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Arial" w:eastAsia="Times New Roman" w:hAnsi="Arial" w:cs="Arial"/>
          <w:color w:val="000000"/>
          <w:lang w:eastAsia="zh-CN"/>
        </w:rPr>
        <w:t>I AFFIRM</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Arial" w:eastAsia="Times New Roman" w:hAnsi="Arial" w:cs="Arial"/>
          <w:color w:val="000000"/>
          <w:lang w:eastAsia="zh-CN"/>
        </w:rPr>
        <w:t>Brackets for Clarity</w:t>
      </w:r>
    </w:p>
    <w:p w:rsidR="00A94905" w:rsidRDefault="00A94905" w:rsidP="00A94905">
      <w:pPr>
        <w:spacing w:after="240" w:line="240" w:lineRule="auto"/>
        <w:rPr>
          <w:rFonts w:ascii="Times New Roman" w:eastAsia="Times New Roman" w:hAnsi="Times New Roman" w:cs="Times New Roman"/>
          <w:sz w:val="24"/>
          <w:szCs w:val="24"/>
          <w:lang w:eastAsia="zh-CN"/>
        </w:rPr>
      </w:pPr>
    </w:p>
    <w:p w:rsidR="00C20A35" w:rsidRPr="00A94905" w:rsidRDefault="00C20A35" w:rsidP="00A94905">
      <w:pPr>
        <w:spacing w:after="24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V: Justice</w:t>
      </w:r>
      <w:bookmarkStart w:id="0" w:name="_GoBack"/>
      <w:bookmarkEnd w:id="0"/>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The criterion is minimizing structural violence.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 xml:space="preserve">1. </w:t>
      </w:r>
      <w:r w:rsidRPr="00A94905">
        <w:rPr>
          <w:rFonts w:ascii="Times" w:eastAsia="Times New Roman" w:hAnsi="Times" w:cs="Times"/>
          <w:color w:val="000000"/>
          <w:sz w:val="24"/>
          <w:szCs w:val="24"/>
          <w:lang w:eastAsia="zh-CN"/>
        </w:rPr>
        <w:t xml:space="preserve">First, oppression frustrates all ethics because it excludes its targets from ethical consideration. It must be challenged through discourse. </w:t>
      </w:r>
      <w:r w:rsidRPr="00A94905">
        <w:rPr>
          <w:rFonts w:ascii="Times" w:eastAsia="Times New Roman" w:hAnsi="Times" w:cs="Times"/>
          <w:b/>
          <w:bCs/>
          <w:color w:val="000000"/>
          <w:sz w:val="24"/>
          <w:szCs w:val="24"/>
          <w:lang w:eastAsia="zh-CN"/>
        </w:rPr>
        <w:t>Winter and Leighton:</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w:eastAsia="Times New Roman" w:hAnsi="Times" w:cs="Times"/>
          <w:b/>
          <w:bCs/>
          <w:color w:val="000000"/>
          <w:sz w:val="24"/>
          <w:szCs w:val="24"/>
          <w:u w:val="single"/>
          <w:lang w:eastAsia="zh-CN"/>
        </w:rPr>
        <w:t>“</w:t>
      </w:r>
      <w:r w:rsidRPr="00A94905">
        <w:rPr>
          <w:rFonts w:ascii="Times" w:eastAsia="Times New Roman" w:hAnsi="Times" w:cs="Times"/>
          <w:color w:val="000000"/>
          <w:sz w:val="10"/>
          <w:szCs w:val="10"/>
          <w:lang w:eastAsia="zh-CN"/>
        </w:rPr>
        <w:t>Finally,</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to recognize</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the operation of</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structural violence forces us to ask</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questions about how and</w:t>
      </w:r>
      <w:r w:rsidRPr="00A94905">
        <w:rPr>
          <w:rFonts w:ascii="Times" w:eastAsia="Times New Roman" w:hAnsi="Times" w:cs="Times"/>
          <w:b/>
          <w:bCs/>
          <w:color w:val="000000"/>
          <w:sz w:val="24"/>
          <w:szCs w:val="24"/>
          <w:u w:val="single"/>
          <w:lang w:eastAsia="zh-CN"/>
        </w:rPr>
        <w:t xml:space="preserve"> why we tolerate it,</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questions</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which</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often have</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[can be] painful</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answers</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for</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the privileged</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elite</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 xml:space="preserve">who unconsciously support it. </w:t>
      </w:r>
      <w:r w:rsidRPr="00A94905">
        <w:rPr>
          <w:rFonts w:ascii="Times" w:eastAsia="Times New Roman" w:hAnsi="Times" w:cs="Times"/>
          <w:color w:val="000000"/>
          <w:sz w:val="10"/>
          <w:szCs w:val="10"/>
          <w:lang w:eastAsia="zh-CN"/>
        </w:rPr>
        <w:t xml:space="preserve">A final question of this section is how and why we allow ourselves to be so oblivious to structural violence. Susan </w:t>
      </w:r>
      <w:proofErr w:type="spellStart"/>
      <w:r w:rsidRPr="00A94905">
        <w:rPr>
          <w:rFonts w:ascii="Times" w:eastAsia="Times New Roman" w:hAnsi="Times" w:cs="Times"/>
          <w:color w:val="000000"/>
          <w:sz w:val="10"/>
          <w:szCs w:val="10"/>
          <w:lang w:eastAsia="zh-CN"/>
        </w:rPr>
        <w:t>Opotow</w:t>
      </w:r>
      <w:proofErr w:type="spellEnd"/>
      <w:r w:rsidRPr="00A94905">
        <w:rPr>
          <w:rFonts w:ascii="Times" w:eastAsia="Times New Roman" w:hAnsi="Times" w:cs="Times"/>
          <w:color w:val="000000"/>
          <w:sz w:val="10"/>
          <w:szCs w:val="10"/>
          <w:lang w:eastAsia="zh-CN"/>
        </w:rPr>
        <w:t xml:space="preserve"> offers an intriguing set of answers, in her article Social Injustice. She argues that</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our normal</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perceptual/</w:t>
      </w:r>
      <w:r w:rsidRPr="00A94905">
        <w:rPr>
          <w:rFonts w:ascii="Times" w:eastAsia="Times New Roman" w:hAnsi="Times" w:cs="Times"/>
          <w:b/>
          <w:bCs/>
          <w:color w:val="000000"/>
          <w:sz w:val="24"/>
          <w:szCs w:val="24"/>
          <w:u w:val="single"/>
          <w:lang w:eastAsia="zh-CN"/>
        </w:rPr>
        <w:t>cognitive processes divide people into in-groups</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and out-groups</w:t>
      </w:r>
      <w:r w:rsidRPr="00A94905">
        <w:rPr>
          <w:rFonts w:ascii="Times" w:eastAsia="Times New Roman" w:hAnsi="Times" w:cs="Times"/>
          <w:color w:val="000000"/>
          <w:sz w:val="10"/>
          <w:szCs w:val="10"/>
          <w:lang w:eastAsia="zh-CN"/>
        </w:rPr>
        <w:t>. Those outside our group</w:t>
      </w:r>
      <w:proofErr w:type="gramStart"/>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w:t>
      </w:r>
      <w:proofErr w:type="gramEnd"/>
      <w:r w:rsidRPr="00A94905">
        <w:rPr>
          <w:rFonts w:ascii="Times" w:eastAsia="Times New Roman" w:hAnsi="Times" w:cs="Times"/>
          <w:b/>
          <w:bCs/>
          <w:color w:val="000000"/>
          <w:sz w:val="24"/>
          <w:szCs w:val="24"/>
          <w:u w:val="single"/>
          <w:lang w:eastAsia="zh-CN"/>
        </w:rPr>
        <w:t>which] lie outside our scope of justice.</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 xml:space="preserve">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A94905">
        <w:rPr>
          <w:rFonts w:ascii="Times" w:eastAsia="Times New Roman" w:hAnsi="Times" w:cs="Times"/>
          <w:b/>
          <w:bCs/>
          <w:color w:val="000000"/>
          <w:sz w:val="24"/>
          <w:szCs w:val="24"/>
          <w:u w:val="single"/>
          <w:lang w:eastAsia="zh-CN"/>
        </w:rPr>
        <w:t>Those who fall outside are morally excluded, and become</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either</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invisible</w:t>
      </w:r>
      <w:r w:rsidRPr="00A94905">
        <w:rPr>
          <w:rFonts w:ascii="Times" w:eastAsia="Times New Roman" w:hAnsi="Times" w:cs="Times"/>
          <w:color w:val="000000"/>
          <w:sz w:val="10"/>
          <w:szCs w:val="10"/>
          <w:lang w:eastAsia="zh-CN"/>
        </w:rPr>
        <w:t>, or demeaned in some way</w:t>
      </w:r>
      <w:r w:rsidRPr="00A94905">
        <w:rPr>
          <w:rFonts w:ascii="Times" w:eastAsia="Times New Roman" w:hAnsi="Times" w:cs="Times"/>
          <w:b/>
          <w:bCs/>
          <w:color w:val="000000"/>
          <w:sz w:val="24"/>
          <w:szCs w:val="24"/>
          <w:u w:val="single"/>
          <w:lang w:eastAsia="zh-CN"/>
        </w:rPr>
        <w:t xml:space="preserve"> </w:t>
      </w:r>
      <w:r w:rsidRPr="00A94905">
        <w:rPr>
          <w:rFonts w:ascii="Times" w:eastAsia="Times New Roman" w:hAnsi="Times" w:cs="Times"/>
          <w:color w:val="000000"/>
          <w:sz w:val="10"/>
          <w:szCs w:val="10"/>
          <w:lang w:eastAsia="zh-CN"/>
        </w:rPr>
        <w:t xml:space="preserve">so that we do not have to acknowledge </w:t>
      </w:r>
      <w:proofErr w:type="gramStart"/>
      <w:r w:rsidRPr="00A94905">
        <w:rPr>
          <w:rFonts w:ascii="Times" w:eastAsia="Times New Roman" w:hAnsi="Times" w:cs="Times"/>
          <w:color w:val="000000"/>
          <w:sz w:val="10"/>
          <w:szCs w:val="10"/>
          <w:lang w:eastAsia="zh-CN"/>
        </w:rPr>
        <w:t>the[</w:t>
      </w:r>
      <w:proofErr w:type="spellStart"/>
      <w:proofErr w:type="gramEnd"/>
      <w:r w:rsidRPr="00A94905">
        <w:rPr>
          <w:rFonts w:ascii="Times" w:eastAsia="Times New Roman" w:hAnsi="Times" w:cs="Times"/>
          <w:color w:val="000000"/>
          <w:sz w:val="10"/>
          <w:szCs w:val="10"/>
          <w:lang w:eastAsia="zh-CN"/>
        </w:rPr>
        <w:t>ir</w:t>
      </w:r>
      <w:proofErr w:type="spellEnd"/>
      <w:r w:rsidRPr="00A94905">
        <w:rPr>
          <w:rFonts w:ascii="Times" w:eastAsia="Times New Roman" w:hAnsi="Times" w:cs="Times"/>
          <w:color w:val="000000"/>
          <w:sz w:val="10"/>
          <w:szCs w:val="10"/>
          <w:lang w:eastAsia="zh-CN"/>
        </w:rPr>
        <w:t>] injustice</w:t>
      </w:r>
      <w:r w:rsidRPr="00A94905">
        <w:rPr>
          <w:rFonts w:ascii="Times" w:eastAsia="Times New Roman" w:hAnsi="Times" w:cs="Times"/>
          <w:b/>
          <w:bCs/>
          <w:color w:val="000000"/>
          <w:sz w:val="24"/>
          <w:szCs w:val="24"/>
          <w:u w:val="single"/>
          <w:lang w:eastAsia="zh-CN"/>
        </w:rPr>
        <w:t xml:space="preserve"> </w:t>
      </w:r>
      <w:r w:rsidRPr="00A94905">
        <w:rPr>
          <w:rFonts w:ascii="Times" w:eastAsia="Times New Roman" w:hAnsi="Times" w:cs="Times"/>
          <w:color w:val="000000"/>
          <w:sz w:val="10"/>
          <w:szCs w:val="10"/>
          <w:lang w:eastAsia="zh-CN"/>
        </w:rPr>
        <w:t>they suffer.</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Moral exclusion</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 xml:space="preserve">is a human failing, but </w:t>
      </w:r>
      <w:proofErr w:type="spellStart"/>
      <w:r w:rsidRPr="00A94905">
        <w:rPr>
          <w:rFonts w:ascii="Times" w:eastAsia="Times New Roman" w:hAnsi="Times" w:cs="Times"/>
          <w:color w:val="000000"/>
          <w:sz w:val="10"/>
          <w:szCs w:val="10"/>
          <w:lang w:eastAsia="zh-CN"/>
        </w:rPr>
        <w:t>Opotow</w:t>
      </w:r>
      <w:proofErr w:type="spellEnd"/>
      <w:r w:rsidRPr="00A94905">
        <w:rPr>
          <w:rFonts w:ascii="Times" w:eastAsia="Times New Roman" w:hAnsi="Times" w:cs="Times"/>
          <w:color w:val="000000"/>
          <w:sz w:val="10"/>
          <w:szCs w:val="10"/>
          <w:lang w:eastAsia="zh-CN"/>
        </w:rPr>
        <w:t xml:space="preserve"> argues convincingly that it </w:t>
      </w:r>
      <w:r w:rsidRPr="00A94905">
        <w:rPr>
          <w:rFonts w:ascii="Times" w:eastAsia="Times New Roman" w:hAnsi="Times" w:cs="Times"/>
          <w:b/>
          <w:bCs/>
          <w:color w:val="000000"/>
          <w:sz w:val="24"/>
          <w:szCs w:val="24"/>
          <w:u w:val="single"/>
          <w:lang w:eastAsia="zh-CN"/>
        </w:rPr>
        <w:t>is an outcome of</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everyday</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social cognition. To reduce it</w:t>
      </w:r>
      <w:r w:rsidRPr="00A94905">
        <w:rPr>
          <w:rFonts w:ascii="Times" w:eastAsia="Times New Roman" w:hAnsi="Times" w:cs="Times"/>
          <w:color w:val="000000"/>
          <w:sz w:val="10"/>
          <w:szCs w:val="10"/>
          <w:lang w:eastAsia="zh-CN"/>
        </w:rPr>
        <w:t>s nefarious effects,</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we must</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be vigilant in</w:t>
      </w:r>
      <w:r w:rsidRPr="00A94905">
        <w:rPr>
          <w:rFonts w:ascii="Times" w:eastAsia="Times New Roman" w:hAnsi="Times" w:cs="Times"/>
          <w:color w:val="000000"/>
          <w:sz w:val="24"/>
          <w:szCs w:val="24"/>
          <w:lang w:eastAsia="zh-CN"/>
        </w:rPr>
        <w:t xml:space="preserve"> </w:t>
      </w:r>
      <w:proofErr w:type="spellStart"/>
      <w:r w:rsidRPr="00A94905">
        <w:rPr>
          <w:rFonts w:ascii="Times" w:eastAsia="Times New Roman" w:hAnsi="Times" w:cs="Times"/>
          <w:b/>
          <w:bCs/>
          <w:color w:val="000000"/>
          <w:sz w:val="24"/>
          <w:szCs w:val="24"/>
          <w:u w:val="single"/>
          <w:lang w:eastAsia="zh-CN"/>
        </w:rPr>
        <w:t>notic</w:t>
      </w:r>
      <w:proofErr w:type="spellEnd"/>
      <w:r w:rsidRPr="00A94905">
        <w:rPr>
          <w:rFonts w:ascii="Times" w:eastAsia="Times New Roman" w:hAnsi="Times" w:cs="Times"/>
          <w:b/>
          <w:bCs/>
          <w:color w:val="000000"/>
          <w:sz w:val="24"/>
          <w:szCs w:val="24"/>
          <w:u w:val="single"/>
          <w:lang w:eastAsia="zh-CN"/>
        </w:rPr>
        <w:t>[e]</w:t>
      </w:r>
      <w:proofErr w:type="spellStart"/>
      <w:r w:rsidRPr="00A94905">
        <w:rPr>
          <w:rFonts w:ascii="Times" w:eastAsia="Times New Roman" w:hAnsi="Times" w:cs="Times"/>
          <w:color w:val="000000"/>
          <w:sz w:val="10"/>
          <w:szCs w:val="10"/>
          <w:lang w:eastAsia="zh-CN"/>
        </w:rPr>
        <w:t>ing</w:t>
      </w:r>
      <w:proofErr w:type="spellEnd"/>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and listen</w:t>
      </w:r>
      <w:r w:rsidRPr="00A94905">
        <w:rPr>
          <w:rFonts w:ascii="Times" w:eastAsia="Times New Roman" w:hAnsi="Times" w:cs="Times"/>
          <w:color w:val="000000"/>
          <w:sz w:val="10"/>
          <w:szCs w:val="10"/>
          <w:lang w:eastAsia="zh-CN"/>
        </w:rPr>
        <w:t>ing</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to [the]</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oppressed</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invisible, outsiders.</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Inclusionary thinking can be fostered by</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color w:val="000000"/>
          <w:sz w:val="10"/>
          <w:szCs w:val="10"/>
          <w:lang w:eastAsia="zh-CN"/>
        </w:rPr>
        <w:t>relationships,</w:t>
      </w:r>
      <w:r w:rsidRPr="00A94905">
        <w:rPr>
          <w:rFonts w:ascii="Times" w:eastAsia="Times New Roman" w:hAnsi="Times" w:cs="Times"/>
          <w:color w:val="000000"/>
          <w:sz w:val="24"/>
          <w:szCs w:val="24"/>
          <w:lang w:eastAsia="zh-CN"/>
        </w:rPr>
        <w:t xml:space="preserve"> </w:t>
      </w:r>
      <w:r w:rsidRPr="00A94905">
        <w:rPr>
          <w:rFonts w:ascii="Times" w:eastAsia="Times New Roman" w:hAnsi="Times" w:cs="Times"/>
          <w:b/>
          <w:bCs/>
          <w:color w:val="000000"/>
          <w:sz w:val="24"/>
          <w:szCs w:val="24"/>
          <w:u w:val="single"/>
          <w:lang w:eastAsia="zh-CN"/>
        </w:rPr>
        <w:t>communication</w:t>
      </w:r>
      <w:r w:rsidRPr="00A94905">
        <w:rPr>
          <w:rFonts w:ascii="Times" w:eastAsia="Times New Roman" w:hAnsi="Times" w:cs="Times"/>
          <w:color w:val="000000"/>
          <w:sz w:val="10"/>
          <w:szCs w:val="10"/>
          <w:lang w:eastAsia="zh-CN"/>
        </w:rPr>
        <w:t>, and appreciation of diversity</w:t>
      </w:r>
      <w:r w:rsidRPr="00A94905">
        <w:rPr>
          <w:rFonts w:ascii="Times" w:eastAsia="Times New Roman" w:hAnsi="Times" w:cs="Times"/>
          <w:b/>
          <w:bCs/>
          <w:color w:val="000000"/>
          <w:sz w:val="24"/>
          <w:szCs w:val="24"/>
          <w:u w:val="single"/>
          <w:lang w:eastAsia="zh-CN"/>
        </w:rPr>
        <w:t>.”</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w:eastAsia="Times New Roman" w:hAnsi="Times" w:cs="Times"/>
          <w:color w:val="000000"/>
          <w:sz w:val="18"/>
          <w:szCs w:val="18"/>
          <w:lang w:eastAsia="zh-CN"/>
        </w:rPr>
        <w:t>Winter, Deborah, &amp; Leighton, Dana. “Structural violence.” In D. J. Christie, R. V. Wagner, &amp; D. D. Winter (Eds.), Peace, conflict, and violence: Peace psychology in the 21st century. New York: Prentice-Hall, 2001.</w:t>
      </w:r>
    </w:p>
    <w:p w:rsidR="00A94905" w:rsidRPr="00A94905" w:rsidRDefault="00A94905" w:rsidP="00A94905">
      <w:pPr>
        <w:spacing w:after="240" w:line="240" w:lineRule="auto"/>
        <w:rPr>
          <w:rFonts w:ascii="Times New Roman" w:eastAsia="Times New Roman" w:hAnsi="Times New Roman" w:cs="Times New Roman"/>
          <w:sz w:val="24"/>
          <w:szCs w:val="24"/>
          <w:lang w:eastAsia="zh-CN"/>
        </w:rPr>
      </w:pP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2. Structural violence is a priori bad and doesn’t need robust justification for why it's bad, oppression just is unethical. Any alternative framing that thinks oppression isn’t bad or is less important is violent.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Timmons</w:t>
      </w:r>
      <w:r w:rsidRPr="00A94905">
        <w:rPr>
          <w:rFonts w:ascii="Times New Roman" w:eastAsia="Times New Roman" w:hAnsi="Times New Roman" w:cs="Times New Roman"/>
          <w:color w:val="000000"/>
          <w:sz w:val="20"/>
          <w:szCs w:val="20"/>
          <w:shd w:val="clear" w:color="auto" w:fill="FFFFFF"/>
          <w:lang w:eastAsia="zh-CN"/>
        </w:rPr>
        <w:t xml:space="preserve">, Aaron, and </w:t>
      </w:r>
      <w:proofErr w:type="spellStart"/>
      <w:r w:rsidRPr="00A94905">
        <w:rPr>
          <w:rFonts w:ascii="Times New Roman" w:eastAsia="Times New Roman" w:hAnsi="Times New Roman" w:cs="Times New Roman"/>
          <w:color w:val="000000"/>
          <w:sz w:val="20"/>
          <w:szCs w:val="20"/>
          <w:shd w:val="clear" w:color="auto" w:fill="FFFFFF"/>
          <w:lang w:eastAsia="zh-CN"/>
        </w:rPr>
        <w:t>Johathan</w:t>
      </w:r>
      <w:proofErr w:type="spellEnd"/>
      <w:r w:rsidRPr="00A94905">
        <w:rPr>
          <w:rFonts w:ascii="Times New Roman" w:eastAsia="Times New Roman" w:hAnsi="Times New Roman" w:cs="Times New Roman"/>
          <w:color w:val="000000"/>
          <w:sz w:val="20"/>
          <w:szCs w:val="20"/>
          <w:shd w:val="clear" w:color="auto" w:fill="FFFFFF"/>
          <w:lang w:eastAsia="zh-CN"/>
        </w:rPr>
        <w:t xml:space="preserve"> Alston. "'Nobody Knows the Trouble I See' (And in National Circuit Lincoln-Douglas Debate, Does Anyone Really Care?)." </w:t>
      </w:r>
      <w:r w:rsidRPr="00A94905">
        <w:rPr>
          <w:rFonts w:ascii="Times New Roman" w:eastAsia="Times New Roman" w:hAnsi="Times New Roman" w:cs="Times New Roman"/>
          <w:i/>
          <w:iCs/>
          <w:color w:val="000000"/>
          <w:sz w:val="20"/>
          <w:szCs w:val="20"/>
          <w:shd w:val="clear" w:color="auto" w:fill="FFFFFF"/>
          <w:lang w:eastAsia="zh-CN"/>
        </w:rPr>
        <w:t>Victory Briefs</w:t>
      </w:r>
      <w:r w:rsidRPr="00A94905">
        <w:rPr>
          <w:rFonts w:ascii="Times New Roman" w:eastAsia="Times New Roman" w:hAnsi="Times New Roman" w:cs="Times New Roman"/>
          <w:color w:val="000000"/>
          <w:sz w:val="20"/>
          <w:szCs w:val="20"/>
          <w:shd w:val="clear" w:color="auto" w:fill="FFFFFF"/>
          <w:lang w:eastAsia="zh-CN"/>
        </w:rPr>
        <w:t>, 18 Apr. 20</w:t>
      </w:r>
      <w:r w:rsidRPr="00A94905">
        <w:rPr>
          <w:rFonts w:ascii="Times New Roman" w:eastAsia="Times New Roman" w:hAnsi="Times New Roman" w:cs="Times New Roman"/>
          <w:b/>
          <w:bCs/>
          <w:color w:val="000000"/>
          <w:sz w:val="26"/>
          <w:szCs w:val="26"/>
          <w:shd w:val="clear" w:color="auto" w:fill="FFFFFF"/>
          <w:lang w:eastAsia="zh-CN"/>
        </w:rPr>
        <w:t>14</w:t>
      </w:r>
      <w:r w:rsidRPr="00A94905">
        <w:rPr>
          <w:rFonts w:ascii="Times New Roman" w:eastAsia="Times New Roman" w:hAnsi="Times New Roman" w:cs="Times New Roman"/>
          <w:color w:val="000000"/>
          <w:sz w:val="20"/>
          <w:szCs w:val="20"/>
          <w:shd w:val="clear" w:color="auto" w:fill="FFFFFF"/>
          <w:lang w:eastAsia="zh-CN"/>
        </w:rPr>
        <w:t>, www.vbriefly.com/2014/04/28/20144nobody-knows-the-trouble-i-see-and-in-national-circuit-lincoln-douglas-debate-does-anyone-really-care/. Accessed 9 Dec. 2021.</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color w:val="000000"/>
          <w:sz w:val="12"/>
          <w:szCs w:val="12"/>
          <w:shd w:val="clear" w:color="auto" w:fill="FFFFFF"/>
          <w:lang w:eastAsia="zh-CN"/>
        </w:rPr>
        <w:t xml:space="preserve">Massy et </w:t>
      </w:r>
      <w:proofErr w:type="spellStart"/>
      <w:r w:rsidRPr="00A94905">
        <w:rPr>
          <w:rFonts w:ascii="Times New Roman" w:eastAsia="Times New Roman" w:hAnsi="Times New Roman" w:cs="Times New Roman"/>
          <w:color w:val="000000"/>
          <w:sz w:val="12"/>
          <w:szCs w:val="12"/>
          <w:shd w:val="clear" w:color="auto" w:fill="FFFFFF"/>
          <w:lang w:eastAsia="zh-CN"/>
        </w:rPr>
        <w:t>al’s</w:t>
      </w:r>
      <w:proofErr w:type="spellEnd"/>
      <w:r w:rsidRPr="00A94905">
        <w:rPr>
          <w:rFonts w:ascii="Times New Roman" w:eastAsia="Times New Roman" w:hAnsi="Times New Roman" w:cs="Times New Roman"/>
          <w:color w:val="000000"/>
          <w:sz w:val="12"/>
          <w:szCs w:val="12"/>
          <w:shd w:val="clear" w:color="auto" w:fill="FFFFFF"/>
          <w:lang w:eastAsia="zh-CN"/>
        </w:rPr>
        <w:t xml:space="preserve"> article is akin to a four year old repeatedly asking why and, when told by their parent that their line of questions isn’t relevant, loudly proclaiming victory. Their common refrain has been that the arguments based on the belief that “sexual assault is bad” are based only on intuition. This ignores hundreds of years of social movements and cultural debates and bloodshed that created a culture where we understand the implication of those statements. </w:t>
      </w:r>
      <w:r w:rsidRPr="00A94905">
        <w:rPr>
          <w:rFonts w:ascii="Times New Roman" w:eastAsia="Times New Roman" w:hAnsi="Times New Roman" w:cs="Times New Roman"/>
          <w:b/>
          <w:bCs/>
          <w:color w:val="000000"/>
          <w:sz w:val="24"/>
          <w:szCs w:val="24"/>
          <w:u w:val="single"/>
          <w:shd w:val="clear" w:color="auto" w:fill="FFFF00"/>
          <w:lang w:eastAsia="zh-CN"/>
        </w:rPr>
        <w:t xml:space="preserve">The word genocide was created to capture the horror of </w:t>
      </w:r>
      <w:r w:rsidRPr="00A94905">
        <w:rPr>
          <w:rFonts w:ascii="Times New Roman" w:eastAsia="Times New Roman" w:hAnsi="Times New Roman" w:cs="Times New Roman"/>
          <w:color w:val="000000"/>
          <w:sz w:val="12"/>
          <w:szCs w:val="12"/>
          <w:shd w:val="clear" w:color="auto" w:fill="FFFFFF"/>
          <w:lang w:eastAsia="zh-CN"/>
        </w:rPr>
        <w:t xml:space="preserve">the experiences of </w:t>
      </w:r>
      <w:r w:rsidRPr="00A94905">
        <w:rPr>
          <w:rFonts w:ascii="Times New Roman" w:eastAsia="Times New Roman" w:hAnsi="Times New Roman" w:cs="Times New Roman"/>
          <w:b/>
          <w:bCs/>
          <w:color w:val="000000"/>
          <w:sz w:val="24"/>
          <w:szCs w:val="24"/>
          <w:u w:val="single"/>
          <w:shd w:val="clear" w:color="auto" w:fill="FFFF00"/>
          <w:lang w:eastAsia="zh-CN"/>
        </w:rPr>
        <w:t xml:space="preserve">World War II. </w:t>
      </w:r>
      <w:r w:rsidRPr="00A94905">
        <w:rPr>
          <w:rFonts w:ascii="Times New Roman" w:eastAsia="Times New Roman" w:hAnsi="Times New Roman" w:cs="Times New Roman"/>
          <w:b/>
          <w:bCs/>
          <w:color w:val="000000"/>
          <w:sz w:val="24"/>
          <w:szCs w:val="24"/>
          <w:u w:val="single"/>
          <w:lang w:eastAsia="zh-CN"/>
        </w:rPr>
        <w:t xml:space="preserve">Emmett Till’s death was a horror that spoke to the countless horrors of </w:t>
      </w:r>
      <w:proofErr w:type="spellStart"/>
      <w:r w:rsidRPr="00A94905">
        <w:rPr>
          <w:rFonts w:ascii="Times New Roman" w:eastAsia="Times New Roman" w:hAnsi="Times New Roman" w:cs="Times New Roman"/>
          <w:b/>
          <w:bCs/>
          <w:color w:val="000000"/>
          <w:sz w:val="24"/>
          <w:szCs w:val="24"/>
          <w:u w:val="single"/>
          <w:lang w:eastAsia="zh-CN"/>
        </w:rPr>
        <w:t>lynchings</w:t>
      </w:r>
      <w:proofErr w:type="spellEnd"/>
      <w:r w:rsidRPr="00A94905">
        <w:rPr>
          <w:rFonts w:ascii="Times New Roman" w:eastAsia="Times New Roman" w:hAnsi="Times New Roman" w:cs="Times New Roman"/>
          <w:color w:val="000000"/>
          <w:sz w:val="24"/>
          <w:szCs w:val="24"/>
          <w:lang w:eastAsia="zh-CN"/>
        </w:rPr>
        <w:t xml:space="preserve"> </w:t>
      </w:r>
      <w:r w:rsidRPr="00A94905">
        <w:rPr>
          <w:rFonts w:ascii="Times New Roman" w:eastAsia="Times New Roman" w:hAnsi="Times New Roman" w:cs="Times New Roman"/>
          <w:color w:val="000000"/>
          <w:sz w:val="12"/>
          <w:szCs w:val="12"/>
          <w:lang w:eastAsia="zh-CN"/>
        </w:rPr>
        <w:t>that plagued the United States since the inception of slavery.</w:t>
      </w:r>
      <w:r w:rsidRPr="00A94905">
        <w:rPr>
          <w:rFonts w:ascii="Times New Roman" w:eastAsia="Times New Roman" w:hAnsi="Times New Roman" w:cs="Times New Roman"/>
          <w:b/>
          <w:bCs/>
          <w:color w:val="000000"/>
          <w:sz w:val="12"/>
          <w:szCs w:val="12"/>
          <w:u w:val="single"/>
          <w:lang w:eastAsia="zh-CN"/>
        </w:rPr>
        <w:t xml:space="preserve"> </w:t>
      </w:r>
      <w:r w:rsidRPr="00A94905">
        <w:rPr>
          <w:rFonts w:ascii="Times New Roman" w:eastAsia="Times New Roman" w:hAnsi="Times New Roman" w:cs="Times New Roman"/>
          <w:b/>
          <w:bCs/>
          <w:color w:val="000000"/>
          <w:sz w:val="24"/>
          <w:szCs w:val="24"/>
          <w:u w:val="single"/>
          <w:lang w:eastAsia="zh-CN"/>
        </w:rPr>
        <w:t xml:space="preserve">Social movements were responsible for defining these atrocities. </w:t>
      </w:r>
      <w:r w:rsidRPr="00A94905">
        <w:rPr>
          <w:rFonts w:ascii="Times New Roman" w:eastAsia="Times New Roman" w:hAnsi="Times New Roman" w:cs="Times New Roman"/>
          <w:color w:val="000000"/>
          <w:sz w:val="12"/>
          <w:szCs w:val="12"/>
          <w:lang w:eastAsia="zh-CN"/>
        </w:rPr>
        <w:t>Moreover,</w:t>
      </w:r>
      <w:r w:rsidRPr="00A94905">
        <w:rPr>
          <w:rFonts w:ascii="Times New Roman" w:eastAsia="Times New Roman" w:hAnsi="Times New Roman" w:cs="Times New Roman"/>
          <w:b/>
          <w:bCs/>
          <w:color w:val="000000"/>
          <w:sz w:val="12"/>
          <w:szCs w:val="12"/>
          <w:u w:val="single"/>
          <w:lang w:eastAsia="zh-CN"/>
        </w:rPr>
        <w:t xml:space="preserve"> </w:t>
      </w:r>
      <w:r w:rsidRPr="00A94905">
        <w:rPr>
          <w:rFonts w:ascii="Times New Roman" w:eastAsia="Times New Roman" w:hAnsi="Times New Roman" w:cs="Times New Roman"/>
          <w:b/>
          <w:bCs/>
          <w:color w:val="000000"/>
          <w:sz w:val="24"/>
          <w:szCs w:val="24"/>
          <w:u w:val="single"/>
          <w:lang w:eastAsia="zh-CN"/>
        </w:rPr>
        <w:t>all arguments are based on assumptions, prior kn</w:t>
      </w:r>
      <w:r w:rsidRPr="00A94905">
        <w:rPr>
          <w:rFonts w:ascii="Times New Roman" w:eastAsia="Times New Roman" w:hAnsi="Times New Roman" w:cs="Times New Roman"/>
          <w:b/>
          <w:bCs/>
          <w:color w:val="000000"/>
          <w:sz w:val="24"/>
          <w:szCs w:val="24"/>
          <w:u w:val="single"/>
          <w:shd w:val="clear" w:color="auto" w:fill="FFFFFF"/>
          <w:lang w:eastAsia="zh-CN"/>
        </w:rPr>
        <w:t xml:space="preserve">owledge that we believe to be true. </w:t>
      </w:r>
      <w:r w:rsidRPr="00A94905">
        <w:rPr>
          <w:rFonts w:ascii="Times New Roman" w:eastAsia="Times New Roman" w:hAnsi="Times New Roman" w:cs="Times New Roman"/>
          <w:b/>
          <w:bCs/>
          <w:color w:val="000000"/>
          <w:sz w:val="24"/>
          <w:szCs w:val="24"/>
          <w:u w:val="single"/>
          <w:shd w:val="clear" w:color="auto" w:fill="FFFF00"/>
          <w:lang w:eastAsia="zh-CN"/>
        </w:rPr>
        <w:t>Given the history of oppression, why not adopt these premises rather indifference towards suffering.</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Communitarian</w:t>
      </w:r>
      <w:r w:rsidRPr="00A94905">
        <w:rPr>
          <w:rFonts w:ascii="Times New Roman" w:eastAsia="Times New Roman" w:hAnsi="Times New Roman" w:cs="Times New Roman"/>
          <w:b/>
          <w:bCs/>
          <w:color w:val="000000"/>
          <w:sz w:val="12"/>
          <w:szCs w:val="12"/>
          <w:u w:val="single"/>
          <w:shd w:val="clear" w:color="auto" w:fill="FFFF00"/>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philosophers</w:t>
      </w:r>
      <w:r w:rsidRPr="00A94905">
        <w:rPr>
          <w:rFonts w:ascii="Times New Roman" w:eastAsia="Times New Roman" w:hAnsi="Times New Roman" w:cs="Times New Roman"/>
          <w:b/>
          <w:bCs/>
          <w:color w:val="000000"/>
          <w:sz w:val="24"/>
          <w:szCs w:val="24"/>
          <w:u w:val="single"/>
          <w:shd w:val="clear" w:color="auto" w:fill="FFFFFF"/>
          <w:lang w:eastAsia="zh-CN"/>
        </w:rPr>
        <w:t xml:space="preserve"> like Michael </w:t>
      </w:r>
      <w:proofErr w:type="spellStart"/>
      <w:r w:rsidRPr="00A94905">
        <w:rPr>
          <w:rFonts w:ascii="Times New Roman" w:eastAsia="Times New Roman" w:hAnsi="Times New Roman" w:cs="Times New Roman"/>
          <w:b/>
          <w:bCs/>
          <w:color w:val="000000"/>
          <w:sz w:val="24"/>
          <w:szCs w:val="24"/>
          <w:u w:val="single"/>
          <w:shd w:val="clear" w:color="auto" w:fill="FFFFFF"/>
          <w:lang w:eastAsia="zh-CN"/>
        </w:rPr>
        <w:t>Sandel</w:t>
      </w:r>
      <w:proofErr w:type="spellEnd"/>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would take exception to</w:t>
      </w:r>
      <w:r w:rsidRPr="00A94905">
        <w:rPr>
          <w:rFonts w:ascii="Times New Roman" w:eastAsia="Times New Roman" w:hAnsi="Times New Roman" w:cs="Times New Roman"/>
          <w:color w:val="000000"/>
          <w:sz w:val="12"/>
          <w:szCs w:val="12"/>
          <w:shd w:val="clear" w:color="auto" w:fill="FFFFFF"/>
          <w:lang w:eastAsia="zh-CN"/>
        </w:rPr>
        <w:t xml:space="preserve"> rape, lynching and</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genocide being bad</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only</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through intuition,</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 xml:space="preserve">as would critical race theorists like Maria Matsuda, Patricia Williams, and Derrick Bell. Philosopher George </w:t>
      </w:r>
      <w:proofErr w:type="spellStart"/>
      <w:r w:rsidRPr="00A94905">
        <w:rPr>
          <w:rFonts w:ascii="Times New Roman" w:eastAsia="Times New Roman" w:hAnsi="Times New Roman" w:cs="Times New Roman"/>
          <w:color w:val="000000"/>
          <w:sz w:val="12"/>
          <w:szCs w:val="12"/>
          <w:shd w:val="clear" w:color="auto" w:fill="FFFFFF"/>
          <w:lang w:eastAsia="zh-CN"/>
        </w:rPr>
        <w:t>Yancy</w:t>
      </w:r>
      <w:proofErr w:type="spellEnd"/>
      <w:r w:rsidRPr="00A94905">
        <w:rPr>
          <w:rFonts w:ascii="Times New Roman" w:eastAsia="Times New Roman" w:hAnsi="Times New Roman" w:cs="Times New Roman"/>
          <w:color w:val="000000"/>
          <w:sz w:val="12"/>
          <w:szCs w:val="12"/>
          <w:shd w:val="clear" w:color="auto" w:fill="FFFFFF"/>
          <w:lang w:eastAsia="zh-CN"/>
        </w:rPr>
        <w:t xml:space="preserve"> would criticize such theories as views from nowhere that assume white privilege to be the universal norm. Rather than accepting the conclusion that a debater has to prove why sexual violence is bad before a meaningful conversation can be had, we would suggest expanding the library.</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Being expected to prove why slavery is bad is not a meaningful conversation; it is a highly offensive</w:t>
      </w:r>
      <w:r w:rsidRPr="00A94905">
        <w:rPr>
          <w:rFonts w:ascii="Times New Roman" w:eastAsia="Times New Roman" w:hAnsi="Times New Roman" w:cs="Times New Roman"/>
          <w:b/>
          <w:bCs/>
          <w:color w:val="000000"/>
          <w:sz w:val="24"/>
          <w:szCs w:val="24"/>
          <w:u w:val="single"/>
          <w:shd w:val="clear" w:color="auto" w:fill="FFFFFF"/>
          <w:lang w:eastAsia="zh-CN"/>
        </w:rPr>
        <w:t xml:space="preserve"> and insulting conversation precisely</w:t>
      </w:r>
      <w:r w:rsidRPr="00A94905">
        <w:rPr>
          <w:rFonts w:ascii="Times New Roman" w:eastAsia="Times New Roman" w:hAnsi="Times New Roman" w:cs="Times New Roman"/>
          <w:b/>
          <w:bCs/>
          <w:color w:val="000000"/>
          <w:sz w:val="24"/>
          <w:szCs w:val="24"/>
          <w:u w:val="single"/>
          <w:shd w:val="clear" w:color="auto" w:fill="FFFF00"/>
          <w:lang w:eastAsia="zh-CN"/>
        </w:rPr>
        <w:t xml:space="preserve"> because it ignores history, culture and the</w:t>
      </w:r>
      <w:r w:rsidRPr="00A94905">
        <w:rPr>
          <w:rFonts w:ascii="Times New Roman" w:eastAsia="Times New Roman" w:hAnsi="Times New Roman" w:cs="Times New Roman"/>
          <w:b/>
          <w:bCs/>
          <w:color w:val="000000"/>
          <w:sz w:val="12"/>
          <w:szCs w:val="12"/>
          <w:u w:val="single"/>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 xml:space="preserve">hard fought </w:t>
      </w:r>
      <w:r w:rsidRPr="00A94905">
        <w:rPr>
          <w:rFonts w:ascii="Times New Roman" w:eastAsia="Times New Roman" w:hAnsi="Times New Roman" w:cs="Times New Roman"/>
          <w:b/>
          <w:bCs/>
          <w:color w:val="000000"/>
          <w:sz w:val="24"/>
          <w:szCs w:val="24"/>
          <w:u w:val="single"/>
          <w:shd w:val="clear" w:color="auto" w:fill="FFFF00"/>
          <w:lang w:eastAsia="zh-CN"/>
        </w:rPr>
        <w:t>experiences of students</w:t>
      </w:r>
      <w:r w:rsidRPr="00A94905">
        <w:rPr>
          <w:rFonts w:ascii="Times New Roman" w:eastAsia="Times New Roman" w:hAnsi="Times New Roman" w:cs="Times New Roman"/>
          <w:color w:val="000000"/>
          <w:sz w:val="24"/>
          <w:szCs w:val="24"/>
          <w:shd w:val="clear" w:color="auto" w:fill="FFFF00"/>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whose reality has never been safe. When a judge lectures an Afro-Dominican student that it is okay for a moral framework to not preclude his lynching, that judge has amplified the student’s isolation in a community where he had always perceived his membership to be tenuous. When students push back against structural violence in their homes and their communities, oppression isn’t hypothetical. The verbal and rhetorical attacks against Blacks and women become attacks against the students themselves. When Rutgers College debater Chris Randall declared war against the University of Kentucky, students of color from around the United States filled his in-box and his Facebook page with love because he articulated a resistance to the constant psychic attacks of a privileged, inhumane community actively hostile to their existence.</w:t>
      </w:r>
      <w:r w:rsidRPr="00A94905">
        <w:rPr>
          <w:rFonts w:ascii="Times New Roman" w:eastAsia="Times New Roman" w:hAnsi="Times New Roman" w:cs="Times New Roman"/>
          <w:b/>
          <w:bCs/>
          <w:color w:val="000000"/>
          <w:sz w:val="24"/>
          <w:szCs w:val="24"/>
          <w:u w:val="single"/>
          <w:shd w:val="clear" w:color="auto" w:fill="FFFFFF"/>
          <w:lang w:eastAsia="zh-CN"/>
        </w:rPr>
        <w:t xml:space="preserve"> There are many theorists who </w:t>
      </w:r>
      <w:r w:rsidRPr="00A94905">
        <w:rPr>
          <w:rFonts w:ascii="Times New Roman" w:eastAsia="Times New Roman" w:hAnsi="Times New Roman" w:cs="Times New Roman"/>
          <w:b/>
          <w:bCs/>
          <w:color w:val="000000"/>
          <w:sz w:val="24"/>
          <w:szCs w:val="24"/>
          <w:u w:val="single"/>
          <w:shd w:val="clear" w:color="auto" w:fill="FFFFFF"/>
          <w:lang w:eastAsia="zh-CN"/>
        </w:rPr>
        <w:lastRenderedPageBreak/>
        <w:t>understand that moral decisions are not made by isolated uses of rationality, intuition, empiricism, and emotivism. Expanding our library is important.</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The hateful arguments defended by Kristof, Massey, and Reiter represent only a small, warped part of a much larger world.</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3. Structural violence skews our epistemology. This means reducing structural violence is a prerequisite to any other framework because we can’t know how to formulate ethics if our</w:t>
      </w:r>
      <w:proofErr w:type="gramStart"/>
      <w:r w:rsidRPr="00A94905">
        <w:rPr>
          <w:rFonts w:ascii="Times New Roman" w:eastAsia="Times New Roman" w:hAnsi="Times New Roman" w:cs="Times New Roman"/>
          <w:b/>
          <w:bCs/>
          <w:color w:val="000000"/>
          <w:sz w:val="26"/>
          <w:szCs w:val="26"/>
          <w:shd w:val="clear" w:color="auto" w:fill="FFFFFF"/>
          <w:lang w:eastAsia="zh-CN"/>
        </w:rPr>
        <w:t>  knowledge</w:t>
      </w:r>
      <w:proofErr w:type="gramEnd"/>
      <w:r w:rsidRPr="00A94905">
        <w:rPr>
          <w:rFonts w:ascii="Times New Roman" w:eastAsia="Times New Roman" w:hAnsi="Times New Roman" w:cs="Times New Roman"/>
          <w:b/>
          <w:bCs/>
          <w:color w:val="000000"/>
          <w:sz w:val="26"/>
          <w:szCs w:val="26"/>
          <w:shd w:val="clear" w:color="auto" w:fill="FFFFFF"/>
          <w:lang w:eastAsia="zh-CN"/>
        </w:rPr>
        <w:t xml:space="preserve"> systems are incorrect.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Dotson 14</w:t>
      </w:r>
      <w:r w:rsidRPr="00A94905">
        <w:rPr>
          <w:rFonts w:ascii="Times New Roman" w:eastAsia="Times New Roman" w:hAnsi="Times New Roman" w:cs="Times New Roman"/>
          <w:color w:val="000000"/>
          <w:sz w:val="20"/>
          <w:szCs w:val="20"/>
          <w:shd w:val="clear" w:color="auto" w:fill="FFFFFF"/>
          <w:lang w:eastAsia="zh-CN"/>
        </w:rPr>
        <w:t xml:space="preserve">, Kristie. "Conceptualizing Epistemic </w:t>
      </w:r>
      <w:proofErr w:type="spellStart"/>
      <w:r w:rsidRPr="00A94905">
        <w:rPr>
          <w:rFonts w:ascii="Times New Roman" w:eastAsia="Times New Roman" w:hAnsi="Times New Roman" w:cs="Times New Roman"/>
          <w:color w:val="000000"/>
          <w:sz w:val="20"/>
          <w:szCs w:val="20"/>
          <w:shd w:val="clear" w:color="auto" w:fill="FFFFFF"/>
          <w:lang w:eastAsia="zh-CN"/>
        </w:rPr>
        <w:t>Opression</w:t>
      </w:r>
      <w:proofErr w:type="spellEnd"/>
      <w:r w:rsidRPr="00A94905">
        <w:rPr>
          <w:rFonts w:ascii="Times New Roman" w:eastAsia="Times New Roman" w:hAnsi="Times New Roman" w:cs="Times New Roman"/>
          <w:color w:val="000000"/>
          <w:sz w:val="20"/>
          <w:szCs w:val="20"/>
          <w:shd w:val="clear" w:color="auto" w:fill="FFFFFF"/>
          <w:lang w:eastAsia="zh-CN"/>
        </w:rPr>
        <w:t xml:space="preserve">." </w:t>
      </w:r>
      <w:r w:rsidRPr="00A94905">
        <w:rPr>
          <w:rFonts w:ascii="Times New Roman" w:eastAsia="Times New Roman" w:hAnsi="Times New Roman" w:cs="Times New Roman"/>
          <w:i/>
          <w:iCs/>
          <w:color w:val="000000"/>
          <w:sz w:val="20"/>
          <w:szCs w:val="20"/>
          <w:shd w:val="clear" w:color="auto" w:fill="FFFFFF"/>
          <w:lang w:eastAsia="zh-CN"/>
        </w:rPr>
        <w:t>Social Epistemology</w:t>
      </w:r>
      <w:r w:rsidRPr="00A94905">
        <w:rPr>
          <w:rFonts w:ascii="Times New Roman" w:eastAsia="Times New Roman" w:hAnsi="Times New Roman" w:cs="Times New Roman"/>
          <w:color w:val="000000"/>
          <w:sz w:val="20"/>
          <w:szCs w:val="20"/>
          <w:shd w:val="clear" w:color="auto" w:fill="FFFFFF"/>
          <w:lang w:eastAsia="zh-CN"/>
        </w:rPr>
        <w:t>,</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color w:val="000000"/>
          <w:sz w:val="20"/>
          <w:szCs w:val="20"/>
          <w:shd w:val="clear" w:color="auto" w:fill="FFFFFF"/>
          <w:lang w:eastAsia="zh-CN"/>
        </w:rPr>
        <w:t>www.studocu.com/en-us/document/st-johns-university/contemporary-philosophy/8-dotson-conceptualizing-epistemic-oppression/12920069. Accessed 9 Dec. 2021.</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color w:val="000000"/>
          <w:sz w:val="12"/>
          <w:szCs w:val="12"/>
          <w:shd w:val="clear" w:color="auto" w:fill="FFFFFF"/>
          <w:lang w:eastAsia="zh-CN"/>
        </w:rPr>
        <w:t xml:space="preserve">Recall that an </w:t>
      </w:r>
      <w:r w:rsidRPr="00A94905">
        <w:rPr>
          <w:rFonts w:ascii="Times New Roman" w:eastAsia="Times New Roman" w:hAnsi="Times New Roman" w:cs="Times New Roman"/>
          <w:b/>
          <w:bCs/>
          <w:color w:val="000000"/>
          <w:sz w:val="24"/>
          <w:szCs w:val="24"/>
          <w:u w:val="single"/>
          <w:shd w:val="clear" w:color="auto" w:fill="FFFF00"/>
          <w:lang w:eastAsia="zh-CN"/>
        </w:rPr>
        <w:t>epistemic exclusion is an unwarranted infringement on the epistemic agency of a knower, which reduces her/his ability to participate in the production of knowledge.</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And also, recall that a first-order change attempts to correct for inefficiencies with respect to already present organizational goals. A first-order exclusion combines these two insights. A first-order epistemic exclusion follows from a persistent compromise of one’s epistemic agency due to inefficiency within shared epistemic resources. That is, a</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FF"/>
          <w:lang w:eastAsia="zh-CN"/>
        </w:rPr>
        <w:t xml:space="preserve">first-order epistemic exclusion is an exclusion that results from the incompetent functioning of some aspect of shared epistemic resources with respect to some goal or value. </w:t>
      </w:r>
      <w:r w:rsidRPr="00A94905">
        <w:rPr>
          <w:rFonts w:ascii="Times New Roman" w:eastAsia="Times New Roman" w:hAnsi="Times New Roman" w:cs="Times New Roman"/>
          <w:color w:val="000000"/>
          <w:sz w:val="12"/>
          <w:szCs w:val="12"/>
          <w:shd w:val="clear" w:color="auto" w:fill="FFFFFF"/>
          <w:lang w:eastAsia="zh-CN"/>
        </w:rPr>
        <w:t xml:space="preserve">To demonstrate such inefficiency, I will extend Plato’s Allegory.10 Take the image of a line of prisoners that extends from left to right, all facing the back wall of the cave. Now, let’s extend the Allegory as </w:t>
      </w:r>
      <w:proofErr w:type="gramStart"/>
      <w:r w:rsidRPr="00A94905">
        <w:rPr>
          <w:rFonts w:ascii="Times New Roman" w:eastAsia="Times New Roman" w:hAnsi="Times New Roman" w:cs="Times New Roman"/>
          <w:color w:val="000000"/>
          <w:sz w:val="12"/>
          <w:szCs w:val="12"/>
          <w:shd w:val="clear" w:color="auto" w:fill="FFFFFF"/>
          <w:lang w:eastAsia="zh-CN"/>
        </w:rPr>
        <w:t>follows:</w:t>
      </w:r>
      <w:proofErr w:type="gramEnd"/>
      <w:r w:rsidRPr="00A94905">
        <w:rPr>
          <w:rFonts w:ascii="Times New Roman" w:eastAsia="Times New Roman" w:hAnsi="Times New Roman" w:cs="Times New Roman"/>
          <w:color w:val="000000"/>
          <w:sz w:val="12"/>
          <w:szCs w:val="12"/>
          <w:shd w:val="clear" w:color="auto" w:fill="FFFFFF"/>
          <w:lang w:eastAsia="zh-CN"/>
        </w:rPr>
        <w:t xml:space="preserve">(1) Let us imagine that during the development of interdependent epistemic resources, the fettered persons on the left become a group about which significant, inaccurate negative prejudices evolve. This would entail that fettered persons in the </w:t>
      </w:r>
      <w:proofErr w:type="spellStart"/>
      <w:r w:rsidRPr="00A94905">
        <w:rPr>
          <w:rFonts w:ascii="Times New Roman" w:eastAsia="Times New Roman" w:hAnsi="Times New Roman" w:cs="Times New Roman"/>
          <w:color w:val="000000"/>
          <w:sz w:val="12"/>
          <w:szCs w:val="12"/>
          <w:shd w:val="clear" w:color="auto" w:fill="FFFFFF"/>
          <w:lang w:eastAsia="zh-CN"/>
        </w:rPr>
        <w:t>centre</w:t>
      </w:r>
      <w:proofErr w:type="spellEnd"/>
      <w:r w:rsidRPr="00A94905">
        <w:rPr>
          <w:rFonts w:ascii="Times New Roman" w:eastAsia="Times New Roman" w:hAnsi="Times New Roman" w:cs="Times New Roman"/>
          <w:color w:val="000000"/>
          <w:sz w:val="12"/>
          <w:szCs w:val="12"/>
          <w:shd w:val="clear" w:color="auto" w:fill="FFFFFF"/>
          <w:lang w:eastAsia="zh-CN"/>
        </w:rPr>
        <w:t xml:space="preserve"> and right hold negative prejudices concerning those bound on the left</w:t>
      </w:r>
      <w:proofErr w:type="gramStart"/>
      <w:r w:rsidRPr="00A94905">
        <w:rPr>
          <w:rFonts w:ascii="Times New Roman" w:eastAsia="Times New Roman" w:hAnsi="Times New Roman" w:cs="Times New Roman"/>
          <w:color w:val="000000"/>
          <w:sz w:val="12"/>
          <w:szCs w:val="12"/>
          <w:shd w:val="clear" w:color="auto" w:fill="FFFFFF"/>
          <w:lang w:eastAsia="zh-CN"/>
        </w:rPr>
        <w:t>.(</w:t>
      </w:r>
      <w:proofErr w:type="gramEnd"/>
      <w:r w:rsidRPr="00A94905">
        <w:rPr>
          <w:rFonts w:ascii="Times New Roman" w:eastAsia="Times New Roman" w:hAnsi="Times New Roman" w:cs="Times New Roman"/>
          <w:color w:val="000000"/>
          <w:sz w:val="12"/>
          <w:szCs w:val="12"/>
          <w:shd w:val="clear" w:color="auto" w:fill="FFFFFF"/>
          <w:lang w:eastAsia="zh-CN"/>
        </w:rPr>
        <w:t xml:space="preserve">2) Imagine also that as a result of the prejudices there is a significant reduction in the degree of default credibility afforded the prisoners on the left.11(3) Moreover, let us imagine that there is a continuum of default credibility conferred on situated persons. As a result, the prisoners situated in the </w:t>
      </w:r>
      <w:proofErr w:type="spellStart"/>
      <w:r w:rsidRPr="00A94905">
        <w:rPr>
          <w:rFonts w:ascii="Times New Roman" w:eastAsia="Times New Roman" w:hAnsi="Times New Roman" w:cs="Times New Roman"/>
          <w:color w:val="000000"/>
          <w:sz w:val="12"/>
          <w:szCs w:val="12"/>
          <w:shd w:val="clear" w:color="auto" w:fill="FFFFFF"/>
          <w:lang w:eastAsia="zh-CN"/>
        </w:rPr>
        <w:t>cen-tre</w:t>
      </w:r>
      <w:proofErr w:type="spellEnd"/>
      <w:r w:rsidRPr="00A94905">
        <w:rPr>
          <w:rFonts w:ascii="Times New Roman" w:eastAsia="Times New Roman" w:hAnsi="Times New Roman" w:cs="Times New Roman"/>
          <w:color w:val="000000"/>
          <w:sz w:val="12"/>
          <w:szCs w:val="12"/>
          <w:shd w:val="clear" w:color="auto" w:fill="FFFFFF"/>
          <w:lang w:eastAsia="zh-CN"/>
        </w:rPr>
        <w:t xml:space="preserve"> and to the right are deemed routinely more credible than the prisoners situated to their immediate left. We are here presuming that the people on the farthest right enjoy a privileged status of </w:t>
      </w:r>
      <w:proofErr w:type="spellStart"/>
      <w:r w:rsidRPr="00A94905">
        <w:rPr>
          <w:rFonts w:ascii="Times New Roman" w:eastAsia="Times New Roman" w:hAnsi="Times New Roman" w:cs="Times New Roman"/>
          <w:color w:val="000000"/>
          <w:sz w:val="12"/>
          <w:szCs w:val="12"/>
          <w:shd w:val="clear" w:color="auto" w:fill="FFFFFF"/>
          <w:lang w:eastAsia="zh-CN"/>
        </w:rPr>
        <w:t>credibility.The</w:t>
      </w:r>
      <w:proofErr w:type="spellEnd"/>
      <w:r w:rsidRPr="00A94905">
        <w:rPr>
          <w:rFonts w:ascii="Times New Roman" w:eastAsia="Times New Roman" w:hAnsi="Times New Roman" w:cs="Times New Roman"/>
          <w:color w:val="000000"/>
          <w:sz w:val="12"/>
          <w:szCs w:val="12"/>
          <w:shd w:val="clear" w:color="auto" w:fill="FFFFFF"/>
          <w:lang w:eastAsia="zh-CN"/>
        </w:rPr>
        <w:t xml:space="preserve"> prisoners on the left function with compromised credibility profiles insofar as their default credibility is lowered due to inaccurate, negative prejudices. In the above scenario, the epistemic agency of the persons on the left is breached to the degree that they are routinely deemed less credible when attempting to offer </w:t>
      </w:r>
      <w:proofErr w:type="spellStart"/>
      <w:r w:rsidRPr="00A94905">
        <w:rPr>
          <w:rFonts w:ascii="Times New Roman" w:eastAsia="Times New Roman" w:hAnsi="Times New Roman" w:cs="Times New Roman"/>
          <w:color w:val="000000"/>
          <w:sz w:val="12"/>
          <w:szCs w:val="12"/>
          <w:shd w:val="clear" w:color="auto" w:fill="FFFFFF"/>
          <w:lang w:eastAsia="zh-CN"/>
        </w:rPr>
        <w:t>testi-mony</w:t>
      </w:r>
      <w:proofErr w:type="spellEnd"/>
      <w:r w:rsidRPr="00A94905">
        <w:rPr>
          <w:rFonts w:ascii="Times New Roman" w:eastAsia="Times New Roman" w:hAnsi="Times New Roman" w:cs="Times New Roman"/>
          <w:color w:val="000000"/>
          <w:sz w:val="12"/>
          <w:szCs w:val="12"/>
          <w:shd w:val="clear" w:color="auto" w:fill="FFFFFF"/>
          <w:lang w:eastAsia="zh-CN"/>
        </w:rPr>
        <w:t xml:space="preserve"> of their knowledge, experience and/or reflections, even when they should be deemed credible. In this extension of the Allegory, we see the creation of an “epi-</w:t>
      </w:r>
      <w:proofErr w:type="spellStart"/>
      <w:r w:rsidRPr="00A94905">
        <w:rPr>
          <w:rFonts w:ascii="Times New Roman" w:eastAsia="Times New Roman" w:hAnsi="Times New Roman" w:cs="Times New Roman"/>
          <w:color w:val="000000"/>
          <w:sz w:val="12"/>
          <w:szCs w:val="12"/>
          <w:shd w:val="clear" w:color="auto" w:fill="FFFFFF"/>
          <w:lang w:eastAsia="zh-CN"/>
        </w:rPr>
        <w:t>stemically</w:t>
      </w:r>
      <w:proofErr w:type="spellEnd"/>
      <w:r w:rsidRPr="00A94905">
        <w:rPr>
          <w:rFonts w:ascii="Times New Roman" w:eastAsia="Times New Roman" w:hAnsi="Times New Roman" w:cs="Times New Roman"/>
          <w:color w:val="000000"/>
          <w:sz w:val="12"/>
          <w:szCs w:val="12"/>
          <w:shd w:val="clear" w:color="auto" w:fill="FFFFFF"/>
          <w:lang w:eastAsia="zh-CN"/>
        </w:rPr>
        <w:t xml:space="preserve"> disadvantaged identity” (</w:t>
      </w:r>
      <w:proofErr w:type="spellStart"/>
      <w:r w:rsidRPr="00A94905">
        <w:rPr>
          <w:rFonts w:ascii="Times New Roman" w:eastAsia="Times New Roman" w:hAnsi="Times New Roman" w:cs="Times New Roman"/>
          <w:color w:val="000000"/>
          <w:sz w:val="12"/>
          <w:szCs w:val="12"/>
          <w:shd w:val="clear" w:color="auto" w:fill="FFFFFF"/>
          <w:lang w:eastAsia="zh-CN"/>
        </w:rPr>
        <w:t>Tuana</w:t>
      </w:r>
      <w:proofErr w:type="spellEnd"/>
      <w:r w:rsidRPr="00A94905">
        <w:rPr>
          <w:rFonts w:ascii="Times New Roman" w:eastAsia="Times New Roman" w:hAnsi="Times New Roman" w:cs="Times New Roman"/>
          <w:color w:val="000000"/>
          <w:sz w:val="12"/>
          <w:szCs w:val="12"/>
          <w:shd w:val="clear" w:color="auto" w:fill="FFFFFF"/>
          <w:lang w:eastAsia="zh-CN"/>
        </w:rPr>
        <w:t xml:space="preserve"> 2006, 13).Nancy </w:t>
      </w:r>
      <w:proofErr w:type="spellStart"/>
      <w:r w:rsidRPr="00A94905">
        <w:rPr>
          <w:rFonts w:ascii="Times New Roman" w:eastAsia="Times New Roman" w:hAnsi="Times New Roman" w:cs="Times New Roman"/>
          <w:color w:val="000000"/>
          <w:sz w:val="12"/>
          <w:szCs w:val="12"/>
          <w:shd w:val="clear" w:color="auto" w:fill="FFFFFF"/>
          <w:lang w:eastAsia="zh-CN"/>
        </w:rPr>
        <w:t>Tuana</w:t>
      </w:r>
      <w:proofErr w:type="spellEnd"/>
      <w:r w:rsidRPr="00A94905">
        <w:rPr>
          <w:rFonts w:ascii="Times New Roman" w:eastAsia="Times New Roman" w:hAnsi="Times New Roman" w:cs="Times New Roman"/>
          <w:color w:val="000000"/>
          <w:sz w:val="12"/>
          <w:szCs w:val="12"/>
          <w:shd w:val="clear" w:color="auto" w:fill="FFFFFF"/>
          <w:lang w:eastAsia="zh-CN"/>
        </w:rPr>
        <w:t xml:space="preserve">, in her article, “The Speculum of Ignorance,” writes, “What </w:t>
      </w:r>
      <w:proofErr w:type="spellStart"/>
      <w:r w:rsidRPr="00A94905">
        <w:rPr>
          <w:rFonts w:ascii="Times New Roman" w:eastAsia="Times New Roman" w:hAnsi="Times New Roman" w:cs="Times New Roman"/>
          <w:color w:val="000000"/>
          <w:sz w:val="12"/>
          <w:szCs w:val="12"/>
          <w:shd w:val="clear" w:color="auto" w:fill="FFFFFF"/>
          <w:lang w:eastAsia="zh-CN"/>
        </w:rPr>
        <w:t>femi-nist</w:t>
      </w:r>
      <w:proofErr w:type="spellEnd"/>
      <w:r w:rsidRPr="00A94905">
        <w:rPr>
          <w:rFonts w:ascii="Times New Roman" w:eastAsia="Times New Roman" w:hAnsi="Times New Roman" w:cs="Times New Roman"/>
          <w:color w:val="000000"/>
          <w:sz w:val="12"/>
          <w:szCs w:val="12"/>
          <w:shd w:val="clear" w:color="auto" w:fill="FFFFFF"/>
          <w:lang w:eastAsia="zh-CN"/>
        </w:rPr>
        <w:t xml:space="preserve"> epistemologists and science studies theorists have carefully demonstrated is that</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our theories of knowledge</w:t>
      </w:r>
      <w:r w:rsidRPr="00A94905">
        <w:rPr>
          <w:rFonts w:ascii="Times New Roman" w:eastAsia="Times New Roman" w:hAnsi="Times New Roman" w:cs="Times New Roman"/>
          <w:b/>
          <w:bCs/>
          <w:color w:val="000000"/>
          <w:sz w:val="24"/>
          <w:szCs w:val="24"/>
          <w:u w:val="single"/>
          <w:shd w:val="clear" w:color="auto" w:fill="FFFFFF"/>
          <w:lang w:eastAsia="zh-CN"/>
        </w:rPr>
        <w:t xml:space="preserve"> and knowledge practices </w:t>
      </w:r>
      <w:r w:rsidRPr="00A94905">
        <w:rPr>
          <w:rFonts w:ascii="Times New Roman" w:eastAsia="Times New Roman" w:hAnsi="Times New Roman" w:cs="Times New Roman"/>
          <w:b/>
          <w:bCs/>
          <w:color w:val="000000"/>
          <w:sz w:val="24"/>
          <w:szCs w:val="24"/>
          <w:u w:val="single"/>
          <w:shd w:val="clear" w:color="auto" w:fill="FFFF00"/>
          <w:lang w:eastAsia="zh-CN"/>
        </w:rPr>
        <w:t xml:space="preserve">are far from </w:t>
      </w:r>
      <w:proofErr w:type="spellStart"/>
      <w:r w:rsidRPr="00A94905">
        <w:rPr>
          <w:rFonts w:ascii="Times New Roman" w:eastAsia="Times New Roman" w:hAnsi="Times New Roman" w:cs="Times New Roman"/>
          <w:b/>
          <w:bCs/>
          <w:color w:val="000000"/>
          <w:sz w:val="24"/>
          <w:szCs w:val="24"/>
          <w:u w:val="single"/>
          <w:shd w:val="clear" w:color="auto" w:fill="FFFF00"/>
          <w:lang w:eastAsia="zh-CN"/>
        </w:rPr>
        <w:t>democratic</w:t>
      </w:r>
      <w:proofErr w:type="gramStart"/>
      <w:r w:rsidRPr="00A94905">
        <w:rPr>
          <w:rFonts w:ascii="Times New Roman" w:eastAsia="Times New Roman" w:hAnsi="Times New Roman" w:cs="Times New Roman"/>
          <w:b/>
          <w:bCs/>
          <w:color w:val="000000"/>
          <w:sz w:val="24"/>
          <w:szCs w:val="24"/>
          <w:u w:val="single"/>
          <w:shd w:val="clear" w:color="auto" w:fill="FFFF00"/>
          <w:lang w:eastAsia="zh-CN"/>
        </w:rPr>
        <w:t>,maintaining</w:t>
      </w:r>
      <w:proofErr w:type="spellEnd"/>
      <w:proofErr w:type="gramEnd"/>
      <w:r w:rsidRPr="00A94905">
        <w:rPr>
          <w:rFonts w:ascii="Times New Roman" w:eastAsia="Times New Roman" w:hAnsi="Times New Roman" w:cs="Times New Roman"/>
          <w:b/>
          <w:bCs/>
          <w:color w:val="000000"/>
          <w:sz w:val="24"/>
          <w:szCs w:val="24"/>
          <w:u w:val="single"/>
          <w:shd w:val="clear" w:color="auto" w:fill="FFFF00"/>
          <w:lang w:eastAsia="zh-CN"/>
        </w:rPr>
        <w:t xml:space="preserve"> criteria of credibility that favor members of privileged groups”</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w:t>
      </w:r>
      <w:proofErr w:type="spellStart"/>
      <w:r w:rsidRPr="00A94905">
        <w:rPr>
          <w:rFonts w:ascii="Times New Roman" w:eastAsia="Times New Roman" w:hAnsi="Times New Roman" w:cs="Times New Roman"/>
          <w:color w:val="000000"/>
          <w:sz w:val="12"/>
          <w:szCs w:val="12"/>
          <w:shd w:val="clear" w:color="auto" w:fill="FFFFFF"/>
          <w:lang w:eastAsia="zh-CN"/>
        </w:rPr>
        <w:t>Tuana</w:t>
      </w:r>
      <w:proofErr w:type="spellEnd"/>
      <w:r w:rsidRPr="00A94905">
        <w:rPr>
          <w:rFonts w:ascii="Times New Roman" w:eastAsia="Times New Roman" w:hAnsi="Times New Roman" w:cs="Times New Roman"/>
          <w:color w:val="000000"/>
          <w:sz w:val="12"/>
          <w:szCs w:val="12"/>
          <w:shd w:val="clear" w:color="auto" w:fill="FFFFFF"/>
          <w:lang w:eastAsia="zh-CN"/>
        </w:rPr>
        <w:t xml:space="preserve"> 2006, 13).</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FF"/>
          <w:lang w:eastAsia="zh-CN"/>
        </w:rPr>
        <w:t>Whilst criteria or standards of credibility create privileged groups, they also create relatively underprivileged groups.</w:t>
      </w:r>
      <w:r w:rsidRPr="00A94905">
        <w:rPr>
          <w:rFonts w:ascii="Times New Roman" w:eastAsia="Times New Roman" w:hAnsi="Times New Roman" w:cs="Times New Roman"/>
          <w:color w:val="000000"/>
          <w:sz w:val="12"/>
          <w:szCs w:val="12"/>
          <w:shd w:val="clear" w:color="auto" w:fill="FFFFFF"/>
          <w:lang w:eastAsia="zh-CN"/>
        </w:rPr>
        <w:t>1</w:t>
      </w:r>
      <w:r w:rsidRPr="00A94905">
        <w:rPr>
          <w:rFonts w:ascii="Times New Roman" w:eastAsia="Times New Roman" w:hAnsi="Times New Roman" w:cs="Times New Roman"/>
          <w:color w:val="000000"/>
          <w:sz w:val="10"/>
          <w:szCs w:val="10"/>
          <w:lang w:eastAsia="zh-CN"/>
        </w:rPr>
        <w:t xml:space="preserve">2As Medina explains, conferrals of credibility have a contrastive nature. He writes, “being judged credible to some degree is being regarded as more credible than others, less credible than </w:t>
      </w:r>
      <w:proofErr w:type="spellStart"/>
      <w:r w:rsidRPr="00A94905">
        <w:rPr>
          <w:rFonts w:ascii="Times New Roman" w:eastAsia="Times New Roman" w:hAnsi="Times New Roman" w:cs="Times New Roman"/>
          <w:color w:val="000000"/>
          <w:sz w:val="10"/>
          <w:szCs w:val="10"/>
          <w:lang w:eastAsia="zh-CN"/>
        </w:rPr>
        <w:t>others</w:t>
      </w:r>
      <w:proofErr w:type="gramStart"/>
      <w:r w:rsidRPr="00A94905">
        <w:rPr>
          <w:rFonts w:ascii="Times New Roman" w:eastAsia="Times New Roman" w:hAnsi="Times New Roman" w:cs="Times New Roman"/>
          <w:color w:val="000000"/>
          <w:sz w:val="10"/>
          <w:szCs w:val="10"/>
          <w:lang w:eastAsia="zh-CN"/>
        </w:rPr>
        <w:t>,and</w:t>
      </w:r>
      <w:proofErr w:type="spellEnd"/>
      <w:proofErr w:type="gramEnd"/>
      <w:r w:rsidRPr="00A94905">
        <w:rPr>
          <w:rFonts w:ascii="Times New Roman" w:eastAsia="Times New Roman" w:hAnsi="Times New Roman" w:cs="Times New Roman"/>
          <w:color w:val="000000"/>
          <w:sz w:val="10"/>
          <w:szCs w:val="10"/>
          <w:lang w:eastAsia="zh-CN"/>
        </w:rPr>
        <w:t xml:space="preserve"> equally credible as others,” (Medina 2011, 18). This assures that there are </w:t>
      </w:r>
      <w:proofErr w:type="spellStart"/>
      <w:r w:rsidRPr="00A94905">
        <w:rPr>
          <w:rFonts w:ascii="Times New Roman" w:eastAsia="Times New Roman" w:hAnsi="Times New Roman" w:cs="Times New Roman"/>
          <w:color w:val="000000"/>
          <w:sz w:val="10"/>
          <w:szCs w:val="10"/>
          <w:lang w:eastAsia="zh-CN"/>
        </w:rPr>
        <w:t>realstakes</w:t>
      </w:r>
      <w:proofErr w:type="spellEnd"/>
      <w:r w:rsidRPr="00A94905">
        <w:rPr>
          <w:rFonts w:ascii="Times New Roman" w:eastAsia="Times New Roman" w:hAnsi="Times New Roman" w:cs="Times New Roman"/>
          <w:color w:val="000000"/>
          <w:sz w:val="10"/>
          <w:szCs w:val="10"/>
          <w:lang w:eastAsia="zh-CN"/>
        </w:rPr>
        <w:t xml:space="preserve"> to standards or criteria for credibility. With respect to the situated persons in the cave, the fettered persons on the left are routinely deemed less credible than fettered persons on the right.13It is important to note that the lowered default credibility of the prisoners on the left will persist. Cynthia </w:t>
      </w:r>
      <w:proofErr w:type="spellStart"/>
      <w:r w:rsidRPr="00A94905">
        <w:rPr>
          <w:rFonts w:ascii="Times New Roman" w:eastAsia="Times New Roman" w:hAnsi="Times New Roman" w:cs="Times New Roman"/>
          <w:color w:val="000000"/>
          <w:sz w:val="10"/>
          <w:szCs w:val="10"/>
          <w:lang w:eastAsia="zh-CN"/>
        </w:rPr>
        <w:t>Townley</w:t>
      </w:r>
      <w:proofErr w:type="spellEnd"/>
      <w:r w:rsidRPr="00A94905">
        <w:rPr>
          <w:rFonts w:ascii="Times New Roman" w:eastAsia="Times New Roman" w:hAnsi="Times New Roman" w:cs="Times New Roman"/>
          <w:color w:val="000000"/>
          <w:sz w:val="10"/>
          <w:szCs w:val="10"/>
          <w:lang w:eastAsia="zh-CN"/>
        </w:rPr>
        <w:t xml:space="preserve"> highlights that having an “epistemically disadvantaged social identity” is analogous to being given a version of the curse of Cassandra (</w:t>
      </w:r>
      <w:proofErr w:type="spellStart"/>
      <w:r w:rsidRPr="00A94905">
        <w:rPr>
          <w:rFonts w:ascii="Times New Roman" w:eastAsia="Times New Roman" w:hAnsi="Times New Roman" w:cs="Times New Roman"/>
          <w:color w:val="000000"/>
          <w:sz w:val="10"/>
          <w:szCs w:val="10"/>
          <w:lang w:eastAsia="zh-CN"/>
        </w:rPr>
        <w:t>Townley</w:t>
      </w:r>
      <w:proofErr w:type="spellEnd"/>
      <w:r w:rsidRPr="00A94905">
        <w:rPr>
          <w:rFonts w:ascii="Times New Roman" w:eastAsia="Times New Roman" w:hAnsi="Times New Roman" w:cs="Times New Roman"/>
          <w:color w:val="000000"/>
          <w:sz w:val="10"/>
          <w:szCs w:val="10"/>
          <w:lang w:eastAsia="zh-CN"/>
        </w:rPr>
        <w:t xml:space="preserve"> 2003). In this Greek myth, Apollo was said to have given Cassandra the gift of prophesy even whilst cursing her with </w:t>
      </w:r>
      <w:proofErr w:type="spellStart"/>
      <w:r w:rsidRPr="00A94905">
        <w:rPr>
          <w:rFonts w:ascii="Times New Roman" w:eastAsia="Times New Roman" w:hAnsi="Times New Roman" w:cs="Times New Roman"/>
          <w:color w:val="000000"/>
          <w:sz w:val="10"/>
          <w:szCs w:val="10"/>
          <w:lang w:eastAsia="zh-CN"/>
        </w:rPr>
        <w:t>unbelievability</w:t>
      </w:r>
      <w:proofErr w:type="spellEnd"/>
      <w:r w:rsidRPr="00A94905">
        <w:rPr>
          <w:rFonts w:ascii="Times New Roman" w:eastAsia="Times New Roman" w:hAnsi="Times New Roman" w:cs="Times New Roman"/>
          <w:color w:val="000000"/>
          <w:sz w:val="10"/>
          <w:szCs w:val="10"/>
          <w:lang w:eastAsia="zh-CN"/>
        </w:rPr>
        <w:t xml:space="preserve">. She could offer her prophesies to others, which would be absolutely true, but every word she would utter would sound like a lie to her interlocutor. As a result, she was not believed. Hence, no matter how truthful her words were they would never gain uptake. Fettered persons, whose identities are compromised as a result of lowered credibility assessments, could tell the truth about their experiences using more and more sophisticated language and other shared resources. However, to those who believe their credibility to be compromised, those words will often sound like, at worst, lies and, at best, unreliable statements. It is difficult to impossible to break out of this kind of epistemic exclusion when one’s own capacities to engage in a given epistemic community is compromised to this </w:t>
      </w:r>
      <w:proofErr w:type="spellStart"/>
      <w:r w:rsidRPr="00A94905">
        <w:rPr>
          <w:rFonts w:ascii="Times New Roman" w:eastAsia="Times New Roman" w:hAnsi="Times New Roman" w:cs="Times New Roman"/>
          <w:color w:val="000000"/>
          <w:sz w:val="10"/>
          <w:szCs w:val="10"/>
          <w:lang w:eastAsia="zh-CN"/>
        </w:rPr>
        <w:t>degree.The</w:t>
      </w:r>
      <w:proofErr w:type="spellEnd"/>
      <w:r w:rsidRPr="00A94905">
        <w:rPr>
          <w:rFonts w:ascii="Times New Roman" w:eastAsia="Times New Roman" w:hAnsi="Times New Roman" w:cs="Times New Roman"/>
          <w:color w:val="000000"/>
          <w:sz w:val="10"/>
          <w:szCs w:val="10"/>
          <w:lang w:eastAsia="zh-CN"/>
        </w:rPr>
        <w:t xml:space="preserve"> people most profoundly able to dispel the myths around one’s credibility defi-cits14are also the victims of the credibility deficits due to how damaging such </w:t>
      </w:r>
      <w:proofErr w:type="spellStart"/>
      <w:r w:rsidRPr="00A94905">
        <w:rPr>
          <w:rFonts w:ascii="Times New Roman" w:eastAsia="Times New Roman" w:hAnsi="Times New Roman" w:cs="Times New Roman"/>
          <w:color w:val="000000"/>
          <w:sz w:val="10"/>
          <w:szCs w:val="10"/>
          <w:lang w:eastAsia="zh-CN"/>
        </w:rPr>
        <w:t>defi-cits</w:t>
      </w:r>
      <w:proofErr w:type="spellEnd"/>
      <w:r w:rsidRPr="00A94905">
        <w:rPr>
          <w:rFonts w:ascii="Times New Roman" w:eastAsia="Times New Roman" w:hAnsi="Times New Roman" w:cs="Times New Roman"/>
          <w:color w:val="000000"/>
          <w:sz w:val="10"/>
          <w:szCs w:val="10"/>
          <w:lang w:eastAsia="zh-CN"/>
        </w:rPr>
        <w:t xml:space="preserve"> are to one’s functioning within a given epistemic community (</w:t>
      </w:r>
      <w:proofErr w:type="spellStart"/>
      <w:r w:rsidRPr="00A94905">
        <w:rPr>
          <w:rFonts w:ascii="Times New Roman" w:eastAsia="Times New Roman" w:hAnsi="Times New Roman" w:cs="Times New Roman"/>
          <w:color w:val="000000"/>
          <w:sz w:val="10"/>
          <w:szCs w:val="10"/>
          <w:lang w:eastAsia="zh-CN"/>
        </w:rPr>
        <w:t>Townley</w:t>
      </w:r>
      <w:proofErr w:type="spellEnd"/>
      <w:r w:rsidRPr="00A94905">
        <w:rPr>
          <w:rFonts w:ascii="Times New Roman" w:eastAsia="Times New Roman" w:hAnsi="Times New Roman" w:cs="Times New Roman"/>
          <w:color w:val="000000"/>
          <w:sz w:val="10"/>
          <w:szCs w:val="10"/>
          <w:lang w:eastAsia="zh-CN"/>
        </w:rPr>
        <w:t xml:space="preserve"> 2003</w:t>
      </w:r>
      <w:proofErr w:type="gramStart"/>
      <w:r w:rsidRPr="00A94905">
        <w:rPr>
          <w:rFonts w:ascii="Times New Roman" w:eastAsia="Times New Roman" w:hAnsi="Times New Roman" w:cs="Times New Roman"/>
          <w:color w:val="000000"/>
          <w:sz w:val="10"/>
          <w:szCs w:val="10"/>
          <w:lang w:eastAsia="zh-CN"/>
        </w:rPr>
        <w:t>,106</w:t>
      </w:r>
      <w:proofErr w:type="gramEnd"/>
      <w:r w:rsidRPr="00A94905">
        <w:rPr>
          <w:rFonts w:ascii="Times New Roman" w:eastAsia="Times New Roman" w:hAnsi="Times New Roman" w:cs="Times New Roman"/>
          <w:color w:val="000000"/>
          <w:sz w:val="10"/>
          <w:szCs w:val="10"/>
          <w:lang w:eastAsia="zh-CN"/>
        </w:rPr>
        <w:t xml:space="preserve">). The more widely shared the low credibility assessments are concerning </w:t>
      </w:r>
      <w:proofErr w:type="spellStart"/>
      <w:r w:rsidRPr="00A94905">
        <w:rPr>
          <w:rFonts w:ascii="Times New Roman" w:eastAsia="Times New Roman" w:hAnsi="Times New Roman" w:cs="Times New Roman"/>
          <w:color w:val="000000"/>
          <w:sz w:val="10"/>
          <w:szCs w:val="10"/>
          <w:lang w:eastAsia="zh-CN"/>
        </w:rPr>
        <w:t>a“disadvantaged</w:t>
      </w:r>
      <w:proofErr w:type="spellEnd"/>
      <w:r w:rsidRPr="00A94905">
        <w:rPr>
          <w:rFonts w:ascii="Times New Roman" w:eastAsia="Times New Roman" w:hAnsi="Times New Roman" w:cs="Times New Roman"/>
          <w:color w:val="000000"/>
          <w:sz w:val="10"/>
          <w:szCs w:val="10"/>
          <w:lang w:eastAsia="zh-CN"/>
        </w:rPr>
        <w:t xml:space="preserve"> epistemic identity” the more difficult they are to address.15As an example of a persisting epistemic exclusion that comprises one’s ability to contribute to knowledge production, unwarranted, devaluations of cred-</w:t>
      </w:r>
      <w:proofErr w:type="spellStart"/>
      <w:r w:rsidRPr="00A94905">
        <w:rPr>
          <w:rFonts w:ascii="Times New Roman" w:eastAsia="Times New Roman" w:hAnsi="Times New Roman" w:cs="Times New Roman"/>
          <w:color w:val="000000"/>
          <w:sz w:val="10"/>
          <w:szCs w:val="10"/>
          <w:lang w:eastAsia="zh-CN"/>
        </w:rPr>
        <w:t>ibility</w:t>
      </w:r>
      <w:proofErr w:type="spellEnd"/>
      <w:r w:rsidRPr="00A94905">
        <w:rPr>
          <w:rFonts w:ascii="Times New Roman" w:eastAsia="Times New Roman" w:hAnsi="Times New Roman" w:cs="Times New Roman"/>
          <w:color w:val="000000"/>
          <w:sz w:val="10"/>
          <w:szCs w:val="10"/>
          <w:lang w:eastAsia="zh-CN"/>
        </w:rPr>
        <w:t xml:space="preserve"> and the creation of epistemically disadvantaged identities are an example of epistemic oppression. What makes this a first-order epistemic oppression, how-ever, follows from what is minimally required for address. What is required to address a first-order epistemic exclusion that results from inefficiencies within shared epistemic resources is correctives aimed at facilitating greater efficiency of single-loop processes. Recall that single-loop processes are alterations made to address a given problem without changing underlying schemata. Credibility, the value that is inefficiently attenuated, is already present within instituted social imaginaries or prevailing schemata, amongst the prisoners. A new value does not necessarily need to be added, except to the degree it operates on the value in question, that is, credibility. It may not be required to remove credibility assess-</w:t>
      </w:r>
      <w:proofErr w:type="spellStart"/>
      <w:r w:rsidRPr="00A94905">
        <w:rPr>
          <w:rFonts w:ascii="Times New Roman" w:eastAsia="Times New Roman" w:hAnsi="Times New Roman" w:cs="Times New Roman"/>
          <w:color w:val="000000"/>
          <w:sz w:val="10"/>
          <w:szCs w:val="10"/>
          <w:lang w:eastAsia="zh-CN"/>
        </w:rPr>
        <w:t>ments</w:t>
      </w:r>
      <w:proofErr w:type="spellEnd"/>
      <w:r w:rsidRPr="00A94905">
        <w:rPr>
          <w:rFonts w:ascii="Times New Roman" w:eastAsia="Times New Roman" w:hAnsi="Times New Roman" w:cs="Times New Roman"/>
          <w:color w:val="000000"/>
          <w:sz w:val="10"/>
          <w:szCs w:val="10"/>
          <w:lang w:eastAsia="zh-CN"/>
        </w:rPr>
        <w:t xml:space="preserve"> per se, but rather, single-loop processes that bring group </w:t>
      </w:r>
      <w:proofErr w:type="spellStart"/>
      <w:r w:rsidRPr="00A94905">
        <w:rPr>
          <w:rFonts w:ascii="Times New Roman" w:eastAsia="Times New Roman" w:hAnsi="Times New Roman" w:cs="Times New Roman"/>
          <w:color w:val="000000"/>
          <w:sz w:val="10"/>
          <w:szCs w:val="10"/>
          <w:lang w:eastAsia="zh-CN"/>
        </w:rPr>
        <w:t>behaviour</w:t>
      </w:r>
      <w:proofErr w:type="spellEnd"/>
      <w:r w:rsidRPr="00A94905">
        <w:rPr>
          <w:rFonts w:ascii="Times New Roman" w:eastAsia="Times New Roman" w:hAnsi="Times New Roman" w:cs="Times New Roman"/>
          <w:color w:val="000000"/>
          <w:sz w:val="10"/>
          <w:szCs w:val="10"/>
          <w:lang w:eastAsia="zh-CN"/>
        </w:rPr>
        <w:t xml:space="preserve"> in con-</w:t>
      </w:r>
      <w:proofErr w:type="spellStart"/>
      <w:r w:rsidRPr="00A94905">
        <w:rPr>
          <w:rFonts w:ascii="Times New Roman" w:eastAsia="Times New Roman" w:hAnsi="Times New Roman" w:cs="Times New Roman"/>
          <w:color w:val="000000"/>
          <w:sz w:val="10"/>
          <w:szCs w:val="10"/>
          <w:lang w:eastAsia="zh-CN"/>
        </w:rPr>
        <w:t>formity</w:t>
      </w:r>
      <w:proofErr w:type="spellEnd"/>
      <w:r w:rsidRPr="00A94905">
        <w:rPr>
          <w:rFonts w:ascii="Times New Roman" w:eastAsia="Times New Roman" w:hAnsi="Times New Roman" w:cs="Times New Roman"/>
          <w:color w:val="000000"/>
          <w:sz w:val="10"/>
          <w:szCs w:val="10"/>
          <w:lang w:eastAsia="zh-CN"/>
        </w:rPr>
        <w:t xml:space="preserve"> with already accepted values for the sake of efficiency are minimally required. As such, first-order changes and single-loop processes constitute the minimal changes necessary to address an epistemic exclusion that results from inefficiencies within shared epistemic resources because the resources themselves are not in question, just the application of the resources.16 To see how first-order epistemic oppression is a reducible form, one needs to interrogate the major source of resistance to change for this kind of </w:t>
      </w:r>
      <w:proofErr w:type="spellStart"/>
      <w:r w:rsidRPr="00A94905">
        <w:rPr>
          <w:rFonts w:ascii="Times New Roman" w:eastAsia="Times New Roman" w:hAnsi="Times New Roman" w:cs="Times New Roman"/>
          <w:color w:val="000000"/>
          <w:sz w:val="10"/>
          <w:szCs w:val="10"/>
          <w:lang w:eastAsia="zh-CN"/>
        </w:rPr>
        <w:t>oppression.Given</w:t>
      </w:r>
      <w:proofErr w:type="spellEnd"/>
      <w:r w:rsidRPr="00A94905">
        <w:rPr>
          <w:rFonts w:ascii="Times New Roman" w:eastAsia="Times New Roman" w:hAnsi="Times New Roman" w:cs="Times New Roman"/>
          <w:color w:val="000000"/>
          <w:sz w:val="10"/>
          <w:szCs w:val="10"/>
          <w:lang w:eastAsia="zh-CN"/>
        </w:rPr>
        <w:t xml:space="preserve"> the fact that the inefficiently attenuated value is already held in </w:t>
      </w:r>
      <w:proofErr w:type="spellStart"/>
      <w:r w:rsidRPr="00A94905">
        <w:rPr>
          <w:rFonts w:ascii="Times New Roman" w:eastAsia="Times New Roman" w:hAnsi="Times New Roman" w:cs="Times New Roman"/>
          <w:color w:val="000000"/>
          <w:sz w:val="10"/>
          <w:szCs w:val="10"/>
          <w:lang w:eastAsia="zh-CN"/>
        </w:rPr>
        <w:t>common,the</w:t>
      </w:r>
      <w:proofErr w:type="spellEnd"/>
      <w:r w:rsidRPr="00A94905">
        <w:rPr>
          <w:rFonts w:ascii="Times New Roman" w:eastAsia="Times New Roman" w:hAnsi="Times New Roman" w:cs="Times New Roman"/>
          <w:color w:val="000000"/>
          <w:sz w:val="10"/>
          <w:szCs w:val="10"/>
          <w:lang w:eastAsia="zh-CN"/>
        </w:rPr>
        <w:t xml:space="preserve"> value itself is not a major catalyst for resistance. Hence, what is needed is </w:t>
      </w:r>
      <w:proofErr w:type="spellStart"/>
      <w:r w:rsidRPr="00A94905">
        <w:rPr>
          <w:rFonts w:ascii="Times New Roman" w:eastAsia="Times New Roman" w:hAnsi="Times New Roman" w:cs="Times New Roman"/>
          <w:color w:val="000000"/>
          <w:sz w:val="10"/>
          <w:szCs w:val="10"/>
          <w:lang w:eastAsia="zh-CN"/>
        </w:rPr>
        <w:t>areform</w:t>
      </w:r>
      <w:proofErr w:type="spellEnd"/>
      <w:r w:rsidRPr="00A94905">
        <w:rPr>
          <w:rFonts w:ascii="Times New Roman" w:eastAsia="Times New Roman" w:hAnsi="Times New Roman" w:cs="Times New Roman"/>
          <w:color w:val="000000"/>
          <w:sz w:val="10"/>
          <w:szCs w:val="10"/>
          <w:lang w:eastAsia="zh-CN"/>
        </w:rPr>
        <w:t xml:space="preserve">, not a revolution. Still, such a reform is difficult to effect due to the land-scape of epistemic power fostered by the inefficiency itself. Epistemic power refers to relations of privilege and underprivileged afforded via different social </w:t>
      </w:r>
      <w:proofErr w:type="spellStart"/>
      <w:r w:rsidRPr="00A94905">
        <w:rPr>
          <w:rFonts w:ascii="Times New Roman" w:eastAsia="Times New Roman" w:hAnsi="Times New Roman" w:cs="Times New Roman"/>
          <w:color w:val="000000"/>
          <w:sz w:val="10"/>
          <w:szCs w:val="10"/>
          <w:lang w:eastAsia="zh-CN"/>
        </w:rPr>
        <w:t>positions</w:t>
      </w:r>
      <w:proofErr w:type="gramStart"/>
      <w:r w:rsidRPr="00A94905">
        <w:rPr>
          <w:rFonts w:ascii="Times New Roman" w:eastAsia="Times New Roman" w:hAnsi="Times New Roman" w:cs="Times New Roman"/>
          <w:color w:val="000000"/>
          <w:sz w:val="10"/>
          <w:szCs w:val="10"/>
          <w:lang w:eastAsia="zh-CN"/>
        </w:rPr>
        <w:t>,relevant</w:t>
      </w:r>
      <w:proofErr w:type="spellEnd"/>
      <w:proofErr w:type="gramEnd"/>
      <w:r w:rsidRPr="00A94905">
        <w:rPr>
          <w:rFonts w:ascii="Times New Roman" w:eastAsia="Times New Roman" w:hAnsi="Times New Roman" w:cs="Times New Roman"/>
          <w:color w:val="000000"/>
          <w:sz w:val="10"/>
          <w:szCs w:val="10"/>
          <w:lang w:eastAsia="zh-CN"/>
        </w:rPr>
        <w:t xml:space="preserve"> resources and/or epistemological systems with respect to knowledge production. It is often bound up with social, political and economic power. </w:t>
      </w:r>
      <w:proofErr w:type="spellStart"/>
      <w:r w:rsidRPr="00A94905">
        <w:rPr>
          <w:rFonts w:ascii="Times New Roman" w:eastAsia="Times New Roman" w:hAnsi="Times New Roman" w:cs="Times New Roman"/>
          <w:color w:val="000000"/>
          <w:sz w:val="10"/>
          <w:szCs w:val="10"/>
          <w:lang w:eastAsia="zh-CN"/>
        </w:rPr>
        <w:t>However</w:t>
      </w:r>
      <w:proofErr w:type="gramStart"/>
      <w:r w:rsidRPr="00A94905">
        <w:rPr>
          <w:rFonts w:ascii="Times New Roman" w:eastAsia="Times New Roman" w:hAnsi="Times New Roman" w:cs="Times New Roman"/>
          <w:color w:val="000000"/>
          <w:sz w:val="10"/>
          <w:szCs w:val="10"/>
          <w:lang w:eastAsia="zh-CN"/>
        </w:rPr>
        <w:t>,it</w:t>
      </w:r>
      <w:proofErr w:type="spellEnd"/>
      <w:proofErr w:type="gramEnd"/>
      <w:r w:rsidRPr="00A94905">
        <w:rPr>
          <w:rFonts w:ascii="Times New Roman" w:eastAsia="Times New Roman" w:hAnsi="Times New Roman" w:cs="Times New Roman"/>
          <w:color w:val="000000"/>
          <w:sz w:val="10"/>
          <w:szCs w:val="10"/>
          <w:lang w:eastAsia="zh-CN"/>
        </w:rPr>
        <w:t xml:space="preserve"> is distinct insofar as epistemic power can come apart from these other forms of power. Medina gives us clues as to why inefficiencies with respect to credibility can cause differentials in epistemic power. By highlighting that credibility confer-</w:t>
      </w:r>
      <w:proofErr w:type="spellStart"/>
      <w:r w:rsidRPr="00A94905">
        <w:rPr>
          <w:rFonts w:ascii="Times New Roman" w:eastAsia="Times New Roman" w:hAnsi="Times New Roman" w:cs="Times New Roman"/>
          <w:color w:val="000000"/>
          <w:sz w:val="10"/>
          <w:szCs w:val="10"/>
          <w:lang w:eastAsia="zh-CN"/>
        </w:rPr>
        <w:t>rals</w:t>
      </w:r>
      <w:proofErr w:type="spellEnd"/>
      <w:r w:rsidRPr="00A94905">
        <w:rPr>
          <w:rFonts w:ascii="Times New Roman" w:eastAsia="Times New Roman" w:hAnsi="Times New Roman" w:cs="Times New Roman"/>
          <w:color w:val="000000"/>
          <w:sz w:val="10"/>
          <w:szCs w:val="10"/>
          <w:lang w:eastAsia="zh-CN"/>
        </w:rPr>
        <w:t xml:space="preserve"> are contrastive, Medina also gestures to the reality that members of a given credibility economy will have a vested interest in how credibility assessments are made. Historically derived disadvantages with respect to credibility often imply historically derived advantages with respect to credibility. It is difficult to pull them apart. Medina explains as </w:t>
      </w:r>
      <w:proofErr w:type="spellStart"/>
      <w:r w:rsidRPr="00A94905">
        <w:rPr>
          <w:rFonts w:ascii="Times New Roman" w:eastAsia="Times New Roman" w:hAnsi="Times New Roman" w:cs="Times New Roman"/>
          <w:color w:val="000000"/>
          <w:sz w:val="10"/>
          <w:szCs w:val="10"/>
          <w:lang w:eastAsia="zh-CN"/>
        </w:rPr>
        <w:t>follows:The</w:t>
      </w:r>
      <w:proofErr w:type="spellEnd"/>
      <w:r w:rsidRPr="00A94905">
        <w:rPr>
          <w:rFonts w:ascii="Times New Roman" w:eastAsia="Times New Roman" w:hAnsi="Times New Roman" w:cs="Times New Roman"/>
          <w:color w:val="000000"/>
          <w:sz w:val="10"/>
          <w:szCs w:val="10"/>
          <w:lang w:eastAsia="zh-CN"/>
        </w:rPr>
        <w:t xml:space="preserve"> credibility excess given to some [e.g. fettered persons on the right] can be correlated to the credibility deficits assigned to others [e.g. fettered persons on the left]not because credibility is a scarce good … but because credibility is a comparative and contrastive quality, and an excessive attribution of it involves the privileged epistemic treatment of some … and the underprivileged epistemic treatment of others.(2011, 20)This privileged and underprivileged treatment is a form of epistemic power and powerlessness. Whether those given privileged treatment due to inefficient credibility economies experience an injustice in the way Medina suggests (2011</w:t>
      </w:r>
      <w:proofErr w:type="gramStart"/>
      <w:r w:rsidRPr="00A94905">
        <w:rPr>
          <w:rFonts w:ascii="Times New Roman" w:eastAsia="Times New Roman" w:hAnsi="Times New Roman" w:cs="Times New Roman"/>
          <w:color w:val="000000"/>
          <w:sz w:val="10"/>
          <w:szCs w:val="10"/>
          <w:lang w:eastAsia="zh-CN"/>
        </w:rPr>
        <w:t>,17</w:t>
      </w:r>
      <w:proofErr w:type="gramEnd"/>
      <w:r w:rsidRPr="00A94905">
        <w:rPr>
          <w:rFonts w:ascii="Times New Roman" w:eastAsia="Times New Roman" w:hAnsi="Times New Roman" w:cs="Times New Roman"/>
          <w:color w:val="000000"/>
          <w:sz w:val="10"/>
          <w:szCs w:val="10"/>
          <w:lang w:eastAsia="zh-CN"/>
        </w:rPr>
        <w:t xml:space="preserve">–20), many will not abandon their privilege easily. It will be difficult to convince some that their privilege is possibly unwarranted and not their right, which is no small feat depending upon how long the privileged population has been in </w:t>
      </w:r>
      <w:proofErr w:type="spellStart"/>
      <w:r w:rsidRPr="00A94905">
        <w:rPr>
          <w:rFonts w:ascii="Times New Roman" w:eastAsia="Times New Roman" w:hAnsi="Times New Roman" w:cs="Times New Roman"/>
          <w:color w:val="000000"/>
          <w:sz w:val="10"/>
          <w:szCs w:val="10"/>
          <w:lang w:eastAsia="zh-CN"/>
        </w:rPr>
        <w:t>posses</w:t>
      </w:r>
      <w:proofErr w:type="spellEnd"/>
      <w:r w:rsidRPr="00A94905">
        <w:rPr>
          <w:rFonts w:ascii="Times New Roman" w:eastAsia="Times New Roman" w:hAnsi="Times New Roman" w:cs="Times New Roman"/>
          <w:color w:val="000000"/>
          <w:sz w:val="10"/>
          <w:szCs w:val="10"/>
          <w:lang w:eastAsia="zh-CN"/>
        </w:rPr>
        <w:t>-</w:t>
      </w:r>
      <w:proofErr w:type="spellStart"/>
      <w:r w:rsidRPr="00A94905">
        <w:rPr>
          <w:rFonts w:ascii="Times New Roman" w:eastAsia="Times New Roman" w:hAnsi="Times New Roman" w:cs="Times New Roman"/>
          <w:color w:val="000000"/>
          <w:sz w:val="10"/>
          <w:szCs w:val="10"/>
          <w:lang w:eastAsia="zh-CN"/>
        </w:rPr>
        <w:t>sion</w:t>
      </w:r>
      <w:proofErr w:type="spellEnd"/>
      <w:r w:rsidRPr="00A94905">
        <w:rPr>
          <w:rFonts w:ascii="Times New Roman" w:eastAsia="Times New Roman" w:hAnsi="Times New Roman" w:cs="Times New Roman"/>
          <w:color w:val="000000"/>
          <w:sz w:val="10"/>
          <w:szCs w:val="10"/>
          <w:lang w:eastAsia="zh-CN"/>
        </w:rPr>
        <w:t xml:space="preserve"> of this kind of epistemic power. What makes addressing first-order epistemic oppression that results from the creation of epistemically disadvantaged identities through unwarranted credibility deficits so difficult is the epistemic power one portion of the population in question may need to surrender. It is difficult to see what would motivate relatively epistemically powerful populations to alter their credibility judgments of relatively epistemically powerless populations and, if </w:t>
      </w:r>
      <w:proofErr w:type="spellStart"/>
      <w:r w:rsidRPr="00A94905">
        <w:rPr>
          <w:rFonts w:ascii="Times New Roman" w:eastAsia="Times New Roman" w:hAnsi="Times New Roman" w:cs="Times New Roman"/>
          <w:color w:val="000000"/>
          <w:sz w:val="10"/>
          <w:szCs w:val="10"/>
          <w:lang w:eastAsia="zh-CN"/>
        </w:rPr>
        <w:t>nec-essary</w:t>
      </w:r>
      <w:proofErr w:type="spellEnd"/>
      <w:r w:rsidRPr="00A94905">
        <w:rPr>
          <w:rFonts w:ascii="Times New Roman" w:eastAsia="Times New Roman" w:hAnsi="Times New Roman" w:cs="Times New Roman"/>
          <w:color w:val="000000"/>
          <w:sz w:val="10"/>
          <w:szCs w:val="10"/>
          <w:lang w:eastAsia="zh-CN"/>
        </w:rPr>
        <w:t>, lower their own default credibility.17 So though first-order epistemic oppression calls for reform within instituted social imaginaries, the difficulty in addressing first-order epistemic exclusion often follows from relations of epistemic power. In this way, this is a form of reducible epistemic oppression because the difficulty to affect a solution is reducible to his-</w:t>
      </w:r>
      <w:proofErr w:type="spellStart"/>
      <w:r w:rsidRPr="00A94905">
        <w:rPr>
          <w:rFonts w:ascii="Times New Roman" w:eastAsia="Times New Roman" w:hAnsi="Times New Roman" w:cs="Times New Roman"/>
          <w:color w:val="000000"/>
          <w:sz w:val="10"/>
          <w:szCs w:val="10"/>
          <w:lang w:eastAsia="zh-CN"/>
        </w:rPr>
        <w:t>torical</w:t>
      </w:r>
      <w:proofErr w:type="spellEnd"/>
      <w:r w:rsidRPr="00A94905">
        <w:rPr>
          <w:rFonts w:ascii="Times New Roman" w:eastAsia="Times New Roman" w:hAnsi="Times New Roman" w:cs="Times New Roman"/>
          <w:color w:val="000000"/>
          <w:sz w:val="10"/>
          <w:szCs w:val="10"/>
          <w:lang w:eastAsia="zh-CN"/>
        </w:rPr>
        <w:t xml:space="preserve"> formations. Who has epistemic power at any given time is a product of given social, political and epistemic formations. Epistemic power does not emerge in a vacuum. It is historically formed and, as it shifts, indicates historical </w:t>
      </w:r>
      <w:proofErr w:type="spellStart"/>
      <w:r w:rsidRPr="00A94905">
        <w:rPr>
          <w:rFonts w:ascii="Times New Roman" w:eastAsia="Times New Roman" w:hAnsi="Times New Roman" w:cs="Times New Roman"/>
          <w:color w:val="000000"/>
          <w:sz w:val="10"/>
          <w:szCs w:val="10"/>
          <w:lang w:eastAsia="zh-CN"/>
        </w:rPr>
        <w:t>changes.Due</w:t>
      </w:r>
      <w:proofErr w:type="spellEnd"/>
      <w:r w:rsidRPr="00A94905">
        <w:rPr>
          <w:rFonts w:ascii="Times New Roman" w:eastAsia="Times New Roman" w:hAnsi="Times New Roman" w:cs="Times New Roman"/>
          <w:color w:val="000000"/>
          <w:sz w:val="10"/>
          <w:szCs w:val="10"/>
          <w:lang w:eastAsia="zh-CN"/>
        </w:rPr>
        <w:t xml:space="preserve"> to the fact that the most significant change needed to address first-order epi-</w:t>
      </w:r>
      <w:proofErr w:type="spellStart"/>
      <w:r w:rsidRPr="00A94905">
        <w:rPr>
          <w:rFonts w:ascii="Times New Roman" w:eastAsia="Times New Roman" w:hAnsi="Times New Roman" w:cs="Times New Roman"/>
          <w:color w:val="000000"/>
          <w:sz w:val="10"/>
          <w:szCs w:val="10"/>
          <w:lang w:eastAsia="zh-CN"/>
        </w:rPr>
        <w:t>stemic</w:t>
      </w:r>
      <w:proofErr w:type="spellEnd"/>
      <w:r w:rsidRPr="00A94905">
        <w:rPr>
          <w:rFonts w:ascii="Times New Roman" w:eastAsia="Times New Roman" w:hAnsi="Times New Roman" w:cs="Times New Roman"/>
          <w:color w:val="000000"/>
          <w:sz w:val="10"/>
          <w:szCs w:val="10"/>
          <w:lang w:eastAsia="zh-CN"/>
        </w:rPr>
        <w:t xml:space="preserve"> oppression are shifts in epistemic power, first-order epistemic oppression is reducible to social, political and historical formations. For example, campaigns aimed at educating the group in question of the inefficient credibility assessments might be effective. Attempts to convince those who are relatively more </w:t>
      </w:r>
      <w:proofErr w:type="spellStart"/>
      <w:r w:rsidRPr="00A94905">
        <w:rPr>
          <w:rFonts w:ascii="Times New Roman" w:eastAsia="Times New Roman" w:hAnsi="Times New Roman" w:cs="Times New Roman"/>
          <w:color w:val="000000"/>
          <w:sz w:val="10"/>
          <w:szCs w:val="10"/>
          <w:lang w:eastAsia="zh-CN"/>
        </w:rPr>
        <w:t>epistemi-cally</w:t>
      </w:r>
      <w:proofErr w:type="spellEnd"/>
      <w:r w:rsidRPr="00A94905">
        <w:rPr>
          <w:rFonts w:ascii="Times New Roman" w:eastAsia="Times New Roman" w:hAnsi="Times New Roman" w:cs="Times New Roman"/>
          <w:color w:val="000000"/>
          <w:sz w:val="10"/>
          <w:szCs w:val="10"/>
          <w:lang w:eastAsia="zh-CN"/>
        </w:rPr>
        <w:t xml:space="preserve"> powerful to relinquish some of their power might be warranted as a first line of address. One could also pursue another option entirely</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roofErr w:type="gramStart"/>
      <w:r w:rsidRPr="00A94905">
        <w:rPr>
          <w:rFonts w:ascii="Times New Roman" w:eastAsia="Times New Roman" w:hAnsi="Times New Roman" w:cs="Times New Roman"/>
          <w:color w:val="000000"/>
          <w:sz w:val="10"/>
          <w:szCs w:val="10"/>
          <w:lang w:eastAsia="zh-CN"/>
        </w:rPr>
        <w:t>of</w:t>
      </w:r>
      <w:proofErr w:type="gramEnd"/>
      <w:r w:rsidRPr="00A94905">
        <w:rPr>
          <w:rFonts w:ascii="Times New Roman" w:eastAsia="Times New Roman" w:hAnsi="Times New Roman" w:cs="Times New Roman"/>
          <w:color w:val="000000"/>
          <w:sz w:val="10"/>
          <w:szCs w:val="10"/>
          <w:lang w:eastAsia="zh-CN"/>
        </w:rPr>
        <w:t xml:space="preserve"> attempting to lessen the effect of faulty credibility assessments by redistributing epistemic power according to changes in the environment of inquiry. What is important to note </w:t>
      </w:r>
      <w:proofErr w:type="spellStart"/>
      <w:r w:rsidRPr="00A94905">
        <w:rPr>
          <w:rFonts w:ascii="Times New Roman" w:eastAsia="Times New Roman" w:hAnsi="Times New Roman" w:cs="Times New Roman"/>
          <w:color w:val="000000"/>
          <w:sz w:val="10"/>
          <w:szCs w:val="10"/>
          <w:lang w:eastAsia="zh-CN"/>
        </w:rPr>
        <w:t>isa</w:t>
      </w:r>
      <w:proofErr w:type="spellEnd"/>
      <w:r w:rsidRPr="00A94905">
        <w:rPr>
          <w:rFonts w:ascii="Times New Roman" w:eastAsia="Times New Roman" w:hAnsi="Times New Roman" w:cs="Times New Roman"/>
          <w:color w:val="000000"/>
          <w:sz w:val="10"/>
          <w:szCs w:val="10"/>
          <w:lang w:eastAsia="zh-CN"/>
        </w:rPr>
        <w:t xml:space="preserve"> major factor one has to grapple with is the social and historical landscape of epi-</w:t>
      </w:r>
      <w:proofErr w:type="spellStart"/>
      <w:r w:rsidRPr="00A94905">
        <w:rPr>
          <w:rFonts w:ascii="Times New Roman" w:eastAsia="Times New Roman" w:hAnsi="Times New Roman" w:cs="Times New Roman"/>
          <w:color w:val="000000"/>
          <w:sz w:val="10"/>
          <w:szCs w:val="10"/>
          <w:lang w:eastAsia="zh-CN"/>
        </w:rPr>
        <w:t>stemic</w:t>
      </w:r>
      <w:proofErr w:type="spellEnd"/>
      <w:r w:rsidRPr="00A94905">
        <w:rPr>
          <w:rFonts w:ascii="Times New Roman" w:eastAsia="Times New Roman" w:hAnsi="Times New Roman" w:cs="Times New Roman"/>
          <w:color w:val="000000"/>
          <w:sz w:val="10"/>
          <w:szCs w:val="10"/>
          <w:lang w:eastAsia="zh-CN"/>
        </w:rPr>
        <w:t xml:space="preserve"> power.2.2.2 Second-order epistemic exclusion: second-order changes </w:t>
      </w:r>
      <w:proofErr w:type="gramStart"/>
      <w:r w:rsidRPr="00A94905">
        <w:rPr>
          <w:rFonts w:ascii="Times New Roman" w:eastAsia="Times New Roman" w:hAnsi="Times New Roman" w:cs="Times New Roman"/>
          <w:color w:val="000000"/>
          <w:sz w:val="10"/>
          <w:szCs w:val="10"/>
          <w:lang w:eastAsia="zh-CN"/>
        </w:rPr>
        <w:t>A</w:t>
      </w:r>
      <w:proofErr w:type="gramEnd"/>
      <w:r w:rsidRPr="00A94905">
        <w:rPr>
          <w:rFonts w:ascii="Times New Roman" w:eastAsia="Times New Roman" w:hAnsi="Times New Roman" w:cs="Times New Roman"/>
          <w:color w:val="000000"/>
          <w:sz w:val="10"/>
          <w:szCs w:val="10"/>
          <w:lang w:eastAsia="zh-CN"/>
        </w:rPr>
        <w:t xml:space="preserve"> second-order epistemic exclusion results from insufficient shared epistemic resources. To say that shared epistemic resources are insufficient is to point to limitations within those resources themselves. Let us return to the allegorical landscape we are building to demonstrate a second-order epistemic exclusion by adding the following18:(1) Elements of the experiences of the fettered persons on the left are obscured from the other prisoners due to historically being afforded </w:t>
      </w:r>
      <w:proofErr w:type="spellStart"/>
      <w:r w:rsidRPr="00A94905">
        <w:rPr>
          <w:rFonts w:ascii="Times New Roman" w:eastAsia="Times New Roman" w:hAnsi="Times New Roman" w:cs="Times New Roman"/>
          <w:color w:val="000000"/>
          <w:sz w:val="10"/>
          <w:szCs w:val="10"/>
          <w:lang w:eastAsia="zh-CN"/>
        </w:rPr>
        <w:t>unwarranted,credibility</w:t>
      </w:r>
      <w:proofErr w:type="spellEnd"/>
      <w:r w:rsidRPr="00A94905">
        <w:rPr>
          <w:rFonts w:ascii="Times New Roman" w:eastAsia="Times New Roman" w:hAnsi="Times New Roman" w:cs="Times New Roman"/>
          <w:color w:val="000000"/>
          <w:sz w:val="10"/>
          <w:szCs w:val="10"/>
          <w:lang w:eastAsia="zh-CN"/>
        </w:rPr>
        <w:t xml:space="preserve"> deficits.(2) The dominant shared language and instituted social imaginaries have been formed largely to reflect the experiences of the far right and other </w:t>
      </w:r>
      <w:proofErr w:type="spellStart"/>
      <w:r w:rsidRPr="00A94905">
        <w:rPr>
          <w:rFonts w:ascii="Times New Roman" w:eastAsia="Times New Roman" w:hAnsi="Times New Roman" w:cs="Times New Roman"/>
          <w:color w:val="000000"/>
          <w:sz w:val="10"/>
          <w:szCs w:val="10"/>
          <w:lang w:eastAsia="zh-CN"/>
        </w:rPr>
        <w:t>morecredible</w:t>
      </w:r>
      <w:proofErr w:type="spellEnd"/>
      <w:r w:rsidRPr="00A94905">
        <w:rPr>
          <w:rFonts w:ascii="Times New Roman" w:eastAsia="Times New Roman" w:hAnsi="Times New Roman" w:cs="Times New Roman"/>
          <w:color w:val="000000"/>
          <w:sz w:val="10"/>
          <w:szCs w:val="10"/>
          <w:lang w:eastAsia="zh-CN"/>
        </w:rPr>
        <w:t xml:space="preserve"> groups.(3) Let us also say that some experiences, for example, the varying shape of shadows, which are unique to the left, are relatively obscured by how </w:t>
      </w:r>
      <w:proofErr w:type="spellStart"/>
      <w:r w:rsidRPr="00A94905">
        <w:rPr>
          <w:rFonts w:ascii="Times New Roman" w:eastAsia="Times New Roman" w:hAnsi="Times New Roman" w:cs="Times New Roman"/>
          <w:color w:val="000000"/>
          <w:sz w:val="10"/>
          <w:szCs w:val="10"/>
          <w:lang w:eastAsia="zh-CN"/>
        </w:rPr>
        <w:t>collec-tive</w:t>
      </w:r>
      <w:proofErr w:type="spellEnd"/>
      <w:r w:rsidRPr="00A94905">
        <w:rPr>
          <w:rFonts w:ascii="Times New Roman" w:eastAsia="Times New Roman" w:hAnsi="Times New Roman" w:cs="Times New Roman"/>
          <w:color w:val="000000"/>
          <w:sz w:val="10"/>
          <w:szCs w:val="10"/>
          <w:lang w:eastAsia="zh-CN"/>
        </w:rPr>
        <w:t xml:space="preserve"> epistemic resources have been </w:t>
      </w:r>
      <w:proofErr w:type="spellStart"/>
      <w:r w:rsidRPr="00A94905">
        <w:rPr>
          <w:rFonts w:ascii="Times New Roman" w:eastAsia="Times New Roman" w:hAnsi="Times New Roman" w:cs="Times New Roman"/>
          <w:color w:val="000000"/>
          <w:sz w:val="10"/>
          <w:szCs w:val="10"/>
          <w:lang w:eastAsia="zh-CN"/>
        </w:rPr>
        <w:t>formed.Because</w:t>
      </w:r>
      <w:proofErr w:type="spellEnd"/>
      <w:r w:rsidRPr="00A94905">
        <w:rPr>
          <w:rFonts w:ascii="Times New Roman" w:eastAsia="Times New Roman" w:hAnsi="Times New Roman" w:cs="Times New Roman"/>
          <w:color w:val="000000"/>
          <w:sz w:val="10"/>
          <w:szCs w:val="10"/>
          <w:lang w:eastAsia="zh-CN"/>
        </w:rPr>
        <w:t xml:space="preserve"> dominant interdependent epistemic resources, that is, those shared by the majority of fettered persons, have been skewed towards the accounts of people occupying more credible locations (i.e. </w:t>
      </w:r>
      <w:proofErr w:type="spellStart"/>
      <w:r w:rsidRPr="00A94905">
        <w:rPr>
          <w:rFonts w:ascii="Times New Roman" w:eastAsia="Times New Roman" w:hAnsi="Times New Roman" w:cs="Times New Roman"/>
          <w:color w:val="000000"/>
          <w:sz w:val="10"/>
          <w:szCs w:val="10"/>
          <w:lang w:eastAsia="zh-CN"/>
        </w:rPr>
        <w:t>centre</w:t>
      </w:r>
      <w:proofErr w:type="spellEnd"/>
      <w:r w:rsidRPr="00A94905">
        <w:rPr>
          <w:rFonts w:ascii="Times New Roman" w:eastAsia="Times New Roman" w:hAnsi="Times New Roman" w:cs="Times New Roman"/>
          <w:color w:val="000000"/>
          <w:sz w:val="10"/>
          <w:szCs w:val="10"/>
          <w:lang w:eastAsia="zh-CN"/>
        </w:rPr>
        <w:t xml:space="preserve"> and/or right), the fettered persons the left are often required to use a language and a set of assumptions when communicating with fettered persons on the </w:t>
      </w:r>
      <w:proofErr w:type="spellStart"/>
      <w:r w:rsidRPr="00A94905">
        <w:rPr>
          <w:rFonts w:ascii="Times New Roman" w:eastAsia="Times New Roman" w:hAnsi="Times New Roman" w:cs="Times New Roman"/>
          <w:color w:val="000000"/>
          <w:sz w:val="10"/>
          <w:szCs w:val="10"/>
          <w:lang w:eastAsia="zh-CN"/>
        </w:rPr>
        <w:t>centre</w:t>
      </w:r>
      <w:proofErr w:type="spellEnd"/>
      <w:r w:rsidRPr="00A94905">
        <w:rPr>
          <w:rFonts w:ascii="Times New Roman" w:eastAsia="Times New Roman" w:hAnsi="Times New Roman" w:cs="Times New Roman"/>
          <w:color w:val="000000"/>
          <w:sz w:val="10"/>
          <w:szCs w:val="10"/>
          <w:lang w:eastAsia="zh-CN"/>
        </w:rPr>
        <w:t xml:space="preserve"> and right that do not </w:t>
      </w:r>
      <w:proofErr w:type="spellStart"/>
      <w:r w:rsidRPr="00A94905">
        <w:rPr>
          <w:rFonts w:ascii="Times New Roman" w:eastAsia="Times New Roman" w:hAnsi="Times New Roman" w:cs="Times New Roman"/>
          <w:color w:val="000000"/>
          <w:sz w:val="10"/>
          <w:szCs w:val="10"/>
          <w:lang w:eastAsia="zh-CN"/>
        </w:rPr>
        <w:t>ade-quately</w:t>
      </w:r>
      <w:proofErr w:type="spellEnd"/>
      <w:r w:rsidRPr="00A94905">
        <w:rPr>
          <w:rFonts w:ascii="Times New Roman" w:eastAsia="Times New Roman" w:hAnsi="Times New Roman" w:cs="Times New Roman"/>
          <w:color w:val="000000"/>
          <w:sz w:val="10"/>
          <w:szCs w:val="10"/>
          <w:lang w:eastAsia="zh-CN"/>
        </w:rPr>
        <w:t xml:space="preserve"> account for the full range of their experiences. An example of a </w:t>
      </w:r>
      <w:proofErr w:type="spellStart"/>
      <w:r w:rsidRPr="00A94905">
        <w:rPr>
          <w:rFonts w:ascii="Times New Roman" w:eastAsia="Times New Roman" w:hAnsi="Times New Roman" w:cs="Times New Roman"/>
          <w:color w:val="000000"/>
          <w:sz w:val="10"/>
          <w:szCs w:val="10"/>
          <w:lang w:eastAsia="zh-CN"/>
        </w:rPr>
        <w:t>disadvan-tage</w:t>
      </w:r>
      <w:proofErr w:type="spellEnd"/>
      <w:r w:rsidRPr="00A94905">
        <w:rPr>
          <w:rFonts w:ascii="Times New Roman" w:eastAsia="Times New Roman" w:hAnsi="Times New Roman" w:cs="Times New Roman"/>
          <w:color w:val="000000"/>
          <w:sz w:val="10"/>
          <w:szCs w:val="10"/>
          <w:lang w:eastAsia="zh-CN"/>
        </w:rPr>
        <w:t xml:space="preserve"> that may follow from this type of exclusion concerns having certain shapes of shadows remain unnamed and possibly unrecognized by the entire group, because only members on the left can see them. In this way, they suffer what </w:t>
      </w:r>
      <w:proofErr w:type="spellStart"/>
      <w:r w:rsidRPr="00A94905">
        <w:rPr>
          <w:rFonts w:ascii="Times New Roman" w:eastAsia="Times New Roman" w:hAnsi="Times New Roman" w:cs="Times New Roman"/>
          <w:color w:val="000000"/>
          <w:sz w:val="10"/>
          <w:szCs w:val="10"/>
          <w:lang w:eastAsia="zh-CN"/>
        </w:rPr>
        <w:t>MirandaFricker</w:t>
      </w:r>
      <w:proofErr w:type="spellEnd"/>
      <w:r w:rsidRPr="00A94905">
        <w:rPr>
          <w:rFonts w:ascii="Times New Roman" w:eastAsia="Times New Roman" w:hAnsi="Times New Roman" w:cs="Times New Roman"/>
          <w:color w:val="000000"/>
          <w:sz w:val="10"/>
          <w:szCs w:val="10"/>
          <w:lang w:eastAsia="zh-CN"/>
        </w:rPr>
        <w:t xml:space="preserve"> calls, hermeneutical injustice, where “some significant” range of their </w:t>
      </w:r>
      <w:proofErr w:type="spellStart"/>
      <w:r w:rsidRPr="00A94905">
        <w:rPr>
          <w:rFonts w:ascii="Times New Roman" w:eastAsia="Times New Roman" w:hAnsi="Times New Roman" w:cs="Times New Roman"/>
          <w:color w:val="000000"/>
          <w:sz w:val="10"/>
          <w:szCs w:val="10"/>
          <w:lang w:eastAsia="zh-CN"/>
        </w:rPr>
        <w:t>expe-rience</w:t>
      </w:r>
      <w:proofErr w:type="spellEnd"/>
      <w:r w:rsidRPr="00A94905">
        <w:rPr>
          <w:rFonts w:ascii="Times New Roman" w:eastAsia="Times New Roman" w:hAnsi="Times New Roman" w:cs="Times New Roman"/>
          <w:color w:val="000000"/>
          <w:sz w:val="10"/>
          <w:szCs w:val="10"/>
          <w:lang w:eastAsia="zh-CN"/>
        </w:rPr>
        <w:t xml:space="preserve"> is “obscured from collective understanding” due to gaps within the </w:t>
      </w:r>
      <w:proofErr w:type="spellStart"/>
      <w:r w:rsidRPr="00A94905">
        <w:rPr>
          <w:rFonts w:ascii="Times New Roman" w:eastAsia="Times New Roman" w:hAnsi="Times New Roman" w:cs="Times New Roman"/>
          <w:color w:val="000000"/>
          <w:sz w:val="10"/>
          <w:szCs w:val="10"/>
          <w:lang w:eastAsia="zh-CN"/>
        </w:rPr>
        <w:t>interde</w:t>
      </w:r>
      <w:proofErr w:type="spellEnd"/>
      <w:r w:rsidRPr="00A94905">
        <w:rPr>
          <w:rFonts w:ascii="Times New Roman" w:eastAsia="Times New Roman" w:hAnsi="Times New Roman" w:cs="Times New Roman"/>
          <w:color w:val="000000"/>
          <w:sz w:val="10"/>
          <w:szCs w:val="10"/>
          <w:lang w:eastAsia="zh-CN"/>
        </w:rPr>
        <w:t>-pendent epistemic resources themselves (</w:t>
      </w:r>
      <w:proofErr w:type="spellStart"/>
      <w:r w:rsidRPr="00A94905">
        <w:rPr>
          <w:rFonts w:ascii="Times New Roman" w:eastAsia="Times New Roman" w:hAnsi="Times New Roman" w:cs="Times New Roman"/>
          <w:color w:val="000000"/>
          <w:sz w:val="10"/>
          <w:szCs w:val="10"/>
          <w:lang w:eastAsia="zh-CN"/>
        </w:rPr>
        <w:t>Fricker</w:t>
      </w:r>
      <w:proofErr w:type="spellEnd"/>
      <w:r w:rsidRPr="00A94905">
        <w:rPr>
          <w:rFonts w:ascii="Times New Roman" w:eastAsia="Times New Roman" w:hAnsi="Times New Roman" w:cs="Times New Roman"/>
          <w:color w:val="000000"/>
          <w:sz w:val="10"/>
          <w:szCs w:val="10"/>
          <w:lang w:eastAsia="zh-CN"/>
        </w:rPr>
        <w:t xml:space="preserve"> 2007, 155).19</w:t>
      </w:r>
      <w:r w:rsidRPr="00A94905">
        <w:rPr>
          <w:rFonts w:ascii="Times New Roman" w:eastAsia="Times New Roman" w:hAnsi="Times New Roman" w:cs="Times New Roman"/>
          <w:b/>
          <w:bCs/>
          <w:color w:val="000000"/>
          <w:sz w:val="24"/>
          <w:szCs w:val="24"/>
          <w:u w:val="single"/>
          <w:shd w:val="clear" w:color="auto" w:fill="FFFF00"/>
          <w:lang w:eastAsia="zh-CN"/>
        </w:rPr>
        <w:t>Having one’s experiences obscured and rendered unintelligible due to</w:t>
      </w:r>
      <w:r w:rsidRPr="00A94905">
        <w:rPr>
          <w:rFonts w:ascii="Times New Roman" w:eastAsia="Times New Roman" w:hAnsi="Times New Roman" w:cs="Times New Roman"/>
          <w:color w:val="000000"/>
          <w:sz w:val="24"/>
          <w:szCs w:val="24"/>
          <w:lang w:eastAsia="zh-CN"/>
        </w:rPr>
        <w:t xml:space="preserve"> </w:t>
      </w:r>
      <w:proofErr w:type="spellStart"/>
      <w:r w:rsidRPr="00A94905">
        <w:rPr>
          <w:rFonts w:ascii="Times New Roman" w:eastAsia="Times New Roman" w:hAnsi="Times New Roman" w:cs="Times New Roman"/>
          <w:color w:val="000000"/>
          <w:sz w:val="24"/>
          <w:szCs w:val="24"/>
          <w:lang w:eastAsia="zh-CN"/>
        </w:rPr>
        <w:t>herme-neutical</w:t>
      </w:r>
      <w:proofErr w:type="spellEnd"/>
      <w:r w:rsidRPr="00A94905">
        <w:rPr>
          <w:rFonts w:ascii="Times New Roman" w:eastAsia="Times New Roman" w:hAnsi="Times New Roman" w:cs="Times New Roman"/>
          <w:b/>
          <w:bCs/>
          <w:color w:val="000000"/>
          <w:sz w:val="24"/>
          <w:szCs w:val="24"/>
          <w:u w:val="single"/>
          <w:shd w:val="clear" w:color="auto" w:fill="FFFF00"/>
          <w:lang w:eastAsia="zh-CN"/>
        </w:rPr>
        <w:t xml:space="preserve"> injustice is an infringement upon</w:t>
      </w:r>
      <w:r w:rsidRPr="00A94905">
        <w:rPr>
          <w:rFonts w:ascii="Times New Roman" w:eastAsia="Times New Roman" w:hAnsi="Times New Roman" w:cs="Times New Roman"/>
          <w:b/>
          <w:bCs/>
          <w:color w:val="000000"/>
          <w:sz w:val="24"/>
          <w:szCs w:val="24"/>
          <w:u w:val="single"/>
          <w:shd w:val="clear" w:color="auto" w:fill="FFFFFF"/>
          <w:lang w:eastAsia="zh-CN"/>
        </w:rPr>
        <w:t xml:space="preserve"> the </w:t>
      </w:r>
      <w:r w:rsidRPr="00A94905">
        <w:rPr>
          <w:rFonts w:ascii="Times New Roman" w:eastAsia="Times New Roman" w:hAnsi="Times New Roman" w:cs="Times New Roman"/>
          <w:b/>
          <w:bCs/>
          <w:color w:val="000000"/>
          <w:sz w:val="24"/>
          <w:szCs w:val="24"/>
          <w:u w:val="single"/>
          <w:shd w:val="clear" w:color="auto" w:fill="FFFF00"/>
          <w:lang w:eastAsia="zh-CN"/>
        </w:rPr>
        <w:t>epistemic agency</w:t>
      </w:r>
      <w:r w:rsidRPr="00A94905">
        <w:rPr>
          <w:rFonts w:ascii="Times New Roman" w:eastAsia="Times New Roman" w:hAnsi="Times New Roman" w:cs="Times New Roman"/>
          <w:color w:val="000000"/>
          <w:sz w:val="24"/>
          <w:szCs w:val="24"/>
          <w:shd w:val="clear" w:color="auto" w:fill="FFFF00"/>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 xml:space="preserve">of the fettered per-sons on the left. The epistemic exclusion present here does not necessarily denote that the fettered persons on the left have no names, for example, of the shadows they alone can see. Rather, the exclusion follows from being unable to </w:t>
      </w:r>
      <w:proofErr w:type="spellStart"/>
      <w:r w:rsidRPr="00A94905">
        <w:rPr>
          <w:rFonts w:ascii="Times New Roman" w:eastAsia="Times New Roman" w:hAnsi="Times New Roman" w:cs="Times New Roman"/>
          <w:color w:val="000000"/>
          <w:sz w:val="12"/>
          <w:szCs w:val="12"/>
          <w:shd w:val="clear" w:color="auto" w:fill="FFFFFF"/>
          <w:lang w:eastAsia="zh-CN"/>
        </w:rPr>
        <w:t>communi</w:t>
      </w:r>
      <w:proofErr w:type="spellEnd"/>
      <w:r w:rsidRPr="00A94905">
        <w:rPr>
          <w:rFonts w:ascii="Times New Roman" w:eastAsia="Times New Roman" w:hAnsi="Times New Roman" w:cs="Times New Roman"/>
          <w:color w:val="000000"/>
          <w:sz w:val="12"/>
          <w:szCs w:val="12"/>
          <w:shd w:val="clear" w:color="auto" w:fill="FFFFFF"/>
          <w:lang w:eastAsia="zh-CN"/>
        </w:rPr>
        <w:t>-cate their experience to others within their larger epistemic community who do not share epistemic resources sufficient for tracking those experiences, especially where such experience is immediately relevant for knowledge prod</w:t>
      </w:r>
      <w:r w:rsidRPr="00A94905">
        <w:rPr>
          <w:rFonts w:ascii="Times New Roman" w:eastAsia="Times New Roman" w:hAnsi="Times New Roman" w:cs="Times New Roman"/>
          <w:color w:val="000000"/>
          <w:sz w:val="12"/>
          <w:szCs w:val="12"/>
          <w:lang w:eastAsia="zh-CN"/>
        </w:rPr>
        <w:t>uction.</w:t>
      </w:r>
      <w:r w:rsidRPr="00A94905">
        <w:rPr>
          <w:rFonts w:ascii="Times New Roman" w:eastAsia="Times New Roman" w:hAnsi="Times New Roman" w:cs="Times New Roman"/>
          <w:b/>
          <w:bCs/>
          <w:color w:val="000000"/>
          <w:sz w:val="24"/>
          <w:szCs w:val="24"/>
          <w:u w:val="single"/>
          <w:lang w:eastAsia="zh-CN"/>
        </w:rPr>
        <w:t xml:space="preserve"> Being unable to communicate large portions of one’s experiences due to </w:t>
      </w:r>
      <w:r w:rsidRPr="00A94905">
        <w:rPr>
          <w:rFonts w:ascii="Times New Roman" w:eastAsia="Times New Roman" w:hAnsi="Times New Roman" w:cs="Times New Roman"/>
          <w:b/>
          <w:bCs/>
          <w:color w:val="000000"/>
          <w:sz w:val="24"/>
          <w:szCs w:val="24"/>
          <w:u w:val="single"/>
          <w:shd w:val="clear" w:color="auto" w:fill="FFFF00"/>
          <w:lang w:eastAsia="zh-CN"/>
        </w:rPr>
        <w:t>the deficient nature of dominant, shared epistemic resource</w:t>
      </w:r>
      <w:r w:rsidRPr="00A94905">
        <w:rPr>
          <w:rFonts w:ascii="Times New Roman" w:eastAsia="Times New Roman" w:hAnsi="Times New Roman" w:cs="Times New Roman"/>
          <w:b/>
          <w:bCs/>
          <w:color w:val="000000"/>
          <w:sz w:val="24"/>
          <w:szCs w:val="24"/>
          <w:u w:val="single"/>
          <w:lang w:eastAsia="zh-CN"/>
        </w:rPr>
        <w:t xml:space="preserve">s, for example profoundly </w:t>
      </w:r>
      <w:r w:rsidRPr="00A94905">
        <w:rPr>
          <w:rFonts w:ascii="Times New Roman" w:eastAsia="Times New Roman" w:hAnsi="Times New Roman" w:cs="Times New Roman"/>
          <w:b/>
          <w:bCs/>
          <w:color w:val="000000"/>
          <w:sz w:val="24"/>
          <w:szCs w:val="24"/>
          <w:u w:val="single"/>
          <w:shd w:val="clear" w:color="auto" w:fill="FFFF00"/>
          <w:lang w:eastAsia="zh-CN"/>
        </w:rPr>
        <w:t xml:space="preserve">impacts one's ability to contribute to knowledge </w:t>
      </w:r>
      <w:r w:rsidRPr="00A94905">
        <w:rPr>
          <w:rFonts w:ascii="Times New Roman" w:eastAsia="Times New Roman" w:hAnsi="Times New Roman" w:cs="Times New Roman"/>
          <w:b/>
          <w:bCs/>
          <w:color w:val="000000"/>
          <w:sz w:val="24"/>
          <w:szCs w:val="24"/>
          <w:u w:val="single"/>
          <w:shd w:val="clear" w:color="auto" w:fill="FFFF00"/>
          <w:lang w:eastAsia="zh-CN"/>
        </w:rPr>
        <w:lastRenderedPageBreak/>
        <w:t xml:space="preserve">production </w:t>
      </w:r>
      <w:r w:rsidRPr="00A94905">
        <w:rPr>
          <w:rFonts w:ascii="Times New Roman" w:eastAsia="Times New Roman" w:hAnsi="Times New Roman" w:cs="Times New Roman"/>
          <w:b/>
          <w:bCs/>
          <w:color w:val="000000"/>
          <w:sz w:val="24"/>
          <w:szCs w:val="24"/>
          <w:u w:val="single"/>
          <w:shd w:val="clear" w:color="auto" w:fill="FFFFFF"/>
          <w:lang w:eastAsia="zh-CN"/>
        </w:rPr>
        <w:t xml:space="preserve">insofar as utilizing insufficient epistemic resources disable one’s ability to fully render one’s experience intelligible to all relevant interlocutors. </w:t>
      </w:r>
      <w:r w:rsidRPr="00A94905">
        <w:rPr>
          <w:rFonts w:ascii="Times New Roman" w:eastAsia="Times New Roman" w:hAnsi="Times New Roman" w:cs="Times New Roman"/>
          <w:color w:val="000000"/>
          <w:sz w:val="12"/>
          <w:szCs w:val="12"/>
          <w:shd w:val="clear" w:color="auto" w:fill="FFFFFF"/>
          <w:lang w:eastAsia="zh-CN"/>
        </w:rPr>
        <w:t xml:space="preserve">The utilizing insufficient nature of dominantly shared epistemic resources compromises the epistemic agency of the fettered persons on the left.20 </w:t>
      </w:r>
      <w:proofErr w:type="gramStart"/>
      <w:r w:rsidRPr="00A94905">
        <w:rPr>
          <w:rFonts w:ascii="Times New Roman" w:eastAsia="Times New Roman" w:hAnsi="Times New Roman" w:cs="Times New Roman"/>
          <w:color w:val="000000"/>
          <w:sz w:val="12"/>
          <w:szCs w:val="12"/>
          <w:shd w:val="clear" w:color="auto" w:fill="FFFFFF"/>
          <w:lang w:eastAsia="zh-CN"/>
        </w:rPr>
        <w:t>If</w:t>
      </w:r>
      <w:proofErr w:type="gramEnd"/>
      <w:r w:rsidRPr="00A94905">
        <w:rPr>
          <w:rFonts w:ascii="Times New Roman" w:eastAsia="Times New Roman" w:hAnsi="Times New Roman" w:cs="Times New Roman"/>
          <w:color w:val="000000"/>
          <w:sz w:val="12"/>
          <w:szCs w:val="12"/>
          <w:shd w:val="clear" w:color="auto" w:fill="FFFFFF"/>
          <w:lang w:eastAsia="zh-CN"/>
        </w:rPr>
        <w:t xml:space="preserve"> left unaddressed, a second-order epistemic exclusion will persist </w:t>
      </w:r>
      <w:proofErr w:type="spellStart"/>
      <w:r w:rsidRPr="00A94905">
        <w:rPr>
          <w:rFonts w:ascii="Times New Roman" w:eastAsia="Times New Roman" w:hAnsi="Times New Roman" w:cs="Times New Roman"/>
          <w:color w:val="000000"/>
          <w:sz w:val="12"/>
          <w:szCs w:val="12"/>
          <w:shd w:val="clear" w:color="auto" w:fill="FFFFFF"/>
          <w:lang w:eastAsia="zh-CN"/>
        </w:rPr>
        <w:t>indefinitely.In</w:t>
      </w:r>
      <w:proofErr w:type="spellEnd"/>
      <w:r w:rsidRPr="00A94905">
        <w:rPr>
          <w:rFonts w:ascii="Times New Roman" w:eastAsia="Times New Roman" w:hAnsi="Times New Roman" w:cs="Times New Roman"/>
          <w:color w:val="000000"/>
          <w:sz w:val="12"/>
          <w:szCs w:val="12"/>
          <w:shd w:val="clear" w:color="auto" w:fill="FFFFFF"/>
          <w:lang w:eastAsia="zh-CN"/>
        </w:rPr>
        <w:t xml:space="preserve"> cases of second-order epistemic exclusions</w:t>
      </w:r>
      <w:r w:rsidRPr="00A94905">
        <w:rPr>
          <w:rFonts w:ascii="Times New Roman" w:eastAsia="Times New Roman" w:hAnsi="Times New Roman" w:cs="Times New Roman"/>
          <w:b/>
          <w:bCs/>
          <w:color w:val="000000"/>
          <w:sz w:val="12"/>
          <w:szCs w:val="12"/>
          <w:lang w:eastAsia="zh-CN"/>
        </w:rPr>
        <w:t>, the</w:t>
      </w:r>
      <w:r w:rsidRPr="00A94905">
        <w:rPr>
          <w:rFonts w:ascii="Times New Roman" w:eastAsia="Times New Roman" w:hAnsi="Times New Roman" w:cs="Times New Roman"/>
          <w:b/>
          <w:bCs/>
          <w:color w:val="000000"/>
          <w:sz w:val="24"/>
          <w:szCs w:val="24"/>
          <w:lang w:eastAsia="zh-CN"/>
        </w:rPr>
        <w:t xml:space="preserve"> </w:t>
      </w:r>
      <w:r w:rsidRPr="00A94905">
        <w:rPr>
          <w:rFonts w:ascii="Times New Roman" w:eastAsia="Times New Roman" w:hAnsi="Times New Roman" w:cs="Times New Roman"/>
          <w:b/>
          <w:bCs/>
          <w:color w:val="000000"/>
          <w:sz w:val="24"/>
          <w:szCs w:val="24"/>
          <w:u w:val="single"/>
          <w:lang w:eastAsia="zh-CN"/>
        </w:rPr>
        <w:t>epistemic resources in question function well for a significant portion of the social population, for example, more epistemically powerful portions, and poorly for others</w:t>
      </w:r>
      <w:r w:rsidRPr="00A94905">
        <w:rPr>
          <w:rFonts w:ascii="Times New Roman" w:eastAsia="Times New Roman" w:hAnsi="Times New Roman" w:cs="Times New Roman"/>
          <w:b/>
          <w:bCs/>
          <w:color w:val="000000"/>
          <w:sz w:val="24"/>
          <w:szCs w:val="24"/>
          <w:lang w:eastAsia="zh-CN"/>
        </w:rPr>
        <w:t xml:space="preserve">. </w:t>
      </w:r>
      <w:r w:rsidRPr="00A94905">
        <w:rPr>
          <w:rFonts w:ascii="Times New Roman" w:eastAsia="Times New Roman" w:hAnsi="Times New Roman" w:cs="Times New Roman"/>
          <w:b/>
          <w:bCs/>
          <w:color w:val="000000"/>
          <w:sz w:val="12"/>
          <w:szCs w:val="12"/>
          <w:lang w:eastAsia="zh-CN"/>
        </w:rPr>
        <w:t>Those whose experiences are o</w:t>
      </w:r>
      <w:r w:rsidRPr="00A94905">
        <w:rPr>
          <w:rFonts w:ascii="Times New Roman" w:eastAsia="Times New Roman" w:hAnsi="Times New Roman" w:cs="Times New Roman"/>
          <w:color w:val="000000"/>
          <w:sz w:val="12"/>
          <w:szCs w:val="12"/>
          <w:lang w:eastAsia="zh-CN"/>
        </w:rPr>
        <w:t xml:space="preserve">bscured by existing epistemic resources are in the position of having to challenge those resources that many believe are reliable and, generally, well </w:t>
      </w:r>
      <w:proofErr w:type="spellStart"/>
      <w:r w:rsidRPr="00A94905">
        <w:rPr>
          <w:rFonts w:ascii="Times New Roman" w:eastAsia="Times New Roman" w:hAnsi="Times New Roman" w:cs="Times New Roman"/>
          <w:color w:val="000000"/>
          <w:sz w:val="12"/>
          <w:szCs w:val="12"/>
          <w:lang w:eastAsia="zh-CN"/>
        </w:rPr>
        <w:t>func-tioning</w:t>
      </w:r>
      <w:proofErr w:type="spellEnd"/>
      <w:r w:rsidRPr="00A94905">
        <w:rPr>
          <w:rFonts w:ascii="Times New Roman" w:eastAsia="Times New Roman" w:hAnsi="Times New Roman" w:cs="Times New Roman"/>
          <w:color w:val="000000"/>
          <w:sz w:val="12"/>
          <w:szCs w:val="12"/>
          <w:lang w:eastAsia="zh-CN"/>
        </w:rPr>
        <w:t>. It is important to note that epistemologi</w:t>
      </w:r>
      <w:r w:rsidRPr="00A94905">
        <w:rPr>
          <w:rFonts w:ascii="Times New Roman" w:eastAsia="Times New Roman" w:hAnsi="Times New Roman" w:cs="Times New Roman"/>
          <w:color w:val="000000"/>
          <w:sz w:val="12"/>
          <w:szCs w:val="12"/>
          <w:shd w:val="clear" w:color="auto" w:fill="FFFFFF"/>
          <w:lang w:eastAsia="zh-CN"/>
        </w:rPr>
        <w:t xml:space="preserve">cal resilience follows from just this fact and realization. Collective epistemic resources can and do function well enough to produce knowledge about a number of relevant aspects of our lives or they would never have become shared to any large degree. Due to epistemological resilience, which is partially formed by the reliability of dominant epistemic resources, gaps within those resources can continue indefinitely due to a relatively low demand for change. As such, second-order epistemic exclusions form the basis of second-order epistemic </w:t>
      </w:r>
      <w:proofErr w:type="spellStart"/>
      <w:r w:rsidRPr="00A94905">
        <w:rPr>
          <w:rFonts w:ascii="Times New Roman" w:eastAsia="Times New Roman" w:hAnsi="Times New Roman" w:cs="Times New Roman"/>
          <w:color w:val="000000"/>
          <w:sz w:val="12"/>
          <w:szCs w:val="12"/>
          <w:shd w:val="clear" w:color="auto" w:fill="FFFFFF"/>
          <w:lang w:eastAsia="zh-CN"/>
        </w:rPr>
        <w:t>oppression.Second</w:t>
      </w:r>
      <w:proofErr w:type="spellEnd"/>
      <w:r w:rsidRPr="00A94905">
        <w:rPr>
          <w:rFonts w:ascii="Times New Roman" w:eastAsia="Times New Roman" w:hAnsi="Times New Roman" w:cs="Times New Roman"/>
          <w:color w:val="000000"/>
          <w:sz w:val="12"/>
          <w:szCs w:val="12"/>
          <w:shd w:val="clear" w:color="auto" w:fill="FFFFFF"/>
          <w:lang w:eastAsia="zh-CN"/>
        </w:rPr>
        <w:t xml:space="preserve">-order epistemic oppression results from the ways interdependent </w:t>
      </w:r>
      <w:proofErr w:type="spellStart"/>
      <w:r w:rsidRPr="00A94905">
        <w:rPr>
          <w:rFonts w:ascii="Times New Roman" w:eastAsia="Times New Roman" w:hAnsi="Times New Roman" w:cs="Times New Roman"/>
          <w:color w:val="000000"/>
          <w:sz w:val="12"/>
          <w:szCs w:val="12"/>
          <w:shd w:val="clear" w:color="auto" w:fill="FFFFFF"/>
          <w:lang w:eastAsia="zh-CN"/>
        </w:rPr>
        <w:t>episte</w:t>
      </w:r>
      <w:proofErr w:type="spellEnd"/>
      <w:r w:rsidRPr="00A94905">
        <w:rPr>
          <w:rFonts w:ascii="Times New Roman" w:eastAsia="Times New Roman" w:hAnsi="Times New Roman" w:cs="Times New Roman"/>
          <w:color w:val="000000"/>
          <w:sz w:val="12"/>
          <w:szCs w:val="12"/>
          <w:shd w:val="clear" w:color="auto" w:fill="FFFFFF"/>
          <w:lang w:eastAsia="zh-CN"/>
        </w:rPr>
        <w:t xml:space="preserve">-mic resources have developed over time. Like with first-order epistemic </w:t>
      </w:r>
      <w:proofErr w:type="spellStart"/>
      <w:r w:rsidRPr="00A94905">
        <w:rPr>
          <w:rFonts w:ascii="Times New Roman" w:eastAsia="Times New Roman" w:hAnsi="Times New Roman" w:cs="Times New Roman"/>
          <w:color w:val="000000"/>
          <w:sz w:val="12"/>
          <w:szCs w:val="12"/>
          <w:shd w:val="clear" w:color="auto" w:fill="FFFFFF"/>
          <w:lang w:eastAsia="zh-CN"/>
        </w:rPr>
        <w:t>oppres-sion</w:t>
      </w:r>
      <w:proofErr w:type="spellEnd"/>
      <w:r w:rsidRPr="00A94905">
        <w:rPr>
          <w:rFonts w:ascii="Times New Roman" w:eastAsia="Times New Roman" w:hAnsi="Times New Roman" w:cs="Times New Roman"/>
          <w:color w:val="000000"/>
          <w:sz w:val="12"/>
          <w:szCs w:val="12"/>
          <w:shd w:val="clear" w:color="auto" w:fill="FFFFFF"/>
          <w:lang w:eastAsia="zh-CN"/>
        </w:rPr>
        <w:t xml:space="preserve">, the major resistance to change for second-order epistemic oppression follows from epistemic power or epistemic structures of privilege and underprivileged. Maria </w:t>
      </w:r>
      <w:proofErr w:type="spellStart"/>
      <w:r w:rsidRPr="00A94905">
        <w:rPr>
          <w:rFonts w:ascii="Times New Roman" w:eastAsia="Times New Roman" w:hAnsi="Times New Roman" w:cs="Times New Roman"/>
          <w:color w:val="000000"/>
          <w:sz w:val="12"/>
          <w:szCs w:val="12"/>
          <w:shd w:val="clear" w:color="auto" w:fill="FFFFFF"/>
          <w:lang w:eastAsia="zh-CN"/>
        </w:rPr>
        <w:t>Lugones</w:t>
      </w:r>
      <w:proofErr w:type="spellEnd"/>
      <w:r w:rsidRPr="00A94905">
        <w:rPr>
          <w:rFonts w:ascii="Times New Roman" w:eastAsia="Times New Roman" w:hAnsi="Times New Roman" w:cs="Times New Roman"/>
          <w:color w:val="000000"/>
          <w:sz w:val="12"/>
          <w:szCs w:val="12"/>
          <w:shd w:val="clear" w:color="auto" w:fill="FFFFFF"/>
          <w:lang w:eastAsia="zh-CN"/>
        </w:rPr>
        <w:t xml:space="preserve"> comments on the persistence of this kind of epistemic power in her article, “Playfulness, World-Travelling and Loving Perception.” She writes </w:t>
      </w:r>
      <w:proofErr w:type="spellStart"/>
      <w:r w:rsidRPr="00A94905">
        <w:rPr>
          <w:rFonts w:ascii="Times New Roman" w:eastAsia="Times New Roman" w:hAnsi="Times New Roman" w:cs="Times New Roman"/>
          <w:color w:val="000000"/>
          <w:sz w:val="12"/>
          <w:szCs w:val="12"/>
          <w:shd w:val="clear" w:color="auto" w:fill="FFFFFF"/>
          <w:lang w:eastAsia="zh-CN"/>
        </w:rPr>
        <w:t>ofrelationships</w:t>
      </w:r>
      <w:proofErr w:type="spellEnd"/>
      <w:r w:rsidRPr="00A94905">
        <w:rPr>
          <w:rFonts w:ascii="Times New Roman" w:eastAsia="Times New Roman" w:hAnsi="Times New Roman" w:cs="Times New Roman"/>
          <w:color w:val="000000"/>
          <w:sz w:val="12"/>
          <w:szCs w:val="12"/>
          <w:shd w:val="clear" w:color="auto" w:fill="FFFFFF"/>
          <w:lang w:eastAsia="zh-CN"/>
        </w:rPr>
        <w:t xml:space="preserve"> between women of </w:t>
      </w:r>
      <w:proofErr w:type="spellStart"/>
      <w:r w:rsidRPr="00A94905">
        <w:rPr>
          <w:rFonts w:ascii="Times New Roman" w:eastAsia="Times New Roman" w:hAnsi="Times New Roman" w:cs="Times New Roman"/>
          <w:color w:val="000000"/>
          <w:sz w:val="12"/>
          <w:szCs w:val="12"/>
          <w:shd w:val="clear" w:color="auto" w:fill="FFFFFF"/>
          <w:lang w:eastAsia="zh-CN"/>
        </w:rPr>
        <w:t>colour</w:t>
      </w:r>
      <w:proofErr w:type="spellEnd"/>
      <w:r w:rsidRPr="00A94905">
        <w:rPr>
          <w:rFonts w:ascii="Times New Roman" w:eastAsia="Times New Roman" w:hAnsi="Times New Roman" w:cs="Times New Roman"/>
          <w:color w:val="000000"/>
          <w:sz w:val="12"/>
          <w:szCs w:val="12"/>
          <w:shd w:val="clear" w:color="auto" w:fill="FFFFFF"/>
          <w:lang w:eastAsia="zh-CN"/>
        </w:rPr>
        <w:t xml:space="preserve"> feminists and “White/Anglo” </w:t>
      </w:r>
      <w:proofErr w:type="spellStart"/>
      <w:r w:rsidRPr="00A94905">
        <w:rPr>
          <w:rFonts w:ascii="Times New Roman" w:eastAsia="Times New Roman" w:hAnsi="Times New Roman" w:cs="Times New Roman"/>
          <w:color w:val="000000"/>
          <w:sz w:val="12"/>
          <w:szCs w:val="12"/>
          <w:shd w:val="clear" w:color="auto" w:fill="FFFFFF"/>
          <w:lang w:eastAsia="zh-CN"/>
        </w:rPr>
        <w:t>feminists:I</w:t>
      </w:r>
      <w:proofErr w:type="spellEnd"/>
      <w:r w:rsidRPr="00A94905">
        <w:rPr>
          <w:rFonts w:ascii="Times New Roman" w:eastAsia="Times New Roman" w:hAnsi="Times New Roman" w:cs="Times New Roman"/>
          <w:color w:val="000000"/>
          <w:sz w:val="12"/>
          <w:szCs w:val="12"/>
          <w:shd w:val="clear" w:color="auto" w:fill="FFFFFF"/>
          <w:lang w:eastAsia="zh-CN"/>
        </w:rPr>
        <w:t xml:space="preserve"> am particularly interested here in those many cases in which White/Anglo women do one or more of the following to women of color: they ignore us, ostracize us, </w:t>
      </w:r>
      <w:proofErr w:type="spellStart"/>
      <w:r w:rsidRPr="00A94905">
        <w:rPr>
          <w:rFonts w:ascii="Times New Roman" w:eastAsia="Times New Roman" w:hAnsi="Times New Roman" w:cs="Times New Roman"/>
          <w:color w:val="000000"/>
          <w:sz w:val="12"/>
          <w:szCs w:val="12"/>
          <w:shd w:val="clear" w:color="auto" w:fill="FFFFFF"/>
          <w:lang w:eastAsia="zh-CN"/>
        </w:rPr>
        <w:t>renderus</w:t>
      </w:r>
      <w:proofErr w:type="spellEnd"/>
      <w:r w:rsidRPr="00A94905">
        <w:rPr>
          <w:rFonts w:ascii="Times New Roman" w:eastAsia="Times New Roman" w:hAnsi="Times New Roman" w:cs="Times New Roman"/>
          <w:color w:val="000000"/>
          <w:sz w:val="12"/>
          <w:szCs w:val="12"/>
          <w:shd w:val="clear" w:color="auto" w:fill="FFFFFF"/>
          <w:lang w:eastAsia="zh-CN"/>
        </w:rPr>
        <w:t xml:space="preserve"> invisible, stereotype us, leave us completely alone, interpret us as crazy. All this while we are in their midst … Their world and their integrity do not require me at all</w:t>
      </w:r>
      <w:proofErr w:type="gramStart"/>
      <w:r w:rsidRPr="00A94905">
        <w:rPr>
          <w:rFonts w:ascii="Times New Roman" w:eastAsia="Times New Roman" w:hAnsi="Times New Roman" w:cs="Times New Roman"/>
          <w:color w:val="000000"/>
          <w:sz w:val="12"/>
          <w:szCs w:val="12"/>
          <w:shd w:val="clear" w:color="auto" w:fill="FFFFFF"/>
          <w:lang w:eastAsia="zh-CN"/>
        </w:rPr>
        <w:t>.(</w:t>
      </w:r>
      <w:proofErr w:type="spellStart"/>
      <w:proofErr w:type="gramEnd"/>
      <w:r w:rsidRPr="00A94905">
        <w:rPr>
          <w:rFonts w:ascii="Times New Roman" w:eastAsia="Times New Roman" w:hAnsi="Times New Roman" w:cs="Times New Roman"/>
          <w:color w:val="000000"/>
          <w:sz w:val="12"/>
          <w:szCs w:val="12"/>
          <w:shd w:val="clear" w:color="auto" w:fill="FFFFFF"/>
          <w:lang w:eastAsia="zh-CN"/>
        </w:rPr>
        <w:t>Lugones</w:t>
      </w:r>
      <w:proofErr w:type="spellEnd"/>
      <w:r w:rsidRPr="00A94905">
        <w:rPr>
          <w:rFonts w:ascii="Times New Roman" w:eastAsia="Times New Roman" w:hAnsi="Times New Roman" w:cs="Times New Roman"/>
          <w:color w:val="000000"/>
          <w:sz w:val="12"/>
          <w:szCs w:val="12"/>
          <w:shd w:val="clear" w:color="auto" w:fill="FFFFFF"/>
          <w:lang w:eastAsia="zh-CN"/>
        </w:rPr>
        <w:t xml:space="preserve"> 1987, 7; emphasis in original)To say the world and integrity of “White/Anglo” women does not require women of </w:t>
      </w:r>
      <w:proofErr w:type="spellStart"/>
      <w:r w:rsidRPr="00A94905">
        <w:rPr>
          <w:rFonts w:ascii="Times New Roman" w:eastAsia="Times New Roman" w:hAnsi="Times New Roman" w:cs="Times New Roman"/>
          <w:color w:val="000000"/>
          <w:sz w:val="12"/>
          <w:szCs w:val="12"/>
          <w:shd w:val="clear" w:color="auto" w:fill="FFFFFF"/>
          <w:lang w:eastAsia="zh-CN"/>
        </w:rPr>
        <w:t>colour</w:t>
      </w:r>
      <w:proofErr w:type="spellEnd"/>
      <w:r w:rsidRPr="00A94905">
        <w:rPr>
          <w:rFonts w:ascii="Times New Roman" w:eastAsia="Times New Roman" w:hAnsi="Times New Roman" w:cs="Times New Roman"/>
          <w:color w:val="000000"/>
          <w:sz w:val="12"/>
          <w:szCs w:val="12"/>
          <w:shd w:val="clear" w:color="auto" w:fill="FFFFFF"/>
          <w:lang w:eastAsia="zh-CN"/>
        </w:rPr>
        <w:t xml:space="preserve">, like </w:t>
      </w:r>
      <w:proofErr w:type="spellStart"/>
      <w:r w:rsidRPr="00A94905">
        <w:rPr>
          <w:rFonts w:ascii="Times New Roman" w:eastAsia="Times New Roman" w:hAnsi="Times New Roman" w:cs="Times New Roman"/>
          <w:color w:val="000000"/>
          <w:sz w:val="12"/>
          <w:szCs w:val="12"/>
          <w:shd w:val="clear" w:color="auto" w:fill="FFFFFF"/>
          <w:lang w:eastAsia="zh-CN"/>
        </w:rPr>
        <w:t>Lugones</w:t>
      </w:r>
      <w:proofErr w:type="spellEnd"/>
      <w:r w:rsidRPr="00A94905">
        <w:rPr>
          <w:rFonts w:ascii="Times New Roman" w:eastAsia="Times New Roman" w:hAnsi="Times New Roman" w:cs="Times New Roman"/>
          <w:color w:val="000000"/>
          <w:sz w:val="12"/>
          <w:szCs w:val="12"/>
          <w:shd w:val="clear" w:color="auto" w:fill="FFFFFF"/>
          <w:lang w:eastAsia="zh-CN"/>
        </w:rPr>
        <w:t xml:space="preserve">, is to gesture to the reality that such women can get along fine without acknowledging their reliance on women of </w:t>
      </w:r>
      <w:proofErr w:type="spellStart"/>
      <w:r w:rsidRPr="00A94905">
        <w:rPr>
          <w:rFonts w:ascii="Times New Roman" w:eastAsia="Times New Roman" w:hAnsi="Times New Roman" w:cs="Times New Roman"/>
          <w:color w:val="000000"/>
          <w:sz w:val="12"/>
          <w:szCs w:val="12"/>
          <w:shd w:val="clear" w:color="auto" w:fill="FFFFFF"/>
          <w:lang w:eastAsia="zh-CN"/>
        </w:rPr>
        <w:t>colour</w:t>
      </w:r>
      <w:proofErr w:type="spellEnd"/>
      <w:r w:rsidRPr="00A94905">
        <w:rPr>
          <w:rFonts w:ascii="Times New Roman" w:eastAsia="Times New Roman" w:hAnsi="Times New Roman" w:cs="Times New Roman"/>
          <w:color w:val="000000"/>
          <w:sz w:val="12"/>
          <w:szCs w:val="12"/>
          <w:shd w:val="clear" w:color="auto" w:fill="FFFFFF"/>
          <w:lang w:eastAsia="zh-CN"/>
        </w:rPr>
        <w:t xml:space="preserve"> or </w:t>
      </w:r>
      <w:proofErr w:type="spellStart"/>
      <w:r w:rsidRPr="00A94905">
        <w:rPr>
          <w:rFonts w:ascii="Times New Roman" w:eastAsia="Times New Roman" w:hAnsi="Times New Roman" w:cs="Times New Roman"/>
          <w:color w:val="000000"/>
          <w:sz w:val="12"/>
          <w:szCs w:val="12"/>
          <w:shd w:val="clear" w:color="auto" w:fill="FFFFFF"/>
          <w:lang w:eastAsia="zh-CN"/>
        </w:rPr>
        <w:t>possi-ble</w:t>
      </w:r>
      <w:proofErr w:type="spellEnd"/>
      <w:r w:rsidRPr="00A94905">
        <w:rPr>
          <w:rFonts w:ascii="Times New Roman" w:eastAsia="Times New Roman" w:hAnsi="Times New Roman" w:cs="Times New Roman"/>
          <w:color w:val="000000"/>
          <w:sz w:val="12"/>
          <w:szCs w:val="12"/>
          <w:shd w:val="clear" w:color="auto" w:fill="FFFFFF"/>
          <w:lang w:eastAsia="zh-CN"/>
        </w:rPr>
        <w:t xml:space="preserve"> insights from women of </w:t>
      </w:r>
      <w:proofErr w:type="spellStart"/>
      <w:r w:rsidRPr="00A94905">
        <w:rPr>
          <w:rFonts w:ascii="Times New Roman" w:eastAsia="Times New Roman" w:hAnsi="Times New Roman" w:cs="Times New Roman"/>
          <w:color w:val="000000"/>
          <w:sz w:val="12"/>
          <w:szCs w:val="12"/>
          <w:shd w:val="clear" w:color="auto" w:fill="FFFFFF"/>
          <w:lang w:eastAsia="zh-CN"/>
        </w:rPr>
        <w:t>colour</w:t>
      </w:r>
      <w:proofErr w:type="spellEnd"/>
      <w:r w:rsidRPr="00A94905">
        <w:rPr>
          <w:rFonts w:ascii="Times New Roman" w:eastAsia="Times New Roman" w:hAnsi="Times New Roman" w:cs="Times New Roman"/>
          <w:color w:val="000000"/>
          <w:sz w:val="12"/>
          <w:szCs w:val="12"/>
          <w:shd w:val="clear" w:color="auto" w:fill="FFFFFF"/>
          <w:lang w:eastAsia="zh-CN"/>
        </w:rPr>
        <w:t>. Though one may be able to argue for the ben-</w:t>
      </w:r>
      <w:proofErr w:type="spellStart"/>
      <w:r w:rsidRPr="00A94905">
        <w:rPr>
          <w:rFonts w:ascii="Times New Roman" w:eastAsia="Times New Roman" w:hAnsi="Times New Roman" w:cs="Times New Roman"/>
          <w:color w:val="000000"/>
          <w:sz w:val="12"/>
          <w:szCs w:val="12"/>
          <w:shd w:val="clear" w:color="auto" w:fill="FFFFFF"/>
          <w:lang w:eastAsia="zh-CN"/>
        </w:rPr>
        <w:t>efits</w:t>
      </w:r>
      <w:proofErr w:type="spellEnd"/>
      <w:r w:rsidRPr="00A94905">
        <w:rPr>
          <w:rFonts w:ascii="Times New Roman" w:eastAsia="Times New Roman" w:hAnsi="Times New Roman" w:cs="Times New Roman"/>
          <w:color w:val="000000"/>
          <w:sz w:val="12"/>
          <w:szCs w:val="12"/>
          <w:shd w:val="clear" w:color="auto" w:fill="FFFFFF"/>
          <w:lang w:eastAsia="zh-CN"/>
        </w:rPr>
        <w:t xml:space="preserve"> of consulting other opinions, certainly many have and continue to make such arguments; one continually has to entreat people who, by and large, have the epi-</w:t>
      </w:r>
      <w:proofErr w:type="spellStart"/>
      <w:r w:rsidRPr="00A94905">
        <w:rPr>
          <w:rFonts w:ascii="Times New Roman" w:eastAsia="Times New Roman" w:hAnsi="Times New Roman" w:cs="Times New Roman"/>
          <w:color w:val="000000"/>
          <w:sz w:val="12"/>
          <w:szCs w:val="12"/>
          <w:shd w:val="clear" w:color="auto" w:fill="FFFFFF"/>
          <w:lang w:eastAsia="zh-CN"/>
        </w:rPr>
        <w:t>stemic</w:t>
      </w:r>
      <w:proofErr w:type="spellEnd"/>
      <w:r w:rsidRPr="00A94905">
        <w:rPr>
          <w:rFonts w:ascii="Times New Roman" w:eastAsia="Times New Roman" w:hAnsi="Times New Roman" w:cs="Times New Roman"/>
          <w:color w:val="000000"/>
          <w:sz w:val="12"/>
          <w:szCs w:val="12"/>
          <w:shd w:val="clear" w:color="auto" w:fill="FFFFFF"/>
          <w:lang w:eastAsia="zh-CN"/>
        </w:rPr>
        <w:t xml:space="preserve"> power to simply ignore such arguments. After all, the dominant, shared epi-</w:t>
      </w:r>
      <w:proofErr w:type="spellStart"/>
      <w:r w:rsidRPr="00A94905">
        <w:rPr>
          <w:rFonts w:ascii="Times New Roman" w:eastAsia="Times New Roman" w:hAnsi="Times New Roman" w:cs="Times New Roman"/>
          <w:color w:val="000000"/>
          <w:sz w:val="12"/>
          <w:szCs w:val="12"/>
          <w:shd w:val="clear" w:color="auto" w:fill="FFFFFF"/>
          <w:lang w:eastAsia="zh-CN"/>
        </w:rPr>
        <w:t>stemic</w:t>
      </w:r>
      <w:proofErr w:type="spellEnd"/>
      <w:r w:rsidRPr="00A94905">
        <w:rPr>
          <w:rFonts w:ascii="Times New Roman" w:eastAsia="Times New Roman" w:hAnsi="Times New Roman" w:cs="Times New Roman"/>
          <w:color w:val="000000"/>
          <w:sz w:val="12"/>
          <w:szCs w:val="12"/>
          <w:shd w:val="clear" w:color="auto" w:fill="FFFFFF"/>
          <w:lang w:eastAsia="zh-CN"/>
        </w:rPr>
        <w:t xml:space="preserve"> resources work just fine for many. Convincing people that they are missing something integral when, in fact, they cannot detect such deficiencies is no easy </w:t>
      </w:r>
      <w:proofErr w:type="spellStart"/>
      <w:r w:rsidRPr="00A94905">
        <w:rPr>
          <w:rFonts w:ascii="Times New Roman" w:eastAsia="Times New Roman" w:hAnsi="Times New Roman" w:cs="Times New Roman"/>
          <w:color w:val="000000"/>
          <w:sz w:val="12"/>
          <w:szCs w:val="12"/>
          <w:shd w:val="clear" w:color="auto" w:fill="FFFFFF"/>
          <w:lang w:eastAsia="zh-CN"/>
        </w:rPr>
        <w:t>task.Given</w:t>
      </w:r>
      <w:proofErr w:type="spellEnd"/>
      <w:r w:rsidRPr="00A94905">
        <w:rPr>
          <w:rFonts w:ascii="Times New Roman" w:eastAsia="Times New Roman" w:hAnsi="Times New Roman" w:cs="Times New Roman"/>
          <w:color w:val="000000"/>
          <w:sz w:val="12"/>
          <w:szCs w:val="12"/>
          <w:shd w:val="clear" w:color="auto" w:fill="FFFFFF"/>
          <w:lang w:eastAsia="zh-CN"/>
        </w:rPr>
        <w:t xml:space="preserve"> that second-order epistemic exclusion follows from insufficient shared epistemic resources, it minimally requires second-order changes and double-loop processes that call into question the operative epistemic resources </w:t>
      </w:r>
      <w:proofErr w:type="spellStart"/>
      <w:r w:rsidRPr="00A94905">
        <w:rPr>
          <w:rFonts w:ascii="Times New Roman" w:eastAsia="Times New Roman" w:hAnsi="Times New Roman" w:cs="Times New Roman"/>
          <w:color w:val="000000"/>
          <w:sz w:val="12"/>
          <w:szCs w:val="12"/>
          <w:shd w:val="clear" w:color="auto" w:fill="FFFFFF"/>
          <w:lang w:eastAsia="zh-CN"/>
        </w:rPr>
        <w:t>themselves.Recall</w:t>
      </w:r>
      <w:proofErr w:type="spellEnd"/>
      <w:r w:rsidRPr="00A94905">
        <w:rPr>
          <w:rFonts w:ascii="Times New Roman" w:eastAsia="Times New Roman" w:hAnsi="Times New Roman" w:cs="Times New Roman"/>
          <w:color w:val="000000"/>
          <w:sz w:val="12"/>
          <w:szCs w:val="12"/>
          <w:shd w:val="clear" w:color="auto" w:fill="FFFFFF"/>
          <w:lang w:eastAsia="zh-CN"/>
        </w:rPr>
        <w:t xml:space="preserve"> that a double-loop process occurs when individuals or groups are willing to change their ways of thinking and their values to improve effectiveness. Significant Shifts in collective epistemic resources required to address infringements on </w:t>
      </w:r>
      <w:proofErr w:type="spellStart"/>
      <w:r w:rsidRPr="00A94905">
        <w:rPr>
          <w:rFonts w:ascii="Times New Roman" w:eastAsia="Times New Roman" w:hAnsi="Times New Roman" w:cs="Times New Roman"/>
          <w:color w:val="000000"/>
          <w:sz w:val="12"/>
          <w:szCs w:val="12"/>
          <w:shd w:val="clear" w:color="auto" w:fill="FFFFFF"/>
          <w:lang w:eastAsia="zh-CN"/>
        </w:rPr>
        <w:t>episte</w:t>
      </w:r>
      <w:proofErr w:type="spellEnd"/>
      <w:r w:rsidRPr="00A94905">
        <w:rPr>
          <w:rFonts w:ascii="Times New Roman" w:eastAsia="Times New Roman" w:hAnsi="Times New Roman" w:cs="Times New Roman"/>
          <w:color w:val="000000"/>
          <w:sz w:val="12"/>
          <w:szCs w:val="12"/>
          <w:shd w:val="clear" w:color="auto" w:fill="FFFFFF"/>
          <w:lang w:eastAsia="zh-CN"/>
        </w:rPr>
        <w:t xml:space="preserve">-mic agency that result from the insufficient epistemic resources entail the willing-ness to change one’s views and general ways of thinking. In other words, it requires one to be willing to change one’s instituted social imaginaries and/or prevailing schemata. A “conceptual revolution” is required (Langton 2010, 460, 463).Second-order changes most likely involve first-order changes as well, where it becomes necessary for fettered persons with relatively stronger default credibility to listen seriously to fettered persons with relatively weaker default credibility, which will be a challenge for reasons gestured to in the previous section. Yet, addressing a second-order epistemic exclusion could not be addressed with merely first-order changes. It would also require second-order changes, where one comes to </w:t>
      </w:r>
      <w:proofErr w:type="spellStart"/>
      <w:r w:rsidRPr="00A94905">
        <w:rPr>
          <w:rFonts w:ascii="Times New Roman" w:eastAsia="Times New Roman" w:hAnsi="Times New Roman" w:cs="Times New Roman"/>
          <w:color w:val="000000"/>
          <w:sz w:val="12"/>
          <w:szCs w:val="12"/>
          <w:shd w:val="clear" w:color="auto" w:fill="FFFFFF"/>
          <w:lang w:eastAsia="zh-CN"/>
        </w:rPr>
        <w:t>recog-nize</w:t>
      </w:r>
      <w:proofErr w:type="spellEnd"/>
      <w:r w:rsidRPr="00A94905">
        <w:rPr>
          <w:rFonts w:ascii="Times New Roman" w:eastAsia="Times New Roman" w:hAnsi="Times New Roman" w:cs="Times New Roman"/>
          <w:color w:val="000000"/>
          <w:sz w:val="12"/>
          <w:szCs w:val="12"/>
          <w:shd w:val="clear" w:color="auto" w:fill="FFFFFF"/>
          <w:lang w:eastAsia="zh-CN"/>
        </w:rPr>
        <w:t xml:space="preserve"> that the very epistemic resources on which one relies are in need of significant revision and executes those </w:t>
      </w:r>
      <w:proofErr w:type="spellStart"/>
      <w:r w:rsidRPr="00A94905">
        <w:rPr>
          <w:rFonts w:ascii="Times New Roman" w:eastAsia="Times New Roman" w:hAnsi="Times New Roman" w:cs="Times New Roman"/>
          <w:color w:val="000000"/>
          <w:sz w:val="12"/>
          <w:szCs w:val="12"/>
          <w:shd w:val="clear" w:color="auto" w:fill="FFFFFF"/>
          <w:lang w:eastAsia="zh-CN"/>
        </w:rPr>
        <w:t>revisions.A</w:t>
      </w:r>
      <w:proofErr w:type="spellEnd"/>
      <w:r w:rsidRPr="00A94905">
        <w:rPr>
          <w:rFonts w:ascii="Times New Roman" w:eastAsia="Times New Roman" w:hAnsi="Times New Roman" w:cs="Times New Roman"/>
          <w:color w:val="000000"/>
          <w:sz w:val="12"/>
          <w:szCs w:val="12"/>
          <w:shd w:val="clear" w:color="auto" w:fill="FFFFFF"/>
          <w:lang w:eastAsia="zh-CN"/>
        </w:rPr>
        <w:t xml:space="preserve"> second-order epistemic oppression follows from the reality that whilst inter-dependent epistemic resources illuminate some aspects of our worlds, they </w:t>
      </w:r>
      <w:proofErr w:type="spellStart"/>
      <w:r w:rsidRPr="00A94905">
        <w:rPr>
          <w:rFonts w:ascii="Times New Roman" w:eastAsia="Times New Roman" w:hAnsi="Times New Roman" w:cs="Times New Roman"/>
          <w:color w:val="000000"/>
          <w:sz w:val="12"/>
          <w:szCs w:val="12"/>
          <w:shd w:val="clear" w:color="auto" w:fill="FFFFFF"/>
          <w:lang w:eastAsia="zh-CN"/>
        </w:rPr>
        <w:t>simul-taneously</w:t>
      </w:r>
      <w:proofErr w:type="spellEnd"/>
      <w:r w:rsidRPr="00A94905">
        <w:rPr>
          <w:rFonts w:ascii="Times New Roman" w:eastAsia="Times New Roman" w:hAnsi="Times New Roman" w:cs="Times New Roman"/>
          <w:color w:val="000000"/>
          <w:sz w:val="12"/>
          <w:szCs w:val="12"/>
          <w:shd w:val="clear" w:color="auto" w:fill="FFFFFF"/>
          <w:lang w:eastAsia="zh-CN"/>
        </w:rPr>
        <w:t xml:space="preserve"> work to obscure other aspects. Those populations who generally suffer the brunt of the dual-sided nature of interdependent epistemic resources are hardly ever accidentally chosen populations. The construction of epistemically </w:t>
      </w:r>
      <w:proofErr w:type="spellStart"/>
      <w:r w:rsidRPr="00A94905">
        <w:rPr>
          <w:rFonts w:ascii="Times New Roman" w:eastAsia="Times New Roman" w:hAnsi="Times New Roman" w:cs="Times New Roman"/>
          <w:color w:val="000000"/>
          <w:sz w:val="12"/>
          <w:szCs w:val="12"/>
          <w:shd w:val="clear" w:color="auto" w:fill="FFFFFF"/>
          <w:lang w:eastAsia="zh-CN"/>
        </w:rPr>
        <w:t>disadvan-taged</w:t>
      </w:r>
      <w:proofErr w:type="spellEnd"/>
      <w:r w:rsidRPr="00A94905">
        <w:rPr>
          <w:rFonts w:ascii="Times New Roman" w:eastAsia="Times New Roman" w:hAnsi="Times New Roman" w:cs="Times New Roman"/>
          <w:color w:val="000000"/>
          <w:sz w:val="12"/>
          <w:szCs w:val="12"/>
          <w:shd w:val="clear" w:color="auto" w:fill="FFFFFF"/>
          <w:lang w:eastAsia="zh-CN"/>
        </w:rPr>
        <w:t xml:space="preserve"> identities and a range of ignorance-producing social/political exclusions often determine who will most likely experience second-order epistemic oppression. His-</w:t>
      </w:r>
      <w:proofErr w:type="spellStart"/>
      <w:r w:rsidRPr="00A94905">
        <w:rPr>
          <w:rFonts w:ascii="Times New Roman" w:eastAsia="Times New Roman" w:hAnsi="Times New Roman" w:cs="Times New Roman"/>
          <w:color w:val="000000"/>
          <w:sz w:val="12"/>
          <w:szCs w:val="12"/>
          <w:shd w:val="clear" w:color="auto" w:fill="FFFFFF"/>
          <w:lang w:eastAsia="zh-CN"/>
        </w:rPr>
        <w:t>torical</w:t>
      </w:r>
      <w:proofErr w:type="spellEnd"/>
      <w:r w:rsidRPr="00A94905">
        <w:rPr>
          <w:rFonts w:ascii="Times New Roman" w:eastAsia="Times New Roman" w:hAnsi="Times New Roman" w:cs="Times New Roman"/>
          <w:color w:val="000000"/>
          <w:sz w:val="12"/>
          <w:szCs w:val="12"/>
          <w:shd w:val="clear" w:color="auto" w:fill="FFFFFF"/>
          <w:lang w:eastAsia="zh-CN"/>
        </w:rPr>
        <w:t xml:space="preserve">, social and political formations of marginalization largely account for who finds herself/himself suffering from second-order epistemic oppression. As </w:t>
      </w:r>
      <w:proofErr w:type="spellStart"/>
      <w:r w:rsidRPr="00A94905">
        <w:rPr>
          <w:rFonts w:ascii="Times New Roman" w:eastAsia="Times New Roman" w:hAnsi="Times New Roman" w:cs="Times New Roman"/>
          <w:color w:val="000000"/>
          <w:sz w:val="12"/>
          <w:szCs w:val="12"/>
          <w:shd w:val="clear" w:color="auto" w:fill="FFFFFF"/>
          <w:lang w:eastAsia="zh-CN"/>
        </w:rPr>
        <w:t>such</w:t>
      </w:r>
      <w:proofErr w:type="gramStart"/>
      <w:r w:rsidRPr="00A94905">
        <w:rPr>
          <w:rFonts w:ascii="Times New Roman" w:eastAsia="Times New Roman" w:hAnsi="Times New Roman" w:cs="Times New Roman"/>
          <w:color w:val="000000"/>
          <w:sz w:val="12"/>
          <w:szCs w:val="12"/>
          <w:shd w:val="clear" w:color="auto" w:fill="FFFFFF"/>
          <w:lang w:eastAsia="zh-CN"/>
        </w:rPr>
        <w:t>,like</w:t>
      </w:r>
      <w:proofErr w:type="spellEnd"/>
      <w:proofErr w:type="gramEnd"/>
      <w:r w:rsidRPr="00A94905">
        <w:rPr>
          <w:rFonts w:ascii="Times New Roman" w:eastAsia="Times New Roman" w:hAnsi="Times New Roman" w:cs="Times New Roman"/>
          <w:color w:val="000000"/>
          <w:sz w:val="12"/>
          <w:szCs w:val="12"/>
          <w:shd w:val="clear" w:color="auto" w:fill="FFFFFF"/>
          <w:lang w:eastAsia="zh-CN"/>
        </w:rPr>
        <w:t xml:space="preserve"> first-order epistemic oppression, the major source of inertia involves the </w:t>
      </w:r>
      <w:proofErr w:type="spellStart"/>
      <w:r w:rsidRPr="00A94905">
        <w:rPr>
          <w:rFonts w:ascii="Times New Roman" w:eastAsia="Times New Roman" w:hAnsi="Times New Roman" w:cs="Times New Roman"/>
          <w:color w:val="000000"/>
          <w:sz w:val="12"/>
          <w:szCs w:val="12"/>
          <w:shd w:val="clear" w:color="auto" w:fill="FFFFFF"/>
          <w:lang w:eastAsia="zh-CN"/>
        </w:rPr>
        <w:t>impe-tus</w:t>
      </w:r>
      <w:proofErr w:type="spellEnd"/>
      <w:r w:rsidRPr="00A94905">
        <w:rPr>
          <w:rFonts w:ascii="Times New Roman" w:eastAsia="Times New Roman" w:hAnsi="Times New Roman" w:cs="Times New Roman"/>
          <w:color w:val="000000"/>
          <w:sz w:val="12"/>
          <w:szCs w:val="12"/>
          <w:shd w:val="clear" w:color="auto" w:fill="FFFFFF"/>
          <w:lang w:eastAsia="zh-CN"/>
        </w:rPr>
        <w:t xml:space="preserve"> to change in those with relatively more epistemic power. The creation of alter-native epistemologies is an important step for a relatively epistemically powerless population, but does not necessarily lessen the impact of second-order epistemic oppression when one is still required to utilize insufficient, dominant, shared epi-</w:t>
      </w:r>
      <w:proofErr w:type="spellStart"/>
      <w:r w:rsidRPr="00A94905">
        <w:rPr>
          <w:rFonts w:ascii="Times New Roman" w:eastAsia="Times New Roman" w:hAnsi="Times New Roman" w:cs="Times New Roman"/>
          <w:color w:val="000000"/>
          <w:sz w:val="12"/>
          <w:szCs w:val="12"/>
          <w:shd w:val="clear" w:color="auto" w:fill="FFFFFF"/>
          <w:lang w:eastAsia="zh-CN"/>
        </w:rPr>
        <w:t>stemic</w:t>
      </w:r>
      <w:proofErr w:type="spellEnd"/>
      <w:r w:rsidRPr="00A94905">
        <w:rPr>
          <w:rFonts w:ascii="Times New Roman" w:eastAsia="Times New Roman" w:hAnsi="Times New Roman" w:cs="Times New Roman"/>
          <w:color w:val="000000"/>
          <w:sz w:val="12"/>
          <w:szCs w:val="12"/>
          <w:shd w:val="clear" w:color="auto" w:fill="FFFFFF"/>
          <w:lang w:eastAsia="zh-CN"/>
        </w:rPr>
        <w:t xml:space="preserve"> resources. Hence, relative epistemic power, that is, privilege with respect to insufficient resources via finding those resources well fitted to one’s own </w:t>
      </w:r>
      <w:proofErr w:type="spellStart"/>
      <w:r w:rsidRPr="00A94905">
        <w:rPr>
          <w:rFonts w:ascii="Times New Roman" w:eastAsia="Times New Roman" w:hAnsi="Times New Roman" w:cs="Times New Roman"/>
          <w:color w:val="000000"/>
          <w:sz w:val="12"/>
          <w:szCs w:val="12"/>
          <w:shd w:val="clear" w:color="auto" w:fill="FFFFFF"/>
          <w:lang w:eastAsia="zh-CN"/>
        </w:rPr>
        <w:t>experi-ences</w:t>
      </w:r>
      <w:proofErr w:type="spellEnd"/>
      <w:r w:rsidRPr="00A94905">
        <w:rPr>
          <w:rFonts w:ascii="Times New Roman" w:eastAsia="Times New Roman" w:hAnsi="Times New Roman" w:cs="Times New Roman"/>
          <w:color w:val="000000"/>
          <w:sz w:val="12"/>
          <w:szCs w:val="12"/>
          <w:shd w:val="clear" w:color="auto" w:fill="FFFFFF"/>
          <w:lang w:eastAsia="zh-CN"/>
        </w:rPr>
        <w:t xml:space="preserve"> and understandings of the world, must be grappled with as a major source of inertia in addressing second-order epistemic oppression. And, as with first-order epistemic oppression, historical, social and political factors determine who will possess that epistemic power and who will be relatively powerless. Second-order epistemic oppression, like the first, is a reducible epistemic oppression given that the major resistance to change is reducible to the social and historical development of epistemic power.</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sz w:val="24"/>
          <w:szCs w:val="24"/>
          <w:lang w:eastAsia="zh-CN"/>
        </w:rPr>
        <w:t>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 xml:space="preserve">4. </w:t>
      </w:r>
      <w:proofErr w:type="gramStart"/>
      <w:r w:rsidRPr="00A94905">
        <w:rPr>
          <w:rFonts w:ascii="Times New Roman" w:eastAsia="Times New Roman" w:hAnsi="Times New Roman" w:cs="Times New Roman"/>
          <w:b/>
          <w:bCs/>
          <w:color w:val="000000"/>
          <w:sz w:val="26"/>
          <w:szCs w:val="26"/>
          <w:shd w:val="clear" w:color="auto" w:fill="FFFFFF"/>
          <w:lang w:eastAsia="zh-CN"/>
        </w:rPr>
        <w:t>Abstracting</w:t>
      </w:r>
      <w:proofErr w:type="gramEnd"/>
      <w:r w:rsidRPr="00A94905">
        <w:rPr>
          <w:rFonts w:ascii="Times New Roman" w:eastAsia="Times New Roman" w:hAnsi="Times New Roman" w:cs="Times New Roman"/>
          <w:b/>
          <w:bCs/>
          <w:color w:val="000000"/>
          <w:sz w:val="26"/>
          <w:szCs w:val="26"/>
          <w:shd w:val="clear" w:color="auto" w:fill="FFFFFF"/>
          <w:lang w:eastAsia="zh-CN"/>
        </w:rPr>
        <w:t xml:space="preserve"> away from structural issues reinforces racism.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color w:val="000000"/>
          <w:sz w:val="20"/>
          <w:szCs w:val="20"/>
          <w:shd w:val="clear" w:color="auto" w:fill="FFFFFF"/>
          <w:lang w:eastAsia="zh-CN"/>
        </w:rPr>
        <w:t xml:space="preserve">Christopher A. </w:t>
      </w:r>
      <w:r w:rsidRPr="00A94905">
        <w:rPr>
          <w:rFonts w:ascii="Times New Roman" w:eastAsia="Times New Roman" w:hAnsi="Times New Roman" w:cs="Times New Roman"/>
          <w:b/>
          <w:bCs/>
          <w:color w:val="000000"/>
          <w:sz w:val="26"/>
          <w:szCs w:val="26"/>
          <w:shd w:val="clear" w:color="auto" w:fill="FFFFFF"/>
          <w:lang w:eastAsia="zh-CN"/>
        </w:rPr>
        <w:t>Bracey 6</w:t>
      </w:r>
      <w:r w:rsidRPr="00A94905">
        <w:rPr>
          <w:rFonts w:ascii="Times New Roman" w:eastAsia="Times New Roman" w:hAnsi="Times New Roman" w:cs="Times New Roman"/>
          <w:color w:val="000000"/>
          <w:sz w:val="20"/>
          <w:szCs w:val="20"/>
          <w:shd w:val="clear" w:color="auto" w:fill="FFFFFF"/>
          <w:lang w:eastAsia="zh-CN"/>
        </w:rPr>
        <w:t>, Associate Professor of Law, Associate Professor of African &amp; African American Studies, Washington University in St. Louis, September, Southern California Law Review, 79 S. Cal. L. Rev. 1231, p. 1318</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color w:val="000000"/>
          <w:sz w:val="12"/>
          <w:szCs w:val="12"/>
          <w:shd w:val="clear" w:color="auto" w:fill="FFFFFF"/>
          <w:lang w:eastAsia="zh-CN"/>
        </w:rPr>
        <w:t>Second,</w:t>
      </w:r>
      <w:r w:rsidRPr="00A94905">
        <w:rPr>
          <w:rFonts w:ascii="Times New Roman" w:eastAsia="Times New Roman" w:hAnsi="Times New Roman" w:cs="Times New Roman"/>
          <w:b/>
          <w:bCs/>
          <w:color w:val="000000"/>
          <w:sz w:val="24"/>
          <w:szCs w:val="24"/>
          <w:u w:val="single"/>
          <w:shd w:val="clear" w:color="auto" w:fill="FFFF00"/>
          <w:lang w:eastAsia="zh-CN"/>
        </w:rPr>
        <w:t xml:space="preserve"> reducing conversation on race matters to an ideological contest </w:t>
      </w:r>
      <w:r w:rsidRPr="00A94905">
        <w:rPr>
          <w:rFonts w:ascii="Times New Roman" w:eastAsia="Times New Roman" w:hAnsi="Times New Roman" w:cs="Times New Roman"/>
          <w:b/>
          <w:bCs/>
          <w:color w:val="000000"/>
          <w:sz w:val="24"/>
          <w:szCs w:val="24"/>
          <w:u w:val="single"/>
          <w:lang w:eastAsia="zh-CN"/>
        </w:rPr>
        <w:t xml:space="preserve">allows opponents to elide inquiry into whether the results of a particular preference policy are desirable. </w:t>
      </w:r>
      <w:r w:rsidRPr="00A94905">
        <w:rPr>
          <w:rFonts w:ascii="Times New Roman" w:eastAsia="Times New Roman" w:hAnsi="Times New Roman" w:cs="Times New Roman"/>
          <w:b/>
          <w:bCs/>
          <w:color w:val="000000"/>
          <w:sz w:val="24"/>
          <w:szCs w:val="24"/>
          <w:u w:val="single"/>
          <w:shd w:val="clear" w:color="auto" w:fill="FFFF00"/>
          <w:lang w:eastAsia="zh-CN"/>
        </w:rPr>
        <w:t>Policy positions masquerading as principled ideological stances create the impression that a racial policy is not simply a choice among available alternatives</w:t>
      </w:r>
      <w:r w:rsidRPr="00A94905">
        <w:rPr>
          <w:rFonts w:ascii="Times New Roman" w:eastAsia="Times New Roman" w:hAnsi="Times New Roman" w:cs="Times New Roman"/>
          <w:b/>
          <w:bCs/>
          <w:color w:val="000000"/>
          <w:sz w:val="24"/>
          <w:szCs w:val="24"/>
          <w:u w:val="single"/>
          <w:lang w:eastAsia="zh-CN"/>
        </w:rPr>
        <w:t>, but the embodiment of some higher moral principle.</w:t>
      </w:r>
      <w:r w:rsidRPr="00A94905">
        <w:rPr>
          <w:rFonts w:ascii="Times New Roman" w:eastAsia="Times New Roman" w:hAnsi="Times New Roman" w:cs="Times New Roman"/>
          <w:color w:val="000000"/>
          <w:sz w:val="24"/>
          <w:szCs w:val="24"/>
          <w:lang w:eastAsia="zh-CN"/>
        </w:rPr>
        <w:t xml:space="preserve"> </w:t>
      </w:r>
      <w:r w:rsidRPr="00A94905">
        <w:rPr>
          <w:rFonts w:ascii="Times New Roman" w:eastAsia="Times New Roman" w:hAnsi="Times New Roman" w:cs="Times New Roman"/>
          <w:color w:val="000000"/>
          <w:sz w:val="12"/>
          <w:szCs w:val="12"/>
          <w:lang w:eastAsia="zh-CN"/>
        </w:rPr>
        <w:t>Thus, the "principle" becomes an end in itself, without reference to out</w:t>
      </w:r>
      <w:r w:rsidRPr="00A94905">
        <w:rPr>
          <w:rFonts w:ascii="Times New Roman" w:eastAsia="Times New Roman" w:hAnsi="Times New Roman" w:cs="Times New Roman"/>
          <w:color w:val="000000"/>
          <w:sz w:val="12"/>
          <w:szCs w:val="12"/>
          <w:shd w:val="clear" w:color="auto" w:fill="FFFFFF"/>
          <w:lang w:eastAsia="zh-CN"/>
        </w:rPr>
        <w:t>comes. Consider the prevailing view of colorblindness in constitutional discourse. Colorblindness has come to be understood as the embodiment of what is morally jus</w:t>
      </w:r>
      <w:r w:rsidRPr="00A94905">
        <w:rPr>
          <w:rFonts w:ascii="Times New Roman" w:eastAsia="Times New Roman" w:hAnsi="Times New Roman" w:cs="Times New Roman"/>
          <w:color w:val="000000"/>
          <w:sz w:val="12"/>
          <w:szCs w:val="12"/>
          <w:shd w:val="clear" w:color="auto" w:fill="FFFF00"/>
          <w:lang w:eastAsia="zh-CN"/>
        </w:rPr>
        <w:t>t,</w:t>
      </w:r>
      <w:r w:rsidRPr="00A94905">
        <w:rPr>
          <w:rFonts w:ascii="Times New Roman" w:eastAsia="Times New Roman" w:hAnsi="Times New Roman" w:cs="Times New Roman"/>
          <w:b/>
          <w:bCs/>
          <w:color w:val="000000"/>
          <w:sz w:val="12"/>
          <w:szCs w:val="12"/>
          <w:u w:val="single"/>
          <w:shd w:val="clear" w:color="auto" w:fill="FFFF00"/>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independent of its actual effect upon the lives of racial minorities.</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 xml:space="preserve">This explains Justice Thomas's belief in the "moral and constitutional equivalence" between Jim Crow laws and race preferences, and his tragic assertion that "Government cannot make us equal [but] can only recognize, respect, and protect us as equal before the law." 281 For Thomas, there is no meaningful difference between laws designed to entrench racial subordination and those designed to alleviate conditions of oppression. Critics may point out that colorblindness in practice has the effect of entrenching existing racial disparities in health, wealth, and society. But </w:t>
      </w:r>
      <w:r w:rsidRPr="00A94905">
        <w:rPr>
          <w:rFonts w:ascii="Times New Roman" w:eastAsia="Times New Roman" w:hAnsi="Times New Roman" w:cs="Times New Roman"/>
          <w:b/>
          <w:bCs/>
          <w:color w:val="000000"/>
          <w:sz w:val="24"/>
          <w:szCs w:val="24"/>
          <w:u w:val="single"/>
          <w:shd w:val="clear" w:color="auto" w:fill="FFFFFF"/>
          <w:lang w:eastAsia="zh-CN"/>
        </w:rPr>
        <w:t xml:space="preserve">in framing the debate in purely ideological terms, opponents are able to avoid the contentious issue of outcomes and make viability determinations based exclusively on whether racially progressive measures exude fidelity </w:t>
      </w:r>
      <w:r w:rsidRPr="00A94905">
        <w:rPr>
          <w:rFonts w:ascii="Times New Roman" w:eastAsia="Times New Roman" w:hAnsi="Times New Roman" w:cs="Times New Roman"/>
          <w:color w:val="000000"/>
          <w:sz w:val="12"/>
          <w:szCs w:val="12"/>
          <w:shd w:val="clear" w:color="auto" w:fill="FFFFFF"/>
          <w:lang w:eastAsia="zh-CN"/>
        </w:rPr>
        <w:t xml:space="preserve">to the ideological principle of colorblindness. </w:t>
      </w:r>
      <w:r w:rsidRPr="00A94905">
        <w:rPr>
          <w:rFonts w:ascii="Times New Roman" w:eastAsia="Times New Roman" w:hAnsi="Times New Roman" w:cs="Times New Roman"/>
          <w:b/>
          <w:bCs/>
          <w:color w:val="000000"/>
          <w:sz w:val="24"/>
          <w:szCs w:val="24"/>
          <w:u w:val="single"/>
          <w:shd w:val="clear" w:color="auto" w:fill="FFFF00"/>
          <w:lang w:eastAsia="zh-CN"/>
        </w:rPr>
        <w:t xml:space="preserve">Meaningful policy debate is replaced by ideological </w:t>
      </w:r>
      <w:proofErr w:type="gramStart"/>
      <w:r w:rsidRPr="00A94905">
        <w:rPr>
          <w:rFonts w:ascii="Times New Roman" w:eastAsia="Times New Roman" w:hAnsi="Times New Roman" w:cs="Times New Roman"/>
          <w:b/>
          <w:bCs/>
          <w:color w:val="000000"/>
          <w:sz w:val="24"/>
          <w:szCs w:val="24"/>
          <w:u w:val="single"/>
          <w:shd w:val="clear" w:color="auto" w:fill="FFFF00"/>
          <w:lang w:eastAsia="zh-CN"/>
        </w:rPr>
        <w:t>exchange ,</w:t>
      </w:r>
      <w:proofErr w:type="gramEnd"/>
      <w:r w:rsidRPr="00A94905">
        <w:rPr>
          <w:rFonts w:ascii="Times New Roman" w:eastAsia="Times New Roman" w:hAnsi="Times New Roman" w:cs="Times New Roman"/>
          <w:b/>
          <w:bCs/>
          <w:color w:val="000000"/>
          <w:sz w:val="24"/>
          <w:szCs w:val="24"/>
          <w:u w:val="single"/>
          <w:shd w:val="clear" w:color="auto" w:fill="FFFF00"/>
          <w:lang w:eastAsia="zh-CN"/>
        </w:rPr>
        <w:t xml:space="preserve"> which further exacerbates hostilities </w:t>
      </w:r>
      <w:r w:rsidRPr="00A94905">
        <w:rPr>
          <w:rFonts w:ascii="Times New Roman" w:eastAsia="Times New Roman" w:hAnsi="Times New Roman" w:cs="Times New Roman"/>
          <w:b/>
          <w:bCs/>
          <w:color w:val="000000"/>
          <w:sz w:val="24"/>
          <w:szCs w:val="24"/>
          <w:u w:val="single"/>
          <w:lang w:eastAsia="zh-CN"/>
        </w:rPr>
        <w:t>and deepens the cycle of resentment.</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5.  Focus on high magnitude low probability threats is illogical, and leads to poor decision making, t</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Mueller &amp; Stewart ’11</w:t>
      </w:r>
      <w:r w:rsidRPr="00A94905">
        <w:rPr>
          <w:rFonts w:ascii="Times New Roman" w:eastAsia="Times New Roman" w:hAnsi="Times New Roman" w:cs="Times New Roman"/>
          <w:color w:val="000000"/>
          <w:sz w:val="20"/>
          <w:szCs w:val="20"/>
          <w:shd w:val="clear" w:color="auto" w:fill="FFFFFF"/>
          <w:lang w:eastAsia="zh-CN"/>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color w:val="000000"/>
          <w:sz w:val="12"/>
          <w:szCs w:val="12"/>
          <w:shd w:val="clear" w:color="auto" w:fill="FFFFFF"/>
          <w:lang w:eastAsia="zh-CN"/>
        </w:rPr>
        <w:t xml:space="preserve">Focusing on Worst-Case Scenarios Cass </w:t>
      </w:r>
      <w:proofErr w:type="spellStart"/>
      <w:r w:rsidRPr="00A94905">
        <w:rPr>
          <w:rFonts w:ascii="Times New Roman" w:eastAsia="Times New Roman" w:hAnsi="Times New Roman" w:cs="Times New Roman"/>
          <w:color w:val="000000"/>
          <w:sz w:val="12"/>
          <w:szCs w:val="12"/>
          <w:shd w:val="clear" w:color="auto" w:fill="FFFFFF"/>
          <w:lang w:eastAsia="zh-CN"/>
        </w:rPr>
        <w:t>Sunstein</w:t>
      </w:r>
      <w:proofErr w:type="spellEnd"/>
      <w:r w:rsidRPr="00A94905">
        <w:rPr>
          <w:rFonts w:ascii="Times New Roman" w:eastAsia="Times New Roman" w:hAnsi="Times New Roman" w:cs="Times New Roman"/>
          <w:color w:val="000000"/>
          <w:sz w:val="12"/>
          <w:szCs w:val="12"/>
          <w:shd w:val="clear" w:color="auto" w:fill="FFFFFF"/>
          <w:lang w:eastAsia="zh-CN"/>
        </w:rPr>
        <w:t>, who seems to have invented the phrase "probability neglect," assesses the version of the phenomenon that comes into being when "emotions are intensely engaged." Under that circumstance, he argues,</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"people’s attention is focused on the bad outcome itself and they are inattentive to the fact that it is unlikely to occur."</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Moreove</w:t>
      </w:r>
      <w:r w:rsidRPr="00A94905">
        <w:rPr>
          <w:rFonts w:ascii="Times New Roman" w:eastAsia="Times New Roman" w:hAnsi="Times New Roman" w:cs="Times New Roman"/>
          <w:color w:val="000000"/>
          <w:sz w:val="12"/>
          <w:szCs w:val="12"/>
          <w:shd w:val="clear" w:color="auto" w:fill="FFFF00"/>
          <w:lang w:eastAsia="zh-CN"/>
        </w:rPr>
        <w:t>r,</w:t>
      </w:r>
      <w:r w:rsidRPr="00A94905">
        <w:rPr>
          <w:rFonts w:ascii="Times New Roman" w:eastAsia="Times New Roman" w:hAnsi="Times New Roman" w:cs="Times New Roman"/>
          <w:b/>
          <w:bCs/>
          <w:color w:val="000000"/>
          <w:sz w:val="12"/>
          <w:szCs w:val="12"/>
          <w:u w:val="single"/>
          <w:shd w:val="clear" w:color="auto" w:fill="FFFF00"/>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 xml:space="preserve">they are inclined to </w:t>
      </w:r>
      <w:r w:rsidRPr="00A94905">
        <w:rPr>
          <w:rFonts w:ascii="Times New Roman" w:eastAsia="Times New Roman" w:hAnsi="Times New Roman" w:cs="Times New Roman"/>
          <w:b/>
          <w:bCs/>
          <w:color w:val="000000"/>
          <w:sz w:val="24"/>
          <w:szCs w:val="24"/>
          <w:u w:val="single"/>
          <w:shd w:val="clear" w:color="auto" w:fill="FFFF00"/>
          <w:lang w:eastAsia="zh-CN"/>
        </w:rPr>
        <w:lastRenderedPageBreak/>
        <w:t>"demand a substantial governmental response-even if the magnitude of the risk does not warrant the response."</w:t>
      </w:r>
      <w:r w:rsidRPr="00A94905">
        <w:rPr>
          <w:rFonts w:ascii="Times New Roman" w:eastAsia="Times New Roman" w:hAnsi="Times New Roman" w:cs="Times New Roman"/>
          <w:color w:val="000000"/>
          <w:sz w:val="12"/>
          <w:szCs w:val="12"/>
          <w:shd w:val="clear" w:color="auto" w:fill="FFFFFF"/>
          <w:lang w:eastAsia="zh-CN"/>
        </w:rPr>
        <w:t xml:space="preserve"> It may be this phenomenon that </w:t>
      </w:r>
      <w:proofErr w:type="spellStart"/>
      <w:r w:rsidRPr="00A94905">
        <w:rPr>
          <w:rFonts w:ascii="Times New Roman" w:eastAsia="Times New Roman" w:hAnsi="Times New Roman" w:cs="Times New Roman"/>
          <w:color w:val="000000"/>
          <w:sz w:val="12"/>
          <w:szCs w:val="12"/>
          <w:shd w:val="clear" w:color="auto" w:fill="FFFFFF"/>
          <w:lang w:eastAsia="zh-CN"/>
        </w:rPr>
        <w:t>Treverton</w:t>
      </w:r>
      <w:proofErr w:type="spellEnd"/>
      <w:r w:rsidRPr="00A94905">
        <w:rPr>
          <w:rFonts w:ascii="Times New Roman" w:eastAsia="Times New Roman" w:hAnsi="Times New Roman" w:cs="Times New Roman"/>
          <w:color w:val="000000"/>
          <w:sz w:val="12"/>
          <w:szCs w:val="12"/>
          <w:shd w:val="clear" w:color="auto" w:fill="FFFFFF"/>
          <w:lang w:eastAsia="zh-CN"/>
        </w:rPr>
        <w:t xml:space="preserve"> experienced. Playing to this demand, </w:t>
      </w:r>
      <w:r w:rsidRPr="00A94905">
        <w:rPr>
          <w:rFonts w:ascii="Times New Roman" w:eastAsia="Times New Roman" w:hAnsi="Times New Roman" w:cs="Times New Roman"/>
          <w:b/>
          <w:bCs/>
          <w:color w:val="000000"/>
          <w:sz w:val="24"/>
          <w:szCs w:val="24"/>
          <w:u w:val="single"/>
          <w:shd w:val="clear" w:color="auto" w:fill="FFFFFF"/>
          <w:lang w:eastAsia="zh-CN"/>
        </w:rPr>
        <w:t>government officials are inclined to focus on worst-case scenarios,</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 xml:space="preserve">presumably in the knowledge, following </w:t>
      </w:r>
      <w:proofErr w:type="spellStart"/>
      <w:r w:rsidRPr="00A94905">
        <w:rPr>
          <w:rFonts w:ascii="Times New Roman" w:eastAsia="Times New Roman" w:hAnsi="Times New Roman" w:cs="Times New Roman"/>
          <w:color w:val="000000"/>
          <w:sz w:val="12"/>
          <w:szCs w:val="12"/>
          <w:shd w:val="clear" w:color="auto" w:fill="FFFFFF"/>
          <w:lang w:eastAsia="zh-CN"/>
        </w:rPr>
        <w:t>Sunstein's</w:t>
      </w:r>
      <w:proofErr w:type="spellEnd"/>
      <w:r w:rsidRPr="00A94905">
        <w:rPr>
          <w:rFonts w:ascii="Times New Roman" w:eastAsia="Times New Roman" w:hAnsi="Times New Roman" w:cs="Times New Roman"/>
          <w:color w:val="000000"/>
          <w:sz w:val="12"/>
          <w:szCs w:val="12"/>
          <w:shd w:val="clear" w:color="auto" w:fill="FFFFFF"/>
          <w:lang w:eastAsia="zh-CN"/>
        </w:rPr>
        <w:t xml:space="preserve"> insight, that this can emotionally justify just about any expenditure,</w:t>
      </w:r>
      <w:r w:rsidRPr="00A94905">
        <w:rPr>
          <w:rFonts w:ascii="Times New Roman" w:eastAsia="Times New Roman" w:hAnsi="Times New Roman" w:cs="Times New Roman"/>
          <w:b/>
          <w:bCs/>
          <w:color w:val="000000"/>
          <w:sz w:val="24"/>
          <w:szCs w:val="24"/>
          <w:u w:val="single"/>
          <w:shd w:val="clear" w:color="auto" w:fill="FFFFFF"/>
          <w:lang w:eastAsia="zh-CN"/>
        </w:rPr>
        <w:t xml:space="preserve"> no matter how unlikely the prospect the dire event will actually take place. Accordingly; there is a preoccupation with "low probability/ high consequence" events,</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 xml:space="preserve">such as the detonation of a sizable nuclear device in midtown Manhattan.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 he pointed out, "the much greater loss of life that Weapons of mass destruction could wreak on the American people." That is, he was justifying his entire budget-only a limited portion of which is concerned with Weapons of mass destruction by the WMD threat, even while avoiding assessing its likelihood. It is sometimes argued that conventional risk analysis breaks down under extreme conditions because the risk is now a very large number (losses) multiplied by a very small number (attack probability). But it is not the risk analysis methodology that is at fault here, but our ability to use the information obtained from the analysis for decision making. A "high consequence" event has been defined to be a "disaster" or "catastrophe" resulting in "great human costs in life, property environmental damage, and future economic activity" However, depending on how one weighs the words in that definition, there may have been only one terrorist event in all of history that qualifies for inclusion. Moreover, the vast bulk of homeland security expenditures is not focused on events that fit a definition like that, but rather on comparatively low-consequence ones, like explosions set off by individual amateur jihadists. Analyst Bruce </w:t>
      </w:r>
      <w:proofErr w:type="spellStart"/>
      <w:r w:rsidRPr="00A94905">
        <w:rPr>
          <w:rFonts w:ascii="Times New Roman" w:eastAsia="Times New Roman" w:hAnsi="Times New Roman" w:cs="Times New Roman"/>
          <w:color w:val="000000"/>
          <w:sz w:val="12"/>
          <w:szCs w:val="12"/>
          <w:shd w:val="clear" w:color="auto" w:fill="FFFFFF"/>
          <w:lang w:eastAsia="zh-CN"/>
        </w:rPr>
        <w:t>Schneier</w:t>
      </w:r>
      <w:proofErr w:type="spellEnd"/>
      <w:r w:rsidRPr="00A94905">
        <w:rPr>
          <w:rFonts w:ascii="Times New Roman" w:eastAsia="Times New Roman" w:hAnsi="Times New Roman" w:cs="Times New Roman"/>
          <w:color w:val="000000"/>
          <w:sz w:val="12"/>
          <w:szCs w:val="12"/>
          <w:shd w:val="clear" w:color="auto" w:fill="FFFFFF"/>
          <w:lang w:eastAsia="zh-CN"/>
        </w:rPr>
        <w:t xml:space="preserve"> has written penetratingly of worst-case thinking. He points out that </w:t>
      </w:r>
      <w:proofErr w:type="gramStart"/>
      <w:r w:rsidRPr="00A94905">
        <w:rPr>
          <w:rFonts w:ascii="Times New Roman" w:eastAsia="Times New Roman" w:hAnsi="Times New Roman" w:cs="Times New Roman"/>
          <w:color w:val="000000"/>
          <w:sz w:val="12"/>
          <w:szCs w:val="12"/>
          <w:shd w:val="clear" w:color="auto" w:fill="FFFFFF"/>
          <w:lang w:eastAsia="zh-CN"/>
        </w:rPr>
        <w:t>it ,</w:t>
      </w:r>
      <w:proofErr w:type="gramEnd"/>
      <w:r w:rsidRPr="00A94905">
        <w:rPr>
          <w:rFonts w:ascii="Times New Roman" w:eastAsia="Times New Roman" w:hAnsi="Times New Roman" w:cs="Times New Roman"/>
          <w:color w:val="000000"/>
          <w:sz w:val="12"/>
          <w:szCs w:val="12"/>
          <w:shd w:val="clear" w:color="auto" w:fill="FFFFFF"/>
          <w:lang w:eastAsia="zh-CN"/>
        </w:rPr>
        <w:t xml:space="preserve"> involves</w:t>
      </w:r>
      <w:r w:rsidRPr="00A94905">
        <w:rPr>
          <w:rFonts w:ascii="Times New Roman" w:eastAsia="Times New Roman" w:hAnsi="Times New Roman" w:cs="Times New Roman"/>
          <w:b/>
          <w:bCs/>
          <w:color w:val="000000"/>
          <w:sz w:val="12"/>
          <w:szCs w:val="12"/>
          <w:u w:val="single"/>
          <w:shd w:val="clear" w:color="auto" w:fill="FFFF00"/>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imagining the worst possible outcome and then acting as if it were a certainty.</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It</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 xml:space="preserve">substitutes imagination for thinking, speculation for risk analysis, and fear for reason. </w:t>
      </w:r>
      <w:r w:rsidRPr="00A94905">
        <w:rPr>
          <w:rFonts w:ascii="Times New Roman" w:eastAsia="Times New Roman" w:hAnsi="Times New Roman" w:cs="Times New Roman"/>
          <w:b/>
          <w:bCs/>
          <w:color w:val="000000"/>
          <w:sz w:val="24"/>
          <w:szCs w:val="24"/>
          <w:u w:val="single"/>
          <w:shd w:val="clear" w:color="auto" w:fill="FFFFFF"/>
          <w:lang w:eastAsia="zh-CN"/>
        </w:rPr>
        <w:t>It fosters powerlessness and vulnerability and magnifies social [immobilization]</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strike/>
          <w:color w:val="000000"/>
          <w:sz w:val="12"/>
          <w:szCs w:val="12"/>
          <w:shd w:val="clear" w:color="auto" w:fill="FFFFFF"/>
          <w:lang w:eastAsia="zh-CN"/>
        </w:rPr>
        <w:t>paralysis</w:t>
      </w:r>
      <w:r w:rsidRPr="00A94905">
        <w:rPr>
          <w:rFonts w:ascii="Times New Roman" w:eastAsia="Times New Roman" w:hAnsi="Times New Roman" w:cs="Times New Roman"/>
          <w:color w:val="000000"/>
          <w:sz w:val="12"/>
          <w:szCs w:val="12"/>
          <w:shd w:val="clear" w:color="auto" w:fill="FFFFFF"/>
          <w:lang w:eastAsia="zh-CN"/>
        </w:rPr>
        <w:t>. And it makes us more vulnerable to the effects of terrorism. It leads to bad decision making because it's only half of the cost-benefit equation. Every decision has costs and benefits, risks and rewards.</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By speculating about what can possibly go wrong, and then acting as if that is likely to happen, worst-case thinking focuses only on the extreme but improbable risks and does a poor job at assessing</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roofErr w:type="gramStart"/>
      <w:r w:rsidRPr="00A94905">
        <w:rPr>
          <w:rFonts w:ascii="Times New Roman" w:eastAsia="Times New Roman" w:hAnsi="Times New Roman" w:cs="Times New Roman"/>
          <w:b/>
          <w:bCs/>
          <w:color w:val="000000"/>
          <w:sz w:val="24"/>
          <w:szCs w:val="24"/>
          <w:u w:val="single"/>
          <w:shd w:val="clear" w:color="auto" w:fill="FFFF00"/>
          <w:lang w:eastAsia="zh-CN"/>
        </w:rPr>
        <w:t>outcomes</w:t>
      </w:r>
      <w:proofErr w:type="gramEnd"/>
      <w:r w:rsidRPr="00A94905">
        <w:rPr>
          <w:rFonts w:ascii="Times New Roman" w:eastAsia="Times New Roman" w:hAnsi="Times New Roman" w:cs="Times New Roman"/>
          <w:b/>
          <w:bCs/>
          <w:color w:val="000000"/>
          <w:sz w:val="24"/>
          <w:szCs w:val="24"/>
          <w:u w:val="single"/>
          <w:shd w:val="clear" w:color="auto" w:fill="FFFF00"/>
          <w:lang w:eastAsia="zh-CN"/>
        </w:rPr>
        <w:t>.</w:t>
      </w:r>
      <w:r w:rsidRPr="00A94905">
        <w:rPr>
          <w:rFonts w:ascii="Times New Roman" w:eastAsia="Times New Roman" w:hAnsi="Times New Roman" w:cs="Times New Roman"/>
          <w:color w:val="000000"/>
          <w:sz w:val="12"/>
          <w:szCs w:val="12"/>
          <w:shd w:val="clear" w:color="auto" w:fill="FFFFFF"/>
          <w:lang w:eastAsia="zh-CN"/>
        </w:rPr>
        <w:t xml:space="preserve"> It also assumes "that a proponent of an action must prove that the nightmare scenario is impossible," and it "can be used to support any position or its opposite. If we build a nuclear power plant, it could melt down. If we don't build it, </w:t>
      </w:r>
      <w:proofErr w:type="gramStart"/>
      <w:r w:rsidRPr="00A94905">
        <w:rPr>
          <w:rFonts w:ascii="Times New Roman" w:eastAsia="Times New Roman" w:hAnsi="Times New Roman" w:cs="Times New Roman"/>
          <w:color w:val="000000"/>
          <w:sz w:val="12"/>
          <w:szCs w:val="12"/>
          <w:shd w:val="clear" w:color="auto" w:fill="FFFFFF"/>
          <w:lang w:eastAsia="zh-CN"/>
        </w:rPr>
        <w:t>We</w:t>
      </w:r>
      <w:proofErr w:type="gramEnd"/>
      <w:r w:rsidRPr="00A94905">
        <w:rPr>
          <w:rFonts w:ascii="Times New Roman" w:eastAsia="Times New Roman" w:hAnsi="Times New Roman" w:cs="Times New Roman"/>
          <w:color w:val="000000"/>
          <w:sz w:val="12"/>
          <w:szCs w:val="12"/>
          <w:shd w:val="clear" w:color="auto" w:fill="FFFFFF"/>
          <w:lang w:eastAsia="zh-CN"/>
        </w:rPr>
        <w:t xml:space="preserve"> will run short of power and society will collapse into anarchy" And worst, it "validates ignorance" because, </w:t>
      </w:r>
      <w:r w:rsidRPr="00A94905">
        <w:rPr>
          <w:rFonts w:ascii="Times New Roman" w:eastAsia="Times New Roman" w:hAnsi="Times New Roman" w:cs="Times New Roman"/>
          <w:b/>
          <w:bCs/>
          <w:color w:val="000000"/>
          <w:sz w:val="24"/>
          <w:szCs w:val="24"/>
          <w:u w:val="single"/>
          <w:shd w:val="clear" w:color="auto" w:fill="FFFFFF"/>
          <w:lang w:eastAsia="zh-CN"/>
        </w:rPr>
        <w:t>"instead of focusing on what we know, it focuses on what we don't know-and what we can imagine."</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 xml:space="preserve">In the process, "risk assessment is devalued" and "probabilistic thinking is repudiated in favor of </w:t>
      </w:r>
      <w:proofErr w:type="spellStart"/>
      <w:r w:rsidRPr="00A94905">
        <w:rPr>
          <w:rFonts w:ascii="Times New Roman" w:eastAsia="Times New Roman" w:hAnsi="Times New Roman" w:cs="Times New Roman"/>
          <w:color w:val="000000"/>
          <w:sz w:val="12"/>
          <w:szCs w:val="12"/>
          <w:shd w:val="clear" w:color="auto" w:fill="FFFFFF"/>
          <w:lang w:eastAsia="zh-CN"/>
        </w:rPr>
        <w:t>possibilistic</w:t>
      </w:r>
      <w:proofErr w:type="spellEnd"/>
      <w:r w:rsidRPr="00A94905">
        <w:rPr>
          <w:rFonts w:ascii="Times New Roman" w:eastAsia="Times New Roman" w:hAnsi="Times New Roman" w:cs="Times New Roman"/>
          <w:color w:val="000000"/>
          <w:sz w:val="12"/>
          <w:szCs w:val="12"/>
          <w:shd w:val="clear" w:color="auto" w:fill="FFFFFF"/>
          <w:lang w:eastAsia="zh-CN"/>
        </w:rPr>
        <w:t xml:space="preserve"> thinking." As </w:t>
      </w:r>
      <w:proofErr w:type="spellStart"/>
      <w:r w:rsidRPr="00A94905">
        <w:rPr>
          <w:rFonts w:ascii="Times New Roman" w:eastAsia="Times New Roman" w:hAnsi="Times New Roman" w:cs="Times New Roman"/>
          <w:color w:val="000000"/>
          <w:sz w:val="12"/>
          <w:szCs w:val="12"/>
          <w:shd w:val="clear" w:color="auto" w:fill="FFFFFF"/>
          <w:lang w:eastAsia="zh-CN"/>
        </w:rPr>
        <w:t>Schneier</w:t>
      </w:r>
      <w:proofErr w:type="spellEnd"/>
      <w:r w:rsidRPr="00A94905">
        <w:rPr>
          <w:rFonts w:ascii="Times New Roman" w:eastAsia="Times New Roman" w:hAnsi="Times New Roman" w:cs="Times New Roman"/>
          <w:color w:val="000000"/>
          <w:sz w:val="12"/>
          <w:szCs w:val="12"/>
          <w:shd w:val="clear" w:color="auto" w:fill="FFFFFF"/>
          <w:lang w:eastAsia="zh-CN"/>
        </w:rPr>
        <w:t xml:space="preserve"> also notes, worst-case thinking is the driving force behind the precautionary principle, a decent working definition of which is "action should be taken to correct a problem as soon as there is evidence that harm may occur, not after the harm has already occurred." It could be seen in action less than a week after 9/11, when President George W Bush outlined his new national security strategy: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w:t>
      </w:r>
      <w:proofErr w:type="gramStart"/>
      <w:r w:rsidRPr="00A94905">
        <w:rPr>
          <w:rFonts w:ascii="Times New Roman" w:eastAsia="Times New Roman" w:hAnsi="Times New Roman" w:cs="Times New Roman"/>
          <w:color w:val="000000"/>
          <w:sz w:val="12"/>
          <w:szCs w:val="12"/>
          <w:shd w:val="clear" w:color="auto" w:fill="FFFFFF"/>
          <w:lang w:eastAsia="zh-CN"/>
        </w:rPr>
        <w:t>_ .</w:t>
      </w:r>
      <w:proofErr w:type="gramEnd"/>
      <w:r w:rsidRPr="00A94905">
        <w:rPr>
          <w:rFonts w:ascii="Times New Roman" w:eastAsia="Times New Roman" w:hAnsi="Times New Roman" w:cs="Times New Roman"/>
          <w:color w:val="000000"/>
          <w:sz w:val="12"/>
          <w:szCs w:val="12"/>
          <w:shd w:val="clear" w:color="auto" w:fill="FFFFFF"/>
          <w:lang w:eastAsia="zh-CN"/>
        </w:rPr>
        <w:t xml:space="preserve"> . America will act against such emerging threats before they are fully formed." The 2003 invasion of Iraq, then, was justified by invoking the precautionary principle based on the worst-case scenario in which Saddam Hussein might strike. If, on the other hand, any worst-case thinking focused on the potential for the destabilizing effects a war would have on Iraq and the region, the precautionary principle would guide one to be very cautious about embarking on war. As </w:t>
      </w:r>
      <w:proofErr w:type="spellStart"/>
      <w:r w:rsidRPr="00A94905">
        <w:rPr>
          <w:rFonts w:ascii="Times New Roman" w:eastAsia="Times New Roman" w:hAnsi="Times New Roman" w:cs="Times New Roman"/>
          <w:color w:val="000000"/>
          <w:sz w:val="12"/>
          <w:szCs w:val="12"/>
          <w:shd w:val="clear" w:color="auto" w:fill="FFFFFF"/>
          <w:lang w:eastAsia="zh-CN"/>
        </w:rPr>
        <w:t>Sunstein</w:t>
      </w:r>
      <w:proofErr w:type="spellEnd"/>
      <w:r w:rsidRPr="00A94905">
        <w:rPr>
          <w:rFonts w:ascii="Times New Roman" w:eastAsia="Times New Roman" w:hAnsi="Times New Roman" w:cs="Times New Roman"/>
          <w:color w:val="000000"/>
          <w:sz w:val="12"/>
          <w:szCs w:val="12"/>
          <w:shd w:val="clear" w:color="auto" w:fill="FFFFFF"/>
          <w:lang w:eastAsia="zh-CN"/>
        </w:rPr>
        <w:t xml:space="preserve"> notes, the precautionary principle "offers no guidance-not that it is wrong, but that it forbids all courses of action, including regulation." Thus, "taken seriously it is paralyzing, banning the very steps that it simultaneously requires."9 It can be invoked in equal measure to act or not to act. There are considerable dangers in applying the precautionary principle to terrorism: on the one hand,</w:t>
      </w:r>
      <w:r w:rsidRPr="00A94905">
        <w:rPr>
          <w:rFonts w:ascii="Times New Roman" w:eastAsia="Times New Roman" w:hAnsi="Times New Roman" w:cs="Times New Roman"/>
          <w:b/>
          <w:bCs/>
          <w:color w:val="000000"/>
          <w:sz w:val="12"/>
          <w:szCs w:val="12"/>
          <w:u w:val="single"/>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any action taken to reduce a presumed risk always poses the introduction of countervailing risks</w:t>
      </w:r>
      <w:r w:rsidRPr="00A94905">
        <w:rPr>
          <w:rFonts w:ascii="Times New Roman" w:eastAsia="Times New Roman" w:hAnsi="Times New Roman" w:cs="Times New Roman"/>
          <w:color w:val="000000"/>
          <w:sz w:val="24"/>
          <w:szCs w:val="24"/>
          <w:shd w:val="clear" w:color="auto" w:fill="FFFF00"/>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 xml:space="preserve">while on the other, larger, expensive counterterrorism efforts will come accompanied by high opportunity costs." Moreover "For public officials no less than the rest of us, the probability of harm matters a great deal, and it is foolish to attend exclusively to the worst case scenario." A more rational approach to worst-case thinking is to establish the likelihood of gains and losses from various courses of action, including staying the current course." This, of course, is the essence of risk assessment. </w:t>
      </w:r>
      <w:r w:rsidRPr="00A94905">
        <w:rPr>
          <w:rFonts w:ascii="Times New Roman" w:eastAsia="Times New Roman" w:hAnsi="Times New Roman" w:cs="Times New Roman"/>
          <w:b/>
          <w:bCs/>
          <w:color w:val="000000"/>
          <w:sz w:val="24"/>
          <w:szCs w:val="24"/>
          <w:u w:val="single"/>
          <w:shd w:val="clear" w:color="auto" w:fill="FFFF00"/>
          <w:lang w:eastAsia="zh-CN"/>
        </w:rPr>
        <w:t>What is necessary is due consideration to the spectrum of threats, not simply the worst one imaginable,</w:t>
      </w:r>
      <w:r w:rsidRPr="00A94905">
        <w:rPr>
          <w:rFonts w:ascii="Times New Roman" w:eastAsia="Times New Roman" w:hAnsi="Times New Roman" w:cs="Times New Roman"/>
          <w:color w:val="000000"/>
          <w:sz w:val="12"/>
          <w:szCs w:val="12"/>
          <w:shd w:val="clear" w:color="auto" w:fill="FFFFFF"/>
          <w:lang w:eastAsia="zh-CN"/>
        </w:rPr>
        <w:t xml:space="preserv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w:t>
      </w:r>
      <w:proofErr w:type="gramStart"/>
      <w:r w:rsidRPr="00A94905">
        <w:rPr>
          <w:rFonts w:ascii="Times New Roman" w:eastAsia="Times New Roman" w:hAnsi="Times New Roman" w:cs="Times New Roman"/>
          <w:color w:val="000000"/>
          <w:sz w:val="12"/>
          <w:szCs w:val="12"/>
          <w:shd w:val="clear" w:color="auto" w:fill="FFFFFF"/>
          <w:lang w:eastAsia="zh-CN"/>
        </w:rPr>
        <w:t>page</w:t>
      </w:r>
      <w:proofErr w:type="gramEnd"/>
      <w:r w:rsidRPr="00A94905">
        <w:rPr>
          <w:rFonts w:ascii="Times New Roman" w:eastAsia="Times New Roman" w:hAnsi="Times New Roman" w:cs="Times New Roman"/>
          <w:color w:val="000000"/>
          <w:sz w:val="12"/>
          <w:szCs w:val="12"/>
          <w:shd w:val="clear" w:color="auto" w:fill="FFFFFF"/>
          <w:lang w:eastAsia="zh-CN"/>
        </w:rPr>
        <w:t xml:space="preserve"> 14-17]</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Offense: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
    <w:p w:rsidR="00A94905" w:rsidRPr="00A94905" w:rsidRDefault="00A94905" w:rsidP="00A94905">
      <w:pPr>
        <w:shd w:val="clear" w:color="auto" w:fill="FCFCFC"/>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333333"/>
          <w:sz w:val="26"/>
          <w:szCs w:val="26"/>
          <w:shd w:val="clear" w:color="auto" w:fill="FFFFFF"/>
          <w:lang w:eastAsia="zh-CN"/>
        </w:rPr>
        <w:t>1. Private appropriation of outer space wastes money that could be spent on the general welfare and combating poverty on the endeavors of a privileged few.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roofErr w:type="spellStart"/>
      <w:r w:rsidRPr="00A94905">
        <w:rPr>
          <w:rFonts w:ascii="Times New Roman" w:eastAsia="Times New Roman" w:hAnsi="Times New Roman" w:cs="Times New Roman"/>
          <w:b/>
          <w:bCs/>
          <w:color w:val="000000"/>
          <w:sz w:val="26"/>
          <w:szCs w:val="26"/>
          <w:shd w:val="clear" w:color="auto" w:fill="FFFFFF"/>
          <w:lang w:eastAsia="zh-CN"/>
        </w:rPr>
        <w:t>Reimann</w:t>
      </w:r>
      <w:proofErr w:type="spellEnd"/>
      <w:r w:rsidRPr="00A94905">
        <w:rPr>
          <w:rFonts w:ascii="Times New Roman" w:eastAsia="Times New Roman" w:hAnsi="Times New Roman" w:cs="Times New Roman"/>
          <w:color w:val="000000"/>
          <w:sz w:val="20"/>
          <w:szCs w:val="20"/>
          <w:shd w:val="clear" w:color="auto" w:fill="FFFFFF"/>
          <w:lang w:eastAsia="zh-CN"/>
        </w:rPr>
        <w:t xml:space="preserve">, Nicholas. "Leaving a Planet in Crisis: Here's Why Many Say the Billionaire Space Race Is a Terrible Idea." </w:t>
      </w:r>
      <w:r w:rsidRPr="00A94905">
        <w:rPr>
          <w:rFonts w:ascii="Times New Roman" w:eastAsia="Times New Roman" w:hAnsi="Times New Roman" w:cs="Times New Roman"/>
          <w:i/>
          <w:iCs/>
          <w:color w:val="000000"/>
          <w:sz w:val="20"/>
          <w:szCs w:val="20"/>
          <w:shd w:val="clear" w:color="auto" w:fill="FFFFFF"/>
          <w:lang w:eastAsia="zh-CN"/>
        </w:rPr>
        <w:t>Forbes</w:t>
      </w:r>
      <w:r w:rsidRPr="00A94905">
        <w:rPr>
          <w:rFonts w:ascii="Times New Roman" w:eastAsia="Times New Roman" w:hAnsi="Times New Roman" w:cs="Times New Roman"/>
          <w:color w:val="000000"/>
          <w:sz w:val="20"/>
          <w:szCs w:val="20"/>
          <w:shd w:val="clear" w:color="auto" w:fill="FFFFFF"/>
          <w:lang w:eastAsia="zh-CN"/>
        </w:rPr>
        <w:t>, 12 July 20</w:t>
      </w:r>
      <w:r w:rsidRPr="00A94905">
        <w:rPr>
          <w:rFonts w:ascii="Times New Roman" w:eastAsia="Times New Roman" w:hAnsi="Times New Roman" w:cs="Times New Roman"/>
          <w:b/>
          <w:bCs/>
          <w:color w:val="000000"/>
          <w:sz w:val="26"/>
          <w:szCs w:val="26"/>
          <w:shd w:val="clear" w:color="auto" w:fill="FFFFFF"/>
          <w:lang w:eastAsia="zh-CN"/>
        </w:rPr>
        <w:t>21</w:t>
      </w:r>
      <w:r w:rsidRPr="00A94905">
        <w:rPr>
          <w:rFonts w:ascii="Times New Roman" w:eastAsia="Times New Roman" w:hAnsi="Times New Roman" w:cs="Times New Roman"/>
          <w:color w:val="000000"/>
          <w:sz w:val="20"/>
          <w:szCs w:val="20"/>
          <w:shd w:val="clear" w:color="auto" w:fill="FFFFFF"/>
          <w:lang w:eastAsia="zh-CN"/>
        </w:rPr>
        <w:t>, www.forbes.com/sites/nicholasreimann/2021/07/12/leaving-a-planet-in-crisis-heres-why-many-say-the-billionaire-space-race-is-a-terrible-idea/?sh=5ddb946b77c9. Accessed 4 Jan. 2022.</w:t>
      </w:r>
    </w:p>
    <w:p w:rsidR="00A94905" w:rsidRPr="00A94905" w:rsidRDefault="00A94905" w:rsidP="00A94905">
      <w:pPr>
        <w:shd w:val="clear" w:color="auto" w:fill="FCFCFC"/>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color w:val="000000"/>
          <w:sz w:val="12"/>
          <w:szCs w:val="12"/>
          <w:shd w:val="clear" w:color="auto" w:fill="FFFFFF"/>
          <w:lang w:eastAsia="zh-CN"/>
        </w:rPr>
        <w:t>The four minutes billionaire Sir</w:t>
      </w:r>
      <w:hyperlink r:id="rId6" w:history="1">
        <w:r w:rsidRPr="00A94905">
          <w:rPr>
            <w:rFonts w:ascii="Times New Roman" w:eastAsia="Times New Roman" w:hAnsi="Times New Roman" w:cs="Times New Roman"/>
            <w:color w:val="000000"/>
            <w:sz w:val="12"/>
            <w:szCs w:val="12"/>
            <w:shd w:val="clear" w:color="auto" w:fill="FFFFFF"/>
            <w:lang w:eastAsia="zh-CN"/>
          </w:rPr>
          <w:t xml:space="preserve"> </w:t>
        </w:r>
        <w:r w:rsidRPr="00A94905">
          <w:rPr>
            <w:rFonts w:ascii="Times New Roman" w:eastAsia="Times New Roman" w:hAnsi="Times New Roman" w:cs="Times New Roman"/>
            <w:color w:val="000000"/>
            <w:sz w:val="12"/>
            <w:szCs w:val="12"/>
            <w:u w:val="single"/>
            <w:shd w:val="clear" w:color="auto" w:fill="FFFFFF"/>
            <w:lang w:eastAsia="zh-CN"/>
          </w:rPr>
          <w:t>Richard Branson</w:t>
        </w:r>
      </w:hyperlink>
      <w:r w:rsidRPr="00A94905">
        <w:rPr>
          <w:rFonts w:ascii="Times New Roman" w:eastAsia="Times New Roman" w:hAnsi="Times New Roman" w:cs="Times New Roman"/>
          <w:color w:val="000000"/>
          <w:sz w:val="12"/>
          <w:szCs w:val="12"/>
          <w:shd w:val="clear" w:color="auto" w:fill="FFFFFF"/>
          <w:lang w:eastAsia="zh-CN"/>
        </w:rPr>
        <w:t xml:space="preserve"> spent in a state of</w:t>
      </w:r>
      <w:hyperlink r:id="rId7" w:history="1">
        <w:r w:rsidRPr="00A94905">
          <w:rPr>
            <w:rFonts w:ascii="Times New Roman" w:eastAsia="Times New Roman" w:hAnsi="Times New Roman" w:cs="Times New Roman"/>
            <w:color w:val="000000"/>
            <w:sz w:val="12"/>
            <w:szCs w:val="12"/>
            <w:shd w:val="clear" w:color="auto" w:fill="FFFFFF"/>
            <w:lang w:eastAsia="zh-CN"/>
          </w:rPr>
          <w:t xml:space="preserve"> </w:t>
        </w:r>
        <w:r w:rsidRPr="00A94905">
          <w:rPr>
            <w:rFonts w:ascii="Times New Roman" w:eastAsia="Times New Roman" w:hAnsi="Times New Roman" w:cs="Times New Roman"/>
            <w:color w:val="000000"/>
            <w:sz w:val="12"/>
            <w:szCs w:val="12"/>
            <w:u w:val="single"/>
            <w:shd w:val="clear" w:color="auto" w:fill="FFFFFF"/>
            <w:lang w:eastAsia="zh-CN"/>
          </w:rPr>
          <w:t>weightlessness</w:t>
        </w:r>
      </w:hyperlink>
      <w:r w:rsidRPr="00A94905">
        <w:rPr>
          <w:rFonts w:ascii="Times New Roman" w:eastAsia="Times New Roman" w:hAnsi="Times New Roman" w:cs="Times New Roman"/>
          <w:color w:val="000000"/>
          <w:sz w:val="12"/>
          <w:szCs w:val="12"/>
          <w:shd w:val="clear" w:color="auto" w:fill="FFFFFF"/>
          <w:lang w:eastAsia="zh-CN"/>
        </w:rPr>
        <w:t xml:space="preserve"> on the edge of space this weekend was a historic feat in the burgeoning space tourism business, but many critics say</w:t>
      </w:r>
      <w:hyperlink r:id="rId8" w:history="1">
        <w:r w:rsidRPr="00A94905">
          <w:rPr>
            <w:rFonts w:ascii="Times New Roman" w:eastAsia="Times New Roman" w:hAnsi="Times New Roman" w:cs="Times New Roman"/>
            <w:b/>
            <w:bCs/>
            <w:color w:val="000000"/>
            <w:sz w:val="24"/>
            <w:szCs w:val="24"/>
            <w:u w:val="single"/>
            <w:shd w:val="clear" w:color="auto" w:fill="FFFFFF"/>
            <w:lang w:eastAsia="zh-CN"/>
          </w:rPr>
          <w:t xml:space="preserve"> Branson and other </w:t>
        </w:r>
        <w:r w:rsidRPr="00A94905">
          <w:rPr>
            <w:rFonts w:ascii="Times New Roman" w:eastAsia="Times New Roman" w:hAnsi="Times New Roman" w:cs="Times New Roman"/>
            <w:b/>
            <w:bCs/>
            <w:color w:val="000000"/>
            <w:sz w:val="24"/>
            <w:szCs w:val="24"/>
            <w:u w:val="single"/>
            <w:shd w:val="clear" w:color="auto" w:fill="FFFF00"/>
            <w:lang w:eastAsia="zh-CN"/>
          </w:rPr>
          <w:t>billionaires</w:t>
        </w:r>
      </w:hyperlink>
      <w:r w:rsidRPr="00A94905">
        <w:rPr>
          <w:rFonts w:ascii="Times New Roman" w:eastAsia="Times New Roman" w:hAnsi="Times New Roman" w:cs="Times New Roman"/>
          <w:b/>
          <w:bCs/>
          <w:color w:val="000000"/>
          <w:sz w:val="24"/>
          <w:szCs w:val="24"/>
          <w:u w:val="single"/>
          <w:shd w:val="clear" w:color="auto" w:fill="FFFF00"/>
          <w:lang w:eastAsia="zh-CN"/>
        </w:rPr>
        <w:t xml:space="preserve"> are missing the mark by looking to the stars, leaving behind a planet rife with problems that big investments might be able to fix.</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Branson, 71,</w:t>
      </w:r>
      <w:hyperlink r:id="rId9" w:history="1">
        <w:r w:rsidRPr="00A94905">
          <w:rPr>
            <w:rFonts w:ascii="Times New Roman" w:eastAsia="Times New Roman" w:hAnsi="Times New Roman" w:cs="Times New Roman"/>
            <w:color w:val="000000"/>
            <w:sz w:val="12"/>
            <w:szCs w:val="12"/>
            <w:shd w:val="clear" w:color="auto" w:fill="FFFFFF"/>
            <w:lang w:eastAsia="zh-CN"/>
          </w:rPr>
          <w:t xml:space="preserve"> </w:t>
        </w:r>
        <w:r w:rsidRPr="00A94905">
          <w:rPr>
            <w:rFonts w:ascii="Times New Roman" w:eastAsia="Times New Roman" w:hAnsi="Times New Roman" w:cs="Times New Roman"/>
            <w:color w:val="000000"/>
            <w:sz w:val="12"/>
            <w:szCs w:val="12"/>
            <w:u w:val="single"/>
            <w:shd w:val="clear" w:color="auto" w:fill="FFFFFF"/>
            <w:lang w:eastAsia="zh-CN"/>
          </w:rPr>
          <w:t>traveled about 50 miles</w:t>
        </w:r>
      </w:hyperlink>
      <w:r w:rsidRPr="00A94905">
        <w:rPr>
          <w:rFonts w:ascii="Times New Roman" w:eastAsia="Times New Roman" w:hAnsi="Times New Roman" w:cs="Times New Roman"/>
          <w:color w:val="000000"/>
          <w:sz w:val="12"/>
          <w:szCs w:val="12"/>
          <w:shd w:val="clear" w:color="auto" w:fill="FFFFFF"/>
          <w:lang w:eastAsia="zh-CN"/>
        </w:rPr>
        <w:t xml:space="preserve"> above the Earth’s surface on his Virgin Galactic spacecraft as part of an effort to “evaluate the private astronaut experience” on Sunday, beating out fellow billionaire Jeff Bezos in the race to escape the Earth’s atmosphere. Bezos,</w:t>
      </w:r>
      <w:hyperlink r:id="rId10" w:history="1">
        <w:r w:rsidRPr="00A94905">
          <w:rPr>
            <w:rFonts w:ascii="Times New Roman" w:eastAsia="Times New Roman" w:hAnsi="Times New Roman" w:cs="Times New Roman"/>
            <w:color w:val="000000"/>
            <w:sz w:val="12"/>
            <w:szCs w:val="12"/>
            <w:shd w:val="clear" w:color="auto" w:fill="FFFFFF"/>
            <w:lang w:eastAsia="zh-CN"/>
          </w:rPr>
          <w:t xml:space="preserve"> </w:t>
        </w:r>
        <w:r w:rsidRPr="00A94905">
          <w:rPr>
            <w:rFonts w:ascii="Times New Roman" w:eastAsia="Times New Roman" w:hAnsi="Times New Roman" w:cs="Times New Roman"/>
            <w:color w:val="000000"/>
            <w:sz w:val="12"/>
            <w:szCs w:val="12"/>
            <w:u w:val="single"/>
            <w:shd w:val="clear" w:color="auto" w:fill="FFFFFF"/>
            <w:lang w:eastAsia="zh-CN"/>
          </w:rPr>
          <w:t>the world’s richest man</w:t>
        </w:r>
      </w:hyperlink>
      <w:r w:rsidRPr="00A94905">
        <w:rPr>
          <w:rFonts w:ascii="Times New Roman" w:eastAsia="Times New Roman" w:hAnsi="Times New Roman" w:cs="Times New Roman"/>
          <w:color w:val="000000"/>
          <w:sz w:val="12"/>
          <w:szCs w:val="12"/>
          <w:shd w:val="clear" w:color="auto" w:fill="FFFFFF"/>
          <w:lang w:eastAsia="zh-CN"/>
        </w:rPr>
        <w:t>, is planning to head to space on his Blue Origin craft on July 20 and will travel farther from Earth’s surface than Branson—some 62 miles. He’ll be accompanied by a fellow space tourist</w:t>
      </w:r>
      <w:hyperlink r:id="rId11" w:history="1">
        <w:r w:rsidRPr="00A94905">
          <w:rPr>
            <w:rFonts w:ascii="Times New Roman" w:eastAsia="Times New Roman" w:hAnsi="Times New Roman" w:cs="Times New Roman"/>
            <w:color w:val="000000"/>
            <w:sz w:val="12"/>
            <w:szCs w:val="12"/>
            <w:shd w:val="clear" w:color="auto" w:fill="FFFFFF"/>
            <w:lang w:eastAsia="zh-CN"/>
          </w:rPr>
          <w:t xml:space="preserve"> </w:t>
        </w:r>
        <w:r w:rsidRPr="00A94905">
          <w:rPr>
            <w:rFonts w:ascii="Times New Roman" w:eastAsia="Times New Roman" w:hAnsi="Times New Roman" w:cs="Times New Roman"/>
            <w:color w:val="000000"/>
            <w:sz w:val="12"/>
            <w:szCs w:val="12"/>
            <w:u w:val="single"/>
            <w:shd w:val="clear" w:color="auto" w:fill="FFFFFF"/>
            <w:lang w:eastAsia="zh-CN"/>
          </w:rPr>
          <w:t>who paid $28 million</w:t>
        </w:r>
      </w:hyperlink>
      <w:r w:rsidRPr="00A94905">
        <w:rPr>
          <w:rFonts w:ascii="Times New Roman" w:eastAsia="Times New Roman" w:hAnsi="Times New Roman" w:cs="Times New Roman"/>
          <w:color w:val="000000"/>
          <w:sz w:val="12"/>
          <w:szCs w:val="12"/>
          <w:shd w:val="clear" w:color="auto" w:fill="FFFFFF"/>
          <w:lang w:eastAsia="zh-CN"/>
        </w:rPr>
        <w:t xml:space="preserve"> for a seat on the spaceflight.</w:t>
      </w:r>
      <w:hyperlink r:id="rId12" w:history="1">
        <w:r w:rsidRPr="00A94905">
          <w:rPr>
            <w:rFonts w:ascii="Times New Roman" w:eastAsia="Times New Roman" w:hAnsi="Times New Roman" w:cs="Times New Roman"/>
            <w:color w:val="000000"/>
            <w:sz w:val="12"/>
            <w:szCs w:val="12"/>
            <w:shd w:val="clear" w:color="auto" w:fill="FFFFFF"/>
            <w:lang w:eastAsia="zh-CN"/>
          </w:rPr>
          <w:t xml:space="preserve"> </w:t>
        </w:r>
        <w:r w:rsidRPr="00A94905">
          <w:rPr>
            <w:rFonts w:ascii="Times New Roman" w:eastAsia="Times New Roman" w:hAnsi="Times New Roman" w:cs="Times New Roman"/>
            <w:color w:val="000000"/>
            <w:sz w:val="12"/>
            <w:szCs w:val="12"/>
            <w:u w:val="single"/>
            <w:shd w:val="clear" w:color="auto" w:fill="FFFFFF"/>
            <w:lang w:eastAsia="zh-CN"/>
          </w:rPr>
          <w:t>Elon Musk</w:t>
        </w:r>
      </w:hyperlink>
      <w:r w:rsidRPr="00A94905">
        <w:rPr>
          <w:rFonts w:ascii="Times New Roman" w:eastAsia="Times New Roman" w:hAnsi="Times New Roman" w:cs="Times New Roman"/>
          <w:color w:val="000000"/>
          <w:sz w:val="12"/>
          <w:szCs w:val="12"/>
          <w:shd w:val="clear" w:color="auto" w:fill="FFFFFF"/>
          <w:lang w:eastAsia="zh-CN"/>
        </w:rPr>
        <w:t xml:space="preserve"> hasn’t announced plans on shooting himself away from Earth (yet), but his company—SpaceX—is widely considered the leader in the private space industry, and Musk has made it known his top priority is to make humans an “interplanetary species.”</w:t>
      </w:r>
      <w:hyperlink r:id="rId13" w:history="1">
        <w:r w:rsidRPr="00A94905">
          <w:rPr>
            <w:rFonts w:ascii="Times New Roman" w:eastAsia="Times New Roman" w:hAnsi="Times New Roman" w:cs="Times New Roman"/>
            <w:color w:val="000000"/>
            <w:sz w:val="12"/>
            <w:szCs w:val="12"/>
            <w:shd w:val="clear" w:color="auto" w:fill="FFFFFF"/>
            <w:lang w:eastAsia="zh-CN"/>
          </w:rPr>
          <w:t xml:space="preserve"> </w:t>
        </w:r>
        <w:r w:rsidRPr="00A94905">
          <w:rPr>
            <w:rFonts w:ascii="Times New Roman" w:eastAsia="Times New Roman" w:hAnsi="Times New Roman" w:cs="Times New Roman"/>
            <w:color w:val="000000"/>
            <w:sz w:val="12"/>
            <w:szCs w:val="12"/>
            <w:u w:val="single"/>
            <w:shd w:val="clear" w:color="auto" w:fill="FFFFFF"/>
            <w:lang w:eastAsia="zh-CN"/>
          </w:rPr>
          <w:t>Critics</w:t>
        </w:r>
      </w:hyperlink>
      <w:r w:rsidRPr="00A94905">
        <w:rPr>
          <w:rFonts w:ascii="Times New Roman" w:eastAsia="Times New Roman" w:hAnsi="Times New Roman" w:cs="Times New Roman"/>
          <w:color w:val="000000"/>
          <w:sz w:val="12"/>
          <w:szCs w:val="12"/>
          <w:shd w:val="clear" w:color="auto" w:fill="FFFFFF"/>
          <w:lang w:eastAsia="zh-CN"/>
        </w:rPr>
        <w:t xml:space="preserve"> point out</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the big-money focus on space is coming at an especially vulnerable point on Earth</w:t>
      </w:r>
      <w:r w:rsidRPr="00A94905">
        <w:rPr>
          <w:rFonts w:ascii="Times New Roman" w:eastAsia="Times New Roman" w:hAnsi="Times New Roman" w:cs="Times New Roman"/>
          <w:b/>
          <w:bCs/>
          <w:color w:val="000000"/>
          <w:sz w:val="24"/>
          <w:szCs w:val="24"/>
          <w:u w:val="single"/>
          <w:shd w:val="clear" w:color="auto" w:fill="FFFFFF"/>
          <w:lang w:eastAsia="zh-CN"/>
        </w:rPr>
        <w:t xml:space="preserve">—where </w:t>
      </w:r>
      <w:r w:rsidRPr="00A94905">
        <w:rPr>
          <w:rFonts w:ascii="Times New Roman" w:eastAsia="Times New Roman" w:hAnsi="Times New Roman" w:cs="Times New Roman"/>
          <w:b/>
          <w:bCs/>
          <w:color w:val="000000"/>
          <w:sz w:val="24"/>
          <w:szCs w:val="24"/>
          <w:u w:val="single"/>
          <w:shd w:val="clear" w:color="auto" w:fill="FFFF00"/>
          <w:lang w:eastAsia="zh-CN"/>
        </w:rPr>
        <w:t xml:space="preserve">the </w:t>
      </w:r>
      <w:proofErr w:type="spellStart"/>
      <w:r w:rsidRPr="00A94905">
        <w:rPr>
          <w:rFonts w:ascii="Times New Roman" w:eastAsia="Times New Roman" w:hAnsi="Times New Roman" w:cs="Times New Roman"/>
          <w:b/>
          <w:bCs/>
          <w:color w:val="000000"/>
          <w:sz w:val="24"/>
          <w:szCs w:val="24"/>
          <w:u w:val="single"/>
          <w:shd w:val="clear" w:color="auto" w:fill="FFFF00"/>
          <w:lang w:eastAsia="zh-CN"/>
        </w:rPr>
        <w:t>Covid</w:t>
      </w:r>
      <w:proofErr w:type="spellEnd"/>
      <w:r w:rsidRPr="00A94905">
        <w:rPr>
          <w:rFonts w:ascii="Times New Roman" w:eastAsia="Times New Roman" w:hAnsi="Times New Roman" w:cs="Times New Roman"/>
          <w:b/>
          <w:bCs/>
          <w:color w:val="000000"/>
          <w:sz w:val="24"/>
          <w:szCs w:val="24"/>
          <w:u w:val="single"/>
          <w:shd w:val="clear" w:color="auto" w:fill="FFFF00"/>
          <w:lang w:eastAsia="zh-CN"/>
        </w:rPr>
        <w:t xml:space="preserve"> pandemic is still causing widespread death</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while</w:t>
      </w:r>
      <w:r w:rsidRPr="00A94905">
        <w:rPr>
          <w:rFonts w:ascii="Times New Roman" w:eastAsia="Times New Roman" w:hAnsi="Times New Roman" w:cs="Times New Roman"/>
          <w:b/>
          <w:bCs/>
          <w:color w:val="000000"/>
          <w:sz w:val="12"/>
          <w:szCs w:val="12"/>
          <w:u w:val="single"/>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FF"/>
          <w:lang w:eastAsia="zh-CN"/>
        </w:rPr>
        <w:t xml:space="preserve">historic </w:t>
      </w:r>
      <w:r w:rsidRPr="00A94905">
        <w:rPr>
          <w:rFonts w:ascii="Times New Roman" w:eastAsia="Times New Roman" w:hAnsi="Times New Roman" w:cs="Times New Roman"/>
          <w:b/>
          <w:bCs/>
          <w:color w:val="000000"/>
          <w:sz w:val="24"/>
          <w:szCs w:val="24"/>
          <w:u w:val="single"/>
          <w:shd w:val="clear" w:color="auto" w:fill="FFFF00"/>
          <w:lang w:eastAsia="zh-CN"/>
        </w:rPr>
        <w:t>heat waves prompt concerns global warming has reached a dangerous new level.</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The United Nations has also repeatedly warned</w:t>
      </w:r>
      <w:r w:rsidRPr="00A94905">
        <w:rPr>
          <w:rFonts w:ascii="Times New Roman" w:eastAsia="Times New Roman" w:hAnsi="Times New Roman" w:cs="Times New Roman"/>
          <w:b/>
          <w:bCs/>
          <w:color w:val="000000"/>
          <w:sz w:val="24"/>
          <w:szCs w:val="24"/>
          <w:u w:val="single"/>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widespread famines could come to poor nations as a result of the pandemic</w:t>
      </w:r>
      <w:r w:rsidRPr="00A94905">
        <w:rPr>
          <w:rFonts w:ascii="Times New Roman" w:eastAsia="Times New Roman" w:hAnsi="Times New Roman" w:cs="Times New Roman"/>
          <w:color w:val="000000"/>
          <w:sz w:val="24"/>
          <w:szCs w:val="24"/>
          <w:shd w:val="clear" w:color="auto" w:fill="FFFF00"/>
          <w:lang w:eastAsia="zh-CN"/>
        </w:rPr>
        <w:t>,</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and the UN released a</w:t>
      </w:r>
      <w:hyperlink r:id="rId14" w:history="1">
        <w:r w:rsidRPr="00A94905">
          <w:rPr>
            <w:rFonts w:ascii="Times New Roman" w:eastAsia="Times New Roman" w:hAnsi="Times New Roman" w:cs="Times New Roman"/>
            <w:color w:val="000000"/>
            <w:sz w:val="12"/>
            <w:szCs w:val="12"/>
            <w:shd w:val="clear" w:color="auto" w:fill="FFFFFF"/>
            <w:lang w:eastAsia="zh-CN"/>
          </w:rPr>
          <w:t xml:space="preserve"> </w:t>
        </w:r>
        <w:r w:rsidRPr="00A94905">
          <w:rPr>
            <w:rFonts w:ascii="Times New Roman" w:eastAsia="Times New Roman" w:hAnsi="Times New Roman" w:cs="Times New Roman"/>
            <w:color w:val="000000"/>
            <w:sz w:val="12"/>
            <w:szCs w:val="12"/>
            <w:u w:val="single"/>
            <w:shd w:val="clear" w:color="auto" w:fill="FFFFFF"/>
            <w:lang w:eastAsia="zh-CN"/>
          </w:rPr>
          <w:t>report</w:t>
        </w:r>
      </w:hyperlink>
      <w:r w:rsidRPr="00A94905">
        <w:rPr>
          <w:rFonts w:ascii="Times New Roman" w:eastAsia="Times New Roman" w:hAnsi="Times New Roman" w:cs="Times New Roman"/>
          <w:color w:val="000000"/>
          <w:sz w:val="12"/>
          <w:szCs w:val="12"/>
          <w:shd w:val="clear" w:color="auto" w:fill="FFFFFF"/>
          <w:lang w:eastAsia="zh-CN"/>
        </w:rPr>
        <w:t xml:space="preserve"> on </w:t>
      </w:r>
      <w:r w:rsidRPr="00A94905">
        <w:rPr>
          <w:rFonts w:ascii="Times New Roman" w:eastAsia="Times New Roman" w:hAnsi="Times New Roman" w:cs="Times New Roman"/>
          <w:color w:val="000000"/>
          <w:sz w:val="12"/>
          <w:szCs w:val="12"/>
          <w:shd w:val="clear" w:color="auto" w:fill="FFFFFF"/>
          <w:lang w:eastAsia="zh-CN"/>
        </w:rPr>
        <w:lastRenderedPageBreak/>
        <w:t xml:space="preserve">Monday finding 811 million were undernourished during 2020. “Is anyone else alarmed that </w:t>
      </w:r>
      <w:r w:rsidRPr="00A94905">
        <w:rPr>
          <w:rFonts w:ascii="Times New Roman" w:eastAsia="Times New Roman" w:hAnsi="Times New Roman" w:cs="Times New Roman"/>
          <w:b/>
          <w:bCs/>
          <w:color w:val="000000"/>
          <w:sz w:val="24"/>
          <w:szCs w:val="24"/>
          <w:u w:val="single"/>
          <w:shd w:val="clear" w:color="auto" w:fill="FFFF00"/>
          <w:lang w:eastAsia="zh-CN"/>
        </w:rPr>
        <w:t>billionaires are having their own private space race while record-breaking heatwaves are sparking a ‘fire-breathing dragon of clouds’ and cooking sea creatures</w:t>
      </w:r>
      <w:r w:rsidRPr="00A94905">
        <w:rPr>
          <w:rFonts w:ascii="Times New Roman" w:eastAsia="Times New Roman" w:hAnsi="Times New Roman" w:cs="Times New Roman"/>
          <w:b/>
          <w:bCs/>
          <w:color w:val="000000"/>
          <w:sz w:val="24"/>
          <w:szCs w:val="24"/>
          <w:u w:val="single"/>
          <w:shd w:val="clear" w:color="auto" w:fill="FFFFFF"/>
          <w:lang w:eastAsia="zh-CN"/>
        </w:rPr>
        <w:t xml:space="preserve"> to death in their shells</w:t>
      </w:r>
      <w:r w:rsidRPr="00A94905">
        <w:rPr>
          <w:rFonts w:ascii="Times New Roman" w:eastAsia="Times New Roman" w:hAnsi="Times New Roman" w:cs="Times New Roman"/>
          <w:color w:val="000000"/>
          <w:sz w:val="12"/>
          <w:szCs w:val="12"/>
          <w:shd w:val="clear" w:color="auto" w:fill="FFFFFF"/>
          <w:lang w:eastAsia="zh-CN"/>
        </w:rPr>
        <w:t>?”</w:t>
      </w:r>
      <w:r w:rsidRPr="00A94905">
        <w:rPr>
          <w:rFonts w:ascii="Times New Roman" w:eastAsia="Times New Roman" w:hAnsi="Times New Roman" w:cs="Times New Roman"/>
          <w:b/>
          <w:bCs/>
          <w:color w:val="000000"/>
          <w:sz w:val="12"/>
          <w:szCs w:val="12"/>
          <w:u w:val="single"/>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former U.S. Labor Secretary Robert Reich tweeted on Thursday. Branson’s brief trip to space wasn't</w:t>
      </w:r>
      <w:hyperlink r:id="rId15" w:history="1">
        <w:r w:rsidRPr="00A94905">
          <w:rPr>
            <w:rFonts w:ascii="Times New Roman" w:eastAsia="Times New Roman" w:hAnsi="Times New Roman" w:cs="Times New Roman"/>
            <w:color w:val="000000"/>
            <w:sz w:val="12"/>
            <w:szCs w:val="12"/>
            <w:shd w:val="clear" w:color="auto" w:fill="FFFFFF"/>
            <w:lang w:eastAsia="zh-CN"/>
          </w:rPr>
          <w:t xml:space="preserve"> </w:t>
        </w:r>
        <w:r w:rsidRPr="00A94905">
          <w:rPr>
            <w:rFonts w:ascii="Times New Roman" w:eastAsia="Times New Roman" w:hAnsi="Times New Roman" w:cs="Times New Roman"/>
            <w:color w:val="000000"/>
            <w:sz w:val="12"/>
            <w:szCs w:val="12"/>
            <w:u w:val="single"/>
            <w:shd w:val="clear" w:color="auto" w:fill="FFFFFF"/>
            <w:lang w:eastAsia="zh-CN"/>
          </w:rPr>
          <w:t>totally without scientific merit</w:t>
        </w:r>
      </w:hyperlink>
      <w:r w:rsidRPr="00A94905">
        <w:rPr>
          <w:rFonts w:ascii="Times New Roman" w:eastAsia="Times New Roman" w:hAnsi="Times New Roman" w:cs="Times New Roman"/>
          <w:color w:val="000000"/>
          <w:sz w:val="12"/>
          <w:szCs w:val="12"/>
          <w:shd w:val="clear" w:color="auto" w:fill="FFFFFF"/>
          <w:lang w:eastAsia="zh-CN"/>
        </w:rPr>
        <w:t xml:space="preserve">. </w:t>
      </w:r>
      <w:proofErr w:type="spellStart"/>
      <w:r w:rsidRPr="00A94905">
        <w:rPr>
          <w:rFonts w:ascii="Times New Roman" w:eastAsia="Times New Roman" w:hAnsi="Times New Roman" w:cs="Times New Roman"/>
          <w:color w:val="000000"/>
          <w:sz w:val="12"/>
          <w:szCs w:val="12"/>
          <w:shd w:val="clear" w:color="auto" w:fill="FFFFFF"/>
          <w:lang w:eastAsia="zh-CN"/>
        </w:rPr>
        <w:t>Sirisha</w:t>
      </w:r>
      <w:proofErr w:type="spellEnd"/>
      <w:r w:rsidRPr="00A94905">
        <w:rPr>
          <w:rFonts w:ascii="Times New Roman" w:eastAsia="Times New Roman" w:hAnsi="Times New Roman" w:cs="Times New Roman"/>
          <w:color w:val="000000"/>
          <w:sz w:val="12"/>
          <w:szCs w:val="12"/>
          <w:shd w:val="clear" w:color="auto" w:fill="FFFFFF"/>
          <w:lang w:eastAsia="zh-CN"/>
        </w:rPr>
        <w:t xml:space="preserve"> </w:t>
      </w:r>
      <w:proofErr w:type="spellStart"/>
      <w:r w:rsidRPr="00A94905">
        <w:rPr>
          <w:rFonts w:ascii="Times New Roman" w:eastAsia="Times New Roman" w:hAnsi="Times New Roman" w:cs="Times New Roman"/>
          <w:color w:val="000000"/>
          <w:sz w:val="12"/>
          <w:szCs w:val="12"/>
          <w:shd w:val="clear" w:color="auto" w:fill="FFFFFF"/>
          <w:lang w:eastAsia="zh-CN"/>
        </w:rPr>
        <w:t>Bandla</w:t>
      </w:r>
      <w:proofErr w:type="spellEnd"/>
      <w:r w:rsidRPr="00A94905">
        <w:rPr>
          <w:rFonts w:ascii="Times New Roman" w:eastAsia="Times New Roman" w:hAnsi="Times New Roman" w:cs="Times New Roman"/>
          <w:color w:val="000000"/>
          <w:sz w:val="12"/>
          <w:szCs w:val="12"/>
          <w:shd w:val="clear" w:color="auto" w:fill="FFFFFF"/>
          <w:lang w:eastAsia="zh-CN"/>
        </w:rPr>
        <w:t xml:space="preserve">, Virgin Galactic’s vice president of government affairs and research operations, flew with Branson on Sunday and conducted an experiment on plant gene expression. The experiment itself was also a test of whether scientific research is feasible on Virgin Galactic’s spaceflights. Based on </w:t>
      </w:r>
      <w:proofErr w:type="spellStart"/>
      <w:r w:rsidRPr="00A94905">
        <w:rPr>
          <w:rFonts w:ascii="Times New Roman" w:eastAsia="Times New Roman" w:hAnsi="Times New Roman" w:cs="Times New Roman"/>
          <w:color w:val="000000"/>
          <w:sz w:val="12"/>
          <w:szCs w:val="12"/>
          <w:shd w:val="clear" w:color="auto" w:fill="FFFFFF"/>
          <w:lang w:eastAsia="zh-CN"/>
        </w:rPr>
        <w:t>Bandla’s</w:t>
      </w:r>
      <w:proofErr w:type="spellEnd"/>
      <w:r w:rsidRPr="00A94905">
        <w:rPr>
          <w:rFonts w:ascii="Times New Roman" w:eastAsia="Times New Roman" w:hAnsi="Times New Roman" w:cs="Times New Roman"/>
          <w:color w:val="000000"/>
          <w:sz w:val="12"/>
          <w:szCs w:val="12"/>
          <w:shd w:val="clear" w:color="auto" w:fill="FFFFFF"/>
          <w:lang w:eastAsia="zh-CN"/>
        </w:rPr>
        <w:t xml:space="preserve"> account after landing, her mission was a success. The driving force behind space travel has shifted away from its long history of massive government projects to private industry over the past few years. SpaceX’s May 2020 launch of two NASA astronauts from Kennedy Space Center in Florida marked the first manned launch from U.S. soil since 2011, with SpaceX becoming the first private company to send astronauts to the International Space Station during the same mission. Musk’s company has since been chosen as the sole company that will create spacecraft for NASA’s upcoming Artemis mission to send astronauts</w:t>
      </w:r>
      <w:hyperlink r:id="rId16" w:history="1">
        <w:r w:rsidRPr="00A94905">
          <w:rPr>
            <w:rFonts w:ascii="Times New Roman" w:eastAsia="Times New Roman" w:hAnsi="Times New Roman" w:cs="Times New Roman"/>
            <w:color w:val="000000"/>
            <w:sz w:val="12"/>
            <w:szCs w:val="12"/>
            <w:shd w:val="clear" w:color="auto" w:fill="FFFFFF"/>
            <w:lang w:eastAsia="zh-CN"/>
          </w:rPr>
          <w:t xml:space="preserve"> </w:t>
        </w:r>
        <w:r w:rsidRPr="00A94905">
          <w:rPr>
            <w:rFonts w:ascii="Times New Roman" w:eastAsia="Times New Roman" w:hAnsi="Times New Roman" w:cs="Times New Roman"/>
            <w:color w:val="000000"/>
            <w:sz w:val="12"/>
            <w:szCs w:val="12"/>
            <w:u w:val="single"/>
            <w:shd w:val="clear" w:color="auto" w:fill="FFFFFF"/>
            <w:lang w:eastAsia="zh-CN"/>
          </w:rPr>
          <w:t>back to the Moon</w:t>
        </w:r>
      </w:hyperlink>
      <w:r w:rsidRPr="00A94905">
        <w:rPr>
          <w:rFonts w:ascii="Times New Roman" w:eastAsia="Times New Roman" w:hAnsi="Times New Roman" w:cs="Times New Roman"/>
          <w:color w:val="000000"/>
          <w:sz w:val="12"/>
          <w:szCs w:val="12"/>
          <w:shd w:val="clear" w:color="auto" w:fill="FFFFFF"/>
          <w:lang w:eastAsia="zh-CN"/>
        </w:rPr>
        <w:t xml:space="preserve">, beating out Blue Origin for the contract. But the shift to </w:t>
      </w:r>
      <w:r w:rsidRPr="00A94905">
        <w:rPr>
          <w:rFonts w:ascii="Times New Roman" w:eastAsia="Times New Roman" w:hAnsi="Times New Roman" w:cs="Times New Roman"/>
          <w:b/>
          <w:bCs/>
          <w:color w:val="000000"/>
          <w:sz w:val="24"/>
          <w:szCs w:val="24"/>
          <w:u w:val="single"/>
          <w:shd w:val="clear" w:color="auto" w:fill="FFFFFF"/>
          <w:lang w:eastAsia="zh-CN"/>
        </w:rPr>
        <w:t xml:space="preserve">privatization </w:t>
      </w:r>
      <w:r w:rsidRPr="00A94905">
        <w:rPr>
          <w:rFonts w:ascii="Times New Roman" w:eastAsia="Times New Roman" w:hAnsi="Times New Roman" w:cs="Times New Roman"/>
          <w:color w:val="000000"/>
          <w:sz w:val="12"/>
          <w:szCs w:val="12"/>
          <w:shd w:val="clear" w:color="auto" w:fill="FFFFFF"/>
          <w:lang w:eastAsia="zh-CN"/>
        </w:rPr>
        <w:t>hasn’t just put billionaire’s companies at the forefront of scientific achievements—it’s</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FF"/>
          <w:lang w:eastAsia="zh-CN"/>
        </w:rPr>
        <w:t xml:space="preserve">[has] accelerated the push for space tourism programs, which for now come with price tags solely restricted to the </w:t>
      </w:r>
      <w:proofErr w:type="spellStart"/>
      <w:r w:rsidRPr="00A94905">
        <w:rPr>
          <w:rFonts w:ascii="Times New Roman" w:eastAsia="Times New Roman" w:hAnsi="Times New Roman" w:cs="Times New Roman"/>
          <w:b/>
          <w:bCs/>
          <w:color w:val="000000"/>
          <w:sz w:val="24"/>
          <w:szCs w:val="24"/>
          <w:u w:val="single"/>
          <w:shd w:val="clear" w:color="auto" w:fill="FFFFFF"/>
          <w:lang w:eastAsia="zh-CN"/>
        </w:rPr>
        <w:t>ultrawealthy</w:t>
      </w:r>
      <w:proofErr w:type="spellEnd"/>
      <w:r w:rsidRPr="00A94905">
        <w:rPr>
          <w:rFonts w:ascii="Times New Roman" w:eastAsia="Times New Roman" w:hAnsi="Times New Roman" w:cs="Times New Roman"/>
          <w:b/>
          <w:bCs/>
          <w:color w:val="000000"/>
          <w:sz w:val="24"/>
          <w:szCs w:val="24"/>
          <w:u w:val="single"/>
          <w:shd w:val="clear" w:color="auto" w:fill="FFFFFF"/>
          <w:lang w:eastAsia="zh-CN"/>
        </w:rPr>
        <w:t>.</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There’s also already been talk of luxury</w:t>
      </w:r>
    </w:p>
    <w:p w:rsidR="00A94905" w:rsidRPr="00A94905" w:rsidRDefault="00A94905" w:rsidP="00A94905">
      <w:pPr>
        <w:shd w:val="clear" w:color="auto" w:fill="FCFCFC"/>
        <w:spacing w:after="0" w:line="240" w:lineRule="auto"/>
        <w:rPr>
          <w:rFonts w:ascii="Times New Roman" w:eastAsia="Times New Roman" w:hAnsi="Times New Roman" w:cs="Times New Roman"/>
          <w:sz w:val="24"/>
          <w:szCs w:val="24"/>
          <w:lang w:eastAsia="zh-CN"/>
        </w:rPr>
      </w:pPr>
      <w:proofErr w:type="gramStart"/>
      <w:r w:rsidRPr="00A94905">
        <w:rPr>
          <w:rFonts w:ascii="Times New Roman" w:eastAsia="Times New Roman" w:hAnsi="Times New Roman" w:cs="Times New Roman"/>
          <w:color w:val="000000"/>
          <w:sz w:val="12"/>
          <w:szCs w:val="12"/>
          <w:shd w:val="clear" w:color="auto" w:fill="FFFFFF"/>
          <w:lang w:eastAsia="zh-CN"/>
        </w:rPr>
        <w:t>space</w:t>
      </w:r>
      <w:proofErr w:type="gramEnd"/>
      <w:r w:rsidRPr="00A94905">
        <w:rPr>
          <w:rFonts w:ascii="Times New Roman" w:eastAsia="Times New Roman" w:hAnsi="Times New Roman" w:cs="Times New Roman"/>
          <w:color w:val="000000"/>
          <w:sz w:val="12"/>
          <w:szCs w:val="12"/>
          <w:shd w:val="clear" w:color="auto" w:fill="FFFFFF"/>
          <w:lang w:eastAsia="zh-CN"/>
        </w:rPr>
        <w:t xml:space="preserve"> hotels.</w:t>
      </w:r>
      <w:r w:rsidRPr="00A94905">
        <w:rPr>
          <w:rFonts w:ascii="Times New Roman" w:eastAsia="Times New Roman" w:hAnsi="Times New Roman" w:cs="Times New Roman"/>
          <w:b/>
          <w:bCs/>
          <w:color w:val="000000"/>
          <w:sz w:val="12"/>
          <w:szCs w:val="12"/>
          <w:u w:val="single"/>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FF"/>
          <w:lang w:eastAsia="zh-CN"/>
        </w:rPr>
        <w:t>Orbital Assembly Corp.</w:t>
      </w:r>
      <w:hyperlink r:id="rId17" w:history="1">
        <w:r w:rsidRPr="00A94905">
          <w:rPr>
            <w:rFonts w:ascii="Times New Roman" w:eastAsia="Times New Roman" w:hAnsi="Times New Roman" w:cs="Times New Roman"/>
            <w:b/>
            <w:bCs/>
            <w:color w:val="000000"/>
            <w:sz w:val="24"/>
            <w:szCs w:val="24"/>
            <w:u w:val="single"/>
            <w:shd w:val="clear" w:color="auto" w:fill="FFFFFF"/>
            <w:lang w:eastAsia="zh-CN"/>
          </w:rPr>
          <w:t xml:space="preserve"> </w:t>
        </w:r>
        <w:proofErr w:type="gramStart"/>
        <w:r w:rsidRPr="00A94905">
          <w:rPr>
            <w:rFonts w:ascii="Times New Roman" w:eastAsia="Times New Roman" w:hAnsi="Times New Roman" w:cs="Times New Roman"/>
            <w:b/>
            <w:bCs/>
            <w:color w:val="000000"/>
            <w:sz w:val="24"/>
            <w:szCs w:val="24"/>
            <w:u w:val="single"/>
            <w:shd w:val="clear" w:color="auto" w:fill="FFFFFF"/>
            <w:lang w:eastAsia="zh-CN"/>
          </w:rPr>
          <w:t>announced</w:t>
        </w:r>
        <w:proofErr w:type="gramEnd"/>
      </w:hyperlink>
      <w:r w:rsidRPr="00A94905">
        <w:rPr>
          <w:rFonts w:ascii="Times New Roman" w:eastAsia="Times New Roman" w:hAnsi="Times New Roman" w:cs="Times New Roman"/>
          <w:b/>
          <w:bCs/>
          <w:color w:val="000000"/>
          <w:sz w:val="24"/>
          <w:szCs w:val="24"/>
          <w:u w:val="single"/>
          <w:shd w:val="clear" w:color="auto" w:fill="FFFFFF"/>
          <w:lang w:eastAsia="zh-CN"/>
        </w:rPr>
        <w:t xml:space="preserve"> plans </w:t>
      </w:r>
      <w:r w:rsidRPr="00A94905">
        <w:rPr>
          <w:rFonts w:ascii="Times New Roman" w:eastAsia="Times New Roman" w:hAnsi="Times New Roman" w:cs="Times New Roman"/>
          <w:color w:val="000000"/>
          <w:sz w:val="12"/>
          <w:szCs w:val="12"/>
          <w:shd w:val="clear" w:color="auto" w:fill="FFFFFF"/>
          <w:lang w:eastAsia="zh-CN"/>
        </w:rPr>
        <w:t>earlier this year</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FF"/>
          <w:lang w:eastAsia="zh-CN"/>
        </w:rPr>
        <w:t>for a 280-guest hotel called Voyager Station, which it said will open in 2027</w:t>
      </w:r>
      <w:r w:rsidRPr="00A94905">
        <w:rPr>
          <w:rFonts w:ascii="Times New Roman" w:eastAsia="Times New Roman" w:hAnsi="Times New Roman" w:cs="Times New Roman"/>
          <w:color w:val="000000"/>
          <w:sz w:val="24"/>
          <w:szCs w:val="24"/>
          <w:shd w:val="clear" w:color="auto" w:fill="FFFFFF"/>
          <w:lang w:eastAsia="zh-CN"/>
        </w:rPr>
        <w:t>.</w:t>
      </w:r>
      <w:r w:rsidRPr="00A94905">
        <w:rPr>
          <w:rFonts w:ascii="Times New Roman" w:eastAsia="Times New Roman" w:hAnsi="Times New Roman" w:cs="Times New Roman"/>
          <w:color w:val="000000"/>
          <w:sz w:val="12"/>
          <w:szCs w:val="12"/>
          <w:shd w:val="clear" w:color="auto" w:fill="FFFFFF"/>
          <w:lang w:eastAsia="zh-CN"/>
        </w:rPr>
        <w:t xml:space="preserve"> The company hopes to work with SpaceX as a partner on the project. </w:t>
      </w:r>
      <w:r w:rsidRPr="00A94905">
        <w:rPr>
          <w:rFonts w:ascii="Times New Roman" w:eastAsia="Times New Roman" w:hAnsi="Times New Roman" w:cs="Times New Roman"/>
          <w:b/>
          <w:bCs/>
          <w:color w:val="000000"/>
          <w:sz w:val="24"/>
          <w:szCs w:val="24"/>
          <w:u w:val="single"/>
          <w:shd w:val="clear" w:color="auto" w:fill="FFFF00"/>
          <w:lang w:eastAsia="zh-CN"/>
        </w:rPr>
        <w:t>$6 billion. That’s how much money it would take to save 41 million people set to die of hunger this year</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color w:val="000000"/>
          <w:sz w:val="12"/>
          <w:szCs w:val="12"/>
          <w:shd w:val="clear" w:color="auto" w:fill="FFFFFF"/>
          <w:lang w:eastAsia="zh-CN"/>
        </w:rPr>
        <w:t>worldwide, according to</w:t>
      </w:r>
      <w:r w:rsidRPr="00A94905">
        <w:rPr>
          <w:rFonts w:ascii="Times New Roman" w:eastAsia="Times New Roman" w:hAnsi="Times New Roman" w:cs="Times New Roman"/>
          <w:color w:val="000000"/>
          <w:sz w:val="24"/>
          <w:szCs w:val="24"/>
          <w:shd w:val="clear" w:color="auto" w:fill="FFFFFF"/>
          <w:lang w:eastAsia="zh-CN"/>
        </w:rPr>
        <w:t xml:space="preserve"> </w:t>
      </w:r>
      <w:r w:rsidRPr="00A94905">
        <w:rPr>
          <w:rFonts w:ascii="Times New Roman" w:eastAsia="Times New Roman" w:hAnsi="Times New Roman" w:cs="Times New Roman"/>
          <w:b/>
          <w:bCs/>
          <w:color w:val="000000"/>
          <w:sz w:val="24"/>
          <w:szCs w:val="24"/>
          <w:u w:val="single"/>
          <w:shd w:val="clear" w:color="auto" w:fill="FFFF00"/>
          <w:lang w:eastAsia="zh-CN"/>
        </w:rPr>
        <w:t xml:space="preserve">UN World Food Program Executive Director </w:t>
      </w:r>
      <w:r w:rsidRPr="00A94905">
        <w:rPr>
          <w:rFonts w:ascii="Times New Roman" w:eastAsia="Times New Roman" w:hAnsi="Times New Roman" w:cs="Times New Roman"/>
          <w:b/>
          <w:bCs/>
          <w:color w:val="000000"/>
          <w:sz w:val="24"/>
          <w:szCs w:val="24"/>
          <w:u w:val="single"/>
          <w:lang w:eastAsia="zh-CN"/>
        </w:rPr>
        <w:t>David Beasley.</w:t>
      </w:r>
      <w:r w:rsidRPr="00A94905">
        <w:rPr>
          <w:rFonts w:ascii="Times New Roman" w:eastAsia="Times New Roman" w:hAnsi="Times New Roman" w:cs="Times New Roman"/>
          <w:color w:val="000000"/>
          <w:sz w:val="24"/>
          <w:szCs w:val="24"/>
          <w:lang w:eastAsia="zh-CN"/>
        </w:rPr>
        <w:t xml:space="preserve"> </w:t>
      </w:r>
      <w:r w:rsidRPr="00A94905">
        <w:rPr>
          <w:rFonts w:ascii="Times New Roman" w:eastAsia="Times New Roman" w:hAnsi="Times New Roman" w:cs="Times New Roman"/>
          <w:color w:val="000000"/>
          <w:sz w:val="12"/>
          <w:szCs w:val="12"/>
          <w:lang w:eastAsia="zh-CN"/>
        </w:rPr>
        <w:t>Bea</w:t>
      </w:r>
      <w:r w:rsidRPr="00A94905">
        <w:rPr>
          <w:rFonts w:ascii="Times New Roman" w:eastAsia="Times New Roman" w:hAnsi="Times New Roman" w:cs="Times New Roman"/>
          <w:color w:val="000000"/>
          <w:sz w:val="12"/>
          <w:szCs w:val="12"/>
          <w:shd w:val="clear" w:color="auto" w:fill="FFFFFF"/>
          <w:lang w:eastAsia="zh-CN"/>
        </w:rPr>
        <w:t xml:space="preserve">sley </w:t>
      </w:r>
      <w:r w:rsidRPr="00A94905">
        <w:rPr>
          <w:rFonts w:ascii="Times New Roman" w:eastAsia="Times New Roman" w:hAnsi="Times New Roman" w:cs="Times New Roman"/>
          <w:b/>
          <w:bCs/>
          <w:color w:val="000000"/>
          <w:sz w:val="24"/>
          <w:szCs w:val="24"/>
          <w:u w:val="single"/>
          <w:shd w:val="clear" w:color="auto" w:fill="FFFF00"/>
          <w:lang w:eastAsia="zh-CN"/>
        </w:rPr>
        <w:t>sent a tweet late last month urging Musk</w:t>
      </w:r>
      <w:r w:rsidRPr="00A94905">
        <w:rPr>
          <w:rFonts w:ascii="Times New Roman" w:eastAsia="Times New Roman" w:hAnsi="Times New Roman" w:cs="Times New Roman"/>
          <w:b/>
          <w:bCs/>
          <w:color w:val="000000"/>
          <w:sz w:val="24"/>
          <w:szCs w:val="24"/>
          <w:u w:val="single"/>
          <w:lang w:eastAsia="zh-CN"/>
        </w:rPr>
        <w:t xml:space="preserve">, Branson </w:t>
      </w:r>
      <w:r w:rsidRPr="00A94905">
        <w:rPr>
          <w:rFonts w:ascii="Times New Roman" w:eastAsia="Times New Roman" w:hAnsi="Times New Roman" w:cs="Times New Roman"/>
          <w:b/>
          <w:bCs/>
          <w:color w:val="000000"/>
          <w:sz w:val="24"/>
          <w:szCs w:val="24"/>
          <w:u w:val="single"/>
          <w:shd w:val="clear" w:color="auto" w:fill="FFFF00"/>
          <w:lang w:eastAsia="zh-CN"/>
        </w:rPr>
        <w:t>and Bezos to team up to fight hunger, saying, “We can solve this quickly!”</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 xml:space="preserve">2. Private space exploration relies on a colonialist mindset and ignores earth’s </w:t>
      </w:r>
      <w:r w:rsidRPr="00A94905">
        <w:rPr>
          <w:rFonts w:ascii="Times New Roman" w:eastAsia="Times New Roman" w:hAnsi="Times New Roman" w:cs="Times New Roman"/>
          <w:b/>
          <w:bCs/>
          <w:i/>
          <w:iCs/>
          <w:color w:val="000000"/>
          <w:sz w:val="26"/>
          <w:szCs w:val="26"/>
          <w:shd w:val="clear" w:color="auto" w:fill="FFFFFF"/>
          <w:lang w:eastAsia="zh-CN"/>
        </w:rPr>
        <w:t>actual</w:t>
      </w:r>
      <w:r w:rsidRPr="00A94905">
        <w:rPr>
          <w:rFonts w:ascii="Times New Roman" w:eastAsia="Times New Roman" w:hAnsi="Times New Roman" w:cs="Times New Roman"/>
          <w:b/>
          <w:bCs/>
          <w:color w:val="000000"/>
          <w:sz w:val="26"/>
          <w:szCs w:val="26"/>
          <w:shd w:val="clear" w:color="auto" w:fill="FFFFFF"/>
          <w:lang w:eastAsia="zh-CN"/>
        </w:rPr>
        <w:t xml:space="preserve"> inequalities and issues.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333333"/>
          <w:sz w:val="26"/>
          <w:szCs w:val="26"/>
          <w:shd w:val="clear" w:color="auto" w:fill="FFFFFF"/>
          <w:lang w:eastAsia="zh-CN"/>
        </w:rPr>
        <w:t>McCormick</w:t>
      </w:r>
      <w:r w:rsidRPr="00A94905">
        <w:rPr>
          <w:rFonts w:ascii="Times New Roman" w:eastAsia="Times New Roman" w:hAnsi="Times New Roman" w:cs="Times New Roman"/>
          <w:color w:val="333333"/>
          <w:sz w:val="20"/>
          <w:szCs w:val="20"/>
          <w:shd w:val="clear" w:color="auto" w:fill="FFFFFF"/>
          <w:lang w:eastAsia="zh-CN"/>
        </w:rPr>
        <w:t xml:space="preserve">, Ted. "The Billionaire Space Race Reflects a Colonial Mindset That Fails to Imagine a Different World." </w:t>
      </w:r>
      <w:r w:rsidRPr="00A94905">
        <w:rPr>
          <w:rFonts w:ascii="Times New Roman" w:eastAsia="Times New Roman" w:hAnsi="Times New Roman" w:cs="Times New Roman"/>
          <w:i/>
          <w:iCs/>
          <w:color w:val="333333"/>
          <w:sz w:val="20"/>
          <w:szCs w:val="20"/>
          <w:shd w:val="clear" w:color="auto" w:fill="FFFFFF"/>
          <w:lang w:eastAsia="zh-CN"/>
        </w:rPr>
        <w:t>The Conversation</w:t>
      </w:r>
      <w:r w:rsidRPr="00A94905">
        <w:rPr>
          <w:rFonts w:ascii="Times New Roman" w:eastAsia="Times New Roman" w:hAnsi="Times New Roman" w:cs="Times New Roman"/>
          <w:color w:val="333333"/>
          <w:sz w:val="20"/>
          <w:szCs w:val="20"/>
          <w:shd w:val="clear" w:color="auto" w:fill="FFFFFF"/>
          <w:lang w:eastAsia="zh-CN"/>
        </w:rPr>
        <w:t>, 15 Aug. 20</w:t>
      </w:r>
      <w:r w:rsidRPr="00A94905">
        <w:rPr>
          <w:rFonts w:ascii="Times New Roman" w:eastAsia="Times New Roman" w:hAnsi="Times New Roman" w:cs="Times New Roman"/>
          <w:b/>
          <w:bCs/>
          <w:color w:val="333333"/>
          <w:sz w:val="26"/>
          <w:szCs w:val="26"/>
          <w:shd w:val="clear" w:color="auto" w:fill="FFFFFF"/>
          <w:lang w:eastAsia="zh-CN"/>
        </w:rPr>
        <w:t>21</w:t>
      </w:r>
      <w:proofErr w:type="gramStart"/>
      <w:r w:rsidRPr="00A94905">
        <w:rPr>
          <w:rFonts w:ascii="Times New Roman" w:eastAsia="Times New Roman" w:hAnsi="Times New Roman" w:cs="Times New Roman"/>
          <w:color w:val="333333"/>
          <w:sz w:val="20"/>
          <w:szCs w:val="20"/>
          <w:shd w:val="clear" w:color="auto" w:fill="FFFFFF"/>
          <w:lang w:eastAsia="zh-CN"/>
        </w:rPr>
        <w:t>,theconversation.com</w:t>
      </w:r>
      <w:proofErr w:type="gramEnd"/>
      <w:r w:rsidRPr="00A94905">
        <w:rPr>
          <w:rFonts w:ascii="Times New Roman" w:eastAsia="Times New Roman" w:hAnsi="Times New Roman" w:cs="Times New Roman"/>
          <w:color w:val="333333"/>
          <w:sz w:val="20"/>
          <w:szCs w:val="20"/>
          <w:shd w:val="clear" w:color="auto" w:fill="FFFFFF"/>
          <w:lang w:eastAsia="zh-CN"/>
        </w:rPr>
        <w:t>/the-billionaire-space-race-reflects-a-colonial-mindset-that-fails-to-imagine-a-different-world-165235. Accessed 4 Jan. 2022.</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color w:val="333333"/>
          <w:sz w:val="12"/>
          <w:szCs w:val="12"/>
          <w:shd w:val="clear" w:color="auto" w:fill="FFFFFF"/>
          <w:lang w:eastAsia="zh-CN"/>
        </w:rPr>
        <w:t xml:space="preserve">Today, </w:t>
      </w:r>
      <w:r w:rsidRPr="00A94905">
        <w:rPr>
          <w:rFonts w:ascii="Times New Roman" w:eastAsia="Times New Roman" w:hAnsi="Times New Roman" w:cs="Times New Roman"/>
          <w:b/>
          <w:bCs/>
          <w:color w:val="333333"/>
          <w:sz w:val="24"/>
          <w:szCs w:val="24"/>
          <w:u w:val="single"/>
          <w:shd w:val="clear" w:color="auto" w:fill="FFFF00"/>
          <w:lang w:eastAsia="zh-CN"/>
        </w:rPr>
        <w:t>the moon and Mars are in projectors’ sights</w:t>
      </w:r>
      <w:r w:rsidRPr="00A94905">
        <w:rPr>
          <w:rFonts w:ascii="Times New Roman" w:eastAsia="Times New Roman" w:hAnsi="Times New Roman" w:cs="Times New Roman"/>
          <w:b/>
          <w:bCs/>
          <w:color w:val="333333"/>
          <w:sz w:val="24"/>
          <w:szCs w:val="24"/>
          <w:u w:val="single"/>
          <w:shd w:val="clear" w:color="auto" w:fill="FFFFFF"/>
          <w:lang w:eastAsia="zh-CN"/>
        </w:rPr>
        <w:t>.</w:t>
      </w:r>
      <w:r w:rsidRPr="00A94905">
        <w:rPr>
          <w:rFonts w:ascii="Times New Roman" w:eastAsia="Times New Roman" w:hAnsi="Times New Roman" w:cs="Times New Roman"/>
          <w:color w:val="333333"/>
          <w:sz w:val="12"/>
          <w:szCs w:val="12"/>
          <w:shd w:val="clear" w:color="auto" w:fill="FFFFFF"/>
          <w:lang w:eastAsia="zh-CN"/>
        </w:rPr>
        <w:t xml:space="preserve"> And</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the promises billionaires Elon Musk and Jeff Bezos make for colonization are similar in ambition to those of four centuries ago</w:t>
      </w:r>
      <w:r w:rsidRPr="00A94905">
        <w:rPr>
          <w:rFonts w:ascii="Times New Roman" w:eastAsia="Times New Roman" w:hAnsi="Times New Roman" w:cs="Times New Roman"/>
          <w:b/>
          <w:bCs/>
          <w:color w:val="333333"/>
          <w:sz w:val="24"/>
          <w:szCs w:val="24"/>
          <w:u w:val="single"/>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As Bezos told an audience at the</w:t>
      </w:r>
      <w:hyperlink r:id="rId18" w:history="1">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color w:val="333333"/>
            <w:sz w:val="12"/>
            <w:szCs w:val="12"/>
            <w:u w:val="single"/>
            <w:shd w:val="clear" w:color="auto" w:fill="FFFFFF"/>
            <w:lang w:eastAsia="zh-CN"/>
          </w:rPr>
          <w:t>International Space Development Conference</w:t>
        </w:r>
      </w:hyperlink>
      <w:r w:rsidRPr="00A94905">
        <w:rPr>
          <w:rFonts w:ascii="Times New Roman" w:eastAsia="Times New Roman" w:hAnsi="Times New Roman" w:cs="Times New Roman"/>
          <w:color w:val="333333"/>
          <w:sz w:val="12"/>
          <w:szCs w:val="12"/>
          <w:shd w:val="clear" w:color="auto" w:fill="FFFFFF"/>
          <w:lang w:eastAsia="zh-CN"/>
        </w:rPr>
        <w:t xml:space="preserve"> in 2018: “We will have to leave this planet, and we’re going to leave it, and it’s going to make this planet better.” </w:t>
      </w:r>
      <w:r w:rsidRPr="00A94905">
        <w:rPr>
          <w:rFonts w:ascii="Times New Roman" w:eastAsia="Times New Roman" w:hAnsi="Times New Roman" w:cs="Times New Roman"/>
          <w:b/>
          <w:bCs/>
          <w:color w:val="333333"/>
          <w:sz w:val="24"/>
          <w:szCs w:val="24"/>
          <w:u w:val="single"/>
          <w:shd w:val="clear" w:color="auto" w:fill="FFFF00"/>
          <w:lang w:eastAsia="zh-CN"/>
        </w:rPr>
        <w:t>Bezos</w:t>
      </w:r>
      <w:r w:rsidRPr="00A94905">
        <w:rPr>
          <w:rFonts w:ascii="Times New Roman" w:eastAsia="Times New Roman" w:hAnsi="Times New Roman" w:cs="Times New Roman"/>
          <w:color w:val="333333"/>
          <w:sz w:val="12"/>
          <w:szCs w:val="12"/>
          <w:shd w:val="clear" w:color="auto" w:fill="FFFFFF"/>
          <w:lang w:eastAsia="zh-CN"/>
        </w:rPr>
        <w:t xml:space="preserve"> traces his thinking to Princeton physicist Gerald O’Neill, whose 1974 article “</w:t>
      </w:r>
      <w:hyperlink r:id="rId19" w:history="1">
        <w:r w:rsidRPr="00A94905">
          <w:rPr>
            <w:rFonts w:ascii="Times New Roman" w:eastAsia="Times New Roman" w:hAnsi="Times New Roman" w:cs="Times New Roman"/>
            <w:color w:val="333333"/>
            <w:sz w:val="12"/>
            <w:szCs w:val="12"/>
            <w:u w:val="single"/>
            <w:shd w:val="clear" w:color="auto" w:fill="FFFFFF"/>
            <w:lang w:eastAsia="zh-CN"/>
          </w:rPr>
          <w:t>The Colonization of Space</w:t>
        </w:r>
      </w:hyperlink>
      <w:r w:rsidRPr="00A94905">
        <w:rPr>
          <w:rFonts w:ascii="Times New Roman" w:eastAsia="Times New Roman" w:hAnsi="Times New Roman" w:cs="Times New Roman"/>
          <w:color w:val="333333"/>
          <w:sz w:val="12"/>
          <w:szCs w:val="12"/>
          <w:shd w:val="clear" w:color="auto" w:fill="FFFFFF"/>
          <w:lang w:eastAsia="zh-CN"/>
        </w:rPr>
        <w:t xml:space="preserve">” (and 1977 book, </w:t>
      </w:r>
      <w:r w:rsidRPr="00A94905">
        <w:rPr>
          <w:rFonts w:ascii="Times New Roman" w:eastAsia="Times New Roman" w:hAnsi="Times New Roman" w:cs="Times New Roman"/>
          <w:i/>
          <w:iCs/>
          <w:color w:val="333333"/>
          <w:sz w:val="12"/>
          <w:szCs w:val="12"/>
          <w:shd w:val="clear" w:color="auto" w:fill="FFFFFF"/>
          <w:lang w:eastAsia="zh-CN"/>
        </w:rPr>
        <w:t>The High Frontier</w:t>
      </w:r>
      <w:r w:rsidRPr="00A94905">
        <w:rPr>
          <w:rFonts w:ascii="Times New Roman" w:eastAsia="Times New Roman" w:hAnsi="Times New Roman" w:cs="Times New Roman"/>
          <w:color w:val="333333"/>
          <w:sz w:val="12"/>
          <w:szCs w:val="12"/>
          <w:shd w:val="clear" w:color="auto" w:fill="FFFFFF"/>
          <w:lang w:eastAsia="zh-CN"/>
        </w:rPr>
        <w:t>)</w:t>
      </w:r>
      <w:r w:rsidRPr="00A94905">
        <w:rPr>
          <w:rFonts w:ascii="Times New Roman" w:eastAsia="Times New Roman" w:hAnsi="Times New Roman" w:cs="Times New Roman"/>
          <w:b/>
          <w:bCs/>
          <w:color w:val="333333"/>
          <w:sz w:val="24"/>
          <w:szCs w:val="24"/>
          <w:u w:val="single"/>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presented orbiting settlements as solutions to nearly every major problem facing the Earth.</w:t>
      </w:r>
      <w:r w:rsidRPr="00A94905">
        <w:rPr>
          <w:rFonts w:ascii="Times New Roman" w:eastAsia="Times New Roman" w:hAnsi="Times New Roman" w:cs="Times New Roman"/>
          <w:color w:val="333333"/>
          <w:sz w:val="24"/>
          <w:szCs w:val="24"/>
          <w:shd w:val="clear" w:color="auto" w:fill="FFFF00"/>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 xml:space="preserve">Bezos echoes O’Neill’s proposal to move heavy industry — and industrial </w:t>
      </w:r>
      <w:proofErr w:type="spellStart"/>
      <w:r w:rsidRPr="00A94905">
        <w:rPr>
          <w:rFonts w:ascii="Times New Roman" w:eastAsia="Times New Roman" w:hAnsi="Times New Roman" w:cs="Times New Roman"/>
          <w:color w:val="333333"/>
          <w:sz w:val="12"/>
          <w:szCs w:val="12"/>
          <w:shd w:val="clear" w:color="auto" w:fill="FFFFFF"/>
          <w:lang w:eastAsia="zh-CN"/>
        </w:rPr>
        <w:t>labour</w:t>
      </w:r>
      <w:proofErr w:type="spellEnd"/>
      <w:r w:rsidRPr="00A94905">
        <w:rPr>
          <w:rFonts w:ascii="Times New Roman" w:eastAsia="Times New Roman" w:hAnsi="Times New Roman" w:cs="Times New Roman"/>
          <w:color w:val="333333"/>
          <w:sz w:val="12"/>
          <w:szCs w:val="12"/>
          <w:shd w:val="clear" w:color="auto" w:fill="FFFFFF"/>
          <w:lang w:eastAsia="zh-CN"/>
        </w:rPr>
        <w:t xml:space="preserve"> — off the planet, rezoning Earth as a mostly residential, green space. A garden, as it were. Jeff Bezos talks about space exploration and leadership at the 2018 International Space Development Conference.</w:t>
      </w:r>
      <w:r w:rsidRPr="00A94905">
        <w:rPr>
          <w:rFonts w:ascii="Times New Roman" w:eastAsia="Times New Roman" w:hAnsi="Times New Roman" w:cs="Times New Roman"/>
          <w:color w:val="333333"/>
          <w:sz w:val="12"/>
          <w:szCs w:val="12"/>
          <w:shd w:val="clear" w:color="auto" w:fill="FFFF00"/>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Musk’s plans for Mars are</w:t>
      </w:r>
      <w:r w:rsidRPr="00A94905">
        <w:rPr>
          <w:rFonts w:ascii="Times New Roman" w:eastAsia="Times New Roman" w:hAnsi="Times New Roman" w:cs="Times New Roman"/>
          <w:b/>
          <w:bCs/>
          <w:color w:val="333333"/>
          <w:sz w:val="24"/>
          <w:szCs w:val="24"/>
          <w:u w:val="single"/>
          <w:shd w:val="clear" w:color="auto" w:fill="FFFFFF"/>
          <w:lang w:eastAsia="zh-CN"/>
        </w:rPr>
        <w:t xml:space="preserve"> at once </w:t>
      </w:r>
      <w:r w:rsidRPr="00A94905">
        <w:rPr>
          <w:rFonts w:ascii="Times New Roman" w:eastAsia="Times New Roman" w:hAnsi="Times New Roman" w:cs="Times New Roman"/>
          <w:b/>
          <w:bCs/>
          <w:color w:val="333333"/>
          <w:sz w:val="24"/>
          <w:szCs w:val="24"/>
          <w:u w:val="single"/>
          <w:shd w:val="clear" w:color="auto" w:fill="FFFF00"/>
          <w:lang w:eastAsia="zh-CN"/>
        </w:rPr>
        <w:t>more</w:t>
      </w:r>
      <w:r w:rsidRPr="00A94905">
        <w:rPr>
          <w:rFonts w:ascii="Times New Roman" w:eastAsia="Times New Roman" w:hAnsi="Times New Roman" w:cs="Times New Roman"/>
          <w:b/>
          <w:bCs/>
          <w:color w:val="333333"/>
          <w:sz w:val="24"/>
          <w:szCs w:val="24"/>
          <w:u w:val="single"/>
          <w:shd w:val="clear" w:color="auto" w:fill="FFFFFF"/>
          <w:lang w:eastAsia="zh-CN"/>
        </w:rPr>
        <w:t xml:space="preserve"> cynical and more </w:t>
      </w:r>
      <w:r w:rsidRPr="00A94905">
        <w:rPr>
          <w:rFonts w:ascii="Times New Roman" w:eastAsia="Times New Roman" w:hAnsi="Times New Roman" w:cs="Times New Roman"/>
          <w:b/>
          <w:bCs/>
          <w:color w:val="333333"/>
          <w:sz w:val="24"/>
          <w:szCs w:val="24"/>
          <w:u w:val="single"/>
          <w:shd w:val="clear" w:color="auto" w:fill="FFFF00"/>
          <w:lang w:eastAsia="zh-CN"/>
        </w:rPr>
        <w:t>grandiose,</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in timeline and technical requirements if not in ultimate extent.</w:t>
      </w:r>
      <w:r w:rsidRPr="00A94905">
        <w:rPr>
          <w:rFonts w:ascii="Times New Roman" w:eastAsia="Times New Roman" w:hAnsi="Times New Roman" w:cs="Times New Roman"/>
          <w:b/>
          <w:bCs/>
          <w:color w:val="333333"/>
          <w:sz w:val="12"/>
          <w:szCs w:val="12"/>
          <w:u w:val="single"/>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They center on the</w:t>
      </w:r>
      <w:r w:rsidRPr="00A94905">
        <w:rPr>
          <w:rFonts w:ascii="Times New Roman" w:eastAsia="Times New Roman" w:hAnsi="Times New Roman" w:cs="Times New Roman"/>
          <w:b/>
          <w:bCs/>
          <w:color w:val="333333"/>
          <w:sz w:val="24"/>
          <w:szCs w:val="24"/>
          <w:u w:val="single"/>
          <w:shd w:val="clear" w:color="auto" w:fill="FFFFFF"/>
          <w:lang w:eastAsia="zh-CN"/>
        </w:rPr>
        <w:t xml:space="preserve"> dubious </w:t>
      </w:r>
      <w:r w:rsidRPr="00A94905">
        <w:rPr>
          <w:rFonts w:ascii="Times New Roman" w:eastAsia="Times New Roman" w:hAnsi="Times New Roman" w:cs="Times New Roman"/>
          <w:b/>
          <w:bCs/>
          <w:color w:val="333333"/>
          <w:sz w:val="24"/>
          <w:szCs w:val="24"/>
          <w:u w:val="single"/>
          <w:shd w:val="clear" w:color="auto" w:fill="FFFF00"/>
          <w:lang w:eastAsia="zh-CN"/>
        </w:rPr>
        <w:t>possibility of “</w:t>
      </w:r>
      <w:hyperlink r:id="rId20" w:history="1">
        <w:r w:rsidRPr="00A94905">
          <w:rPr>
            <w:rFonts w:ascii="Times New Roman" w:eastAsia="Times New Roman" w:hAnsi="Times New Roman" w:cs="Times New Roman"/>
            <w:b/>
            <w:bCs/>
            <w:color w:val="333333"/>
            <w:sz w:val="24"/>
            <w:szCs w:val="24"/>
            <w:u w:val="single"/>
            <w:shd w:val="clear" w:color="auto" w:fill="FFFF00"/>
            <w:lang w:eastAsia="zh-CN"/>
          </w:rPr>
          <w:t>terraforming</w:t>
        </w:r>
      </w:hyperlink>
      <w:r w:rsidRPr="00A94905">
        <w:rPr>
          <w:rFonts w:ascii="Times New Roman" w:eastAsia="Times New Roman" w:hAnsi="Times New Roman" w:cs="Times New Roman"/>
          <w:b/>
          <w:bCs/>
          <w:color w:val="333333"/>
          <w:sz w:val="24"/>
          <w:szCs w:val="24"/>
          <w:u w:val="single"/>
          <w:shd w:val="clear" w:color="auto" w:fill="FFFF00"/>
          <w:lang w:eastAsia="zh-CN"/>
        </w:rPr>
        <w:t>” Mars using resources and technologies that don’t yet exist.</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Musk planned to</w:t>
      </w:r>
      <w:hyperlink r:id="rId21" w:history="1">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color w:val="333333"/>
            <w:sz w:val="12"/>
            <w:szCs w:val="12"/>
            <w:u w:val="single"/>
            <w:shd w:val="clear" w:color="auto" w:fill="FFFFFF"/>
            <w:lang w:eastAsia="zh-CN"/>
          </w:rPr>
          <w:t>send the first humans to Mars in 2024</w:t>
        </w:r>
      </w:hyperlink>
      <w:r w:rsidRPr="00A94905">
        <w:rPr>
          <w:rFonts w:ascii="Times New Roman" w:eastAsia="Times New Roman" w:hAnsi="Times New Roman" w:cs="Times New Roman"/>
          <w:color w:val="333333"/>
          <w:sz w:val="12"/>
          <w:szCs w:val="12"/>
          <w:shd w:val="clear" w:color="auto" w:fill="FFFFFF"/>
          <w:lang w:eastAsia="zh-CN"/>
        </w:rPr>
        <w:t>, and by 2030, he envisioned breaking ground on a city,</w:t>
      </w:r>
      <w:hyperlink r:id="rId22" w:history="1">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color w:val="333333"/>
            <w:sz w:val="12"/>
            <w:szCs w:val="12"/>
            <w:u w:val="single"/>
            <w:shd w:val="clear" w:color="auto" w:fill="FFFFFF"/>
            <w:lang w:eastAsia="zh-CN"/>
          </w:rPr>
          <w:t>launching as many as 100,000 voyages from Earth to Mars</w:t>
        </w:r>
      </w:hyperlink>
      <w:r w:rsidRPr="00A94905">
        <w:rPr>
          <w:rFonts w:ascii="Times New Roman" w:eastAsia="Times New Roman" w:hAnsi="Times New Roman" w:cs="Times New Roman"/>
          <w:color w:val="333333"/>
          <w:sz w:val="12"/>
          <w:szCs w:val="12"/>
          <w:shd w:val="clear" w:color="auto" w:fill="FFFFFF"/>
          <w:lang w:eastAsia="zh-CN"/>
        </w:rPr>
        <w:t xml:space="preserve"> within a century. As of 2020, the timeline had been pushed back slightly, in part because terraforming may require bombarding Mars with 10,000 nuclear missiles to start. But</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the vision – a Mars of thriving crops, pizza joints and “entrepreneurial opportunities,” preserving life and paying dividends while Earth becomes</w:t>
      </w:r>
      <w:r w:rsidRPr="00A94905">
        <w:rPr>
          <w:rFonts w:ascii="Times New Roman" w:eastAsia="Times New Roman" w:hAnsi="Times New Roman" w:cs="Times New Roman"/>
          <w:b/>
          <w:bCs/>
          <w:color w:val="333333"/>
          <w:sz w:val="24"/>
          <w:szCs w:val="24"/>
          <w:u w:val="single"/>
          <w:shd w:val="clear" w:color="auto" w:fill="FFFFFF"/>
          <w:lang w:eastAsia="zh-CN"/>
        </w:rPr>
        <w:t xml:space="preserve"> increasingly </w:t>
      </w:r>
      <w:r w:rsidRPr="00A94905">
        <w:rPr>
          <w:rFonts w:ascii="Times New Roman" w:eastAsia="Times New Roman" w:hAnsi="Times New Roman" w:cs="Times New Roman"/>
          <w:b/>
          <w:bCs/>
          <w:color w:val="333333"/>
          <w:sz w:val="24"/>
          <w:szCs w:val="24"/>
          <w:u w:val="single"/>
          <w:shd w:val="clear" w:color="auto" w:fill="FFFF00"/>
          <w:lang w:eastAsia="zh-CN"/>
        </w:rPr>
        <w:t>uninhabitable — remains.</w:t>
      </w:r>
      <w:r w:rsidRPr="00A94905">
        <w:rPr>
          <w:rFonts w:ascii="Times New Roman" w:eastAsia="Times New Roman" w:hAnsi="Times New Roman" w:cs="Times New Roman"/>
          <w:b/>
          <w:bCs/>
          <w:color w:val="333333"/>
          <w:sz w:val="24"/>
          <w:szCs w:val="24"/>
          <w:u w:val="single"/>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Like the colonial</w:t>
      </w:r>
      <w:hyperlink r:id="rId23" w:history="1">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color w:val="333333"/>
            <w:sz w:val="12"/>
            <w:szCs w:val="12"/>
            <w:u w:val="single"/>
            <w:shd w:val="clear" w:color="auto" w:fill="FFFFFF"/>
            <w:lang w:eastAsia="zh-CN"/>
          </w:rPr>
          <w:t>company-states</w:t>
        </w:r>
      </w:hyperlink>
      <w:r w:rsidRPr="00A94905">
        <w:rPr>
          <w:rFonts w:ascii="Times New Roman" w:eastAsia="Times New Roman" w:hAnsi="Times New Roman" w:cs="Times New Roman"/>
          <w:color w:val="333333"/>
          <w:sz w:val="12"/>
          <w:szCs w:val="12"/>
          <w:shd w:val="clear" w:color="auto" w:fill="FFFFFF"/>
          <w:lang w:eastAsia="zh-CN"/>
        </w:rPr>
        <w:t xml:space="preserve"> of the 17th and 18th centuries,</w:t>
      </w:r>
      <w:hyperlink r:id="rId24" w:history="1">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color w:val="333333"/>
            <w:sz w:val="12"/>
            <w:szCs w:val="12"/>
            <w:u w:val="single"/>
            <w:shd w:val="clear" w:color="auto" w:fill="FFFFFF"/>
            <w:lang w:eastAsia="zh-CN"/>
          </w:rPr>
          <w:t>Musk’s SpaceX leans heavily on government backing but will make its own laws on its newly settled planet</w:t>
        </w:r>
      </w:hyperlink>
      <w:r w:rsidRPr="00A94905">
        <w:rPr>
          <w:rFonts w:ascii="Times New Roman" w:eastAsia="Times New Roman" w:hAnsi="Times New Roman" w:cs="Times New Roman"/>
          <w:color w:val="333333"/>
          <w:sz w:val="12"/>
          <w:szCs w:val="12"/>
          <w:shd w:val="clear" w:color="auto" w:fill="FFFFFF"/>
          <w:lang w:eastAsia="zh-CN"/>
        </w:rPr>
        <w:t xml:space="preserve">. A failure of the imagination </w:t>
      </w:r>
      <w:proofErr w:type="gramStart"/>
      <w:r w:rsidRPr="00A94905">
        <w:rPr>
          <w:rFonts w:ascii="Times New Roman" w:eastAsia="Times New Roman" w:hAnsi="Times New Roman" w:cs="Times New Roman"/>
          <w:color w:val="333333"/>
          <w:sz w:val="12"/>
          <w:szCs w:val="12"/>
          <w:shd w:val="clear" w:color="auto" w:fill="FFFFFF"/>
          <w:lang w:eastAsia="zh-CN"/>
        </w:rPr>
        <w:t>The</w:t>
      </w:r>
      <w:proofErr w:type="gramEnd"/>
      <w:r w:rsidRPr="00A94905">
        <w:rPr>
          <w:rFonts w:ascii="Times New Roman" w:eastAsia="Times New Roman" w:hAnsi="Times New Roman" w:cs="Times New Roman"/>
          <w:color w:val="333333"/>
          <w:sz w:val="12"/>
          <w:szCs w:val="12"/>
          <w:shd w:val="clear" w:color="auto" w:fill="FFFFFF"/>
          <w:lang w:eastAsia="zh-CN"/>
        </w:rPr>
        <w:t xml:space="preserve"> techno-utopian visions of </w:t>
      </w:r>
      <w:r w:rsidRPr="00A94905">
        <w:rPr>
          <w:rFonts w:ascii="Times New Roman" w:eastAsia="Times New Roman" w:hAnsi="Times New Roman" w:cs="Times New Roman"/>
          <w:b/>
          <w:bCs/>
          <w:color w:val="333333"/>
          <w:sz w:val="24"/>
          <w:szCs w:val="24"/>
          <w:u w:val="single"/>
          <w:shd w:val="clear" w:color="auto" w:fill="FFFF00"/>
          <w:lang w:eastAsia="zh-CN"/>
        </w:rPr>
        <w:t>Musk and Bezos</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betray some of the same assumptions as their early modern forebears. They</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offer colonialism as a panacea for complex social, political and economic ills, rather than attempting to work towards a better world</w:t>
      </w:r>
      <w:r w:rsidRPr="00A94905">
        <w:rPr>
          <w:rFonts w:ascii="Times New Roman" w:eastAsia="Times New Roman" w:hAnsi="Times New Roman" w:cs="Times New Roman"/>
          <w:b/>
          <w:bCs/>
          <w:color w:val="333333"/>
          <w:sz w:val="24"/>
          <w:szCs w:val="24"/>
          <w:u w:val="single"/>
          <w:shd w:val="clear" w:color="auto" w:fill="FFFFFF"/>
          <w:lang w:eastAsia="zh-CN"/>
        </w:rPr>
        <w:t xml:space="preserve"> within the constraints of our environment. </w:t>
      </w:r>
      <w:r w:rsidRPr="00A94905">
        <w:rPr>
          <w:rFonts w:ascii="Times New Roman" w:eastAsia="Times New Roman" w:hAnsi="Times New Roman" w:cs="Times New Roman"/>
          <w:color w:val="333333"/>
          <w:sz w:val="12"/>
          <w:szCs w:val="12"/>
          <w:shd w:val="clear" w:color="auto" w:fill="FFFFFF"/>
          <w:lang w:eastAsia="zh-CN"/>
        </w:rPr>
        <w:t>And</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rather than facing the palpably devastating consequences of an ideology of limitless growth on our planet, they seek to export it</w:t>
      </w:r>
      <w:r w:rsidRPr="00A94905">
        <w:rPr>
          <w:rFonts w:ascii="Times New Roman" w:eastAsia="Times New Roman" w:hAnsi="Times New Roman" w:cs="Times New Roman"/>
          <w:b/>
          <w:bCs/>
          <w:color w:val="333333"/>
          <w:sz w:val="24"/>
          <w:szCs w:val="24"/>
          <w:u w:val="single"/>
          <w:shd w:val="clear" w:color="auto" w:fill="FFFFFF"/>
          <w:lang w:eastAsia="zh-CN"/>
        </w:rPr>
        <w:t xml:space="preserve">, unaltered, </w:t>
      </w:r>
      <w:r w:rsidRPr="00A94905">
        <w:rPr>
          <w:rFonts w:ascii="Times New Roman" w:eastAsia="Times New Roman" w:hAnsi="Times New Roman" w:cs="Times New Roman"/>
          <w:b/>
          <w:bCs/>
          <w:color w:val="333333"/>
          <w:sz w:val="24"/>
          <w:szCs w:val="24"/>
          <w:u w:val="single"/>
          <w:shd w:val="clear" w:color="auto" w:fill="FFFF00"/>
          <w:lang w:eastAsia="zh-CN"/>
        </w:rPr>
        <w:t>into space.</w:t>
      </w:r>
      <w:r w:rsidRPr="00A94905">
        <w:rPr>
          <w:rFonts w:ascii="Times New Roman" w:eastAsia="Times New Roman" w:hAnsi="Times New Roman" w:cs="Times New Roman"/>
          <w:b/>
          <w:bCs/>
          <w:color w:val="333333"/>
          <w:sz w:val="24"/>
          <w:szCs w:val="24"/>
          <w:u w:val="single"/>
          <w:shd w:val="clear" w:color="auto" w:fill="FFFFFF"/>
          <w:lang w:eastAsia="zh-CN"/>
        </w:rPr>
        <w:t xml:space="preserve"> They imagine themselves capable of creating </w:t>
      </w:r>
      <w:proofErr w:type="spellStart"/>
      <w:r w:rsidRPr="00A94905">
        <w:rPr>
          <w:rFonts w:ascii="Times New Roman" w:eastAsia="Times New Roman" w:hAnsi="Times New Roman" w:cs="Times New Roman"/>
          <w:b/>
          <w:bCs/>
          <w:color w:val="333333"/>
          <w:sz w:val="24"/>
          <w:szCs w:val="24"/>
          <w:u w:val="single"/>
          <w:shd w:val="clear" w:color="auto" w:fill="FFFFFF"/>
          <w:lang w:eastAsia="zh-CN"/>
        </w:rPr>
        <w:t>liveable</w:t>
      </w:r>
      <w:proofErr w:type="spellEnd"/>
      <w:r w:rsidRPr="00A94905">
        <w:rPr>
          <w:rFonts w:ascii="Times New Roman" w:eastAsia="Times New Roman" w:hAnsi="Times New Roman" w:cs="Times New Roman"/>
          <w:b/>
          <w:bCs/>
          <w:color w:val="333333"/>
          <w:sz w:val="24"/>
          <w:szCs w:val="24"/>
          <w:u w:val="single"/>
          <w:shd w:val="clear" w:color="auto" w:fill="FFFFFF"/>
          <w:lang w:eastAsia="zh-CN"/>
        </w:rPr>
        <w:t xml:space="preserve"> environments where none exist. But for all their futuristic imagery, they have failed to imagine a different world. </w:t>
      </w:r>
      <w:r w:rsidRPr="00A94905">
        <w:rPr>
          <w:rFonts w:ascii="Times New Roman" w:eastAsia="Times New Roman" w:hAnsi="Times New Roman" w:cs="Times New Roman"/>
          <w:color w:val="333333"/>
          <w:sz w:val="12"/>
          <w:szCs w:val="12"/>
          <w:shd w:val="clear" w:color="auto" w:fill="FFFFFF"/>
          <w:lang w:eastAsia="zh-CN"/>
        </w:rPr>
        <w:t>And they have ignored the history of colonialism on this one. Empire never recreated Eden, but it did fuel centuries of growth based on expropriation, enslavement and environmental transformation in defiance of all limits. We are struggling with these consequences today.</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3. Private space exploration gives corporations too much power over individuals, and opens the door for monopolies.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Ward</w:t>
      </w:r>
      <w:r w:rsidRPr="00A94905">
        <w:rPr>
          <w:rFonts w:ascii="Times New Roman" w:eastAsia="Times New Roman" w:hAnsi="Times New Roman" w:cs="Times New Roman"/>
          <w:color w:val="000000"/>
          <w:sz w:val="20"/>
          <w:szCs w:val="20"/>
          <w:shd w:val="clear" w:color="auto" w:fill="FFFFFF"/>
          <w:lang w:eastAsia="zh-CN"/>
        </w:rPr>
        <w:t xml:space="preserve">, Peter. "The Unintended Consequences of Privatizing Outer Space." </w:t>
      </w:r>
      <w:r w:rsidRPr="00A94905">
        <w:rPr>
          <w:rFonts w:ascii="Times New Roman" w:eastAsia="Times New Roman" w:hAnsi="Times New Roman" w:cs="Times New Roman"/>
          <w:i/>
          <w:iCs/>
          <w:color w:val="000000"/>
          <w:sz w:val="20"/>
          <w:szCs w:val="20"/>
          <w:shd w:val="clear" w:color="auto" w:fill="FFFFFF"/>
          <w:lang w:eastAsia="zh-CN"/>
        </w:rPr>
        <w:t>Science Focus</w:t>
      </w:r>
      <w:r w:rsidRPr="00A94905">
        <w:rPr>
          <w:rFonts w:ascii="Times New Roman" w:eastAsia="Times New Roman" w:hAnsi="Times New Roman" w:cs="Times New Roman"/>
          <w:color w:val="000000"/>
          <w:sz w:val="20"/>
          <w:szCs w:val="20"/>
          <w:shd w:val="clear" w:color="auto" w:fill="FFFFFF"/>
          <w:lang w:eastAsia="zh-CN"/>
        </w:rPr>
        <w:t>, 6 Nov. 20</w:t>
      </w:r>
      <w:r w:rsidRPr="00A94905">
        <w:rPr>
          <w:rFonts w:ascii="Times New Roman" w:eastAsia="Times New Roman" w:hAnsi="Times New Roman" w:cs="Times New Roman"/>
          <w:b/>
          <w:bCs/>
          <w:color w:val="000000"/>
          <w:sz w:val="26"/>
          <w:szCs w:val="26"/>
          <w:shd w:val="clear" w:color="auto" w:fill="FFFFFF"/>
          <w:lang w:eastAsia="zh-CN"/>
        </w:rPr>
        <w:t>19</w:t>
      </w:r>
      <w:r w:rsidRPr="00A94905">
        <w:rPr>
          <w:rFonts w:ascii="Times New Roman" w:eastAsia="Times New Roman" w:hAnsi="Times New Roman" w:cs="Times New Roman"/>
          <w:color w:val="000000"/>
          <w:sz w:val="20"/>
          <w:szCs w:val="20"/>
          <w:shd w:val="clear" w:color="auto" w:fill="FFFFFF"/>
          <w:lang w:eastAsia="zh-CN"/>
        </w:rPr>
        <w:t>,</w:t>
      </w:r>
      <w:r w:rsidRPr="00A94905">
        <w:rPr>
          <w:rFonts w:ascii="Times New Roman" w:eastAsia="Times New Roman" w:hAnsi="Times New Roman" w:cs="Times New Roman"/>
          <w:b/>
          <w:bCs/>
          <w:color w:val="000000"/>
          <w:sz w:val="20"/>
          <w:szCs w:val="20"/>
          <w:shd w:val="clear" w:color="auto" w:fill="FFFFFF"/>
          <w:lang w:eastAsia="zh-CN"/>
        </w:rPr>
        <w:t xml:space="preserve"> </w:t>
      </w:r>
      <w:r w:rsidRPr="00A94905">
        <w:rPr>
          <w:rFonts w:ascii="Times New Roman" w:eastAsia="Times New Roman" w:hAnsi="Times New Roman" w:cs="Times New Roman"/>
          <w:color w:val="000000"/>
          <w:sz w:val="20"/>
          <w:szCs w:val="20"/>
          <w:shd w:val="clear" w:color="auto" w:fill="FFFFFF"/>
          <w:lang w:eastAsia="zh-CN"/>
        </w:rPr>
        <w:t>www.sciencefocus.com/space/the-unintended-consequences-of-privatising-space/. Accessed 4 Jan. 2022.</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color w:val="333333"/>
          <w:sz w:val="12"/>
          <w:szCs w:val="12"/>
          <w:shd w:val="clear" w:color="auto" w:fill="FFFFFF"/>
          <w:lang w:eastAsia="zh-CN"/>
        </w:rPr>
        <w:lastRenderedPageBreak/>
        <w:t>But</w:t>
      </w:r>
      <w:r w:rsidRPr="00A94905">
        <w:rPr>
          <w:rFonts w:ascii="Times New Roman" w:eastAsia="Times New Roman" w:hAnsi="Times New Roman" w:cs="Times New Roman"/>
          <w:b/>
          <w:bCs/>
          <w:color w:val="333333"/>
          <w:sz w:val="24"/>
          <w:szCs w:val="24"/>
          <w:u w:val="single"/>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space</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 xml:space="preserve">isn’t the bastion of free-floating freedom some think it is, and </w:t>
      </w:r>
      <w:proofErr w:type="gramStart"/>
      <w:r w:rsidRPr="00A94905">
        <w:rPr>
          <w:rFonts w:ascii="Times New Roman" w:eastAsia="Times New Roman" w:hAnsi="Times New Roman" w:cs="Times New Roman"/>
          <w:color w:val="333333"/>
          <w:sz w:val="12"/>
          <w:szCs w:val="12"/>
          <w:shd w:val="clear" w:color="auto" w:fill="FFFFFF"/>
          <w:lang w:eastAsia="zh-CN"/>
        </w:rPr>
        <w:t>it’s</w:t>
      </w:r>
      <w:proofErr w:type="gramEnd"/>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 xml:space="preserve">[is] ripe for exploitation by monopolies. </w:t>
      </w:r>
      <w:r w:rsidRPr="00A94905">
        <w:rPr>
          <w:rFonts w:ascii="Times New Roman" w:eastAsia="Times New Roman" w:hAnsi="Times New Roman" w:cs="Times New Roman"/>
          <w:b/>
          <w:bCs/>
          <w:color w:val="333333"/>
          <w:sz w:val="24"/>
          <w:szCs w:val="24"/>
          <w:u w:val="single"/>
          <w:lang w:eastAsia="zh-CN"/>
        </w:rPr>
        <w:t xml:space="preserve">A space station operator, </w:t>
      </w:r>
      <w:r w:rsidRPr="00A94905">
        <w:rPr>
          <w:rFonts w:ascii="Times New Roman" w:eastAsia="Times New Roman" w:hAnsi="Times New Roman" w:cs="Times New Roman"/>
          <w:color w:val="333333"/>
          <w:sz w:val="12"/>
          <w:szCs w:val="12"/>
          <w:lang w:eastAsia="zh-CN"/>
        </w:rPr>
        <w:t>for example,</w:t>
      </w:r>
      <w:r w:rsidRPr="00A94905">
        <w:rPr>
          <w:rFonts w:ascii="Times New Roman" w:eastAsia="Times New Roman" w:hAnsi="Times New Roman" w:cs="Times New Roman"/>
          <w:color w:val="333333"/>
          <w:sz w:val="24"/>
          <w:szCs w:val="24"/>
          <w:lang w:eastAsia="zh-CN"/>
        </w:rPr>
        <w:t xml:space="preserve"> </w:t>
      </w:r>
      <w:r w:rsidRPr="00A94905">
        <w:rPr>
          <w:rFonts w:ascii="Times New Roman" w:eastAsia="Times New Roman" w:hAnsi="Times New Roman" w:cs="Times New Roman"/>
          <w:b/>
          <w:bCs/>
          <w:color w:val="333333"/>
          <w:sz w:val="24"/>
          <w:szCs w:val="24"/>
          <w:u w:val="single"/>
          <w:lang w:eastAsia="zh-CN"/>
        </w:rPr>
        <w:t xml:space="preserve">could decide which </w:t>
      </w:r>
      <w:proofErr w:type="spellStart"/>
      <w:r w:rsidRPr="00A94905">
        <w:rPr>
          <w:rFonts w:ascii="Times New Roman" w:eastAsia="Times New Roman" w:hAnsi="Times New Roman" w:cs="Times New Roman"/>
          <w:b/>
          <w:bCs/>
          <w:color w:val="333333"/>
          <w:sz w:val="24"/>
          <w:szCs w:val="24"/>
          <w:u w:val="single"/>
          <w:lang w:eastAsia="zh-CN"/>
        </w:rPr>
        <w:t>fibre</w:t>
      </w:r>
      <w:proofErr w:type="spellEnd"/>
      <w:r w:rsidRPr="00A94905">
        <w:rPr>
          <w:rFonts w:ascii="Times New Roman" w:eastAsia="Times New Roman" w:hAnsi="Times New Roman" w:cs="Times New Roman"/>
          <w:b/>
          <w:bCs/>
          <w:color w:val="333333"/>
          <w:sz w:val="24"/>
          <w:szCs w:val="24"/>
          <w:u w:val="single"/>
          <w:lang w:eastAsia="zh-CN"/>
        </w:rPr>
        <w:t xml:space="preserve"> optics manufacturer could use its facility and which could not. </w:t>
      </w:r>
      <w:r w:rsidRPr="00A94905">
        <w:rPr>
          <w:rFonts w:ascii="Times New Roman" w:eastAsia="Times New Roman" w:hAnsi="Times New Roman" w:cs="Times New Roman"/>
          <w:b/>
          <w:bCs/>
          <w:color w:val="333333"/>
          <w:sz w:val="24"/>
          <w:szCs w:val="24"/>
          <w:u w:val="single"/>
          <w:shd w:val="clear" w:color="auto" w:fill="FFFF00"/>
          <w:lang w:eastAsia="zh-CN"/>
        </w:rPr>
        <w:t xml:space="preserve">The </w:t>
      </w:r>
      <w:proofErr w:type="spellStart"/>
      <w:r w:rsidRPr="00A94905">
        <w:rPr>
          <w:rFonts w:ascii="Times New Roman" w:eastAsia="Times New Roman" w:hAnsi="Times New Roman" w:cs="Times New Roman"/>
          <w:b/>
          <w:bCs/>
          <w:color w:val="333333"/>
          <w:sz w:val="24"/>
          <w:szCs w:val="24"/>
          <w:u w:val="single"/>
          <w:shd w:val="clear" w:color="auto" w:fill="FFFF00"/>
          <w:lang w:eastAsia="zh-CN"/>
        </w:rPr>
        <w:t>fibre</w:t>
      </w:r>
      <w:proofErr w:type="spellEnd"/>
      <w:r w:rsidRPr="00A94905">
        <w:rPr>
          <w:rFonts w:ascii="Times New Roman" w:eastAsia="Times New Roman" w:hAnsi="Times New Roman" w:cs="Times New Roman"/>
          <w:b/>
          <w:bCs/>
          <w:color w:val="333333"/>
          <w:sz w:val="24"/>
          <w:szCs w:val="24"/>
          <w:u w:val="single"/>
          <w:shd w:val="clear" w:color="auto" w:fill="FFFF00"/>
          <w:lang w:eastAsia="zh-CN"/>
        </w:rPr>
        <w:t xml:space="preserve"> optics produced in a zero-gravity environment are much cleaner and </w:t>
      </w:r>
      <w:r w:rsidRPr="00A94905">
        <w:rPr>
          <w:rFonts w:ascii="Times New Roman" w:eastAsia="Times New Roman" w:hAnsi="Times New Roman" w:cs="Times New Roman"/>
          <w:b/>
          <w:bCs/>
          <w:color w:val="333333"/>
          <w:sz w:val="24"/>
          <w:szCs w:val="24"/>
          <w:u w:val="single"/>
          <w:lang w:eastAsia="zh-CN"/>
        </w:rPr>
        <w:t xml:space="preserve">more valuable than that produced on Earth, meaning that </w:t>
      </w:r>
      <w:r w:rsidRPr="00A94905">
        <w:rPr>
          <w:rFonts w:ascii="Times New Roman" w:eastAsia="Times New Roman" w:hAnsi="Times New Roman" w:cs="Times New Roman"/>
          <w:b/>
          <w:bCs/>
          <w:color w:val="333333"/>
          <w:sz w:val="24"/>
          <w:szCs w:val="24"/>
          <w:u w:val="single"/>
          <w:shd w:val="clear" w:color="auto" w:fill="FFFF00"/>
          <w:lang w:eastAsia="zh-CN"/>
        </w:rPr>
        <w:t>one company would have a massive advantage,</w:t>
      </w:r>
      <w:r w:rsidRPr="00A94905">
        <w:rPr>
          <w:rFonts w:ascii="Times New Roman" w:eastAsia="Times New Roman" w:hAnsi="Times New Roman" w:cs="Times New Roman"/>
          <w:color w:val="333333"/>
          <w:sz w:val="24"/>
          <w:szCs w:val="24"/>
          <w:shd w:val="clear" w:color="auto" w:fill="FFFF00"/>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and the space station would decide who had access to the best manufacturing conditions. That’s just one example of a potential monopoly, but if you go further into the future of space exploration, things only get more frightening.</w:t>
      </w:r>
      <w:r w:rsidRPr="00A94905">
        <w:rPr>
          <w:rFonts w:ascii="Times New Roman" w:eastAsia="Times New Roman" w:hAnsi="Times New Roman" w:cs="Times New Roman"/>
          <w:b/>
          <w:bCs/>
          <w:color w:val="333333"/>
          <w:sz w:val="12"/>
          <w:szCs w:val="12"/>
          <w:u w:val="single"/>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Imagine a colony on</w:t>
      </w:r>
      <w:hyperlink r:id="rId25" w:history="1">
        <w:r w:rsidRPr="00A94905">
          <w:rPr>
            <w:rFonts w:ascii="Times New Roman" w:eastAsia="Times New Roman" w:hAnsi="Times New Roman" w:cs="Times New Roman"/>
            <w:b/>
            <w:bCs/>
            <w:color w:val="333333"/>
            <w:sz w:val="24"/>
            <w:szCs w:val="24"/>
            <w:u w:val="single"/>
            <w:shd w:val="clear" w:color="auto" w:fill="FFFF00"/>
            <w:lang w:eastAsia="zh-CN"/>
          </w:rPr>
          <w:t xml:space="preserve"> the Moon</w:t>
        </w:r>
      </w:hyperlink>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or</w:t>
      </w:r>
      <w:hyperlink r:id="rId26" w:history="1">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color w:val="333333"/>
            <w:sz w:val="12"/>
            <w:szCs w:val="12"/>
            <w:u w:val="single"/>
            <w:shd w:val="clear" w:color="auto" w:fill="FFFFFF"/>
            <w:lang w:eastAsia="zh-CN"/>
          </w:rPr>
          <w:t>Mars</w:t>
        </w:r>
      </w:hyperlink>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 xml:space="preserve">run by a corporation. That one company would control everything the colonists need to survive, </w:t>
      </w:r>
      <w:r w:rsidRPr="00A94905">
        <w:rPr>
          <w:rFonts w:ascii="Times New Roman" w:eastAsia="Times New Roman" w:hAnsi="Times New Roman" w:cs="Times New Roman"/>
          <w:b/>
          <w:bCs/>
          <w:color w:val="333333"/>
          <w:sz w:val="24"/>
          <w:szCs w:val="24"/>
          <w:u w:val="single"/>
          <w:shd w:val="clear" w:color="auto" w:fill="FFFFFF"/>
          <w:lang w:eastAsia="zh-CN"/>
        </w:rPr>
        <w:t xml:space="preserve">from the water to the oxygen to the food. </w:t>
      </w:r>
      <w:r w:rsidRPr="00A94905">
        <w:rPr>
          <w:rFonts w:ascii="Times New Roman" w:eastAsia="Times New Roman" w:hAnsi="Times New Roman" w:cs="Times New Roman"/>
          <w:b/>
          <w:bCs/>
          <w:color w:val="333333"/>
          <w:sz w:val="24"/>
          <w:szCs w:val="24"/>
          <w:u w:val="single"/>
          <w:shd w:val="clear" w:color="auto" w:fill="FFFF00"/>
          <w:lang w:eastAsia="zh-CN"/>
        </w:rPr>
        <w:t>That’s a dangerous amount of power for any company, but it’s a very real scenario.</w:t>
      </w:r>
      <w:r w:rsidRPr="00A94905">
        <w:rPr>
          <w:rFonts w:ascii="Times New Roman" w:eastAsia="Times New Roman" w:hAnsi="Times New Roman" w:cs="Times New Roman"/>
          <w:color w:val="333333"/>
          <w:sz w:val="12"/>
          <w:szCs w:val="12"/>
          <w:shd w:val="clear" w:color="auto" w:fill="FFFF00"/>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So what stops a major corporation landing on the Moon and setting up a colony? One very old document.</w:t>
      </w:r>
      <w:hyperlink r:id="rId27" w:history="1">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color w:val="333333"/>
            <w:sz w:val="12"/>
            <w:szCs w:val="12"/>
            <w:u w:val="single"/>
            <w:shd w:val="clear" w:color="auto" w:fill="FFFFFF"/>
            <w:lang w:eastAsia="zh-CN"/>
          </w:rPr>
          <w:t>The Outer Space Treaty</w:t>
        </w:r>
      </w:hyperlink>
      <w:r w:rsidRPr="00A94905">
        <w:rPr>
          <w:rFonts w:ascii="Times New Roman" w:eastAsia="Times New Roman" w:hAnsi="Times New Roman" w:cs="Times New Roman"/>
          <w:color w:val="333333"/>
          <w:sz w:val="12"/>
          <w:szCs w:val="12"/>
          <w:shd w:val="clear" w:color="auto" w:fill="FFFFFF"/>
          <w:lang w:eastAsia="zh-CN"/>
        </w:rPr>
        <w:t xml:space="preserve"> was signed in 1967 by all of the major space-faring nations, and explicitly states nobody can go to another planet or the Moon and claim that territory for their own. It’s a very important document, but it’s flawed. For one thing, the private space sector wasn’t around when the treaty was written so it’s not clear how some of the rules would be applied to private companies. And secondly, given the ambitions of many countries and corporations, there’s no way it’s going to last much longer. Anyone with a plan to land on the Moon or Mars and stay there is going to run into the Outer Space Treaty, and the smart money is on the wealthy and powerful winning out against an old loophole-ridden document. Politicians such as Ted Cruz in the United States have</w:t>
      </w:r>
      <w:hyperlink r:id="rId28" w:history="1">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color w:val="333333"/>
            <w:sz w:val="12"/>
            <w:szCs w:val="12"/>
            <w:u w:val="single"/>
            <w:shd w:val="clear" w:color="auto" w:fill="FFFFFF"/>
            <w:lang w:eastAsia="zh-CN"/>
          </w:rPr>
          <w:t>already called for changes</w:t>
        </w:r>
      </w:hyperlink>
      <w:r w:rsidRPr="00A94905">
        <w:rPr>
          <w:rFonts w:ascii="Times New Roman" w:eastAsia="Times New Roman" w:hAnsi="Times New Roman" w:cs="Times New Roman"/>
          <w:color w:val="333333"/>
          <w:sz w:val="12"/>
          <w:szCs w:val="12"/>
          <w:shd w:val="clear" w:color="auto" w:fill="FFFFFF"/>
          <w:lang w:eastAsia="zh-CN"/>
        </w:rPr>
        <w:t xml:space="preserve"> to be made to the treaty, and given the increasing amounts of money private space companies spend on lobbying in the United States, more such attempts will follow. </w:t>
      </w:r>
      <w:r w:rsidRPr="00A94905">
        <w:rPr>
          <w:rFonts w:ascii="Times New Roman" w:eastAsia="Times New Roman" w:hAnsi="Times New Roman" w:cs="Times New Roman"/>
          <w:b/>
          <w:bCs/>
          <w:color w:val="333333"/>
          <w:sz w:val="24"/>
          <w:szCs w:val="24"/>
          <w:u w:val="single"/>
          <w:shd w:val="clear" w:color="auto" w:fill="FFFFFF"/>
          <w:lang w:eastAsia="zh-CN"/>
        </w:rPr>
        <w:t>It’s imperative that the space community as a whole takes this issue on to ensure the needs of all, and not just the private sector, are taken into account should any alterations be made.</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 xml:space="preserve">The further we look into the future of humans in space, the more reality resembles science fiction. That’s why it’s difficult to make people take the issues which could potentially arise seriously. But </w:t>
      </w:r>
      <w:r w:rsidRPr="00A94905">
        <w:rPr>
          <w:rFonts w:ascii="Times New Roman" w:eastAsia="Times New Roman" w:hAnsi="Times New Roman" w:cs="Times New Roman"/>
          <w:b/>
          <w:bCs/>
          <w:color w:val="333333"/>
          <w:sz w:val="24"/>
          <w:szCs w:val="24"/>
          <w:u w:val="single"/>
          <w:shd w:val="clear" w:color="auto" w:fill="FFFFFF"/>
          <w:lang w:eastAsia="zh-CN"/>
        </w:rPr>
        <w:t>now is the time to consider the problems that could arise from a commercially-led space race, and take the necessary small steps now to avoid potentially disastrous consequences</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in the future.</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4. Privatization of outer space just helps the rich get richer, deepening the already giant economic inequality on earth.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roofErr w:type="spellStart"/>
      <w:r w:rsidRPr="00A94905">
        <w:rPr>
          <w:rFonts w:ascii="Times New Roman" w:eastAsia="Times New Roman" w:hAnsi="Times New Roman" w:cs="Times New Roman"/>
          <w:b/>
          <w:bCs/>
          <w:color w:val="000000"/>
          <w:sz w:val="26"/>
          <w:szCs w:val="26"/>
          <w:shd w:val="clear" w:color="auto" w:fill="FFFFFF"/>
          <w:lang w:eastAsia="zh-CN"/>
        </w:rPr>
        <w:t>Bensaid</w:t>
      </w:r>
      <w:proofErr w:type="spellEnd"/>
      <w:r w:rsidRPr="00A94905">
        <w:rPr>
          <w:rFonts w:ascii="Times New Roman" w:eastAsia="Times New Roman" w:hAnsi="Times New Roman" w:cs="Times New Roman"/>
          <w:color w:val="000000"/>
          <w:sz w:val="20"/>
          <w:szCs w:val="20"/>
          <w:shd w:val="clear" w:color="auto" w:fill="FFFFFF"/>
          <w:lang w:eastAsia="zh-CN"/>
        </w:rPr>
        <w:t xml:space="preserve">, Adam. "The Race for Space </w:t>
      </w:r>
      <w:proofErr w:type="spellStart"/>
      <w:r w:rsidRPr="00A94905">
        <w:rPr>
          <w:rFonts w:ascii="Times New Roman" w:eastAsia="Times New Roman" w:hAnsi="Times New Roman" w:cs="Times New Roman"/>
          <w:color w:val="000000"/>
          <w:sz w:val="20"/>
          <w:szCs w:val="20"/>
          <w:shd w:val="clear" w:color="auto" w:fill="FFFFFF"/>
          <w:lang w:eastAsia="zh-CN"/>
        </w:rPr>
        <w:t>Colonisation</w:t>
      </w:r>
      <w:proofErr w:type="spellEnd"/>
      <w:r w:rsidRPr="00A94905">
        <w:rPr>
          <w:rFonts w:ascii="Times New Roman" w:eastAsia="Times New Roman" w:hAnsi="Times New Roman" w:cs="Times New Roman"/>
          <w:color w:val="000000"/>
          <w:sz w:val="20"/>
          <w:szCs w:val="20"/>
          <w:shd w:val="clear" w:color="auto" w:fill="FFFFFF"/>
          <w:lang w:eastAsia="zh-CN"/>
        </w:rPr>
        <w:t xml:space="preserve"> and Limitless Wealth Is Already Here." </w:t>
      </w:r>
      <w:r w:rsidRPr="00A94905">
        <w:rPr>
          <w:rFonts w:ascii="Times New Roman" w:eastAsia="Times New Roman" w:hAnsi="Times New Roman" w:cs="Times New Roman"/>
          <w:i/>
          <w:iCs/>
          <w:color w:val="000000"/>
          <w:sz w:val="20"/>
          <w:szCs w:val="20"/>
          <w:shd w:val="clear" w:color="auto" w:fill="FFFFFF"/>
          <w:lang w:eastAsia="zh-CN"/>
        </w:rPr>
        <w:t>TRT World</w:t>
      </w:r>
      <w:r w:rsidRPr="00A94905">
        <w:rPr>
          <w:rFonts w:ascii="Times New Roman" w:eastAsia="Times New Roman" w:hAnsi="Times New Roman" w:cs="Times New Roman"/>
          <w:color w:val="000000"/>
          <w:sz w:val="20"/>
          <w:szCs w:val="20"/>
          <w:shd w:val="clear" w:color="auto" w:fill="FFFFFF"/>
          <w:lang w:eastAsia="zh-CN"/>
        </w:rPr>
        <w:t>, 29 Mar. 20</w:t>
      </w:r>
      <w:r w:rsidRPr="00A94905">
        <w:rPr>
          <w:rFonts w:ascii="Times New Roman" w:eastAsia="Times New Roman" w:hAnsi="Times New Roman" w:cs="Times New Roman"/>
          <w:b/>
          <w:bCs/>
          <w:color w:val="000000"/>
          <w:sz w:val="26"/>
          <w:szCs w:val="26"/>
          <w:shd w:val="clear" w:color="auto" w:fill="FFFFFF"/>
          <w:lang w:eastAsia="zh-CN"/>
        </w:rPr>
        <w:t>21</w:t>
      </w:r>
      <w:r w:rsidRPr="00A94905">
        <w:rPr>
          <w:rFonts w:ascii="Times New Roman" w:eastAsia="Times New Roman" w:hAnsi="Times New Roman" w:cs="Times New Roman"/>
          <w:color w:val="000000"/>
          <w:sz w:val="20"/>
          <w:szCs w:val="20"/>
          <w:shd w:val="clear" w:color="auto" w:fill="FFFFFF"/>
          <w:lang w:eastAsia="zh-CN"/>
        </w:rPr>
        <w:t>,</w:t>
      </w:r>
      <w:hyperlink r:id="rId29" w:history="1">
        <w:r w:rsidRPr="00A94905">
          <w:rPr>
            <w:rFonts w:ascii="Times New Roman" w:eastAsia="Times New Roman" w:hAnsi="Times New Roman" w:cs="Times New Roman"/>
            <w:color w:val="000000"/>
            <w:sz w:val="20"/>
            <w:szCs w:val="20"/>
            <w:shd w:val="clear" w:color="auto" w:fill="FFFFFF"/>
            <w:lang w:eastAsia="zh-CN"/>
          </w:rPr>
          <w:t xml:space="preserve"> </w:t>
        </w:r>
        <w:r w:rsidRPr="00A94905">
          <w:rPr>
            <w:rFonts w:ascii="Times New Roman" w:eastAsia="Times New Roman" w:hAnsi="Times New Roman" w:cs="Times New Roman"/>
            <w:color w:val="000000"/>
            <w:sz w:val="20"/>
            <w:szCs w:val="20"/>
            <w:u w:val="single"/>
            <w:shd w:val="clear" w:color="auto" w:fill="FFFFFF"/>
            <w:lang w:eastAsia="zh-CN"/>
          </w:rPr>
          <w:t>www.trtworld.com/magazine/the-race-for-space-colonisation-and-limitless-wealth-is-already-here-45430</w:t>
        </w:r>
      </w:hyperlink>
      <w:r w:rsidRPr="00A94905">
        <w:rPr>
          <w:rFonts w:ascii="Times New Roman" w:eastAsia="Times New Roman" w:hAnsi="Times New Roman" w:cs="Times New Roman"/>
          <w:color w:val="000000"/>
          <w:sz w:val="20"/>
          <w:szCs w:val="20"/>
          <w:shd w:val="clear" w:color="auto" w:fill="FFFFFF"/>
          <w:lang w:eastAsia="zh-CN"/>
        </w:rPr>
        <w:t>. Accessed 4 Jan. 2022.</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color w:val="333333"/>
          <w:sz w:val="12"/>
          <w:szCs w:val="12"/>
          <w:shd w:val="clear" w:color="auto" w:fill="FFFFFF"/>
          <w:lang w:eastAsia="zh-CN"/>
        </w:rPr>
        <w:t xml:space="preserve">Money from money Privatized or not, </w:t>
      </w:r>
      <w:r w:rsidRPr="00A94905">
        <w:rPr>
          <w:rFonts w:ascii="Times New Roman" w:eastAsia="Times New Roman" w:hAnsi="Times New Roman" w:cs="Times New Roman"/>
          <w:b/>
          <w:bCs/>
          <w:color w:val="333333"/>
          <w:sz w:val="24"/>
          <w:szCs w:val="24"/>
          <w:u w:val="single"/>
          <w:shd w:val="clear" w:color="auto" w:fill="FFFF00"/>
          <w:lang w:eastAsia="zh-CN"/>
        </w:rPr>
        <w:t>most of the world’s countries are likely to be adversely affected.</w:t>
      </w:r>
      <w:r w:rsidRPr="00A94905">
        <w:rPr>
          <w:rFonts w:ascii="Times New Roman" w:eastAsia="Times New Roman" w:hAnsi="Times New Roman" w:cs="Times New Roman"/>
          <w:b/>
          <w:bCs/>
          <w:color w:val="333333"/>
          <w:sz w:val="24"/>
          <w:szCs w:val="24"/>
          <w:u w:val="single"/>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 xml:space="preserve">Companies like Planetary Resources, founded as early as 2012, were quickly joined by Deep Space Industries and dozens of others hoping for a slice of the pie. </w:t>
      </w:r>
      <w:r w:rsidRPr="00A94905">
        <w:rPr>
          <w:rFonts w:ascii="Times New Roman" w:eastAsia="Times New Roman" w:hAnsi="Times New Roman" w:cs="Times New Roman"/>
          <w:b/>
          <w:bCs/>
          <w:color w:val="333333"/>
          <w:sz w:val="24"/>
          <w:szCs w:val="24"/>
          <w:u w:val="single"/>
          <w:shd w:val="clear" w:color="auto" w:fill="FFFF00"/>
          <w:lang w:eastAsia="zh-CN"/>
        </w:rPr>
        <w:t>The growth of private space resource companies is backed by pro-establishment banks</w:t>
      </w:r>
      <w:r w:rsidRPr="00A94905">
        <w:rPr>
          <w:rFonts w:ascii="Times New Roman" w:eastAsia="Times New Roman" w:hAnsi="Times New Roman" w:cs="Times New Roman"/>
          <w:b/>
          <w:bCs/>
          <w:color w:val="333333"/>
          <w:sz w:val="24"/>
          <w:szCs w:val="24"/>
          <w:u w:val="single"/>
          <w:lang w:eastAsia="zh-CN"/>
        </w:rPr>
        <w:t xml:space="preserve"> like Goldman Sachs, one of a handful of banks able to finance projects of this magnitude.</w:t>
      </w:r>
      <w:r w:rsidRPr="00A94905">
        <w:rPr>
          <w:rFonts w:ascii="Times New Roman" w:eastAsia="Times New Roman" w:hAnsi="Times New Roman" w:cs="Times New Roman"/>
          <w:color w:val="333333"/>
          <w:sz w:val="24"/>
          <w:szCs w:val="24"/>
          <w:lang w:eastAsia="zh-CN"/>
        </w:rPr>
        <w:t xml:space="preserve">  </w:t>
      </w:r>
      <w:r w:rsidRPr="00A94905">
        <w:rPr>
          <w:rFonts w:ascii="Times New Roman" w:eastAsia="Times New Roman" w:hAnsi="Times New Roman" w:cs="Times New Roman"/>
          <w:color w:val="333333"/>
          <w:sz w:val="12"/>
          <w:szCs w:val="12"/>
          <w:lang w:eastAsia="zh-CN"/>
        </w:rPr>
        <w:t>A report by Gold</w:t>
      </w:r>
      <w:r w:rsidRPr="00A94905">
        <w:rPr>
          <w:rFonts w:ascii="Times New Roman" w:eastAsia="Times New Roman" w:hAnsi="Times New Roman" w:cs="Times New Roman"/>
          <w:color w:val="333333"/>
          <w:sz w:val="12"/>
          <w:szCs w:val="12"/>
          <w:shd w:val="clear" w:color="auto" w:fill="FFFFFF"/>
          <w:lang w:eastAsia="zh-CN"/>
        </w:rPr>
        <w:t xml:space="preserve">man Sachs believes fervently in the lucrative profit </w:t>
      </w:r>
      <w:r w:rsidRPr="00A94905">
        <w:rPr>
          <w:rFonts w:ascii="Times New Roman" w:eastAsia="Times New Roman" w:hAnsi="Times New Roman" w:cs="Times New Roman"/>
          <w:b/>
          <w:bCs/>
          <w:color w:val="333333"/>
          <w:sz w:val="24"/>
          <w:szCs w:val="24"/>
          <w:u w:val="single"/>
          <w:shd w:val="clear" w:color="auto" w:fill="FFFF00"/>
          <w:lang w:eastAsia="zh-CN"/>
        </w:rPr>
        <w:t xml:space="preserve">asteroid mining </w:t>
      </w:r>
      <w:r w:rsidRPr="00A94905">
        <w:rPr>
          <w:rFonts w:ascii="Times New Roman" w:eastAsia="Times New Roman" w:hAnsi="Times New Roman" w:cs="Times New Roman"/>
          <w:color w:val="333333"/>
          <w:sz w:val="12"/>
          <w:szCs w:val="12"/>
          <w:shd w:val="clear" w:color="auto" w:fill="FFFFFF"/>
          <w:lang w:eastAsia="zh-CN"/>
        </w:rPr>
        <w:t xml:space="preserve">promises. The </w:t>
      </w:r>
      <w:proofErr w:type="spellStart"/>
      <w:r w:rsidRPr="00A94905">
        <w:rPr>
          <w:rFonts w:ascii="Times New Roman" w:eastAsia="Times New Roman" w:hAnsi="Times New Roman" w:cs="Times New Roman"/>
          <w:color w:val="333333"/>
          <w:sz w:val="12"/>
          <w:szCs w:val="12"/>
          <w:shd w:val="clear" w:color="auto" w:fill="FFFFFF"/>
          <w:lang w:eastAsia="zh-CN"/>
        </w:rPr>
        <w:t>endeavour</w:t>
      </w:r>
      <w:proofErr w:type="spellEnd"/>
      <w:r w:rsidRPr="00A94905">
        <w:rPr>
          <w:rFonts w:ascii="Times New Roman" w:eastAsia="Times New Roman" w:hAnsi="Times New Roman" w:cs="Times New Roman"/>
          <w:color w:val="333333"/>
          <w:sz w:val="12"/>
          <w:szCs w:val="12"/>
          <w:shd w:val="clear" w:color="auto" w:fill="FFFFFF"/>
          <w:lang w:eastAsia="zh-CN"/>
        </w:rPr>
        <w:t xml:space="preserve"> has a high “psychological barrier”, but isn’t difficult in terms of “actual financial and technological barriers”, it</w:t>
      </w:r>
      <w:hyperlink r:id="rId30" w:history="1">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color w:val="333333"/>
            <w:sz w:val="12"/>
            <w:szCs w:val="12"/>
            <w:u w:val="single"/>
            <w:shd w:val="clear" w:color="auto" w:fill="FFFFFF"/>
            <w:lang w:eastAsia="zh-CN"/>
          </w:rPr>
          <w:t>reports</w:t>
        </w:r>
      </w:hyperlink>
      <w:r w:rsidRPr="00A94905">
        <w:rPr>
          <w:rFonts w:ascii="Times New Roman" w:eastAsia="Times New Roman" w:hAnsi="Times New Roman" w:cs="Times New Roman"/>
          <w:color w:val="333333"/>
          <w:sz w:val="12"/>
          <w:szCs w:val="12"/>
          <w:shd w:val="clear" w:color="auto" w:fill="FFFFFF"/>
          <w:lang w:eastAsia="zh-CN"/>
        </w:rPr>
        <w:t>. A university of California Technology</w:t>
      </w:r>
      <w:hyperlink r:id="rId31" w:history="1">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color w:val="333333"/>
            <w:sz w:val="12"/>
            <w:szCs w:val="12"/>
            <w:u w:val="single"/>
            <w:shd w:val="clear" w:color="auto" w:fill="FFFFFF"/>
            <w:lang w:eastAsia="zh-CN"/>
          </w:rPr>
          <w:t>study</w:t>
        </w:r>
      </w:hyperlink>
      <w:r w:rsidRPr="00A94905">
        <w:rPr>
          <w:rFonts w:ascii="Times New Roman" w:eastAsia="Times New Roman" w:hAnsi="Times New Roman" w:cs="Times New Roman"/>
          <w:color w:val="333333"/>
          <w:sz w:val="12"/>
          <w:szCs w:val="12"/>
          <w:shd w:val="clear" w:color="auto" w:fill="FFFFFF"/>
          <w:lang w:eastAsia="zh-CN"/>
        </w:rPr>
        <w:t xml:space="preserve"> says that</w:t>
      </w:r>
      <w:r w:rsidRPr="00A94905">
        <w:rPr>
          <w:rFonts w:ascii="Times New Roman" w:eastAsia="Times New Roman" w:hAnsi="Times New Roman" w:cs="Times New Roman"/>
          <w:b/>
          <w:bCs/>
          <w:color w:val="333333"/>
          <w:sz w:val="12"/>
          <w:szCs w:val="12"/>
          <w:u w:val="single"/>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FF"/>
          <w:lang w:eastAsia="zh-CN"/>
        </w:rPr>
        <w:t>mining an asteroid would cost roughly $2.6 billion.</w:t>
      </w:r>
      <w:r w:rsidRPr="00A94905">
        <w:rPr>
          <w:rFonts w:ascii="Times New Roman" w:eastAsia="Times New Roman" w:hAnsi="Times New Roman" w:cs="Times New Roman"/>
          <w:color w:val="333333"/>
          <w:sz w:val="12"/>
          <w:szCs w:val="12"/>
          <w:shd w:val="clear" w:color="auto" w:fill="FFFFFF"/>
          <w:lang w:eastAsia="zh-CN"/>
        </w:rPr>
        <w:t xml:space="preserve"> That’s not much higher than most NASA missions. Even a rare mineral mine on earth needs around $1 billion in set-up costs. But one football field-sized asteroid in space could contain as much as $50 billion in rare earth minerals alone. Deep ramifications </w:t>
      </w:r>
      <w:proofErr w:type="gramStart"/>
      <w:r w:rsidRPr="00A94905">
        <w:rPr>
          <w:rFonts w:ascii="Times New Roman" w:eastAsia="Times New Roman" w:hAnsi="Times New Roman" w:cs="Times New Roman"/>
          <w:b/>
          <w:bCs/>
          <w:color w:val="333333"/>
          <w:sz w:val="24"/>
          <w:szCs w:val="24"/>
          <w:u w:val="single"/>
          <w:shd w:val="clear" w:color="auto" w:fill="FFFFFF"/>
          <w:lang w:eastAsia="zh-CN"/>
        </w:rPr>
        <w:t>This</w:t>
      </w:r>
      <w:proofErr w:type="gramEnd"/>
      <w:r w:rsidRPr="00A94905">
        <w:rPr>
          <w:rFonts w:ascii="Times New Roman" w:eastAsia="Times New Roman" w:hAnsi="Times New Roman" w:cs="Times New Roman"/>
          <w:b/>
          <w:bCs/>
          <w:color w:val="333333"/>
          <w:sz w:val="24"/>
          <w:szCs w:val="24"/>
          <w:u w:val="single"/>
          <w:shd w:val="clear" w:color="auto" w:fill="FFFFFF"/>
          <w:lang w:eastAsia="zh-CN"/>
        </w:rPr>
        <w:t xml:space="preserve"> could have devastating effects on the earth’s economy. While the space resources will undoubtedly lead to the creation of entirely new careers, </w:t>
      </w:r>
      <w:r w:rsidRPr="00A94905">
        <w:rPr>
          <w:rFonts w:ascii="Times New Roman" w:eastAsia="Times New Roman" w:hAnsi="Times New Roman" w:cs="Times New Roman"/>
          <w:b/>
          <w:bCs/>
          <w:color w:val="333333"/>
          <w:sz w:val="24"/>
          <w:szCs w:val="24"/>
          <w:u w:val="single"/>
          <w:shd w:val="clear" w:color="auto" w:fill="FFFF00"/>
          <w:lang w:eastAsia="zh-CN"/>
        </w:rPr>
        <w:t>the glut of rare earth minerals previously valuable because they are finite could end up crashing rare earth markets altogether.</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If t</w:t>
      </w:r>
      <w:r w:rsidRPr="00A94905">
        <w:rPr>
          <w:rFonts w:ascii="Times New Roman" w:eastAsia="Times New Roman" w:hAnsi="Times New Roman" w:cs="Times New Roman"/>
          <w:color w:val="333333"/>
          <w:sz w:val="12"/>
          <w:szCs w:val="12"/>
          <w:lang w:eastAsia="zh-CN"/>
        </w:rPr>
        <w:t>hat doesn’t happen,</w:t>
      </w:r>
      <w:r w:rsidRPr="00A94905">
        <w:rPr>
          <w:rFonts w:ascii="Times New Roman" w:eastAsia="Times New Roman" w:hAnsi="Times New Roman" w:cs="Times New Roman"/>
          <w:color w:val="333333"/>
          <w:sz w:val="24"/>
          <w:szCs w:val="24"/>
          <w:lang w:eastAsia="zh-CN"/>
        </w:rPr>
        <w:t xml:space="preserve"> </w:t>
      </w:r>
      <w:r w:rsidRPr="00A94905">
        <w:rPr>
          <w:rFonts w:ascii="Times New Roman" w:eastAsia="Times New Roman" w:hAnsi="Times New Roman" w:cs="Times New Roman"/>
          <w:b/>
          <w:bCs/>
          <w:color w:val="333333"/>
          <w:sz w:val="24"/>
          <w:szCs w:val="24"/>
          <w:u w:val="single"/>
          <w:lang w:eastAsia="zh-CN"/>
        </w:rPr>
        <w:t xml:space="preserve">countries without access to space mining programs are going to be left far behind countries and </w:t>
      </w:r>
      <w:r w:rsidRPr="00A94905">
        <w:rPr>
          <w:rFonts w:ascii="Times New Roman" w:eastAsia="Times New Roman" w:hAnsi="Times New Roman" w:cs="Times New Roman"/>
          <w:b/>
          <w:bCs/>
          <w:color w:val="333333"/>
          <w:sz w:val="24"/>
          <w:szCs w:val="24"/>
          <w:u w:val="single"/>
          <w:shd w:val="clear" w:color="auto" w:fill="FFFF00"/>
          <w:lang w:eastAsia="zh-CN"/>
        </w:rPr>
        <w:t>private companies</w:t>
      </w:r>
      <w:r w:rsidRPr="00A94905">
        <w:rPr>
          <w:rFonts w:ascii="Times New Roman" w:eastAsia="Times New Roman" w:hAnsi="Times New Roman" w:cs="Times New Roman"/>
          <w:b/>
          <w:bCs/>
          <w:color w:val="333333"/>
          <w:sz w:val="24"/>
          <w:szCs w:val="24"/>
          <w:u w:val="single"/>
          <w:lang w:eastAsia="zh-CN"/>
        </w:rPr>
        <w:t xml:space="preserve"> that have reached a multi-planetary status, </w:t>
      </w:r>
      <w:r w:rsidRPr="00A94905">
        <w:rPr>
          <w:rFonts w:ascii="Times New Roman" w:eastAsia="Times New Roman" w:hAnsi="Times New Roman" w:cs="Times New Roman"/>
          <w:b/>
          <w:bCs/>
          <w:color w:val="333333"/>
          <w:sz w:val="24"/>
          <w:szCs w:val="24"/>
          <w:u w:val="single"/>
          <w:shd w:val="clear" w:color="auto" w:fill="FFFF00"/>
          <w:lang w:eastAsia="zh-CN"/>
        </w:rPr>
        <w:t>able to leverage off-world income.</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 xml:space="preserve">For many, </w:t>
      </w:r>
      <w:r w:rsidRPr="00A94905">
        <w:rPr>
          <w:rFonts w:ascii="Times New Roman" w:eastAsia="Times New Roman" w:hAnsi="Times New Roman" w:cs="Times New Roman"/>
          <w:b/>
          <w:bCs/>
          <w:color w:val="333333"/>
          <w:sz w:val="24"/>
          <w:szCs w:val="24"/>
          <w:u w:val="single"/>
          <w:shd w:val="clear" w:color="auto" w:fill="FFFF00"/>
          <w:lang w:eastAsia="zh-CN"/>
        </w:rPr>
        <w:t>this promises an era of monopoly and unfair competition.</w:t>
      </w:r>
      <w:r w:rsidRPr="00A94905">
        <w:rPr>
          <w:rFonts w:ascii="Times New Roman" w:eastAsia="Times New Roman" w:hAnsi="Times New Roman" w:cs="Times New Roman"/>
          <w:b/>
          <w:bCs/>
          <w:color w:val="333333"/>
          <w:sz w:val="24"/>
          <w:szCs w:val="24"/>
          <w:u w:val="single"/>
          <w:shd w:val="clear" w:color="auto" w:fill="FFFFFF"/>
          <w:lang w:eastAsia="zh-CN"/>
        </w:rPr>
        <w:t xml:space="preserve"> For successful companies like SpaceX, international law is vague about what it takes to claim a planet as your own.</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 xml:space="preserve">Deeper ethical issues arise, including whether an employer has the right to control reproduction in hostile space environments. </w:t>
      </w:r>
      <w:r w:rsidRPr="00A94905">
        <w:rPr>
          <w:rFonts w:ascii="Times New Roman" w:eastAsia="Times New Roman" w:hAnsi="Times New Roman" w:cs="Times New Roman"/>
          <w:b/>
          <w:bCs/>
          <w:color w:val="333333"/>
          <w:sz w:val="24"/>
          <w:szCs w:val="24"/>
          <w:u w:val="single"/>
          <w:shd w:val="clear" w:color="auto" w:fill="FFFFFF"/>
          <w:lang w:eastAsia="zh-CN"/>
        </w:rPr>
        <w:t xml:space="preserve">Another pressing question is what separates colonial employees from indentured </w:t>
      </w:r>
      <w:proofErr w:type="spellStart"/>
      <w:r w:rsidRPr="00A94905">
        <w:rPr>
          <w:rFonts w:ascii="Times New Roman" w:eastAsia="Times New Roman" w:hAnsi="Times New Roman" w:cs="Times New Roman"/>
          <w:b/>
          <w:bCs/>
          <w:color w:val="333333"/>
          <w:sz w:val="24"/>
          <w:szCs w:val="24"/>
          <w:u w:val="single"/>
          <w:shd w:val="clear" w:color="auto" w:fill="FFFFFF"/>
          <w:lang w:eastAsia="zh-CN"/>
        </w:rPr>
        <w:t>labourers</w:t>
      </w:r>
      <w:proofErr w:type="spellEnd"/>
      <w:r w:rsidRPr="00A94905">
        <w:rPr>
          <w:rFonts w:ascii="Times New Roman" w:eastAsia="Times New Roman" w:hAnsi="Times New Roman" w:cs="Times New Roman"/>
          <w:b/>
          <w:bCs/>
          <w:color w:val="333333"/>
          <w:sz w:val="24"/>
          <w:szCs w:val="24"/>
          <w:u w:val="single"/>
          <w:shd w:val="clear" w:color="auto" w:fill="FFFFFF"/>
          <w:lang w:eastAsia="zh-CN"/>
        </w:rPr>
        <w:t xml:space="preserve">, with future Martian settlers likely facing a one-way ticket in exchange for a lifetime of </w:t>
      </w:r>
      <w:proofErr w:type="spellStart"/>
      <w:r w:rsidRPr="00A94905">
        <w:rPr>
          <w:rFonts w:ascii="Times New Roman" w:eastAsia="Times New Roman" w:hAnsi="Times New Roman" w:cs="Times New Roman"/>
          <w:b/>
          <w:bCs/>
          <w:color w:val="333333"/>
          <w:sz w:val="24"/>
          <w:szCs w:val="24"/>
          <w:u w:val="single"/>
          <w:shd w:val="clear" w:color="auto" w:fill="FFFFFF"/>
          <w:lang w:eastAsia="zh-CN"/>
        </w:rPr>
        <w:t>labour</w:t>
      </w:r>
      <w:proofErr w:type="spellEnd"/>
      <w:r w:rsidRPr="00A94905">
        <w:rPr>
          <w:rFonts w:ascii="Times New Roman" w:eastAsia="Times New Roman" w:hAnsi="Times New Roman" w:cs="Times New Roman"/>
          <w:b/>
          <w:bCs/>
          <w:color w:val="333333"/>
          <w:sz w:val="24"/>
          <w:szCs w:val="24"/>
          <w:u w:val="single"/>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More critically, if Mars is settled by a private company, what kind of government will it use, if any?  Geopolitically,</w:t>
      </w:r>
      <w:r w:rsidRPr="00A94905">
        <w:rPr>
          <w:rFonts w:ascii="Times New Roman" w:eastAsia="Times New Roman" w:hAnsi="Times New Roman" w:cs="Times New Roman"/>
          <w:b/>
          <w:bCs/>
          <w:color w:val="333333"/>
          <w:sz w:val="24"/>
          <w:szCs w:val="24"/>
          <w:u w:val="single"/>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space resource mining also promises economic supremacy to a few nations over the vast majority of earth</w:t>
      </w:r>
      <w:r w:rsidRPr="00A94905">
        <w:rPr>
          <w:rFonts w:ascii="Times New Roman" w:eastAsia="Times New Roman" w:hAnsi="Times New Roman" w:cs="Times New Roman"/>
          <w:b/>
          <w:bCs/>
          <w:color w:val="333333"/>
          <w:sz w:val="24"/>
          <w:szCs w:val="24"/>
          <w:u w:val="single"/>
          <w:lang w:eastAsia="zh-CN"/>
        </w:rPr>
        <w:t>, bringing near limitless pockets to a tiny minority, and with it concentrated power in a way humanity has never experienced before.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sz w:val="24"/>
          <w:szCs w:val="24"/>
          <w:lang w:eastAsia="zh-CN"/>
        </w:rPr>
        <w:t>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lastRenderedPageBreak/>
        <w:t xml:space="preserve">5. Private space exploration is elitist and only accessible to the </w:t>
      </w:r>
      <w:proofErr w:type="spellStart"/>
      <w:r w:rsidRPr="00A94905">
        <w:rPr>
          <w:rFonts w:ascii="Times New Roman" w:eastAsia="Times New Roman" w:hAnsi="Times New Roman" w:cs="Times New Roman"/>
          <w:b/>
          <w:bCs/>
          <w:color w:val="000000"/>
          <w:sz w:val="26"/>
          <w:szCs w:val="26"/>
          <w:shd w:val="clear" w:color="auto" w:fill="FFFFFF"/>
          <w:lang w:eastAsia="zh-CN"/>
        </w:rPr>
        <w:t>ultra wealthy</w:t>
      </w:r>
      <w:proofErr w:type="spellEnd"/>
      <w:r w:rsidRPr="00A94905">
        <w:rPr>
          <w:rFonts w:ascii="Times New Roman" w:eastAsia="Times New Roman" w:hAnsi="Times New Roman" w:cs="Times New Roman"/>
          <w:b/>
          <w:bCs/>
          <w:color w:val="000000"/>
          <w:sz w:val="26"/>
          <w:szCs w:val="26"/>
          <w:shd w:val="clear" w:color="auto" w:fill="FFFFFF"/>
          <w:lang w:eastAsia="zh-CN"/>
        </w:rPr>
        <w:t>. </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b/>
          <w:bCs/>
          <w:color w:val="000000"/>
          <w:sz w:val="26"/>
          <w:szCs w:val="26"/>
          <w:shd w:val="clear" w:color="auto" w:fill="FFFFFF"/>
          <w:lang w:eastAsia="zh-CN"/>
        </w:rPr>
        <w:t>Griffin</w:t>
      </w:r>
      <w:r w:rsidRPr="00A94905">
        <w:rPr>
          <w:rFonts w:ascii="Times New Roman" w:eastAsia="Times New Roman" w:hAnsi="Times New Roman" w:cs="Times New Roman"/>
          <w:color w:val="000000"/>
          <w:sz w:val="20"/>
          <w:szCs w:val="20"/>
          <w:shd w:val="clear" w:color="auto" w:fill="FFFFFF"/>
          <w:lang w:eastAsia="zh-CN"/>
        </w:rPr>
        <w:t xml:space="preserve">, Andrew. "Elon Musk's Space X </w:t>
      </w:r>
      <w:proofErr w:type="spellStart"/>
      <w:r w:rsidRPr="00A94905">
        <w:rPr>
          <w:rFonts w:ascii="Times New Roman" w:eastAsia="Times New Roman" w:hAnsi="Times New Roman" w:cs="Times New Roman"/>
          <w:color w:val="000000"/>
          <w:sz w:val="20"/>
          <w:szCs w:val="20"/>
          <w:shd w:val="clear" w:color="auto" w:fill="FFFFFF"/>
          <w:lang w:eastAsia="zh-CN"/>
        </w:rPr>
        <w:t>Programme</w:t>
      </w:r>
      <w:proofErr w:type="spellEnd"/>
      <w:r w:rsidRPr="00A94905">
        <w:rPr>
          <w:rFonts w:ascii="Times New Roman" w:eastAsia="Times New Roman" w:hAnsi="Times New Roman" w:cs="Times New Roman"/>
          <w:color w:val="000000"/>
          <w:sz w:val="20"/>
          <w:szCs w:val="20"/>
          <w:shd w:val="clear" w:color="auto" w:fill="FFFFFF"/>
          <w:lang w:eastAsia="zh-CN"/>
        </w:rPr>
        <w:t xml:space="preserve"> Shows How the Elitist Space Race Descended into Uninspiring Holidays for the Ultra-Rich." </w:t>
      </w:r>
      <w:r w:rsidRPr="00A94905">
        <w:rPr>
          <w:rFonts w:ascii="Times New Roman" w:eastAsia="Times New Roman" w:hAnsi="Times New Roman" w:cs="Times New Roman"/>
          <w:i/>
          <w:iCs/>
          <w:color w:val="000000"/>
          <w:sz w:val="20"/>
          <w:szCs w:val="20"/>
          <w:shd w:val="clear" w:color="auto" w:fill="FFFFFF"/>
          <w:lang w:eastAsia="zh-CN"/>
        </w:rPr>
        <w:t>Andrew Griffin</w:t>
      </w:r>
      <w:r w:rsidRPr="00A94905">
        <w:rPr>
          <w:rFonts w:ascii="Times New Roman" w:eastAsia="Times New Roman" w:hAnsi="Times New Roman" w:cs="Times New Roman"/>
          <w:color w:val="000000"/>
          <w:sz w:val="20"/>
          <w:szCs w:val="20"/>
          <w:shd w:val="clear" w:color="auto" w:fill="FFFFFF"/>
          <w:lang w:eastAsia="zh-CN"/>
        </w:rPr>
        <w:t>, 28 Feb. 20</w:t>
      </w:r>
      <w:r w:rsidRPr="00A94905">
        <w:rPr>
          <w:rFonts w:ascii="Times New Roman" w:eastAsia="Times New Roman" w:hAnsi="Times New Roman" w:cs="Times New Roman"/>
          <w:b/>
          <w:bCs/>
          <w:color w:val="000000"/>
          <w:sz w:val="26"/>
          <w:szCs w:val="26"/>
          <w:shd w:val="clear" w:color="auto" w:fill="FFFFFF"/>
          <w:lang w:eastAsia="zh-CN"/>
        </w:rPr>
        <w:t>17</w:t>
      </w:r>
      <w:r w:rsidRPr="00A94905">
        <w:rPr>
          <w:rFonts w:ascii="Times New Roman" w:eastAsia="Times New Roman" w:hAnsi="Times New Roman" w:cs="Times New Roman"/>
          <w:color w:val="000000"/>
          <w:sz w:val="20"/>
          <w:szCs w:val="20"/>
          <w:shd w:val="clear" w:color="auto" w:fill="FFFFFF"/>
          <w:lang w:eastAsia="zh-CN"/>
        </w:rPr>
        <w:t>,</w:t>
      </w:r>
      <w:hyperlink r:id="rId32" w:history="1">
        <w:r w:rsidRPr="00A94905">
          <w:rPr>
            <w:rFonts w:ascii="Times New Roman" w:eastAsia="Times New Roman" w:hAnsi="Times New Roman" w:cs="Times New Roman"/>
            <w:color w:val="000000"/>
            <w:sz w:val="20"/>
            <w:szCs w:val="20"/>
            <w:shd w:val="clear" w:color="auto" w:fill="FFFFFF"/>
            <w:lang w:eastAsia="zh-CN"/>
          </w:rPr>
          <w:t xml:space="preserve"> </w:t>
        </w:r>
        <w:r w:rsidRPr="00A94905">
          <w:rPr>
            <w:rFonts w:ascii="Times New Roman" w:eastAsia="Times New Roman" w:hAnsi="Times New Roman" w:cs="Times New Roman"/>
            <w:color w:val="000000"/>
            <w:sz w:val="20"/>
            <w:szCs w:val="20"/>
            <w:u w:val="single"/>
            <w:shd w:val="clear" w:color="auto" w:fill="FFFFFF"/>
            <w:lang w:eastAsia="zh-CN"/>
          </w:rPr>
          <w:t>www.independent.co.uk/voices/elon-musk-spacex-nasa-moon-travel-only-if-you-can-afford-it-a7603486.html</w:t>
        </w:r>
      </w:hyperlink>
      <w:r w:rsidRPr="00A94905">
        <w:rPr>
          <w:rFonts w:ascii="Times New Roman" w:eastAsia="Times New Roman" w:hAnsi="Times New Roman" w:cs="Times New Roman"/>
          <w:color w:val="000000"/>
          <w:sz w:val="20"/>
          <w:szCs w:val="20"/>
          <w:shd w:val="clear" w:color="auto" w:fill="FFFFFF"/>
          <w:lang w:eastAsia="zh-CN"/>
        </w:rPr>
        <w:t>. Accessed 4 Jan. 2022.</w:t>
      </w:r>
    </w:p>
    <w:p w:rsidR="00A94905" w:rsidRPr="00A94905" w:rsidRDefault="00A94905" w:rsidP="00A94905">
      <w:pPr>
        <w:spacing w:after="0" w:line="240" w:lineRule="auto"/>
        <w:rPr>
          <w:rFonts w:ascii="Times New Roman" w:eastAsia="Times New Roman" w:hAnsi="Times New Roman" w:cs="Times New Roman"/>
          <w:sz w:val="24"/>
          <w:szCs w:val="24"/>
          <w:lang w:eastAsia="zh-CN"/>
        </w:rPr>
      </w:pPr>
      <w:r w:rsidRPr="00A94905">
        <w:rPr>
          <w:rFonts w:ascii="Times New Roman" w:eastAsia="Times New Roman" w:hAnsi="Times New Roman" w:cs="Times New Roman"/>
          <w:color w:val="333333"/>
          <w:sz w:val="12"/>
          <w:szCs w:val="12"/>
          <w:shd w:val="clear" w:color="auto" w:fill="FFFFFF"/>
          <w:lang w:eastAsia="zh-CN"/>
        </w:rPr>
        <w:t xml:space="preserve">Space travel and exploration has always been a hybrid project between the public and private sector. </w:t>
      </w:r>
      <w:r w:rsidRPr="00A94905">
        <w:rPr>
          <w:rFonts w:ascii="Times New Roman" w:eastAsia="Times New Roman" w:hAnsi="Times New Roman" w:cs="Times New Roman"/>
          <w:b/>
          <w:bCs/>
          <w:color w:val="333333"/>
          <w:sz w:val="24"/>
          <w:szCs w:val="24"/>
          <w:u w:val="single"/>
          <w:shd w:val="clear" w:color="auto" w:fill="FFFF00"/>
          <w:lang w:eastAsia="zh-CN"/>
        </w:rPr>
        <w:t>Over decades</w:t>
      </w:r>
      <w:hyperlink r:id="rId33" w:history="1">
        <w:r w:rsidRPr="00A94905">
          <w:rPr>
            <w:rFonts w:ascii="Times New Roman" w:eastAsia="Times New Roman" w:hAnsi="Times New Roman" w:cs="Times New Roman"/>
            <w:b/>
            <w:bCs/>
            <w:color w:val="333333"/>
            <w:sz w:val="24"/>
            <w:szCs w:val="24"/>
            <w:u w:val="single"/>
            <w:shd w:val="clear" w:color="auto" w:fill="FFFF00"/>
            <w:lang w:eastAsia="zh-CN"/>
          </w:rPr>
          <w:t xml:space="preserve"> </w:t>
        </w:r>
        <w:proofErr w:type="gramStart"/>
        <w:r w:rsidRPr="00A94905">
          <w:rPr>
            <w:rFonts w:ascii="Times New Roman" w:eastAsia="Times New Roman" w:hAnsi="Times New Roman" w:cs="Times New Roman"/>
            <w:b/>
            <w:bCs/>
            <w:color w:val="333333"/>
            <w:sz w:val="24"/>
            <w:szCs w:val="24"/>
            <w:u w:val="single"/>
            <w:shd w:val="clear" w:color="auto" w:fill="FFFF00"/>
            <w:lang w:eastAsia="zh-CN"/>
          </w:rPr>
          <w:t>Nasa</w:t>
        </w:r>
        <w:proofErr w:type="gramEnd"/>
      </w:hyperlink>
      <w:r w:rsidRPr="00A94905">
        <w:rPr>
          <w:rFonts w:ascii="Times New Roman" w:eastAsia="Times New Roman" w:hAnsi="Times New Roman" w:cs="Times New Roman"/>
          <w:b/>
          <w:bCs/>
          <w:color w:val="333333"/>
          <w:sz w:val="24"/>
          <w:szCs w:val="24"/>
          <w:u w:val="single"/>
          <w:shd w:val="clear" w:color="auto" w:fill="FFFF00"/>
          <w:lang w:eastAsia="zh-CN"/>
        </w:rPr>
        <w:t xml:space="preserve"> and other space agencies have created stunning innovations – only to have these discoveries taken by private companies and turned into profit.</w:t>
      </w:r>
      <w:r w:rsidRPr="00A94905">
        <w:rPr>
          <w:rFonts w:ascii="Times New Roman" w:eastAsia="Times New Roman" w:hAnsi="Times New Roman" w:cs="Times New Roman"/>
          <w:b/>
          <w:bCs/>
          <w:color w:val="333333"/>
          <w:sz w:val="24"/>
          <w:szCs w:val="24"/>
          <w:u w:val="single"/>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Everything from modern cameras to the sole of Adidas’ Boost sneakers trade on ideas that were originally created by space agencies. B</w:t>
      </w:r>
      <w:r w:rsidRPr="00A94905">
        <w:rPr>
          <w:rFonts w:ascii="Times New Roman" w:eastAsia="Times New Roman" w:hAnsi="Times New Roman" w:cs="Times New Roman"/>
          <w:color w:val="333333"/>
          <w:sz w:val="12"/>
          <w:szCs w:val="12"/>
          <w:shd w:val="clear" w:color="auto" w:fill="FFFF00"/>
          <w:lang w:eastAsia="zh-CN"/>
        </w:rPr>
        <w:t>ut</w:t>
      </w:r>
      <w:r w:rsidRPr="00A94905">
        <w:rPr>
          <w:rFonts w:ascii="Times New Roman" w:eastAsia="Times New Roman" w:hAnsi="Times New Roman" w:cs="Times New Roman"/>
          <w:b/>
          <w:bCs/>
          <w:color w:val="333333"/>
          <w:sz w:val="24"/>
          <w:szCs w:val="24"/>
          <w:u w:val="single"/>
          <w:shd w:val="clear" w:color="auto" w:fill="FFFF00"/>
          <w:lang w:eastAsia="zh-CN"/>
        </w:rPr>
        <w:t xml:space="preserve"> the new</w:t>
      </w:r>
      <w:hyperlink r:id="rId34" w:history="1">
        <w:r w:rsidRPr="00A94905">
          <w:rPr>
            <w:rFonts w:ascii="Times New Roman" w:eastAsia="Times New Roman" w:hAnsi="Times New Roman" w:cs="Times New Roman"/>
            <w:b/>
            <w:bCs/>
            <w:color w:val="333333"/>
            <w:sz w:val="24"/>
            <w:szCs w:val="24"/>
            <w:u w:val="single"/>
            <w:shd w:val="clear" w:color="auto" w:fill="FFFF00"/>
            <w:lang w:eastAsia="zh-CN"/>
          </w:rPr>
          <w:t xml:space="preserve"> SpaceX</w:t>
        </w:r>
      </w:hyperlink>
      <w:r w:rsidRPr="00A94905">
        <w:rPr>
          <w:rFonts w:ascii="Times New Roman" w:eastAsia="Times New Roman" w:hAnsi="Times New Roman" w:cs="Times New Roman"/>
          <w:b/>
          <w:bCs/>
          <w:color w:val="333333"/>
          <w:sz w:val="24"/>
          <w:szCs w:val="24"/>
          <w:u w:val="single"/>
          <w:shd w:val="clear" w:color="auto" w:fill="FFFF00"/>
          <w:lang w:eastAsia="zh-CN"/>
        </w:rPr>
        <w:t xml:space="preserve"> development</w:t>
      </w:r>
      <w:r w:rsidRPr="00A94905">
        <w:rPr>
          <w:rFonts w:ascii="Times New Roman" w:eastAsia="Times New Roman" w:hAnsi="Times New Roman" w:cs="Times New Roman"/>
          <w:b/>
          <w:bCs/>
          <w:color w:val="333333"/>
          <w:sz w:val="24"/>
          <w:szCs w:val="24"/>
          <w:u w:val="single"/>
          <w:shd w:val="clear" w:color="auto" w:fill="FFFFFF"/>
          <w:lang w:eastAsia="zh-CN"/>
        </w:rPr>
        <w:t xml:space="preserve"> is more depressing than any of those corporate arrangements. It </w:t>
      </w:r>
      <w:r w:rsidRPr="00A94905">
        <w:rPr>
          <w:rFonts w:ascii="Times New Roman" w:eastAsia="Times New Roman" w:hAnsi="Times New Roman" w:cs="Times New Roman"/>
          <w:b/>
          <w:bCs/>
          <w:color w:val="333333"/>
          <w:sz w:val="24"/>
          <w:szCs w:val="24"/>
          <w:u w:val="single"/>
          <w:shd w:val="clear" w:color="auto" w:fill="FFFF00"/>
          <w:lang w:eastAsia="zh-CN"/>
        </w:rPr>
        <w:t>sees</w:t>
      </w:r>
      <w:hyperlink r:id="rId35" w:history="1">
        <w:r w:rsidRPr="00A94905">
          <w:rPr>
            <w:rFonts w:ascii="Times New Roman" w:eastAsia="Times New Roman" w:hAnsi="Times New Roman" w:cs="Times New Roman"/>
            <w:b/>
            <w:bCs/>
            <w:color w:val="333333"/>
            <w:sz w:val="24"/>
            <w:szCs w:val="24"/>
            <w:u w:val="single"/>
            <w:shd w:val="clear" w:color="auto" w:fill="FFFF00"/>
            <w:lang w:eastAsia="zh-CN"/>
          </w:rPr>
          <w:t xml:space="preserve"> Elon Musk’s</w:t>
        </w:r>
      </w:hyperlink>
      <w:r w:rsidRPr="00A94905">
        <w:rPr>
          <w:rFonts w:ascii="Times New Roman" w:eastAsia="Times New Roman" w:hAnsi="Times New Roman" w:cs="Times New Roman"/>
          <w:b/>
          <w:bCs/>
          <w:color w:val="333333"/>
          <w:sz w:val="24"/>
          <w:szCs w:val="24"/>
          <w:u w:val="single"/>
          <w:shd w:val="clear" w:color="auto" w:fill="FFFF00"/>
          <w:lang w:eastAsia="zh-CN"/>
        </w:rPr>
        <w:t xml:space="preserve"> company steal the very founding ideals of space travel and sell them on to the highest bidder.</w:t>
      </w:r>
      <w:r w:rsidRPr="00A94905">
        <w:rPr>
          <w:rFonts w:ascii="Times New Roman" w:eastAsia="Times New Roman" w:hAnsi="Times New Roman" w:cs="Times New Roman"/>
          <w:b/>
          <w:bCs/>
          <w:color w:val="333333"/>
          <w:sz w:val="24"/>
          <w:szCs w:val="24"/>
          <w:u w:val="single"/>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 xml:space="preserve">It has announced that, with </w:t>
      </w:r>
      <w:proofErr w:type="gramStart"/>
      <w:r w:rsidRPr="00A94905">
        <w:rPr>
          <w:rFonts w:ascii="Times New Roman" w:eastAsia="Times New Roman" w:hAnsi="Times New Roman" w:cs="Times New Roman"/>
          <w:color w:val="333333"/>
          <w:sz w:val="12"/>
          <w:szCs w:val="12"/>
          <w:shd w:val="clear" w:color="auto" w:fill="FFFFFF"/>
          <w:lang w:eastAsia="zh-CN"/>
        </w:rPr>
        <w:t>Nasa’s</w:t>
      </w:r>
      <w:proofErr w:type="gramEnd"/>
      <w:r w:rsidRPr="00A94905">
        <w:rPr>
          <w:rFonts w:ascii="Times New Roman" w:eastAsia="Times New Roman" w:hAnsi="Times New Roman" w:cs="Times New Roman"/>
          <w:color w:val="333333"/>
          <w:sz w:val="12"/>
          <w:szCs w:val="12"/>
          <w:shd w:val="clear" w:color="auto" w:fill="FFFFFF"/>
          <w:lang w:eastAsia="zh-CN"/>
        </w:rPr>
        <w:t xml:space="preserve"> help, it will fling</w:t>
      </w:r>
      <w:hyperlink r:id="rId36" w:history="1">
        <w:r w:rsidRPr="00A94905">
          <w:rPr>
            <w:rFonts w:ascii="Times New Roman" w:eastAsia="Times New Roman" w:hAnsi="Times New Roman" w:cs="Times New Roman"/>
            <w:color w:val="333333"/>
            <w:sz w:val="12"/>
            <w:szCs w:val="12"/>
            <w:shd w:val="clear" w:color="auto" w:fill="FFFFFF"/>
            <w:lang w:eastAsia="zh-CN"/>
          </w:rPr>
          <w:t xml:space="preserve"> </w:t>
        </w:r>
        <w:r w:rsidRPr="00A94905">
          <w:rPr>
            <w:rFonts w:ascii="Times New Roman" w:eastAsia="Times New Roman" w:hAnsi="Times New Roman" w:cs="Times New Roman"/>
            <w:color w:val="333333"/>
            <w:sz w:val="12"/>
            <w:szCs w:val="12"/>
            <w:u w:val="single"/>
            <w:shd w:val="clear" w:color="auto" w:fill="FFFFFF"/>
            <w:lang w:eastAsia="zh-CN"/>
          </w:rPr>
          <w:t>two people that have paid a “significant deposit” up into space</w:t>
        </w:r>
      </w:hyperlink>
      <w:r w:rsidRPr="00A94905">
        <w:rPr>
          <w:rFonts w:ascii="Times New Roman" w:eastAsia="Times New Roman" w:hAnsi="Times New Roman" w:cs="Times New Roman"/>
          <w:color w:val="333333"/>
          <w:sz w:val="12"/>
          <w:szCs w:val="12"/>
          <w:shd w:val="clear" w:color="auto" w:fill="FFFFFF"/>
          <w:lang w:eastAsia="zh-CN"/>
        </w:rPr>
        <w:t xml:space="preserve">, around the moon, and back again. The business of being an astronaut used to be a strange, intoxicating pursuit. Militaristic and elite, its heroes embodied the very best of American and Russian values: pride, bravery, glory and success. </w:t>
      </w:r>
      <w:r w:rsidRPr="00A94905">
        <w:rPr>
          <w:rFonts w:ascii="Times New Roman" w:eastAsia="Times New Roman" w:hAnsi="Times New Roman" w:cs="Times New Roman"/>
          <w:b/>
          <w:bCs/>
          <w:color w:val="333333"/>
          <w:sz w:val="24"/>
          <w:szCs w:val="24"/>
          <w:u w:val="single"/>
          <w:shd w:val="clear" w:color="auto" w:fill="FFFFFF"/>
          <w:lang w:eastAsia="zh-CN"/>
        </w:rPr>
        <w:t xml:space="preserve">Now, </w:t>
      </w:r>
      <w:r w:rsidRPr="00A94905">
        <w:rPr>
          <w:rFonts w:ascii="Times New Roman" w:eastAsia="Times New Roman" w:hAnsi="Times New Roman" w:cs="Times New Roman"/>
          <w:b/>
          <w:bCs/>
          <w:color w:val="333333"/>
          <w:sz w:val="24"/>
          <w:szCs w:val="24"/>
          <w:u w:val="single"/>
          <w:shd w:val="clear" w:color="auto" w:fill="FFFF00"/>
          <w:lang w:eastAsia="zh-CN"/>
        </w:rPr>
        <w:t>those who go into space will no longer be selected for their skill at flying, or</w:t>
      </w:r>
      <w:r w:rsidRPr="00A94905">
        <w:rPr>
          <w:rFonts w:ascii="Times New Roman" w:eastAsia="Times New Roman" w:hAnsi="Times New Roman" w:cs="Times New Roman"/>
          <w:b/>
          <w:bCs/>
          <w:color w:val="333333"/>
          <w:sz w:val="24"/>
          <w:szCs w:val="24"/>
          <w:u w:val="single"/>
          <w:shd w:val="clear" w:color="auto" w:fill="FFFFFF"/>
          <w:lang w:eastAsia="zh-CN"/>
        </w:rPr>
        <w:t xml:space="preserve"> the steely </w:t>
      </w:r>
      <w:r w:rsidRPr="00A94905">
        <w:rPr>
          <w:rFonts w:ascii="Times New Roman" w:eastAsia="Times New Roman" w:hAnsi="Times New Roman" w:cs="Times New Roman"/>
          <w:b/>
          <w:bCs/>
          <w:color w:val="333333"/>
          <w:sz w:val="24"/>
          <w:szCs w:val="24"/>
          <w:u w:val="single"/>
          <w:shd w:val="clear" w:color="auto" w:fill="FFFF00"/>
          <w:lang w:eastAsia="zh-CN"/>
        </w:rPr>
        <w:t>heroism</w:t>
      </w:r>
      <w:r w:rsidRPr="00A94905">
        <w:rPr>
          <w:rFonts w:ascii="Times New Roman" w:eastAsia="Times New Roman" w:hAnsi="Times New Roman" w:cs="Times New Roman"/>
          <w:b/>
          <w:bCs/>
          <w:color w:val="333333"/>
          <w:sz w:val="24"/>
          <w:szCs w:val="24"/>
          <w:u w:val="single"/>
          <w:shd w:val="clear" w:color="auto" w:fill="FFFFFF"/>
          <w:lang w:eastAsia="zh-CN"/>
        </w:rPr>
        <w:t xml:space="preserve"> that made people like Neil Armstrong and Yuri Gagarin into national heroes.</w:t>
      </w:r>
      <w:r w:rsidRPr="00A94905">
        <w:rPr>
          <w:rFonts w:ascii="Times New Roman" w:eastAsia="Times New Roman" w:hAnsi="Times New Roman" w:cs="Times New Roman"/>
          <w:b/>
          <w:bCs/>
          <w:color w:val="333333"/>
          <w:sz w:val="24"/>
          <w:szCs w:val="24"/>
          <w:u w:val="single"/>
          <w:shd w:val="clear" w:color="auto" w:fill="FFFF00"/>
          <w:lang w:eastAsia="zh-CN"/>
        </w:rPr>
        <w:t xml:space="preserve"> Instead, they’ll be picked based on whether they can pay the estimated $150m</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(£120m) that it costs to take the journey. Apparently,</w:t>
      </w:r>
      <w:r w:rsidRPr="00A94905">
        <w:rPr>
          <w:rFonts w:ascii="Times New Roman" w:eastAsia="Times New Roman" w:hAnsi="Times New Roman" w:cs="Times New Roman"/>
          <w:b/>
          <w:bCs/>
          <w:color w:val="333333"/>
          <w:sz w:val="24"/>
          <w:szCs w:val="24"/>
          <w:u w:val="single"/>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the US no longer chooses its best people to go into space,</w:t>
      </w:r>
      <w:r w:rsidRPr="00A94905">
        <w:rPr>
          <w:rFonts w:ascii="Times New Roman" w:eastAsia="Times New Roman" w:hAnsi="Times New Roman" w:cs="Times New Roman"/>
          <w:b/>
          <w:bCs/>
          <w:color w:val="333333"/>
          <w:sz w:val="24"/>
          <w:szCs w:val="24"/>
          <w:u w:val="single"/>
          <w:shd w:val="clear" w:color="auto" w:fill="FFFFFF"/>
          <w:lang w:eastAsia="zh-CN"/>
        </w:rPr>
        <w:t xml:space="preserve"> or to run the country, </w:t>
      </w:r>
      <w:r w:rsidRPr="00A94905">
        <w:rPr>
          <w:rFonts w:ascii="Times New Roman" w:eastAsia="Times New Roman" w:hAnsi="Times New Roman" w:cs="Times New Roman"/>
          <w:b/>
          <w:bCs/>
          <w:color w:val="333333"/>
          <w:sz w:val="24"/>
          <w:szCs w:val="24"/>
          <w:u w:val="single"/>
          <w:shd w:val="clear" w:color="auto" w:fill="FFFF00"/>
          <w:lang w:eastAsia="zh-CN"/>
        </w:rPr>
        <w:t>but instead selects its richest</w:t>
      </w:r>
      <w:r w:rsidRPr="00A94905">
        <w:rPr>
          <w:rFonts w:ascii="Times New Roman" w:eastAsia="Times New Roman" w:hAnsi="Times New Roman" w:cs="Times New Roman"/>
          <w:color w:val="333333"/>
          <w:sz w:val="24"/>
          <w:szCs w:val="24"/>
          <w:shd w:val="clear" w:color="auto" w:fill="FFFF00"/>
          <w:lang w:eastAsia="zh-CN"/>
        </w:rPr>
        <w:t>.</w:t>
      </w:r>
      <w:r w:rsidRPr="00A94905">
        <w:rPr>
          <w:rFonts w:ascii="Times New Roman" w:eastAsia="Times New Roman" w:hAnsi="Times New Roman" w:cs="Times New Roman"/>
          <w:color w:val="333333"/>
          <w:sz w:val="24"/>
          <w:szCs w:val="24"/>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The space race was never healthy: in its glory days, it was a major part of Cold War competition. Politicians were less motivated by the joys of space than the shame they’d feel if the other superpower got there first. Space might have been the final frontier but it followed a history of frontiers, all of which required the extermination and subjugation of others through military means. However,</w:t>
      </w:r>
      <w:r w:rsidRPr="00A94905">
        <w:rPr>
          <w:rFonts w:ascii="Times New Roman" w:eastAsia="Times New Roman" w:hAnsi="Times New Roman" w:cs="Times New Roman"/>
          <w:b/>
          <w:bCs/>
          <w:color w:val="333333"/>
          <w:sz w:val="24"/>
          <w:szCs w:val="24"/>
          <w:u w:val="single"/>
          <w:shd w:val="clear" w:color="auto" w:fill="FFFFFF"/>
          <w:lang w:eastAsia="zh-CN"/>
        </w:rPr>
        <w:t xml:space="preserve"> </w:t>
      </w:r>
      <w:r w:rsidRPr="00A94905">
        <w:rPr>
          <w:rFonts w:ascii="Times New Roman" w:eastAsia="Times New Roman" w:hAnsi="Times New Roman" w:cs="Times New Roman"/>
          <w:b/>
          <w:bCs/>
          <w:color w:val="333333"/>
          <w:sz w:val="24"/>
          <w:szCs w:val="24"/>
          <w:u w:val="single"/>
          <w:shd w:val="clear" w:color="auto" w:fill="FFFF00"/>
          <w:lang w:eastAsia="zh-CN"/>
        </w:rPr>
        <w:t xml:space="preserve">at least when rockets were funded as part of the space race, the engineers and scientists behind it could </w:t>
      </w:r>
      <w:r w:rsidRPr="00A94905">
        <w:rPr>
          <w:rFonts w:ascii="Times New Roman" w:eastAsia="Times New Roman" w:hAnsi="Times New Roman" w:cs="Times New Roman"/>
          <w:b/>
          <w:bCs/>
          <w:color w:val="333333"/>
          <w:sz w:val="24"/>
          <w:szCs w:val="24"/>
          <w:u w:val="single"/>
          <w:shd w:val="clear" w:color="auto" w:fill="FFFFFF"/>
          <w:lang w:eastAsia="zh-CN"/>
        </w:rPr>
        <w:t xml:space="preserve">pretend it was something meaningful, and </w:t>
      </w:r>
      <w:r w:rsidRPr="00A94905">
        <w:rPr>
          <w:rFonts w:ascii="Times New Roman" w:eastAsia="Times New Roman" w:hAnsi="Times New Roman" w:cs="Times New Roman"/>
          <w:b/>
          <w:bCs/>
          <w:color w:val="333333"/>
          <w:sz w:val="24"/>
          <w:szCs w:val="24"/>
          <w:u w:val="single"/>
          <w:shd w:val="clear" w:color="auto" w:fill="FFFF00"/>
          <w:lang w:eastAsia="zh-CN"/>
        </w:rPr>
        <w:t>focus on innovation – now they are being relegated to highly qualified travel agents, working on</w:t>
      </w:r>
      <w:r w:rsidRPr="00A94905">
        <w:rPr>
          <w:rFonts w:ascii="Times New Roman" w:eastAsia="Times New Roman" w:hAnsi="Times New Roman" w:cs="Times New Roman"/>
          <w:b/>
          <w:bCs/>
          <w:color w:val="333333"/>
          <w:sz w:val="24"/>
          <w:szCs w:val="24"/>
          <w:u w:val="single"/>
          <w:shd w:val="clear" w:color="auto" w:fill="FFFFFF"/>
          <w:lang w:eastAsia="zh-CN"/>
        </w:rPr>
        <w:t xml:space="preserve"> what amounts to </w:t>
      </w:r>
      <w:r w:rsidRPr="00A94905">
        <w:rPr>
          <w:rFonts w:ascii="Times New Roman" w:eastAsia="Times New Roman" w:hAnsi="Times New Roman" w:cs="Times New Roman"/>
          <w:b/>
          <w:bCs/>
          <w:color w:val="333333"/>
          <w:sz w:val="24"/>
          <w:szCs w:val="24"/>
          <w:u w:val="single"/>
          <w:shd w:val="clear" w:color="auto" w:fill="FFFF00"/>
          <w:lang w:eastAsia="zh-CN"/>
        </w:rPr>
        <w:t>extraterrestrial coach holidays for the ultra-rich.</w:t>
      </w:r>
      <w:r w:rsidRPr="00A94905">
        <w:rPr>
          <w:rFonts w:ascii="Times New Roman" w:eastAsia="Times New Roman" w:hAnsi="Times New Roman" w:cs="Times New Roman"/>
          <w:b/>
          <w:bCs/>
          <w:color w:val="333333"/>
          <w:sz w:val="24"/>
          <w:szCs w:val="24"/>
          <w:u w:val="single"/>
          <w:shd w:val="clear" w:color="auto" w:fill="FFFFFF"/>
          <w:lang w:eastAsia="zh-CN"/>
        </w:rPr>
        <w:t xml:space="preserve"> </w:t>
      </w:r>
      <w:r w:rsidRPr="00A94905">
        <w:rPr>
          <w:rFonts w:ascii="Times New Roman" w:eastAsia="Times New Roman" w:hAnsi="Times New Roman" w:cs="Times New Roman"/>
          <w:color w:val="333333"/>
          <w:sz w:val="12"/>
          <w:szCs w:val="12"/>
          <w:shd w:val="clear" w:color="auto" w:fill="FFFFFF"/>
          <w:lang w:eastAsia="zh-CN"/>
        </w:rPr>
        <w:t xml:space="preserve">Throughout history, space exploration was able to keep alive its founding (if perhaps mythic) ideal: that it was being done in the service of a far bigger goal; all of humanity united in exploring beyond itself to find planets and perhaps even life that would challenge our understanding of what we are and can be. But now, </w:t>
      </w:r>
      <w:r w:rsidRPr="00A94905">
        <w:rPr>
          <w:rFonts w:ascii="Times New Roman" w:eastAsia="Times New Roman" w:hAnsi="Times New Roman" w:cs="Times New Roman"/>
          <w:b/>
          <w:bCs/>
          <w:color w:val="333333"/>
          <w:sz w:val="24"/>
          <w:szCs w:val="24"/>
          <w:u w:val="single"/>
          <w:shd w:val="clear" w:color="auto" w:fill="FFFFFF"/>
          <w:lang w:eastAsia="zh-CN"/>
        </w:rPr>
        <w:t xml:space="preserve">if human space exploration serves no real purpose other than entertainment, then the message is nothing more than this: the only way to leave this damaged and dying Earth is if you have a few hundred million pounds </w:t>
      </w:r>
      <w:r w:rsidRPr="00A94905">
        <w:rPr>
          <w:rFonts w:ascii="Times New Roman" w:eastAsia="Times New Roman" w:hAnsi="Times New Roman" w:cs="Times New Roman"/>
          <w:color w:val="333333"/>
          <w:sz w:val="12"/>
          <w:szCs w:val="12"/>
          <w:shd w:val="clear" w:color="auto" w:fill="FFFFFF"/>
          <w:lang w:eastAsia="zh-CN"/>
        </w:rPr>
        <w:t>going spare. Exploration in the name of humanity has been replaced by exploration in the name of the highest bidder. Space is populated by vast worlds untouched by humanity and beyond most of our imaginations. But these images can’t stay imaginary forever – we are destroying our own planet at such a rate that we might soon have to leave it and start living elsewhere, something that both Elon Musk and Donald Trump agree on. Could there possibly be a less inspiring way to restart our mission to disperse humans across the solar system than having two tourists, probably billionaires, pay excruciating sums of money to do so? Elon Musk has already said that he might have to detonate two huge nuclear warheads on Mars to alter the environment and let us live there. Now SpaceX seems set on doing the same to our very idea of space travel.</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A9490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4905"/>
    <w:rsid w:val="00A95652"/>
    <w:rsid w:val="00AC0AB8"/>
    <w:rsid w:val="00B33C6D"/>
    <w:rsid w:val="00B4508F"/>
    <w:rsid w:val="00B55AD5"/>
    <w:rsid w:val="00B8057C"/>
    <w:rsid w:val="00BD6238"/>
    <w:rsid w:val="00BF593B"/>
    <w:rsid w:val="00BF773A"/>
    <w:rsid w:val="00BF7E81"/>
    <w:rsid w:val="00C13773"/>
    <w:rsid w:val="00C17CC8"/>
    <w:rsid w:val="00C20A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816C97-B181-43B2-9FE4-F94F7FC6E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94905"/>
    <w:rPr>
      <w:rFonts w:ascii="Calibri" w:hAnsi="Calibri"/>
    </w:rPr>
  </w:style>
  <w:style w:type="paragraph" w:styleId="Heading1">
    <w:name w:val="heading 1"/>
    <w:aliases w:val="Pocket"/>
    <w:basedOn w:val="Normal"/>
    <w:next w:val="Normal"/>
    <w:link w:val="Heading1Char"/>
    <w:qFormat/>
    <w:rsid w:val="00A949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49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49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949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49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4905"/>
  </w:style>
  <w:style w:type="character" w:customStyle="1" w:styleId="Heading1Char">
    <w:name w:val="Heading 1 Char"/>
    <w:aliases w:val="Pocket Char"/>
    <w:basedOn w:val="DefaultParagraphFont"/>
    <w:link w:val="Heading1"/>
    <w:rsid w:val="00A949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49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490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94905"/>
    <w:rPr>
      <w:rFonts w:ascii="Calibri" w:eastAsiaTheme="majorEastAsia" w:hAnsi="Calibri" w:cstheme="majorBidi"/>
      <w:b/>
      <w:iCs/>
      <w:sz w:val="26"/>
    </w:rPr>
  </w:style>
  <w:style w:type="character" w:styleId="Emphasis">
    <w:name w:val="Emphasis"/>
    <w:basedOn w:val="DefaultParagraphFont"/>
    <w:uiPriority w:val="7"/>
    <w:qFormat/>
    <w:rsid w:val="00A9490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94905"/>
    <w:rPr>
      <w:b/>
      <w:bCs/>
      <w:sz w:val="26"/>
      <w:u w:val="none"/>
    </w:rPr>
  </w:style>
  <w:style w:type="character" w:customStyle="1" w:styleId="StyleUnderline">
    <w:name w:val="Style Underline"/>
    <w:aliases w:val="Underline"/>
    <w:basedOn w:val="DefaultParagraphFont"/>
    <w:uiPriority w:val="6"/>
    <w:qFormat/>
    <w:rsid w:val="00A94905"/>
    <w:rPr>
      <w:b w:val="0"/>
      <w:sz w:val="22"/>
      <w:u w:val="single"/>
    </w:rPr>
  </w:style>
  <w:style w:type="character" w:styleId="Hyperlink">
    <w:name w:val="Hyperlink"/>
    <w:basedOn w:val="DefaultParagraphFont"/>
    <w:uiPriority w:val="99"/>
    <w:semiHidden/>
    <w:unhideWhenUsed/>
    <w:rsid w:val="00A94905"/>
    <w:rPr>
      <w:color w:val="auto"/>
      <w:u w:val="none"/>
    </w:rPr>
  </w:style>
  <w:style w:type="character" w:styleId="FollowedHyperlink">
    <w:name w:val="FollowedHyperlink"/>
    <w:basedOn w:val="DefaultParagraphFont"/>
    <w:uiPriority w:val="99"/>
    <w:semiHidden/>
    <w:unhideWhenUsed/>
    <w:rsid w:val="00A94905"/>
    <w:rPr>
      <w:color w:val="auto"/>
      <w:u w:val="none"/>
    </w:rPr>
  </w:style>
  <w:style w:type="paragraph" w:styleId="NormalWeb">
    <w:name w:val="Normal (Web)"/>
    <w:basedOn w:val="Normal"/>
    <w:uiPriority w:val="99"/>
    <w:semiHidden/>
    <w:unhideWhenUsed/>
    <w:rsid w:val="00A94905"/>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1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tommybeer/2021/07/12/space-feud-here-are-all-the-jabs-traded-between-bezos-and-branson-and-yes-musk/" TargetMode="External"/><Relationship Id="rId13" Type="http://schemas.openxmlformats.org/officeDocument/2006/relationships/hyperlink" Target="https://www.theatlantic.com/science/archive/2021/07/space-billionaires-jeff-bezos-richard-branson/619383/" TargetMode="External"/><Relationship Id="rId18" Type="http://schemas.openxmlformats.org/officeDocument/2006/relationships/hyperlink" Target="https://www.geekwire.com/2018/jeff-bezos-isdc-space-vision/" TargetMode="External"/><Relationship Id="rId26" Type="http://schemas.openxmlformats.org/officeDocument/2006/relationships/hyperlink" Target="https://www.sciencefocus.com/space/mars-facts-figures-fun-questions-red-planet/" TargetMode="External"/><Relationship Id="rId3" Type="http://schemas.openxmlformats.org/officeDocument/2006/relationships/styles" Target="styles.xml"/><Relationship Id="rId21" Type="http://schemas.openxmlformats.org/officeDocument/2006/relationships/hyperlink" Target="https://www.businessinsider.com/elon-musk-spacex-mars-plan-timeline-2018-10" TargetMode="External"/><Relationship Id="rId34" Type="http://schemas.openxmlformats.org/officeDocument/2006/relationships/hyperlink" Target="https://www.independent.co.uk/topic/spacex" TargetMode="External"/><Relationship Id="rId7" Type="http://schemas.openxmlformats.org/officeDocument/2006/relationships/hyperlink" Target="https://www.nytimes.com/live/2021/07/11/science/virgin-galactic-launch-richard-branson" TargetMode="External"/><Relationship Id="rId12" Type="http://schemas.openxmlformats.org/officeDocument/2006/relationships/hyperlink" Target="https://www.forbes.com/profile/elon-musk/" TargetMode="External"/><Relationship Id="rId17" Type="http://schemas.openxmlformats.org/officeDocument/2006/relationships/hyperlink" Target="https://www.architecturaldigest.com/story/worlds-first-space-hotel-open-2027" TargetMode="External"/><Relationship Id="rId25" Type="http://schemas.openxmlformats.org/officeDocument/2006/relationships/hyperlink" Target="https://www.sciencefocus.com/tag/the-moon/" TargetMode="External"/><Relationship Id="rId33" Type="http://schemas.openxmlformats.org/officeDocument/2006/relationships/hyperlink" Target="https://www.independent.co.uk/topic/Nas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forbes.com/sites/nicholasreimann/2021/04/16/musks-spacex-beats-out-bezos-and-blue-origin-for-nasa-spacecraft/?sh=28976e5f37d6" TargetMode="External"/><Relationship Id="rId20" Type="http://schemas.openxmlformats.org/officeDocument/2006/relationships/hyperlink" Target="https://www.businessinsider.com/nasa-just-quashed-elon-musks-plans-to-make-mars-habitable-for-humans-2018-7" TargetMode="External"/><Relationship Id="rId29" Type="http://schemas.openxmlformats.org/officeDocument/2006/relationships/hyperlink" Target="http://www.trtworld.com/magazine/the-race-for-space-colonisation-and-limitless-wealth-is-already-here-45430" TargetMode="External"/><Relationship Id="rId1" Type="http://schemas.openxmlformats.org/officeDocument/2006/relationships/customXml" Target="../customXml/item1.xml"/><Relationship Id="rId6" Type="http://schemas.openxmlformats.org/officeDocument/2006/relationships/hyperlink" Target="https://www.forbes.com/profile/richard-branson/" TargetMode="External"/><Relationship Id="rId11" Type="http://schemas.openxmlformats.org/officeDocument/2006/relationships/hyperlink" Target="https://www.forbes.com/sites/alexknapp/2021/06/12/auction-winner-to-join-jeff-bezos-in-space-with-a-28-winning-bid/"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www.independent.co.uk/voices/elon-musk-spacex-nasa-moon-travel-only-if-you-can-afford-it-a7603486.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orbes.com/sites/valeriestimac/2021/07/11/virgin-galactics-historic-flight-wasnt-just-space-tourism/?sh=62ff5511792f" TargetMode="External"/><Relationship Id="rId23" Type="http://schemas.openxmlformats.org/officeDocument/2006/relationships/hyperlink" Target="https://doi.org/10.1177/1354066120928127" TargetMode="External"/><Relationship Id="rId28" Type="http://schemas.openxmlformats.org/officeDocument/2006/relationships/hyperlink" Target="https://spacenews.com/cruz-interested-in-updating-outer-space-treaty-to-support-commercial-space-activities/" TargetMode="External"/><Relationship Id="rId36" Type="http://schemas.openxmlformats.org/officeDocument/2006/relationships/hyperlink" Target="https://www.independent.co.uk/news/science/spacex-elon-musk-fly-moon-next-year-a7602936.html" TargetMode="External"/><Relationship Id="rId10" Type="http://schemas.openxmlformats.org/officeDocument/2006/relationships/hyperlink" Target="https://www.forbes.com/profile/jeff-bezos/?sh=248b82c51b23" TargetMode="External"/><Relationship Id="rId19" Type="http://schemas.openxmlformats.org/officeDocument/2006/relationships/hyperlink" Target="https://space.nss.org/the-colonization-of-space-gerard-k-o-neill-physics-today-1974/" TargetMode="External"/><Relationship Id="rId31" Type="http://schemas.openxmlformats.org/officeDocument/2006/relationships/hyperlink" Target="http://spaceindustrybulletin.com/space-mining-market-expected-to-reach-us2-84bn-by-2023/" TargetMode="External"/><Relationship Id="rId4" Type="http://schemas.openxmlformats.org/officeDocument/2006/relationships/settings" Target="settings.xml"/><Relationship Id="rId9" Type="http://schemas.openxmlformats.org/officeDocument/2006/relationships/hyperlink" Target="https://www.forbes.com/sites/alexknapp/2021/07/11/richard-bransons-17-year-journey-into-space-how-virgin-founder-became-first-billionaire-to-fly-own-rocket/?sh=a6c8c6155ff3" TargetMode="External"/><Relationship Id="rId14" Type="http://schemas.openxmlformats.org/officeDocument/2006/relationships/hyperlink" Target="https://www.who.int/news/item/12-07-2021-un-report-pandemic-year-marked-by-spike-in-world-hunger"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unoosa.org/oosa/en/ourwork/spacelaw/treaties/outerspacetreaty.html" TargetMode="External"/><Relationship Id="rId30" Type="http://schemas.openxmlformats.org/officeDocument/2006/relationships/hyperlink" Target="http://uk.businessinsider.com/goldman-sachs-space-mining-asteroid-platinum-2017-4" TargetMode="External"/><Relationship Id="rId35" Type="http://schemas.openxmlformats.org/officeDocument/2006/relationships/hyperlink" Target="https://www.independent.co.uk/topic/elon-mu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B036E-945A-4841-B415-6E5B6D96C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8169</Words>
  <Characters>46566</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2022-01-28T22:28:00Z</dcterms:created>
  <dcterms:modified xsi:type="dcterms:W3CDTF">2022-01-28T23:28:00Z</dcterms:modified>
</cp:coreProperties>
</file>