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B29" w:rsidRPr="007B0B29" w:rsidRDefault="007B0B29" w:rsidP="007B0B29">
      <w:pPr>
        <w:spacing w:line="240" w:lineRule="auto"/>
        <w:rPr>
          <w:rFonts w:ascii="Times New Roman" w:eastAsia="Times New Roman" w:hAnsi="Times New Roman" w:cs="Times New Roman"/>
          <w:sz w:val="24"/>
          <w:szCs w:val="24"/>
          <w:lang w:eastAsia="zh-CN"/>
        </w:rPr>
      </w:pPr>
      <w:r w:rsidRPr="007B0B29">
        <w:rPr>
          <w:rFonts w:eastAsia="Times New Roman" w:cs="Calibri"/>
          <w:b/>
          <w:bCs/>
          <w:i/>
          <w:iCs/>
          <w:color w:val="000000"/>
          <w:sz w:val="24"/>
          <w:szCs w:val="24"/>
          <w:lang w:eastAsia="zh-CN"/>
        </w:rPr>
        <w:t>I affirm, </w:t>
      </w:r>
    </w:p>
    <w:p w:rsidR="007B0B29" w:rsidRPr="007B0B29" w:rsidRDefault="007B0B29" w:rsidP="007B0B29">
      <w:pPr>
        <w:spacing w:line="240" w:lineRule="auto"/>
        <w:rPr>
          <w:rFonts w:ascii="Times New Roman" w:eastAsia="Times New Roman" w:hAnsi="Times New Roman" w:cs="Times New Roman"/>
          <w:sz w:val="24"/>
          <w:szCs w:val="24"/>
          <w:lang w:eastAsia="zh-CN"/>
        </w:rPr>
      </w:pPr>
      <w:r w:rsidRPr="007B0B29">
        <w:rPr>
          <w:rFonts w:eastAsia="Times New Roman" w:cs="Calibri"/>
          <w:b/>
          <w:bCs/>
          <w:i/>
          <w:iCs/>
          <w:color w:val="000000"/>
          <w:sz w:val="24"/>
          <w:szCs w:val="24"/>
          <w:lang w:eastAsia="zh-CN"/>
        </w:rPr>
        <w:t>Brackets for Clarity</w:t>
      </w:r>
    </w:p>
    <w:p w:rsidR="007B0B29" w:rsidRPr="007B0B29" w:rsidRDefault="007B0B29" w:rsidP="007B0B29">
      <w:pPr>
        <w:spacing w:line="240" w:lineRule="auto"/>
        <w:rPr>
          <w:rFonts w:ascii="Times New Roman" w:eastAsia="Times New Roman" w:hAnsi="Times New Roman" w:cs="Times New Roman"/>
          <w:sz w:val="24"/>
          <w:szCs w:val="24"/>
          <w:lang w:eastAsia="zh-CN"/>
        </w:rPr>
      </w:pPr>
      <w:r w:rsidRPr="007B0B29">
        <w:rPr>
          <w:rFonts w:eastAsia="Times New Roman" w:cs="Calibri"/>
          <w:b/>
          <w:bCs/>
          <w:i/>
          <w:iCs/>
          <w:color w:val="000000"/>
          <w:sz w:val="24"/>
          <w:szCs w:val="24"/>
          <w:lang w:eastAsia="zh-CN"/>
        </w:rPr>
        <w:t>Spikes on bottom</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ascii="Times New Roman" w:eastAsia="Times New Roman" w:hAnsi="Times New Roman" w:cs="Times New Roman"/>
          <w:sz w:val="24"/>
          <w:szCs w:val="24"/>
          <w:lang w:eastAsia="zh-CN"/>
        </w:rPr>
        <w:pict>
          <v:rect id="_x0000_i1025" style="width:0;height:1.5pt" o:hralign="center" o:hrstd="t" o:hr="t" fillcolor="#a0a0a0" stroked="f"/>
        </w:pict>
      </w:r>
    </w:p>
    <w:p w:rsidR="007B0B29" w:rsidRPr="007B0B29" w:rsidRDefault="007B0B29" w:rsidP="007B0B29">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7B0B29">
        <w:rPr>
          <w:rFonts w:eastAsia="Times New Roman" w:cs="Calibri"/>
          <w:b/>
          <w:bCs/>
          <w:color w:val="000000"/>
          <w:sz w:val="32"/>
          <w:szCs w:val="32"/>
          <w:u w:val="single"/>
          <w:lang w:eastAsia="zh-CN"/>
        </w:rPr>
        <w:t>1AC – Linguistics</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
    <w:p w:rsidR="007B0B29" w:rsidRPr="007B0B29" w:rsidRDefault="007B0B29" w:rsidP="007B0B29">
      <w:pPr>
        <w:spacing w:after="0" w:line="240" w:lineRule="auto"/>
        <w:jc w:val="center"/>
        <w:rPr>
          <w:rFonts w:ascii="Times New Roman" w:eastAsia="Times New Roman" w:hAnsi="Times New Roman" w:cs="Times New Roman"/>
          <w:sz w:val="24"/>
          <w:szCs w:val="24"/>
          <w:lang w:eastAsia="zh-CN"/>
        </w:rPr>
      </w:pPr>
      <w:r w:rsidRPr="007B0B29">
        <w:rPr>
          <w:rFonts w:ascii="Malgun Gothic" w:eastAsia="Malgun Gothic" w:hAnsi="Malgun Gothic" w:cs="Malgun Gothic" w:hint="eastAsia"/>
          <w:b/>
          <w:bCs/>
          <w:color w:val="000000"/>
          <w:lang w:eastAsia="zh-CN"/>
        </w:rPr>
        <w:t>已解</w:t>
      </w:r>
      <w:r w:rsidRPr="007B0B29">
        <w:rPr>
          <w:rFonts w:ascii="Microsoft YaHei" w:eastAsia="Microsoft YaHei" w:hAnsi="Microsoft YaHei" w:cs="Microsoft YaHei" w:hint="eastAsia"/>
          <w:b/>
          <w:bCs/>
          <w:color w:val="000000"/>
          <w:lang w:eastAsia="zh-CN"/>
        </w:rPr>
        <w:t>决：一个公正的政府应该承认工人的无条件罢工权利</w:t>
      </w:r>
      <w:r w:rsidRPr="007B0B29">
        <w:rPr>
          <w:rFonts w:ascii="Malgun Gothic" w:eastAsia="Times New Roman" w:hAnsi="Malgun Gothic" w:cs="Malgun Gothic"/>
          <w:b/>
          <w:bCs/>
          <w:color w:val="000000"/>
          <w:lang w:eastAsia="zh-CN"/>
        </w:rPr>
        <w:t>。</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28"/>
          <w:szCs w:val="28"/>
          <w:shd w:val="clear" w:color="auto" w:fill="FFFFFF"/>
          <w:lang w:eastAsia="zh-CN"/>
        </w:rPr>
        <w:t xml:space="preserve">Linguistic features signify personhood and creates stereotypes. Vote </w:t>
      </w:r>
      <w:proofErr w:type="spellStart"/>
      <w:r w:rsidRPr="007B0B29">
        <w:rPr>
          <w:rFonts w:eastAsia="Times New Roman" w:cs="Calibri"/>
          <w:b/>
          <w:bCs/>
          <w:color w:val="000000"/>
          <w:sz w:val="28"/>
          <w:szCs w:val="28"/>
          <w:shd w:val="clear" w:color="auto" w:fill="FFFFFF"/>
          <w:lang w:eastAsia="zh-CN"/>
        </w:rPr>
        <w:t>Aff</w:t>
      </w:r>
      <w:proofErr w:type="spellEnd"/>
      <w:r w:rsidRPr="007B0B29">
        <w:rPr>
          <w:rFonts w:eastAsia="Times New Roman" w:cs="Calibri"/>
          <w:b/>
          <w:bCs/>
          <w:color w:val="000000"/>
          <w:sz w:val="28"/>
          <w:szCs w:val="28"/>
          <w:shd w:val="clear" w:color="auto" w:fill="FFFFFF"/>
          <w:lang w:eastAsia="zh-CN"/>
        </w:rPr>
        <w:t xml:space="preserve"> to interrogate racial ideologies of language.</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28"/>
          <w:szCs w:val="28"/>
          <w:shd w:val="clear" w:color="auto" w:fill="FFFFFF"/>
          <w:lang w:eastAsia="zh-CN"/>
        </w:rPr>
        <w:t xml:space="preserve">Rosa et al 17 Rosa, Jonathan, and Nelson Flores. "Unsettling race and language: Toward a </w:t>
      </w:r>
      <w:proofErr w:type="spellStart"/>
      <w:r w:rsidRPr="007B0B29">
        <w:rPr>
          <w:rFonts w:eastAsia="Times New Roman" w:cs="Calibri"/>
          <w:b/>
          <w:bCs/>
          <w:color w:val="000000"/>
          <w:sz w:val="28"/>
          <w:szCs w:val="28"/>
          <w:shd w:val="clear" w:color="auto" w:fill="FFFFFF"/>
          <w:lang w:eastAsia="zh-CN"/>
        </w:rPr>
        <w:t>raciolinguistic</w:t>
      </w:r>
      <w:proofErr w:type="spellEnd"/>
      <w:r w:rsidRPr="007B0B29">
        <w:rPr>
          <w:rFonts w:eastAsia="Times New Roman" w:cs="Calibri"/>
          <w:b/>
          <w:bCs/>
          <w:color w:val="000000"/>
          <w:sz w:val="28"/>
          <w:szCs w:val="28"/>
          <w:shd w:val="clear" w:color="auto" w:fill="FFFFFF"/>
          <w:lang w:eastAsia="zh-CN"/>
        </w:rPr>
        <w:t xml:space="preserve"> perspective." Language in society 46.5 (2017): 621-647. (Assistant Professor of Anthropology and Linguistics and Associate Professor in the Educational Linguistics Division)//Elmer recut </w:t>
      </w:r>
      <w:proofErr w:type="spellStart"/>
      <w:proofErr w:type="gramStart"/>
      <w:r w:rsidRPr="007B0B29">
        <w:rPr>
          <w:rFonts w:eastAsia="Times New Roman" w:cs="Calibri"/>
          <w:b/>
          <w:bCs/>
          <w:color w:val="000000"/>
          <w:sz w:val="28"/>
          <w:szCs w:val="28"/>
          <w:shd w:val="clear" w:color="auto" w:fill="FFFFFF"/>
          <w:lang w:eastAsia="zh-CN"/>
        </w:rPr>
        <w:t>Nato</w:t>
      </w:r>
      <w:proofErr w:type="spellEnd"/>
      <w:proofErr w:type="gramEnd"/>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16"/>
          <w:szCs w:val="16"/>
          <w:shd w:val="clear" w:color="auto" w:fill="FFFFFF"/>
          <w:lang w:eastAsia="zh-CN"/>
        </w:rPr>
        <w:t xml:space="preserve">Similar to </w:t>
      </w:r>
      <w:proofErr w:type="spellStart"/>
      <w:r w:rsidRPr="007B0B29">
        <w:rPr>
          <w:rFonts w:eastAsia="Times New Roman" w:cs="Calibri"/>
          <w:b/>
          <w:bCs/>
          <w:color w:val="000000"/>
          <w:sz w:val="16"/>
          <w:szCs w:val="16"/>
          <w:shd w:val="clear" w:color="auto" w:fill="FFFFFF"/>
          <w:lang w:eastAsia="zh-CN"/>
        </w:rPr>
        <w:t>Bucholtz</w:t>
      </w:r>
      <w:proofErr w:type="spellEnd"/>
      <w:r w:rsidRPr="007B0B29">
        <w:rPr>
          <w:rFonts w:eastAsia="Times New Roman" w:cs="Calibri"/>
          <w:b/>
          <w:bCs/>
          <w:color w:val="000000"/>
          <w:sz w:val="16"/>
          <w:szCs w:val="16"/>
          <w:shd w:val="clear" w:color="auto" w:fill="FFFFFF"/>
          <w:lang w:eastAsia="zh-CN"/>
        </w:rPr>
        <w:t xml:space="preserve"> &amp; Hall's (2005) approach to identity and interaction, we are interested in </w:t>
      </w:r>
      <w:r w:rsidRPr="007B0B29">
        <w:rPr>
          <w:rFonts w:eastAsia="Times New Roman" w:cs="Calibri"/>
          <w:b/>
          <w:bCs/>
          <w:color w:val="000000"/>
          <w:sz w:val="28"/>
          <w:szCs w:val="28"/>
          <w:u w:val="single"/>
          <w:shd w:val="clear" w:color="auto" w:fill="FFFFFF"/>
          <w:lang w:eastAsia="zh-CN"/>
        </w:rPr>
        <w:t xml:space="preserve">how </w:t>
      </w:r>
      <w:r w:rsidRPr="007B0B29">
        <w:rPr>
          <w:rFonts w:eastAsia="Times New Roman" w:cs="Calibri"/>
          <w:b/>
          <w:bCs/>
          <w:color w:val="000000"/>
          <w:sz w:val="28"/>
          <w:szCs w:val="28"/>
          <w:u w:val="single"/>
          <w:shd w:val="clear" w:color="auto" w:fill="00FF00"/>
          <w:lang w:eastAsia="zh-CN"/>
        </w:rPr>
        <w:t xml:space="preserve">processes of </w:t>
      </w:r>
      <w:proofErr w:type="spellStart"/>
      <w:r w:rsidRPr="007B0B29">
        <w:rPr>
          <w:rFonts w:eastAsia="Times New Roman" w:cs="Calibri"/>
          <w:b/>
          <w:bCs/>
          <w:color w:val="000000"/>
          <w:sz w:val="28"/>
          <w:szCs w:val="28"/>
          <w:u w:val="single"/>
          <w:shd w:val="clear" w:color="auto" w:fill="00FF00"/>
          <w:lang w:eastAsia="zh-CN"/>
        </w:rPr>
        <w:t>raciolinguistic</w:t>
      </w:r>
      <w:proofErr w:type="spellEnd"/>
      <w:r w:rsidRPr="007B0B29">
        <w:rPr>
          <w:rFonts w:eastAsia="Times New Roman" w:cs="Calibri"/>
          <w:b/>
          <w:bCs/>
          <w:color w:val="000000"/>
          <w:sz w:val="28"/>
          <w:szCs w:val="28"/>
          <w:u w:val="single"/>
          <w:shd w:val="clear" w:color="auto" w:fill="00FF00"/>
          <w:lang w:eastAsia="zh-CN"/>
        </w:rPr>
        <w:t xml:space="preserve"> </w:t>
      </w:r>
      <w:proofErr w:type="spellStart"/>
      <w:r w:rsidRPr="007B0B29">
        <w:rPr>
          <w:rFonts w:eastAsia="Times New Roman" w:cs="Calibri"/>
          <w:b/>
          <w:bCs/>
          <w:color w:val="000000"/>
          <w:sz w:val="28"/>
          <w:szCs w:val="28"/>
          <w:u w:val="single"/>
          <w:shd w:val="clear" w:color="auto" w:fill="00FF00"/>
          <w:lang w:eastAsia="zh-CN"/>
        </w:rPr>
        <w:t>enregisterment</w:t>
      </w:r>
      <w:proofErr w:type="spellEnd"/>
      <w:r w:rsidRPr="007B0B29">
        <w:rPr>
          <w:rFonts w:eastAsia="Times New Roman" w:cs="Calibri"/>
          <w:b/>
          <w:bCs/>
          <w:color w:val="000000"/>
          <w:sz w:val="28"/>
          <w:szCs w:val="28"/>
          <w:u w:val="single"/>
          <w:shd w:val="clear" w:color="auto" w:fill="00FF00"/>
          <w:lang w:eastAsia="zh-CN"/>
        </w:rPr>
        <w:t xml:space="preserve"> emblematize </w:t>
      </w:r>
      <w:r w:rsidRPr="007B0B29">
        <w:rPr>
          <w:rFonts w:eastAsia="Times New Roman" w:cs="Calibri"/>
          <w:b/>
          <w:bCs/>
          <w:color w:val="000000"/>
          <w:sz w:val="28"/>
          <w:szCs w:val="28"/>
          <w:u w:val="single"/>
          <w:shd w:val="clear" w:color="auto" w:fill="FFFFFF"/>
          <w:lang w:eastAsia="zh-CN"/>
        </w:rPr>
        <w:t xml:space="preserve">particular linguistic </w:t>
      </w:r>
      <w:r w:rsidRPr="007B0B29">
        <w:rPr>
          <w:rFonts w:eastAsia="Times New Roman" w:cs="Calibri"/>
          <w:b/>
          <w:bCs/>
          <w:color w:val="000000"/>
          <w:sz w:val="28"/>
          <w:szCs w:val="28"/>
          <w:u w:val="single"/>
          <w:shd w:val="clear" w:color="auto" w:fill="00FF00"/>
          <w:lang w:eastAsia="zh-CN"/>
        </w:rPr>
        <w:t xml:space="preserve">features as </w:t>
      </w:r>
      <w:r w:rsidRPr="007B0B29">
        <w:rPr>
          <w:rFonts w:eastAsia="Times New Roman" w:cs="Calibri"/>
          <w:b/>
          <w:bCs/>
          <w:color w:val="000000"/>
          <w:sz w:val="28"/>
          <w:szCs w:val="28"/>
          <w:u w:val="single"/>
          <w:shd w:val="clear" w:color="auto" w:fill="FFFFFF"/>
          <w:lang w:eastAsia="zh-CN"/>
        </w:rPr>
        <w:t xml:space="preserve">authentic </w:t>
      </w:r>
      <w:r w:rsidRPr="007B0B29">
        <w:rPr>
          <w:rFonts w:eastAsia="Times New Roman" w:cs="Calibri"/>
          <w:b/>
          <w:bCs/>
          <w:color w:val="000000"/>
          <w:sz w:val="28"/>
          <w:szCs w:val="28"/>
          <w:u w:val="single"/>
          <w:shd w:val="clear" w:color="auto" w:fill="00FF00"/>
          <w:lang w:eastAsia="zh-CN"/>
        </w:rPr>
        <w:t xml:space="preserve">signs of </w:t>
      </w:r>
      <w:r w:rsidRPr="007B0B29">
        <w:rPr>
          <w:rFonts w:eastAsia="Times New Roman" w:cs="Calibri"/>
          <w:b/>
          <w:bCs/>
          <w:color w:val="000000"/>
          <w:sz w:val="28"/>
          <w:szCs w:val="28"/>
          <w:u w:val="single"/>
          <w:shd w:val="clear" w:color="auto" w:fill="FFFFFF"/>
          <w:lang w:eastAsia="zh-CN"/>
        </w:rPr>
        <w:t xml:space="preserve">racialized models of </w:t>
      </w:r>
      <w:r w:rsidRPr="007B0B29">
        <w:rPr>
          <w:rFonts w:eastAsia="Times New Roman" w:cs="Calibri"/>
          <w:b/>
          <w:bCs/>
          <w:color w:val="000000"/>
          <w:sz w:val="28"/>
          <w:szCs w:val="28"/>
          <w:u w:val="single"/>
          <w:shd w:val="clear" w:color="auto" w:fill="00FF00"/>
          <w:lang w:eastAsia="zh-CN"/>
        </w:rPr>
        <w:t>personhood</w:t>
      </w:r>
      <w:r w:rsidRPr="007B0B29">
        <w:rPr>
          <w:rFonts w:eastAsia="Times New Roman" w:cs="Calibri"/>
          <w:b/>
          <w:bCs/>
          <w:color w:val="000000"/>
          <w:sz w:val="16"/>
          <w:szCs w:val="16"/>
          <w:shd w:val="clear" w:color="auto" w:fill="FFFFFF"/>
          <w:lang w:eastAsia="zh-CN"/>
        </w:rPr>
        <w:t xml:space="preserve">. This is found not only in sociolinguistic accounts of the features that </w:t>
      </w:r>
      <w:r w:rsidRPr="007B0B29">
        <w:rPr>
          <w:rFonts w:eastAsia="Times New Roman" w:cs="Calibri"/>
          <w:b/>
          <w:bCs/>
          <w:color w:val="000000"/>
          <w:sz w:val="28"/>
          <w:szCs w:val="28"/>
          <w:u w:val="single"/>
          <w:shd w:val="clear" w:color="auto" w:fill="00FF00"/>
          <w:lang w:eastAsia="zh-CN"/>
        </w:rPr>
        <w:t>compose</w:t>
      </w:r>
      <w:r w:rsidRPr="007B0B29">
        <w:rPr>
          <w:rFonts w:eastAsia="Times New Roman" w:cs="Calibri"/>
          <w:b/>
          <w:bCs/>
          <w:color w:val="000000"/>
          <w:sz w:val="16"/>
          <w:szCs w:val="16"/>
          <w:shd w:val="clear" w:color="auto" w:fill="FFFFFF"/>
          <w:lang w:eastAsia="zh-CN"/>
        </w:rPr>
        <w:t xml:space="preserve"> categories such as ‘</w:t>
      </w:r>
      <w:r w:rsidRPr="007B0B29">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7B0B29">
        <w:rPr>
          <w:rFonts w:eastAsia="Times New Roman" w:cs="Calibri"/>
          <w:b/>
          <w:bCs/>
          <w:color w:val="000000"/>
          <w:sz w:val="28"/>
          <w:szCs w:val="28"/>
          <w:u w:val="single"/>
          <w:shd w:val="clear" w:color="auto" w:fill="00FF00"/>
          <w:lang w:eastAsia="zh-CN"/>
        </w:rPr>
        <w:t>stereotypes</w:t>
      </w:r>
      <w:r w:rsidRPr="007B0B29">
        <w:rPr>
          <w:rFonts w:eastAsia="Times New Roman" w:cs="Calibri"/>
          <w:b/>
          <w:bCs/>
          <w:color w:val="000000"/>
          <w:sz w:val="28"/>
          <w:szCs w:val="28"/>
          <w:u w:val="single"/>
          <w:shd w:val="clear" w:color="auto" w:fill="FFFFFF"/>
          <w:lang w:eastAsia="zh-CN"/>
        </w:rPr>
        <w:t xml:space="preserve"> and modes of linguistic appropriation </w:t>
      </w:r>
      <w:r w:rsidRPr="007B0B29">
        <w:rPr>
          <w:rFonts w:eastAsia="Times New Roman" w:cs="Calibri"/>
          <w:b/>
          <w:bCs/>
          <w:color w:val="000000"/>
          <w:sz w:val="28"/>
          <w:szCs w:val="28"/>
          <w:u w:val="single"/>
          <w:shd w:val="clear" w:color="auto" w:fill="00FF00"/>
          <w:lang w:eastAsia="zh-CN"/>
        </w:rPr>
        <w:t>such as</w:t>
      </w:r>
      <w:r w:rsidRPr="007B0B29">
        <w:rPr>
          <w:rFonts w:eastAsia="Times New Roman" w:cs="Calibri"/>
          <w:b/>
          <w:bCs/>
          <w:color w:val="000000"/>
          <w:sz w:val="28"/>
          <w:szCs w:val="28"/>
          <w:u w:val="single"/>
          <w:shd w:val="clear" w:color="auto" w:fill="FFFFFF"/>
          <w:lang w:eastAsia="zh-CN"/>
        </w:rPr>
        <w:t xml:space="preserve"> ‘Mock Spanish’ (Hill 2008), ‘</w:t>
      </w:r>
      <w:r w:rsidRPr="007B0B29">
        <w:rPr>
          <w:rFonts w:eastAsia="Times New Roman" w:cs="Calibri"/>
          <w:b/>
          <w:bCs/>
          <w:color w:val="000000"/>
          <w:sz w:val="28"/>
          <w:szCs w:val="28"/>
          <w:u w:val="single"/>
          <w:shd w:val="clear" w:color="auto" w:fill="00FF00"/>
          <w:lang w:eastAsia="zh-CN"/>
        </w:rPr>
        <w:t>Mock Asian’</w:t>
      </w:r>
      <w:r w:rsidRPr="007B0B29">
        <w:rPr>
          <w:rFonts w:eastAsia="Times New Roman" w:cs="Calibri"/>
          <w:b/>
          <w:bCs/>
          <w:color w:val="000000"/>
          <w:sz w:val="28"/>
          <w:szCs w:val="28"/>
          <w:u w:val="single"/>
          <w:shd w:val="clear" w:color="auto" w:fill="FFFFFF"/>
          <w:lang w:eastAsia="zh-CN"/>
        </w:rPr>
        <w:t xml:space="preserve"> (Chun 2004), ‘Hollywood Injun English’ (Meek 2006), and ‘linguistic minstrelsy’ (</w:t>
      </w:r>
      <w:proofErr w:type="spellStart"/>
      <w:r w:rsidRPr="007B0B29">
        <w:rPr>
          <w:rFonts w:eastAsia="Times New Roman" w:cs="Calibri"/>
          <w:b/>
          <w:bCs/>
          <w:color w:val="000000"/>
          <w:sz w:val="28"/>
          <w:szCs w:val="28"/>
          <w:u w:val="single"/>
          <w:shd w:val="clear" w:color="auto" w:fill="FFFFFF"/>
          <w:lang w:eastAsia="zh-CN"/>
        </w:rPr>
        <w:t>Bucholtz</w:t>
      </w:r>
      <w:proofErr w:type="spellEnd"/>
      <w:r w:rsidRPr="007B0B29">
        <w:rPr>
          <w:rFonts w:eastAsia="Times New Roman" w:cs="Calibri"/>
          <w:b/>
          <w:bCs/>
          <w:color w:val="000000"/>
          <w:sz w:val="28"/>
          <w:szCs w:val="28"/>
          <w:u w:val="single"/>
          <w:shd w:val="clear" w:color="auto" w:fill="FFFFFF"/>
          <w:lang w:eastAsia="zh-CN"/>
        </w:rPr>
        <w:t xml:space="preserve"> &amp; Lopez 2011).</w:t>
      </w:r>
      <w:r w:rsidRPr="007B0B29">
        <w:rPr>
          <w:rFonts w:eastAsia="Times New Roman" w:cs="Calibri"/>
          <w:b/>
          <w:bCs/>
          <w:color w:val="000000"/>
          <w:sz w:val="16"/>
          <w:szCs w:val="16"/>
          <w:shd w:val="clear" w:color="auto" w:fill="FFFFFF"/>
          <w:lang w:eastAsia="zh-CN"/>
        </w:rPr>
        <w:t xml:space="preserve"> In each of these cases, minute </w:t>
      </w:r>
      <w:r w:rsidRPr="007B0B29">
        <w:rPr>
          <w:rFonts w:eastAsia="Times New Roman" w:cs="Calibri"/>
          <w:b/>
          <w:bCs/>
          <w:color w:val="000000"/>
          <w:sz w:val="28"/>
          <w:szCs w:val="28"/>
          <w:u w:val="single"/>
          <w:shd w:val="clear" w:color="auto" w:fill="FFFFFF"/>
          <w:lang w:eastAsia="zh-CN"/>
        </w:rPr>
        <w:t>features of language</w:t>
      </w:r>
      <w:r w:rsidRPr="007B0B29">
        <w:rPr>
          <w:rFonts w:eastAsia="Times New Roman" w:cs="Calibri"/>
          <w:b/>
          <w:bCs/>
          <w:color w:val="000000"/>
          <w:sz w:val="16"/>
          <w:szCs w:val="16"/>
          <w:shd w:val="clear" w:color="auto" w:fill="FFFFFF"/>
          <w:lang w:eastAsia="zh-CN"/>
        </w:rPr>
        <w:t xml:space="preserve">, including grammatical forms, prosodic patterns, and morphological particles, are emblematized as </w:t>
      </w:r>
      <w:r w:rsidRPr="007B0B29">
        <w:rPr>
          <w:rFonts w:eastAsia="Times New Roman" w:cs="Calibri"/>
          <w:b/>
          <w:bCs/>
          <w:color w:val="000000"/>
          <w:sz w:val="28"/>
          <w:szCs w:val="28"/>
          <w:u w:val="single"/>
          <w:shd w:val="clear" w:color="auto" w:fill="FFFFFF"/>
          <w:lang w:eastAsia="zh-CN"/>
        </w:rPr>
        <w:t>sets of signs that correspond to racial categories</w:t>
      </w:r>
      <w:r w:rsidRPr="007B0B29">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w:t>
      </w:r>
      <w:proofErr w:type="spellStart"/>
      <w:r w:rsidRPr="007B0B29">
        <w:rPr>
          <w:rFonts w:eastAsia="Times New Roman" w:cs="Calibri"/>
          <w:b/>
          <w:bCs/>
          <w:color w:val="000000"/>
          <w:sz w:val="16"/>
          <w:szCs w:val="16"/>
          <w:shd w:val="clear" w:color="auto" w:fill="FFFFFF"/>
          <w:lang w:eastAsia="zh-CN"/>
        </w:rPr>
        <w:t>emblematization</w:t>
      </w:r>
      <w:proofErr w:type="spellEnd"/>
      <w:r w:rsidRPr="007B0B29">
        <w:rPr>
          <w:rFonts w:eastAsia="Times New Roman" w:cs="Calibri"/>
          <w:b/>
          <w:bCs/>
          <w:color w:val="000000"/>
          <w:sz w:val="16"/>
          <w:szCs w:val="16"/>
          <w:shd w:val="clear" w:color="auto" w:fill="FFFFFF"/>
          <w:lang w:eastAsia="zh-CN"/>
        </w:rPr>
        <w:t xml:space="preserve">. Moreover, as Lo &amp; Reyes (2009) point out, </w:t>
      </w:r>
      <w:r w:rsidRPr="007B0B29">
        <w:rPr>
          <w:rFonts w:eastAsia="Times New Roman" w:cs="Calibri"/>
          <w:b/>
          <w:bCs/>
          <w:color w:val="000000"/>
          <w:sz w:val="28"/>
          <w:szCs w:val="28"/>
          <w:u w:val="single"/>
          <w:shd w:val="clear" w:color="auto" w:fill="FFFFFF"/>
          <w:lang w:eastAsia="zh-CN"/>
        </w:rPr>
        <w:t xml:space="preserve">the imagination of groups such as </w:t>
      </w:r>
      <w:r w:rsidRPr="007B0B29">
        <w:rPr>
          <w:rFonts w:eastAsia="Times New Roman" w:cs="Calibri"/>
          <w:b/>
          <w:bCs/>
          <w:color w:val="000000"/>
          <w:sz w:val="28"/>
          <w:szCs w:val="28"/>
          <w:u w:val="single"/>
          <w:shd w:val="clear" w:color="auto" w:fill="00FF00"/>
          <w:lang w:eastAsia="zh-CN"/>
        </w:rPr>
        <w:t>Asian Americans</w:t>
      </w:r>
      <w:r w:rsidRPr="007B0B29">
        <w:rPr>
          <w:rFonts w:eastAsia="Times New Roman" w:cs="Calibri"/>
          <w:b/>
          <w:bCs/>
          <w:color w:val="000000"/>
          <w:sz w:val="28"/>
          <w:szCs w:val="28"/>
          <w:u w:val="single"/>
          <w:shd w:val="clear" w:color="auto" w:fill="FFFFFF"/>
          <w:lang w:eastAsia="zh-CN"/>
        </w:rPr>
        <w:t xml:space="preserve"> as </w:t>
      </w:r>
      <w:r w:rsidRPr="007B0B29">
        <w:rPr>
          <w:rFonts w:eastAsia="Times New Roman" w:cs="Calibri"/>
          <w:b/>
          <w:bCs/>
          <w:color w:val="000000"/>
          <w:sz w:val="28"/>
          <w:szCs w:val="28"/>
          <w:u w:val="single"/>
          <w:shd w:val="clear" w:color="auto" w:fill="00FF00"/>
          <w:lang w:eastAsia="zh-CN"/>
        </w:rPr>
        <w:t>lack</w:t>
      </w:r>
      <w:r w:rsidRPr="007B0B29">
        <w:rPr>
          <w:rFonts w:eastAsia="Times New Roman" w:cs="Calibri"/>
          <w:b/>
          <w:bCs/>
          <w:color w:val="000000"/>
          <w:sz w:val="28"/>
          <w:szCs w:val="28"/>
          <w:u w:val="single"/>
          <w:shd w:val="clear" w:color="auto" w:fill="FFFFFF"/>
          <w:lang w:eastAsia="zh-CN"/>
        </w:rPr>
        <w:t xml:space="preserve">ing a distinctive </w:t>
      </w:r>
      <w:r w:rsidRPr="007B0B29">
        <w:rPr>
          <w:rFonts w:eastAsia="Times New Roman" w:cs="Calibri"/>
          <w:b/>
          <w:bCs/>
          <w:color w:val="000000"/>
          <w:sz w:val="28"/>
          <w:szCs w:val="28"/>
          <w:u w:val="single"/>
          <w:shd w:val="clear" w:color="auto" w:fill="00FF00"/>
          <w:lang w:eastAsia="zh-CN"/>
        </w:rPr>
        <w:t>racialized variety of English</w:t>
      </w:r>
      <w:r w:rsidRPr="007B0B29">
        <w:rPr>
          <w:rFonts w:eastAsia="Times New Roman" w:cs="Calibri"/>
          <w:b/>
          <w:bCs/>
          <w:color w:val="000000"/>
          <w:sz w:val="28"/>
          <w:szCs w:val="28"/>
          <w:u w:val="single"/>
          <w:shd w:val="clear" w:color="auto" w:fill="FFFFFF"/>
          <w:lang w:eastAsia="zh-CN"/>
        </w:rPr>
        <w:t xml:space="preserve"> analogous to African American English or Chicano English, </w:t>
      </w:r>
      <w:r w:rsidRPr="007B0B29">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7B0B29">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7B0B29">
        <w:rPr>
          <w:rFonts w:eastAsia="Times New Roman" w:cs="Calibri"/>
          <w:b/>
          <w:bCs/>
          <w:color w:val="000000"/>
          <w:sz w:val="16"/>
          <w:szCs w:val="16"/>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 xml:space="preserve">Specifically, Lo &amp; Reyes argue that </w:t>
      </w:r>
      <w:r w:rsidRPr="007B0B29">
        <w:rPr>
          <w:rFonts w:eastAsia="Times New Roman" w:cs="Calibri"/>
          <w:b/>
          <w:bCs/>
          <w:color w:val="000000"/>
          <w:sz w:val="28"/>
          <w:szCs w:val="28"/>
          <w:u w:val="single"/>
          <w:shd w:val="clear" w:color="auto" w:fill="00FF00"/>
          <w:lang w:eastAsia="zh-CN"/>
        </w:rPr>
        <w:t xml:space="preserve">racial ideologies constructing Asian Americans </w:t>
      </w:r>
      <w:r w:rsidRPr="007B0B29">
        <w:rPr>
          <w:rFonts w:eastAsia="Times New Roman" w:cs="Calibri"/>
          <w:b/>
          <w:bCs/>
          <w:color w:val="000000"/>
          <w:sz w:val="28"/>
          <w:szCs w:val="28"/>
          <w:u w:val="single"/>
          <w:shd w:val="clear" w:color="auto" w:fill="FFFFFF"/>
          <w:lang w:eastAsia="zh-CN"/>
        </w:rPr>
        <w:t xml:space="preserve">as model minorities who approximate whiteness </w:t>
      </w:r>
      <w:r w:rsidRPr="007B0B29">
        <w:rPr>
          <w:rFonts w:eastAsia="Times New Roman" w:cs="Calibri"/>
          <w:b/>
          <w:bCs/>
          <w:color w:val="000000"/>
          <w:sz w:val="28"/>
          <w:szCs w:val="28"/>
          <w:u w:val="single"/>
          <w:shd w:val="clear" w:color="auto" w:fill="00FF00"/>
          <w:lang w:eastAsia="zh-CN"/>
        </w:rPr>
        <w:t xml:space="preserve">are linked to language ideologies </w:t>
      </w:r>
      <w:r w:rsidRPr="007B0B29">
        <w:rPr>
          <w:rFonts w:eastAsia="Times New Roman" w:cs="Calibri"/>
          <w:b/>
          <w:bCs/>
          <w:color w:val="000000"/>
          <w:sz w:val="28"/>
          <w:szCs w:val="28"/>
          <w:u w:val="single"/>
          <w:shd w:val="clear" w:color="auto" w:fill="FFFFFF"/>
          <w:lang w:eastAsia="zh-CN"/>
        </w:rPr>
        <w:t>constructing Asian Americans as lacking a racially distinctive variety of English</w:t>
      </w:r>
      <w:r w:rsidRPr="007B0B29">
        <w:rPr>
          <w:rFonts w:eastAsia="Times New Roman" w:cs="Calibri"/>
          <w:b/>
          <w:bCs/>
          <w:color w:val="000000"/>
          <w:sz w:val="16"/>
          <w:szCs w:val="16"/>
          <w:shd w:val="clear" w:color="auto" w:fill="FFFFFF"/>
          <w:lang w:eastAsia="zh-CN"/>
        </w:rPr>
        <w:t>. In related work, Chun (2016:81) shows how emblematized Mock Asian forms such as ‘</w:t>
      </w:r>
      <w:proofErr w:type="spellStart"/>
      <w:r w:rsidRPr="007B0B29">
        <w:rPr>
          <w:rFonts w:eastAsia="Times New Roman" w:cs="Calibri"/>
          <w:b/>
          <w:bCs/>
          <w:color w:val="000000"/>
          <w:sz w:val="16"/>
          <w:szCs w:val="16"/>
          <w:shd w:val="clear" w:color="auto" w:fill="FFFFFF"/>
          <w:lang w:eastAsia="zh-CN"/>
        </w:rPr>
        <w:t>ching-chong</w:t>
      </w:r>
      <w:proofErr w:type="spellEnd"/>
      <w:r w:rsidRPr="007B0B29">
        <w:rPr>
          <w:rFonts w:eastAsia="Times New Roman" w:cs="Calibri"/>
          <w:b/>
          <w:bCs/>
          <w:color w:val="000000"/>
          <w:sz w:val="16"/>
          <w:szCs w:val="16"/>
          <w:shd w:val="clear" w:color="auto" w:fill="FFFFFF"/>
          <w:lang w:eastAsia="zh-CN"/>
        </w:rPr>
        <w:t xml:space="preserve">’ are located across ‘the important boundary between ‘Oriental talk’ and English’, which </w:t>
      </w:r>
      <w:r w:rsidRPr="007B0B29">
        <w:rPr>
          <w:rFonts w:eastAsia="Times New Roman" w:cs="Calibri"/>
          <w:b/>
          <w:bCs/>
          <w:color w:val="000000"/>
          <w:sz w:val="28"/>
          <w:szCs w:val="28"/>
          <w:u w:val="single"/>
          <w:shd w:val="clear" w:color="auto" w:fill="00FF00"/>
          <w:lang w:eastAsia="zh-CN"/>
        </w:rPr>
        <w:t>sustains</w:t>
      </w:r>
      <w:r w:rsidRPr="007B0B29">
        <w:rPr>
          <w:rFonts w:eastAsia="Times New Roman" w:cs="Calibri"/>
          <w:b/>
          <w:bCs/>
          <w:color w:val="000000"/>
          <w:sz w:val="16"/>
          <w:szCs w:val="16"/>
          <w:shd w:val="clear" w:color="auto" w:fill="00FF00"/>
          <w:lang w:eastAsia="zh-CN"/>
        </w:rPr>
        <w:t xml:space="preserve"> </w:t>
      </w:r>
      <w:r w:rsidRPr="007B0B29">
        <w:rPr>
          <w:rFonts w:eastAsia="Times New Roman" w:cs="Calibri"/>
          <w:b/>
          <w:bCs/>
          <w:color w:val="000000"/>
          <w:sz w:val="28"/>
          <w:szCs w:val="28"/>
          <w:u w:val="single"/>
          <w:shd w:val="clear" w:color="auto" w:fill="00FF00"/>
          <w:lang w:eastAsia="zh-CN"/>
        </w:rPr>
        <w:t>Asian Americans</w:t>
      </w:r>
      <w:r w:rsidRPr="007B0B29">
        <w:rPr>
          <w:rFonts w:eastAsia="Times New Roman" w:cs="Calibri"/>
          <w:b/>
          <w:bCs/>
          <w:color w:val="000000"/>
          <w:sz w:val="16"/>
          <w:szCs w:val="16"/>
          <w:shd w:val="clear" w:color="auto" w:fill="00FF00"/>
          <w:lang w:eastAsia="zh-CN"/>
        </w:rPr>
        <w:t xml:space="preserve"> </w:t>
      </w:r>
      <w:r w:rsidRPr="007B0B29">
        <w:rPr>
          <w:rFonts w:eastAsia="Times New Roman" w:cs="Calibri"/>
          <w:b/>
          <w:bCs/>
          <w:color w:val="000000"/>
          <w:sz w:val="16"/>
          <w:szCs w:val="16"/>
          <w:shd w:val="clear" w:color="auto" w:fill="FFFFFF"/>
          <w:lang w:eastAsia="zh-CN"/>
        </w:rPr>
        <w:t xml:space="preserve">alternately </w:t>
      </w:r>
      <w:r w:rsidRPr="007B0B29">
        <w:rPr>
          <w:rFonts w:eastAsia="Times New Roman" w:cs="Calibri"/>
          <w:b/>
          <w:bCs/>
          <w:color w:val="000000"/>
          <w:sz w:val="28"/>
          <w:szCs w:val="28"/>
          <w:u w:val="single"/>
          <w:shd w:val="clear" w:color="auto" w:fill="00FF00"/>
          <w:lang w:eastAsia="zh-CN"/>
        </w:rPr>
        <w:t xml:space="preserve">as </w:t>
      </w:r>
      <w:r w:rsidRPr="007B0B29">
        <w:rPr>
          <w:rFonts w:eastAsia="Times New Roman" w:cs="Calibri"/>
          <w:b/>
          <w:bCs/>
          <w:color w:val="000000"/>
          <w:sz w:val="28"/>
          <w:szCs w:val="28"/>
          <w:u w:val="single"/>
          <w:shd w:val="clear" w:color="auto" w:fill="FFFFFF"/>
          <w:lang w:eastAsia="zh-CN"/>
        </w:rPr>
        <w:t xml:space="preserve">model minorities and </w:t>
      </w:r>
      <w:r w:rsidRPr="007B0B29">
        <w:rPr>
          <w:rFonts w:eastAsia="Times New Roman" w:cs="Calibri"/>
          <w:b/>
          <w:bCs/>
          <w:color w:val="000000"/>
          <w:sz w:val="28"/>
          <w:szCs w:val="28"/>
          <w:u w:val="single"/>
          <w:shd w:val="clear" w:color="auto" w:fill="00FF00"/>
          <w:lang w:eastAsia="zh-CN"/>
        </w:rPr>
        <w:t>forever foreigners</w:t>
      </w:r>
      <w:r w:rsidRPr="007B0B29">
        <w:rPr>
          <w:rFonts w:eastAsia="Times New Roman" w:cs="Calibri"/>
          <w:b/>
          <w:bCs/>
          <w:color w:val="000000"/>
          <w:sz w:val="28"/>
          <w:szCs w:val="28"/>
          <w:u w:val="single"/>
          <w:shd w:val="clear" w:color="auto" w:fill="FFFFFF"/>
          <w:lang w:eastAsia="zh-CN"/>
        </w:rPr>
        <w:t>. Thus, we must carefully reconsider seemingly ‘distinctive’ and ‘</w:t>
      </w:r>
      <w:proofErr w:type="spellStart"/>
      <w:r w:rsidRPr="007B0B29">
        <w:rPr>
          <w:rFonts w:eastAsia="Times New Roman" w:cs="Calibri"/>
          <w:b/>
          <w:bCs/>
          <w:color w:val="000000"/>
          <w:sz w:val="28"/>
          <w:szCs w:val="28"/>
          <w:u w:val="single"/>
          <w:shd w:val="clear" w:color="auto" w:fill="FFFFFF"/>
          <w:lang w:eastAsia="zh-CN"/>
        </w:rPr>
        <w:t>nondistinctive</w:t>
      </w:r>
      <w:proofErr w:type="spellEnd"/>
      <w:r w:rsidRPr="007B0B29">
        <w:rPr>
          <w:rFonts w:eastAsia="Times New Roman" w:cs="Calibri"/>
          <w:b/>
          <w:bCs/>
          <w:color w:val="000000"/>
          <w:sz w:val="28"/>
          <w:szCs w:val="28"/>
          <w:u w:val="single"/>
          <w:shd w:val="clear" w:color="auto" w:fill="FFFFFF"/>
          <w:lang w:eastAsia="zh-CN"/>
        </w:rPr>
        <w:t xml:space="preserve">’ language </w:t>
      </w:r>
      <w:r w:rsidRPr="007B0B29">
        <w:rPr>
          <w:rFonts w:eastAsia="Times New Roman" w:cs="Calibri"/>
          <w:b/>
          <w:bCs/>
          <w:color w:val="000000"/>
          <w:sz w:val="28"/>
          <w:szCs w:val="28"/>
          <w:u w:val="single"/>
          <w:shd w:val="clear" w:color="auto" w:fill="FFFFFF"/>
          <w:lang w:eastAsia="zh-CN"/>
        </w:rPr>
        <w:lastRenderedPageBreak/>
        <w:t>varieties alike, by analyzing the logics that position particular racial groups and linguistic forms in relation to one another</w:t>
      </w:r>
      <w:r w:rsidRPr="007B0B29">
        <w:rPr>
          <w:rFonts w:eastAsia="Times New Roman" w:cs="Calibri"/>
          <w:b/>
          <w:bCs/>
          <w:color w:val="000000"/>
          <w:sz w:val="38"/>
          <w:szCs w:val="38"/>
          <w:u w:val="single"/>
          <w:shd w:val="clear" w:color="auto" w:fill="FFFFFF"/>
          <w:lang w:eastAsia="zh-CN"/>
        </w:rPr>
        <w:t xml:space="preserve">. </w:t>
      </w:r>
      <w:r w:rsidRPr="007B0B29">
        <w:rPr>
          <w:rFonts w:eastAsia="Times New Roman" w:cs="Calibri"/>
          <w:color w:val="000000"/>
          <w:sz w:val="18"/>
          <w:szCs w:val="18"/>
          <w:shd w:val="clear" w:color="auto" w:fill="FFFFFF"/>
          <w:lang w:eastAsia="zh-CN"/>
        </w:rPr>
        <w:t xml:space="preserve">That is, no language variety is objectively distinctive or </w:t>
      </w:r>
      <w:proofErr w:type="spellStart"/>
      <w:r w:rsidRPr="007B0B29">
        <w:rPr>
          <w:rFonts w:eastAsia="Times New Roman" w:cs="Calibri"/>
          <w:color w:val="000000"/>
          <w:sz w:val="18"/>
          <w:szCs w:val="18"/>
          <w:shd w:val="clear" w:color="auto" w:fill="FFFFFF"/>
          <w:lang w:eastAsia="zh-CN"/>
        </w:rPr>
        <w:t>nondistinctive</w:t>
      </w:r>
      <w:proofErr w:type="spellEnd"/>
      <w:r w:rsidRPr="007B0B29">
        <w:rPr>
          <w:rFonts w:eastAsia="Times New Roman" w:cs="Calibri"/>
          <w:color w:val="000000"/>
          <w:sz w:val="18"/>
          <w:szCs w:val="18"/>
          <w:shd w:val="clear" w:color="auto" w:fill="FFFFFF"/>
          <w:lang w:eastAsia="zh-CN"/>
        </w:rPr>
        <w:t xml:space="preserve">, but rather comes to be </w:t>
      </w:r>
      <w:proofErr w:type="spellStart"/>
      <w:r w:rsidRPr="007B0B29">
        <w:rPr>
          <w:rFonts w:eastAsia="Times New Roman" w:cs="Calibri"/>
          <w:color w:val="000000"/>
          <w:sz w:val="18"/>
          <w:szCs w:val="18"/>
          <w:shd w:val="clear" w:color="auto" w:fill="FFFFFF"/>
          <w:lang w:eastAsia="zh-CN"/>
        </w:rPr>
        <w:t>enregistered</w:t>
      </w:r>
      <w:proofErr w:type="spellEnd"/>
      <w:r w:rsidRPr="007B0B29">
        <w:rPr>
          <w:rFonts w:eastAsia="Times New Roman" w:cs="Calibri"/>
          <w:color w:val="000000"/>
          <w:sz w:val="18"/>
          <w:szCs w:val="18"/>
          <w:shd w:val="clear" w:color="auto" w:fill="FFFFFF"/>
          <w:lang w:eastAsia="zh-CN"/>
        </w:rPr>
        <w:t xml:space="preserve"> as such in particular historical, political, and economic circumstances.</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ascii="Times New Roman" w:eastAsia="Times New Roman" w:hAnsi="Times New Roman" w:cs="Times New Roman"/>
          <w:sz w:val="24"/>
          <w:szCs w:val="24"/>
          <w:lang w:eastAsia="zh-CN"/>
        </w:rPr>
        <w:t> </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ascii="Times New Roman" w:eastAsia="Times New Roman" w:hAnsi="Times New Roman" w:cs="Times New Roman"/>
          <w:sz w:val="24"/>
          <w:szCs w:val="24"/>
          <w:lang w:eastAsia="zh-CN"/>
        </w:rPr>
        <w:t> </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28"/>
          <w:szCs w:val="28"/>
          <w:shd w:val="clear" w:color="auto" w:fill="FFFFFF"/>
          <w:lang w:eastAsia="zh-CN"/>
        </w:rPr>
        <w:t>The 1AC’s translation is linguistic activism that reclaims cultural agency and critiques stereotypes.</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roofErr w:type="spellStart"/>
      <w:r w:rsidRPr="007B0B29">
        <w:rPr>
          <w:rFonts w:eastAsia="Times New Roman" w:cs="Calibri"/>
          <w:b/>
          <w:bCs/>
          <w:color w:val="000000"/>
          <w:sz w:val="28"/>
          <w:szCs w:val="28"/>
          <w:shd w:val="clear" w:color="auto" w:fill="FFFFFF"/>
          <w:lang w:eastAsia="zh-CN"/>
        </w:rPr>
        <w:t>Duan</w:t>
      </w:r>
      <w:proofErr w:type="spellEnd"/>
      <w:r w:rsidRPr="007B0B29">
        <w:rPr>
          <w:rFonts w:eastAsia="Times New Roman" w:cs="Calibri"/>
          <w:b/>
          <w:bCs/>
          <w:color w:val="000000"/>
          <w:sz w:val="28"/>
          <w:szCs w:val="28"/>
          <w:shd w:val="clear" w:color="auto" w:fill="FFFFFF"/>
          <w:lang w:eastAsia="zh-CN"/>
        </w:rPr>
        <w:t xml:space="preserve"> 15 [Asian] </w:t>
      </w:r>
      <w:proofErr w:type="spellStart"/>
      <w:r w:rsidRPr="007B0B29">
        <w:rPr>
          <w:rFonts w:eastAsia="Times New Roman" w:cs="Calibri"/>
          <w:b/>
          <w:bCs/>
          <w:color w:val="000000"/>
          <w:sz w:val="28"/>
          <w:szCs w:val="28"/>
          <w:shd w:val="clear" w:color="auto" w:fill="FFFFFF"/>
          <w:lang w:eastAsia="zh-CN"/>
        </w:rPr>
        <w:t>Duan</w:t>
      </w:r>
      <w:proofErr w:type="spellEnd"/>
      <w:r w:rsidRPr="007B0B29">
        <w:rPr>
          <w:rFonts w:eastAsia="Times New Roman" w:cs="Calibri"/>
          <w:b/>
          <w:bCs/>
          <w:color w:val="000000"/>
          <w:sz w:val="28"/>
          <w:szCs w:val="28"/>
          <w:shd w:val="clear" w:color="auto" w:fill="FFFFFF"/>
          <w:lang w:eastAsia="zh-CN"/>
        </w:rPr>
        <w:t xml:space="preserve">, </w:t>
      </w:r>
      <w:proofErr w:type="spellStart"/>
      <w:r w:rsidRPr="007B0B29">
        <w:rPr>
          <w:rFonts w:eastAsia="Times New Roman" w:cs="Calibri"/>
          <w:b/>
          <w:bCs/>
          <w:color w:val="000000"/>
          <w:sz w:val="28"/>
          <w:szCs w:val="28"/>
          <w:shd w:val="clear" w:color="auto" w:fill="FFFFFF"/>
          <w:lang w:eastAsia="zh-CN"/>
        </w:rPr>
        <w:t>Carlina</w:t>
      </w:r>
      <w:proofErr w:type="spellEnd"/>
      <w:r w:rsidRPr="007B0B29">
        <w:rPr>
          <w:rFonts w:eastAsia="Times New Roman" w:cs="Calibri"/>
          <w:b/>
          <w:bCs/>
          <w:color w:val="000000"/>
          <w:sz w:val="28"/>
          <w:szCs w:val="28"/>
          <w:shd w:val="clear" w:color="auto" w:fill="FFFFFF"/>
          <w:lang w:eastAsia="zh-CN"/>
        </w:rPr>
        <w:t xml:space="preserve">. " The Space Between: An analysis of code-switching within Asian American poetry as strategic poetic device"(English Honors) AND" Here I Go, Torching"(Creative Writing Honors). Diss. 2015. (BA in Honors English from the University of Michigan)//Elmer recut </w:t>
      </w:r>
      <w:proofErr w:type="spellStart"/>
      <w:proofErr w:type="gramStart"/>
      <w:r w:rsidRPr="007B0B29">
        <w:rPr>
          <w:rFonts w:eastAsia="Times New Roman" w:cs="Calibri"/>
          <w:b/>
          <w:bCs/>
          <w:color w:val="000000"/>
          <w:sz w:val="28"/>
          <w:szCs w:val="28"/>
          <w:shd w:val="clear" w:color="auto" w:fill="FFFFFF"/>
          <w:lang w:eastAsia="zh-CN"/>
        </w:rPr>
        <w:t>Nato</w:t>
      </w:r>
      <w:proofErr w:type="spellEnd"/>
      <w:proofErr w:type="gramEnd"/>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7B0B29">
        <w:rPr>
          <w:rFonts w:eastAsia="Times New Roman" w:cs="Calibri"/>
          <w:b/>
          <w:bCs/>
          <w:color w:val="000000"/>
          <w:sz w:val="28"/>
          <w:szCs w:val="28"/>
          <w:u w:val="single"/>
          <w:shd w:val="clear" w:color="auto" w:fill="00FF00"/>
          <w:lang w:eastAsia="zh-CN"/>
        </w:rPr>
        <w:t>the strategic role of translation</w:t>
      </w:r>
      <w:r w:rsidRPr="007B0B29">
        <w:rPr>
          <w:rFonts w:eastAsia="Times New Roman" w:cs="Calibri"/>
          <w:b/>
          <w:bCs/>
          <w:color w:val="000000"/>
          <w:sz w:val="16"/>
          <w:szCs w:val="16"/>
          <w:shd w:val="clear" w:color="auto" w:fill="00FF00"/>
          <w:lang w:eastAsia="zh-CN"/>
        </w:rPr>
        <w:t xml:space="preserve"> </w:t>
      </w:r>
      <w:r w:rsidRPr="007B0B29">
        <w:rPr>
          <w:rFonts w:eastAsia="Times New Roman" w:cs="Calibri"/>
          <w:b/>
          <w:bCs/>
          <w:color w:val="000000"/>
          <w:sz w:val="28"/>
          <w:szCs w:val="28"/>
          <w:u w:val="single"/>
          <w:shd w:val="clear" w:color="auto" w:fill="00FF00"/>
          <w:lang w:eastAsia="zh-CN"/>
        </w:rPr>
        <w:t xml:space="preserve">as a form of linguistic activism </w:t>
      </w:r>
      <w:r w:rsidRPr="007B0B29">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7B0B29">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7B0B29">
        <w:rPr>
          <w:rFonts w:eastAsia="Times New Roman" w:cs="Calibri"/>
          <w:b/>
          <w:bCs/>
          <w:color w:val="000000"/>
          <w:sz w:val="16"/>
          <w:szCs w:val="16"/>
          <w:shd w:val="clear" w:color="auto" w:fill="FFFFFF"/>
          <w:lang w:eastAsia="zh-CN"/>
        </w:rPr>
        <w:t xml:space="preserve">” She added, “I think I want to debunk the idea of </w:t>
      </w:r>
      <w:r w:rsidRPr="007B0B29">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7B0B29">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7B0B29">
        <w:rPr>
          <w:rFonts w:eastAsia="Times New Roman" w:cs="Calibri"/>
          <w:b/>
          <w:bCs/>
          <w:color w:val="000000"/>
          <w:sz w:val="28"/>
          <w:szCs w:val="28"/>
          <w:u w:val="single"/>
          <w:shd w:val="clear" w:color="auto" w:fill="00FF00"/>
          <w:lang w:eastAsia="zh-CN"/>
        </w:rPr>
        <w:t xml:space="preserve">codeswitching </w:t>
      </w:r>
      <w:r w:rsidRPr="007B0B29">
        <w:rPr>
          <w:rFonts w:eastAsia="Times New Roman" w:cs="Calibri"/>
          <w:b/>
          <w:bCs/>
          <w:color w:val="000000"/>
          <w:sz w:val="28"/>
          <w:szCs w:val="28"/>
          <w:u w:val="single"/>
          <w:shd w:val="clear" w:color="auto" w:fill="FFFFFF"/>
          <w:lang w:eastAsia="zh-CN"/>
        </w:rPr>
        <w:t xml:space="preserve">— without translation — also more accurately </w:t>
      </w:r>
      <w:r w:rsidRPr="007B0B29">
        <w:rPr>
          <w:rFonts w:eastAsia="Times New Roman" w:cs="Calibri"/>
          <w:b/>
          <w:bCs/>
          <w:color w:val="000000"/>
          <w:sz w:val="28"/>
          <w:szCs w:val="28"/>
          <w:u w:val="single"/>
          <w:shd w:val="clear" w:color="auto" w:fill="00FF00"/>
          <w:lang w:eastAsia="zh-CN"/>
        </w:rPr>
        <w:t xml:space="preserve">reflects </w:t>
      </w:r>
      <w:r w:rsidRPr="007B0B29">
        <w:rPr>
          <w:rFonts w:eastAsia="Times New Roman" w:cs="Calibri"/>
          <w:b/>
          <w:bCs/>
          <w:color w:val="000000"/>
          <w:sz w:val="28"/>
          <w:szCs w:val="28"/>
          <w:u w:val="single"/>
          <w:shd w:val="clear" w:color="auto" w:fill="FFFFFF"/>
          <w:lang w:eastAsia="zh-CN"/>
        </w:rPr>
        <w:t xml:space="preserve">her personal </w:t>
      </w:r>
      <w:r w:rsidRPr="007B0B29">
        <w:rPr>
          <w:rFonts w:eastAsia="Times New Roman" w:cs="Calibri"/>
          <w:b/>
          <w:bCs/>
          <w:color w:val="000000"/>
          <w:sz w:val="28"/>
          <w:szCs w:val="28"/>
          <w:u w:val="single"/>
          <w:shd w:val="clear" w:color="auto" w:fill="00FF00"/>
          <w:lang w:eastAsia="zh-CN"/>
        </w:rPr>
        <w:t>experiences of</w:t>
      </w:r>
      <w:r w:rsidRPr="007B0B29">
        <w:rPr>
          <w:rFonts w:eastAsia="Times New Roman" w:cs="Calibri"/>
          <w:b/>
          <w:bCs/>
          <w:color w:val="000000"/>
          <w:sz w:val="28"/>
          <w:szCs w:val="28"/>
          <w:u w:val="single"/>
          <w:shd w:val="clear" w:color="auto" w:fill="FFFFFF"/>
          <w:lang w:eastAsia="zh-CN"/>
        </w:rPr>
        <w:t xml:space="preserve"> cultural and </w:t>
      </w:r>
      <w:r w:rsidRPr="007B0B29">
        <w:rPr>
          <w:rFonts w:eastAsia="Times New Roman" w:cs="Calibri"/>
          <w:b/>
          <w:bCs/>
          <w:color w:val="000000"/>
          <w:sz w:val="28"/>
          <w:szCs w:val="28"/>
          <w:u w:val="single"/>
          <w:shd w:val="clear" w:color="auto" w:fill="00FF00"/>
          <w:lang w:eastAsia="zh-CN"/>
        </w:rPr>
        <w:t>linguistic movement.</w:t>
      </w:r>
      <w:r w:rsidRPr="007B0B29">
        <w:rPr>
          <w:rFonts w:eastAsia="Times New Roman" w:cs="Calibri"/>
          <w:b/>
          <w:bCs/>
          <w:color w:val="000000"/>
          <w:sz w:val="28"/>
          <w:szCs w:val="28"/>
          <w:u w:val="single"/>
          <w:shd w:val="clear" w:color="auto" w:fill="FFFFFF"/>
          <w:lang w:eastAsia="zh-CN"/>
        </w:rPr>
        <w:t xml:space="preserve"> Hong points out that human </w:t>
      </w:r>
      <w:r w:rsidRPr="007B0B29">
        <w:rPr>
          <w:rFonts w:eastAsia="Times New Roman" w:cs="Calibri"/>
          <w:b/>
          <w:bCs/>
          <w:color w:val="000000"/>
          <w:sz w:val="28"/>
          <w:szCs w:val="28"/>
          <w:u w:val="single"/>
          <w:shd w:val="clear" w:color="auto" w:fill="00FF00"/>
          <w:lang w:eastAsia="zh-CN"/>
        </w:rPr>
        <w:t>experiences</w:t>
      </w:r>
      <w:r w:rsidRPr="007B0B29">
        <w:rPr>
          <w:rFonts w:eastAsia="Times New Roman" w:cs="Calibri"/>
          <w:b/>
          <w:bCs/>
          <w:color w:val="000000"/>
          <w:sz w:val="28"/>
          <w:szCs w:val="28"/>
          <w:u w:val="single"/>
          <w:shd w:val="clear" w:color="auto" w:fill="FFFFFF"/>
          <w:lang w:eastAsia="zh-CN"/>
        </w:rPr>
        <w:t xml:space="preserve"> and the world of memory, especially </w:t>
      </w:r>
      <w:r w:rsidRPr="007B0B29">
        <w:rPr>
          <w:rFonts w:eastAsia="Times New Roman" w:cs="Calibri"/>
          <w:b/>
          <w:bCs/>
          <w:color w:val="000000"/>
          <w:sz w:val="28"/>
          <w:szCs w:val="28"/>
          <w:u w:val="single"/>
          <w:shd w:val="clear" w:color="auto" w:fill="00FF00"/>
          <w:lang w:eastAsia="zh-CN"/>
        </w:rPr>
        <w:t>for bilingual speakers, are “not transparent</w:t>
      </w:r>
      <w:r w:rsidRPr="007B0B29">
        <w:rPr>
          <w:rFonts w:eastAsia="Times New Roman" w:cs="Calibri"/>
          <w:b/>
          <w:bCs/>
          <w:color w:val="000000"/>
          <w:sz w:val="28"/>
          <w:szCs w:val="28"/>
          <w:u w:val="single"/>
          <w:shd w:val="clear" w:color="auto" w:fill="FFFFFF"/>
          <w:lang w:eastAsia="zh-CN"/>
        </w:rPr>
        <w:t xml:space="preserve">” — not captured neatly by one language, </w:t>
      </w:r>
      <w:r w:rsidRPr="007B0B29">
        <w:rPr>
          <w:rFonts w:eastAsia="Times New Roman" w:cs="Calibri"/>
          <w:b/>
          <w:bCs/>
          <w:color w:val="000000"/>
          <w:sz w:val="28"/>
          <w:szCs w:val="28"/>
          <w:u w:val="single"/>
          <w:shd w:val="clear" w:color="auto" w:fill="00FF00"/>
          <w:lang w:eastAsia="zh-CN"/>
        </w:rPr>
        <w:t>but</w:t>
      </w:r>
      <w:r w:rsidRPr="007B0B29">
        <w:rPr>
          <w:rFonts w:eastAsia="Times New Roman" w:cs="Calibri"/>
          <w:b/>
          <w:bCs/>
          <w:color w:val="000000"/>
          <w:sz w:val="28"/>
          <w:szCs w:val="28"/>
          <w:u w:val="single"/>
          <w:shd w:val="clear" w:color="auto" w:fill="FFFFFF"/>
          <w:lang w:eastAsia="zh-CN"/>
        </w:rPr>
        <w:t xml:space="preserve"> rather, “</w:t>
      </w:r>
      <w:r w:rsidRPr="007B0B29">
        <w:rPr>
          <w:rFonts w:eastAsia="Times New Roman" w:cs="Calibri"/>
          <w:b/>
          <w:bCs/>
          <w:color w:val="000000"/>
          <w:sz w:val="28"/>
          <w:szCs w:val="28"/>
          <w:u w:val="single"/>
          <w:shd w:val="clear" w:color="auto" w:fill="00FF00"/>
          <w:lang w:eastAsia="zh-CN"/>
        </w:rPr>
        <w:t xml:space="preserve">bisected” by </w:t>
      </w:r>
      <w:r w:rsidRPr="007B0B29">
        <w:rPr>
          <w:rFonts w:eastAsia="Times New Roman" w:cs="Calibri"/>
          <w:b/>
          <w:bCs/>
          <w:color w:val="000000"/>
          <w:sz w:val="28"/>
          <w:szCs w:val="28"/>
          <w:u w:val="single"/>
          <w:shd w:val="clear" w:color="auto" w:fill="FFFFFF"/>
          <w:lang w:eastAsia="zh-CN"/>
        </w:rPr>
        <w:t xml:space="preserve">the </w:t>
      </w:r>
      <w:r w:rsidRPr="007B0B29">
        <w:rPr>
          <w:rFonts w:eastAsia="Times New Roman" w:cs="Calibri"/>
          <w:b/>
          <w:bCs/>
          <w:color w:val="000000"/>
          <w:sz w:val="28"/>
          <w:szCs w:val="28"/>
          <w:u w:val="single"/>
          <w:shd w:val="clear" w:color="auto" w:fill="00FF00"/>
          <w:lang w:eastAsia="zh-CN"/>
        </w:rPr>
        <w:t>complexities of belonging to two</w:t>
      </w:r>
      <w:r w:rsidRPr="007B0B29">
        <w:rPr>
          <w:rFonts w:eastAsia="Times New Roman" w:cs="Calibri"/>
          <w:b/>
          <w:bCs/>
          <w:color w:val="000000"/>
          <w:sz w:val="28"/>
          <w:szCs w:val="28"/>
          <w:u w:val="single"/>
          <w:shd w:val="clear" w:color="auto" w:fill="FFFFFF"/>
          <w:lang w:eastAsia="zh-CN"/>
        </w:rPr>
        <w:t xml:space="preserve"> (or more) </w:t>
      </w:r>
      <w:r w:rsidRPr="007B0B29">
        <w:rPr>
          <w:rFonts w:eastAsia="Times New Roman" w:cs="Calibri"/>
          <w:b/>
          <w:bCs/>
          <w:color w:val="000000"/>
          <w:sz w:val="28"/>
          <w:szCs w:val="28"/>
          <w:u w:val="single"/>
          <w:shd w:val="clear" w:color="auto" w:fill="00FF00"/>
          <w:lang w:eastAsia="zh-CN"/>
        </w:rPr>
        <w:t>languages</w:t>
      </w:r>
      <w:r w:rsidRPr="007B0B29">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7B0B29">
        <w:rPr>
          <w:rFonts w:eastAsia="Times New Roman" w:cs="Calibri"/>
          <w:b/>
          <w:bCs/>
          <w:color w:val="000000"/>
          <w:sz w:val="28"/>
          <w:szCs w:val="28"/>
          <w:u w:val="single"/>
          <w:lang w:eastAsia="zh-CN"/>
        </w:rPr>
        <w:t>power.</w:t>
      </w:r>
      <w:r w:rsidRPr="007B0B29">
        <w:rPr>
          <w:rFonts w:eastAsia="Times New Roman" w:cs="Calibri"/>
          <w:b/>
          <w:bCs/>
          <w:color w:val="000000"/>
          <w:sz w:val="16"/>
          <w:szCs w:val="16"/>
          <w:lang w:eastAsia="zh-CN"/>
        </w:rPr>
        <w:t xml:space="preserve"> Literary scholar </w:t>
      </w:r>
      <w:proofErr w:type="spellStart"/>
      <w:r w:rsidRPr="007B0B29">
        <w:rPr>
          <w:rFonts w:eastAsia="Times New Roman" w:cs="Calibri"/>
          <w:b/>
          <w:bCs/>
          <w:color w:val="000000"/>
          <w:sz w:val="16"/>
          <w:szCs w:val="16"/>
          <w:lang w:eastAsia="zh-CN"/>
        </w:rPr>
        <w:t>Benzi</w:t>
      </w:r>
      <w:proofErr w:type="spellEnd"/>
      <w:r w:rsidRPr="007B0B29">
        <w:rPr>
          <w:rFonts w:eastAsia="Times New Roman" w:cs="Calibri"/>
          <w:b/>
          <w:bCs/>
          <w:color w:val="000000"/>
          <w:sz w:val="16"/>
          <w:szCs w:val="16"/>
          <w:lang w:eastAsia="zh-CN"/>
        </w:rPr>
        <w:t xml:space="preserve"> Zhang argues that code-switching makes apparent different levels of cultural knowledge for speaker and reader: </w:t>
      </w:r>
      <w:r w:rsidRPr="007B0B29">
        <w:rPr>
          <w:rFonts w:eastAsia="Times New Roman" w:cs="Calibri"/>
          <w:b/>
          <w:bCs/>
          <w:color w:val="000000"/>
          <w:sz w:val="28"/>
          <w:szCs w:val="28"/>
          <w:u w:val="single"/>
          <w:lang w:eastAsia="zh-CN"/>
        </w:rPr>
        <w:t>“[T]</w:t>
      </w:r>
      <w:proofErr w:type="gramStart"/>
      <w:r w:rsidRPr="007B0B29">
        <w:rPr>
          <w:rFonts w:eastAsia="Times New Roman" w:cs="Calibri"/>
          <w:b/>
          <w:bCs/>
          <w:color w:val="000000"/>
          <w:sz w:val="28"/>
          <w:szCs w:val="28"/>
          <w:u w:val="single"/>
          <w:lang w:eastAsia="zh-CN"/>
        </w:rPr>
        <w:t>he</w:t>
      </w:r>
      <w:proofErr w:type="gramEnd"/>
      <w:r w:rsidRPr="007B0B29">
        <w:rPr>
          <w:rFonts w:eastAsia="Times New Roman" w:cs="Calibri"/>
          <w:b/>
          <w:bCs/>
          <w:color w:val="000000"/>
          <w:sz w:val="28"/>
          <w:szCs w:val="28"/>
          <w:u w:val="single"/>
          <w:lang w:eastAsia="zh-CN"/>
        </w:rPr>
        <w:t xml:space="preserve"> insertion of […] foreign words effectively renders Asian sensibilities into English and signifies different positions of cultural agency” (Zhang 131). Building upon this idea of cultural agency, I argue that Hong uses Korean </w:t>
      </w:r>
      <w:r w:rsidRPr="007B0B29">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7B0B29">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7B0B29">
        <w:rPr>
          <w:rFonts w:eastAsia="Times New Roman" w:cs="Calibri"/>
          <w:b/>
          <w:bCs/>
          <w:color w:val="000000"/>
          <w:sz w:val="28"/>
          <w:szCs w:val="28"/>
          <w:u w:val="single"/>
          <w:shd w:val="clear" w:color="auto" w:fill="FFFFFF"/>
          <w:lang w:eastAsia="zh-CN"/>
        </w:rPr>
        <w:t>she uses code-switching to reflect her speaker’s lived experiences of Korean-American identity, grappling with multiple languages and cultural codes</w:t>
      </w:r>
      <w:r w:rsidRPr="007B0B29">
        <w:rPr>
          <w:rFonts w:eastAsia="Times New Roman" w:cs="Calibri"/>
          <w:b/>
          <w:bCs/>
          <w:color w:val="000000"/>
          <w:sz w:val="16"/>
          <w:szCs w:val="16"/>
          <w:shd w:val="clear" w:color="auto" w:fill="FFFFFF"/>
          <w:lang w:eastAsia="zh-CN"/>
        </w:rPr>
        <w:t xml:space="preserve">. In “An Introduction to Chinese-American and Japanese </w:t>
      </w:r>
      <w:r w:rsidRPr="007B0B29">
        <w:rPr>
          <w:rFonts w:eastAsia="Times New Roman" w:cs="Calibri"/>
          <w:b/>
          <w:bCs/>
          <w:color w:val="000000"/>
          <w:sz w:val="16"/>
          <w:szCs w:val="16"/>
          <w:shd w:val="clear" w:color="auto" w:fill="FFFFFF"/>
          <w:lang w:eastAsia="zh-CN"/>
        </w:rPr>
        <w:lastRenderedPageBreak/>
        <w:t>American Literatures,” Jeffrey Chan et al. writes, “</w:t>
      </w:r>
      <w:r w:rsidRPr="007B0B29">
        <w:rPr>
          <w:rFonts w:eastAsia="Times New Roman" w:cs="Calibri"/>
          <w:b/>
          <w:bCs/>
          <w:color w:val="000000"/>
          <w:sz w:val="28"/>
          <w:szCs w:val="28"/>
          <w:u w:val="single"/>
          <w:shd w:val="clear" w:color="auto" w:fill="FFFFFF"/>
          <w:lang w:eastAsia="zh-CN"/>
        </w:rPr>
        <w:t>The minority experience does not yield itself to accurate or complete expression on the white man’s language” (</w:t>
      </w:r>
      <w:proofErr w:type="spellStart"/>
      <w:r w:rsidRPr="007B0B29">
        <w:rPr>
          <w:rFonts w:eastAsia="Times New Roman" w:cs="Calibri"/>
          <w:b/>
          <w:bCs/>
          <w:color w:val="000000"/>
          <w:sz w:val="28"/>
          <w:szCs w:val="28"/>
          <w:u w:val="single"/>
          <w:shd w:val="clear" w:color="auto" w:fill="FFFFFF"/>
          <w:lang w:eastAsia="zh-CN"/>
        </w:rPr>
        <w:t>qtd</w:t>
      </w:r>
      <w:proofErr w:type="spellEnd"/>
      <w:r w:rsidRPr="007B0B29">
        <w:rPr>
          <w:rFonts w:eastAsia="Times New Roman" w:cs="Calibri"/>
          <w:b/>
          <w:bCs/>
          <w:color w:val="000000"/>
          <w:sz w:val="28"/>
          <w:szCs w:val="28"/>
          <w:u w:val="single"/>
          <w:shd w:val="clear" w:color="auto" w:fill="FFFFFF"/>
          <w:lang w:eastAsia="zh-CN"/>
        </w:rPr>
        <w:t>. Zhang 137</w:t>
      </w:r>
      <w:r w:rsidRPr="007B0B29">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7B0B29">
        <w:rPr>
          <w:rFonts w:eastAsia="Times New Roman" w:cs="Calibri"/>
          <w:b/>
          <w:bCs/>
          <w:color w:val="000000"/>
          <w:sz w:val="28"/>
          <w:szCs w:val="28"/>
          <w:u w:val="single"/>
          <w:shd w:val="clear" w:color="auto" w:fill="FFFFFF"/>
          <w:lang w:eastAsia="zh-CN"/>
        </w:rPr>
        <w:t xml:space="preserve">Thus, the poems not only </w:t>
      </w:r>
      <w:r w:rsidRPr="007B0B29">
        <w:rPr>
          <w:rFonts w:eastAsia="Times New Roman" w:cs="Calibri"/>
          <w:b/>
          <w:bCs/>
          <w:color w:val="000000"/>
          <w:sz w:val="28"/>
          <w:szCs w:val="28"/>
          <w:u w:val="single"/>
          <w:shd w:val="clear" w:color="auto" w:fill="00FF00"/>
          <w:lang w:eastAsia="zh-CN"/>
        </w:rPr>
        <w:t xml:space="preserve">act as </w:t>
      </w:r>
      <w:r w:rsidRPr="007B0B29">
        <w:rPr>
          <w:rFonts w:eastAsia="Times New Roman" w:cs="Calibri"/>
          <w:b/>
          <w:bCs/>
          <w:color w:val="000000"/>
          <w:sz w:val="28"/>
          <w:szCs w:val="28"/>
          <w:u w:val="single"/>
          <w:shd w:val="clear" w:color="auto" w:fill="FFFFFF"/>
          <w:lang w:eastAsia="zh-CN"/>
        </w:rPr>
        <w:t xml:space="preserve">social </w:t>
      </w:r>
      <w:r w:rsidRPr="007B0B29">
        <w:rPr>
          <w:rFonts w:eastAsia="Times New Roman" w:cs="Calibri"/>
          <w:b/>
          <w:bCs/>
          <w:color w:val="000000"/>
          <w:sz w:val="28"/>
          <w:szCs w:val="28"/>
          <w:u w:val="single"/>
          <w:shd w:val="clear" w:color="auto" w:fill="00FF00"/>
          <w:lang w:eastAsia="zh-CN"/>
        </w:rPr>
        <w:t>critique of exoticization</w:t>
      </w:r>
      <w:r w:rsidRPr="007B0B29">
        <w:rPr>
          <w:rFonts w:eastAsia="Times New Roman" w:cs="Calibri"/>
          <w:b/>
          <w:bCs/>
          <w:color w:val="000000"/>
          <w:sz w:val="28"/>
          <w:szCs w:val="28"/>
          <w:u w:val="single"/>
          <w:shd w:val="clear" w:color="auto" w:fill="FFFFFF"/>
          <w:lang w:eastAsia="zh-CN"/>
        </w:rPr>
        <w:t>, but further inhabit the embodied experiences of Korean-American female identities living in the U.S. — which, as Hong reveals, are complicated experiences of rage, agency, celebration, and shifting power dynamics</w:t>
      </w:r>
      <w:r w:rsidRPr="007B0B29">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7B0B29">
        <w:rPr>
          <w:rFonts w:eastAsia="Times New Roman" w:cs="Calibri"/>
          <w:b/>
          <w:bCs/>
          <w:color w:val="000000"/>
          <w:sz w:val="16"/>
          <w:szCs w:val="16"/>
          <w:shd w:val="clear" w:color="auto" w:fill="FFFFFF"/>
          <w:lang w:eastAsia="zh-CN"/>
        </w:rPr>
        <w:t>Mo’um</w:t>
      </w:r>
      <w:proofErr w:type="spellEnd"/>
      <w:r w:rsidRPr="007B0B29">
        <w:rPr>
          <w:rFonts w:eastAsia="Times New Roman" w:cs="Calibri"/>
          <w:b/>
          <w:bCs/>
          <w:color w:val="000000"/>
          <w:sz w:val="16"/>
          <w:szCs w:val="16"/>
          <w:shd w:val="clear" w:color="auto" w:fill="FFFFFF"/>
          <w:lang w:eastAsia="zh-CN"/>
        </w:rPr>
        <w:t xml:space="preserve">: “Hong deftly dismantles the romance of language as homeland, with results especially unnerving for the non-Korean-speaking reader” (Clausen 15). </w:t>
      </w:r>
      <w:r w:rsidRPr="007B0B29">
        <w:rPr>
          <w:rFonts w:eastAsia="Times New Roman" w:cs="Calibri"/>
          <w:b/>
          <w:bCs/>
          <w:color w:val="000000"/>
          <w:sz w:val="28"/>
          <w:szCs w:val="28"/>
          <w:u w:val="single"/>
          <w:shd w:val="clear" w:color="auto" w:fill="FFFFFF"/>
          <w:lang w:eastAsia="zh-CN"/>
        </w:rPr>
        <w:t xml:space="preserve">According to Clausen, Hong’s work with </w:t>
      </w:r>
      <w:r w:rsidRPr="007B0B29">
        <w:rPr>
          <w:rFonts w:eastAsia="Times New Roman" w:cs="Calibri"/>
          <w:b/>
          <w:bCs/>
          <w:color w:val="000000"/>
          <w:sz w:val="28"/>
          <w:szCs w:val="28"/>
          <w:u w:val="single"/>
          <w:shd w:val="clear" w:color="auto" w:fill="00FF00"/>
          <w:lang w:eastAsia="zh-CN"/>
        </w:rPr>
        <w:t xml:space="preserve">code-switching </w:t>
      </w:r>
      <w:r w:rsidRPr="007B0B29">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7B0B29">
        <w:rPr>
          <w:rFonts w:eastAsia="Times New Roman" w:cs="Calibri"/>
          <w:b/>
          <w:bCs/>
          <w:color w:val="000000"/>
          <w:sz w:val="28"/>
          <w:szCs w:val="28"/>
          <w:u w:val="single"/>
          <w:shd w:val="clear" w:color="auto" w:fill="00FF00"/>
          <w:lang w:eastAsia="zh-CN"/>
        </w:rPr>
        <w:t>dismantl</w:t>
      </w:r>
      <w:r w:rsidRPr="007B0B29">
        <w:rPr>
          <w:rFonts w:eastAsia="Times New Roman" w:cs="Calibri"/>
          <w:b/>
          <w:bCs/>
          <w:color w:val="000000"/>
          <w:sz w:val="28"/>
          <w:szCs w:val="28"/>
          <w:u w:val="single"/>
          <w:shd w:val="clear" w:color="auto" w:fill="FFFFFF"/>
          <w:lang w:eastAsia="zh-CN"/>
        </w:rPr>
        <w:t xml:space="preserve">ing </w:t>
      </w:r>
      <w:r w:rsidRPr="007B0B29">
        <w:rPr>
          <w:rFonts w:eastAsia="Times New Roman" w:cs="Calibri"/>
          <w:b/>
          <w:bCs/>
          <w:color w:val="000000"/>
          <w:sz w:val="28"/>
          <w:szCs w:val="28"/>
          <w:u w:val="single"/>
          <w:shd w:val="clear" w:color="auto" w:fill="00FF00"/>
          <w:lang w:eastAsia="zh-CN"/>
        </w:rPr>
        <w:t>what a reader</w:t>
      </w:r>
      <w:r w:rsidRPr="007B0B29">
        <w:rPr>
          <w:rFonts w:eastAsia="Times New Roman" w:cs="Calibri"/>
          <w:b/>
          <w:bCs/>
          <w:color w:val="000000"/>
          <w:sz w:val="28"/>
          <w:szCs w:val="28"/>
          <w:u w:val="single"/>
          <w:shd w:val="clear" w:color="auto" w:fill="FFFFFF"/>
          <w:lang w:eastAsia="zh-CN"/>
        </w:rPr>
        <w:t xml:space="preserve"> may </w:t>
      </w:r>
      <w:r w:rsidRPr="007B0B29">
        <w:rPr>
          <w:rFonts w:eastAsia="Times New Roman" w:cs="Calibri"/>
          <w:b/>
          <w:bCs/>
          <w:color w:val="000000"/>
          <w:sz w:val="28"/>
          <w:szCs w:val="28"/>
          <w:u w:val="single"/>
          <w:shd w:val="clear" w:color="auto" w:fill="00FF00"/>
          <w:lang w:eastAsia="zh-CN"/>
        </w:rPr>
        <w:t>expect</w:t>
      </w:r>
      <w:r w:rsidRPr="007B0B29">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7B0B29">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7B0B29">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7B0B29">
        <w:rPr>
          <w:rFonts w:eastAsia="Times New Roman" w:cs="Calibri"/>
          <w:b/>
          <w:bCs/>
          <w:color w:val="000000"/>
          <w:sz w:val="16"/>
          <w:szCs w:val="16"/>
          <w:shd w:val="clear" w:color="auto" w:fill="FFFFFF"/>
          <w:lang w:eastAsia="zh-CN"/>
        </w:rPr>
        <w:t xml:space="preserve"> </w:t>
      </w:r>
      <w:r w:rsidRPr="007B0B29">
        <w:rPr>
          <w:rFonts w:eastAsia="Times New Roman" w:cs="Calibri"/>
          <w:b/>
          <w:bCs/>
          <w:color w:val="000000"/>
          <w:sz w:val="28"/>
          <w:szCs w:val="28"/>
          <w:u w:val="single"/>
          <w:shd w:val="clear" w:color="auto" w:fill="00FF00"/>
          <w:lang w:eastAsia="zh-CN"/>
        </w:rPr>
        <w:t>Rather than</w:t>
      </w:r>
      <w:r w:rsidRPr="007B0B29">
        <w:rPr>
          <w:rFonts w:eastAsia="Times New Roman" w:cs="Calibri"/>
          <w:b/>
          <w:bCs/>
          <w:color w:val="000000"/>
          <w:sz w:val="28"/>
          <w:szCs w:val="28"/>
          <w:u w:val="single"/>
          <w:shd w:val="clear" w:color="auto" w:fill="FFFFFF"/>
          <w:lang w:eastAsia="zh-CN"/>
        </w:rPr>
        <w:t xml:space="preserve"> allow </w:t>
      </w:r>
      <w:r w:rsidRPr="007B0B29">
        <w:rPr>
          <w:rFonts w:eastAsia="Times New Roman" w:cs="Calibri"/>
          <w:b/>
          <w:bCs/>
          <w:color w:val="000000"/>
          <w:sz w:val="28"/>
          <w:szCs w:val="28"/>
          <w:u w:val="single"/>
          <w:shd w:val="clear" w:color="auto" w:fill="00FF00"/>
          <w:lang w:eastAsia="zh-CN"/>
        </w:rPr>
        <w:t>others to shape her identity</w:t>
      </w:r>
      <w:r w:rsidRPr="007B0B29">
        <w:rPr>
          <w:rFonts w:eastAsia="Times New Roman" w:cs="Calibri"/>
          <w:b/>
          <w:bCs/>
          <w:color w:val="000000"/>
          <w:sz w:val="28"/>
          <w:szCs w:val="28"/>
          <w:u w:val="single"/>
          <w:shd w:val="clear" w:color="auto" w:fill="FFFFFF"/>
          <w:lang w:eastAsia="zh-CN"/>
        </w:rPr>
        <w:t xml:space="preserve"> for her, </w:t>
      </w:r>
      <w:r w:rsidRPr="007B0B29">
        <w:rPr>
          <w:rFonts w:eastAsia="Times New Roman" w:cs="Calibri"/>
          <w:b/>
          <w:bCs/>
          <w:color w:val="000000"/>
          <w:sz w:val="28"/>
          <w:szCs w:val="28"/>
          <w:u w:val="single"/>
          <w:shd w:val="clear" w:color="auto" w:fill="00FF00"/>
          <w:lang w:eastAsia="zh-CN"/>
        </w:rPr>
        <w:t>she remains dominant in shaping her identity — and</w:t>
      </w:r>
      <w:r w:rsidRPr="007B0B29">
        <w:rPr>
          <w:rFonts w:eastAsia="Times New Roman" w:cs="Calibri"/>
          <w:b/>
          <w:bCs/>
          <w:color w:val="000000"/>
          <w:sz w:val="28"/>
          <w:szCs w:val="28"/>
          <w:u w:val="single"/>
          <w:shd w:val="clear" w:color="auto" w:fill="FFFFFF"/>
          <w:lang w:eastAsia="zh-CN"/>
        </w:rPr>
        <w:t xml:space="preserve"> her </w:t>
      </w:r>
      <w:r w:rsidRPr="007B0B29">
        <w:rPr>
          <w:rFonts w:eastAsia="Times New Roman" w:cs="Calibri"/>
          <w:b/>
          <w:bCs/>
          <w:color w:val="000000"/>
          <w:sz w:val="28"/>
          <w:szCs w:val="28"/>
          <w:u w:val="single"/>
          <w:shd w:val="clear" w:color="auto" w:fill="00FF00"/>
          <w:lang w:eastAsia="zh-CN"/>
        </w:rPr>
        <w:t xml:space="preserve">agency </w:t>
      </w:r>
      <w:r w:rsidRPr="007B0B29">
        <w:rPr>
          <w:rFonts w:eastAsia="Times New Roman" w:cs="Calibri"/>
          <w:b/>
          <w:bCs/>
          <w:color w:val="000000"/>
          <w:sz w:val="28"/>
          <w:szCs w:val="28"/>
          <w:u w:val="single"/>
          <w:shd w:val="clear" w:color="auto" w:fill="FFFFFF"/>
          <w:lang w:eastAsia="zh-CN"/>
        </w:rPr>
        <w:t>— for herself.</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ascii="Times New Roman" w:eastAsia="Times New Roman" w:hAnsi="Times New Roman" w:cs="Times New Roman"/>
          <w:sz w:val="24"/>
          <w:szCs w:val="24"/>
          <w:lang w:eastAsia="zh-CN"/>
        </w:rPr>
        <w:t> </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28"/>
          <w:szCs w:val="28"/>
          <w:shd w:val="clear" w:color="auto" w:fill="FFFFFF"/>
          <w:lang w:eastAsia="zh-CN"/>
        </w:rPr>
        <w:t xml:space="preserve">The 1AC embodies the oppressor and </w:t>
      </w:r>
      <w:proofErr w:type="spellStart"/>
      <w:r w:rsidRPr="007B0B29">
        <w:rPr>
          <w:rFonts w:eastAsia="Times New Roman" w:cs="Calibri"/>
          <w:b/>
          <w:bCs/>
          <w:color w:val="000000"/>
          <w:sz w:val="28"/>
          <w:szCs w:val="28"/>
          <w:shd w:val="clear" w:color="auto" w:fill="FFFFFF"/>
          <w:lang w:eastAsia="zh-CN"/>
        </w:rPr>
        <w:t>weaponizes</w:t>
      </w:r>
      <w:proofErr w:type="spellEnd"/>
      <w:r w:rsidRPr="007B0B29">
        <w:rPr>
          <w:rFonts w:eastAsia="Times New Roman" w:cs="Calibri"/>
          <w:b/>
          <w:bCs/>
          <w:color w:val="000000"/>
          <w:sz w:val="28"/>
          <w:szCs w:val="28"/>
          <w:shd w:val="clear" w:color="auto" w:fill="FFFFFF"/>
          <w:lang w:eastAsia="zh-CN"/>
        </w:rPr>
        <w:t xml:space="preserve"> language to rupture debate through </w:t>
      </w:r>
      <w:r w:rsidRPr="007B0B29">
        <w:rPr>
          <w:rFonts w:eastAsia="Times New Roman" w:cs="Calibri"/>
          <w:b/>
          <w:bCs/>
          <w:color w:val="000000"/>
          <w:sz w:val="28"/>
          <w:szCs w:val="28"/>
          <w:u w:val="single"/>
          <w:shd w:val="clear" w:color="auto" w:fill="FFFFFF"/>
          <w:lang w:eastAsia="zh-CN"/>
        </w:rPr>
        <w:t>radical mimicry</w:t>
      </w:r>
      <w:r w:rsidRPr="007B0B29">
        <w:rPr>
          <w:rFonts w:eastAsia="Times New Roman" w:cs="Calibri"/>
          <w:b/>
          <w:bCs/>
          <w:color w:val="000000"/>
          <w:sz w:val="28"/>
          <w:szCs w:val="28"/>
          <w:shd w:val="clear" w:color="auto" w:fill="FFFFFF"/>
          <w:lang w:eastAsia="zh-CN"/>
        </w:rPr>
        <w:t xml:space="preserve"> – doing what debaters do, except in Taiwanese Chinese – that’s our form of implementation and proves code switching is a valuable</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roofErr w:type="gramStart"/>
      <w:r w:rsidRPr="007B0B29">
        <w:rPr>
          <w:rFonts w:eastAsia="Times New Roman" w:cs="Calibri"/>
          <w:b/>
          <w:bCs/>
          <w:color w:val="000000"/>
          <w:sz w:val="28"/>
          <w:szCs w:val="28"/>
          <w:shd w:val="clear" w:color="auto" w:fill="FFFFFF"/>
          <w:lang w:eastAsia="zh-CN"/>
        </w:rPr>
        <w:t>exercise</w:t>
      </w:r>
      <w:proofErr w:type="gramEnd"/>
    </w:p>
    <w:p w:rsidR="007B0B29" w:rsidRPr="007B0B29" w:rsidRDefault="007B0B29" w:rsidP="007B0B29">
      <w:pPr>
        <w:spacing w:after="0" w:line="240" w:lineRule="auto"/>
        <w:rPr>
          <w:rFonts w:ascii="Times New Roman" w:eastAsia="Times New Roman" w:hAnsi="Times New Roman" w:cs="Times New Roman"/>
          <w:sz w:val="24"/>
          <w:szCs w:val="24"/>
          <w:lang w:eastAsia="zh-CN"/>
        </w:rPr>
      </w:pPr>
      <w:proofErr w:type="spellStart"/>
      <w:r w:rsidRPr="007B0B29">
        <w:rPr>
          <w:rFonts w:eastAsia="Times New Roman" w:cs="Calibri"/>
          <w:b/>
          <w:bCs/>
          <w:color w:val="000000"/>
          <w:sz w:val="28"/>
          <w:szCs w:val="28"/>
          <w:shd w:val="clear" w:color="auto" w:fill="FFFFFF"/>
          <w:lang w:eastAsia="zh-CN"/>
        </w:rPr>
        <w:t>Conquergood</w:t>
      </w:r>
      <w:proofErr w:type="spellEnd"/>
      <w:r w:rsidRPr="007B0B29">
        <w:rPr>
          <w:rFonts w:eastAsia="Times New Roman" w:cs="Calibri"/>
          <w:b/>
          <w:bCs/>
          <w:color w:val="000000"/>
          <w:sz w:val="28"/>
          <w:szCs w:val="28"/>
          <w:shd w:val="clear" w:color="auto" w:fill="FFFFFF"/>
          <w:lang w:eastAsia="zh-CN"/>
        </w:rPr>
        <w:t xml:space="preserve"> 1, Performance Studies: Interventions and Radical Research, Dwight </w:t>
      </w:r>
      <w:proofErr w:type="spellStart"/>
      <w:r w:rsidRPr="007B0B29">
        <w:rPr>
          <w:rFonts w:eastAsia="Times New Roman" w:cs="Calibri"/>
          <w:b/>
          <w:bCs/>
          <w:color w:val="000000"/>
          <w:sz w:val="28"/>
          <w:szCs w:val="28"/>
          <w:shd w:val="clear" w:color="auto" w:fill="FFFFFF"/>
          <w:lang w:eastAsia="zh-CN"/>
        </w:rPr>
        <w:t>Conquergood</w:t>
      </w:r>
      <w:proofErr w:type="spellEnd"/>
      <w:r w:rsidRPr="007B0B29">
        <w:rPr>
          <w:rFonts w:eastAsia="Times New Roman" w:cs="Calibri"/>
          <w:b/>
          <w:bCs/>
          <w:color w:val="000000"/>
          <w:sz w:val="28"/>
          <w:szCs w:val="28"/>
          <w:shd w:val="clear" w:color="auto" w:fill="FFFFFF"/>
          <w:lang w:eastAsia="zh-CN"/>
        </w:rPr>
        <w:t xml:space="preserve">, TDR (1988-) Vol. 46, No. 2 (Summer, 2002), pp. 145-156 (12 pages) Published by: </w:t>
      </w:r>
      <w:hyperlink r:id="rId6" w:history="1">
        <w:r w:rsidRPr="007B0B29">
          <w:rPr>
            <w:rFonts w:eastAsia="Times New Roman" w:cs="Calibri"/>
            <w:b/>
            <w:bCs/>
            <w:color w:val="1155CC"/>
            <w:sz w:val="28"/>
            <w:szCs w:val="28"/>
            <w:u w:val="single"/>
            <w:shd w:val="clear" w:color="auto" w:fill="FFFFFF"/>
            <w:lang w:eastAsia="zh-CN"/>
          </w:rPr>
          <w:t>The MIT Press</w:t>
        </w:r>
      </w:hyperlink>
      <w:r w:rsidRPr="007B0B29">
        <w:rPr>
          <w:rFonts w:eastAsia="Times New Roman" w:cs="Calibri"/>
          <w:b/>
          <w:bCs/>
          <w:color w:val="000000"/>
          <w:sz w:val="28"/>
          <w:szCs w:val="28"/>
          <w:shd w:val="clear" w:color="auto" w:fill="FFFFFF"/>
          <w:lang w:eastAsia="zh-CN"/>
        </w:rPr>
        <w:t xml:space="preserve"> SJDH</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8"/>
          <w:szCs w:val="8"/>
          <w:shd w:val="clear" w:color="auto" w:fill="FFFFFF"/>
          <w:lang w:eastAsia="zh-CN"/>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7B0B29">
        <w:rPr>
          <w:rFonts w:eastAsia="Times New Roman" w:cs="Calibri"/>
          <w:b/>
          <w:bCs/>
          <w:color w:val="000000"/>
          <w:sz w:val="8"/>
          <w:szCs w:val="8"/>
          <w:shd w:val="clear" w:color="auto" w:fill="FFFFFF"/>
          <w:lang w:eastAsia="zh-CN"/>
        </w:rPr>
        <w:t>ing</w:t>
      </w:r>
      <w:proofErr w:type="spellEnd"/>
      <w:r w:rsidRPr="007B0B29">
        <w:rPr>
          <w:rFonts w:eastAsia="Times New Roman" w:cs="Calibri"/>
          <w:b/>
          <w:bCs/>
          <w:color w:val="000000"/>
          <w:sz w:val="8"/>
          <w:szCs w:val="8"/>
          <w:shd w:val="clear" w:color="auto" w:fill="FFFFFF"/>
          <w:lang w:eastAsia="zh-CN"/>
        </w:rPr>
        <w:t xml:space="preserve"> but he </w:t>
      </w:r>
      <w:proofErr w:type="spellStart"/>
      <w:r w:rsidRPr="007B0B29">
        <w:rPr>
          <w:rFonts w:eastAsia="Times New Roman" w:cs="Calibri"/>
          <w:b/>
          <w:bCs/>
          <w:color w:val="000000"/>
          <w:sz w:val="8"/>
          <w:szCs w:val="8"/>
          <w:shd w:val="clear" w:color="auto" w:fill="FFFFFF"/>
          <w:lang w:eastAsia="zh-CN"/>
        </w:rPr>
        <w:t>sho</w:t>
      </w:r>
      <w:proofErr w:type="spellEnd"/>
      <w:r w:rsidRPr="007B0B29">
        <w:rPr>
          <w:rFonts w:eastAsia="Times New Roman" w:cs="Calibri"/>
          <w:b/>
          <w:bCs/>
          <w:color w:val="000000"/>
          <w:sz w:val="8"/>
          <w:szCs w:val="8"/>
          <w:shd w:val="clear" w:color="auto" w:fill="FFFFFF"/>
          <w:lang w:eastAsia="zh-CN"/>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7B0B29">
        <w:rPr>
          <w:rFonts w:eastAsia="Times New Roman" w:cs="Calibri"/>
          <w:b/>
          <w:bCs/>
          <w:color w:val="000000"/>
          <w:sz w:val="28"/>
          <w:szCs w:val="28"/>
          <w:u w:val="single"/>
          <w:shd w:val="clear" w:color="auto" w:fill="FFFFFF"/>
          <w:lang w:eastAsia="zh-CN"/>
        </w:rPr>
        <w:t>Aware of the white man's drive to objectify, control, and grasp as a way of know</w:t>
      </w:r>
      <w:r w:rsidRPr="007B0B29">
        <w:rPr>
          <w:rFonts w:eastAsia="Times New Roman" w:cs="Calibri"/>
          <w:b/>
          <w:bCs/>
          <w:color w:val="000000"/>
          <w:sz w:val="28"/>
          <w:szCs w:val="28"/>
          <w:u w:val="single"/>
          <w:lang w:eastAsia="zh-CN"/>
        </w:rPr>
        <w:t>ing, subordinate people cunningly set a text, a decoy, outside the door to lure him away from "</w:t>
      </w:r>
      <w:proofErr w:type="spellStart"/>
      <w:r w:rsidRPr="007B0B29">
        <w:rPr>
          <w:rFonts w:eastAsia="Times New Roman" w:cs="Calibri"/>
          <w:b/>
          <w:bCs/>
          <w:color w:val="000000"/>
          <w:sz w:val="28"/>
          <w:szCs w:val="28"/>
          <w:u w:val="single"/>
          <w:lang w:eastAsia="zh-CN"/>
        </w:rPr>
        <w:t>homeplace</w:t>
      </w:r>
      <w:proofErr w:type="spellEnd"/>
      <w:r w:rsidRPr="007B0B29">
        <w:rPr>
          <w:rFonts w:eastAsia="Times New Roman" w:cs="Calibri"/>
          <w:b/>
          <w:bCs/>
          <w:color w:val="000000"/>
          <w:sz w:val="28"/>
          <w:szCs w:val="28"/>
          <w:u w:val="single"/>
          <w:lang w:eastAsia="zh-CN"/>
        </w:rPr>
        <w:t>" where subjugated but empowering truths and survival secre</w:t>
      </w:r>
      <w:r w:rsidRPr="007B0B29">
        <w:rPr>
          <w:rFonts w:eastAsia="Times New Roman" w:cs="Calibri"/>
          <w:b/>
          <w:bCs/>
          <w:color w:val="000000"/>
          <w:sz w:val="28"/>
          <w:szCs w:val="28"/>
          <w:u w:val="single"/>
          <w:shd w:val="clear" w:color="auto" w:fill="FFFFFF"/>
          <w:lang w:eastAsia="zh-CN"/>
        </w:rPr>
        <w:t>ts are sheltered</w:t>
      </w:r>
      <w:r w:rsidRPr="007B0B29">
        <w:rPr>
          <w:rFonts w:eastAsia="Times New Roman" w:cs="Calibri"/>
          <w:b/>
          <w:bCs/>
          <w:color w:val="000000"/>
          <w:sz w:val="8"/>
          <w:szCs w:val="8"/>
          <w:shd w:val="clear" w:color="auto" w:fill="FFFFFF"/>
          <w:lang w:eastAsia="zh-CN"/>
        </w:rPr>
        <w:t xml:space="preserve"> (hooks 1990). In Hurston's brilliant example, vulnerable people actually redeploy the written text as a tactic of evasion and camouflage, </w:t>
      </w:r>
      <w:proofErr w:type="spellStart"/>
      <w:r w:rsidRPr="007B0B29">
        <w:rPr>
          <w:rFonts w:eastAsia="Times New Roman" w:cs="Calibri"/>
          <w:b/>
          <w:bCs/>
          <w:color w:val="000000"/>
          <w:sz w:val="8"/>
          <w:szCs w:val="8"/>
          <w:shd w:val="clear" w:color="auto" w:fill="FFFFFF"/>
          <w:lang w:eastAsia="zh-CN"/>
        </w:rPr>
        <w:t>performatively</w:t>
      </w:r>
      <w:proofErr w:type="spellEnd"/>
      <w:r w:rsidRPr="007B0B29">
        <w:rPr>
          <w:rFonts w:eastAsia="Times New Roman" w:cs="Calibri"/>
          <w:b/>
          <w:bCs/>
          <w:color w:val="000000"/>
          <w:sz w:val="8"/>
          <w:szCs w:val="8"/>
          <w:shd w:val="clear" w:color="auto" w:fill="FFFFFF"/>
          <w:lang w:eastAsia="zh-CN"/>
        </w:rPr>
        <w:t xml:space="preserve">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7B0B29">
        <w:rPr>
          <w:rFonts w:eastAsia="Times New Roman" w:cs="Calibri"/>
          <w:b/>
          <w:bCs/>
          <w:color w:val="000000"/>
          <w:sz w:val="28"/>
          <w:szCs w:val="28"/>
          <w:u w:val="single"/>
          <w:shd w:val="clear" w:color="auto" w:fill="FFFFFF"/>
          <w:lang w:eastAsia="zh-CN"/>
        </w:rPr>
        <w:t xml:space="preserve">: "then I'll say my say and sing my song." </w:t>
      </w:r>
      <w:r w:rsidRPr="007B0B29">
        <w:rPr>
          <w:rFonts w:eastAsia="Times New Roman" w:cs="Calibri"/>
          <w:b/>
          <w:bCs/>
          <w:color w:val="000000"/>
          <w:sz w:val="28"/>
          <w:szCs w:val="28"/>
          <w:u w:val="single"/>
          <w:shd w:val="clear" w:color="auto" w:fill="00FF00"/>
          <w:lang w:eastAsia="zh-CN"/>
        </w:rPr>
        <w:t>By mimicking</w:t>
      </w:r>
      <w:r w:rsidRPr="007B0B29">
        <w:rPr>
          <w:rFonts w:eastAsia="Times New Roman" w:cs="Calibri"/>
          <w:b/>
          <w:bCs/>
          <w:color w:val="000000"/>
          <w:sz w:val="28"/>
          <w:szCs w:val="28"/>
          <w:u w:val="single"/>
          <w:shd w:val="clear" w:color="auto" w:fill="FFFFFF"/>
          <w:lang w:eastAsia="zh-CN"/>
        </w:rPr>
        <w:t xml:space="preserve"> the reifying textualism of dominant knowledge regimes, </w:t>
      </w:r>
      <w:r w:rsidRPr="007B0B29">
        <w:rPr>
          <w:rFonts w:eastAsia="Times New Roman" w:cs="Calibri"/>
          <w:b/>
          <w:bCs/>
          <w:color w:val="000000"/>
          <w:sz w:val="28"/>
          <w:szCs w:val="28"/>
          <w:u w:val="single"/>
          <w:shd w:val="clear" w:color="auto" w:fill="00FF00"/>
          <w:lang w:eastAsia="zh-CN"/>
        </w:rPr>
        <w:t xml:space="preserve">subordinate people can deflect </w:t>
      </w:r>
      <w:r w:rsidRPr="007B0B29">
        <w:rPr>
          <w:rFonts w:eastAsia="Times New Roman" w:cs="Calibri"/>
          <w:b/>
          <w:bCs/>
          <w:color w:val="000000"/>
          <w:sz w:val="28"/>
          <w:szCs w:val="28"/>
          <w:u w:val="single"/>
          <w:shd w:val="clear" w:color="auto" w:fill="FFFFFF"/>
          <w:lang w:eastAsia="zh-CN"/>
        </w:rPr>
        <w:t xml:space="preserve">its invasive </w:t>
      </w:r>
      <w:r w:rsidRPr="007B0B29">
        <w:rPr>
          <w:rFonts w:eastAsia="Times New Roman" w:cs="Calibri"/>
          <w:b/>
          <w:bCs/>
          <w:color w:val="000000"/>
          <w:sz w:val="28"/>
          <w:szCs w:val="28"/>
          <w:u w:val="single"/>
          <w:shd w:val="clear" w:color="auto" w:fill="00FF00"/>
          <w:lang w:eastAsia="zh-CN"/>
        </w:rPr>
        <w:t xml:space="preserve">power. This mimicry </w:t>
      </w:r>
      <w:r w:rsidRPr="007B0B29">
        <w:rPr>
          <w:rFonts w:eastAsia="Times New Roman" w:cs="Calibri"/>
          <w:b/>
          <w:bCs/>
          <w:color w:val="000000"/>
          <w:sz w:val="28"/>
          <w:szCs w:val="28"/>
          <w:u w:val="single"/>
          <w:shd w:val="clear" w:color="auto" w:fill="FFFFFF"/>
          <w:lang w:eastAsia="zh-CN"/>
        </w:rPr>
        <w:t xml:space="preserve">of textualism </w:t>
      </w:r>
      <w:r w:rsidRPr="007B0B29">
        <w:rPr>
          <w:rFonts w:eastAsia="Times New Roman" w:cs="Calibri"/>
          <w:b/>
          <w:bCs/>
          <w:color w:val="000000"/>
          <w:sz w:val="28"/>
          <w:szCs w:val="28"/>
          <w:u w:val="single"/>
          <w:shd w:val="clear" w:color="auto" w:fill="00FF00"/>
          <w:lang w:eastAsia="zh-CN"/>
        </w:rPr>
        <w:t>is a</w:t>
      </w:r>
      <w:r w:rsidRPr="007B0B29">
        <w:rPr>
          <w:rFonts w:eastAsia="Times New Roman" w:cs="Calibri"/>
          <w:b/>
          <w:bCs/>
          <w:color w:val="000000"/>
          <w:sz w:val="28"/>
          <w:szCs w:val="28"/>
          <w:u w:val="single"/>
          <w:shd w:val="clear" w:color="auto" w:fill="FFFFFF"/>
          <w:lang w:eastAsia="zh-CN"/>
        </w:rPr>
        <w:t xml:space="preserve"> complex </w:t>
      </w:r>
      <w:r w:rsidRPr="007B0B29">
        <w:rPr>
          <w:rFonts w:eastAsia="Times New Roman" w:cs="Calibri"/>
          <w:b/>
          <w:bCs/>
          <w:color w:val="000000"/>
          <w:sz w:val="28"/>
          <w:szCs w:val="28"/>
          <w:u w:val="single"/>
          <w:shd w:val="clear" w:color="auto" w:fill="00FF00"/>
          <w:lang w:eastAsia="zh-CN"/>
        </w:rPr>
        <w:t>example of "mimetic excess</w:t>
      </w:r>
      <w:r w:rsidRPr="007B0B29">
        <w:rPr>
          <w:rFonts w:eastAsia="Times New Roman" w:cs="Calibri"/>
          <w:b/>
          <w:bCs/>
          <w:color w:val="000000"/>
          <w:sz w:val="28"/>
          <w:szCs w:val="28"/>
          <w:u w:val="single"/>
          <w:shd w:val="clear" w:color="auto" w:fill="FFFFFF"/>
          <w:lang w:eastAsia="zh-CN"/>
        </w:rPr>
        <w:t xml:space="preserve">" in </w:t>
      </w:r>
      <w:r w:rsidRPr="007B0B29">
        <w:rPr>
          <w:rFonts w:eastAsia="Times New Roman" w:cs="Calibri"/>
          <w:b/>
          <w:bCs/>
          <w:color w:val="000000"/>
          <w:sz w:val="28"/>
          <w:szCs w:val="28"/>
          <w:u w:val="single"/>
          <w:shd w:val="clear" w:color="auto" w:fill="00FF00"/>
          <w:lang w:eastAsia="zh-CN"/>
        </w:rPr>
        <w:t>which</w:t>
      </w:r>
      <w:r w:rsidRPr="007B0B29">
        <w:rPr>
          <w:rFonts w:eastAsia="Times New Roman" w:cs="Calibri"/>
          <w:b/>
          <w:bCs/>
          <w:color w:val="000000"/>
          <w:sz w:val="28"/>
          <w:szCs w:val="28"/>
          <w:u w:val="single"/>
          <w:shd w:val="clear" w:color="auto" w:fill="FFFFFF"/>
          <w:lang w:eastAsia="zh-CN"/>
        </w:rPr>
        <w:t xml:space="preserve"> the susceptibility of </w:t>
      </w:r>
      <w:r w:rsidRPr="007B0B29">
        <w:rPr>
          <w:rFonts w:eastAsia="Times New Roman" w:cs="Calibri"/>
          <w:b/>
          <w:bCs/>
          <w:color w:val="000000"/>
          <w:sz w:val="28"/>
          <w:szCs w:val="28"/>
          <w:u w:val="single"/>
          <w:lang w:eastAsia="zh-CN"/>
        </w:rPr>
        <w:t>dominant images, forms</w:t>
      </w:r>
      <w:r w:rsidRPr="007B0B29">
        <w:rPr>
          <w:rFonts w:eastAsia="Times New Roman" w:cs="Calibri"/>
          <w:b/>
          <w:bCs/>
          <w:color w:val="000000"/>
          <w:sz w:val="28"/>
          <w:szCs w:val="28"/>
          <w:u w:val="single"/>
          <w:shd w:val="clear" w:color="auto" w:fill="FFFFFF"/>
          <w:lang w:eastAsia="zh-CN"/>
        </w:rPr>
        <w:t xml:space="preserve">, and technologies of power to subversive doublings </w:t>
      </w:r>
      <w:r w:rsidRPr="007B0B29">
        <w:rPr>
          <w:rFonts w:eastAsia="Times New Roman" w:cs="Calibri"/>
          <w:b/>
          <w:bCs/>
          <w:color w:val="000000"/>
          <w:sz w:val="28"/>
          <w:szCs w:val="28"/>
          <w:u w:val="single"/>
          <w:shd w:val="clear" w:color="auto" w:fill="00FF00"/>
          <w:lang w:eastAsia="zh-CN"/>
        </w:rPr>
        <w:t>holds the potential for undermining</w:t>
      </w:r>
      <w:r w:rsidRPr="007B0B29">
        <w:rPr>
          <w:rFonts w:eastAsia="Times New Roman" w:cs="Calibri"/>
          <w:b/>
          <w:bCs/>
          <w:color w:val="000000"/>
          <w:sz w:val="28"/>
          <w:szCs w:val="28"/>
          <w:u w:val="single"/>
          <w:shd w:val="clear" w:color="auto" w:fill="FFFFFF"/>
          <w:lang w:eastAsia="zh-CN"/>
        </w:rPr>
        <w:t xml:space="preserve"> the </w:t>
      </w:r>
      <w:r w:rsidRPr="007B0B29">
        <w:rPr>
          <w:rFonts w:eastAsia="Times New Roman" w:cs="Calibri"/>
          <w:b/>
          <w:bCs/>
          <w:color w:val="000000"/>
          <w:sz w:val="28"/>
          <w:szCs w:val="28"/>
          <w:u w:val="single"/>
          <w:shd w:val="clear" w:color="auto" w:fill="00FF00"/>
          <w:lang w:eastAsia="zh-CN"/>
        </w:rPr>
        <w:t>power</w:t>
      </w:r>
      <w:r w:rsidRPr="007B0B29">
        <w:rPr>
          <w:rFonts w:eastAsia="Times New Roman" w:cs="Calibri"/>
          <w:b/>
          <w:bCs/>
          <w:color w:val="000000"/>
          <w:sz w:val="28"/>
          <w:szCs w:val="28"/>
          <w:u w:val="single"/>
          <w:shd w:val="clear" w:color="auto" w:fill="FFFFFF"/>
          <w:lang w:eastAsia="zh-CN"/>
        </w:rPr>
        <w:t xml:space="preserve"> of that which is mimed</w:t>
      </w:r>
      <w:r w:rsidRPr="007B0B29">
        <w:rPr>
          <w:rFonts w:eastAsia="Times New Roman" w:cs="Calibri"/>
          <w:b/>
          <w:bCs/>
          <w:color w:val="000000"/>
          <w:sz w:val="8"/>
          <w:szCs w:val="8"/>
          <w:shd w:val="clear" w:color="auto" w:fill="FFFFFF"/>
          <w:lang w:eastAsia="zh-CN"/>
        </w:rPr>
        <w:t xml:space="preserve"> (</w:t>
      </w:r>
      <w:proofErr w:type="spellStart"/>
      <w:r w:rsidRPr="007B0B29">
        <w:rPr>
          <w:rFonts w:eastAsia="Times New Roman" w:cs="Calibri"/>
          <w:b/>
          <w:bCs/>
          <w:color w:val="000000"/>
          <w:sz w:val="8"/>
          <w:szCs w:val="8"/>
          <w:shd w:val="clear" w:color="auto" w:fill="FFFFFF"/>
          <w:lang w:eastAsia="zh-CN"/>
        </w:rPr>
        <w:t>Taussig</w:t>
      </w:r>
      <w:proofErr w:type="spellEnd"/>
      <w:r w:rsidRPr="007B0B29">
        <w:rPr>
          <w:rFonts w:eastAsia="Times New Roman" w:cs="Calibri"/>
          <w:b/>
          <w:bCs/>
          <w:color w:val="000000"/>
          <w:sz w:val="8"/>
          <w:szCs w:val="8"/>
          <w:shd w:val="clear" w:color="auto" w:fill="FFFFFF"/>
          <w:lang w:eastAsia="zh-CN"/>
        </w:rPr>
        <w:t xml:space="preserve"> I993:254-55). Note that in Hurston's account, subordinate people read and write, as well as perform. </w:t>
      </w:r>
      <w:r w:rsidRPr="007B0B29">
        <w:rPr>
          <w:rFonts w:eastAsia="Times New Roman" w:cs="Calibri"/>
          <w:b/>
          <w:bCs/>
          <w:color w:val="000000"/>
          <w:sz w:val="28"/>
          <w:szCs w:val="28"/>
          <w:u w:val="single"/>
          <w:shd w:val="clear" w:color="auto" w:fill="FFFFFF"/>
          <w:lang w:eastAsia="zh-CN"/>
        </w:rPr>
        <w:lastRenderedPageBreak/>
        <w:t xml:space="preserve">With her beautiful example of how a text can perform subversive work, she </w:t>
      </w:r>
      <w:r w:rsidRPr="007B0B29">
        <w:rPr>
          <w:rFonts w:eastAsia="Times New Roman" w:cs="Calibri"/>
          <w:b/>
          <w:bCs/>
          <w:color w:val="000000"/>
          <w:sz w:val="28"/>
          <w:szCs w:val="28"/>
          <w:u w:val="single"/>
          <w:shd w:val="clear" w:color="auto" w:fill="00FF00"/>
          <w:lang w:eastAsia="zh-CN"/>
        </w:rPr>
        <w:t xml:space="preserve">disrupts </w:t>
      </w:r>
      <w:r w:rsidRPr="007B0B29">
        <w:rPr>
          <w:rFonts w:eastAsia="Times New Roman" w:cs="Calibri"/>
          <w:b/>
          <w:bCs/>
          <w:color w:val="000000"/>
          <w:sz w:val="28"/>
          <w:szCs w:val="28"/>
          <w:u w:val="single"/>
          <w:shd w:val="clear" w:color="auto" w:fill="FFFFFF"/>
          <w:lang w:eastAsia="zh-CN"/>
        </w:rPr>
        <w:t xml:space="preserve">any simplistic </w:t>
      </w:r>
      <w:r w:rsidRPr="007B0B29">
        <w:rPr>
          <w:rFonts w:eastAsia="Times New Roman" w:cs="Calibri"/>
          <w:b/>
          <w:bCs/>
          <w:color w:val="000000"/>
          <w:sz w:val="28"/>
          <w:szCs w:val="28"/>
          <w:u w:val="single"/>
          <w:shd w:val="clear" w:color="auto" w:fill="00FF00"/>
          <w:lang w:eastAsia="zh-CN"/>
        </w:rPr>
        <w:t xml:space="preserve">dichotomy </w:t>
      </w:r>
      <w:r w:rsidRPr="007B0B29">
        <w:rPr>
          <w:rFonts w:eastAsia="Times New Roman" w:cs="Calibri"/>
          <w:b/>
          <w:bCs/>
          <w:color w:val="000000"/>
          <w:sz w:val="28"/>
          <w:szCs w:val="28"/>
          <w:u w:val="single"/>
          <w:shd w:val="clear" w:color="auto" w:fill="FFFFFF"/>
          <w:lang w:eastAsia="zh-CN"/>
        </w:rPr>
        <w:t xml:space="preserve">that would </w:t>
      </w:r>
      <w:r w:rsidRPr="007B0B29">
        <w:rPr>
          <w:rFonts w:eastAsia="Times New Roman" w:cs="Calibri"/>
          <w:b/>
          <w:bCs/>
          <w:color w:val="000000"/>
          <w:sz w:val="28"/>
          <w:szCs w:val="28"/>
          <w:u w:val="single"/>
          <w:shd w:val="clear" w:color="auto" w:fill="00FF00"/>
          <w:lang w:eastAsia="zh-CN"/>
        </w:rPr>
        <w:t>align texts with</w:t>
      </w:r>
      <w:r w:rsidRPr="007B0B29">
        <w:rPr>
          <w:rFonts w:eastAsia="Times New Roman" w:cs="Calibri"/>
          <w:b/>
          <w:bCs/>
          <w:color w:val="000000"/>
          <w:sz w:val="28"/>
          <w:szCs w:val="28"/>
          <w:u w:val="single"/>
          <w:shd w:val="clear" w:color="auto" w:fill="FFFFFF"/>
          <w:lang w:eastAsia="zh-CN"/>
        </w:rPr>
        <w:t xml:space="preserve"> domination and </w:t>
      </w:r>
      <w:r w:rsidRPr="007B0B29">
        <w:rPr>
          <w:rFonts w:eastAsia="Times New Roman" w:cs="Calibri"/>
          <w:b/>
          <w:bCs/>
          <w:color w:val="000000"/>
          <w:sz w:val="28"/>
          <w:szCs w:val="28"/>
          <w:u w:val="single"/>
          <w:shd w:val="clear" w:color="auto" w:fill="00FF00"/>
          <w:lang w:eastAsia="zh-CN"/>
        </w:rPr>
        <w:t>performance with liberation</w:t>
      </w:r>
      <w:r w:rsidRPr="007B0B29">
        <w:rPr>
          <w:rFonts w:eastAsia="Times New Roman" w:cs="Calibri"/>
          <w:b/>
          <w:bCs/>
          <w:color w:val="000000"/>
          <w:sz w:val="8"/>
          <w:szCs w:val="8"/>
          <w:shd w:val="clear" w:color="auto" w:fill="FFFFFF"/>
          <w:lang w:eastAsia="zh-CN"/>
        </w:rPr>
        <w:t xml:space="preserve">. In Hurston's example, </w:t>
      </w:r>
      <w:r w:rsidRPr="007B0B29">
        <w:rPr>
          <w:rFonts w:eastAsia="Times New Roman" w:cs="Calibri"/>
          <w:b/>
          <w:bCs/>
          <w:color w:val="000000"/>
          <w:sz w:val="28"/>
          <w:szCs w:val="28"/>
          <w:u w:val="single"/>
          <w:shd w:val="clear" w:color="auto" w:fill="FFFFFF"/>
          <w:lang w:eastAsia="zh-CN"/>
        </w:rPr>
        <w:t xml:space="preserve">the </w:t>
      </w:r>
      <w:r w:rsidRPr="007B0B29">
        <w:rPr>
          <w:rFonts w:eastAsia="Times New Roman" w:cs="Calibri"/>
          <w:b/>
          <w:bCs/>
          <w:color w:val="000000"/>
          <w:sz w:val="28"/>
          <w:szCs w:val="28"/>
          <w:u w:val="single"/>
          <w:shd w:val="clear" w:color="auto" w:fill="00FF00"/>
          <w:lang w:eastAsia="zh-CN"/>
        </w:rPr>
        <w:t>white man</w:t>
      </w:r>
      <w:r w:rsidRPr="007B0B29">
        <w:rPr>
          <w:rFonts w:eastAsia="Times New Roman" w:cs="Calibri"/>
          <w:b/>
          <w:bCs/>
          <w:color w:val="000000"/>
          <w:sz w:val="28"/>
          <w:szCs w:val="28"/>
          <w:u w:val="single"/>
          <w:shd w:val="clear" w:color="auto" w:fill="FFFFFF"/>
          <w:lang w:eastAsia="zh-CN"/>
        </w:rPr>
        <w:t xml:space="preserve"> researcher </w:t>
      </w:r>
      <w:r w:rsidRPr="007B0B29">
        <w:rPr>
          <w:rFonts w:eastAsia="Times New Roman" w:cs="Calibri"/>
          <w:b/>
          <w:bCs/>
          <w:color w:val="000000"/>
          <w:sz w:val="28"/>
          <w:szCs w:val="28"/>
          <w:u w:val="single"/>
          <w:shd w:val="clear" w:color="auto" w:fill="00FF00"/>
          <w:lang w:eastAsia="zh-CN"/>
        </w:rPr>
        <w:t>is a fool</w:t>
      </w:r>
      <w:r w:rsidRPr="007B0B29">
        <w:rPr>
          <w:rFonts w:eastAsia="Times New Roman" w:cs="Calibri"/>
          <w:b/>
          <w:bCs/>
          <w:color w:val="000000"/>
          <w:sz w:val="28"/>
          <w:szCs w:val="28"/>
          <w:u w:val="single"/>
          <w:shd w:val="clear" w:color="auto" w:fill="FFFFFF"/>
          <w:lang w:eastAsia="zh-CN"/>
        </w:rPr>
        <w:t xml:space="preserve"> not </w:t>
      </w:r>
      <w:r w:rsidRPr="007B0B29">
        <w:rPr>
          <w:rFonts w:eastAsia="Times New Roman" w:cs="Calibri"/>
          <w:b/>
          <w:bCs/>
          <w:color w:val="000000"/>
          <w:sz w:val="28"/>
          <w:szCs w:val="28"/>
          <w:u w:val="single"/>
          <w:shd w:val="clear" w:color="auto" w:fill="00FF00"/>
          <w:lang w:eastAsia="zh-CN"/>
        </w:rPr>
        <w:t>because he values literacy</w:t>
      </w:r>
      <w:r w:rsidRPr="007B0B29">
        <w:rPr>
          <w:rFonts w:eastAsia="Times New Roman" w:cs="Calibri"/>
          <w:b/>
          <w:bCs/>
          <w:color w:val="000000"/>
          <w:sz w:val="28"/>
          <w:szCs w:val="28"/>
          <w:u w:val="single"/>
          <w:shd w:val="clear" w:color="auto" w:fill="FFFFFF"/>
          <w:lang w:eastAsia="zh-CN"/>
        </w:rPr>
        <w:t xml:space="preserve">, but because he valorized it </w:t>
      </w:r>
      <w:r w:rsidRPr="007B0B29">
        <w:rPr>
          <w:rFonts w:eastAsia="Times New Roman" w:cs="Calibri"/>
          <w:b/>
          <w:bCs/>
          <w:color w:val="000000"/>
          <w:sz w:val="28"/>
          <w:szCs w:val="28"/>
          <w:u w:val="single"/>
          <w:shd w:val="clear" w:color="auto" w:fill="00FF00"/>
          <w:lang w:eastAsia="zh-CN"/>
        </w:rPr>
        <w:t xml:space="preserve">to the exclusion of </w:t>
      </w:r>
      <w:r w:rsidRPr="007B0B29">
        <w:rPr>
          <w:rFonts w:eastAsia="Times New Roman" w:cs="Calibri"/>
          <w:b/>
          <w:bCs/>
          <w:color w:val="000000"/>
          <w:sz w:val="28"/>
          <w:szCs w:val="28"/>
          <w:u w:val="single"/>
          <w:shd w:val="clear" w:color="auto" w:fill="FFFFFF"/>
          <w:lang w:eastAsia="zh-CN"/>
        </w:rPr>
        <w:t xml:space="preserve">other media, other modes of </w:t>
      </w:r>
      <w:r w:rsidRPr="007B0B29">
        <w:rPr>
          <w:rFonts w:eastAsia="Times New Roman" w:cs="Calibri"/>
          <w:b/>
          <w:bCs/>
          <w:color w:val="000000"/>
          <w:sz w:val="28"/>
          <w:szCs w:val="28"/>
          <w:u w:val="single"/>
          <w:shd w:val="clear" w:color="auto" w:fill="00FF00"/>
          <w:lang w:eastAsia="zh-CN"/>
        </w:rPr>
        <w:t>knowing</w:t>
      </w:r>
      <w:r w:rsidRPr="007B0B29">
        <w:rPr>
          <w:rFonts w:eastAsia="Times New Roman" w:cs="Calibri"/>
          <w:b/>
          <w:bCs/>
          <w:color w:val="000000"/>
          <w:sz w:val="28"/>
          <w:szCs w:val="28"/>
          <w:u w:val="single"/>
          <w:shd w:val="clear" w:color="auto" w:fill="FFFFFF"/>
          <w:lang w:eastAsia="zh-CN"/>
        </w:rPr>
        <w:t xml:space="preserve">. </w:t>
      </w:r>
      <w:r w:rsidRPr="007B0B29">
        <w:rPr>
          <w:rFonts w:eastAsia="Times New Roman" w:cs="Calibri"/>
          <w:b/>
          <w:bCs/>
          <w:color w:val="000000"/>
          <w:sz w:val="8"/>
          <w:szCs w:val="8"/>
          <w:shd w:val="clear" w:color="auto" w:fill="FFFFFF"/>
          <w:lang w:eastAsia="zh-CN"/>
        </w:rPr>
        <w:t xml:space="preserve">I want to be very clear about this point: </w:t>
      </w:r>
      <w:proofErr w:type="spellStart"/>
      <w:r w:rsidRPr="007B0B29">
        <w:rPr>
          <w:rFonts w:eastAsia="Times New Roman" w:cs="Calibri"/>
          <w:b/>
          <w:bCs/>
          <w:color w:val="000000"/>
          <w:sz w:val="8"/>
          <w:szCs w:val="8"/>
          <w:shd w:val="clear" w:color="auto" w:fill="FFFFFF"/>
          <w:lang w:eastAsia="zh-CN"/>
        </w:rPr>
        <w:t>textocentrism</w:t>
      </w:r>
      <w:proofErr w:type="spellEnd"/>
      <w:r w:rsidRPr="007B0B29">
        <w:rPr>
          <w:rFonts w:eastAsia="Times New Roman" w:cs="Calibri"/>
          <w:b/>
          <w:bCs/>
          <w:color w:val="000000"/>
          <w:sz w:val="8"/>
          <w:szCs w:val="8"/>
          <w:shd w:val="clear" w:color="auto" w:fill="FFFFFF"/>
          <w:lang w:eastAsia="zh-CN"/>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7B0B29">
        <w:rPr>
          <w:rFonts w:eastAsia="Times New Roman" w:cs="Calibri"/>
          <w:b/>
          <w:bCs/>
          <w:color w:val="000000"/>
          <w:sz w:val="8"/>
          <w:szCs w:val="8"/>
          <w:shd w:val="clear" w:color="auto" w:fill="FFFFFF"/>
          <w:lang w:eastAsia="zh-CN"/>
        </w:rPr>
        <w:t>quiry</w:t>
      </w:r>
      <w:proofErr w:type="spellEnd"/>
      <w:r w:rsidRPr="007B0B29">
        <w:rPr>
          <w:rFonts w:eastAsia="Times New Roman" w:cs="Calibri"/>
          <w:b/>
          <w:bCs/>
          <w:color w:val="000000"/>
          <w:sz w:val="8"/>
          <w:szCs w:val="8"/>
          <w:shd w:val="clear" w:color="auto" w:fill="FFFFFF"/>
          <w:lang w:eastAsia="zh-CN"/>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7B0B29">
        <w:rPr>
          <w:rFonts w:eastAsia="Times New Roman" w:cs="Calibri"/>
          <w:b/>
          <w:bCs/>
          <w:color w:val="000000"/>
          <w:sz w:val="8"/>
          <w:szCs w:val="8"/>
          <w:shd w:val="clear" w:color="auto" w:fill="FFFFFF"/>
          <w:lang w:eastAsia="zh-CN"/>
        </w:rPr>
        <w:t>ev</w:t>
      </w:r>
      <w:proofErr w:type="spellEnd"/>
      <w:r w:rsidRPr="007B0B29">
        <w:rPr>
          <w:rFonts w:eastAsia="Times New Roman" w:cs="Calibri"/>
          <w:b/>
          <w:bCs/>
          <w:color w:val="000000"/>
          <w:sz w:val="8"/>
          <w:szCs w:val="8"/>
          <w:shd w:val="clear" w:color="auto" w:fill="FFFFFF"/>
          <w:lang w:eastAsia="zh-CN"/>
        </w:rPr>
        <w:t xml:space="preserve">- </w:t>
      </w:r>
      <w:proofErr w:type="spellStart"/>
      <w:r w:rsidRPr="007B0B29">
        <w:rPr>
          <w:rFonts w:eastAsia="Times New Roman" w:cs="Calibri"/>
          <w:b/>
          <w:bCs/>
          <w:color w:val="000000"/>
          <w:sz w:val="8"/>
          <w:szCs w:val="8"/>
          <w:shd w:val="clear" w:color="auto" w:fill="FFFFFF"/>
          <w:lang w:eastAsia="zh-CN"/>
        </w:rPr>
        <w:t>eryone</w:t>
      </w:r>
      <w:proofErr w:type="spellEnd"/>
      <w:r w:rsidRPr="007B0B29">
        <w:rPr>
          <w:rFonts w:eastAsia="Times New Roman" w:cs="Calibri"/>
          <w:b/>
          <w:bCs/>
          <w:color w:val="000000"/>
          <w:sz w:val="8"/>
          <w:szCs w:val="8"/>
          <w:shd w:val="clear" w:color="auto" w:fill="FFFFFF"/>
          <w:lang w:eastAsia="zh-CN"/>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7B0B29">
        <w:rPr>
          <w:rFonts w:eastAsia="Times New Roman" w:cs="Calibri"/>
          <w:b/>
          <w:bCs/>
          <w:color w:val="000000"/>
          <w:sz w:val="8"/>
          <w:szCs w:val="8"/>
          <w:shd w:val="clear" w:color="auto" w:fill="FFFFFF"/>
          <w:lang w:eastAsia="zh-CN"/>
        </w:rPr>
        <w:t>Conquergood</w:t>
      </w:r>
      <w:proofErr w:type="spellEnd"/>
      <w:r w:rsidRPr="007B0B29">
        <w:rPr>
          <w:rFonts w:eastAsia="Times New Roman" w:cs="Calibri"/>
          <w:b/>
          <w:bCs/>
          <w:color w:val="000000"/>
          <w:sz w:val="8"/>
          <w:szCs w:val="8"/>
          <w:shd w:val="clear" w:color="auto" w:fill="FFFFFF"/>
          <w:lang w:eastAsia="zh-CN"/>
        </w:rPr>
        <w:t xml:space="preserve"> I997)4 </w:t>
      </w:r>
      <w:proofErr w:type="gramStart"/>
      <w:r w:rsidRPr="007B0B29">
        <w:rPr>
          <w:rFonts w:eastAsia="Times New Roman" w:cs="Calibri"/>
          <w:b/>
          <w:bCs/>
          <w:color w:val="000000"/>
          <w:sz w:val="8"/>
          <w:szCs w:val="8"/>
          <w:shd w:val="clear" w:color="auto" w:fill="FFFFFF"/>
          <w:lang w:eastAsia="zh-CN"/>
        </w:rPr>
        <w:t>Through</w:t>
      </w:r>
      <w:proofErr w:type="gramEnd"/>
      <w:r w:rsidRPr="007B0B29">
        <w:rPr>
          <w:rFonts w:eastAsia="Times New Roman" w:cs="Calibri"/>
          <w:b/>
          <w:bCs/>
          <w:color w:val="000000"/>
          <w:sz w:val="8"/>
          <w:szCs w:val="8"/>
          <w:shd w:val="clear" w:color="auto" w:fill="FFFFFF"/>
          <w:lang w:eastAsia="zh-CN"/>
        </w:rPr>
        <w:t xml:space="preserve"> the power of reframing, social performances reclaim, short-circuit, and </w:t>
      </w:r>
      <w:proofErr w:type="spellStart"/>
      <w:r w:rsidRPr="007B0B29">
        <w:rPr>
          <w:rFonts w:eastAsia="Times New Roman" w:cs="Calibri"/>
          <w:b/>
          <w:bCs/>
          <w:color w:val="000000"/>
          <w:sz w:val="8"/>
          <w:szCs w:val="8"/>
          <w:shd w:val="clear" w:color="auto" w:fill="FFFFFF"/>
          <w:lang w:eastAsia="zh-CN"/>
        </w:rPr>
        <w:t>resignify</w:t>
      </w:r>
      <w:proofErr w:type="spellEnd"/>
      <w:r w:rsidRPr="007B0B29">
        <w:rPr>
          <w:rFonts w:eastAsia="Times New Roman" w:cs="Calibri"/>
          <w:b/>
          <w:bCs/>
          <w:color w:val="000000"/>
          <w:sz w:val="8"/>
          <w:szCs w:val="8"/>
          <w:shd w:val="clear" w:color="auto" w:fill="FFFFFF"/>
          <w:lang w:eastAsia="zh-CN"/>
        </w:rPr>
        <w:t xml:space="preserve"> the </w:t>
      </w:r>
      <w:proofErr w:type="spellStart"/>
      <w:r w:rsidRPr="007B0B29">
        <w:rPr>
          <w:rFonts w:eastAsia="Times New Roman" w:cs="Calibri"/>
          <w:b/>
          <w:bCs/>
          <w:color w:val="000000"/>
          <w:sz w:val="8"/>
          <w:szCs w:val="8"/>
          <w:shd w:val="clear" w:color="auto" w:fill="FFFFFF"/>
          <w:lang w:eastAsia="zh-CN"/>
        </w:rPr>
        <w:t>citational</w:t>
      </w:r>
      <w:proofErr w:type="spellEnd"/>
      <w:r w:rsidRPr="007B0B29">
        <w:rPr>
          <w:rFonts w:eastAsia="Times New Roman" w:cs="Calibri"/>
          <w:b/>
          <w:bCs/>
          <w:color w:val="000000"/>
          <w:sz w:val="8"/>
          <w:szCs w:val="8"/>
          <w:shd w:val="clear" w:color="auto" w:fill="FFFFFF"/>
          <w:lang w:eastAsia="zh-CN"/>
        </w:rPr>
        <w:t xml:space="preserve"> force of the signed imperatives. Moreover, </w:t>
      </w:r>
      <w:proofErr w:type="spellStart"/>
      <w:r w:rsidRPr="007B0B29">
        <w:rPr>
          <w:rFonts w:eastAsia="Times New Roman" w:cs="Calibri"/>
          <w:b/>
          <w:bCs/>
          <w:color w:val="000000"/>
          <w:sz w:val="8"/>
          <w:szCs w:val="8"/>
          <w:shd w:val="clear" w:color="auto" w:fill="FFFFFF"/>
          <w:lang w:eastAsia="zh-CN"/>
        </w:rPr>
        <w:t>Ngugi</w:t>
      </w:r>
      <w:proofErr w:type="spellEnd"/>
      <w:r w:rsidRPr="007B0B29">
        <w:rPr>
          <w:rFonts w:eastAsia="Times New Roman" w:cs="Calibri"/>
          <w:b/>
          <w:bCs/>
          <w:color w:val="000000"/>
          <w:sz w:val="8"/>
          <w:szCs w:val="8"/>
          <w:shd w:val="clear" w:color="auto" w:fill="FFFFFF"/>
          <w:lang w:eastAsia="zh-CN"/>
        </w:rPr>
        <w:t xml:space="preserve"> </w:t>
      </w:r>
      <w:proofErr w:type="spellStart"/>
      <w:proofErr w:type="gramStart"/>
      <w:r w:rsidRPr="007B0B29">
        <w:rPr>
          <w:rFonts w:eastAsia="Times New Roman" w:cs="Calibri"/>
          <w:b/>
          <w:bCs/>
          <w:color w:val="000000"/>
          <w:sz w:val="8"/>
          <w:szCs w:val="8"/>
          <w:shd w:val="clear" w:color="auto" w:fill="FFFFFF"/>
          <w:lang w:eastAsia="zh-CN"/>
        </w:rPr>
        <w:t>wa</w:t>
      </w:r>
      <w:proofErr w:type="spellEnd"/>
      <w:proofErr w:type="gramEnd"/>
      <w:r w:rsidRPr="007B0B29">
        <w:rPr>
          <w:rFonts w:eastAsia="Times New Roman" w:cs="Calibri"/>
          <w:b/>
          <w:bCs/>
          <w:color w:val="000000"/>
          <w:sz w:val="8"/>
          <w:szCs w:val="8"/>
          <w:shd w:val="clear" w:color="auto" w:fill="FFFFFF"/>
          <w:lang w:eastAsia="zh-CN"/>
        </w:rPr>
        <w:t xml:space="preserve"> </w:t>
      </w:r>
      <w:proofErr w:type="spellStart"/>
      <w:r w:rsidRPr="007B0B29">
        <w:rPr>
          <w:rFonts w:eastAsia="Times New Roman" w:cs="Calibri"/>
          <w:b/>
          <w:bCs/>
          <w:color w:val="000000"/>
          <w:sz w:val="8"/>
          <w:szCs w:val="8"/>
          <w:shd w:val="clear" w:color="auto" w:fill="FFFFFF"/>
          <w:lang w:eastAsia="zh-CN"/>
        </w:rPr>
        <w:t>Thiong'o's</w:t>
      </w:r>
      <w:proofErr w:type="spellEnd"/>
      <w:r w:rsidRPr="007B0B29">
        <w:rPr>
          <w:rFonts w:eastAsia="Times New Roman" w:cs="Calibri"/>
          <w:b/>
          <w:bCs/>
          <w:color w:val="000000"/>
          <w:sz w:val="8"/>
          <w:szCs w:val="8"/>
          <w:shd w:val="clear" w:color="auto" w:fill="FFFFFF"/>
          <w:lang w:eastAsia="zh-CN"/>
        </w:rPr>
        <w:t xml:space="preserve"> concept of "</w:t>
      </w:r>
      <w:proofErr w:type="spellStart"/>
      <w:r w:rsidRPr="007B0B29">
        <w:rPr>
          <w:rFonts w:eastAsia="Times New Roman" w:cs="Calibri"/>
          <w:b/>
          <w:bCs/>
          <w:color w:val="000000"/>
          <w:sz w:val="8"/>
          <w:szCs w:val="8"/>
          <w:shd w:val="clear" w:color="auto" w:fill="FFFFFF"/>
          <w:lang w:eastAsia="zh-CN"/>
        </w:rPr>
        <w:t>orature</w:t>
      </w:r>
      <w:proofErr w:type="spellEnd"/>
      <w:r w:rsidRPr="007B0B29">
        <w:rPr>
          <w:rFonts w:eastAsia="Times New Roman" w:cs="Calibri"/>
          <w:b/>
          <w:bCs/>
          <w:color w:val="000000"/>
          <w:sz w:val="8"/>
          <w:szCs w:val="8"/>
          <w:shd w:val="clear" w:color="auto" w:fill="FFFFFF"/>
          <w:lang w:eastAsia="zh-CN"/>
        </w:rPr>
        <w:t xml:space="preserve">" complicates any easy </w:t>
      </w:r>
      <w:r w:rsidRPr="007B0B29">
        <w:rPr>
          <w:rFonts w:eastAsia="Times New Roman" w:cs="Calibri"/>
          <w:b/>
          <w:bCs/>
          <w:color w:val="000000"/>
          <w:sz w:val="28"/>
          <w:szCs w:val="28"/>
          <w:u w:val="single"/>
          <w:shd w:val="clear" w:color="auto" w:fill="FFFFFF"/>
          <w:lang w:eastAsia="zh-CN"/>
        </w:rPr>
        <w:t>separation between speech and writing, performance and print, and reminds us how these channels of communication constantly overlap, penetrate, and mutually produce one another</w:t>
      </w:r>
      <w:r w:rsidRPr="007B0B29">
        <w:rPr>
          <w:rFonts w:eastAsia="Times New Roman" w:cs="Calibri"/>
          <w:b/>
          <w:bCs/>
          <w:color w:val="000000"/>
          <w:sz w:val="8"/>
          <w:szCs w:val="8"/>
          <w:shd w:val="clear" w:color="auto" w:fill="FFFFFF"/>
          <w:lang w:eastAsia="zh-CN"/>
        </w:rPr>
        <w:t xml:space="preserve"> (1998). The </w:t>
      </w:r>
      <w:r w:rsidRPr="007B0B29">
        <w:rPr>
          <w:rFonts w:eastAsia="Times New Roman" w:cs="Calibri"/>
          <w:b/>
          <w:bCs/>
          <w:color w:val="000000"/>
          <w:sz w:val="28"/>
          <w:szCs w:val="28"/>
          <w:u w:val="single"/>
          <w:shd w:val="clear" w:color="auto" w:fill="FFFFFF"/>
          <w:lang w:eastAsia="zh-CN"/>
        </w:rPr>
        <w:t xml:space="preserve">performance studies project makes its most radical intervention, I believe, by embracing both written scholarship and creative work, papers and performances. </w:t>
      </w:r>
      <w:r w:rsidRPr="007B0B29">
        <w:rPr>
          <w:rFonts w:eastAsia="Times New Roman" w:cs="Calibri"/>
          <w:b/>
          <w:bCs/>
          <w:color w:val="000000"/>
          <w:sz w:val="28"/>
          <w:szCs w:val="28"/>
          <w:u w:val="single"/>
          <w:shd w:val="clear" w:color="auto" w:fill="00FF00"/>
          <w:lang w:eastAsia="zh-CN"/>
        </w:rPr>
        <w:t>We challenge</w:t>
      </w:r>
      <w:r w:rsidRPr="007B0B29">
        <w:rPr>
          <w:rFonts w:eastAsia="Times New Roman" w:cs="Calibri"/>
          <w:b/>
          <w:bCs/>
          <w:color w:val="000000"/>
          <w:sz w:val="28"/>
          <w:szCs w:val="28"/>
          <w:u w:val="single"/>
          <w:shd w:val="clear" w:color="auto" w:fill="FFFFFF"/>
          <w:lang w:eastAsia="zh-CN"/>
        </w:rPr>
        <w:t xml:space="preserve"> the </w:t>
      </w:r>
      <w:r w:rsidRPr="007B0B29">
        <w:rPr>
          <w:rFonts w:eastAsia="Times New Roman" w:cs="Calibri"/>
          <w:b/>
          <w:bCs/>
          <w:color w:val="000000"/>
          <w:sz w:val="28"/>
          <w:szCs w:val="28"/>
          <w:u w:val="single"/>
          <w:shd w:val="clear" w:color="auto" w:fill="00FF00"/>
          <w:lang w:eastAsia="zh-CN"/>
        </w:rPr>
        <w:t xml:space="preserve">hegemony </w:t>
      </w:r>
      <w:r w:rsidRPr="007B0B29">
        <w:rPr>
          <w:rFonts w:eastAsia="Times New Roman" w:cs="Calibri"/>
          <w:b/>
          <w:bCs/>
          <w:color w:val="000000"/>
          <w:sz w:val="28"/>
          <w:szCs w:val="28"/>
          <w:u w:val="single"/>
          <w:shd w:val="clear" w:color="auto" w:fill="FFFFFF"/>
          <w:lang w:eastAsia="zh-CN"/>
        </w:rPr>
        <w:t xml:space="preserve">of the text best </w:t>
      </w:r>
      <w:r w:rsidRPr="007B0B29">
        <w:rPr>
          <w:rFonts w:eastAsia="Times New Roman" w:cs="Calibri"/>
          <w:b/>
          <w:bCs/>
          <w:color w:val="000000"/>
          <w:sz w:val="28"/>
          <w:szCs w:val="28"/>
          <w:u w:val="single"/>
          <w:shd w:val="clear" w:color="auto" w:fill="00FF00"/>
          <w:lang w:eastAsia="zh-CN"/>
        </w:rPr>
        <w:t xml:space="preserve">by reconfiguring texts </w:t>
      </w:r>
      <w:r w:rsidRPr="007B0B29">
        <w:rPr>
          <w:rFonts w:eastAsia="Times New Roman" w:cs="Calibri"/>
          <w:b/>
          <w:bCs/>
          <w:color w:val="000000"/>
          <w:sz w:val="28"/>
          <w:szCs w:val="28"/>
          <w:u w:val="single"/>
          <w:lang w:eastAsia="zh-CN"/>
        </w:rPr>
        <w:t>and performances in horizontal, metonymic tension, not by replacing one hierarchy with another, the romance o</w:t>
      </w:r>
      <w:r w:rsidRPr="007B0B29">
        <w:rPr>
          <w:rFonts w:eastAsia="Times New Roman" w:cs="Calibri"/>
          <w:b/>
          <w:bCs/>
          <w:color w:val="000000"/>
          <w:sz w:val="28"/>
          <w:szCs w:val="28"/>
          <w:u w:val="single"/>
          <w:shd w:val="clear" w:color="auto" w:fill="FFFFFF"/>
          <w:lang w:eastAsia="zh-CN"/>
        </w:rPr>
        <w:t xml:space="preserve">f </w:t>
      </w:r>
      <w:r w:rsidRPr="007B0B29">
        <w:rPr>
          <w:rFonts w:eastAsia="Times New Roman" w:cs="Calibri"/>
          <w:b/>
          <w:bCs/>
          <w:color w:val="000000"/>
          <w:sz w:val="28"/>
          <w:szCs w:val="28"/>
          <w:u w:val="single"/>
          <w:shd w:val="clear" w:color="auto" w:fill="00FF00"/>
          <w:lang w:eastAsia="zh-CN"/>
        </w:rPr>
        <w:t xml:space="preserve">performance for </w:t>
      </w:r>
      <w:r w:rsidRPr="007B0B29">
        <w:rPr>
          <w:rFonts w:eastAsia="Times New Roman" w:cs="Calibri"/>
          <w:b/>
          <w:bCs/>
          <w:color w:val="000000"/>
          <w:sz w:val="28"/>
          <w:szCs w:val="28"/>
          <w:u w:val="single"/>
          <w:shd w:val="clear" w:color="auto" w:fill="FFFFFF"/>
          <w:lang w:eastAsia="zh-CN"/>
        </w:rPr>
        <w:t xml:space="preserve">the </w:t>
      </w:r>
      <w:r w:rsidRPr="007B0B29">
        <w:rPr>
          <w:rFonts w:eastAsia="Times New Roman" w:cs="Calibri"/>
          <w:b/>
          <w:bCs/>
          <w:color w:val="000000"/>
          <w:sz w:val="28"/>
          <w:szCs w:val="28"/>
          <w:u w:val="single"/>
          <w:shd w:val="clear" w:color="auto" w:fill="00FF00"/>
          <w:lang w:eastAsia="zh-CN"/>
        </w:rPr>
        <w:t>authority</w:t>
      </w:r>
      <w:r w:rsidRPr="007B0B29">
        <w:rPr>
          <w:rFonts w:eastAsia="Times New Roman" w:cs="Calibri"/>
          <w:b/>
          <w:bCs/>
          <w:color w:val="000000"/>
          <w:sz w:val="28"/>
          <w:szCs w:val="28"/>
          <w:u w:val="single"/>
          <w:shd w:val="clear" w:color="auto" w:fill="FFFFFF"/>
          <w:lang w:eastAsia="zh-CN"/>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7B0B29">
        <w:rPr>
          <w:rFonts w:eastAsia="Times New Roman" w:cs="Calibri"/>
          <w:b/>
          <w:bCs/>
          <w:color w:val="000000"/>
          <w:sz w:val="28"/>
          <w:szCs w:val="28"/>
          <w:u w:val="single"/>
          <w:shd w:val="clear" w:color="auto" w:fill="00FF00"/>
          <w:lang w:eastAsia="zh-CN"/>
        </w:rPr>
        <w:t>Performance</w:t>
      </w:r>
      <w:r w:rsidRPr="007B0B29">
        <w:rPr>
          <w:rFonts w:eastAsia="Times New Roman" w:cs="Calibri"/>
          <w:b/>
          <w:bCs/>
          <w:color w:val="000000"/>
          <w:sz w:val="28"/>
          <w:szCs w:val="28"/>
          <w:u w:val="single"/>
          <w:shd w:val="clear" w:color="auto" w:fill="FFFFFF"/>
          <w:lang w:eastAsia="zh-CN"/>
        </w:rPr>
        <w:t xml:space="preserve"> studies </w:t>
      </w:r>
      <w:r w:rsidRPr="007B0B29">
        <w:rPr>
          <w:rFonts w:eastAsia="Times New Roman" w:cs="Calibri"/>
          <w:b/>
          <w:bCs/>
          <w:color w:val="000000"/>
          <w:sz w:val="28"/>
          <w:szCs w:val="28"/>
          <w:u w:val="single"/>
          <w:shd w:val="clear" w:color="auto" w:fill="00FF00"/>
          <w:lang w:eastAsia="zh-CN"/>
        </w:rPr>
        <w:t xml:space="preserve">brings </w:t>
      </w:r>
      <w:r w:rsidRPr="007B0B29">
        <w:rPr>
          <w:rFonts w:eastAsia="Times New Roman" w:cs="Calibri"/>
          <w:b/>
          <w:bCs/>
          <w:color w:val="000000"/>
          <w:sz w:val="28"/>
          <w:szCs w:val="28"/>
          <w:u w:val="single"/>
          <w:shd w:val="clear" w:color="auto" w:fill="FFFFFF"/>
          <w:lang w:eastAsia="zh-CN"/>
        </w:rPr>
        <w:t xml:space="preserve">this </w:t>
      </w:r>
      <w:r w:rsidRPr="007B0B29">
        <w:rPr>
          <w:rFonts w:eastAsia="Times New Roman" w:cs="Calibri"/>
          <w:b/>
          <w:bCs/>
          <w:color w:val="000000"/>
          <w:sz w:val="28"/>
          <w:szCs w:val="28"/>
          <w:u w:val="single"/>
          <w:shd w:val="clear" w:color="auto" w:fill="00FF00"/>
          <w:lang w:eastAsia="zh-CN"/>
        </w:rPr>
        <w:t>rare hybridity into</w:t>
      </w:r>
      <w:r w:rsidRPr="007B0B29">
        <w:rPr>
          <w:rFonts w:eastAsia="Times New Roman" w:cs="Calibri"/>
          <w:b/>
          <w:bCs/>
          <w:color w:val="000000"/>
          <w:sz w:val="28"/>
          <w:szCs w:val="28"/>
          <w:u w:val="single"/>
          <w:shd w:val="clear" w:color="auto" w:fill="FFFFFF"/>
          <w:lang w:eastAsia="zh-CN"/>
        </w:rPr>
        <w:t xml:space="preserve"> the </w:t>
      </w:r>
      <w:r w:rsidRPr="007B0B29">
        <w:rPr>
          <w:rFonts w:eastAsia="Times New Roman" w:cs="Calibri"/>
          <w:b/>
          <w:bCs/>
          <w:color w:val="000000"/>
          <w:sz w:val="28"/>
          <w:szCs w:val="28"/>
          <w:u w:val="single"/>
          <w:shd w:val="clear" w:color="auto" w:fill="00FF00"/>
          <w:lang w:eastAsia="zh-CN"/>
        </w:rPr>
        <w:t xml:space="preserve">academy, </w:t>
      </w:r>
      <w:r w:rsidRPr="007B0B29">
        <w:rPr>
          <w:rFonts w:eastAsia="Times New Roman" w:cs="Calibri"/>
          <w:b/>
          <w:bCs/>
          <w:color w:val="000000"/>
          <w:sz w:val="28"/>
          <w:szCs w:val="28"/>
          <w:u w:val="single"/>
          <w:shd w:val="clear" w:color="auto" w:fill="FFFFFF"/>
          <w:lang w:eastAsia="zh-CN"/>
        </w:rPr>
        <w:t xml:space="preserve">a commingling of analytical and artistic ways of knowing that </w:t>
      </w:r>
      <w:r w:rsidRPr="007B0B29">
        <w:rPr>
          <w:rFonts w:eastAsia="Times New Roman" w:cs="Calibri"/>
          <w:b/>
          <w:bCs/>
          <w:color w:val="000000"/>
          <w:sz w:val="28"/>
          <w:szCs w:val="28"/>
          <w:u w:val="single"/>
          <w:shd w:val="clear" w:color="auto" w:fill="00FF00"/>
          <w:lang w:eastAsia="zh-CN"/>
        </w:rPr>
        <w:t>unsettles</w:t>
      </w:r>
      <w:r w:rsidRPr="007B0B29">
        <w:rPr>
          <w:rFonts w:eastAsia="Times New Roman" w:cs="Calibri"/>
          <w:b/>
          <w:bCs/>
          <w:color w:val="000000"/>
          <w:sz w:val="28"/>
          <w:szCs w:val="28"/>
          <w:u w:val="single"/>
          <w:shd w:val="clear" w:color="auto" w:fill="FFFFFF"/>
          <w:lang w:eastAsia="zh-CN"/>
        </w:rPr>
        <w:t xml:space="preserve"> the </w:t>
      </w:r>
      <w:r w:rsidRPr="007B0B29">
        <w:rPr>
          <w:rFonts w:eastAsia="Times New Roman" w:cs="Calibri"/>
          <w:b/>
          <w:bCs/>
          <w:color w:val="000000"/>
          <w:sz w:val="28"/>
          <w:szCs w:val="28"/>
          <w:u w:val="single"/>
          <w:shd w:val="clear" w:color="auto" w:fill="00FF00"/>
          <w:lang w:eastAsia="zh-CN"/>
        </w:rPr>
        <w:t>institutional organization</w:t>
      </w:r>
      <w:r w:rsidRPr="007B0B29">
        <w:rPr>
          <w:rFonts w:eastAsia="Times New Roman" w:cs="Calibri"/>
          <w:b/>
          <w:bCs/>
          <w:color w:val="000000"/>
          <w:sz w:val="28"/>
          <w:szCs w:val="28"/>
          <w:u w:val="single"/>
          <w:shd w:val="clear" w:color="auto" w:fill="FFFFFF"/>
          <w:lang w:eastAsia="zh-CN"/>
        </w:rPr>
        <w:t xml:space="preserve"> of knowledge and disciplines.</w:t>
      </w:r>
      <w:r w:rsidRPr="007B0B29">
        <w:rPr>
          <w:rFonts w:eastAsia="Times New Roman" w:cs="Calibri"/>
          <w:b/>
          <w:bCs/>
          <w:color w:val="000000"/>
          <w:sz w:val="8"/>
          <w:szCs w:val="8"/>
          <w:shd w:val="clear" w:color="auto" w:fill="FFFFFF"/>
          <w:lang w:eastAsia="zh-CN"/>
        </w:rPr>
        <w:t xml:space="preserve"> The constitutive liminality of performance studies lies in its capacity to bridge segregated and differently valued knowledges, drawing together legitimated as well as sub- </w:t>
      </w:r>
      <w:proofErr w:type="spellStart"/>
      <w:r w:rsidRPr="007B0B29">
        <w:rPr>
          <w:rFonts w:eastAsia="Times New Roman" w:cs="Calibri"/>
          <w:b/>
          <w:bCs/>
          <w:color w:val="000000"/>
          <w:sz w:val="8"/>
          <w:szCs w:val="8"/>
          <w:shd w:val="clear" w:color="auto" w:fill="FFFFFF"/>
          <w:lang w:eastAsia="zh-CN"/>
        </w:rPr>
        <w:t>jugated</w:t>
      </w:r>
      <w:proofErr w:type="spellEnd"/>
      <w:r w:rsidRPr="007B0B29">
        <w:rPr>
          <w:rFonts w:eastAsia="Times New Roman" w:cs="Calibri"/>
          <w:b/>
          <w:bCs/>
          <w:color w:val="000000"/>
          <w:sz w:val="8"/>
          <w:szCs w:val="8"/>
          <w:shd w:val="clear" w:color="auto" w:fill="FFFFFF"/>
          <w:lang w:eastAsia="zh-CN"/>
        </w:rPr>
        <w:t xml:space="preserve">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7B0B29">
        <w:rPr>
          <w:rFonts w:eastAsia="Times New Roman" w:cs="Calibri"/>
          <w:b/>
          <w:bCs/>
          <w:color w:val="000000"/>
          <w:sz w:val="8"/>
          <w:szCs w:val="8"/>
          <w:shd w:val="clear" w:color="auto" w:fill="FFFFFF"/>
          <w:lang w:eastAsia="zh-CN"/>
        </w:rPr>
        <w:t>Conquergood</w:t>
      </w:r>
      <w:proofErr w:type="spellEnd"/>
      <w:r w:rsidRPr="007B0B29">
        <w:rPr>
          <w:rFonts w:eastAsia="Times New Roman" w:cs="Calibri"/>
          <w:b/>
          <w:bCs/>
          <w:color w:val="000000"/>
          <w:sz w:val="8"/>
          <w:szCs w:val="8"/>
          <w:shd w:val="clear" w:color="auto" w:fill="FFFFFF"/>
          <w:lang w:eastAsia="zh-CN"/>
        </w:rPr>
        <w:t xml:space="preserve"> 1988; Becker, McCall, and Morris 1989; McCall and Becker I990; Paget I990; Pollock 1990; Jackson 1993, 1998; Allen and Garner 1995; Laughlin 1995; </w:t>
      </w:r>
      <w:proofErr w:type="spellStart"/>
      <w:r w:rsidRPr="007B0B29">
        <w:rPr>
          <w:rFonts w:eastAsia="Times New Roman" w:cs="Calibri"/>
          <w:b/>
          <w:bCs/>
          <w:color w:val="000000"/>
          <w:sz w:val="8"/>
          <w:szCs w:val="8"/>
          <w:shd w:val="clear" w:color="auto" w:fill="FFFFFF"/>
          <w:lang w:eastAsia="zh-CN"/>
        </w:rPr>
        <w:t>Wellin</w:t>
      </w:r>
      <w:proofErr w:type="spellEnd"/>
      <w:r w:rsidRPr="007B0B29">
        <w:rPr>
          <w:rFonts w:eastAsia="Times New Roman" w:cs="Calibri"/>
          <w:b/>
          <w:bCs/>
          <w:color w:val="000000"/>
          <w:sz w:val="8"/>
          <w:szCs w:val="8"/>
          <w:shd w:val="clear" w:color="auto" w:fill="FFFFFF"/>
          <w:lang w:eastAsia="zh-CN"/>
        </w:rPr>
        <w:t xml:space="preserve"> 1996; Jones 1997; Kemp I998). Performance studies is uniquely suited for the challenge of braiding together disparate and stratified ways of knowing. We can think through performance along three crisscrossing lines of activity and analysis. We can think of</w:t>
      </w:r>
      <w:r w:rsidRPr="007B0B29">
        <w:rPr>
          <w:rFonts w:eastAsia="Times New Roman" w:cs="Calibri"/>
          <w:b/>
          <w:bCs/>
          <w:color w:val="000000"/>
          <w:sz w:val="8"/>
          <w:szCs w:val="8"/>
          <w:lang w:eastAsia="zh-CN"/>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w:t>
      </w:r>
      <w:proofErr w:type="gramStart"/>
      <w:r w:rsidRPr="007B0B29">
        <w:rPr>
          <w:rFonts w:eastAsia="Times New Roman" w:cs="Calibri"/>
          <w:b/>
          <w:bCs/>
          <w:color w:val="000000"/>
          <w:sz w:val="8"/>
          <w:szCs w:val="8"/>
          <w:lang w:eastAsia="zh-CN"/>
        </w:rPr>
        <w:t>activism</w:t>
      </w:r>
      <w:proofErr w:type="gramEnd"/>
      <w:r w:rsidRPr="007B0B29">
        <w:rPr>
          <w:rFonts w:eastAsia="Times New Roman" w:cs="Calibri"/>
          <w:b/>
          <w:bCs/>
          <w:color w:val="000000"/>
          <w:sz w:val="8"/>
          <w:szCs w:val="8"/>
          <w:lang w:eastAsia="zh-CN"/>
        </w:rPr>
        <w:t xml:space="preserve">. Or to change the alliteration, a commitment to the three c's of performance studies: creativity, critique, citizenship (civic </w:t>
      </w:r>
      <w:proofErr w:type="spellStart"/>
      <w:r w:rsidRPr="007B0B29">
        <w:rPr>
          <w:rFonts w:eastAsia="Times New Roman" w:cs="Calibri"/>
          <w:b/>
          <w:bCs/>
          <w:color w:val="000000"/>
          <w:sz w:val="8"/>
          <w:szCs w:val="8"/>
          <w:lang w:eastAsia="zh-CN"/>
        </w:rPr>
        <w:t>strug</w:t>
      </w:r>
      <w:proofErr w:type="spellEnd"/>
      <w:r w:rsidRPr="007B0B29">
        <w:rPr>
          <w:rFonts w:eastAsia="Times New Roman" w:cs="Calibri"/>
          <w:b/>
          <w:bCs/>
          <w:color w:val="000000"/>
          <w:sz w:val="8"/>
          <w:szCs w:val="8"/>
          <w:lang w:eastAsia="zh-CN"/>
        </w:rPr>
        <w:t xml:space="preserve">- </w:t>
      </w:r>
      <w:proofErr w:type="spellStart"/>
      <w:r w:rsidRPr="007B0B29">
        <w:rPr>
          <w:rFonts w:eastAsia="Times New Roman" w:cs="Calibri"/>
          <w:b/>
          <w:bCs/>
          <w:color w:val="000000"/>
          <w:sz w:val="8"/>
          <w:szCs w:val="8"/>
          <w:lang w:eastAsia="zh-CN"/>
        </w:rPr>
        <w:t>gles</w:t>
      </w:r>
      <w:proofErr w:type="spellEnd"/>
      <w:r w:rsidRPr="007B0B29">
        <w:rPr>
          <w:rFonts w:eastAsia="Times New Roman" w:cs="Calibri"/>
          <w:b/>
          <w:bCs/>
          <w:color w:val="000000"/>
          <w:sz w:val="8"/>
          <w:szCs w:val="8"/>
          <w:lang w:eastAsia="zh-CN"/>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7B0B29">
        <w:rPr>
          <w:rFonts w:eastAsia="Times New Roman" w:cs="Calibri"/>
          <w:b/>
          <w:bCs/>
          <w:color w:val="000000"/>
          <w:sz w:val="8"/>
          <w:szCs w:val="8"/>
          <w:lang w:eastAsia="zh-CN"/>
        </w:rPr>
        <w:t>ticipatory</w:t>
      </w:r>
      <w:proofErr w:type="spellEnd"/>
      <w:r w:rsidRPr="007B0B29">
        <w:rPr>
          <w:rFonts w:eastAsia="Times New Roman" w:cs="Calibri"/>
          <w:b/>
          <w:bCs/>
          <w:color w:val="000000"/>
          <w:sz w:val="8"/>
          <w:szCs w:val="8"/>
          <w:lang w:eastAsia="zh-CN"/>
        </w:rPr>
        <w:t xml:space="preserve"> understanding, practical consciousness, performing as a way of knowing. 2. Analysis-the interpretation of art and culture; critical reflection; thinking about, </w:t>
      </w:r>
      <w:proofErr w:type="spellStart"/>
      <w:r w:rsidRPr="007B0B29">
        <w:rPr>
          <w:rFonts w:eastAsia="Times New Roman" w:cs="Calibri"/>
          <w:b/>
          <w:bCs/>
          <w:color w:val="000000"/>
          <w:sz w:val="8"/>
          <w:szCs w:val="8"/>
          <w:lang w:eastAsia="zh-CN"/>
        </w:rPr>
        <w:t>through</w:t>
      </w:r>
      <w:proofErr w:type="spellEnd"/>
      <w:r w:rsidRPr="007B0B29">
        <w:rPr>
          <w:rFonts w:eastAsia="Times New Roman" w:cs="Calibri"/>
          <w:b/>
          <w:bCs/>
          <w:color w:val="000000"/>
          <w:sz w:val="8"/>
          <w:szCs w:val="8"/>
          <w:lang w:eastAsia="zh-CN"/>
        </w:rPr>
        <w:t xml:space="preserve">, and with performance; performance as a lens that illuminates the constructed creative, contingent, collaborative dimensions of human com- </w:t>
      </w:r>
      <w:proofErr w:type="spellStart"/>
      <w:r w:rsidRPr="007B0B29">
        <w:rPr>
          <w:rFonts w:eastAsia="Times New Roman" w:cs="Calibri"/>
          <w:b/>
          <w:bCs/>
          <w:color w:val="000000"/>
          <w:sz w:val="8"/>
          <w:szCs w:val="8"/>
          <w:lang w:eastAsia="zh-CN"/>
        </w:rPr>
        <w:t>munication</w:t>
      </w:r>
      <w:proofErr w:type="spellEnd"/>
      <w:r w:rsidRPr="007B0B29">
        <w:rPr>
          <w:rFonts w:eastAsia="Times New Roman" w:cs="Calibri"/>
          <w:b/>
          <w:bCs/>
          <w:color w:val="000000"/>
          <w:sz w:val="8"/>
          <w:szCs w:val="8"/>
          <w:lang w:eastAsia="zh-CN"/>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7B0B29">
        <w:rPr>
          <w:rFonts w:eastAsia="Times New Roman" w:cs="Calibri"/>
          <w:b/>
          <w:bCs/>
          <w:color w:val="000000"/>
          <w:sz w:val="8"/>
          <w:szCs w:val="8"/>
          <w:lang w:eastAsia="zh-CN"/>
        </w:rPr>
        <w:t>contri</w:t>
      </w:r>
      <w:proofErr w:type="spellEnd"/>
      <w:r w:rsidRPr="007B0B29">
        <w:rPr>
          <w:rFonts w:eastAsia="Times New Roman" w:cs="Calibri"/>
          <w:b/>
          <w:bCs/>
          <w:color w:val="000000"/>
          <w:sz w:val="8"/>
          <w:szCs w:val="8"/>
          <w:lang w:eastAsia="zh-CN"/>
        </w:rPr>
        <w:t xml:space="preserve">- </w:t>
      </w:r>
      <w:proofErr w:type="spellStart"/>
      <w:r w:rsidRPr="007B0B29">
        <w:rPr>
          <w:rFonts w:eastAsia="Times New Roman" w:cs="Calibri"/>
          <w:b/>
          <w:bCs/>
          <w:color w:val="000000"/>
          <w:sz w:val="8"/>
          <w:szCs w:val="8"/>
          <w:lang w:eastAsia="zh-CN"/>
        </w:rPr>
        <w:t>bution</w:t>
      </w:r>
      <w:proofErr w:type="spellEnd"/>
      <w:r w:rsidRPr="007B0B29">
        <w:rPr>
          <w:rFonts w:eastAsia="Times New Roman" w:cs="Calibri"/>
          <w:b/>
          <w:bCs/>
          <w:color w:val="000000"/>
          <w:sz w:val="8"/>
          <w:szCs w:val="8"/>
          <w:lang w:eastAsia="zh-CN"/>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7B0B29">
        <w:rPr>
          <w:rFonts w:eastAsia="Times New Roman" w:cs="Calibri"/>
          <w:b/>
          <w:bCs/>
          <w:color w:val="000000"/>
          <w:sz w:val="8"/>
          <w:szCs w:val="8"/>
          <w:lang w:eastAsia="zh-CN"/>
        </w:rPr>
        <w:t>literarytheorists</w:t>
      </w:r>
      <w:proofErr w:type="spellEnd"/>
      <w:r w:rsidRPr="007B0B29">
        <w:rPr>
          <w:rFonts w:eastAsia="Times New Roman" w:cs="Calibri"/>
          <w:b/>
          <w:bCs/>
          <w:color w:val="000000"/>
          <w:sz w:val="8"/>
          <w:szCs w:val="8"/>
          <w:lang w:eastAsia="zh-CN"/>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7B0B29">
        <w:rPr>
          <w:rFonts w:eastAsia="Times New Roman" w:cs="Calibri"/>
          <w:b/>
          <w:bCs/>
          <w:color w:val="000000"/>
          <w:sz w:val="28"/>
          <w:szCs w:val="28"/>
          <w:u w:val="single"/>
          <w:lang w:eastAsia="zh-CN"/>
        </w:rPr>
        <w:t xml:space="preserve">The ongoing challenge of performance studies is to refuse and </w:t>
      </w:r>
      <w:proofErr w:type="spellStart"/>
      <w:r w:rsidRPr="007B0B29">
        <w:rPr>
          <w:rFonts w:eastAsia="Times New Roman" w:cs="Calibri"/>
          <w:b/>
          <w:bCs/>
          <w:color w:val="000000"/>
          <w:sz w:val="28"/>
          <w:szCs w:val="28"/>
          <w:u w:val="single"/>
          <w:lang w:eastAsia="zh-CN"/>
        </w:rPr>
        <w:t>supercede</w:t>
      </w:r>
      <w:proofErr w:type="spellEnd"/>
      <w:r w:rsidRPr="007B0B29">
        <w:rPr>
          <w:rFonts w:eastAsia="Times New Roman" w:cs="Calibri"/>
          <w:b/>
          <w:bCs/>
          <w:color w:val="000000"/>
          <w:sz w:val="28"/>
          <w:szCs w:val="28"/>
          <w:u w:val="single"/>
          <w:lang w:eastAsia="zh-CN"/>
        </w:rPr>
        <w:t xml:space="preserve"> this deeply entrenched division of labor, apartheid of </w:t>
      </w:r>
      <w:proofErr w:type="gramStart"/>
      <w:r w:rsidRPr="007B0B29">
        <w:rPr>
          <w:rFonts w:eastAsia="Times New Roman" w:cs="Calibri"/>
          <w:b/>
          <w:bCs/>
          <w:color w:val="000000"/>
          <w:sz w:val="28"/>
          <w:szCs w:val="28"/>
          <w:u w:val="single"/>
          <w:lang w:eastAsia="zh-CN"/>
        </w:rPr>
        <w:t>knowledges, that</w:t>
      </w:r>
      <w:proofErr w:type="gramEnd"/>
      <w:r w:rsidRPr="007B0B29">
        <w:rPr>
          <w:rFonts w:eastAsia="Times New Roman" w:cs="Calibri"/>
          <w:b/>
          <w:bCs/>
          <w:color w:val="000000"/>
          <w:sz w:val="28"/>
          <w:szCs w:val="28"/>
          <w:u w:val="single"/>
          <w:lang w:eastAsia="zh-CN"/>
        </w:rPr>
        <w:t xml:space="preserve"> plays out inside the academy as the difference between thinking and doing, interpreting and making, </w:t>
      </w:r>
      <w:proofErr w:type="spellStart"/>
      <w:r w:rsidRPr="007B0B29">
        <w:rPr>
          <w:rFonts w:eastAsia="Times New Roman" w:cs="Calibri"/>
          <w:b/>
          <w:bCs/>
          <w:color w:val="000000"/>
          <w:sz w:val="28"/>
          <w:szCs w:val="28"/>
          <w:u w:val="single"/>
          <w:lang w:eastAsia="zh-CN"/>
        </w:rPr>
        <w:t>concep</w:t>
      </w:r>
      <w:proofErr w:type="spellEnd"/>
      <w:r w:rsidRPr="007B0B29">
        <w:rPr>
          <w:rFonts w:eastAsia="Times New Roman" w:cs="Calibri"/>
          <w:b/>
          <w:bCs/>
          <w:color w:val="000000"/>
          <w:sz w:val="28"/>
          <w:szCs w:val="28"/>
          <w:u w:val="single"/>
          <w:lang w:eastAsia="zh-CN"/>
        </w:rPr>
        <w:t xml:space="preserve">- </w:t>
      </w:r>
      <w:proofErr w:type="spellStart"/>
      <w:r w:rsidRPr="007B0B29">
        <w:rPr>
          <w:rFonts w:eastAsia="Times New Roman" w:cs="Calibri"/>
          <w:b/>
          <w:bCs/>
          <w:color w:val="000000"/>
          <w:sz w:val="28"/>
          <w:szCs w:val="28"/>
          <w:u w:val="single"/>
          <w:lang w:eastAsia="zh-CN"/>
        </w:rPr>
        <w:t>tualizing</w:t>
      </w:r>
      <w:proofErr w:type="spellEnd"/>
      <w:r w:rsidRPr="007B0B29">
        <w:rPr>
          <w:rFonts w:eastAsia="Times New Roman" w:cs="Calibri"/>
          <w:b/>
          <w:bCs/>
          <w:color w:val="000000"/>
          <w:sz w:val="28"/>
          <w:szCs w:val="28"/>
          <w:u w:val="single"/>
          <w:lang w:eastAsia="zh-CN"/>
        </w:rPr>
        <w:t xml:space="preserve"> and creating. A performance studies agenda should collapse this divide and revitalize the connections between artistic accomplishment, analysis, and articulations with </w:t>
      </w:r>
      <w:r w:rsidRPr="007B0B29">
        <w:rPr>
          <w:rFonts w:eastAsia="Times New Roman" w:cs="Calibri"/>
          <w:b/>
          <w:bCs/>
          <w:color w:val="000000"/>
          <w:sz w:val="28"/>
          <w:szCs w:val="28"/>
          <w:u w:val="single"/>
          <w:shd w:val="clear" w:color="auto" w:fill="FFFFFF"/>
          <w:lang w:eastAsia="zh-CN"/>
        </w:rPr>
        <w:t xml:space="preserve">communities; between practical knowledge (knowing how), propositional knowledge (knowing that), and political savvy (knowing who, when, and where). </w:t>
      </w:r>
      <w:r w:rsidRPr="007B0B29">
        <w:rPr>
          <w:rFonts w:eastAsia="Times New Roman" w:cs="Calibri"/>
          <w:b/>
          <w:bCs/>
          <w:color w:val="000000"/>
          <w:sz w:val="8"/>
          <w:szCs w:val="8"/>
          <w:shd w:val="clear" w:color="auto" w:fill="FFFFFF"/>
          <w:lang w:eastAsia="zh-CN"/>
        </w:rPr>
        <w:t xml:space="preserve">This epistemological connection between creativity, critique, and civic engage- </w:t>
      </w:r>
      <w:proofErr w:type="spellStart"/>
      <w:r w:rsidRPr="007B0B29">
        <w:rPr>
          <w:rFonts w:eastAsia="Times New Roman" w:cs="Calibri"/>
          <w:b/>
          <w:bCs/>
          <w:color w:val="000000"/>
          <w:sz w:val="8"/>
          <w:szCs w:val="8"/>
          <w:shd w:val="clear" w:color="auto" w:fill="FFFFFF"/>
          <w:lang w:eastAsia="zh-CN"/>
        </w:rPr>
        <w:t>ment</w:t>
      </w:r>
      <w:proofErr w:type="spellEnd"/>
      <w:r w:rsidRPr="007B0B29">
        <w:rPr>
          <w:rFonts w:eastAsia="Times New Roman" w:cs="Calibri"/>
          <w:b/>
          <w:bCs/>
          <w:color w:val="000000"/>
          <w:sz w:val="8"/>
          <w:szCs w:val="8"/>
          <w:shd w:val="clear" w:color="auto" w:fill="FFFFFF"/>
          <w:lang w:eastAsia="zh-CN"/>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7B0B29">
        <w:rPr>
          <w:rFonts w:eastAsia="Times New Roman" w:cs="Calibri"/>
          <w:b/>
          <w:bCs/>
          <w:color w:val="000000"/>
          <w:sz w:val="8"/>
          <w:szCs w:val="8"/>
          <w:shd w:val="clear" w:color="auto" w:fill="FFFFFF"/>
          <w:lang w:eastAsia="zh-CN"/>
        </w:rPr>
        <w:t>supercede</w:t>
      </w:r>
      <w:proofErr w:type="spellEnd"/>
      <w:r w:rsidRPr="007B0B29">
        <w:rPr>
          <w:rFonts w:eastAsia="Times New Roman" w:cs="Calibri"/>
          <w:b/>
          <w:bCs/>
          <w:color w:val="000000"/>
          <w:sz w:val="8"/>
          <w:szCs w:val="8"/>
          <w:shd w:val="clear" w:color="auto" w:fill="FFFFFF"/>
          <w:lang w:eastAsia="zh-CN"/>
        </w:rPr>
        <w:t xml:space="preserve"> this deeply entrenched division of labor, apartheid of </w:t>
      </w:r>
      <w:proofErr w:type="gramStart"/>
      <w:r w:rsidRPr="007B0B29">
        <w:rPr>
          <w:rFonts w:eastAsia="Times New Roman" w:cs="Calibri"/>
          <w:b/>
          <w:bCs/>
          <w:color w:val="000000"/>
          <w:sz w:val="8"/>
          <w:szCs w:val="8"/>
          <w:shd w:val="clear" w:color="auto" w:fill="FFFFFF"/>
          <w:lang w:eastAsia="zh-CN"/>
        </w:rPr>
        <w:t>knowledges, that</w:t>
      </w:r>
      <w:proofErr w:type="gramEnd"/>
      <w:r w:rsidRPr="007B0B29">
        <w:rPr>
          <w:rFonts w:eastAsia="Times New Roman" w:cs="Calibri"/>
          <w:b/>
          <w:bCs/>
          <w:color w:val="000000"/>
          <w:sz w:val="8"/>
          <w:szCs w:val="8"/>
          <w:shd w:val="clear" w:color="auto" w:fill="FFFFFF"/>
          <w:lang w:eastAsia="zh-CN"/>
        </w:rPr>
        <w:t xml:space="preserve"> plays out inside the academy as the difference between thinking and doing, interpreting and </w:t>
      </w:r>
      <w:proofErr w:type="spellStart"/>
      <w:r w:rsidRPr="007B0B29">
        <w:rPr>
          <w:rFonts w:eastAsia="Times New Roman" w:cs="Calibri"/>
          <w:b/>
          <w:bCs/>
          <w:color w:val="000000"/>
          <w:sz w:val="8"/>
          <w:szCs w:val="8"/>
          <w:shd w:val="clear" w:color="auto" w:fill="FFFFFF"/>
          <w:lang w:eastAsia="zh-CN"/>
        </w:rPr>
        <w:t>mak</w:t>
      </w:r>
      <w:proofErr w:type="spellEnd"/>
      <w:r w:rsidRPr="007B0B29">
        <w:rPr>
          <w:rFonts w:eastAsia="Times New Roman" w:cs="Calibri"/>
          <w:b/>
          <w:bCs/>
          <w:color w:val="000000"/>
          <w:sz w:val="8"/>
          <w:szCs w:val="8"/>
          <w:shd w:val="clear" w:color="auto" w:fill="FFFFFF"/>
          <w:lang w:eastAsia="zh-CN"/>
        </w:rPr>
        <w:t xml:space="preserve">- </w:t>
      </w:r>
      <w:proofErr w:type="spellStart"/>
      <w:r w:rsidRPr="007B0B29">
        <w:rPr>
          <w:rFonts w:eastAsia="Times New Roman" w:cs="Calibri"/>
          <w:b/>
          <w:bCs/>
          <w:color w:val="000000"/>
          <w:sz w:val="8"/>
          <w:szCs w:val="8"/>
          <w:shd w:val="clear" w:color="auto" w:fill="FFFFFF"/>
          <w:lang w:eastAsia="zh-CN"/>
        </w:rPr>
        <w:t>ing</w:t>
      </w:r>
      <w:proofErr w:type="spellEnd"/>
      <w:r w:rsidRPr="007B0B29">
        <w:rPr>
          <w:rFonts w:eastAsia="Times New Roman" w:cs="Calibri"/>
          <w:b/>
          <w:bCs/>
          <w:color w:val="000000"/>
          <w:sz w:val="8"/>
          <w:szCs w:val="8"/>
          <w:shd w:val="clear" w:color="auto" w:fill="FFFFFF"/>
          <w:lang w:eastAsia="zh-CN"/>
        </w:rPr>
        <w:t xml:space="preserve">, conceptualizing and creating. The division of labor between theory and practice, abstraction and embodiment, is an arbitrary and rigged choice, and, like all </w:t>
      </w:r>
      <w:proofErr w:type="spellStart"/>
      <w:r w:rsidRPr="007B0B29">
        <w:rPr>
          <w:rFonts w:eastAsia="Times New Roman" w:cs="Calibri"/>
          <w:b/>
          <w:bCs/>
          <w:color w:val="000000"/>
          <w:sz w:val="8"/>
          <w:szCs w:val="8"/>
          <w:shd w:val="clear" w:color="auto" w:fill="FFFFFF"/>
          <w:lang w:eastAsia="zh-CN"/>
        </w:rPr>
        <w:t>binarisms</w:t>
      </w:r>
      <w:proofErr w:type="spellEnd"/>
      <w:r w:rsidRPr="007B0B29">
        <w:rPr>
          <w:rFonts w:eastAsia="Times New Roman" w:cs="Calibri"/>
          <w:b/>
          <w:bCs/>
          <w:color w:val="000000"/>
          <w:sz w:val="8"/>
          <w:szCs w:val="8"/>
          <w:shd w:val="clear" w:color="auto" w:fill="FFFFFF"/>
          <w:lang w:eastAsia="zh-CN"/>
        </w:rPr>
        <w:t xml:space="preserve">, it is booby-trapped. It's a Faustian bargain. If we go the one-way street of abstraction, then we cut ourselves off from the nourishing ground </w:t>
      </w:r>
      <w:proofErr w:type="spellStart"/>
      <w:r w:rsidRPr="007B0B29">
        <w:rPr>
          <w:rFonts w:eastAsia="Times New Roman" w:cs="Calibri"/>
          <w:b/>
          <w:bCs/>
          <w:color w:val="000000"/>
          <w:sz w:val="8"/>
          <w:szCs w:val="8"/>
          <w:shd w:val="clear" w:color="auto" w:fill="FFFFFF"/>
          <w:lang w:eastAsia="zh-CN"/>
        </w:rPr>
        <w:t>ofparticipatory</w:t>
      </w:r>
      <w:proofErr w:type="spellEnd"/>
      <w:r w:rsidRPr="007B0B29">
        <w:rPr>
          <w:rFonts w:eastAsia="Times New Roman" w:cs="Calibri"/>
          <w:b/>
          <w:bCs/>
          <w:color w:val="000000"/>
          <w:sz w:val="8"/>
          <w:szCs w:val="8"/>
          <w:shd w:val="clear" w:color="auto" w:fill="FFFFFF"/>
          <w:lang w:eastAsia="zh-CN"/>
        </w:rPr>
        <w:t xml:space="preserve"> experience. If we go the one-way street of practice, then we drive ourselves into an isolated cul-de-sac, a practitioner's workshop or artist's colony. Our radical move is to turn, and return, insistently, to the crossroads.</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
    <w:p w:rsidR="007B0B29" w:rsidRPr="007B0B29" w:rsidRDefault="007B0B29" w:rsidP="007B0B29">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7B0B29">
        <w:rPr>
          <w:rFonts w:eastAsia="Times New Roman" w:cs="Calibri"/>
          <w:b/>
          <w:bCs/>
          <w:color w:val="000000"/>
          <w:sz w:val="32"/>
          <w:szCs w:val="32"/>
          <w:u w:val="single"/>
          <w:lang w:eastAsia="zh-CN"/>
        </w:rPr>
        <w:lastRenderedPageBreak/>
        <w:t>1AC – Topic</w:t>
      </w:r>
    </w:p>
    <w:p w:rsidR="007B0B29" w:rsidRPr="007B0B29" w:rsidRDefault="007B0B29" w:rsidP="007B0B29">
      <w:pPr>
        <w:shd w:val="clear" w:color="auto" w:fill="FFFFFF"/>
        <w:spacing w:after="0" w:line="240" w:lineRule="auto"/>
        <w:outlineLvl w:val="3"/>
        <w:rPr>
          <w:rFonts w:ascii="Times New Roman" w:eastAsia="Times New Roman" w:hAnsi="Times New Roman" w:cs="Times New Roman"/>
          <w:b/>
          <w:bCs/>
          <w:sz w:val="24"/>
          <w:szCs w:val="24"/>
          <w:lang w:eastAsia="zh-CN"/>
        </w:rPr>
      </w:pPr>
      <w:r w:rsidRPr="007B0B29">
        <w:rPr>
          <w:rFonts w:eastAsia="Times New Roman" w:cs="Calibri"/>
          <w:b/>
          <w:bCs/>
          <w:color w:val="000000"/>
          <w:sz w:val="28"/>
          <w:szCs w:val="28"/>
          <w:lang w:eastAsia="zh-CN"/>
        </w:rPr>
        <w:t xml:space="preserve">Vote </w:t>
      </w:r>
      <w:proofErr w:type="spellStart"/>
      <w:r w:rsidRPr="007B0B29">
        <w:rPr>
          <w:rFonts w:eastAsia="Times New Roman" w:cs="Calibri"/>
          <w:b/>
          <w:bCs/>
          <w:color w:val="000000"/>
          <w:sz w:val="28"/>
          <w:szCs w:val="28"/>
          <w:lang w:eastAsia="zh-CN"/>
        </w:rPr>
        <w:t>aff</w:t>
      </w:r>
      <w:proofErr w:type="spellEnd"/>
      <w:r w:rsidRPr="007B0B29">
        <w:rPr>
          <w:rFonts w:eastAsia="Times New Roman" w:cs="Calibri"/>
          <w:b/>
          <w:bCs/>
          <w:color w:val="000000"/>
          <w:sz w:val="28"/>
          <w:szCs w:val="28"/>
          <w:lang w:eastAsia="zh-CN"/>
        </w:rPr>
        <w:t xml:space="preserve"> is I win the topic is anti-</w:t>
      </w:r>
      <w:proofErr w:type="spellStart"/>
      <w:r w:rsidRPr="007B0B29">
        <w:rPr>
          <w:rFonts w:eastAsia="Times New Roman" w:cs="Calibri"/>
          <w:b/>
          <w:bCs/>
          <w:color w:val="000000"/>
          <w:sz w:val="28"/>
          <w:szCs w:val="28"/>
          <w:lang w:eastAsia="zh-CN"/>
        </w:rPr>
        <w:t>asian</w:t>
      </w:r>
      <w:proofErr w:type="spellEnd"/>
      <w:r w:rsidRPr="007B0B29">
        <w:rPr>
          <w:rFonts w:eastAsia="Times New Roman" w:cs="Calibri"/>
          <w:b/>
          <w:bCs/>
          <w:color w:val="000000"/>
          <w:sz w:val="28"/>
          <w:szCs w:val="28"/>
          <w:lang w:eastAsia="zh-CN"/>
        </w:rPr>
        <w:t xml:space="preserve"> – a] you should reject discussions on the topic if its racist b] endorses valuable education on the way language discourse shapes the way we view the world.</w:t>
      </w:r>
    </w:p>
    <w:p w:rsidR="007B0B29" w:rsidRPr="007B0B29" w:rsidRDefault="007B0B29" w:rsidP="007B0B29">
      <w:pPr>
        <w:spacing w:before="40" w:after="0" w:line="240" w:lineRule="auto"/>
        <w:outlineLvl w:val="3"/>
        <w:rPr>
          <w:rFonts w:ascii="Times New Roman" w:eastAsia="Times New Roman" w:hAnsi="Times New Roman" w:cs="Times New Roman"/>
          <w:b/>
          <w:bCs/>
          <w:sz w:val="24"/>
          <w:szCs w:val="24"/>
          <w:lang w:eastAsia="zh-CN"/>
        </w:rPr>
      </w:pPr>
      <w:r w:rsidRPr="007B0B29">
        <w:rPr>
          <w:rFonts w:eastAsia="Times New Roman" w:cs="Calibri"/>
          <w:b/>
          <w:bCs/>
          <w:color w:val="000000"/>
          <w:sz w:val="28"/>
          <w:szCs w:val="28"/>
          <w:lang w:eastAsia="zh-CN"/>
        </w:rPr>
        <w:t xml:space="preserve">1] Asian Exclusion was </w:t>
      </w:r>
      <w:r w:rsidRPr="007B0B29">
        <w:rPr>
          <w:rFonts w:eastAsia="Times New Roman" w:cs="Calibri"/>
          <w:b/>
          <w:bCs/>
          <w:color w:val="000000"/>
          <w:sz w:val="28"/>
          <w:szCs w:val="28"/>
          <w:u w:val="single"/>
          <w:lang w:eastAsia="zh-CN"/>
        </w:rPr>
        <w:t>fundamental</w:t>
      </w:r>
      <w:r w:rsidRPr="007B0B29">
        <w:rPr>
          <w:rFonts w:eastAsia="Times New Roman" w:cs="Calibri"/>
          <w:b/>
          <w:bCs/>
          <w:color w:val="000000"/>
          <w:sz w:val="28"/>
          <w:szCs w:val="28"/>
          <w:lang w:eastAsia="zh-CN"/>
        </w:rPr>
        <w:t xml:space="preserve"> to the US labor movement. </w:t>
      </w:r>
    </w:p>
    <w:p w:rsidR="007B0B29" w:rsidRPr="007B0B29" w:rsidRDefault="007B0B29" w:rsidP="007B0B29">
      <w:pPr>
        <w:spacing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28"/>
          <w:szCs w:val="28"/>
          <w:lang w:eastAsia="zh-CN"/>
        </w:rPr>
        <w:t>Freeman 14</w:t>
      </w:r>
      <w:r w:rsidRPr="007B0B29">
        <w:rPr>
          <w:rFonts w:eastAsia="Times New Roman" w:cs="Calibri"/>
          <w:color w:val="000000"/>
          <w:sz w:val="28"/>
          <w:szCs w:val="28"/>
          <w:lang w:eastAsia="zh-CN"/>
        </w:rPr>
        <w:t xml:space="preserve"> [Bradley M. Freeman, Doctor of </w:t>
      </w:r>
      <w:proofErr w:type="gramStart"/>
      <w:r w:rsidRPr="007B0B29">
        <w:rPr>
          <w:rFonts w:eastAsia="Times New Roman" w:cs="Calibri"/>
          <w:color w:val="000000"/>
          <w:sz w:val="28"/>
          <w:szCs w:val="28"/>
          <w:lang w:eastAsia="zh-CN"/>
        </w:rPr>
        <w:t>Philosophy ,</w:t>
      </w:r>
      <w:proofErr w:type="gramEnd"/>
      <w:r w:rsidRPr="007B0B29">
        <w:rPr>
          <w:rFonts w:eastAsia="Times New Roman" w:cs="Calibri"/>
          <w:color w:val="000000"/>
          <w:sz w:val="28"/>
          <w:szCs w:val="28"/>
          <w:lang w:eastAsia="zh-CN"/>
        </w:rPr>
        <w:t xml:space="preserve"> 2014, " Asian American Radical Literature: Marxism, Revolution, and the Politics of Form ," Ohio State University, </w:t>
      </w:r>
      <w:hyperlink r:id="rId7" w:history="1">
        <w:r w:rsidRPr="007B0B29">
          <w:rPr>
            <w:rFonts w:eastAsia="Times New Roman" w:cs="Calibri"/>
            <w:color w:val="000000"/>
            <w:sz w:val="28"/>
            <w:szCs w:val="28"/>
            <w:lang w:eastAsia="zh-CN"/>
          </w:rPr>
          <w:t>https://etd.ohiolink.edu/apexprod/rws_etd/send_file/send?accession=osu1405525061&amp;disposition=inline</w:t>
        </w:r>
      </w:hyperlink>
      <w:r w:rsidRPr="007B0B29">
        <w:rPr>
          <w:rFonts w:eastAsia="Times New Roman" w:cs="Calibri"/>
          <w:color w:val="000000"/>
          <w:sz w:val="28"/>
          <w:szCs w:val="28"/>
          <w:lang w:eastAsia="zh-CN"/>
        </w:rPr>
        <w:t xml:space="preserve"> [accessed: 10-24-21] Lydia </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eastAsia="Times New Roman" w:cs="Calibri"/>
          <w:color w:val="000000"/>
          <w:sz w:val="16"/>
          <w:szCs w:val="16"/>
          <w:lang w:eastAsia="zh-CN"/>
        </w:rPr>
        <w:t xml:space="preserve">Unfortunately, London and Norris were not anomalies within the broader movements that brought together union organizers and left-leaning politicians. Drawing on the work of Alexander Saxton, Lye claims, </w:t>
      </w:r>
      <w:r w:rsidRPr="007B0B29">
        <w:rPr>
          <w:rFonts w:eastAsia="Times New Roman" w:cs="Calibri"/>
          <w:color w:val="000000"/>
          <w:sz w:val="28"/>
          <w:szCs w:val="28"/>
          <w:u w:val="single"/>
          <w:lang w:eastAsia="zh-CN"/>
        </w:rPr>
        <w:t>“[</w:t>
      </w:r>
      <w:r w:rsidRPr="007B0B29">
        <w:rPr>
          <w:rFonts w:eastAsia="Times New Roman" w:cs="Calibri"/>
          <w:color w:val="000000"/>
          <w:sz w:val="28"/>
          <w:szCs w:val="28"/>
          <w:u w:val="single"/>
          <w:shd w:val="clear" w:color="auto" w:fill="00FF00"/>
          <w:lang w:eastAsia="zh-CN"/>
        </w:rPr>
        <w:t>A]n Asian exclusion movement arose alongside the</w:t>
      </w:r>
      <w:r w:rsidRPr="007B0B29">
        <w:rPr>
          <w:rFonts w:eastAsia="Times New Roman" w:cs="Calibri"/>
          <w:color w:val="000000"/>
          <w:sz w:val="28"/>
          <w:szCs w:val="28"/>
          <w:u w:val="single"/>
          <w:lang w:eastAsia="zh-CN"/>
        </w:rPr>
        <w:t xml:space="preserve"> U.S. </w:t>
      </w:r>
      <w:r w:rsidRPr="007B0B29">
        <w:rPr>
          <w:rFonts w:eastAsia="Times New Roman" w:cs="Calibri"/>
          <w:color w:val="000000"/>
          <w:sz w:val="28"/>
          <w:szCs w:val="28"/>
          <w:u w:val="single"/>
          <w:shd w:val="clear" w:color="auto" w:fill="00FF00"/>
          <w:lang w:eastAsia="zh-CN"/>
        </w:rPr>
        <w:t>labor movement and was</w:t>
      </w:r>
      <w:r w:rsidRPr="007B0B29">
        <w:rPr>
          <w:rFonts w:eastAsia="Times New Roman" w:cs="Calibri"/>
          <w:color w:val="000000"/>
          <w:sz w:val="28"/>
          <w:szCs w:val="28"/>
          <w:u w:val="single"/>
          <w:lang w:eastAsia="zh-CN"/>
        </w:rPr>
        <w:t xml:space="preserve"> very likely </w:t>
      </w:r>
      <w:r w:rsidRPr="007B0B29">
        <w:rPr>
          <w:rFonts w:eastAsia="Times New Roman" w:cs="Calibri"/>
          <w:color w:val="000000"/>
          <w:sz w:val="28"/>
          <w:szCs w:val="28"/>
          <w:u w:val="single"/>
          <w:shd w:val="clear" w:color="auto" w:fill="00FF00"/>
          <w:lang w:eastAsia="zh-CN"/>
        </w:rPr>
        <w:t>foundational to it</w:t>
      </w:r>
      <w:r w:rsidRPr="007B0B29">
        <w:rPr>
          <w:rFonts w:eastAsia="Times New Roman" w:cs="Calibri"/>
          <w:color w:val="000000"/>
          <w:sz w:val="16"/>
          <w:szCs w:val="16"/>
          <w:lang w:eastAsia="zh-CN"/>
        </w:rPr>
        <w:t xml:space="preserve">” (19). Initially, </w:t>
      </w:r>
      <w:r w:rsidRPr="007B0B29">
        <w:rPr>
          <w:rFonts w:eastAsia="Times New Roman" w:cs="Calibri"/>
          <w:color w:val="000000"/>
          <w:sz w:val="28"/>
          <w:szCs w:val="28"/>
          <w:u w:val="single"/>
          <w:lang w:eastAsia="zh-CN"/>
        </w:rPr>
        <w:t xml:space="preserve">major </w:t>
      </w:r>
      <w:r w:rsidRPr="007B0B29">
        <w:rPr>
          <w:rFonts w:eastAsia="Times New Roman" w:cs="Calibri"/>
          <w:color w:val="000000"/>
          <w:sz w:val="28"/>
          <w:szCs w:val="28"/>
          <w:u w:val="single"/>
          <w:shd w:val="clear" w:color="auto" w:fill="00FF00"/>
          <w:lang w:eastAsia="zh-CN"/>
        </w:rPr>
        <w:t>union organizations included</w:t>
      </w:r>
      <w:r w:rsidRPr="007B0B29">
        <w:rPr>
          <w:rFonts w:eastAsia="Times New Roman" w:cs="Calibri"/>
          <w:color w:val="000000"/>
          <w:sz w:val="28"/>
          <w:szCs w:val="28"/>
          <w:u w:val="single"/>
          <w:lang w:eastAsia="zh-CN"/>
        </w:rPr>
        <w:t xml:space="preserve"> Asian </w:t>
      </w:r>
      <w:r w:rsidRPr="007B0B29">
        <w:rPr>
          <w:rFonts w:eastAsia="Times New Roman" w:cs="Calibri"/>
          <w:color w:val="000000"/>
          <w:sz w:val="28"/>
          <w:szCs w:val="28"/>
          <w:u w:val="single"/>
          <w:shd w:val="clear" w:color="auto" w:fill="00FF00"/>
          <w:lang w:eastAsia="zh-CN"/>
        </w:rPr>
        <w:t>exclusion as standard policy.</w:t>
      </w:r>
      <w:r w:rsidRPr="007B0B29">
        <w:rPr>
          <w:rFonts w:eastAsia="Times New Roman" w:cs="Calibri"/>
          <w:color w:val="000000"/>
          <w:sz w:val="28"/>
          <w:szCs w:val="28"/>
          <w:u w:val="single"/>
          <w:lang w:eastAsia="zh-CN"/>
        </w:rPr>
        <w:t xml:space="preserve"> In an effort to create cultural capital that would counter their own exploitation and marginalization, </w:t>
      </w:r>
      <w:r w:rsidRPr="007B0B29">
        <w:rPr>
          <w:rFonts w:eastAsia="Times New Roman" w:cs="Calibri"/>
          <w:color w:val="000000"/>
          <w:sz w:val="28"/>
          <w:szCs w:val="28"/>
          <w:u w:val="single"/>
          <w:shd w:val="clear" w:color="auto" w:fill="00FF00"/>
          <w:lang w:eastAsia="zh-CN"/>
        </w:rPr>
        <w:t>the white working class galvanized</w:t>
      </w:r>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around</w:t>
      </w:r>
      <w:r w:rsidRPr="007B0B29">
        <w:rPr>
          <w:rFonts w:eastAsia="Times New Roman" w:cs="Calibri"/>
          <w:color w:val="000000"/>
          <w:sz w:val="28"/>
          <w:szCs w:val="28"/>
          <w:u w:val="single"/>
          <w:lang w:eastAsia="zh-CN"/>
        </w:rPr>
        <w:t xml:space="preserve"> these </w:t>
      </w:r>
      <w:r w:rsidRPr="007B0B29">
        <w:rPr>
          <w:rFonts w:eastAsia="Times New Roman" w:cs="Calibri"/>
          <w:color w:val="000000"/>
          <w:sz w:val="28"/>
          <w:szCs w:val="28"/>
          <w:u w:val="single"/>
          <w:shd w:val="clear" w:color="auto" w:fill="00FF00"/>
          <w:lang w:eastAsia="zh-CN"/>
        </w:rPr>
        <w:t>racist strategies</w:t>
      </w:r>
      <w:r w:rsidRPr="007B0B29">
        <w:rPr>
          <w:rFonts w:eastAsia="Times New Roman" w:cs="Calibri"/>
          <w:color w:val="000000"/>
          <w:sz w:val="28"/>
          <w:szCs w:val="28"/>
          <w:u w:val="single"/>
          <w:lang w:eastAsia="zh-CN"/>
        </w:rPr>
        <w:t>.</w:t>
      </w:r>
      <w:r w:rsidRPr="007B0B29">
        <w:rPr>
          <w:rFonts w:eastAsia="Times New Roman" w:cs="Calibri"/>
          <w:color w:val="000000"/>
          <w:sz w:val="16"/>
          <w:szCs w:val="16"/>
          <w:lang w:eastAsia="zh-CN"/>
        </w:rPr>
        <w:t xml:space="preserve"> Lye continues, “</w:t>
      </w:r>
      <w:r w:rsidRPr="007B0B29">
        <w:rPr>
          <w:rFonts w:eastAsia="Times New Roman" w:cs="Calibri"/>
          <w:color w:val="000000"/>
          <w:sz w:val="28"/>
          <w:szCs w:val="28"/>
          <w:u w:val="single"/>
          <w:lang w:eastAsia="zh-CN"/>
        </w:rPr>
        <w:t xml:space="preserve">The </w:t>
      </w:r>
      <w:r w:rsidRPr="007B0B29">
        <w:rPr>
          <w:rFonts w:eastAsia="Times New Roman" w:cs="Calibri"/>
          <w:color w:val="000000"/>
          <w:sz w:val="28"/>
          <w:szCs w:val="28"/>
          <w:u w:val="single"/>
          <w:shd w:val="clear" w:color="auto" w:fill="00FF00"/>
          <w:lang w:eastAsia="zh-CN"/>
        </w:rPr>
        <w:t>Asian exclusion</w:t>
      </w:r>
      <w:r w:rsidRPr="007B0B29">
        <w:rPr>
          <w:rFonts w:eastAsia="Times New Roman" w:cs="Calibri"/>
          <w:color w:val="000000"/>
          <w:sz w:val="28"/>
          <w:szCs w:val="28"/>
          <w:u w:val="single"/>
          <w:lang w:eastAsia="zh-CN"/>
        </w:rPr>
        <w:t xml:space="preserve"> question </w:t>
      </w:r>
      <w:r w:rsidRPr="007B0B29">
        <w:rPr>
          <w:rFonts w:eastAsia="Times New Roman" w:cs="Calibri"/>
          <w:color w:val="000000"/>
          <w:sz w:val="28"/>
          <w:szCs w:val="28"/>
          <w:u w:val="single"/>
          <w:shd w:val="clear" w:color="auto" w:fill="00FF00"/>
          <w:lang w:eastAsia="zh-CN"/>
        </w:rPr>
        <w:t>magnifies the</w:t>
      </w:r>
      <w:r w:rsidRPr="007B0B29">
        <w:rPr>
          <w:rFonts w:eastAsia="Times New Roman" w:cs="Calibri"/>
          <w:color w:val="000000"/>
          <w:sz w:val="28"/>
          <w:szCs w:val="28"/>
          <w:u w:val="single"/>
          <w:lang w:eastAsia="zh-CN"/>
        </w:rPr>
        <w:t xml:space="preserve"> centrality of </w:t>
      </w:r>
      <w:r w:rsidRPr="007B0B29">
        <w:rPr>
          <w:rFonts w:eastAsia="Times New Roman" w:cs="Calibri"/>
          <w:color w:val="000000"/>
          <w:sz w:val="28"/>
          <w:szCs w:val="28"/>
          <w:u w:val="single"/>
          <w:shd w:val="clear" w:color="auto" w:fill="00FF00"/>
          <w:lang w:eastAsia="zh-CN"/>
        </w:rPr>
        <w:t>nationalist rhetoric</w:t>
      </w:r>
      <w:r w:rsidRPr="007B0B29">
        <w:rPr>
          <w:rFonts w:eastAsia="Times New Roman" w:cs="Calibri"/>
          <w:color w:val="000000"/>
          <w:sz w:val="28"/>
          <w:szCs w:val="28"/>
          <w:u w:val="single"/>
          <w:lang w:eastAsia="zh-CN"/>
        </w:rPr>
        <w:t xml:space="preserve"> to a strategy of legitimation which sought </w:t>
      </w:r>
      <w:r w:rsidRPr="007B0B29">
        <w:rPr>
          <w:rFonts w:eastAsia="Times New Roman" w:cs="Calibri"/>
          <w:color w:val="000000"/>
          <w:sz w:val="28"/>
          <w:szCs w:val="28"/>
          <w:u w:val="single"/>
          <w:shd w:val="clear" w:color="auto" w:fill="00FF00"/>
          <w:lang w:eastAsia="zh-CN"/>
        </w:rPr>
        <w:t>to make ‘unionism’ synonymous with ‘Americanism’</w:t>
      </w:r>
      <w:r w:rsidRPr="007B0B29">
        <w:rPr>
          <w:rFonts w:eastAsia="Times New Roman" w:cs="Calibri"/>
          <w:color w:val="000000"/>
          <w:sz w:val="16"/>
          <w:szCs w:val="16"/>
          <w:lang w:eastAsia="zh-CN"/>
        </w:rPr>
        <w:t xml:space="preserve">” (19). </w:t>
      </w:r>
      <w:r w:rsidRPr="007B0B29">
        <w:rPr>
          <w:rFonts w:eastAsia="Times New Roman" w:cs="Calibri"/>
          <w:color w:val="000000"/>
          <w:sz w:val="28"/>
          <w:szCs w:val="28"/>
          <w:u w:val="single"/>
          <w:lang w:eastAsia="zh-CN"/>
        </w:rPr>
        <w:t>Similarly</w:t>
      </w:r>
      <w:r w:rsidRPr="007B0B29">
        <w:rPr>
          <w:rFonts w:eastAsia="Times New Roman" w:cs="Calibri"/>
          <w:color w:val="000000"/>
          <w:sz w:val="16"/>
          <w:szCs w:val="16"/>
          <w:lang w:eastAsia="zh-CN"/>
        </w:rPr>
        <w:t xml:space="preserve">, Robert G. Lee writes, </w:t>
      </w:r>
      <w:r w:rsidRPr="007B0B29">
        <w:rPr>
          <w:rFonts w:eastAsia="Times New Roman" w:cs="Calibri"/>
          <w:color w:val="000000"/>
          <w:sz w:val="28"/>
          <w:szCs w:val="28"/>
          <w:u w:val="single"/>
          <w:lang w:eastAsia="zh-CN"/>
        </w:rPr>
        <w:t>“Irish immigrants who were in the process of consolidating their own claim to Americanness and a white racial identity led the popular anti-Chinese movement”</w:t>
      </w:r>
      <w:r w:rsidRPr="007B0B29">
        <w:rPr>
          <w:rFonts w:eastAsia="Times New Roman" w:cs="Calibri"/>
          <w:color w:val="000000"/>
          <w:sz w:val="16"/>
          <w:szCs w:val="16"/>
          <w:lang w:eastAsia="zh-CN"/>
        </w:rPr>
        <w:t xml:space="preserve"> (9). Ultimately, this rhetoric worked to embed unions and labor organizing within a broader narrative of American nativism. This rhetoric also undercut many efforts to organize pan-ethnic coalitions. </w:t>
      </w:r>
      <w:r w:rsidRPr="007B0B29">
        <w:rPr>
          <w:rFonts w:eastAsia="Times New Roman" w:cs="Calibri"/>
          <w:color w:val="000000"/>
          <w:sz w:val="28"/>
          <w:szCs w:val="28"/>
          <w:u w:val="single"/>
          <w:lang w:eastAsia="zh-CN"/>
        </w:rPr>
        <w:t xml:space="preserve">Redirecting critiques of class inequality away from white capitalists, then, </w:t>
      </w:r>
      <w:r w:rsidRPr="007B0B29">
        <w:rPr>
          <w:rFonts w:eastAsia="Times New Roman" w:cs="Calibri"/>
          <w:color w:val="000000"/>
          <w:sz w:val="28"/>
          <w:szCs w:val="28"/>
          <w:u w:val="single"/>
          <w:shd w:val="clear" w:color="auto" w:fill="00FF00"/>
          <w:lang w:eastAsia="zh-CN"/>
        </w:rPr>
        <w:t>anti-Asian anxiety</w:t>
      </w:r>
      <w:r w:rsidRPr="007B0B29">
        <w:rPr>
          <w:rFonts w:eastAsia="Times New Roman" w:cs="Calibri"/>
          <w:color w:val="000000"/>
          <w:sz w:val="28"/>
          <w:szCs w:val="28"/>
          <w:u w:val="single"/>
          <w:lang w:eastAsia="zh-CN"/>
        </w:rPr>
        <w:t xml:space="preserve"> only </w:t>
      </w:r>
      <w:r w:rsidRPr="007B0B29">
        <w:rPr>
          <w:rFonts w:eastAsia="Times New Roman" w:cs="Calibri"/>
          <w:color w:val="000000"/>
          <w:sz w:val="28"/>
          <w:szCs w:val="28"/>
          <w:u w:val="single"/>
          <w:shd w:val="clear" w:color="auto" w:fill="00FF00"/>
          <w:lang w:eastAsia="zh-CN"/>
        </w:rPr>
        <w:t>fractured the working-class community</w:t>
      </w:r>
      <w:r w:rsidRPr="007B0B29">
        <w:rPr>
          <w:rFonts w:eastAsia="Times New Roman" w:cs="Calibri"/>
          <w:color w:val="000000"/>
          <w:sz w:val="28"/>
          <w:szCs w:val="28"/>
          <w:u w:val="single"/>
          <w:lang w:eastAsia="zh-CN"/>
        </w:rPr>
        <w:t xml:space="preserve"> and undermined many attempts at cross-racial solidarity.</w:t>
      </w:r>
      <w:r w:rsidRPr="007B0B29">
        <w:rPr>
          <w:rFonts w:eastAsia="Times New Roman" w:cs="Calibri"/>
          <w:color w:val="000000"/>
          <w:sz w:val="16"/>
          <w:szCs w:val="16"/>
          <w:lang w:eastAsia="zh-CN"/>
        </w:rPr>
        <w:t xml:space="preserve"> While Lye’s work reveals an Anglo American literary tradition thoroughly entrenched in racism and anti-Asian anxiety, this project shows the way in which Asian American writers began to enact and envision pan-ethnic solidarity despite these nativist tensions. </w:t>
      </w:r>
      <w:proofErr w:type="spellStart"/>
      <w:r w:rsidRPr="007B0B29">
        <w:rPr>
          <w:rFonts w:eastAsia="Times New Roman" w:cs="Calibri"/>
          <w:color w:val="000000"/>
          <w:sz w:val="16"/>
          <w:szCs w:val="16"/>
          <w:lang w:eastAsia="zh-CN"/>
        </w:rPr>
        <w:t>Tsiang</w:t>
      </w:r>
      <w:proofErr w:type="spellEnd"/>
      <w:r w:rsidRPr="007B0B29">
        <w:rPr>
          <w:rFonts w:eastAsia="Times New Roman" w:cs="Calibri"/>
          <w:color w:val="000000"/>
          <w:sz w:val="16"/>
          <w:szCs w:val="16"/>
          <w:lang w:eastAsia="zh-CN"/>
        </w:rPr>
        <w:t xml:space="preserve">, for instance, brings together racialized and immigrant workers in the strikes that punctuate each of his novels and reveals racialization to be part and parcel of their exploitation. Murayama, too, critiques ethnic divisions among the working class in Hawai‘i by evincing the way in which Filipino and Japanese laborers only perpetuate their own exploitation when they “scab” against one another. Deeply critical of </w:t>
      </w:r>
      <w:r w:rsidRPr="007B0B29">
        <w:rPr>
          <w:rFonts w:eastAsia="Times New Roman" w:cs="Calibri"/>
          <w:color w:val="000000"/>
          <w:sz w:val="28"/>
          <w:szCs w:val="28"/>
          <w:u w:val="single"/>
          <w:lang w:eastAsia="zh-CN"/>
        </w:rPr>
        <w:t xml:space="preserve">the racist, exclusionist sentiments of this white working class, the Asian American writers in question refuse to fall back on </w:t>
      </w:r>
      <w:proofErr w:type="spellStart"/>
      <w:r w:rsidRPr="007B0B29">
        <w:rPr>
          <w:rFonts w:eastAsia="Times New Roman" w:cs="Calibri"/>
          <w:color w:val="000000"/>
          <w:sz w:val="28"/>
          <w:szCs w:val="28"/>
          <w:u w:val="single"/>
          <w:lang w:eastAsia="zh-CN"/>
        </w:rPr>
        <w:t>exceptionalist</w:t>
      </w:r>
      <w:proofErr w:type="spellEnd"/>
      <w:r w:rsidRPr="007B0B29">
        <w:rPr>
          <w:rFonts w:eastAsia="Times New Roman" w:cs="Calibri"/>
          <w:color w:val="000000"/>
          <w:sz w:val="28"/>
          <w:szCs w:val="28"/>
          <w:u w:val="single"/>
          <w:lang w:eastAsia="zh-CN"/>
        </w:rPr>
        <w:t xml:space="preserve"> narratives. In this regard, these writers differ from many of their Anglo American counterparts</w:t>
      </w:r>
      <w:r w:rsidRPr="007B0B29">
        <w:rPr>
          <w:rFonts w:eastAsia="Times New Roman" w:cs="Calibri"/>
          <w:color w:val="000000"/>
          <w:sz w:val="16"/>
          <w:szCs w:val="16"/>
          <w:lang w:eastAsia="zh-CN"/>
        </w:rPr>
        <w:t xml:space="preserve">. Rather than tie monopoly capitalism to Asia, they reveal the ways in which race, gender, and class suture American empire and oppress Asian immigrants especially. In </w:t>
      </w:r>
      <w:proofErr w:type="spellStart"/>
      <w:r w:rsidRPr="007B0B29">
        <w:rPr>
          <w:rFonts w:eastAsia="Times New Roman" w:cs="Calibri"/>
          <w:color w:val="000000"/>
          <w:sz w:val="16"/>
          <w:szCs w:val="16"/>
          <w:lang w:eastAsia="zh-CN"/>
        </w:rPr>
        <w:t>Bulosan’s</w:t>
      </w:r>
      <w:proofErr w:type="spellEnd"/>
      <w:r w:rsidRPr="007B0B29">
        <w:rPr>
          <w:rFonts w:eastAsia="Times New Roman" w:cs="Calibri"/>
          <w:color w:val="000000"/>
          <w:sz w:val="16"/>
          <w:szCs w:val="16"/>
          <w:lang w:eastAsia="zh-CN"/>
        </w:rPr>
        <w:t xml:space="preserve"> America Is in the Heart and Murayama’s All I Asking for Is My Body, these writers foreground the deleterious effects of American empire on </w:t>
      </w:r>
      <w:proofErr w:type="spellStart"/>
      <w:r w:rsidRPr="007B0B29">
        <w:rPr>
          <w:rFonts w:eastAsia="Times New Roman" w:cs="Calibri"/>
          <w:color w:val="000000"/>
          <w:sz w:val="16"/>
          <w:szCs w:val="16"/>
          <w:lang w:eastAsia="zh-CN"/>
        </w:rPr>
        <w:t>Allos’s</w:t>
      </w:r>
      <w:proofErr w:type="spellEnd"/>
      <w:r w:rsidRPr="007B0B29">
        <w:rPr>
          <w:rFonts w:eastAsia="Times New Roman" w:cs="Calibri"/>
          <w:color w:val="000000"/>
          <w:sz w:val="16"/>
          <w:szCs w:val="16"/>
          <w:lang w:eastAsia="zh-CN"/>
        </w:rPr>
        <w:t xml:space="preserve"> childhood in the Philippines and Kiyo’s adolescence on the Hawaiian sugar plantations. </w:t>
      </w:r>
      <w:proofErr w:type="spellStart"/>
      <w:r w:rsidRPr="007B0B29">
        <w:rPr>
          <w:rFonts w:eastAsia="Times New Roman" w:cs="Calibri"/>
          <w:color w:val="000000"/>
          <w:sz w:val="16"/>
          <w:szCs w:val="16"/>
          <w:lang w:eastAsia="zh-CN"/>
        </w:rPr>
        <w:t>Allos’s</w:t>
      </w:r>
      <w:proofErr w:type="spellEnd"/>
      <w:r w:rsidRPr="007B0B29">
        <w:rPr>
          <w:rFonts w:eastAsia="Times New Roman" w:cs="Calibri"/>
          <w:color w:val="000000"/>
          <w:sz w:val="16"/>
          <w:szCs w:val="16"/>
          <w:lang w:eastAsia="zh-CN"/>
        </w:rPr>
        <w:t xml:space="preserve"> family struggles to “get by” in the rural countryside because of absentee landlords, and Kiyo goes to work on the plantation at a young age because of the family’s overwhelming debt to the plantation. During the Depression, then, </w:t>
      </w:r>
      <w:r w:rsidRPr="007B0B29">
        <w:rPr>
          <w:rFonts w:eastAsia="Times New Roman" w:cs="Calibri"/>
          <w:color w:val="000000"/>
          <w:sz w:val="28"/>
          <w:szCs w:val="28"/>
          <w:u w:val="single"/>
          <w:lang w:eastAsia="zh-CN"/>
        </w:rPr>
        <w:t xml:space="preserve">this Marxist lens became integral to Asian American literature precisely because these authors foreground the way in which </w:t>
      </w:r>
      <w:r w:rsidRPr="007B0B29">
        <w:rPr>
          <w:rFonts w:eastAsia="Times New Roman" w:cs="Calibri"/>
          <w:color w:val="000000"/>
          <w:sz w:val="28"/>
          <w:szCs w:val="28"/>
          <w:u w:val="single"/>
          <w:shd w:val="clear" w:color="auto" w:fill="00FF00"/>
          <w:lang w:eastAsia="zh-CN"/>
        </w:rPr>
        <w:t>the exploits of American capital</w:t>
      </w:r>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depend on racialized and gendered labor</w:t>
      </w:r>
      <w:r w:rsidRPr="007B0B29">
        <w:rPr>
          <w:rFonts w:eastAsia="Times New Roman" w:cs="Calibri"/>
          <w:color w:val="000000"/>
          <w:sz w:val="28"/>
          <w:szCs w:val="28"/>
          <w:u w:val="single"/>
          <w:lang w:eastAsia="zh-CN"/>
        </w:rPr>
        <w:t xml:space="preserve">. The Depression was especially brutal for immigrant </w:t>
      </w:r>
      <w:r w:rsidRPr="007B0B29">
        <w:rPr>
          <w:rFonts w:eastAsia="Times New Roman" w:cs="Calibri"/>
          <w:color w:val="000000"/>
          <w:sz w:val="28"/>
          <w:szCs w:val="28"/>
          <w:u w:val="single"/>
          <w:lang w:eastAsia="zh-CN"/>
        </w:rPr>
        <w:lastRenderedPageBreak/>
        <w:t>workers who were targeted by the American government and a white working class desperate for cultural capital.</w:t>
      </w:r>
      <w:r w:rsidRPr="007B0B29">
        <w:rPr>
          <w:rFonts w:eastAsia="Times New Roman" w:cs="Calibri"/>
          <w:color w:val="000000"/>
          <w:sz w:val="16"/>
          <w:szCs w:val="16"/>
          <w:lang w:eastAsia="zh-CN"/>
        </w:rPr>
        <w:t> </w:t>
      </w:r>
    </w:p>
    <w:p w:rsidR="007B0B29" w:rsidRPr="007B0B29" w:rsidRDefault="007B0B29" w:rsidP="007B0B29">
      <w:pPr>
        <w:spacing w:after="240" w:line="240" w:lineRule="auto"/>
        <w:rPr>
          <w:rFonts w:ascii="Times New Roman" w:eastAsia="Times New Roman" w:hAnsi="Times New Roman" w:cs="Times New Roman"/>
          <w:sz w:val="24"/>
          <w:szCs w:val="24"/>
          <w:lang w:eastAsia="zh-CN"/>
        </w:rPr>
      </w:pPr>
    </w:p>
    <w:p w:rsidR="007B0B29" w:rsidRPr="007B0B29" w:rsidRDefault="007B0B29" w:rsidP="007B0B29">
      <w:pPr>
        <w:spacing w:before="40" w:after="0" w:line="240" w:lineRule="auto"/>
        <w:outlineLvl w:val="3"/>
        <w:rPr>
          <w:rFonts w:ascii="Times New Roman" w:eastAsia="Times New Roman" w:hAnsi="Times New Roman" w:cs="Times New Roman"/>
          <w:b/>
          <w:bCs/>
          <w:sz w:val="24"/>
          <w:szCs w:val="24"/>
          <w:lang w:eastAsia="zh-CN"/>
        </w:rPr>
      </w:pPr>
      <w:r w:rsidRPr="007B0B29">
        <w:rPr>
          <w:rFonts w:eastAsia="Times New Roman" w:cs="Calibri"/>
          <w:b/>
          <w:bCs/>
          <w:color w:val="000000"/>
          <w:sz w:val="28"/>
          <w:szCs w:val="28"/>
          <w:lang w:eastAsia="zh-CN"/>
        </w:rPr>
        <w:t>2] Chinese Restaurant Strikes prove</w:t>
      </w:r>
    </w:p>
    <w:p w:rsidR="007B0B29" w:rsidRPr="007B0B29" w:rsidRDefault="007B0B29" w:rsidP="007B0B29">
      <w:pPr>
        <w:spacing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28"/>
          <w:szCs w:val="28"/>
          <w:lang w:eastAsia="zh-CN"/>
        </w:rPr>
        <w:t>Chow 17</w:t>
      </w:r>
      <w:r w:rsidRPr="007B0B29">
        <w:rPr>
          <w:rFonts w:eastAsia="Times New Roman" w:cs="Calibri"/>
          <w:color w:val="000000"/>
          <w:sz w:val="28"/>
          <w:szCs w:val="28"/>
          <w:lang w:eastAsia="zh-CN"/>
        </w:rPr>
        <w:t xml:space="preserve"> [Kat Chow, 6-16-2017, "How The White Establishment Waged A 'War' On Chinese Restaurants In The U.S</w:t>
      </w:r>
      <w:proofErr w:type="gramStart"/>
      <w:r w:rsidRPr="007B0B29">
        <w:rPr>
          <w:rFonts w:eastAsia="Times New Roman" w:cs="Calibri"/>
          <w:color w:val="000000"/>
          <w:sz w:val="28"/>
          <w:szCs w:val="28"/>
          <w:lang w:eastAsia="zh-CN"/>
        </w:rPr>
        <w:t>. ,</w:t>
      </w:r>
      <w:proofErr w:type="gramEnd"/>
      <w:r w:rsidRPr="007B0B29">
        <w:rPr>
          <w:rFonts w:eastAsia="Times New Roman" w:cs="Calibri"/>
          <w:color w:val="000000"/>
          <w:sz w:val="28"/>
          <w:szCs w:val="28"/>
          <w:lang w:eastAsia="zh-CN"/>
        </w:rPr>
        <w:t xml:space="preserve">" NPR.org, </w:t>
      </w:r>
      <w:hyperlink r:id="rId8" w:history="1">
        <w:r w:rsidRPr="007B0B29">
          <w:rPr>
            <w:rFonts w:eastAsia="Times New Roman" w:cs="Calibri"/>
            <w:color w:val="000000"/>
            <w:sz w:val="28"/>
            <w:szCs w:val="28"/>
            <w:lang w:eastAsia="zh-CN"/>
          </w:rPr>
          <w:t>https://www.npr.org/sections/codeswitch/2017/06/16/532697303/how-american-unions-tried-to-wage-a-war-against-chinese-restaurants-in-the-u-s</w:t>
        </w:r>
      </w:hyperlink>
      <w:r w:rsidRPr="007B0B29">
        <w:rPr>
          <w:rFonts w:eastAsia="Times New Roman" w:cs="Calibri"/>
          <w:color w:val="000000"/>
          <w:sz w:val="28"/>
          <w:szCs w:val="28"/>
          <w:lang w:eastAsia="zh-CN"/>
        </w:rPr>
        <w:t xml:space="preserve"> [accessed 10-24-21] </w:t>
      </w:r>
      <w:proofErr w:type="spellStart"/>
      <w:r w:rsidRPr="007B0B29">
        <w:rPr>
          <w:rFonts w:eastAsia="Times New Roman" w:cs="Calibri"/>
          <w:color w:val="000000"/>
          <w:sz w:val="28"/>
          <w:szCs w:val="28"/>
          <w:lang w:eastAsia="zh-CN"/>
        </w:rPr>
        <w:t>lydia</w:t>
      </w:r>
      <w:proofErr w:type="spellEnd"/>
    </w:p>
    <w:p w:rsidR="007B0B29" w:rsidRPr="007B0B29" w:rsidRDefault="007B0B29" w:rsidP="007B0B29">
      <w:pPr>
        <w:shd w:val="clear" w:color="auto" w:fill="FFFFFF"/>
        <w:spacing w:after="0" w:line="240" w:lineRule="auto"/>
        <w:rPr>
          <w:rFonts w:ascii="Times New Roman" w:eastAsia="Times New Roman" w:hAnsi="Times New Roman" w:cs="Times New Roman"/>
          <w:sz w:val="24"/>
          <w:szCs w:val="24"/>
          <w:lang w:eastAsia="zh-CN"/>
        </w:rPr>
      </w:pPr>
      <w:r w:rsidRPr="007B0B29">
        <w:rPr>
          <w:rFonts w:eastAsia="Times New Roman" w:cs="Calibri"/>
          <w:color w:val="333333"/>
          <w:sz w:val="16"/>
          <w:szCs w:val="16"/>
          <w:lang w:eastAsia="zh-CN"/>
        </w:rPr>
        <w:t>In most American cities these days, it seems like there's a Chinese restaurant on every other street corner. But in the late 1800s, that ubiquity was exactly what certain white establishment figures feared,</w:t>
      </w:r>
      <w:r w:rsidRPr="007B0B29">
        <w:rPr>
          <w:rFonts w:eastAsia="Times New Roman" w:cs="Calibri"/>
          <w:b/>
          <w:bCs/>
          <w:color w:val="333333"/>
          <w:sz w:val="16"/>
          <w:szCs w:val="16"/>
          <w:lang w:eastAsia="zh-CN"/>
        </w:rPr>
        <w:t xml:space="preserve"> </w:t>
      </w:r>
      <w:r w:rsidRPr="007B0B29">
        <w:rPr>
          <w:rFonts w:eastAsia="Times New Roman" w:cs="Calibri"/>
          <w:color w:val="333333"/>
          <w:sz w:val="16"/>
          <w:szCs w:val="16"/>
          <w:lang w:eastAsia="zh-CN"/>
        </w:rPr>
        <w:t xml:space="preserve">according to a </w:t>
      </w:r>
      <w:hyperlink r:id="rId9" w:history="1">
        <w:r w:rsidRPr="007B0B29">
          <w:rPr>
            <w:rFonts w:ascii="Times New Roman" w:eastAsia="Times New Roman" w:hAnsi="Times New Roman" w:cs="Times New Roman"/>
            <w:color w:val="5076B8"/>
            <w:sz w:val="16"/>
            <w:szCs w:val="16"/>
            <w:lang w:eastAsia="zh-CN"/>
          </w:rPr>
          <w:t>new study</w:t>
        </w:r>
      </w:hyperlink>
      <w:r w:rsidRPr="007B0B29">
        <w:rPr>
          <w:rFonts w:eastAsia="Times New Roman" w:cs="Calibri"/>
          <w:color w:val="333333"/>
          <w:sz w:val="16"/>
          <w:szCs w:val="16"/>
          <w:lang w:eastAsia="zh-CN"/>
        </w:rPr>
        <w:t xml:space="preserve"> co-written by Gabriel "Jack" Chin, a law professor at the University of California, Davis. Chin examined how </w:t>
      </w:r>
      <w:r w:rsidRPr="007B0B29">
        <w:rPr>
          <w:rFonts w:eastAsia="Times New Roman" w:cs="Calibri"/>
          <w:color w:val="000000"/>
          <w:sz w:val="28"/>
          <w:szCs w:val="28"/>
          <w:u w:val="single"/>
          <w:shd w:val="clear" w:color="auto" w:fill="00FF00"/>
          <w:lang w:eastAsia="zh-CN"/>
        </w:rPr>
        <w:t>white union workers</w:t>
      </w:r>
      <w:r w:rsidRPr="007B0B29">
        <w:rPr>
          <w:rFonts w:eastAsia="Times New Roman" w:cs="Calibri"/>
          <w:color w:val="000000"/>
          <w:sz w:val="28"/>
          <w:szCs w:val="28"/>
          <w:u w:val="single"/>
          <w:lang w:eastAsia="zh-CN"/>
        </w:rPr>
        <w:t xml:space="preserve"> and lawmakers </w:t>
      </w:r>
      <w:r w:rsidRPr="007B0B29">
        <w:rPr>
          <w:rFonts w:eastAsia="Times New Roman" w:cs="Calibri"/>
          <w:color w:val="000000"/>
          <w:sz w:val="28"/>
          <w:szCs w:val="28"/>
          <w:u w:val="single"/>
          <w:shd w:val="clear" w:color="auto" w:fill="00FF00"/>
          <w:lang w:eastAsia="zh-CN"/>
        </w:rPr>
        <w:t>waged a nationwide "war</w:t>
      </w:r>
      <w:r w:rsidRPr="007B0B29">
        <w:rPr>
          <w:rFonts w:eastAsia="Times New Roman" w:cs="Calibri"/>
          <w:color w:val="000000"/>
          <w:sz w:val="28"/>
          <w:szCs w:val="28"/>
          <w:u w:val="single"/>
          <w:lang w:eastAsia="zh-CN"/>
        </w:rPr>
        <w:t>" on Chinese restaurants in America from 1890 to 1920</w:t>
      </w:r>
      <w:r w:rsidRPr="007B0B29">
        <w:rPr>
          <w:rFonts w:eastAsia="Times New Roman" w:cs="Calibri"/>
          <w:color w:val="333333"/>
          <w:sz w:val="16"/>
          <w:szCs w:val="16"/>
          <w:lang w:eastAsia="zh-CN"/>
        </w:rPr>
        <w:t xml:space="preserve">. </w:t>
      </w:r>
      <w:r w:rsidRPr="007B0B29">
        <w:rPr>
          <w:rFonts w:eastAsia="Times New Roman" w:cs="Calibri"/>
          <w:color w:val="000000"/>
          <w:sz w:val="28"/>
          <w:szCs w:val="28"/>
          <w:u w:val="single"/>
          <w:lang w:eastAsia="zh-CN"/>
        </w:rPr>
        <w:t>"It shows this tradition of an expectation on the part of some white Americans that public policy should be organized for the benefit of their employment,"</w:t>
      </w:r>
      <w:r w:rsidRPr="007B0B29">
        <w:rPr>
          <w:rFonts w:eastAsia="Times New Roman" w:cs="Calibri"/>
          <w:color w:val="333333"/>
          <w:sz w:val="16"/>
          <w:szCs w:val="16"/>
          <w:lang w:eastAsia="zh-CN"/>
        </w:rPr>
        <w:t xml:space="preserve"> says Chin, who adds that he sees parallels with anti-immigrant policies being put forth today. In 1882, Congress passed the </w:t>
      </w:r>
      <w:hyperlink r:id="rId10" w:history="1">
        <w:r w:rsidRPr="007B0B29">
          <w:rPr>
            <w:rFonts w:ascii="Times New Roman" w:eastAsia="Times New Roman" w:hAnsi="Times New Roman" w:cs="Times New Roman"/>
            <w:color w:val="5076B8"/>
            <w:sz w:val="16"/>
            <w:szCs w:val="16"/>
            <w:lang w:eastAsia="zh-CN"/>
          </w:rPr>
          <w:t>Chinese Exclusion Act</w:t>
        </w:r>
      </w:hyperlink>
      <w:r w:rsidRPr="007B0B29">
        <w:rPr>
          <w:rFonts w:eastAsia="Times New Roman" w:cs="Calibri"/>
          <w:color w:val="333333"/>
          <w:sz w:val="16"/>
          <w:szCs w:val="16"/>
          <w:lang w:eastAsia="zh-CN"/>
        </w:rPr>
        <w:t xml:space="preserve">, which barred Chinese immigrants from entering the U.S. for decades. Some </w:t>
      </w:r>
      <w:r w:rsidRPr="007B0B29">
        <w:rPr>
          <w:rFonts w:eastAsia="Times New Roman" w:cs="Calibri"/>
          <w:color w:val="000000"/>
          <w:sz w:val="28"/>
          <w:szCs w:val="28"/>
          <w:u w:val="single"/>
          <w:shd w:val="clear" w:color="auto" w:fill="00FF00"/>
          <w:lang w:eastAsia="zh-CN"/>
        </w:rPr>
        <w:t>white Americans worried that Chinese laborers would steal their jobs</w:t>
      </w:r>
      <w:r w:rsidRPr="007B0B29">
        <w:rPr>
          <w:rFonts w:eastAsia="Times New Roman" w:cs="Calibri"/>
          <w:color w:val="000000"/>
          <w:sz w:val="28"/>
          <w:szCs w:val="28"/>
          <w:u w:val="single"/>
          <w:lang w:eastAsia="zh-CN"/>
        </w:rPr>
        <w:t xml:space="preserve"> and hijack their opportunity.</w:t>
      </w:r>
      <w:r w:rsidRPr="007B0B29">
        <w:rPr>
          <w:rFonts w:eastAsia="Times New Roman" w:cs="Calibri"/>
          <w:color w:val="333333"/>
          <w:sz w:val="16"/>
          <w:szCs w:val="16"/>
          <w:lang w:eastAsia="zh-CN"/>
        </w:rPr>
        <w:t xml:space="preserve"> And </w:t>
      </w:r>
      <w:r w:rsidRPr="007B0B29">
        <w:rPr>
          <w:rFonts w:eastAsia="Times New Roman" w:cs="Calibri"/>
          <w:color w:val="000000"/>
          <w:sz w:val="28"/>
          <w:szCs w:val="28"/>
          <w:u w:val="single"/>
          <w:shd w:val="clear" w:color="auto" w:fill="00FF00"/>
          <w:lang w:eastAsia="zh-CN"/>
        </w:rPr>
        <w:t>this xenophobic fear carried over</w:t>
      </w:r>
      <w:r w:rsidRPr="007B0B29">
        <w:rPr>
          <w:rFonts w:eastAsia="Times New Roman" w:cs="Calibri"/>
          <w:color w:val="000000"/>
          <w:sz w:val="28"/>
          <w:szCs w:val="28"/>
          <w:u w:val="single"/>
          <w:lang w:eastAsia="zh-CN"/>
        </w:rPr>
        <w:t xml:space="preserve"> to the restaurant industry</w:t>
      </w:r>
      <w:r w:rsidRPr="007B0B29">
        <w:rPr>
          <w:rFonts w:eastAsia="Times New Roman" w:cs="Calibri"/>
          <w:color w:val="333333"/>
          <w:sz w:val="16"/>
          <w:szCs w:val="16"/>
          <w:lang w:eastAsia="zh-CN"/>
        </w:rPr>
        <w:t xml:space="preserve">. Chinese restaurants — known by some at the time as "chop </w:t>
      </w:r>
      <w:proofErr w:type="spellStart"/>
      <w:r w:rsidRPr="007B0B29">
        <w:rPr>
          <w:rFonts w:eastAsia="Times New Roman" w:cs="Calibri"/>
          <w:color w:val="333333"/>
          <w:sz w:val="16"/>
          <w:szCs w:val="16"/>
          <w:lang w:eastAsia="zh-CN"/>
        </w:rPr>
        <w:t>suey</w:t>
      </w:r>
      <w:proofErr w:type="spellEnd"/>
      <w:r w:rsidRPr="007B0B29">
        <w:rPr>
          <w:rFonts w:eastAsia="Times New Roman" w:cs="Calibri"/>
          <w:color w:val="333333"/>
          <w:sz w:val="16"/>
          <w:szCs w:val="16"/>
          <w:lang w:eastAsia="zh-CN"/>
        </w:rPr>
        <w:t xml:space="preserve">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sidRPr="007B0B29">
        <w:rPr>
          <w:rFonts w:eastAsia="Times New Roman" w:cs="Calibri"/>
          <w:color w:val="000000"/>
          <w:sz w:val="28"/>
          <w:szCs w:val="28"/>
          <w:u w:val="single"/>
          <w:lang w:eastAsia="zh-CN"/>
        </w:rPr>
        <w:t>anti-immigrant sentiment can manifest itself in even the most "creative" of methods</w:t>
      </w:r>
      <w:r w:rsidRPr="007B0B29">
        <w:rPr>
          <w:rFonts w:eastAsia="Times New Roman" w:cs="Calibri"/>
          <w:color w:val="333333"/>
          <w:sz w:val="16"/>
          <w:szCs w:val="16"/>
          <w:lang w:eastAsia="zh-CN"/>
        </w:rPr>
        <w:t xml:space="preserve">. He told me about six different ways that Chinese restaurants were targeted: </w:t>
      </w:r>
      <w:r w:rsidRPr="007B0B29">
        <w:rPr>
          <w:rFonts w:eastAsia="Times New Roman" w:cs="Calibri"/>
          <w:b/>
          <w:bCs/>
          <w:color w:val="333333"/>
          <w:sz w:val="16"/>
          <w:szCs w:val="16"/>
          <w:lang w:eastAsia="zh-CN"/>
        </w:rPr>
        <w:t>1. Race riots</w:t>
      </w:r>
      <w:r w:rsidRPr="007B0B29">
        <w:rPr>
          <w:rFonts w:eastAsia="Times New Roman" w:cs="Calibri"/>
          <w:color w:val="333333"/>
          <w:sz w:val="16"/>
          <w:szCs w:val="16"/>
          <w:lang w:eastAsia="zh-CN"/>
        </w:rPr>
        <w:t xml:space="preserve"> </w:t>
      </w:r>
      <w:proofErr w:type="gramStart"/>
      <w:r w:rsidRPr="007B0B29">
        <w:rPr>
          <w:rFonts w:eastAsia="Times New Roman" w:cs="Calibri"/>
          <w:color w:val="333333"/>
          <w:sz w:val="16"/>
          <w:szCs w:val="16"/>
          <w:lang w:eastAsia="zh-CN"/>
        </w:rPr>
        <w:t>There</w:t>
      </w:r>
      <w:proofErr w:type="gramEnd"/>
      <w:r w:rsidRPr="007B0B29">
        <w:rPr>
          <w:rFonts w:eastAsia="Times New Roman" w:cs="Calibri"/>
          <w:color w:val="333333"/>
          <w:sz w:val="16"/>
          <w:szCs w:val="16"/>
          <w:lang w:eastAsia="zh-CN"/>
        </w:rPr>
        <w:t xml:space="preserve"> were Chinese communities expelled from Western and Mountain States through race riots, Chin says, where Chinese restaurateurs or miners were beaten or quite literally burned from their homes. </w:t>
      </w:r>
      <w:r w:rsidRPr="007B0B29">
        <w:rPr>
          <w:rFonts w:eastAsia="Times New Roman" w:cs="Calibri"/>
          <w:b/>
          <w:bCs/>
          <w:color w:val="333333"/>
          <w:sz w:val="16"/>
          <w:szCs w:val="16"/>
          <w:lang w:eastAsia="zh-CN"/>
        </w:rPr>
        <w:t>2. Boycotts</w:t>
      </w:r>
      <w:r w:rsidRPr="007B0B29">
        <w:rPr>
          <w:rFonts w:eastAsia="Times New Roman" w:cs="Calibri"/>
          <w:color w:val="333333"/>
          <w:sz w:val="16"/>
          <w:szCs w:val="16"/>
          <w:lang w:eastAsia="zh-CN"/>
        </w:rPr>
        <w:t xml:space="preserve"> </w:t>
      </w:r>
      <w:r w:rsidRPr="007B0B29">
        <w:rPr>
          <w:rFonts w:eastAsia="Times New Roman" w:cs="Calibri"/>
          <w:color w:val="000000"/>
          <w:sz w:val="28"/>
          <w:szCs w:val="28"/>
          <w:u w:val="single"/>
          <w:shd w:val="clear" w:color="auto" w:fill="00FF00"/>
          <w:lang w:eastAsia="zh-CN"/>
        </w:rPr>
        <w:t>Unions</w:t>
      </w:r>
      <w:r w:rsidRPr="007B0B29">
        <w:rPr>
          <w:rFonts w:eastAsia="Times New Roman" w:cs="Calibri"/>
          <w:color w:val="000000"/>
          <w:sz w:val="28"/>
          <w:szCs w:val="28"/>
          <w:u w:val="single"/>
          <w:lang w:eastAsia="zh-CN"/>
        </w:rPr>
        <w:t xml:space="preserve"> representing cooks, waiters and bartenders organized largely unsuccessful </w:t>
      </w:r>
      <w:r w:rsidRPr="007B0B29">
        <w:rPr>
          <w:rFonts w:eastAsia="Times New Roman" w:cs="Calibri"/>
          <w:color w:val="000000"/>
          <w:sz w:val="28"/>
          <w:szCs w:val="28"/>
          <w:u w:val="single"/>
          <w:shd w:val="clear" w:color="auto" w:fill="00FF00"/>
          <w:lang w:eastAsia="zh-CN"/>
        </w:rPr>
        <w:t>boycott</w:t>
      </w:r>
      <w:r w:rsidRPr="007B0B29">
        <w:rPr>
          <w:rFonts w:eastAsia="Times New Roman" w:cs="Calibri"/>
          <w:color w:val="000000"/>
          <w:sz w:val="28"/>
          <w:szCs w:val="28"/>
          <w:u w:val="single"/>
          <w:lang w:eastAsia="zh-CN"/>
        </w:rPr>
        <w:t xml:space="preserve">s </w:t>
      </w:r>
      <w:r w:rsidRPr="007B0B29">
        <w:rPr>
          <w:rFonts w:eastAsia="Times New Roman" w:cs="Calibri"/>
          <w:color w:val="000000"/>
          <w:sz w:val="28"/>
          <w:szCs w:val="28"/>
          <w:u w:val="single"/>
          <w:shd w:val="clear" w:color="auto" w:fill="00FF00"/>
          <w:lang w:eastAsia="zh-CN"/>
        </w:rPr>
        <w:t xml:space="preserve">against Chinese restaurants </w:t>
      </w:r>
      <w:r w:rsidRPr="007B0B29">
        <w:rPr>
          <w:rFonts w:eastAsia="Times New Roman" w:cs="Calibri"/>
          <w:color w:val="000000"/>
          <w:sz w:val="28"/>
          <w:szCs w:val="28"/>
          <w:u w:val="single"/>
          <w:lang w:eastAsia="zh-CN"/>
        </w:rPr>
        <w:t>in many places, including Massachusetts, Arizona, California, Montana, Minnesota and Ohio</w:t>
      </w:r>
      <w:r w:rsidRPr="007B0B29">
        <w:rPr>
          <w:rFonts w:eastAsia="Times New Roman" w:cs="Calibri"/>
          <w:color w:val="333333"/>
          <w:sz w:val="16"/>
          <w:szCs w:val="16"/>
          <w:lang w:eastAsia="zh-CN"/>
        </w:rPr>
        <w:t xml:space="preserve">. The unions imposed fines on union members who ate at Chinese restaurants, Chin says, but couldn't keep their members from eating there: "Individual members of the public had incentives to cheat because the food was understood to be a good value at the time." And, Chin points out, for the </w:t>
      </w:r>
      <w:r w:rsidRPr="007B0B29">
        <w:rPr>
          <w:rFonts w:eastAsia="Times New Roman" w:cs="Calibri"/>
          <w:color w:val="000000"/>
          <w:sz w:val="28"/>
          <w:szCs w:val="28"/>
          <w:u w:val="single"/>
          <w:lang w:eastAsia="zh-CN"/>
        </w:rPr>
        <w:t xml:space="preserve">most part, these </w:t>
      </w:r>
      <w:r w:rsidRPr="007B0B29">
        <w:rPr>
          <w:rFonts w:eastAsia="Times New Roman" w:cs="Calibri"/>
          <w:color w:val="000000"/>
          <w:sz w:val="28"/>
          <w:szCs w:val="28"/>
          <w:u w:val="single"/>
          <w:shd w:val="clear" w:color="auto" w:fill="00FF00"/>
          <w:lang w:eastAsia="zh-CN"/>
        </w:rPr>
        <w:t>unions weren't trying to enlist Chinese restaurant workers to join their ranks. Instead, they were vying for Chinese employees to be replaced by white workers</w:t>
      </w:r>
      <w:r w:rsidRPr="007B0B29">
        <w:rPr>
          <w:rFonts w:eastAsia="Times New Roman" w:cs="Calibri"/>
          <w:color w:val="333333"/>
          <w:sz w:val="16"/>
          <w:szCs w:val="16"/>
          <w:lang w:eastAsia="zh-CN"/>
        </w:rPr>
        <w:t xml:space="preserve">. </w:t>
      </w:r>
      <w:r w:rsidRPr="007B0B29">
        <w:rPr>
          <w:rFonts w:eastAsia="Times New Roman" w:cs="Calibri"/>
          <w:b/>
          <w:bCs/>
          <w:color w:val="333333"/>
          <w:sz w:val="16"/>
          <w:szCs w:val="16"/>
          <w:lang w:eastAsia="zh-CN"/>
        </w:rPr>
        <w:t>3. A peculiar law</w:t>
      </w:r>
      <w:r w:rsidRPr="007B0B29">
        <w:rPr>
          <w:rFonts w:eastAsia="Times New Roman" w:cs="Calibri"/>
          <w:color w:val="333333"/>
          <w:sz w:val="16"/>
          <w:szCs w:val="16"/>
          <w:lang w:eastAsia="zh-CN"/>
        </w:rPr>
        <w:t xml:space="preserve"> </w:t>
      </w:r>
      <w:proofErr w:type="gramStart"/>
      <w:r w:rsidRPr="007B0B29">
        <w:rPr>
          <w:rFonts w:eastAsia="Times New Roman" w:cs="Calibri"/>
          <w:color w:val="333333"/>
          <w:sz w:val="16"/>
          <w:szCs w:val="16"/>
          <w:lang w:eastAsia="zh-CN"/>
        </w:rPr>
        <w:t>When</w:t>
      </w:r>
      <w:proofErr w:type="gramEnd"/>
      <w:r w:rsidRPr="007B0B29">
        <w:rPr>
          <w:rFonts w:eastAsia="Times New Roman" w:cs="Calibri"/>
          <w:color w:val="333333"/>
          <w:sz w:val="16"/>
          <w:szCs w:val="16"/>
          <w:lang w:eastAsia="zh-CN"/>
        </w:rPr>
        <w:t xml:space="preserve"> boycotts were largely unsuccessful, </w:t>
      </w:r>
      <w:r w:rsidRPr="007B0B29">
        <w:rPr>
          <w:rFonts w:eastAsia="Times New Roman" w:cs="Calibri"/>
          <w:color w:val="000000"/>
          <w:sz w:val="28"/>
          <w:szCs w:val="28"/>
          <w:u w:val="single"/>
          <w:lang w:eastAsia="zh-CN"/>
        </w:rPr>
        <w:t>the unions turned to the legal system</w:t>
      </w:r>
      <w:r w:rsidRPr="007B0B29">
        <w:rPr>
          <w:rFonts w:eastAsia="Times New Roman" w:cs="Calibri"/>
          <w:color w:val="333333"/>
          <w:sz w:val="16"/>
          <w:szCs w:val="16"/>
          <w:lang w:eastAsia="zh-CN"/>
        </w:rPr>
        <w:t xml:space="preserve">. At the American Federation of Labor's 1913 convention, </w:t>
      </w:r>
      <w:r w:rsidRPr="007B0B29">
        <w:rPr>
          <w:rFonts w:eastAsia="Times New Roman" w:cs="Calibri"/>
          <w:color w:val="000000"/>
          <w:sz w:val="28"/>
          <w:szCs w:val="28"/>
          <w:u w:val="single"/>
          <w:lang w:eastAsia="zh-CN"/>
        </w:rPr>
        <w:t>organizers proposed that all states should pass laws that barred white women from working or patronizing Chinese or Japanese restaurants for both moral and economic reasons</w:t>
      </w:r>
      <w:r w:rsidRPr="007B0B29">
        <w:rPr>
          <w:rFonts w:eastAsia="Times New Roman" w:cs="Calibri"/>
          <w:color w:val="333333"/>
          <w:sz w:val="16"/>
          <w:szCs w:val="16"/>
          <w:lang w:eastAsia="zh-CN"/>
        </w:rPr>
        <w:t xml:space="preserve">, Chin says. (A similar law had been enacted in Saskatchewan, Canada, and upheld by Canada's Supreme Court.) States including Montana, Pennsylvania, Massachusetts, Washington and Oregon saw versions of the bill, which were ultimately unsuccessful. In Massachusetts, for example, the state Supreme Judicial Court struck down the law on the grounds that it was discriminatory. </w:t>
      </w:r>
      <w:r w:rsidRPr="007B0B29">
        <w:rPr>
          <w:rFonts w:eastAsia="Times New Roman" w:cs="Calibri"/>
          <w:b/>
          <w:bCs/>
          <w:color w:val="333333"/>
          <w:sz w:val="16"/>
          <w:szCs w:val="16"/>
          <w:lang w:eastAsia="zh-CN"/>
        </w:rPr>
        <w:t xml:space="preserve">4. Government </w:t>
      </w:r>
      <w:r w:rsidRPr="007B0B29">
        <w:rPr>
          <w:rFonts w:eastAsia="Times New Roman" w:cs="Calibri"/>
          <w:b/>
          <w:bCs/>
          <w:color w:val="333333"/>
          <w:sz w:val="16"/>
          <w:szCs w:val="16"/>
          <w:lang w:eastAsia="zh-CN"/>
        </w:rPr>
        <w:lastRenderedPageBreak/>
        <w:t>agencies and licenses</w:t>
      </w:r>
      <w:r w:rsidRPr="007B0B29">
        <w:rPr>
          <w:rFonts w:eastAsia="Times New Roman" w:cs="Calibri"/>
          <w:color w:val="333333"/>
          <w:sz w:val="16"/>
          <w:szCs w:val="16"/>
          <w:lang w:eastAsia="zh-CN"/>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sidRPr="007B0B29">
        <w:rPr>
          <w:rFonts w:eastAsia="Times New Roman" w:cs="Calibri"/>
          <w:b/>
          <w:bCs/>
          <w:color w:val="333333"/>
          <w:sz w:val="16"/>
          <w:szCs w:val="16"/>
          <w:lang w:eastAsia="zh-CN"/>
        </w:rPr>
        <w:t>5. Policing</w:t>
      </w:r>
      <w:r w:rsidRPr="007B0B29">
        <w:rPr>
          <w:rFonts w:eastAsia="Times New Roman" w:cs="Calibri"/>
          <w:color w:val="333333"/>
          <w:sz w:val="16"/>
          <w:szCs w:val="16"/>
          <w:lang w:eastAsia="zh-CN"/>
        </w:rPr>
        <w:t xml:space="preserve"> </w:t>
      </w:r>
      <w:proofErr w:type="gramStart"/>
      <w:r w:rsidRPr="007B0B29">
        <w:rPr>
          <w:rFonts w:eastAsia="Times New Roman" w:cs="Calibri"/>
          <w:color w:val="333333"/>
          <w:sz w:val="16"/>
          <w:szCs w:val="16"/>
          <w:lang w:eastAsia="zh-CN"/>
        </w:rPr>
        <w:t>While</w:t>
      </w:r>
      <w:proofErr w:type="gramEnd"/>
      <w:r w:rsidRPr="007B0B29">
        <w:rPr>
          <w:rFonts w:eastAsia="Times New Roman" w:cs="Calibri"/>
          <w:color w:val="333333"/>
          <w:sz w:val="16"/>
          <w:szCs w:val="16"/>
          <w:lang w:eastAsia="zh-CN"/>
        </w:rPr>
        <w:t xml:space="preserv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11" w:history="1">
        <w:r w:rsidRPr="007B0B29">
          <w:rPr>
            <w:rFonts w:ascii="Times New Roman" w:eastAsia="Times New Roman" w:hAnsi="Times New Roman" w:cs="Times New Roman"/>
            <w:color w:val="5076B8"/>
            <w:sz w:val="16"/>
            <w:szCs w:val="16"/>
            <w:lang w:eastAsia="zh-CN"/>
          </w:rPr>
          <w:t>prominent white union leader's daughter by a Chinese restaurant worker</w:t>
        </w:r>
      </w:hyperlink>
      <w:r w:rsidRPr="007B0B29">
        <w:rPr>
          <w:rFonts w:eastAsia="Times New Roman" w:cs="Calibri"/>
          <w:color w:val="333333"/>
          <w:sz w:val="16"/>
          <w:szCs w:val="16"/>
          <w:lang w:eastAsia="zh-CN"/>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sidRPr="007B0B29">
        <w:rPr>
          <w:rFonts w:eastAsia="Times New Roman" w:cs="Calibri"/>
          <w:color w:val="333333"/>
          <w:sz w:val="16"/>
          <w:szCs w:val="16"/>
          <w:lang w:eastAsia="zh-CN"/>
        </w:rPr>
        <w:t>By</w:t>
      </w:r>
      <w:proofErr w:type="gramEnd"/>
      <w:r w:rsidRPr="007B0B29">
        <w:rPr>
          <w:rFonts w:eastAsia="Times New Roman" w:cs="Calibri"/>
          <w:color w:val="333333"/>
          <w:sz w:val="16"/>
          <w:szCs w:val="16"/>
          <w:lang w:eastAsia="zh-CN"/>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
    <w:p w:rsidR="007B0B29" w:rsidRPr="007B0B29" w:rsidRDefault="007B0B29" w:rsidP="007B0B29">
      <w:pPr>
        <w:spacing w:line="240" w:lineRule="auto"/>
        <w:jc w:val="center"/>
        <w:rPr>
          <w:rFonts w:ascii="Times New Roman" w:eastAsia="Times New Roman" w:hAnsi="Times New Roman" w:cs="Times New Roman"/>
          <w:sz w:val="24"/>
          <w:szCs w:val="24"/>
          <w:lang w:eastAsia="zh-CN"/>
        </w:rPr>
      </w:pPr>
      <w:r w:rsidRPr="007B0B29">
        <w:rPr>
          <w:rFonts w:ascii="Arial" w:eastAsia="Times New Roman" w:hAnsi="Arial" w:cs="Arial"/>
          <w:b/>
          <w:bCs/>
          <w:i/>
          <w:iCs/>
          <w:color w:val="000000"/>
          <w:sz w:val="24"/>
          <w:szCs w:val="24"/>
          <w:lang w:eastAsia="zh-CN"/>
        </w:rPr>
        <w:t>K</w:t>
      </w:r>
    </w:p>
    <w:p w:rsidR="007B0B29" w:rsidRPr="007B0B29" w:rsidRDefault="007B0B29" w:rsidP="007B0B29">
      <w:pPr>
        <w:spacing w:before="40" w:after="0" w:line="240" w:lineRule="auto"/>
        <w:outlineLvl w:val="3"/>
        <w:rPr>
          <w:rFonts w:ascii="Times New Roman" w:eastAsia="Times New Roman" w:hAnsi="Times New Roman" w:cs="Times New Roman"/>
          <w:b/>
          <w:bCs/>
          <w:sz w:val="24"/>
          <w:szCs w:val="24"/>
          <w:lang w:eastAsia="zh-CN"/>
        </w:rPr>
      </w:pPr>
      <w:r w:rsidRPr="007B0B29">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7B0B29" w:rsidRPr="007B0B29" w:rsidRDefault="007B0B29" w:rsidP="007B0B29">
      <w:pPr>
        <w:spacing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28"/>
          <w:szCs w:val="28"/>
          <w:lang w:eastAsia="zh-CN"/>
        </w:rPr>
        <w:t xml:space="preserve">Kim 1 [Asian] </w:t>
      </w:r>
      <w:r w:rsidRPr="007B0B29">
        <w:rPr>
          <w:rFonts w:eastAsia="Times New Roman" w:cs="Calibri"/>
          <w:color w:val="000000"/>
          <w:sz w:val="28"/>
          <w:szCs w:val="28"/>
          <w:lang w:eastAsia="zh-CN"/>
        </w:rPr>
        <w:t>(Chang-</w:t>
      </w:r>
      <w:proofErr w:type="spellStart"/>
      <w:r w:rsidRPr="007B0B29">
        <w:rPr>
          <w:rFonts w:eastAsia="Times New Roman" w:cs="Calibri"/>
          <w:color w:val="000000"/>
          <w:sz w:val="28"/>
          <w:szCs w:val="28"/>
          <w:lang w:eastAsia="zh-CN"/>
        </w:rPr>
        <w:t>Hee</w:t>
      </w:r>
      <w:proofErr w:type="spellEnd"/>
      <w:r w:rsidRPr="007B0B29">
        <w:rPr>
          <w:rFonts w:eastAsia="Times New Roman" w:cs="Calibri"/>
          <w:color w:val="000000"/>
          <w:sz w:val="28"/>
          <w:szCs w:val="28"/>
          <w:lang w:eastAsia="zh-CN"/>
        </w:rPr>
        <w:t xml:space="preserve"> Kim, The Fantasy of Asian America: Identity, Ideology, and Desire) 2009 </w:t>
      </w:r>
      <w:proofErr w:type="spellStart"/>
      <w:r w:rsidRPr="007B0B29">
        <w:rPr>
          <w:rFonts w:eastAsia="Times New Roman" w:cs="Calibri"/>
          <w:color w:val="000000"/>
          <w:sz w:val="28"/>
          <w:szCs w:val="28"/>
          <w:lang w:eastAsia="zh-CN"/>
        </w:rPr>
        <w:t>klmd</w:t>
      </w:r>
      <w:proofErr w:type="spellEnd"/>
      <w:r w:rsidRPr="007B0B29">
        <w:rPr>
          <w:rFonts w:eastAsia="Times New Roman" w:cs="Calibri"/>
          <w:color w:val="000000"/>
          <w:sz w:val="28"/>
          <w:szCs w:val="28"/>
          <w:lang w:eastAsia="zh-CN"/>
        </w:rPr>
        <w:t xml:space="preserve"> recut/tagged </w:t>
      </w:r>
      <w:proofErr w:type="spellStart"/>
      <w:proofErr w:type="gramStart"/>
      <w:r w:rsidRPr="007B0B29">
        <w:rPr>
          <w:rFonts w:eastAsia="Times New Roman" w:cs="Calibri"/>
          <w:color w:val="000000"/>
          <w:sz w:val="28"/>
          <w:szCs w:val="28"/>
          <w:lang w:eastAsia="zh-CN"/>
        </w:rPr>
        <w:t>Nato</w:t>
      </w:r>
      <w:proofErr w:type="spellEnd"/>
      <w:proofErr w:type="gramEnd"/>
    </w:p>
    <w:p w:rsidR="007B0B29" w:rsidRPr="007B0B29" w:rsidRDefault="007B0B29" w:rsidP="007B0B29">
      <w:pPr>
        <w:spacing w:line="240" w:lineRule="auto"/>
        <w:rPr>
          <w:rFonts w:ascii="Times New Roman" w:eastAsia="Times New Roman" w:hAnsi="Times New Roman" w:cs="Times New Roman"/>
          <w:sz w:val="24"/>
          <w:szCs w:val="24"/>
          <w:lang w:eastAsia="zh-CN"/>
        </w:rPr>
      </w:pPr>
      <w:r w:rsidRPr="007B0B29">
        <w:rPr>
          <w:rFonts w:eastAsia="Times New Roman" w:cs="Calibri"/>
          <w:color w:val="000000"/>
          <w:sz w:val="16"/>
          <w:szCs w:val="16"/>
          <w:lang w:eastAsia="zh-CN"/>
        </w:rPr>
        <w:t xml:space="preserve">Fantasy of </w:t>
      </w:r>
      <w:r w:rsidRPr="007B0B29">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7B0B29">
        <w:rPr>
          <w:rFonts w:eastAsia="Times New Roman" w:cs="Calibri"/>
          <w:color w:val="000000"/>
          <w:sz w:val="16"/>
          <w:szCs w:val="16"/>
          <w:lang w:eastAsia="zh-CN"/>
        </w:rPr>
        <w:t>. Frank H. Wu states that “</w:t>
      </w:r>
      <w:r w:rsidRPr="007B0B29">
        <w:rPr>
          <w:rFonts w:eastAsia="Times New Roman" w:cs="Calibri"/>
          <w:color w:val="000000"/>
          <w:sz w:val="28"/>
          <w:szCs w:val="28"/>
          <w:u w:val="single"/>
          <w:shd w:val="clear" w:color="auto" w:fill="00FF00"/>
          <w:lang w:eastAsia="zh-CN"/>
        </w:rPr>
        <w:t>where are you from</w:t>
      </w:r>
      <w:r w:rsidRPr="007B0B29">
        <w:rPr>
          <w:rFonts w:eastAsia="Times New Roman" w:cs="Calibri"/>
          <w:color w:val="000000"/>
          <w:sz w:val="28"/>
          <w:szCs w:val="28"/>
          <w:u w:val="single"/>
          <w:lang w:eastAsia="zh-CN"/>
        </w:rPr>
        <w:t xml:space="preserve">” is a question anyone with an </w:t>
      </w:r>
      <w:r w:rsidRPr="007B0B29">
        <w:rPr>
          <w:rFonts w:eastAsia="Times New Roman" w:cs="Calibri"/>
          <w:color w:val="000000"/>
          <w:sz w:val="28"/>
          <w:szCs w:val="28"/>
          <w:u w:val="single"/>
          <w:shd w:val="clear" w:color="auto" w:fill="00FF00"/>
          <w:lang w:eastAsia="zh-CN"/>
        </w:rPr>
        <w:t>Asian</w:t>
      </w:r>
      <w:r w:rsidRPr="007B0B29">
        <w:rPr>
          <w:rFonts w:eastAsia="Times New Roman" w:cs="Calibri"/>
          <w:color w:val="000000"/>
          <w:sz w:val="28"/>
          <w:szCs w:val="28"/>
          <w:u w:val="single"/>
          <w:lang w:eastAsia="zh-CN"/>
        </w:rPr>
        <w:t xml:space="preserve"> face is </w:t>
      </w:r>
      <w:r w:rsidRPr="007B0B29">
        <w:rPr>
          <w:rFonts w:eastAsia="Times New Roman" w:cs="Calibri"/>
          <w:color w:val="000000"/>
          <w:sz w:val="28"/>
          <w:szCs w:val="28"/>
          <w:u w:val="single"/>
          <w:shd w:val="clear" w:color="auto" w:fill="00FF00"/>
          <w:lang w:eastAsia="zh-CN"/>
        </w:rPr>
        <w:t>continuously asked</w:t>
      </w:r>
      <w:r w:rsidRPr="007B0B29">
        <w:rPr>
          <w:rFonts w:eastAsia="Times New Roman" w:cs="Calibri"/>
          <w:color w:val="000000"/>
          <w:sz w:val="28"/>
          <w:szCs w:val="28"/>
          <w:u w:val="single"/>
          <w:lang w:eastAsia="zh-CN"/>
        </w:rPr>
        <w:t xml:space="preserve"> in the U.S. In his essay “</w:t>
      </w:r>
      <w:r w:rsidRPr="007B0B29">
        <w:rPr>
          <w:rFonts w:eastAsia="Times New Roman" w:cs="Calibri"/>
          <w:color w:val="000000"/>
          <w:sz w:val="28"/>
          <w:szCs w:val="28"/>
          <w:u w:val="single"/>
          <w:shd w:val="clear" w:color="auto" w:fill="00FF00"/>
          <w:lang w:eastAsia="zh-CN"/>
        </w:rPr>
        <w:t>Where Are You Really From</w:t>
      </w:r>
      <w:r w:rsidRPr="007B0B29">
        <w:rPr>
          <w:rFonts w:eastAsia="Times New Roman" w:cs="Calibri"/>
          <w:color w:val="000000"/>
          <w:sz w:val="28"/>
          <w:szCs w:val="28"/>
          <w:u w:val="single"/>
          <w:lang w:eastAsia="zh-CN"/>
        </w:rPr>
        <w:t xml:space="preserve">,” he mentions that </w:t>
      </w:r>
      <w:r w:rsidRPr="007B0B29">
        <w:rPr>
          <w:rFonts w:eastAsia="Times New Roman" w:cs="Calibri"/>
          <w:color w:val="000000"/>
          <w:sz w:val="28"/>
          <w:szCs w:val="28"/>
          <w:u w:val="single"/>
          <w:shd w:val="clear" w:color="auto" w:fill="00FF00"/>
          <w:lang w:eastAsia="zh-CN"/>
        </w:rPr>
        <w:t>Asian Americans’</w:t>
      </w:r>
      <w:r w:rsidRPr="007B0B29">
        <w:rPr>
          <w:rFonts w:eastAsia="Times New Roman" w:cs="Calibri"/>
          <w:color w:val="000000"/>
          <w:sz w:val="28"/>
          <w:szCs w:val="28"/>
          <w:u w:val="single"/>
          <w:lang w:eastAsia="zh-CN"/>
        </w:rPr>
        <w:t xml:space="preserve"> being mistaken for a foreigner has become their routine experience to the extent that they </w:t>
      </w:r>
      <w:r w:rsidRPr="007B0B29">
        <w:rPr>
          <w:rFonts w:eastAsia="Times New Roman" w:cs="Calibri"/>
          <w:color w:val="000000"/>
          <w:sz w:val="28"/>
          <w:szCs w:val="28"/>
          <w:u w:val="single"/>
          <w:shd w:val="clear" w:color="auto" w:fill="00FF00"/>
          <w:lang w:eastAsia="zh-CN"/>
        </w:rPr>
        <w:t>cannot be a real American</w:t>
      </w:r>
      <w:r w:rsidRPr="007B0B29">
        <w:rPr>
          <w:rFonts w:eastAsia="Times New Roman" w:cs="Calibri"/>
          <w:color w:val="000000"/>
          <w:sz w:val="16"/>
          <w:szCs w:val="16"/>
          <w:lang w:eastAsia="zh-CN"/>
        </w:rPr>
        <w:t xml:space="preserve">. </w:t>
      </w:r>
      <w:r w:rsidRPr="007B0B29">
        <w:rPr>
          <w:rFonts w:eastAsia="Times New Roman" w:cs="Calibri"/>
          <w:color w:val="000000"/>
          <w:sz w:val="28"/>
          <w:szCs w:val="28"/>
          <w:u w:val="single"/>
          <w:lang w:eastAsia="zh-CN"/>
        </w:rPr>
        <w:t>In everyday life in the United States,</w:t>
      </w:r>
      <w:r w:rsidRPr="007B0B29">
        <w:rPr>
          <w:rFonts w:eastAsia="Times New Roman" w:cs="Calibri"/>
          <w:color w:val="000000"/>
          <w:sz w:val="16"/>
          <w:szCs w:val="16"/>
          <w:lang w:eastAsia="zh-CN"/>
        </w:rPr>
        <w:t xml:space="preserve"> such awkward situations happen casually and regularly, and </w:t>
      </w:r>
      <w:r w:rsidRPr="007B0B29">
        <w:rPr>
          <w:rFonts w:eastAsia="Times New Roman" w:cs="Calibri"/>
          <w:color w:val="000000"/>
          <w:sz w:val="28"/>
          <w:szCs w:val="28"/>
          <w:u w:val="single"/>
          <w:lang w:eastAsia="zh-CN"/>
        </w:rPr>
        <w:t xml:space="preserve">affect Asians and Asian Americans deeply, </w:t>
      </w:r>
      <w:r w:rsidRPr="007B0B29">
        <w:rPr>
          <w:rFonts w:eastAsia="Times New Roman" w:cs="Calibri"/>
          <w:b/>
          <w:bCs/>
          <w:color w:val="000000"/>
          <w:sz w:val="28"/>
          <w:szCs w:val="28"/>
          <w:u w:val="single"/>
          <w:shd w:val="clear" w:color="auto" w:fill="00FF00"/>
          <w:lang w:eastAsia="zh-CN"/>
        </w:rPr>
        <w:t>placing</w:t>
      </w:r>
      <w:r w:rsidRPr="007B0B29">
        <w:rPr>
          <w:rFonts w:eastAsia="Times New Roman" w:cs="Calibri"/>
          <w:b/>
          <w:bCs/>
          <w:color w:val="000000"/>
          <w:sz w:val="28"/>
          <w:szCs w:val="28"/>
          <w:u w:val="single"/>
          <w:lang w:eastAsia="zh-CN"/>
        </w:rPr>
        <w:t xml:space="preserve"> them in </w:t>
      </w:r>
      <w:r w:rsidRPr="007B0B29">
        <w:rPr>
          <w:rFonts w:eastAsia="Times New Roman" w:cs="Calibri"/>
          <w:b/>
          <w:bCs/>
          <w:color w:val="000000"/>
          <w:sz w:val="28"/>
          <w:szCs w:val="28"/>
          <w:u w:val="single"/>
          <w:shd w:val="clear" w:color="auto" w:fill="00FF00"/>
          <w:lang w:eastAsia="zh-CN"/>
        </w:rPr>
        <w:t>the status of</w:t>
      </w:r>
      <w:r w:rsidRPr="007B0B29">
        <w:rPr>
          <w:rFonts w:eastAsia="Times New Roman" w:cs="Calibri"/>
          <w:b/>
          <w:bCs/>
          <w:color w:val="000000"/>
          <w:sz w:val="28"/>
          <w:szCs w:val="28"/>
          <w:u w:val="single"/>
          <w:lang w:eastAsia="zh-CN"/>
        </w:rPr>
        <w:t xml:space="preserve"> permanent, yet </w:t>
      </w:r>
      <w:r w:rsidRPr="007B0B29">
        <w:rPr>
          <w:rFonts w:eastAsia="Times New Roman" w:cs="Calibri"/>
          <w:b/>
          <w:bCs/>
          <w:color w:val="000000"/>
          <w:sz w:val="28"/>
          <w:szCs w:val="28"/>
          <w:u w:val="single"/>
          <w:shd w:val="clear" w:color="auto" w:fill="00FF00"/>
          <w:lang w:eastAsia="zh-CN"/>
        </w:rPr>
        <w:t>never complete assimilation</w:t>
      </w:r>
      <w:r w:rsidRPr="007B0B29">
        <w:rPr>
          <w:rFonts w:eastAsia="Times New Roman" w:cs="Calibri"/>
          <w:color w:val="000000"/>
          <w:sz w:val="16"/>
          <w:szCs w:val="16"/>
          <w:lang w:eastAsia="zh-CN"/>
        </w:rPr>
        <w:t xml:space="preserve">. Due to the popular circulation of knowledge informed by </w:t>
      </w:r>
      <w:r w:rsidRPr="007B0B29">
        <w:rPr>
          <w:rFonts w:eastAsia="Times New Roman" w:cs="Calibri"/>
          <w:color w:val="000000"/>
          <w:sz w:val="28"/>
          <w:szCs w:val="28"/>
          <w:u w:val="single"/>
          <w:lang w:eastAsia="zh-CN"/>
        </w:rPr>
        <w:t xml:space="preserve">postcolonial studies in academia, the misrecognition of the </w:t>
      </w:r>
      <w:proofErr w:type="gramStart"/>
      <w:r w:rsidRPr="007B0B29">
        <w:rPr>
          <w:rFonts w:eastAsia="Times New Roman" w:cs="Calibri"/>
          <w:color w:val="000000"/>
          <w:sz w:val="28"/>
          <w:szCs w:val="28"/>
          <w:u w:val="single"/>
          <w:lang w:eastAsia="zh-CN"/>
        </w:rPr>
        <w:t>Other</w:t>
      </w:r>
      <w:proofErr w:type="gramEnd"/>
      <w:r w:rsidRPr="007B0B29">
        <w:rPr>
          <w:rFonts w:eastAsia="Times New Roman" w:cs="Calibri"/>
          <w:color w:val="000000"/>
          <w:sz w:val="28"/>
          <w:szCs w:val="28"/>
          <w:u w:val="single"/>
          <w:lang w:eastAsia="zh-CN"/>
        </w:rPr>
        <w:t xml:space="preserve"> has become a constant point of reference to support oppositional positions of “</w:t>
      </w:r>
      <w:proofErr w:type="spellStart"/>
      <w:r w:rsidRPr="007B0B29">
        <w:rPr>
          <w:rFonts w:eastAsia="Times New Roman" w:cs="Calibri"/>
          <w:color w:val="000000"/>
          <w:sz w:val="28"/>
          <w:szCs w:val="28"/>
          <w:u w:val="single"/>
          <w:lang w:eastAsia="zh-CN"/>
        </w:rPr>
        <w:t>minoritized</w:t>
      </w:r>
      <w:proofErr w:type="spellEnd"/>
      <w:r w:rsidRPr="007B0B29">
        <w:rPr>
          <w:rFonts w:eastAsia="Times New Roman" w:cs="Calibri"/>
          <w:color w:val="000000"/>
          <w:sz w:val="28"/>
          <w:szCs w:val="28"/>
          <w:u w:val="single"/>
          <w:lang w:eastAsia="zh-CN"/>
        </w:rPr>
        <w:t xml:space="preserve">” in opposition to so-called epistemic violence9; </w:t>
      </w:r>
      <w:r w:rsidRPr="007B0B29">
        <w:rPr>
          <w:rFonts w:eastAsia="Times New Roman" w:cs="Calibri"/>
          <w:color w:val="000000"/>
          <w:sz w:val="28"/>
          <w:szCs w:val="28"/>
          <w:u w:val="single"/>
          <w:shd w:val="clear" w:color="auto" w:fill="00FF00"/>
          <w:lang w:eastAsia="zh-CN"/>
        </w:rPr>
        <w:t>our identities are constituted</w:t>
      </w:r>
      <w:r w:rsidRPr="007B0B29">
        <w:rPr>
          <w:rFonts w:eastAsia="Times New Roman" w:cs="Calibri"/>
          <w:color w:val="000000"/>
          <w:sz w:val="28"/>
          <w:szCs w:val="28"/>
          <w:u w:val="single"/>
          <w:lang w:eastAsia="zh-CN"/>
        </w:rPr>
        <w:t xml:space="preserve">, exchanged, and recognized </w:t>
      </w:r>
      <w:r w:rsidRPr="007B0B29">
        <w:rPr>
          <w:rFonts w:eastAsia="Times New Roman" w:cs="Calibri"/>
          <w:color w:val="000000"/>
          <w:sz w:val="28"/>
          <w:szCs w:val="28"/>
          <w:u w:val="single"/>
          <w:shd w:val="clear" w:color="auto" w:fill="00FF00"/>
          <w:lang w:eastAsia="zh-CN"/>
        </w:rPr>
        <w:t>by the</w:t>
      </w:r>
      <w:r w:rsidRPr="007B0B29">
        <w:rPr>
          <w:rFonts w:eastAsia="Times New Roman" w:cs="Calibri"/>
          <w:color w:val="000000"/>
          <w:sz w:val="28"/>
          <w:szCs w:val="28"/>
          <w:u w:val="single"/>
          <w:lang w:eastAsia="zh-CN"/>
        </w:rPr>
        <w:t xml:space="preserve"> hegemonic social </w:t>
      </w:r>
      <w:r w:rsidRPr="007B0B29">
        <w:rPr>
          <w:rFonts w:eastAsia="Times New Roman" w:cs="Calibri"/>
          <w:color w:val="000000"/>
          <w:sz w:val="28"/>
          <w:szCs w:val="28"/>
          <w:u w:val="single"/>
          <w:shd w:val="clear" w:color="auto" w:fill="00FF00"/>
          <w:lang w:eastAsia="zh-CN"/>
        </w:rPr>
        <w:t>order justifying</w:t>
      </w:r>
      <w:r w:rsidRPr="007B0B29">
        <w:rPr>
          <w:rFonts w:eastAsia="Times New Roman" w:cs="Calibri"/>
          <w:color w:val="000000"/>
          <w:sz w:val="28"/>
          <w:szCs w:val="28"/>
          <w:u w:val="single"/>
          <w:lang w:eastAsia="zh-CN"/>
        </w:rPr>
        <w:t xml:space="preserve"> the legitimacy of </w:t>
      </w:r>
      <w:r w:rsidRPr="007B0B29">
        <w:rPr>
          <w:rFonts w:eastAsia="Times New Roman" w:cs="Calibri"/>
          <w:color w:val="000000"/>
          <w:sz w:val="28"/>
          <w:szCs w:val="28"/>
          <w:u w:val="single"/>
          <w:shd w:val="clear" w:color="auto" w:fill="00FF00"/>
          <w:lang w:eastAsia="zh-CN"/>
        </w:rPr>
        <w:t>existing</w:t>
      </w:r>
      <w:r w:rsidRPr="007B0B29">
        <w:rPr>
          <w:rFonts w:eastAsia="Times New Roman" w:cs="Calibri"/>
          <w:color w:val="000000"/>
          <w:sz w:val="28"/>
          <w:szCs w:val="28"/>
          <w:u w:val="single"/>
          <w:lang w:eastAsia="zh-CN"/>
        </w:rPr>
        <w:t xml:space="preserve"> arbitrary social </w:t>
      </w:r>
      <w:r w:rsidRPr="007B0B29">
        <w:rPr>
          <w:rFonts w:eastAsia="Times New Roman" w:cs="Calibri"/>
          <w:color w:val="000000"/>
          <w:sz w:val="28"/>
          <w:szCs w:val="28"/>
          <w:u w:val="single"/>
          <w:shd w:val="clear" w:color="auto" w:fill="00FF00"/>
          <w:lang w:eastAsia="zh-CN"/>
        </w:rPr>
        <w:t>structures.</w:t>
      </w:r>
      <w:r w:rsidRPr="007B0B29">
        <w:rPr>
          <w:rFonts w:eastAsia="Times New Roman" w:cs="Calibri"/>
          <w:color w:val="000000"/>
          <w:sz w:val="28"/>
          <w:szCs w:val="28"/>
          <w:u w:val="single"/>
          <w:lang w:eastAsia="zh-CN"/>
        </w:rPr>
        <w:t xml:space="preserve"> Given how the cognitive knowledge of ‘who we are’ is predetermined, we are subject to the pre-existing system</w:t>
      </w:r>
      <w:r w:rsidRPr="007B0B29">
        <w:rPr>
          <w:rFonts w:eastAsia="Times New Roman" w:cs="Calibri"/>
          <w:color w:val="000000"/>
          <w:sz w:val="16"/>
          <w:szCs w:val="16"/>
          <w:lang w:eastAsia="zh-CN"/>
        </w:rPr>
        <w:t xml:space="preserve"> 8 Who Killed Vincent Chin? </w:t>
      </w:r>
      <w:proofErr w:type="gramStart"/>
      <w:r w:rsidRPr="007B0B29">
        <w:rPr>
          <w:rFonts w:eastAsia="Times New Roman" w:cs="Calibri"/>
          <w:color w:val="000000"/>
          <w:sz w:val="16"/>
          <w:szCs w:val="16"/>
          <w:lang w:eastAsia="zh-CN"/>
        </w:rPr>
        <w:t>is</w:t>
      </w:r>
      <w:proofErr w:type="gramEnd"/>
      <w:r w:rsidRPr="007B0B29">
        <w:rPr>
          <w:rFonts w:eastAsia="Times New Roman" w:cs="Calibri"/>
          <w:color w:val="000000"/>
          <w:sz w:val="16"/>
          <w:szCs w:val="16"/>
          <w:lang w:eastAsia="zh-CN"/>
        </w:rPr>
        <w:t xml:space="preserve"> a 1987 documentary film directed by Christine Choy and produced by Renee Tajima-Pena about the death of Vincent Chin. It was nominated for an Academy Award for Best Documentary Feature. 9 </w:t>
      </w:r>
      <w:proofErr w:type="spellStart"/>
      <w:r w:rsidRPr="007B0B29">
        <w:rPr>
          <w:rFonts w:eastAsia="Times New Roman" w:cs="Calibri"/>
          <w:color w:val="000000"/>
          <w:sz w:val="16"/>
          <w:szCs w:val="16"/>
          <w:lang w:eastAsia="zh-CN"/>
        </w:rPr>
        <w:t>Gayatri</w:t>
      </w:r>
      <w:proofErr w:type="spellEnd"/>
      <w:r w:rsidRPr="007B0B29">
        <w:rPr>
          <w:rFonts w:eastAsia="Times New Roman" w:cs="Calibri"/>
          <w:color w:val="000000"/>
          <w:sz w:val="16"/>
          <w:szCs w:val="16"/>
          <w:lang w:eastAsia="zh-CN"/>
        </w:rPr>
        <w:t xml:space="preserve"> C. </w:t>
      </w:r>
      <w:proofErr w:type="spellStart"/>
      <w:r w:rsidRPr="007B0B29">
        <w:rPr>
          <w:rFonts w:eastAsia="Times New Roman" w:cs="Calibri"/>
          <w:color w:val="000000"/>
          <w:sz w:val="28"/>
          <w:szCs w:val="28"/>
          <w:u w:val="single"/>
          <w:lang w:eastAsia="zh-CN"/>
        </w:rPr>
        <w:t>Spivak</w:t>
      </w:r>
      <w:proofErr w:type="spellEnd"/>
      <w:r w:rsidRPr="007B0B29">
        <w:rPr>
          <w:rFonts w:eastAsia="Times New Roman" w:cs="Calibri"/>
          <w:color w:val="000000"/>
          <w:sz w:val="28"/>
          <w:szCs w:val="28"/>
          <w:u w:val="single"/>
          <w:lang w:eastAsia="zh-CN"/>
        </w:rPr>
        <w:t xml:space="preserve"> theorizes the notion of “epistemic violence” in her renowned article “Can the Subaltern Speak?” 31 of signs that creates a kind of epistemological gap between our knowledge of ourselves and how we are referred to. The </w:t>
      </w:r>
      <w:r w:rsidRPr="007B0B29">
        <w:rPr>
          <w:rFonts w:eastAsia="Times New Roman" w:cs="Calibri"/>
          <w:color w:val="000000"/>
          <w:sz w:val="28"/>
          <w:szCs w:val="28"/>
          <w:u w:val="single"/>
          <w:shd w:val="clear" w:color="auto" w:fill="00FF00"/>
          <w:lang w:eastAsia="zh-CN"/>
        </w:rPr>
        <w:t>recognition of</w:t>
      </w:r>
      <w:r w:rsidRPr="007B0B29">
        <w:rPr>
          <w:rFonts w:eastAsia="Times New Roman" w:cs="Calibri"/>
          <w:color w:val="000000"/>
          <w:sz w:val="28"/>
          <w:szCs w:val="28"/>
          <w:u w:val="single"/>
          <w:lang w:eastAsia="zh-CN"/>
        </w:rPr>
        <w:t xml:space="preserve"> ones’ </w:t>
      </w:r>
      <w:r w:rsidRPr="007B0B29">
        <w:rPr>
          <w:rFonts w:eastAsia="Times New Roman" w:cs="Calibri"/>
          <w:color w:val="000000"/>
          <w:sz w:val="28"/>
          <w:szCs w:val="28"/>
          <w:u w:val="single"/>
          <w:shd w:val="clear" w:color="auto" w:fill="00FF00"/>
          <w:lang w:eastAsia="zh-CN"/>
        </w:rPr>
        <w:t>identity</w:t>
      </w:r>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as Asian</w:t>
      </w:r>
      <w:r w:rsidRPr="007B0B29">
        <w:rPr>
          <w:rFonts w:eastAsia="Times New Roman" w:cs="Calibri"/>
          <w:color w:val="000000"/>
          <w:sz w:val="28"/>
          <w:szCs w:val="28"/>
          <w:u w:val="single"/>
          <w:lang w:eastAsia="zh-CN"/>
        </w:rPr>
        <w:t xml:space="preserve">, for instance, </w:t>
      </w:r>
      <w:r w:rsidRPr="007B0B29">
        <w:rPr>
          <w:rFonts w:eastAsia="Times New Roman" w:cs="Calibri"/>
          <w:color w:val="000000"/>
          <w:sz w:val="28"/>
          <w:szCs w:val="28"/>
          <w:u w:val="single"/>
          <w:shd w:val="clear" w:color="auto" w:fill="00FF00"/>
          <w:lang w:eastAsia="zh-CN"/>
        </w:rPr>
        <w:t>takes place when</w:t>
      </w:r>
      <w:r w:rsidRPr="007B0B29">
        <w:rPr>
          <w:rFonts w:eastAsia="Times New Roman" w:cs="Calibri"/>
          <w:color w:val="000000"/>
          <w:sz w:val="28"/>
          <w:szCs w:val="28"/>
          <w:u w:val="single"/>
          <w:lang w:eastAsia="zh-CN"/>
        </w:rPr>
        <w:t xml:space="preserve"> the </w:t>
      </w:r>
      <w:r w:rsidRPr="007B0B29">
        <w:rPr>
          <w:rFonts w:eastAsia="Times New Roman" w:cs="Calibri"/>
          <w:color w:val="000000"/>
          <w:sz w:val="28"/>
          <w:szCs w:val="28"/>
          <w:u w:val="single"/>
          <w:shd w:val="clear" w:color="auto" w:fill="00FF00"/>
          <w:lang w:eastAsia="zh-CN"/>
        </w:rPr>
        <w:t>public</w:t>
      </w:r>
      <w:r w:rsidRPr="007B0B29">
        <w:rPr>
          <w:rFonts w:eastAsia="Times New Roman" w:cs="Calibri"/>
          <w:color w:val="000000"/>
          <w:sz w:val="28"/>
          <w:szCs w:val="28"/>
          <w:u w:val="single"/>
          <w:lang w:eastAsia="zh-CN"/>
        </w:rPr>
        <w:t xml:space="preserve"> eye </w:t>
      </w:r>
      <w:r w:rsidRPr="007B0B29">
        <w:rPr>
          <w:rFonts w:eastAsia="Times New Roman" w:cs="Calibri"/>
          <w:color w:val="000000"/>
          <w:sz w:val="28"/>
          <w:szCs w:val="28"/>
          <w:u w:val="single"/>
          <w:shd w:val="clear" w:color="auto" w:fill="00FF00"/>
          <w:lang w:eastAsia="zh-CN"/>
        </w:rPr>
        <w:t>sees something in them that does not</w:t>
      </w:r>
      <w:r w:rsidRPr="007B0B29">
        <w:rPr>
          <w:rFonts w:eastAsia="Times New Roman" w:cs="Calibri"/>
          <w:color w:val="000000"/>
          <w:sz w:val="28"/>
          <w:szCs w:val="28"/>
          <w:u w:val="single"/>
          <w:lang w:eastAsia="zh-CN"/>
        </w:rPr>
        <w:t xml:space="preserve"> fully </w:t>
      </w:r>
      <w:r w:rsidRPr="007B0B29">
        <w:rPr>
          <w:rFonts w:eastAsia="Times New Roman" w:cs="Calibri"/>
          <w:color w:val="000000"/>
          <w:sz w:val="28"/>
          <w:szCs w:val="28"/>
          <w:u w:val="single"/>
          <w:shd w:val="clear" w:color="auto" w:fill="00FF00"/>
          <w:lang w:eastAsia="zh-CN"/>
        </w:rPr>
        <w:t>belong to them</w:t>
      </w:r>
      <w:r w:rsidRPr="007B0B29">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7B0B29">
        <w:rPr>
          <w:rFonts w:eastAsia="Times New Roman" w:cs="Calibri"/>
          <w:color w:val="000000"/>
          <w:sz w:val="28"/>
          <w:szCs w:val="28"/>
          <w:u w:val="single"/>
          <w:shd w:val="clear" w:color="auto" w:fill="00FF00"/>
          <w:lang w:eastAsia="zh-CN"/>
        </w:rPr>
        <w:t>bodily appearances</w:t>
      </w:r>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lang w:eastAsia="zh-CN"/>
        </w:rPr>
        <w:lastRenderedPageBreak/>
        <w:t xml:space="preserve">become </w:t>
      </w:r>
      <w:r w:rsidRPr="007B0B29">
        <w:rPr>
          <w:rFonts w:eastAsia="Times New Roman" w:cs="Calibri"/>
          <w:color w:val="000000"/>
          <w:sz w:val="28"/>
          <w:szCs w:val="28"/>
          <w:u w:val="single"/>
          <w:shd w:val="clear" w:color="auto" w:fill="00FF00"/>
          <w:lang w:eastAsia="zh-CN"/>
        </w:rPr>
        <w:t>determin</w:t>
      </w:r>
      <w:r w:rsidRPr="007B0B29">
        <w:rPr>
          <w:rFonts w:eastAsia="Times New Roman" w:cs="Calibri"/>
          <w:color w:val="000000"/>
          <w:sz w:val="28"/>
          <w:szCs w:val="28"/>
          <w:u w:val="single"/>
          <w:lang w:eastAsia="zh-CN"/>
        </w:rPr>
        <w:t xml:space="preserve">ants of their </w:t>
      </w:r>
      <w:r w:rsidRPr="007B0B29">
        <w:rPr>
          <w:rFonts w:eastAsia="Times New Roman" w:cs="Calibri"/>
          <w:color w:val="000000"/>
          <w:sz w:val="28"/>
          <w:szCs w:val="28"/>
          <w:u w:val="single"/>
          <w:shd w:val="clear" w:color="auto" w:fill="00FF00"/>
          <w:lang w:eastAsia="zh-CN"/>
        </w:rPr>
        <w:t>racial identity</w:t>
      </w:r>
      <w:r w:rsidRPr="007B0B29">
        <w:rPr>
          <w:rFonts w:eastAsia="Times New Roman" w:cs="Calibri"/>
          <w:color w:val="000000"/>
          <w:sz w:val="28"/>
          <w:szCs w:val="28"/>
          <w:u w:val="single"/>
          <w:lang w:eastAsia="zh-CN"/>
        </w:rPr>
        <w:t>, functioning as an abstract</w:t>
      </w:r>
      <w:r w:rsidRPr="007B0B29">
        <w:rPr>
          <w:rFonts w:eastAsia="Times New Roman" w:cs="Calibri"/>
          <w:color w:val="000000"/>
          <w:sz w:val="16"/>
          <w:szCs w:val="16"/>
          <w:lang w:eastAsia="zh-CN"/>
        </w:rPr>
        <w:t xml:space="preserve"> </w:t>
      </w:r>
      <w:r w:rsidRPr="007B0B29">
        <w:rPr>
          <w:rFonts w:eastAsia="Times New Roman" w:cs="Calibri"/>
          <w:color w:val="000000"/>
          <w:sz w:val="28"/>
          <w:szCs w:val="28"/>
          <w:u w:val="single"/>
          <w:lang w:eastAsia="zh-CN"/>
        </w:rPr>
        <w:t xml:space="preserve">sign </w:t>
      </w:r>
      <w:r w:rsidRPr="007B0B29">
        <w:rPr>
          <w:rFonts w:eastAsia="Times New Roman" w:cs="Calibri"/>
          <w:color w:val="000000"/>
          <w:sz w:val="28"/>
          <w:szCs w:val="28"/>
          <w:u w:val="single"/>
          <w:shd w:val="clear" w:color="auto" w:fill="00FF00"/>
          <w:lang w:eastAsia="zh-CN"/>
        </w:rPr>
        <w:t>that automatically refers to</w:t>
      </w:r>
      <w:r w:rsidRPr="007B0B29">
        <w:rPr>
          <w:rFonts w:eastAsia="Times New Roman" w:cs="Calibri"/>
          <w:color w:val="000000"/>
          <w:sz w:val="28"/>
          <w:szCs w:val="28"/>
          <w:u w:val="single"/>
          <w:lang w:eastAsia="zh-CN"/>
        </w:rPr>
        <w:t xml:space="preserve"> some </w:t>
      </w:r>
      <w:r w:rsidRPr="007B0B29">
        <w:rPr>
          <w:rFonts w:eastAsia="Times New Roman" w:cs="Calibri"/>
          <w:color w:val="000000"/>
          <w:sz w:val="28"/>
          <w:szCs w:val="28"/>
          <w:u w:val="single"/>
          <w:shd w:val="clear" w:color="auto" w:fill="00FF00"/>
          <w:lang w:eastAsia="zh-CN"/>
        </w:rPr>
        <w:t>concept of “Asian,” and their ontological being</w:t>
      </w:r>
      <w:r w:rsidRPr="007B0B29">
        <w:rPr>
          <w:rFonts w:eastAsia="Times New Roman" w:cs="Calibri"/>
          <w:color w:val="000000"/>
          <w:sz w:val="28"/>
          <w:szCs w:val="28"/>
          <w:u w:val="single"/>
          <w:lang w:eastAsia="zh-CN"/>
        </w:rPr>
        <w:t xml:space="preserve"> has its meaning only in relation to the conceptualized. Their subjectivity thus </w:t>
      </w:r>
      <w:r w:rsidRPr="007B0B29">
        <w:rPr>
          <w:rFonts w:eastAsia="Times New Roman" w:cs="Calibri"/>
          <w:color w:val="000000"/>
          <w:sz w:val="28"/>
          <w:szCs w:val="28"/>
          <w:u w:val="single"/>
          <w:shd w:val="clear" w:color="auto" w:fill="00FF00"/>
          <w:lang w:eastAsia="zh-CN"/>
        </w:rPr>
        <w:t>becomes regulated by</w:t>
      </w:r>
      <w:r w:rsidRPr="007B0B29">
        <w:rPr>
          <w:rFonts w:eastAsia="Times New Roman" w:cs="Calibri"/>
          <w:color w:val="000000"/>
          <w:sz w:val="28"/>
          <w:szCs w:val="28"/>
          <w:u w:val="single"/>
          <w:lang w:eastAsia="zh-CN"/>
        </w:rPr>
        <w:t xml:space="preserve">, and subject to, </w:t>
      </w:r>
      <w:r w:rsidRPr="007B0B29">
        <w:rPr>
          <w:rFonts w:eastAsia="Times New Roman" w:cs="Calibri"/>
          <w:color w:val="000000"/>
          <w:sz w:val="28"/>
          <w:szCs w:val="28"/>
          <w:u w:val="single"/>
          <w:shd w:val="clear" w:color="auto" w:fill="00FF00"/>
          <w:lang w:eastAsia="zh-CN"/>
        </w:rPr>
        <w:t>the</w:t>
      </w:r>
      <w:r w:rsidRPr="007B0B29">
        <w:rPr>
          <w:rFonts w:eastAsia="Times New Roman" w:cs="Calibri"/>
          <w:color w:val="000000"/>
          <w:sz w:val="28"/>
          <w:szCs w:val="28"/>
          <w:u w:val="single"/>
          <w:lang w:eastAsia="zh-CN"/>
        </w:rPr>
        <w:t xml:space="preserve"> </w:t>
      </w:r>
      <w:proofErr w:type="spellStart"/>
      <w:r w:rsidRPr="007B0B29">
        <w:rPr>
          <w:rFonts w:eastAsia="Times New Roman" w:cs="Calibri"/>
          <w:color w:val="000000"/>
          <w:sz w:val="28"/>
          <w:szCs w:val="28"/>
          <w:u w:val="single"/>
          <w:lang w:eastAsia="zh-CN"/>
        </w:rPr>
        <w:t>pre established</w:t>
      </w:r>
      <w:proofErr w:type="spellEnd"/>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system</w:t>
      </w:r>
      <w:r w:rsidRPr="007B0B29">
        <w:rPr>
          <w:rFonts w:eastAsia="Times New Roman" w:cs="Calibri"/>
          <w:color w:val="000000"/>
          <w:sz w:val="28"/>
          <w:szCs w:val="28"/>
          <w:u w:val="single"/>
          <w:lang w:eastAsia="zh-CN"/>
        </w:rPr>
        <w:t xml:space="preserve"> of racial identification insofar as it certifies “who they are.”</w:t>
      </w:r>
      <w:r w:rsidRPr="007B0B29">
        <w:rPr>
          <w:rFonts w:eastAsia="Times New Roman" w:cs="Calibri"/>
          <w:color w:val="000000"/>
          <w:sz w:val="16"/>
          <w:szCs w:val="16"/>
          <w:lang w:eastAsia="zh-CN"/>
        </w:rPr>
        <w:t xml:space="preserve"> It refers to the way in which any Asian American happens to be recognized as Charlie Chan. </w:t>
      </w:r>
      <w:r w:rsidRPr="007B0B29">
        <w:rPr>
          <w:rFonts w:eastAsia="Times New Roman" w:cs="Calibri"/>
          <w:color w:val="000000"/>
          <w:sz w:val="28"/>
          <w:szCs w:val="28"/>
          <w:u w:val="single"/>
          <w:lang w:eastAsia="zh-CN"/>
        </w:rPr>
        <w:t>“Who they are,”</w:t>
      </w:r>
      <w:r w:rsidRPr="007B0B29">
        <w:rPr>
          <w:rFonts w:eastAsia="Times New Roman" w:cs="Calibri"/>
          <w:color w:val="000000"/>
          <w:sz w:val="16"/>
          <w:szCs w:val="16"/>
          <w:lang w:eastAsia="zh-CN"/>
        </w:rPr>
        <w:t xml:space="preserve"> in this sense, </w:t>
      </w:r>
      <w:r w:rsidRPr="007B0B29">
        <w:rPr>
          <w:rFonts w:eastAsia="Times New Roman" w:cs="Calibri"/>
          <w:color w:val="000000"/>
          <w:sz w:val="28"/>
          <w:szCs w:val="28"/>
          <w:u w:val="single"/>
          <w:lang w:eastAsia="zh-CN"/>
        </w:rPr>
        <w:t>indicates,</w:t>
      </w:r>
      <w:r w:rsidRPr="007B0B29">
        <w:rPr>
          <w:rFonts w:eastAsia="Times New Roman" w:cs="Calibri"/>
          <w:color w:val="000000"/>
          <w:sz w:val="16"/>
          <w:szCs w:val="16"/>
          <w:lang w:eastAsia="zh-CN"/>
        </w:rPr>
        <w:t xml:space="preserve"> as Louis Althusser might put it, </w:t>
      </w:r>
      <w:r w:rsidRPr="007B0B29">
        <w:rPr>
          <w:rFonts w:eastAsia="Times New Roman" w:cs="Calibri"/>
          <w:color w:val="000000"/>
          <w:sz w:val="28"/>
          <w:szCs w:val="28"/>
          <w:u w:val="single"/>
          <w:lang w:eastAsia="zh-CN"/>
        </w:rPr>
        <w:t>an ideological subject that the contingent and arbitrary rule of social agreements, however biased, constitutes</w:t>
      </w:r>
      <w:r w:rsidRPr="007B0B29">
        <w:rPr>
          <w:rFonts w:eastAsia="Times New Roman" w:cs="Calibri"/>
          <w:color w:val="000000"/>
          <w:sz w:val="16"/>
          <w:szCs w:val="16"/>
          <w:lang w:eastAsia="zh-CN"/>
        </w:rPr>
        <w:t xml:space="preserve">. It is no wonder that Michael Omi and Howard </w:t>
      </w:r>
      <w:proofErr w:type="spellStart"/>
      <w:r w:rsidRPr="007B0B29">
        <w:rPr>
          <w:rFonts w:eastAsia="Times New Roman" w:cs="Calibri"/>
          <w:color w:val="000000"/>
          <w:sz w:val="16"/>
          <w:szCs w:val="16"/>
          <w:lang w:eastAsia="zh-CN"/>
        </w:rPr>
        <w:t>Winant</w:t>
      </w:r>
      <w:proofErr w:type="spellEnd"/>
      <w:r w:rsidRPr="007B0B29">
        <w:rPr>
          <w:rFonts w:eastAsia="Times New Roman" w:cs="Calibri"/>
          <w:color w:val="000000"/>
          <w:sz w:val="16"/>
          <w:szCs w:val="16"/>
          <w:lang w:eastAsia="zh-CN"/>
        </w:rPr>
        <w:t xml:space="preserve"> define racial formation as a “sociohistorical process by which racial categories are created, inhabited, transformed, and destroyed” (RFUS 55). It is interesting to see the way in which </w:t>
      </w:r>
      <w:r w:rsidRPr="007B0B29">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7B0B29">
        <w:rPr>
          <w:rFonts w:eastAsia="Times New Roman" w:cs="Calibri"/>
          <w:color w:val="000000"/>
          <w:sz w:val="16"/>
          <w:szCs w:val="16"/>
          <w:lang w:eastAsia="zh-CN"/>
        </w:rPr>
        <w:t xml:space="preserve"> They not only </w:t>
      </w:r>
      <w:r w:rsidRPr="007B0B29">
        <w:rPr>
          <w:rFonts w:eastAsia="Times New Roman" w:cs="Calibri"/>
          <w:color w:val="000000"/>
          <w:sz w:val="28"/>
          <w:szCs w:val="28"/>
          <w:u w:val="single"/>
          <w:lang w:eastAsia="zh-CN"/>
        </w:rPr>
        <w:t>represent but also substitute for the imagined totality of their ontological being</w:t>
      </w:r>
      <w:r w:rsidRPr="007B0B29">
        <w:rPr>
          <w:rFonts w:eastAsia="Times New Roman" w:cs="Calibri"/>
          <w:color w:val="000000"/>
          <w:sz w:val="16"/>
          <w:szCs w:val="16"/>
          <w:lang w:eastAsia="zh-CN"/>
        </w:rPr>
        <w:t xml:space="preserve">. In other words, </w:t>
      </w:r>
      <w:r w:rsidRPr="007B0B29">
        <w:rPr>
          <w:rFonts w:eastAsia="Times New Roman" w:cs="Calibri"/>
          <w:color w:val="000000"/>
          <w:sz w:val="28"/>
          <w:szCs w:val="28"/>
          <w:u w:val="single"/>
          <w:lang w:eastAsia="zh-CN"/>
        </w:rPr>
        <w:t xml:space="preserve">their </w:t>
      </w:r>
      <w:proofErr w:type="spellStart"/>
      <w:r w:rsidRPr="007B0B29">
        <w:rPr>
          <w:rFonts w:eastAsia="Times New Roman" w:cs="Calibri"/>
          <w:color w:val="000000"/>
          <w:sz w:val="28"/>
          <w:szCs w:val="28"/>
          <w:u w:val="single"/>
          <w:lang w:eastAsia="zh-CN"/>
        </w:rPr>
        <w:t>identitarian</w:t>
      </w:r>
      <w:proofErr w:type="spellEnd"/>
      <w:r w:rsidRPr="007B0B29">
        <w:rPr>
          <w:rFonts w:eastAsia="Times New Roman" w:cs="Calibri"/>
          <w:color w:val="000000"/>
          <w:sz w:val="28"/>
          <w:szCs w:val="28"/>
          <w:u w:val="single"/>
          <w:lang w:eastAsia="zh-CN"/>
        </w:rPr>
        <w:t xml:space="preserve"> self has its ontological meaning reduced to the conceptual formality of what it means to be Asian American. The process of racial identification</w:t>
      </w:r>
      <w:r w:rsidRPr="007B0B29">
        <w:rPr>
          <w:rFonts w:eastAsia="Times New Roman" w:cs="Calibri"/>
          <w:color w:val="000000"/>
          <w:sz w:val="16"/>
          <w:szCs w:val="16"/>
          <w:lang w:eastAsia="zh-CN"/>
        </w:rPr>
        <w:t xml:space="preserve">, as a result, </w:t>
      </w:r>
      <w:r w:rsidRPr="007B0B29">
        <w:rPr>
          <w:rFonts w:eastAsia="Times New Roman" w:cs="Calibri"/>
          <w:color w:val="000000"/>
          <w:sz w:val="28"/>
          <w:szCs w:val="28"/>
          <w:u w:val="single"/>
          <w:lang w:eastAsia="zh-CN"/>
        </w:rPr>
        <w:t>occurs beyond their control and will in figuring out their self-identity.</w:t>
      </w:r>
      <w:r w:rsidRPr="007B0B29">
        <w:rPr>
          <w:rFonts w:eastAsia="Times New Roman" w:cs="Calibri"/>
          <w:color w:val="000000"/>
          <w:sz w:val="16"/>
          <w:szCs w:val="16"/>
          <w:lang w:eastAsia="zh-CN"/>
        </w:rPr>
        <w:t xml:space="preserve"> It keeps escaping </w:t>
      </w:r>
      <w:r w:rsidRPr="007B0B29">
        <w:rPr>
          <w:rFonts w:eastAsia="Times New Roman" w:cs="Calibri"/>
          <w:color w:val="000000"/>
          <w:sz w:val="28"/>
          <w:szCs w:val="28"/>
          <w:u w:val="single"/>
          <w:lang w:eastAsia="zh-CN"/>
        </w:rPr>
        <w:t>and defying their basic desire to</w:t>
      </w:r>
      <w:r w:rsidRPr="007B0B29">
        <w:rPr>
          <w:rFonts w:eastAsia="Times New Roman" w:cs="Calibri"/>
          <w:color w:val="000000"/>
          <w:sz w:val="16"/>
          <w:szCs w:val="16"/>
          <w:lang w:eastAsia="zh-CN"/>
        </w:rPr>
        <w:t xml:space="preserve"> 32 </w:t>
      </w:r>
      <w:r w:rsidRPr="007B0B29">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7B0B29">
        <w:rPr>
          <w:rFonts w:eastAsia="Times New Roman" w:cs="Calibri"/>
          <w:color w:val="000000"/>
          <w:sz w:val="16"/>
          <w:szCs w:val="16"/>
          <w:lang w:eastAsia="zh-CN"/>
        </w:rPr>
        <w:t xml:space="preserve">. </w:t>
      </w:r>
      <w:r w:rsidRPr="007B0B29">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7B0B29">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7B0B29">
        <w:rPr>
          <w:rFonts w:eastAsia="Times New Roman" w:cs="Calibri"/>
          <w:b/>
          <w:bCs/>
          <w:color w:val="000000"/>
          <w:sz w:val="28"/>
          <w:szCs w:val="28"/>
          <w:u w:val="single"/>
          <w:lang w:eastAsia="zh-CN"/>
        </w:rPr>
        <w:t>the hegemonic authority of public gaze defines “who they are” as typical of Asian Americans.</w:t>
      </w:r>
      <w:r w:rsidRPr="007B0B29">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7B0B29">
        <w:rPr>
          <w:rFonts w:eastAsia="Times New Roman" w:cs="Calibri"/>
          <w:color w:val="000000"/>
          <w:sz w:val="16"/>
          <w:szCs w:val="16"/>
          <w:lang w:eastAsia="zh-CN"/>
        </w:rPr>
        <w:t xml:space="preserve">. Nonetheless, </w:t>
      </w:r>
      <w:r w:rsidRPr="007B0B29">
        <w:rPr>
          <w:rFonts w:eastAsia="Times New Roman" w:cs="Calibri"/>
          <w:color w:val="000000"/>
          <w:sz w:val="28"/>
          <w:szCs w:val="28"/>
          <w:u w:val="single"/>
          <w:shd w:val="clear" w:color="auto" w:fill="00FF00"/>
          <w:lang w:eastAsia="zh-CN"/>
        </w:rPr>
        <w:t>Asian</w:t>
      </w:r>
      <w:r w:rsidRPr="007B0B29">
        <w:rPr>
          <w:rFonts w:eastAsia="Times New Roman" w:cs="Calibri"/>
          <w:color w:val="000000"/>
          <w:sz w:val="28"/>
          <w:szCs w:val="28"/>
          <w:u w:val="single"/>
          <w:lang w:eastAsia="zh-CN"/>
        </w:rPr>
        <w:t xml:space="preserve"> Americans’ </w:t>
      </w:r>
      <w:r w:rsidRPr="007B0B29">
        <w:rPr>
          <w:rFonts w:eastAsia="Times New Roman" w:cs="Calibri"/>
          <w:color w:val="000000"/>
          <w:sz w:val="28"/>
          <w:szCs w:val="28"/>
          <w:u w:val="single"/>
          <w:shd w:val="clear" w:color="auto" w:fill="00FF00"/>
          <w:lang w:eastAsia="zh-CN"/>
        </w:rPr>
        <w:t>bodies</w:t>
      </w:r>
      <w:r w:rsidRPr="007B0B29">
        <w:rPr>
          <w:rFonts w:eastAsia="Times New Roman" w:cs="Calibri"/>
          <w:color w:val="000000"/>
          <w:sz w:val="28"/>
          <w:szCs w:val="28"/>
          <w:u w:val="single"/>
          <w:lang w:eastAsia="zh-CN"/>
        </w:rPr>
        <w:t xml:space="preserve"> superfluously </w:t>
      </w:r>
      <w:r w:rsidRPr="007B0B29">
        <w:rPr>
          <w:rFonts w:eastAsia="Times New Roman" w:cs="Calibri"/>
          <w:color w:val="000000"/>
          <w:sz w:val="28"/>
          <w:szCs w:val="28"/>
          <w:u w:val="single"/>
          <w:shd w:val="clear" w:color="auto" w:fill="00FF00"/>
          <w:lang w:eastAsia="zh-CN"/>
        </w:rPr>
        <w:t>signify</w:t>
      </w:r>
      <w:r w:rsidRPr="007B0B29">
        <w:rPr>
          <w:rFonts w:eastAsia="Times New Roman" w:cs="Calibri"/>
          <w:color w:val="000000"/>
          <w:sz w:val="28"/>
          <w:szCs w:val="28"/>
          <w:u w:val="single"/>
          <w:lang w:eastAsia="zh-CN"/>
        </w:rPr>
        <w:t xml:space="preserve"> something excessive, </w:t>
      </w:r>
      <w:r w:rsidRPr="007B0B29">
        <w:rPr>
          <w:rFonts w:eastAsia="Times New Roman" w:cs="Calibri"/>
          <w:color w:val="000000"/>
          <w:sz w:val="28"/>
          <w:szCs w:val="28"/>
          <w:u w:val="single"/>
          <w:shd w:val="clear" w:color="auto" w:fill="00FF00"/>
          <w:lang w:eastAsia="zh-CN"/>
        </w:rPr>
        <w:t>more than “who they are,”</w:t>
      </w:r>
      <w:r w:rsidRPr="007B0B29">
        <w:rPr>
          <w:rFonts w:eastAsia="Times New Roman" w:cs="Calibri"/>
          <w:color w:val="000000"/>
          <w:sz w:val="28"/>
          <w:szCs w:val="28"/>
          <w:u w:val="single"/>
          <w:lang w:eastAsia="zh-CN"/>
        </w:rPr>
        <w:t xml:space="preserve"> an elusive meaning that is not always clear and definable vis-à-vis their racial identity.</w:t>
      </w:r>
      <w:r w:rsidRPr="007B0B29">
        <w:rPr>
          <w:rFonts w:eastAsia="Times New Roman" w:cs="Calibri"/>
          <w:color w:val="000000"/>
          <w:sz w:val="16"/>
          <w:szCs w:val="16"/>
          <w:lang w:eastAsia="zh-CN"/>
        </w:rPr>
        <w:t xml:space="preserve"> </w:t>
      </w:r>
      <w:r w:rsidRPr="007B0B29">
        <w:rPr>
          <w:rFonts w:eastAsia="Times New Roman" w:cs="Calibri"/>
          <w:color w:val="000000"/>
          <w:sz w:val="28"/>
          <w:szCs w:val="28"/>
          <w:u w:val="single"/>
          <w:lang w:eastAsia="zh-CN"/>
        </w:rPr>
        <w:t xml:space="preserve">The discrepancy between </w:t>
      </w:r>
      <w:r w:rsidRPr="007B0B29">
        <w:rPr>
          <w:rFonts w:eastAsia="Times New Roman" w:cs="Calibri"/>
          <w:color w:val="000000"/>
          <w:sz w:val="28"/>
          <w:szCs w:val="28"/>
          <w:u w:val="single"/>
          <w:shd w:val="clear" w:color="auto" w:fill="00FF00"/>
          <w:lang w:eastAsia="zh-CN"/>
        </w:rPr>
        <w:t>the</w:t>
      </w:r>
      <w:r w:rsidRPr="007B0B29">
        <w:rPr>
          <w:rFonts w:eastAsia="Times New Roman" w:cs="Calibri"/>
          <w:color w:val="000000"/>
          <w:sz w:val="28"/>
          <w:szCs w:val="28"/>
          <w:u w:val="single"/>
          <w:lang w:eastAsia="zh-CN"/>
        </w:rPr>
        <w:t xml:space="preserve"> formalistic meaning of Asian American </w:t>
      </w:r>
      <w:r w:rsidRPr="007B0B29">
        <w:rPr>
          <w:rFonts w:eastAsia="Times New Roman" w:cs="Calibri"/>
          <w:color w:val="000000"/>
          <w:sz w:val="28"/>
          <w:szCs w:val="28"/>
          <w:u w:val="single"/>
          <w:shd w:val="clear" w:color="auto" w:fill="00FF00"/>
          <w:lang w:eastAsia="zh-CN"/>
        </w:rPr>
        <w:t>identity</w:t>
      </w:r>
      <w:r w:rsidRPr="007B0B29">
        <w:rPr>
          <w:rFonts w:eastAsia="Times New Roman" w:cs="Calibri"/>
          <w:color w:val="000000"/>
          <w:sz w:val="28"/>
          <w:szCs w:val="28"/>
          <w:u w:val="single"/>
          <w:lang w:eastAsia="zh-CN"/>
        </w:rPr>
        <w:t xml:space="preserve"> and the self-reflective or self-referential meaning of their subjective self </w:t>
      </w:r>
      <w:r w:rsidRPr="007B0B29">
        <w:rPr>
          <w:rFonts w:eastAsia="Times New Roman" w:cs="Calibri"/>
          <w:color w:val="000000"/>
          <w:sz w:val="28"/>
          <w:szCs w:val="28"/>
          <w:u w:val="single"/>
          <w:shd w:val="clear" w:color="auto" w:fill="00FF00"/>
          <w:lang w:eastAsia="zh-CN"/>
        </w:rPr>
        <w:t xml:space="preserve">consists in </w:t>
      </w:r>
      <w:r w:rsidRPr="007B0B29">
        <w:rPr>
          <w:rFonts w:eastAsia="Times New Roman" w:cs="Calibri"/>
          <w:color w:val="000000"/>
          <w:sz w:val="28"/>
          <w:szCs w:val="28"/>
          <w:u w:val="single"/>
          <w:lang w:eastAsia="zh-CN"/>
        </w:rPr>
        <w:t xml:space="preserve">an indefinable dimension, or </w:t>
      </w:r>
      <w:r w:rsidRPr="007B0B29">
        <w:rPr>
          <w:rFonts w:eastAsia="Times New Roman" w:cs="Calibri"/>
          <w:color w:val="000000"/>
          <w:sz w:val="28"/>
          <w:szCs w:val="28"/>
          <w:u w:val="single"/>
          <w:shd w:val="clear" w:color="auto" w:fill="00FF00"/>
          <w:lang w:eastAsia="zh-CN"/>
        </w:rPr>
        <w:t>an ontological gap,</w:t>
      </w:r>
      <w:r w:rsidRPr="007B0B29">
        <w:rPr>
          <w:rFonts w:eastAsia="Times New Roman" w:cs="Calibri"/>
          <w:color w:val="000000"/>
          <w:sz w:val="28"/>
          <w:szCs w:val="28"/>
          <w:u w:val="single"/>
          <w:lang w:eastAsia="zh-CN"/>
        </w:rPr>
        <w:t xml:space="preserve"> within the identity</w:t>
      </w:r>
      <w:r w:rsidRPr="007B0B29">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7B0B29">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7B0B29">
        <w:rPr>
          <w:rFonts w:eastAsia="Times New Roman" w:cs="Calibri"/>
          <w:color w:val="000000"/>
          <w:sz w:val="16"/>
          <w:szCs w:val="16"/>
          <w:lang w:eastAsia="zh-CN"/>
        </w:rPr>
        <w:t xml:space="preserve">. </w:t>
      </w:r>
      <w:r w:rsidRPr="007B0B29">
        <w:rPr>
          <w:rFonts w:eastAsia="Times New Roman" w:cs="Calibri"/>
          <w:color w:val="000000"/>
          <w:sz w:val="16"/>
          <w:szCs w:val="16"/>
          <w:lang w:eastAsia="zh-CN"/>
        </w:rPr>
        <w:lastRenderedPageBreak/>
        <w:t xml:space="preserve">Constituted as a cognitive system of knowledge that falls within the realm of common sense, </w:t>
      </w:r>
      <w:r w:rsidRPr="007B0B29">
        <w:rPr>
          <w:rFonts w:eastAsia="Times New Roman" w:cs="Calibri"/>
          <w:color w:val="000000"/>
          <w:sz w:val="28"/>
          <w:szCs w:val="28"/>
          <w:u w:val="single"/>
          <w:shd w:val="clear" w:color="auto" w:fill="00FF00"/>
          <w:lang w:eastAsia="zh-CN"/>
        </w:rPr>
        <w:t>stereotype</w:t>
      </w:r>
      <w:r w:rsidRPr="007B0B29">
        <w:rPr>
          <w:rFonts w:eastAsia="Times New Roman" w:cs="Calibri"/>
          <w:color w:val="000000"/>
          <w:sz w:val="28"/>
          <w:szCs w:val="28"/>
          <w:u w:val="single"/>
          <w:lang w:eastAsia="zh-CN"/>
        </w:rPr>
        <w:t xml:space="preserve"> rather </w:t>
      </w:r>
      <w:r w:rsidRPr="007B0B29">
        <w:rPr>
          <w:rFonts w:eastAsia="Times New Roman" w:cs="Calibri"/>
          <w:color w:val="000000"/>
          <w:sz w:val="28"/>
          <w:szCs w:val="28"/>
          <w:u w:val="single"/>
          <w:shd w:val="clear" w:color="auto" w:fill="00FF00"/>
          <w:lang w:eastAsia="zh-CN"/>
        </w:rPr>
        <w:t>turns Asian Americans into</w:t>
      </w:r>
      <w:r w:rsidRPr="007B0B29">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7B0B29">
        <w:rPr>
          <w:rFonts w:eastAsia="Times New Roman" w:cs="Calibri"/>
          <w:color w:val="000000"/>
          <w:sz w:val="28"/>
          <w:szCs w:val="28"/>
          <w:u w:val="single"/>
          <w:shd w:val="clear" w:color="auto" w:fill="00FF00"/>
          <w:lang w:eastAsia="zh-CN"/>
        </w:rPr>
        <w:t>puppet-like agent</w:t>
      </w:r>
      <w:r w:rsidRPr="007B0B29">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7B0B29">
        <w:rPr>
          <w:rFonts w:eastAsia="Times New Roman" w:cs="Calibri"/>
          <w:color w:val="000000"/>
          <w:sz w:val="16"/>
          <w:szCs w:val="16"/>
          <w:lang w:eastAsia="zh-CN"/>
        </w:rPr>
        <w:t xml:space="preserve">” Simply put, </w:t>
      </w:r>
      <w:r w:rsidRPr="007B0B29">
        <w:rPr>
          <w:rFonts w:eastAsia="Times New Roman" w:cs="Calibri"/>
          <w:color w:val="000000"/>
          <w:sz w:val="28"/>
          <w:szCs w:val="28"/>
          <w:u w:val="single"/>
          <w:lang w:eastAsia="zh-CN"/>
        </w:rPr>
        <w:t xml:space="preserve">the former is the real of them whose subjectivity remains neither fully symbolized nor properly </w:t>
      </w:r>
      <w:proofErr w:type="spellStart"/>
      <w:r w:rsidRPr="007B0B29">
        <w:rPr>
          <w:rFonts w:eastAsia="Times New Roman" w:cs="Calibri"/>
          <w:color w:val="000000"/>
          <w:sz w:val="28"/>
          <w:szCs w:val="28"/>
          <w:u w:val="single"/>
          <w:lang w:eastAsia="zh-CN"/>
        </w:rPr>
        <w:t>interpellated</w:t>
      </w:r>
      <w:proofErr w:type="spellEnd"/>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an unfathomable dimension of Asian American identity</w:t>
      </w:r>
      <w:r w:rsidRPr="007B0B29">
        <w:rPr>
          <w:rFonts w:eastAsia="Times New Roman" w:cs="Calibri"/>
          <w:color w:val="000000"/>
          <w:sz w:val="28"/>
          <w:szCs w:val="28"/>
          <w:u w:val="single"/>
          <w:lang w:eastAsia="zh-CN"/>
        </w:rPr>
        <w:t xml:space="preserve"> that </w:t>
      </w:r>
      <w:r w:rsidRPr="007B0B29">
        <w:rPr>
          <w:rFonts w:eastAsia="Times New Roman" w:cs="Calibri"/>
          <w:color w:val="000000"/>
          <w:sz w:val="28"/>
          <w:szCs w:val="28"/>
          <w:u w:val="single"/>
          <w:shd w:val="clear" w:color="auto" w:fill="00FF00"/>
          <w:lang w:eastAsia="zh-CN"/>
        </w:rPr>
        <w:t>resists</w:t>
      </w:r>
      <w:r w:rsidRPr="007B0B29">
        <w:rPr>
          <w:rFonts w:eastAsia="Times New Roman" w:cs="Calibri"/>
          <w:color w:val="000000"/>
          <w:sz w:val="28"/>
          <w:szCs w:val="28"/>
          <w:u w:val="single"/>
          <w:lang w:eastAsia="zh-CN"/>
        </w:rPr>
        <w:t xml:space="preserve"> their </w:t>
      </w:r>
      <w:r w:rsidRPr="007B0B29">
        <w:rPr>
          <w:rFonts w:eastAsia="Times New Roman" w:cs="Calibri"/>
          <w:color w:val="000000"/>
          <w:sz w:val="28"/>
          <w:szCs w:val="28"/>
          <w:u w:val="single"/>
          <w:shd w:val="clear" w:color="auto" w:fill="00FF00"/>
          <w:lang w:eastAsia="zh-CN"/>
        </w:rPr>
        <w:t>being</w:t>
      </w:r>
      <w:r w:rsidRPr="007B0B29">
        <w:rPr>
          <w:rFonts w:eastAsia="Times New Roman" w:cs="Calibri"/>
          <w:color w:val="000000"/>
          <w:sz w:val="28"/>
          <w:szCs w:val="28"/>
          <w:u w:val="single"/>
          <w:lang w:eastAsia="zh-CN"/>
        </w:rPr>
        <w:t xml:space="preserve"> completely </w:t>
      </w:r>
      <w:r w:rsidRPr="007B0B29">
        <w:rPr>
          <w:rFonts w:eastAsia="Times New Roman" w:cs="Calibri"/>
          <w:color w:val="000000"/>
          <w:sz w:val="28"/>
          <w:szCs w:val="28"/>
          <w:u w:val="single"/>
          <w:shd w:val="clear" w:color="auto" w:fill="00FF00"/>
          <w:lang w:eastAsia="zh-CN"/>
        </w:rPr>
        <w:t>identified</w:t>
      </w:r>
      <w:r w:rsidRPr="007B0B29">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7B0B29">
        <w:rPr>
          <w:rFonts w:eastAsia="Times New Roman" w:cs="Calibri"/>
          <w:color w:val="000000"/>
          <w:sz w:val="28"/>
          <w:szCs w:val="28"/>
          <w:u w:val="single"/>
          <w:shd w:val="clear" w:color="auto" w:fill="00FF00"/>
          <w:lang w:eastAsia="zh-CN"/>
        </w:rPr>
        <w:t xml:space="preserve">it is our fate to be social subjects </w:t>
      </w:r>
      <w:r w:rsidRPr="007B0B29">
        <w:rPr>
          <w:rFonts w:eastAsia="Times New Roman" w:cs="Calibri"/>
          <w:color w:val="000000"/>
          <w:sz w:val="28"/>
          <w:szCs w:val="28"/>
          <w:u w:val="single"/>
          <w:lang w:eastAsia="zh-CN"/>
        </w:rPr>
        <w:t xml:space="preserve">dictated by the representational system that constitutes our </w:t>
      </w:r>
      <w:proofErr w:type="spellStart"/>
      <w:r w:rsidRPr="007B0B29">
        <w:rPr>
          <w:rFonts w:eastAsia="Times New Roman" w:cs="Calibri"/>
          <w:color w:val="000000"/>
          <w:sz w:val="28"/>
          <w:szCs w:val="28"/>
          <w:u w:val="single"/>
          <w:lang w:eastAsia="zh-CN"/>
        </w:rPr>
        <w:t>identitarian</w:t>
      </w:r>
      <w:proofErr w:type="spellEnd"/>
      <w:r w:rsidRPr="007B0B29">
        <w:rPr>
          <w:rFonts w:eastAsia="Times New Roman" w:cs="Calibri"/>
          <w:color w:val="000000"/>
          <w:sz w:val="28"/>
          <w:szCs w:val="28"/>
          <w:u w:val="single"/>
          <w:lang w:eastAsia="zh-CN"/>
        </w:rPr>
        <w:t xml:space="preserve"> position, </w:t>
      </w:r>
      <w:r w:rsidRPr="007B0B29">
        <w:rPr>
          <w:rFonts w:eastAsia="Times New Roman" w:cs="Calibri"/>
          <w:b/>
          <w:bCs/>
          <w:color w:val="000000"/>
          <w:sz w:val="28"/>
          <w:szCs w:val="28"/>
          <w:u w:val="single"/>
          <w:shd w:val="clear" w:color="auto" w:fill="00FF00"/>
          <w:lang w:eastAsia="zh-CN"/>
        </w:rPr>
        <w:t>the gap</w:t>
      </w:r>
      <w:r w:rsidRPr="007B0B29">
        <w:rPr>
          <w:rFonts w:eastAsia="Times New Roman" w:cs="Calibri"/>
          <w:b/>
          <w:bCs/>
          <w:color w:val="000000"/>
          <w:sz w:val="28"/>
          <w:szCs w:val="28"/>
          <w:u w:val="single"/>
          <w:lang w:eastAsia="zh-CN"/>
        </w:rPr>
        <w:t xml:space="preserve"> of the subject between real and symbolic </w:t>
      </w:r>
      <w:r w:rsidRPr="007B0B29">
        <w:rPr>
          <w:rFonts w:eastAsia="Times New Roman" w:cs="Calibri"/>
          <w:b/>
          <w:bCs/>
          <w:color w:val="000000"/>
          <w:sz w:val="28"/>
          <w:szCs w:val="28"/>
          <w:u w:val="single"/>
          <w:shd w:val="clear" w:color="auto" w:fill="00FF00"/>
          <w:lang w:eastAsia="zh-CN"/>
        </w:rPr>
        <w:t>never comes to a closure</w:t>
      </w:r>
      <w:r w:rsidRPr="007B0B29">
        <w:rPr>
          <w:rFonts w:eastAsia="Times New Roman" w:cs="Calibri"/>
          <w:color w:val="000000"/>
          <w:sz w:val="28"/>
          <w:szCs w:val="28"/>
          <w:u w:val="single"/>
          <w:lang w:eastAsia="zh-CN"/>
        </w:rPr>
        <w:t xml:space="preserve">. The </w:t>
      </w:r>
      <w:proofErr w:type="spellStart"/>
      <w:r w:rsidRPr="007B0B29">
        <w:rPr>
          <w:rFonts w:eastAsia="Times New Roman" w:cs="Calibri"/>
          <w:color w:val="000000"/>
          <w:sz w:val="28"/>
          <w:szCs w:val="28"/>
          <w:u w:val="single"/>
          <w:lang w:eastAsia="zh-CN"/>
        </w:rPr>
        <w:t>identitarian</w:t>
      </w:r>
      <w:proofErr w:type="spellEnd"/>
      <w:r w:rsidRPr="007B0B29">
        <w:rPr>
          <w:rFonts w:eastAsia="Times New Roman" w:cs="Calibri"/>
          <w:color w:val="000000"/>
          <w:sz w:val="28"/>
          <w:szCs w:val="28"/>
          <w:u w:val="single"/>
          <w:lang w:eastAsia="zh-CN"/>
        </w:rPr>
        <w:t xml:space="preserve"> system of representation can maintain itself through social agreements for the communication between self and other</w:t>
      </w:r>
      <w:r w:rsidRPr="007B0B29">
        <w:rPr>
          <w:rFonts w:eastAsia="Times New Roman" w:cs="Calibri"/>
          <w:color w:val="000000"/>
          <w:sz w:val="16"/>
          <w:szCs w:val="16"/>
          <w:lang w:eastAsia="zh-CN"/>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7B0B29">
        <w:rPr>
          <w:rFonts w:eastAsia="Times New Roman" w:cs="Calibri"/>
          <w:color w:val="000000"/>
          <w:sz w:val="16"/>
          <w:szCs w:val="16"/>
          <w:lang w:eastAsia="zh-CN"/>
        </w:rPr>
        <w:t>known</w:t>
      </w:r>
      <w:proofErr w:type="spellEnd"/>
      <w:r w:rsidRPr="007B0B29">
        <w:rPr>
          <w:rFonts w:eastAsia="Times New Roman" w:cs="Calibri"/>
          <w:color w:val="000000"/>
          <w:sz w:val="16"/>
          <w:szCs w:val="16"/>
          <w:lang w:eastAsia="zh-CN"/>
        </w:rPr>
        <w:t xml:space="preserve"> and</w:t>
      </w:r>
      <w:r w:rsidRPr="007B0B29">
        <w:rPr>
          <w:rFonts w:eastAsia="Times New Roman" w:cs="Calibri"/>
          <w:color w:val="000000"/>
          <w:sz w:val="12"/>
          <w:szCs w:val="12"/>
          <w:lang w:eastAsia="zh-CN"/>
        </w:rPr>
        <w:t xml:space="preserve">, simultaneously, that which alienates our will from ourselves in both the aesthetic and political spheres” (21). </w:t>
      </w:r>
      <w:r w:rsidRPr="007B0B29">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7B0B29" w:rsidRPr="007B0B29" w:rsidRDefault="007B0B29" w:rsidP="007B0B29">
      <w:pPr>
        <w:spacing w:after="240" w:line="240" w:lineRule="auto"/>
        <w:rPr>
          <w:rFonts w:ascii="Times New Roman" w:eastAsia="Times New Roman" w:hAnsi="Times New Roman" w:cs="Times New Roman"/>
          <w:sz w:val="24"/>
          <w:szCs w:val="24"/>
          <w:lang w:eastAsia="zh-CN"/>
        </w:rPr>
      </w:pPr>
    </w:p>
    <w:p w:rsidR="007B0B29" w:rsidRPr="007B0B29" w:rsidRDefault="007B0B29" w:rsidP="007B0B29">
      <w:pPr>
        <w:spacing w:before="40" w:after="0" w:line="240" w:lineRule="auto"/>
        <w:outlineLvl w:val="3"/>
        <w:rPr>
          <w:rFonts w:ascii="Times New Roman" w:eastAsia="Times New Roman" w:hAnsi="Times New Roman" w:cs="Times New Roman"/>
          <w:b/>
          <w:bCs/>
          <w:sz w:val="24"/>
          <w:szCs w:val="24"/>
          <w:lang w:eastAsia="zh-CN"/>
        </w:rPr>
      </w:pPr>
      <w:r w:rsidRPr="007B0B29">
        <w:rPr>
          <w:rFonts w:eastAsia="Times New Roman" w:cs="Calibri"/>
          <w:b/>
          <w:bCs/>
          <w:color w:val="000000"/>
          <w:sz w:val="28"/>
          <w:szCs w:val="28"/>
          <w:lang w:eastAsia="zh-CN"/>
        </w:rPr>
        <w:t xml:space="preserve">Debate is a communicative activity which forces coercive </w:t>
      </w:r>
      <w:proofErr w:type="spellStart"/>
      <w:r w:rsidRPr="007B0B29">
        <w:rPr>
          <w:rFonts w:eastAsia="Times New Roman" w:cs="Calibri"/>
          <w:b/>
          <w:bCs/>
          <w:color w:val="000000"/>
          <w:sz w:val="28"/>
          <w:szCs w:val="28"/>
          <w:lang w:eastAsia="zh-CN"/>
        </w:rPr>
        <w:t>mimetism</w:t>
      </w:r>
      <w:proofErr w:type="spellEnd"/>
      <w:r w:rsidRPr="007B0B29">
        <w:rPr>
          <w:rFonts w:eastAsia="Times New Roman" w:cs="Calibri"/>
          <w:b/>
          <w:bCs/>
          <w:color w:val="000000"/>
          <w:sz w:val="28"/>
          <w:szCs w:val="28"/>
          <w:lang w:eastAsia="zh-CN"/>
        </w:rPr>
        <w:t xml:space="preserve"> which gauges successful assimilation that excludes Asian bodies. Language marks impossible social compliance for the Asian and separates them from the rest of the students.</w:t>
      </w:r>
    </w:p>
    <w:p w:rsidR="007B0B29" w:rsidRPr="007B0B29" w:rsidRDefault="007B0B29" w:rsidP="007B0B29">
      <w:pPr>
        <w:spacing w:line="240" w:lineRule="auto"/>
        <w:rPr>
          <w:rFonts w:ascii="Times New Roman" w:eastAsia="Times New Roman" w:hAnsi="Times New Roman" w:cs="Times New Roman"/>
          <w:sz w:val="24"/>
          <w:szCs w:val="24"/>
          <w:lang w:eastAsia="zh-CN"/>
        </w:rPr>
      </w:pPr>
      <w:proofErr w:type="spellStart"/>
      <w:r w:rsidRPr="007B0B29">
        <w:rPr>
          <w:rFonts w:eastAsia="Times New Roman" w:cs="Calibri"/>
          <w:b/>
          <w:bCs/>
          <w:color w:val="000000"/>
          <w:sz w:val="28"/>
          <w:szCs w:val="28"/>
          <w:lang w:eastAsia="zh-CN"/>
        </w:rPr>
        <w:t>Eng</w:t>
      </w:r>
      <w:proofErr w:type="spellEnd"/>
      <w:r w:rsidRPr="007B0B29">
        <w:rPr>
          <w:rFonts w:eastAsia="Times New Roman" w:cs="Calibri"/>
          <w:b/>
          <w:bCs/>
          <w:color w:val="000000"/>
          <w:sz w:val="28"/>
          <w:szCs w:val="28"/>
          <w:lang w:eastAsia="zh-CN"/>
        </w:rPr>
        <w:t xml:space="preserve"> &amp; Han 2 [Asian]</w:t>
      </w:r>
      <w:r w:rsidRPr="007B0B29">
        <w:rPr>
          <w:rFonts w:eastAsia="Times New Roman" w:cs="Calibri"/>
          <w:color w:val="000000"/>
          <w:sz w:val="28"/>
          <w:szCs w:val="28"/>
          <w:lang w:eastAsia="zh-CN"/>
        </w:rPr>
        <w:t>,</w:t>
      </w:r>
      <w:r w:rsidRPr="007B0B29">
        <w:rPr>
          <w:rFonts w:eastAsia="Times New Roman" w:cs="Calibri"/>
          <w:color w:val="000000"/>
          <w:sz w:val="16"/>
          <w:szCs w:val="16"/>
          <w:lang w:eastAsia="zh-CN"/>
        </w:rPr>
        <w:t xml:space="preserve"> DAVID L. ENG &amp; SHINHEE HAN</w:t>
      </w:r>
      <w:r w:rsidRPr="007B0B29">
        <w:rPr>
          <w:rFonts w:eastAsia="Times New Roman" w:cs="Calibri"/>
          <w:color w:val="000000"/>
          <w:sz w:val="16"/>
          <w:szCs w:val="16"/>
          <w:u w:val="single"/>
          <w:lang w:eastAsia="zh-CN"/>
        </w:rPr>
        <w:t xml:space="preserve"> </w:t>
      </w:r>
      <w:r w:rsidRPr="007B0B29">
        <w:rPr>
          <w:rFonts w:eastAsia="Times New Roman" w:cs="Calibri"/>
          <w:color w:val="000000"/>
          <w:sz w:val="16"/>
          <w:szCs w:val="16"/>
          <w:lang w:eastAsia="zh-CN"/>
        </w:rPr>
        <w:t xml:space="preserve">[David L. </w:t>
      </w:r>
      <w:proofErr w:type="spellStart"/>
      <w:r w:rsidRPr="007B0B29">
        <w:rPr>
          <w:rFonts w:eastAsia="Times New Roman" w:cs="Calibri"/>
          <w:color w:val="000000"/>
          <w:sz w:val="16"/>
          <w:szCs w:val="16"/>
          <w:lang w:eastAsia="zh-CN"/>
        </w:rPr>
        <w:t>Eng</w:t>
      </w:r>
      <w:proofErr w:type="spellEnd"/>
      <w:r w:rsidRPr="007B0B29">
        <w:rPr>
          <w:rFonts w:eastAsia="Times New Roman" w:cs="Calibri"/>
          <w:color w:val="000000"/>
          <w:sz w:val="16"/>
          <w:szCs w:val="16"/>
          <w:lang w:eastAsia="zh-CN"/>
        </w:rPr>
        <w:t xml:space="preserve"> is Richard L. Fisher Professor of English as well as Graduate Chair of the English Department at </w:t>
      </w:r>
      <w:proofErr w:type="spellStart"/>
      <w:r w:rsidRPr="007B0B29">
        <w:rPr>
          <w:rFonts w:eastAsia="Times New Roman" w:cs="Calibri"/>
          <w:color w:val="000000"/>
          <w:sz w:val="16"/>
          <w:szCs w:val="16"/>
          <w:lang w:eastAsia="zh-CN"/>
        </w:rPr>
        <w:t>UPenn</w:t>
      </w:r>
      <w:proofErr w:type="spellEnd"/>
      <w:r w:rsidRPr="007B0B29">
        <w:rPr>
          <w:rFonts w:eastAsia="Times New Roman" w:cs="Calibri"/>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7B0B29">
        <w:rPr>
          <w:rFonts w:eastAsia="Times New Roman" w:cs="Calibri"/>
          <w:color w:val="000000"/>
          <w:sz w:val="16"/>
          <w:szCs w:val="16"/>
          <w:lang w:eastAsia="zh-CN"/>
        </w:rPr>
        <w:t>Eng</w:t>
      </w:r>
      <w:proofErr w:type="spellEnd"/>
      <w:r w:rsidRPr="007B0B29">
        <w:rPr>
          <w:rFonts w:eastAsia="Times New Roman" w:cs="Calibri"/>
          <w:color w:val="000000"/>
          <w:sz w:val="16"/>
          <w:szCs w:val="16"/>
          <w:lang w:eastAsia="zh-CN"/>
        </w:rPr>
        <w:t xml:space="preserve"> is a founding </w:t>
      </w:r>
      <w:proofErr w:type="spellStart"/>
      <w:r w:rsidRPr="007B0B29">
        <w:rPr>
          <w:rFonts w:eastAsia="Times New Roman" w:cs="Calibri"/>
          <w:color w:val="000000"/>
          <w:sz w:val="16"/>
          <w:szCs w:val="16"/>
          <w:lang w:eastAsia="zh-CN"/>
        </w:rPr>
        <w:t>convenor</w:t>
      </w:r>
      <w:proofErr w:type="spellEnd"/>
      <w:r w:rsidRPr="007B0B29">
        <w:rPr>
          <w:rFonts w:eastAsia="Times New Roman" w:cs="Calibri"/>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7B0B29">
        <w:rPr>
          <w:rFonts w:eastAsia="Times New Roman" w:cs="Calibri"/>
          <w:color w:val="000000"/>
          <w:sz w:val="16"/>
          <w:szCs w:val="16"/>
          <w:lang w:eastAsia="zh-CN"/>
        </w:rPr>
        <w:t>Shinhee</w:t>
      </w:r>
      <w:proofErr w:type="spellEnd"/>
      <w:r w:rsidRPr="007B0B29">
        <w:rPr>
          <w:rFonts w:eastAsia="Times New Roman" w:cs="Calibri"/>
          <w:color w:val="000000"/>
          <w:sz w:val="16"/>
          <w:szCs w:val="16"/>
          <w:lang w:eastAsia="zh-CN"/>
        </w:rPr>
        <w:t xml:space="preserve"> Han, Ph.D. is </w:t>
      </w:r>
      <w:proofErr w:type="gramStart"/>
      <w:r w:rsidRPr="007B0B29">
        <w:rPr>
          <w:rFonts w:eastAsia="Times New Roman" w:cs="Calibri"/>
          <w:color w:val="000000"/>
          <w:sz w:val="16"/>
          <w:szCs w:val="16"/>
          <w:lang w:eastAsia="zh-CN"/>
        </w:rPr>
        <w:t>aa</w:t>
      </w:r>
      <w:proofErr w:type="gramEnd"/>
      <w:r w:rsidRPr="007B0B29">
        <w:rPr>
          <w:rFonts w:eastAsia="Times New Roman" w:cs="Calibri"/>
          <w:color w:val="000000"/>
          <w:sz w:val="16"/>
          <w:szCs w:val="16"/>
          <w:lang w:eastAsia="zh-CN"/>
        </w:rPr>
        <w:t xml:space="preserve"> senior psychotherapist at the </w:t>
      </w:r>
      <w:proofErr w:type="spellStart"/>
      <w:r w:rsidRPr="007B0B29">
        <w:rPr>
          <w:rFonts w:eastAsia="Times New Roman" w:cs="Calibri"/>
          <w:color w:val="000000"/>
          <w:sz w:val="16"/>
          <w:szCs w:val="16"/>
          <w:lang w:eastAsia="zh-CN"/>
        </w:rPr>
        <w:t>Newschool</w:t>
      </w:r>
      <w:proofErr w:type="spellEnd"/>
      <w:r w:rsidRPr="007B0B29">
        <w:rPr>
          <w:rFonts w:eastAsia="Times New Roman" w:cs="Calibri"/>
          <w:color w:val="000000"/>
          <w:sz w:val="16"/>
          <w:szCs w:val="16"/>
          <w:lang w:eastAsia="zh-CN"/>
        </w:rPr>
        <w:t xml:space="preserve"> University's counseling service.  Her clinical specializations include Asian and Asian American mental health, transnational adoptees, </w:t>
      </w:r>
      <w:proofErr w:type="gramStart"/>
      <w:r w:rsidRPr="007B0B29">
        <w:rPr>
          <w:rFonts w:eastAsia="Times New Roman" w:cs="Calibri"/>
          <w:color w:val="000000"/>
          <w:sz w:val="16"/>
          <w:szCs w:val="16"/>
          <w:lang w:eastAsia="zh-CN"/>
        </w:rPr>
        <w:t>LGBT</w:t>
      </w:r>
      <w:proofErr w:type="gramEnd"/>
      <w:r w:rsidRPr="007B0B29">
        <w:rPr>
          <w:rFonts w:eastAsia="Times New Roman" w:cs="Calibri"/>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7B0B29">
        <w:rPr>
          <w:rFonts w:eastAsia="Times New Roman" w:cs="Calibri"/>
          <w:color w:val="000000"/>
          <w:sz w:val="16"/>
          <w:szCs w:val="16"/>
          <w:lang w:eastAsia="zh-CN"/>
        </w:rPr>
        <w:t>ghs</w:t>
      </w:r>
      <w:proofErr w:type="spellEnd"/>
      <w:r w:rsidRPr="007B0B29">
        <w:rPr>
          <w:rFonts w:eastAsia="Times New Roman" w:cs="Calibri"/>
          <w:color w:val="000000"/>
          <w:sz w:val="16"/>
          <w:szCs w:val="16"/>
          <w:lang w:eastAsia="zh-CN"/>
        </w:rPr>
        <w:t xml:space="preserve">//BZ Recut/Tagged </w:t>
      </w:r>
      <w:proofErr w:type="spellStart"/>
      <w:r w:rsidRPr="007B0B29">
        <w:rPr>
          <w:rFonts w:eastAsia="Times New Roman" w:cs="Calibri"/>
          <w:color w:val="000000"/>
          <w:sz w:val="16"/>
          <w:szCs w:val="16"/>
          <w:lang w:eastAsia="zh-CN"/>
        </w:rPr>
        <w:t>Nato</w:t>
      </w:r>
      <w:proofErr w:type="spellEnd"/>
    </w:p>
    <w:p w:rsidR="007B0B29" w:rsidRPr="007B0B29" w:rsidRDefault="007B0B29" w:rsidP="007B0B29">
      <w:pPr>
        <w:spacing w:line="240" w:lineRule="auto"/>
        <w:rPr>
          <w:rFonts w:ascii="Times New Roman" w:eastAsia="Times New Roman" w:hAnsi="Times New Roman" w:cs="Times New Roman"/>
          <w:sz w:val="24"/>
          <w:szCs w:val="24"/>
          <w:lang w:eastAsia="zh-CN"/>
        </w:rPr>
      </w:pPr>
      <w:r w:rsidRPr="007B0B29">
        <w:rPr>
          <w:rFonts w:eastAsia="Times New Roman" w:cs="Calibri"/>
          <w:color w:val="000000"/>
          <w:sz w:val="16"/>
          <w:szCs w:val="16"/>
          <w:lang w:eastAsia="zh-CN"/>
        </w:rPr>
        <w:lastRenderedPageBreak/>
        <w:t xml:space="preserve">﻿MIMICRY; OR, THE MELANCHOLIC MACHINE </w:t>
      </w:r>
      <w:proofErr w:type="gramStart"/>
      <w:r w:rsidRPr="007B0B29">
        <w:rPr>
          <w:rFonts w:eastAsia="Times New Roman" w:cs="Calibri"/>
          <w:b/>
          <w:bCs/>
          <w:color w:val="000000"/>
          <w:sz w:val="28"/>
          <w:szCs w:val="28"/>
          <w:u w:val="single"/>
          <w:lang w:eastAsia="zh-CN"/>
        </w:rPr>
        <w:t>Racial</w:t>
      </w:r>
      <w:proofErr w:type="gramEnd"/>
      <w:r w:rsidRPr="007B0B29">
        <w:rPr>
          <w:rFonts w:eastAsia="Times New Roman" w:cs="Calibri"/>
          <w:b/>
          <w:bCs/>
          <w:color w:val="000000"/>
          <w:sz w:val="28"/>
          <w:szCs w:val="28"/>
          <w:u w:val="single"/>
          <w:lang w:eastAsia="zh-CN"/>
        </w:rPr>
        <w:t xml:space="preserve"> melancholia as psychic splitting and national dis-ease opens on the interconnected terrains of mimicry, ambivalence, and the stereotype</w:t>
      </w:r>
      <w:r w:rsidRPr="007B0B29">
        <w:rPr>
          <w:rFonts w:eastAsia="Times New Roman" w:cs="Calibri"/>
          <w:color w:val="000000"/>
          <w:sz w:val="16"/>
          <w:szCs w:val="16"/>
          <w:lang w:eastAsia="zh-CN"/>
        </w:rPr>
        <w:t xml:space="preserve">. In his seminal essay “Of Mimicry and Man: The Ambivalence of Colonial Discourse,” </w:t>
      </w:r>
      <w:proofErr w:type="spellStart"/>
      <w:r w:rsidRPr="007B0B29">
        <w:rPr>
          <w:rFonts w:eastAsia="Times New Roman" w:cs="Calibri"/>
          <w:color w:val="000000"/>
          <w:sz w:val="16"/>
          <w:szCs w:val="16"/>
          <w:lang w:eastAsia="zh-CN"/>
        </w:rPr>
        <w:t>Homi</w:t>
      </w:r>
      <w:proofErr w:type="spellEnd"/>
      <w:r w:rsidRPr="007B0B29">
        <w:rPr>
          <w:rFonts w:eastAsia="Times New Roman" w:cs="Calibri"/>
          <w:color w:val="000000"/>
          <w:sz w:val="16"/>
          <w:szCs w:val="16"/>
          <w:lang w:eastAsia="zh-CN"/>
        </w:rPr>
        <w:t xml:space="preserve"> </w:t>
      </w:r>
      <w:proofErr w:type="spellStart"/>
      <w:r w:rsidRPr="007B0B29">
        <w:rPr>
          <w:rFonts w:eastAsia="Times New Roman" w:cs="Calibri"/>
          <w:color w:val="000000"/>
          <w:sz w:val="16"/>
          <w:szCs w:val="16"/>
          <w:lang w:eastAsia="zh-CN"/>
        </w:rPr>
        <w:t>Bhabha</w:t>
      </w:r>
      <w:proofErr w:type="spellEnd"/>
      <w:r w:rsidRPr="007B0B29">
        <w:rPr>
          <w:rFonts w:eastAsia="Times New Roman" w:cs="Calibri"/>
          <w:color w:val="000000"/>
          <w:sz w:val="16"/>
          <w:szCs w:val="16"/>
          <w:lang w:eastAsia="zh-CN"/>
        </w:rPr>
        <w:t xml:space="preserve"> describes the ways in which a </w:t>
      </w:r>
      <w:r w:rsidRPr="007B0B29">
        <w:rPr>
          <w:rFonts w:eastAsia="Times New Roman" w:cs="Calibri"/>
          <w:color w:val="000000"/>
          <w:sz w:val="28"/>
          <w:szCs w:val="28"/>
          <w:u w:val="single"/>
          <w:shd w:val="clear" w:color="auto" w:fill="00FF00"/>
          <w:lang w:eastAsia="zh-CN"/>
        </w:rPr>
        <w:t xml:space="preserve">colonial regime compels the colonized subject to mimic </w:t>
      </w:r>
      <w:r w:rsidRPr="007B0B29">
        <w:rPr>
          <w:rFonts w:eastAsia="Times New Roman" w:cs="Calibri"/>
          <w:color w:val="000000"/>
          <w:sz w:val="28"/>
          <w:szCs w:val="28"/>
          <w:u w:val="single"/>
          <w:lang w:eastAsia="zh-CN"/>
        </w:rPr>
        <w:t xml:space="preserve">Western ideals of </w:t>
      </w:r>
      <w:r w:rsidRPr="007B0B29">
        <w:rPr>
          <w:rFonts w:eastAsia="Times New Roman" w:cs="Calibri"/>
          <w:color w:val="000000"/>
          <w:sz w:val="28"/>
          <w:szCs w:val="28"/>
          <w:u w:val="single"/>
          <w:shd w:val="clear" w:color="auto" w:fill="00FF00"/>
          <w:lang w:eastAsia="zh-CN"/>
        </w:rPr>
        <w:t>whiteness.</w:t>
      </w:r>
      <w:r w:rsidRPr="007B0B29">
        <w:rPr>
          <w:rFonts w:eastAsia="Times New Roman" w:cs="Calibri"/>
          <w:color w:val="000000"/>
          <w:sz w:val="28"/>
          <w:szCs w:val="28"/>
          <w:u w:val="single"/>
          <w:lang w:eastAsia="zh-CN"/>
        </w:rPr>
        <w:t xml:space="preserve"> </w:t>
      </w:r>
      <w:r w:rsidRPr="007B0B29">
        <w:rPr>
          <w:rFonts w:eastAsia="Times New Roman" w:cs="Calibri"/>
          <w:color w:val="000000"/>
          <w:sz w:val="16"/>
          <w:szCs w:val="16"/>
          <w:lang w:eastAsia="zh-CN"/>
        </w:rPr>
        <w:t xml:space="preserve">At the same time, this mimicry is also condemned to failure. </w:t>
      </w:r>
      <w:proofErr w:type="spellStart"/>
      <w:r w:rsidRPr="007B0B29">
        <w:rPr>
          <w:rFonts w:eastAsia="Times New Roman" w:cs="Calibri"/>
          <w:color w:val="000000"/>
          <w:sz w:val="16"/>
          <w:szCs w:val="16"/>
          <w:lang w:eastAsia="zh-CN"/>
        </w:rPr>
        <w:t>Bhabha</w:t>
      </w:r>
      <w:proofErr w:type="spellEnd"/>
      <w:r w:rsidRPr="007B0B29">
        <w:rPr>
          <w:rFonts w:eastAsia="Times New Roman" w:cs="Calibri"/>
          <w:color w:val="000000"/>
          <w:sz w:val="16"/>
          <w:szCs w:val="16"/>
          <w:lang w:eastAsia="zh-CN"/>
        </w:rPr>
        <w:t xml:space="preserve"> writes, “</w:t>
      </w:r>
      <w:r w:rsidRPr="007B0B29">
        <w:rPr>
          <w:rFonts w:eastAsia="Times New Roman" w:cs="Calibri"/>
          <w:color w:val="000000"/>
          <w:sz w:val="28"/>
          <w:szCs w:val="28"/>
          <w:u w:val="single"/>
          <w:shd w:val="clear" w:color="auto" w:fill="00FF00"/>
          <w:lang w:eastAsia="zh-CN"/>
        </w:rPr>
        <w:t xml:space="preserve">Colonial mimicry </w:t>
      </w:r>
      <w:r w:rsidRPr="007B0B29">
        <w:rPr>
          <w:rFonts w:eastAsia="Times New Roman" w:cs="Calibri"/>
          <w:color w:val="000000"/>
          <w:sz w:val="28"/>
          <w:szCs w:val="28"/>
          <w:u w:val="single"/>
          <w:lang w:eastAsia="zh-CN"/>
        </w:rPr>
        <w:t xml:space="preserve">is </w:t>
      </w:r>
      <w:r w:rsidRPr="007B0B29">
        <w:rPr>
          <w:rFonts w:eastAsia="Times New Roman" w:cs="Calibri"/>
          <w:color w:val="000000"/>
          <w:sz w:val="28"/>
          <w:szCs w:val="28"/>
          <w:u w:val="single"/>
          <w:shd w:val="clear" w:color="auto" w:fill="00FF00"/>
          <w:lang w:eastAsia="zh-CN"/>
        </w:rPr>
        <w:t xml:space="preserve">the desire for a reformed, </w:t>
      </w:r>
      <w:r w:rsidRPr="007B0B29">
        <w:rPr>
          <w:rFonts w:eastAsia="Times New Roman" w:cs="Calibri"/>
          <w:color w:val="000000"/>
          <w:sz w:val="28"/>
          <w:szCs w:val="28"/>
          <w:u w:val="single"/>
          <w:lang w:eastAsia="zh-CN"/>
        </w:rPr>
        <w:t xml:space="preserve">recognizable </w:t>
      </w:r>
      <w:proofErr w:type="gramStart"/>
      <w:r w:rsidRPr="007B0B29">
        <w:rPr>
          <w:rFonts w:eastAsia="Times New Roman" w:cs="Calibri"/>
          <w:color w:val="000000"/>
          <w:sz w:val="28"/>
          <w:szCs w:val="28"/>
          <w:u w:val="single"/>
          <w:shd w:val="clear" w:color="auto" w:fill="00FF00"/>
          <w:lang w:eastAsia="zh-CN"/>
        </w:rPr>
        <w:t>Other</w:t>
      </w:r>
      <w:proofErr w:type="gramEnd"/>
      <w:r w:rsidRPr="007B0B29">
        <w:rPr>
          <w:rFonts w:eastAsia="Times New Roman" w:cs="Calibri"/>
          <w:color w:val="000000"/>
          <w:sz w:val="28"/>
          <w:szCs w:val="28"/>
          <w:u w:val="single"/>
          <w:lang w:eastAsia="zh-CN"/>
        </w:rPr>
        <w:t>, as a subject of a difference that is almost the same, but not quite</w:t>
      </w:r>
      <w:r w:rsidRPr="007B0B29">
        <w:rPr>
          <w:rFonts w:eastAsia="Times New Roman" w:cs="Calibri"/>
          <w:color w:val="000000"/>
          <w:sz w:val="16"/>
          <w:szCs w:val="16"/>
          <w:lang w:eastAsia="zh-CN"/>
        </w:rPr>
        <w:t xml:space="preserve">. Which is to say, that the discourse of mimicry is constructed around an ambivalence; in order to be effective, </w:t>
      </w:r>
      <w:r w:rsidRPr="007B0B29">
        <w:rPr>
          <w:rFonts w:eastAsia="Times New Roman" w:cs="Calibri"/>
          <w:b/>
          <w:bCs/>
          <w:color w:val="000000"/>
          <w:sz w:val="28"/>
          <w:szCs w:val="28"/>
          <w:u w:val="single"/>
          <w:lang w:eastAsia="zh-CN"/>
        </w:rPr>
        <w:t xml:space="preserve">mimicry </w:t>
      </w:r>
      <w:r w:rsidRPr="007B0B29">
        <w:rPr>
          <w:rFonts w:eastAsia="Times New Roman" w:cs="Calibri"/>
          <w:b/>
          <w:bCs/>
          <w:color w:val="000000"/>
          <w:sz w:val="28"/>
          <w:szCs w:val="28"/>
          <w:u w:val="single"/>
          <w:shd w:val="clear" w:color="auto" w:fill="00FF00"/>
          <w:lang w:eastAsia="zh-CN"/>
        </w:rPr>
        <w:t>must continually reproduce its slippage,</w:t>
      </w:r>
      <w:r w:rsidRPr="007B0B29">
        <w:rPr>
          <w:rFonts w:eastAsia="Times New Roman" w:cs="Calibri"/>
          <w:b/>
          <w:bCs/>
          <w:color w:val="000000"/>
          <w:sz w:val="28"/>
          <w:szCs w:val="28"/>
          <w:u w:val="single"/>
          <w:lang w:eastAsia="zh-CN"/>
        </w:rPr>
        <w:t xml:space="preserve"> its excess, </w:t>
      </w:r>
      <w:r w:rsidRPr="007B0B29">
        <w:rPr>
          <w:rFonts w:eastAsia="Times New Roman" w:cs="Calibri"/>
          <w:b/>
          <w:bCs/>
          <w:color w:val="000000"/>
          <w:sz w:val="28"/>
          <w:szCs w:val="28"/>
          <w:u w:val="single"/>
          <w:shd w:val="clear" w:color="auto" w:fill="00FF00"/>
          <w:lang w:eastAsia="zh-CN"/>
        </w:rPr>
        <w:t>its difference.… Almost the same but not white</w:t>
      </w:r>
      <w:r w:rsidRPr="007B0B29">
        <w:rPr>
          <w:rFonts w:eastAsia="Times New Roman" w:cs="Calibri"/>
          <w:color w:val="000000"/>
          <w:sz w:val="16"/>
          <w:szCs w:val="16"/>
          <w:lang w:eastAsia="zh-CN"/>
        </w:rPr>
        <w:t xml:space="preserve">.”28 </w:t>
      </w:r>
      <w:proofErr w:type="spellStart"/>
      <w:r w:rsidRPr="007B0B29">
        <w:rPr>
          <w:rFonts w:eastAsia="Times New Roman" w:cs="Calibri"/>
          <w:color w:val="000000"/>
          <w:sz w:val="28"/>
          <w:szCs w:val="28"/>
          <w:u w:val="single"/>
          <w:lang w:eastAsia="zh-CN"/>
        </w:rPr>
        <w:t>Bhabha</w:t>
      </w:r>
      <w:proofErr w:type="spellEnd"/>
      <w:r w:rsidRPr="007B0B29">
        <w:rPr>
          <w:rFonts w:eastAsia="Times New Roman" w:cs="Calibri"/>
          <w:color w:val="000000"/>
          <w:sz w:val="28"/>
          <w:szCs w:val="28"/>
          <w:u w:val="single"/>
          <w:lang w:eastAsia="zh-CN"/>
        </w:rPr>
        <w:t xml:space="preserve"> locates and labels the social imperative to assimilate as the colonial structure of mimicry.</w:t>
      </w:r>
      <w:r w:rsidRPr="007B0B29">
        <w:rPr>
          <w:rFonts w:eastAsia="Times New Roman" w:cs="Calibri"/>
          <w:color w:val="000000"/>
          <w:sz w:val="16"/>
          <w:szCs w:val="16"/>
          <w:lang w:eastAsia="zh-CN"/>
        </w:rPr>
        <w:t xml:space="preserve"> He highlights not only the social performance but also its inevitable, built-in failure. </w:t>
      </w:r>
      <w:r w:rsidRPr="007B0B29">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7B0B29">
        <w:rPr>
          <w:rFonts w:eastAsia="Times New Roman" w:cs="Calibri"/>
          <w:color w:val="000000"/>
          <w:sz w:val="16"/>
          <w:szCs w:val="16"/>
          <w:lang w:eastAsia="zh-CN"/>
        </w:rPr>
        <w:t xml:space="preserve">Here we elaborate on </w:t>
      </w:r>
      <w:proofErr w:type="spellStart"/>
      <w:r w:rsidRPr="007B0B29">
        <w:rPr>
          <w:rFonts w:eastAsia="Times New Roman" w:cs="Calibri"/>
          <w:color w:val="000000"/>
          <w:sz w:val="16"/>
          <w:szCs w:val="16"/>
          <w:lang w:eastAsia="zh-CN"/>
        </w:rPr>
        <w:t>Bhabha’s</w:t>
      </w:r>
      <w:proofErr w:type="spellEnd"/>
      <w:r w:rsidRPr="007B0B29">
        <w:rPr>
          <w:rFonts w:eastAsia="Times New Roman" w:cs="Calibri"/>
          <w:color w:val="000000"/>
          <w:sz w:val="16"/>
          <w:szCs w:val="16"/>
          <w:lang w:eastAsia="zh-CN"/>
        </w:rPr>
        <w:t xml:space="preserve"> observations of mimicry with </w:t>
      </w:r>
      <w:r w:rsidRPr="007B0B29">
        <w:rPr>
          <w:rFonts w:eastAsia="Times New Roman" w:cs="Calibri"/>
          <w:color w:val="000000"/>
          <w:sz w:val="12"/>
          <w:szCs w:val="12"/>
          <w:lang w:eastAsia="zh-CN"/>
        </w:rPr>
        <w:t xml:space="preserve">its </w:t>
      </w:r>
      <w:proofErr w:type="spellStart"/>
      <w:r w:rsidRPr="007B0B29">
        <w:rPr>
          <w:rFonts w:eastAsia="Times New Roman" w:cs="Calibri"/>
          <w:color w:val="000000"/>
          <w:sz w:val="12"/>
          <w:szCs w:val="12"/>
          <w:lang w:eastAsia="zh-CN"/>
        </w:rPr>
        <w:t>intrasubjective</w:t>
      </w:r>
      <w:proofErr w:type="spellEnd"/>
      <w:r w:rsidRPr="007B0B29">
        <w:rPr>
          <w:rFonts w:eastAsia="Times New Roman" w:cs="Calibri"/>
          <w:color w:val="000000"/>
          <w:sz w:val="12"/>
          <w:szCs w:val="12"/>
          <w:lang w:eastAsia="zh-CN"/>
        </w:rPr>
        <w:t xml:space="preserve"> internalization into the psychic domain through the logic of racial melancholia. It is important to remember that, as with </w:t>
      </w:r>
      <w:proofErr w:type="spellStart"/>
      <w:r w:rsidRPr="007B0B29">
        <w:rPr>
          <w:rFonts w:eastAsia="Times New Roman" w:cs="Calibri"/>
          <w:color w:val="000000"/>
          <w:sz w:val="12"/>
          <w:szCs w:val="12"/>
          <w:lang w:eastAsia="zh-CN"/>
        </w:rPr>
        <w:t>Bhabha’s</w:t>
      </w:r>
      <w:proofErr w:type="spellEnd"/>
      <w:r w:rsidRPr="007B0B29">
        <w:rPr>
          <w:rFonts w:eastAsia="Times New Roman" w:cs="Calibri"/>
          <w:color w:val="000000"/>
          <w:sz w:val="12"/>
          <w:szCs w:val="12"/>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7B0B29">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7B0B29">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7B0B29">
        <w:rPr>
          <w:rFonts w:eastAsia="Times New Roman" w:cs="Calibri"/>
          <w:color w:val="000000"/>
          <w:sz w:val="8"/>
          <w:szCs w:val="8"/>
          <w:lang w:eastAsia="zh-CN"/>
        </w:rPr>
        <w:t xml:space="preserve">It is crucial to extend </w:t>
      </w:r>
      <w:proofErr w:type="spellStart"/>
      <w:r w:rsidRPr="007B0B29">
        <w:rPr>
          <w:rFonts w:eastAsia="Times New Roman" w:cs="Calibri"/>
          <w:color w:val="000000"/>
          <w:sz w:val="8"/>
          <w:szCs w:val="8"/>
          <w:lang w:eastAsia="zh-CN"/>
        </w:rPr>
        <w:t>Bhabha’s</w:t>
      </w:r>
      <w:proofErr w:type="spellEnd"/>
      <w:r w:rsidRPr="007B0B29">
        <w:rPr>
          <w:rFonts w:eastAsia="Times New Roman" w:cs="Calibri"/>
          <w:color w:val="000000"/>
          <w:sz w:val="8"/>
          <w:szCs w:val="8"/>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7B0B29">
        <w:rPr>
          <w:rFonts w:eastAsia="Times New Roman" w:cs="Calibri"/>
          <w:color w:val="000000"/>
          <w:sz w:val="8"/>
          <w:szCs w:val="8"/>
          <w:lang w:eastAsia="zh-CN"/>
        </w:rPr>
        <w:t>Bhabha</w:t>
      </w:r>
      <w:proofErr w:type="spellEnd"/>
      <w:r w:rsidRPr="007B0B29">
        <w:rPr>
          <w:rFonts w:eastAsia="Times New Roman" w:cs="Calibri"/>
          <w:color w:val="000000"/>
          <w:sz w:val="8"/>
          <w:szCs w:val="8"/>
          <w:lang w:eastAsia="zh-CN"/>
        </w:rPr>
        <w:t xml:space="preserve"> aligns ambivalence and splitting with the stereotype, suggesting that the performance of mimicry and the phenomenon of the stereotype be considered together. </w:t>
      </w:r>
      <w:r w:rsidRPr="007B0B29">
        <w:rPr>
          <w:rFonts w:eastAsia="Times New Roman" w:cs="Calibri"/>
          <w:color w:val="000000"/>
          <w:sz w:val="8"/>
          <w:szCs w:val="8"/>
          <w:u w:val="single"/>
          <w:lang w:eastAsia="zh-CN"/>
        </w:rPr>
        <w:t xml:space="preserve">The stereotype, </w:t>
      </w:r>
      <w:proofErr w:type="spellStart"/>
      <w:r w:rsidRPr="007B0B29">
        <w:rPr>
          <w:rFonts w:eastAsia="Times New Roman" w:cs="Calibri"/>
          <w:color w:val="000000"/>
          <w:sz w:val="8"/>
          <w:szCs w:val="8"/>
          <w:u w:val="single"/>
          <w:lang w:eastAsia="zh-CN"/>
        </w:rPr>
        <w:t>Bhabha</w:t>
      </w:r>
      <w:proofErr w:type="spellEnd"/>
      <w:r w:rsidRPr="007B0B29">
        <w:rPr>
          <w:rFonts w:eastAsia="Times New Roman" w:cs="Calibri"/>
          <w:color w:val="000000"/>
          <w:sz w:val="8"/>
          <w:szCs w:val="8"/>
          <w:u w:val="single"/>
          <w:lang w:eastAsia="zh-CN"/>
        </w:rPr>
        <w:t xml:space="preserve"> writes, “</w:t>
      </w:r>
      <w:proofErr w:type="gramStart"/>
      <w:r w:rsidRPr="007B0B29">
        <w:rPr>
          <w:rFonts w:eastAsia="Times New Roman" w:cs="Calibri"/>
          <w:color w:val="000000"/>
          <w:sz w:val="8"/>
          <w:szCs w:val="8"/>
          <w:u w:val="single"/>
          <w:lang w:eastAsia="zh-CN"/>
        </w:rPr>
        <w:t>is</w:t>
      </w:r>
      <w:proofErr w:type="gramEnd"/>
      <w:r w:rsidRPr="007B0B29">
        <w:rPr>
          <w:rFonts w:eastAsia="Times New Roman" w:cs="Calibri"/>
          <w:color w:val="000000"/>
          <w:sz w:val="8"/>
          <w:szCs w:val="8"/>
          <w:u w:val="single"/>
          <w:lang w:eastAsia="zh-CN"/>
        </w:rPr>
        <w:t xml:space="preserve"> a form of knowledge and identification that vacillates between what is always ‘in place,’ already known, and something that must be anxiously repeated … for it is the force of ambivalence that gives the colonial stereotype its currency.”</w:t>
      </w:r>
      <w:r w:rsidRPr="007B0B29">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7B0B29">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7B0B29">
        <w:rPr>
          <w:rFonts w:eastAsia="Times New Roman" w:cs="Calibri"/>
          <w:color w:val="000000"/>
          <w:sz w:val="8"/>
          <w:szCs w:val="8"/>
          <w:lang w:eastAsia="zh-CN"/>
        </w:rPr>
        <w:t xml:space="preserve">. </w:t>
      </w:r>
      <w:r w:rsidRPr="007B0B29">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7B0B29">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7B0B29">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7B0B29">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7B0B29">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7B0B29">
        <w:rPr>
          <w:rFonts w:eastAsia="Times New Roman" w:cs="Calibri"/>
          <w:color w:val="000000"/>
          <w:sz w:val="8"/>
          <w:szCs w:val="8"/>
          <w:lang w:eastAsia="zh-CN"/>
        </w:rPr>
        <w:t>safe”professional</w:t>
      </w:r>
      <w:proofErr w:type="spellEnd"/>
      <w:r w:rsidRPr="007B0B29">
        <w:rPr>
          <w:rFonts w:eastAsia="Times New Roman" w:cs="Calibri"/>
          <w:color w:val="000000"/>
          <w:sz w:val="8"/>
          <w:szCs w:val="8"/>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7B0B29">
        <w:rPr>
          <w:rFonts w:eastAsia="Times New Roman" w:cs="Calibri"/>
          <w:color w:val="000000"/>
          <w:sz w:val="8"/>
          <w:szCs w:val="8"/>
          <w:lang w:eastAsia="zh-CN"/>
        </w:rPr>
        <w:t>boat”or</w:t>
      </w:r>
      <w:proofErr w:type="spellEnd"/>
      <w:r w:rsidRPr="007B0B29">
        <w:rPr>
          <w:rFonts w:eastAsia="Times New Roman" w:cs="Calibri"/>
          <w:color w:val="000000"/>
          <w:sz w:val="8"/>
          <w:szCs w:val="8"/>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7B0B29">
        <w:rPr>
          <w:rFonts w:eastAsia="Times New Roman" w:cs="Calibri"/>
          <w:color w:val="000000"/>
          <w:sz w:val="8"/>
          <w:szCs w:val="8"/>
          <w:lang w:eastAsia="zh-CN"/>
        </w:rPr>
        <w:t>Lacan’s</w:t>
      </w:r>
      <w:proofErr w:type="spellEnd"/>
      <w:r w:rsidRPr="007B0B29">
        <w:rPr>
          <w:rFonts w:eastAsia="Times New Roman" w:cs="Calibri"/>
          <w:color w:val="000000"/>
          <w:sz w:val="8"/>
          <w:szCs w:val="8"/>
          <w:lang w:eastAsia="zh-CN"/>
        </w:rPr>
        <w:t xml:space="preserve"> idea of the subject as a desiring subject, Antonio </w:t>
      </w:r>
      <w:proofErr w:type="spellStart"/>
      <w:r w:rsidRPr="007B0B29">
        <w:rPr>
          <w:rFonts w:eastAsia="Times New Roman" w:cs="Calibri"/>
          <w:color w:val="000000"/>
          <w:sz w:val="8"/>
          <w:szCs w:val="8"/>
          <w:lang w:eastAsia="zh-CN"/>
        </w:rPr>
        <w:t>Viego</w:t>
      </w:r>
      <w:proofErr w:type="spellEnd"/>
      <w:r w:rsidRPr="007B0B29">
        <w:rPr>
          <w:rFonts w:eastAsia="Times New Roman" w:cs="Calibri"/>
          <w:color w:val="000000"/>
          <w:sz w:val="8"/>
          <w:szCs w:val="8"/>
          <w:lang w:eastAsia="zh-CN"/>
        </w:rPr>
        <w:t xml:space="preserve"> has described a similar prioritizing of needs over desires in the context of Latino immigration. He describes this process as the psychic production of a “dead </w:t>
      </w:r>
      <w:proofErr w:type="spellStart"/>
      <w:r w:rsidRPr="007B0B29">
        <w:rPr>
          <w:rFonts w:eastAsia="Times New Roman" w:cs="Calibri"/>
          <w:color w:val="000000"/>
          <w:sz w:val="8"/>
          <w:szCs w:val="8"/>
          <w:lang w:eastAsia="zh-CN"/>
        </w:rPr>
        <w:t>subject,”the</w:t>
      </w:r>
      <w:proofErr w:type="spellEnd"/>
      <w:r w:rsidRPr="007B0B29">
        <w:rPr>
          <w:rFonts w:eastAsia="Times New Roman" w:cs="Calibri"/>
          <w:color w:val="000000"/>
          <w:sz w:val="8"/>
          <w:szCs w:val="8"/>
          <w:lang w:eastAsia="zh-CN"/>
        </w:rPr>
        <w:t xml:space="preserve"> creation of a subject dead to his or her desires.32 Insofar as both social and parental pressures emphasize needs over desires— necessity over extravagance in Sau-ling W </w:t>
      </w:r>
      <w:proofErr w:type="spellStart"/>
      <w:r w:rsidRPr="007B0B29">
        <w:rPr>
          <w:rFonts w:eastAsia="Times New Roman" w:cs="Calibri"/>
          <w:color w:val="000000"/>
          <w:sz w:val="8"/>
          <w:szCs w:val="8"/>
          <w:lang w:eastAsia="zh-CN"/>
        </w:rPr>
        <w:t>ong’s</w:t>
      </w:r>
      <w:proofErr w:type="spellEnd"/>
      <w:r w:rsidRPr="007B0B29">
        <w:rPr>
          <w:rFonts w:eastAsia="Times New Roman" w:cs="Calibri"/>
          <w:color w:val="000000"/>
          <w:sz w:val="8"/>
          <w:szCs w:val="8"/>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7B0B29">
        <w:rPr>
          <w:rFonts w:eastAsia="Times New Roman" w:cs="Calibri"/>
          <w:color w:val="000000"/>
          <w:sz w:val="8"/>
          <w:szCs w:val="8"/>
          <w:lang w:eastAsia="zh-CN"/>
        </w:rPr>
        <w:t>Bhabha’s</w:t>
      </w:r>
      <w:proofErr w:type="spellEnd"/>
      <w:r w:rsidRPr="007B0B29">
        <w:rPr>
          <w:rFonts w:eastAsia="Times New Roman" w:cs="Calibri"/>
          <w:color w:val="000000"/>
          <w:sz w:val="8"/>
          <w:szCs w:val="8"/>
          <w:lang w:eastAsia="zh-CN"/>
        </w:rPr>
        <w:t xml:space="preserve"> concept of mimicry as nearly successful imitation. This not quite successful performance attempts to cover over that gap—the failure of well</w:t>
      </w:r>
      <w:r w:rsidRPr="007B0B29">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7B0B29">
        <w:rPr>
          <w:rFonts w:eastAsia="Times New Roman" w:cs="Calibri"/>
          <w:color w:val="000000"/>
          <w:sz w:val="8"/>
          <w:szCs w:val="8"/>
          <w:lang w:eastAsia="zh-CN"/>
        </w:rPr>
        <w:t>positive”representation</w:t>
      </w:r>
      <w:proofErr w:type="spellEnd"/>
      <w:r w:rsidRPr="007B0B29">
        <w:rPr>
          <w:rFonts w:eastAsia="Times New Roman" w:cs="Calibri"/>
          <w:color w:val="000000"/>
          <w:sz w:val="8"/>
          <w:szCs w:val="8"/>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7B0B29">
        <w:rPr>
          <w:rFonts w:eastAsia="Times New Roman" w:cs="Calibri"/>
          <w:color w:val="000000"/>
          <w:sz w:val="8"/>
          <w:szCs w:val="8"/>
          <w:lang w:eastAsia="zh-CN"/>
        </w:rPr>
        <w:t>sufficiendy</w:t>
      </w:r>
      <w:proofErr w:type="spellEnd"/>
      <w:r w:rsidRPr="007B0B29">
        <w:rPr>
          <w:rFonts w:eastAsia="Times New Roman" w:cs="Calibri"/>
          <w:color w:val="000000"/>
          <w:sz w:val="8"/>
          <w:szCs w:val="8"/>
          <w:lang w:eastAsia="zh-CN"/>
        </w:rPr>
        <w:t xml:space="preserve"> recognizing its liabilities—what the political theorist Wendy Brown describes as a “wounded attachment.”34 According to </w:t>
      </w:r>
      <w:proofErr w:type="spellStart"/>
      <w:r w:rsidRPr="007B0B29">
        <w:rPr>
          <w:rFonts w:eastAsia="Times New Roman" w:cs="Calibri"/>
          <w:color w:val="000000"/>
          <w:sz w:val="8"/>
          <w:szCs w:val="8"/>
          <w:lang w:eastAsia="zh-CN"/>
        </w:rPr>
        <w:t>Bhabha</w:t>
      </w:r>
      <w:proofErr w:type="spellEnd"/>
      <w:r w:rsidRPr="007B0B29">
        <w:rPr>
          <w:rFonts w:eastAsia="Times New Roman" w:cs="Calibri"/>
          <w:color w:val="000000"/>
          <w:sz w:val="8"/>
          <w:szCs w:val="8"/>
          <w:lang w:eastAsia="zh-CN"/>
        </w:rPr>
        <w:t xml:space="preserve">, in its </w:t>
      </w:r>
      <w:proofErr w:type="spellStart"/>
      <w:r w:rsidRPr="007B0B29">
        <w:rPr>
          <w:rFonts w:eastAsia="Times New Roman" w:cs="Calibri"/>
          <w:color w:val="000000"/>
          <w:sz w:val="8"/>
          <w:szCs w:val="8"/>
          <w:lang w:eastAsia="zh-CN"/>
        </w:rPr>
        <w:t>doubleness</w:t>
      </w:r>
      <w:proofErr w:type="spellEnd"/>
      <w:r w:rsidRPr="007B0B29">
        <w:rPr>
          <w:rFonts w:eastAsia="Times New Roman" w:cs="Calibri"/>
          <w:color w:val="000000"/>
          <w:sz w:val="8"/>
          <w:szCs w:val="8"/>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7B0B29">
        <w:rPr>
          <w:rFonts w:eastAsia="Times New Roman" w:cs="Calibri"/>
          <w:color w:val="000000"/>
          <w:sz w:val="8"/>
          <w:szCs w:val="8"/>
          <w:lang w:eastAsia="zh-CN"/>
        </w:rPr>
        <w:t>Palace.”Eventually</w:t>
      </w:r>
      <w:proofErr w:type="spellEnd"/>
      <w:r w:rsidRPr="007B0B29">
        <w:rPr>
          <w:rFonts w:eastAsia="Times New Roman" w:cs="Calibri"/>
          <w:color w:val="000000"/>
          <w:sz w:val="8"/>
          <w:szCs w:val="8"/>
          <w:lang w:eastAsia="zh-CN"/>
        </w:rPr>
        <w:t>, the franchise fails, and the first “</w:t>
      </w:r>
      <w:proofErr w:type="spellStart"/>
      <w:r w:rsidRPr="007B0B29">
        <w:rPr>
          <w:rFonts w:eastAsia="Times New Roman" w:cs="Calibri"/>
          <w:color w:val="000000"/>
          <w:sz w:val="8"/>
          <w:szCs w:val="8"/>
          <w:lang w:eastAsia="zh-CN"/>
        </w:rPr>
        <w:t>a”falls</w:t>
      </w:r>
      <w:proofErr w:type="spellEnd"/>
      <w:r w:rsidRPr="007B0B29">
        <w:rPr>
          <w:rFonts w:eastAsia="Times New Roman" w:cs="Calibri"/>
          <w:color w:val="000000"/>
          <w:sz w:val="8"/>
          <w:szCs w:val="8"/>
          <w:lang w:eastAsia="zh-CN"/>
        </w:rPr>
        <w:t xml:space="preserve"> off the “Chicken </w:t>
      </w:r>
      <w:proofErr w:type="spellStart"/>
      <w:r w:rsidRPr="007B0B29">
        <w:rPr>
          <w:rFonts w:eastAsia="Times New Roman" w:cs="Calibri"/>
          <w:color w:val="000000"/>
          <w:sz w:val="8"/>
          <w:szCs w:val="8"/>
          <w:lang w:eastAsia="zh-CN"/>
        </w:rPr>
        <w:t>Palace”sign</w:t>
      </w:r>
      <w:proofErr w:type="spellEnd"/>
      <w:r w:rsidRPr="007B0B29">
        <w:rPr>
          <w:rFonts w:eastAsia="Times New Roman" w:cs="Calibri"/>
          <w:color w:val="000000"/>
          <w:sz w:val="8"/>
          <w:szCs w:val="8"/>
          <w:lang w:eastAsia="zh-CN"/>
        </w:rPr>
        <w:t xml:space="preserve"> which becomes “Chicken </w:t>
      </w:r>
      <w:proofErr w:type="spellStart"/>
      <w:r w:rsidRPr="007B0B29">
        <w:rPr>
          <w:rFonts w:eastAsia="Times New Roman" w:cs="Calibri"/>
          <w:color w:val="000000"/>
          <w:sz w:val="8"/>
          <w:szCs w:val="8"/>
          <w:lang w:eastAsia="zh-CN"/>
        </w:rPr>
        <w:t>P_lace.”This</w:t>
      </w:r>
      <w:proofErr w:type="spellEnd"/>
      <w:r w:rsidRPr="007B0B29">
        <w:rPr>
          <w:rFonts w:eastAsia="Times New Roman" w:cs="Calibri"/>
          <w:color w:val="000000"/>
          <w:sz w:val="8"/>
          <w:szCs w:val="8"/>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7B0B29">
        <w:rPr>
          <w:rFonts w:eastAsia="Times New Roman" w:cs="Calibri"/>
          <w:color w:val="000000"/>
          <w:sz w:val="8"/>
          <w:szCs w:val="8"/>
          <w:lang w:eastAsia="zh-CN"/>
        </w:rPr>
        <w:t>intrasubjective</w:t>
      </w:r>
      <w:proofErr w:type="spellEnd"/>
      <w:r w:rsidRPr="007B0B29">
        <w:rPr>
          <w:rFonts w:eastAsia="Times New Roman" w:cs="Calibri"/>
          <w:color w:val="000000"/>
          <w:sz w:val="8"/>
          <w:szCs w:val="8"/>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7B0B29">
        <w:rPr>
          <w:rFonts w:eastAsia="Times New Roman" w:cs="Calibri"/>
          <w:color w:val="000000"/>
          <w:sz w:val="8"/>
          <w:szCs w:val="8"/>
          <w:lang w:eastAsia="zh-CN"/>
        </w:rPr>
        <w:t>depathologize</w:t>
      </w:r>
      <w:proofErr w:type="spellEnd"/>
      <w:r w:rsidRPr="007B0B29">
        <w:rPr>
          <w:rFonts w:eastAsia="Times New Roman" w:cs="Calibri"/>
          <w:color w:val="000000"/>
          <w:sz w:val="8"/>
          <w:szCs w:val="8"/>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7B0B29">
        <w:rPr>
          <w:rFonts w:eastAsia="Times New Roman" w:cs="Calibri"/>
          <w:color w:val="000000"/>
          <w:sz w:val="8"/>
          <w:szCs w:val="8"/>
          <w:lang w:eastAsia="zh-CN"/>
        </w:rPr>
        <w:t>us</w:t>
      </w:r>
      <w:proofErr w:type="gramEnd"/>
      <w:r w:rsidRPr="007B0B29">
        <w:rPr>
          <w:rFonts w:eastAsia="Times New Roman" w:cs="Calibri"/>
          <w:color w:val="000000"/>
          <w:sz w:val="8"/>
          <w:szCs w:val="8"/>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7B0B29">
        <w:rPr>
          <w:rFonts w:eastAsia="Times New Roman" w:cs="Calibri"/>
          <w:color w:val="000000"/>
          <w:sz w:val="8"/>
          <w:szCs w:val="8"/>
          <w:lang w:eastAsia="zh-CN"/>
        </w:rPr>
        <w:t>school.”When</w:t>
      </w:r>
      <w:proofErr w:type="spellEnd"/>
      <w:r w:rsidRPr="007B0B29">
        <w:rPr>
          <w:rFonts w:eastAsia="Times New Roman" w:cs="Calibri"/>
          <w:color w:val="000000"/>
          <w:sz w:val="8"/>
          <w:szCs w:val="8"/>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7B0B29">
        <w:rPr>
          <w:rFonts w:eastAsia="Times New Roman" w:cs="Calibri"/>
          <w:color w:val="000000"/>
          <w:sz w:val="8"/>
          <w:szCs w:val="8"/>
          <w:lang w:eastAsia="zh-CN"/>
        </w:rPr>
        <w:t>parents’failure</w:t>
      </w:r>
      <w:proofErr w:type="spellEnd"/>
      <w:r w:rsidRPr="007B0B29">
        <w:rPr>
          <w:rFonts w:eastAsia="Times New Roman" w:cs="Calibri"/>
          <w:color w:val="000000"/>
          <w:sz w:val="8"/>
          <w:szCs w:val="8"/>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7B0B29">
        <w:rPr>
          <w:rFonts w:eastAsia="Times New Roman" w:cs="Calibri"/>
          <w:color w:val="000000"/>
          <w:sz w:val="8"/>
          <w:szCs w:val="8"/>
          <w:lang w:eastAsia="zh-CN"/>
        </w:rPr>
        <w:t>Here</w:t>
      </w:r>
      <w:proofErr w:type="gramEnd"/>
      <w:r w:rsidRPr="007B0B29">
        <w:rPr>
          <w:rFonts w:eastAsia="Times New Roman" w:cs="Calibri"/>
          <w:color w:val="000000"/>
          <w:sz w:val="8"/>
          <w:szCs w:val="8"/>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7B0B29">
        <w:rPr>
          <w:rFonts w:eastAsia="Times New Roman" w:cs="Calibri"/>
          <w:color w:val="000000"/>
          <w:sz w:val="8"/>
          <w:szCs w:val="8"/>
          <w:lang w:eastAsia="zh-CN"/>
        </w:rPr>
        <w:t>Tajiri’s</w:t>
      </w:r>
      <w:proofErr w:type="spellEnd"/>
      <w:r w:rsidRPr="007B0B29">
        <w:rPr>
          <w:rFonts w:eastAsia="Times New Roman" w:cs="Calibri"/>
          <w:color w:val="000000"/>
          <w:sz w:val="8"/>
          <w:szCs w:val="8"/>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7B0B29">
        <w:rPr>
          <w:rFonts w:eastAsia="Times New Roman" w:cs="Calibri"/>
          <w:color w:val="000000"/>
          <w:sz w:val="8"/>
          <w:szCs w:val="8"/>
          <w:lang w:eastAsia="zh-CN"/>
        </w:rPr>
        <w:t>Tajiri’s</w:t>
      </w:r>
      <w:proofErr w:type="spellEnd"/>
      <w:r w:rsidRPr="007B0B29">
        <w:rPr>
          <w:rFonts w:eastAsia="Times New Roman" w:cs="Calibri"/>
          <w:color w:val="000000"/>
          <w:sz w:val="8"/>
          <w:szCs w:val="8"/>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7B0B29">
        <w:rPr>
          <w:rFonts w:eastAsia="Times New Roman" w:cs="Calibri"/>
          <w:color w:val="000000"/>
          <w:sz w:val="8"/>
          <w:szCs w:val="8"/>
          <w:lang w:eastAsia="zh-CN"/>
        </w:rPr>
        <w:t>”(</w:t>
      </w:r>
      <w:proofErr w:type="gramEnd"/>
      <w:r w:rsidRPr="007B0B29">
        <w:rPr>
          <w:rFonts w:eastAsia="Times New Roman" w:cs="Calibri"/>
          <w:color w:val="000000"/>
          <w:sz w:val="8"/>
          <w:szCs w:val="8"/>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7B0B29">
        <w:rPr>
          <w:rFonts w:eastAsia="Times New Roman" w:cs="Calibri"/>
          <w:color w:val="000000"/>
          <w:sz w:val="8"/>
          <w:szCs w:val="8"/>
          <w:lang w:eastAsia="zh-CN"/>
        </w:rPr>
        <w:t>intergenerationally</w:t>
      </w:r>
      <w:proofErr w:type="spellEnd"/>
      <w:r w:rsidRPr="007B0B29">
        <w:rPr>
          <w:rFonts w:eastAsia="Times New Roman" w:cs="Calibri"/>
          <w:color w:val="000000"/>
          <w:sz w:val="8"/>
          <w:szCs w:val="8"/>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7B0B29">
        <w:rPr>
          <w:rFonts w:eastAsia="Times New Roman" w:cs="Calibri"/>
          <w:color w:val="000000"/>
          <w:sz w:val="8"/>
          <w:szCs w:val="8"/>
          <w:lang w:eastAsia="zh-CN"/>
        </w:rPr>
        <w:t>intrasubjective</w:t>
      </w:r>
      <w:proofErr w:type="spellEnd"/>
      <w:r w:rsidRPr="007B0B29">
        <w:rPr>
          <w:rFonts w:eastAsia="Times New Roman" w:cs="Calibri"/>
          <w:color w:val="000000"/>
          <w:sz w:val="8"/>
          <w:szCs w:val="8"/>
          <w:lang w:eastAsia="zh-CN"/>
        </w:rPr>
        <w:t xml:space="preserve"> psychic condition, </w:t>
      </w:r>
      <w:proofErr w:type="spellStart"/>
      <w:r w:rsidRPr="007B0B29">
        <w:rPr>
          <w:rFonts w:eastAsia="Times New Roman" w:cs="Calibri"/>
          <w:color w:val="000000"/>
          <w:sz w:val="8"/>
          <w:szCs w:val="8"/>
          <w:lang w:eastAsia="zh-CN"/>
        </w:rPr>
        <w:t>Tajiri’s</w:t>
      </w:r>
      <w:proofErr w:type="spellEnd"/>
      <w:r w:rsidRPr="007B0B29">
        <w:rPr>
          <w:rFonts w:eastAsia="Times New Roman" w:cs="Calibri"/>
          <w:color w:val="000000"/>
          <w:sz w:val="8"/>
          <w:szCs w:val="8"/>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7B0B29">
        <w:rPr>
          <w:rFonts w:eastAsia="Times New Roman" w:cs="Calibri"/>
          <w:color w:val="000000"/>
          <w:sz w:val="8"/>
          <w:szCs w:val="8"/>
          <w:lang w:eastAsia="zh-CN"/>
        </w:rPr>
        <w:t>daughters’bodies</w:t>
      </w:r>
      <w:proofErr w:type="spellEnd"/>
      <w:r w:rsidRPr="007B0B29">
        <w:rPr>
          <w:rFonts w:eastAsia="Times New Roman" w:cs="Calibri"/>
          <w:color w:val="000000"/>
          <w:sz w:val="8"/>
          <w:szCs w:val="8"/>
          <w:lang w:eastAsia="zh-CN"/>
        </w:rPr>
        <w:t xml:space="preserve"> and voices become substitutes for those of the mothers— not just the </w:t>
      </w:r>
      <w:proofErr w:type="spellStart"/>
      <w:r w:rsidRPr="007B0B29">
        <w:rPr>
          <w:rFonts w:eastAsia="Times New Roman" w:cs="Calibri"/>
          <w:color w:val="000000"/>
          <w:sz w:val="8"/>
          <w:szCs w:val="8"/>
          <w:lang w:eastAsia="zh-CN"/>
        </w:rPr>
        <w:t>mothers’bodies</w:t>
      </w:r>
      <w:proofErr w:type="spellEnd"/>
      <w:r w:rsidRPr="007B0B29">
        <w:rPr>
          <w:rFonts w:eastAsia="Times New Roman" w:cs="Calibri"/>
          <w:color w:val="000000"/>
          <w:sz w:val="8"/>
          <w:szCs w:val="8"/>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7B0B29">
        <w:rPr>
          <w:rFonts w:eastAsia="Times New Roman" w:cs="Calibri"/>
          <w:color w:val="000000"/>
          <w:sz w:val="8"/>
          <w:szCs w:val="8"/>
          <w:lang w:eastAsia="zh-CN"/>
        </w:rPr>
        <w:t>mothers’losses</w:t>
      </w:r>
      <w:proofErr w:type="spellEnd"/>
      <w:r w:rsidRPr="007B0B29">
        <w:rPr>
          <w:rFonts w:eastAsia="Times New Roman" w:cs="Calibri"/>
          <w:color w:val="000000"/>
          <w:sz w:val="8"/>
          <w:szCs w:val="8"/>
          <w:lang w:eastAsia="zh-CN"/>
        </w:rPr>
        <w:t xml:space="preserve">. The </w:t>
      </w:r>
      <w:proofErr w:type="spellStart"/>
      <w:r w:rsidRPr="007B0B29">
        <w:rPr>
          <w:rFonts w:eastAsia="Times New Roman" w:cs="Calibri"/>
          <w:color w:val="000000"/>
          <w:sz w:val="8"/>
          <w:szCs w:val="8"/>
          <w:lang w:eastAsia="zh-CN"/>
        </w:rPr>
        <w:t>mothers’voices</w:t>
      </w:r>
      <w:proofErr w:type="spellEnd"/>
      <w:r w:rsidRPr="007B0B29">
        <w:rPr>
          <w:rFonts w:eastAsia="Times New Roman" w:cs="Calibri"/>
          <w:color w:val="000000"/>
          <w:sz w:val="8"/>
          <w:szCs w:val="8"/>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7B0B29">
        <w:rPr>
          <w:rFonts w:eastAsia="Times New Roman" w:cs="Calibri"/>
          <w:color w:val="000000"/>
          <w:sz w:val="8"/>
          <w:szCs w:val="8"/>
          <w:lang w:eastAsia="zh-CN"/>
        </w:rPr>
        <w:t>)plaint</w:t>
      </w:r>
      <w:proofErr w:type="gramEnd"/>
      <w:r w:rsidRPr="007B0B29">
        <w:rPr>
          <w:rFonts w:eastAsia="Times New Roman" w:cs="Calibri"/>
          <w:color w:val="000000"/>
          <w:sz w:val="8"/>
          <w:szCs w:val="8"/>
          <w:lang w:eastAsia="zh-CN"/>
        </w:rPr>
        <w:t xml:space="preserve">? In the Psychic Life of Power, Judith Butler writes, “The melancholic would have </w:t>
      </w:r>
      <w:proofErr w:type="spellStart"/>
      <w:r w:rsidRPr="007B0B29">
        <w:rPr>
          <w:rFonts w:eastAsia="Times New Roman" w:cs="Calibri"/>
          <w:color w:val="000000"/>
          <w:sz w:val="8"/>
          <w:szCs w:val="8"/>
          <w:lang w:eastAsia="zh-CN"/>
        </w:rPr>
        <w:t>saidsomething</w:t>
      </w:r>
      <w:proofErr w:type="spellEnd"/>
      <w:r w:rsidRPr="007B0B29">
        <w:rPr>
          <w:rFonts w:eastAsia="Times New Roman" w:cs="Calibri"/>
          <w:color w:val="000000"/>
          <w:sz w:val="8"/>
          <w:szCs w:val="8"/>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7B0B29">
        <w:rPr>
          <w:rFonts w:eastAsia="Times New Roman" w:cs="Calibri"/>
          <w:color w:val="000000"/>
          <w:sz w:val="8"/>
          <w:szCs w:val="8"/>
          <w:lang w:eastAsia="zh-CN"/>
        </w:rPr>
        <w:t>pathologized</w:t>
      </w:r>
      <w:proofErr w:type="spellEnd"/>
      <w:r w:rsidRPr="007B0B29">
        <w:rPr>
          <w:rFonts w:eastAsia="Times New Roman" w:cs="Calibri"/>
          <w:color w:val="000000"/>
          <w:sz w:val="8"/>
          <w:szCs w:val="8"/>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7B0B29">
        <w:rPr>
          <w:rFonts w:eastAsia="Times New Roman" w:cs="Calibri"/>
          <w:color w:val="000000"/>
          <w:sz w:val="8"/>
          <w:szCs w:val="8"/>
          <w:lang w:eastAsia="zh-CN"/>
        </w:rPr>
        <w:t>Tajiri’s</w:t>
      </w:r>
      <w:proofErr w:type="spellEnd"/>
      <w:r w:rsidRPr="007B0B29">
        <w:rPr>
          <w:rFonts w:eastAsia="Times New Roman" w:cs="Calibri"/>
          <w:color w:val="000000"/>
          <w:sz w:val="8"/>
          <w:szCs w:val="8"/>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7B0B29">
        <w:rPr>
          <w:rFonts w:eastAsia="Times New Roman" w:cs="Calibri"/>
          <w:color w:val="000000"/>
          <w:sz w:val="8"/>
          <w:szCs w:val="8"/>
          <w:lang w:eastAsia="zh-CN"/>
        </w:rPr>
        <w:t>essentializes</w:t>
      </w:r>
      <w:proofErr w:type="spellEnd"/>
      <w:r w:rsidRPr="007B0B29">
        <w:rPr>
          <w:rFonts w:eastAsia="Times New Roman" w:cs="Calibri"/>
          <w:color w:val="000000"/>
          <w:sz w:val="8"/>
          <w:szCs w:val="8"/>
          <w:lang w:eastAsia="zh-CN"/>
        </w:rPr>
        <w:t xml:space="preserve"> Asian American culture, obscuring the particularities and </w:t>
      </w:r>
      <w:proofErr w:type="spellStart"/>
      <w:r w:rsidRPr="007B0B29">
        <w:rPr>
          <w:rFonts w:eastAsia="Times New Roman" w:cs="Calibri"/>
          <w:color w:val="000000"/>
          <w:sz w:val="8"/>
          <w:szCs w:val="8"/>
          <w:lang w:eastAsia="zh-CN"/>
        </w:rPr>
        <w:t>incommensurabilities</w:t>
      </w:r>
      <w:proofErr w:type="spellEnd"/>
      <w:r w:rsidRPr="007B0B29">
        <w:rPr>
          <w:rFonts w:eastAsia="Times New Roman" w:cs="Calibri"/>
          <w:color w:val="000000"/>
          <w:sz w:val="8"/>
          <w:szCs w:val="8"/>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7B0B29">
        <w:rPr>
          <w:rFonts w:eastAsia="Times New Roman" w:cs="Calibri"/>
          <w:color w:val="000000"/>
          <w:sz w:val="28"/>
          <w:szCs w:val="28"/>
          <w:u w:val="single"/>
          <w:lang w:eastAsia="zh-CN"/>
        </w:rPr>
        <w:t xml:space="preserve">When Nelson started </w:t>
      </w:r>
      <w:r w:rsidRPr="007B0B29">
        <w:rPr>
          <w:rFonts w:eastAsia="Times New Roman" w:cs="Calibri"/>
          <w:color w:val="000000"/>
          <w:sz w:val="28"/>
          <w:szCs w:val="28"/>
          <w:u w:val="single"/>
          <w:lang w:eastAsia="zh-CN"/>
        </w:rPr>
        <w:lastRenderedPageBreak/>
        <w:t xml:space="preserve">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7B0B29">
        <w:rPr>
          <w:rFonts w:eastAsia="Times New Roman" w:cs="Calibri"/>
          <w:color w:val="000000"/>
          <w:sz w:val="28"/>
          <w:szCs w:val="28"/>
          <w:u w:val="single"/>
          <w:shd w:val="clear" w:color="auto" w:fill="00FF00"/>
          <w:lang w:eastAsia="zh-CN"/>
        </w:rPr>
        <w:t>Nelson</w:t>
      </w:r>
      <w:r w:rsidRPr="007B0B29">
        <w:rPr>
          <w:rFonts w:eastAsia="Times New Roman" w:cs="Calibri"/>
          <w:color w:val="000000"/>
          <w:sz w:val="28"/>
          <w:szCs w:val="28"/>
          <w:u w:val="single"/>
          <w:lang w:eastAsia="zh-CN"/>
        </w:rPr>
        <w:t xml:space="preserve"> recounts a story that took place later in grade school. During a reading lesson, he </w:t>
      </w:r>
      <w:r w:rsidRPr="007B0B29">
        <w:rPr>
          <w:rFonts w:eastAsia="Times New Roman" w:cs="Calibri"/>
          <w:color w:val="000000"/>
          <w:sz w:val="28"/>
          <w:szCs w:val="28"/>
          <w:u w:val="single"/>
          <w:shd w:val="clear" w:color="auto" w:fill="00FF00"/>
          <w:lang w:eastAsia="zh-CN"/>
        </w:rPr>
        <w:t>mispronounced “crooked” as “</w:t>
      </w:r>
      <w:proofErr w:type="spellStart"/>
      <w:r w:rsidRPr="007B0B29">
        <w:rPr>
          <w:rFonts w:eastAsia="Times New Roman" w:cs="Calibri"/>
          <w:color w:val="000000"/>
          <w:sz w:val="28"/>
          <w:szCs w:val="28"/>
          <w:u w:val="single"/>
          <w:shd w:val="clear" w:color="auto" w:fill="00FF00"/>
          <w:lang w:eastAsia="zh-CN"/>
        </w:rPr>
        <w:t>crookd</w:t>
      </w:r>
      <w:proofErr w:type="spellEnd"/>
      <w:proofErr w:type="gramStart"/>
      <w:r w:rsidRPr="007B0B29">
        <w:rPr>
          <w:rFonts w:eastAsia="Times New Roman" w:cs="Calibri"/>
          <w:color w:val="000000"/>
          <w:sz w:val="28"/>
          <w:szCs w:val="28"/>
          <w:u w:val="single"/>
          <w:lang w:eastAsia="zh-CN"/>
        </w:rPr>
        <w:t>”(</w:t>
      </w:r>
      <w:proofErr w:type="gramEnd"/>
      <w:r w:rsidRPr="007B0B29">
        <w:rPr>
          <w:rFonts w:eastAsia="Times New Roman" w:cs="Calibri"/>
          <w:color w:val="000000"/>
          <w:sz w:val="28"/>
          <w:szCs w:val="28"/>
          <w:u w:val="single"/>
          <w:lang w:eastAsia="zh-CN"/>
        </w:rPr>
        <w:t xml:space="preserve">one syllable). </w:t>
      </w:r>
      <w:r w:rsidRPr="007B0B29">
        <w:rPr>
          <w:rFonts w:eastAsia="Times New Roman" w:cs="Calibri"/>
          <w:color w:val="000000"/>
          <w:sz w:val="28"/>
          <w:szCs w:val="28"/>
          <w:u w:val="single"/>
          <w:shd w:val="clear" w:color="auto" w:fill="00FF00"/>
          <w:lang w:eastAsia="zh-CN"/>
        </w:rPr>
        <w:t xml:space="preserve">His teacher shamed him publicly for his failed </w:t>
      </w:r>
      <w:r w:rsidRPr="007B0B29">
        <w:rPr>
          <w:rFonts w:eastAsia="Times New Roman" w:cs="Calibri"/>
          <w:color w:val="000000"/>
          <w:sz w:val="28"/>
          <w:szCs w:val="28"/>
          <w:u w:val="single"/>
          <w:lang w:eastAsia="zh-CN"/>
        </w:rPr>
        <w:t xml:space="preserve">speech act—his failed act of </w:t>
      </w:r>
      <w:r w:rsidRPr="007B0B29">
        <w:rPr>
          <w:rFonts w:eastAsia="Times New Roman" w:cs="Calibri"/>
          <w:color w:val="000000"/>
          <w:sz w:val="28"/>
          <w:szCs w:val="28"/>
          <w:u w:val="single"/>
          <w:shd w:val="clear" w:color="auto" w:fill="00FF00"/>
          <w:lang w:eastAsia="zh-CN"/>
        </w:rPr>
        <w:t>mimicry</w:t>
      </w:r>
      <w:r w:rsidRPr="007B0B29">
        <w:rPr>
          <w:rFonts w:eastAsia="Times New Roman" w:cs="Calibri"/>
          <w:color w:val="000000"/>
          <w:sz w:val="28"/>
          <w:szCs w:val="28"/>
          <w:u w:val="single"/>
          <w:lang w:eastAsia="zh-CN"/>
        </w:rPr>
        <w:t xml:space="preserve"> —and demanded to know where he learned to mispronounce such a simple word. </w:t>
      </w:r>
      <w:r w:rsidRPr="007B0B29">
        <w:rPr>
          <w:rFonts w:eastAsia="Times New Roman" w:cs="Calibri"/>
          <w:color w:val="000000"/>
          <w:sz w:val="16"/>
          <w:szCs w:val="16"/>
          <w:lang w:eastAsia="zh-CN"/>
        </w:rPr>
        <w:t xml:space="preserve">Nelson reluctantly replied that he learned this pronunciation from his mother. </w:t>
      </w:r>
      <w:r w:rsidRPr="007B0B29">
        <w:rPr>
          <w:rFonts w:eastAsia="Times New Roman" w:cs="Calibri"/>
          <w:color w:val="000000"/>
          <w:sz w:val="28"/>
          <w:szCs w:val="28"/>
          <w:u w:val="single"/>
          <w:lang w:eastAsia="zh-CN"/>
        </w:rPr>
        <w:t>Nelson remembers, in particular, feelings of social embarrassment and shame from the ridicule of his teacher and classmates.</w:t>
      </w:r>
      <w:r w:rsidRPr="007B0B29">
        <w:rPr>
          <w:rFonts w:eastAsia="Times New Roman" w:cs="Calibri"/>
          <w:color w:val="000000"/>
          <w:sz w:val="16"/>
          <w:szCs w:val="16"/>
          <w:lang w:eastAsia="zh-CN"/>
        </w:rPr>
        <w:t xml:space="preserve"> </w:t>
      </w:r>
      <w:r w:rsidRPr="007B0B29">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7B0B29">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7B0B29">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7B0B29">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7B0B29">
        <w:rPr>
          <w:rFonts w:eastAsia="Times New Roman" w:cs="Calibri"/>
          <w:color w:val="000000"/>
          <w:sz w:val="16"/>
          <w:szCs w:val="16"/>
          <w:lang w:eastAsia="zh-CN"/>
        </w:rPr>
        <w:t>Japaneseness</w:t>
      </w:r>
      <w:proofErr w:type="spellEnd"/>
      <w:r w:rsidRPr="007B0B29">
        <w:rPr>
          <w:rFonts w:eastAsia="Times New Roman" w:cs="Calibri"/>
          <w:color w:val="000000"/>
          <w:sz w:val="16"/>
          <w:szCs w:val="16"/>
          <w:lang w:eastAsia="zh-CN"/>
        </w:rPr>
        <w:t xml:space="preserve">. Nelson’s situation reveals how on two fronts ideals of whiteness and ideals of </w:t>
      </w:r>
      <w:proofErr w:type="spellStart"/>
      <w:r w:rsidRPr="007B0B29">
        <w:rPr>
          <w:rFonts w:eastAsia="Times New Roman" w:cs="Calibri"/>
          <w:color w:val="000000"/>
          <w:sz w:val="16"/>
          <w:szCs w:val="16"/>
          <w:lang w:eastAsia="zh-CN"/>
        </w:rPr>
        <w:t>Japaneseness</w:t>
      </w:r>
      <w:proofErr w:type="spellEnd"/>
      <w:r w:rsidRPr="007B0B29">
        <w:rPr>
          <w:rFonts w:eastAsia="Times New Roman" w:cs="Calibri"/>
          <w:color w:val="000000"/>
          <w:sz w:val="16"/>
          <w:szCs w:val="16"/>
          <w:lang w:eastAsia="zh-CN"/>
        </w:rPr>
        <w:t xml:space="preserve"> are lost and unresolved. </w:t>
      </w:r>
      <w:r w:rsidRPr="007B0B29">
        <w:rPr>
          <w:rFonts w:eastAsia="Times New Roman" w:cs="Calibri"/>
          <w:color w:val="000000"/>
          <w:sz w:val="28"/>
          <w:szCs w:val="28"/>
          <w:u w:val="single"/>
          <w:lang w:eastAsia="zh-CN"/>
        </w:rPr>
        <w:t xml:space="preserve">Here </w:t>
      </w:r>
      <w:r w:rsidRPr="007B0B29">
        <w:rPr>
          <w:rFonts w:eastAsia="Times New Roman" w:cs="Calibri"/>
          <w:color w:val="000000"/>
          <w:sz w:val="28"/>
          <w:szCs w:val="28"/>
          <w:u w:val="single"/>
          <w:shd w:val="clear" w:color="auto" w:fill="00FF00"/>
          <w:lang w:eastAsia="zh-CN"/>
        </w:rPr>
        <w:t>the problem of accent marks</w:t>
      </w:r>
      <w:r w:rsidRPr="007B0B29">
        <w:rPr>
          <w:rFonts w:eastAsia="Times New Roman" w:cs="Calibri"/>
          <w:color w:val="000000"/>
          <w:sz w:val="28"/>
          <w:szCs w:val="28"/>
          <w:u w:val="single"/>
          <w:lang w:eastAsia="zh-CN"/>
        </w:rPr>
        <w:t xml:space="preserve"> an </w:t>
      </w:r>
      <w:r w:rsidRPr="007B0B29">
        <w:rPr>
          <w:rFonts w:eastAsia="Times New Roman" w:cs="Calibri"/>
          <w:color w:val="000000"/>
          <w:sz w:val="28"/>
          <w:szCs w:val="28"/>
          <w:u w:val="single"/>
          <w:shd w:val="clear" w:color="auto" w:fill="00FF00"/>
          <w:lang w:eastAsia="zh-CN"/>
        </w:rPr>
        <w:t>impossible social compliance</w:t>
      </w:r>
      <w:r w:rsidRPr="007B0B29">
        <w:rPr>
          <w:rFonts w:eastAsia="Times New Roman" w:cs="Calibri"/>
          <w:color w:val="000000"/>
          <w:sz w:val="28"/>
          <w:szCs w:val="28"/>
          <w:u w:val="single"/>
          <w:lang w:eastAsia="zh-CN"/>
        </w:rPr>
        <w:t xml:space="preserve">. In both instances, </w:t>
      </w:r>
      <w:r w:rsidRPr="007B0B29">
        <w:rPr>
          <w:rFonts w:eastAsia="Times New Roman" w:cs="Calibri"/>
          <w:color w:val="000000"/>
          <w:sz w:val="28"/>
          <w:szCs w:val="28"/>
          <w:u w:val="single"/>
          <w:shd w:val="clear" w:color="auto" w:fill="00FF00"/>
          <w:lang w:eastAsia="zh-CN"/>
        </w:rPr>
        <w:t>language is the privileged vehicle</w:t>
      </w:r>
      <w:r w:rsidRPr="007B0B29">
        <w:rPr>
          <w:rFonts w:eastAsia="Times New Roman" w:cs="Calibri"/>
          <w:color w:val="000000"/>
          <w:sz w:val="28"/>
          <w:szCs w:val="28"/>
          <w:u w:val="single"/>
          <w:lang w:eastAsia="zh-CN"/>
        </w:rPr>
        <w:t xml:space="preserve">— the privileged property— </w:t>
      </w:r>
      <w:r w:rsidRPr="007B0B29">
        <w:rPr>
          <w:rFonts w:eastAsia="Times New Roman" w:cs="Calibri"/>
          <w:color w:val="000000"/>
          <w:sz w:val="28"/>
          <w:szCs w:val="28"/>
          <w:u w:val="single"/>
          <w:shd w:val="clear" w:color="auto" w:fill="00FF00"/>
          <w:lang w:eastAsia="zh-CN"/>
        </w:rPr>
        <w:t>by which standards of successful assimilation</w:t>
      </w:r>
      <w:r w:rsidRPr="007B0B29">
        <w:rPr>
          <w:rFonts w:eastAsia="Times New Roman" w:cs="Calibri"/>
          <w:color w:val="000000"/>
          <w:sz w:val="28"/>
          <w:szCs w:val="28"/>
          <w:u w:val="single"/>
          <w:lang w:eastAsia="zh-CN"/>
        </w:rPr>
        <w:t xml:space="preserve"> and failed integration </w:t>
      </w:r>
      <w:r w:rsidRPr="007B0B29">
        <w:rPr>
          <w:rFonts w:eastAsia="Times New Roman" w:cs="Calibri"/>
          <w:color w:val="000000"/>
          <w:sz w:val="28"/>
          <w:szCs w:val="28"/>
          <w:u w:val="single"/>
          <w:shd w:val="clear" w:color="auto" w:fill="00FF00"/>
          <w:lang w:eastAsia="zh-CN"/>
        </w:rPr>
        <w:t>are measured</w:t>
      </w:r>
      <w:r w:rsidRPr="007B0B29">
        <w:rPr>
          <w:rFonts w:eastAsia="Times New Roman" w:cs="Calibri"/>
          <w:color w:val="000000"/>
          <w:sz w:val="28"/>
          <w:szCs w:val="28"/>
          <w:u w:val="single"/>
          <w:lang w:eastAsia="zh-CN"/>
        </w:rPr>
        <w:t>.</w:t>
      </w:r>
      <w:r w:rsidRPr="007B0B29">
        <w:rPr>
          <w:rFonts w:eastAsia="Times New Roman" w:cs="Calibri"/>
          <w:color w:val="000000"/>
          <w:sz w:val="16"/>
          <w:szCs w:val="16"/>
          <w:lang w:eastAsia="zh-CN"/>
        </w:rPr>
        <w:t xml:space="preserve"> In this sense, </w:t>
      </w:r>
      <w:r w:rsidRPr="007B0B29">
        <w:rPr>
          <w:rFonts w:eastAsia="Times New Roman" w:cs="Calibri"/>
          <w:b/>
          <w:bCs/>
          <w:color w:val="000000"/>
          <w:sz w:val="28"/>
          <w:szCs w:val="28"/>
          <w:u w:val="single"/>
          <w:shd w:val="clear" w:color="auto" w:fill="00FF00"/>
          <w:lang w:eastAsia="zh-CN"/>
        </w:rPr>
        <w:t>language</w:t>
      </w:r>
      <w:r w:rsidRPr="007B0B29">
        <w:rPr>
          <w:rFonts w:eastAsia="Times New Roman" w:cs="Calibri"/>
          <w:b/>
          <w:bCs/>
          <w:color w:val="000000"/>
          <w:sz w:val="28"/>
          <w:szCs w:val="28"/>
          <w:u w:val="single"/>
          <w:lang w:eastAsia="zh-CN"/>
        </w:rPr>
        <w:t xml:space="preserve"> itself might be thought of as </w:t>
      </w:r>
      <w:r w:rsidRPr="007B0B29">
        <w:rPr>
          <w:rFonts w:eastAsia="Times New Roman" w:cs="Calibri"/>
          <w:b/>
          <w:bCs/>
          <w:color w:val="000000"/>
          <w:sz w:val="28"/>
          <w:szCs w:val="28"/>
          <w:u w:val="single"/>
          <w:shd w:val="clear" w:color="auto" w:fill="00FF00"/>
          <w:lang w:eastAsia="zh-CN"/>
        </w:rPr>
        <w:t>a</w:t>
      </w:r>
      <w:r w:rsidRPr="007B0B29">
        <w:rPr>
          <w:rFonts w:eastAsia="Times New Roman" w:cs="Calibri"/>
          <w:b/>
          <w:bCs/>
          <w:color w:val="000000"/>
          <w:sz w:val="28"/>
          <w:szCs w:val="28"/>
          <w:u w:val="single"/>
          <w:lang w:eastAsia="zh-CN"/>
        </w:rPr>
        <w:t xml:space="preserve"> kind of </w:t>
      </w:r>
      <w:r w:rsidRPr="007B0B29">
        <w:rPr>
          <w:rFonts w:eastAsia="Times New Roman" w:cs="Calibri"/>
          <w:b/>
          <w:bCs/>
          <w:color w:val="000000"/>
          <w:sz w:val="28"/>
          <w:szCs w:val="28"/>
          <w:u w:val="single"/>
          <w:shd w:val="clear" w:color="auto" w:fill="00FF00"/>
          <w:lang w:eastAsia="zh-CN"/>
        </w:rPr>
        <w:t>property right</w:t>
      </w:r>
      <w:r w:rsidRPr="007B0B29">
        <w:rPr>
          <w:rFonts w:eastAsia="Times New Roman" w:cs="Calibri"/>
          <w:b/>
          <w:bCs/>
          <w:color w:val="000000"/>
          <w:sz w:val="28"/>
          <w:szCs w:val="28"/>
          <w:u w:val="single"/>
          <w:lang w:eastAsia="zh-CN"/>
        </w:rPr>
        <w:t xml:space="preserve"> and stereotype, </w:t>
      </w:r>
      <w:r w:rsidRPr="007B0B29">
        <w:rPr>
          <w:rFonts w:eastAsia="Times New Roman" w:cs="Calibri"/>
          <w:b/>
          <w:bCs/>
          <w:color w:val="000000"/>
          <w:sz w:val="28"/>
          <w:szCs w:val="28"/>
          <w:u w:val="single"/>
          <w:shd w:val="clear" w:color="auto" w:fill="00FF00"/>
          <w:lang w:eastAsia="zh-CN"/>
        </w:rPr>
        <w:t>demanding a flawless mimicry</w:t>
      </w:r>
      <w:r w:rsidRPr="007B0B29">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7B0B29">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7B0B29">
        <w:rPr>
          <w:rFonts w:eastAsia="Times New Roman" w:cs="Calibri"/>
          <w:b/>
          <w:bCs/>
          <w:color w:val="000000"/>
          <w:sz w:val="28"/>
          <w:szCs w:val="28"/>
          <w:u w:val="single"/>
          <w:lang w:eastAsia="zh-CN"/>
        </w:rPr>
        <w:t xml:space="preserve">We need to emphasize that </w:t>
      </w:r>
      <w:r w:rsidRPr="007B0B29">
        <w:rPr>
          <w:rFonts w:eastAsia="Times New Roman" w:cs="Calibri"/>
          <w:b/>
          <w:bCs/>
          <w:color w:val="000000"/>
          <w:sz w:val="28"/>
          <w:szCs w:val="28"/>
          <w:u w:val="single"/>
          <w:shd w:val="clear" w:color="auto" w:fill="00FF00"/>
          <w:lang w:eastAsia="zh-CN"/>
        </w:rPr>
        <w:t>the shaming ritual</w:t>
      </w:r>
      <w:r w:rsidRPr="007B0B29">
        <w:rPr>
          <w:rFonts w:eastAsia="Times New Roman" w:cs="Calibri"/>
          <w:b/>
          <w:bCs/>
          <w:color w:val="000000"/>
          <w:sz w:val="28"/>
          <w:szCs w:val="28"/>
          <w:u w:val="single"/>
          <w:lang w:eastAsia="zh-CN"/>
        </w:rPr>
        <w:t xml:space="preserve"> to which the grade-school teacher subjected Nelson—one </w:t>
      </w:r>
      <w:r w:rsidRPr="007B0B29">
        <w:rPr>
          <w:rFonts w:eastAsia="Times New Roman" w:cs="Calibri"/>
          <w:b/>
          <w:bCs/>
          <w:color w:val="000000"/>
          <w:sz w:val="28"/>
          <w:szCs w:val="28"/>
          <w:u w:val="single"/>
          <w:shd w:val="clear" w:color="auto" w:fill="00FF00"/>
          <w:lang w:eastAsia="zh-CN"/>
        </w:rPr>
        <w:t xml:space="preserve">all too common in the </w:t>
      </w:r>
      <w:r w:rsidRPr="007B0B29">
        <w:rPr>
          <w:rFonts w:eastAsia="Times New Roman" w:cs="Calibri"/>
          <w:b/>
          <w:bCs/>
          <w:color w:val="000000"/>
          <w:sz w:val="28"/>
          <w:szCs w:val="28"/>
          <w:u w:val="single"/>
          <w:lang w:eastAsia="zh-CN"/>
        </w:rPr>
        <w:t>Darwinian space of the</w:t>
      </w:r>
      <w:r w:rsidRPr="007B0B29">
        <w:rPr>
          <w:rFonts w:eastAsia="Times New Roman" w:cs="Calibri"/>
          <w:b/>
          <w:bCs/>
          <w:color w:val="000000"/>
          <w:sz w:val="28"/>
          <w:szCs w:val="28"/>
          <w:u w:val="single"/>
          <w:shd w:val="clear" w:color="auto" w:fill="00FF00"/>
          <w:lang w:eastAsia="zh-CN"/>
        </w:rPr>
        <w:t xml:space="preserve"> classroom— </w:t>
      </w:r>
      <w:r w:rsidRPr="007B0B29">
        <w:rPr>
          <w:rFonts w:eastAsia="Times New Roman" w:cs="Calibri"/>
          <w:b/>
          <w:bCs/>
          <w:color w:val="000000"/>
          <w:sz w:val="28"/>
          <w:szCs w:val="28"/>
          <w:u w:val="single"/>
          <w:lang w:eastAsia="zh-CN"/>
        </w:rPr>
        <w:t xml:space="preserve">is one that not merely makes his transition into English difficult but also </w:t>
      </w:r>
      <w:r w:rsidRPr="007B0B29">
        <w:rPr>
          <w:rFonts w:eastAsia="Times New Roman" w:cs="Calibri"/>
          <w:b/>
          <w:bCs/>
          <w:color w:val="000000"/>
          <w:sz w:val="28"/>
          <w:szCs w:val="28"/>
          <w:u w:val="single"/>
          <w:shd w:val="clear" w:color="auto" w:fill="00FF00"/>
          <w:lang w:eastAsia="zh-CN"/>
        </w:rPr>
        <w:t>demonizes</w:t>
      </w:r>
      <w:r w:rsidRPr="007B0B29">
        <w:rPr>
          <w:rFonts w:eastAsia="Times New Roman" w:cs="Calibri"/>
          <w:b/>
          <w:bCs/>
          <w:color w:val="000000"/>
          <w:sz w:val="28"/>
          <w:szCs w:val="28"/>
          <w:u w:val="single"/>
          <w:lang w:eastAsia="zh-CN"/>
        </w:rPr>
        <w:t xml:space="preserve"> and repudiates </w:t>
      </w:r>
      <w:r w:rsidRPr="007B0B29">
        <w:rPr>
          <w:rFonts w:eastAsia="Times New Roman" w:cs="Calibri"/>
          <w:b/>
          <w:bCs/>
          <w:color w:val="000000"/>
          <w:sz w:val="28"/>
          <w:szCs w:val="28"/>
          <w:u w:val="single"/>
          <w:shd w:val="clear" w:color="auto" w:fill="00FF00"/>
          <w:lang w:eastAsia="zh-CN"/>
        </w:rPr>
        <w:t>the mother</w:t>
      </w:r>
      <w:r w:rsidRPr="007B0B29">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w:t>
      </w:r>
      <w:proofErr w:type="gramStart"/>
      <w:r w:rsidRPr="007B0B29">
        <w:rPr>
          <w:rFonts w:eastAsia="Times New Roman" w:cs="Calibri"/>
          <w:color w:val="000000"/>
          <w:sz w:val="16"/>
          <w:szCs w:val="16"/>
          <w:lang w:eastAsia="zh-CN"/>
        </w:rPr>
        <w:t>insecurity.</w:t>
      </w:r>
      <w:proofErr w:type="gramEnd"/>
      <w:r w:rsidRPr="007B0B29">
        <w:rPr>
          <w:rFonts w:eastAsia="Times New Roman" w:cs="Calibri"/>
          <w:color w:val="000000"/>
          <w:sz w:val="16"/>
          <w:szCs w:val="16"/>
          <w:lang w:eastAsia="zh-CN"/>
        </w:rPr>
        <w:t xml:space="preserve"> To the extent that the figure of the mother originally represents safe notions of “home,” Nelson’s estrangement from his mother, and from his mother tongue, renders her </w:t>
      </w:r>
      <w:proofErr w:type="spellStart"/>
      <w:r w:rsidRPr="007B0B29">
        <w:rPr>
          <w:rFonts w:eastAsia="Times New Roman" w:cs="Calibri"/>
          <w:color w:val="000000"/>
          <w:sz w:val="16"/>
          <w:szCs w:val="16"/>
          <w:lang w:eastAsia="zh-CN"/>
        </w:rPr>
        <w:t>unheimlich</w:t>
      </w:r>
      <w:proofErr w:type="spellEnd"/>
      <w:r w:rsidRPr="007B0B29">
        <w:rPr>
          <w:rFonts w:eastAsia="Times New Roman" w:cs="Calibri"/>
          <w:color w:val="000000"/>
          <w:sz w:val="16"/>
          <w:szCs w:val="16"/>
          <w:lang w:eastAsia="zh-CN"/>
        </w:rPr>
        <w:t xml:space="preserve">— unhomely, unfamiliar, uncanny— a topic that critical race scholar Mari Matsuda has explored in her legal analyses of accent discrimination.44 </w:t>
      </w:r>
      <w:r w:rsidRPr="007B0B29">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7B0B29">
        <w:rPr>
          <w:rFonts w:eastAsia="Times New Roman" w:cs="Calibri"/>
          <w:color w:val="000000"/>
          <w:sz w:val="16"/>
          <w:szCs w:val="16"/>
          <w:lang w:eastAsia="zh-CN"/>
        </w:rPr>
        <w:t>. “Kelly</w:t>
      </w:r>
      <w:proofErr w:type="gramStart"/>
      <w:r w:rsidRPr="007B0B29">
        <w:rPr>
          <w:rFonts w:eastAsia="Times New Roman" w:cs="Calibri"/>
          <w:color w:val="000000"/>
          <w:sz w:val="16"/>
          <w:szCs w:val="16"/>
          <w:lang w:eastAsia="zh-CN"/>
        </w:rPr>
        <w:t>”(</w:t>
      </w:r>
      <w:proofErr w:type="gramEnd"/>
      <w:r w:rsidRPr="007B0B29">
        <w:rPr>
          <w:rFonts w:eastAsia="Times New Roman" w:cs="Calibri"/>
          <w:color w:val="000000"/>
          <w:sz w:val="16"/>
          <w:szCs w:val="16"/>
          <w:lang w:eastAsia="zh-CN"/>
        </w:rPr>
        <w:t xml:space="preserve">1991) is about a young Vietnamese refugee, Thuy-Mai, who finds herself in the improbable space of a North Carolina classroom of 1975. </w:t>
      </w:r>
      <w:r w:rsidRPr="007B0B29">
        <w:rPr>
          <w:rFonts w:eastAsia="Times New Roman" w:cs="Calibri"/>
          <w:color w:val="000000"/>
          <w:sz w:val="16"/>
          <w:szCs w:val="16"/>
          <w:lang w:eastAsia="zh-CN"/>
        </w:rPr>
        <w:lastRenderedPageBreak/>
        <w:t xml:space="preserve">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7B0B29">
        <w:rPr>
          <w:rFonts w:eastAsia="Times New Roman" w:cs="Calibri"/>
          <w:color w:val="000000"/>
          <w:sz w:val="16"/>
          <w:szCs w:val="16"/>
          <w:lang w:eastAsia="zh-CN"/>
        </w:rPr>
        <w:t>intrasubjective</w:t>
      </w:r>
      <w:proofErr w:type="spellEnd"/>
      <w:r w:rsidRPr="007B0B29">
        <w:rPr>
          <w:rFonts w:eastAsia="Times New Roman" w:cs="Calibri"/>
          <w:color w:val="000000"/>
          <w:sz w:val="16"/>
          <w:szCs w:val="16"/>
          <w:lang w:eastAsia="zh-CN"/>
        </w:rPr>
        <w:t xml:space="preserve"> monologue of one remarkable for its anger and solipsism. What is an epistolary, after all, other than an impassioned (but not necessarily answered) plea to the other? </w:t>
      </w:r>
      <w:r w:rsidRPr="007B0B29">
        <w:rPr>
          <w:rFonts w:eastAsia="Times New Roman" w:cs="Calibri"/>
          <w:color w:val="000000"/>
          <w:sz w:val="28"/>
          <w:szCs w:val="28"/>
          <w:u w:val="single"/>
          <w:lang w:eastAsia="zh-CN"/>
        </w:rPr>
        <w:t xml:space="preserve">Truong’s narrator recalls their grade-school teacher: </w:t>
      </w:r>
      <w:r w:rsidRPr="007B0B29">
        <w:rPr>
          <w:rFonts w:eastAsia="Times New Roman" w:cs="Calibri"/>
          <w:color w:val="000000"/>
          <w:sz w:val="16"/>
          <w:szCs w:val="16"/>
          <w:lang w:eastAsia="zh-CN"/>
        </w:rPr>
        <w:t xml:space="preserve">Kelly, remember how Mrs. </w:t>
      </w:r>
      <w:proofErr w:type="spellStart"/>
      <w:r w:rsidRPr="007B0B29">
        <w:rPr>
          <w:rFonts w:eastAsia="Times New Roman" w:cs="Calibri"/>
          <w:color w:val="000000"/>
          <w:sz w:val="16"/>
          <w:szCs w:val="16"/>
          <w:lang w:eastAsia="zh-CN"/>
        </w:rPr>
        <w:t>Hammerick</w:t>
      </w:r>
      <w:proofErr w:type="spellEnd"/>
      <w:r w:rsidRPr="007B0B29">
        <w:rPr>
          <w:rFonts w:eastAsia="Times New Roman" w:cs="Calibri"/>
          <w:color w:val="000000"/>
          <w:sz w:val="16"/>
          <w:szCs w:val="16"/>
          <w:lang w:eastAsia="zh-CN"/>
        </w:rPr>
        <w:t xml:space="preserve"> talked about Veteran’s Day? How about the Day of Infamy when the Japanese bombed Pearl Harbor? Mrs. </w:t>
      </w:r>
      <w:proofErr w:type="spellStart"/>
      <w:r w:rsidRPr="007B0B29">
        <w:rPr>
          <w:rFonts w:eastAsia="Times New Roman" w:cs="Calibri"/>
          <w:color w:val="000000"/>
          <w:sz w:val="16"/>
          <w:szCs w:val="16"/>
          <w:lang w:eastAsia="zh-CN"/>
        </w:rPr>
        <w:t>Hammerick</w:t>
      </w:r>
      <w:proofErr w:type="spellEnd"/>
      <w:r w:rsidRPr="007B0B29">
        <w:rPr>
          <w:rFonts w:eastAsia="Times New Roman" w:cs="Calibri"/>
          <w:color w:val="000000"/>
          <w:sz w:val="16"/>
          <w:szCs w:val="16"/>
          <w:lang w:eastAsia="zh-CN"/>
        </w:rPr>
        <w:t xml:space="preserve">, you know, the mayor’s wife always had a sweet something surrounding her like she had spent too much time pulling taffy.... Kelly, you only knew that she liked the </w:t>
      </w:r>
      <w:proofErr w:type="spellStart"/>
      <w:r w:rsidRPr="007B0B29">
        <w:rPr>
          <w:rFonts w:eastAsia="Times New Roman" w:cs="Calibri"/>
          <w:color w:val="000000"/>
          <w:sz w:val="16"/>
          <w:szCs w:val="16"/>
          <w:lang w:eastAsia="zh-CN"/>
        </w:rPr>
        <w:t>Beths</w:t>
      </w:r>
      <w:proofErr w:type="spellEnd"/>
      <w:r w:rsidRPr="007B0B29">
        <w:rPr>
          <w:rFonts w:eastAsia="Times New Roman" w:cs="Calibri"/>
          <w:color w:val="000000"/>
          <w:sz w:val="16"/>
          <w:szCs w:val="16"/>
          <w:lang w:eastAsia="zh-CN"/>
        </w:rPr>
        <w:t xml:space="preserve"> and the </w:t>
      </w:r>
      <w:proofErr w:type="spellStart"/>
      <w:r w:rsidRPr="007B0B29">
        <w:rPr>
          <w:rFonts w:eastAsia="Times New Roman" w:cs="Calibri"/>
          <w:color w:val="000000"/>
          <w:sz w:val="16"/>
          <w:szCs w:val="16"/>
          <w:lang w:eastAsia="zh-CN"/>
        </w:rPr>
        <w:t>Susans</w:t>
      </w:r>
      <w:proofErr w:type="spellEnd"/>
      <w:r w:rsidRPr="007B0B29">
        <w:rPr>
          <w:rFonts w:eastAsia="Times New Roman" w:cs="Calibri"/>
          <w:color w:val="000000"/>
          <w:sz w:val="16"/>
          <w:szCs w:val="16"/>
          <w:lang w:eastAsia="zh-CN"/>
        </w:rPr>
        <w:t xml:space="preserve"> cause they wore pink and never bulged and buckled out of their shirt plackets. I was scared of her like no dark corners could ever scare me. </w:t>
      </w:r>
      <w:r w:rsidRPr="007B0B29">
        <w:rPr>
          <w:rFonts w:eastAsia="Times New Roman" w:cs="Calibri"/>
          <w:color w:val="000000"/>
          <w:sz w:val="28"/>
          <w:szCs w:val="28"/>
          <w:u w:val="single"/>
          <w:lang w:eastAsia="zh-CN"/>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7B0B29">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7B0B29">
        <w:rPr>
          <w:rFonts w:eastAsia="Times New Roman" w:cs="Calibri"/>
          <w:color w:val="000000"/>
          <w:sz w:val="28"/>
          <w:szCs w:val="28"/>
          <w:u w:val="single"/>
          <w:lang w:eastAsia="zh-CN"/>
        </w:rPr>
        <w:t xml:space="preserve">Here, Mrs. </w:t>
      </w:r>
      <w:proofErr w:type="spellStart"/>
      <w:r w:rsidRPr="007B0B29">
        <w:rPr>
          <w:rFonts w:eastAsia="Times New Roman" w:cs="Calibri"/>
          <w:color w:val="000000"/>
          <w:sz w:val="28"/>
          <w:szCs w:val="28"/>
          <w:u w:val="single"/>
          <w:lang w:eastAsia="zh-CN"/>
        </w:rPr>
        <w:t>Hammerick’s</w:t>
      </w:r>
      <w:proofErr w:type="spellEnd"/>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common language</w:t>
      </w:r>
      <w:r w:rsidRPr="007B0B29">
        <w:rPr>
          <w:rFonts w:eastAsia="Times New Roman" w:cs="Calibri"/>
          <w:color w:val="000000"/>
          <w:sz w:val="28"/>
          <w:szCs w:val="28"/>
          <w:u w:val="single"/>
          <w:lang w:eastAsia="zh-CN"/>
        </w:rPr>
        <w:t xml:space="preserve"> for the “deaf, blind, and dumb”—a language from which Thuy-Mai is emphatically excluded—</w:t>
      </w:r>
      <w:r w:rsidRPr="007B0B29">
        <w:rPr>
          <w:rFonts w:eastAsia="Times New Roman" w:cs="Calibri"/>
          <w:color w:val="000000"/>
          <w:sz w:val="28"/>
          <w:szCs w:val="28"/>
          <w:u w:val="single"/>
          <w:shd w:val="clear" w:color="auto" w:fill="00FF00"/>
          <w:lang w:eastAsia="zh-CN"/>
        </w:rPr>
        <w:t>is used to create and</w:t>
      </w:r>
      <w:r w:rsidRPr="007B0B29">
        <w:rPr>
          <w:rFonts w:eastAsia="Times New Roman" w:cs="Calibri"/>
          <w:color w:val="000000"/>
          <w:sz w:val="28"/>
          <w:szCs w:val="28"/>
          <w:u w:val="single"/>
          <w:lang w:eastAsia="zh-CN"/>
        </w:rPr>
        <w:t xml:space="preserve"> then </w:t>
      </w:r>
      <w:r w:rsidRPr="007B0B29">
        <w:rPr>
          <w:rFonts w:eastAsia="Times New Roman" w:cs="Calibri"/>
          <w:color w:val="000000"/>
          <w:sz w:val="28"/>
          <w:szCs w:val="28"/>
          <w:u w:val="single"/>
          <w:shd w:val="clear" w:color="auto" w:fill="00FF00"/>
          <w:lang w:eastAsia="zh-CN"/>
        </w:rPr>
        <w:t xml:space="preserve">separate good </w:t>
      </w:r>
      <w:r w:rsidRPr="007B0B29">
        <w:rPr>
          <w:rFonts w:eastAsia="Times New Roman" w:cs="Calibri"/>
          <w:color w:val="000000"/>
          <w:sz w:val="28"/>
          <w:szCs w:val="28"/>
          <w:u w:val="single"/>
          <w:lang w:eastAsia="zh-CN"/>
        </w:rPr>
        <w:t xml:space="preserve">students </w:t>
      </w:r>
      <w:r w:rsidRPr="007B0B29">
        <w:rPr>
          <w:rFonts w:eastAsia="Times New Roman" w:cs="Calibri"/>
          <w:color w:val="000000"/>
          <w:sz w:val="28"/>
          <w:szCs w:val="28"/>
          <w:u w:val="single"/>
          <w:shd w:val="clear" w:color="auto" w:fill="00FF00"/>
          <w:lang w:eastAsia="zh-CN"/>
        </w:rPr>
        <w:t xml:space="preserve">from bad students </w:t>
      </w:r>
      <w:r w:rsidRPr="007B0B29">
        <w:rPr>
          <w:rFonts w:eastAsia="Times New Roman" w:cs="Calibri"/>
          <w:color w:val="000000"/>
          <w:sz w:val="28"/>
          <w:szCs w:val="28"/>
          <w:u w:val="single"/>
          <w:lang w:eastAsia="zh-CN"/>
        </w:rPr>
        <w:t>within the institutionalized space of the classroom.</w:t>
      </w:r>
      <w:r w:rsidRPr="007B0B29">
        <w:rPr>
          <w:rFonts w:eastAsia="Times New Roman" w:cs="Calibri"/>
          <w:color w:val="000000"/>
          <w:sz w:val="16"/>
          <w:szCs w:val="16"/>
          <w:lang w:eastAsia="zh-CN"/>
        </w:rPr>
        <w:t xml:space="preserve"> The </w:t>
      </w:r>
      <w:proofErr w:type="spellStart"/>
      <w:r w:rsidRPr="007B0B29">
        <w:rPr>
          <w:rFonts w:eastAsia="Times New Roman" w:cs="Calibri"/>
          <w:color w:val="000000"/>
          <w:sz w:val="16"/>
          <w:szCs w:val="16"/>
          <w:lang w:eastAsia="zh-CN"/>
        </w:rPr>
        <w:t>Susans</w:t>
      </w:r>
      <w:proofErr w:type="spellEnd"/>
      <w:r w:rsidRPr="007B0B29">
        <w:rPr>
          <w:rFonts w:eastAsia="Times New Roman" w:cs="Calibri"/>
          <w:color w:val="000000"/>
          <w:sz w:val="16"/>
          <w:szCs w:val="16"/>
          <w:lang w:eastAsia="zh-CN"/>
        </w:rPr>
        <w:t xml:space="preserve"> and the </w:t>
      </w:r>
      <w:proofErr w:type="spellStart"/>
      <w:r w:rsidRPr="007B0B29">
        <w:rPr>
          <w:rFonts w:eastAsia="Times New Roman" w:cs="Calibri"/>
          <w:color w:val="000000"/>
          <w:sz w:val="16"/>
          <w:szCs w:val="16"/>
          <w:lang w:eastAsia="zh-CN"/>
        </w:rPr>
        <w:t>Beths</w:t>
      </w:r>
      <w:proofErr w:type="spellEnd"/>
      <w:r w:rsidRPr="007B0B29">
        <w:rPr>
          <w:rFonts w:eastAsia="Times New Roman" w:cs="Calibri"/>
          <w:color w:val="000000"/>
          <w:sz w:val="16"/>
          <w:szCs w:val="16"/>
          <w:lang w:eastAsia="zh-CN"/>
        </w:rPr>
        <w:t xml:space="preserve">, the </w:t>
      </w:r>
      <w:proofErr w:type="spellStart"/>
      <w:r w:rsidRPr="007B0B29">
        <w:rPr>
          <w:rFonts w:eastAsia="Times New Roman" w:cs="Calibri"/>
          <w:color w:val="000000"/>
          <w:sz w:val="16"/>
          <w:szCs w:val="16"/>
          <w:lang w:eastAsia="zh-CN"/>
        </w:rPr>
        <w:t>Claudes</w:t>
      </w:r>
      <w:proofErr w:type="spellEnd"/>
      <w:r w:rsidRPr="007B0B29">
        <w:rPr>
          <w:rFonts w:eastAsia="Times New Roman" w:cs="Calibri"/>
          <w:color w:val="000000"/>
          <w:sz w:val="16"/>
          <w:szCs w:val="16"/>
          <w:lang w:eastAsia="zh-CN"/>
        </w:rPr>
        <w:t xml:space="preserve"> and the </w:t>
      </w:r>
      <w:proofErr w:type="spellStart"/>
      <w:r w:rsidRPr="007B0B29">
        <w:rPr>
          <w:rFonts w:eastAsia="Times New Roman" w:cs="Calibri"/>
          <w:color w:val="000000"/>
          <w:sz w:val="16"/>
          <w:szCs w:val="16"/>
          <w:lang w:eastAsia="zh-CN"/>
        </w:rPr>
        <w:t>Pierres</w:t>
      </w:r>
      <w:proofErr w:type="spellEnd"/>
      <w:r w:rsidRPr="007B0B29">
        <w:rPr>
          <w:rFonts w:eastAsia="Times New Roman" w:cs="Calibri"/>
          <w:color w:val="000000"/>
          <w:sz w:val="16"/>
          <w:szCs w:val="16"/>
          <w:lang w:eastAsia="zh-CN"/>
        </w:rPr>
        <w:t>, are all, as Louis Althusser would put it, “</w:t>
      </w:r>
      <w:proofErr w:type="spellStart"/>
      <w:r w:rsidRPr="007B0B29">
        <w:rPr>
          <w:rFonts w:eastAsia="Times New Roman" w:cs="Calibri"/>
          <w:color w:val="000000"/>
          <w:sz w:val="16"/>
          <w:szCs w:val="16"/>
          <w:lang w:eastAsia="zh-CN"/>
        </w:rPr>
        <w:t>interpellated”by</w:t>
      </w:r>
      <w:proofErr w:type="spellEnd"/>
      <w:r w:rsidRPr="007B0B29">
        <w:rPr>
          <w:rFonts w:eastAsia="Times New Roman" w:cs="Calibri"/>
          <w:color w:val="000000"/>
          <w:sz w:val="16"/>
          <w:szCs w:val="16"/>
          <w:lang w:eastAsia="zh-CN"/>
        </w:rPr>
        <w:t xml:space="preserve"> the mayor’s wife as good citizen- subjects of the classroom and nation-state.46 </w:t>
      </w:r>
      <w:r w:rsidRPr="007B0B29">
        <w:rPr>
          <w:rFonts w:eastAsia="Times New Roman" w:cs="Calibri"/>
          <w:b/>
          <w:bCs/>
          <w:color w:val="000000"/>
          <w:sz w:val="28"/>
          <w:szCs w:val="28"/>
          <w:u w:val="single"/>
          <w:lang w:eastAsia="zh-CN"/>
        </w:rPr>
        <w:t xml:space="preserve">Truong emphasizes how </w:t>
      </w:r>
      <w:r w:rsidRPr="007B0B29">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7B0B29">
        <w:rPr>
          <w:rFonts w:eastAsia="Times New Roman" w:cs="Calibri"/>
          <w:b/>
          <w:bCs/>
          <w:color w:val="000000"/>
          <w:sz w:val="28"/>
          <w:szCs w:val="28"/>
          <w:u w:val="single"/>
          <w:lang w:eastAsia="zh-CN"/>
        </w:rPr>
        <w:t xml:space="preserve">and belonging </w:t>
      </w:r>
      <w:r w:rsidRPr="007B0B29">
        <w:rPr>
          <w:rFonts w:eastAsia="Times New Roman" w:cs="Calibri"/>
          <w:b/>
          <w:bCs/>
          <w:color w:val="000000"/>
          <w:sz w:val="28"/>
          <w:szCs w:val="28"/>
          <w:u w:val="single"/>
          <w:shd w:val="clear" w:color="auto" w:fill="00FF00"/>
          <w:lang w:eastAsia="zh-CN"/>
        </w:rPr>
        <w:t xml:space="preserve">are established </w:t>
      </w:r>
      <w:r w:rsidRPr="007B0B29">
        <w:rPr>
          <w:rFonts w:eastAsia="Times New Roman" w:cs="Calibri"/>
          <w:b/>
          <w:bCs/>
          <w:color w:val="000000"/>
          <w:sz w:val="28"/>
          <w:szCs w:val="28"/>
          <w:u w:val="single"/>
          <w:lang w:eastAsia="zh-CN"/>
        </w:rPr>
        <w:t xml:space="preserve">and reinforced through pedagogical compliance. </w:t>
      </w:r>
      <w:r w:rsidRPr="007B0B29">
        <w:rPr>
          <w:rFonts w:eastAsia="Times New Roman" w:cs="Calibri"/>
          <w:color w:val="000000"/>
          <w:sz w:val="16"/>
          <w:szCs w:val="16"/>
          <w:lang w:eastAsia="zh-CN"/>
        </w:rPr>
        <w:t xml:space="preserve">At the same time, the Vietnamese refugee, Thuy-Mai, is </w:t>
      </w:r>
      <w:proofErr w:type="spellStart"/>
      <w:r w:rsidRPr="007B0B29">
        <w:rPr>
          <w:rFonts w:eastAsia="Times New Roman" w:cs="Calibri"/>
          <w:color w:val="000000"/>
          <w:sz w:val="16"/>
          <w:szCs w:val="16"/>
          <w:lang w:eastAsia="zh-CN"/>
        </w:rPr>
        <w:t>pathologized</w:t>
      </w:r>
      <w:proofErr w:type="spellEnd"/>
      <w:r w:rsidRPr="007B0B29">
        <w:rPr>
          <w:rFonts w:eastAsia="Times New Roman" w:cs="Calibri"/>
          <w:color w:val="000000"/>
          <w:sz w:val="16"/>
          <w:szCs w:val="16"/>
          <w:lang w:eastAsia="zh-CN"/>
        </w:rPr>
        <w:t xml:space="preserve"> as Asian enemy, dismissively labeled “Pearl </w:t>
      </w:r>
      <w:proofErr w:type="spellStart"/>
      <w:r w:rsidRPr="007B0B29">
        <w:rPr>
          <w:rFonts w:eastAsia="Times New Roman" w:cs="Calibri"/>
          <w:color w:val="000000"/>
          <w:sz w:val="16"/>
          <w:szCs w:val="16"/>
          <w:lang w:eastAsia="zh-CN"/>
        </w:rPr>
        <w:t>Harbor,”erroneously</w:t>
      </w:r>
      <w:proofErr w:type="spellEnd"/>
      <w:r w:rsidRPr="007B0B29">
        <w:rPr>
          <w:rFonts w:eastAsia="Times New Roman" w:cs="Calibri"/>
          <w:color w:val="000000"/>
          <w:sz w:val="16"/>
          <w:szCs w:val="16"/>
          <w:lang w:eastAsia="zh-CN"/>
        </w:rPr>
        <w:t xml:space="preserve"> conflated with the Japanese, and implicitly rendered a menace to the coherence and integrity of the US nation-state. Mrs. </w:t>
      </w:r>
      <w:proofErr w:type="spellStart"/>
      <w:r w:rsidRPr="007B0B29">
        <w:rPr>
          <w:rFonts w:eastAsia="Times New Roman" w:cs="Calibri"/>
          <w:color w:val="000000"/>
          <w:sz w:val="16"/>
          <w:szCs w:val="16"/>
          <w:lang w:eastAsia="zh-CN"/>
        </w:rPr>
        <w:t>Hammerick</w:t>
      </w:r>
      <w:proofErr w:type="spellEnd"/>
      <w:r w:rsidRPr="007B0B29">
        <w:rPr>
          <w:rFonts w:eastAsia="Times New Roman" w:cs="Calibri"/>
          <w:color w:val="000000"/>
          <w:sz w:val="16"/>
          <w:szCs w:val="16"/>
          <w:lang w:eastAsia="zh-CN"/>
        </w:rPr>
        <w:t xml:space="preserve"> is, of course, not literally speaking French (though Vietnam was of course colonized earlier by France), but </w:t>
      </w:r>
      <w:r w:rsidRPr="007B0B29">
        <w:rPr>
          <w:rFonts w:eastAsia="Times New Roman" w:cs="Calibri"/>
          <w:b/>
          <w:bCs/>
          <w:color w:val="000000"/>
          <w:sz w:val="28"/>
          <w:szCs w:val="28"/>
          <w:u w:val="single"/>
          <w:lang w:eastAsia="zh-CN"/>
        </w:rPr>
        <w:t xml:space="preserve">Truong’s attention to language underscores the ways in which an unconscious discourse of colonialism and race, of national inclusion and exclusion, is circulated in the classroom. </w:t>
      </w:r>
      <w:r w:rsidRPr="007B0B29">
        <w:rPr>
          <w:rFonts w:eastAsia="Times New Roman" w:cs="Calibri"/>
          <w:color w:val="000000"/>
          <w:sz w:val="16"/>
          <w:szCs w:val="16"/>
          <w:lang w:eastAsia="zh-CN"/>
        </w:rPr>
        <w:t xml:space="preserve">Furthermore, as Lowe points out, Mrs. </w:t>
      </w:r>
      <w:proofErr w:type="spellStart"/>
      <w:r w:rsidRPr="007B0B29">
        <w:rPr>
          <w:rFonts w:eastAsia="Times New Roman" w:cs="Calibri"/>
          <w:color w:val="000000"/>
          <w:sz w:val="16"/>
          <w:szCs w:val="16"/>
          <w:lang w:eastAsia="zh-CN"/>
        </w:rPr>
        <w:t>Hammerick’s</w:t>
      </w:r>
      <w:proofErr w:type="spellEnd"/>
      <w:r w:rsidRPr="007B0B29">
        <w:rPr>
          <w:rFonts w:eastAsia="Times New Roman" w:cs="Calibri"/>
          <w:color w:val="000000"/>
          <w:sz w:val="16"/>
          <w:szCs w:val="16"/>
          <w:lang w:eastAsia="zh-CN"/>
        </w:rPr>
        <w:t xml:space="preserve"> nationalizing tract is simultaneously a gendered discourse: “The narrator’s observations that the teacher’s history lesson addresses ‘all the </w:t>
      </w:r>
      <w:proofErr w:type="spellStart"/>
      <w:r w:rsidRPr="007B0B29">
        <w:rPr>
          <w:rFonts w:eastAsia="Times New Roman" w:cs="Calibri"/>
          <w:color w:val="000000"/>
          <w:sz w:val="16"/>
          <w:szCs w:val="16"/>
          <w:lang w:eastAsia="zh-CN"/>
        </w:rPr>
        <w:t>boys’further</w:t>
      </w:r>
      <w:proofErr w:type="spellEnd"/>
      <w:r w:rsidRPr="007B0B29">
        <w:rPr>
          <w:rFonts w:eastAsia="Times New Roman" w:cs="Calibri"/>
          <w:color w:val="000000"/>
          <w:sz w:val="16"/>
          <w:szCs w:val="16"/>
          <w:lang w:eastAsia="zh-CN"/>
        </w:rPr>
        <w:t xml:space="preserve"> instantiates how the American nationalist narrative recognizes, recruits, and incorporates male subjects, while ‘</w:t>
      </w:r>
      <w:proofErr w:type="spellStart"/>
      <w:r w:rsidRPr="007B0B29">
        <w:rPr>
          <w:rFonts w:eastAsia="Times New Roman" w:cs="Calibri"/>
          <w:color w:val="000000"/>
          <w:sz w:val="16"/>
          <w:szCs w:val="16"/>
          <w:lang w:eastAsia="zh-CN"/>
        </w:rPr>
        <w:t>feminizing’and</w:t>
      </w:r>
      <w:proofErr w:type="spellEnd"/>
      <w:r w:rsidRPr="007B0B29">
        <w:rPr>
          <w:rFonts w:eastAsia="Times New Roman" w:cs="Calibri"/>
          <w:color w:val="000000"/>
          <w:sz w:val="16"/>
          <w:szCs w:val="16"/>
          <w:lang w:eastAsia="zh-CN"/>
        </w:rPr>
        <w:t xml:space="preserve"> silencing the students who do not conform to that notion of patriotic subjectivity.”47 Racialized subjects, such as Nelson and Thuy-Mai, become “</w:t>
      </w:r>
      <w:proofErr w:type="spellStart"/>
      <w:r w:rsidRPr="007B0B29">
        <w:rPr>
          <w:rFonts w:eastAsia="Times New Roman" w:cs="Calibri"/>
          <w:color w:val="000000"/>
          <w:sz w:val="16"/>
          <w:szCs w:val="16"/>
          <w:lang w:eastAsia="zh-CN"/>
        </w:rPr>
        <w:t>good”citizens</w:t>
      </w:r>
      <w:proofErr w:type="spellEnd"/>
      <w:r w:rsidRPr="007B0B29">
        <w:rPr>
          <w:rFonts w:eastAsia="Times New Roman" w:cs="Calibri"/>
          <w:color w:val="000000"/>
          <w:sz w:val="16"/>
          <w:szCs w:val="16"/>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
    <w:p w:rsidR="007B0B29" w:rsidRPr="007B0B29" w:rsidRDefault="007B0B29" w:rsidP="007B0B29">
      <w:pPr>
        <w:spacing w:before="240" w:after="40" w:line="240" w:lineRule="auto"/>
        <w:outlineLvl w:val="3"/>
        <w:rPr>
          <w:rFonts w:ascii="Times New Roman" w:eastAsia="Times New Roman" w:hAnsi="Times New Roman" w:cs="Times New Roman"/>
          <w:b/>
          <w:bCs/>
          <w:sz w:val="24"/>
          <w:szCs w:val="24"/>
          <w:lang w:eastAsia="zh-CN"/>
        </w:rPr>
      </w:pPr>
      <w:r w:rsidRPr="007B0B29">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7B0B29" w:rsidRPr="007B0B29" w:rsidRDefault="007B0B29" w:rsidP="007B0B29">
      <w:pPr>
        <w:spacing w:before="240" w:after="240" w:line="240" w:lineRule="auto"/>
        <w:rPr>
          <w:rFonts w:ascii="Times New Roman" w:eastAsia="Times New Roman" w:hAnsi="Times New Roman" w:cs="Times New Roman"/>
          <w:sz w:val="24"/>
          <w:szCs w:val="24"/>
          <w:lang w:eastAsia="zh-CN"/>
        </w:rPr>
      </w:pPr>
      <w:r w:rsidRPr="007B0B29">
        <w:rPr>
          <w:rFonts w:ascii="Arial" w:eastAsia="Times New Roman" w:hAnsi="Arial" w:cs="Arial"/>
          <w:color w:val="000000"/>
          <w:sz w:val="26"/>
          <w:szCs w:val="26"/>
          <w:lang w:eastAsia="zh-CN"/>
        </w:rPr>
        <w:t xml:space="preserve">Kim 2 [Asian] </w:t>
      </w:r>
      <w:r w:rsidRPr="007B0B29">
        <w:rPr>
          <w:rFonts w:ascii="Arial" w:eastAsia="Times New Roman" w:hAnsi="Arial" w:cs="Arial"/>
          <w:color w:val="000000"/>
          <w:lang w:eastAsia="zh-CN"/>
        </w:rPr>
        <w:t>(Chang-</w:t>
      </w:r>
      <w:proofErr w:type="spellStart"/>
      <w:r w:rsidRPr="007B0B29">
        <w:rPr>
          <w:rFonts w:ascii="Arial" w:eastAsia="Times New Roman" w:hAnsi="Arial" w:cs="Arial"/>
          <w:color w:val="000000"/>
          <w:lang w:eastAsia="zh-CN"/>
        </w:rPr>
        <w:t>Hee</w:t>
      </w:r>
      <w:proofErr w:type="spellEnd"/>
      <w:r w:rsidRPr="007B0B29">
        <w:rPr>
          <w:rFonts w:ascii="Arial" w:eastAsia="Times New Roman" w:hAnsi="Arial" w:cs="Arial"/>
          <w:color w:val="000000"/>
          <w:lang w:eastAsia="zh-CN"/>
        </w:rPr>
        <w:t xml:space="preserve"> Kim, The Fantasy of Asian America: Identity, Ideology, and Desire) 2009 //</w:t>
      </w:r>
      <w:proofErr w:type="spellStart"/>
      <w:r w:rsidRPr="007B0B29">
        <w:rPr>
          <w:rFonts w:ascii="Arial" w:eastAsia="Times New Roman" w:hAnsi="Arial" w:cs="Arial"/>
          <w:color w:val="000000"/>
          <w:lang w:eastAsia="zh-CN"/>
        </w:rPr>
        <w:t>Nato</w:t>
      </w:r>
      <w:proofErr w:type="spellEnd"/>
    </w:p>
    <w:p w:rsidR="007B0B29" w:rsidRPr="007B0B29" w:rsidRDefault="007B0B29" w:rsidP="007B0B29">
      <w:pPr>
        <w:spacing w:before="240" w:after="240" w:line="240" w:lineRule="auto"/>
        <w:rPr>
          <w:rFonts w:ascii="Times New Roman" w:eastAsia="Times New Roman" w:hAnsi="Times New Roman" w:cs="Times New Roman"/>
          <w:sz w:val="24"/>
          <w:szCs w:val="24"/>
          <w:lang w:eastAsia="zh-CN"/>
        </w:rPr>
      </w:pPr>
      <w:r w:rsidRPr="007B0B29">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7B0B29">
        <w:rPr>
          <w:rFonts w:ascii="Arial" w:eastAsia="Times New Roman" w:hAnsi="Arial" w:cs="Arial"/>
          <w:color w:val="000000"/>
          <w:shd w:val="clear" w:color="auto" w:fill="00FF00"/>
          <w:lang w:eastAsia="zh-CN"/>
        </w:rPr>
        <w:t>freedom</w:t>
      </w:r>
      <w:r w:rsidRPr="007B0B29">
        <w:rPr>
          <w:rFonts w:ascii="Arial" w:eastAsia="Times New Roman" w:hAnsi="Arial" w:cs="Arial"/>
          <w:color w:val="000000"/>
          <w:lang w:eastAsia="zh-CN"/>
        </w:rPr>
        <w:t xml:space="preserve"> to gain the true sense of self is not the subject’s recognizing the objectified other in self-reflectivity; rather, that </w:t>
      </w:r>
      <w:r w:rsidRPr="007B0B29">
        <w:rPr>
          <w:rFonts w:ascii="Arial" w:eastAsia="Times New Roman" w:hAnsi="Arial" w:cs="Arial"/>
          <w:color w:val="000000"/>
          <w:shd w:val="clear" w:color="auto" w:fill="00FF00"/>
          <w:lang w:eastAsia="zh-CN"/>
        </w:rPr>
        <w:t>is</w:t>
      </w:r>
      <w:r w:rsidRPr="007B0B29">
        <w:rPr>
          <w:rFonts w:ascii="Arial" w:eastAsia="Times New Roman" w:hAnsi="Arial" w:cs="Arial"/>
          <w:color w:val="000000"/>
          <w:lang w:eastAsia="zh-CN"/>
        </w:rPr>
        <w:t xml:space="preserve"> its </w:t>
      </w:r>
      <w:r w:rsidRPr="007B0B29">
        <w:rPr>
          <w:rFonts w:ascii="Arial" w:eastAsia="Times New Roman" w:hAnsi="Arial" w:cs="Arial"/>
          <w:color w:val="000000"/>
          <w:shd w:val="clear" w:color="auto" w:fill="00FF00"/>
          <w:lang w:eastAsia="zh-CN"/>
        </w:rPr>
        <w:t>eliminating the other from itself</w:t>
      </w:r>
      <w:r w:rsidRPr="007B0B29">
        <w:rPr>
          <w:rFonts w:ascii="Arial" w:eastAsia="Times New Roman" w:hAnsi="Arial" w:cs="Arial"/>
          <w:color w:val="000000"/>
          <w:lang w:eastAsia="zh-CN"/>
        </w:rPr>
        <w:t xml:space="preserve"> to consolidate its hegemonic</w:t>
      </w:r>
      <w:r w:rsidRPr="007B0B29">
        <w:rPr>
          <w:rFonts w:ascii="Arial" w:eastAsia="Times New Roman" w:hAnsi="Arial" w:cs="Arial"/>
          <w:color w:val="000000"/>
          <w:sz w:val="16"/>
          <w:szCs w:val="16"/>
          <w:lang w:eastAsia="zh-CN"/>
        </w:rPr>
        <w:t xml:space="preserve">—whether master or slave—position </w:t>
      </w:r>
      <w:r w:rsidRPr="007B0B29">
        <w:rPr>
          <w:rFonts w:ascii="Arial" w:eastAsia="Times New Roman" w:hAnsi="Arial" w:cs="Arial"/>
          <w:color w:val="000000"/>
          <w:shd w:val="clear" w:color="auto" w:fill="00FF00"/>
          <w:lang w:eastAsia="zh-CN"/>
        </w:rPr>
        <w:t>and</w:t>
      </w:r>
      <w:r w:rsidRPr="007B0B29">
        <w:rPr>
          <w:rFonts w:ascii="Arial" w:eastAsia="Times New Roman" w:hAnsi="Arial" w:cs="Arial"/>
          <w:color w:val="000000"/>
          <w:lang w:eastAsia="zh-CN"/>
        </w:rPr>
        <w:t xml:space="preserve"> thus to </w:t>
      </w:r>
      <w:r w:rsidRPr="007B0B29">
        <w:rPr>
          <w:rFonts w:ascii="Arial" w:eastAsia="Times New Roman" w:hAnsi="Arial" w:cs="Arial"/>
          <w:color w:val="000000"/>
          <w:shd w:val="clear" w:color="auto" w:fill="00FF00"/>
          <w:lang w:eastAsia="zh-CN"/>
        </w:rPr>
        <w:t>become independent</w:t>
      </w:r>
      <w:r w:rsidRPr="007B0B29">
        <w:rPr>
          <w:rFonts w:ascii="Arial" w:eastAsia="Times New Roman" w:hAnsi="Arial" w:cs="Arial"/>
          <w:color w:val="000000"/>
          <w:lang w:eastAsia="zh-CN"/>
        </w:rPr>
        <w:t xml:space="preserve"> of the other </w:t>
      </w:r>
      <w:r w:rsidRPr="007B0B29">
        <w:rPr>
          <w:rFonts w:ascii="Arial" w:eastAsia="Times New Roman" w:hAnsi="Arial" w:cs="Arial"/>
          <w:color w:val="000000"/>
          <w:shd w:val="clear" w:color="auto" w:fill="00FF00"/>
          <w:lang w:eastAsia="zh-CN"/>
        </w:rPr>
        <w:t>permanently</w:t>
      </w:r>
      <w:r w:rsidRPr="007B0B29">
        <w:rPr>
          <w:rFonts w:ascii="Arial" w:eastAsia="Times New Roman" w:hAnsi="Arial" w:cs="Arial"/>
          <w:color w:val="000000"/>
          <w:lang w:eastAsia="zh-CN"/>
        </w:rPr>
        <w:t>.</w:t>
      </w:r>
      <w:r w:rsidRPr="007B0B29">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its </w:t>
      </w:r>
      <w:r w:rsidRPr="007B0B29">
        <w:rPr>
          <w:rFonts w:ascii="Arial" w:eastAsia="Times New Roman" w:hAnsi="Arial" w:cs="Arial"/>
          <w:color w:val="000000"/>
          <w:sz w:val="16"/>
          <w:szCs w:val="16"/>
          <w:lang w:eastAsia="zh-CN"/>
        </w:rPr>
        <w:lastRenderedPageBreak/>
        <w:t xml:space="preserve">ontological limitation as such. </w:t>
      </w:r>
      <w:r w:rsidRPr="007B0B29">
        <w:rPr>
          <w:rFonts w:ascii="Arial" w:eastAsia="Times New Roman" w:hAnsi="Arial" w:cs="Arial"/>
          <w:color w:val="000000"/>
          <w:lang w:eastAsia="zh-CN"/>
        </w:rPr>
        <w:t xml:space="preserve">This is a critical moment when the </w:t>
      </w:r>
      <w:r w:rsidRPr="007B0B29">
        <w:rPr>
          <w:rFonts w:ascii="Arial" w:eastAsia="Times New Roman" w:hAnsi="Arial" w:cs="Arial"/>
          <w:color w:val="000000"/>
          <w:shd w:val="clear" w:color="auto" w:fill="00FF00"/>
          <w:lang w:eastAsia="zh-CN"/>
        </w:rPr>
        <w:t>ontological gap</w:t>
      </w:r>
      <w:r w:rsidRPr="007B0B29">
        <w:rPr>
          <w:rFonts w:ascii="Arial" w:eastAsia="Times New Roman" w:hAnsi="Arial" w:cs="Arial"/>
          <w:color w:val="000000"/>
          <w:lang w:eastAsia="zh-CN"/>
        </w:rPr>
        <w:t xml:space="preserve"> of the subject </w:t>
      </w:r>
      <w:r w:rsidRPr="007B0B29">
        <w:rPr>
          <w:rFonts w:ascii="Arial" w:eastAsia="Times New Roman" w:hAnsi="Arial" w:cs="Arial"/>
          <w:color w:val="000000"/>
          <w:shd w:val="clear" w:color="auto" w:fill="00FF00"/>
          <w:lang w:eastAsia="zh-CN"/>
        </w:rPr>
        <w:t>erupts, separating its</w:t>
      </w:r>
      <w:r w:rsidRPr="007B0B29">
        <w:rPr>
          <w:rFonts w:ascii="Arial" w:eastAsia="Times New Roman" w:hAnsi="Arial" w:cs="Arial"/>
          <w:color w:val="000000"/>
          <w:lang w:eastAsia="zh-CN"/>
        </w:rPr>
        <w:t xml:space="preserve"> becoming from its </w:t>
      </w:r>
      <w:r w:rsidRPr="007B0B29">
        <w:rPr>
          <w:rFonts w:ascii="Arial" w:eastAsia="Times New Roman" w:hAnsi="Arial" w:cs="Arial"/>
          <w:color w:val="000000"/>
          <w:shd w:val="clear" w:color="auto" w:fill="00FF00"/>
          <w:lang w:eastAsia="zh-CN"/>
        </w:rPr>
        <w:t>being</w:t>
      </w:r>
      <w:r w:rsidRPr="007B0B29">
        <w:rPr>
          <w:rFonts w:ascii="Arial" w:eastAsia="Times New Roman" w:hAnsi="Arial" w:cs="Arial"/>
          <w:color w:val="000000"/>
          <w:lang w:eastAsia="zh-CN"/>
        </w:rPr>
        <w:t>.</w:t>
      </w:r>
      <w:r w:rsidRPr="007B0B29">
        <w:rPr>
          <w:rFonts w:ascii="Arial" w:eastAsia="Times New Roman" w:hAnsi="Arial" w:cs="Arial"/>
          <w:color w:val="000000"/>
          <w:sz w:val="16"/>
          <w:szCs w:val="16"/>
          <w:lang w:eastAsia="zh-CN"/>
        </w:rPr>
        <w:t xml:space="preserve"> That is, the 44 subject as </w:t>
      </w:r>
      <w:r w:rsidRPr="007B0B29">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7B0B29">
        <w:rPr>
          <w:rFonts w:ascii="Arial" w:eastAsia="Times New Roman" w:hAnsi="Arial" w:cs="Arial"/>
          <w:color w:val="000000"/>
          <w:sz w:val="16"/>
          <w:szCs w:val="16"/>
          <w:lang w:eastAsia="zh-CN"/>
        </w:rPr>
        <w:t xml:space="preserve"> Yet the relationship between master and slave is different from that of the </w:t>
      </w:r>
      <w:proofErr w:type="spellStart"/>
      <w:r w:rsidRPr="007B0B29">
        <w:rPr>
          <w:rFonts w:ascii="Arial" w:eastAsia="Times New Roman" w:hAnsi="Arial" w:cs="Arial"/>
          <w:color w:val="000000"/>
          <w:sz w:val="16"/>
          <w:szCs w:val="16"/>
          <w:lang w:eastAsia="zh-CN"/>
        </w:rPr>
        <w:t>Adornian</w:t>
      </w:r>
      <w:proofErr w:type="spellEnd"/>
      <w:r w:rsidRPr="007B0B29">
        <w:rPr>
          <w:rFonts w:ascii="Arial" w:eastAsia="Times New Roman" w:hAnsi="Arial" w:cs="Arial"/>
          <w:color w:val="000000"/>
          <w:sz w:val="16"/>
          <w:szCs w:val="16"/>
          <w:lang w:eastAsia="zh-CN"/>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7B0B29">
        <w:rPr>
          <w:rFonts w:ascii="Arial" w:eastAsia="Times New Roman" w:hAnsi="Arial" w:cs="Arial"/>
          <w:color w:val="000000"/>
          <w:lang w:eastAsia="zh-CN"/>
        </w:rPr>
        <w:t>master’s position is indebted to that of the slave insofar</w:t>
      </w:r>
      <w:r w:rsidRPr="007B0B29">
        <w:rPr>
          <w:rFonts w:ascii="Arial" w:eastAsia="Times New Roman" w:hAnsi="Arial" w:cs="Arial"/>
          <w:color w:val="000000"/>
          <w:sz w:val="16"/>
          <w:szCs w:val="16"/>
          <w:lang w:eastAsia="zh-CN"/>
        </w:rPr>
        <w:t xml:space="preserve"> as the latter, i.e., </w:t>
      </w:r>
      <w:r w:rsidRPr="007B0B29">
        <w:rPr>
          <w:rFonts w:ascii="Arial" w:eastAsia="Times New Roman" w:hAnsi="Arial" w:cs="Arial"/>
          <w:color w:val="000000"/>
          <w:lang w:eastAsia="zh-CN"/>
        </w:rPr>
        <w:t xml:space="preserve">the enemy, is what makes the former ontologically consistent in itself. </w:t>
      </w:r>
      <w:r w:rsidRPr="007B0B29">
        <w:rPr>
          <w:rFonts w:ascii="Arial" w:eastAsia="Times New Roman" w:hAnsi="Arial" w:cs="Arial"/>
          <w:color w:val="000000"/>
          <w:sz w:val="16"/>
          <w:szCs w:val="16"/>
          <w:lang w:eastAsia="zh-CN"/>
        </w:rPr>
        <w:t xml:space="preserve">In other words, the </w:t>
      </w:r>
      <w:r w:rsidRPr="007B0B29">
        <w:rPr>
          <w:rFonts w:ascii="Arial" w:eastAsia="Times New Roman" w:hAnsi="Arial" w:cs="Arial"/>
          <w:color w:val="000000"/>
          <w:lang w:eastAsia="zh-CN"/>
        </w:rPr>
        <w:t xml:space="preserve">true sense of </w:t>
      </w:r>
      <w:r w:rsidRPr="007B0B29">
        <w:rPr>
          <w:rFonts w:ascii="Arial" w:eastAsia="Times New Roman" w:hAnsi="Arial" w:cs="Arial"/>
          <w:color w:val="000000"/>
          <w:shd w:val="clear" w:color="auto" w:fill="00FF00"/>
          <w:lang w:eastAsia="zh-CN"/>
        </w:rPr>
        <w:t>freedom for the subject</w:t>
      </w:r>
      <w:r w:rsidRPr="007B0B29">
        <w:rPr>
          <w:rFonts w:ascii="Arial" w:eastAsia="Times New Roman" w:hAnsi="Arial" w:cs="Arial"/>
          <w:color w:val="000000"/>
          <w:sz w:val="16"/>
          <w:szCs w:val="16"/>
          <w:lang w:eastAsia="zh-CN"/>
        </w:rPr>
        <w:t xml:space="preserve"> in Hegel is to either become the enemy or eliminate it, either of which </w:t>
      </w:r>
      <w:r w:rsidRPr="007B0B29">
        <w:rPr>
          <w:rFonts w:ascii="Arial" w:eastAsia="Times New Roman" w:hAnsi="Arial" w:cs="Arial"/>
          <w:color w:val="000000"/>
          <w:shd w:val="clear" w:color="auto" w:fill="00FF00"/>
          <w:lang w:eastAsia="zh-CN"/>
        </w:rPr>
        <w:t>means</w:t>
      </w:r>
      <w:r w:rsidRPr="007B0B29">
        <w:rPr>
          <w:rFonts w:ascii="Arial" w:eastAsia="Times New Roman" w:hAnsi="Arial" w:cs="Arial"/>
          <w:color w:val="000000"/>
          <w:lang w:eastAsia="zh-CN"/>
        </w:rPr>
        <w:t xml:space="preserve"> the </w:t>
      </w:r>
      <w:r w:rsidRPr="007B0B29">
        <w:rPr>
          <w:rFonts w:ascii="Arial" w:eastAsia="Times New Roman" w:hAnsi="Arial" w:cs="Arial"/>
          <w:color w:val="000000"/>
          <w:shd w:val="clear" w:color="auto" w:fill="00FF00"/>
          <w:lang w:eastAsia="zh-CN"/>
        </w:rPr>
        <w:t>death</w:t>
      </w:r>
      <w:r w:rsidRPr="007B0B29">
        <w:rPr>
          <w:rFonts w:ascii="Arial" w:eastAsia="Times New Roman" w:hAnsi="Arial" w:cs="Arial"/>
          <w:color w:val="000000"/>
          <w:lang w:eastAsia="zh-CN"/>
        </w:rPr>
        <w:t xml:space="preserve"> of the subject</w:t>
      </w:r>
      <w:r w:rsidRPr="007B0B29">
        <w:rPr>
          <w:rFonts w:ascii="Arial" w:eastAsia="Times New Roman" w:hAnsi="Arial" w:cs="Arial"/>
          <w:color w:val="000000"/>
          <w:sz w:val="16"/>
          <w:szCs w:val="16"/>
          <w:lang w:eastAsia="zh-CN"/>
        </w:rPr>
        <w:t xml:space="preserve">. The Hegelian </w:t>
      </w:r>
      <w:r w:rsidRPr="007B0B29">
        <w:rPr>
          <w:rFonts w:ascii="Arial" w:eastAsia="Times New Roman" w:hAnsi="Arial" w:cs="Arial"/>
          <w:color w:val="000000"/>
          <w:lang w:eastAsia="zh-CN"/>
        </w:rPr>
        <w:t>subject</w:t>
      </w:r>
      <w:r w:rsidRPr="007B0B29">
        <w:rPr>
          <w:rFonts w:ascii="Arial" w:eastAsia="Times New Roman" w:hAnsi="Arial" w:cs="Arial"/>
          <w:color w:val="000000"/>
          <w:sz w:val="16"/>
          <w:szCs w:val="16"/>
          <w:lang w:eastAsia="zh-CN"/>
        </w:rPr>
        <w:t xml:space="preserve"> essentially attempts to </w:t>
      </w:r>
      <w:r w:rsidRPr="007B0B29">
        <w:rPr>
          <w:rFonts w:ascii="Arial" w:eastAsia="Times New Roman" w:hAnsi="Arial" w:cs="Arial"/>
          <w:color w:val="000000"/>
          <w:lang w:eastAsia="zh-CN"/>
        </w:rPr>
        <w:t>carry out the “</w:t>
      </w:r>
      <w:r w:rsidRPr="007B0B29">
        <w:rPr>
          <w:rFonts w:ascii="Arial" w:eastAsia="Times New Roman" w:hAnsi="Arial" w:cs="Arial"/>
          <w:color w:val="000000"/>
          <w:shd w:val="clear" w:color="auto" w:fill="00FF00"/>
          <w:lang w:eastAsia="zh-CN"/>
        </w:rPr>
        <w:t>absolute negation” of the selves</w:t>
      </w:r>
      <w:r w:rsidRPr="007B0B29">
        <w:rPr>
          <w:rFonts w:ascii="Arial" w:eastAsia="Times New Roman" w:hAnsi="Arial" w:cs="Arial"/>
          <w:color w:val="000000"/>
          <w:lang w:eastAsia="zh-CN"/>
        </w:rPr>
        <w:t xml:space="preserve"> in a fashion to negate their own otherness in themselves and to</w:t>
      </w:r>
      <w:r w:rsidRPr="007B0B29">
        <w:rPr>
          <w:rFonts w:ascii="Arial" w:eastAsia="Times New Roman" w:hAnsi="Arial" w:cs="Arial"/>
          <w:color w:val="000000"/>
          <w:sz w:val="16"/>
          <w:szCs w:val="16"/>
          <w:lang w:eastAsia="zh-CN"/>
        </w:rPr>
        <w:t xml:space="preserve"> “</w:t>
      </w:r>
      <w:r w:rsidRPr="007B0B29">
        <w:rPr>
          <w:rFonts w:ascii="Arial" w:eastAsia="Times New Roman" w:hAnsi="Arial" w:cs="Arial"/>
          <w:color w:val="000000"/>
          <w:shd w:val="clear" w:color="auto" w:fill="00FF00"/>
          <w:lang w:eastAsia="zh-CN"/>
        </w:rPr>
        <w:t>raise</w:t>
      </w:r>
      <w:r w:rsidRPr="007B0B29">
        <w:rPr>
          <w:rFonts w:ascii="Arial" w:eastAsia="Times New Roman" w:hAnsi="Arial" w:cs="Arial"/>
          <w:color w:val="000000"/>
          <w:sz w:val="16"/>
          <w:szCs w:val="16"/>
          <w:lang w:eastAsia="zh-CN"/>
        </w:rPr>
        <w:t xml:space="preserve"> their </w:t>
      </w:r>
      <w:r w:rsidRPr="007B0B29">
        <w:rPr>
          <w:rFonts w:ascii="Arial" w:eastAsia="Times New Roman" w:hAnsi="Arial" w:cs="Arial"/>
          <w:color w:val="000000"/>
          <w:shd w:val="clear" w:color="auto" w:fill="00FF00"/>
          <w:lang w:eastAsia="zh-CN"/>
        </w:rPr>
        <w:t>self-certainty</w:t>
      </w:r>
      <w:r w:rsidRPr="007B0B29">
        <w:rPr>
          <w:rFonts w:ascii="Arial" w:eastAsia="Times New Roman" w:hAnsi="Arial" w:cs="Arial"/>
          <w:color w:val="000000"/>
          <w:sz w:val="16"/>
          <w:szCs w:val="16"/>
          <w:lang w:eastAsia="zh-CN"/>
        </w:rPr>
        <w:t xml:space="preserve"> (about existing for-self) to truth in the ‘other’ as well as in themselves” (Hegel 55). Rather than pretend to remain objective and distanced in treating the other, the Hegelian subject strives to secure its </w:t>
      </w:r>
      <w:proofErr w:type="spellStart"/>
      <w:r w:rsidRPr="007B0B29">
        <w:rPr>
          <w:rFonts w:ascii="Arial" w:eastAsia="Times New Roman" w:hAnsi="Arial" w:cs="Arial"/>
          <w:color w:val="000000"/>
          <w:sz w:val="16"/>
          <w:szCs w:val="16"/>
          <w:lang w:eastAsia="zh-CN"/>
        </w:rPr>
        <w:t>identitarian</w:t>
      </w:r>
      <w:proofErr w:type="spellEnd"/>
      <w:r w:rsidRPr="007B0B29">
        <w:rPr>
          <w:rFonts w:ascii="Arial" w:eastAsia="Times New Roman" w:hAnsi="Arial" w:cs="Arial"/>
          <w:color w:val="000000"/>
          <w:sz w:val="16"/>
          <w:szCs w:val="16"/>
          <w:lang w:eastAsia="zh-CN"/>
        </w:rPr>
        <w:t xml:space="preserve"> position in light of the life-death struggle between master and slave. The eventual </w:t>
      </w:r>
      <w:r w:rsidRPr="007B0B29">
        <w:rPr>
          <w:rFonts w:ascii="Arial" w:eastAsia="Times New Roman" w:hAnsi="Arial" w:cs="Arial"/>
          <w:color w:val="000000"/>
          <w:lang w:eastAsia="zh-CN"/>
        </w:rPr>
        <w:t>way to obtain freedom from its own ontological limitation that the subject cannot be in-</w:t>
      </w:r>
      <w:proofErr w:type="spellStart"/>
      <w:r w:rsidRPr="007B0B29">
        <w:rPr>
          <w:rFonts w:ascii="Arial" w:eastAsia="Times New Roman" w:hAnsi="Arial" w:cs="Arial"/>
          <w:color w:val="000000"/>
          <w:lang w:eastAsia="zh-CN"/>
        </w:rPr>
        <w:t>andfor</w:t>
      </w:r>
      <w:proofErr w:type="spellEnd"/>
      <w:r w:rsidRPr="007B0B29">
        <w:rPr>
          <w:rFonts w:ascii="Arial" w:eastAsia="Times New Roman" w:hAnsi="Arial" w:cs="Arial"/>
          <w:color w:val="000000"/>
          <w:lang w:eastAsia="zh-CN"/>
        </w:rPr>
        <w:t xml:space="preserve"> itself as a whole is paradoxically negating its positive being dependent on that of the other.</w:t>
      </w:r>
      <w:r w:rsidRPr="007B0B29">
        <w:rPr>
          <w:rFonts w:ascii="Arial" w:eastAsia="Times New Roman" w:hAnsi="Arial" w:cs="Arial"/>
          <w:color w:val="000000"/>
          <w:sz w:val="16"/>
          <w:szCs w:val="16"/>
          <w:lang w:eastAsia="zh-CN"/>
        </w:rPr>
        <w:t xml:space="preserve"> This illustrates the </w:t>
      </w:r>
      <w:r w:rsidRPr="007B0B29">
        <w:rPr>
          <w:rFonts w:ascii="Arial" w:eastAsia="Times New Roman" w:hAnsi="Arial" w:cs="Arial"/>
          <w:color w:val="000000"/>
          <w:shd w:val="clear" w:color="auto" w:fill="00FF00"/>
          <w:lang w:eastAsia="zh-CN"/>
        </w:rPr>
        <w:t>subject’s</w:t>
      </w:r>
      <w:r w:rsidRPr="007B0B29">
        <w:rPr>
          <w:rFonts w:ascii="Arial" w:eastAsia="Times New Roman" w:hAnsi="Arial" w:cs="Arial"/>
          <w:color w:val="000000"/>
          <w:lang w:eastAsia="zh-CN"/>
        </w:rPr>
        <w:t xml:space="preserve"> death </w:t>
      </w:r>
      <w:r w:rsidRPr="007B0B29">
        <w:rPr>
          <w:rFonts w:ascii="Arial" w:eastAsia="Times New Roman" w:hAnsi="Arial" w:cs="Arial"/>
          <w:color w:val="000000"/>
          <w:shd w:val="clear" w:color="auto" w:fill="00FF00"/>
          <w:lang w:eastAsia="zh-CN"/>
        </w:rPr>
        <w:t>instinct towards “nothingness</w:t>
      </w:r>
      <w:r w:rsidRPr="007B0B29">
        <w:rPr>
          <w:rFonts w:ascii="Arial" w:eastAsia="Times New Roman" w:hAnsi="Arial" w:cs="Arial"/>
          <w:color w:val="000000"/>
          <w:sz w:val="16"/>
          <w:szCs w:val="16"/>
          <w:lang w:eastAsia="zh-CN"/>
        </w:rPr>
        <w:t xml:space="preserve">,” which </w:t>
      </w:r>
      <w:r w:rsidRPr="007B0B29">
        <w:rPr>
          <w:rFonts w:ascii="Arial" w:eastAsia="Times New Roman" w:hAnsi="Arial" w:cs="Arial"/>
          <w:color w:val="000000"/>
          <w:shd w:val="clear" w:color="auto" w:fill="00FF00"/>
          <w:lang w:eastAsia="zh-CN"/>
        </w:rPr>
        <w:t>makes</w:t>
      </w:r>
      <w:r w:rsidRPr="007B0B29">
        <w:rPr>
          <w:rFonts w:ascii="Arial" w:eastAsia="Times New Roman" w:hAnsi="Arial" w:cs="Arial"/>
          <w:color w:val="000000"/>
          <w:lang w:eastAsia="zh-CN"/>
        </w:rPr>
        <w:t xml:space="preserve"> our </w:t>
      </w:r>
      <w:r w:rsidRPr="007B0B29">
        <w:rPr>
          <w:rFonts w:ascii="Arial" w:eastAsia="Times New Roman" w:hAnsi="Arial" w:cs="Arial"/>
          <w:color w:val="000000"/>
          <w:shd w:val="clear" w:color="auto" w:fill="00FF00"/>
          <w:lang w:eastAsia="zh-CN"/>
        </w:rPr>
        <w:t>knowledge</w:t>
      </w:r>
      <w:r w:rsidRPr="007B0B29">
        <w:rPr>
          <w:rFonts w:ascii="Arial" w:eastAsia="Times New Roman" w:hAnsi="Arial" w:cs="Arial"/>
          <w:color w:val="000000"/>
          <w:lang w:eastAsia="zh-CN"/>
        </w:rPr>
        <w:t xml:space="preserve"> on the subject inexorably </w:t>
      </w:r>
      <w:r w:rsidRPr="007B0B29">
        <w:rPr>
          <w:rFonts w:ascii="Arial" w:eastAsia="Times New Roman" w:hAnsi="Arial" w:cs="Arial"/>
          <w:color w:val="000000"/>
          <w:shd w:val="clear" w:color="auto" w:fill="00FF00"/>
          <w:lang w:eastAsia="zh-CN"/>
        </w:rPr>
        <w:t>entangled in</w:t>
      </w:r>
      <w:r w:rsidRPr="007B0B29">
        <w:rPr>
          <w:rFonts w:ascii="Arial" w:eastAsia="Times New Roman" w:hAnsi="Arial" w:cs="Arial"/>
          <w:color w:val="000000"/>
          <w:lang w:eastAsia="zh-CN"/>
        </w:rPr>
        <w:t xml:space="preserve"> inconsistencies and </w:t>
      </w:r>
      <w:r w:rsidRPr="007B0B29">
        <w:rPr>
          <w:rFonts w:ascii="Arial" w:eastAsia="Times New Roman" w:hAnsi="Arial" w:cs="Arial"/>
          <w:color w:val="000000"/>
          <w:shd w:val="clear" w:color="auto" w:fill="00FF00"/>
          <w:lang w:eastAsia="zh-CN"/>
        </w:rPr>
        <w:t>contradictions</w:t>
      </w:r>
      <w:r w:rsidRPr="007B0B29">
        <w:rPr>
          <w:rFonts w:ascii="Arial" w:eastAsia="Times New Roman" w:hAnsi="Arial" w:cs="Arial"/>
          <w:color w:val="000000"/>
          <w:lang w:eastAsia="zh-CN"/>
        </w:rPr>
        <w:t xml:space="preserve">. </w:t>
      </w:r>
      <w:r w:rsidRPr="007B0B29">
        <w:rPr>
          <w:rFonts w:ascii="Arial" w:eastAsia="Times New Roman" w:hAnsi="Arial" w:cs="Arial"/>
          <w:color w:val="000000"/>
          <w:sz w:val="16"/>
          <w:szCs w:val="16"/>
          <w:lang w:eastAsia="zh-CN"/>
        </w:rPr>
        <w:t xml:space="preserve">45 In Hegel, the </w:t>
      </w:r>
      <w:r w:rsidRPr="007B0B29">
        <w:rPr>
          <w:rFonts w:ascii="Arial" w:eastAsia="Times New Roman" w:hAnsi="Arial" w:cs="Arial"/>
          <w:color w:val="000000"/>
          <w:lang w:eastAsia="zh-CN"/>
        </w:rPr>
        <w:t xml:space="preserve">subject’s death instinct, an ontological abyss </w:t>
      </w:r>
      <w:r w:rsidRPr="007B0B29">
        <w:rPr>
          <w:rFonts w:ascii="Arial" w:eastAsia="Times New Roman" w:hAnsi="Arial" w:cs="Arial"/>
          <w:color w:val="000000"/>
          <w:shd w:val="clear" w:color="auto" w:fill="00FF00"/>
          <w:lang w:eastAsia="zh-CN"/>
        </w:rPr>
        <w:t>that remains unfathomable in</w:t>
      </w:r>
      <w:r w:rsidRPr="007B0B29">
        <w:rPr>
          <w:rFonts w:ascii="Arial" w:eastAsia="Times New Roman" w:hAnsi="Arial" w:cs="Arial"/>
          <w:color w:val="000000"/>
          <w:lang w:eastAsia="zh-CN"/>
        </w:rPr>
        <w:t xml:space="preserve"> its </w:t>
      </w:r>
      <w:r w:rsidRPr="007B0B29">
        <w:rPr>
          <w:rFonts w:ascii="Arial" w:eastAsia="Times New Roman" w:hAnsi="Arial" w:cs="Arial"/>
          <w:color w:val="000000"/>
          <w:shd w:val="clear" w:color="auto" w:fill="00FF00"/>
          <w:lang w:eastAsia="zh-CN"/>
        </w:rPr>
        <w:t>ideological edifice</w:t>
      </w:r>
      <w:r w:rsidRPr="007B0B29">
        <w:rPr>
          <w:rFonts w:ascii="Arial" w:eastAsia="Times New Roman" w:hAnsi="Arial" w:cs="Arial"/>
          <w:color w:val="000000"/>
          <w:lang w:eastAsia="zh-CN"/>
        </w:rPr>
        <w:t>, is the only way to realize its “pure existence-for-self</w:t>
      </w:r>
      <w:r w:rsidRPr="007B0B29">
        <w:rPr>
          <w:rFonts w:ascii="Arial" w:eastAsia="Times New Roman" w:hAnsi="Arial" w:cs="Arial"/>
          <w:color w:val="000000"/>
          <w:sz w:val="16"/>
          <w:szCs w:val="16"/>
          <w:lang w:eastAsia="zh-CN"/>
        </w:rPr>
        <w:t xml:space="preserve">” (Hegel 55) Identity is apparitional in nature, for as discussed earlier, </w:t>
      </w:r>
      <w:r w:rsidRPr="007B0B29">
        <w:rPr>
          <w:rFonts w:ascii="Arial" w:eastAsia="Times New Roman" w:hAnsi="Arial" w:cs="Arial"/>
          <w:color w:val="000000"/>
          <w:lang w:eastAsia="zh-CN"/>
        </w:rPr>
        <w:t xml:space="preserve">we all can become a/the “real Asian American” but never will be, and the resulting gap between our being and becoming is where the subject endlessly strives to secure its </w:t>
      </w:r>
      <w:proofErr w:type="spellStart"/>
      <w:r w:rsidRPr="007B0B29">
        <w:rPr>
          <w:rFonts w:ascii="Arial" w:eastAsia="Times New Roman" w:hAnsi="Arial" w:cs="Arial"/>
          <w:color w:val="000000"/>
          <w:lang w:eastAsia="zh-CN"/>
        </w:rPr>
        <w:t>identitarian</w:t>
      </w:r>
      <w:proofErr w:type="spellEnd"/>
      <w:r w:rsidRPr="007B0B29">
        <w:rPr>
          <w:rFonts w:ascii="Arial" w:eastAsia="Times New Roman" w:hAnsi="Arial" w:cs="Arial"/>
          <w:color w:val="000000"/>
          <w:lang w:eastAsia="zh-CN"/>
        </w:rPr>
        <w:t xml:space="preserve"> position</w:t>
      </w:r>
      <w:r w:rsidRPr="007B0B29">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7B0B29">
        <w:rPr>
          <w:rFonts w:ascii="Arial" w:eastAsia="Times New Roman" w:hAnsi="Arial" w:cs="Arial"/>
          <w:color w:val="000000"/>
          <w:lang w:eastAsia="zh-CN"/>
        </w:rPr>
        <w:t>Asian American identity</w:t>
      </w:r>
      <w:r w:rsidRPr="007B0B29">
        <w:rPr>
          <w:rFonts w:ascii="Arial" w:eastAsia="Times New Roman" w:hAnsi="Arial" w:cs="Arial"/>
          <w:color w:val="000000"/>
          <w:sz w:val="16"/>
          <w:szCs w:val="16"/>
          <w:lang w:eastAsia="zh-CN"/>
        </w:rPr>
        <w:t xml:space="preserve"> as the cultural capital of </w:t>
      </w:r>
      <w:r w:rsidRPr="007B0B29">
        <w:rPr>
          <w:rFonts w:ascii="Arial" w:eastAsia="Times New Roman" w:hAnsi="Arial" w:cs="Arial"/>
          <w:color w:val="000000"/>
          <w:lang w:eastAsia="zh-CN"/>
        </w:rPr>
        <w:t>both accommodation and resistance in U.S. society</w:t>
      </w:r>
      <w:r w:rsidRPr="007B0B29">
        <w:rPr>
          <w:rFonts w:ascii="Arial" w:eastAsia="Times New Roman" w:hAnsi="Arial" w:cs="Arial"/>
          <w:color w:val="000000"/>
          <w:sz w:val="16"/>
          <w:szCs w:val="16"/>
          <w:lang w:eastAsia="zh-CN"/>
        </w:rPr>
        <w:t xml:space="preserve">, and it well explains the point I am making here (143-44): on the one hand, </w:t>
      </w:r>
      <w:r w:rsidRPr="007B0B29">
        <w:rPr>
          <w:rFonts w:ascii="Arial" w:eastAsia="Times New Roman" w:hAnsi="Arial" w:cs="Arial"/>
          <w:color w:val="000000"/>
          <w:lang w:eastAsia="zh-CN"/>
        </w:rPr>
        <w:t>Asian Americans make a good relationship with the society that praises them as a model minority</w:t>
      </w:r>
      <w:r w:rsidRPr="007B0B29">
        <w:rPr>
          <w:rFonts w:ascii="Arial" w:eastAsia="Times New Roman" w:hAnsi="Arial" w:cs="Arial"/>
          <w:color w:val="000000"/>
          <w:sz w:val="16"/>
          <w:szCs w:val="16"/>
          <w:lang w:eastAsia="zh-CN"/>
        </w:rPr>
        <w:t xml:space="preserve">, as a civil subject fully </w:t>
      </w:r>
      <w:proofErr w:type="spellStart"/>
      <w:r w:rsidRPr="007B0B29">
        <w:rPr>
          <w:rFonts w:ascii="Arial" w:eastAsia="Times New Roman" w:hAnsi="Arial" w:cs="Arial"/>
          <w:color w:val="000000"/>
          <w:sz w:val="16"/>
          <w:szCs w:val="16"/>
          <w:lang w:eastAsia="zh-CN"/>
        </w:rPr>
        <w:t>assimilable</w:t>
      </w:r>
      <w:proofErr w:type="spellEnd"/>
      <w:r w:rsidRPr="007B0B29">
        <w:rPr>
          <w:rFonts w:ascii="Arial" w:eastAsia="Times New Roman" w:hAnsi="Arial" w:cs="Arial"/>
          <w:color w:val="000000"/>
          <w:sz w:val="16"/>
          <w:szCs w:val="16"/>
          <w:lang w:eastAsia="zh-CN"/>
        </w:rPr>
        <w:t xml:space="preserve"> to the mainstream; on the other hand, </w:t>
      </w:r>
      <w:r w:rsidRPr="007B0B29">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7B0B29">
        <w:rPr>
          <w:rFonts w:ascii="Arial" w:eastAsia="Times New Roman" w:hAnsi="Arial" w:cs="Arial"/>
          <w:color w:val="000000"/>
          <w:shd w:val="clear" w:color="auto" w:fill="00FF00"/>
          <w:lang w:eastAsia="zh-CN"/>
        </w:rPr>
        <w:t>Asian American identity has</w:t>
      </w:r>
      <w:r w:rsidRPr="007B0B29">
        <w:rPr>
          <w:rFonts w:ascii="Arial" w:eastAsia="Times New Roman" w:hAnsi="Arial" w:cs="Arial"/>
          <w:color w:val="000000"/>
          <w:lang w:eastAsia="zh-CN"/>
        </w:rPr>
        <w:t xml:space="preserve"> its </w:t>
      </w:r>
      <w:r w:rsidRPr="007B0B29">
        <w:rPr>
          <w:rFonts w:ascii="Arial" w:eastAsia="Times New Roman" w:hAnsi="Arial" w:cs="Arial"/>
          <w:color w:val="000000"/>
          <w:shd w:val="clear" w:color="auto" w:fill="00FF00"/>
          <w:lang w:eastAsia="zh-CN"/>
        </w:rPr>
        <w:t>multiple meanings</w:t>
      </w:r>
      <w:r w:rsidRPr="007B0B29">
        <w:rPr>
          <w:rFonts w:ascii="Arial" w:eastAsia="Times New Roman" w:hAnsi="Arial" w:cs="Arial"/>
          <w:color w:val="000000"/>
          <w:lang w:eastAsia="zh-CN"/>
        </w:rPr>
        <w:t xml:space="preserve"> with an apparitional effect </w:t>
      </w:r>
      <w:r w:rsidRPr="007B0B29">
        <w:rPr>
          <w:rFonts w:ascii="Arial" w:eastAsia="Times New Roman" w:hAnsi="Arial" w:cs="Arial"/>
          <w:color w:val="000000"/>
          <w:shd w:val="clear" w:color="auto" w:fill="00FF00"/>
          <w:lang w:eastAsia="zh-CN"/>
        </w:rPr>
        <w:t>that changes the ontological meaning</w:t>
      </w:r>
      <w:r w:rsidRPr="007B0B29">
        <w:rPr>
          <w:rFonts w:ascii="Arial" w:eastAsia="Times New Roman" w:hAnsi="Arial" w:cs="Arial"/>
          <w:color w:val="000000"/>
          <w:lang w:eastAsia="zh-CN"/>
        </w:rPr>
        <w:t xml:space="preserve"> of its referent </w:t>
      </w:r>
      <w:r w:rsidRPr="007B0B29">
        <w:rPr>
          <w:rFonts w:ascii="Arial" w:eastAsia="Times New Roman" w:hAnsi="Arial" w:cs="Arial"/>
          <w:color w:val="000000"/>
          <w:shd w:val="clear" w:color="auto" w:fill="00FF00"/>
          <w:lang w:eastAsia="zh-CN"/>
        </w:rPr>
        <w:t>and</w:t>
      </w:r>
      <w:r w:rsidRPr="007B0B29">
        <w:rPr>
          <w:rFonts w:ascii="Arial" w:eastAsia="Times New Roman" w:hAnsi="Arial" w:cs="Arial"/>
          <w:color w:val="000000"/>
          <w:lang w:eastAsia="zh-CN"/>
        </w:rPr>
        <w:t xml:space="preserve"> at the same time, </w:t>
      </w:r>
      <w:r w:rsidRPr="007B0B29">
        <w:rPr>
          <w:rFonts w:ascii="Arial" w:eastAsia="Times New Roman" w:hAnsi="Arial" w:cs="Arial"/>
          <w:color w:val="000000"/>
          <w:shd w:val="clear" w:color="auto" w:fill="00FF00"/>
          <w:lang w:eastAsia="zh-CN"/>
        </w:rPr>
        <w:t>reduces them</w:t>
      </w:r>
      <w:r w:rsidRPr="007B0B29">
        <w:rPr>
          <w:rFonts w:ascii="Arial" w:eastAsia="Times New Roman" w:hAnsi="Arial" w:cs="Arial"/>
          <w:color w:val="000000"/>
          <w:lang w:eastAsia="zh-CN"/>
        </w:rPr>
        <w:t xml:space="preserve"> back t</w:t>
      </w:r>
      <w:r w:rsidRPr="007B0B29">
        <w:rPr>
          <w:rFonts w:ascii="Arial" w:eastAsia="Times New Roman" w:hAnsi="Arial" w:cs="Arial"/>
          <w:color w:val="000000"/>
          <w:shd w:val="clear" w:color="auto" w:fill="00FF00"/>
          <w:lang w:eastAsia="zh-CN"/>
        </w:rPr>
        <w:t>o their archetype</w:t>
      </w:r>
      <w:r w:rsidRPr="007B0B29">
        <w:rPr>
          <w:rFonts w:ascii="Arial" w:eastAsia="Times New Roman" w:hAnsi="Arial" w:cs="Arial"/>
          <w:color w:val="000000"/>
          <w:sz w:val="16"/>
          <w:szCs w:val="16"/>
          <w:lang w:eastAsia="zh-CN"/>
        </w:rPr>
        <w:t xml:space="preserve">: Charlie Chan or the gook. While the </w:t>
      </w:r>
      <w:r w:rsidRPr="007B0B29">
        <w:rPr>
          <w:rFonts w:ascii="Arial" w:eastAsia="Times New Roman" w:hAnsi="Arial" w:cs="Arial"/>
          <w:color w:val="000000"/>
          <w:lang w:eastAsia="zh-CN"/>
        </w:rPr>
        <w:t>identity</w:t>
      </w:r>
      <w:r w:rsidRPr="007B0B29">
        <w:rPr>
          <w:rFonts w:ascii="Arial" w:eastAsia="Times New Roman" w:hAnsi="Arial" w:cs="Arial"/>
          <w:color w:val="000000"/>
          <w:sz w:val="16"/>
          <w:szCs w:val="16"/>
          <w:lang w:eastAsia="zh-CN"/>
        </w:rPr>
        <w:t xml:space="preserve"> acts as a conduit that connects Asian Americans with the society for their mutual understanding, </w:t>
      </w:r>
      <w:r w:rsidRPr="007B0B29">
        <w:rPr>
          <w:rFonts w:ascii="Arial" w:eastAsia="Times New Roman" w:hAnsi="Arial" w:cs="Arial"/>
          <w:color w:val="000000"/>
          <w:lang w:eastAsia="zh-CN"/>
        </w:rPr>
        <w:t xml:space="preserve">this </w:t>
      </w:r>
      <w:r w:rsidRPr="007B0B29">
        <w:rPr>
          <w:rFonts w:ascii="Arial" w:eastAsia="Times New Roman" w:hAnsi="Arial" w:cs="Arial"/>
          <w:color w:val="000000"/>
          <w:shd w:val="clear" w:color="auto" w:fill="00FF00"/>
          <w:lang w:eastAsia="zh-CN"/>
        </w:rPr>
        <w:t>communicative sign always signifies itself as</w:t>
      </w:r>
      <w:r w:rsidRPr="007B0B29">
        <w:rPr>
          <w:rFonts w:ascii="Arial" w:eastAsia="Times New Roman" w:hAnsi="Arial" w:cs="Arial"/>
          <w:color w:val="000000"/>
          <w:lang w:eastAsia="zh-CN"/>
        </w:rPr>
        <w:t xml:space="preserve"> inconsistent, </w:t>
      </w:r>
      <w:r w:rsidRPr="007B0B29">
        <w:rPr>
          <w:rFonts w:ascii="Arial" w:eastAsia="Times New Roman" w:hAnsi="Arial" w:cs="Arial"/>
          <w:color w:val="000000"/>
          <w:shd w:val="clear" w:color="auto" w:fill="00FF00"/>
          <w:lang w:eastAsia="zh-CN"/>
        </w:rPr>
        <w:t>contradictory</w:t>
      </w:r>
      <w:r w:rsidRPr="007B0B29">
        <w:rPr>
          <w:rFonts w:ascii="Arial" w:eastAsia="Times New Roman" w:hAnsi="Arial" w:cs="Arial"/>
          <w:color w:val="000000"/>
          <w:sz w:val="16"/>
          <w:szCs w:val="16"/>
          <w:lang w:eastAsia="zh-CN"/>
        </w:rPr>
        <w:t xml:space="preserve">, and, as Nguyen puts it, “hypocritical” </w:t>
      </w:r>
      <w:r w:rsidRPr="007B0B29">
        <w:rPr>
          <w:rFonts w:ascii="Arial" w:eastAsia="Times New Roman" w:hAnsi="Arial" w:cs="Arial"/>
          <w:color w:val="000000"/>
          <w:lang w:eastAsia="zh-CN"/>
        </w:rPr>
        <w:t>in representing Asian Americans as a whole</w:t>
      </w:r>
      <w:r w:rsidRPr="007B0B29">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7B0B29">
        <w:rPr>
          <w:rFonts w:ascii="Arial" w:eastAsia="Times New Roman" w:hAnsi="Arial" w:cs="Arial"/>
          <w:color w:val="000000"/>
          <w:sz w:val="16"/>
          <w:szCs w:val="16"/>
          <w:lang w:eastAsia="zh-CN"/>
        </w:rPr>
        <w:t>identitarian</w:t>
      </w:r>
      <w:proofErr w:type="spellEnd"/>
      <w:r w:rsidRPr="007B0B29">
        <w:rPr>
          <w:rFonts w:ascii="Arial" w:eastAsia="Times New Roman" w:hAnsi="Arial" w:cs="Arial"/>
          <w:color w:val="000000"/>
          <w:sz w:val="16"/>
          <w:szCs w:val="16"/>
          <w:lang w:eastAsia="zh-CN"/>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7B0B29">
        <w:rPr>
          <w:rFonts w:ascii="Arial" w:eastAsia="Times New Roman" w:hAnsi="Arial" w:cs="Arial"/>
          <w:color w:val="000000"/>
          <w:sz w:val="16"/>
          <w:szCs w:val="16"/>
          <w:lang w:eastAsia="zh-CN"/>
        </w:rPr>
        <w:t>preontological</w:t>
      </w:r>
      <w:proofErr w:type="spellEnd"/>
      <w:r w:rsidRPr="007B0B29">
        <w:rPr>
          <w:rFonts w:ascii="Arial" w:eastAsia="Times New Roman" w:hAnsi="Arial" w:cs="Arial"/>
          <w:color w:val="000000"/>
          <w:sz w:val="16"/>
          <w:szCs w:val="16"/>
          <w:lang w:eastAsia="zh-CN"/>
        </w:rPr>
        <w:t xml:space="preserve"> chaotic multitude, namely, individuals with identities, into, as </w:t>
      </w:r>
      <w:proofErr w:type="spellStart"/>
      <w:r w:rsidRPr="007B0B29">
        <w:rPr>
          <w:rFonts w:ascii="Arial" w:eastAsia="Times New Roman" w:hAnsi="Arial" w:cs="Arial"/>
          <w:color w:val="000000"/>
          <w:sz w:val="16"/>
          <w:szCs w:val="16"/>
          <w:lang w:eastAsia="zh-CN"/>
        </w:rPr>
        <w:t>Slavoj</w:t>
      </w:r>
      <w:proofErr w:type="spellEnd"/>
      <w:r w:rsidRPr="007B0B29">
        <w:rPr>
          <w:rFonts w:ascii="Arial" w:eastAsia="Times New Roman" w:hAnsi="Arial" w:cs="Arial"/>
          <w:color w:val="000000"/>
          <w:sz w:val="16"/>
          <w:szCs w:val="16"/>
          <w:lang w:eastAsia="zh-CN"/>
        </w:rPr>
        <w:t xml:space="preserve"> </w:t>
      </w:r>
      <w:proofErr w:type="spellStart"/>
      <w:r w:rsidRPr="007B0B29">
        <w:rPr>
          <w:rFonts w:ascii="Arial" w:eastAsia="Times New Roman" w:hAnsi="Arial" w:cs="Arial"/>
          <w:color w:val="000000"/>
          <w:sz w:val="16"/>
          <w:szCs w:val="16"/>
          <w:lang w:eastAsia="zh-CN"/>
        </w:rPr>
        <w:t>Žižek</w:t>
      </w:r>
      <w:proofErr w:type="spellEnd"/>
      <w:r w:rsidRPr="007B0B29">
        <w:rPr>
          <w:rFonts w:ascii="Arial" w:eastAsia="Times New Roman" w:hAnsi="Arial" w:cs="Arial"/>
          <w:color w:val="000000"/>
          <w:sz w:val="16"/>
          <w:szCs w:val="16"/>
          <w:lang w:eastAsia="zh-CN"/>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7B0B29">
        <w:rPr>
          <w:rFonts w:ascii="Arial" w:eastAsia="Times New Roman" w:hAnsi="Arial" w:cs="Arial"/>
          <w:color w:val="000000"/>
          <w:lang w:eastAsia="zh-CN"/>
        </w:rPr>
        <w:t xml:space="preserve">in terms of the life/death struggle, which makes the mutual gap never closed. This gap can be translated as a minimal void that prevents the subject from being, that is, fully getting identified with, its </w:t>
      </w:r>
      <w:proofErr w:type="spellStart"/>
      <w:r w:rsidRPr="007B0B29">
        <w:rPr>
          <w:rFonts w:ascii="Arial" w:eastAsia="Times New Roman" w:hAnsi="Arial" w:cs="Arial"/>
          <w:color w:val="000000"/>
          <w:lang w:eastAsia="zh-CN"/>
        </w:rPr>
        <w:t>identitarian</w:t>
      </w:r>
      <w:proofErr w:type="spellEnd"/>
      <w:r w:rsidRPr="007B0B29">
        <w:rPr>
          <w:rFonts w:ascii="Arial" w:eastAsia="Times New Roman" w:hAnsi="Arial" w:cs="Arial"/>
          <w:color w:val="000000"/>
          <w:lang w:eastAsia="zh-CN"/>
        </w:rPr>
        <w:t xml:space="preserve"> self, which potentially gives rise to the totalitarian racist subject: being fully identified as white, “the kind of men” who can kill Vincent Chin, or anyone with a darker skin, with impunity.</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
    <w:p w:rsidR="007B0B29" w:rsidRPr="007B0B29" w:rsidRDefault="007B0B29" w:rsidP="007B0B29">
      <w:pPr>
        <w:spacing w:before="240" w:after="40" w:line="240" w:lineRule="auto"/>
        <w:outlineLvl w:val="3"/>
        <w:rPr>
          <w:rFonts w:ascii="Times New Roman" w:eastAsia="Times New Roman" w:hAnsi="Times New Roman" w:cs="Times New Roman"/>
          <w:b/>
          <w:bCs/>
          <w:sz w:val="24"/>
          <w:szCs w:val="24"/>
          <w:lang w:eastAsia="zh-CN"/>
        </w:rPr>
      </w:pPr>
      <w:r w:rsidRPr="007B0B29">
        <w:rPr>
          <w:rFonts w:ascii="Arial" w:eastAsia="Times New Roman" w:hAnsi="Arial" w:cs="Arial"/>
          <w:b/>
          <w:bCs/>
          <w:color w:val="000000"/>
          <w:sz w:val="26"/>
          <w:szCs w:val="26"/>
          <w:lang w:eastAsia="zh-CN"/>
        </w:rPr>
        <w:t xml:space="preserve">Learning spaces are built to exclude Asian Bodies. Collective forgetting of the space acts to deconstruct the psychological impacts. This is not a </w:t>
      </w:r>
      <w:r w:rsidRPr="007B0B29">
        <w:rPr>
          <w:rFonts w:ascii="Arial" w:eastAsia="Times New Roman" w:hAnsi="Arial" w:cs="Arial"/>
          <w:b/>
          <w:bCs/>
          <w:color w:val="000000"/>
          <w:sz w:val="26"/>
          <w:szCs w:val="26"/>
          <w:lang w:eastAsia="zh-CN"/>
        </w:rPr>
        <w:lastRenderedPageBreak/>
        <w:t>request, we demand that Asian violence and exclusion be recognized. Thus the ROB is to reject every instance of anti-</w:t>
      </w:r>
      <w:proofErr w:type="spellStart"/>
      <w:r w:rsidRPr="007B0B29">
        <w:rPr>
          <w:rFonts w:ascii="Arial" w:eastAsia="Times New Roman" w:hAnsi="Arial" w:cs="Arial"/>
          <w:b/>
          <w:bCs/>
          <w:color w:val="000000"/>
          <w:sz w:val="26"/>
          <w:szCs w:val="26"/>
          <w:lang w:eastAsia="zh-CN"/>
        </w:rPr>
        <w:t>asianness</w:t>
      </w:r>
      <w:proofErr w:type="spellEnd"/>
      <w:r w:rsidRPr="007B0B29">
        <w:rPr>
          <w:rFonts w:ascii="Arial" w:eastAsia="Times New Roman" w:hAnsi="Arial" w:cs="Arial"/>
          <w:b/>
          <w:bCs/>
          <w:color w:val="000000"/>
          <w:sz w:val="26"/>
          <w:szCs w:val="26"/>
          <w:lang w:eastAsia="zh-CN"/>
        </w:rPr>
        <w:t xml:space="preserve"> in the classroom – anything else normalizes violence</w:t>
      </w:r>
    </w:p>
    <w:p w:rsidR="007B0B29" w:rsidRPr="007B0B29" w:rsidRDefault="007B0B29" w:rsidP="007B0B29">
      <w:pPr>
        <w:spacing w:before="240" w:after="240" w:line="240" w:lineRule="auto"/>
        <w:rPr>
          <w:rFonts w:ascii="Times New Roman" w:eastAsia="Times New Roman" w:hAnsi="Times New Roman" w:cs="Times New Roman"/>
          <w:sz w:val="24"/>
          <w:szCs w:val="24"/>
          <w:lang w:eastAsia="zh-CN"/>
        </w:rPr>
      </w:pPr>
      <w:proofErr w:type="spellStart"/>
      <w:r w:rsidRPr="007B0B29">
        <w:rPr>
          <w:rFonts w:ascii="Arial" w:eastAsia="Times New Roman" w:hAnsi="Arial" w:cs="Arial"/>
          <w:color w:val="000000"/>
          <w:sz w:val="28"/>
          <w:szCs w:val="28"/>
          <w:lang w:eastAsia="zh-CN"/>
        </w:rPr>
        <w:t>Eng</w:t>
      </w:r>
      <w:proofErr w:type="spellEnd"/>
      <w:r w:rsidRPr="007B0B29">
        <w:rPr>
          <w:rFonts w:ascii="Arial" w:eastAsia="Times New Roman" w:hAnsi="Arial" w:cs="Arial"/>
          <w:color w:val="000000"/>
          <w:sz w:val="28"/>
          <w:szCs w:val="28"/>
          <w:lang w:eastAsia="zh-CN"/>
        </w:rPr>
        <w:t xml:space="preserve"> &amp; Han 4</w:t>
      </w:r>
      <w:r w:rsidRPr="007B0B29">
        <w:rPr>
          <w:rFonts w:ascii="Arial" w:eastAsia="Times New Roman" w:hAnsi="Arial" w:cs="Arial"/>
          <w:color w:val="000000"/>
          <w:sz w:val="16"/>
          <w:szCs w:val="16"/>
          <w:lang w:eastAsia="zh-CN"/>
        </w:rPr>
        <w:t xml:space="preserve">, DAVID L. ENG &amp; SHINHEE HAN [David L. </w:t>
      </w:r>
      <w:proofErr w:type="spellStart"/>
      <w:r w:rsidRPr="007B0B29">
        <w:rPr>
          <w:rFonts w:ascii="Arial" w:eastAsia="Times New Roman" w:hAnsi="Arial" w:cs="Arial"/>
          <w:color w:val="000000"/>
          <w:sz w:val="16"/>
          <w:szCs w:val="16"/>
          <w:lang w:eastAsia="zh-CN"/>
        </w:rPr>
        <w:t>Eng</w:t>
      </w:r>
      <w:proofErr w:type="spellEnd"/>
      <w:r w:rsidRPr="007B0B29">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7B0B29">
        <w:rPr>
          <w:rFonts w:ascii="Arial" w:eastAsia="Times New Roman" w:hAnsi="Arial" w:cs="Arial"/>
          <w:color w:val="000000"/>
          <w:sz w:val="16"/>
          <w:szCs w:val="16"/>
          <w:lang w:eastAsia="zh-CN"/>
        </w:rPr>
        <w:t>UPenn</w:t>
      </w:r>
      <w:proofErr w:type="spellEnd"/>
      <w:r w:rsidRPr="007B0B29">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7B0B29">
        <w:rPr>
          <w:rFonts w:ascii="Arial" w:eastAsia="Times New Roman" w:hAnsi="Arial" w:cs="Arial"/>
          <w:color w:val="000000"/>
          <w:sz w:val="16"/>
          <w:szCs w:val="16"/>
          <w:lang w:eastAsia="zh-CN"/>
        </w:rPr>
        <w:t>Litera</w:t>
      </w:r>
      <w:proofErr w:type="spellEnd"/>
      <w:r w:rsidRPr="007B0B29">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7B0B29">
        <w:rPr>
          <w:rFonts w:ascii="Arial" w:eastAsia="Times New Roman" w:hAnsi="Arial" w:cs="Arial"/>
          <w:color w:val="000000"/>
          <w:sz w:val="16"/>
          <w:szCs w:val="16"/>
          <w:lang w:eastAsia="zh-CN"/>
        </w:rPr>
        <w:t>Hom</w:t>
      </w:r>
      <w:proofErr w:type="spellEnd"/>
      <w:r w:rsidRPr="007B0B29">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7B0B29">
        <w:rPr>
          <w:rFonts w:ascii="Arial" w:eastAsia="Times New Roman" w:hAnsi="Arial" w:cs="Arial"/>
          <w:color w:val="000000"/>
          <w:sz w:val="16"/>
          <w:szCs w:val="16"/>
          <w:lang w:eastAsia="zh-CN"/>
        </w:rPr>
        <w:t>Shinhee</w:t>
      </w:r>
      <w:proofErr w:type="spellEnd"/>
      <w:r w:rsidRPr="007B0B29">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7B0B29">
        <w:rPr>
          <w:rFonts w:ascii="Arial" w:eastAsia="Times New Roman" w:hAnsi="Arial" w:cs="Arial"/>
          <w:color w:val="000000"/>
          <w:sz w:val="16"/>
          <w:szCs w:val="16"/>
          <w:lang w:eastAsia="zh-CN"/>
        </w:rPr>
        <w:t>Ehrenkranz</w:t>
      </w:r>
      <w:proofErr w:type="spellEnd"/>
      <w:r w:rsidRPr="007B0B29">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7B0B29">
        <w:rPr>
          <w:rFonts w:ascii="Arial" w:eastAsia="Times New Roman" w:hAnsi="Arial" w:cs="Arial"/>
          <w:color w:val="000000"/>
          <w:sz w:val="16"/>
          <w:szCs w:val="16"/>
          <w:lang w:eastAsia="zh-CN"/>
        </w:rPr>
        <w:t>ghs</w:t>
      </w:r>
      <w:proofErr w:type="spellEnd"/>
      <w:r w:rsidRPr="007B0B29">
        <w:rPr>
          <w:rFonts w:ascii="Arial" w:eastAsia="Times New Roman" w:hAnsi="Arial" w:cs="Arial"/>
          <w:color w:val="000000"/>
          <w:sz w:val="16"/>
          <w:szCs w:val="16"/>
          <w:lang w:eastAsia="zh-CN"/>
        </w:rPr>
        <w:t>//BZ Recut Mini M</w:t>
      </w:r>
    </w:p>
    <w:p w:rsidR="007B0B29" w:rsidRPr="007B0B29" w:rsidRDefault="007B0B29" w:rsidP="007B0B29">
      <w:pPr>
        <w:spacing w:before="240" w:after="240" w:line="240" w:lineRule="auto"/>
        <w:rPr>
          <w:rFonts w:ascii="Times New Roman" w:eastAsia="Times New Roman" w:hAnsi="Times New Roman" w:cs="Times New Roman"/>
          <w:sz w:val="24"/>
          <w:szCs w:val="24"/>
          <w:lang w:eastAsia="zh-CN"/>
        </w:rPr>
      </w:pPr>
      <w:r w:rsidRPr="007B0B29">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7B0B29">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7B0B29">
        <w:rPr>
          <w:rFonts w:ascii="Arial" w:eastAsia="Times New Roman" w:hAnsi="Arial" w:cs="Arial"/>
          <w:color w:val="000000"/>
          <w:sz w:val="10"/>
          <w:szCs w:val="10"/>
          <w:lang w:eastAsia="zh-CN"/>
        </w:rPr>
        <w:t xml:space="preserve"> As we know</w:t>
      </w:r>
      <w:r w:rsidRPr="007B0B29">
        <w:rPr>
          <w:rFonts w:ascii="Arial" w:eastAsia="Times New Roman" w:hAnsi="Arial" w:cs="Arial"/>
          <w:color w:val="000000"/>
          <w:sz w:val="16"/>
          <w:szCs w:val="16"/>
          <w:lang w:eastAsia="zh-CN"/>
        </w:rPr>
        <w:t xml:space="preserve">, </w:t>
      </w:r>
      <w:r w:rsidRPr="007B0B29">
        <w:rPr>
          <w:rFonts w:ascii="Arial" w:eastAsia="Times New Roman" w:hAnsi="Arial" w:cs="Arial"/>
          <w:b/>
          <w:bCs/>
          <w:i/>
          <w:iCs/>
          <w:color w:val="000000"/>
          <w:sz w:val="28"/>
          <w:szCs w:val="28"/>
          <w:u w:val="single"/>
          <w:lang w:eastAsia="zh-CN"/>
        </w:rPr>
        <w:t xml:space="preserve">the formation of the US nation-state </w:t>
      </w:r>
      <w:r w:rsidRPr="007B0B29">
        <w:rPr>
          <w:rFonts w:ascii="Arial" w:eastAsia="Times New Roman" w:hAnsi="Arial" w:cs="Arial"/>
          <w:i/>
          <w:iCs/>
          <w:color w:val="000000"/>
          <w:sz w:val="10"/>
          <w:szCs w:val="10"/>
          <w:lang w:eastAsia="zh-CN"/>
        </w:rPr>
        <w:t xml:space="preserve">entailed—and </w:t>
      </w:r>
      <w:r w:rsidRPr="007B0B29">
        <w:rPr>
          <w:rFonts w:ascii="Arial" w:eastAsia="Times New Roman" w:hAnsi="Arial" w:cs="Arial"/>
          <w:b/>
          <w:bCs/>
          <w:i/>
          <w:iCs/>
          <w:color w:val="000000"/>
          <w:sz w:val="28"/>
          <w:szCs w:val="28"/>
          <w:u w:val="single"/>
          <w:lang w:eastAsia="zh-CN"/>
        </w:rPr>
        <w:t>continues to entail</w:t>
      </w:r>
      <w:r w:rsidRPr="007B0B29">
        <w:rPr>
          <w:rFonts w:ascii="Arial" w:eastAsia="Times New Roman" w:hAnsi="Arial" w:cs="Arial"/>
          <w:i/>
          <w:iCs/>
          <w:color w:val="000000"/>
          <w:sz w:val="10"/>
          <w:szCs w:val="10"/>
          <w:lang w:eastAsia="zh-CN"/>
        </w:rPr>
        <w:t>—a history of</w:t>
      </w:r>
      <w:r w:rsidRPr="007B0B29">
        <w:rPr>
          <w:rFonts w:ascii="Arial" w:eastAsia="Times New Roman" w:hAnsi="Arial" w:cs="Arial"/>
          <w:b/>
          <w:bCs/>
          <w:i/>
          <w:iCs/>
          <w:color w:val="000000"/>
          <w:sz w:val="10"/>
          <w:szCs w:val="10"/>
          <w:u w:val="single"/>
          <w:lang w:eastAsia="zh-CN"/>
        </w:rPr>
        <w:t xml:space="preserve"> </w:t>
      </w:r>
      <w:r w:rsidRPr="007B0B29">
        <w:rPr>
          <w:rFonts w:ascii="Arial" w:eastAsia="Times New Roman" w:hAnsi="Arial" w:cs="Arial"/>
          <w:b/>
          <w:bCs/>
          <w:i/>
          <w:iCs/>
          <w:color w:val="000000"/>
          <w:sz w:val="28"/>
          <w:szCs w:val="28"/>
          <w:u w:val="single"/>
          <w:lang w:eastAsia="zh-CN"/>
        </w:rPr>
        <w:t>institutionalized exclusions,</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i/>
          <w:iCs/>
          <w:color w:val="000000"/>
          <w:sz w:val="10"/>
          <w:szCs w:val="10"/>
          <w:lang w:eastAsia="zh-CN"/>
        </w:rPr>
        <w:t>legal and otherwise</w:t>
      </w:r>
      <w:r w:rsidRPr="007B0B29">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7B0B29">
        <w:rPr>
          <w:rFonts w:ascii="Arial" w:eastAsia="Times New Roman" w:hAnsi="Arial" w:cs="Arial"/>
          <w:color w:val="000000"/>
          <w:sz w:val="28"/>
          <w:szCs w:val="28"/>
          <w:lang w:eastAsia="zh-CN"/>
        </w:rPr>
        <w:t xml:space="preserve"> </w:t>
      </w:r>
      <w:r w:rsidRPr="007B0B29">
        <w:rPr>
          <w:rFonts w:ascii="Arial" w:eastAsia="Times New Roman" w:hAnsi="Arial" w:cs="Arial"/>
          <w:b/>
          <w:bCs/>
          <w:color w:val="000000"/>
          <w:sz w:val="28"/>
          <w:szCs w:val="28"/>
          <w:u w:val="single"/>
          <w:lang w:eastAsia="zh-CN"/>
        </w:rPr>
        <w:t xml:space="preserve">of Asian American </w:t>
      </w:r>
      <w:r w:rsidRPr="007B0B29">
        <w:rPr>
          <w:rFonts w:ascii="Arial" w:eastAsia="Times New Roman" w:hAnsi="Arial" w:cs="Arial"/>
          <w:color w:val="000000"/>
          <w:sz w:val="10"/>
          <w:szCs w:val="10"/>
          <w:lang w:eastAsia="zh-CN"/>
        </w:rPr>
        <w:t>immigrants and</w:t>
      </w:r>
      <w:r w:rsidRPr="007B0B29">
        <w:rPr>
          <w:rFonts w:ascii="Arial" w:eastAsia="Times New Roman" w:hAnsi="Arial" w:cs="Arial"/>
          <w:b/>
          <w:bCs/>
          <w:color w:val="000000"/>
          <w:sz w:val="10"/>
          <w:szCs w:val="10"/>
          <w:u w:val="single"/>
          <w:lang w:eastAsia="zh-CN"/>
        </w:rPr>
        <w:t xml:space="preserve"> </w:t>
      </w:r>
      <w:r w:rsidRPr="007B0B29">
        <w:rPr>
          <w:rFonts w:ascii="Arial" w:eastAsia="Times New Roman" w:hAnsi="Arial" w:cs="Arial"/>
          <w:color w:val="000000"/>
          <w:sz w:val="10"/>
          <w:szCs w:val="10"/>
          <w:lang w:eastAsia="zh-CN"/>
        </w:rPr>
        <w:t xml:space="preserve">citizens alike—from Japanese internment and indefinite detention during World War II to earlier </w:t>
      </w:r>
      <w:r w:rsidRPr="007B0B29">
        <w:rPr>
          <w:rFonts w:ascii="Arial" w:eastAsia="Times New Roman" w:hAnsi="Arial" w:cs="Arial"/>
          <w:b/>
          <w:bCs/>
          <w:color w:val="000000"/>
          <w:sz w:val="28"/>
          <w:szCs w:val="28"/>
          <w:u w:val="single"/>
          <w:lang w:eastAsia="zh-CN"/>
        </w:rPr>
        <w:t>exclusion acts</w:t>
      </w:r>
      <w:r w:rsidRPr="007B0B29">
        <w:rPr>
          <w:rFonts w:ascii="Arial" w:eastAsia="Times New Roman" w:hAnsi="Arial" w:cs="Arial"/>
          <w:color w:val="000000"/>
          <w:sz w:val="28"/>
          <w:szCs w:val="28"/>
          <w:lang w:eastAsia="zh-CN"/>
        </w:rPr>
        <w:t xml:space="preserve"> </w:t>
      </w:r>
      <w:r w:rsidRPr="007B0B29">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7B0B29">
        <w:rPr>
          <w:rFonts w:ascii="Arial" w:eastAsia="Times New Roman" w:hAnsi="Arial" w:cs="Arial"/>
          <w:i/>
          <w:iCs/>
          <w:color w:val="000000"/>
          <w:sz w:val="10"/>
          <w:szCs w:val="10"/>
          <w:lang w:eastAsia="zh-CN"/>
        </w:rPr>
        <w:t>Chinese immigrants experienced the longest legalized history of exclusion and</w:t>
      </w:r>
      <w:r w:rsidRPr="007B0B29">
        <w:rPr>
          <w:rFonts w:ascii="Arial" w:eastAsia="Times New Roman" w:hAnsi="Arial" w:cs="Arial"/>
          <w:b/>
          <w:bCs/>
          <w:i/>
          <w:iCs/>
          <w:color w:val="000000"/>
          <w:sz w:val="10"/>
          <w:szCs w:val="10"/>
          <w:u w:val="single"/>
          <w:lang w:eastAsia="zh-CN"/>
        </w:rPr>
        <w:t xml:space="preserve"> </w:t>
      </w:r>
      <w:r w:rsidRPr="007B0B29">
        <w:rPr>
          <w:rFonts w:ascii="Arial" w:eastAsia="Times New Roman" w:hAnsi="Arial" w:cs="Arial"/>
          <w:b/>
          <w:bCs/>
          <w:i/>
          <w:iCs/>
          <w:color w:val="000000"/>
          <w:sz w:val="28"/>
          <w:szCs w:val="28"/>
          <w:u w:val="single"/>
          <w:lang w:eastAsia="zh-CN"/>
        </w:rPr>
        <w:t>bars to</w:t>
      </w:r>
      <w:r w:rsidRPr="007B0B29">
        <w:rPr>
          <w:rFonts w:ascii="Arial" w:eastAsia="Times New Roman" w:hAnsi="Arial" w:cs="Arial"/>
          <w:i/>
          <w:iCs/>
          <w:color w:val="000000"/>
          <w:sz w:val="10"/>
          <w:szCs w:val="10"/>
          <w:lang w:eastAsia="zh-CN"/>
        </w:rPr>
        <w:t xml:space="preserve"> naturalization and</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b/>
          <w:bCs/>
          <w:i/>
          <w:iCs/>
          <w:color w:val="000000"/>
          <w:sz w:val="28"/>
          <w:szCs w:val="28"/>
          <w:u w:val="single"/>
          <w:lang w:eastAsia="zh-CN"/>
        </w:rPr>
        <w:t>citizenship</w:t>
      </w:r>
      <w:r w:rsidRPr="007B0B29">
        <w:rPr>
          <w:rFonts w:ascii="Arial" w:eastAsia="Times New Roman" w:hAnsi="Arial" w:cs="Arial"/>
          <w:i/>
          <w:iCs/>
          <w:color w:val="000000"/>
          <w:sz w:val="10"/>
          <w:szCs w:val="10"/>
          <w:lang w:eastAsia="zh-CN"/>
        </w:rPr>
        <w:t>—the first raced-based exclusions in US history.</w:t>
      </w:r>
      <w:r w:rsidRPr="007B0B29">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7B0B29">
        <w:rPr>
          <w:rFonts w:ascii="Arial" w:eastAsia="Times New Roman" w:hAnsi="Arial" w:cs="Arial"/>
          <w:i/>
          <w:iCs/>
          <w:color w:val="000000"/>
          <w:sz w:val="10"/>
          <w:szCs w:val="10"/>
          <w:lang w:eastAsia="zh-CN"/>
        </w:rPr>
        <w:t>race, citizenship, and property were simultaneously</w:t>
      </w:r>
      <w:r w:rsidRPr="007B0B29">
        <w:rPr>
          <w:rFonts w:ascii="Arial" w:eastAsia="Times New Roman" w:hAnsi="Arial" w:cs="Arial"/>
          <w:b/>
          <w:bCs/>
          <w:i/>
          <w:iCs/>
          <w:color w:val="000000"/>
          <w:sz w:val="10"/>
          <w:szCs w:val="10"/>
          <w:u w:val="single"/>
          <w:lang w:eastAsia="zh-CN"/>
        </w:rPr>
        <w:t xml:space="preserve"> </w:t>
      </w:r>
      <w:r w:rsidRPr="007B0B29">
        <w:rPr>
          <w:rFonts w:ascii="Arial" w:eastAsia="Times New Roman" w:hAnsi="Arial" w:cs="Arial"/>
          <w:b/>
          <w:bCs/>
          <w:i/>
          <w:iCs/>
          <w:color w:val="000000"/>
          <w:sz w:val="28"/>
          <w:szCs w:val="28"/>
          <w:u w:val="single"/>
          <w:lang w:eastAsia="zh-CN"/>
        </w:rPr>
        <w:t xml:space="preserve">managed by the state to control </w:t>
      </w:r>
      <w:r w:rsidRPr="007B0B29">
        <w:rPr>
          <w:rFonts w:ascii="Arial" w:eastAsia="Times New Roman" w:hAnsi="Arial" w:cs="Arial"/>
          <w:i/>
          <w:iCs/>
          <w:color w:val="000000"/>
          <w:sz w:val="10"/>
          <w:szCs w:val="10"/>
          <w:lang w:eastAsia="zh-CN"/>
        </w:rPr>
        <w:t>and restrict</w:t>
      </w:r>
      <w:r w:rsidRPr="007B0B29">
        <w:rPr>
          <w:rFonts w:ascii="Arial" w:eastAsia="Times New Roman" w:hAnsi="Arial" w:cs="Arial"/>
          <w:b/>
          <w:bCs/>
          <w:i/>
          <w:iCs/>
          <w:color w:val="000000"/>
          <w:sz w:val="10"/>
          <w:szCs w:val="10"/>
          <w:u w:val="single"/>
          <w:lang w:eastAsia="zh-CN"/>
        </w:rPr>
        <w:t xml:space="preserve"> </w:t>
      </w:r>
      <w:r w:rsidRPr="007B0B29">
        <w:rPr>
          <w:rFonts w:ascii="Arial" w:eastAsia="Times New Roman" w:hAnsi="Arial" w:cs="Arial"/>
          <w:b/>
          <w:bCs/>
          <w:i/>
          <w:iCs/>
          <w:color w:val="000000"/>
          <w:sz w:val="28"/>
          <w:szCs w:val="28"/>
          <w:u w:val="single"/>
          <w:lang w:eastAsia="zh-CN"/>
        </w:rPr>
        <w:t xml:space="preserve">flows of </w:t>
      </w:r>
      <w:r w:rsidRPr="007B0B29">
        <w:rPr>
          <w:rFonts w:ascii="Arial" w:eastAsia="Times New Roman" w:hAnsi="Arial" w:cs="Arial"/>
          <w:i/>
          <w:iCs/>
          <w:color w:val="000000"/>
          <w:sz w:val="10"/>
          <w:szCs w:val="10"/>
          <w:lang w:eastAsia="zh-CN"/>
        </w:rPr>
        <w:t xml:space="preserve">both </w:t>
      </w:r>
      <w:r w:rsidRPr="007B0B29">
        <w:rPr>
          <w:rFonts w:ascii="Arial" w:eastAsia="Times New Roman" w:hAnsi="Arial" w:cs="Arial"/>
          <w:b/>
          <w:bCs/>
          <w:i/>
          <w:iCs/>
          <w:color w:val="000000"/>
          <w:sz w:val="28"/>
          <w:szCs w:val="28"/>
          <w:u w:val="single"/>
          <w:lang w:eastAsia="zh-CN"/>
        </w:rPr>
        <w:t>Asian labor and capital</w:t>
      </w:r>
      <w:r w:rsidRPr="007B0B29">
        <w:rPr>
          <w:rFonts w:ascii="Arial" w:eastAsia="Times New Roman" w:hAnsi="Arial" w:cs="Arial"/>
          <w:i/>
          <w:iCs/>
          <w:color w:val="000000"/>
          <w:sz w:val="28"/>
          <w:szCs w:val="28"/>
          <w:lang w:eastAsia="zh-CN"/>
        </w:rPr>
        <w:t>.</w:t>
      </w:r>
      <w:r w:rsidRPr="007B0B29">
        <w:rPr>
          <w:rFonts w:ascii="Arial" w:eastAsia="Times New Roman" w:hAnsi="Arial" w:cs="Arial"/>
          <w:color w:val="000000"/>
          <w:sz w:val="10"/>
          <w:szCs w:val="10"/>
          <w:lang w:eastAsia="zh-CN"/>
        </w:rPr>
        <w:t xml:space="preserve"> This law was followed by a series of further exclusion laws, as well as accompanied by legislative </w:t>
      </w:r>
      <w:r w:rsidRPr="007B0B29">
        <w:rPr>
          <w:rFonts w:ascii="Arial" w:eastAsia="Times New Roman" w:hAnsi="Arial" w:cs="Arial"/>
          <w:b/>
          <w:bCs/>
          <w:color w:val="000000"/>
          <w:sz w:val="28"/>
          <w:szCs w:val="28"/>
          <w:u w:val="single"/>
          <w:lang w:eastAsia="zh-CN"/>
        </w:rPr>
        <w:t xml:space="preserve">acts </w:t>
      </w:r>
      <w:r w:rsidRPr="007B0B29">
        <w:rPr>
          <w:rFonts w:ascii="Arial" w:eastAsia="Times New Roman" w:hAnsi="Arial" w:cs="Arial"/>
          <w:color w:val="000000"/>
          <w:sz w:val="12"/>
          <w:szCs w:val="12"/>
          <w:lang w:eastAsia="zh-CN"/>
        </w:rPr>
        <w:t xml:space="preserve">against miscegenation and the ownership of private property, culminating in </w:t>
      </w:r>
      <w:r w:rsidRPr="007B0B29">
        <w:rPr>
          <w:rFonts w:ascii="Arial" w:eastAsia="Times New Roman" w:hAnsi="Arial" w:cs="Arial"/>
          <w:color w:val="000000"/>
          <w:sz w:val="10"/>
          <w:szCs w:val="10"/>
          <w:lang w:eastAsia="zh-CN"/>
        </w:rPr>
        <w:t xml:space="preserve">the National Origins Act (1924) and the </w:t>
      </w:r>
      <w:proofErr w:type="spellStart"/>
      <w:r w:rsidRPr="007B0B29">
        <w:rPr>
          <w:rFonts w:ascii="Arial" w:eastAsia="Times New Roman" w:hAnsi="Arial" w:cs="Arial"/>
          <w:color w:val="000000"/>
          <w:sz w:val="10"/>
          <w:szCs w:val="10"/>
          <w:lang w:eastAsia="zh-CN"/>
        </w:rPr>
        <w:t>Tydings</w:t>
      </w:r>
      <w:proofErr w:type="spellEnd"/>
      <w:r w:rsidRPr="007B0B29">
        <w:rPr>
          <w:rFonts w:ascii="Arial" w:eastAsia="Times New Roman" w:hAnsi="Arial" w:cs="Arial"/>
          <w:color w:val="000000"/>
          <w:sz w:val="10"/>
          <w:szCs w:val="10"/>
          <w:lang w:eastAsia="zh-CN"/>
        </w:rPr>
        <w:t>-McDuffie Act (1934), which effectively</w:t>
      </w:r>
      <w:r w:rsidRPr="007B0B29">
        <w:rPr>
          <w:rFonts w:ascii="Arial" w:eastAsia="Times New Roman" w:hAnsi="Arial" w:cs="Arial"/>
          <w:color w:val="000000"/>
          <w:sz w:val="28"/>
          <w:szCs w:val="28"/>
          <w:lang w:eastAsia="zh-CN"/>
        </w:rPr>
        <w:t xml:space="preserve"> </w:t>
      </w:r>
      <w:r w:rsidRPr="007B0B29">
        <w:rPr>
          <w:rFonts w:ascii="Arial" w:eastAsia="Times New Roman" w:hAnsi="Arial" w:cs="Arial"/>
          <w:b/>
          <w:bCs/>
          <w:color w:val="000000"/>
          <w:sz w:val="28"/>
          <w:szCs w:val="28"/>
          <w:u w:val="single"/>
          <w:lang w:eastAsia="zh-CN"/>
        </w:rPr>
        <w:t>halted all immigration from Asia</w:t>
      </w:r>
      <w:r w:rsidRPr="007B0B29">
        <w:rPr>
          <w:rFonts w:ascii="Arial" w:eastAsia="Times New Roman" w:hAnsi="Arial" w:cs="Arial"/>
          <w:color w:val="000000"/>
          <w:sz w:val="28"/>
          <w:szCs w:val="28"/>
          <w:lang w:eastAsia="zh-CN"/>
        </w:rPr>
        <w:t xml:space="preserve"> </w:t>
      </w:r>
      <w:r w:rsidRPr="007B0B29">
        <w:rPr>
          <w:rFonts w:ascii="Arial" w:eastAsia="Times New Roman" w:hAnsi="Arial" w:cs="Arial"/>
          <w:color w:val="000000"/>
          <w:sz w:val="10"/>
          <w:szCs w:val="10"/>
          <w:lang w:eastAsia="zh-CN"/>
        </w:rPr>
        <w:t xml:space="preserve">for an indefinite period. As </w:t>
      </w:r>
      <w:proofErr w:type="spellStart"/>
      <w:r w:rsidRPr="007B0B29">
        <w:rPr>
          <w:rFonts w:ascii="Arial" w:eastAsia="Times New Roman" w:hAnsi="Arial" w:cs="Arial"/>
          <w:color w:val="000000"/>
          <w:sz w:val="10"/>
          <w:szCs w:val="10"/>
          <w:lang w:eastAsia="zh-CN"/>
        </w:rPr>
        <w:t>Teemu</w:t>
      </w:r>
      <w:proofErr w:type="spellEnd"/>
      <w:r w:rsidRPr="007B0B29">
        <w:rPr>
          <w:rFonts w:ascii="Arial" w:eastAsia="Times New Roman" w:hAnsi="Arial" w:cs="Arial"/>
          <w:color w:val="000000"/>
          <w:sz w:val="10"/>
          <w:szCs w:val="10"/>
          <w:lang w:eastAsia="zh-CN"/>
        </w:rPr>
        <w:t xml:space="preserve"> </w:t>
      </w:r>
      <w:proofErr w:type="spellStart"/>
      <w:r w:rsidRPr="007B0B29">
        <w:rPr>
          <w:rFonts w:ascii="Arial" w:eastAsia="Times New Roman" w:hAnsi="Arial" w:cs="Arial"/>
          <w:color w:val="000000"/>
          <w:sz w:val="10"/>
          <w:szCs w:val="10"/>
          <w:lang w:eastAsia="zh-CN"/>
        </w:rPr>
        <w:t>Ruskola</w:t>
      </w:r>
      <w:proofErr w:type="spellEnd"/>
      <w:r w:rsidRPr="007B0B29">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7B0B29">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b/>
          <w:bCs/>
          <w:i/>
          <w:iCs/>
          <w:color w:val="000000"/>
          <w:sz w:val="28"/>
          <w:szCs w:val="28"/>
          <w:u w:val="single"/>
          <w:lang w:eastAsia="zh-CN"/>
        </w:rPr>
        <w:t xml:space="preserve">“alien citizenship” </w:t>
      </w:r>
      <w:r w:rsidRPr="007B0B29">
        <w:rPr>
          <w:rFonts w:ascii="Arial" w:eastAsia="Times New Roman" w:hAnsi="Arial" w:cs="Arial"/>
          <w:i/>
          <w:iCs/>
          <w:color w:val="000000"/>
          <w:sz w:val="10"/>
          <w:szCs w:val="10"/>
          <w:lang w:eastAsia="zh-CN"/>
        </w:rPr>
        <w:t>preoccupying so much of political debate concerning immigration today. This history of exclusion is</w:t>
      </w:r>
      <w:r w:rsidRPr="007B0B29">
        <w:rPr>
          <w:rFonts w:ascii="Arial" w:eastAsia="Times New Roman" w:hAnsi="Arial" w:cs="Arial"/>
          <w:b/>
          <w:bCs/>
          <w:i/>
          <w:iCs/>
          <w:color w:val="000000"/>
          <w:sz w:val="10"/>
          <w:szCs w:val="10"/>
          <w:u w:val="single"/>
          <w:lang w:eastAsia="zh-CN"/>
        </w:rPr>
        <w:t xml:space="preserve"> </w:t>
      </w:r>
      <w:r w:rsidRPr="007B0B29">
        <w:rPr>
          <w:rFonts w:ascii="Arial" w:eastAsia="Times New Roman" w:hAnsi="Arial" w:cs="Arial"/>
          <w:b/>
          <w:bCs/>
          <w:i/>
          <w:iCs/>
          <w:color w:val="000000"/>
          <w:sz w:val="28"/>
          <w:szCs w:val="28"/>
          <w:u w:val="single"/>
          <w:lang w:eastAsia="zh-CN"/>
        </w:rPr>
        <w:t xml:space="preserve">barely taught in </w:t>
      </w:r>
      <w:r w:rsidRPr="007B0B29">
        <w:rPr>
          <w:rFonts w:ascii="Arial" w:eastAsia="Times New Roman" w:hAnsi="Arial" w:cs="Arial"/>
          <w:i/>
          <w:iCs/>
          <w:color w:val="000000"/>
          <w:sz w:val="10"/>
          <w:szCs w:val="10"/>
          <w:lang w:eastAsia="zh-CN"/>
        </w:rPr>
        <w:t>US universities or high</w:t>
      </w:r>
      <w:r w:rsidRPr="007B0B29">
        <w:rPr>
          <w:rFonts w:ascii="Arial" w:eastAsia="Times New Roman" w:hAnsi="Arial" w:cs="Arial"/>
          <w:b/>
          <w:bCs/>
          <w:i/>
          <w:iCs/>
          <w:color w:val="000000"/>
          <w:sz w:val="10"/>
          <w:szCs w:val="10"/>
          <w:u w:val="single"/>
          <w:lang w:eastAsia="zh-CN"/>
        </w:rPr>
        <w:t xml:space="preserve"> </w:t>
      </w:r>
      <w:r w:rsidRPr="007B0B29">
        <w:rPr>
          <w:rFonts w:ascii="Arial" w:eastAsia="Times New Roman" w:hAnsi="Arial" w:cs="Arial"/>
          <w:b/>
          <w:bCs/>
          <w:i/>
          <w:iCs/>
          <w:color w:val="000000"/>
          <w:sz w:val="28"/>
          <w:szCs w:val="28"/>
          <w:u w:val="single"/>
          <w:lang w:eastAsia="zh-CN"/>
        </w:rPr>
        <w:t>schools</w:t>
      </w:r>
      <w:r w:rsidRPr="007B0B29">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7B0B29">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7B0B29">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7B0B29">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7B0B29">
        <w:rPr>
          <w:rFonts w:ascii="Arial" w:eastAsia="Times New Roman" w:hAnsi="Arial" w:cs="Arial"/>
          <w:color w:val="000000"/>
          <w:sz w:val="10"/>
          <w:szCs w:val="10"/>
          <w:lang w:eastAsia="zh-CN"/>
        </w:rPr>
        <w:t>Celler</w:t>
      </w:r>
      <w:proofErr w:type="spellEnd"/>
      <w:r w:rsidRPr="007B0B29">
        <w:rPr>
          <w:rFonts w:ascii="Arial" w:eastAsia="Times New Roman" w:hAnsi="Arial" w:cs="Arial"/>
          <w:color w:val="000000"/>
          <w:sz w:val="10"/>
          <w:szCs w:val="10"/>
          <w:lang w:eastAsia="zh-CN"/>
        </w:rPr>
        <w:t xml:space="preserve"> Act) of 1965. The Hart-</w:t>
      </w:r>
      <w:proofErr w:type="spellStart"/>
      <w:r w:rsidRPr="007B0B29">
        <w:rPr>
          <w:rFonts w:ascii="Arial" w:eastAsia="Times New Roman" w:hAnsi="Arial" w:cs="Arial"/>
          <w:color w:val="000000"/>
          <w:sz w:val="10"/>
          <w:szCs w:val="10"/>
          <w:lang w:eastAsia="zh-CN"/>
        </w:rPr>
        <w:t>Celler</w:t>
      </w:r>
      <w:proofErr w:type="spellEnd"/>
      <w:r w:rsidRPr="007B0B29">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7B0B29">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7B0B29">
        <w:rPr>
          <w:rFonts w:ascii="Arial" w:eastAsia="Times New Roman" w:hAnsi="Arial" w:cs="Arial"/>
          <w:color w:val="000000"/>
          <w:sz w:val="10"/>
          <w:szCs w:val="10"/>
          <w:lang w:eastAsia="zh-CN"/>
        </w:rPr>
        <w:t>At the same time, Hart-</w:t>
      </w:r>
      <w:proofErr w:type="spellStart"/>
      <w:r w:rsidRPr="007B0B29">
        <w:rPr>
          <w:rFonts w:ascii="Arial" w:eastAsia="Times New Roman" w:hAnsi="Arial" w:cs="Arial"/>
          <w:color w:val="000000"/>
          <w:sz w:val="10"/>
          <w:szCs w:val="10"/>
          <w:lang w:eastAsia="zh-CN"/>
        </w:rPr>
        <w:t>Celler</w:t>
      </w:r>
      <w:proofErr w:type="spellEnd"/>
      <w:r w:rsidRPr="007B0B29">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7B0B29">
        <w:rPr>
          <w:rFonts w:ascii="Arial" w:eastAsia="Times New Roman" w:hAnsi="Arial" w:cs="Arial"/>
          <w:i/>
          <w:iCs/>
          <w:color w:val="000000"/>
          <w:sz w:val="10"/>
          <w:szCs w:val="10"/>
          <w:lang w:eastAsia="zh-CN"/>
        </w:rPr>
        <w:t>This</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b/>
          <w:bCs/>
          <w:i/>
          <w:iCs/>
          <w:color w:val="000000"/>
          <w:sz w:val="28"/>
          <w:szCs w:val="28"/>
          <w:u w:val="single"/>
          <w:lang w:eastAsia="zh-CN"/>
        </w:rPr>
        <w:t xml:space="preserve">“yellowing” of the US </w:t>
      </w:r>
      <w:r w:rsidRPr="007B0B29">
        <w:rPr>
          <w:rFonts w:ascii="Arial" w:eastAsia="Times New Roman" w:hAnsi="Arial" w:cs="Arial"/>
          <w:i/>
          <w:iCs/>
          <w:color w:val="000000"/>
          <w:sz w:val="10"/>
          <w:szCs w:val="10"/>
          <w:lang w:eastAsia="zh-CN"/>
        </w:rPr>
        <w:t>nation-state</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b/>
          <w:bCs/>
          <w:i/>
          <w:iCs/>
          <w:color w:val="000000"/>
          <w:sz w:val="28"/>
          <w:szCs w:val="28"/>
          <w:u w:val="single"/>
          <w:lang w:eastAsia="zh-CN"/>
        </w:rPr>
        <w:t>reversed</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i/>
          <w:iCs/>
          <w:color w:val="000000"/>
          <w:sz w:val="10"/>
          <w:szCs w:val="10"/>
          <w:lang w:eastAsia="zh-CN"/>
        </w:rPr>
        <w:t>a long history of</w:t>
      </w:r>
      <w:r w:rsidRPr="007B0B29">
        <w:rPr>
          <w:rFonts w:ascii="Arial" w:eastAsia="Times New Roman" w:hAnsi="Arial" w:cs="Arial"/>
          <w:b/>
          <w:bCs/>
          <w:i/>
          <w:iCs/>
          <w:color w:val="000000"/>
          <w:sz w:val="10"/>
          <w:szCs w:val="10"/>
          <w:u w:val="single"/>
          <w:lang w:eastAsia="zh-CN"/>
        </w:rPr>
        <w:t xml:space="preserve"> </w:t>
      </w:r>
      <w:r w:rsidRPr="007B0B29">
        <w:rPr>
          <w:rFonts w:ascii="Arial" w:eastAsia="Times New Roman" w:hAnsi="Arial" w:cs="Arial"/>
          <w:b/>
          <w:bCs/>
          <w:i/>
          <w:iCs/>
          <w:color w:val="000000"/>
          <w:sz w:val="28"/>
          <w:szCs w:val="28"/>
          <w:u w:val="single"/>
          <w:lang w:eastAsia="zh-CN"/>
        </w:rPr>
        <w:t>anti-Asian exclusion</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i/>
          <w:iCs/>
          <w:color w:val="000000"/>
          <w:sz w:val="10"/>
          <w:szCs w:val="10"/>
          <w:lang w:eastAsia="zh-CN"/>
        </w:rPr>
        <w:t>precisely under the banner of model minority citizenship</w:t>
      </w:r>
      <w:r w:rsidRPr="007B0B29">
        <w:rPr>
          <w:rFonts w:ascii="Arial" w:eastAsia="Times New Roman" w:hAnsi="Arial" w:cs="Arial"/>
          <w:b/>
          <w:bCs/>
          <w:i/>
          <w:iCs/>
          <w:color w:val="000000"/>
          <w:sz w:val="28"/>
          <w:szCs w:val="28"/>
          <w:u w:val="single"/>
          <w:lang w:eastAsia="zh-CN"/>
        </w:rPr>
        <w:t xml:space="preserve"> and</w:t>
      </w:r>
      <w:r w:rsidRPr="007B0B29">
        <w:rPr>
          <w:rFonts w:ascii="Arial" w:eastAsia="Times New Roman" w:hAnsi="Arial" w:cs="Arial"/>
          <w:i/>
          <w:iCs/>
          <w:color w:val="000000"/>
          <w:sz w:val="10"/>
          <w:szCs w:val="10"/>
          <w:lang w:eastAsia="zh-CN"/>
        </w:rPr>
        <w:t xml:space="preserve"> the</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b/>
          <w:bCs/>
          <w:i/>
          <w:iCs/>
          <w:color w:val="000000"/>
          <w:sz w:val="28"/>
          <w:szCs w:val="28"/>
          <w:u w:val="single"/>
          <w:lang w:eastAsia="zh-CN"/>
        </w:rPr>
        <w:t>collective forgetting</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i/>
          <w:iCs/>
          <w:color w:val="000000"/>
          <w:sz w:val="8"/>
          <w:szCs w:val="8"/>
          <w:lang w:eastAsia="zh-CN"/>
        </w:rPr>
        <w:t>of this history of exclusion and its unauthorized subjects.</w:t>
      </w:r>
      <w:r w:rsidRPr="007B0B29">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7B0B29">
        <w:rPr>
          <w:rFonts w:ascii="Arial" w:eastAsia="Times New Roman" w:hAnsi="Arial" w:cs="Arial"/>
          <w:color w:val="000000"/>
          <w:sz w:val="8"/>
          <w:szCs w:val="8"/>
          <w:lang w:eastAsia="zh-CN"/>
        </w:rPr>
        <w:t>Bois’s</w:t>
      </w:r>
      <w:proofErr w:type="spellEnd"/>
      <w:r w:rsidRPr="007B0B29">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7B0B29">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7B0B29">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7B0B29">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7B0B29">
        <w:rPr>
          <w:rFonts w:ascii="Arial" w:eastAsia="Times New Roman" w:hAnsi="Arial" w:cs="Arial"/>
          <w:color w:val="000000"/>
          <w:sz w:val="8"/>
          <w:szCs w:val="8"/>
          <w:lang w:eastAsia="zh-CN"/>
        </w:rPr>
        <w:t xml:space="preserve"> In this sense, </w:t>
      </w:r>
      <w:r w:rsidRPr="007B0B29">
        <w:rPr>
          <w:rFonts w:ascii="Arial" w:eastAsia="Times New Roman" w:hAnsi="Arial" w:cs="Arial"/>
          <w:i/>
          <w:iCs/>
          <w:color w:val="000000"/>
          <w:sz w:val="8"/>
          <w:szCs w:val="8"/>
          <w:lang w:eastAsia="zh-CN"/>
        </w:rPr>
        <w:t>the</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b/>
          <w:bCs/>
          <w:i/>
          <w:iCs/>
          <w:color w:val="000000"/>
          <w:sz w:val="28"/>
          <w:szCs w:val="28"/>
          <w:u w:val="single"/>
          <w:lang w:eastAsia="zh-CN"/>
        </w:rPr>
        <w:t>Asian American</w:t>
      </w:r>
      <w:r w:rsidRPr="007B0B29">
        <w:rPr>
          <w:rFonts w:ascii="Arial" w:eastAsia="Times New Roman" w:hAnsi="Arial" w:cs="Arial"/>
          <w:i/>
          <w:iCs/>
          <w:color w:val="000000"/>
          <w:sz w:val="10"/>
          <w:szCs w:val="10"/>
          <w:lang w:eastAsia="zh-CN"/>
        </w:rPr>
        <w:t xml:space="preserve"> model minority </w:t>
      </w:r>
      <w:r w:rsidRPr="007B0B29">
        <w:rPr>
          <w:rFonts w:ascii="Arial" w:eastAsia="Times New Roman" w:hAnsi="Arial" w:cs="Arial"/>
          <w:b/>
          <w:bCs/>
          <w:i/>
          <w:iCs/>
          <w:color w:val="000000"/>
          <w:sz w:val="28"/>
          <w:szCs w:val="28"/>
          <w:u w:val="single"/>
          <w:lang w:eastAsia="zh-CN"/>
        </w:rPr>
        <w:t>subject</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i/>
          <w:iCs/>
          <w:color w:val="000000"/>
          <w:sz w:val="5"/>
          <w:szCs w:val="5"/>
          <w:lang w:eastAsia="zh-CN"/>
        </w:rPr>
        <w:t>also</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b/>
          <w:bCs/>
          <w:i/>
          <w:iCs/>
          <w:color w:val="000000"/>
          <w:sz w:val="28"/>
          <w:szCs w:val="28"/>
          <w:u w:val="single"/>
          <w:lang w:eastAsia="zh-CN"/>
        </w:rPr>
        <w:t>endures in the US historical imaginary</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i/>
          <w:iCs/>
          <w:color w:val="000000"/>
          <w:sz w:val="6"/>
          <w:szCs w:val="6"/>
          <w:lang w:eastAsia="zh-CN"/>
        </w:rPr>
        <w:t>as a melancholic national object—</w:t>
      </w:r>
      <w:r w:rsidRPr="007B0B29">
        <w:rPr>
          <w:rFonts w:ascii="Arial" w:eastAsia="Times New Roman" w:hAnsi="Arial" w:cs="Arial"/>
          <w:b/>
          <w:bCs/>
          <w:i/>
          <w:iCs/>
          <w:color w:val="000000"/>
          <w:sz w:val="28"/>
          <w:szCs w:val="28"/>
          <w:u w:val="single"/>
          <w:lang w:eastAsia="zh-CN"/>
        </w:rPr>
        <w:t xml:space="preserve">as a haunting </w:t>
      </w:r>
      <w:r w:rsidRPr="007B0B29">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7B0B29">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7B0B29">
        <w:rPr>
          <w:rFonts w:ascii="Arial" w:eastAsia="Times New Roman" w:hAnsi="Arial" w:cs="Arial"/>
          <w:color w:val="000000"/>
          <w:sz w:val="10"/>
          <w:szCs w:val="10"/>
          <w:lang w:eastAsia="zh-CN"/>
        </w:rPr>
        <w:t xml:space="preserve">of </w:t>
      </w:r>
      <w:r w:rsidRPr="007B0B29">
        <w:rPr>
          <w:rFonts w:ascii="Tahoma" w:eastAsia="Times New Roman" w:hAnsi="Tahoma" w:cs="Tahoma"/>
          <w:color w:val="000000"/>
          <w:sz w:val="10"/>
          <w:szCs w:val="10"/>
          <w:lang w:eastAsia="zh-CN"/>
        </w:rPr>
        <w:t>﻿</w:t>
      </w:r>
      <w:r w:rsidRPr="007B0B29">
        <w:rPr>
          <w:rFonts w:ascii="Arial" w:eastAsia="Times New Roman" w:hAnsi="Arial" w:cs="Arial"/>
          <w:color w:val="000000"/>
          <w:sz w:val="10"/>
          <w:szCs w:val="10"/>
          <w:lang w:eastAsia="zh-CN"/>
        </w:rPr>
        <w:t>the</w:t>
      </w:r>
      <w:proofErr w:type="gramEnd"/>
      <w:r w:rsidRPr="007B0B29">
        <w:rPr>
          <w:rFonts w:ascii="Arial" w:eastAsia="Times New Roman" w:hAnsi="Arial" w:cs="Arial"/>
          <w:color w:val="000000"/>
          <w:sz w:val="10"/>
          <w:szCs w:val="10"/>
          <w:lang w:eastAsia="zh-CN"/>
        </w:rPr>
        <w:t xml:space="preserve"> nineteenth century, Ah </w:t>
      </w:r>
      <w:proofErr w:type="spellStart"/>
      <w:r w:rsidRPr="007B0B29">
        <w:rPr>
          <w:rFonts w:ascii="Arial" w:eastAsia="Times New Roman" w:hAnsi="Arial" w:cs="Arial"/>
          <w:color w:val="000000"/>
          <w:sz w:val="10"/>
          <w:szCs w:val="10"/>
          <w:lang w:eastAsia="zh-CN"/>
        </w:rPr>
        <w:t>Goong</w:t>
      </w:r>
      <w:proofErr w:type="spellEnd"/>
      <w:r w:rsidRPr="007B0B29">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7B0B29">
        <w:rPr>
          <w:rFonts w:ascii="Arial" w:eastAsia="Times New Roman" w:hAnsi="Arial" w:cs="Arial"/>
          <w:color w:val="000000"/>
          <w:sz w:val="10"/>
          <w:szCs w:val="10"/>
          <w:lang w:eastAsia="zh-CN"/>
        </w:rPr>
        <w:t>Fleaman</w:t>
      </w:r>
      <w:proofErr w:type="spellEnd"/>
      <w:r w:rsidRPr="007B0B29">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7B0B29">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7B0B29">
        <w:rPr>
          <w:rFonts w:ascii="Arial" w:eastAsia="Times New Roman" w:hAnsi="Arial" w:cs="Arial"/>
          <w:i/>
          <w:iCs/>
          <w:color w:val="000000"/>
          <w:sz w:val="28"/>
          <w:szCs w:val="28"/>
          <w:lang w:eastAsia="zh-CN"/>
        </w:rPr>
        <w:t xml:space="preserve"> </w:t>
      </w:r>
      <w:r w:rsidRPr="007B0B29">
        <w:rPr>
          <w:rFonts w:ascii="Arial" w:eastAsia="Times New Roman" w:hAnsi="Arial" w:cs="Arial"/>
          <w:i/>
          <w:iCs/>
          <w:color w:val="000000"/>
          <w:sz w:val="8"/>
          <w:szCs w:val="8"/>
          <w:lang w:eastAsia="zh-CN"/>
        </w:rPr>
        <w:t>as well as institutional violence</w:t>
      </w:r>
      <w:r w:rsidRPr="007B0B29">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7B0B29">
        <w:rPr>
          <w:rFonts w:ascii="Arial" w:eastAsia="Times New Roman" w:hAnsi="Arial" w:cs="Arial"/>
          <w:color w:val="000000"/>
          <w:sz w:val="8"/>
          <w:szCs w:val="8"/>
          <w:lang w:eastAsia="zh-CN"/>
        </w:rPr>
        <w:t>Goong</w:t>
      </w:r>
      <w:proofErr w:type="spellEnd"/>
      <w:r w:rsidRPr="007B0B29">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7B0B29">
        <w:rPr>
          <w:rFonts w:ascii="Arial" w:eastAsia="Times New Roman" w:hAnsi="Arial" w:cs="Arial"/>
          <w:i/>
          <w:iCs/>
          <w:color w:val="000000"/>
          <w:sz w:val="8"/>
          <w:szCs w:val="8"/>
          <w:lang w:eastAsia="zh-CN"/>
        </w:rPr>
        <w:t>They cannot perceive the “</w:t>
      </w:r>
      <w:proofErr w:type="spellStart"/>
      <w:r w:rsidRPr="007B0B29">
        <w:rPr>
          <w:rFonts w:ascii="Arial" w:eastAsia="Times New Roman" w:hAnsi="Arial" w:cs="Arial"/>
          <w:i/>
          <w:iCs/>
          <w:color w:val="000000"/>
          <w:sz w:val="8"/>
          <w:szCs w:val="8"/>
          <w:lang w:eastAsia="zh-CN"/>
        </w:rPr>
        <w:t>Fleaman’s</w:t>
      </w:r>
      <w:proofErr w:type="spellEnd"/>
      <w:r w:rsidRPr="007B0B29">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7B0B29">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7B0B29">
        <w:rPr>
          <w:rFonts w:ascii="Arial" w:eastAsia="Times New Roman" w:hAnsi="Arial" w:cs="Arial"/>
          <w:color w:val="000000"/>
          <w:sz w:val="8"/>
          <w:szCs w:val="8"/>
          <w:lang w:eastAsia="zh-CN"/>
        </w:rPr>
        <w:t>That</w:t>
      </w:r>
      <w:proofErr w:type="gramEnd"/>
      <w:r w:rsidRPr="007B0B29">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
    <w:p w:rsidR="007B0B29" w:rsidRPr="007B0B29" w:rsidRDefault="007B0B29" w:rsidP="007B0B29">
      <w:pPr>
        <w:spacing w:after="0" w:line="240" w:lineRule="auto"/>
        <w:rPr>
          <w:rFonts w:ascii="Times New Roman" w:eastAsia="Times New Roman" w:hAnsi="Times New Roman" w:cs="Times New Roman"/>
          <w:sz w:val="24"/>
          <w:szCs w:val="24"/>
          <w:lang w:eastAsia="zh-CN"/>
        </w:rPr>
      </w:pPr>
      <w:proofErr w:type="gramStart"/>
      <w:r w:rsidRPr="007B0B29">
        <w:rPr>
          <w:rFonts w:eastAsia="Times New Roman" w:cs="Calibri"/>
          <w:b/>
          <w:bCs/>
          <w:color w:val="000000"/>
          <w:sz w:val="28"/>
          <w:szCs w:val="28"/>
          <w:shd w:val="clear" w:color="auto" w:fill="FFFFFF"/>
          <w:lang w:eastAsia="zh-CN"/>
        </w:rPr>
        <w:t>perm</w:t>
      </w:r>
      <w:proofErr w:type="gramEnd"/>
      <w:r w:rsidRPr="007B0B29">
        <w:rPr>
          <w:rFonts w:eastAsia="Times New Roman" w:cs="Calibri"/>
          <w:b/>
          <w:bCs/>
          <w:color w:val="000000"/>
          <w:sz w:val="28"/>
          <w:szCs w:val="28"/>
          <w:shd w:val="clear" w:color="auto" w:fill="FFFFFF"/>
          <w:lang w:eastAsia="zh-CN"/>
        </w:rPr>
        <w:t xml:space="preserve"> is key – movements are stronger when coalitions are formed and there’s the net benefit of using solidarity to defy the divisiveness of the model minority.</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28"/>
          <w:szCs w:val="28"/>
          <w:shd w:val="clear" w:color="auto" w:fill="FFFFFF"/>
          <w:lang w:eastAsia="zh-CN"/>
        </w:rPr>
        <w:t xml:space="preserve">Ty 17 [Asian] </w:t>
      </w:r>
      <w:r w:rsidRPr="007B0B29">
        <w:rPr>
          <w:rFonts w:eastAsia="Times New Roman" w:cs="Calibri"/>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7B0B29">
        <w:rPr>
          <w:rFonts w:eastAsia="Times New Roman" w:cs="Calibri"/>
          <w:color w:val="000000"/>
          <w:shd w:val="clear" w:color="auto" w:fill="FFFFFF"/>
          <w:lang w:eastAsia="zh-CN"/>
        </w:rPr>
        <w:t>lydiaw</w:t>
      </w:r>
      <w:proofErr w:type="spellEnd"/>
    </w:p>
    <w:p w:rsidR="007B0B29" w:rsidRPr="007B0B29" w:rsidRDefault="007B0B29" w:rsidP="007B0B29">
      <w:pPr>
        <w:spacing w:after="0" w:line="240" w:lineRule="auto"/>
        <w:rPr>
          <w:rFonts w:ascii="Times New Roman" w:eastAsia="Times New Roman" w:hAnsi="Times New Roman" w:cs="Times New Roman"/>
          <w:sz w:val="24"/>
          <w:szCs w:val="24"/>
          <w:lang w:eastAsia="zh-CN"/>
        </w:rPr>
      </w:pPr>
      <w:r w:rsidRPr="007B0B29">
        <w:rPr>
          <w:rFonts w:eastAsia="Times New Roman" w:cs="Calibri"/>
          <w:color w:val="000000"/>
          <w:sz w:val="16"/>
          <w:szCs w:val="16"/>
          <w:shd w:val="clear" w:color="auto" w:fill="FFFFFF"/>
          <w:lang w:eastAsia="zh-CN"/>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7B0B29">
        <w:rPr>
          <w:rFonts w:eastAsia="Times New Roman" w:cs="Calibri"/>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7B0B29">
        <w:rPr>
          <w:rFonts w:eastAsia="Times New Roman" w:cs="Calibri"/>
          <w:color w:val="000000"/>
          <w:sz w:val="28"/>
          <w:szCs w:val="28"/>
          <w:shd w:val="clear" w:color="auto" w:fill="FFFFFF"/>
          <w:lang w:eastAsia="zh-CN"/>
        </w:rPr>
        <w:t> </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roofErr w:type="gramStart"/>
      <w:r w:rsidRPr="007B0B29">
        <w:rPr>
          <w:rFonts w:eastAsia="Times New Roman" w:cs="Calibri"/>
          <w:b/>
          <w:bCs/>
          <w:color w:val="000000"/>
          <w:sz w:val="28"/>
          <w:szCs w:val="28"/>
          <w:u w:val="single"/>
          <w:shd w:val="clear" w:color="auto" w:fill="FFFFFF"/>
          <w:lang w:eastAsia="zh-CN"/>
        </w:rPr>
        <w:t>high</w:t>
      </w:r>
      <w:proofErr w:type="gramEnd"/>
      <w:r w:rsidRPr="007B0B29">
        <w:rPr>
          <w:rFonts w:eastAsia="Times New Roman" w:cs="Calibri"/>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7B0B29">
        <w:rPr>
          <w:rFonts w:eastAsia="Times New Roman" w:cs="Calibri"/>
          <w:b/>
          <w:bCs/>
          <w:color w:val="000000"/>
          <w:sz w:val="10"/>
          <w:szCs w:val="10"/>
          <w:u w:val="single"/>
          <w:shd w:val="clear" w:color="auto" w:fill="FFFFFF"/>
          <w:lang w:eastAsia="zh-CN"/>
        </w:rPr>
        <w:t xml:space="preserve">(Schmitt and </w:t>
      </w:r>
      <w:proofErr w:type="spellStart"/>
      <w:r w:rsidRPr="007B0B29">
        <w:rPr>
          <w:rFonts w:eastAsia="Times New Roman" w:cs="Calibri"/>
          <w:b/>
          <w:bCs/>
          <w:color w:val="000000"/>
          <w:sz w:val="10"/>
          <w:szCs w:val="10"/>
          <w:u w:val="single"/>
          <w:shd w:val="clear" w:color="auto" w:fill="FFFFFF"/>
          <w:lang w:eastAsia="zh-CN"/>
        </w:rPr>
        <w:t>Zipperer</w:t>
      </w:r>
      <w:proofErr w:type="spellEnd"/>
      <w:r w:rsidRPr="007B0B29">
        <w:rPr>
          <w:rFonts w:eastAsia="Times New Roman" w:cs="Calibri"/>
          <w:b/>
          <w:bCs/>
          <w:color w:val="000000"/>
          <w:sz w:val="10"/>
          <w:szCs w:val="10"/>
          <w:u w:val="single"/>
          <w:shd w:val="clear" w:color="auto" w:fill="FFFFFF"/>
          <w:lang w:eastAsia="zh-CN"/>
        </w:rPr>
        <w:t xml:space="preserve"> 15).</w:t>
      </w:r>
      <w:r w:rsidRPr="007B0B29">
        <w:rPr>
          <w:rFonts w:eastAsia="Times New Roman" w:cs="Calibri"/>
          <w:b/>
          <w:bCs/>
          <w:color w:val="000000"/>
          <w:sz w:val="10"/>
          <w:szCs w:val="10"/>
          <w:shd w:val="clear" w:color="auto" w:fill="FFFFFF"/>
          <w:lang w:eastAsia="zh-CN"/>
        </w:rPr>
        <w:t xml:space="preserve"> </w:t>
      </w:r>
      <w:r w:rsidRPr="007B0B29">
        <w:rPr>
          <w:rFonts w:eastAsia="Times New Roman" w:cs="Calibri"/>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7B0B29">
        <w:rPr>
          <w:rFonts w:eastAsia="Times New Roman" w:cs="Calibri"/>
          <w:color w:val="000000"/>
          <w:sz w:val="10"/>
          <w:szCs w:val="10"/>
          <w:u w:val="single"/>
          <w:shd w:val="clear" w:color="auto" w:fill="FFFFFF"/>
          <w:lang w:eastAsia="zh-CN"/>
        </w:rPr>
        <w:t xml:space="preserve">. </w:t>
      </w:r>
      <w:r w:rsidRPr="007B0B29">
        <w:rPr>
          <w:rFonts w:eastAsia="Times New Roman" w:cs="Calibri"/>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7B0B29">
        <w:rPr>
          <w:rFonts w:eastAsia="Times New Roman" w:cs="Calibri"/>
          <w:color w:val="000000"/>
          <w:sz w:val="10"/>
          <w:szCs w:val="10"/>
          <w:lang w:eastAsia="zh-CN"/>
        </w:rPr>
        <w:t>stitutional change, “shifts in the structure of society and politics” that have “large consequences for the quality of American democracy” (Weste</w:t>
      </w:r>
      <w:r w:rsidRPr="007B0B29">
        <w:rPr>
          <w:rFonts w:eastAsia="Times New Roman" w:cs="Calibri"/>
          <w:color w:val="000000"/>
          <w:sz w:val="16"/>
          <w:szCs w:val="16"/>
          <w:lang w:eastAsia="zh-CN"/>
        </w:rPr>
        <w:t xml:space="preserve">rn 2). </w:t>
      </w:r>
      <w:r w:rsidRPr="007B0B29">
        <w:rPr>
          <w:rFonts w:eastAsia="Times New Roman" w:cs="Calibri"/>
          <w:color w:val="000000"/>
          <w:sz w:val="28"/>
          <w:szCs w:val="28"/>
          <w:u w:val="single"/>
          <w:lang w:eastAsia="zh-CN"/>
        </w:rPr>
        <w:t xml:space="preserve">If in the 1960s </w:t>
      </w:r>
      <w:r w:rsidRPr="007B0B29">
        <w:rPr>
          <w:rFonts w:eastAsia="Times New Roman" w:cs="Calibri"/>
          <w:b/>
          <w:bCs/>
          <w:color w:val="000000"/>
          <w:sz w:val="28"/>
          <w:szCs w:val="28"/>
          <w:u w:val="single"/>
          <w:lang w:eastAsia="zh-CN"/>
        </w:rPr>
        <w:t>and early 1970s</w:t>
      </w:r>
      <w:r w:rsidRPr="007B0B29">
        <w:rPr>
          <w:rFonts w:eastAsia="Times New Roman" w:cs="Calibri"/>
          <w:color w:val="000000"/>
          <w:sz w:val="28"/>
          <w:szCs w:val="28"/>
          <w:u w:val="single"/>
          <w:lang w:eastAsia="zh-CN"/>
        </w:rPr>
        <w:t xml:space="preserve"> Asian </w:t>
      </w:r>
      <w:r w:rsidRPr="007B0B29">
        <w:rPr>
          <w:rFonts w:eastAsia="Times New Roman" w:cs="Calibri"/>
          <w:b/>
          <w:bCs/>
          <w:color w:val="000000"/>
          <w:sz w:val="28"/>
          <w:szCs w:val="28"/>
          <w:u w:val="single"/>
          <w:lang w:eastAsia="zh-CN"/>
        </w:rPr>
        <w:t>American</w:t>
      </w:r>
      <w:r w:rsidRPr="007B0B29">
        <w:rPr>
          <w:rFonts w:eastAsia="Times New Roman" w:cs="Calibri"/>
          <w:color w:val="000000"/>
          <w:sz w:val="28"/>
          <w:szCs w:val="28"/>
          <w:u w:val="single"/>
          <w:lang w:eastAsia="zh-CN"/>
        </w:rPr>
        <w:t xml:space="preserve"> movements were formed in solidarity with </w:t>
      </w:r>
      <w:r w:rsidRPr="007B0B29">
        <w:rPr>
          <w:rFonts w:eastAsia="Times New Roman" w:cs="Calibri"/>
          <w:b/>
          <w:bCs/>
          <w:color w:val="000000"/>
          <w:sz w:val="28"/>
          <w:szCs w:val="28"/>
          <w:u w:val="single"/>
          <w:lang w:eastAsia="zh-CN"/>
        </w:rPr>
        <w:t>and as a response to</w:t>
      </w:r>
      <w:r w:rsidRPr="007B0B29">
        <w:rPr>
          <w:rFonts w:eastAsia="Times New Roman" w:cs="Calibri"/>
          <w:color w:val="000000"/>
          <w:sz w:val="28"/>
          <w:szCs w:val="28"/>
          <w:u w:val="single"/>
          <w:lang w:eastAsia="zh-CN"/>
        </w:rPr>
        <w:t xml:space="preserve"> the Black Panther and Women’s Liberation </w:t>
      </w:r>
      <w:r w:rsidRPr="007B0B29">
        <w:rPr>
          <w:rFonts w:eastAsia="Times New Roman" w:cs="Calibri"/>
          <w:b/>
          <w:bCs/>
          <w:color w:val="000000"/>
          <w:sz w:val="28"/>
          <w:szCs w:val="28"/>
          <w:u w:val="single"/>
          <w:lang w:eastAsia="zh-CN"/>
        </w:rPr>
        <w:t>movements</w:t>
      </w:r>
      <w:r w:rsidRPr="007B0B29">
        <w:rPr>
          <w:rFonts w:eastAsia="Times New Roman" w:cs="Calibri"/>
          <w:color w:val="000000"/>
          <w:sz w:val="28"/>
          <w:szCs w:val="28"/>
          <w:u w:val="single"/>
          <w:lang w:eastAsia="zh-CN"/>
        </w:rPr>
        <w:t xml:space="preserve">, then in the twenty-first century the criminalization of </w:t>
      </w:r>
      <w:r w:rsidRPr="007B0B29">
        <w:rPr>
          <w:rFonts w:eastAsia="Times New Roman" w:cs="Calibri"/>
          <w:b/>
          <w:bCs/>
          <w:color w:val="000000"/>
          <w:sz w:val="28"/>
          <w:szCs w:val="28"/>
          <w:u w:val="single"/>
          <w:lang w:eastAsia="zh-CN"/>
        </w:rPr>
        <w:t>large numbers of young</w:t>
      </w:r>
      <w:r w:rsidRPr="007B0B29">
        <w:rPr>
          <w:rFonts w:eastAsia="Times New Roman" w:cs="Calibri"/>
          <w:color w:val="000000"/>
          <w:sz w:val="28"/>
          <w:szCs w:val="28"/>
          <w:u w:val="single"/>
          <w:lang w:eastAsia="zh-CN"/>
        </w:rPr>
        <w:t xml:space="preserve"> African Americans </w:t>
      </w:r>
      <w:r w:rsidRPr="007B0B29">
        <w:rPr>
          <w:rFonts w:eastAsia="Times New Roman" w:cs="Calibri"/>
          <w:b/>
          <w:bCs/>
          <w:color w:val="000000"/>
          <w:sz w:val="28"/>
          <w:szCs w:val="28"/>
          <w:u w:val="single"/>
          <w:lang w:eastAsia="zh-CN"/>
        </w:rPr>
        <w:t>and First Nations Canadians</w:t>
      </w:r>
      <w:r w:rsidRPr="007B0B29">
        <w:rPr>
          <w:rFonts w:eastAsia="Times New Roman" w:cs="Calibri"/>
          <w:color w:val="000000"/>
          <w:sz w:val="28"/>
          <w:szCs w:val="28"/>
          <w:u w:val="single"/>
          <w:lang w:eastAsia="zh-CN"/>
        </w:rPr>
        <w:t xml:space="preserve"> has considerable effects on </w:t>
      </w:r>
      <w:r w:rsidRPr="007B0B29">
        <w:rPr>
          <w:rFonts w:eastAsia="Times New Roman" w:cs="Calibri"/>
          <w:b/>
          <w:bCs/>
          <w:color w:val="000000"/>
          <w:sz w:val="28"/>
          <w:szCs w:val="28"/>
          <w:u w:val="single"/>
          <w:lang w:eastAsia="zh-CN"/>
        </w:rPr>
        <w:t>American and Canadian racial and</w:t>
      </w:r>
      <w:r w:rsidRPr="007B0B29">
        <w:rPr>
          <w:rFonts w:eastAsia="Times New Roman" w:cs="Calibri"/>
          <w:color w:val="000000"/>
          <w:sz w:val="28"/>
          <w:szCs w:val="28"/>
          <w:u w:val="single"/>
          <w:lang w:eastAsia="zh-CN"/>
        </w:rPr>
        <w:t xml:space="preserve"> social inequality, on the collective </w:t>
      </w:r>
      <w:r w:rsidRPr="007B0B29">
        <w:rPr>
          <w:rFonts w:eastAsia="Times New Roman" w:cs="Calibri"/>
          <w:b/>
          <w:bCs/>
          <w:color w:val="000000"/>
          <w:sz w:val="28"/>
          <w:szCs w:val="28"/>
          <w:u w:val="single"/>
          <w:lang w:eastAsia="zh-CN"/>
        </w:rPr>
        <w:t>affective</w:t>
      </w:r>
      <w:r w:rsidRPr="007B0B29">
        <w:rPr>
          <w:rFonts w:eastAsia="Times New Roman" w:cs="Calibri"/>
          <w:color w:val="000000"/>
          <w:sz w:val="28"/>
          <w:szCs w:val="28"/>
          <w:u w:val="single"/>
          <w:lang w:eastAsia="zh-CN"/>
        </w:rPr>
        <w:t xml:space="preserve"> experiences of p</w:t>
      </w:r>
      <w:r w:rsidRPr="007B0B29">
        <w:rPr>
          <w:rFonts w:eastAsia="Times New Roman" w:cs="Calibri"/>
          <w:b/>
          <w:bCs/>
          <w:color w:val="000000"/>
          <w:sz w:val="28"/>
          <w:szCs w:val="28"/>
          <w:u w:val="single"/>
          <w:lang w:eastAsia="zh-CN"/>
        </w:rPr>
        <w:t>eople</w:t>
      </w:r>
      <w:r w:rsidRPr="007B0B29">
        <w:rPr>
          <w:rFonts w:eastAsia="Times New Roman" w:cs="Calibri"/>
          <w:color w:val="000000"/>
          <w:sz w:val="28"/>
          <w:szCs w:val="28"/>
          <w:u w:val="single"/>
          <w:lang w:eastAsia="zh-CN"/>
        </w:rPr>
        <w:t xml:space="preserve"> o</w:t>
      </w:r>
      <w:r w:rsidRPr="007B0B29">
        <w:rPr>
          <w:rFonts w:eastAsia="Times New Roman" w:cs="Calibri"/>
          <w:b/>
          <w:bCs/>
          <w:color w:val="000000"/>
          <w:sz w:val="28"/>
          <w:szCs w:val="28"/>
          <w:u w:val="single"/>
          <w:lang w:eastAsia="zh-CN"/>
        </w:rPr>
        <w:t xml:space="preserve">f </w:t>
      </w:r>
      <w:r w:rsidRPr="007B0B29">
        <w:rPr>
          <w:rFonts w:eastAsia="Times New Roman" w:cs="Calibri"/>
          <w:color w:val="000000"/>
          <w:sz w:val="28"/>
          <w:szCs w:val="28"/>
          <w:u w:val="single"/>
          <w:lang w:eastAsia="zh-CN"/>
        </w:rPr>
        <w:t>c</w:t>
      </w:r>
      <w:r w:rsidRPr="007B0B29">
        <w:rPr>
          <w:rFonts w:eastAsia="Times New Roman" w:cs="Calibri"/>
          <w:b/>
          <w:bCs/>
          <w:color w:val="000000"/>
          <w:sz w:val="28"/>
          <w:szCs w:val="28"/>
          <w:u w:val="single"/>
          <w:lang w:eastAsia="zh-CN"/>
        </w:rPr>
        <w:t xml:space="preserve">olor </w:t>
      </w:r>
      <w:r w:rsidRPr="007B0B29">
        <w:rPr>
          <w:rFonts w:eastAsia="Times New Roman" w:cs="Calibri"/>
          <w:color w:val="000000"/>
          <w:sz w:val="28"/>
          <w:szCs w:val="28"/>
          <w:u w:val="single"/>
          <w:lang w:eastAsia="zh-CN"/>
        </w:rPr>
        <w:t>and minorities.</w:t>
      </w:r>
      <w:r w:rsidRPr="007B0B29">
        <w:rPr>
          <w:rFonts w:eastAsia="Times New Roman" w:cs="Calibri"/>
          <w:color w:val="000000"/>
          <w:sz w:val="16"/>
          <w:szCs w:val="16"/>
          <w:lang w:eastAsia="zh-CN"/>
        </w:rPr>
        <w:t xml:space="preserve"> In the works I examined, we see the </w:t>
      </w:r>
      <w:proofErr w:type="spellStart"/>
      <w:r w:rsidRPr="007B0B29">
        <w:rPr>
          <w:rFonts w:eastAsia="Times New Roman" w:cs="Calibri"/>
          <w:color w:val="000000"/>
          <w:sz w:val="16"/>
          <w:szCs w:val="16"/>
          <w:lang w:eastAsia="zh-CN"/>
        </w:rPr>
        <w:t>affect</w:t>
      </w:r>
      <w:proofErr w:type="spellEnd"/>
      <w:r w:rsidRPr="007B0B29">
        <w:rPr>
          <w:rFonts w:eastAsia="Times New Roman" w:cs="Calibri"/>
          <w:color w:val="000000"/>
          <w:sz w:val="16"/>
          <w:szCs w:val="16"/>
          <w:lang w:eastAsia="zh-CN"/>
        </w:rPr>
        <w:t xml:space="preserve"> of fear in Vietnamese refugees who do not understand enough English to follow rules in The Gangster We Are All Looking For, or the dire consequences of the misrecognition of a Filipin</w:t>
      </w:r>
      <w:r w:rsidRPr="007B0B29">
        <w:rPr>
          <w:rFonts w:eastAsia="Times New Roman" w:cs="Calibri"/>
          <w:color w:val="000000"/>
          <w:sz w:val="16"/>
          <w:szCs w:val="16"/>
          <w:shd w:val="clear" w:color="auto" w:fill="FFFFFF"/>
          <w:lang w:eastAsia="zh-CN"/>
        </w:rPr>
        <w:t xml:space="preserve">o immigrant in </w:t>
      </w:r>
      <w:proofErr w:type="spellStart"/>
      <w:r w:rsidRPr="007B0B29">
        <w:rPr>
          <w:rFonts w:eastAsia="Times New Roman" w:cs="Calibri"/>
          <w:color w:val="000000"/>
          <w:sz w:val="16"/>
          <w:szCs w:val="16"/>
          <w:shd w:val="clear" w:color="auto" w:fill="FFFFFF"/>
          <w:lang w:eastAsia="zh-CN"/>
        </w:rPr>
        <w:t>Gilvarry’s</w:t>
      </w:r>
      <w:proofErr w:type="spellEnd"/>
      <w:r w:rsidRPr="007B0B29">
        <w:rPr>
          <w:rFonts w:eastAsia="Times New Roman" w:cs="Calibri"/>
          <w:color w:val="000000"/>
          <w:sz w:val="16"/>
          <w:szCs w:val="16"/>
          <w:shd w:val="clear" w:color="auto" w:fill="FFFFFF"/>
          <w:lang w:eastAsia="zh-CN"/>
        </w:rPr>
        <w:t xml:space="preserve"> From the Memoirs of a Non-Enemy Combatant. The fear of the racial </w:t>
      </w:r>
      <w:proofErr w:type="gramStart"/>
      <w:r w:rsidRPr="007B0B29">
        <w:rPr>
          <w:rFonts w:eastAsia="Times New Roman" w:cs="Calibri"/>
          <w:color w:val="000000"/>
          <w:sz w:val="16"/>
          <w:szCs w:val="16"/>
          <w:shd w:val="clear" w:color="auto" w:fill="FFFFFF"/>
          <w:lang w:eastAsia="zh-CN"/>
        </w:rPr>
        <w:t>Other</w:t>
      </w:r>
      <w:proofErr w:type="gramEnd"/>
      <w:r w:rsidRPr="007B0B29">
        <w:rPr>
          <w:rFonts w:eastAsia="Times New Roman" w:cs="Calibri"/>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7B0B29">
        <w:rPr>
          <w:rFonts w:eastAsia="Times New Roman" w:cs="Calibri"/>
          <w:color w:val="000000"/>
          <w:sz w:val="16"/>
          <w:szCs w:val="16"/>
          <w:shd w:val="clear" w:color="auto" w:fill="FFFFFF"/>
          <w:lang w:eastAsia="zh-CN"/>
        </w:rPr>
        <w:t>– )</w:t>
      </w:r>
      <w:proofErr w:type="gramEnd"/>
      <w:r w:rsidRPr="007B0B29">
        <w:rPr>
          <w:rFonts w:eastAsia="Times New Roman" w:cs="Calibri"/>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For this reason,</w:t>
      </w:r>
      <w:r w:rsidRPr="007B0B29">
        <w:rPr>
          <w:rFonts w:eastAsia="Times New Roman" w:cs="Calibri"/>
          <w:color w:val="000000"/>
          <w:sz w:val="28"/>
          <w:szCs w:val="28"/>
          <w:u w:val="single"/>
          <w:shd w:val="clear" w:color="auto" w:fill="FFFFFF"/>
          <w:lang w:eastAsia="zh-CN"/>
        </w:rPr>
        <w:t xml:space="preserve"> it is heartening to see </w:t>
      </w:r>
      <w:r w:rsidRPr="007B0B29">
        <w:rPr>
          <w:rFonts w:eastAsia="Times New Roman" w:cs="Calibri"/>
          <w:color w:val="000000"/>
          <w:sz w:val="28"/>
          <w:szCs w:val="28"/>
          <w:u w:val="single"/>
          <w:shd w:val="clear" w:color="auto" w:fill="00FF00"/>
          <w:lang w:eastAsia="zh-CN"/>
        </w:rPr>
        <w:t>Asian</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American</w:t>
      </w:r>
      <w:r w:rsidRPr="007B0B29">
        <w:rPr>
          <w:rFonts w:eastAsia="Times New Roman" w:cs="Calibri"/>
          <w:color w:val="000000"/>
          <w:sz w:val="28"/>
          <w:szCs w:val="28"/>
          <w:u w:val="single"/>
          <w:shd w:val="clear" w:color="auto" w:fill="00FF00"/>
          <w:lang w:eastAsia="zh-CN"/>
        </w:rPr>
        <w:t>s</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and Asian Canadians</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28"/>
          <w:szCs w:val="28"/>
          <w:u w:val="single"/>
          <w:shd w:val="clear" w:color="auto" w:fill="00FF00"/>
          <w:lang w:eastAsia="zh-CN"/>
        </w:rPr>
        <w:t>expressing solidarity with other disenfranchised groups</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and working for global environmental causes. The affiliations work</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28"/>
          <w:szCs w:val="28"/>
          <w:u w:val="single"/>
          <w:shd w:val="clear" w:color="auto" w:fill="00FF00"/>
          <w:lang w:eastAsia="zh-CN"/>
        </w:rPr>
        <w:t>to defy</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and counter</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28"/>
          <w:szCs w:val="28"/>
          <w:u w:val="single"/>
          <w:shd w:val="clear" w:color="auto" w:fill="00FF00"/>
          <w:lang w:eastAsia="zh-CN"/>
        </w:rPr>
        <w:t>the</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racially</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28"/>
          <w:szCs w:val="28"/>
          <w:u w:val="single"/>
          <w:shd w:val="clear" w:color="auto" w:fill="00FF00"/>
          <w:lang w:eastAsia="zh-CN"/>
        </w:rPr>
        <w:t>divisive idealization of</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Asian North Americans perpetuated by</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28"/>
          <w:szCs w:val="28"/>
          <w:u w:val="single"/>
          <w:shd w:val="clear" w:color="auto" w:fill="00FF00"/>
          <w:lang w:eastAsia="zh-CN"/>
        </w:rPr>
        <w:t>the model minority</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myth</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28"/>
          <w:szCs w:val="28"/>
          <w:u w:val="single"/>
          <w:shd w:val="clear" w:color="auto" w:fill="00FF00"/>
          <w:lang w:eastAsia="zh-CN"/>
        </w:rPr>
        <w:t>For example</w:t>
      </w:r>
      <w:r w:rsidRPr="007B0B29">
        <w:rPr>
          <w:rFonts w:eastAsia="Times New Roman" w:cs="Calibri"/>
          <w:color w:val="000000"/>
          <w:sz w:val="28"/>
          <w:szCs w:val="28"/>
          <w:u w:val="single"/>
          <w:shd w:val="clear" w:color="auto" w:fill="FFFFFF"/>
          <w:lang w:eastAsia="zh-CN"/>
        </w:rPr>
        <w:t>, #</w:t>
      </w:r>
      <w:r w:rsidRPr="007B0B29">
        <w:rPr>
          <w:rFonts w:eastAsia="Times New Roman" w:cs="Calibri"/>
          <w:color w:val="000000"/>
          <w:sz w:val="28"/>
          <w:szCs w:val="28"/>
          <w:u w:val="single"/>
          <w:shd w:val="clear" w:color="auto" w:fill="00FF00"/>
          <w:lang w:eastAsia="zh-CN"/>
        </w:rPr>
        <w:t>Asians4Blacklives</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is a “diverse group of Asian voices coming from the Philippines, Vietnam, India, China, Pakistan, Korea, Burma, Japan, and other nations, based in the Bay Area,” who “</w:t>
      </w:r>
      <w:r w:rsidRPr="007B0B29">
        <w:rPr>
          <w:rFonts w:eastAsia="Times New Roman" w:cs="Calibri"/>
          <w:color w:val="000000"/>
          <w:sz w:val="28"/>
          <w:szCs w:val="28"/>
          <w:u w:val="single"/>
          <w:shd w:val="clear" w:color="auto" w:fill="00FF00"/>
          <w:lang w:eastAsia="zh-CN"/>
        </w:rPr>
        <w:t>have come together</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in response to a call from Black Lives Matter Bay Area”</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28"/>
          <w:szCs w:val="28"/>
          <w:u w:val="single"/>
          <w:shd w:val="clear" w:color="auto" w:fill="00FF00"/>
          <w:lang w:eastAsia="zh-CN"/>
        </w:rPr>
        <w:t>to show solidarity</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 xml:space="preserve">with black people. The group recognizes that Asians, like blacks, are subjected to racism, </w:t>
      </w:r>
      <w:r w:rsidRPr="007B0B29">
        <w:rPr>
          <w:rFonts w:eastAsia="Times New Roman" w:cs="Calibri"/>
          <w:b/>
          <w:bCs/>
          <w:color w:val="000000"/>
          <w:sz w:val="28"/>
          <w:szCs w:val="28"/>
          <w:u w:val="single"/>
          <w:shd w:val="clear" w:color="auto" w:fill="FFFFFF"/>
          <w:lang w:eastAsia="zh-CN"/>
        </w:rPr>
        <w:lastRenderedPageBreak/>
        <w:t>misrecognition, and negative stereotyping</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16"/>
          <w:szCs w:val="16"/>
          <w:shd w:val="clear" w:color="auto" w:fill="FFFFFF"/>
          <w:lang w:eastAsia="zh-CN"/>
        </w:rPr>
        <w:t>In her most recent book, Undercurrent, Asian Canadian poet Rita Wong vows to “</w:t>
      </w:r>
      <w:proofErr w:type="spellStart"/>
      <w:r w:rsidRPr="007B0B29">
        <w:rPr>
          <w:rFonts w:eastAsia="Times New Roman" w:cs="Calibri"/>
          <w:color w:val="000000"/>
          <w:sz w:val="16"/>
          <w:szCs w:val="16"/>
          <w:shd w:val="clear" w:color="auto" w:fill="FFFFFF"/>
          <w:lang w:eastAsia="zh-CN"/>
        </w:rPr>
        <w:t>honour</w:t>
      </w:r>
      <w:proofErr w:type="spellEnd"/>
      <w:r w:rsidRPr="007B0B29">
        <w:rPr>
          <w:rFonts w:eastAsia="Times New Roman" w:cs="Calibri"/>
          <w:color w:val="000000"/>
          <w:sz w:val="16"/>
          <w:szCs w:val="16"/>
          <w:shd w:val="clear" w:color="auto" w:fill="FFFFFF"/>
          <w:lang w:eastAsia="zh-CN"/>
        </w:rPr>
        <w:t xml:space="preserve"> what the flow of water teaches us” (“Declaration of Intent”), to be led by the “healing walkers” of the “Cree and Dene elders and everyday people” and to “reassert human responsibilities to land, water, life” (“Fresh Ancient Ground”). </w:t>
      </w:r>
      <w:r w:rsidRPr="007B0B29">
        <w:rPr>
          <w:rFonts w:eastAsia="Times New Roman" w:cs="Calibri"/>
          <w:b/>
          <w:bCs/>
          <w:color w:val="000000"/>
          <w:sz w:val="28"/>
          <w:szCs w:val="28"/>
          <w:u w:val="single"/>
          <w:shd w:val="clear" w:color="auto" w:fill="FFFFFF"/>
          <w:lang w:eastAsia="zh-CN"/>
        </w:rPr>
        <w:t>Wong stresses</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28"/>
          <w:szCs w:val="28"/>
          <w:u w:val="single"/>
          <w:shd w:val="clear" w:color="auto" w:fill="00FF00"/>
          <w:lang w:eastAsia="zh-CN"/>
        </w:rPr>
        <w:t>the need to form alliances with feminists and First Nations communities</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7B0B29">
        <w:rPr>
          <w:rFonts w:eastAsia="Times New Roman" w:cs="Calibri"/>
          <w:color w:val="000000"/>
          <w:sz w:val="28"/>
          <w:szCs w:val="28"/>
          <w:u w:val="single"/>
          <w:shd w:val="clear" w:color="auto" w:fill="FFFFFF"/>
          <w:lang w:eastAsia="zh-CN"/>
        </w:rPr>
        <w:t>.</w:t>
      </w:r>
      <w:r w:rsidRPr="007B0B29">
        <w:rPr>
          <w:rFonts w:eastAsia="Times New Roman" w:cs="Calibri"/>
          <w:color w:val="000000"/>
          <w:sz w:val="16"/>
          <w:szCs w:val="16"/>
          <w:shd w:val="clear" w:color="auto" w:fill="FFFFFF"/>
          <w:lang w:eastAsia="zh-CN"/>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roofErr w:type="gramStart"/>
      <w:r w:rsidRPr="007B0B29">
        <w:rPr>
          <w:rFonts w:eastAsia="Times New Roman" w:cs="Calibri"/>
          <w:color w:val="000000"/>
          <w:sz w:val="16"/>
          <w:szCs w:val="16"/>
          <w:shd w:val="clear" w:color="auto" w:fill="FFFFFF"/>
          <w:lang w:eastAsia="zh-CN"/>
        </w:rPr>
        <w:t>background</w:t>
      </w:r>
      <w:proofErr w:type="gramEnd"/>
      <w:r w:rsidRPr="007B0B29">
        <w:rPr>
          <w:rFonts w:eastAsia="Times New Roman" w:cs="Calibri"/>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w:t>
      </w:r>
      <w:proofErr w:type="spellStart"/>
      <w:r w:rsidRPr="007B0B29">
        <w:rPr>
          <w:rFonts w:eastAsia="Times New Roman" w:cs="Calibri"/>
          <w:color w:val="000000"/>
          <w:sz w:val="16"/>
          <w:szCs w:val="16"/>
          <w:shd w:val="clear" w:color="auto" w:fill="FFFFFF"/>
          <w:lang w:eastAsia="zh-CN"/>
        </w:rPr>
        <w:t>Asianfail</w:t>
      </w:r>
      <w:proofErr w:type="spellEnd"/>
      <w:r w:rsidRPr="007B0B29">
        <w:rPr>
          <w:rFonts w:eastAsia="Times New Roman" w:cs="Calibri"/>
          <w:color w:val="000000"/>
          <w:sz w:val="16"/>
          <w:szCs w:val="16"/>
          <w:shd w:val="clear" w:color="auto" w:fill="FFFFFF"/>
          <w:lang w:eastAsia="zh-CN"/>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7B0B29">
        <w:rPr>
          <w:rFonts w:eastAsia="Times New Roman" w:cs="Calibri"/>
          <w:b/>
          <w:bCs/>
          <w:color w:val="000000"/>
          <w:sz w:val="28"/>
          <w:szCs w:val="28"/>
          <w:u w:val="single"/>
          <w:shd w:val="clear" w:color="auto" w:fill="FFFFFF"/>
          <w:lang w:eastAsia="zh-CN"/>
        </w:rPr>
        <w:t>These instances I have been discussing here</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28"/>
          <w:szCs w:val="28"/>
          <w:u w:val="single"/>
          <w:shd w:val="clear" w:color="auto" w:fill="00FF00"/>
          <w:lang w:eastAsia="zh-CN"/>
        </w:rPr>
        <w:t>illustrate the increasing diversity of Asian</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shd w:val="clear" w:color="auto" w:fill="FFFFFF"/>
          <w:lang w:eastAsia="zh-CN"/>
        </w:rPr>
        <w:t>North American</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28"/>
          <w:szCs w:val="28"/>
          <w:u w:val="single"/>
          <w:shd w:val="clear" w:color="auto" w:fill="00FF00"/>
          <w:lang w:eastAsia="zh-CN"/>
        </w:rPr>
        <w:t>subjects</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color w:val="000000"/>
          <w:sz w:val="28"/>
          <w:szCs w:val="28"/>
          <w:u w:val="single"/>
          <w:shd w:val="clear" w:color="auto" w:fill="00FF00"/>
          <w:lang w:eastAsia="zh-CN"/>
        </w:rPr>
        <w:t>and their responses to failure</w:t>
      </w:r>
      <w:r w:rsidRPr="007B0B29">
        <w:rPr>
          <w:rFonts w:eastAsia="Times New Roman" w:cs="Calibri"/>
          <w:color w:val="000000"/>
          <w:sz w:val="28"/>
          <w:szCs w:val="28"/>
          <w:u w:val="single"/>
          <w:shd w:val="clear" w:color="auto" w:fill="FFFFFF"/>
          <w:lang w:eastAsia="zh-CN"/>
        </w:rPr>
        <w:t xml:space="preserve"> </w:t>
      </w:r>
      <w:r w:rsidRPr="007B0B29">
        <w:rPr>
          <w:rFonts w:eastAsia="Times New Roman" w:cs="Calibri"/>
          <w:b/>
          <w:bCs/>
          <w:color w:val="000000"/>
          <w:sz w:val="28"/>
          <w:szCs w:val="28"/>
          <w:u w:val="single"/>
          <w:lang w:eastAsia="zh-CN"/>
        </w:rPr>
        <w:t>of various sorts</w:t>
      </w:r>
      <w:r w:rsidRPr="007B0B29">
        <w:rPr>
          <w:rFonts w:eastAsia="Times New Roman" w:cs="Calibri"/>
          <w:color w:val="000000"/>
          <w:sz w:val="28"/>
          <w:szCs w:val="28"/>
          <w:u w:val="single"/>
          <w:lang w:eastAsia="zh-CN"/>
        </w:rPr>
        <w:t xml:space="preserve">. </w:t>
      </w:r>
      <w:r w:rsidRPr="007B0B29">
        <w:rPr>
          <w:rFonts w:eastAsia="Times New Roman" w:cs="Calibri"/>
          <w:color w:val="000000"/>
          <w:sz w:val="16"/>
          <w:szCs w:val="16"/>
          <w:lang w:eastAsia="zh-CN"/>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w:t>
      </w:r>
      <w:proofErr w:type="spellStart"/>
      <w:r w:rsidRPr="007B0B29">
        <w:rPr>
          <w:rFonts w:eastAsia="Times New Roman" w:cs="Calibri"/>
          <w:color w:val="000000"/>
          <w:sz w:val="16"/>
          <w:szCs w:val="16"/>
          <w:lang w:eastAsia="zh-CN"/>
        </w:rPr>
        <w:t>precarity</w:t>
      </w:r>
      <w:proofErr w:type="spellEnd"/>
      <w:r w:rsidRPr="007B0B29">
        <w:rPr>
          <w:rFonts w:eastAsia="Times New Roman" w:cs="Calibri"/>
          <w:color w:val="000000"/>
          <w:sz w:val="16"/>
          <w:szCs w:val="16"/>
          <w:lang w:eastAsia="zh-CN"/>
        </w:rPr>
        <w:t xml:space="preserve">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7B0B29">
        <w:rPr>
          <w:rFonts w:eastAsia="Times New Roman" w:cs="Calibri"/>
          <w:color w:val="000000"/>
          <w:sz w:val="28"/>
          <w:szCs w:val="28"/>
          <w:u w:val="single"/>
          <w:lang w:eastAsia="zh-CN"/>
        </w:rPr>
        <w:t>. Sometimes, the failure to follow traditional routes leads to a new and unexpected way of finding peace and contentment, o</w:t>
      </w:r>
      <w:r w:rsidRPr="007B0B29">
        <w:rPr>
          <w:rFonts w:eastAsia="Times New Roman" w:cs="Calibri"/>
          <w:color w:val="000000"/>
          <w:sz w:val="28"/>
          <w:szCs w:val="28"/>
          <w:u w:val="single"/>
          <w:shd w:val="clear" w:color="auto" w:fill="FFFFFF"/>
          <w:lang w:eastAsia="zh-CN"/>
        </w:rPr>
        <w:t>r an unexplored career path. In keeping with the motif of finding pleasures in the unpredictable</w:t>
      </w:r>
      <w:r w:rsidRPr="007B0B29">
        <w:rPr>
          <w:rFonts w:eastAsia="Times New Roman" w:cs="Calibri"/>
          <w:color w:val="000000"/>
          <w:sz w:val="16"/>
          <w:szCs w:val="16"/>
          <w:shd w:val="clear" w:color="auto" w:fill="FFFFFF"/>
          <w:lang w:eastAsia="zh-CN"/>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
    <w:p w:rsidR="007B0B29" w:rsidRPr="007B0B29" w:rsidRDefault="007B0B29" w:rsidP="007B0B29">
      <w:pPr>
        <w:spacing w:before="40" w:after="0" w:line="240" w:lineRule="auto"/>
        <w:outlineLvl w:val="3"/>
        <w:rPr>
          <w:rFonts w:ascii="Times New Roman" w:eastAsia="Times New Roman" w:hAnsi="Times New Roman" w:cs="Times New Roman"/>
          <w:b/>
          <w:bCs/>
          <w:sz w:val="24"/>
          <w:szCs w:val="24"/>
          <w:lang w:eastAsia="zh-CN"/>
        </w:rPr>
      </w:pPr>
      <w:r w:rsidRPr="007B0B29">
        <w:rPr>
          <w:rFonts w:eastAsia="Times New Roman" w:cs="Calibri"/>
          <w:b/>
          <w:bCs/>
          <w:color w:val="000000"/>
          <w:sz w:val="28"/>
          <w:szCs w:val="28"/>
          <w:lang w:eastAsia="zh-CN"/>
        </w:rPr>
        <w:t xml:space="preserve">Neoliberalism is inevitable – but </w:t>
      </w:r>
      <w:proofErr w:type="spellStart"/>
      <w:r w:rsidRPr="007B0B29">
        <w:rPr>
          <w:rFonts w:eastAsia="Times New Roman" w:cs="Calibri"/>
          <w:b/>
          <w:bCs/>
          <w:color w:val="000000"/>
          <w:sz w:val="28"/>
          <w:szCs w:val="28"/>
          <w:lang w:eastAsia="zh-CN"/>
        </w:rPr>
        <w:t>perfcons</w:t>
      </w:r>
      <w:proofErr w:type="spellEnd"/>
      <w:r w:rsidRPr="007B0B29">
        <w:rPr>
          <w:rFonts w:eastAsia="Times New Roman" w:cs="Calibri"/>
          <w:b/>
          <w:bCs/>
          <w:color w:val="000000"/>
          <w:sz w:val="28"/>
          <w:szCs w:val="28"/>
          <w:lang w:eastAsia="zh-CN"/>
        </w:rPr>
        <w:t xml:space="preserve"> are good to create a buffer zone between the ruling ideology and the subject of exclusion.</w:t>
      </w:r>
    </w:p>
    <w:p w:rsidR="007B0B29" w:rsidRPr="007B0B29" w:rsidRDefault="007B0B29" w:rsidP="007B0B29">
      <w:pPr>
        <w:spacing w:line="240" w:lineRule="auto"/>
        <w:rPr>
          <w:rFonts w:ascii="Times New Roman" w:eastAsia="Times New Roman" w:hAnsi="Times New Roman" w:cs="Times New Roman"/>
          <w:sz w:val="24"/>
          <w:szCs w:val="24"/>
          <w:lang w:eastAsia="zh-CN"/>
        </w:rPr>
      </w:pPr>
      <w:r w:rsidRPr="007B0B29">
        <w:rPr>
          <w:rFonts w:eastAsia="Times New Roman" w:cs="Calibri"/>
          <w:b/>
          <w:bCs/>
          <w:color w:val="000000"/>
          <w:sz w:val="28"/>
          <w:szCs w:val="28"/>
          <w:lang w:eastAsia="zh-CN"/>
        </w:rPr>
        <w:t xml:space="preserve">Kim 09 </w:t>
      </w:r>
      <w:r w:rsidRPr="007B0B29">
        <w:rPr>
          <w:rFonts w:eastAsia="Times New Roman" w:cs="Calibri"/>
          <w:color w:val="000000"/>
          <w:sz w:val="28"/>
          <w:szCs w:val="28"/>
          <w:lang w:eastAsia="zh-CN"/>
        </w:rPr>
        <w:t>(Chang-</w:t>
      </w:r>
      <w:proofErr w:type="spellStart"/>
      <w:r w:rsidRPr="007B0B29">
        <w:rPr>
          <w:rFonts w:eastAsia="Times New Roman" w:cs="Calibri"/>
          <w:color w:val="000000"/>
          <w:sz w:val="28"/>
          <w:szCs w:val="28"/>
          <w:lang w:eastAsia="zh-CN"/>
        </w:rPr>
        <w:t>Hee</w:t>
      </w:r>
      <w:proofErr w:type="spellEnd"/>
      <w:r w:rsidRPr="007B0B29">
        <w:rPr>
          <w:rFonts w:eastAsia="Times New Roman" w:cs="Calibri"/>
          <w:color w:val="000000"/>
          <w:sz w:val="28"/>
          <w:szCs w:val="28"/>
          <w:lang w:eastAsia="zh-CN"/>
        </w:rPr>
        <w:t xml:space="preserve"> Kim, The Fantasy of Asian America: Identity, Ideology, and Desire) 2009 //</w:t>
      </w:r>
      <w:proofErr w:type="spellStart"/>
      <w:r w:rsidRPr="007B0B29">
        <w:rPr>
          <w:rFonts w:eastAsia="Times New Roman" w:cs="Calibri"/>
          <w:color w:val="000000"/>
          <w:sz w:val="28"/>
          <w:szCs w:val="28"/>
          <w:lang w:eastAsia="zh-CN"/>
        </w:rPr>
        <w:t>Nato</w:t>
      </w:r>
      <w:proofErr w:type="spellEnd"/>
      <w:r w:rsidRPr="007B0B29">
        <w:rPr>
          <w:rFonts w:eastAsia="Times New Roman" w:cs="Calibri"/>
          <w:color w:val="000000"/>
          <w:sz w:val="28"/>
          <w:szCs w:val="28"/>
          <w:lang w:eastAsia="zh-CN"/>
        </w:rPr>
        <w:t xml:space="preserve"> + </w:t>
      </w:r>
      <w:proofErr w:type="spellStart"/>
      <w:proofErr w:type="gramStart"/>
      <w:r w:rsidRPr="007B0B29">
        <w:rPr>
          <w:rFonts w:eastAsia="Times New Roman" w:cs="Calibri"/>
          <w:color w:val="000000"/>
          <w:sz w:val="28"/>
          <w:szCs w:val="28"/>
          <w:lang w:eastAsia="zh-CN"/>
        </w:rPr>
        <w:t>lydia</w:t>
      </w:r>
      <w:proofErr w:type="spellEnd"/>
      <w:proofErr w:type="gramEnd"/>
    </w:p>
    <w:p w:rsidR="007B0B29" w:rsidRPr="007B0B29" w:rsidRDefault="007B0B29" w:rsidP="007B0B29">
      <w:pPr>
        <w:spacing w:line="240" w:lineRule="auto"/>
        <w:rPr>
          <w:rFonts w:ascii="Times New Roman" w:eastAsia="Times New Roman" w:hAnsi="Times New Roman" w:cs="Times New Roman"/>
          <w:sz w:val="24"/>
          <w:szCs w:val="24"/>
          <w:lang w:eastAsia="zh-CN"/>
        </w:rPr>
      </w:pPr>
      <w:r w:rsidRPr="007B0B29">
        <w:rPr>
          <w:rFonts w:eastAsia="Times New Roman" w:cs="Calibri"/>
          <w:color w:val="000000"/>
          <w:sz w:val="16"/>
          <w:szCs w:val="16"/>
          <w:lang w:eastAsia="zh-CN"/>
        </w:rPr>
        <w:t>On a theoretical level, Mei-Li’s double identity, which cheats the American spectator, is concerned with the politically salient use of a so-called “</w:t>
      </w:r>
      <w:r w:rsidRPr="007B0B29">
        <w:rPr>
          <w:rFonts w:eastAsia="Times New Roman" w:cs="Calibri"/>
          <w:color w:val="000000"/>
          <w:sz w:val="28"/>
          <w:szCs w:val="28"/>
          <w:u w:val="single"/>
          <w:shd w:val="clear" w:color="auto" w:fill="00FF00"/>
          <w:lang w:eastAsia="zh-CN"/>
        </w:rPr>
        <w:t>performative contradiction</w:t>
      </w:r>
      <w:r w:rsidRPr="007B0B29">
        <w:rPr>
          <w:rFonts w:eastAsia="Times New Roman" w:cs="Calibri"/>
          <w:color w:val="000000"/>
          <w:sz w:val="16"/>
          <w:szCs w:val="16"/>
          <w:lang w:eastAsia="zh-CN"/>
        </w:rPr>
        <w:t xml:space="preserve">.” </w:t>
      </w:r>
      <w:proofErr w:type="spellStart"/>
      <w:r w:rsidRPr="007B0B29">
        <w:rPr>
          <w:rFonts w:eastAsia="Times New Roman" w:cs="Calibri"/>
          <w:color w:val="000000"/>
          <w:sz w:val="16"/>
          <w:szCs w:val="16"/>
          <w:lang w:eastAsia="zh-CN"/>
        </w:rPr>
        <w:t>Žižek</w:t>
      </w:r>
      <w:proofErr w:type="spellEnd"/>
      <w:r w:rsidRPr="007B0B29">
        <w:rPr>
          <w:rFonts w:eastAsia="Times New Roman" w:cs="Calibri"/>
          <w:color w:val="000000"/>
          <w:sz w:val="16"/>
          <w:szCs w:val="16"/>
          <w:lang w:eastAsia="zh-CN"/>
        </w:rPr>
        <w:t xml:space="preserve"> explains that the </w:t>
      </w:r>
      <w:r w:rsidRPr="007B0B29">
        <w:rPr>
          <w:rFonts w:eastAsia="Times New Roman" w:cs="Calibri"/>
          <w:color w:val="000000"/>
          <w:sz w:val="28"/>
          <w:szCs w:val="28"/>
          <w:u w:val="single"/>
          <w:lang w:eastAsia="zh-CN"/>
        </w:rPr>
        <w:t xml:space="preserve">ruling ideology can possibly claim its universality only </w:t>
      </w:r>
      <w:r w:rsidRPr="007B0B29">
        <w:rPr>
          <w:rFonts w:eastAsia="Times New Roman" w:cs="Calibri"/>
          <w:color w:val="000000"/>
          <w:sz w:val="28"/>
          <w:szCs w:val="28"/>
          <w:u w:val="single"/>
          <w:shd w:val="clear" w:color="auto" w:fill="00FF00"/>
          <w:lang w:eastAsia="zh-CN"/>
        </w:rPr>
        <w:t>when grounded upon</w:t>
      </w:r>
      <w:r w:rsidRPr="007B0B29">
        <w:rPr>
          <w:rFonts w:eastAsia="Times New Roman" w:cs="Calibri"/>
          <w:color w:val="000000"/>
          <w:sz w:val="28"/>
          <w:szCs w:val="28"/>
          <w:u w:val="single"/>
          <w:lang w:eastAsia="zh-CN"/>
        </w:rPr>
        <w:t xml:space="preserve"> the </w:t>
      </w:r>
      <w:r w:rsidRPr="007B0B29">
        <w:rPr>
          <w:rFonts w:eastAsia="Times New Roman" w:cs="Calibri"/>
          <w:color w:val="000000"/>
          <w:sz w:val="28"/>
          <w:szCs w:val="28"/>
          <w:u w:val="single"/>
          <w:shd w:val="clear" w:color="auto" w:fill="00FF00"/>
          <w:lang w:eastAsia="zh-CN"/>
        </w:rPr>
        <w:t>continuing exclusion</w:t>
      </w:r>
      <w:r w:rsidRPr="007B0B29">
        <w:rPr>
          <w:rFonts w:eastAsia="Times New Roman" w:cs="Calibri"/>
          <w:color w:val="000000"/>
          <w:sz w:val="28"/>
          <w:szCs w:val="28"/>
          <w:u w:val="single"/>
          <w:lang w:eastAsia="zh-CN"/>
        </w:rPr>
        <w:t xml:space="preserve"> of its own </w:t>
      </w:r>
      <w:r w:rsidRPr="007B0B29">
        <w:rPr>
          <w:rFonts w:eastAsia="Times New Roman" w:cs="Calibri"/>
          <w:color w:val="000000"/>
          <w:sz w:val="28"/>
          <w:szCs w:val="28"/>
          <w:u w:val="single"/>
          <w:lang w:eastAsia="zh-CN"/>
        </w:rPr>
        <w:lastRenderedPageBreak/>
        <w:t xml:space="preserve">particulars </w:t>
      </w:r>
      <w:r w:rsidRPr="007B0B29">
        <w:rPr>
          <w:rFonts w:eastAsia="Times New Roman" w:cs="Calibri"/>
          <w:color w:val="000000"/>
          <w:sz w:val="28"/>
          <w:szCs w:val="28"/>
          <w:u w:val="single"/>
          <w:shd w:val="clear" w:color="auto" w:fill="00FF00"/>
          <w:lang w:eastAsia="zh-CN"/>
        </w:rPr>
        <w:t>that contradict its</w:t>
      </w:r>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dominant discourse</w:t>
      </w:r>
      <w:r w:rsidRPr="007B0B29">
        <w:rPr>
          <w:rFonts w:eastAsia="Times New Roman" w:cs="Calibri"/>
          <w:color w:val="000000"/>
          <w:sz w:val="28"/>
          <w:szCs w:val="28"/>
          <w:u w:val="single"/>
          <w:lang w:eastAsia="zh-CN"/>
        </w:rPr>
        <w:t xml:space="preserve"> and challenge its power</w:t>
      </w:r>
      <w:r w:rsidRPr="007B0B29">
        <w:rPr>
          <w:rFonts w:eastAsia="Times New Roman" w:cs="Calibri"/>
          <w:color w:val="000000"/>
          <w:sz w:val="16"/>
          <w:szCs w:val="16"/>
          <w:lang w:eastAsia="zh-CN"/>
        </w:rPr>
        <w:t>. The hegemonic system of the ruling ideology makes this process of exclusion a consistent routine in a persistent manner of questioning, renegotiating, and displacing the oppositional particulars—i.e., of “</w:t>
      </w:r>
      <w:r w:rsidRPr="007B0B29">
        <w:rPr>
          <w:rFonts w:eastAsia="Times New Roman" w:cs="Calibri"/>
          <w:color w:val="000000"/>
          <w:sz w:val="28"/>
          <w:szCs w:val="28"/>
          <w:u w:val="single"/>
          <w:shd w:val="clear" w:color="auto" w:fill="00FF00"/>
          <w:lang w:eastAsia="zh-CN"/>
        </w:rPr>
        <w:t>assuming the gap</w:t>
      </w:r>
      <w:r w:rsidRPr="007B0B29">
        <w:rPr>
          <w:rFonts w:eastAsia="Times New Roman" w:cs="Calibri"/>
          <w:color w:val="000000"/>
          <w:sz w:val="28"/>
          <w:szCs w:val="28"/>
          <w:u w:val="single"/>
          <w:lang w:eastAsia="zh-CN"/>
        </w:rPr>
        <w:t xml:space="preserve"> between its own form and content, by conceiving itself as unaccomplished in its very notion.”</w:t>
      </w:r>
      <w:r w:rsidRPr="007B0B29">
        <w:rPr>
          <w:rFonts w:eastAsia="Times New Roman" w:cs="Calibri"/>
          <w:color w:val="000000"/>
          <w:sz w:val="16"/>
          <w:szCs w:val="16"/>
          <w:lang w:eastAsia="zh-CN"/>
        </w:rPr>
        <w:t xml:space="preserve"> </w:t>
      </w:r>
      <w:proofErr w:type="spellStart"/>
      <w:r w:rsidRPr="007B0B29">
        <w:rPr>
          <w:rFonts w:eastAsia="Times New Roman" w:cs="Calibri"/>
          <w:color w:val="000000"/>
          <w:sz w:val="16"/>
          <w:szCs w:val="16"/>
          <w:lang w:eastAsia="zh-CN"/>
        </w:rPr>
        <w:t>Žižek</w:t>
      </w:r>
      <w:proofErr w:type="spellEnd"/>
      <w:r w:rsidRPr="007B0B29">
        <w:rPr>
          <w:rFonts w:eastAsia="Times New Roman" w:cs="Calibri"/>
          <w:color w:val="000000"/>
          <w:sz w:val="16"/>
          <w:szCs w:val="16"/>
          <w:lang w:eastAsia="zh-CN"/>
        </w:rPr>
        <w:t xml:space="preserve"> likens to </w:t>
      </w:r>
      <w:r w:rsidRPr="007B0B29">
        <w:rPr>
          <w:rFonts w:eastAsia="Times New Roman" w:cs="Calibri"/>
          <w:color w:val="000000"/>
          <w:sz w:val="28"/>
          <w:szCs w:val="28"/>
          <w:u w:val="single"/>
          <w:shd w:val="clear" w:color="auto" w:fill="00FF00"/>
          <w:lang w:eastAsia="zh-CN"/>
        </w:rPr>
        <w:t>cheating the paradoxical formation of</w:t>
      </w:r>
      <w:r w:rsidRPr="007B0B29">
        <w:rPr>
          <w:rFonts w:eastAsia="Times New Roman" w:cs="Calibri"/>
          <w:color w:val="000000"/>
          <w:sz w:val="28"/>
          <w:szCs w:val="28"/>
          <w:u w:val="single"/>
          <w:lang w:eastAsia="zh-CN"/>
        </w:rPr>
        <w:t xml:space="preserve"> the universal hegemony of </w:t>
      </w:r>
      <w:r w:rsidRPr="007B0B29">
        <w:rPr>
          <w:rFonts w:eastAsia="Times New Roman" w:cs="Calibri"/>
          <w:color w:val="000000"/>
          <w:sz w:val="28"/>
          <w:szCs w:val="28"/>
          <w:u w:val="single"/>
          <w:shd w:val="clear" w:color="auto" w:fill="00FF00"/>
          <w:lang w:eastAsia="zh-CN"/>
        </w:rPr>
        <w:t>a ruing ideology</w:t>
      </w:r>
      <w:r w:rsidRPr="007B0B29">
        <w:rPr>
          <w:rFonts w:eastAsia="Times New Roman" w:cs="Calibri"/>
          <w:color w:val="000000"/>
          <w:sz w:val="28"/>
          <w:szCs w:val="28"/>
          <w:u w:val="single"/>
          <w:lang w:eastAsia="zh-CN"/>
        </w:rPr>
        <w:t>, which in fact has recourse to its insubordinate particulars.</w:t>
      </w:r>
      <w:r w:rsidRPr="007B0B29">
        <w:rPr>
          <w:rFonts w:eastAsia="Times New Roman" w:cs="Calibri"/>
          <w:color w:val="000000"/>
          <w:sz w:val="16"/>
          <w:szCs w:val="16"/>
          <w:lang w:eastAsia="zh-CN"/>
        </w:rPr>
        <w:t xml:space="preserve"> He continues: [I]f the ruling ideology </w:t>
      </w:r>
      <w:proofErr w:type="spellStart"/>
      <w:r w:rsidRPr="007B0B29">
        <w:rPr>
          <w:rFonts w:eastAsia="Times New Roman" w:cs="Calibri"/>
          <w:color w:val="000000"/>
          <w:sz w:val="16"/>
          <w:szCs w:val="16"/>
          <w:lang w:eastAsia="zh-CN"/>
        </w:rPr>
        <w:t>performatively</w:t>
      </w:r>
      <w:proofErr w:type="spellEnd"/>
      <w:r w:rsidRPr="007B0B29">
        <w:rPr>
          <w:rFonts w:eastAsia="Times New Roman" w:cs="Calibri"/>
          <w:color w:val="000000"/>
          <w:sz w:val="16"/>
          <w:szCs w:val="16"/>
          <w:lang w:eastAsia="zh-CN"/>
        </w:rPr>
        <w:t xml:space="preserve"> ‘cheats’ by undermining…its own officially asserted universality, </w:t>
      </w:r>
      <w:r w:rsidRPr="007B0B29">
        <w:rPr>
          <w:rFonts w:eastAsia="Times New Roman" w:cs="Calibri"/>
          <w:color w:val="000000"/>
          <w:sz w:val="28"/>
          <w:szCs w:val="28"/>
          <w:u w:val="single"/>
          <w:shd w:val="clear" w:color="auto" w:fill="00FF00"/>
          <w:lang w:eastAsia="zh-CN"/>
        </w:rPr>
        <w:t>progressive politics should</w:t>
      </w:r>
      <w:r w:rsidRPr="007B0B29">
        <w:rPr>
          <w:rFonts w:eastAsia="Times New Roman" w:cs="Calibri"/>
          <w:color w:val="000000"/>
          <w:sz w:val="28"/>
          <w:szCs w:val="28"/>
          <w:u w:val="single"/>
          <w:lang w:eastAsia="zh-CN"/>
        </w:rPr>
        <w:t xml:space="preserve"> precisely </w:t>
      </w:r>
      <w:r w:rsidRPr="007B0B29">
        <w:rPr>
          <w:rFonts w:eastAsia="Times New Roman" w:cs="Calibri"/>
          <w:color w:val="000000"/>
          <w:sz w:val="28"/>
          <w:szCs w:val="28"/>
          <w:u w:val="single"/>
          <w:shd w:val="clear" w:color="auto" w:fill="00FF00"/>
          <w:lang w:eastAsia="zh-CN"/>
        </w:rPr>
        <w:t>openly practice performative contradiction</w:t>
      </w:r>
      <w:r w:rsidRPr="007B0B29">
        <w:rPr>
          <w:rFonts w:eastAsia="Times New Roman" w:cs="Calibri"/>
          <w:color w:val="000000"/>
          <w:sz w:val="16"/>
          <w:szCs w:val="16"/>
          <w:lang w:eastAsia="zh-CN"/>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w:t>
      </w:r>
      <w:proofErr w:type="spellStart"/>
      <w:r w:rsidRPr="007B0B29">
        <w:rPr>
          <w:rFonts w:eastAsia="Times New Roman" w:cs="Calibri"/>
          <w:color w:val="000000"/>
          <w:sz w:val="16"/>
          <w:szCs w:val="16"/>
          <w:lang w:eastAsia="zh-CN"/>
        </w:rPr>
        <w:t>Žižek</w:t>
      </w:r>
      <w:proofErr w:type="spellEnd"/>
      <w:r w:rsidRPr="007B0B29">
        <w:rPr>
          <w:rFonts w:eastAsia="Times New Roman" w:cs="Calibri"/>
          <w:color w:val="000000"/>
          <w:sz w:val="16"/>
          <w:szCs w:val="16"/>
          <w:lang w:eastAsia="zh-CN"/>
        </w:rPr>
        <w:t xml:space="preserve"> translates as </w:t>
      </w:r>
      <w:r w:rsidRPr="007B0B29">
        <w:rPr>
          <w:rFonts w:eastAsia="Times New Roman" w:cs="Calibri"/>
          <w:color w:val="000000"/>
          <w:sz w:val="28"/>
          <w:szCs w:val="28"/>
          <w:u w:val="single"/>
          <w:lang w:eastAsia="zh-CN"/>
        </w:rPr>
        <w:t xml:space="preserve">cheating, identity of the inassimilable subjects also creates a </w:t>
      </w:r>
      <w:r w:rsidRPr="007B0B29">
        <w:rPr>
          <w:rFonts w:eastAsia="Times New Roman" w:cs="Calibri"/>
          <w:color w:val="000000"/>
          <w:sz w:val="28"/>
          <w:szCs w:val="28"/>
          <w:u w:val="single"/>
          <w:shd w:val="clear" w:color="auto" w:fill="00FF00"/>
          <w:lang w:eastAsia="zh-CN"/>
        </w:rPr>
        <w:t>performative</w:t>
      </w:r>
      <w:r w:rsidRPr="007B0B29">
        <w:rPr>
          <w:rFonts w:eastAsia="Times New Roman" w:cs="Calibri"/>
          <w:color w:val="000000"/>
          <w:sz w:val="28"/>
          <w:szCs w:val="28"/>
          <w:u w:val="single"/>
          <w:lang w:eastAsia="zh-CN"/>
        </w:rPr>
        <w:t xml:space="preserve"> locus of </w:t>
      </w:r>
      <w:r w:rsidRPr="007B0B29">
        <w:rPr>
          <w:rFonts w:eastAsia="Times New Roman" w:cs="Calibri"/>
          <w:color w:val="000000"/>
          <w:sz w:val="28"/>
          <w:szCs w:val="28"/>
          <w:u w:val="single"/>
          <w:shd w:val="clear" w:color="auto" w:fill="00FF00"/>
          <w:lang w:eastAsia="zh-CN"/>
        </w:rPr>
        <w:t>inconsistency</w:t>
      </w:r>
      <w:r w:rsidRPr="007B0B29">
        <w:rPr>
          <w:rFonts w:eastAsia="Times New Roman" w:cs="Calibri"/>
          <w:color w:val="000000"/>
          <w:sz w:val="28"/>
          <w:szCs w:val="28"/>
          <w:u w:val="single"/>
          <w:lang w:eastAsia="zh-CN"/>
        </w:rPr>
        <w:t xml:space="preserve">, exclusion, and exception in the hegemonic space of the ruling ideology </w:t>
      </w:r>
      <w:r w:rsidRPr="007B0B29">
        <w:rPr>
          <w:rFonts w:eastAsia="Times New Roman" w:cs="Calibri"/>
          <w:color w:val="000000"/>
          <w:sz w:val="28"/>
          <w:szCs w:val="28"/>
          <w:u w:val="single"/>
          <w:shd w:val="clear" w:color="auto" w:fill="00FF00"/>
          <w:lang w:eastAsia="zh-CN"/>
        </w:rPr>
        <w:t>as a</w:t>
      </w:r>
      <w:r w:rsidRPr="007B0B29">
        <w:rPr>
          <w:rFonts w:eastAsia="Times New Roman" w:cs="Calibri"/>
          <w:color w:val="000000"/>
          <w:sz w:val="28"/>
          <w:szCs w:val="28"/>
          <w:u w:val="single"/>
          <w:lang w:eastAsia="zh-CN"/>
        </w:rPr>
        <w:t xml:space="preserve"> kind of </w:t>
      </w:r>
      <w:r w:rsidRPr="007B0B29">
        <w:rPr>
          <w:rFonts w:eastAsia="Times New Roman" w:cs="Calibri"/>
          <w:color w:val="000000"/>
          <w:sz w:val="28"/>
          <w:szCs w:val="28"/>
          <w:u w:val="single"/>
          <w:shd w:val="clear" w:color="auto" w:fill="00FF00"/>
          <w:lang w:eastAsia="zh-CN"/>
        </w:rPr>
        <w:t>buffer zone</w:t>
      </w:r>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between the</w:t>
      </w:r>
      <w:r w:rsidRPr="007B0B29">
        <w:rPr>
          <w:rFonts w:eastAsia="Times New Roman" w:cs="Calibri"/>
          <w:color w:val="000000"/>
          <w:sz w:val="28"/>
          <w:szCs w:val="28"/>
          <w:u w:val="single"/>
          <w:lang w:eastAsia="zh-CN"/>
        </w:rPr>
        <w:t xml:space="preserve"> universal (the </w:t>
      </w:r>
      <w:r w:rsidRPr="007B0B29">
        <w:rPr>
          <w:rFonts w:eastAsia="Times New Roman" w:cs="Calibri"/>
          <w:color w:val="000000"/>
          <w:sz w:val="28"/>
          <w:szCs w:val="28"/>
          <w:u w:val="single"/>
          <w:shd w:val="clear" w:color="auto" w:fill="00FF00"/>
          <w:lang w:eastAsia="zh-CN"/>
        </w:rPr>
        <w:t>ruling ideology</w:t>
      </w:r>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and</w:t>
      </w:r>
      <w:r w:rsidRPr="007B0B29">
        <w:rPr>
          <w:rFonts w:eastAsia="Times New Roman" w:cs="Calibri"/>
          <w:color w:val="000000"/>
          <w:sz w:val="28"/>
          <w:szCs w:val="28"/>
          <w:u w:val="single"/>
          <w:lang w:eastAsia="zh-CN"/>
        </w:rPr>
        <w:t xml:space="preserve"> the particular (the </w:t>
      </w:r>
      <w:r w:rsidRPr="007B0B29">
        <w:rPr>
          <w:rFonts w:eastAsia="Times New Roman" w:cs="Calibri"/>
          <w:color w:val="000000"/>
          <w:sz w:val="28"/>
          <w:szCs w:val="28"/>
          <w:u w:val="single"/>
          <w:shd w:val="clear" w:color="auto" w:fill="00FF00"/>
          <w:lang w:eastAsia="zh-CN"/>
        </w:rPr>
        <w:t>subject of exclusion</w:t>
      </w:r>
      <w:r w:rsidRPr="007B0B29">
        <w:rPr>
          <w:rFonts w:eastAsia="Times New Roman" w:cs="Calibri"/>
          <w:color w:val="000000"/>
          <w:sz w:val="28"/>
          <w:szCs w:val="28"/>
          <w:u w:val="single"/>
          <w:lang w:eastAsia="zh-CN"/>
        </w:rPr>
        <w:t>)</w:t>
      </w:r>
      <w:r w:rsidRPr="007B0B29">
        <w:rPr>
          <w:rFonts w:eastAsia="Times New Roman" w:cs="Calibri"/>
          <w:color w:val="000000"/>
          <w:sz w:val="16"/>
          <w:szCs w:val="16"/>
          <w:lang w:eastAsia="zh-CN"/>
        </w:rPr>
        <w:t xml:space="preserve">. This buffer zone, or </w:t>
      </w:r>
      <w:r w:rsidRPr="007B0B29">
        <w:rPr>
          <w:rFonts w:eastAsia="Times New Roman" w:cs="Calibri"/>
          <w:color w:val="000000"/>
          <w:sz w:val="28"/>
          <w:szCs w:val="28"/>
          <w:u w:val="single"/>
          <w:lang w:eastAsia="zh-CN"/>
        </w:rPr>
        <w:t xml:space="preserve">ideological gap, works as a sort of structural </w:t>
      </w:r>
      <w:r w:rsidRPr="007B0B29">
        <w:rPr>
          <w:rFonts w:eastAsia="Times New Roman" w:cs="Calibri"/>
          <w:color w:val="000000"/>
          <w:sz w:val="28"/>
          <w:szCs w:val="28"/>
          <w:u w:val="single"/>
          <w:shd w:val="clear" w:color="auto" w:fill="00FF00"/>
          <w:lang w:eastAsia="zh-CN"/>
        </w:rPr>
        <w:t>short circuit</w:t>
      </w:r>
      <w:r w:rsidRPr="007B0B29">
        <w:rPr>
          <w:rFonts w:eastAsia="Times New Roman" w:cs="Calibri"/>
          <w:color w:val="000000"/>
          <w:sz w:val="28"/>
          <w:szCs w:val="28"/>
          <w:u w:val="single"/>
          <w:lang w:eastAsia="zh-CN"/>
        </w:rPr>
        <w:t xml:space="preserve"> between </w:t>
      </w:r>
      <w:r w:rsidRPr="007B0B29">
        <w:rPr>
          <w:rFonts w:eastAsia="Times New Roman" w:cs="Calibri"/>
          <w:color w:val="000000"/>
          <w:sz w:val="28"/>
          <w:szCs w:val="28"/>
          <w:u w:val="single"/>
          <w:shd w:val="clear" w:color="auto" w:fill="00FF00"/>
          <w:lang w:eastAsia="zh-CN"/>
        </w:rPr>
        <w:t>them</w:t>
      </w:r>
      <w:r w:rsidRPr="007B0B29">
        <w:rPr>
          <w:rFonts w:eastAsia="Times New Roman" w:cs="Calibri"/>
          <w:color w:val="000000"/>
          <w:sz w:val="28"/>
          <w:szCs w:val="28"/>
          <w:u w:val="single"/>
          <w:lang w:eastAsia="zh-CN"/>
        </w:rPr>
        <w:t>, for the act of cheating is what they both want from each other for their own sake. I</w:t>
      </w:r>
      <w:r w:rsidRPr="007B0B29">
        <w:rPr>
          <w:rFonts w:eastAsia="Times New Roman" w:cs="Calibri"/>
          <w:color w:val="000000"/>
          <w:sz w:val="16"/>
          <w:szCs w:val="16"/>
          <w:lang w:eastAsia="zh-CN"/>
        </w:rPr>
        <w:t xml:space="preserve">n light of progressive politics, the particular subject, the inconsistent site of exclusion, can appropriate the self-contradictory performance of cheating for its own exclusive inclusion as the perverse site of exception. </w:t>
      </w:r>
      <w:r w:rsidRPr="007B0B29">
        <w:rPr>
          <w:rFonts w:eastAsia="Times New Roman" w:cs="Calibri"/>
          <w:color w:val="000000"/>
          <w:sz w:val="28"/>
          <w:szCs w:val="28"/>
          <w:u w:val="single"/>
          <w:shd w:val="clear" w:color="auto" w:fill="00FF00"/>
          <w:lang w:eastAsia="zh-CN"/>
        </w:rPr>
        <w:t>The performative</w:t>
      </w:r>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contradiction of</w:t>
      </w:r>
      <w:r w:rsidRPr="007B0B29">
        <w:rPr>
          <w:rFonts w:eastAsia="Times New Roman" w:cs="Calibri"/>
          <w:color w:val="000000"/>
          <w:sz w:val="28"/>
          <w:szCs w:val="28"/>
          <w:u w:val="single"/>
          <w:lang w:eastAsia="zh-CN"/>
        </w:rPr>
        <w:t xml:space="preserve"> the U.S. </w:t>
      </w:r>
      <w:r w:rsidRPr="007B0B29">
        <w:rPr>
          <w:rFonts w:eastAsia="Times New Roman" w:cs="Calibri"/>
          <w:color w:val="000000"/>
          <w:sz w:val="28"/>
          <w:szCs w:val="28"/>
          <w:u w:val="single"/>
          <w:shd w:val="clear" w:color="auto" w:fill="00FF00"/>
          <w:lang w:eastAsia="zh-CN"/>
        </w:rPr>
        <w:t>neoliberal expansionism</w:t>
      </w:r>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enables Mei-Li</w:t>
      </w:r>
      <w:r w:rsidRPr="007B0B29">
        <w:rPr>
          <w:rFonts w:eastAsia="Times New Roman" w:cs="Calibri"/>
          <w:color w:val="000000"/>
          <w:sz w:val="28"/>
          <w:szCs w:val="28"/>
          <w:u w:val="single"/>
          <w:lang w:eastAsia="zh-CN"/>
        </w:rPr>
        <w:t xml:space="preserve"> </w:t>
      </w:r>
      <w:r w:rsidRPr="007B0B29">
        <w:rPr>
          <w:rFonts w:eastAsia="Times New Roman" w:cs="Calibri"/>
          <w:color w:val="000000"/>
          <w:sz w:val="28"/>
          <w:szCs w:val="28"/>
          <w:u w:val="single"/>
          <w:shd w:val="clear" w:color="auto" w:fill="00FF00"/>
          <w:lang w:eastAsia="zh-CN"/>
        </w:rPr>
        <w:t>to become</w:t>
      </w:r>
      <w:r w:rsidRPr="007B0B29">
        <w:rPr>
          <w:rFonts w:eastAsia="Times New Roman" w:cs="Calibri"/>
          <w:color w:val="000000"/>
          <w:sz w:val="28"/>
          <w:szCs w:val="28"/>
          <w:u w:val="single"/>
          <w:lang w:eastAsia="zh-CN"/>
        </w:rPr>
        <w:t xml:space="preserve"> the inconsistent </w:t>
      </w:r>
      <w:r w:rsidRPr="007B0B29">
        <w:rPr>
          <w:rFonts w:eastAsia="Times New Roman" w:cs="Calibri"/>
          <w:color w:val="000000"/>
          <w:sz w:val="28"/>
          <w:szCs w:val="28"/>
          <w:u w:val="single"/>
          <w:shd w:val="clear" w:color="auto" w:fill="00FF00"/>
          <w:lang w:eastAsia="zh-CN"/>
        </w:rPr>
        <w:t>subject of exception</w:t>
      </w:r>
      <w:r w:rsidRPr="007B0B29">
        <w:rPr>
          <w:rFonts w:eastAsia="Times New Roman" w:cs="Calibri"/>
          <w:color w:val="000000"/>
          <w:sz w:val="28"/>
          <w:szCs w:val="28"/>
          <w:u w:val="single"/>
          <w:lang w:eastAsia="zh-CN"/>
        </w:rPr>
        <w:t>—a female Oriental illegal-immigrant who marries for love and can be naturalized as a lawful citizen subject.</w:t>
      </w:r>
      <w:r w:rsidRPr="007B0B29">
        <w:rPr>
          <w:rFonts w:eastAsia="Times New Roman" w:cs="Calibri"/>
          <w:color w:val="000000"/>
          <w:sz w:val="16"/>
          <w:szCs w:val="16"/>
          <w:lang w:eastAsia="zh-CN"/>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7B0B29">
        <w:rPr>
          <w:rFonts w:eastAsia="Times New Roman" w:cs="Calibri"/>
          <w:color w:val="000000"/>
          <w:sz w:val="16"/>
          <w:szCs w:val="16"/>
          <w:lang w:eastAsia="zh-CN"/>
        </w:rPr>
        <w:t>Inderpal</w:t>
      </w:r>
      <w:proofErr w:type="spellEnd"/>
      <w:r w:rsidRPr="007B0B29">
        <w:rPr>
          <w:rFonts w:eastAsia="Times New Roman" w:cs="Calibri"/>
          <w:color w:val="000000"/>
          <w:sz w:val="16"/>
          <w:szCs w:val="16"/>
          <w:lang w:eastAsia="zh-CN"/>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r w:rsidRPr="007B0B29">
        <w:rPr>
          <w:rFonts w:eastAsia="Times New Roman" w:cs="Calibri"/>
          <w:color w:val="000000"/>
          <w:sz w:val="16"/>
          <w:szCs w:val="16"/>
          <w:lang w:eastAsia="zh-CN"/>
        </w:rPr>
        <w:t>post industrial</w:t>
      </w:r>
      <w:proofErr w:type="spellEnd"/>
      <w:r w:rsidRPr="007B0B29">
        <w:rPr>
          <w:rFonts w:eastAsia="Times New Roman" w:cs="Calibri"/>
          <w:color w:val="000000"/>
          <w:sz w:val="16"/>
          <w:szCs w:val="16"/>
          <w:lang w:eastAsia="zh-CN"/>
        </w:rPr>
        <w:t xml:space="preserve"> society, in which serious labor is put into producing the conditions of consciousness in which buying can occur” (30</w:t>
      </w:r>
      <w:r w:rsidRPr="007B0B29">
        <w:rPr>
          <w:rFonts w:eastAsia="Times New Roman" w:cs="Calibri"/>
          <w:color w:val="000000"/>
          <w:sz w:val="28"/>
          <w:szCs w:val="28"/>
          <w:u w:val="single"/>
          <w:lang w:eastAsia="zh-CN"/>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7B0B29">
        <w:rPr>
          <w:rFonts w:eastAsia="Times New Roman" w:cs="Calibri"/>
          <w:color w:val="000000"/>
          <w:sz w:val="28"/>
          <w:szCs w:val="28"/>
          <w:u w:val="single"/>
          <w:shd w:val="clear" w:color="auto" w:fill="00FF00"/>
          <w:lang w:eastAsia="zh-CN"/>
        </w:rPr>
        <w:t>double identity</w:t>
      </w:r>
      <w:r w:rsidRPr="007B0B29">
        <w:rPr>
          <w:rFonts w:eastAsia="Times New Roman" w:cs="Calibri"/>
          <w:color w:val="000000"/>
          <w:sz w:val="28"/>
          <w:szCs w:val="28"/>
          <w:u w:val="single"/>
          <w:lang w:eastAsia="zh-CN"/>
        </w:rPr>
        <w:t xml:space="preserve"> bears upon her politically-salient </w:t>
      </w:r>
      <w:r w:rsidRPr="007B0B29">
        <w:rPr>
          <w:rFonts w:eastAsia="Times New Roman" w:cs="Calibri"/>
          <w:color w:val="000000"/>
          <w:sz w:val="28"/>
          <w:szCs w:val="28"/>
          <w:u w:val="single"/>
          <w:shd w:val="clear" w:color="auto" w:fill="00FF00"/>
          <w:lang w:eastAsia="zh-CN"/>
        </w:rPr>
        <w:t>use</w:t>
      </w:r>
      <w:r w:rsidRPr="007B0B29">
        <w:rPr>
          <w:rFonts w:eastAsia="Times New Roman" w:cs="Calibri"/>
          <w:color w:val="000000"/>
          <w:sz w:val="28"/>
          <w:szCs w:val="28"/>
          <w:u w:val="single"/>
          <w:lang w:eastAsia="zh-CN"/>
        </w:rPr>
        <w:t xml:space="preserve"> of “</w:t>
      </w:r>
      <w:r w:rsidRPr="007B0B29">
        <w:rPr>
          <w:rFonts w:eastAsia="Times New Roman" w:cs="Calibri"/>
          <w:color w:val="000000"/>
          <w:sz w:val="28"/>
          <w:szCs w:val="28"/>
          <w:u w:val="single"/>
          <w:shd w:val="clear" w:color="auto" w:fill="00FF00"/>
          <w:lang w:eastAsia="zh-CN"/>
        </w:rPr>
        <w:t>performative contradiction</w:t>
      </w:r>
      <w:r w:rsidRPr="007B0B29">
        <w:rPr>
          <w:rFonts w:eastAsia="Times New Roman" w:cs="Calibri"/>
          <w:color w:val="000000"/>
          <w:sz w:val="28"/>
          <w:szCs w:val="28"/>
          <w:u w:val="single"/>
          <w:lang w:eastAsia="zh-CN"/>
        </w:rPr>
        <w:t xml:space="preserve">,” by which she </w:t>
      </w:r>
      <w:r w:rsidRPr="007B0B29">
        <w:rPr>
          <w:rFonts w:eastAsia="Times New Roman" w:cs="Calibri"/>
          <w:color w:val="000000"/>
          <w:sz w:val="28"/>
          <w:szCs w:val="28"/>
          <w:u w:val="single"/>
          <w:shd w:val="clear" w:color="auto" w:fill="00FF00"/>
          <w:lang w:eastAsia="zh-CN"/>
        </w:rPr>
        <w:t>becomes a member of</w:t>
      </w:r>
      <w:r w:rsidRPr="007B0B29">
        <w:rPr>
          <w:rFonts w:eastAsia="Times New Roman" w:cs="Calibri"/>
          <w:color w:val="000000"/>
          <w:sz w:val="28"/>
          <w:szCs w:val="28"/>
          <w:u w:val="single"/>
          <w:lang w:eastAsia="zh-CN"/>
        </w:rPr>
        <w:t xml:space="preserve"> American civil </w:t>
      </w:r>
      <w:r w:rsidRPr="007B0B29">
        <w:rPr>
          <w:rFonts w:eastAsia="Times New Roman" w:cs="Calibri"/>
          <w:color w:val="000000"/>
          <w:sz w:val="28"/>
          <w:szCs w:val="28"/>
          <w:u w:val="single"/>
          <w:shd w:val="clear" w:color="auto" w:fill="00FF00"/>
          <w:lang w:eastAsia="zh-CN"/>
        </w:rPr>
        <w:t>society</w:t>
      </w:r>
      <w:r w:rsidRPr="007B0B29">
        <w:rPr>
          <w:rFonts w:eastAsia="Times New Roman" w:cs="Calibri"/>
          <w:color w:val="000000"/>
          <w:sz w:val="28"/>
          <w:szCs w:val="28"/>
          <w:u w:val="single"/>
          <w:lang w:eastAsia="zh-CN"/>
        </w:rPr>
        <w:t xml:space="preserve"> with a free but pretended choice—namely, a choice only to become American and thus civilized.</w:t>
      </w:r>
    </w:p>
    <w:p w:rsidR="007B0B29" w:rsidRPr="007B0B29" w:rsidRDefault="007B0B29" w:rsidP="007B0B29">
      <w:pPr>
        <w:spacing w:after="0" w:line="240" w:lineRule="auto"/>
        <w:rPr>
          <w:rFonts w:ascii="Times New Roman" w:eastAsia="Times New Roman" w:hAnsi="Times New Roman" w:cs="Times New Roman"/>
          <w:sz w:val="24"/>
          <w:szCs w:val="24"/>
          <w:lang w:eastAsia="zh-CN"/>
        </w:rPr>
      </w:pPr>
    </w:p>
    <w:p w:rsidR="007B0B29" w:rsidRDefault="007B0B29" w:rsidP="007B0B29">
      <w:pPr>
        <w:spacing w:line="240" w:lineRule="auto"/>
        <w:rPr>
          <w:rFonts w:eastAsia="Times New Roman" w:cs="Calibri"/>
          <w:color w:val="000000"/>
          <w:sz w:val="30"/>
          <w:szCs w:val="30"/>
          <w:lang w:eastAsia="zh-CN"/>
        </w:rPr>
      </w:pPr>
      <w:proofErr w:type="spellStart"/>
      <w:r w:rsidRPr="007B0B29">
        <w:rPr>
          <w:rFonts w:eastAsia="Times New Roman" w:cs="Calibri"/>
          <w:b/>
          <w:bCs/>
          <w:i/>
          <w:iCs/>
          <w:color w:val="000000"/>
          <w:sz w:val="30"/>
          <w:szCs w:val="30"/>
          <w:lang w:eastAsia="zh-CN"/>
        </w:rPr>
        <w:t>Underview</w:t>
      </w:r>
      <w:proofErr w:type="spellEnd"/>
      <w:r w:rsidRPr="007B0B29">
        <w:rPr>
          <w:rFonts w:eastAsia="Times New Roman" w:cs="Calibri"/>
          <w:color w:val="000000"/>
          <w:sz w:val="30"/>
          <w:szCs w:val="30"/>
          <w:lang w:eastAsia="zh-CN"/>
        </w:rPr>
        <w:t>:</w:t>
      </w:r>
    </w:p>
    <w:p w:rsidR="007B0B29" w:rsidRPr="007B0B29" w:rsidRDefault="007B0B29" w:rsidP="007B0B29">
      <w:pPr>
        <w:spacing w:line="240" w:lineRule="auto"/>
        <w:rPr>
          <w:rFonts w:ascii="Times New Roman" w:eastAsia="Times New Roman" w:hAnsi="Times New Roman" w:cs="Times New Roman"/>
          <w:sz w:val="24"/>
          <w:szCs w:val="24"/>
          <w:lang w:eastAsia="zh-CN"/>
        </w:rPr>
      </w:pPr>
      <w:r>
        <w:rPr>
          <w:rFonts w:eastAsia="Times New Roman" w:cs="Calibri"/>
          <w:color w:val="000000"/>
          <w:sz w:val="30"/>
          <w:szCs w:val="30"/>
          <w:lang w:eastAsia="zh-CN"/>
        </w:rPr>
        <w:t xml:space="preserve">Varies, </w:t>
      </w:r>
      <w:proofErr w:type="spellStart"/>
      <w:r>
        <w:rPr>
          <w:rFonts w:eastAsia="Times New Roman" w:cs="Calibri"/>
          <w:color w:val="000000"/>
          <w:sz w:val="30"/>
          <w:szCs w:val="30"/>
          <w:lang w:eastAsia="zh-CN"/>
        </w:rPr>
        <w:t>dm</w:t>
      </w:r>
      <w:proofErr w:type="spellEnd"/>
      <w:r>
        <w:rPr>
          <w:rFonts w:eastAsia="Times New Roman" w:cs="Calibri"/>
          <w:color w:val="000000"/>
          <w:sz w:val="30"/>
          <w:szCs w:val="30"/>
          <w:lang w:eastAsia="zh-CN"/>
        </w:rPr>
        <w:t xml:space="preserve"> me for previous ones</w:t>
      </w:r>
      <w:bookmarkStart w:id="0" w:name="_GoBack"/>
      <w:bookmarkEnd w:id="0"/>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B0B2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B0B29"/>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E45D82-8BFC-4460-87F0-DAF23E5D8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B0B29"/>
    <w:rPr>
      <w:rFonts w:ascii="Calibri" w:hAnsi="Calibri"/>
    </w:rPr>
  </w:style>
  <w:style w:type="paragraph" w:styleId="Heading1">
    <w:name w:val="heading 1"/>
    <w:aliases w:val="Pocket"/>
    <w:basedOn w:val="Normal"/>
    <w:next w:val="Normal"/>
    <w:link w:val="Heading1Char"/>
    <w:qFormat/>
    <w:rsid w:val="007B0B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0B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B0B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7B0B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0B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0B29"/>
  </w:style>
  <w:style w:type="character" w:customStyle="1" w:styleId="Heading1Char">
    <w:name w:val="Heading 1 Char"/>
    <w:aliases w:val="Pocket Char"/>
    <w:basedOn w:val="DefaultParagraphFont"/>
    <w:link w:val="Heading1"/>
    <w:rsid w:val="007B0B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0B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B0B2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7B0B29"/>
    <w:rPr>
      <w:rFonts w:ascii="Calibri" w:eastAsiaTheme="majorEastAsia" w:hAnsi="Calibri" w:cstheme="majorBidi"/>
      <w:b/>
      <w:iCs/>
      <w:sz w:val="26"/>
    </w:rPr>
  </w:style>
  <w:style w:type="character" w:styleId="Emphasis">
    <w:name w:val="Emphasis"/>
    <w:basedOn w:val="DefaultParagraphFont"/>
    <w:uiPriority w:val="7"/>
    <w:qFormat/>
    <w:rsid w:val="007B0B29"/>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7B0B29"/>
    <w:rPr>
      <w:b/>
      <w:bCs/>
      <w:sz w:val="26"/>
      <w:u w:val="none"/>
    </w:rPr>
  </w:style>
  <w:style w:type="character" w:customStyle="1" w:styleId="StyleUnderline">
    <w:name w:val="Style Underline"/>
    <w:aliases w:val="Underline"/>
    <w:basedOn w:val="DefaultParagraphFont"/>
    <w:uiPriority w:val="6"/>
    <w:qFormat/>
    <w:rsid w:val="007B0B29"/>
    <w:rPr>
      <w:b w:val="0"/>
      <w:sz w:val="22"/>
      <w:u w:val="single"/>
    </w:rPr>
  </w:style>
  <w:style w:type="character" w:styleId="Hyperlink">
    <w:name w:val="Hyperlink"/>
    <w:basedOn w:val="DefaultParagraphFont"/>
    <w:uiPriority w:val="99"/>
    <w:semiHidden/>
    <w:unhideWhenUsed/>
    <w:rsid w:val="007B0B29"/>
    <w:rPr>
      <w:color w:val="auto"/>
      <w:u w:val="none"/>
    </w:rPr>
  </w:style>
  <w:style w:type="character" w:styleId="FollowedHyperlink">
    <w:name w:val="FollowedHyperlink"/>
    <w:basedOn w:val="DefaultParagraphFont"/>
    <w:uiPriority w:val="99"/>
    <w:semiHidden/>
    <w:unhideWhenUsed/>
    <w:rsid w:val="007B0B29"/>
    <w:rPr>
      <w:color w:val="auto"/>
      <w:u w:val="none"/>
    </w:rPr>
  </w:style>
  <w:style w:type="paragraph" w:styleId="NormalWeb">
    <w:name w:val="Normal (Web)"/>
    <w:basedOn w:val="Normal"/>
    <w:uiPriority w:val="99"/>
    <w:semiHidden/>
    <w:unhideWhenUsed/>
    <w:rsid w:val="007B0B29"/>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5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sections/codeswitch/2017/06/16/532697303/how-american-unions-tried-to-wage-a-war-against-chinese-restaurants-in-the-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td.ohiolink.edu/apexprod/rws_etd/send_file/send?accession=osu1405525061&amp;disposition=inlin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tenement.org/blog/where-miss-sigel-met-her-slayer/" TargetMode="External"/><Relationship Id="rId5" Type="http://schemas.openxmlformats.org/officeDocument/2006/relationships/webSettings" Target="webSettings.xml"/><Relationship Id="rId10" Type="http://schemas.openxmlformats.org/officeDocument/2006/relationships/hyperlink" Target="http://www.npr.org/sections/codeswitch/2017/05/05/527091890/the-135-year-bridge-between-the-chinese-exclusion-act-and-a-proposed-travel-ban" TargetMode="External"/><Relationship Id="rId4" Type="http://schemas.openxmlformats.org/officeDocument/2006/relationships/settings" Target="settings.xml"/><Relationship Id="rId9" Type="http://schemas.openxmlformats.org/officeDocument/2006/relationships/hyperlink" Target="https://papers.ssrn.com/sol3/papers.cfm?abstract_id=29480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CDF9E-1DDC-400B-8A63-DC2AA2B3F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16030</Words>
  <Characters>91372</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2021-11-06T16:08:00Z</dcterms:created>
  <dcterms:modified xsi:type="dcterms:W3CDTF">2021-11-06T16:09:00Z</dcterms:modified>
</cp:coreProperties>
</file>