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01B" w:rsidRPr="00CC201B" w:rsidRDefault="00CC201B" w:rsidP="00CC201B">
      <w:pPr>
        <w:shd w:val="clear" w:color="auto" w:fill="FFFFFF"/>
        <w:spacing w:after="0" w:line="240" w:lineRule="auto"/>
        <w:jc w:val="center"/>
        <w:outlineLvl w:val="3"/>
        <w:rPr>
          <w:rFonts w:ascii="Times New Roman" w:eastAsia="Times New Roman" w:hAnsi="Times New Roman" w:cs="Times New Roman"/>
          <w:b/>
          <w:bCs/>
          <w:sz w:val="24"/>
          <w:szCs w:val="24"/>
          <w:lang w:eastAsia="zh-CN"/>
        </w:rPr>
      </w:pPr>
      <w:r w:rsidRPr="00CC201B">
        <w:rPr>
          <w:rFonts w:eastAsia="Times New Roman" w:cs="Calibri"/>
          <w:b/>
          <w:bCs/>
          <w:color w:val="000000"/>
          <w:sz w:val="32"/>
          <w:szCs w:val="32"/>
          <w:u w:val="single"/>
          <w:lang w:eastAsia="zh-CN"/>
        </w:rPr>
        <w:t>1AC – Topic</w:t>
      </w:r>
    </w:p>
    <w:p w:rsidR="00CC201B" w:rsidRPr="00CC201B" w:rsidRDefault="00CC201B" w:rsidP="00CC201B">
      <w:pPr>
        <w:shd w:val="clear" w:color="auto" w:fill="FFFFFF"/>
        <w:spacing w:after="0" w:line="240" w:lineRule="auto"/>
        <w:outlineLvl w:val="3"/>
        <w:rPr>
          <w:rFonts w:ascii="Times New Roman" w:eastAsia="Times New Roman" w:hAnsi="Times New Roman" w:cs="Times New Roman"/>
          <w:b/>
          <w:bCs/>
          <w:sz w:val="24"/>
          <w:szCs w:val="24"/>
          <w:lang w:eastAsia="zh-CN"/>
        </w:rPr>
      </w:pPr>
      <w:r w:rsidRPr="00CC201B">
        <w:rPr>
          <w:rFonts w:eastAsia="Times New Roman" w:cs="Calibri"/>
          <w:b/>
          <w:bCs/>
          <w:color w:val="000000"/>
          <w:sz w:val="28"/>
          <w:szCs w:val="28"/>
          <w:lang w:eastAsia="zh-CN"/>
        </w:rPr>
        <w:t xml:space="preserve">Vote </w:t>
      </w:r>
      <w:proofErr w:type="spellStart"/>
      <w:r w:rsidRPr="00CC201B">
        <w:rPr>
          <w:rFonts w:eastAsia="Times New Roman" w:cs="Calibri"/>
          <w:b/>
          <w:bCs/>
          <w:color w:val="000000"/>
          <w:sz w:val="28"/>
          <w:szCs w:val="28"/>
          <w:lang w:eastAsia="zh-CN"/>
        </w:rPr>
        <w:t>aff</w:t>
      </w:r>
      <w:proofErr w:type="spellEnd"/>
      <w:r w:rsidRPr="00CC201B">
        <w:rPr>
          <w:rFonts w:eastAsia="Times New Roman" w:cs="Calibri"/>
          <w:b/>
          <w:bCs/>
          <w:color w:val="000000"/>
          <w:sz w:val="28"/>
          <w:szCs w:val="28"/>
          <w:lang w:eastAsia="zh-CN"/>
        </w:rPr>
        <w:t xml:space="preserve"> is I win the topic is anti-</w:t>
      </w:r>
      <w:proofErr w:type="spellStart"/>
      <w:r w:rsidRPr="00CC201B">
        <w:rPr>
          <w:rFonts w:eastAsia="Times New Roman" w:cs="Calibri"/>
          <w:b/>
          <w:bCs/>
          <w:color w:val="000000"/>
          <w:sz w:val="28"/>
          <w:szCs w:val="28"/>
          <w:lang w:eastAsia="zh-CN"/>
        </w:rPr>
        <w:t>asian</w:t>
      </w:r>
      <w:proofErr w:type="spellEnd"/>
      <w:r w:rsidRPr="00CC201B">
        <w:rPr>
          <w:rFonts w:eastAsia="Times New Roman" w:cs="Calibri"/>
          <w:b/>
          <w:bCs/>
          <w:color w:val="000000"/>
          <w:sz w:val="28"/>
          <w:szCs w:val="28"/>
          <w:lang w:eastAsia="zh-CN"/>
        </w:rPr>
        <w:t xml:space="preserve"> – a] you should reject discussions on the topic if its racist b] endorses valuable education on the way language discourse shapes the way we view the world.</w:t>
      </w:r>
    </w:p>
    <w:p w:rsidR="00CC201B" w:rsidRPr="00CC201B" w:rsidRDefault="00CC201B" w:rsidP="00CC201B">
      <w:pPr>
        <w:spacing w:after="0" w:line="240" w:lineRule="auto"/>
        <w:rPr>
          <w:rFonts w:ascii="Times New Roman" w:eastAsia="Times New Roman" w:hAnsi="Times New Roman" w:cs="Times New Roman"/>
          <w:sz w:val="24"/>
          <w:szCs w:val="24"/>
          <w:lang w:eastAsia="zh-CN"/>
        </w:rPr>
      </w:pPr>
    </w:p>
    <w:p w:rsidR="00CC201B" w:rsidRDefault="00CC201B" w:rsidP="00CC201B">
      <w:pPr>
        <w:pStyle w:val="Heading4"/>
        <w:rPr>
          <w:rFonts w:ascii="Times New Roman" w:hAnsi="Times New Roman"/>
        </w:rPr>
      </w:pPr>
      <w:r>
        <w:rPr>
          <w:rFonts w:cs="Calibri"/>
          <w:color w:val="000000"/>
          <w:sz w:val="28"/>
          <w:szCs w:val="28"/>
        </w:rPr>
        <w:t xml:space="preserve">1] Asian Exclusion was </w:t>
      </w:r>
      <w:r>
        <w:rPr>
          <w:rFonts w:cs="Calibri"/>
          <w:color w:val="000000"/>
          <w:sz w:val="28"/>
          <w:szCs w:val="28"/>
          <w:u w:val="single"/>
        </w:rPr>
        <w:t>fundamental</w:t>
      </w:r>
      <w:r>
        <w:rPr>
          <w:rFonts w:cs="Calibri"/>
          <w:color w:val="000000"/>
          <w:sz w:val="28"/>
          <w:szCs w:val="28"/>
        </w:rPr>
        <w:t xml:space="preserve"> to the US labor movement. </w:t>
      </w:r>
    </w:p>
    <w:p w:rsidR="00CC201B" w:rsidRDefault="00CC201B" w:rsidP="00CC201B">
      <w:pPr>
        <w:pStyle w:val="NormalWeb"/>
        <w:spacing w:before="0" w:beforeAutospacing="0" w:after="160" w:afterAutospacing="0"/>
      </w:pPr>
      <w:r>
        <w:rPr>
          <w:rFonts w:ascii="Calibri" w:hAnsi="Calibri" w:cs="Calibri"/>
          <w:b/>
          <w:bCs/>
          <w:color w:val="000000"/>
          <w:sz w:val="28"/>
          <w:szCs w:val="28"/>
        </w:rPr>
        <w:t>Freeman 14</w:t>
      </w:r>
      <w:r>
        <w:rPr>
          <w:rFonts w:ascii="Calibri" w:hAnsi="Calibri" w:cs="Calibri"/>
          <w:color w:val="000000"/>
          <w:sz w:val="28"/>
          <w:szCs w:val="28"/>
        </w:rPr>
        <w:t xml:space="preserve"> [Bradley M. Freeman, Doctor of </w:t>
      </w:r>
      <w:proofErr w:type="gramStart"/>
      <w:r>
        <w:rPr>
          <w:rFonts w:ascii="Calibri" w:hAnsi="Calibri" w:cs="Calibri"/>
          <w:color w:val="000000"/>
          <w:sz w:val="28"/>
          <w:szCs w:val="28"/>
        </w:rPr>
        <w:t>Philosophy ,</w:t>
      </w:r>
      <w:proofErr w:type="gramEnd"/>
      <w:r>
        <w:rPr>
          <w:rFonts w:ascii="Calibri" w:hAnsi="Calibri" w:cs="Calibri"/>
          <w:color w:val="000000"/>
          <w:sz w:val="28"/>
          <w:szCs w:val="28"/>
        </w:rPr>
        <w:t xml:space="preserve"> 2014, " Asian American Radical Literature: Marxism, Revolution, and the Politics of Form ," Ohio State University, </w:t>
      </w:r>
      <w:hyperlink r:id="rId6" w:history="1">
        <w:r>
          <w:rPr>
            <w:rStyle w:val="Hyperlink"/>
            <w:rFonts w:eastAsiaTheme="majorEastAsia" w:cs="Calibri"/>
            <w:color w:val="000000"/>
            <w:sz w:val="28"/>
            <w:szCs w:val="28"/>
          </w:rPr>
          <w:t>https://etd.ohiolink.edu/apexprod/rws_etd/send_file/send?accession=osu1405525061&amp;disposition=inline</w:t>
        </w:r>
      </w:hyperlink>
      <w:r>
        <w:rPr>
          <w:rFonts w:ascii="Calibri" w:hAnsi="Calibri" w:cs="Calibri"/>
          <w:color w:val="000000"/>
          <w:sz w:val="28"/>
          <w:szCs w:val="28"/>
        </w:rPr>
        <w:t xml:space="preserve"> [accessed: 10-24-21] Lydia </w:t>
      </w:r>
    </w:p>
    <w:p w:rsidR="00CC201B" w:rsidRDefault="00CC201B" w:rsidP="00CC201B">
      <w:pPr>
        <w:pStyle w:val="NormalWeb"/>
        <w:spacing w:before="0" w:beforeAutospacing="0" w:after="0" w:afterAutospacing="0"/>
      </w:pPr>
      <w:r>
        <w:rPr>
          <w:rFonts w:ascii="Calibri" w:hAnsi="Calibri" w:cs="Calibri"/>
          <w:color w:val="000000"/>
          <w:sz w:val="16"/>
          <w:szCs w:val="16"/>
        </w:rPr>
        <w:t xml:space="preserve">Unfortunately, London and Norris were not anomalies within the broader movements that brought together union organizers and left-leaning politicians. Drawing on the work of Alexander Saxton, Lye claims, </w:t>
      </w:r>
      <w:r>
        <w:rPr>
          <w:rFonts w:ascii="Calibri" w:hAnsi="Calibri" w:cs="Calibri"/>
          <w:color w:val="000000"/>
          <w:sz w:val="28"/>
          <w:szCs w:val="28"/>
          <w:u w:val="single"/>
        </w:rPr>
        <w:t>“[</w:t>
      </w:r>
      <w:r>
        <w:rPr>
          <w:rFonts w:ascii="Calibri" w:hAnsi="Calibri" w:cs="Calibri"/>
          <w:color w:val="000000"/>
          <w:sz w:val="28"/>
          <w:szCs w:val="28"/>
          <w:u w:val="single"/>
          <w:shd w:val="clear" w:color="auto" w:fill="00FF00"/>
        </w:rPr>
        <w:t>A]n Asian exclusion movement arose alongside the</w:t>
      </w:r>
      <w:r>
        <w:rPr>
          <w:rFonts w:ascii="Calibri" w:hAnsi="Calibri" w:cs="Calibri"/>
          <w:color w:val="000000"/>
          <w:sz w:val="28"/>
          <w:szCs w:val="28"/>
          <w:u w:val="single"/>
        </w:rPr>
        <w:t xml:space="preserve"> U.S. </w:t>
      </w:r>
      <w:r>
        <w:rPr>
          <w:rFonts w:ascii="Calibri" w:hAnsi="Calibri" w:cs="Calibri"/>
          <w:color w:val="000000"/>
          <w:sz w:val="28"/>
          <w:szCs w:val="28"/>
          <w:u w:val="single"/>
          <w:shd w:val="clear" w:color="auto" w:fill="00FF00"/>
        </w:rPr>
        <w:t>labor movement and was</w:t>
      </w:r>
      <w:r>
        <w:rPr>
          <w:rFonts w:ascii="Calibri" w:hAnsi="Calibri" w:cs="Calibri"/>
          <w:color w:val="000000"/>
          <w:sz w:val="28"/>
          <w:szCs w:val="28"/>
          <w:u w:val="single"/>
        </w:rPr>
        <w:t xml:space="preserve"> very likely </w:t>
      </w:r>
      <w:r>
        <w:rPr>
          <w:rFonts w:ascii="Calibri" w:hAnsi="Calibri" w:cs="Calibri"/>
          <w:color w:val="000000"/>
          <w:sz w:val="28"/>
          <w:szCs w:val="28"/>
          <w:u w:val="single"/>
          <w:shd w:val="clear" w:color="auto" w:fill="00FF00"/>
        </w:rPr>
        <w:t>foundational to it</w:t>
      </w:r>
      <w:r>
        <w:rPr>
          <w:rFonts w:ascii="Calibri" w:hAnsi="Calibri" w:cs="Calibri"/>
          <w:color w:val="000000"/>
          <w:sz w:val="16"/>
          <w:szCs w:val="16"/>
        </w:rPr>
        <w:t xml:space="preserve">” (19). Initially, </w:t>
      </w:r>
      <w:r>
        <w:rPr>
          <w:rFonts w:ascii="Calibri" w:hAnsi="Calibri" w:cs="Calibri"/>
          <w:color w:val="000000"/>
          <w:sz w:val="28"/>
          <w:szCs w:val="28"/>
          <w:u w:val="single"/>
        </w:rPr>
        <w:t xml:space="preserve">major </w:t>
      </w:r>
      <w:r>
        <w:rPr>
          <w:rFonts w:ascii="Calibri" w:hAnsi="Calibri" w:cs="Calibri"/>
          <w:color w:val="000000"/>
          <w:sz w:val="28"/>
          <w:szCs w:val="28"/>
          <w:u w:val="single"/>
          <w:shd w:val="clear" w:color="auto" w:fill="00FF00"/>
        </w:rPr>
        <w:t>union organizations included</w:t>
      </w:r>
      <w:r>
        <w:rPr>
          <w:rFonts w:ascii="Calibri" w:hAnsi="Calibri" w:cs="Calibri"/>
          <w:color w:val="000000"/>
          <w:sz w:val="28"/>
          <w:szCs w:val="28"/>
          <w:u w:val="single"/>
        </w:rPr>
        <w:t xml:space="preserve"> Asian </w:t>
      </w:r>
      <w:r>
        <w:rPr>
          <w:rFonts w:ascii="Calibri" w:hAnsi="Calibri" w:cs="Calibri"/>
          <w:color w:val="000000"/>
          <w:sz w:val="28"/>
          <w:szCs w:val="28"/>
          <w:u w:val="single"/>
          <w:shd w:val="clear" w:color="auto" w:fill="00FF00"/>
        </w:rPr>
        <w:t>exclusion as standard policy.</w:t>
      </w:r>
      <w:r>
        <w:rPr>
          <w:rFonts w:ascii="Calibri" w:hAnsi="Calibri" w:cs="Calibri"/>
          <w:color w:val="000000"/>
          <w:sz w:val="28"/>
          <w:szCs w:val="28"/>
          <w:u w:val="single"/>
        </w:rPr>
        <w:t xml:space="preserve"> In an effort to create cultural capital that would counter their own exploitation and marginalization, </w:t>
      </w:r>
      <w:r>
        <w:rPr>
          <w:rFonts w:ascii="Calibri" w:hAnsi="Calibri" w:cs="Calibri"/>
          <w:color w:val="000000"/>
          <w:sz w:val="28"/>
          <w:szCs w:val="28"/>
          <w:u w:val="single"/>
          <w:shd w:val="clear" w:color="auto" w:fill="00FF00"/>
        </w:rPr>
        <w:t>the white working class galvanized</w:t>
      </w:r>
      <w:r>
        <w:rPr>
          <w:rFonts w:ascii="Calibri" w:hAnsi="Calibri" w:cs="Calibri"/>
          <w:color w:val="000000"/>
          <w:sz w:val="28"/>
          <w:szCs w:val="28"/>
          <w:u w:val="single"/>
        </w:rPr>
        <w:t xml:space="preserve"> </w:t>
      </w:r>
      <w:r>
        <w:rPr>
          <w:rFonts w:ascii="Calibri" w:hAnsi="Calibri" w:cs="Calibri"/>
          <w:color w:val="000000"/>
          <w:sz w:val="28"/>
          <w:szCs w:val="28"/>
          <w:u w:val="single"/>
          <w:shd w:val="clear" w:color="auto" w:fill="00FF00"/>
        </w:rPr>
        <w:t>around</w:t>
      </w:r>
      <w:r>
        <w:rPr>
          <w:rFonts w:ascii="Calibri" w:hAnsi="Calibri" w:cs="Calibri"/>
          <w:color w:val="000000"/>
          <w:sz w:val="28"/>
          <w:szCs w:val="28"/>
          <w:u w:val="single"/>
        </w:rPr>
        <w:t xml:space="preserve"> these </w:t>
      </w:r>
      <w:r>
        <w:rPr>
          <w:rFonts w:ascii="Calibri" w:hAnsi="Calibri" w:cs="Calibri"/>
          <w:color w:val="000000"/>
          <w:sz w:val="28"/>
          <w:szCs w:val="28"/>
          <w:u w:val="single"/>
          <w:shd w:val="clear" w:color="auto" w:fill="00FF00"/>
        </w:rPr>
        <w:t>racist strategies</w:t>
      </w:r>
      <w:r>
        <w:rPr>
          <w:rFonts w:ascii="Calibri" w:hAnsi="Calibri" w:cs="Calibri"/>
          <w:color w:val="000000"/>
          <w:sz w:val="28"/>
          <w:szCs w:val="28"/>
          <w:u w:val="single"/>
        </w:rPr>
        <w:t>.</w:t>
      </w:r>
      <w:r>
        <w:rPr>
          <w:rFonts w:ascii="Calibri" w:hAnsi="Calibri" w:cs="Calibri"/>
          <w:color w:val="000000"/>
          <w:sz w:val="16"/>
          <w:szCs w:val="16"/>
        </w:rPr>
        <w:t xml:space="preserve"> Lye continues, “</w:t>
      </w:r>
      <w:r>
        <w:rPr>
          <w:rFonts w:ascii="Calibri" w:hAnsi="Calibri" w:cs="Calibri"/>
          <w:color w:val="000000"/>
          <w:sz w:val="28"/>
          <w:szCs w:val="28"/>
          <w:u w:val="single"/>
        </w:rPr>
        <w:t xml:space="preserve">The </w:t>
      </w:r>
      <w:r>
        <w:rPr>
          <w:rFonts w:ascii="Calibri" w:hAnsi="Calibri" w:cs="Calibri"/>
          <w:color w:val="000000"/>
          <w:sz w:val="28"/>
          <w:szCs w:val="28"/>
          <w:u w:val="single"/>
          <w:shd w:val="clear" w:color="auto" w:fill="00FF00"/>
        </w:rPr>
        <w:t>Asian exclusion</w:t>
      </w:r>
      <w:r>
        <w:rPr>
          <w:rFonts w:ascii="Calibri" w:hAnsi="Calibri" w:cs="Calibri"/>
          <w:color w:val="000000"/>
          <w:sz w:val="28"/>
          <w:szCs w:val="28"/>
          <w:u w:val="single"/>
        </w:rPr>
        <w:t xml:space="preserve"> question </w:t>
      </w:r>
      <w:r>
        <w:rPr>
          <w:rFonts w:ascii="Calibri" w:hAnsi="Calibri" w:cs="Calibri"/>
          <w:color w:val="000000"/>
          <w:sz w:val="28"/>
          <w:szCs w:val="28"/>
          <w:u w:val="single"/>
          <w:shd w:val="clear" w:color="auto" w:fill="00FF00"/>
        </w:rPr>
        <w:t>magnifies the</w:t>
      </w:r>
      <w:r>
        <w:rPr>
          <w:rFonts w:ascii="Calibri" w:hAnsi="Calibri" w:cs="Calibri"/>
          <w:color w:val="000000"/>
          <w:sz w:val="28"/>
          <w:szCs w:val="28"/>
          <w:u w:val="single"/>
        </w:rPr>
        <w:t xml:space="preserve"> centrality of </w:t>
      </w:r>
      <w:r>
        <w:rPr>
          <w:rFonts w:ascii="Calibri" w:hAnsi="Calibri" w:cs="Calibri"/>
          <w:color w:val="000000"/>
          <w:sz w:val="28"/>
          <w:szCs w:val="28"/>
          <w:u w:val="single"/>
          <w:shd w:val="clear" w:color="auto" w:fill="00FF00"/>
        </w:rPr>
        <w:t>nationalist rhetoric</w:t>
      </w:r>
      <w:r>
        <w:rPr>
          <w:rFonts w:ascii="Calibri" w:hAnsi="Calibri" w:cs="Calibri"/>
          <w:color w:val="000000"/>
          <w:sz w:val="28"/>
          <w:szCs w:val="28"/>
          <w:u w:val="single"/>
        </w:rPr>
        <w:t xml:space="preserve"> to a strategy of legitimation which sought </w:t>
      </w:r>
      <w:r>
        <w:rPr>
          <w:rFonts w:ascii="Calibri" w:hAnsi="Calibri" w:cs="Calibri"/>
          <w:color w:val="000000"/>
          <w:sz w:val="28"/>
          <w:szCs w:val="28"/>
          <w:u w:val="single"/>
          <w:shd w:val="clear" w:color="auto" w:fill="00FF00"/>
        </w:rPr>
        <w:t>to make ‘unionism’ synonymous with ‘Americanism’</w:t>
      </w:r>
      <w:r>
        <w:rPr>
          <w:rFonts w:ascii="Calibri" w:hAnsi="Calibri" w:cs="Calibri"/>
          <w:color w:val="000000"/>
          <w:sz w:val="16"/>
          <w:szCs w:val="16"/>
        </w:rPr>
        <w:t xml:space="preserve">” (19). </w:t>
      </w:r>
      <w:r>
        <w:rPr>
          <w:rFonts w:ascii="Calibri" w:hAnsi="Calibri" w:cs="Calibri"/>
          <w:color w:val="000000"/>
          <w:sz w:val="28"/>
          <w:szCs w:val="28"/>
          <w:u w:val="single"/>
        </w:rPr>
        <w:t>Similarly</w:t>
      </w:r>
      <w:r>
        <w:rPr>
          <w:rFonts w:ascii="Calibri" w:hAnsi="Calibri" w:cs="Calibri"/>
          <w:color w:val="000000"/>
          <w:sz w:val="16"/>
          <w:szCs w:val="16"/>
        </w:rPr>
        <w:t xml:space="preserve">, Robert G. Lee writes, </w:t>
      </w:r>
      <w:r>
        <w:rPr>
          <w:rFonts w:ascii="Calibri" w:hAnsi="Calibri" w:cs="Calibri"/>
          <w:color w:val="000000"/>
          <w:sz w:val="28"/>
          <w:szCs w:val="28"/>
          <w:u w:val="single"/>
        </w:rPr>
        <w:t>“Irish immigrants who were in the process of consolidating their own claim to Americanness and a white racial identity led the popular anti-Chinese movement”</w:t>
      </w:r>
      <w:r>
        <w:rPr>
          <w:rFonts w:ascii="Calibri" w:hAnsi="Calibri" w:cs="Calibri"/>
          <w:color w:val="000000"/>
          <w:sz w:val="16"/>
          <w:szCs w:val="16"/>
        </w:rPr>
        <w:t xml:space="preserve"> (9). Ultimately, this rhetoric worked to embed unions and labor organizing within a broader narrative of American nativism. This rhetoric also undercut many efforts to organize pan-ethnic coalitions. </w:t>
      </w:r>
      <w:r>
        <w:rPr>
          <w:rFonts w:ascii="Calibri" w:hAnsi="Calibri" w:cs="Calibri"/>
          <w:color w:val="000000"/>
          <w:sz w:val="28"/>
          <w:szCs w:val="28"/>
          <w:u w:val="single"/>
        </w:rPr>
        <w:t xml:space="preserve">Redirecting critiques of class inequality away from white capitalists, then, </w:t>
      </w:r>
      <w:r>
        <w:rPr>
          <w:rFonts w:ascii="Calibri" w:hAnsi="Calibri" w:cs="Calibri"/>
          <w:color w:val="000000"/>
          <w:sz w:val="28"/>
          <w:szCs w:val="28"/>
          <w:u w:val="single"/>
          <w:shd w:val="clear" w:color="auto" w:fill="00FF00"/>
        </w:rPr>
        <w:t>anti-Asian anxiety</w:t>
      </w:r>
      <w:r>
        <w:rPr>
          <w:rFonts w:ascii="Calibri" w:hAnsi="Calibri" w:cs="Calibri"/>
          <w:color w:val="000000"/>
          <w:sz w:val="28"/>
          <w:szCs w:val="28"/>
          <w:u w:val="single"/>
        </w:rPr>
        <w:t xml:space="preserve"> only </w:t>
      </w:r>
      <w:r>
        <w:rPr>
          <w:rFonts w:ascii="Calibri" w:hAnsi="Calibri" w:cs="Calibri"/>
          <w:color w:val="000000"/>
          <w:sz w:val="28"/>
          <w:szCs w:val="28"/>
          <w:u w:val="single"/>
          <w:shd w:val="clear" w:color="auto" w:fill="00FF00"/>
        </w:rPr>
        <w:t>fractured the working-class community</w:t>
      </w:r>
      <w:r>
        <w:rPr>
          <w:rFonts w:ascii="Calibri" w:hAnsi="Calibri" w:cs="Calibri"/>
          <w:color w:val="000000"/>
          <w:sz w:val="28"/>
          <w:szCs w:val="28"/>
          <w:u w:val="single"/>
        </w:rPr>
        <w:t xml:space="preserve"> and undermined many attempts at cross-racial solidarity.</w:t>
      </w:r>
      <w:r>
        <w:rPr>
          <w:rFonts w:ascii="Calibri" w:hAnsi="Calibri" w:cs="Calibri"/>
          <w:color w:val="000000"/>
          <w:sz w:val="16"/>
          <w:szCs w:val="16"/>
        </w:rPr>
        <w:t xml:space="preserve"> While Lye’s work reveals an Anglo American literary tradition thoroughly entrenched in racism and anti-Asian anxiety, this project shows the way in which Asian American writers began to enact and envision pan-ethnic solidarity despite these nativist tensions. </w:t>
      </w:r>
      <w:proofErr w:type="spellStart"/>
      <w:r>
        <w:rPr>
          <w:rFonts w:ascii="Calibri" w:hAnsi="Calibri" w:cs="Calibri"/>
          <w:color w:val="000000"/>
          <w:sz w:val="16"/>
          <w:szCs w:val="16"/>
        </w:rPr>
        <w:t>Tsiang</w:t>
      </w:r>
      <w:proofErr w:type="spellEnd"/>
      <w:r>
        <w:rPr>
          <w:rFonts w:ascii="Calibri" w:hAnsi="Calibri" w:cs="Calibri"/>
          <w:color w:val="000000"/>
          <w:sz w:val="16"/>
          <w:szCs w:val="16"/>
        </w:rPr>
        <w:t xml:space="preserve">, for instance, brings together racialized and immigrant workers in the strikes that punctuate each of his novels and reveals racialization to be part and parcel of their exploitation. Murayama, too, critiques ethnic divisions among the working class in Hawai‘i by evincing the way in which Filipino and Japanese laborers only perpetuate their own exploitation when they “scab” against one another. Deeply critical of </w:t>
      </w:r>
      <w:r>
        <w:rPr>
          <w:rFonts w:ascii="Calibri" w:hAnsi="Calibri" w:cs="Calibri"/>
          <w:color w:val="000000"/>
          <w:sz w:val="28"/>
          <w:szCs w:val="28"/>
          <w:u w:val="single"/>
        </w:rPr>
        <w:t xml:space="preserve">the racist, exclusionist sentiments of this white working class, the Asian American writers in question refuse to fall back on </w:t>
      </w:r>
      <w:proofErr w:type="spellStart"/>
      <w:r>
        <w:rPr>
          <w:rFonts w:ascii="Calibri" w:hAnsi="Calibri" w:cs="Calibri"/>
          <w:color w:val="000000"/>
          <w:sz w:val="28"/>
          <w:szCs w:val="28"/>
          <w:u w:val="single"/>
        </w:rPr>
        <w:t>exceptionalist</w:t>
      </w:r>
      <w:proofErr w:type="spellEnd"/>
      <w:r>
        <w:rPr>
          <w:rFonts w:ascii="Calibri" w:hAnsi="Calibri" w:cs="Calibri"/>
          <w:color w:val="000000"/>
          <w:sz w:val="28"/>
          <w:szCs w:val="28"/>
          <w:u w:val="single"/>
        </w:rPr>
        <w:t xml:space="preserve"> narratives. In this regard, these writers differ from many of their Anglo American counterparts</w:t>
      </w:r>
      <w:r>
        <w:rPr>
          <w:rFonts w:ascii="Calibri" w:hAnsi="Calibri" w:cs="Calibri"/>
          <w:color w:val="000000"/>
          <w:sz w:val="16"/>
          <w:szCs w:val="16"/>
        </w:rPr>
        <w:t xml:space="preserve">. Rather than tie monopoly capitalism to Asia, they reveal the ways in which race, gender, and class suture American empire and oppress Asian immigrants especially. In </w:t>
      </w:r>
      <w:proofErr w:type="spellStart"/>
      <w:r>
        <w:rPr>
          <w:rFonts w:ascii="Calibri" w:hAnsi="Calibri" w:cs="Calibri"/>
          <w:color w:val="000000"/>
          <w:sz w:val="16"/>
          <w:szCs w:val="16"/>
        </w:rPr>
        <w:t>Bulosan’s</w:t>
      </w:r>
      <w:proofErr w:type="spellEnd"/>
      <w:r>
        <w:rPr>
          <w:rFonts w:ascii="Calibri" w:hAnsi="Calibri" w:cs="Calibri"/>
          <w:color w:val="000000"/>
          <w:sz w:val="16"/>
          <w:szCs w:val="16"/>
        </w:rPr>
        <w:t xml:space="preserve"> America Is in the Heart and Murayama’s All I Asking for Is My Body, these writers foreground the deleterious effects of American empire on </w:t>
      </w:r>
      <w:proofErr w:type="spellStart"/>
      <w:r>
        <w:rPr>
          <w:rFonts w:ascii="Calibri" w:hAnsi="Calibri" w:cs="Calibri"/>
          <w:color w:val="000000"/>
          <w:sz w:val="16"/>
          <w:szCs w:val="16"/>
        </w:rPr>
        <w:t>Allos’s</w:t>
      </w:r>
      <w:proofErr w:type="spellEnd"/>
      <w:r>
        <w:rPr>
          <w:rFonts w:ascii="Calibri" w:hAnsi="Calibri" w:cs="Calibri"/>
          <w:color w:val="000000"/>
          <w:sz w:val="16"/>
          <w:szCs w:val="16"/>
        </w:rPr>
        <w:t xml:space="preserve"> childhood in the Philippines and Kiyo’s adolescence on the Hawaiian sugar plantations. </w:t>
      </w:r>
      <w:proofErr w:type="spellStart"/>
      <w:r>
        <w:rPr>
          <w:rFonts w:ascii="Calibri" w:hAnsi="Calibri" w:cs="Calibri"/>
          <w:color w:val="000000"/>
          <w:sz w:val="16"/>
          <w:szCs w:val="16"/>
        </w:rPr>
        <w:t>Allos’s</w:t>
      </w:r>
      <w:proofErr w:type="spellEnd"/>
      <w:r>
        <w:rPr>
          <w:rFonts w:ascii="Calibri" w:hAnsi="Calibri" w:cs="Calibri"/>
          <w:color w:val="000000"/>
          <w:sz w:val="16"/>
          <w:szCs w:val="16"/>
        </w:rPr>
        <w:t xml:space="preserve"> family struggles to “get by” in the rural countryside because of absentee landlords, and Kiyo goes to work on the plantation at a young age because of the family’s overwhelming debt to the plantation. During the Depression, then, </w:t>
      </w:r>
      <w:r>
        <w:rPr>
          <w:rFonts w:ascii="Calibri" w:hAnsi="Calibri" w:cs="Calibri"/>
          <w:color w:val="000000"/>
          <w:sz w:val="28"/>
          <w:szCs w:val="28"/>
          <w:u w:val="single"/>
        </w:rPr>
        <w:t xml:space="preserve">this Marxist lens became integral to Asian American literature precisely because these authors foreground the way in which </w:t>
      </w:r>
      <w:r>
        <w:rPr>
          <w:rFonts w:ascii="Calibri" w:hAnsi="Calibri" w:cs="Calibri"/>
          <w:color w:val="000000"/>
          <w:sz w:val="28"/>
          <w:szCs w:val="28"/>
          <w:u w:val="single"/>
          <w:shd w:val="clear" w:color="auto" w:fill="00FF00"/>
        </w:rPr>
        <w:t>the exploits of American capital</w:t>
      </w:r>
      <w:r>
        <w:rPr>
          <w:rFonts w:ascii="Calibri" w:hAnsi="Calibri" w:cs="Calibri"/>
          <w:color w:val="000000"/>
          <w:sz w:val="28"/>
          <w:szCs w:val="28"/>
          <w:u w:val="single"/>
        </w:rPr>
        <w:t xml:space="preserve"> </w:t>
      </w:r>
      <w:r>
        <w:rPr>
          <w:rFonts w:ascii="Calibri" w:hAnsi="Calibri" w:cs="Calibri"/>
          <w:color w:val="000000"/>
          <w:sz w:val="28"/>
          <w:szCs w:val="28"/>
          <w:u w:val="single"/>
          <w:shd w:val="clear" w:color="auto" w:fill="00FF00"/>
        </w:rPr>
        <w:t>depend on racialized and gendered labor</w:t>
      </w:r>
      <w:r>
        <w:rPr>
          <w:rFonts w:ascii="Calibri" w:hAnsi="Calibri" w:cs="Calibri"/>
          <w:color w:val="000000"/>
          <w:sz w:val="28"/>
          <w:szCs w:val="28"/>
          <w:u w:val="single"/>
        </w:rPr>
        <w:t xml:space="preserve">. The Depression was especially brutal for immigrant </w:t>
      </w:r>
      <w:r>
        <w:rPr>
          <w:rFonts w:ascii="Calibri" w:hAnsi="Calibri" w:cs="Calibri"/>
          <w:color w:val="000000"/>
          <w:sz w:val="28"/>
          <w:szCs w:val="28"/>
          <w:u w:val="single"/>
        </w:rPr>
        <w:lastRenderedPageBreak/>
        <w:t>workers who were targeted by the American government and a white working class desperate for cultural capital.</w:t>
      </w:r>
      <w:r>
        <w:rPr>
          <w:rFonts w:ascii="Calibri" w:hAnsi="Calibri" w:cs="Calibri"/>
          <w:color w:val="000000"/>
          <w:sz w:val="16"/>
          <w:szCs w:val="16"/>
        </w:rPr>
        <w:t> </w:t>
      </w:r>
    </w:p>
    <w:p w:rsidR="00CC201B" w:rsidRDefault="00CC201B" w:rsidP="00CC201B">
      <w:pPr>
        <w:spacing w:after="240"/>
      </w:pPr>
    </w:p>
    <w:p w:rsidR="00CC201B" w:rsidRDefault="00CC201B" w:rsidP="00CC201B">
      <w:pPr>
        <w:pStyle w:val="Heading4"/>
      </w:pPr>
      <w:r>
        <w:rPr>
          <w:rFonts w:cs="Calibri"/>
          <w:color w:val="000000"/>
          <w:sz w:val="28"/>
          <w:szCs w:val="28"/>
        </w:rPr>
        <w:t>2] Chinese Restaurant Strikes prove</w:t>
      </w:r>
    </w:p>
    <w:p w:rsidR="00CC201B" w:rsidRDefault="00CC201B" w:rsidP="00CC201B">
      <w:pPr>
        <w:pStyle w:val="NormalWeb"/>
        <w:spacing w:before="0" w:beforeAutospacing="0" w:after="160" w:afterAutospacing="0"/>
      </w:pPr>
      <w:r>
        <w:rPr>
          <w:rFonts w:ascii="Calibri" w:hAnsi="Calibri" w:cs="Calibri"/>
          <w:b/>
          <w:bCs/>
          <w:color w:val="000000"/>
          <w:sz w:val="28"/>
          <w:szCs w:val="28"/>
        </w:rPr>
        <w:t>Chow 17</w:t>
      </w:r>
      <w:r>
        <w:rPr>
          <w:rFonts w:ascii="Calibri" w:hAnsi="Calibri" w:cs="Calibri"/>
          <w:color w:val="000000"/>
          <w:sz w:val="28"/>
          <w:szCs w:val="28"/>
        </w:rPr>
        <w:t xml:space="preserve"> [Kat Chow, 6-16-2017, "How The White Establishment Waged A 'War' On Chinese Restaurants In The U.S</w:t>
      </w:r>
      <w:proofErr w:type="gramStart"/>
      <w:r>
        <w:rPr>
          <w:rFonts w:ascii="Calibri" w:hAnsi="Calibri" w:cs="Calibri"/>
          <w:color w:val="000000"/>
          <w:sz w:val="28"/>
          <w:szCs w:val="28"/>
        </w:rPr>
        <w:t>. ,</w:t>
      </w:r>
      <w:proofErr w:type="gramEnd"/>
      <w:r>
        <w:rPr>
          <w:rFonts w:ascii="Calibri" w:hAnsi="Calibri" w:cs="Calibri"/>
          <w:color w:val="000000"/>
          <w:sz w:val="28"/>
          <w:szCs w:val="28"/>
        </w:rPr>
        <w:t xml:space="preserve">" NPR.org, </w:t>
      </w:r>
      <w:hyperlink r:id="rId7" w:history="1">
        <w:r>
          <w:rPr>
            <w:rStyle w:val="Hyperlink"/>
            <w:rFonts w:eastAsiaTheme="majorEastAsia" w:cs="Calibri"/>
            <w:color w:val="000000"/>
            <w:sz w:val="28"/>
            <w:szCs w:val="28"/>
          </w:rPr>
          <w:t>https://www.npr.org/sections/codeswitch/2017/06/16/532697303/how-american-unions-tried-to-wage-a-war-against-chinese-restaurants-in-the-u-s</w:t>
        </w:r>
      </w:hyperlink>
      <w:r>
        <w:rPr>
          <w:rFonts w:ascii="Calibri" w:hAnsi="Calibri" w:cs="Calibri"/>
          <w:color w:val="000000"/>
          <w:sz w:val="28"/>
          <w:szCs w:val="28"/>
        </w:rPr>
        <w:t xml:space="preserve"> [accessed 10-24-21] </w:t>
      </w:r>
      <w:proofErr w:type="spellStart"/>
      <w:r>
        <w:rPr>
          <w:rFonts w:ascii="Calibri" w:hAnsi="Calibri" w:cs="Calibri"/>
          <w:color w:val="000000"/>
          <w:sz w:val="28"/>
          <w:szCs w:val="28"/>
        </w:rPr>
        <w:t>lydia</w:t>
      </w:r>
      <w:proofErr w:type="spellEnd"/>
    </w:p>
    <w:p w:rsidR="00CC201B" w:rsidRDefault="00CC201B" w:rsidP="00CC201B">
      <w:pPr>
        <w:pStyle w:val="NormalWeb"/>
        <w:shd w:val="clear" w:color="auto" w:fill="FFFFFF"/>
        <w:spacing w:before="0" w:beforeAutospacing="0" w:after="0" w:afterAutospacing="0"/>
      </w:pPr>
      <w:r>
        <w:rPr>
          <w:rFonts w:ascii="Calibri" w:hAnsi="Calibri" w:cs="Calibri"/>
          <w:color w:val="333333"/>
          <w:sz w:val="16"/>
          <w:szCs w:val="16"/>
        </w:rPr>
        <w:t>In most American cities these days, it seems like there's a Chinese restaurant on every other street corner. But in the late 1800s, that ubiquity was exactly what certain white establishment figures feared,</w:t>
      </w:r>
      <w:r>
        <w:rPr>
          <w:rFonts w:ascii="Calibri" w:hAnsi="Calibri" w:cs="Calibri"/>
          <w:b/>
          <w:bCs/>
          <w:color w:val="333333"/>
          <w:sz w:val="16"/>
          <w:szCs w:val="16"/>
        </w:rPr>
        <w:t xml:space="preserve"> </w:t>
      </w:r>
      <w:r>
        <w:rPr>
          <w:rFonts w:ascii="Calibri" w:hAnsi="Calibri" w:cs="Calibri"/>
          <w:color w:val="333333"/>
          <w:sz w:val="16"/>
          <w:szCs w:val="16"/>
        </w:rPr>
        <w:t xml:space="preserve">according to a </w:t>
      </w:r>
      <w:hyperlink r:id="rId8" w:history="1">
        <w:r>
          <w:rPr>
            <w:rStyle w:val="Hyperlink"/>
            <w:rFonts w:eastAsiaTheme="majorEastAsia"/>
            <w:color w:val="5076B8"/>
            <w:sz w:val="16"/>
            <w:szCs w:val="16"/>
          </w:rPr>
          <w:t>new study</w:t>
        </w:r>
      </w:hyperlink>
      <w:r>
        <w:rPr>
          <w:rFonts w:ascii="Calibri" w:hAnsi="Calibri" w:cs="Calibri"/>
          <w:color w:val="333333"/>
          <w:sz w:val="16"/>
          <w:szCs w:val="16"/>
        </w:rPr>
        <w:t xml:space="preserve"> co-written by Gabriel "Jack" Chin, a law professor at the University of California, Davis. Chin examined how </w:t>
      </w:r>
      <w:r>
        <w:rPr>
          <w:rFonts w:ascii="Calibri" w:hAnsi="Calibri" w:cs="Calibri"/>
          <w:color w:val="000000"/>
          <w:sz w:val="28"/>
          <w:szCs w:val="28"/>
          <w:u w:val="single"/>
          <w:shd w:val="clear" w:color="auto" w:fill="00FF00"/>
        </w:rPr>
        <w:t>white union workers</w:t>
      </w:r>
      <w:r>
        <w:rPr>
          <w:rFonts w:ascii="Calibri" w:hAnsi="Calibri" w:cs="Calibri"/>
          <w:color w:val="000000"/>
          <w:sz w:val="28"/>
          <w:szCs w:val="28"/>
          <w:u w:val="single"/>
        </w:rPr>
        <w:t xml:space="preserve"> and lawmakers </w:t>
      </w:r>
      <w:r>
        <w:rPr>
          <w:rFonts w:ascii="Calibri" w:hAnsi="Calibri" w:cs="Calibri"/>
          <w:color w:val="000000"/>
          <w:sz w:val="28"/>
          <w:szCs w:val="28"/>
          <w:u w:val="single"/>
          <w:shd w:val="clear" w:color="auto" w:fill="00FF00"/>
        </w:rPr>
        <w:t>waged a nationwide "war</w:t>
      </w:r>
      <w:r>
        <w:rPr>
          <w:rFonts w:ascii="Calibri" w:hAnsi="Calibri" w:cs="Calibri"/>
          <w:color w:val="000000"/>
          <w:sz w:val="28"/>
          <w:szCs w:val="28"/>
          <w:u w:val="single"/>
        </w:rPr>
        <w:t>" on Chinese restaurants in America from 1890 to 1920</w:t>
      </w:r>
      <w:r>
        <w:rPr>
          <w:rFonts w:ascii="Calibri" w:hAnsi="Calibri" w:cs="Calibri"/>
          <w:color w:val="333333"/>
          <w:sz w:val="16"/>
          <w:szCs w:val="16"/>
        </w:rPr>
        <w:t xml:space="preserve">. </w:t>
      </w:r>
      <w:r>
        <w:rPr>
          <w:rFonts w:ascii="Calibri" w:hAnsi="Calibri" w:cs="Calibri"/>
          <w:color w:val="000000"/>
          <w:sz w:val="28"/>
          <w:szCs w:val="28"/>
          <w:u w:val="single"/>
        </w:rPr>
        <w:t>"It shows this tradition of an expectation on the part of some white Americans that public policy should be organized for the benefit of their employment,"</w:t>
      </w:r>
      <w:r>
        <w:rPr>
          <w:rFonts w:ascii="Calibri" w:hAnsi="Calibri" w:cs="Calibri"/>
          <w:color w:val="333333"/>
          <w:sz w:val="16"/>
          <w:szCs w:val="16"/>
        </w:rPr>
        <w:t xml:space="preserve"> says Chin, who adds that he sees parallels with anti-immigrant policies being put forth today. In 1882, Congress passed the </w:t>
      </w:r>
      <w:hyperlink r:id="rId9" w:history="1">
        <w:r>
          <w:rPr>
            <w:rStyle w:val="Hyperlink"/>
            <w:rFonts w:eastAsiaTheme="majorEastAsia"/>
            <w:color w:val="5076B8"/>
            <w:sz w:val="16"/>
            <w:szCs w:val="16"/>
          </w:rPr>
          <w:t>Chinese Exclusion Act</w:t>
        </w:r>
      </w:hyperlink>
      <w:r>
        <w:rPr>
          <w:rFonts w:ascii="Calibri" w:hAnsi="Calibri" w:cs="Calibri"/>
          <w:color w:val="333333"/>
          <w:sz w:val="16"/>
          <w:szCs w:val="16"/>
        </w:rPr>
        <w:t xml:space="preserve">, which barred Chinese immigrants from entering the U.S. for decades. Some </w:t>
      </w:r>
      <w:r>
        <w:rPr>
          <w:rFonts w:ascii="Calibri" w:hAnsi="Calibri" w:cs="Calibri"/>
          <w:color w:val="000000"/>
          <w:sz w:val="28"/>
          <w:szCs w:val="28"/>
          <w:u w:val="single"/>
          <w:shd w:val="clear" w:color="auto" w:fill="00FF00"/>
        </w:rPr>
        <w:t>white Americans worried that Chinese laborers would steal their jobs</w:t>
      </w:r>
      <w:r>
        <w:rPr>
          <w:rFonts w:ascii="Calibri" w:hAnsi="Calibri" w:cs="Calibri"/>
          <w:color w:val="000000"/>
          <w:sz w:val="28"/>
          <w:szCs w:val="28"/>
          <w:u w:val="single"/>
        </w:rPr>
        <w:t xml:space="preserve"> and hijack their opportunity.</w:t>
      </w:r>
      <w:r>
        <w:rPr>
          <w:rFonts w:ascii="Calibri" w:hAnsi="Calibri" w:cs="Calibri"/>
          <w:color w:val="333333"/>
          <w:sz w:val="16"/>
          <w:szCs w:val="16"/>
        </w:rPr>
        <w:t xml:space="preserve"> And </w:t>
      </w:r>
      <w:r>
        <w:rPr>
          <w:rFonts w:ascii="Calibri" w:hAnsi="Calibri" w:cs="Calibri"/>
          <w:color w:val="000000"/>
          <w:sz w:val="28"/>
          <w:szCs w:val="28"/>
          <w:u w:val="single"/>
          <w:shd w:val="clear" w:color="auto" w:fill="00FF00"/>
        </w:rPr>
        <w:t>this xenophobic fear carried over</w:t>
      </w:r>
      <w:r>
        <w:rPr>
          <w:rFonts w:ascii="Calibri" w:hAnsi="Calibri" w:cs="Calibri"/>
          <w:color w:val="000000"/>
          <w:sz w:val="28"/>
          <w:szCs w:val="28"/>
          <w:u w:val="single"/>
        </w:rPr>
        <w:t xml:space="preserve"> to the restaurant industry</w:t>
      </w:r>
      <w:r>
        <w:rPr>
          <w:rFonts w:ascii="Calibri" w:hAnsi="Calibri" w:cs="Calibri"/>
          <w:color w:val="333333"/>
          <w:sz w:val="16"/>
          <w:szCs w:val="16"/>
        </w:rPr>
        <w:t xml:space="preserve">. Chinese restaurants — known by some at the time as "chop </w:t>
      </w:r>
      <w:proofErr w:type="spellStart"/>
      <w:r>
        <w:rPr>
          <w:rFonts w:ascii="Calibri" w:hAnsi="Calibri" w:cs="Calibri"/>
          <w:color w:val="333333"/>
          <w:sz w:val="16"/>
          <w:szCs w:val="16"/>
        </w:rPr>
        <w:t>suey</w:t>
      </w:r>
      <w:proofErr w:type="spellEnd"/>
      <w:r>
        <w:rPr>
          <w:rFonts w:ascii="Calibri" w:hAnsi="Calibri" w:cs="Calibri"/>
          <w:color w:val="333333"/>
          <w:sz w:val="16"/>
          <w:szCs w:val="16"/>
        </w:rPr>
        <w:t xml:space="preserve"> houses" — were understood to be a good value, offering inexpensive meals in an exotic setting. "The economic menace [of Chinese restaurants] was twofold," says Chin. "First, if Chinese people had the opportunity to earn a living, then they might stay. And their communities would continue to exist, and the Chinese presence, which many objected to, would continue." The second thing, says Chin, is that "if Chinese restaurants made Chinese food available at a relatively low price and then American restaurants wouldn't be able to compete, either the wage scales for American restaurants would have to go down or they would close." And then, there was the pervasive idea that Chinese men were lecherous threats to white women. Chinese restaurants were considered "dens of vice," Chin says, where white women were at risk of moral corruption by way of sex, opium and alcohol. I talked with Chin about his research and how </w:t>
      </w:r>
      <w:r>
        <w:rPr>
          <w:rFonts w:ascii="Calibri" w:hAnsi="Calibri" w:cs="Calibri"/>
          <w:color w:val="000000"/>
          <w:sz w:val="28"/>
          <w:szCs w:val="28"/>
          <w:u w:val="single"/>
        </w:rPr>
        <w:t>anti-immigrant sentiment can manifest itself in even the most "creative" of methods</w:t>
      </w:r>
      <w:r>
        <w:rPr>
          <w:rFonts w:ascii="Calibri" w:hAnsi="Calibri" w:cs="Calibri"/>
          <w:color w:val="333333"/>
          <w:sz w:val="16"/>
          <w:szCs w:val="16"/>
        </w:rPr>
        <w:t xml:space="preserve">. He told me about six different ways that Chinese restaurants were targeted: </w:t>
      </w:r>
      <w:r>
        <w:rPr>
          <w:rFonts w:ascii="Calibri" w:hAnsi="Calibri" w:cs="Calibri"/>
          <w:b/>
          <w:bCs/>
          <w:color w:val="333333"/>
          <w:sz w:val="16"/>
          <w:szCs w:val="16"/>
        </w:rPr>
        <w:t>1. Race riots</w:t>
      </w:r>
      <w:r>
        <w:rPr>
          <w:rFonts w:ascii="Calibri" w:hAnsi="Calibri" w:cs="Calibri"/>
          <w:color w:val="333333"/>
          <w:sz w:val="16"/>
          <w:szCs w:val="16"/>
        </w:rPr>
        <w:t xml:space="preserve"> </w:t>
      </w:r>
      <w:proofErr w:type="gramStart"/>
      <w:r>
        <w:rPr>
          <w:rFonts w:ascii="Calibri" w:hAnsi="Calibri" w:cs="Calibri"/>
          <w:color w:val="333333"/>
          <w:sz w:val="16"/>
          <w:szCs w:val="16"/>
        </w:rPr>
        <w:t>There</w:t>
      </w:r>
      <w:proofErr w:type="gramEnd"/>
      <w:r>
        <w:rPr>
          <w:rFonts w:ascii="Calibri" w:hAnsi="Calibri" w:cs="Calibri"/>
          <w:color w:val="333333"/>
          <w:sz w:val="16"/>
          <w:szCs w:val="16"/>
        </w:rPr>
        <w:t xml:space="preserve"> were Chinese communities expelled from Western and Mountain States through race riots, Chin says, where Chinese restaurateurs or miners were beaten or quite literally burned from their homes. </w:t>
      </w:r>
      <w:r>
        <w:rPr>
          <w:rFonts w:ascii="Calibri" w:hAnsi="Calibri" w:cs="Calibri"/>
          <w:b/>
          <w:bCs/>
          <w:color w:val="333333"/>
          <w:sz w:val="16"/>
          <w:szCs w:val="16"/>
        </w:rPr>
        <w:t>2. Boycotts</w:t>
      </w:r>
      <w:r>
        <w:rPr>
          <w:rFonts w:ascii="Calibri" w:hAnsi="Calibri" w:cs="Calibri"/>
          <w:color w:val="333333"/>
          <w:sz w:val="16"/>
          <w:szCs w:val="16"/>
        </w:rPr>
        <w:t xml:space="preserve"> </w:t>
      </w:r>
      <w:r>
        <w:rPr>
          <w:rFonts w:ascii="Calibri" w:hAnsi="Calibri" w:cs="Calibri"/>
          <w:color w:val="000000"/>
          <w:sz w:val="28"/>
          <w:szCs w:val="28"/>
          <w:u w:val="single"/>
          <w:shd w:val="clear" w:color="auto" w:fill="00FF00"/>
        </w:rPr>
        <w:t>Unions</w:t>
      </w:r>
      <w:r>
        <w:rPr>
          <w:rFonts w:ascii="Calibri" w:hAnsi="Calibri" w:cs="Calibri"/>
          <w:color w:val="000000"/>
          <w:sz w:val="28"/>
          <w:szCs w:val="28"/>
          <w:u w:val="single"/>
        </w:rPr>
        <w:t xml:space="preserve"> representing cooks, waiters and bartenders organized largely unsuccessful </w:t>
      </w:r>
      <w:r>
        <w:rPr>
          <w:rFonts w:ascii="Calibri" w:hAnsi="Calibri" w:cs="Calibri"/>
          <w:color w:val="000000"/>
          <w:sz w:val="28"/>
          <w:szCs w:val="28"/>
          <w:u w:val="single"/>
          <w:shd w:val="clear" w:color="auto" w:fill="00FF00"/>
        </w:rPr>
        <w:t>boycott</w:t>
      </w:r>
      <w:r>
        <w:rPr>
          <w:rFonts w:ascii="Calibri" w:hAnsi="Calibri" w:cs="Calibri"/>
          <w:color w:val="000000"/>
          <w:sz w:val="28"/>
          <w:szCs w:val="28"/>
          <w:u w:val="single"/>
        </w:rPr>
        <w:t xml:space="preserve">s </w:t>
      </w:r>
      <w:r>
        <w:rPr>
          <w:rFonts w:ascii="Calibri" w:hAnsi="Calibri" w:cs="Calibri"/>
          <w:color w:val="000000"/>
          <w:sz w:val="28"/>
          <w:szCs w:val="28"/>
          <w:u w:val="single"/>
          <w:shd w:val="clear" w:color="auto" w:fill="00FF00"/>
        </w:rPr>
        <w:t xml:space="preserve">against Chinese restaurants </w:t>
      </w:r>
      <w:r>
        <w:rPr>
          <w:rFonts w:ascii="Calibri" w:hAnsi="Calibri" w:cs="Calibri"/>
          <w:color w:val="000000"/>
          <w:sz w:val="28"/>
          <w:szCs w:val="28"/>
          <w:u w:val="single"/>
        </w:rPr>
        <w:t>in many places, including Massachusetts, Arizona, California, Montana, Minnesota and Ohio</w:t>
      </w:r>
      <w:r>
        <w:rPr>
          <w:rFonts w:ascii="Calibri" w:hAnsi="Calibri" w:cs="Calibri"/>
          <w:color w:val="333333"/>
          <w:sz w:val="16"/>
          <w:szCs w:val="16"/>
        </w:rPr>
        <w:t xml:space="preserve">. The unions imposed fines on union members who ate at Chinese restaurants, Chin says, but couldn't keep their members from eating there: "Individual members of the public had incentives to cheat because the food was understood to be a good value at the time." And, Chin points out, for the </w:t>
      </w:r>
      <w:r>
        <w:rPr>
          <w:rFonts w:ascii="Calibri" w:hAnsi="Calibri" w:cs="Calibri"/>
          <w:color w:val="000000"/>
          <w:sz w:val="28"/>
          <w:szCs w:val="28"/>
          <w:u w:val="single"/>
        </w:rPr>
        <w:t xml:space="preserve">most part, these </w:t>
      </w:r>
      <w:r>
        <w:rPr>
          <w:rFonts w:ascii="Calibri" w:hAnsi="Calibri" w:cs="Calibri"/>
          <w:color w:val="000000"/>
          <w:sz w:val="28"/>
          <w:szCs w:val="28"/>
          <w:u w:val="single"/>
          <w:shd w:val="clear" w:color="auto" w:fill="00FF00"/>
        </w:rPr>
        <w:t>unions weren't trying to enlist Chinese restaurant workers to join their ranks. Instead, they were vying for Chinese employees to be replaced by white workers</w:t>
      </w:r>
      <w:r>
        <w:rPr>
          <w:rFonts w:ascii="Calibri" w:hAnsi="Calibri" w:cs="Calibri"/>
          <w:color w:val="333333"/>
          <w:sz w:val="16"/>
          <w:szCs w:val="16"/>
        </w:rPr>
        <w:t xml:space="preserve">. </w:t>
      </w:r>
      <w:r>
        <w:rPr>
          <w:rFonts w:ascii="Calibri" w:hAnsi="Calibri" w:cs="Calibri"/>
          <w:b/>
          <w:bCs/>
          <w:color w:val="333333"/>
          <w:sz w:val="16"/>
          <w:szCs w:val="16"/>
        </w:rPr>
        <w:t>3. A peculiar law</w:t>
      </w:r>
      <w:r>
        <w:rPr>
          <w:rFonts w:ascii="Calibri" w:hAnsi="Calibri" w:cs="Calibri"/>
          <w:color w:val="333333"/>
          <w:sz w:val="16"/>
          <w:szCs w:val="16"/>
        </w:rPr>
        <w:t xml:space="preserve"> </w:t>
      </w:r>
      <w:proofErr w:type="gramStart"/>
      <w:r>
        <w:rPr>
          <w:rFonts w:ascii="Calibri" w:hAnsi="Calibri" w:cs="Calibri"/>
          <w:color w:val="333333"/>
          <w:sz w:val="16"/>
          <w:szCs w:val="16"/>
        </w:rPr>
        <w:t>When</w:t>
      </w:r>
      <w:proofErr w:type="gramEnd"/>
      <w:r>
        <w:rPr>
          <w:rFonts w:ascii="Calibri" w:hAnsi="Calibri" w:cs="Calibri"/>
          <w:color w:val="333333"/>
          <w:sz w:val="16"/>
          <w:szCs w:val="16"/>
        </w:rPr>
        <w:t xml:space="preserve"> boycotts were largely unsuccessful, </w:t>
      </w:r>
      <w:r>
        <w:rPr>
          <w:rFonts w:ascii="Calibri" w:hAnsi="Calibri" w:cs="Calibri"/>
          <w:color w:val="000000"/>
          <w:sz w:val="28"/>
          <w:szCs w:val="28"/>
          <w:u w:val="single"/>
        </w:rPr>
        <w:t>the unions turned to the legal system</w:t>
      </w:r>
      <w:r>
        <w:rPr>
          <w:rFonts w:ascii="Calibri" w:hAnsi="Calibri" w:cs="Calibri"/>
          <w:color w:val="333333"/>
          <w:sz w:val="16"/>
          <w:szCs w:val="16"/>
        </w:rPr>
        <w:t xml:space="preserve">. At the American Federation of Labor's 1913 convention, </w:t>
      </w:r>
      <w:r>
        <w:rPr>
          <w:rFonts w:ascii="Calibri" w:hAnsi="Calibri" w:cs="Calibri"/>
          <w:color w:val="000000"/>
          <w:sz w:val="28"/>
          <w:szCs w:val="28"/>
          <w:u w:val="single"/>
        </w:rPr>
        <w:t>organizers proposed that all states should pass laws that barred white women from working or patronizing Chinese or Japanese restaurants for both moral and economic reasons</w:t>
      </w:r>
      <w:r>
        <w:rPr>
          <w:rFonts w:ascii="Calibri" w:hAnsi="Calibri" w:cs="Calibri"/>
          <w:color w:val="333333"/>
          <w:sz w:val="16"/>
          <w:szCs w:val="16"/>
        </w:rPr>
        <w:t xml:space="preserve">, Chin says. (A similar law had been enacted in Saskatchewan, Canada, and upheld by Canada's Supreme Court.) States including Montana, Pennsylvania, Massachusetts, Washington and Oregon saw versions of the bill, which were ultimately unsuccessful. In Massachusetts, for example, the state Supreme Judicial Court struck down the law on the grounds that it was discriminatory. </w:t>
      </w:r>
      <w:r>
        <w:rPr>
          <w:rFonts w:ascii="Calibri" w:hAnsi="Calibri" w:cs="Calibri"/>
          <w:b/>
          <w:bCs/>
          <w:color w:val="333333"/>
          <w:sz w:val="16"/>
          <w:szCs w:val="16"/>
        </w:rPr>
        <w:t xml:space="preserve">4. Government </w:t>
      </w:r>
      <w:r>
        <w:rPr>
          <w:rFonts w:ascii="Calibri" w:hAnsi="Calibri" w:cs="Calibri"/>
          <w:b/>
          <w:bCs/>
          <w:color w:val="333333"/>
          <w:sz w:val="16"/>
          <w:szCs w:val="16"/>
        </w:rPr>
        <w:lastRenderedPageBreak/>
        <w:t>agencies and licenses</w:t>
      </w:r>
      <w:r>
        <w:rPr>
          <w:rFonts w:ascii="Calibri" w:hAnsi="Calibri" w:cs="Calibri"/>
          <w:color w:val="333333"/>
          <w:sz w:val="16"/>
          <w:szCs w:val="16"/>
        </w:rPr>
        <w:t xml:space="preserve"> Chin points to old newspaper reports that show that government agencies refused to issue business or restaurant licenses to Chinese restaurateurs, citing various reasons: Some officials claimed they had already issued enough licenses. Others said they would not issue licenses to people who were not citizens. And since Chinese people couldn't naturalize, this targeted them. </w:t>
      </w:r>
      <w:r>
        <w:rPr>
          <w:rFonts w:ascii="Calibri" w:hAnsi="Calibri" w:cs="Calibri"/>
          <w:b/>
          <w:bCs/>
          <w:color w:val="333333"/>
          <w:sz w:val="16"/>
          <w:szCs w:val="16"/>
        </w:rPr>
        <w:t>5. Policing</w:t>
      </w:r>
      <w:r>
        <w:rPr>
          <w:rFonts w:ascii="Calibri" w:hAnsi="Calibri" w:cs="Calibri"/>
          <w:color w:val="333333"/>
          <w:sz w:val="16"/>
          <w:szCs w:val="16"/>
        </w:rPr>
        <w:t xml:space="preserve"> </w:t>
      </w:r>
      <w:proofErr w:type="gramStart"/>
      <w:r>
        <w:rPr>
          <w:rFonts w:ascii="Calibri" w:hAnsi="Calibri" w:cs="Calibri"/>
          <w:color w:val="333333"/>
          <w:sz w:val="16"/>
          <w:szCs w:val="16"/>
        </w:rPr>
        <w:t>While</w:t>
      </w:r>
      <w:proofErr w:type="gramEnd"/>
      <w:r>
        <w:rPr>
          <w:rFonts w:ascii="Calibri" w:hAnsi="Calibri" w:cs="Calibri"/>
          <w:color w:val="333333"/>
          <w:sz w:val="16"/>
          <w:szCs w:val="16"/>
        </w:rPr>
        <w:t xml:space="preserve"> the proposed white women's labor law was never officially enacted, some police officers began patrolling the restaurants of their own volition, Chin says. "We see newspaper reports," he explains, "where the police in the first decades of the 20th century believed they had the authority, and exercised it, simply to issue orders in the public interest." For example, he adds, "when there were concerns about white women patronizing Chinese restaurants and when the police thought this was prejudicial to the safety of white women, they would simply order white women out." In 1909, the murder of a </w:t>
      </w:r>
      <w:hyperlink r:id="rId10" w:history="1">
        <w:r>
          <w:rPr>
            <w:rStyle w:val="Hyperlink"/>
            <w:rFonts w:eastAsiaTheme="majorEastAsia"/>
            <w:color w:val="5076B8"/>
            <w:sz w:val="16"/>
            <w:szCs w:val="16"/>
          </w:rPr>
          <w:t>prominent white union leader's daughter by a Chinese restaurant worker</w:t>
        </w:r>
      </w:hyperlink>
      <w:r>
        <w:rPr>
          <w:rFonts w:ascii="Calibri" w:hAnsi="Calibri" w:cs="Calibri"/>
          <w:color w:val="333333"/>
          <w:sz w:val="16"/>
          <w:szCs w:val="16"/>
        </w:rPr>
        <w:t xml:space="preserve"> inflamed tensions. In June of that year, Leon Ling reportedly strangled Elsie Sigel in a jealous rage and stuffed her body into a trunk in his bedroom. Sigel had met Ling when she worked in Manhattan's Chinatown as a missionary, and her death and the subsequent manhunt for her killer sparked a wave of racial profiling across the country. Newspapers hyped the story, with headlines like "Was Strangled </w:t>
      </w:r>
      <w:proofErr w:type="gramStart"/>
      <w:r>
        <w:rPr>
          <w:rFonts w:ascii="Calibri" w:hAnsi="Calibri" w:cs="Calibri"/>
          <w:color w:val="333333"/>
          <w:sz w:val="16"/>
          <w:szCs w:val="16"/>
        </w:rPr>
        <w:t>By</w:t>
      </w:r>
      <w:proofErr w:type="gramEnd"/>
      <w:r>
        <w:rPr>
          <w:rFonts w:ascii="Calibri" w:hAnsi="Calibri" w:cs="Calibri"/>
          <w:color w:val="333333"/>
          <w:sz w:val="16"/>
          <w:szCs w:val="16"/>
        </w:rPr>
        <w:t xml:space="preserve"> Her Chinese Lover: Granddaughter of General Sigel Slain in the Slums of New York." The case seemed to justify the fears that union workers had of all the misfortunes that would spring from Chinese restaurants. "To be a Chinaman these days," one Connecticut newspaper wrote, "is to be at least a suspect in the murder of Elsie Sigel."</w:t>
      </w:r>
    </w:p>
    <w:p w:rsidR="00CC201B" w:rsidRDefault="00CC201B" w:rsidP="00CC201B">
      <w:pPr>
        <w:spacing w:before="240" w:after="40" w:line="240" w:lineRule="auto"/>
        <w:outlineLvl w:val="3"/>
        <w:rPr>
          <w:rFonts w:ascii="Arial" w:eastAsia="Times New Roman" w:hAnsi="Arial" w:cs="Arial"/>
          <w:b/>
          <w:bCs/>
          <w:color w:val="000000"/>
          <w:lang w:eastAsia="zh-CN"/>
        </w:rPr>
      </w:pPr>
    </w:p>
    <w:p w:rsidR="00CC201B" w:rsidRDefault="00CC201B" w:rsidP="00CC201B">
      <w:pPr>
        <w:spacing w:before="240" w:after="40" w:line="240" w:lineRule="auto"/>
        <w:outlineLvl w:val="3"/>
        <w:rPr>
          <w:rFonts w:ascii="Arial" w:eastAsia="Times New Roman" w:hAnsi="Arial" w:cs="Arial"/>
          <w:b/>
          <w:bCs/>
          <w:color w:val="000000"/>
          <w:lang w:eastAsia="zh-CN"/>
        </w:rPr>
      </w:pPr>
      <w:r>
        <w:rPr>
          <w:rFonts w:ascii="Arial" w:eastAsia="Times New Roman" w:hAnsi="Arial" w:cs="Arial"/>
          <w:b/>
          <w:bCs/>
          <w:color w:val="000000"/>
          <w:lang w:eastAsia="zh-CN"/>
        </w:rPr>
        <w:t xml:space="preserve">K </w:t>
      </w:r>
    </w:p>
    <w:p w:rsidR="00CC201B" w:rsidRPr="00CC201B" w:rsidRDefault="00CC201B" w:rsidP="00CC201B">
      <w:pPr>
        <w:spacing w:before="240" w:after="40" w:line="240" w:lineRule="auto"/>
        <w:outlineLvl w:val="3"/>
        <w:rPr>
          <w:rFonts w:ascii="Times New Roman" w:eastAsia="Times New Roman" w:hAnsi="Times New Roman" w:cs="Times New Roman"/>
          <w:b/>
          <w:bCs/>
          <w:sz w:val="24"/>
          <w:szCs w:val="24"/>
          <w:lang w:eastAsia="zh-CN"/>
        </w:rPr>
      </w:pPr>
      <w:r w:rsidRPr="00CC201B">
        <w:rPr>
          <w:rFonts w:ascii="Arial" w:eastAsia="Times New Roman" w:hAnsi="Arial" w:cs="Arial"/>
          <w:b/>
          <w:bCs/>
          <w:color w:val="000000"/>
          <w:lang w:eastAsia="zh-CN"/>
        </w:rPr>
        <w:t>Asian Americans subject formation is never complete – there is an ontological gap between the real and symbolic which is characterized by incomplete assimilation. Asian bodies are not our own but rather tools of society as stereotypes, which means only my theory of power explains yours</w:t>
      </w:r>
    </w:p>
    <w:p w:rsidR="00CC201B" w:rsidRPr="00CC201B" w:rsidRDefault="00CC201B" w:rsidP="00CC201B">
      <w:pPr>
        <w:spacing w:before="240" w:after="40" w:line="240" w:lineRule="auto"/>
        <w:outlineLvl w:val="3"/>
        <w:rPr>
          <w:rFonts w:ascii="Times New Roman" w:eastAsia="Times New Roman" w:hAnsi="Times New Roman" w:cs="Times New Roman"/>
          <w:b/>
          <w:bCs/>
          <w:sz w:val="24"/>
          <w:szCs w:val="24"/>
          <w:lang w:eastAsia="zh-CN"/>
        </w:rPr>
      </w:pPr>
      <w:r w:rsidRPr="00CC201B">
        <w:rPr>
          <w:rFonts w:ascii="Arial" w:eastAsia="Times New Roman" w:hAnsi="Arial" w:cs="Arial"/>
          <w:b/>
          <w:bCs/>
          <w:color w:val="000000"/>
          <w:lang w:eastAsia="zh-CN"/>
        </w:rPr>
        <w:t>Kim</w:t>
      </w:r>
      <w:r w:rsidRPr="00CC201B">
        <w:rPr>
          <w:rFonts w:ascii="Arial" w:eastAsia="Times New Roman" w:hAnsi="Arial" w:cs="Arial"/>
          <w:color w:val="000000"/>
          <w:lang w:eastAsia="zh-CN"/>
        </w:rPr>
        <w:t xml:space="preserve"> </w:t>
      </w:r>
      <w:r w:rsidRPr="00CC201B">
        <w:rPr>
          <w:rFonts w:ascii="Arial" w:eastAsia="Times New Roman" w:hAnsi="Arial" w:cs="Arial"/>
          <w:b/>
          <w:bCs/>
          <w:color w:val="000000"/>
          <w:lang w:eastAsia="zh-CN"/>
        </w:rPr>
        <w:t>1</w:t>
      </w:r>
    </w:p>
    <w:p w:rsidR="00CC201B" w:rsidRPr="00CC201B" w:rsidRDefault="00CC201B" w:rsidP="00CC201B">
      <w:pPr>
        <w:spacing w:before="240" w:after="40" w:line="240" w:lineRule="auto"/>
        <w:outlineLvl w:val="3"/>
        <w:rPr>
          <w:rFonts w:ascii="Times New Roman" w:eastAsia="Times New Roman" w:hAnsi="Times New Roman" w:cs="Times New Roman"/>
          <w:b/>
          <w:bCs/>
          <w:sz w:val="24"/>
          <w:szCs w:val="24"/>
          <w:lang w:eastAsia="zh-CN"/>
        </w:rPr>
      </w:pPr>
      <w:r w:rsidRPr="00CC201B">
        <w:rPr>
          <w:rFonts w:ascii="Arial" w:eastAsia="Times New Roman" w:hAnsi="Arial" w:cs="Arial"/>
          <w:color w:val="000000"/>
          <w:sz w:val="16"/>
          <w:szCs w:val="16"/>
          <w:lang w:eastAsia="zh-CN"/>
        </w:rPr>
        <w:t>(Chang-</w:t>
      </w:r>
      <w:proofErr w:type="spellStart"/>
      <w:r w:rsidRPr="00CC201B">
        <w:rPr>
          <w:rFonts w:ascii="Arial" w:eastAsia="Times New Roman" w:hAnsi="Arial" w:cs="Arial"/>
          <w:color w:val="000000"/>
          <w:sz w:val="16"/>
          <w:szCs w:val="16"/>
          <w:lang w:eastAsia="zh-CN"/>
        </w:rPr>
        <w:t>Hee</w:t>
      </w:r>
      <w:proofErr w:type="spellEnd"/>
      <w:r w:rsidRPr="00CC201B">
        <w:rPr>
          <w:rFonts w:ascii="Arial" w:eastAsia="Times New Roman" w:hAnsi="Arial" w:cs="Arial"/>
          <w:color w:val="000000"/>
          <w:sz w:val="16"/>
          <w:szCs w:val="16"/>
          <w:lang w:eastAsia="zh-CN"/>
        </w:rPr>
        <w:t xml:space="preserve"> Kim, The Fantasy of Asian America: Identity, Ideology, and Desire) 2009 </w:t>
      </w:r>
      <w:proofErr w:type="spellStart"/>
      <w:r w:rsidRPr="00CC201B">
        <w:rPr>
          <w:rFonts w:ascii="Arial" w:eastAsia="Times New Roman" w:hAnsi="Arial" w:cs="Arial"/>
          <w:color w:val="000000"/>
          <w:sz w:val="16"/>
          <w:szCs w:val="16"/>
          <w:lang w:eastAsia="zh-CN"/>
        </w:rPr>
        <w:t>klmd</w:t>
      </w:r>
      <w:proofErr w:type="spellEnd"/>
      <w:r w:rsidRPr="00CC201B">
        <w:rPr>
          <w:rFonts w:ascii="Arial" w:eastAsia="Times New Roman" w:hAnsi="Arial" w:cs="Arial"/>
          <w:color w:val="000000"/>
          <w:sz w:val="16"/>
          <w:szCs w:val="16"/>
          <w:lang w:eastAsia="zh-CN"/>
        </w:rPr>
        <w:t xml:space="preserve"> recut/tagged </w:t>
      </w:r>
      <w:proofErr w:type="spellStart"/>
      <w:proofErr w:type="gramStart"/>
      <w:r w:rsidRPr="00CC201B">
        <w:rPr>
          <w:rFonts w:ascii="Arial" w:eastAsia="Times New Roman" w:hAnsi="Arial" w:cs="Arial"/>
          <w:color w:val="000000"/>
          <w:sz w:val="16"/>
          <w:szCs w:val="16"/>
          <w:lang w:eastAsia="zh-CN"/>
        </w:rPr>
        <w:t>Nato</w:t>
      </w:r>
      <w:proofErr w:type="spellEnd"/>
      <w:proofErr w:type="gramEnd"/>
    </w:p>
    <w:p w:rsidR="00CC201B" w:rsidRPr="00CC201B" w:rsidRDefault="00CC201B" w:rsidP="00CC201B">
      <w:pPr>
        <w:spacing w:before="240" w:after="240" w:line="240" w:lineRule="auto"/>
        <w:outlineLvl w:val="3"/>
        <w:rPr>
          <w:rFonts w:ascii="Times New Roman" w:eastAsia="Times New Roman" w:hAnsi="Times New Roman" w:cs="Times New Roman"/>
          <w:b/>
          <w:bCs/>
          <w:sz w:val="24"/>
          <w:szCs w:val="24"/>
          <w:lang w:eastAsia="zh-CN"/>
        </w:rPr>
      </w:pPr>
      <w:r w:rsidRPr="00CC201B">
        <w:rPr>
          <w:rFonts w:eastAsia="Times New Roman" w:cs="Calibri"/>
          <w:color w:val="000000"/>
          <w:sz w:val="12"/>
          <w:szCs w:val="12"/>
          <w:lang w:eastAsia="zh-CN"/>
        </w:rPr>
        <w:t xml:space="preserve">Fantasy of Asian American Identity The question of how Asian Americans are perceived as ‘permanent aliens’ in the U.S. is a common topic in Asian American studies. Frank H. Wu states that </w:t>
      </w:r>
      <w:r w:rsidRPr="00CC201B">
        <w:rPr>
          <w:rFonts w:eastAsia="Times New Roman" w:cs="Calibri"/>
          <w:color w:val="000000"/>
          <w:sz w:val="24"/>
          <w:szCs w:val="24"/>
          <w:lang w:eastAsia="zh-CN"/>
        </w:rPr>
        <w:t>“</w:t>
      </w:r>
      <w:r w:rsidRPr="00CC201B">
        <w:rPr>
          <w:rFonts w:eastAsia="Times New Roman" w:cs="Calibri"/>
          <w:b/>
          <w:bCs/>
          <w:color w:val="000000"/>
          <w:sz w:val="24"/>
          <w:szCs w:val="24"/>
          <w:u w:val="single"/>
          <w:lang w:eastAsia="zh-CN"/>
        </w:rPr>
        <w:t>where are you from</w:t>
      </w:r>
      <w:r w:rsidRPr="00CC201B">
        <w:rPr>
          <w:rFonts w:eastAsia="Times New Roman" w:cs="Calibri"/>
          <w:color w:val="000000"/>
          <w:sz w:val="24"/>
          <w:szCs w:val="24"/>
          <w:lang w:eastAsia="zh-CN"/>
        </w:rPr>
        <w:t>”</w:t>
      </w:r>
      <w:r w:rsidRPr="00CC201B">
        <w:rPr>
          <w:rFonts w:eastAsia="Times New Roman" w:cs="Calibri"/>
          <w:color w:val="000000"/>
          <w:sz w:val="10"/>
          <w:szCs w:val="10"/>
          <w:lang w:eastAsia="zh-CN"/>
        </w:rPr>
        <w:t xml:space="preserve"> is a question anyone with an</w:t>
      </w:r>
      <w:r w:rsidRPr="00CC201B">
        <w:rPr>
          <w:rFonts w:eastAsia="Times New Roman" w:cs="Calibri"/>
          <w:b/>
          <w:bCs/>
          <w:color w:val="000000"/>
          <w:sz w:val="10"/>
          <w:szCs w:val="10"/>
          <w:u w:val="single"/>
          <w:lang w:eastAsia="zh-CN"/>
        </w:rPr>
        <w:t xml:space="preserve"> </w:t>
      </w:r>
      <w:r w:rsidRPr="00CC201B">
        <w:rPr>
          <w:rFonts w:eastAsia="Times New Roman" w:cs="Calibri"/>
          <w:b/>
          <w:bCs/>
          <w:color w:val="000000"/>
          <w:sz w:val="24"/>
          <w:szCs w:val="24"/>
          <w:u w:val="single"/>
          <w:lang w:eastAsia="zh-CN"/>
        </w:rPr>
        <w:t>Asian</w:t>
      </w:r>
      <w:r w:rsidRPr="00CC201B">
        <w:rPr>
          <w:rFonts w:eastAsia="Times New Roman" w:cs="Calibri"/>
          <w:color w:val="000000"/>
          <w:sz w:val="10"/>
          <w:szCs w:val="10"/>
          <w:lang w:eastAsia="zh-CN"/>
        </w:rPr>
        <w:t xml:space="preserve"> face is</w:t>
      </w:r>
      <w:r w:rsidRPr="00CC201B">
        <w:rPr>
          <w:rFonts w:eastAsia="Times New Roman" w:cs="Calibri"/>
          <w:color w:val="000000"/>
          <w:sz w:val="24"/>
          <w:szCs w:val="24"/>
          <w:lang w:eastAsia="zh-CN"/>
        </w:rPr>
        <w:t xml:space="preserve"> </w:t>
      </w:r>
      <w:r w:rsidRPr="00CC201B">
        <w:rPr>
          <w:rFonts w:eastAsia="Times New Roman" w:cs="Calibri"/>
          <w:b/>
          <w:bCs/>
          <w:color w:val="000000"/>
          <w:sz w:val="24"/>
          <w:szCs w:val="24"/>
          <w:u w:val="single"/>
          <w:lang w:eastAsia="zh-CN"/>
        </w:rPr>
        <w:t>continuously asked</w:t>
      </w:r>
      <w:r w:rsidRPr="00CC201B">
        <w:rPr>
          <w:rFonts w:eastAsia="Times New Roman" w:cs="Calibri"/>
          <w:color w:val="000000"/>
          <w:sz w:val="12"/>
          <w:szCs w:val="12"/>
          <w:lang w:eastAsia="zh-CN"/>
        </w:rPr>
        <w:t xml:space="preserve"> in the U.S. In his essay </w:t>
      </w:r>
      <w:r w:rsidRPr="00CC201B">
        <w:rPr>
          <w:rFonts w:eastAsia="Times New Roman" w:cs="Calibri"/>
          <w:color w:val="000000"/>
          <w:sz w:val="24"/>
          <w:szCs w:val="24"/>
          <w:lang w:eastAsia="zh-CN"/>
        </w:rPr>
        <w:t>“</w:t>
      </w:r>
      <w:r w:rsidRPr="00CC201B">
        <w:rPr>
          <w:rFonts w:eastAsia="Times New Roman" w:cs="Calibri"/>
          <w:b/>
          <w:bCs/>
          <w:color w:val="000000"/>
          <w:sz w:val="24"/>
          <w:szCs w:val="24"/>
          <w:u w:val="single"/>
          <w:lang w:eastAsia="zh-CN"/>
        </w:rPr>
        <w:t>Where Are You Really From</w:t>
      </w:r>
      <w:r w:rsidRPr="00CC201B">
        <w:rPr>
          <w:rFonts w:eastAsia="Times New Roman" w:cs="Calibri"/>
          <w:color w:val="000000"/>
          <w:sz w:val="12"/>
          <w:szCs w:val="12"/>
          <w:lang w:eastAsia="zh-CN"/>
        </w:rPr>
        <w:t xml:space="preserve">,” he mentions that </w:t>
      </w:r>
      <w:r w:rsidRPr="00CC201B">
        <w:rPr>
          <w:rFonts w:eastAsia="Times New Roman" w:cs="Calibri"/>
          <w:b/>
          <w:bCs/>
          <w:color w:val="000000"/>
          <w:sz w:val="24"/>
          <w:szCs w:val="24"/>
          <w:u w:val="single"/>
          <w:lang w:eastAsia="zh-CN"/>
        </w:rPr>
        <w:t>Asian Americans’</w:t>
      </w:r>
      <w:r w:rsidRPr="00CC201B">
        <w:rPr>
          <w:rFonts w:eastAsia="Times New Roman" w:cs="Calibri"/>
          <w:b/>
          <w:bCs/>
          <w:color w:val="000000"/>
          <w:sz w:val="10"/>
          <w:szCs w:val="10"/>
          <w:u w:val="single"/>
          <w:lang w:eastAsia="zh-CN"/>
        </w:rPr>
        <w:t xml:space="preserve"> </w:t>
      </w:r>
      <w:r w:rsidRPr="00CC201B">
        <w:rPr>
          <w:rFonts w:eastAsia="Times New Roman" w:cs="Calibri"/>
          <w:color w:val="000000"/>
          <w:sz w:val="12"/>
          <w:szCs w:val="12"/>
          <w:lang w:eastAsia="zh-CN"/>
        </w:rPr>
        <w:t>being mistaken for a foreigner has become their routine experience to the extent that they</w:t>
      </w:r>
      <w:r w:rsidRPr="00CC201B">
        <w:rPr>
          <w:rFonts w:eastAsia="Times New Roman" w:cs="Calibri"/>
          <w:color w:val="000000"/>
          <w:sz w:val="24"/>
          <w:szCs w:val="24"/>
          <w:lang w:eastAsia="zh-CN"/>
        </w:rPr>
        <w:t xml:space="preserve"> </w:t>
      </w:r>
      <w:r w:rsidRPr="00CC201B">
        <w:rPr>
          <w:rFonts w:eastAsia="Times New Roman" w:cs="Calibri"/>
          <w:b/>
          <w:bCs/>
          <w:color w:val="000000"/>
          <w:sz w:val="24"/>
          <w:szCs w:val="24"/>
          <w:u w:val="single"/>
          <w:lang w:eastAsia="zh-CN"/>
        </w:rPr>
        <w:t>cannot be a real American</w:t>
      </w:r>
      <w:r w:rsidRPr="00CC201B">
        <w:rPr>
          <w:rFonts w:eastAsia="Times New Roman" w:cs="Calibri"/>
          <w:color w:val="000000"/>
          <w:sz w:val="24"/>
          <w:szCs w:val="24"/>
          <w:lang w:eastAsia="zh-CN"/>
        </w:rPr>
        <w:t>.</w:t>
      </w:r>
      <w:r w:rsidRPr="00CC201B">
        <w:rPr>
          <w:rFonts w:eastAsia="Times New Roman" w:cs="Calibri"/>
          <w:color w:val="000000"/>
          <w:sz w:val="12"/>
          <w:szCs w:val="12"/>
          <w:lang w:eastAsia="zh-CN"/>
        </w:rPr>
        <w:t xml:space="preserve"> In everyday life in the United States, such awkward situations happen casually and regularly, and affect Asians and Asian Americans deeply,</w:t>
      </w:r>
      <w:r w:rsidRPr="00CC201B">
        <w:rPr>
          <w:rFonts w:eastAsia="Times New Roman" w:cs="Calibri"/>
          <w:color w:val="000000"/>
          <w:sz w:val="24"/>
          <w:szCs w:val="24"/>
          <w:lang w:eastAsia="zh-CN"/>
        </w:rPr>
        <w:t xml:space="preserve"> </w:t>
      </w:r>
      <w:r w:rsidRPr="00CC201B">
        <w:rPr>
          <w:rFonts w:eastAsia="Times New Roman" w:cs="Calibri"/>
          <w:b/>
          <w:bCs/>
          <w:i/>
          <w:iCs/>
          <w:color w:val="000000"/>
          <w:sz w:val="24"/>
          <w:szCs w:val="24"/>
          <w:u w:val="single"/>
          <w:lang w:eastAsia="zh-CN"/>
        </w:rPr>
        <w:t xml:space="preserve">placing </w:t>
      </w:r>
      <w:r w:rsidRPr="00CC201B">
        <w:rPr>
          <w:rFonts w:eastAsia="Times New Roman" w:cs="Calibri"/>
          <w:i/>
          <w:iCs/>
          <w:color w:val="000000"/>
          <w:sz w:val="12"/>
          <w:szCs w:val="12"/>
          <w:lang w:eastAsia="zh-CN"/>
        </w:rPr>
        <w:t xml:space="preserve">them in </w:t>
      </w:r>
      <w:r w:rsidRPr="00CC201B">
        <w:rPr>
          <w:rFonts w:eastAsia="Times New Roman" w:cs="Calibri"/>
          <w:b/>
          <w:bCs/>
          <w:i/>
          <w:iCs/>
          <w:color w:val="000000"/>
          <w:sz w:val="24"/>
          <w:szCs w:val="24"/>
          <w:u w:val="single"/>
          <w:lang w:eastAsia="zh-CN"/>
        </w:rPr>
        <w:t>the status of</w:t>
      </w:r>
      <w:r w:rsidRPr="00CC201B">
        <w:rPr>
          <w:rFonts w:eastAsia="Times New Roman" w:cs="Calibri"/>
          <w:b/>
          <w:bCs/>
          <w:i/>
          <w:iCs/>
          <w:color w:val="000000"/>
          <w:sz w:val="10"/>
          <w:szCs w:val="10"/>
          <w:u w:val="single"/>
          <w:lang w:eastAsia="zh-CN"/>
        </w:rPr>
        <w:t xml:space="preserve"> </w:t>
      </w:r>
      <w:r w:rsidRPr="00CC201B">
        <w:rPr>
          <w:rFonts w:eastAsia="Times New Roman" w:cs="Calibri"/>
          <w:i/>
          <w:iCs/>
          <w:color w:val="000000"/>
          <w:sz w:val="12"/>
          <w:szCs w:val="12"/>
          <w:lang w:eastAsia="zh-CN"/>
        </w:rPr>
        <w:t xml:space="preserve">permanent, yet </w:t>
      </w:r>
      <w:r w:rsidRPr="00CC201B">
        <w:rPr>
          <w:rFonts w:eastAsia="Times New Roman" w:cs="Calibri"/>
          <w:b/>
          <w:bCs/>
          <w:i/>
          <w:iCs/>
          <w:color w:val="000000"/>
          <w:sz w:val="24"/>
          <w:szCs w:val="24"/>
          <w:u w:val="single"/>
          <w:lang w:eastAsia="zh-CN"/>
        </w:rPr>
        <w:t>never complete assimilation</w:t>
      </w:r>
      <w:r w:rsidRPr="00CC201B">
        <w:rPr>
          <w:rFonts w:eastAsia="Times New Roman" w:cs="Calibri"/>
          <w:b/>
          <w:bCs/>
          <w:color w:val="000000"/>
          <w:sz w:val="24"/>
          <w:szCs w:val="24"/>
          <w:u w:val="single"/>
          <w:lang w:eastAsia="zh-CN"/>
        </w:rPr>
        <w:t>.</w:t>
      </w:r>
      <w:r w:rsidRPr="00CC201B">
        <w:rPr>
          <w:rFonts w:eastAsia="Times New Roman" w:cs="Calibri"/>
          <w:color w:val="000000"/>
          <w:sz w:val="12"/>
          <w:szCs w:val="12"/>
          <w:lang w:eastAsia="zh-CN"/>
        </w:rPr>
        <w:t xml:space="preserve"> Due to the popular circulation of knowledge informed by postcolonial studies in academia, the misrecognition of the </w:t>
      </w:r>
      <w:proofErr w:type="gramStart"/>
      <w:r w:rsidRPr="00CC201B">
        <w:rPr>
          <w:rFonts w:eastAsia="Times New Roman" w:cs="Calibri"/>
          <w:color w:val="000000"/>
          <w:sz w:val="12"/>
          <w:szCs w:val="12"/>
          <w:lang w:eastAsia="zh-CN"/>
        </w:rPr>
        <w:t>Other</w:t>
      </w:r>
      <w:proofErr w:type="gramEnd"/>
      <w:r w:rsidRPr="00CC201B">
        <w:rPr>
          <w:rFonts w:eastAsia="Times New Roman" w:cs="Calibri"/>
          <w:color w:val="000000"/>
          <w:sz w:val="12"/>
          <w:szCs w:val="12"/>
          <w:lang w:eastAsia="zh-CN"/>
        </w:rPr>
        <w:t xml:space="preserve"> has become a constant point of reference to support oppositional positions of “</w:t>
      </w:r>
      <w:proofErr w:type="spellStart"/>
      <w:r w:rsidRPr="00CC201B">
        <w:rPr>
          <w:rFonts w:eastAsia="Times New Roman" w:cs="Calibri"/>
          <w:color w:val="000000"/>
          <w:sz w:val="12"/>
          <w:szCs w:val="12"/>
          <w:lang w:eastAsia="zh-CN"/>
        </w:rPr>
        <w:t>minoritized</w:t>
      </w:r>
      <w:proofErr w:type="spellEnd"/>
      <w:r w:rsidRPr="00CC201B">
        <w:rPr>
          <w:rFonts w:eastAsia="Times New Roman" w:cs="Calibri"/>
          <w:color w:val="000000"/>
          <w:sz w:val="12"/>
          <w:szCs w:val="12"/>
          <w:lang w:eastAsia="zh-CN"/>
        </w:rPr>
        <w:t xml:space="preserve">” in opposition to so-called epistemic violence9; our identities are constituted, exchanged, and recognized by the hegemonic social order justifying the legitimacy of existing arbitrary social structures. Given how the cognitive knowledge of ‘who we are’ is predetermined, we are subject to the pre-existing system 8 Who Killed Vincent Chin? </w:t>
      </w:r>
      <w:proofErr w:type="gramStart"/>
      <w:r w:rsidRPr="00CC201B">
        <w:rPr>
          <w:rFonts w:eastAsia="Times New Roman" w:cs="Calibri"/>
          <w:color w:val="000000"/>
          <w:sz w:val="12"/>
          <w:szCs w:val="12"/>
          <w:lang w:eastAsia="zh-CN"/>
        </w:rPr>
        <w:t>is</w:t>
      </w:r>
      <w:proofErr w:type="gramEnd"/>
      <w:r w:rsidRPr="00CC201B">
        <w:rPr>
          <w:rFonts w:eastAsia="Times New Roman" w:cs="Calibri"/>
          <w:color w:val="000000"/>
          <w:sz w:val="12"/>
          <w:szCs w:val="12"/>
          <w:lang w:eastAsia="zh-CN"/>
        </w:rPr>
        <w:t xml:space="preserve"> a 1987 documentary film directed by Christine Choy and produced by Renee Tajima-Pena about the death of Vincent Chin. It was nominated for an Academy Award for Best Documentary Feature. 9 </w:t>
      </w:r>
      <w:proofErr w:type="spellStart"/>
      <w:r w:rsidRPr="00CC201B">
        <w:rPr>
          <w:rFonts w:eastAsia="Times New Roman" w:cs="Calibri"/>
          <w:color w:val="000000"/>
          <w:sz w:val="12"/>
          <w:szCs w:val="12"/>
          <w:lang w:eastAsia="zh-CN"/>
        </w:rPr>
        <w:t>Gayatri</w:t>
      </w:r>
      <w:proofErr w:type="spellEnd"/>
      <w:r w:rsidRPr="00CC201B">
        <w:rPr>
          <w:rFonts w:eastAsia="Times New Roman" w:cs="Calibri"/>
          <w:color w:val="000000"/>
          <w:sz w:val="12"/>
          <w:szCs w:val="12"/>
          <w:lang w:eastAsia="zh-CN"/>
        </w:rPr>
        <w:t xml:space="preserve"> C. </w:t>
      </w:r>
      <w:proofErr w:type="spellStart"/>
      <w:r w:rsidRPr="00CC201B">
        <w:rPr>
          <w:rFonts w:eastAsia="Times New Roman" w:cs="Calibri"/>
          <w:color w:val="000000"/>
          <w:sz w:val="12"/>
          <w:szCs w:val="12"/>
          <w:lang w:eastAsia="zh-CN"/>
        </w:rPr>
        <w:t>Spivak</w:t>
      </w:r>
      <w:proofErr w:type="spellEnd"/>
      <w:r w:rsidRPr="00CC201B">
        <w:rPr>
          <w:rFonts w:eastAsia="Times New Roman" w:cs="Calibri"/>
          <w:color w:val="000000"/>
          <w:sz w:val="12"/>
          <w:szCs w:val="12"/>
          <w:lang w:eastAsia="zh-CN"/>
        </w:rPr>
        <w:t xml:space="preserve"> theorizes the notion of “epistemic violence” in her renowned article “Can the Subaltern Speak?” 31 of signs that creates a kind of epistemological gap between our knowledge of ourselves and how we are referred to. The</w:t>
      </w:r>
      <w:r w:rsidRPr="00CC201B">
        <w:rPr>
          <w:rFonts w:eastAsia="Times New Roman" w:cs="Calibri"/>
          <w:color w:val="000000"/>
          <w:sz w:val="24"/>
          <w:szCs w:val="24"/>
          <w:lang w:eastAsia="zh-CN"/>
        </w:rPr>
        <w:t xml:space="preserve"> </w:t>
      </w:r>
      <w:r w:rsidRPr="00CC201B">
        <w:rPr>
          <w:rFonts w:eastAsia="Times New Roman" w:cs="Calibri"/>
          <w:b/>
          <w:bCs/>
          <w:color w:val="000000"/>
          <w:sz w:val="24"/>
          <w:szCs w:val="24"/>
          <w:u w:val="single"/>
          <w:lang w:eastAsia="zh-CN"/>
        </w:rPr>
        <w:t xml:space="preserve">recognition of </w:t>
      </w:r>
      <w:r w:rsidRPr="00CC201B">
        <w:rPr>
          <w:rFonts w:eastAsia="Times New Roman" w:cs="Calibri"/>
          <w:color w:val="000000"/>
          <w:sz w:val="10"/>
          <w:szCs w:val="10"/>
          <w:lang w:eastAsia="zh-CN"/>
        </w:rPr>
        <w:t>ones’</w:t>
      </w:r>
      <w:r w:rsidRPr="00CC201B">
        <w:rPr>
          <w:rFonts w:eastAsia="Times New Roman" w:cs="Calibri"/>
          <w:b/>
          <w:bCs/>
          <w:color w:val="000000"/>
          <w:sz w:val="24"/>
          <w:szCs w:val="24"/>
          <w:u w:val="single"/>
          <w:lang w:eastAsia="zh-CN"/>
        </w:rPr>
        <w:t xml:space="preserve"> identity as Asian</w:t>
      </w:r>
      <w:r w:rsidRPr="00CC201B">
        <w:rPr>
          <w:rFonts w:eastAsia="Times New Roman" w:cs="Calibri"/>
          <w:color w:val="000000"/>
          <w:sz w:val="10"/>
          <w:szCs w:val="10"/>
          <w:lang w:eastAsia="zh-CN"/>
        </w:rPr>
        <w:t>, for instance,</w:t>
      </w:r>
      <w:r w:rsidRPr="00CC201B">
        <w:rPr>
          <w:rFonts w:eastAsia="Times New Roman" w:cs="Calibri"/>
          <w:color w:val="000000"/>
          <w:sz w:val="24"/>
          <w:szCs w:val="24"/>
          <w:lang w:eastAsia="zh-CN"/>
        </w:rPr>
        <w:t xml:space="preserve"> </w:t>
      </w:r>
      <w:r w:rsidRPr="00CC201B">
        <w:rPr>
          <w:rFonts w:eastAsia="Times New Roman" w:cs="Calibri"/>
          <w:b/>
          <w:bCs/>
          <w:color w:val="000000"/>
          <w:sz w:val="24"/>
          <w:szCs w:val="24"/>
          <w:u w:val="single"/>
          <w:lang w:eastAsia="zh-CN"/>
        </w:rPr>
        <w:t>takes place when</w:t>
      </w:r>
      <w:r w:rsidRPr="00CC201B">
        <w:rPr>
          <w:rFonts w:eastAsia="Times New Roman" w:cs="Calibri"/>
          <w:color w:val="000000"/>
          <w:sz w:val="10"/>
          <w:szCs w:val="10"/>
          <w:lang w:eastAsia="zh-CN"/>
        </w:rPr>
        <w:t xml:space="preserve"> the</w:t>
      </w:r>
      <w:r w:rsidRPr="00CC201B">
        <w:rPr>
          <w:rFonts w:eastAsia="Times New Roman" w:cs="Calibri"/>
          <w:color w:val="000000"/>
          <w:sz w:val="24"/>
          <w:szCs w:val="24"/>
          <w:lang w:eastAsia="zh-CN"/>
        </w:rPr>
        <w:t xml:space="preserve"> </w:t>
      </w:r>
      <w:r w:rsidRPr="00CC201B">
        <w:rPr>
          <w:rFonts w:eastAsia="Times New Roman" w:cs="Calibri"/>
          <w:b/>
          <w:bCs/>
          <w:color w:val="000000"/>
          <w:sz w:val="24"/>
          <w:szCs w:val="24"/>
          <w:u w:val="single"/>
          <w:lang w:eastAsia="zh-CN"/>
        </w:rPr>
        <w:t xml:space="preserve">public </w:t>
      </w:r>
      <w:r w:rsidRPr="00CC201B">
        <w:rPr>
          <w:rFonts w:eastAsia="Times New Roman" w:cs="Calibri"/>
          <w:color w:val="000000"/>
          <w:sz w:val="10"/>
          <w:szCs w:val="10"/>
          <w:lang w:eastAsia="zh-CN"/>
        </w:rPr>
        <w:t>eye</w:t>
      </w:r>
      <w:r w:rsidRPr="00CC201B">
        <w:rPr>
          <w:rFonts w:eastAsia="Times New Roman" w:cs="Calibri"/>
          <w:color w:val="000000"/>
          <w:sz w:val="24"/>
          <w:szCs w:val="24"/>
          <w:lang w:eastAsia="zh-CN"/>
        </w:rPr>
        <w:t xml:space="preserve"> </w:t>
      </w:r>
      <w:r w:rsidRPr="00CC201B">
        <w:rPr>
          <w:rFonts w:eastAsia="Times New Roman" w:cs="Calibri"/>
          <w:b/>
          <w:bCs/>
          <w:color w:val="000000"/>
          <w:sz w:val="24"/>
          <w:szCs w:val="24"/>
          <w:u w:val="single"/>
          <w:lang w:eastAsia="zh-CN"/>
        </w:rPr>
        <w:t>sees something in them that does not</w:t>
      </w:r>
      <w:r w:rsidRPr="00CC201B">
        <w:rPr>
          <w:rFonts w:eastAsia="Times New Roman" w:cs="Calibri"/>
          <w:color w:val="000000"/>
          <w:sz w:val="24"/>
          <w:szCs w:val="24"/>
          <w:lang w:eastAsia="zh-CN"/>
        </w:rPr>
        <w:t xml:space="preserve"> </w:t>
      </w:r>
      <w:r w:rsidRPr="00CC201B">
        <w:rPr>
          <w:rFonts w:eastAsia="Times New Roman" w:cs="Calibri"/>
          <w:color w:val="000000"/>
          <w:sz w:val="10"/>
          <w:szCs w:val="10"/>
          <w:lang w:eastAsia="zh-CN"/>
        </w:rPr>
        <w:t>fully</w:t>
      </w:r>
      <w:r w:rsidRPr="00CC201B">
        <w:rPr>
          <w:rFonts w:eastAsia="Times New Roman" w:cs="Calibri"/>
          <w:color w:val="000000"/>
          <w:sz w:val="24"/>
          <w:szCs w:val="24"/>
          <w:lang w:eastAsia="zh-CN"/>
        </w:rPr>
        <w:t xml:space="preserve"> </w:t>
      </w:r>
      <w:r w:rsidRPr="00CC201B">
        <w:rPr>
          <w:rFonts w:eastAsia="Times New Roman" w:cs="Calibri"/>
          <w:b/>
          <w:bCs/>
          <w:color w:val="000000"/>
          <w:sz w:val="24"/>
          <w:szCs w:val="24"/>
          <w:u w:val="single"/>
          <w:lang w:eastAsia="zh-CN"/>
        </w:rPr>
        <w:t>belong to them</w:t>
      </w:r>
      <w:r w:rsidRPr="00CC201B">
        <w:rPr>
          <w:rFonts w:eastAsia="Times New Roman" w:cs="Calibri"/>
          <w:color w:val="000000"/>
          <w:sz w:val="10"/>
          <w:szCs w:val="10"/>
          <w:lang w:eastAsia="zh-CN"/>
        </w:rPr>
        <w:t xml:space="preserve">. It ascribes to their being a kind of fantasy that makes them “typical” Asians in terms of racial identification. Parts of their </w:t>
      </w:r>
      <w:r w:rsidRPr="00CC201B">
        <w:rPr>
          <w:rFonts w:eastAsia="Times New Roman" w:cs="Calibri"/>
          <w:b/>
          <w:bCs/>
          <w:color w:val="000000"/>
          <w:sz w:val="24"/>
          <w:szCs w:val="24"/>
          <w:u w:val="single"/>
          <w:lang w:eastAsia="zh-CN"/>
        </w:rPr>
        <w:t>bodily appearances</w:t>
      </w:r>
      <w:r w:rsidRPr="00CC201B">
        <w:rPr>
          <w:rFonts w:eastAsia="Times New Roman" w:cs="Calibri"/>
          <w:color w:val="000000"/>
          <w:sz w:val="24"/>
          <w:szCs w:val="24"/>
          <w:lang w:eastAsia="zh-CN"/>
        </w:rPr>
        <w:t xml:space="preserve"> </w:t>
      </w:r>
      <w:r w:rsidRPr="00CC201B">
        <w:rPr>
          <w:rFonts w:eastAsia="Times New Roman" w:cs="Calibri"/>
          <w:color w:val="000000"/>
          <w:sz w:val="10"/>
          <w:szCs w:val="10"/>
          <w:lang w:eastAsia="zh-CN"/>
        </w:rPr>
        <w:t xml:space="preserve">become </w:t>
      </w:r>
      <w:proofErr w:type="spellStart"/>
      <w:r w:rsidRPr="00CC201B">
        <w:rPr>
          <w:rFonts w:eastAsia="Times New Roman" w:cs="Calibri"/>
          <w:b/>
          <w:bCs/>
          <w:color w:val="000000"/>
          <w:sz w:val="24"/>
          <w:szCs w:val="24"/>
          <w:u w:val="single"/>
          <w:lang w:eastAsia="zh-CN"/>
        </w:rPr>
        <w:t>determin</w:t>
      </w:r>
      <w:proofErr w:type="spellEnd"/>
      <w:r w:rsidRPr="00CC201B">
        <w:rPr>
          <w:rFonts w:eastAsia="Times New Roman" w:cs="Calibri"/>
          <w:b/>
          <w:bCs/>
          <w:color w:val="000000"/>
          <w:sz w:val="24"/>
          <w:szCs w:val="24"/>
          <w:u w:val="single"/>
          <w:lang w:eastAsia="zh-CN"/>
        </w:rPr>
        <w:t>[e]</w:t>
      </w:r>
      <w:r w:rsidRPr="00CC201B">
        <w:rPr>
          <w:rFonts w:eastAsia="Times New Roman" w:cs="Calibri"/>
          <w:color w:val="000000"/>
          <w:sz w:val="10"/>
          <w:szCs w:val="10"/>
          <w:lang w:eastAsia="zh-CN"/>
        </w:rPr>
        <w:t>ants of their</w:t>
      </w:r>
      <w:r w:rsidRPr="00CC201B">
        <w:rPr>
          <w:rFonts w:eastAsia="Times New Roman" w:cs="Calibri"/>
          <w:color w:val="000000"/>
          <w:sz w:val="24"/>
          <w:szCs w:val="24"/>
          <w:lang w:eastAsia="zh-CN"/>
        </w:rPr>
        <w:t xml:space="preserve"> </w:t>
      </w:r>
      <w:r w:rsidRPr="00CC201B">
        <w:rPr>
          <w:rFonts w:eastAsia="Times New Roman" w:cs="Calibri"/>
          <w:b/>
          <w:bCs/>
          <w:color w:val="000000"/>
          <w:sz w:val="24"/>
          <w:szCs w:val="24"/>
          <w:u w:val="single"/>
          <w:lang w:eastAsia="zh-CN"/>
        </w:rPr>
        <w:t>racial identity</w:t>
      </w:r>
      <w:r w:rsidRPr="00CC201B">
        <w:rPr>
          <w:rFonts w:eastAsia="Times New Roman" w:cs="Calibri"/>
          <w:color w:val="000000"/>
          <w:sz w:val="10"/>
          <w:szCs w:val="10"/>
          <w:lang w:eastAsia="zh-CN"/>
        </w:rPr>
        <w:t>, functioning as an abstract sign</w:t>
      </w:r>
      <w:r w:rsidRPr="00CC201B">
        <w:rPr>
          <w:rFonts w:eastAsia="Times New Roman" w:cs="Calibri"/>
          <w:color w:val="000000"/>
          <w:sz w:val="24"/>
          <w:szCs w:val="24"/>
          <w:lang w:eastAsia="zh-CN"/>
        </w:rPr>
        <w:t xml:space="preserve"> </w:t>
      </w:r>
      <w:r w:rsidRPr="00CC201B">
        <w:rPr>
          <w:rFonts w:eastAsia="Times New Roman" w:cs="Calibri"/>
          <w:b/>
          <w:bCs/>
          <w:color w:val="000000"/>
          <w:sz w:val="24"/>
          <w:szCs w:val="24"/>
          <w:u w:val="single"/>
          <w:lang w:eastAsia="zh-CN"/>
        </w:rPr>
        <w:t>that automatically refers to</w:t>
      </w:r>
      <w:r w:rsidRPr="00CC201B">
        <w:rPr>
          <w:rFonts w:eastAsia="Times New Roman" w:cs="Calibri"/>
          <w:color w:val="000000"/>
          <w:sz w:val="24"/>
          <w:szCs w:val="24"/>
          <w:lang w:eastAsia="zh-CN"/>
        </w:rPr>
        <w:t xml:space="preserve"> </w:t>
      </w:r>
      <w:r w:rsidRPr="00CC201B">
        <w:rPr>
          <w:rFonts w:eastAsia="Times New Roman" w:cs="Calibri"/>
          <w:color w:val="000000"/>
          <w:sz w:val="10"/>
          <w:szCs w:val="10"/>
          <w:lang w:eastAsia="zh-CN"/>
        </w:rPr>
        <w:t xml:space="preserve">some </w:t>
      </w:r>
      <w:r w:rsidRPr="00CC201B">
        <w:rPr>
          <w:rFonts w:eastAsia="Times New Roman" w:cs="Calibri"/>
          <w:b/>
          <w:bCs/>
          <w:color w:val="000000"/>
          <w:sz w:val="24"/>
          <w:szCs w:val="24"/>
          <w:u w:val="single"/>
          <w:lang w:eastAsia="zh-CN"/>
        </w:rPr>
        <w:t>concept of “Asian,” and their ontological being</w:t>
      </w:r>
      <w:r w:rsidRPr="00CC201B">
        <w:rPr>
          <w:rFonts w:eastAsia="Times New Roman" w:cs="Calibri"/>
          <w:color w:val="000000"/>
          <w:sz w:val="24"/>
          <w:szCs w:val="24"/>
          <w:lang w:eastAsia="zh-CN"/>
        </w:rPr>
        <w:t xml:space="preserve"> </w:t>
      </w:r>
      <w:r w:rsidRPr="00CC201B">
        <w:rPr>
          <w:rFonts w:eastAsia="Times New Roman" w:cs="Calibri"/>
          <w:color w:val="000000"/>
          <w:sz w:val="10"/>
          <w:szCs w:val="10"/>
          <w:lang w:eastAsia="zh-CN"/>
        </w:rPr>
        <w:t xml:space="preserve">has its meaning only in relation to the conceptualized. Their subjectivity thus </w:t>
      </w:r>
      <w:r w:rsidRPr="00CC201B">
        <w:rPr>
          <w:rFonts w:eastAsia="Times New Roman" w:cs="Calibri"/>
          <w:b/>
          <w:bCs/>
          <w:color w:val="000000"/>
          <w:sz w:val="24"/>
          <w:szCs w:val="24"/>
          <w:u w:val="single"/>
          <w:lang w:eastAsia="zh-CN"/>
        </w:rPr>
        <w:t>becomes regulated by,</w:t>
      </w:r>
      <w:r w:rsidRPr="00CC201B">
        <w:rPr>
          <w:rFonts w:eastAsia="Times New Roman" w:cs="Calibri"/>
          <w:color w:val="000000"/>
          <w:sz w:val="24"/>
          <w:szCs w:val="24"/>
          <w:lang w:eastAsia="zh-CN"/>
        </w:rPr>
        <w:t xml:space="preserve"> </w:t>
      </w:r>
      <w:r w:rsidRPr="00CC201B">
        <w:rPr>
          <w:rFonts w:eastAsia="Times New Roman" w:cs="Calibri"/>
          <w:color w:val="000000"/>
          <w:sz w:val="10"/>
          <w:szCs w:val="10"/>
          <w:lang w:eastAsia="zh-CN"/>
        </w:rPr>
        <w:t>and subject to,</w:t>
      </w:r>
      <w:r w:rsidRPr="00CC201B">
        <w:rPr>
          <w:rFonts w:eastAsia="Times New Roman" w:cs="Calibri"/>
          <w:b/>
          <w:bCs/>
          <w:color w:val="000000"/>
          <w:sz w:val="24"/>
          <w:szCs w:val="24"/>
          <w:u w:val="single"/>
          <w:lang w:eastAsia="zh-CN"/>
        </w:rPr>
        <w:t xml:space="preserve"> the</w:t>
      </w:r>
      <w:r w:rsidRPr="00CC201B">
        <w:rPr>
          <w:rFonts w:eastAsia="Times New Roman" w:cs="Calibri"/>
          <w:color w:val="000000"/>
          <w:sz w:val="24"/>
          <w:szCs w:val="24"/>
          <w:lang w:eastAsia="zh-CN"/>
        </w:rPr>
        <w:t xml:space="preserve"> </w:t>
      </w:r>
      <w:proofErr w:type="spellStart"/>
      <w:r w:rsidRPr="00CC201B">
        <w:rPr>
          <w:rFonts w:eastAsia="Times New Roman" w:cs="Calibri"/>
          <w:color w:val="000000"/>
          <w:sz w:val="10"/>
          <w:szCs w:val="10"/>
          <w:lang w:eastAsia="zh-CN"/>
        </w:rPr>
        <w:t>pre established</w:t>
      </w:r>
      <w:proofErr w:type="spellEnd"/>
      <w:r w:rsidRPr="00CC201B">
        <w:rPr>
          <w:rFonts w:eastAsia="Times New Roman" w:cs="Calibri"/>
          <w:color w:val="000000"/>
          <w:sz w:val="10"/>
          <w:szCs w:val="10"/>
          <w:lang w:eastAsia="zh-CN"/>
        </w:rPr>
        <w:t xml:space="preserve"> </w:t>
      </w:r>
      <w:r w:rsidRPr="00CC201B">
        <w:rPr>
          <w:rFonts w:eastAsia="Times New Roman" w:cs="Calibri"/>
          <w:b/>
          <w:bCs/>
          <w:color w:val="000000"/>
          <w:sz w:val="24"/>
          <w:szCs w:val="24"/>
          <w:u w:val="single"/>
          <w:lang w:eastAsia="zh-CN"/>
        </w:rPr>
        <w:t>system</w:t>
      </w:r>
      <w:r w:rsidRPr="00CC201B">
        <w:rPr>
          <w:rFonts w:eastAsia="Times New Roman" w:cs="Calibri"/>
          <w:b/>
          <w:bCs/>
          <w:color w:val="000000"/>
          <w:sz w:val="10"/>
          <w:szCs w:val="10"/>
          <w:u w:val="single"/>
          <w:lang w:eastAsia="zh-CN"/>
        </w:rPr>
        <w:t xml:space="preserve"> </w:t>
      </w:r>
      <w:r w:rsidRPr="00CC201B">
        <w:rPr>
          <w:rFonts w:eastAsia="Times New Roman" w:cs="Calibri"/>
          <w:color w:val="000000"/>
          <w:sz w:val="12"/>
          <w:szCs w:val="12"/>
          <w:lang w:eastAsia="zh-CN"/>
        </w:rPr>
        <w:t xml:space="preserve">of racial identification insofar as it certifies “who they are.” It refers to the way in which any Asian American happens to be recognized as Charlie Chan. “Who they are,” in this sense, indicates, as Louis Althusser might put it, an ideological subject that the contingent and arbitrary rule of social agreements, however biased, constitutes. It is no wonder that Michael Omi and Howard </w:t>
      </w:r>
      <w:proofErr w:type="spellStart"/>
      <w:r w:rsidRPr="00CC201B">
        <w:rPr>
          <w:rFonts w:eastAsia="Times New Roman" w:cs="Calibri"/>
          <w:color w:val="000000"/>
          <w:sz w:val="12"/>
          <w:szCs w:val="12"/>
          <w:lang w:eastAsia="zh-CN"/>
        </w:rPr>
        <w:t>Winant</w:t>
      </w:r>
      <w:proofErr w:type="spellEnd"/>
      <w:r w:rsidRPr="00CC201B">
        <w:rPr>
          <w:rFonts w:eastAsia="Times New Roman" w:cs="Calibri"/>
          <w:color w:val="000000"/>
          <w:sz w:val="12"/>
          <w:szCs w:val="12"/>
          <w:lang w:eastAsia="zh-CN"/>
        </w:rPr>
        <w:t xml:space="preserve"> define racial formation as a “sociohistorical process by which racial categories are created, inhabited, transformed, and destroyed” (RFUS 55). It is interesting to see the way in which particular parts of “what they are made of”—hair color, the shape of eyes, facial features—become the universal referent of “who they are.” They not only represent but also substitute for the imagined totality of their ontological being. In other words, their </w:t>
      </w:r>
      <w:proofErr w:type="spellStart"/>
      <w:r w:rsidRPr="00CC201B">
        <w:rPr>
          <w:rFonts w:eastAsia="Times New Roman" w:cs="Calibri"/>
          <w:color w:val="000000"/>
          <w:sz w:val="12"/>
          <w:szCs w:val="12"/>
          <w:lang w:eastAsia="zh-CN"/>
        </w:rPr>
        <w:t>identitarian</w:t>
      </w:r>
      <w:proofErr w:type="spellEnd"/>
      <w:r w:rsidRPr="00CC201B">
        <w:rPr>
          <w:rFonts w:eastAsia="Times New Roman" w:cs="Calibri"/>
          <w:color w:val="000000"/>
          <w:sz w:val="12"/>
          <w:szCs w:val="12"/>
          <w:lang w:eastAsia="zh-CN"/>
        </w:rPr>
        <w:t xml:space="preserve"> self has its ontological meaning reduced to the conceptual formality of what it means to be Asian American. The process of racial identification, as a result, occurs beyond their control and will in figuring out their self-identity. It keeps escaping and defying their basic desire to 32 differentiate their individual self from that of others. Essential to an understanding of how racial identification takes place is obviously such an uncontrollability of representations. Asian American identity exists as an abstract sign that makes sense in the context of the conceptual Asian like Charlie Chan—for example, the imagined as well as hegemonic system of Asian stereotypes. Within the discursive formality of the identity are imaginary elements that seem both extraneous and intrinsic to Asian American ontology. This epistemological difference in their self-identity stands for the gap. Fundamentally, the gap emerges when </w:t>
      </w:r>
      <w:r w:rsidRPr="00CC201B">
        <w:rPr>
          <w:rFonts w:eastAsia="Times New Roman" w:cs="Calibri"/>
          <w:i/>
          <w:iCs/>
          <w:color w:val="000000"/>
          <w:sz w:val="12"/>
          <w:szCs w:val="12"/>
          <w:lang w:eastAsia="zh-CN"/>
        </w:rPr>
        <w:t>the hegemonic authority of public gaze defines “who they are” as typical of Asian Americans.</w:t>
      </w:r>
      <w:r w:rsidRPr="00CC201B">
        <w:rPr>
          <w:rFonts w:eastAsia="Times New Roman" w:cs="Calibri"/>
          <w:color w:val="000000"/>
          <w:sz w:val="12"/>
          <w:szCs w:val="12"/>
          <w:lang w:eastAsia="zh-CN"/>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 Nonetheless, Asian Americans’ bodies superfluously signify something excessive, more than “who they are,” an elusive meaning that is not always clear and definable vis-à-vis their racial identity. The discrepancy between the formalistic meaning of Asian American identity and the self-reflective or self-referential meaning of their subjective self consists in an indefinable dimension, or an ontological gap, within the identity. Metaphorically, it works as Charlie Chan’s apparitional power encompassing Asian Americans’ distinctive individualities within themselves. 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 Constituted as a cognitive system of knowledge that falls within the realm of common sense, stereotype rather turns Asian Americans into an appendix to the symbolic apparition or uncanny double that reifies their identity in the typical formality of “Asian”—that is, racial fantasy. Asian Americans become a puppet-like agent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 Simply put, the former is the real of them whose subjectivity remains neither fully symbolized nor properly </w:t>
      </w:r>
      <w:proofErr w:type="spellStart"/>
      <w:r w:rsidRPr="00CC201B">
        <w:rPr>
          <w:rFonts w:eastAsia="Times New Roman" w:cs="Calibri"/>
          <w:color w:val="000000"/>
          <w:sz w:val="12"/>
          <w:szCs w:val="12"/>
          <w:lang w:eastAsia="zh-CN"/>
        </w:rPr>
        <w:t>interpellated</w:t>
      </w:r>
      <w:proofErr w:type="spellEnd"/>
      <w:r w:rsidRPr="00CC201B">
        <w:rPr>
          <w:rFonts w:eastAsia="Times New Roman" w:cs="Calibri"/>
          <w:color w:val="000000"/>
          <w:sz w:val="12"/>
          <w:szCs w:val="12"/>
          <w:lang w:eastAsia="zh-CN"/>
        </w:rPr>
        <w:t xml:space="preserve">, an unfathomable dimension of Asian American identity that resists their being completely identified as a typical Asian as a whole. On the contrary, the latter refers to the symbolic figure of the Asian American that the public eye recognizes as one of Charlie Chan Asians. Although it is our fate to be social </w:t>
      </w:r>
      <w:r w:rsidRPr="00CC201B">
        <w:rPr>
          <w:rFonts w:eastAsia="Times New Roman" w:cs="Calibri"/>
          <w:color w:val="000000"/>
          <w:sz w:val="12"/>
          <w:szCs w:val="12"/>
          <w:lang w:eastAsia="zh-CN"/>
        </w:rPr>
        <w:lastRenderedPageBreak/>
        <w:t>subjects dictated by</w:t>
      </w:r>
      <w:r w:rsidRPr="00CC201B">
        <w:rPr>
          <w:rFonts w:eastAsia="Times New Roman" w:cs="Calibri"/>
          <w:b/>
          <w:bCs/>
          <w:color w:val="000000"/>
          <w:sz w:val="10"/>
          <w:szCs w:val="10"/>
          <w:u w:val="single"/>
          <w:lang w:eastAsia="zh-CN"/>
        </w:rPr>
        <w:t xml:space="preserve"> </w:t>
      </w:r>
      <w:r w:rsidRPr="00CC201B">
        <w:rPr>
          <w:rFonts w:eastAsia="Times New Roman" w:cs="Calibri"/>
          <w:b/>
          <w:bCs/>
          <w:color w:val="000000"/>
          <w:sz w:val="24"/>
          <w:szCs w:val="24"/>
          <w:u w:val="single"/>
          <w:lang w:eastAsia="zh-CN"/>
        </w:rPr>
        <w:t xml:space="preserve">the </w:t>
      </w:r>
      <w:r w:rsidRPr="00CC201B">
        <w:rPr>
          <w:rFonts w:eastAsia="Times New Roman" w:cs="Calibri"/>
          <w:color w:val="000000"/>
          <w:sz w:val="12"/>
          <w:szCs w:val="12"/>
          <w:lang w:eastAsia="zh-CN"/>
        </w:rPr>
        <w:t xml:space="preserve">representational </w:t>
      </w:r>
      <w:r w:rsidRPr="00CC201B">
        <w:rPr>
          <w:rFonts w:eastAsia="Times New Roman" w:cs="Calibri"/>
          <w:b/>
          <w:bCs/>
          <w:color w:val="000000"/>
          <w:sz w:val="24"/>
          <w:szCs w:val="24"/>
          <w:u w:val="single"/>
          <w:lang w:eastAsia="zh-CN"/>
        </w:rPr>
        <w:t xml:space="preserve">system that constitutes our </w:t>
      </w:r>
      <w:proofErr w:type="spellStart"/>
      <w:r w:rsidRPr="00CC201B">
        <w:rPr>
          <w:rFonts w:eastAsia="Times New Roman" w:cs="Calibri"/>
          <w:b/>
          <w:bCs/>
          <w:color w:val="000000"/>
          <w:sz w:val="24"/>
          <w:szCs w:val="24"/>
          <w:u w:val="single"/>
          <w:lang w:eastAsia="zh-CN"/>
        </w:rPr>
        <w:t>identitarian</w:t>
      </w:r>
      <w:proofErr w:type="spellEnd"/>
      <w:r w:rsidRPr="00CC201B">
        <w:rPr>
          <w:rFonts w:eastAsia="Times New Roman" w:cs="Calibri"/>
          <w:b/>
          <w:bCs/>
          <w:color w:val="000000"/>
          <w:sz w:val="24"/>
          <w:szCs w:val="24"/>
          <w:u w:val="single"/>
          <w:lang w:eastAsia="zh-CN"/>
        </w:rPr>
        <w:t xml:space="preserve"> position, </w:t>
      </w:r>
      <w:r w:rsidRPr="00CC201B">
        <w:rPr>
          <w:rFonts w:eastAsia="Times New Roman" w:cs="Calibri"/>
          <w:b/>
          <w:bCs/>
          <w:i/>
          <w:iCs/>
          <w:color w:val="000000"/>
          <w:sz w:val="24"/>
          <w:szCs w:val="24"/>
          <w:u w:val="single"/>
          <w:lang w:eastAsia="zh-CN"/>
        </w:rPr>
        <w:t>the gap</w:t>
      </w:r>
      <w:r w:rsidRPr="00CC201B">
        <w:rPr>
          <w:rFonts w:eastAsia="Times New Roman" w:cs="Calibri"/>
          <w:i/>
          <w:iCs/>
          <w:color w:val="000000"/>
          <w:sz w:val="12"/>
          <w:szCs w:val="12"/>
          <w:lang w:eastAsia="zh-CN"/>
        </w:rPr>
        <w:t xml:space="preserve"> of the subject between real and symbolic </w:t>
      </w:r>
      <w:r w:rsidRPr="00CC201B">
        <w:rPr>
          <w:rFonts w:eastAsia="Times New Roman" w:cs="Calibri"/>
          <w:b/>
          <w:bCs/>
          <w:i/>
          <w:iCs/>
          <w:color w:val="000000"/>
          <w:sz w:val="24"/>
          <w:szCs w:val="24"/>
          <w:u w:val="single"/>
          <w:lang w:eastAsia="zh-CN"/>
        </w:rPr>
        <w:t>never comes to a closure</w:t>
      </w:r>
      <w:r w:rsidRPr="00CC201B">
        <w:rPr>
          <w:rFonts w:eastAsia="Times New Roman" w:cs="Calibri"/>
          <w:b/>
          <w:bCs/>
          <w:color w:val="000000"/>
          <w:sz w:val="10"/>
          <w:szCs w:val="10"/>
          <w:u w:val="single"/>
          <w:lang w:eastAsia="zh-CN"/>
        </w:rPr>
        <w:t>.</w:t>
      </w:r>
      <w:r w:rsidRPr="00CC201B">
        <w:rPr>
          <w:rFonts w:eastAsia="Times New Roman" w:cs="Calibri"/>
          <w:color w:val="000000"/>
          <w:sz w:val="12"/>
          <w:szCs w:val="12"/>
          <w:lang w:eastAsia="zh-CN"/>
        </w:rPr>
        <w:t xml:space="preserve"> The </w:t>
      </w:r>
      <w:proofErr w:type="spellStart"/>
      <w:r w:rsidRPr="00CC201B">
        <w:rPr>
          <w:rFonts w:eastAsia="Times New Roman" w:cs="Calibri"/>
          <w:color w:val="000000"/>
          <w:sz w:val="12"/>
          <w:szCs w:val="12"/>
          <w:lang w:eastAsia="zh-CN"/>
        </w:rPr>
        <w:t>identitarian</w:t>
      </w:r>
      <w:proofErr w:type="spellEnd"/>
      <w:r w:rsidRPr="00CC201B">
        <w:rPr>
          <w:rFonts w:eastAsia="Times New Roman" w:cs="Calibri"/>
          <w:color w:val="000000"/>
          <w:sz w:val="12"/>
          <w:szCs w:val="12"/>
          <w:lang w:eastAsia="zh-CN"/>
        </w:rPr>
        <w:t xml:space="preserve"> system of representation can maintain itself through social agreements for the communication between self and other.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CC201B">
        <w:rPr>
          <w:rFonts w:eastAsia="Times New Roman" w:cs="Calibri"/>
          <w:color w:val="000000"/>
          <w:sz w:val="12"/>
          <w:szCs w:val="12"/>
          <w:lang w:eastAsia="zh-CN"/>
        </w:rPr>
        <w:t>known</w:t>
      </w:r>
      <w:proofErr w:type="spellEnd"/>
      <w:r w:rsidRPr="00CC201B">
        <w:rPr>
          <w:rFonts w:eastAsia="Times New Roman" w:cs="Calibri"/>
          <w:color w:val="000000"/>
          <w:sz w:val="12"/>
          <w:szCs w:val="12"/>
          <w:lang w:eastAsia="zh-CN"/>
        </w:rPr>
        <w:t xml:space="preserve"> and, simultaneously, that which alienates our will from ourselves in both the aesthetic and political spheres” (21). 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CC201B" w:rsidRPr="00CC201B" w:rsidRDefault="00CC201B" w:rsidP="00CC201B">
      <w:pPr>
        <w:spacing w:after="240" w:line="240" w:lineRule="auto"/>
        <w:rPr>
          <w:rFonts w:ascii="Times New Roman" w:eastAsia="Times New Roman" w:hAnsi="Times New Roman" w:cs="Times New Roman"/>
          <w:sz w:val="24"/>
          <w:szCs w:val="24"/>
          <w:lang w:eastAsia="zh-CN"/>
        </w:rPr>
      </w:pPr>
    </w:p>
    <w:p w:rsidR="00CC201B" w:rsidRPr="00CC201B" w:rsidRDefault="00CC201B" w:rsidP="00CC201B">
      <w:pPr>
        <w:spacing w:before="240" w:after="80" w:line="240" w:lineRule="auto"/>
        <w:outlineLvl w:val="3"/>
        <w:rPr>
          <w:rFonts w:ascii="Times New Roman" w:eastAsia="Times New Roman" w:hAnsi="Times New Roman" w:cs="Times New Roman"/>
          <w:b/>
          <w:bCs/>
          <w:sz w:val="24"/>
          <w:szCs w:val="24"/>
          <w:lang w:eastAsia="zh-CN"/>
        </w:rPr>
      </w:pPr>
      <w:r w:rsidRPr="00CC201B">
        <w:rPr>
          <w:rFonts w:ascii="Arial" w:eastAsia="Times New Roman" w:hAnsi="Arial" w:cs="Arial"/>
          <w:color w:val="000000"/>
          <w:sz w:val="26"/>
          <w:szCs w:val="26"/>
          <w:lang w:eastAsia="zh-CN"/>
        </w:rPr>
        <w:t xml:space="preserve">Forms of communication acts to publicly shame the Asian Body – we are always in the state as “almost, but not quite”. Education spaces like debate are specifically key to exclude the Asian identity and create a sense of </w:t>
      </w:r>
      <w:proofErr w:type="spellStart"/>
      <w:r w:rsidRPr="00CC201B">
        <w:rPr>
          <w:rFonts w:ascii="Arial" w:eastAsia="Times New Roman" w:hAnsi="Arial" w:cs="Arial"/>
          <w:color w:val="000000"/>
          <w:sz w:val="26"/>
          <w:szCs w:val="26"/>
          <w:lang w:eastAsia="zh-CN"/>
        </w:rPr>
        <w:t>mis</w:t>
      </w:r>
      <w:proofErr w:type="spellEnd"/>
      <w:r w:rsidRPr="00CC201B">
        <w:rPr>
          <w:rFonts w:ascii="Arial" w:eastAsia="Times New Roman" w:hAnsi="Arial" w:cs="Arial"/>
          <w:color w:val="000000"/>
          <w:sz w:val="26"/>
          <w:szCs w:val="26"/>
          <w:lang w:eastAsia="zh-CN"/>
        </w:rPr>
        <w:t xml:space="preserve"> belonging.</w:t>
      </w:r>
    </w:p>
    <w:p w:rsidR="00CC201B" w:rsidRPr="00CC201B" w:rsidRDefault="00CC201B" w:rsidP="00CC201B">
      <w:pPr>
        <w:spacing w:before="240" w:after="240" w:line="240" w:lineRule="auto"/>
        <w:rPr>
          <w:rFonts w:ascii="Times New Roman" w:eastAsia="Times New Roman" w:hAnsi="Times New Roman" w:cs="Times New Roman"/>
          <w:sz w:val="24"/>
          <w:szCs w:val="24"/>
          <w:lang w:eastAsia="zh-CN"/>
        </w:rPr>
      </w:pPr>
      <w:proofErr w:type="spellStart"/>
      <w:r w:rsidRPr="00CC201B">
        <w:rPr>
          <w:rFonts w:ascii="Arial" w:eastAsia="Times New Roman" w:hAnsi="Arial" w:cs="Arial"/>
          <w:color w:val="000000"/>
          <w:sz w:val="28"/>
          <w:szCs w:val="28"/>
          <w:lang w:eastAsia="zh-CN"/>
        </w:rPr>
        <w:t>Eng</w:t>
      </w:r>
      <w:proofErr w:type="spellEnd"/>
      <w:r w:rsidRPr="00CC201B">
        <w:rPr>
          <w:rFonts w:ascii="Arial" w:eastAsia="Times New Roman" w:hAnsi="Arial" w:cs="Arial"/>
          <w:color w:val="000000"/>
          <w:sz w:val="28"/>
          <w:szCs w:val="28"/>
          <w:lang w:eastAsia="zh-CN"/>
        </w:rPr>
        <w:t xml:space="preserve"> &amp; Han 1,</w:t>
      </w:r>
      <w:r w:rsidRPr="00CC201B">
        <w:rPr>
          <w:rFonts w:ascii="Arial" w:eastAsia="Times New Roman" w:hAnsi="Arial" w:cs="Arial"/>
          <w:color w:val="000000"/>
          <w:sz w:val="16"/>
          <w:szCs w:val="16"/>
          <w:lang w:eastAsia="zh-CN"/>
        </w:rPr>
        <w:t xml:space="preserve"> DAVID L. ENG &amp; SHINHEE HAN [David L. </w:t>
      </w:r>
      <w:proofErr w:type="spellStart"/>
      <w:r w:rsidRPr="00CC201B">
        <w:rPr>
          <w:rFonts w:ascii="Arial" w:eastAsia="Times New Roman" w:hAnsi="Arial" w:cs="Arial"/>
          <w:color w:val="000000"/>
          <w:sz w:val="16"/>
          <w:szCs w:val="16"/>
          <w:lang w:eastAsia="zh-CN"/>
        </w:rPr>
        <w:t>Eng</w:t>
      </w:r>
      <w:proofErr w:type="spellEnd"/>
      <w:r w:rsidRPr="00CC201B">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CC201B">
        <w:rPr>
          <w:rFonts w:ascii="Arial" w:eastAsia="Times New Roman" w:hAnsi="Arial" w:cs="Arial"/>
          <w:color w:val="000000"/>
          <w:sz w:val="16"/>
          <w:szCs w:val="16"/>
          <w:lang w:eastAsia="zh-CN"/>
        </w:rPr>
        <w:t>UPenn</w:t>
      </w:r>
      <w:proofErr w:type="spellEnd"/>
      <w:r w:rsidRPr="00CC201B">
        <w:rPr>
          <w:rFonts w:ascii="Arial" w:eastAsia="Times New Roman" w:hAnsi="Arial" w:cs="Arial"/>
          <w:color w:val="000000"/>
          <w:sz w:val="16"/>
          <w:szCs w:val="16"/>
          <w:lang w:eastAsia="zh-CN"/>
        </w:rPr>
        <w:t xml:space="preserve">. He is also Professor in the Program in Asian American Studies, the Program in Comparative Literature &amp; Literary Theory, and the Program in Gender, Sexuality &amp; Women's Studies. At Penn, </w:t>
      </w:r>
      <w:proofErr w:type="spellStart"/>
      <w:r w:rsidRPr="00CC201B">
        <w:rPr>
          <w:rFonts w:ascii="Arial" w:eastAsia="Times New Roman" w:hAnsi="Arial" w:cs="Arial"/>
          <w:color w:val="000000"/>
          <w:sz w:val="16"/>
          <w:szCs w:val="16"/>
          <w:lang w:eastAsia="zh-CN"/>
        </w:rPr>
        <w:t>Eng</w:t>
      </w:r>
      <w:proofErr w:type="spellEnd"/>
      <w:r w:rsidRPr="00CC201B">
        <w:rPr>
          <w:rFonts w:ascii="Arial" w:eastAsia="Times New Roman" w:hAnsi="Arial" w:cs="Arial"/>
          <w:color w:val="000000"/>
          <w:sz w:val="16"/>
          <w:szCs w:val="16"/>
          <w:lang w:eastAsia="zh-CN"/>
        </w:rPr>
        <w:t xml:space="preserve"> is a founding </w:t>
      </w:r>
      <w:proofErr w:type="spellStart"/>
      <w:r w:rsidRPr="00CC201B">
        <w:rPr>
          <w:rFonts w:ascii="Arial" w:eastAsia="Times New Roman" w:hAnsi="Arial" w:cs="Arial"/>
          <w:color w:val="000000"/>
          <w:sz w:val="16"/>
          <w:szCs w:val="16"/>
          <w:lang w:eastAsia="zh-CN"/>
        </w:rPr>
        <w:t>convenor</w:t>
      </w:r>
      <w:proofErr w:type="spellEnd"/>
      <w:r w:rsidRPr="00CC201B">
        <w:rPr>
          <w:rFonts w:ascii="Arial" w:eastAsia="Times New Roman" w:hAnsi="Arial" w:cs="Arial"/>
          <w:color w:val="000000"/>
          <w:sz w:val="16"/>
          <w:szCs w:val="16"/>
          <w:lang w:eastAsia="zh-CN"/>
        </w:rPr>
        <w:t xml:space="preserve"> of the Faculty Working Group on Race and Empire Studies as well as a member of the Executive Board of Gender, Sexuality &amp; Women's Studies and the Alice Paul Center.  </w:t>
      </w:r>
      <w:proofErr w:type="spellStart"/>
      <w:r w:rsidRPr="00CC201B">
        <w:rPr>
          <w:rFonts w:ascii="Arial" w:eastAsia="Times New Roman" w:hAnsi="Arial" w:cs="Arial"/>
          <w:color w:val="000000"/>
          <w:sz w:val="16"/>
          <w:szCs w:val="16"/>
          <w:lang w:eastAsia="zh-CN"/>
        </w:rPr>
        <w:t>Shinhee</w:t>
      </w:r>
      <w:proofErr w:type="spellEnd"/>
      <w:r w:rsidRPr="00CC201B">
        <w:rPr>
          <w:rFonts w:ascii="Arial" w:eastAsia="Times New Roman" w:hAnsi="Arial" w:cs="Arial"/>
          <w:color w:val="000000"/>
          <w:sz w:val="16"/>
          <w:szCs w:val="16"/>
          <w:lang w:eastAsia="zh-CN"/>
        </w:rPr>
        <w:t xml:space="preserve"> Han, Ph.D. is </w:t>
      </w:r>
      <w:proofErr w:type="gramStart"/>
      <w:r w:rsidRPr="00CC201B">
        <w:rPr>
          <w:rFonts w:ascii="Arial" w:eastAsia="Times New Roman" w:hAnsi="Arial" w:cs="Arial"/>
          <w:color w:val="000000"/>
          <w:sz w:val="16"/>
          <w:szCs w:val="16"/>
          <w:lang w:eastAsia="zh-CN"/>
        </w:rPr>
        <w:t>aa</w:t>
      </w:r>
      <w:proofErr w:type="gramEnd"/>
      <w:r w:rsidRPr="00CC201B">
        <w:rPr>
          <w:rFonts w:ascii="Arial" w:eastAsia="Times New Roman" w:hAnsi="Arial" w:cs="Arial"/>
          <w:color w:val="000000"/>
          <w:sz w:val="16"/>
          <w:szCs w:val="16"/>
          <w:lang w:eastAsia="zh-CN"/>
        </w:rPr>
        <w:t xml:space="preserve"> senior psychotherapist at the </w:t>
      </w:r>
      <w:proofErr w:type="spellStart"/>
      <w:r w:rsidRPr="00CC201B">
        <w:rPr>
          <w:rFonts w:ascii="Arial" w:eastAsia="Times New Roman" w:hAnsi="Arial" w:cs="Arial"/>
          <w:color w:val="000000"/>
          <w:sz w:val="16"/>
          <w:szCs w:val="16"/>
          <w:lang w:eastAsia="zh-CN"/>
        </w:rPr>
        <w:t>Newschool</w:t>
      </w:r>
      <w:proofErr w:type="spellEnd"/>
      <w:r w:rsidRPr="00CC201B">
        <w:rPr>
          <w:rFonts w:ascii="Arial" w:eastAsia="Times New Roman" w:hAnsi="Arial" w:cs="Arial"/>
          <w:color w:val="000000"/>
          <w:sz w:val="16"/>
          <w:szCs w:val="16"/>
          <w:lang w:eastAsia="zh-CN"/>
        </w:rPr>
        <w:t xml:space="preserve"> University's counseling service.  Her clinical specializations include Asian and Asian American mental health, transnational adoptees, </w:t>
      </w:r>
      <w:proofErr w:type="gramStart"/>
      <w:r w:rsidRPr="00CC201B">
        <w:rPr>
          <w:rFonts w:ascii="Arial" w:eastAsia="Times New Roman" w:hAnsi="Arial" w:cs="Arial"/>
          <w:color w:val="000000"/>
          <w:sz w:val="16"/>
          <w:szCs w:val="16"/>
          <w:lang w:eastAsia="zh-CN"/>
        </w:rPr>
        <w:t>LGBT</w:t>
      </w:r>
      <w:proofErr w:type="gramEnd"/>
      <w:r w:rsidRPr="00CC201B">
        <w:rPr>
          <w:rFonts w:ascii="Arial" w:eastAsia="Times New Roman" w:hAnsi="Arial" w:cs="Arial"/>
          <w:color w:val="000000"/>
          <w:sz w:val="16"/>
          <w:szCs w:val="16"/>
          <w:lang w:eastAsia="zh-CN"/>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CC201B">
        <w:rPr>
          <w:rFonts w:ascii="Arial" w:eastAsia="Times New Roman" w:hAnsi="Arial" w:cs="Arial"/>
          <w:color w:val="000000"/>
          <w:sz w:val="16"/>
          <w:szCs w:val="16"/>
          <w:lang w:eastAsia="zh-CN"/>
        </w:rPr>
        <w:t>ghs</w:t>
      </w:r>
      <w:proofErr w:type="spellEnd"/>
      <w:r w:rsidRPr="00CC201B">
        <w:rPr>
          <w:rFonts w:ascii="Arial" w:eastAsia="Times New Roman" w:hAnsi="Arial" w:cs="Arial"/>
          <w:color w:val="000000"/>
          <w:sz w:val="16"/>
          <w:szCs w:val="16"/>
          <w:lang w:eastAsia="zh-CN"/>
        </w:rPr>
        <w:t>//BZ Recut Mini M</w:t>
      </w:r>
    </w:p>
    <w:p w:rsidR="00CC201B" w:rsidRPr="00CC201B" w:rsidRDefault="00CC201B" w:rsidP="00CC201B">
      <w:pPr>
        <w:spacing w:before="240" w:after="240" w:line="240" w:lineRule="auto"/>
        <w:rPr>
          <w:rFonts w:ascii="Times New Roman" w:eastAsia="Times New Roman" w:hAnsi="Times New Roman" w:cs="Times New Roman"/>
          <w:sz w:val="24"/>
          <w:szCs w:val="24"/>
          <w:lang w:eastAsia="zh-CN"/>
        </w:rPr>
      </w:pPr>
      <w:r w:rsidRPr="00CC201B">
        <w:rPr>
          <w:rFonts w:ascii="Tahoma" w:eastAsia="Times New Roman" w:hAnsi="Tahoma" w:cs="Tahoma"/>
          <w:color w:val="000000"/>
          <w:sz w:val="10"/>
          <w:szCs w:val="10"/>
          <w:lang w:eastAsia="zh-CN"/>
        </w:rPr>
        <w:t>﻿</w:t>
      </w:r>
      <w:r w:rsidRPr="00CC201B">
        <w:rPr>
          <w:rFonts w:ascii="Arial" w:eastAsia="Times New Roman" w:hAnsi="Arial" w:cs="Arial"/>
          <w:color w:val="000000"/>
          <w:sz w:val="10"/>
          <w:szCs w:val="10"/>
          <w:lang w:eastAsia="zh-CN"/>
        </w:rPr>
        <w:t xml:space="preserve">MIMICRY; OR, THE MELANCHOLIC MACHINE </w:t>
      </w:r>
      <w:proofErr w:type="gramStart"/>
      <w:r w:rsidRPr="00CC201B">
        <w:rPr>
          <w:rFonts w:ascii="Arial" w:eastAsia="Times New Roman" w:hAnsi="Arial" w:cs="Arial"/>
          <w:i/>
          <w:iCs/>
          <w:color w:val="000000"/>
          <w:sz w:val="10"/>
          <w:szCs w:val="10"/>
          <w:lang w:eastAsia="zh-CN"/>
        </w:rPr>
        <w:t>Racial</w:t>
      </w:r>
      <w:proofErr w:type="gramEnd"/>
      <w:r w:rsidRPr="00CC201B">
        <w:rPr>
          <w:rFonts w:ascii="Arial" w:eastAsia="Times New Roman" w:hAnsi="Arial" w:cs="Arial"/>
          <w:i/>
          <w:iCs/>
          <w:color w:val="000000"/>
          <w:sz w:val="10"/>
          <w:szCs w:val="10"/>
          <w:lang w:eastAsia="zh-CN"/>
        </w:rPr>
        <w:t xml:space="preserve"> melancholia as psychic splitting and national dis-ease opens on the interconnected terrains of mimicry, ambivalence, and the stereotype</w:t>
      </w:r>
      <w:r w:rsidRPr="00CC201B">
        <w:rPr>
          <w:rFonts w:ascii="Arial" w:eastAsia="Times New Roman" w:hAnsi="Arial" w:cs="Arial"/>
          <w:color w:val="000000"/>
          <w:sz w:val="10"/>
          <w:szCs w:val="10"/>
          <w:lang w:eastAsia="zh-CN"/>
        </w:rPr>
        <w:t xml:space="preserve">. In his seminal essay “Of Mimicry and Man: The Ambivalence of Colonial Discourse,” </w:t>
      </w:r>
      <w:proofErr w:type="spellStart"/>
      <w:r w:rsidRPr="00CC201B">
        <w:rPr>
          <w:rFonts w:ascii="Arial" w:eastAsia="Times New Roman" w:hAnsi="Arial" w:cs="Arial"/>
          <w:color w:val="000000"/>
          <w:sz w:val="10"/>
          <w:szCs w:val="10"/>
          <w:lang w:eastAsia="zh-CN"/>
        </w:rPr>
        <w:t>Homi</w:t>
      </w:r>
      <w:proofErr w:type="spellEnd"/>
      <w:r w:rsidRPr="00CC201B">
        <w:rPr>
          <w:rFonts w:ascii="Arial" w:eastAsia="Times New Roman" w:hAnsi="Arial" w:cs="Arial"/>
          <w:color w:val="000000"/>
          <w:sz w:val="10"/>
          <w:szCs w:val="10"/>
          <w:lang w:eastAsia="zh-CN"/>
        </w:rPr>
        <w:t xml:space="preserve"> </w:t>
      </w:r>
      <w:proofErr w:type="spellStart"/>
      <w:r w:rsidRPr="00CC201B">
        <w:rPr>
          <w:rFonts w:ascii="Arial" w:eastAsia="Times New Roman" w:hAnsi="Arial" w:cs="Arial"/>
          <w:color w:val="000000"/>
          <w:sz w:val="10"/>
          <w:szCs w:val="10"/>
          <w:lang w:eastAsia="zh-CN"/>
        </w:rPr>
        <w:t>Bhabha</w:t>
      </w:r>
      <w:proofErr w:type="spellEnd"/>
      <w:r w:rsidRPr="00CC201B">
        <w:rPr>
          <w:rFonts w:ascii="Arial" w:eastAsia="Times New Roman" w:hAnsi="Arial" w:cs="Arial"/>
          <w:color w:val="000000"/>
          <w:sz w:val="10"/>
          <w:szCs w:val="10"/>
          <w:lang w:eastAsia="zh-CN"/>
        </w:rPr>
        <w:t xml:space="preserve"> describes the ways in which a </w:t>
      </w:r>
      <w:r w:rsidRPr="00CC201B">
        <w:rPr>
          <w:rFonts w:ascii="Arial" w:eastAsia="Times New Roman" w:hAnsi="Arial" w:cs="Arial"/>
          <w:b/>
          <w:bCs/>
          <w:color w:val="000000"/>
          <w:sz w:val="26"/>
          <w:szCs w:val="26"/>
          <w:u w:val="single"/>
          <w:lang w:eastAsia="zh-CN"/>
        </w:rPr>
        <w:t>colonial regime compels the colonized subject to mimic</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color w:val="000000"/>
          <w:sz w:val="10"/>
          <w:szCs w:val="10"/>
          <w:lang w:eastAsia="zh-CN"/>
        </w:rPr>
        <w:t>Western ideals of</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b/>
          <w:bCs/>
          <w:color w:val="000000"/>
          <w:sz w:val="26"/>
          <w:szCs w:val="26"/>
          <w:u w:val="single"/>
          <w:lang w:eastAsia="zh-CN"/>
        </w:rPr>
        <w:t>whiteness.</w:t>
      </w:r>
      <w:r w:rsidRPr="00CC201B">
        <w:rPr>
          <w:rFonts w:ascii="Arial" w:eastAsia="Times New Roman" w:hAnsi="Arial" w:cs="Arial"/>
          <w:color w:val="000000"/>
          <w:sz w:val="26"/>
          <w:szCs w:val="26"/>
          <w:lang w:eastAsia="zh-CN"/>
        </w:rPr>
        <w:t xml:space="preserve"> </w:t>
      </w:r>
      <w:r w:rsidRPr="00CC201B">
        <w:rPr>
          <w:rFonts w:ascii="Arial" w:eastAsia="Times New Roman" w:hAnsi="Arial" w:cs="Arial"/>
          <w:color w:val="000000"/>
          <w:sz w:val="16"/>
          <w:szCs w:val="16"/>
          <w:lang w:eastAsia="zh-CN"/>
        </w:rPr>
        <w:t xml:space="preserve">At the same time, this mimicry is also condemned to failure. </w:t>
      </w:r>
      <w:proofErr w:type="spellStart"/>
      <w:r w:rsidRPr="00CC201B">
        <w:rPr>
          <w:rFonts w:ascii="Arial" w:eastAsia="Times New Roman" w:hAnsi="Arial" w:cs="Arial"/>
          <w:color w:val="000000"/>
          <w:sz w:val="16"/>
          <w:szCs w:val="16"/>
          <w:lang w:eastAsia="zh-CN"/>
        </w:rPr>
        <w:t>Bhab</w:t>
      </w:r>
      <w:r w:rsidRPr="00CC201B">
        <w:rPr>
          <w:rFonts w:ascii="Arial" w:eastAsia="Times New Roman" w:hAnsi="Arial" w:cs="Arial"/>
          <w:color w:val="000000"/>
          <w:sz w:val="10"/>
          <w:szCs w:val="10"/>
          <w:lang w:eastAsia="zh-CN"/>
        </w:rPr>
        <w:t>ha</w:t>
      </w:r>
      <w:proofErr w:type="spellEnd"/>
      <w:r w:rsidRPr="00CC201B">
        <w:rPr>
          <w:rFonts w:ascii="Arial" w:eastAsia="Times New Roman" w:hAnsi="Arial" w:cs="Arial"/>
          <w:color w:val="000000"/>
          <w:sz w:val="10"/>
          <w:szCs w:val="10"/>
          <w:lang w:eastAsia="zh-CN"/>
        </w:rPr>
        <w:t xml:space="preserve"> writes, “Colonial mimicry is the desire for a reformed, recognizable </w:t>
      </w:r>
      <w:proofErr w:type="gramStart"/>
      <w:r w:rsidRPr="00CC201B">
        <w:rPr>
          <w:rFonts w:ascii="Arial" w:eastAsia="Times New Roman" w:hAnsi="Arial" w:cs="Arial"/>
          <w:color w:val="000000"/>
          <w:sz w:val="10"/>
          <w:szCs w:val="10"/>
          <w:lang w:eastAsia="zh-CN"/>
        </w:rPr>
        <w:t>Other</w:t>
      </w:r>
      <w:proofErr w:type="gramEnd"/>
      <w:r w:rsidRPr="00CC201B">
        <w:rPr>
          <w:rFonts w:ascii="Arial" w:eastAsia="Times New Roman" w:hAnsi="Arial" w:cs="Arial"/>
          <w:color w:val="000000"/>
          <w:sz w:val="10"/>
          <w:szCs w:val="10"/>
          <w:lang w:eastAsia="zh-CN"/>
        </w:rPr>
        <w:t xml:space="preserve">, as a subject of a difference that is almost the same, but not quite. Which is to say, that the discourse of mimicry is constructed around an ambivalence; in order to be effective, </w:t>
      </w:r>
      <w:r w:rsidRPr="00CC201B">
        <w:rPr>
          <w:rFonts w:ascii="Arial" w:eastAsia="Times New Roman" w:hAnsi="Arial" w:cs="Arial"/>
          <w:i/>
          <w:iCs/>
          <w:color w:val="000000"/>
          <w:sz w:val="10"/>
          <w:szCs w:val="10"/>
          <w:lang w:eastAsia="zh-CN"/>
        </w:rPr>
        <w:t>mimicry must continually reproduce its slippage, its excess, its difference.…</w:t>
      </w:r>
      <w:r w:rsidRPr="00CC201B">
        <w:rPr>
          <w:rFonts w:ascii="Arial" w:eastAsia="Times New Roman" w:hAnsi="Arial" w:cs="Arial"/>
          <w:b/>
          <w:bCs/>
          <w:i/>
          <w:iCs/>
          <w:color w:val="000000"/>
          <w:sz w:val="28"/>
          <w:szCs w:val="28"/>
          <w:u w:val="single"/>
          <w:lang w:eastAsia="zh-CN"/>
        </w:rPr>
        <w:t xml:space="preserve"> </w:t>
      </w:r>
      <w:r w:rsidRPr="00CC201B">
        <w:rPr>
          <w:rFonts w:ascii="Arial" w:eastAsia="Times New Roman" w:hAnsi="Arial" w:cs="Arial"/>
          <w:b/>
          <w:bCs/>
          <w:i/>
          <w:iCs/>
          <w:color w:val="000000"/>
          <w:sz w:val="26"/>
          <w:szCs w:val="26"/>
          <w:u w:val="single"/>
          <w:lang w:eastAsia="zh-CN"/>
        </w:rPr>
        <w:t>Almost the same but not white</w:t>
      </w:r>
      <w:r w:rsidRPr="00CC201B">
        <w:rPr>
          <w:rFonts w:ascii="Arial" w:eastAsia="Times New Roman" w:hAnsi="Arial" w:cs="Arial"/>
          <w:color w:val="000000"/>
          <w:sz w:val="16"/>
          <w:szCs w:val="16"/>
          <w:lang w:eastAsia="zh-CN"/>
        </w:rPr>
        <w:t>.</w:t>
      </w:r>
      <w:r w:rsidRPr="00CC201B">
        <w:rPr>
          <w:rFonts w:ascii="Arial" w:eastAsia="Times New Roman" w:hAnsi="Arial" w:cs="Arial"/>
          <w:color w:val="000000"/>
          <w:sz w:val="5"/>
          <w:szCs w:val="5"/>
          <w:lang w:eastAsia="zh-CN"/>
        </w:rPr>
        <w:t xml:space="preserve">”28 </w:t>
      </w:r>
      <w:proofErr w:type="spellStart"/>
      <w:r w:rsidRPr="00CC201B">
        <w:rPr>
          <w:rFonts w:ascii="Arial" w:eastAsia="Times New Roman" w:hAnsi="Arial" w:cs="Arial"/>
          <w:color w:val="000000"/>
          <w:sz w:val="5"/>
          <w:szCs w:val="5"/>
          <w:lang w:eastAsia="zh-CN"/>
        </w:rPr>
        <w:t>Bhabha</w:t>
      </w:r>
      <w:proofErr w:type="spellEnd"/>
      <w:r w:rsidRPr="00CC201B">
        <w:rPr>
          <w:rFonts w:ascii="Arial" w:eastAsia="Times New Roman" w:hAnsi="Arial" w:cs="Arial"/>
          <w:color w:val="000000"/>
          <w:sz w:val="5"/>
          <w:szCs w:val="5"/>
          <w:lang w:eastAsia="zh-CN"/>
        </w:rPr>
        <w:t xml:space="preserve"> locates and labels the social imperative to assimilate as the colonial structure of mimicry. He highlights not only the social performance but also its inevitable, built-in failure. </w:t>
      </w:r>
      <w:r w:rsidRPr="00CC201B">
        <w:rPr>
          <w:rFonts w:ascii="Arial" w:eastAsia="Times New Roman" w:hAnsi="Arial" w:cs="Arial"/>
          <w:i/>
          <w:iCs/>
          <w:color w:val="000000"/>
          <w:sz w:val="5"/>
          <w:szCs w:val="5"/>
          <w:lang w:eastAsia="zh-CN"/>
        </w:rPr>
        <w:t xml:space="preserve">This doubling of difference that is almost the same but not quite, almost the same but not white, results in ambivalence, which comes to define the failure of mimicry. </w:t>
      </w:r>
      <w:r w:rsidRPr="00CC201B">
        <w:rPr>
          <w:rFonts w:ascii="Arial" w:eastAsia="Times New Roman" w:hAnsi="Arial" w:cs="Arial"/>
          <w:color w:val="000000"/>
          <w:sz w:val="5"/>
          <w:szCs w:val="5"/>
          <w:lang w:eastAsia="zh-CN"/>
        </w:rPr>
        <w:t xml:space="preserve">Here we elaborate on </w:t>
      </w:r>
      <w:proofErr w:type="spellStart"/>
      <w:r w:rsidRPr="00CC201B">
        <w:rPr>
          <w:rFonts w:ascii="Arial" w:eastAsia="Times New Roman" w:hAnsi="Arial" w:cs="Arial"/>
          <w:color w:val="000000"/>
          <w:sz w:val="5"/>
          <w:szCs w:val="5"/>
          <w:lang w:eastAsia="zh-CN"/>
        </w:rPr>
        <w:t>Bhabha’s</w:t>
      </w:r>
      <w:proofErr w:type="spellEnd"/>
      <w:r w:rsidRPr="00CC201B">
        <w:rPr>
          <w:rFonts w:ascii="Arial" w:eastAsia="Times New Roman" w:hAnsi="Arial" w:cs="Arial"/>
          <w:color w:val="000000"/>
          <w:sz w:val="5"/>
          <w:szCs w:val="5"/>
          <w:lang w:eastAsia="zh-CN"/>
        </w:rPr>
        <w:t xml:space="preserve"> observations of mimicry with its </w:t>
      </w:r>
      <w:proofErr w:type="spellStart"/>
      <w:r w:rsidRPr="00CC201B">
        <w:rPr>
          <w:rFonts w:ascii="Arial" w:eastAsia="Times New Roman" w:hAnsi="Arial" w:cs="Arial"/>
          <w:color w:val="000000"/>
          <w:sz w:val="5"/>
          <w:szCs w:val="5"/>
          <w:lang w:eastAsia="zh-CN"/>
        </w:rPr>
        <w:t>intrasubjective</w:t>
      </w:r>
      <w:proofErr w:type="spellEnd"/>
      <w:r w:rsidRPr="00CC201B">
        <w:rPr>
          <w:rFonts w:ascii="Arial" w:eastAsia="Times New Roman" w:hAnsi="Arial" w:cs="Arial"/>
          <w:color w:val="000000"/>
          <w:sz w:val="5"/>
          <w:szCs w:val="5"/>
          <w:lang w:eastAsia="zh-CN"/>
        </w:rPr>
        <w:t xml:space="preserve"> internalization into the psychic domain through the logic of racial melancholia. It is important to remember that, as with </w:t>
      </w:r>
      <w:proofErr w:type="spellStart"/>
      <w:r w:rsidRPr="00CC201B">
        <w:rPr>
          <w:rFonts w:ascii="Arial" w:eastAsia="Times New Roman" w:hAnsi="Arial" w:cs="Arial"/>
          <w:color w:val="000000"/>
          <w:sz w:val="5"/>
          <w:szCs w:val="5"/>
          <w:lang w:eastAsia="zh-CN"/>
        </w:rPr>
        <w:t>Bhabha’s</w:t>
      </w:r>
      <w:proofErr w:type="spellEnd"/>
      <w:r w:rsidRPr="00CC201B">
        <w:rPr>
          <w:rFonts w:ascii="Arial" w:eastAsia="Times New Roman" w:hAnsi="Arial" w:cs="Arial"/>
          <w:color w:val="000000"/>
          <w:sz w:val="5"/>
          <w:szCs w:val="5"/>
          <w:lang w:eastAsia="zh-CN"/>
        </w:rPr>
        <w:t xml:space="preserve">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The ambivalence that comes to define Freud’s concept of melancholia is one that finds its origins and routes in social history—in colonial and racial structures impelling performative displays of mimicry and man. It is crucial to extend </w:t>
      </w:r>
      <w:proofErr w:type="spellStart"/>
      <w:r w:rsidRPr="00CC201B">
        <w:rPr>
          <w:rFonts w:ascii="Arial" w:eastAsia="Times New Roman" w:hAnsi="Arial" w:cs="Arial"/>
          <w:color w:val="000000"/>
          <w:sz w:val="5"/>
          <w:szCs w:val="5"/>
          <w:lang w:eastAsia="zh-CN"/>
        </w:rPr>
        <w:t>Bhabha’s</w:t>
      </w:r>
      <w:proofErr w:type="spellEnd"/>
      <w:r w:rsidRPr="00CC201B">
        <w:rPr>
          <w:rFonts w:ascii="Arial" w:eastAsia="Times New Roman" w:hAnsi="Arial" w:cs="Arial"/>
          <w:color w:val="000000"/>
          <w:sz w:val="5"/>
          <w:szCs w:val="5"/>
          <w:lang w:eastAsia="zh-CN"/>
        </w:rPr>
        <w:t xml:space="preserve">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w:t>
      </w:r>
      <w:proofErr w:type="spellStart"/>
      <w:r w:rsidRPr="00CC201B">
        <w:rPr>
          <w:rFonts w:ascii="Arial" w:eastAsia="Times New Roman" w:hAnsi="Arial" w:cs="Arial"/>
          <w:color w:val="000000"/>
          <w:sz w:val="5"/>
          <w:szCs w:val="5"/>
          <w:lang w:eastAsia="zh-CN"/>
        </w:rPr>
        <w:t>Bhabha</w:t>
      </w:r>
      <w:proofErr w:type="spellEnd"/>
      <w:r w:rsidRPr="00CC201B">
        <w:rPr>
          <w:rFonts w:ascii="Arial" w:eastAsia="Times New Roman" w:hAnsi="Arial" w:cs="Arial"/>
          <w:color w:val="000000"/>
          <w:sz w:val="5"/>
          <w:szCs w:val="5"/>
          <w:lang w:eastAsia="zh-CN"/>
        </w:rPr>
        <w:t xml:space="preserve"> aligns ambivalence and splitting with the stereotype, suggesting that the performance of mimicry and the phenomenon of the stereotype be considered together. The stereotype, </w:t>
      </w:r>
      <w:proofErr w:type="spellStart"/>
      <w:r w:rsidRPr="00CC201B">
        <w:rPr>
          <w:rFonts w:ascii="Arial" w:eastAsia="Times New Roman" w:hAnsi="Arial" w:cs="Arial"/>
          <w:color w:val="000000"/>
          <w:sz w:val="5"/>
          <w:szCs w:val="5"/>
          <w:lang w:eastAsia="zh-CN"/>
        </w:rPr>
        <w:t>Bhabha</w:t>
      </w:r>
      <w:proofErr w:type="spellEnd"/>
      <w:r w:rsidRPr="00CC201B">
        <w:rPr>
          <w:rFonts w:ascii="Arial" w:eastAsia="Times New Roman" w:hAnsi="Arial" w:cs="Arial"/>
          <w:color w:val="000000"/>
          <w:sz w:val="5"/>
          <w:szCs w:val="5"/>
          <w:lang w:eastAsia="zh-CN"/>
        </w:rPr>
        <w:t xml:space="preserve"> writes, “</w:t>
      </w:r>
      <w:proofErr w:type="gramStart"/>
      <w:r w:rsidRPr="00CC201B">
        <w:rPr>
          <w:rFonts w:ascii="Arial" w:eastAsia="Times New Roman" w:hAnsi="Arial" w:cs="Arial"/>
          <w:color w:val="000000"/>
          <w:sz w:val="5"/>
          <w:szCs w:val="5"/>
          <w:lang w:eastAsia="zh-CN"/>
        </w:rPr>
        <w:t>is</w:t>
      </w:r>
      <w:proofErr w:type="gramEnd"/>
      <w:r w:rsidRPr="00CC201B">
        <w:rPr>
          <w:rFonts w:ascii="Arial" w:eastAsia="Times New Roman" w:hAnsi="Arial" w:cs="Arial"/>
          <w:color w:val="000000"/>
          <w:sz w:val="5"/>
          <w:szCs w:val="5"/>
          <w:lang w:eastAsia="zh-CN"/>
        </w:rPr>
        <w:t xml:space="preserve"> a form of knowledge and identification that vacillates between what is always ‘in place,’ already known, and something that must be anxiously repeated … for it is the force of ambivalence that gives the colonial stereotype its currency.”30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CC201B">
        <w:rPr>
          <w:rFonts w:ascii="Arial" w:eastAsia="Times New Roman" w:hAnsi="Arial" w:cs="Arial"/>
          <w:i/>
          <w:iCs/>
          <w:color w:val="000000"/>
          <w:sz w:val="5"/>
          <w:szCs w:val="5"/>
          <w:lang w:eastAsia="zh-CN"/>
        </w:rPr>
        <w:t>Asian Americans are forced to mimic the model minority stereotype in order to be recognized by mainstream society—in order to be, in order to be seen at all</w:t>
      </w:r>
      <w:r w:rsidRPr="00CC201B">
        <w:rPr>
          <w:rFonts w:ascii="Arial" w:eastAsia="Times New Roman" w:hAnsi="Arial" w:cs="Arial"/>
          <w:color w:val="000000"/>
          <w:sz w:val="5"/>
          <w:szCs w:val="5"/>
          <w:lang w:eastAsia="zh-CN"/>
        </w:rPr>
        <w:t>. However, to the extent that this mimicry of the model minority stereotype functions only to estrange Asian Americans from mainstream norms and ideals (as well as from their own histories), mimicry can operate only as a melancholic process</w:t>
      </w:r>
      <w:r w:rsidRPr="00CC201B">
        <w:rPr>
          <w:rFonts w:ascii="Arial" w:eastAsia="Times New Roman" w:hAnsi="Arial" w:cs="Arial"/>
          <w:i/>
          <w:iCs/>
          <w:color w:val="000000"/>
          <w:sz w:val="5"/>
          <w:szCs w:val="5"/>
          <w:lang w:eastAsia="zh-CN"/>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CC201B">
        <w:rPr>
          <w:rFonts w:ascii="Arial" w:eastAsia="Times New Roman" w:hAnsi="Arial" w:cs="Arial"/>
          <w:color w:val="000000"/>
          <w:sz w:val="5"/>
          <w:szCs w:val="5"/>
          <w:lang w:eastAsia="zh-CN"/>
        </w:rPr>
        <w:t>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CC201B">
        <w:rPr>
          <w:rFonts w:ascii="Arial" w:eastAsia="Times New Roman" w:hAnsi="Arial" w:cs="Arial"/>
          <w:color w:val="000000"/>
          <w:sz w:val="5"/>
          <w:szCs w:val="5"/>
          <w:lang w:eastAsia="zh-CN"/>
        </w:rPr>
        <w:t>safe”professional</w:t>
      </w:r>
      <w:proofErr w:type="spellEnd"/>
      <w:r w:rsidRPr="00CC201B">
        <w:rPr>
          <w:rFonts w:ascii="Arial" w:eastAsia="Times New Roman" w:hAnsi="Arial" w:cs="Arial"/>
          <w:color w:val="000000"/>
          <w:sz w:val="5"/>
          <w:szCs w:val="5"/>
          <w:lang w:eastAsia="zh-CN"/>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CC201B">
        <w:rPr>
          <w:rFonts w:ascii="Arial" w:eastAsia="Times New Roman" w:hAnsi="Arial" w:cs="Arial"/>
          <w:color w:val="000000"/>
          <w:sz w:val="5"/>
          <w:szCs w:val="5"/>
          <w:lang w:eastAsia="zh-CN"/>
        </w:rPr>
        <w:t>boat”or</w:t>
      </w:r>
      <w:proofErr w:type="spellEnd"/>
      <w:r w:rsidRPr="00CC201B">
        <w:rPr>
          <w:rFonts w:ascii="Arial" w:eastAsia="Times New Roman" w:hAnsi="Arial" w:cs="Arial"/>
          <w:color w:val="000000"/>
          <w:sz w:val="5"/>
          <w:szCs w:val="5"/>
          <w:lang w:eastAsia="zh-CN"/>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w:t>
      </w:r>
      <w:proofErr w:type="spellStart"/>
      <w:r w:rsidRPr="00CC201B">
        <w:rPr>
          <w:rFonts w:ascii="Arial" w:eastAsia="Times New Roman" w:hAnsi="Arial" w:cs="Arial"/>
          <w:color w:val="000000"/>
          <w:sz w:val="5"/>
          <w:szCs w:val="5"/>
          <w:lang w:eastAsia="zh-CN"/>
        </w:rPr>
        <w:t>Lacan’s</w:t>
      </w:r>
      <w:proofErr w:type="spellEnd"/>
      <w:r w:rsidRPr="00CC201B">
        <w:rPr>
          <w:rFonts w:ascii="Arial" w:eastAsia="Times New Roman" w:hAnsi="Arial" w:cs="Arial"/>
          <w:color w:val="000000"/>
          <w:sz w:val="5"/>
          <w:szCs w:val="5"/>
          <w:lang w:eastAsia="zh-CN"/>
        </w:rPr>
        <w:t xml:space="preserve"> idea of the subject as a desiring subject, Antonio </w:t>
      </w:r>
      <w:proofErr w:type="spellStart"/>
      <w:r w:rsidRPr="00CC201B">
        <w:rPr>
          <w:rFonts w:ascii="Arial" w:eastAsia="Times New Roman" w:hAnsi="Arial" w:cs="Arial"/>
          <w:color w:val="000000"/>
          <w:sz w:val="5"/>
          <w:szCs w:val="5"/>
          <w:lang w:eastAsia="zh-CN"/>
        </w:rPr>
        <w:t>Viego</w:t>
      </w:r>
      <w:proofErr w:type="spellEnd"/>
      <w:r w:rsidRPr="00CC201B">
        <w:rPr>
          <w:rFonts w:ascii="Arial" w:eastAsia="Times New Roman" w:hAnsi="Arial" w:cs="Arial"/>
          <w:color w:val="000000"/>
          <w:sz w:val="5"/>
          <w:szCs w:val="5"/>
          <w:lang w:eastAsia="zh-CN"/>
        </w:rPr>
        <w:t xml:space="preserve"> has described a similar prioritizing of needs over desires in the context of Latino immigration. He describes this process as the psychic production of a “dead </w:t>
      </w:r>
      <w:proofErr w:type="spellStart"/>
      <w:r w:rsidRPr="00CC201B">
        <w:rPr>
          <w:rFonts w:ascii="Arial" w:eastAsia="Times New Roman" w:hAnsi="Arial" w:cs="Arial"/>
          <w:color w:val="000000"/>
          <w:sz w:val="5"/>
          <w:szCs w:val="5"/>
          <w:lang w:eastAsia="zh-CN"/>
        </w:rPr>
        <w:t>subject,”the</w:t>
      </w:r>
      <w:proofErr w:type="spellEnd"/>
      <w:r w:rsidRPr="00CC201B">
        <w:rPr>
          <w:rFonts w:ascii="Arial" w:eastAsia="Times New Roman" w:hAnsi="Arial" w:cs="Arial"/>
          <w:color w:val="000000"/>
          <w:sz w:val="5"/>
          <w:szCs w:val="5"/>
          <w:lang w:eastAsia="zh-CN"/>
        </w:rPr>
        <w:t xml:space="preserve"> creation of a subject dead to his or her desires.32 Insofar as both social and parental pressures emphasize needs over desires— necessity over extravagance in Sau-ling W </w:t>
      </w:r>
      <w:proofErr w:type="spellStart"/>
      <w:r w:rsidRPr="00CC201B">
        <w:rPr>
          <w:rFonts w:ascii="Arial" w:eastAsia="Times New Roman" w:hAnsi="Arial" w:cs="Arial"/>
          <w:color w:val="000000"/>
          <w:sz w:val="5"/>
          <w:szCs w:val="5"/>
          <w:lang w:eastAsia="zh-CN"/>
        </w:rPr>
        <w:t>ong’s</w:t>
      </w:r>
      <w:proofErr w:type="spellEnd"/>
      <w:r w:rsidRPr="00CC201B">
        <w:rPr>
          <w:rFonts w:ascii="Arial" w:eastAsia="Times New Roman" w:hAnsi="Arial" w:cs="Arial"/>
          <w:color w:val="000000"/>
          <w:sz w:val="5"/>
          <w:szCs w:val="5"/>
          <w:lang w:eastAsia="zh-CN"/>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w:t>
      </w:r>
      <w:proofErr w:type="spellStart"/>
      <w:r w:rsidRPr="00CC201B">
        <w:rPr>
          <w:rFonts w:ascii="Arial" w:eastAsia="Times New Roman" w:hAnsi="Arial" w:cs="Arial"/>
          <w:color w:val="000000"/>
          <w:sz w:val="5"/>
          <w:szCs w:val="5"/>
          <w:lang w:eastAsia="zh-CN"/>
        </w:rPr>
        <w:t>Bhabha’s</w:t>
      </w:r>
      <w:proofErr w:type="spellEnd"/>
      <w:r w:rsidRPr="00CC201B">
        <w:rPr>
          <w:rFonts w:ascii="Arial" w:eastAsia="Times New Roman" w:hAnsi="Arial" w:cs="Arial"/>
          <w:color w:val="000000"/>
          <w:sz w:val="5"/>
          <w:szCs w:val="5"/>
          <w:lang w:eastAsia="zh-CN"/>
        </w:rPr>
        <w:t xml:space="preserve"> concept of mimicry as nearly successful imitation. This not quite successful performance attempts to cover over that gap—the failure of well</w:t>
      </w:r>
      <w:r w:rsidRPr="00CC201B">
        <w:rPr>
          <w:rFonts w:ascii="Arial" w:eastAsia="Times New Roman" w:hAnsi="Arial" w:cs="Arial"/>
          <w:color w:val="000000"/>
          <w:sz w:val="5"/>
          <w:szCs w:val="5"/>
          <w:lang w:eastAsia="zh-CN"/>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CC201B">
        <w:rPr>
          <w:rFonts w:ascii="Arial" w:eastAsia="Times New Roman" w:hAnsi="Arial" w:cs="Arial"/>
          <w:color w:val="000000"/>
          <w:sz w:val="5"/>
          <w:szCs w:val="5"/>
          <w:lang w:eastAsia="zh-CN"/>
        </w:rPr>
        <w:t>positive”representation</w:t>
      </w:r>
      <w:proofErr w:type="spellEnd"/>
      <w:r w:rsidRPr="00CC201B">
        <w:rPr>
          <w:rFonts w:ascii="Arial" w:eastAsia="Times New Roman" w:hAnsi="Arial" w:cs="Arial"/>
          <w:color w:val="000000"/>
          <w:sz w:val="5"/>
          <w:szCs w:val="5"/>
          <w:lang w:eastAsia="zh-CN"/>
        </w:rPr>
        <w:t xml:space="preserve">— a model of social achievement and exceptionalism. In this regard, not only mainstream society but also Asian Americans themselves become attached to, and divided by, its seemingly admirable qualities without </w:t>
      </w:r>
      <w:proofErr w:type="spellStart"/>
      <w:r w:rsidRPr="00CC201B">
        <w:rPr>
          <w:rFonts w:ascii="Arial" w:eastAsia="Times New Roman" w:hAnsi="Arial" w:cs="Arial"/>
          <w:color w:val="000000"/>
          <w:sz w:val="5"/>
          <w:szCs w:val="5"/>
          <w:lang w:eastAsia="zh-CN"/>
        </w:rPr>
        <w:t>sufficiendy</w:t>
      </w:r>
      <w:proofErr w:type="spellEnd"/>
      <w:r w:rsidRPr="00CC201B">
        <w:rPr>
          <w:rFonts w:ascii="Arial" w:eastAsia="Times New Roman" w:hAnsi="Arial" w:cs="Arial"/>
          <w:color w:val="000000"/>
          <w:sz w:val="5"/>
          <w:szCs w:val="5"/>
          <w:lang w:eastAsia="zh-CN"/>
        </w:rPr>
        <w:t xml:space="preserve"> recognizing its liabilities—what the political theorist Wendy Brown describes as a “wounded attachment.”34 According to </w:t>
      </w:r>
      <w:proofErr w:type="spellStart"/>
      <w:r w:rsidRPr="00CC201B">
        <w:rPr>
          <w:rFonts w:ascii="Arial" w:eastAsia="Times New Roman" w:hAnsi="Arial" w:cs="Arial"/>
          <w:color w:val="000000"/>
          <w:sz w:val="5"/>
          <w:szCs w:val="5"/>
          <w:lang w:eastAsia="zh-CN"/>
        </w:rPr>
        <w:t>Bhabha</w:t>
      </w:r>
      <w:proofErr w:type="spellEnd"/>
      <w:r w:rsidRPr="00CC201B">
        <w:rPr>
          <w:rFonts w:ascii="Arial" w:eastAsia="Times New Roman" w:hAnsi="Arial" w:cs="Arial"/>
          <w:color w:val="000000"/>
          <w:sz w:val="5"/>
          <w:szCs w:val="5"/>
          <w:lang w:eastAsia="zh-CN"/>
        </w:rPr>
        <w:t xml:space="preserve">, in its </w:t>
      </w:r>
      <w:proofErr w:type="spellStart"/>
      <w:r w:rsidRPr="00CC201B">
        <w:rPr>
          <w:rFonts w:ascii="Arial" w:eastAsia="Times New Roman" w:hAnsi="Arial" w:cs="Arial"/>
          <w:color w:val="000000"/>
          <w:sz w:val="5"/>
          <w:szCs w:val="5"/>
          <w:lang w:eastAsia="zh-CN"/>
        </w:rPr>
        <w:t>doubleness</w:t>
      </w:r>
      <w:proofErr w:type="spellEnd"/>
      <w:r w:rsidRPr="00CC201B">
        <w:rPr>
          <w:rFonts w:ascii="Arial" w:eastAsia="Times New Roman" w:hAnsi="Arial" w:cs="Arial"/>
          <w:color w:val="000000"/>
          <w:sz w:val="5"/>
          <w:szCs w:val="5"/>
          <w:lang w:eastAsia="zh-CN"/>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CC201B">
        <w:rPr>
          <w:rFonts w:ascii="Arial" w:eastAsia="Times New Roman" w:hAnsi="Arial" w:cs="Arial"/>
          <w:color w:val="000000"/>
          <w:sz w:val="5"/>
          <w:szCs w:val="5"/>
          <w:lang w:eastAsia="zh-CN"/>
        </w:rPr>
        <w:t>Palace.”Eventually</w:t>
      </w:r>
      <w:proofErr w:type="spellEnd"/>
      <w:r w:rsidRPr="00CC201B">
        <w:rPr>
          <w:rFonts w:ascii="Arial" w:eastAsia="Times New Roman" w:hAnsi="Arial" w:cs="Arial"/>
          <w:color w:val="000000"/>
          <w:sz w:val="5"/>
          <w:szCs w:val="5"/>
          <w:lang w:eastAsia="zh-CN"/>
        </w:rPr>
        <w:t>, the franchise fails, and the first “</w:t>
      </w:r>
      <w:proofErr w:type="spellStart"/>
      <w:r w:rsidRPr="00CC201B">
        <w:rPr>
          <w:rFonts w:ascii="Arial" w:eastAsia="Times New Roman" w:hAnsi="Arial" w:cs="Arial"/>
          <w:color w:val="000000"/>
          <w:sz w:val="5"/>
          <w:szCs w:val="5"/>
          <w:lang w:eastAsia="zh-CN"/>
        </w:rPr>
        <w:t>a”falls</w:t>
      </w:r>
      <w:proofErr w:type="spellEnd"/>
      <w:r w:rsidRPr="00CC201B">
        <w:rPr>
          <w:rFonts w:ascii="Arial" w:eastAsia="Times New Roman" w:hAnsi="Arial" w:cs="Arial"/>
          <w:color w:val="000000"/>
          <w:sz w:val="5"/>
          <w:szCs w:val="5"/>
          <w:lang w:eastAsia="zh-CN"/>
        </w:rPr>
        <w:t xml:space="preserve"> off the “Chicken </w:t>
      </w:r>
      <w:proofErr w:type="spellStart"/>
      <w:r w:rsidRPr="00CC201B">
        <w:rPr>
          <w:rFonts w:ascii="Arial" w:eastAsia="Times New Roman" w:hAnsi="Arial" w:cs="Arial"/>
          <w:color w:val="000000"/>
          <w:sz w:val="5"/>
          <w:szCs w:val="5"/>
          <w:lang w:eastAsia="zh-CN"/>
        </w:rPr>
        <w:t>Palace”sign</w:t>
      </w:r>
      <w:proofErr w:type="spellEnd"/>
      <w:r w:rsidRPr="00CC201B">
        <w:rPr>
          <w:rFonts w:ascii="Arial" w:eastAsia="Times New Roman" w:hAnsi="Arial" w:cs="Arial"/>
          <w:color w:val="000000"/>
          <w:sz w:val="5"/>
          <w:szCs w:val="5"/>
          <w:lang w:eastAsia="zh-CN"/>
        </w:rPr>
        <w:t xml:space="preserve"> which becomes “Chicken </w:t>
      </w:r>
      <w:proofErr w:type="spellStart"/>
      <w:r w:rsidRPr="00CC201B">
        <w:rPr>
          <w:rFonts w:ascii="Arial" w:eastAsia="Times New Roman" w:hAnsi="Arial" w:cs="Arial"/>
          <w:color w:val="000000"/>
          <w:sz w:val="5"/>
          <w:szCs w:val="5"/>
          <w:lang w:eastAsia="zh-CN"/>
        </w:rPr>
        <w:t>P_lace.”This</w:t>
      </w:r>
      <w:proofErr w:type="spellEnd"/>
      <w:r w:rsidRPr="00CC201B">
        <w:rPr>
          <w:rFonts w:ascii="Arial" w:eastAsia="Times New Roman" w:hAnsi="Arial" w:cs="Arial"/>
          <w:color w:val="000000"/>
          <w:sz w:val="5"/>
          <w:szCs w:val="5"/>
          <w:lang w:eastAsia="zh-CN"/>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CC201B">
        <w:rPr>
          <w:rFonts w:ascii="Arial" w:eastAsia="Times New Roman" w:hAnsi="Arial" w:cs="Arial"/>
          <w:color w:val="000000"/>
          <w:sz w:val="5"/>
          <w:szCs w:val="5"/>
          <w:lang w:eastAsia="zh-CN"/>
        </w:rPr>
        <w:t>intrasubjective</w:t>
      </w:r>
      <w:proofErr w:type="spellEnd"/>
      <w:r w:rsidRPr="00CC201B">
        <w:rPr>
          <w:rFonts w:ascii="Arial" w:eastAsia="Times New Roman" w:hAnsi="Arial" w:cs="Arial"/>
          <w:color w:val="000000"/>
          <w:sz w:val="5"/>
          <w:szCs w:val="5"/>
          <w:lang w:eastAsia="zh-CN"/>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CC201B">
        <w:rPr>
          <w:rFonts w:ascii="Arial" w:eastAsia="Times New Roman" w:hAnsi="Arial" w:cs="Arial"/>
          <w:color w:val="000000"/>
          <w:sz w:val="5"/>
          <w:szCs w:val="5"/>
          <w:lang w:eastAsia="zh-CN"/>
        </w:rPr>
        <w:t>depathologize</w:t>
      </w:r>
      <w:proofErr w:type="spellEnd"/>
      <w:r w:rsidRPr="00CC201B">
        <w:rPr>
          <w:rFonts w:ascii="Arial" w:eastAsia="Times New Roman" w:hAnsi="Arial" w:cs="Arial"/>
          <w:color w:val="000000"/>
          <w:sz w:val="5"/>
          <w:szCs w:val="5"/>
          <w:lang w:eastAsia="zh-CN"/>
        </w:rPr>
        <w:t xml:space="preserve"> melancholia by situating it as the intersubjective unfolding and outcome of the mourning process that underwrites the various psychic investments and losses connected to the immigration experience. CASE HISTORY: ELAINE Let </w:t>
      </w:r>
      <w:proofErr w:type="gramStart"/>
      <w:r w:rsidRPr="00CC201B">
        <w:rPr>
          <w:rFonts w:ascii="Arial" w:eastAsia="Times New Roman" w:hAnsi="Arial" w:cs="Arial"/>
          <w:color w:val="000000"/>
          <w:sz w:val="5"/>
          <w:szCs w:val="5"/>
          <w:lang w:eastAsia="zh-CN"/>
        </w:rPr>
        <w:t>us</w:t>
      </w:r>
      <w:proofErr w:type="gramEnd"/>
      <w:r w:rsidRPr="00CC201B">
        <w:rPr>
          <w:rFonts w:ascii="Arial" w:eastAsia="Times New Roman" w:hAnsi="Arial" w:cs="Arial"/>
          <w:color w:val="000000"/>
          <w:sz w:val="5"/>
          <w:szCs w:val="5"/>
          <w:lang w:eastAsia="zh-CN"/>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CC201B">
        <w:rPr>
          <w:rFonts w:ascii="Arial" w:eastAsia="Times New Roman" w:hAnsi="Arial" w:cs="Arial"/>
          <w:color w:val="000000"/>
          <w:sz w:val="5"/>
          <w:szCs w:val="5"/>
          <w:lang w:eastAsia="zh-CN"/>
        </w:rPr>
        <w:t>school.”When</w:t>
      </w:r>
      <w:proofErr w:type="spellEnd"/>
      <w:r w:rsidRPr="00CC201B">
        <w:rPr>
          <w:rFonts w:ascii="Arial" w:eastAsia="Times New Roman" w:hAnsi="Arial" w:cs="Arial"/>
          <w:color w:val="000000"/>
          <w:sz w:val="5"/>
          <w:szCs w:val="5"/>
          <w:lang w:eastAsia="zh-CN"/>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CC201B">
        <w:rPr>
          <w:rFonts w:ascii="Arial" w:eastAsia="Times New Roman" w:hAnsi="Arial" w:cs="Arial"/>
          <w:color w:val="000000"/>
          <w:sz w:val="5"/>
          <w:szCs w:val="5"/>
          <w:lang w:eastAsia="zh-CN"/>
        </w:rPr>
        <w:t>parents’failure</w:t>
      </w:r>
      <w:proofErr w:type="spellEnd"/>
      <w:r w:rsidRPr="00CC201B">
        <w:rPr>
          <w:rFonts w:ascii="Arial" w:eastAsia="Times New Roman" w:hAnsi="Arial" w:cs="Arial"/>
          <w:color w:val="000000"/>
          <w:sz w:val="5"/>
          <w:szCs w:val="5"/>
          <w:lang w:eastAsia="zh-CN"/>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CC201B">
        <w:rPr>
          <w:rFonts w:ascii="Arial" w:eastAsia="Times New Roman" w:hAnsi="Arial" w:cs="Arial"/>
          <w:color w:val="000000"/>
          <w:sz w:val="5"/>
          <w:szCs w:val="5"/>
          <w:lang w:eastAsia="zh-CN"/>
        </w:rPr>
        <w:t>Here</w:t>
      </w:r>
      <w:proofErr w:type="gramEnd"/>
      <w:r w:rsidRPr="00CC201B">
        <w:rPr>
          <w:rFonts w:ascii="Arial" w:eastAsia="Times New Roman" w:hAnsi="Arial" w:cs="Arial"/>
          <w:color w:val="000000"/>
          <w:sz w:val="5"/>
          <w:szCs w:val="5"/>
          <w:lang w:eastAsia="zh-CN"/>
        </w:rPr>
        <w:t xml:space="preserv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w:t>
      </w:r>
      <w:proofErr w:type="spellStart"/>
      <w:r w:rsidRPr="00CC201B">
        <w:rPr>
          <w:rFonts w:ascii="Arial" w:eastAsia="Times New Roman" w:hAnsi="Arial" w:cs="Arial"/>
          <w:color w:val="000000"/>
          <w:sz w:val="5"/>
          <w:szCs w:val="5"/>
          <w:lang w:eastAsia="zh-CN"/>
        </w:rPr>
        <w:t>Tajiri’s</w:t>
      </w:r>
      <w:proofErr w:type="spellEnd"/>
      <w:r w:rsidRPr="00CC201B">
        <w:rPr>
          <w:rFonts w:ascii="Arial" w:eastAsia="Times New Roman" w:hAnsi="Arial" w:cs="Arial"/>
          <w:color w:val="000000"/>
          <w:sz w:val="5"/>
          <w:szCs w:val="5"/>
          <w:lang w:eastAsia="zh-CN"/>
        </w:rPr>
        <w:t xml:space="preserve">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w:t>
      </w:r>
      <w:proofErr w:type="spellStart"/>
      <w:r w:rsidRPr="00CC201B">
        <w:rPr>
          <w:rFonts w:ascii="Arial" w:eastAsia="Times New Roman" w:hAnsi="Arial" w:cs="Arial"/>
          <w:color w:val="000000"/>
          <w:sz w:val="5"/>
          <w:szCs w:val="5"/>
          <w:lang w:eastAsia="zh-CN"/>
        </w:rPr>
        <w:t>Tajiri’s</w:t>
      </w:r>
      <w:proofErr w:type="spellEnd"/>
      <w:r w:rsidRPr="00CC201B">
        <w:rPr>
          <w:rFonts w:ascii="Arial" w:eastAsia="Times New Roman" w:hAnsi="Arial" w:cs="Arial"/>
          <w:color w:val="000000"/>
          <w:sz w:val="5"/>
          <w:szCs w:val="5"/>
          <w:lang w:eastAsia="zh-CN"/>
        </w:rPr>
        <w:t xml:space="preserve">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CC201B">
        <w:rPr>
          <w:rFonts w:ascii="Arial" w:eastAsia="Times New Roman" w:hAnsi="Arial" w:cs="Arial"/>
          <w:color w:val="000000"/>
          <w:sz w:val="5"/>
          <w:szCs w:val="5"/>
          <w:lang w:eastAsia="zh-CN"/>
        </w:rPr>
        <w:t>”(</w:t>
      </w:r>
      <w:proofErr w:type="gramEnd"/>
      <w:r w:rsidRPr="00CC201B">
        <w:rPr>
          <w:rFonts w:ascii="Arial" w:eastAsia="Times New Roman" w:hAnsi="Arial" w:cs="Arial"/>
          <w:color w:val="000000"/>
          <w:sz w:val="5"/>
          <w:szCs w:val="5"/>
          <w:lang w:eastAsia="zh-CN"/>
        </w:rPr>
        <w:t xml:space="preserve">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w:t>
      </w:r>
      <w:proofErr w:type="spellStart"/>
      <w:r w:rsidRPr="00CC201B">
        <w:rPr>
          <w:rFonts w:ascii="Arial" w:eastAsia="Times New Roman" w:hAnsi="Arial" w:cs="Arial"/>
          <w:color w:val="000000"/>
          <w:sz w:val="5"/>
          <w:szCs w:val="5"/>
          <w:lang w:eastAsia="zh-CN"/>
        </w:rPr>
        <w:t>intergenerationally</w:t>
      </w:r>
      <w:proofErr w:type="spellEnd"/>
      <w:r w:rsidRPr="00CC201B">
        <w:rPr>
          <w:rFonts w:ascii="Arial" w:eastAsia="Times New Roman" w:hAnsi="Arial" w:cs="Arial"/>
          <w:color w:val="000000"/>
          <w:sz w:val="5"/>
          <w:szCs w:val="5"/>
          <w:lang w:eastAsia="zh-CN"/>
        </w:rPr>
        <w:t xml:space="preserve">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CC201B">
        <w:rPr>
          <w:rFonts w:ascii="Arial" w:eastAsia="Times New Roman" w:hAnsi="Arial" w:cs="Arial"/>
          <w:color w:val="000000"/>
          <w:sz w:val="5"/>
          <w:szCs w:val="5"/>
          <w:lang w:eastAsia="zh-CN"/>
        </w:rPr>
        <w:t>intrasubjective</w:t>
      </w:r>
      <w:proofErr w:type="spellEnd"/>
      <w:r w:rsidRPr="00CC201B">
        <w:rPr>
          <w:rFonts w:ascii="Arial" w:eastAsia="Times New Roman" w:hAnsi="Arial" w:cs="Arial"/>
          <w:color w:val="000000"/>
          <w:sz w:val="5"/>
          <w:szCs w:val="5"/>
          <w:lang w:eastAsia="zh-CN"/>
        </w:rPr>
        <w:t xml:space="preserve"> psychic condition, </w:t>
      </w:r>
      <w:proofErr w:type="spellStart"/>
      <w:r w:rsidRPr="00CC201B">
        <w:rPr>
          <w:rFonts w:ascii="Arial" w:eastAsia="Times New Roman" w:hAnsi="Arial" w:cs="Arial"/>
          <w:color w:val="000000"/>
          <w:sz w:val="5"/>
          <w:szCs w:val="5"/>
          <w:lang w:eastAsia="zh-CN"/>
        </w:rPr>
        <w:t>Tajiri’s</w:t>
      </w:r>
      <w:proofErr w:type="spellEnd"/>
      <w:r w:rsidRPr="00CC201B">
        <w:rPr>
          <w:rFonts w:ascii="Arial" w:eastAsia="Times New Roman" w:hAnsi="Arial" w:cs="Arial"/>
          <w:color w:val="000000"/>
          <w:sz w:val="5"/>
          <w:szCs w:val="5"/>
          <w:lang w:eastAsia="zh-CN"/>
        </w:rPr>
        <w:t xml:space="preserve">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CC201B">
        <w:rPr>
          <w:rFonts w:ascii="Arial" w:eastAsia="Times New Roman" w:hAnsi="Arial" w:cs="Arial"/>
          <w:color w:val="000000"/>
          <w:sz w:val="5"/>
          <w:szCs w:val="5"/>
          <w:lang w:eastAsia="zh-CN"/>
        </w:rPr>
        <w:t>daughters’bodies</w:t>
      </w:r>
      <w:proofErr w:type="spellEnd"/>
      <w:r w:rsidRPr="00CC201B">
        <w:rPr>
          <w:rFonts w:ascii="Arial" w:eastAsia="Times New Roman" w:hAnsi="Arial" w:cs="Arial"/>
          <w:color w:val="000000"/>
          <w:sz w:val="5"/>
          <w:szCs w:val="5"/>
          <w:lang w:eastAsia="zh-CN"/>
        </w:rPr>
        <w:t xml:space="preserve"> and voices become substitutes for those of the mothers— not just the </w:t>
      </w:r>
      <w:proofErr w:type="spellStart"/>
      <w:r w:rsidRPr="00CC201B">
        <w:rPr>
          <w:rFonts w:ascii="Arial" w:eastAsia="Times New Roman" w:hAnsi="Arial" w:cs="Arial"/>
          <w:color w:val="000000"/>
          <w:sz w:val="5"/>
          <w:szCs w:val="5"/>
          <w:lang w:eastAsia="zh-CN"/>
        </w:rPr>
        <w:t>mothers’bodies</w:t>
      </w:r>
      <w:proofErr w:type="spellEnd"/>
      <w:r w:rsidRPr="00CC201B">
        <w:rPr>
          <w:rFonts w:ascii="Arial" w:eastAsia="Times New Roman" w:hAnsi="Arial" w:cs="Arial"/>
          <w:color w:val="000000"/>
          <w:sz w:val="5"/>
          <w:szCs w:val="5"/>
          <w:lang w:eastAsia="zh-CN"/>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CC201B">
        <w:rPr>
          <w:rFonts w:ascii="Arial" w:eastAsia="Times New Roman" w:hAnsi="Arial" w:cs="Arial"/>
          <w:color w:val="000000"/>
          <w:sz w:val="5"/>
          <w:szCs w:val="5"/>
          <w:lang w:eastAsia="zh-CN"/>
        </w:rPr>
        <w:t>mothers’losses</w:t>
      </w:r>
      <w:proofErr w:type="spellEnd"/>
      <w:r w:rsidRPr="00CC201B">
        <w:rPr>
          <w:rFonts w:ascii="Arial" w:eastAsia="Times New Roman" w:hAnsi="Arial" w:cs="Arial"/>
          <w:color w:val="000000"/>
          <w:sz w:val="5"/>
          <w:szCs w:val="5"/>
          <w:lang w:eastAsia="zh-CN"/>
        </w:rPr>
        <w:t xml:space="preserve">. The </w:t>
      </w:r>
      <w:proofErr w:type="spellStart"/>
      <w:r w:rsidRPr="00CC201B">
        <w:rPr>
          <w:rFonts w:ascii="Arial" w:eastAsia="Times New Roman" w:hAnsi="Arial" w:cs="Arial"/>
          <w:color w:val="000000"/>
          <w:sz w:val="5"/>
          <w:szCs w:val="5"/>
          <w:lang w:eastAsia="zh-CN"/>
        </w:rPr>
        <w:t>mothers’voices</w:t>
      </w:r>
      <w:proofErr w:type="spellEnd"/>
      <w:r w:rsidRPr="00CC201B">
        <w:rPr>
          <w:rFonts w:ascii="Arial" w:eastAsia="Times New Roman" w:hAnsi="Arial" w:cs="Arial"/>
          <w:color w:val="000000"/>
          <w:sz w:val="5"/>
          <w:szCs w:val="5"/>
          <w:lang w:eastAsia="zh-CN"/>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CC201B">
        <w:rPr>
          <w:rFonts w:ascii="Arial" w:eastAsia="Times New Roman" w:hAnsi="Arial" w:cs="Arial"/>
          <w:color w:val="000000"/>
          <w:sz w:val="5"/>
          <w:szCs w:val="5"/>
          <w:lang w:eastAsia="zh-CN"/>
        </w:rPr>
        <w:t>)plaint</w:t>
      </w:r>
      <w:proofErr w:type="gramEnd"/>
      <w:r w:rsidRPr="00CC201B">
        <w:rPr>
          <w:rFonts w:ascii="Arial" w:eastAsia="Times New Roman" w:hAnsi="Arial" w:cs="Arial"/>
          <w:color w:val="000000"/>
          <w:sz w:val="5"/>
          <w:szCs w:val="5"/>
          <w:lang w:eastAsia="zh-CN"/>
        </w:rPr>
        <w:t xml:space="preserve">? In the Psychic Life of Power, Judith Butler writes, “The melancholic would have </w:t>
      </w:r>
      <w:proofErr w:type="spellStart"/>
      <w:r w:rsidRPr="00CC201B">
        <w:rPr>
          <w:rFonts w:ascii="Arial" w:eastAsia="Times New Roman" w:hAnsi="Arial" w:cs="Arial"/>
          <w:color w:val="000000"/>
          <w:sz w:val="5"/>
          <w:szCs w:val="5"/>
          <w:lang w:eastAsia="zh-CN"/>
        </w:rPr>
        <w:t>saidsomething</w:t>
      </w:r>
      <w:proofErr w:type="spellEnd"/>
      <w:r w:rsidRPr="00CC201B">
        <w:rPr>
          <w:rFonts w:ascii="Arial" w:eastAsia="Times New Roman" w:hAnsi="Arial" w:cs="Arial"/>
          <w:color w:val="000000"/>
          <w:sz w:val="5"/>
          <w:szCs w:val="5"/>
          <w:lang w:eastAsia="zh-CN"/>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w:t>
      </w:r>
      <w:proofErr w:type="spellStart"/>
      <w:r w:rsidRPr="00CC201B">
        <w:rPr>
          <w:rFonts w:ascii="Arial" w:eastAsia="Times New Roman" w:hAnsi="Arial" w:cs="Arial"/>
          <w:color w:val="000000"/>
          <w:sz w:val="5"/>
          <w:szCs w:val="5"/>
          <w:lang w:eastAsia="zh-CN"/>
        </w:rPr>
        <w:t>pathologized</w:t>
      </w:r>
      <w:proofErr w:type="spellEnd"/>
      <w:r w:rsidRPr="00CC201B">
        <w:rPr>
          <w:rFonts w:ascii="Arial" w:eastAsia="Times New Roman" w:hAnsi="Arial" w:cs="Arial"/>
          <w:color w:val="000000"/>
          <w:sz w:val="5"/>
          <w:szCs w:val="5"/>
          <w:lang w:eastAsia="zh-CN"/>
        </w:rPr>
        <w:t xml:space="preserve">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w:t>
      </w:r>
      <w:proofErr w:type="spellStart"/>
      <w:r w:rsidRPr="00CC201B">
        <w:rPr>
          <w:rFonts w:ascii="Arial" w:eastAsia="Times New Roman" w:hAnsi="Arial" w:cs="Arial"/>
          <w:color w:val="000000"/>
          <w:sz w:val="5"/>
          <w:szCs w:val="5"/>
          <w:lang w:eastAsia="zh-CN"/>
        </w:rPr>
        <w:t>Tajiri’s</w:t>
      </w:r>
      <w:proofErr w:type="spellEnd"/>
      <w:r w:rsidRPr="00CC201B">
        <w:rPr>
          <w:rFonts w:ascii="Arial" w:eastAsia="Times New Roman" w:hAnsi="Arial" w:cs="Arial"/>
          <w:color w:val="000000"/>
          <w:sz w:val="5"/>
          <w:szCs w:val="5"/>
          <w:lang w:eastAsia="zh-CN"/>
        </w:rPr>
        <w:t xml:space="preserve">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w:t>
      </w:r>
      <w:proofErr w:type="spellStart"/>
      <w:r w:rsidRPr="00CC201B">
        <w:rPr>
          <w:rFonts w:ascii="Arial" w:eastAsia="Times New Roman" w:hAnsi="Arial" w:cs="Arial"/>
          <w:color w:val="000000"/>
          <w:sz w:val="5"/>
          <w:szCs w:val="5"/>
          <w:lang w:eastAsia="zh-CN"/>
        </w:rPr>
        <w:t>essentializes</w:t>
      </w:r>
      <w:proofErr w:type="spellEnd"/>
      <w:r w:rsidRPr="00CC201B">
        <w:rPr>
          <w:rFonts w:ascii="Arial" w:eastAsia="Times New Roman" w:hAnsi="Arial" w:cs="Arial"/>
          <w:color w:val="000000"/>
          <w:sz w:val="5"/>
          <w:szCs w:val="5"/>
          <w:lang w:eastAsia="zh-CN"/>
        </w:rPr>
        <w:t xml:space="preserve"> Asian American culture, obscuring the particularities and </w:t>
      </w:r>
      <w:proofErr w:type="spellStart"/>
      <w:r w:rsidRPr="00CC201B">
        <w:rPr>
          <w:rFonts w:ascii="Arial" w:eastAsia="Times New Roman" w:hAnsi="Arial" w:cs="Arial"/>
          <w:color w:val="000000"/>
          <w:sz w:val="5"/>
          <w:szCs w:val="5"/>
          <w:lang w:eastAsia="zh-CN"/>
        </w:rPr>
        <w:t>incommensurabilities</w:t>
      </w:r>
      <w:proofErr w:type="spellEnd"/>
      <w:r w:rsidRPr="00CC201B">
        <w:rPr>
          <w:rFonts w:ascii="Arial" w:eastAsia="Times New Roman" w:hAnsi="Arial" w:cs="Arial"/>
          <w:color w:val="000000"/>
          <w:sz w:val="5"/>
          <w:szCs w:val="5"/>
          <w:lang w:eastAsia="zh-CN"/>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When Nelson started kindergarten, his teacher admonished his mother to replace Japanese with English at home if she wanted her children to assimilate and to become successful students. Despite the mother’s broken English, </w:t>
      </w:r>
      <w:r w:rsidRPr="00CC201B">
        <w:rPr>
          <w:rFonts w:ascii="Arial" w:eastAsia="Times New Roman" w:hAnsi="Arial" w:cs="Arial"/>
          <w:color w:val="000000"/>
          <w:sz w:val="8"/>
          <w:szCs w:val="8"/>
          <w:lang w:eastAsia="zh-CN"/>
        </w:rPr>
        <w:t>she followed the teacher’s instructions assiduously, speaking only English to her children.</w:t>
      </w:r>
      <w:r w:rsidRPr="00CC201B">
        <w:rPr>
          <w:rFonts w:ascii="Arial" w:eastAsia="Times New Roman" w:hAnsi="Arial" w:cs="Arial"/>
          <w:b/>
          <w:bCs/>
          <w:color w:val="000000"/>
          <w:sz w:val="8"/>
          <w:szCs w:val="8"/>
          <w:u w:val="single"/>
          <w:lang w:eastAsia="zh-CN"/>
        </w:rPr>
        <w:t xml:space="preserve"> </w:t>
      </w:r>
      <w:r w:rsidRPr="00CC201B">
        <w:rPr>
          <w:rFonts w:ascii="Arial" w:eastAsia="Times New Roman" w:hAnsi="Arial" w:cs="Arial"/>
          <w:b/>
          <w:bCs/>
          <w:color w:val="000000"/>
          <w:sz w:val="26"/>
          <w:szCs w:val="26"/>
          <w:u w:val="single"/>
          <w:lang w:eastAsia="zh-CN"/>
        </w:rPr>
        <w:t>Nelson</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color w:val="000000"/>
          <w:sz w:val="10"/>
          <w:szCs w:val="10"/>
          <w:lang w:eastAsia="zh-CN"/>
        </w:rPr>
        <w:t xml:space="preserve">recounts a story that took place later in grade school. During a reading lesson, he </w:t>
      </w:r>
      <w:r w:rsidRPr="00CC201B">
        <w:rPr>
          <w:rFonts w:ascii="Arial" w:eastAsia="Times New Roman" w:hAnsi="Arial" w:cs="Arial"/>
          <w:b/>
          <w:bCs/>
          <w:color w:val="000000"/>
          <w:sz w:val="26"/>
          <w:szCs w:val="26"/>
          <w:u w:val="single"/>
          <w:lang w:eastAsia="zh-CN"/>
        </w:rPr>
        <w:t>mispronounced “crooked” as “</w:t>
      </w:r>
      <w:proofErr w:type="spellStart"/>
      <w:r w:rsidRPr="00CC201B">
        <w:rPr>
          <w:rFonts w:ascii="Arial" w:eastAsia="Times New Roman" w:hAnsi="Arial" w:cs="Arial"/>
          <w:b/>
          <w:bCs/>
          <w:color w:val="000000"/>
          <w:sz w:val="26"/>
          <w:szCs w:val="26"/>
          <w:u w:val="single"/>
          <w:lang w:eastAsia="zh-CN"/>
        </w:rPr>
        <w:t>crookd</w:t>
      </w:r>
      <w:proofErr w:type="spellEnd"/>
      <w:proofErr w:type="gramStart"/>
      <w:r w:rsidRPr="00CC201B">
        <w:rPr>
          <w:rFonts w:ascii="Arial" w:eastAsia="Times New Roman" w:hAnsi="Arial" w:cs="Arial"/>
          <w:color w:val="000000"/>
          <w:sz w:val="10"/>
          <w:szCs w:val="10"/>
          <w:lang w:eastAsia="zh-CN"/>
        </w:rPr>
        <w:t>”(</w:t>
      </w:r>
      <w:proofErr w:type="gramEnd"/>
      <w:r w:rsidRPr="00CC201B">
        <w:rPr>
          <w:rFonts w:ascii="Arial" w:eastAsia="Times New Roman" w:hAnsi="Arial" w:cs="Arial"/>
          <w:color w:val="000000"/>
          <w:sz w:val="10"/>
          <w:szCs w:val="10"/>
          <w:lang w:eastAsia="zh-CN"/>
        </w:rPr>
        <w:t>one syllable).</w:t>
      </w:r>
      <w:r w:rsidRPr="00CC201B">
        <w:rPr>
          <w:rFonts w:ascii="Arial" w:eastAsia="Times New Roman" w:hAnsi="Arial" w:cs="Arial"/>
          <w:b/>
          <w:bCs/>
          <w:color w:val="000000"/>
          <w:sz w:val="8"/>
          <w:szCs w:val="8"/>
          <w:u w:val="single"/>
          <w:lang w:eastAsia="zh-CN"/>
        </w:rPr>
        <w:t xml:space="preserve"> </w:t>
      </w:r>
      <w:r w:rsidRPr="00CC201B">
        <w:rPr>
          <w:rFonts w:ascii="Arial" w:eastAsia="Times New Roman" w:hAnsi="Arial" w:cs="Arial"/>
          <w:b/>
          <w:bCs/>
          <w:color w:val="000000"/>
          <w:sz w:val="26"/>
          <w:szCs w:val="26"/>
          <w:u w:val="single"/>
          <w:lang w:eastAsia="zh-CN"/>
        </w:rPr>
        <w:t>His teacher shamed him publicly for his failed</w:t>
      </w:r>
      <w:r w:rsidRPr="00CC201B">
        <w:rPr>
          <w:rFonts w:ascii="Arial" w:eastAsia="Times New Roman" w:hAnsi="Arial" w:cs="Arial"/>
          <w:b/>
          <w:bCs/>
          <w:color w:val="000000"/>
          <w:sz w:val="28"/>
          <w:szCs w:val="28"/>
          <w:u w:val="single"/>
          <w:lang w:eastAsia="zh-CN"/>
        </w:rPr>
        <w:t xml:space="preserve"> </w:t>
      </w:r>
      <w:r w:rsidRPr="00CC201B">
        <w:rPr>
          <w:rFonts w:ascii="Arial" w:eastAsia="Times New Roman" w:hAnsi="Arial" w:cs="Arial"/>
          <w:color w:val="000000"/>
          <w:sz w:val="10"/>
          <w:szCs w:val="10"/>
          <w:lang w:eastAsia="zh-CN"/>
        </w:rPr>
        <w:t xml:space="preserve">speech act—his failed act of </w:t>
      </w:r>
      <w:r w:rsidRPr="00CC201B">
        <w:rPr>
          <w:rFonts w:ascii="Arial" w:eastAsia="Times New Roman" w:hAnsi="Arial" w:cs="Arial"/>
          <w:b/>
          <w:bCs/>
          <w:color w:val="000000"/>
          <w:sz w:val="26"/>
          <w:szCs w:val="26"/>
          <w:u w:val="single"/>
          <w:lang w:eastAsia="zh-CN"/>
        </w:rPr>
        <w:t>mimicry</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color w:val="000000"/>
          <w:sz w:val="10"/>
          <w:szCs w:val="10"/>
          <w:lang w:eastAsia="zh-CN"/>
        </w:rPr>
        <w:t xml:space="preserve">—and demanded to know where he learned to mispronounce such a simple word. Nelson reluctantly replied that he learned this pronunciation from his mother. Nelson remembers, in particular, feelings of social embarrassment and shame from the ridicule of his teacher and classmates. What we learn about Nelson’s case history is that, although his original connection to the primary object (the mother) was through the Japanese language, this connection was interrupted by a foreign property, English. The mother’s poor mimicry of English severed and revised the earliest mother-child attachment, one brokered in Japanese. As such, Nelson could no longer mirror himself from his mother, in Japanese or in English. 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CC201B">
        <w:rPr>
          <w:rFonts w:ascii="Arial" w:eastAsia="Times New Roman" w:hAnsi="Arial" w:cs="Arial"/>
          <w:color w:val="000000"/>
          <w:sz w:val="10"/>
          <w:szCs w:val="10"/>
          <w:lang w:eastAsia="zh-CN"/>
        </w:rPr>
        <w:t>Japaneseness</w:t>
      </w:r>
      <w:proofErr w:type="spellEnd"/>
      <w:r w:rsidRPr="00CC201B">
        <w:rPr>
          <w:rFonts w:ascii="Arial" w:eastAsia="Times New Roman" w:hAnsi="Arial" w:cs="Arial"/>
          <w:color w:val="000000"/>
          <w:sz w:val="10"/>
          <w:szCs w:val="10"/>
          <w:lang w:eastAsia="zh-CN"/>
        </w:rPr>
        <w:t xml:space="preserve">. Nelson’s situation reveals how on two fronts ideals of whiteness and ideals of </w:t>
      </w:r>
      <w:proofErr w:type="spellStart"/>
      <w:r w:rsidRPr="00CC201B">
        <w:rPr>
          <w:rFonts w:ascii="Arial" w:eastAsia="Times New Roman" w:hAnsi="Arial" w:cs="Arial"/>
          <w:color w:val="000000"/>
          <w:sz w:val="10"/>
          <w:szCs w:val="10"/>
          <w:lang w:eastAsia="zh-CN"/>
        </w:rPr>
        <w:t>Japaneseness</w:t>
      </w:r>
      <w:proofErr w:type="spellEnd"/>
      <w:r w:rsidRPr="00CC201B">
        <w:rPr>
          <w:rFonts w:ascii="Arial" w:eastAsia="Times New Roman" w:hAnsi="Arial" w:cs="Arial"/>
          <w:color w:val="000000"/>
          <w:sz w:val="10"/>
          <w:szCs w:val="10"/>
          <w:lang w:eastAsia="zh-CN"/>
        </w:rPr>
        <w:t xml:space="preserve"> are lost and unresolved. Here the problem of accent marks an impossible social compliance. In both instances,</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b/>
          <w:bCs/>
          <w:color w:val="000000"/>
          <w:sz w:val="26"/>
          <w:szCs w:val="26"/>
          <w:u w:val="single"/>
          <w:lang w:eastAsia="zh-CN"/>
        </w:rPr>
        <w:t>language is the privileged vehicle</w:t>
      </w:r>
      <w:r w:rsidRPr="00CC201B">
        <w:rPr>
          <w:rFonts w:ascii="Arial" w:eastAsia="Times New Roman" w:hAnsi="Arial" w:cs="Arial"/>
          <w:color w:val="000000"/>
          <w:sz w:val="10"/>
          <w:szCs w:val="10"/>
          <w:lang w:eastAsia="zh-CN"/>
        </w:rPr>
        <w:t xml:space="preserve">— the privileged property— </w:t>
      </w:r>
      <w:r w:rsidRPr="00CC201B">
        <w:rPr>
          <w:rFonts w:ascii="Arial" w:eastAsia="Times New Roman" w:hAnsi="Arial" w:cs="Arial"/>
          <w:b/>
          <w:bCs/>
          <w:color w:val="000000"/>
          <w:sz w:val="26"/>
          <w:szCs w:val="26"/>
          <w:u w:val="single"/>
          <w:lang w:eastAsia="zh-CN"/>
        </w:rPr>
        <w:t>by which</w:t>
      </w:r>
      <w:r w:rsidRPr="00CC201B">
        <w:rPr>
          <w:rFonts w:ascii="Arial" w:eastAsia="Times New Roman" w:hAnsi="Arial" w:cs="Arial"/>
          <w:b/>
          <w:bCs/>
          <w:color w:val="000000"/>
          <w:sz w:val="28"/>
          <w:szCs w:val="28"/>
          <w:u w:val="single"/>
          <w:lang w:eastAsia="zh-CN"/>
        </w:rPr>
        <w:t xml:space="preserve"> </w:t>
      </w:r>
      <w:r w:rsidRPr="00CC201B">
        <w:rPr>
          <w:rFonts w:ascii="Arial" w:eastAsia="Times New Roman" w:hAnsi="Arial" w:cs="Arial"/>
          <w:color w:val="000000"/>
          <w:sz w:val="10"/>
          <w:szCs w:val="10"/>
          <w:lang w:eastAsia="zh-CN"/>
        </w:rPr>
        <w:t>standards of successful</w:t>
      </w:r>
      <w:r w:rsidRPr="00CC201B">
        <w:rPr>
          <w:rFonts w:ascii="Arial" w:eastAsia="Times New Roman" w:hAnsi="Arial" w:cs="Arial"/>
          <w:b/>
          <w:bCs/>
          <w:color w:val="000000"/>
          <w:sz w:val="28"/>
          <w:szCs w:val="28"/>
          <w:u w:val="single"/>
          <w:lang w:eastAsia="zh-CN"/>
        </w:rPr>
        <w:t xml:space="preserve"> </w:t>
      </w:r>
      <w:r w:rsidRPr="00CC201B">
        <w:rPr>
          <w:rFonts w:ascii="Arial" w:eastAsia="Times New Roman" w:hAnsi="Arial" w:cs="Arial"/>
          <w:b/>
          <w:bCs/>
          <w:color w:val="000000"/>
          <w:sz w:val="26"/>
          <w:szCs w:val="26"/>
          <w:u w:val="single"/>
          <w:lang w:eastAsia="zh-CN"/>
        </w:rPr>
        <w:lastRenderedPageBreak/>
        <w:t>assimilation</w:t>
      </w:r>
      <w:r w:rsidRPr="00CC201B">
        <w:rPr>
          <w:rFonts w:ascii="Arial" w:eastAsia="Times New Roman" w:hAnsi="Arial" w:cs="Arial"/>
          <w:color w:val="000000"/>
          <w:sz w:val="10"/>
          <w:szCs w:val="10"/>
          <w:lang w:eastAsia="zh-CN"/>
        </w:rPr>
        <w:t xml:space="preserve"> and failed integration</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b/>
          <w:bCs/>
          <w:color w:val="000000"/>
          <w:sz w:val="26"/>
          <w:szCs w:val="26"/>
          <w:u w:val="single"/>
          <w:lang w:eastAsia="zh-CN"/>
        </w:rPr>
        <w:t>are measured</w:t>
      </w:r>
      <w:r w:rsidRPr="00CC201B">
        <w:rPr>
          <w:rFonts w:ascii="Arial" w:eastAsia="Times New Roman" w:hAnsi="Arial" w:cs="Arial"/>
          <w:color w:val="000000"/>
          <w:sz w:val="26"/>
          <w:szCs w:val="26"/>
          <w:lang w:eastAsia="zh-CN"/>
        </w:rPr>
        <w:t>.</w:t>
      </w:r>
      <w:r w:rsidRPr="00CC201B">
        <w:rPr>
          <w:rFonts w:ascii="Arial" w:eastAsia="Times New Roman" w:hAnsi="Arial" w:cs="Arial"/>
          <w:color w:val="000000"/>
          <w:sz w:val="16"/>
          <w:szCs w:val="16"/>
          <w:lang w:eastAsia="zh-CN"/>
        </w:rPr>
        <w:t xml:space="preserve"> In this sense, </w:t>
      </w:r>
      <w:r w:rsidRPr="00CC201B">
        <w:rPr>
          <w:rFonts w:ascii="Arial" w:eastAsia="Times New Roman" w:hAnsi="Arial" w:cs="Arial"/>
          <w:b/>
          <w:bCs/>
          <w:i/>
          <w:iCs/>
          <w:color w:val="000000"/>
          <w:sz w:val="26"/>
          <w:szCs w:val="26"/>
          <w:u w:val="single"/>
          <w:lang w:eastAsia="zh-CN"/>
        </w:rPr>
        <w:t>language</w:t>
      </w:r>
      <w:r w:rsidRPr="00CC201B">
        <w:rPr>
          <w:rFonts w:ascii="Arial" w:eastAsia="Times New Roman" w:hAnsi="Arial" w:cs="Arial"/>
          <w:b/>
          <w:bCs/>
          <w:i/>
          <w:iCs/>
          <w:color w:val="000000"/>
          <w:sz w:val="10"/>
          <w:szCs w:val="10"/>
          <w:u w:val="single"/>
          <w:lang w:eastAsia="zh-CN"/>
        </w:rPr>
        <w:t xml:space="preserve"> i</w:t>
      </w:r>
      <w:r w:rsidRPr="00CC201B">
        <w:rPr>
          <w:rFonts w:ascii="Arial" w:eastAsia="Times New Roman" w:hAnsi="Arial" w:cs="Arial"/>
          <w:i/>
          <w:iCs/>
          <w:color w:val="000000"/>
          <w:sz w:val="10"/>
          <w:szCs w:val="10"/>
          <w:lang w:eastAsia="zh-CN"/>
        </w:rPr>
        <w:t>tself might be thought of as</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b/>
          <w:bCs/>
          <w:i/>
          <w:iCs/>
          <w:color w:val="000000"/>
          <w:sz w:val="26"/>
          <w:szCs w:val="26"/>
          <w:u w:val="single"/>
          <w:lang w:eastAsia="zh-CN"/>
        </w:rPr>
        <w:t>a</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i/>
          <w:iCs/>
          <w:color w:val="000000"/>
          <w:sz w:val="10"/>
          <w:szCs w:val="10"/>
          <w:lang w:eastAsia="zh-CN"/>
        </w:rPr>
        <w:t>kind of</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b/>
          <w:bCs/>
          <w:i/>
          <w:iCs/>
          <w:color w:val="000000"/>
          <w:sz w:val="26"/>
          <w:szCs w:val="26"/>
          <w:u w:val="single"/>
          <w:lang w:eastAsia="zh-CN"/>
        </w:rPr>
        <w:t>property right</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i/>
          <w:iCs/>
          <w:color w:val="000000"/>
          <w:sz w:val="10"/>
          <w:szCs w:val="10"/>
          <w:lang w:eastAsia="zh-CN"/>
        </w:rPr>
        <w:t>and stereotype,</w:t>
      </w:r>
      <w:r w:rsidRPr="00CC201B">
        <w:rPr>
          <w:rFonts w:ascii="Arial" w:eastAsia="Times New Roman" w:hAnsi="Arial" w:cs="Arial"/>
          <w:b/>
          <w:bCs/>
          <w:i/>
          <w:iCs/>
          <w:color w:val="000000"/>
          <w:sz w:val="26"/>
          <w:szCs w:val="26"/>
          <w:u w:val="single"/>
          <w:lang w:eastAsia="zh-CN"/>
        </w:rPr>
        <w:t xml:space="preserve"> demanding a flawless mimicry</w:t>
      </w:r>
      <w:r w:rsidRPr="00CC201B">
        <w:rPr>
          <w:rFonts w:ascii="Arial" w:eastAsia="Times New Roman" w:hAnsi="Arial" w:cs="Arial"/>
          <w:b/>
          <w:bCs/>
          <w:i/>
          <w:iCs/>
          <w:color w:val="000000"/>
          <w:sz w:val="28"/>
          <w:szCs w:val="28"/>
          <w:u w:val="single"/>
          <w:lang w:eastAsia="zh-CN"/>
        </w:rPr>
        <w:t xml:space="preserve"> </w:t>
      </w:r>
      <w:r w:rsidRPr="00CC201B">
        <w:rPr>
          <w:rFonts w:ascii="Arial" w:eastAsia="Times New Roman" w:hAnsi="Arial" w:cs="Arial"/>
          <w:i/>
          <w:iCs/>
          <w:color w:val="000000"/>
          <w:sz w:val="10"/>
          <w:szCs w:val="10"/>
          <w:lang w:eastAsia="zh-CN"/>
        </w:rPr>
        <w:t xml:space="preserve">on the part of the young Nelson, whose failed performance leads him to shame and self-abasement at a crucial moment of social and psychic development. </w:t>
      </w:r>
      <w:r w:rsidRPr="00CC201B">
        <w:rPr>
          <w:rFonts w:ascii="Arial" w:eastAsia="Times New Roman" w:hAnsi="Arial" w:cs="Arial"/>
          <w:color w:val="000000"/>
          <w:sz w:val="10"/>
          <w:szCs w:val="10"/>
          <w:lang w:eastAsia="zh-CN"/>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CC201B">
        <w:rPr>
          <w:rFonts w:ascii="Arial" w:eastAsia="Times New Roman" w:hAnsi="Arial" w:cs="Arial"/>
          <w:i/>
          <w:iCs/>
          <w:color w:val="000000"/>
          <w:sz w:val="10"/>
          <w:szCs w:val="10"/>
          <w:lang w:eastAsia="zh-CN"/>
        </w:rPr>
        <w:t xml:space="preserve">We need to emphasize that </w:t>
      </w:r>
      <w:r w:rsidRPr="00CC201B">
        <w:rPr>
          <w:rFonts w:ascii="Arial" w:eastAsia="Times New Roman" w:hAnsi="Arial" w:cs="Arial"/>
          <w:b/>
          <w:bCs/>
          <w:i/>
          <w:iCs/>
          <w:color w:val="000000"/>
          <w:sz w:val="26"/>
          <w:szCs w:val="26"/>
          <w:u w:val="single"/>
          <w:lang w:eastAsia="zh-CN"/>
        </w:rPr>
        <w:t>the shaming ritual</w:t>
      </w:r>
      <w:r w:rsidRPr="00CC201B">
        <w:rPr>
          <w:rFonts w:ascii="Arial" w:eastAsia="Times New Roman" w:hAnsi="Arial" w:cs="Arial"/>
          <w:i/>
          <w:iCs/>
          <w:color w:val="000000"/>
          <w:sz w:val="26"/>
          <w:szCs w:val="26"/>
          <w:lang w:eastAsia="zh-CN"/>
        </w:rPr>
        <w:t xml:space="preserve"> </w:t>
      </w:r>
      <w:r w:rsidRPr="00CC201B">
        <w:rPr>
          <w:rFonts w:ascii="Arial" w:eastAsia="Times New Roman" w:hAnsi="Arial" w:cs="Arial"/>
          <w:i/>
          <w:iCs/>
          <w:color w:val="000000"/>
          <w:sz w:val="10"/>
          <w:szCs w:val="10"/>
          <w:lang w:eastAsia="zh-CN"/>
        </w:rPr>
        <w:t>to which the grade-school teacher subjected Nelson—one</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b/>
          <w:bCs/>
          <w:i/>
          <w:iCs/>
          <w:color w:val="000000"/>
          <w:sz w:val="26"/>
          <w:szCs w:val="26"/>
          <w:u w:val="single"/>
          <w:lang w:eastAsia="zh-CN"/>
        </w:rPr>
        <w:t>all too common in the</w:t>
      </w:r>
      <w:r w:rsidRPr="00CC201B">
        <w:rPr>
          <w:rFonts w:ascii="Arial" w:eastAsia="Times New Roman" w:hAnsi="Arial" w:cs="Arial"/>
          <w:i/>
          <w:iCs/>
          <w:color w:val="000000"/>
          <w:sz w:val="10"/>
          <w:szCs w:val="10"/>
          <w:lang w:eastAsia="zh-CN"/>
        </w:rPr>
        <w:t xml:space="preserve"> Darwinian space of the </w:t>
      </w:r>
      <w:r w:rsidRPr="00CC201B">
        <w:rPr>
          <w:rFonts w:ascii="Arial" w:eastAsia="Times New Roman" w:hAnsi="Arial" w:cs="Arial"/>
          <w:b/>
          <w:bCs/>
          <w:i/>
          <w:iCs/>
          <w:color w:val="000000"/>
          <w:sz w:val="26"/>
          <w:szCs w:val="26"/>
          <w:u w:val="single"/>
          <w:lang w:eastAsia="zh-CN"/>
        </w:rPr>
        <w:t>classroom—</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i/>
          <w:iCs/>
          <w:color w:val="000000"/>
          <w:sz w:val="10"/>
          <w:szCs w:val="10"/>
          <w:lang w:eastAsia="zh-CN"/>
        </w:rPr>
        <w:t>is one that not merely makes his transition into English difficult but also demonizes and repudiates the mother</w:t>
      </w:r>
      <w:r w:rsidRPr="00CC201B">
        <w:rPr>
          <w:rFonts w:ascii="Arial" w:eastAsia="Times New Roman" w:hAnsi="Arial" w:cs="Arial"/>
          <w:color w:val="000000"/>
          <w:sz w:val="10"/>
          <w:szCs w:val="10"/>
          <w:lang w:eastAsia="zh-CN"/>
        </w:rPr>
        <w:t xml:space="preserve"> (and the mother tongue and accent) at the same time. What was once a loved and safe object is retroactively transformed into an object of shame and </w:t>
      </w:r>
      <w:proofErr w:type="gramStart"/>
      <w:r w:rsidRPr="00CC201B">
        <w:rPr>
          <w:rFonts w:ascii="Arial" w:eastAsia="Times New Roman" w:hAnsi="Arial" w:cs="Arial"/>
          <w:color w:val="000000"/>
          <w:sz w:val="10"/>
          <w:szCs w:val="10"/>
          <w:lang w:eastAsia="zh-CN"/>
        </w:rPr>
        <w:t>insecurity.</w:t>
      </w:r>
      <w:proofErr w:type="gramEnd"/>
      <w:r w:rsidRPr="00CC201B">
        <w:rPr>
          <w:rFonts w:ascii="Arial" w:eastAsia="Times New Roman" w:hAnsi="Arial" w:cs="Arial"/>
          <w:color w:val="000000"/>
          <w:sz w:val="10"/>
          <w:szCs w:val="10"/>
          <w:lang w:eastAsia="zh-CN"/>
        </w:rPr>
        <w:t xml:space="preserve"> To the extent that the figure of the mother originally represents safe notions of “home,” Nelson’s estrangement from his mother, and from his mother tongue, renders her </w:t>
      </w:r>
      <w:proofErr w:type="spellStart"/>
      <w:r w:rsidRPr="00CC201B">
        <w:rPr>
          <w:rFonts w:ascii="Arial" w:eastAsia="Times New Roman" w:hAnsi="Arial" w:cs="Arial"/>
          <w:color w:val="000000"/>
          <w:sz w:val="10"/>
          <w:szCs w:val="10"/>
          <w:lang w:eastAsia="zh-CN"/>
        </w:rPr>
        <w:t>unheimlich</w:t>
      </w:r>
      <w:proofErr w:type="spellEnd"/>
      <w:r w:rsidRPr="00CC201B">
        <w:rPr>
          <w:rFonts w:ascii="Arial" w:eastAsia="Times New Roman" w:hAnsi="Arial" w:cs="Arial"/>
          <w:color w:val="000000"/>
          <w:sz w:val="10"/>
          <w:szCs w:val="10"/>
          <w:lang w:eastAsia="zh-CN"/>
        </w:rPr>
        <w:t xml:space="preserve">— unhomely, unfamiliar, uncanny— a topic that critical race scholar Mari Matsuda has explored in her legal analyses of accent discrimination.44 </w:t>
      </w:r>
      <w:r w:rsidRPr="00CC201B">
        <w:rPr>
          <w:rFonts w:ascii="Arial" w:eastAsia="Times New Roman" w:hAnsi="Arial" w:cs="Arial"/>
          <w:i/>
          <w:iCs/>
          <w:color w:val="000000"/>
          <w:sz w:val="10"/>
          <w:szCs w:val="10"/>
          <w:lang w:eastAsia="zh-CN"/>
        </w:rPr>
        <w:t>The relationship between language, pedagogy, and assimilation into a mainstream national citizenry is examined also in a short story by Monique T. D. Truong</w:t>
      </w:r>
      <w:r w:rsidRPr="00CC201B">
        <w:rPr>
          <w:rFonts w:ascii="Arial" w:eastAsia="Times New Roman" w:hAnsi="Arial" w:cs="Arial"/>
          <w:color w:val="000000"/>
          <w:sz w:val="10"/>
          <w:szCs w:val="10"/>
          <w:lang w:eastAsia="zh-CN"/>
        </w:rPr>
        <w:t>. “Kelly</w:t>
      </w:r>
      <w:proofErr w:type="gramStart"/>
      <w:r w:rsidRPr="00CC201B">
        <w:rPr>
          <w:rFonts w:ascii="Arial" w:eastAsia="Times New Roman" w:hAnsi="Arial" w:cs="Arial"/>
          <w:color w:val="000000"/>
          <w:sz w:val="10"/>
          <w:szCs w:val="10"/>
          <w:lang w:eastAsia="zh-CN"/>
        </w:rPr>
        <w:t>”(</w:t>
      </w:r>
      <w:proofErr w:type="gramEnd"/>
      <w:r w:rsidRPr="00CC201B">
        <w:rPr>
          <w:rFonts w:ascii="Arial" w:eastAsia="Times New Roman" w:hAnsi="Arial" w:cs="Arial"/>
          <w:color w:val="000000"/>
          <w:sz w:val="10"/>
          <w:szCs w:val="10"/>
          <w:lang w:eastAsia="zh-CN"/>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CC201B">
        <w:rPr>
          <w:rFonts w:ascii="Arial" w:eastAsia="Times New Roman" w:hAnsi="Arial" w:cs="Arial"/>
          <w:color w:val="000000"/>
          <w:sz w:val="10"/>
          <w:szCs w:val="10"/>
          <w:lang w:eastAsia="zh-CN"/>
        </w:rPr>
        <w:t>intrasubjective</w:t>
      </w:r>
      <w:proofErr w:type="spellEnd"/>
      <w:r w:rsidRPr="00CC201B">
        <w:rPr>
          <w:rFonts w:ascii="Arial" w:eastAsia="Times New Roman" w:hAnsi="Arial" w:cs="Arial"/>
          <w:color w:val="000000"/>
          <w:sz w:val="10"/>
          <w:szCs w:val="10"/>
          <w:lang w:eastAsia="zh-CN"/>
        </w:rPr>
        <w:t xml:space="preserve"> monologue of one remarkable for its anger and solipsism. What is an epistolary, after all, other than an impassioned (but not necessarily answered) plea to the other? Truong’s narrator recalls their grade-school teacher: Kelly, remember how Mrs. </w:t>
      </w:r>
      <w:proofErr w:type="spellStart"/>
      <w:r w:rsidRPr="00CC201B">
        <w:rPr>
          <w:rFonts w:ascii="Arial" w:eastAsia="Times New Roman" w:hAnsi="Arial" w:cs="Arial"/>
          <w:color w:val="000000"/>
          <w:sz w:val="10"/>
          <w:szCs w:val="10"/>
          <w:lang w:eastAsia="zh-CN"/>
        </w:rPr>
        <w:t>Hammerick</w:t>
      </w:r>
      <w:proofErr w:type="spellEnd"/>
      <w:r w:rsidRPr="00CC201B">
        <w:rPr>
          <w:rFonts w:ascii="Arial" w:eastAsia="Times New Roman" w:hAnsi="Arial" w:cs="Arial"/>
          <w:color w:val="000000"/>
          <w:sz w:val="10"/>
          <w:szCs w:val="10"/>
          <w:lang w:eastAsia="zh-CN"/>
        </w:rPr>
        <w:t xml:space="preserve"> talked about Veteran’s Day? How about the Day of Infamy when the Japanese bombed Pearl Harbor? Mrs. </w:t>
      </w:r>
      <w:proofErr w:type="spellStart"/>
      <w:r w:rsidRPr="00CC201B">
        <w:rPr>
          <w:rFonts w:ascii="Arial" w:eastAsia="Times New Roman" w:hAnsi="Arial" w:cs="Arial"/>
          <w:color w:val="000000"/>
          <w:sz w:val="10"/>
          <w:szCs w:val="10"/>
          <w:lang w:eastAsia="zh-CN"/>
        </w:rPr>
        <w:t>Hammerick</w:t>
      </w:r>
      <w:proofErr w:type="spellEnd"/>
      <w:r w:rsidRPr="00CC201B">
        <w:rPr>
          <w:rFonts w:ascii="Arial" w:eastAsia="Times New Roman" w:hAnsi="Arial" w:cs="Arial"/>
          <w:color w:val="000000"/>
          <w:sz w:val="10"/>
          <w:szCs w:val="10"/>
          <w:lang w:eastAsia="zh-CN"/>
        </w:rPr>
        <w:t xml:space="preserve">, you know, the mayor’s wife always had a sweet something surrounding her like she had spent too much time pulling taffy.... Kelly, you only knew that she liked the </w:t>
      </w:r>
      <w:proofErr w:type="spellStart"/>
      <w:r w:rsidRPr="00CC201B">
        <w:rPr>
          <w:rFonts w:ascii="Arial" w:eastAsia="Times New Roman" w:hAnsi="Arial" w:cs="Arial"/>
          <w:color w:val="000000"/>
          <w:sz w:val="10"/>
          <w:szCs w:val="10"/>
          <w:lang w:eastAsia="zh-CN"/>
        </w:rPr>
        <w:t>Beths</w:t>
      </w:r>
      <w:proofErr w:type="spellEnd"/>
      <w:r w:rsidRPr="00CC201B">
        <w:rPr>
          <w:rFonts w:ascii="Arial" w:eastAsia="Times New Roman" w:hAnsi="Arial" w:cs="Arial"/>
          <w:color w:val="000000"/>
          <w:sz w:val="10"/>
          <w:szCs w:val="10"/>
          <w:lang w:eastAsia="zh-CN"/>
        </w:rPr>
        <w:t xml:space="preserve"> and the </w:t>
      </w:r>
      <w:proofErr w:type="spellStart"/>
      <w:r w:rsidRPr="00CC201B">
        <w:rPr>
          <w:rFonts w:ascii="Arial" w:eastAsia="Times New Roman" w:hAnsi="Arial" w:cs="Arial"/>
          <w:color w:val="000000"/>
          <w:sz w:val="10"/>
          <w:szCs w:val="10"/>
          <w:lang w:eastAsia="zh-CN"/>
        </w:rPr>
        <w:t>Susans</w:t>
      </w:r>
      <w:proofErr w:type="spellEnd"/>
      <w:r w:rsidRPr="00CC201B">
        <w:rPr>
          <w:rFonts w:ascii="Arial" w:eastAsia="Times New Roman" w:hAnsi="Arial" w:cs="Arial"/>
          <w:color w:val="000000"/>
          <w:sz w:val="10"/>
          <w:szCs w:val="10"/>
          <w:lang w:eastAsia="zh-CN"/>
        </w:rPr>
        <w:t xml:space="preserve"> cause they wore pink and never bulged and buckled out of their shirt plackets. I was scared of her like no dark corners could ever scare me. 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Pierre.45 Truong’s story expands our discussion of language and its performative effects on the constitution of good and bad national subjects. Here, Mrs. </w:t>
      </w:r>
      <w:proofErr w:type="spellStart"/>
      <w:r w:rsidRPr="00CC201B">
        <w:rPr>
          <w:rFonts w:ascii="Arial" w:eastAsia="Times New Roman" w:hAnsi="Arial" w:cs="Arial"/>
          <w:color w:val="000000"/>
          <w:sz w:val="10"/>
          <w:szCs w:val="10"/>
          <w:lang w:eastAsia="zh-CN"/>
        </w:rPr>
        <w:t>Hammerick’s</w:t>
      </w:r>
      <w:proofErr w:type="spellEnd"/>
      <w:r w:rsidRPr="00CC201B">
        <w:rPr>
          <w:rFonts w:ascii="Arial" w:eastAsia="Times New Roman" w:hAnsi="Arial" w:cs="Arial"/>
          <w:color w:val="000000"/>
          <w:sz w:val="10"/>
          <w:szCs w:val="10"/>
          <w:lang w:eastAsia="zh-CN"/>
        </w:rPr>
        <w:t xml:space="preserve"> common language for the “deaf, blind, and dumb”—a language from which Thuy-Mai is emphatically excluded—is used to create and then separate good students from bad students within the institutionalized space of the classroom. The </w:t>
      </w:r>
      <w:proofErr w:type="spellStart"/>
      <w:r w:rsidRPr="00CC201B">
        <w:rPr>
          <w:rFonts w:ascii="Arial" w:eastAsia="Times New Roman" w:hAnsi="Arial" w:cs="Arial"/>
          <w:color w:val="000000"/>
          <w:sz w:val="10"/>
          <w:szCs w:val="10"/>
          <w:lang w:eastAsia="zh-CN"/>
        </w:rPr>
        <w:t>Susans</w:t>
      </w:r>
      <w:proofErr w:type="spellEnd"/>
      <w:r w:rsidRPr="00CC201B">
        <w:rPr>
          <w:rFonts w:ascii="Arial" w:eastAsia="Times New Roman" w:hAnsi="Arial" w:cs="Arial"/>
          <w:color w:val="000000"/>
          <w:sz w:val="10"/>
          <w:szCs w:val="10"/>
          <w:lang w:eastAsia="zh-CN"/>
        </w:rPr>
        <w:t xml:space="preserve"> and the </w:t>
      </w:r>
      <w:proofErr w:type="spellStart"/>
      <w:r w:rsidRPr="00CC201B">
        <w:rPr>
          <w:rFonts w:ascii="Arial" w:eastAsia="Times New Roman" w:hAnsi="Arial" w:cs="Arial"/>
          <w:color w:val="000000"/>
          <w:sz w:val="10"/>
          <w:szCs w:val="10"/>
          <w:lang w:eastAsia="zh-CN"/>
        </w:rPr>
        <w:t>Beths</w:t>
      </w:r>
      <w:proofErr w:type="spellEnd"/>
      <w:r w:rsidRPr="00CC201B">
        <w:rPr>
          <w:rFonts w:ascii="Arial" w:eastAsia="Times New Roman" w:hAnsi="Arial" w:cs="Arial"/>
          <w:color w:val="000000"/>
          <w:sz w:val="10"/>
          <w:szCs w:val="10"/>
          <w:lang w:eastAsia="zh-CN"/>
        </w:rPr>
        <w:t xml:space="preserve">, the </w:t>
      </w:r>
      <w:proofErr w:type="spellStart"/>
      <w:r w:rsidRPr="00CC201B">
        <w:rPr>
          <w:rFonts w:ascii="Arial" w:eastAsia="Times New Roman" w:hAnsi="Arial" w:cs="Arial"/>
          <w:color w:val="000000"/>
          <w:sz w:val="10"/>
          <w:szCs w:val="10"/>
          <w:lang w:eastAsia="zh-CN"/>
        </w:rPr>
        <w:t>Claudes</w:t>
      </w:r>
      <w:proofErr w:type="spellEnd"/>
      <w:r w:rsidRPr="00CC201B">
        <w:rPr>
          <w:rFonts w:ascii="Arial" w:eastAsia="Times New Roman" w:hAnsi="Arial" w:cs="Arial"/>
          <w:color w:val="000000"/>
          <w:sz w:val="10"/>
          <w:szCs w:val="10"/>
          <w:lang w:eastAsia="zh-CN"/>
        </w:rPr>
        <w:t xml:space="preserve"> and the </w:t>
      </w:r>
      <w:proofErr w:type="spellStart"/>
      <w:r w:rsidRPr="00CC201B">
        <w:rPr>
          <w:rFonts w:ascii="Arial" w:eastAsia="Times New Roman" w:hAnsi="Arial" w:cs="Arial"/>
          <w:color w:val="000000"/>
          <w:sz w:val="10"/>
          <w:szCs w:val="10"/>
          <w:lang w:eastAsia="zh-CN"/>
        </w:rPr>
        <w:t>Pierres</w:t>
      </w:r>
      <w:proofErr w:type="spellEnd"/>
      <w:r w:rsidRPr="00CC201B">
        <w:rPr>
          <w:rFonts w:ascii="Arial" w:eastAsia="Times New Roman" w:hAnsi="Arial" w:cs="Arial"/>
          <w:color w:val="000000"/>
          <w:sz w:val="10"/>
          <w:szCs w:val="10"/>
          <w:lang w:eastAsia="zh-CN"/>
        </w:rPr>
        <w:t>, are all, as Louis Althusser would put it, “</w:t>
      </w:r>
      <w:proofErr w:type="spellStart"/>
      <w:r w:rsidRPr="00CC201B">
        <w:rPr>
          <w:rFonts w:ascii="Arial" w:eastAsia="Times New Roman" w:hAnsi="Arial" w:cs="Arial"/>
          <w:color w:val="000000"/>
          <w:sz w:val="10"/>
          <w:szCs w:val="10"/>
          <w:lang w:eastAsia="zh-CN"/>
        </w:rPr>
        <w:t>interpellated”by</w:t>
      </w:r>
      <w:proofErr w:type="spellEnd"/>
      <w:r w:rsidRPr="00CC201B">
        <w:rPr>
          <w:rFonts w:ascii="Arial" w:eastAsia="Times New Roman" w:hAnsi="Arial" w:cs="Arial"/>
          <w:color w:val="000000"/>
          <w:sz w:val="10"/>
          <w:szCs w:val="10"/>
          <w:lang w:eastAsia="zh-CN"/>
        </w:rPr>
        <w:t xml:space="preserve"> the mayor’s wife as good citizen- subjects of the classroom and nation-state.46 </w:t>
      </w:r>
      <w:r w:rsidRPr="00CC201B">
        <w:rPr>
          <w:rFonts w:ascii="Arial" w:eastAsia="Times New Roman" w:hAnsi="Arial" w:cs="Arial"/>
          <w:i/>
          <w:iCs/>
          <w:color w:val="000000"/>
          <w:sz w:val="10"/>
          <w:szCs w:val="10"/>
          <w:lang w:eastAsia="zh-CN"/>
        </w:rPr>
        <w:t>Truong emphasizes how</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b/>
          <w:bCs/>
          <w:i/>
          <w:iCs/>
          <w:color w:val="000000"/>
          <w:sz w:val="26"/>
          <w:szCs w:val="26"/>
          <w:u w:val="single"/>
          <w:lang w:eastAsia="zh-CN"/>
        </w:rPr>
        <w:t>education is a primary site through which narratives of national identity</w:t>
      </w:r>
      <w:r w:rsidRPr="00CC201B">
        <w:rPr>
          <w:rFonts w:ascii="Arial" w:eastAsia="Times New Roman" w:hAnsi="Arial" w:cs="Arial"/>
          <w:b/>
          <w:bCs/>
          <w:i/>
          <w:iCs/>
          <w:color w:val="000000"/>
          <w:sz w:val="28"/>
          <w:szCs w:val="28"/>
          <w:u w:val="single"/>
          <w:lang w:eastAsia="zh-CN"/>
        </w:rPr>
        <w:t xml:space="preserve"> </w:t>
      </w:r>
      <w:r w:rsidRPr="00CC201B">
        <w:rPr>
          <w:rFonts w:ascii="Arial" w:eastAsia="Times New Roman" w:hAnsi="Arial" w:cs="Arial"/>
          <w:i/>
          <w:iCs/>
          <w:color w:val="000000"/>
          <w:sz w:val="10"/>
          <w:szCs w:val="10"/>
          <w:lang w:eastAsia="zh-CN"/>
        </w:rPr>
        <w:t xml:space="preserve">and belonging </w:t>
      </w:r>
      <w:r w:rsidRPr="00CC201B">
        <w:rPr>
          <w:rFonts w:ascii="Arial" w:eastAsia="Times New Roman" w:hAnsi="Arial" w:cs="Arial"/>
          <w:b/>
          <w:bCs/>
          <w:i/>
          <w:iCs/>
          <w:color w:val="000000"/>
          <w:sz w:val="26"/>
          <w:szCs w:val="26"/>
          <w:u w:val="single"/>
          <w:lang w:eastAsia="zh-CN"/>
        </w:rPr>
        <w:t>are established</w:t>
      </w:r>
      <w:r w:rsidRPr="00CC201B">
        <w:rPr>
          <w:rFonts w:ascii="Arial" w:eastAsia="Times New Roman" w:hAnsi="Arial" w:cs="Arial"/>
          <w:b/>
          <w:bCs/>
          <w:i/>
          <w:iCs/>
          <w:color w:val="000000"/>
          <w:sz w:val="28"/>
          <w:szCs w:val="28"/>
          <w:u w:val="single"/>
          <w:lang w:eastAsia="zh-CN"/>
        </w:rPr>
        <w:t xml:space="preserve"> </w:t>
      </w:r>
      <w:r w:rsidRPr="00CC201B">
        <w:rPr>
          <w:rFonts w:ascii="Arial" w:eastAsia="Times New Roman" w:hAnsi="Arial" w:cs="Arial"/>
          <w:i/>
          <w:iCs/>
          <w:color w:val="000000"/>
          <w:sz w:val="10"/>
          <w:szCs w:val="10"/>
          <w:lang w:eastAsia="zh-CN"/>
        </w:rPr>
        <w:t xml:space="preserve">and reinforced through pedagogical compliance. </w:t>
      </w:r>
      <w:r w:rsidRPr="00CC201B">
        <w:rPr>
          <w:rFonts w:ascii="Arial" w:eastAsia="Times New Roman" w:hAnsi="Arial" w:cs="Arial"/>
          <w:color w:val="000000"/>
          <w:sz w:val="10"/>
          <w:szCs w:val="10"/>
          <w:lang w:eastAsia="zh-CN"/>
        </w:rPr>
        <w:t xml:space="preserve">At the same time, the Vietnamese refugee, Thuy-Mai, is </w:t>
      </w:r>
      <w:proofErr w:type="spellStart"/>
      <w:r w:rsidRPr="00CC201B">
        <w:rPr>
          <w:rFonts w:ascii="Arial" w:eastAsia="Times New Roman" w:hAnsi="Arial" w:cs="Arial"/>
          <w:color w:val="000000"/>
          <w:sz w:val="10"/>
          <w:szCs w:val="10"/>
          <w:lang w:eastAsia="zh-CN"/>
        </w:rPr>
        <w:t>pathologized</w:t>
      </w:r>
      <w:proofErr w:type="spellEnd"/>
      <w:r w:rsidRPr="00CC201B">
        <w:rPr>
          <w:rFonts w:ascii="Arial" w:eastAsia="Times New Roman" w:hAnsi="Arial" w:cs="Arial"/>
          <w:color w:val="000000"/>
          <w:sz w:val="10"/>
          <w:szCs w:val="10"/>
          <w:lang w:eastAsia="zh-CN"/>
        </w:rPr>
        <w:t xml:space="preserve"> as Asian enemy, dismissively labeled “Pearl </w:t>
      </w:r>
      <w:proofErr w:type="spellStart"/>
      <w:r w:rsidRPr="00CC201B">
        <w:rPr>
          <w:rFonts w:ascii="Arial" w:eastAsia="Times New Roman" w:hAnsi="Arial" w:cs="Arial"/>
          <w:color w:val="000000"/>
          <w:sz w:val="10"/>
          <w:szCs w:val="10"/>
          <w:lang w:eastAsia="zh-CN"/>
        </w:rPr>
        <w:t>Harbor,”erroneously</w:t>
      </w:r>
      <w:proofErr w:type="spellEnd"/>
      <w:r w:rsidRPr="00CC201B">
        <w:rPr>
          <w:rFonts w:ascii="Arial" w:eastAsia="Times New Roman" w:hAnsi="Arial" w:cs="Arial"/>
          <w:color w:val="000000"/>
          <w:sz w:val="10"/>
          <w:szCs w:val="10"/>
          <w:lang w:eastAsia="zh-CN"/>
        </w:rPr>
        <w:t xml:space="preserve"> conflated with the Japanese, and implicitly rendered a menace to the coherence and integrity of the US nation-state. Mrs. </w:t>
      </w:r>
      <w:proofErr w:type="spellStart"/>
      <w:r w:rsidRPr="00CC201B">
        <w:rPr>
          <w:rFonts w:ascii="Arial" w:eastAsia="Times New Roman" w:hAnsi="Arial" w:cs="Arial"/>
          <w:color w:val="000000"/>
          <w:sz w:val="10"/>
          <w:szCs w:val="10"/>
          <w:lang w:eastAsia="zh-CN"/>
        </w:rPr>
        <w:t>Hammerick</w:t>
      </w:r>
      <w:proofErr w:type="spellEnd"/>
      <w:r w:rsidRPr="00CC201B">
        <w:rPr>
          <w:rFonts w:ascii="Arial" w:eastAsia="Times New Roman" w:hAnsi="Arial" w:cs="Arial"/>
          <w:color w:val="000000"/>
          <w:sz w:val="10"/>
          <w:szCs w:val="10"/>
          <w:lang w:eastAsia="zh-CN"/>
        </w:rPr>
        <w:t xml:space="preserve"> is, of course, not literally speaking French (though Vietnam was of course colonized earlier by France), but </w:t>
      </w:r>
      <w:r w:rsidRPr="00CC201B">
        <w:rPr>
          <w:rFonts w:ascii="Arial" w:eastAsia="Times New Roman" w:hAnsi="Arial" w:cs="Arial"/>
          <w:i/>
          <w:iCs/>
          <w:color w:val="000000"/>
          <w:sz w:val="10"/>
          <w:szCs w:val="10"/>
          <w:lang w:eastAsia="zh-CN"/>
        </w:rPr>
        <w:t xml:space="preserve">Truong’s attention to language underscores the ways in which an unconscious discourse of colonialism and race, of national inclusion and exclusion, is circulated in the classroom. </w:t>
      </w:r>
      <w:r w:rsidRPr="00CC201B">
        <w:rPr>
          <w:rFonts w:ascii="Arial" w:eastAsia="Times New Roman" w:hAnsi="Arial" w:cs="Arial"/>
          <w:color w:val="000000"/>
          <w:sz w:val="10"/>
          <w:szCs w:val="10"/>
          <w:lang w:eastAsia="zh-CN"/>
        </w:rPr>
        <w:t xml:space="preserve">Furthermore, as Lowe points out, Mrs. </w:t>
      </w:r>
      <w:proofErr w:type="spellStart"/>
      <w:r w:rsidRPr="00CC201B">
        <w:rPr>
          <w:rFonts w:ascii="Arial" w:eastAsia="Times New Roman" w:hAnsi="Arial" w:cs="Arial"/>
          <w:color w:val="000000"/>
          <w:sz w:val="10"/>
          <w:szCs w:val="10"/>
          <w:lang w:eastAsia="zh-CN"/>
        </w:rPr>
        <w:t>Hammerick’s</w:t>
      </w:r>
      <w:proofErr w:type="spellEnd"/>
      <w:r w:rsidRPr="00CC201B">
        <w:rPr>
          <w:rFonts w:ascii="Arial" w:eastAsia="Times New Roman" w:hAnsi="Arial" w:cs="Arial"/>
          <w:color w:val="000000"/>
          <w:sz w:val="10"/>
          <w:szCs w:val="10"/>
          <w:lang w:eastAsia="zh-CN"/>
        </w:rPr>
        <w:t xml:space="preserve"> nationalizing tract is simultaneously a gendered discourse: “The narrator’s observations that the teacher’s history lesson addresses ‘all the </w:t>
      </w:r>
      <w:proofErr w:type="spellStart"/>
      <w:r w:rsidRPr="00CC201B">
        <w:rPr>
          <w:rFonts w:ascii="Arial" w:eastAsia="Times New Roman" w:hAnsi="Arial" w:cs="Arial"/>
          <w:color w:val="000000"/>
          <w:sz w:val="10"/>
          <w:szCs w:val="10"/>
          <w:lang w:eastAsia="zh-CN"/>
        </w:rPr>
        <w:t>boys’further</w:t>
      </w:r>
      <w:proofErr w:type="spellEnd"/>
      <w:r w:rsidRPr="00CC201B">
        <w:rPr>
          <w:rFonts w:ascii="Arial" w:eastAsia="Times New Roman" w:hAnsi="Arial" w:cs="Arial"/>
          <w:color w:val="000000"/>
          <w:sz w:val="10"/>
          <w:szCs w:val="10"/>
          <w:lang w:eastAsia="zh-CN"/>
        </w:rPr>
        <w:t xml:space="preserve"> instantiates how the American nationalist narrative recognizes, recruits, and incorporates male subjects, while ‘</w:t>
      </w:r>
      <w:proofErr w:type="spellStart"/>
      <w:r w:rsidRPr="00CC201B">
        <w:rPr>
          <w:rFonts w:ascii="Arial" w:eastAsia="Times New Roman" w:hAnsi="Arial" w:cs="Arial"/>
          <w:color w:val="000000"/>
          <w:sz w:val="10"/>
          <w:szCs w:val="10"/>
          <w:lang w:eastAsia="zh-CN"/>
        </w:rPr>
        <w:t>feminizing’and</w:t>
      </w:r>
      <w:proofErr w:type="spellEnd"/>
      <w:r w:rsidRPr="00CC201B">
        <w:rPr>
          <w:rFonts w:ascii="Arial" w:eastAsia="Times New Roman" w:hAnsi="Arial" w:cs="Arial"/>
          <w:color w:val="000000"/>
          <w:sz w:val="10"/>
          <w:szCs w:val="10"/>
          <w:lang w:eastAsia="zh-CN"/>
        </w:rPr>
        <w:t xml:space="preserve"> silencing the students who do not conform to that notion of patriotic subjectivity.”47 Racialized subjects, such as Nelson and Thuy-Mai, become “</w:t>
      </w:r>
      <w:proofErr w:type="spellStart"/>
      <w:r w:rsidRPr="00CC201B">
        <w:rPr>
          <w:rFonts w:ascii="Arial" w:eastAsia="Times New Roman" w:hAnsi="Arial" w:cs="Arial"/>
          <w:color w:val="000000"/>
          <w:sz w:val="10"/>
          <w:szCs w:val="10"/>
          <w:lang w:eastAsia="zh-CN"/>
        </w:rPr>
        <w:t>good”citizens</w:t>
      </w:r>
      <w:proofErr w:type="spellEnd"/>
      <w:r w:rsidRPr="00CC201B">
        <w:rPr>
          <w:rFonts w:ascii="Arial" w:eastAsia="Times New Roman" w:hAnsi="Arial" w:cs="Arial"/>
          <w:color w:val="000000"/>
          <w:sz w:val="10"/>
          <w:szCs w:val="10"/>
          <w:lang w:eastAsia="zh-CN"/>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CC201B" w:rsidRPr="00CC201B" w:rsidRDefault="00CC201B" w:rsidP="00CC201B">
      <w:pPr>
        <w:spacing w:after="0" w:line="240" w:lineRule="auto"/>
        <w:rPr>
          <w:rFonts w:ascii="Times New Roman" w:eastAsia="Times New Roman" w:hAnsi="Times New Roman" w:cs="Times New Roman"/>
          <w:sz w:val="24"/>
          <w:szCs w:val="24"/>
          <w:lang w:eastAsia="zh-CN"/>
        </w:rPr>
      </w:pPr>
    </w:p>
    <w:p w:rsidR="00CC201B" w:rsidRPr="00CC201B" w:rsidRDefault="00CC201B" w:rsidP="00CC201B">
      <w:pPr>
        <w:spacing w:before="240" w:after="40" w:line="240" w:lineRule="auto"/>
        <w:outlineLvl w:val="3"/>
        <w:rPr>
          <w:rFonts w:ascii="Times New Roman" w:eastAsia="Times New Roman" w:hAnsi="Times New Roman" w:cs="Times New Roman"/>
          <w:b/>
          <w:bCs/>
          <w:sz w:val="24"/>
          <w:szCs w:val="24"/>
          <w:lang w:eastAsia="zh-CN"/>
        </w:rPr>
      </w:pPr>
      <w:r w:rsidRPr="00CC201B">
        <w:rPr>
          <w:rFonts w:ascii="Arial" w:eastAsia="Times New Roman" w:hAnsi="Arial" w:cs="Arial"/>
          <w:b/>
          <w:bCs/>
          <w:color w:val="000000"/>
          <w:lang w:eastAsia="zh-CN"/>
        </w:rPr>
        <w:t xml:space="preserve">Debate is a site of Coercive </w:t>
      </w:r>
      <w:proofErr w:type="spellStart"/>
      <w:r w:rsidRPr="00CC201B">
        <w:rPr>
          <w:rFonts w:ascii="Arial" w:eastAsia="Times New Roman" w:hAnsi="Arial" w:cs="Arial"/>
          <w:b/>
          <w:bCs/>
          <w:color w:val="000000"/>
          <w:lang w:eastAsia="zh-CN"/>
        </w:rPr>
        <w:t>mimeticism</w:t>
      </w:r>
      <w:proofErr w:type="spellEnd"/>
      <w:r w:rsidRPr="00CC201B">
        <w:rPr>
          <w:rFonts w:ascii="Arial" w:eastAsia="Times New Roman" w:hAnsi="Arial" w:cs="Arial"/>
          <w:b/>
          <w:bCs/>
          <w:color w:val="000000"/>
          <w:lang w:eastAsia="zh-CN"/>
        </w:rPr>
        <w:t xml:space="preserve"> which stipulates the Asian American body and tricks one into thinking it is the identity. Evaluate the debate after the AC as a rejection of</w:t>
      </w:r>
      <w:proofErr w:type="gramStart"/>
      <w:r w:rsidRPr="00CC201B">
        <w:rPr>
          <w:rFonts w:ascii="Arial" w:eastAsia="Times New Roman" w:hAnsi="Arial" w:cs="Arial"/>
          <w:b/>
          <w:bCs/>
          <w:color w:val="000000"/>
          <w:lang w:eastAsia="zh-CN"/>
        </w:rPr>
        <w:t xml:space="preserve">  </w:t>
      </w:r>
      <w:proofErr w:type="spellStart"/>
      <w:r w:rsidRPr="00CC201B">
        <w:rPr>
          <w:rFonts w:ascii="Arial" w:eastAsia="Times New Roman" w:hAnsi="Arial" w:cs="Arial"/>
          <w:b/>
          <w:bCs/>
          <w:color w:val="000000"/>
          <w:lang w:eastAsia="zh-CN"/>
        </w:rPr>
        <w:t>mimeticism</w:t>
      </w:r>
      <w:proofErr w:type="spellEnd"/>
      <w:proofErr w:type="gramEnd"/>
      <w:r w:rsidRPr="00CC201B">
        <w:rPr>
          <w:rFonts w:ascii="Arial" w:eastAsia="Times New Roman" w:hAnsi="Arial" w:cs="Arial"/>
          <w:b/>
          <w:bCs/>
          <w:color w:val="000000"/>
          <w:lang w:eastAsia="zh-CN"/>
        </w:rPr>
        <w:t xml:space="preserve"> since we refuse to care about the activity. Compliance from within the debate space only acts to further maintain the space since it concedes the </w:t>
      </w:r>
      <w:proofErr w:type="spellStart"/>
      <w:r w:rsidRPr="00CC201B">
        <w:rPr>
          <w:rFonts w:ascii="Arial" w:eastAsia="Times New Roman" w:hAnsi="Arial" w:cs="Arial"/>
          <w:b/>
          <w:bCs/>
          <w:color w:val="000000"/>
          <w:lang w:eastAsia="zh-CN"/>
        </w:rPr>
        <w:t>mimeticism</w:t>
      </w:r>
      <w:proofErr w:type="spellEnd"/>
      <w:r w:rsidRPr="00CC201B">
        <w:rPr>
          <w:rFonts w:ascii="Arial" w:eastAsia="Times New Roman" w:hAnsi="Arial" w:cs="Arial"/>
          <w:b/>
          <w:bCs/>
          <w:color w:val="000000"/>
          <w:lang w:eastAsia="zh-CN"/>
        </w:rPr>
        <w:t xml:space="preserve"> given by the society. </w:t>
      </w:r>
    </w:p>
    <w:p w:rsidR="00CC201B" w:rsidRPr="00CC201B" w:rsidRDefault="00CC201B" w:rsidP="00CC201B">
      <w:pPr>
        <w:spacing w:before="240" w:after="240" w:line="240" w:lineRule="auto"/>
        <w:rPr>
          <w:rFonts w:ascii="Times New Roman" w:eastAsia="Times New Roman" w:hAnsi="Times New Roman" w:cs="Times New Roman"/>
          <w:sz w:val="24"/>
          <w:szCs w:val="24"/>
          <w:lang w:eastAsia="zh-CN"/>
        </w:rPr>
      </w:pPr>
      <w:r w:rsidRPr="00CC201B">
        <w:rPr>
          <w:rFonts w:ascii="Arial" w:eastAsia="Times New Roman" w:hAnsi="Arial" w:cs="Arial"/>
          <w:color w:val="000000"/>
          <w:sz w:val="26"/>
          <w:szCs w:val="26"/>
          <w:lang w:eastAsia="zh-CN"/>
        </w:rPr>
        <w:t>Chambers-</w:t>
      </w:r>
      <w:proofErr w:type="spellStart"/>
      <w:r w:rsidRPr="00CC201B">
        <w:rPr>
          <w:rFonts w:ascii="Arial" w:eastAsia="Times New Roman" w:hAnsi="Arial" w:cs="Arial"/>
          <w:color w:val="000000"/>
          <w:sz w:val="26"/>
          <w:szCs w:val="26"/>
          <w:lang w:eastAsia="zh-CN"/>
        </w:rPr>
        <w:t>Letson</w:t>
      </w:r>
      <w:proofErr w:type="spellEnd"/>
      <w:r w:rsidRPr="00CC201B">
        <w:rPr>
          <w:rFonts w:ascii="Arial" w:eastAsia="Times New Roman" w:hAnsi="Arial" w:cs="Arial"/>
          <w:color w:val="000000"/>
          <w:sz w:val="26"/>
          <w:szCs w:val="26"/>
          <w:lang w:eastAsia="zh-CN"/>
        </w:rPr>
        <w:t xml:space="preserve"> 13 </w:t>
      </w:r>
      <w:r w:rsidRPr="00CC201B">
        <w:rPr>
          <w:rFonts w:ascii="Arial" w:eastAsia="Times New Roman" w:hAnsi="Arial" w:cs="Arial"/>
          <w:color w:val="000000"/>
          <w:sz w:val="20"/>
          <w:szCs w:val="20"/>
          <w:lang w:eastAsia="zh-CN"/>
        </w:rPr>
        <w:t>(Joshua Chambers-</w:t>
      </w:r>
      <w:proofErr w:type="spellStart"/>
      <w:r w:rsidRPr="00CC201B">
        <w:rPr>
          <w:rFonts w:ascii="Arial" w:eastAsia="Times New Roman" w:hAnsi="Arial" w:cs="Arial"/>
          <w:color w:val="000000"/>
          <w:sz w:val="20"/>
          <w:szCs w:val="20"/>
          <w:lang w:eastAsia="zh-CN"/>
        </w:rPr>
        <w:t>Letson</w:t>
      </w:r>
      <w:proofErr w:type="spellEnd"/>
      <w:r w:rsidRPr="00CC201B">
        <w:rPr>
          <w:rFonts w:ascii="Arial" w:eastAsia="Times New Roman" w:hAnsi="Arial" w:cs="Arial"/>
          <w:color w:val="000000"/>
          <w:sz w:val="20"/>
          <w:szCs w:val="20"/>
          <w:lang w:eastAsia="zh-CN"/>
        </w:rPr>
        <w:t>, Joshua Chambers-</w:t>
      </w:r>
      <w:proofErr w:type="spellStart"/>
      <w:r w:rsidRPr="00CC201B">
        <w:rPr>
          <w:rFonts w:ascii="Arial" w:eastAsia="Times New Roman" w:hAnsi="Arial" w:cs="Arial"/>
          <w:color w:val="000000"/>
          <w:sz w:val="20"/>
          <w:szCs w:val="20"/>
          <w:lang w:eastAsia="zh-CN"/>
        </w:rPr>
        <w:t>Letson</w:t>
      </w:r>
      <w:proofErr w:type="spellEnd"/>
      <w:r w:rsidRPr="00CC201B">
        <w:rPr>
          <w:rFonts w:ascii="Arial" w:eastAsia="Times New Roman" w:hAnsi="Arial" w:cs="Arial"/>
          <w:color w:val="000000"/>
          <w:sz w:val="20"/>
          <w:szCs w:val="20"/>
          <w:lang w:eastAsia="zh-CN"/>
        </w:rPr>
        <w:t xml:space="preserve"> conducts research and teaches courses in performance theory, critical race theory, contemporary art and performance, political theory, and queer of color critique, “A Race So Different – Performance and Law in Asian America”, New York University Press, 2013)//recut Mini M</w:t>
      </w:r>
    </w:p>
    <w:p w:rsidR="00CC201B" w:rsidRPr="00CC201B" w:rsidRDefault="00CC201B" w:rsidP="00CC201B">
      <w:pPr>
        <w:spacing w:before="240" w:after="240" w:line="240" w:lineRule="auto"/>
        <w:rPr>
          <w:rFonts w:ascii="Times New Roman" w:eastAsia="Times New Roman" w:hAnsi="Times New Roman" w:cs="Times New Roman"/>
          <w:sz w:val="24"/>
          <w:szCs w:val="24"/>
          <w:lang w:eastAsia="zh-CN"/>
        </w:rPr>
      </w:pPr>
      <w:r w:rsidRPr="00CC201B">
        <w:rPr>
          <w:rFonts w:ascii="Arial" w:eastAsia="Times New Roman" w:hAnsi="Arial" w:cs="Arial"/>
          <w:color w:val="000000"/>
          <w:sz w:val="6"/>
          <w:szCs w:val="6"/>
          <w:lang w:eastAsia="zh-CN"/>
        </w:rPr>
        <w:t xml:space="preserve">But what is it that compels the subject to perform submission to the hail of the law? In Lidless, the law’s misrecognition of Bashir as an “enemy combatant” because of his racial and religious </w:t>
      </w:r>
      <w:proofErr w:type="spellStart"/>
      <w:r w:rsidRPr="00CC201B">
        <w:rPr>
          <w:rFonts w:ascii="Arial" w:eastAsia="Times New Roman" w:hAnsi="Arial" w:cs="Arial"/>
          <w:color w:val="000000"/>
          <w:sz w:val="6"/>
          <w:szCs w:val="6"/>
          <w:lang w:eastAsia="zh-CN"/>
        </w:rPr>
        <w:t>dillerence</w:t>
      </w:r>
      <w:proofErr w:type="spellEnd"/>
      <w:r w:rsidRPr="00CC201B">
        <w:rPr>
          <w:rFonts w:ascii="Arial" w:eastAsia="Times New Roman" w:hAnsi="Arial" w:cs="Arial"/>
          <w:color w:val="000000"/>
          <w:sz w:val="6"/>
          <w:szCs w:val="6"/>
          <w:lang w:eastAsia="zh-CN"/>
        </w:rPr>
        <w:t xml:space="preserve"> tautologically results in a situation in which Alice (and, by extension, US law) treats him as if he were an enemy combatant. Fifteen years after leaving </w:t>
      </w:r>
      <w:proofErr w:type="spellStart"/>
      <w:r w:rsidRPr="00CC201B">
        <w:rPr>
          <w:rFonts w:ascii="Arial" w:eastAsia="Times New Roman" w:hAnsi="Arial" w:cs="Arial"/>
          <w:color w:val="000000"/>
          <w:sz w:val="6"/>
          <w:szCs w:val="6"/>
          <w:lang w:eastAsia="zh-CN"/>
        </w:rPr>
        <w:t>Guanta</w:t>
      </w:r>
      <w:proofErr w:type="spellEnd"/>
      <w:r w:rsidRPr="00CC201B">
        <w:rPr>
          <w:rFonts w:ascii="Arial" w:eastAsia="Times New Roman" w:hAnsi="Arial" w:cs="Arial"/>
          <w:color w:val="000000"/>
          <w:sz w:val="6"/>
          <w:szCs w:val="6"/>
          <w:lang w:eastAsia="zh-CN"/>
        </w:rPr>
        <w:t xml:space="preserve">- </w:t>
      </w:r>
      <w:proofErr w:type="spellStart"/>
      <w:r w:rsidRPr="00CC201B">
        <w:rPr>
          <w:rFonts w:ascii="Arial" w:eastAsia="Times New Roman" w:hAnsi="Arial" w:cs="Arial"/>
          <w:color w:val="000000"/>
          <w:sz w:val="6"/>
          <w:szCs w:val="6"/>
          <w:lang w:eastAsia="zh-CN"/>
        </w:rPr>
        <w:t>namo</w:t>
      </w:r>
      <w:proofErr w:type="spellEnd"/>
      <w:r w:rsidRPr="00CC201B">
        <w:rPr>
          <w:rFonts w:ascii="Arial" w:eastAsia="Times New Roman" w:hAnsi="Arial" w:cs="Arial"/>
          <w:color w:val="000000"/>
          <w:sz w:val="6"/>
          <w:szCs w:val="6"/>
          <w:lang w:eastAsia="zh-CN"/>
        </w:rPr>
        <w:t xml:space="preserve">, the only way for him to become recognizable to Alice is by playing the role of the enemy combatant-that is, the torture victim. And, as he admits, this is a role that he has come to love in order to keep “from going crazy.” Bashir’s case exemplifies the ways in which legal interpellation can be perversely seductive. As Judith Butler remarks, in her assessment of the </w:t>
      </w:r>
      <w:proofErr w:type="spellStart"/>
      <w:r w:rsidRPr="00CC201B">
        <w:rPr>
          <w:rFonts w:ascii="Arial" w:eastAsia="Times New Roman" w:hAnsi="Arial" w:cs="Arial"/>
          <w:color w:val="000000"/>
          <w:sz w:val="6"/>
          <w:szCs w:val="6"/>
          <w:lang w:eastAsia="zh-CN"/>
        </w:rPr>
        <w:t>Althusserian</w:t>
      </w:r>
      <w:proofErr w:type="spellEnd"/>
      <w:r w:rsidRPr="00CC201B">
        <w:rPr>
          <w:rFonts w:ascii="Arial" w:eastAsia="Times New Roman" w:hAnsi="Arial" w:cs="Arial"/>
          <w:color w:val="000000"/>
          <w:sz w:val="6"/>
          <w:szCs w:val="6"/>
          <w:lang w:eastAsia="zh-CN"/>
        </w:rPr>
        <w:t xml:space="preserve"> scene, “This turning toward the voice of the law is a sign of a certain desire to be beheld by and perhaps also to behold the face of authority. . . . [It is] a mirror stage . . </w:t>
      </w:r>
      <w:proofErr w:type="gramStart"/>
      <w:r w:rsidRPr="00CC201B">
        <w:rPr>
          <w:rFonts w:ascii="Arial" w:eastAsia="Times New Roman" w:hAnsi="Arial" w:cs="Arial"/>
          <w:color w:val="000000"/>
          <w:sz w:val="6"/>
          <w:szCs w:val="6"/>
          <w:lang w:eastAsia="zh-CN"/>
        </w:rPr>
        <w:t>.that</w:t>
      </w:r>
      <w:proofErr w:type="gramEnd"/>
      <w:r w:rsidRPr="00CC201B">
        <w:rPr>
          <w:rFonts w:ascii="Arial" w:eastAsia="Times New Roman" w:hAnsi="Arial" w:cs="Arial"/>
          <w:color w:val="000000"/>
          <w:sz w:val="6"/>
          <w:szCs w:val="6"/>
          <w:lang w:eastAsia="zh-CN"/>
        </w:rPr>
        <w:t xml:space="preserve"> permits the misrecognition without which the sociality of the subject cannot be achieved.”‘“‘ In Bashir and Alice’s twisted exchange, the Lidless audience is privy to </w:t>
      </w:r>
      <w:proofErr w:type="spellStart"/>
      <w:r w:rsidRPr="00CC201B">
        <w:rPr>
          <w:rFonts w:ascii="Arial" w:eastAsia="Times New Roman" w:hAnsi="Arial" w:cs="Arial"/>
          <w:color w:val="000000"/>
          <w:sz w:val="6"/>
          <w:szCs w:val="6"/>
          <w:lang w:eastAsia="zh-CN"/>
        </w:rPr>
        <w:t>Cowhig’s</w:t>
      </w:r>
      <w:proofErr w:type="spellEnd"/>
      <w:r w:rsidRPr="00CC201B">
        <w:rPr>
          <w:rFonts w:ascii="Arial" w:eastAsia="Times New Roman" w:hAnsi="Arial" w:cs="Arial"/>
          <w:color w:val="000000"/>
          <w:sz w:val="6"/>
          <w:szCs w:val="6"/>
          <w:lang w:eastAsia="zh-CN"/>
        </w:rPr>
        <w:t xml:space="preserve"> restaging of this “theoretical scene.” We watch as</w:t>
      </w:r>
      <w:r w:rsidRPr="00CC201B">
        <w:rPr>
          <w:rFonts w:ascii="Arial" w:eastAsia="Times New Roman" w:hAnsi="Arial" w:cs="Arial"/>
          <w:b/>
          <w:bCs/>
          <w:color w:val="000000"/>
          <w:sz w:val="6"/>
          <w:szCs w:val="6"/>
          <w:u w:val="single"/>
          <w:lang w:eastAsia="zh-CN"/>
        </w:rPr>
        <w:t xml:space="preserve"> </w:t>
      </w:r>
      <w:r w:rsidRPr="00CC201B">
        <w:rPr>
          <w:rFonts w:ascii="Arial" w:eastAsia="Times New Roman" w:hAnsi="Arial" w:cs="Arial"/>
          <w:b/>
          <w:bCs/>
          <w:color w:val="000000"/>
          <w:sz w:val="28"/>
          <w:szCs w:val="28"/>
          <w:u w:val="single"/>
          <w:lang w:eastAsia="zh-CN"/>
        </w:rPr>
        <w:t>Bashir is made a subject</w:t>
      </w:r>
      <w:r w:rsidRPr="00CC201B">
        <w:rPr>
          <w:rFonts w:ascii="Arial" w:eastAsia="Times New Roman" w:hAnsi="Arial" w:cs="Arial"/>
          <w:color w:val="000000"/>
          <w:sz w:val="10"/>
          <w:szCs w:val="10"/>
          <w:lang w:eastAsia="zh-CN"/>
        </w:rPr>
        <w:t xml:space="preserve"> for the law</w:t>
      </w:r>
      <w:r w:rsidRPr="00CC201B">
        <w:rPr>
          <w:rFonts w:ascii="Arial" w:eastAsia="Times New Roman" w:hAnsi="Arial" w:cs="Arial"/>
          <w:b/>
          <w:bCs/>
          <w:color w:val="000000"/>
          <w:sz w:val="28"/>
          <w:szCs w:val="28"/>
          <w:u w:val="single"/>
          <w:lang w:eastAsia="zh-CN"/>
        </w:rPr>
        <w:t xml:space="preserve"> after his </w:t>
      </w:r>
      <w:r w:rsidRPr="00CC201B">
        <w:rPr>
          <w:rFonts w:ascii="Arial" w:eastAsia="Times New Roman" w:hAnsi="Arial" w:cs="Arial"/>
          <w:color w:val="000000"/>
          <w:sz w:val="10"/>
          <w:szCs w:val="10"/>
          <w:lang w:eastAsia="zh-CN"/>
        </w:rPr>
        <w:t xml:space="preserve">dominated </w:t>
      </w:r>
      <w:r w:rsidRPr="00CC201B">
        <w:rPr>
          <w:rFonts w:ascii="Arial" w:eastAsia="Times New Roman" w:hAnsi="Arial" w:cs="Arial"/>
          <w:b/>
          <w:bCs/>
          <w:color w:val="000000"/>
          <w:sz w:val="28"/>
          <w:szCs w:val="28"/>
          <w:u w:val="single"/>
          <w:lang w:eastAsia="zh-CN"/>
        </w:rPr>
        <w:t xml:space="preserve">body is seduced into performing the </w:t>
      </w:r>
      <w:r w:rsidRPr="00CC201B">
        <w:rPr>
          <w:rFonts w:ascii="Arial" w:eastAsia="Times New Roman" w:hAnsi="Arial" w:cs="Arial"/>
          <w:color w:val="000000"/>
          <w:sz w:val="10"/>
          <w:szCs w:val="10"/>
          <w:lang w:eastAsia="zh-CN"/>
        </w:rPr>
        <w:t>very subject</w:t>
      </w:r>
      <w:r w:rsidRPr="00CC201B">
        <w:rPr>
          <w:rFonts w:ascii="Arial" w:eastAsia="Times New Roman" w:hAnsi="Arial" w:cs="Arial"/>
          <w:b/>
          <w:bCs/>
          <w:color w:val="000000"/>
          <w:sz w:val="28"/>
          <w:szCs w:val="28"/>
          <w:u w:val="single"/>
          <w:lang w:eastAsia="zh-CN"/>
        </w:rPr>
        <w:t xml:space="preserve"> position for which he was misrecognized in the first place</w:t>
      </w:r>
      <w:r w:rsidRPr="00CC201B">
        <w:rPr>
          <w:rFonts w:ascii="Arial" w:eastAsia="Times New Roman" w:hAnsi="Arial" w:cs="Arial"/>
          <w:b/>
          <w:bCs/>
          <w:color w:val="000000"/>
          <w:sz w:val="16"/>
          <w:szCs w:val="16"/>
          <w:u w:val="single"/>
          <w:lang w:eastAsia="zh-CN"/>
        </w:rPr>
        <w:t>.</w:t>
      </w:r>
      <w:r w:rsidRPr="00CC201B">
        <w:rPr>
          <w:rFonts w:ascii="Arial" w:eastAsia="Times New Roman" w:hAnsi="Arial" w:cs="Arial"/>
          <w:color w:val="000000"/>
          <w:sz w:val="16"/>
          <w:szCs w:val="16"/>
          <w:lang w:eastAsia="zh-CN"/>
        </w:rPr>
        <w:t xml:space="preserve"> </w:t>
      </w:r>
      <w:r w:rsidRPr="00CC201B">
        <w:rPr>
          <w:rFonts w:ascii="Arial" w:eastAsia="Times New Roman" w:hAnsi="Arial" w:cs="Arial"/>
          <w:color w:val="000000"/>
          <w:sz w:val="8"/>
          <w:szCs w:val="8"/>
          <w:lang w:eastAsia="zh-CN"/>
        </w:rPr>
        <w:t xml:space="preserve">Bashir describes the simultaneously seductive and coercive process of his interpellation as an “enemy combatant” by Alice thus: “When you were hard-when you screamed, ordered boards and chains-that was simple. I could go somewhere else. But when you were soft-when you touched my ears. </w:t>
      </w:r>
      <w:proofErr w:type="gramStart"/>
      <w:r w:rsidRPr="00CC201B">
        <w:rPr>
          <w:rFonts w:ascii="Arial" w:eastAsia="Times New Roman" w:hAnsi="Arial" w:cs="Arial"/>
          <w:color w:val="000000"/>
          <w:sz w:val="8"/>
          <w:szCs w:val="8"/>
          <w:lang w:eastAsia="zh-CN"/>
        </w:rPr>
        <w:t>my</w:t>
      </w:r>
      <w:proofErr w:type="gramEnd"/>
      <w:r w:rsidRPr="00CC201B">
        <w:rPr>
          <w:rFonts w:ascii="Arial" w:eastAsia="Times New Roman" w:hAnsi="Arial" w:cs="Arial"/>
          <w:color w:val="000000"/>
          <w:sz w:val="8"/>
          <w:szCs w:val="8"/>
          <w:lang w:eastAsia="zh-CN"/>
        </w:rPr>
        <w:t xml:space="preserve"> neck-my body had a will of its own. My own flesh, my own muscle, betrayed me.”“° Unwilling to hear more, Alice begs him, “Stop. No more. Please.” Demonstrating the way in which the language of domination often finds its way into the mouth of the dominated, Bashir repeats her phrase but echoes it back to her with the urgency of a Guantanamo detainee during the act of torture: “Stop. No more. Please. I swear I’m an innocent man. I don’t know Osama or Saddam or Khalid. I was studying at a mosque. I just wanted to be a good Muslim. Please, I beg you. Believe me.”"' He throws a bag onto the floor before asking once more, “Please." There is a long silence and then, as if something triggers a switch inside of her, she grabs him and wrenches his arms behind his back. She orders him, “Drop to your hands and knees. Now crawl. Go! There’s a plastic bag by your feet. Pull the bag over your head and bend forward at the </w:t>
      </w:r>
      <w:proofErr w:type="spellStart"/>
      <w:r w:rsidRPr="00CC201B">
        <w:rPr>
          <w:rFonts w:ascii="Arial" w:eastAsia="Times New Roman" w:hAnsi="Arial" w:cs="Arial"/>
          <w:color w:val="000000"/>
          <w:sz w:val="8"/>
          <w:szCs w:val="8"/>
          <w:lang w:eastAsia="zh-CN"/>
        </w:rPr>
        <w:t>waist.”M</w:t>
      </w:r>
      <w:proofErr w:type="spellEnd"/>
      <w:r w:rsidRPr="00CC201B">
        <w:rPr>
          <w:rFonts w:ascii="Arial" w:eastAsia="Times New Roman" w:hAnsi="Arial" w:cs="Arial"/>
          <w:color w:val="000000"/>
          <w:sz w:val="8"/>
          <w:szCs w:val="8"/>
          <w:lang w:eastAsia="zh-CN"/>
        </w:rPr>
        <w:t xml:space="preserve"> Bashir knows the choreography and positions his body into a stress position, waiting expectantly for the next order. Alice only recognizes Bashir after he returns to the role scripted for him in the Bush administration memo. In other words, Bashir </w:t>
      </w:r>
      <w:r w:rsidRPr="00CC201B">
        <w:rPr>
          <w:rFonts w:ascii="Arial" w:eastAsia="Times New Roman" w:hAnsi="Arial" w:cs="Arial"/>
          <w:color w:val="000000"/>
          <w:sz w:val="10"/>
          <w:szCs w:val="10"/>
          <w:lang w:eastAsia="zh-CN"/>
        </w:rPr>
        <w:t>becomes a subject by performing a role for which he was cast by way of misrecognition.</w:t>
      </w:r>
      <w:r w:rsidRPr="00CC201B">
        <w:rPr>
          <w:rFonts w:ascii="Arial" w:eastAsia="Times New Roman" w:hAnsi="Arial" w:cs="Arial"/>
          <w:b/>
          <w:bCs/>
          <w:color w:val="000000"/>
          <w:sz w:val="16"/>
          <w:szCs w:val="16"/>
          <w:u w:val="single"/>
          <w:lang w:eastAsia="zh-CN"/>
        </w:rPr>
        <w:t xml:space="preserve"> </w:t>
      </w:r>
      <w:r w:rsidRPr="00CC201B">
        <w:rPr>
          <w:rFonts w:ascii="Arial" w:eastAsia="Times New Roman" w:hAnsi="Arial" w:cs="Arial"/>
          <w:b/>
          <w:bCs/>
          <w:color w:val="000000"/>
          <w:sz w:val="28"/>
          <w:szCs w:val="28"/>
          <w:u w:val="single"/>
          <w:lang w:eastAsia="zh-CN"/>
        </w:rPr>
        <w:t>His subjectivity is brought into being through</w:t>
      </w:r>
      <w:r w:rsidRPr="00CC201B">
        <w:rPr>
          <w:rFonts w:ascii="Arial" w:eastAsia="Times New Roman" w:hAnsi="Arial" w:cs="Arial"/>
          <w:b/>
          <w:bCs/>
          <w:color w:val="000000"/>
          <w:sz w:val="8"/>
          <w:szCs w:val="8"/>
          <w:u w:val="single"/>
          <w:lang w:eastAsia="zh-CN"/>
        </w:rPr>
        <w:t xml:space="preserve"> a </w:t>
      </w:r>
      <w:r w:rsidRPr="00CC201B">
        <w:rPr>
          <w:rFonts w:ascii="Arial" w:eastAsia="Times New Roman" w:hAnsi="Arial" w:cs="Arial"/>
          <w:color w:val="000000"/>
          <w:sz w:val="8"/>
          <w:szCs w:val="8"/>
          <w:lang w:eastAsia="zh-CN"/>
        </w:rPr>
        <w:t>performance of</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b/>
          <w:bCs/>
          <w:color w:val="000000"/>
          <w:sz w:val="28"/>
          <w:szCs w:val="28"/>
          <w:u w:val="single"/>
          <w:lang w:eastAsia="zh-CN"/>
        </w:rPr>
        <w:t xml:space="preserve">coercive </w:t>
      </w:r>
      <w:proofErr w:type="spellStart"/>
      <w:r w:rsidRPr="00CC201B">
        <w:rPr>
          <w:rFonts w:ascii="Arial" w:eastAsia="Times New Roman" w:hAnsi="Arial" w:cs="Arial"/>
          <w:b/>
          <w:bCs/>
          <w:color w:val="000000"/>
          <w:sz w:val="28"/>
          <w:szCs w:val="28"/>
          <w:u w:val="single"/>
          <w:lang w:eastAsia="zh-CN"/>
        </w:rPr>
        <w:t>mimeticism</w:t>
      </w:r>
      <w:proofErr w:type="spellEnd"/>
      <w:r w:rsidRPr="00CC201B">
        <w:rPr>
          <w:rFonts w:ascii="Arial" w:eastAsia="Times New Roman" w:hAnsi="Arial" w:cs="Arial"/>
          <w:color w:val="000000"/>
          <w:sz w:val="16"/>
          <w:szCs w:val="16"/>
          <w:lang w:eastAsia="zh-CN"/>
        </w:rPr>
        <w:t>,</w:t>
      </w:r>
      <w:r w:rsidRPr="00CC201B">
        <w:rPr>
          <w:rFonts w:ascii="Arial" w:eastAsia="Times New Roman" w:hAnsi="Arial" w:cs="Arial"/>
          <w:color w:val="000000"/>
          <w:sz w:val="8"/>
          <w:szCs w:val="8"/>
          <w:lang w:eastAsia="zh-CN"/>
        </w:rPr>
        <w:t xml:space="preserve"> a practice that Rey Chow describes by way of a revision to Althusser’s scene </w:t>
      </w:r>
      <w:proofErr w:type="spellStart"/>
      <w:r w:rsidRPr="00CC201B">
        <w:rPr>
          <w:rFonts w:ascii="Arial" w:eastAsia="Times New Roman" w:hAnsi="Arial" w:cs="Arial"/>
          <w:color w:val="000000"/>
          <w:sz w:val="8"/>
          <w:szCs w:val="8"/>
          <w:lang w:eastAsia="zh-CN"/>
        </w:rPr>
        <w:t>théorelique</w:t>
      </w:r>
      <w:proofErr w:type="spellEnd"/>
      <w:r w:rsidRPr="00CC201B">
        <w:rPr>
          <w:rFonts w:ascii="Arial" w:eastAsia="Times New Roman" w:hAnsi="Arial" w:cs="Arial"/>
          <w:color w:val="000000"/>
          <w:sz w:val="8"/>
          <w:szCs w:val="8"/>
          <w:lang w:eastAsia="zh-CN"/>
        </w:rPr>
        <w:t>: It is to say, “Yes, that’s me” to a call and a vocation-“Hey, Asian!” “Hey, Indian!” “Hey, gay man!”-as if it were a crime with which one has been charged; it is to admit and submit to the allegations (of otherness) that society at large has made against one. Such acts of confession may now be further described as a socially endorsed,</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b/>
          <w:bCs/>
          <w:color w:val="000000"/>
          <w:sz w:val="28"/>
          <w:szCs w:val="28"/>
          <w:u w:val="single"/>
          <w:lang w:eastAsia="zh-CN"/>
        </w:rPr>
        <w:t xml:space="preserve">coercive </w:t>
      </w:r>
      <w:proofErr w:type="spellStart"/>
      <w:r w:rsidRPr="00CC201B">
        <w:rPr>
          <w:rFonts w:ascii="Arial" w:eastAsia="Times New Roman" w:hAnsi="Arial" w:cs="Arial"/>
          <w:b/>
          <w:bCs/>
          <w:color w:val="000000"/>
          <w:sz w:val="28"/>
          <w:szCs w:val="28"/>
          <w:u w:val="single"/>
          <w:lang w:eastAsia="zh-CN"/>
        </w:rPr>
        <w:t>mimeticism</w:t>
      </w:r>
      <w:proofErr w:type="spellEnd"/>
      <w:r w:rsidRPr="00CC201B">
        <w:rPr>
          <w:rFonts w:ascii="Arial" w:eastAsia="Times New Roman" w:hAnsi="Arial" w:cs="Arial"/>
          <w:b/>
          <w:bCs/>
          <w:color w:val="000000"/>
          <w:sz w:val="8"/>
          <w:szCs w:val="8"/>
          <w:lang w:eastAsia="zh-CN"/>
        </w:rPr>
        <w:t>, which</w:t>
      </w:r>
      <w:r w:rsidRPr="00CC201B">
        <w:rPr>
          <w:rFonts w:ascii="Arial" w:eastAsia="Times New Roman" w:hAnsi="Arial" w:cs="Arial"/>
          <w:b/>
          <w:bCs/>
          <w:color w:val="000000"/>
          <w:sz w:val="28"/>
          <w:szCs w:val="28"/>
          <w:lang w:eastAsia="zh-CN"/>
        </w:rPr>
        <w:t xml:space="preserve"> </w:t>
      </w:r>
      <w:r w:rsidRPr="00CC201B">
        <w:rPr>
          <w:rFonts w:ascii="Arial" w:eastAsia="Times New Roman" w:hAnsi="Arial" w:cs="Arial"/>
          <w:b/>
          <w:bCs/>
          <w:color w:val="000000"/>
          <w:sz w:val="28"/>
          <w:szCs w:val="28"/>
          <w:u w:val="single"/>
          <w:lang w:eastAsia="zh-CN"/>
        </w:rPr>
        <w:t>stipulates that the thing to imitate</w:t>
      </w:r>
      <w:r w:rsidRPr="00CC201B">
        <w:rPr>
          <w:rFonts w:ascii="Arial" w:eastAsia="Times New Roman" w:hAnsi="Arial" w:cs="Arial"/>
          <w:color w:val="000000"/>
          <w:sz w:val="8"/>
          <w:szCs w:val="8"/>
          <w:lang w:eastAsia="zh-CN"/>
        </w:rPr>
        <w:t xml:space="preserve">, resemble, and </w:t>
      </w:r>
      <w:r w:rsidRPr="00CC201B">
        <w:rPr>
          <w:rFonts w:ascii="Arial" w:eastAsia="Times New Roman" w:hAnsi="Arial" w:cs="Arial"/>
          <w:b/>
          <w:bCs/>
          <w:color w:val="000000"/>
          <w:sz w:val="28"/>
          <w:szCs w:val="28"/>
          <w:u w:val="single"/>
          <w:lang w:eastAsia="zh-CN"/>
        </w:rPr>
        <w:t>become</w:t>
      </w:r>
      <w:r w:rsidRPr="00CC201B">
        <w:rPr>
          <w:rFonts w:ascii="Arial" w:eastAsia="Times New Roman" w:hAnsi="Arial" w:cs="Arial"/>
          <w:color w:val="000000"/>
          <w:sz w:val="8"/>
          <w:szCs w:val="8"/>
          <w:lang w:eastAsia="zh-CN"/>
        </w:rPr>
        <w:t xml:space="preserve"> is none other than</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b/>
          <w:bCs/>
          <w:color w:val="000000"/>
          <w:sz w:val="28"/>
          <w:szCs w:val="28"/>
          <w:u w:val="single"/>
          <w:lang w:eastAsia="zh-CN"/>
        </w:rPr>
        <w:t>the</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color w:val="000000"/>
          <w:sz w:val="8"/>
          <w:szCs w:val="8"/>
          <w:lang w:eastAsia="zh-CN"/>
        </w:rPr>
        <w:t>ethnic or sexual</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b/>
          <w:bCs/>
          <w:color w:val="000000"/>
          <w:sz w:val="28"/>
          <w:szCs w:val="28"/>
          <w:u w:val="single"/>
          <w:lang w:eastAsia="zh-CN"/>
        </w:rPr>
        <w:t>minority</w:t>
      </w:r>
      <w:r w:rsidRPr="00CC201B">
        <w:rPr>
          <w:rFonts w:ascii="Arial" w:eastAsia="Times New Roman" w:hAnsi="Arial" w:cs="Arial"/>
          <w:b/>
          <w:bCs/>
          <w:color w:val="000000"/>
          <w:sz w:val="10"/>
          <w:szCs w:val="10"/>
          <w:u w:val="single"/>
          <w:lang w:eastAsia="zh-CN"/>
        </w:rPr>
        <w:t xml:space="preserve"> </w:t>
      </w:r>
      <w:r w:rsidRPr="00CC201B">
        <w:rPr>
          <w:rFonts w:ascii="Arial" w:eastAsia="Times New Roman" w:hAnsi="Arial" w:cs="Arial"/>
          <w:color w:val="000000"/>
          <w:sz w:val="10"/>
          <w:szCs w:val="10"/>
          <w:lang w:eastAsia="zh-CN"/>
        </w:rPr>
        <w:t>herself</w:t>
      </w:r>
      <w:proofErr w:type="gramStart"/>
      <w:r w:rsidRPr="00CC201B">
        <w:rPr>
          <w:rFonts w:ascii="Arial" w:eastAsia="Times New Roman" w:hAnsi="Arial" w:cs="Arial"/>
          <w:color w:val="000000"/>
          <w:sz w:val="10"/>
          <w:szCs w:val="10"/>
          <w:lang w:eastAsia="zh-CN"/>
        </w:rPr>
        <w:t>.“</w:t>
      </w:r>
      <w:proofErr w:type="gramEnd"/>
      <w:r w:rsidRPr="00CC201B">
        <w:rPr>
          <w:rFonts w:ascii="Arial" w:eastAsia="Times New Roman" w:hAnsi="Arial" w:cs="Arial"/>
          <w:color w:val="000000"/>
          <w:sz w:val="10"/>
          <w:szCs w:val="10"/>
          <w:lang w:eastAsia="zh-CN"/>
        </w:rPr>
        <w:t xml:space="preserve"> In acts of coercive </w:t>
      </w:r>
      <w:proofErr w:type="spellStart"/>
      <w:r w:rsidRPr="00CC201B">
        <w:rPr>
          <w:rFonts w:ascii="Arial" w:eastAsia="Times New Roman" w:hAnsi="Arial" w:cs="Arial"/>
          <w:color w:val="000000"/>
          <w:sz w:val="10"/>
          <w:szCs w:val="10"/>
          <w:lang w:eastAsia="zh-CN"/>
        </w:rPr>
        <w:t>mimeticism</w:t>
      </w:r>
      <w:proofErr w:type="spellEnd"/>
      <w:r w:rsidRPr="00CC201B">
        <w:rPr>
          <w:rFonts w:ascii="Arial" w:eastAsia="Times New Roman" w:hAnsi="Arial" w:cs="Arial"/>
          <w:color w:val="000000"/>
          <w:sz w:val="10"/>
          <w:szCs w:val="10"/>
          <w:lang w:eastAsia="zh-CN"/>
        </w:rPr>
        <w:t>,</w:t>
      </w:r>
      <w:r w:rsidRPr="00CC201B">
        <w:rPr>
          <w:rFonts w:ascii="Arial" w:eastAsia="Times New Roman" w:hAnsi="Arial" w:cs="Arial"/>
          <w:b/>
          <w:bCs/>
          <w:color w:val="000000"/>
          <w:sz w:val="28"/>
          <w:szCs w:val="28"/>
          <w:u w:val="single"/>
          <w:lang w:eastAsia="zh-CN"/>
        </w:rPr>
        <w:t xml:space="preserve"> the </w:t>
      </w:r>
      <w:proofErr w:type="spellStart"/>
      <w:r w:rsidRPr="00CC201B">
        <w:rPr>
          <w:rFonts w:ascii="Arial" w:eastAsia="Times New Roman" w:hAnsi="Arial" w:cs="Arial"/>
          <w:b/>
          <w:bCs/>
          <w:color w:val="000000"/>
          <w:sz w:val="28"/>
          <w:szCs w:val="28"/>
          <w:u w:val="single"/>
          <w:lang w:eastAsia="zh-CN"/>
        </w:rPr>
        <w:t>minoritarian</w:t>
      </w:r>
      <w:proofErr w:type="spellEnd"/>
      <w:r w:rsidRPr="00CC201B">
        <w:rPr>
          <w:rFonts w:ascii="Arial" w:eastAsia="Times New Roman" w:hAnsi="Arial" w:cs="Arial"/>
          <w:b/>
          <w:bCs/>
          <w:color w:val="000000"/>
          <w:sz w:val="28"/>
          <w:szCs w:val="28"/>
          <w:u w:val="single"/>
          <w:lang w:eastAsia="zh-CN"/>
        </w:rPr>
        <w:t xml:space="preserve"> subject believes that by responding to </w:t>
      </w:r>
      <w:r w:rsidRPr="00CC201B">
        <w:rPr>
          <w:rFonts w:ascii="Arial" w:eastAsia="Times New Roman" w:hAnsi="Arial" w:cs="Arial"/>
          <w:color w:val="000000"/>
          <w:sz w:val="10"/>
          <w:szCs w:val="10"/>
          <w:lang w:eastAsia="zh-CN"/>
        </w:rPr>
        <w:t>the hail of</w:t>
      </w:r>
      <w:r w:rsidRPr="00CC201B">
        <w:rPr>
          <w:rFonts w:ascii="Arial" w:eastAsia="Times New Roman" w:hAnsi="Arial" w:cs="Arial"/>
          <w:b/>
          <w:bCs/>
          <w:color w:val="000000"/>
          <w:sz w:val="28"/>
          <w:szCs w:val="28"/>
          <w:u w:val="single"/>
          <w:lang w:eastAsia="zh-CN"/>
        </w:rPr>
        <w:t xml:space="preserve"> minority status through self-referential performances, she is “liberating” herself from subordination. </w:t>
      </w:r>
      <w:r w:rsidRPr="00CC201B">
        <w:rPr>
          <w:rFonts w:ascii="Arial" w:eastAsia="Times New Roman" w:hAnsi="Arial" w:cs="Arial"/>
          <w:color w:val="000000"/>
          <w:sz w:val="10"/>
          <w:szCs w:val="10"/>
          <w:lang w:eastAsia="zh-CN"/>
        </w:rPr>
        <w:t>But while she may achieve some modicum of recognition and relief,</w:t>
      </w:r>
      <w:r w:rsidRPr="00CC201B">
        <w:rPr>
          <w:rFonts w:ascii="Arial" w:eastAsia="Times New Roman" w:hAnsi="Arial" w:cs="Arial"/>
          <w:b/>
          <w:bCs/>
          <w:color w:val="000000"/>
          <w:sz w:val="28"/>
          <w:szCs w:val="28"/>
          <w:u w:val="single"/>
          <w:lang w:eastAsia="zh-CN"/>
        </w:rPr>
        <w:t xml:space="preserve"> she is inadvertently</w:t>
      </w:r>
      <w:r w:rsidRPr="00CC201B">
        <w:rPr>
          <w:rFonts w:ascii="Arial" w:eastAsia="Times New Roman" w:hAnsi="Arial" w:cs="Arial"/>
          <w:color w:val="000000"/>
          <w:sz w:val="10"/>
          <w:szCs w:val="10"/>
          <w:lang w:eastAsia="zh-CN"/>
        </w:rPr>
        <w:t xml:space="preserve"> </w:t>
      </w:r>
      <w:r w:rsidRPr="00CC201B">
        <w:rPr>
          <w:rFonts w:ascii="Arial" w:eastAsia="Times New Roman" w:hAnsi="Arial" w:cs="Arial"/>
          <w:b/>
          <w:bCs/>
          <w:color w:val="000000"/>
          <w:sz w:val="28"/>
          <w:szCs w:val="28"/>
          <w:u w:val="single"/>
          <w:lang w:eastAsia="zh-CN"/>
        </w:rPr>
        <w:t>contributing to the maintenance of the dominant structures of ideology</w:t>
      </w:r>
      <w:r w:rsidRPr="00CC201B">
        <w:rPr>
          <w:rFonts w:ascii="Arial" w:eastAsia="Times New Roman" w:hAnsi="Arial" w:cs="Arial"/>
          <w:color w:val="000000"/>
          <w:sz w:val="10"/>
          <w:szCs w:val="10"/>
          <w:lang w:eastAsia="zh-CN"/>
        </w:rPr>
        <w:t xml:space="preserve">, interpellation, and racialization. This is particularly dangerous when the law is involved because, as Antonio </w:t>
      </w:r>
      <w:proofErr w:type="spellStart"/>
      <w:r w:rsidRPr="00CC201B">
        <w:rPr>
          <w:rFonts w:ascii="Arial" w:eastAsia="Times New Roman" w:hAnsi="Arial" w:cs="Arial"/>
          <w:color w:val="000000"/>
          <w:sz w:val="10"/>
          <w:szCs w:val="10"/>
          <w:lang w:eastAsia="zh-CN"/>
        </w:rPr>
        <w:t>Viego</w:t>
      </w:r>
      <w:proofErr w:type="spellEnd"/>
      <w:r w:rsidRPr="00CC201B">
        <w:rPr>
          <w:rFonts w:ascii="Arial" w:eastAsia="Times New Roman" w:hAnsi="Arial" w:cs="Arial"/>
          <w:color w:val="000000"/>
          <w:sz w:val="10"/>
          <w:szCs w:val="10"/>
          <w:lang w:eastAsia="zh-CN"/>
        </w:rPr>
        <w:t xml:space="preserve"> observes, “If misrecognition is a serious harm, then we must be concerned that legal recognition may go wrong, misrecognizing already subordinated groups and codifying that misrecognition with the force of law and the intractability of stare decisis, . . . [whereby] the price of protection is incarceration.”"" If Bashir demands recognition from Alice for his time in Guantanamo, the price extracted in the preceding scene is his figurative return to the interrogation chamber. In other words, when we perform as properly situated subjects in order to be recognizable as such by the law, we run the risk of transforming our bodies into prisons.</w:t>
      </w:r>
    </w:p>
    <w:p w:rsidR="00CC201B" w:rsidRDefault="00CC201B" w:rsidP="00CC201B">
      <w:pPr>
        <w:spacing w:before="240" w:after="40" w:line="240" w:lineRule="auto"/>
        <w:outlineLvl w:val="3"/>
        <w:rPr>
          <w:rFonts w:eastAsia="Times New Roman" w:cs="Calibri"/>
          <w:b/>
          <w:bCs/>
          <w:color w:val="000000"/>
          <w:sz w:val="28"/>
          <w:szCs w:val="28"/>
          <w:shd w:val="clear" w:color="auto" w:fill="FFFFFF"/>
          <w:lang w:eastAsia="zh-CN"/>
        </w:rPr>
      </w:pPr>
    </w:p>
    <w:p w:rsidR="00CC201B" w:rsidRDefault="00CC201B" w:rsidP="00CC201B">
      <w:pPr>
        <w:pStyle w:val="Heading4"/>
        <w:spacing w:before="240" w:after="40"/>
        <w:rPr>
          <w:rFonts w:ascii="Times New Roman" w:hAnsi="Times New Roman"/>
        </w:rPr>
      </w:pPr>
      <w:r>
        <w:rPr>
          <w:rFonts w:ascii="Arial" w:hAnsi="Arial" w:cs="Arial"/>
          <w:b w:val="0"/>
          <w:bCs/>
          <w:color w:val="000000"/>
        </w:rPr>
        <w:t>Melancholia destroys the Asian subject, not physical by rather psychological which preserves the haunting. We erase our identities, our cultures, and our way of life. We are empty.</w:t>
      </w:r>
    </w:p>
    <w:p w:rsidR="00CC201B" w:rsidRDefault="00CC201B" w:rsidP="00CC201B">
      <w:pPr>
        <w:pStyle w:val="NormalWeb"/>
        <w:spacing w:before="240" w:beforeAutospacing="0" w:after="240" w:afterAutospacing="0"/>
      </w:pPr>
      <w:proofErr w:type="spellStart"/>
      <w:r>
        <w:rPr>
          <w:rFonts w:ascii="Arial" w:hAnsi="Arial" w:cs="Arial"/>
          <w:color w:val="000000"/>
          <w:sz w:val="26"/>
          <w:szCs w:val="26"/>
        </w:rPr>
        <w:t>Eng</w:t>
      </w:r>
      <w:proofErr w:type="spellEnd"/>
      <w:r>
        <w:rPr>
          <w:rFonts w:ascii="Arial" w:hAnsi="Arial" w:cs="Arial"/>
          <w:color w:val="000000"/>
          <w:sz w:val="26"/>
          <w:szCs w:val="26"/>
        </w:rPr>
        <w:t xml:space="preserve"> &amp; Han 2</w:t>
      </w:r>
      <w:r>
        <w:rPr>
          <w:rFonts w:ascii="Arial" w:hAnsi="Arial" w:cs="Arial"/>
          <w:color w:val="000000"/>
          <w:sz w:val="16"/>
          <w:szCs w:val="16"/>
        </w:rPr>
        <w:t xml:space="preserve"> [DAVID L. ENG &amp; SHINHEE HAN [David L. </w:t>
      </w:r>
      <w:proofErr w:type="spellStart"/>
      <w:r>
        <w:rPr>
          <w:rFonts w:ascii="Arial" w:hAnsi="Arial" w:cs="Arial"/>
          <w:color w:val="000000"/>
          <w:sz w:val="16"/>
          <w:szCs w:val="16"/>
        </w:rPr>
        <w:t>Eng</w:t>
      </w:r>
      <w:proofErr w:type="spellEnd"/>
      <w:r>
        <w:rPr>
          <w:rFonts w:ascii="Arial" w:hAnsi="Arial" w:cs="Arial"/>
          <w:color w:val="000000"/>
          <w:sz w:val="16"/>
          <w:szCs w:val="16"/>
        </w:rPr>
        <w:t xml:space="preserve"> is Richard L. Fisher Professor of English as well as Graduate Chair of the English Department at </w:t>
      </w:r>
      <w:proofErr w:type="spellStart"/>
      <w:r>
        <w:rPr>
          <w:rFonts w:ascii="Arial" w:hAnsi="Arial" w:cs="Arial"/>
          <w:color w:val="000000"/>
          <w:sz w:val="16"/>
          <w:szCs w:val="16"/>
        </w:rPr>
        <w:t>UPenn</w:t>
      </w:r>
      <w:proofErr w:type="spellEnd"/>
      <w:r>
        <w:rPr>
          <w:rFonts w:ascii="Arial" w:hAnsi="Arial" w:cs="Arial"/>
          <w:color w:val="000000"/>
          <w:sz w:val="16"/>
          <w:szCs w:val="16"/>
        </w:rPr>
        <w:t xml:space="preserve">. He is also Professor in the Program in Asian American Studies, the Program in Comparative </w:t>
      </w:r>
      <w:proofErr w:type="spellStart"/>
      <w:r>
        <w:rPr>
          <w:rFonts w:ascii="Arial" w:hAnsi="Arial" w:cs="Arial"/>
          <w:color w:val="000000"/>
          <w:sz w:val="16"/>
          <w:szCs w:val="16"/>
        </w:rPr>
        <w:t>Litera</w:t>
      </w:r>
      <w:proofErr w:type="spellEnd"/>
      <w:r>
        <w:rPr>
          <w:rFonts w:ascii="Arial" w:hAnsi="Arial" w:cs="Arial"/>
          <w:color w:val="000000"/>
          <w:sz w:val="16"/>
          <w:szCs w:val="16"/>
        </w:rPr>
        <w:t xml:space="preserve"> Racial Castration: Managing Masculinity in Asian America (Duke University Press) as well as the Coeditor (with Alice Y. </w:t>
      </w:r>
      <w:proofErr w:type="spellStart"/>
      <w:r>
        <w:rPr>
          <w:rFonts w:ascii="Arial" w:hAnsi="Arial" w:cs="Arial"/>
          <w:color w:val="000000"/>
          <w:sz w:val="16"/>
          <w:szCs w:val="16"/>
        </w:rPr>
        <w:t>Hom</w:t>
      </w:r>
      <w:proofErr w:type="spellEnd"/>
      <w:r>
        <w:rPr>
          <w:rFonts w:ascii="Arial" w:hAnsi="Arial" w:cs="Arial"/>
          <w:color w:val="000000"/>
          <w:sz w:val="16"/>
          <w:szCs w:val="16"/>
        </w:rPr>
        <w:t xml:space="preserve">) of Q&amp;A: Queer in Asian America (Temple University Press, 1998). His current project is a co-edited collection (with David Kazanjian) entitled Loss: Mourning and Melancholia in the Twentieth Century. </w:t>
      </w:r>
      <w:proofErr w:type="spellStart"/>
      <w:r>
        <w:rPr>
          <w:rFonts w:ascii="Arial" w:hAnsi="Arial" w:cs="Arial"/>
          <w:color w:val="000000"/>
          <w:sz w:val="16"/>
          <w:szCs w:val="16"/>
        </w:rPr>
        <w:t>Shinhee</w:t>
      </w:r>
      <w:proofErr w:type="spellEnd"/>
      <w:r>
        <w:rPr>
          <w:rFonts w:ascii="Arial" w:hAnsi="Arial" w:cs="Arial"/>
          <w:color w:val="000000"/>
          <w:sz w:val="16"/>
          <w:szCs w:val="16"/>
        </w:rPr>
        <w:t xml:space="preserve"> Han, C.S.W., is a psychotherapist at the Counseling &amp; Psychological Services of Columbia University. She is a doctoral candidate in the Shirley M. </w:t>
      </w:r>
      <w:proofErr w:type="spellStart"/>
      <w:r>
        <w:rPr>
          <w:rFonts w:ascii="Arial" w:hAnsi="Arial" w:cs="Arial"/>
          <w:color w:val="000000"/>
          <w:sz w:val="16"/>
          <w:szCs w:val="16"/>
        </w:rPr>
        <w:t>Ehrenkranz</w:t>
      </w:r>
      <w:proofErr w:type="spellEnd"/>
      <w:r>
        <w:rPr>
          <w:rFonts w:ascii="Arial" w:hAnsi="Arial" w:cs="Arial"/>
          <w:color w:val="000000"/>
          <w:sz w:val="16"/>
          <w:szCs w:val="16"/>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Pr>
          <w:rFonts w:ascii="Arial" w:hAnsi="Arial" w:cs="Arial"/>
          <w:color w:val="000000"/>
          <w:sz w:val="16"/>
          <w:szCs w:val="16"/>
        </w:rPr>
        <w:t>ghs</w:t>
      </w:r>
      <w:proofErr w:type="spellEnd"/>
      <w:r>
        <w:rPr>
          <w:rFonts w:ascii="Arial" w:hAnsi="Arial" w:cs="Arial"/>
          <w:color w:val="000000"/>
          <w:sz w:val="16"/>
          <w:szCs w:val="16"/>
        </w:rPr>
        <w:t xml:space="preserve">//BZ recut/tagged </w:t>
      </w:r>
      <w:proofErr w:type="spellStart"/>
      <w:r>
        <w:rPr>
          <w:rFonts w:ascii="Arial" w:hAnsi="Arial" w:cs="Arial"/>
          <w:color w:val="000000"/>
          <w:sz w:val="16"/>
          <w:szCs w:val="16"/>
        </w:rPr>
        <w:t>Nato</w:t>
      </w:r>
      <w:proofErr w:type="spellEnd"/>
    </w:p>
    <w:p w:rsidR="00CC201B" w:rsidRDefault="00CC201B" w:rsidP="00CC201B">
      <w:pPr>
        <w:pStyle w:val="NormalWeb"/>
        <w:spacing w:before="240" w:beforeAutospacing="0" w:after="240" w:afterAutospacing="0"/>
      </w:pPr>
      <w:r>
        <w:rPr>
          <w:rFonts w:ascii="Arial" w:hAnsi="Arial" w:cs="Arial"/>
          <w:color w:val="000000"/>
          <w:sz w:val="16"/>
          <w:szCs w:val="16"/>
        </w:rPr>
        <w:t xml:space="preserve">Freud goes on to delineate the debilitating consequences of melancholia. </w:t>
      </w:r>
      <w:r>
        <w:rPr>
          <w:rFonts w:ascii="Arial" w:hAnsi="Arial" w:cs="Arial"/>
          <w:color w:val="000000"/>
          <w:sz w:val="10"/>
          <w:szCs w:val="10"/>
        </w:rPr>
        <w:t>When faced with unresolved grief, the</w:t>
      </w:r>
      <w:r>
        <w:rPr>
          <w:rFonts w:ascii="Arial" w:hAnsi="Arial" w:cs="Arial"/>
          <w:b/>
          <w:bCs/>
          <w:color w:val="000000"/>
          <w:sz w:val="10"/>
          <w:szCs w:val="10"/>
          <w:u w:val="single"/>
        </w:rPr>
        <w:t xml:space="preserve"> </w:t>
      </w:r>
      <w:r>
        <w:rPr>
          <w:rFonts w:ascii="Arial" w:hAnsi="Arial" w:cs="Arial"/>
          <w:b/>
          <w:bCs/>
          <w:i/>
          <w:iCs/>
          <w:color w:val="000000"/>
          <w:sz w:val="28"/>
          <w:szCs w:val="28"/>
          <w:u w:val="single"/>
        </w:rPr>
        <w:t>melancholic preserves the lost</w:t>
      </w:r>
      <w:r>
        <w:rPr>
          <w:rFonts w:ascii="Arial" w:hAnsi="Arial" w:cs="Arial"/>
          <w:color w:val="000000"/>
          <w:sz w:val="10"/>
          <w:szCs w:val="10"/>
        </w:rPr>
        <w:t xml:space="preserve"> object or ideal by </w:t>
      </w:r>
      <w:r>
        <w:rPr>
          <w:rFonts w:ascii="Arial" w:hAnsi="Arial" w:cs="Arial"/>
          <w:i/>
          <w:iCs/>
          <w:color w:val="000000"/>
          <w:sz w:val="10"/>
          <w:szCs w:val="10"/>
        </w:rPr>
        <w:t>incorporating it into the ego and establishing</w:t>
      </w:r>
      <w:r>
        <w:rPr>
          <w:rFonts w:ascii="Arial" w:hAnsi="Arial" w:cs="Arial"/>
          <w:color w:val="000000"/>
          <w:sz w:val="10"/>
          <w:szCs w:val="10"/>
        </w:rPr>
        <w:t xml:space="preserve"> an ambivalent </w:t>
      </w:r>
      <w:r>
        <w:rPr>
          <w:rFonts w:ascii="Arial" w:hAnsi="Arial" w:cs="Arial"/>
          <w:i/>
          <w:iCs/>
          <w:color w:val="000000"/>
          <w:sz w:val="10"/>
          <w:szCs w:val="10"/>
        </w:rPr>
        <w:t>identification</w:t>
      </w:r>
      <w:r>
        <w:rPr>
          <w:rFonts w:ascii="Arial" w:hAnsi="Arial" w:cs="Arial"/>
          <w:color w:val="000000"/>
          <w:sz w:val="10"/>
          <w:szCs w:val="10"/>
        </w:rPr>
        <w:t xml:space="preserve"> with it</w:t>
      </w:r>
      <w:r>
        <w:rPr>
          <w:rFonts w:ascii="Arial" w:hAnsi="Arial" w:cs="Arial"/>
          <w:i/>
          <w:iCs/>
          <w:color w:val="000000"/>
          <w:sz w:val="10"/>
          <w:szCs w:val="10"/>
        </w:rPr>
        <w:t xml:space="preserve">—ambivalent precisely because of the unresolved and conflicted nature of this forfeiture. </w:t>
      </w:r>
      <w:r>
        <w:rPr>
          <w:rFonts w:ascii="Arial" w:hAnsi="Arial" w:cs="Arial"/>
          <w:color w:val="000000"/>
          <w:sz w:val="10"/>
          <w:szCs w:val="10"/>
        </w:rPr>
        <w:t xml:space="preserve">From a slightly different perspective, we might say that </w:t>
      </w:r>
      <w:r>
        <w:rPr>
          <w:rFonts w:ascii="Arial" w:hAnsi="Arial" w:cs="Arial"/>
          <w:i/>
          <w:iCs/>
          <w:color w:val="000000"/>
          <w:sz w:val="10"/>
          <w:szCs w:val="10"/>
        </w:rPr>
        <w:t>ambivalence</w:t>
      </w:r>
      <w:r>
        <w:rPr>
          <w:rFonts w:ascii="Arial" w:hAnsi="Arial" w:cs="Arial"/>
          <w:color w:val="000000"/>
          <w:sz w:val="10"/>
          <w:szCs w:val="10"/>
        </w:rPr>
        <w:t xml:space="preserve"> is precisely the </w:t>
      </w:r>
      <w:r>
        <w:rPr>
          <w:rFonts w:ascii="Arial" w:hAnsi="Arial" w:cs="Arial"/>
          <w:i/>
          <w:iCs/>
          <w:color w:val="000000"/>
          <w:sz w:val="10"/>
          <w:szCs w:val="10"/>
        </w:rPr>
        <w:t>result</w:t>
      </w:r>
      <w:r>
        <w:rPr>
          <w:rFonts w:ascii="Arial" w:hAnsi="Arial" w:cs="Arial"/>
          <w:color w:val="000000"/>
          <w:sz w:val="10"/>
          <w:szCs w:val="10"/>
        </w:rPr>
        <w:t xml:space="preserve"> of the transformation </w:t>
      </w:r>
      <w:r>
        <w:rPr>
          <w:rFonts w:ascii="Arial" w:hAnsi="Arial" w:cs="Arial"/>
          <w:i/>
          <w:iCs/>
          <w:color w:val="000000"/>
          <w:sz w:val="10"/>
          <w:szCs w:val="10"/>
        </w:rPr>
        <w:t xml:space="preserve">an intersubjective conflict into an </w:t>
      </w:r>
      <w:proofErr w:type="spellStart"/>
      <w:r>
        <w:rPr>
          <w:rFonts w:ascii="Arial" w:hAnsi="Arial" w:cs="Arial"/>
          <w:i/>
          <w:iCs/>
          <w:color w:val="000000"/>
          <w:sz w:val="10"/>
          <w:szCs w:val="10"/>
        </w:rPr>
        <w:t>intrasubjective</w:t>
      </w:r>
      <w:proofErr w:type="spellEnd"/>
      <w:r>
        <w:rPr>
          <w:rFonts w:ascii="Arial" w:hAnsi="Arial" w:cs="Arial"/>
          <w:i/>
          <w:iCs/>
          <w:color w:val="000000"/>
          <w:sz w:val="10"/>
          <w:szCs w:val="10"/>
        </w:rPr>
        <w:t xml:space="preserve"> loss</w:t>
      </w:r>
      <w:r>
        <w:rPr>
          <w:rFonts w:ascii="Arial" w:hAnsi="Arial" w:cs="Arial"/>
          <w:color w:val="000000"/>
          <w:sz w:val="10"/>
          <w:szCs w:val="10"/>
        </w:rPr>
        <w:t xml:space="preserve">, as the melancholic makes every conceivable effort to retain the absent object or ideal, </w:t>
      </w:r>
      <w:r>
        <w:rPr>
          <w:rFonts w:ascii="Arial" w:hAnsi="Arial" w:cs="Arial"/>
          <w:i/>
          <w:iCs/>
          <w:color w:val="000000"/>
          <w:sz w:val="10"/>
          <w:szCs w:val="10"/>
        </w:rPr>
        <w:t>to keep it alive</w:t>
      </w:r>
      <w:r>
        <w:rPr>
          <w:rFonts w:ascii="Arial" w:hAnsi="Arial" w:cs="Arial"/>
          <w:color w:val="000000"/>
          <w:sz w:val="10"/>
          <w:szCs w:val="10"/>
        </w:rPr>
        <w:t xml:space="preserve"> in the shelter of the ego. However, </w:t>
      </w:r>
      <w:r>
        <w:rPr>
          <w:rFonts w:ascii="Arial" w:hAnsi="Arial" w:cs="Arial"/>
          <w:i/>
          <w:iCs/>
          <w:color w:val="000000"/>
          <w:sz w:val="10"/>
          <w:szCs w:val="10"/>
        </w:rPr>
        <w:t xml:space="preserve">the tremendous costs of maintaining this ongoing relationship to the lost object or ideal are psychically damaging. </w:t>
      </w:r>
      <w:r>
        <w:rPr>
          <w:rFonts w:ascii="Arial" w:hAnsi="Arial" w:cs="Arial"/>
          <w:color w:val="000000"/>
          <w:sz w:val="10"/>
          <w:szCs w:val="10"/>
        </w:rPr>
        <w:t>Freud notes that the “</w:t>
      </w:r>
      <w:r>
        <w:rPr>
          <w:rFonts w:ascii="Arial" w:hAnsi="Arial" w:cs="Arial"/>
          <w:i/>
          <w:iCs/>
          <w:color w:val="000000"/>
          <w:sz w:val="10"/>
          <w:szCs w:val="10"/>
        </w:rPr>
        <w:t>distinguishing mental features of melancholia are a profoundly painful dejection, cessation of interest in the outside world, loss of the capacity to love, inhibition of all activity, and a lowering of the self-regarding feelings to a degree that finds utterance in self-reproaches and self-</w:t>
      </w:r>
      <w:proofErr w:type="spellStart"/>
      <w:r>
        <w:rPr>
          <w:rFonts w:ascii="Arial" w:hAnsi="Arial" w:cs="Arial"/>
          <w:i/>
          <w:iCs/>
          <w:color w:val="000000"/>
          <w:sz w:val="10"/>
          <w:szCs w:val="10"/>
        </w:rPr>
        <w:t>revilings</w:t>
      </w:r>
      <w:proofErr w:type="spellEnd"/>
      <w:r>
        <w:rPr>
          <w:rFonts w:ascii="Arial" w:hAnsi="Arial" w:cs="Arial"/>
          <w:i/>
          <w:iCs/>
          <w:color w:val="000000"/>
          <w:sz w:val="10"/>
          <w:szCs w:val="10"/>
        </w:rPr>
        <w:t>, and culminates in a delusional expectation of punishment.”</w:t>
      </w:r>
      <w:r>
        <w:rPr>
          <w:rFonts w:ascii="Arial" w:hAnsi="Arial" w:cs="Arial"/>
          <w:color w:val="000000"/>
          <w:sz w:val="10"/>
          <w:szCs w:val="10"/>
        </w:rPr>
        <w:t xml:space="preserve">10 </w:t>
      </w:r>
      <w:r>
        <w:rPr>
          <w:rFonts w:ascii="Arial" w:hAnsi="Arial" w:cs="Arial"/>
          <w:i/>
          <w:iCs/>
          <w:color w:val="000000"/>
          <w:sz w:val="10"/>
          <w:szCs w:val="10"/>
        </w:rPr>
        <w:t xml:space="preserve">In identifying with </w:t>
      </w:r>
      <w:r>
        <w:rPr>
          <w:rFonts w:ascii="Arial" w:hAnsi="Arial" w:cs="Arial"/>
          <w:i/>
          <w:iCs/>
          <w:color w:val="000000"/>
          <w:sz w:val="6"/>
          <w:szCs w:val="6"/>
        </w:rPr>
        <w:t xml:space="preserve">the lost object, </w:t>
      </w:r>
      <w:r>
        <w:rPr>
          <w:rFonts w:ascii="Arial" w:hAnsi="Arial" w:cs="Arial"/>
          <w:b/>
          <w:bCs/>
          <w:i/>
          <w:iCs/>
          <w:color w:val="000000"/>
          <w:sz w:val="28"/>
          <w:szCs w:val="28"/>
          <w:u w:val="single"/>
        </w:rPr>
        <w:t>the melancholic</w:t>
      </w:r>
      <w:r>
        <w:rPr>
          <w:rFonts w:ascii="Arial" w:hAnsi="Arial" w:cs="Arial"/>
          <w:i/>
          <w:iCs/>
          <w:color w:val="000000"/>
          <w:sz w:val="6"/>
          <w:szCs w:val="6"/>
        </w:rPr>
        <w:t xml:space="preserve"> is able to</w:t>
      </w:r>
      <w:r>
        <w:rPr>
          <w:rFonts w:ascii="Arial" w:hAnsi="Arial" w:cs="Arial"/>
          <w:i/>
          <w:iCs/>
          <w:color w:val="000000"/>
          <w:sz w:val="28"/>
          <w:szCs w:val="28"/>
        </w:rPr>
        <w:t xml:space="preserve"> </w:t>
      </w:r>
      <w:r>
        <w:rPr>
          <w:rFonts w:ascii="Arial" w:hAnsi="Arial" w:cs="Arial"/>
          <w:b/>
          <w:bCs/>
          <w:i/>
          <w:iCs/>
          <w:color w:val="000000"/>
          <w:sz w:val="28"/>
          <w:szCs w:val="28"/>
          <w:u w:val="single"/>
        </w:rPr>
        <w:t>preserve</w:t>
      </w:r>
      <w:r>
        <w:rPr>
          <w:rFonts w:ascii="Arial" w:hAnsi="Arial" w:cs="Arial"/>
          <w:i/>
          <w:iCs/>
          <w:color w:val="000000"/>
          <w:sz w:val="28"/>
          <w:szCs w:val="28"/>
        </w:rPr>
        <w:t xml:space="preserve"> </w:t>
      </w:r>
      <w:r>
        <w:rPr>
          <w:rFonts w:ascii="Arial" w:hAnsi="Arial" w:cs="Arial"/>
          <w:i/>
          <w:iCs/>
          <w:color w:val="000000"/>
          <w:sz w:val="10"/>
          <w:szCs w:val="10"/>
        </w:rPr>
        <w:t>it but only as a type of</w:t>
      </w:r>
      <w:r>
        <w:rPr>
          <w:rFonts w:ascii="Arial" w:hAnsi="Arial" w:cs="Arial"/>
          <w:i/>
          <w:iCs/>
          <w:color w:val="000000"/>
          <w:sz w:val="28"/>
          <w:szCs w:val="28"/>
        </w:rPr>
        <w:t xml:space="preserve"> </w:t>
      </w:r>
      <w:r>
        <w:rPr>
          <w:rFonts w:ascii="Arial" w:hAnsi="Arial" w:cs="Arial"/>
          <w:b/>
          <w:bCs/>
          <w:i/>
          <w:iCs/>
          <w:color w:val="000000"/>
          <w:sz w:val="28"/>
          <w:szCs w:val="28"/>
          <w:u w:val="single"/>
        </w:rPr>
        <w:t>haunted, ghostly identification</w:t>
      </w:r>
      <w:r>
        <w:rPr>
          <w:rFonts w:ascii="Arial" w:hAnsi="Arial" w:cs="Arial"/>
          <w:i/>
          <w:iCs/>
          <w:color w:val="000000"/>
          <w:sz w:val="28"/>
          <w:szCs w:val="28"/>
        </w:rPr>
        <w:t xml:space="preserve">. </w:t>
      </w:r>
      <w:r>
        <w:rPr>
          <w:rFonts w:ascii="Arial" w:hAnsi="Arial" w:cs="Arial"/>
          <w:i/>
          <w:iCs/>
          <w:color w:val="000000"/>
          <w:sz w:val="6"/>
          <w:szCs w:val="6"/>
        </w:rPr>
        <w:t>That is, the melancholic</w:t>
      </w:r>
      <w:r>
        <w:rPr>
          <w:rFonts w:ascii="Arial" w:hAnsi="Arial" w:cs="Arial"/>
          <w:i/>
          <w:iCs/>
          <w:color w:val="000000"/>
          <w:sz w:val="28"/>
          <w:szCs w:val="28"/>
        </w:rPr>
        <w:t xml:space="preserve"> </w:t>
      </w:r>
      <w:r>
        <w:rPr>
          <w:rFonts w:ascii="Arial" w:hAnsi="Arial" w:cs="Arial"/>
          <w:b/>
          <w:bCs/>
          <w:i/>
          <w:iCs/>
          <w:color w:val="000000"/>
          <w:sz w:val="28"/>
          <w:szCs w:val="28"/>
          <w:u w:val="single"/>
        </w:rPr>
        <w:t>assumes the emptiness</w:t>
      </w:r>
      <w:r>
        <w:rPr>
          <w:rFonts w:ascii="Arial" w:hAnsi="Arial" w:cs="Arial"/>
          <w:i/>
          <w:iCs/>
          <w:color w:val="000000"/>
          <w:sz w:val="28"/>
          <w:szCs w:val="28"/>
        </w:rPr>
        <w:t xml:space="preserve"> </w:t>
      </w:r>
      <w:r>
        <w:rPr>
          <w:rFonts w:ascii="Arial" w:hAnsi="Arial" w:cs="Arial"/>
          <w:i/>
          <w:iCs/>
          <w:color w:val="000000"/>
          <w:sz w:val="10"/>
          <w:szCs w:val="10"/>
        </w:rPr>
        <w:t>of the lost object or ideal, identifies with this emptiness, and thus participates in his or her own self-denigration and ruination of self-esteem.</w:t>
      </w:r>
      <w:r>
        <w:rPr>
          <w:rFonts w:ascii="Arial" w:hAnsi="Arial" w:cs="Arial"/>
          <w:color w:val="000000"/>
          <w:sz w:val="10"/>
          <w:szCs w:val="10"/>
        </w:rPr>
        <w:t xml:space="preserve"> Freud summarizes the distinction between mourning and melancholia in this oft-quoted remark: </w:t>
      </w:r>
      <w:r>
        <w:rPr>
          <w:rFonts w:ascii="Arial" w:hAnsi="Arial" w:cs="Arial"/>
          <w:color w:val="000000"/>
          <w:sz w:val="16"/>
          <w:szCs w:val="16"/>
        </w:rPr>
        <w:t>“</w:t>
      </w:r>
      <w:r>
        <w:rPr>
          <w:rFonts w:ascii="Arial" w:hAnsi="Arial" w:cs="Arial"/>
          <w:b/>
          <w:bCs/>
          <w:i/>
          <w:iCs/>
          <w:color w:val="000000"/>
          <w:sz w:val="28"/>
          <w:szCs w:val="28"/>
          <w:u w:val="single"/>
        </w:rPr>
        <w:t>In mourning</w:t>
      </w:r>
      <w:r>
        <w:rPr>
          <w:rFonts w:ascii="Arial" w:hAnsi="Arial" w:cs="Arial"/>
          <w:i/>
          <w:iCs/>
          <w:color w:val="000000"/>
          <w:sz w:val="10"/>
          <w:szCs w:val="10"/>
        </w:rPr>
        <w:t xml:space="preserve"> it is the world which has become poor and empty; </w:t>
      </w:r>
      <w:r>
        <w:rPr>
          <w:rFonts w:ascii="Arial" w:hAnsi="Arial" w:cs="Arial"/>
          <w:b/>
          <w:bCs/>
          <w:i/>
          <w:iCs/>
          <w:color w:val="000000"/>
          <w:sz w:val="28"/>
          <w:szCs w:val="28"/>
          <w:u w:val="single"/>
        </w:rPr>
        <w:t>in melancholia it is the ego itself</w:t>
      </w:r>
      <w:r>
        <w:rPr>
          <w:rFonts w:ascii="Arial" w:hAnsi="Arial" w:cs="Arial"/>
          <w:i/>
          <w:iCs/>
          <w:color w:val="000000"/>
          <w:sz w:val="28"/>
          <w:szCs w:val="28"/>
        </w:rPr>
        <w:t>.</w:t>
      </w:r>
      <w:r>
        <w:rPr>
          <w:rFonts w:ascii="Arial" w:hAnsi="Arial" w:cs="Arial"/>
          <w:i/>
          <w:iCs/>
          <w:color w:val="000000"/>
          <w:sz w:val="10"/>
          <w:szCs w:val="10"/>
        </w:rPr>
        <w:t>”</w:t>
      </w:r>
      <w:r>
        <w:rPr>
          <w:rFonts w:ascii="Arial" w:hAnsi="Arial" w:cs="Arial"/>
          <w:color w:val="000000"/>
          <w:sz w:val="10"/>
          <w:szCs w:val="10"/>
        </w:rPr>
        <w:t xml:space="preserve">11 He contends that melancholia is one of the most difficult of psychic conditions to confront and to cure as it is largely an unconscious process, one in which the significance of the lost object remains unconscious and opaque. To reprise our citation from the opening pages of our introduction, Freud observes, “In yet </w:t>
      </w:r>
      <w:proofErr w:type="gramStart"/>
      <w:r>
        <w:rPr>
          <w:rFonts w:ascii="Arial" w:hAnsi="Arial" w:cs="Arial"/>
          <w:color w:val="000000"/>
          <w:sz w:val="10"/>
          <w:szCs w:val="10"/>
        </w:rPr>
        <w:t xml:space="preserve">other </w:t>
      </w:r>
      <w:r>
        <w:rPr>
          <w:rFonts w:ascii="Tahoma" w:hAnsi="Tahoma" w:cs="Tahoma"/>
          <w:color w:val="000000"/>
          <w:sz w:val="10"/>
          <w:szCs w:val="10"/>
        </w:rPr>
        <w:t>﻿</w:t>
      </w:r>
      <w:r>
        <w:rPr>
          <w:rFonts w:ascii="Arial" w:hAnsi="Arial" w:cs="Arial"/>
          <w:color w:val="000000"/>
          <w:sz w:val="10"/>
          <w:szCs w:val="10"/>
        </w:rPr>
        <w:t>cases</w:t>
      </w:r>
      <w:proofErr w:type="gramEnd"/>
      <w:r>
        <w:rPr>
          <w:rFonts w:ascii="Arial" w:hAnsi="Arial" w:cs="Arial"/>
          <w:color w:val="000000"/>
          <w:sz w:val="10"/>
          <w:szCs w:val="10"/>
        </w:rPr>
        <w:t xml:space="preserve">, one feels justified in maintaining the belief that a loss of this [melancholic] kind occurred, but one cannot see clearly what it is that has been lost, and it is all the more reasonable to suppose that the patient cannot consciously perceive what he has lost either. This, indeed, might be so </w:t>
      </w:r>
      <w:r>
        <w:rPr>
          <w:rFonts w:ascii="Arial" w:hAnsi="Arial" w:cs="Arial"/>
          <w:i/>
          <w:iCs/>
          <w:color w:val="000000"/>
          <w:sz w:val="10"/>
          <w:szCs w:val="10"/>
        </w:rPr>
        <w:t>even if the patient is aware of the loss which has given rise to his melancholia, but only in the sense that he knows whom he has lost but not what he has lost in him.</w:t>
      </w:r>
      <w:r>
        <w:rPr>
          <w:rFonts w:ascii="Arial" w:hAnsi="Arial" w:cs="Arial"/>
          <w:color w:val="000000"/>
          <w:sz w:val="10"/>
          <w:szCs w:val="10"/>
        </w:rPr>
        <w:t xml:space="preserve">”12 Freud tells us that the </w:t>
      </w:r>
      <w:r>
        <w:rPr>
          <w:rFonts w:ascii="Arial" w:hAnsi="Arial" w:cs="Arial"/>
          <w:i/>
          <w:iCs/>
          <w:color w:val="000000"/>
          <w:sz w:val="10"/>
          <w:szCs w:val="10"/>
        </w:rPr>
        <w:t>depression often accompanying melancholia is extremely dangerous, characterized by the tendency to suicide. Here, we might add,</w:t>
      </w:r>
      <w:r>
        <w:rPr>
          <w:rFonts w:ascii="Arial" w:hAnsi="Arial" w:cs="Arial"/>
          <w:i/>
          <w:iCs/>
          <w:color w:val="000000"/>
          <w:sz w:val="28"/>
          <w:szCs w:val="28"/>
        </w:rPr>
        <w:t xml:space="preserve"> </w:t>
      </w:r>
      <w:r>
        <w:rPr>
          <w:rFonts w:ascii="Arial" w:hAnsi="Arial" w:cs="Arial"/>
          <w:b/>
          <w:bCs/>
          <w:i/>
          <w:iCs/>
          <w:color w:val="000000"/>
          <w:sz w:val="28"/>
          <w:szCs w:val="28"/>
          <w:u w:val="single"/>
        </w:rPr>
        <w:t>suicide may not</w:t>
      </w:r>
      <w:r>
        <w:rPr>
          <w:rFonts w:ascii="Arial" w:hAnsi="Arial" w:cs="Arial"/>
          <w:b/>
          <w:bCs/>
          <w:i/>
          <w:iCs/>
          <w:color w:val="000000"/>
          <w:sz w:val="10"/>
          <w:szCs w:val="10"/>
          <w:u w:val="single"/>
        </w:rPr>
        <w:t xml:space="preserve"> </w:t>
      </w:r>
      <w:r>
        <w:rPr>
          <w:rFonts w:ascii="Arial" w:hAnsi="Arial" w:cs="Arial"/>
          <w:i/>
          <w:iCs/>
          <w:color w:val="000000"/>
          <w:sz w:val="10"/>
          <w:szCs w:val="10"/>
        </w:rPr>
        <w:t>merely</w:t>
      </w:r>
      <w:r>
        <w:rPr>
          <w:rFonts w:ascii="Arial" w:hAnsi="Arial" w:cs="Arial"/>
          <w:b/>
          <w:bCs/>
          <w:i/>
          <w:iCs/>
          <w:color w:val="000000"/>
          <w:sz w:val="28"/>
          <w:szCs w:val="28"/>
          <w:u w:val="single"/>
        </w:rPr>
        <w:t xml:space="preserve"> be physical</w:t>
      </w:r>
      <w:r>
        <w:rPr>
          <w:rFonts w:ascii="Arial" w:hAnsi="Arial" w:cs="Arial"/>
          <w:i/>
          <w:iCs/>
          <w:color w:val="000000"/>
          <w:sz w:val="10"/>
          <w:szCs w:val="10"/>
        </w:rPr>
        <w:t>; as in Caucasia, it may also</w:t>
      </w:r>
      <w:r>
        <w:rPr>
          <w:rFonts w:ascii="Arial" w:hAnsi="Arial" w:cs="Arial"/>
          <w:i/>
          <w:iCs/>
          <w:color w:val="000000"/>
          <w:sz w:val="28"/>
          <w:szCs w:val="28"/>
        </w:rPr>
        <w:t xml:space="preserve"> </w:t>
      </w:r>
      <w:r>
        <w:rPr>
          <w:rFonts w:ascii="Arial" w:hAnsi="Arial" w:cs="Arial"/>
          <w:b/>
          <w:bCs/>
          <w:i/>
          <w:iCs/>
          <w:color w:val="000000"/>
          <w:sz w:val="28"/>
          <w:szCs w:val="28"/>
          <w:u w:val="single"/>
        </w:rPr>
        <w:t>manifest in the psychical erasure</w:t>
      </w:r>
      <w:r>
        <w:rPr>
          <w:rFonts w:ascii="Arial" w:hAnsi="Arial" w:cs="Arial"/>
          <w:i/>
          <w:iCs/>
          <w:color w:val="000000"/>
          <w:sz w:val="28"/>
          <w:szCs w:val="28"/>
        </w:rPr>
        <w:t xml:space="preserve"> </w:t>
      </w:r>
      <w:r>
        <w:rPr>
          <w:rFonts w:ascii="Arial" w:hAnsi="Arial" w:cs="Arial"/>
          <w:i/>
          <w:iCs/>
          <w:color w:val="000000"/>
          <w:sz w:val="10"/>
          <w:szCs w:val="10"/>
        </w:rPr>
        <w:t xml:space="preserve">of one’s identity—a self-imposed exile and exclusion. </w:t>
      </w:r>
      <w:r>
        <w:rPr>
          <w:rFonts w:ascii="Arial" w:hAnsi="Arial" w:cs="Arial"/>
          <w:color w:val="000000"/>
          <w:sz w:val="10"/>
          <w:szCs w:val="10"/>
        </w:rPr>
        <w:t>The effacing of a particular racial, sexual, or gender identity marks the emergence of a precarious social and psychic life.</w:t>
      </w:r>
    </w:p>
    <w:p w:rsidR="00CC201B" w:rsidRDefault="00CC201B" w:rsidP="00CC201B">
      <w:pPr>
        <w:spacing w:before="240" w:after="40" w:line="240" w:lineRule="auto"/>
        <w:outlineLvl w:val="3"/>
        <w:rPr>
          <w:rFonts w:ascii="Arial" w:eastAsia="Times New Roman" w:hAnsi="Arial" w:cs="Arial"/>
          <w:b/>
          <w:bCs/>
          <w:color w:val="000000"/>
          <w:sz w:val="24"/>
          <w:szCs w:val="24"/>
          <w:lang w:eastAsia="zh-CN"/>
        </w:rPr>
      </w:pPr>
    </w:p>
    <w:p w:rsidR="00CC201B" w:rsidRPr="00CC201B" w:rsidRDefault="00CC201B" w:rsidP="00CC201B">
      <w:pPr>
        <w:spacing w:before="240" w:after="40" w:line="240" w:lineRule="auto"/>
        <w:outlineLvl w:val="3"/>
        <w:rPr>
          <w:rFonts w:ascii="Times New Roman" w:eastAsia="Times New Roman" w:hAnsi="Times New Roman" w:cs="Times New Roman"/>
          <w:b/>
          <w:bCs/>
          <w:sz w:val="24"/>
          <w:szCs w:val="24"/>
          <w:lang w:eastAsia="zh-CN"/>
        </w:rPr>
      </w:pPr>
      <w:r w:rsidRPr="00CC201B">
        <w:rPr>
          <w:rFonts w:ascii="Arial" w:eastAsia="Times New Roman" w:hAnsi="Arial" w:cs="Arial"/>
          <w:b/>
          <w:bCs/>
          <w:color w:val="000000"/>
          <w:sz w:val="24"/>
          <w:szCs w:val="24"/>
          <w:lang w:eastAsia="zh-CN"/>
        </w:rPr>
        <w:t xml:space="preserve">Thus, my advocacy is to </w:t>
      </w:r>
      <w:proofErr w:type="spellStart"/>
      <w:r w:rsidRPr="00CC201B">
        <w:rPr>
          <w:rFonts w:ascii="Arial" w:eastAsia="Times New Roman" w:hAnsi="Arial" w:cs="Arial"/>
          <w:b/>
          <w:bCs/>
          <w:color w:val="000000"/>
          <w:sz w:val="24"/>
          <w:szCs w:val="24"/>
          <w:lang w:eastAsia="zh-CN"/>
        </w:rPr>
        <w:t>depathologize</w:t>
      </w:r>
      <w:proofErr w:type="spellEnd"/>
      <w:r w:rsidRPr="00CC201B">
        <w:rPr>
          <w:rFonts w:ascii="Arial" w:eastAsia="Times New Roman" w:hAnsi="Arial" w:cs="Arial"/>
          <w:b/>
          <w:bCs/>
          <w:color w:val="000000"/>
          <w:sz w:val="24"/>
          <w:szCs w:val="24"/>
          <w:lang w:eastAsia="zh-CN"/>
        </w:rPr>
        <w:t xml:space="preserve"> and dwell within melancholia – re-appropriating melancholia as a militant preservation of the lost object and refusal to attain whitened ideals opens up acts of revolt. You vote </w:t>
      </w:r>
      <w:proofErr w:type="spellStart"/>
      <w:r w:rsidRPr="00CC201B">
        <w:rPr>
          <w:rFonts w:ascii="Arial" w:eastAsia="Times New Roman" w:hAnsi="Arial" w:cs="Arial"/>
          <w:b/>
          <w:bCs/>
          <w:color w:val="000000"/>
          <w:sz w:val="24"/>
          <w:szCs w:val="24"/>
          <w:lang w:eastAsia="zh-CN"/>
        </w:rPr>
        <w:t>aff</w:t>
      </w:r>
      <w:proofErr w:type="spellEnd"/>
      <w:r w:rsidRPr="00CC201B">
        <w:rPr>
          <w:rFonts w:ascii="Arial" w:eastAsia="Times New Roman" w:hAnsi="Arial" w:cs="Arial"/>
          <w:b/>
          <w:bCs/>
          <w:color w:val="000000"/>
          <w:sz w:val="24"/>
          <w:szCs w:val="24"/>
          <w:lang w:eastAsia="zh-CN"/>
        </w:rPr>
        <w:t xml:space="preserve"> to endorse the destruction of debate. </w:t>
      </w:r>
    </w:p>
    <w:p w:rsidR="00CC201B" w:rsidRPr="00CC201B" w:rsidRDefault="00CC201B" w:rsidP="00CC201B">
      <w:pPr>
        <w:spacing w:before="240" w:after="240" w:line="240" w:lineRule="auto"/>
        <w:rPr>
          <w:rFonts w:ascii="Times New Roman" w:eastAsia="Times New Roman" w:hAnsi="Times New Roman" w:cs="Times New Roman"/>
          <w:sz w:val="24"/>
          <w:szCs w:val="24"/>
          <w:lang w:eastAsia="zh-CN"/>
        </w:rPr>
      </w:pPr>
      <w:proofErr w:type="spellStart"/>
      <w:r w:rsidRPr="00CC201B">
        <w:rPr>
          <w:rFonts w:ascii="Arial" w:eastAsia="Times New Roman" w:hAnsi="Arial" w:cs="Arial"/>
          <w:color w:val="000000"/>
          <w:sz w:val="26"/>
          <w:szCs w:val="26"/>
          <w:lang w:eastAsia="zh-CN"/>
        </w:rPr>
        <w:t>Eng</w:t>
      </w:r>
      <w:proofErr w:type="spellEnd"/>
      <w:r w:rsidRPr="00CC201B">
        <w:rPr>
          <w:rFonts w:ascii="Arial" w:eastAsia="Times New Roman" w:hAnsi="Arial" w:cs="Arial"/>
          <w:color w:val="000000"/>
          <w:sz w:val="26"/>
          <w:szCs w:val="26"/>
          <w:lang w:eastAsia="zh-CN"/>
        </w:rPr>
        <w:t xml:space="preserve"> &amp; Han 3</w:t>
      </w:r>
      <w:r w:rsidRPr="00CC201B">
        <w:rPr>
          <w:rFonts w:ascii="Arial" w:eastAsia="Times New Roman" w:hAnsi="Arial" w:cs="Arial"/>
          <w:color w:val="000000"/>
          <w:sz w:val="16"/>
          <w:szCs w:val="16"/>
          <w:lang w:eastAsia="zh-CN"/>
        </w:rPr>
        <w:t xml:space="preserve"> [DAVID L. ENG &amp; SHINHEE HAN [David L. </w:t>
      </w:r>
      <w:proofErr w:type="spellStart"/>
      <w:r w:rsidRPr="00CC201B">
        <w:rPr>
          <w:rFonts w:ascii="Arial" w:eastAsia="Times New Roman" w:hAnsi="Arial" w:cs="Arial"/>
          <w:color w:val="000000"/>
          <w:sz w:val="16"/>
          <w:szCs w:val="16"/>
          <w:lang w:eastAsia="zh-CN"/>
        </w:rPr>
        <w:t>Eng</w:t>
      </w:r>
      <w:proofErr w:type="spellEnd"/>
      <w:r w:rsidRPr="00CC201B">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CC201B">
        <w:rPr>
          <w:rFonts w:ascii="Arial" w:eastAsia="Times New Roman" w:hAnsi="Arial" w:cs="Arial"/>
          <w:color w:val="000000"/>
          <w:sz w:val="16"/>
          <w:szCs w:val="16"/>
          <w:lang w:eastAsia="zh-CN"/>
        </w:rPr>
        <w:t>UPenn</w:t>
      </w:r>
      <w:proofErr w:type="spellEnd"/>
      <w:r w:rsidRPr="00CC201B">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CC201B">
        <w:rPr>
          <w:rFonts w:ascii="Arial" w:eastAsia="Times New Roman" w:hAnsi="Arial" w:cs="Arial"/>
          <w:color w:val="000000"/>
          <w:sz w:val="16"/>
          <w:szCs w:val="16"/>
          <w:lang w:eastAsia="zh-CN"/>
        </w:rPr>
        <w:t>Litera</w:t>
      </w:r>
      <w:proofErr w:type="spellEnd"/>
      <w:r w:rsidRPr="00CC201B">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CC201B">
        <w:rPr>
          <w:rFonts w:ascii="Arial" w:eastAsia="Times New Roman" w:hAnsi="Arial" w:cs="Arial"/>
          <w:color w:val="000000"/>
          <w:sz w:val="16"/>
          <w:szCs w:val="16"/>
          <w:lang w:eastAsia="zh-CN"/>
        </w:rPr>
        <w:t>Hom</w:t>
      </w:r>
      <w:proofErr w:type="spellEnd"/>
      <w:r w:rsidRPr="00CC201B">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CC201B">
        <w:rPr>
          <w:rFonts w:ascii="Arial" w:eastAsia="Times New Roman" w:hAnsi="Arial" w:cs="Arial"/>
          <w:color w:val="000000"/>
          <w:sz w:val="16"/>
          <w:szCs w:val="16"/>
          <w:lang w:eastAsia="zh-CN"/>
        </w:rPr>
        <w:t>Shinhee</w:t>
      </w:r>
      <w:proofErr w:type="spellEnd"/>
      <w:r w:rsidRPr="00CC201B">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CC201B">
        <w:rPr>
          <w:rFonts w:ascii="Arial" w:eastAsia="Times New Roman" w:hAnsi="Arial" w:cs="Arial"/>
          <w:color w:val="000000"/>
          <w:sz w:val="16"/>
          <w:szCs w:val="16"/>
          <w:lang w:eastAsia="zh-CN"/>
        </w:rPr>
        <w:t>Ehrenkranz</w:t>
      </w:r>
      <w:proofErr w:type="spellEnd"/>
      <w:r w:rsidRPr="00CC201B">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CC201B">
        <w:rPr>
          <w:rFonts w:ascii="Arial" w:eastAsia="Times New Roman" w:hAnsi="Arial" w:cs="Arial"/>
          <w:color w:val="000000"/>
          <w:sz w:val="16"/>
          <w:szCs w:val="16"/>
          <w:lang w:eastAsia="zh-CN"/>
        </w:rPr>
        <w:t>ghs</w:t>
      </w:r>
      <w:proofErr w:type="spellEnd"/>
      <w:r w:rsidRPr="00CC201B">
        <w:rPr>
          <w:rFonts w:ascii="Arial" w:eastAsia="Times New Roman" w:hAnsi="Arial" w:cs="Arial"/>
          <w:color w:val="000000"/>
          <w:sz w:val="16"/>
          <w:szCs w:val="16"/>
          <w:lang w:eastAsia="zh-CN"/>
        </w:rPr>
        <w:t>//BZ Recut Mini M</w:t>
      </w:r>
    </w:p>
    <w:p w:rsidR="00CC201B" w:rsidRPr="00CC201B" w:rsidRDefault="00CC201B" w:rsidP="00CC201B">
      <w:pPr>
        <w:spacing w:before="240" w:after="240" w:line="240" w:lineRule="auto"/>
        <w:rPr>
          <w:rFonts w:ascii="Times New Roman" w:eastAsia="Times New Roman" w:hAnsi="Times New Roman" w:cs="Times New Roman"/>
          <w:sz w:val="24"/>
          <w:szCs w:val="24"/>
          <w:lang w:eastAsia="zh-CN"/>
        </w:rPr>
      </w:pPr>
      <w:r w:rsidRPr="00CC201B">
        <w:rPr>
          <w:rFonts w:ascii="Arial" w:eastAsia="Times New Roman" w:hAnsi="Arial" w:cs="Arial"/>
          <w:color w:val="000000"/>
          <w:sz w:val="16"/>
          <w:szCs w:val="16"/>
          <w:lang w:eastAsia="zh-CN"/>
        </w:rPr>
        <w:t>DEPATHOLOGIZING MELANCHOLIA The process of assimilation is a negotiation between mourning and melancholia</w:t>
      </w:r>
      <w:r w:rsidRPr="00CC201B">
        <w:rPr>
          <w:rFonts w:ascii="Arial" w:eastAsia="Times New Roman" w:hAnsi="Arial" w:cs="Arial"/>
          <w:b/>
          <w:bCs/>
          <w:color w:val="000000"/>
          <w:sz w:val="16"/>
          <w:szCs w:val="16"/>
          <w:u w:val="single"/>
          <w:lang w:eastAsia="zh-CN"/>
        </w:rPr>
        <w:t xml:space="preserve">. </w:t>
      </w:r>
      <w:r w:rsidRPr="00CC201B">
        <w:rPr>
          <w:rFonts w:ascii="Arial" w:eastAsia="Times New Roman" w:hAnsi="Arial" w:cs="Arial"/>
          <w:b/>
          <w:bCs/>
          <w:color w:val="000000"/>
          <w:sz w:val="28"/>
          <w:szCs w:val="28"/>
          <w:u w:val="single"/>
          <w:lang w:eastAsia="zh-CN"/>
        </w:rPr>
        <w:t xml:space="preserve">The Asian American subject </w:t>
      </w:r>
      <w:r w:rsidRPr="00CC201B">
        <w:rPr>
          <w:rFonts w:ascii="Arial" w:eastAsia="Times New Roman" w:hAnsi="Arial" w:cs="Arial"/>
          <w:color w:val="000000"/>
          <w:sz w:val="10"/>
          <w:szCs w:val="10"/>
          <w:lang w:eastAsia="zh-CN"/>
        </w:rPr>
        <w:t>exemplified by Elaine and Nelson</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b/>
          <w:bCs/>
          <w:color w:val="000000"/>
          <w:sz w:val="28"/>
          <w:szCs w:val="28"/>
          <w:u w:val="single"/>
          <w:lang w:eastAsia="zh-CN"/>
        </w:rPr>
        <w:t>does not inhabit</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color w:val="000000"/>
          <w:sz w:val="10"/>
          <w:szCs w:val="10"/>
          <w:lang w:eastAsia="zh-CN"/>
        </w:rPr>
        <w:t>one or the other—</w:t>
      </w:r>
      <w:r w:rsidRPr="00CC201B">
        <w:rPr>
          <w:rFonts w:ascii="Arial" w:eastAsia="Times New Roman" w:hAnsi="Arial" w:cs="Arial"/>
          <w:b/>
          <w:bCs/>
          <w:color w:val="000000"/>
          <w:sz w:val="28"/>
          <w:szCs w:val="28"/>
          <w:u w:val="single"/>
          <w:lang w:eastAsia="zh-CN"/>
        </w:rPr>
        <w:t>mourning or melancholia</w:t>
      </w:r>
      <w:r w:rsidRPr="00CC201B">
        <w:rPr>
          <w:rFonts w:ascii="Arial" w:eastAsia="Times New Roman" w:hAnsi="Arial" w:cs="Arial"/>
          <w:color w:val="000000"/>
          <w:sz w:val="10"/>
          <w:szCs w:val="10"/>
          <w:lang w:eastAsia="zh-CN"/>
        </w:rPr>
        <w:t xml:space="preserve">—but mourning and melancholia </w:t>
      </w:r>
      <w:r w:rsidRPr="00CC201B">
        <w:rPr>
          <w:rFonts w:ascii="Arial" w:eastAsia="Times New Roman" w:hAnsi="Arial" w:cs="Arial"/>
          <w:b/>
          <w:bCs/>
          <w:color w:val="000000"/>
          <w:sz w:val="28"/>
          <w:szCs w:val="28"/>
          <w:u w:val="single"/>
          <w:lang w:eastAsia="zh-CN"/>
        </w:rPr>
        <w:t>coexist at once in processes of assimilation and</w:t>
      </w:r>
      <w:r w:rsidRPr="00CC201B">
        <w:rPr>
          <w:rFonts w:ascii="Arial" w:eastAsia="Times New Roman" w:hAnsi="Arial" w:cs="Arial"/>
          <w:b/>
          <w:bCs/>
          <w:color w:val="000000"/>
          <w:sz w:val="10"/>
          <w:szCs w:val="10"/>
          <w:u w:val="single"/>
          <w:lang w:eastAsia="zh-CN"/>
        </w:rPr>
        <w:t xml:space="preserve"> </w:t>
      </w:r>
      <w:r w:rsidRPr="00CC201B">
        <w:rPr>
          <w:rFonts w:ascii="Arial" w:eastAsia="Times New Roman" w:hAnsi="Arial" w:cs="Arial"/>
          <w:color w:val="000000"/>
          <w:sz w:val="10"/>
          <w:szCs w:val="10"/>
          <w:lang w:eastAsia="zh-CN"/>
        </w:rPr>
        <w:t xml:space="preserve">the negotiation of </w:t>
      </w:r>
      <w:r w:rsidRPr="00CC201B">
        <w:rPr>
          <w:rFonts w:ascii="Arial" w:eastAsia="Times New Roman" w:hAnsi="Arial" w:cs="Arial"/>
          <w:b/>
          <w:bCs/>
          <w:color w:val="000000"/>
          <w:sz w:val="28"/>
          <w:szCs w:val="28"/>
          <w:u w:val="single"/>
          <w:lang w:eastAsia="zh-CN"/>
        </w:rPr>
        <w:t>social and psychic borders</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color w:val="000000"/>
          <w:sz w:val="10"/>
          <w:szCs w:val="10"/>
          <w:lang w:eastAsia="zh-CN"/>
        </w:rPr>
        <w:t>This continuum between</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i/>
          <w:iCs/>
          <w:color w:val="000000"/>
          <w:sz w:val="10"/>
          <w:szCs w:val="10"/>
          <w:lang w:eastAsia="zh-CN"/>
        </w:rPr>
        <w:t>mourning and</w:t>
      </w:r>
      <w:r w:rsidRPr="00CC201B">
        <w:rPr>
          <w:rFonts w:ascii="Arial" w:eastAsia="Times New Roman" w:hAnsi="Arial" w:cs="Arial"/>
          <w:b/>
          <w:bCs/>
          <w:i/>
          <w:iCs/>
          <w:color w:val="000000"/>
          <w:sz w:val="28"/>
          <w:szCs w:val="28"/>
          <w:u w:val="single"/>
          <w:lang w:eastAsia="zh-CN"/>
        </w:rPr>
        <w:t xml:space="preserve"> melancholia </w:t>
      </w:r>
      <w:r w:rsidRPr="00CC201B">
        <w:rPr>
          <w:rFonts w:ascii="Arial" w:eastAsia="Times New Roman" w:hAnsi="Arial" w:cs="Arial"/>
          <w:b/>
          <w:bCs/>
          <w:i/>
          <w:iCs/>
          <w:color w:val="000000"/>
          <w:sz w:val="28"/>
          <w:szCs w:val="28"/>
          <w:u w:val="single"/>
          <w:lang w:eastAsia="zh-CN"/>
        </w:rPr>
        <w:lastRenderedPageBreak/>
        <w:t>allows us to</w:t>
      </w:r>
      <w:r w:rsidRPr="00CC201B">
        <w:rPr>
          <w:rFonts w:ascii="Arial" w:eastAsia="Times New Roman" w:hAnsi="Arial" w:cs="Arial"/>
          <w:b/>
          <w:bCs/>
          <w:color w:val="000000"/>
          <w:sz w:val="28"/>
          <w:szCs w:val="28"/>
          <w:u w:val="single"/>
          <w:lang w:eastAsia="zh-CN"/>
        </w:rPr>
        <w:t xml:space="preserve"> </w:t>
      </w:r>
      <w:r w:rsidRPr="00CC201B">
        <w:rPr>
          <w:rFonts w:ascii="Arial" w:eastAsia="Times New Roman" w:hAnsi="Arial" w:cs="Arial"/>
          <w:b/>
          <w:bCs/>
          <w:i/>
          <w:iCs/>
          <w:color w:val="000000"/>
          <w:sz w:val="28"/>
          <w:szCs w:val="28"/>
          <w:u w:val="single"/>
          <w:lang w:eastAsia="zh-CN"/>
        </w:rPr>
        <w:t>approach</w:t>
      </w:r>
      <w:r w:rsidRPr="00CC201B">
        <w:rPr>
          <w:rFonts w:ascii="Arial" w:eastAsia="Times New Roman" w:hAnsi="Arial" w:cs="Arial"/>
          <w:b/>
          <w:bCs/>
          <w:color w:val="000000"/>
          <w:sz w:val="10"/>
          <w:szCs w:val="10"/>
          <w:u w:val="single"/>
          <w:lang w:eastAsia="zh-CN"/>
        </w:rPr>
        <w:t xml:space="preserve"> </w:t>
      </w:r>
      <w:r w:rsidRPr="00CC201B">
        <w:rPr>
          <w:rFonts w:ascii="Arial" w:eastAsia="Times New Roman" w:hAnsi="Arial" w:cs="Arial"/>
          <w:color w:val="000000"/>
          <w:sz w:val="10"/>
          <w:szCs w:val="10"/>
          <w:lang w:eastAsia="zh-CN"/>
        </w:rPr>
        <w:t>racial melancholia</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b/>
          <w:bCs/>
          <w:i/>
          <w:iCs/>
          <w:color w:val="000000"/>
          <w:sz w:val="28"/>
          <w:szCs w:val="28"/>
          <w:u w:val="single"/>
          <w:lang w:eastAsia="zh-CN"/>
        </w:rPr>
        <w:t>as conflict rather than damage</w:t>
      </w:r>
      <w:r w:rsidRPr="00CC201B">
        <w:rPr>
          <w:rFonts w:ascii="Arial" w:eastAsia="Times New Roman" w:hAnsi="Arial" w:cs="Arial"/>
          <w:b/>
          <w:bCs/>
          <w:color w:val="000000"/>
          <w:sz w:val="16"/>
          <w:szCs w:val="16"/>
          <w:u w:val="single"/>
          <w:lang w:eastAsia="zh-CN"/>
        </w:rPr>
        <w:t xml:space="preserve">. </w:t>
      </w:r>
      <w:r w:rsidRPr="00CC201B">
        <w:rPr>
          <w:rFonts w:ascii="Arial" w:eastAsia="Times New Roman" w:hAnsi="Arial" w:cs="Arial"/>
          <w:color w:val="000000"/>
          <w:sz w:val="10"/>
          <w:szCs w:val="10"/>
          <w:lang w:eastAsia="zh-CN"/>
        </w:rPr>
        <w:t xml:space="preserve">Indeed, we must investigate further the condition of racial melancholia as the </w:t>
      </w:r>
      <w:proofErr w:type="spellStart"/>
      <w:r w:rsidRPr="00CC201B">
        <w:rPr>
          <w:rFonts w:ascii="Arial" w:eastAsia="Times New Roman" w:hAnsi="Arial" w:cs="Arial"/>
          <w:color w:val="000000"/>
          <w:sz w:val="10"/>
          <w:szCs w:val="10"/>
          <w:lang w:eastAsia="zh-CN"/>
        </w:rPr>
        <w:t>intrasubjective</w:t>
      </w:r>
      <w:proofErr w:type="spellEnd"/>
      <w:r w:rsidRPr="00CC201B">
        <w:rPr>
          <w:rFonts w:ascii="Arial" w:eastAsia="Times New Roman" w:hAnsi="Arial" w:cs="Arial"/>
          <w:color w:val="000000"/>
          <w:sz w:val="10"/>
          <w:szCs w:val="10"/>
          <w:lang w:eastAsia="zh-CN"/>
        </w:rPr>
        <w:t xml:space="preserve"> d</w:t>
      </w:r>
      <w:r w:rsidRPr="00CC201B">
        <w:rPr>
          <w:rFonts w:ascii="Arial" w:eastAsia="Times New Roman" w:hAnsi="Arial" w:cs="Arial"/>
          <w:color w:val="000000"/>
          <w:sz w:val="8"/>
          <w:szCs w:val="8"/>
          <w:lang w:eastAsia="zh-CN"/>
        </w:rPr>
        <w:t xml:space="preserve">isplacement of a necessarily intersubjective dynamic of conflict and trauma in all its various social manifestations. We have described racial melancholia among Asian Americans in Generation X as </w:t>
      </w:r>
      <w:r w:rsidRPr="00CC201B">
        <w:rPr>
          <w:rFonts w:ascii="Arial" w:eastAsia="Times New Roman" w:hAnsi="Arial" w:cs="Arial"/>
          <w:i/>
          <w:iCs/>
          <w:color w:val="000000"/>
          <w:sz w:val="8"/>
          <w:szCs w:val="8"/>
          <w:lang w:eastAsia="zh-CN"/>
        </w:rPr>
        <w:t>tracing a trajectory from love to hate</w:t>
      </w:r>
      <w:r w:rsidRPr="00CC201B">
        <w:rPr>
          <w:rFonts w:ascii="Arial" w:eastAsia="Times New Roman" w:hAnsi="Arial" w:cs="Arial"/>
          <w:color w:val="000000"/>
          <w:sz w:val="8"/>
          <w:szCs w:val="8"/>
          <w:lang w:eastAsia="zh-CN"/>
        </w:rPr>
        <w:t xml:space="preserve"> of the lost object, a hate that is subsequently transformed into self-hate in the course of moving from the external social world into the internal domain of the psyche. If racial melancholia traces the history of social exclusions relating to immigration, assimilatio</w:t>
      </w:r>
      <w:r w:rsidRPr="00CC201B">
        <w:rPr>
          <w:rFonts w:ascii="Arial" w:eastAsia="Times New Roman" w:hAnsi="Arial" w:cs="Arial"/>
          <w:color w:val="000000"/>
          <w:sz w:val="10"/>
          <w:szCs w:val="10"/>
          <w:lang w:eastAsia="zh-CN"/>
        </w:rPr>
        <w:t xml:space="preserve">n, and racialization for the Asian American subject and configuring that exclusion as an </w:t>
      </w:r>
      <w:proofErr w:type="spellStart"/>
      <w:r w:rsidRPr="00CC201B">
        <w:rPr>
          <w:rFonts w:ascii="Arial" w:eastAsia="Times New Roman" w:hAnsi="Arial" w:cs="Arial"/>
          <w:color w:val="000000"/>
          <w:sz w:val="10"/>
          <w:szCs w:val="10"/>
          <w:lang w:eastAsia="zh-CN"/>
        </w:rPr>
        <w:t>intrasubjective</w:t>
      </w:r>
      <w:proofErr w:type="spellEnd"/>
      <w:r w:rsidRPr="00CC201B">
        <w:rPr>
          <w:rFonts w:ascii="Arial" w:eastAsia="Times New Roman" w:hAnsi="Arial" w:cs="Arial"/>
          <w:color w:val="000000"/>
          <w:sz w:val="10"/>
          <w:szCs w:val="10"/>
          <w:lang w:eastAsia="zh-CN"/>
        </w:rPr>
        <w:t xml:space="preserve"> psychic form of self-hate, then how might we reverse this trajectory and address this condition as an intersubjective subject-subject relation? </w:t>
      </w:r>
      <w:r w:rsidRPr="00CC201B">
        <w:rPr>
          <w:rFonts w:ascii="Arial" w:eastAsia="Times New Roman" w:hAnsi="Arial" w:cs="Arial"/>
          <w:i/>
          <w:iCs/>
          <w:color w:val="000000"/>
          <w:sz w:val="10"/>
          <w:szCs w:val="10"/>
          <w:lang w:eastAsia="zh-CN"/>
        </w:rPr>
        <w:t>The attention to racial melancholia as conflict rather than damage not only renders it a productive category but also</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b/>
          <w:bCs/>
          <w:i/>
          <w:iCs/>
          <w:color w:val="000000"/>
          <w:sz w:val="28"/>
          <w:szCs w:val="28"/>
          <w:u w:val="single"/>
          <w:lang w:eastAsia="zh-CN"/>
        </w:rPr>
        <w:t>removes Asian Americans from</w:t>
      </w:r>
      <w:r w:rsidRPr="00CC201B">
        <w:rPr>
          <w:rFonts w:ascii="Arial" w:eastAsia="Times New Roman" w:hAnsi="Arial" w:cs="Arial"/>
          <w:i/>
          <w:iCs/>
          <w:color w:val="000000"/>
          <w:sz w:val="10"/>
          <w:szCs w:val="10"/>
          <w:lang w:eastAsia="zh-CN"/>
        </w:rPr>
        <w:t xml:space="preserve"> the position of </w:t>
      </w:r>
      <w:r w:rsidRPr="00CC201B">
        <w:rPr>
          <w:rFonts w:ascii="Arial" w:eastAsia="Times New Roman" w:hAnsi="Arial" w:cs="Arial"/>
          <w:b/>
          <w:bCs/>
          <w:i/>
          <w:iCs/>
          <w:color w:val="000000"/>
          <w:sz w:val="28"/>
          <w:szCs w:val="28"/>
          <w:u w:val="single"/>
          <w:lang w:eastAsia="zh-CN"/>
        </w:rPr>
        <w:t>solipsistic “victims”</w:t>
      </w:r>
      <w:r w:rsidRPr="00CC201B">
        <w:rPr>
          <w:rFonts w:ascii="Arial" w:eastAsia="Times New Roman" w:hAnsi="Arial" w:cs="Arial"/>
          <w:i/>
          <w:iCs/>
          <w:color w:val="000000"/>
          <w:sz w:val="10"/>
          <w:szCs w:val="10"/>
          <w:lang w:eastAsia="zh-CN"/>
        </w:rPr>
        <w:t xml:space="preserve"> singularly responsible for their own psychic maladies. We are dissatisfied with racial discourses and clinical assessments that </w:t>
      </w:r>
      <w:proofErr w:type="spellStart"/>
      <w:r w:rsidRPr="00CC201B">
        <w:rPr>
          <w:rFonts w:ascii="Arial" w:eastAsia="Times New Roman" w:hAnsi="Arial" w:cs="Arial"/>
          <w:i/>
          <w:iCs/>
          <w:color w:val="000000"/>
          <w:sz w:val="10"/>
          <w:szCs w:val="10"/>
          <w:lang w:eastAsia="zh-CN"/>
        </w:rPr>
        <w:t>pathologize</w:t>
      </w:r>
      <w:proofErr w:type="spellEnd"/>
      <w:r w:rsidRPr="00CC201B">
        <w:rPr>
          <w:rFonts w:ascii="Arial" w:eastAsia="Times New Roman" w:hAnsi="Arial" w:cs="Arial"/>
          <w:i/>
          <w:iCs/>
          <w:color w:val="000000"/>
          <w:sz w:val="10"/>
          <w:szCs w:val="10"/>
          <w:lang w:eastAsia="zh-CN"/>
        </w:rPr>
        <w:t xml:space="preserve"> people of color as permanently damaged—forever injured and incapable of being “whole.” </w:t>
      </w:r>
      <w:r w:rsidRPr="00CC201B">
        <w:rPr>
          <w:rFonts w:ascii="Arial" w:eastAsia="Times New Roman" w:hAnsi="Arial" w:cs="Arial"/>
          <w:color w:val="000000"/>
          <w:sz w:val="10"/>
          <w:szCs w:val="10"/>
          <w:lang w:eastAsia="zh-CN"/>
        </w:rPr>
        <w:t xml:space="preserve">In contrast, our exploration of intersubjective conflict—between mainstream and minority cultures as well as on the intergenerational level— draws attention to race as relation by expanding K </w:t>
      </w:r>
      <w:proofErr w:type="spellStart"/>
      <w:r w:rsidRPr="00CC201B">
        <w:rPr>
          <w:rFonts w:ascii="Arial" w:eastAsia="Times New Roman" w:hAnsi="Arial" w:cs="Arial"/>
          <w:color w:val="000000"/>
          <w:sz w:val="10"/>
          <w:szCs w:val="10"/>
          <w:lang w:eastAsia="zh-CN"/>
        </w:rPr>
        <w:t>lein’s</w:t>
      </w:r>
      <w:proofErr w:type="spellEnd"/>
      <w:r w:rsidRPr="00CC201B">
        <w:rPr>
          <w:rFonts w:ascii="Arial" w:eastAsia="Times New Roman" w:hAnsi="Arial" w:cs="Arial"/>
          <w:color w:val="000000"/>
          <w:sz w:val="10"/>
          <w:szCs w:val="10"/>
          <w:lang w:eastAsia="zh-CN"/>
        </w:rPr>
        <w:t xml:space="preserve"> notion of reparation and reinstatement to a communal level. Our discussion of immigration, assimilation, and racialization pursued here develops them as issues involving the fluid negotiation between mourning and melancholia. In this manner, </w:t>
      </w:r>
      <w:r w:rsidRPr="00CC201B">
        <w:rPr>
          <w:rFonts w:ascii="Arial" w:eastAsia="Times New Roman" w:hAnsi="Arial" w:cs="Arial"/>
          <w:i/>
          <w:iCs/>
          <w:color w:val="000000"/>
          <w:sz w:val="10"/>
          <w:szCs w:val="10"/>
          <w:lang w:eastAsia="zh-CN"/>
        </w:rPr>
        <w:t xml:space="preserve">melancholia is neither pathological nor permanent but, to return to Williams, “a structure of </w:t>
      </w:r>
      <w:proofErr w:type="spellStart"/>
      <w:r w:rsidRPr="00CC201B">
        <w:rPr>
          <w:rFonts w:ascii="Arial" w:eastAsia="Times New Roman" w:hAnsi="Arial" w:cs="Arial"/>
          <w:i/>
          <w:iCs/>
          <w:color w:val="000000"/>
          <w:sz w:val="10"/>
          <w:szCs w:val="10"/>
          <w:lang w:eastAsia="zh-CN"/>
        </w:rPr>
        <w:t>feeling,”a</w:t>
      </w:r>
      <w:proofErr w:type="spellEnd"/>
      <w:r w:rsidRPr="00CC201B">
        <w:rPr>
          <w:rFonts w:ascii="Arial" w:eastAsia="Times New Roman" w:hAnsi="Arial" w:cs="Arial"/>
          <w:i/>
          <w:iCs/>
          <w:color w:val="000000"/>
          <w:sz w:val="10"/>
          <w:szCs w:val="10"/>
          <w:lang w:eastAsia="zh-CN"/>
        </w:rPr>
        <w:t xml:space="preserve"> structure of everyday life</w:t>
      </w:r>
      <w:r w:rsidRPr="00CC201B">
        <w:rPr>
          <w:rFonts w:ascii="Arial" w:eastAsia="Times New Roman" w:hAnsi="Arial" w:cs="Arial"/>
          <w:color w:val="000000"/>
          <w:sz w:val="10"/>
          <w:szCs w:val="10"/>
          <w:lang w:eastAsia="zh-CN"/>
        </w:rPr>
        <w:t xml:space="preserve">. In </w:t>
      </w:r>
      <w:proofErr w:type="spellStart"/>
      <w:r w:rsidRPr="00CC201B">
        <w:rPr>
          <w:rFonts w:ascii="Arial" w:eastAsia="Times New Roman" w:hAnsi="Arial" w:cs="Arial"/>
          <w:color w:val="000000"/>
          <w:sz w:val="10"/>
          <w:szCs w:val="10"/>
          <w:lang w:eastAsia="zh-CN"/>
        </w:rPr>
        <w:t>Disidentifications</w:t>
      </w:r>
      <w:proofErr w:type="spellEnd"/>
      <w:r w:rsidRPr="00CC201B">
        <w:rPr>
          <w:rFonts w:ascii="Arial" w:eastAsia="Times New Roman" w:hAnsi="Arial" w:cs="Arial"/>
          <w:color w:val="000000"/>
          <w:sz w:val="10"/>
          <w:szCs w:val="10"/>
          <w:lang w:eastAsia="zh-CN"/>
        </w:rPr>
        <w:t xml:space="preserve">: Queers of Color and the Performance of Politics (1999), Jose Esteban Munoz observes that, for queers as well as for people of color, melancholia is not a pathology but an integral part of daily existence and survival. Munoz provides, as we do, a corrective to Freud’s vision of melancholia as a destructive force and states that it is instead part of the “process of dealing with all the catastrophes that occur in the lives of people of color, lesbians, and gay men. I have proposed a different understanding of melancholia that does not see it as a pathology or as a self-absorbed mood that inhibits activism. Rather, </w:t>
      </w:r>
      <w:r w:rsidRPr="00CC201B">
        <w:rPr>
          <w:rFonts w:ascii="Arial" w:eastAsia="Times New Roman" w:hAnsi="Arial" w:cs="Arial"/>
          <w:i/>
          <w:iCs/>
          <w:color w:val="000000"/>
          <w:sz w:val="10"/>
          <w:szCs w:val="10"/>
          <w:lang w:eastAsia="zh-CN"/>
        </w:rPr>
        <w:t>it is a mechanism that helps us (re)construct identity and take our dead with us to the various battles we must wage in their names— and in our names.”</w:t>
      </w:r>
      <w:r w:rsidRPr="00CC201B">
        <w:rPr>
          <w:rFonts w:ascii="Arial" w:eastAsia="Times New Roman" w:hAnsi="Arial" w:cs="Arial"/>
          <w:color w:val="000000"/>
          <w:sz w:val="10"/>
          <w:szCs w:val="10"/>
          <w:lang w:eastAsia="zh-CN"/>
        </w:rPr>
        <w:t>55</w:t>
      </w:r>
      <w:r w:rsidRPr="00CC201B">
        <w:rPr>
          <w:rFonts w:ascii="Arial" w:eastAsia="Times New Roman" w:hAnsi="Arial" w:cs="Arial"/>
          <w:color w:val="000000"/>
          <w:sz w:val="16"/>
          <w:szCs w:val="16"/>
          <w:lang w:eastAsia="zh-CN"/>
        </w:rPr>
        <w:t xml:space="preserve"> </w:t>
      </w:r>
      <w:r w:rsidRPr="00CC201B">
        <w:rPr>
          <w:rFonts w:ascii="Arial" w:eastAsia="Times New Roman" w:hAnsi="Arial" w:cs="Arial"/>
          <w:b/>
          <w:bCs/>
          <w:i/>
          <w:iCs/>
          <w:color w:val="000000"/>
          <w:sz w:val="28"/>
          <w:szCs w:val="28"/>
          <w:u w:val="single"/>
          <w:lang w:eastAsia="zh-CN"/>
        </w:rPr>
        <w:t xml:space="preserve">Within </w:t>
      </w:r>
      <w:r w:rsidRPr="00CC201B">
        <w:rPr>
          <w:rFonts w:ascii="Arial" w:eastAsia="Times New Roman" w:hAnsi="Arial" w:cs="Arial"/>
          <w:i/>
          <w:iCs/>
          <w:color w:val="000000"/>
          <w:sz w:val="10"/>
          <w:szCs w:val="10"/>
          <w:lang w:eastAsia="zh-CN"/>
        </w:rPr>
        <w:t xml:space="preserve">the continuum of mourning and </w:t>
      </w:r>
      <w:r w:rsidRPr="00CC201B">
        <w:rPr>
          <w:rFonts w:ascii="Arial" w:eastAsia="Times New Roman" w:hAnsi="Arial" w:cs="Arial"/>
          <w:b/>
          <w:bCs/>
          <w:i/>
          <w:iCs/>
          <w:color w:val="000000"/>
          <w:sz w:val="28"/>
          <w:szCs w:val="28"/>
          <w:u w:val="single"/>
          <w:lang w:eastAsia="zh-CN"/>
        </w:rPr>
        <w:t>melancholia</w:t>
      </w:r>
      <w:r w:rsidRPr="00CC201B">
        <w:rPr>
          <w:rFonts w:ascii="Arial" w:eastAsia="Times New Roman" w:hAnsi="Arial" w:cs="Arial"/>
          <w:i/>
          <w:iCs/>
          <w:color w:val="000000"/>
          <w:sz w:val="10"/>
          <w:szCs w:val="10"/>
          <w:lang w:eastAsia="zh-CN"/>
        </w:rPr>
        <w:t xml:space="preserve"> is a productive gap</w:t>
      </w:r>
      <w:r w:rsidRPr="00CC201B">
        <w:rPr>
          <w:rFonts w:ascii="Arial" w:eastAsia="Times New Roman" w:hAnsi="Arial" w:cs="Arial"/>
          <w:b/>
          <w:bCs/>
          <w:i/>
          <w:iCs/>
          <w:color w:val="000000"/>
          <w:sz w:val="28"/>
          <w:szCs w:val="28"/>
          <w:u w:val="single"/>
          <w:lang w:eastAsia="zh-CN"/>
        </w:rPr>
        <w:t xml:space="preserve"> inhabited by the various issues</w:t>
      </w:r>
      <w:r w:rsidRPr="00CC201B">
        <w:rPr>
          <w:rFonts w:ascii="Arial" w:eastAsia="Times New Roman" w:hAnsi="Arial" w:cs="Arial"/>
          <w:i/>
          <w:iCs/>
          <w:color w:val="000000"/>
          <w:sz w:val="10"/>
          <w:szCs w:val="10"/>
          <w:lang w:eastAsia="zh-CN"/>
        </w:rPr>
        <w:t xml:space="preserve"> under discussion here—</w:t>
      </w:r>
      <w:r w:rsidRPr="00CC201B">
        <w:rPr>
          <w:rFonts w:ascii="Arial" w:eastAsia="Times New Roman" w:hAnsi="Arial" w:cs="Arial"/>
          <w:b/>
          <w:bCs/>
          <w:i/>
          <w:iCs/>
          <w:color w:val="000000"/>
          <w:sz w:val="28"/>
          <w:szCs w:val="28"/>
          <w:u w:val="single"/>
          <w:lang w:eastAsia="zh-CN"/>
        </w:rPr>
        <w:t>immigration, assimilation, and racialization</w:t>
      </w:r>
      <w:r w:rsidRPr="00CC201B">
        <w:rPr>
          <w:rFonts w:ascii="Arial" w:eastAsia="Times New Roman" w:hAnsi="Arial" w:cs="Arial"/>
          <w:i/>
          <w:iCs/>
          <w:color w:val="000000"/>
          <w:sz w:val="10"/>
          <w:szCs w:val="10"/>
          <w:lang w:eastAsia="zh-CN"/>
        </w:rPr>
        <w:t>; mimicry, ambivalence, and the stereotype; sacrifice, loss, and reparation</w:t>
      </w:r>
      <w:r w:rsidRPr="00CC201B">
        <w:rPr>
          <w:rFonts w:ascii="Arial" w:eastAsia="Times New Roman" w:hAnsi="Arial" w:cs="Arial"/>
          <w:color w:val="000000"/>
          <w:sz w:val="10"/>
          <w:szCs w:val="10"/>
          <w:lang w:eastAsia="zh-CN"/>
        </w:rPr>
        <w:t>. The social and psychic negotiations of these various issues are the internal conflicts with which Asian Americans have struggled on an everyday basis.</w:t>
      </w:r>
      <w:r w:rsidRPr="00CC201B">
        <w:rPr>
          <w:rFonts w:ascii="Arial" w:eastAsia="Times New Roman" w:hAnsi="Arial" w:cs="Arial"/>
          <w:color w:val="000000"/>
          <w:sz w:val="16"/>
          <w:szCs w:val="16"/>
          <w:lang w:eastAsia="zh-CN"/>
        </w:rPr>
        <w:t xml:space="preserve"> </w:t>
      </w:r>
      <w:r w:rsidRPr="00CC201B">
        <w:rPr>
          <w:rFonts w:ascii="Arial" w:eastAsia="Times New Roman" w:hAnsi="Arial" w:cs="Arial"/>
          <w:b/>
          <w:bCs/>
          <w:i/>
          <w:iCs/>
          <w:color w:val="000000"/>
          <w:sz w:val="28"/>
          <w:szCs w:val="28"/>
          <w:u w:val="single"/>
          <w:lang w:eastAsia="zh-CN"/>
        </w:rPr>
        <w:t>This struggle</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color w:val="000000"/>
          <w:sz w:val="10"/>
          <w:szCs w:val="10"/>
          <w:lang w:eastAsia="zh-CN"/>
        </w:rPr>
        <w:t>does not necessarily result in damage but</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b/>
          <w:bCs/>
          <w:color w:val="000000"/>
          <w:sz w:val="28"/>
          <w:szCs w:val="28"/>
          <w:u w:val="single"/>
          <w:lang w:eastAsia="zh-CN"/>
        </w:rPr>
        <w:t>is</w:t>
      </w:r>
      <w:r w:rsidRPr="00CC201B">
        <w:rPr>
          <w:rFonts w:ascii="Arial" w:eastAsia="Times New Roman" w:hAnsi="Arial" w:cs="Arial"/>
          <w:b/>
          <w:bCs/>
          <w:color w:val="000000"/>
          <w:u w:val="single"/>
          <w:lang w:eastAsia="zh-CN"/>
        </w:rPr>
        <w:t xml:space="preserve"> </w:t>
      </w:r>
      <w:r w:rsidRPr="00CC201B">
        <w:rPr>
          <w:rFonts w:ascii="Arial" w:eastAsia="Times New Roman" w:hAnsi="Arial" w:cs="Arial"/>
          <w:color w:val="000000"/>
          <w:sz w:val="10"/>
          <w:szCs w:val="10"/>
          <w:lang w:eastAsia="zh-CN"/>
        </w:rPr>
        <w:t>in</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b/>
          <w:bCs/>
          <w:i/>
          <w:iCs/>
          <w:color w:val="000000"/>
          <w:sz w:val="28"/>
          <w:szCs w:val="28"/>
          <w:u w:val="single"/>
          <w:lang w:eastAsia="zh-CN"/>
        </w:rPr>
        <w:t>the final analysis</w:t>
      </w:r>
      <w:r w:rsidRPr="00CC201B">
        <w:rPr>
          <w:rFonts w:ascii="Arial" w:eastAsia="Times New Roman" w:hAnsi="Arial" w:cs="Arial"/>
          <w:i/>
          <w:iCs/>
          <w:color w:val="000000"/>
          <w:sz w:val="10"/>
          <w:szCs w:val="10"/>
          <w:lang w:eastAsia="zh-CN"/>
        </w:rPr>
        <w:t xml:space="preserve"> a necessary process </w:t>
      </w:r>
      <w:r w:rsidRPr="00CC201B">
        <w:rPr>
          <w:rFonts w:ascii="Arial" w:eastAsia="Times New Roman" w:hAnsi="Arial" w:cs="Arial"/>
          <w:b/>
          <w:bCs/>
          <w:i/>
          <w:iCs/>
          <w:color w:val="000000"/>
          <w:sz w:val="28"/>
          <w:szCs w:val="28"/>
          <w:u w:val="single"/>
          <w:lang w:eastAsia="zh-CN"/>
        </w:rPr>
        <w:t xml:space="preserve">of political engagement </w:t>
      </w:r>
      <w:r w:rsidRPr="00CC201B">
        <w:rPr>
          <w:rFonts w:ascii="Arial" w:eastAsia="Times New Roman" w:hAnsi="Arial" w:cs="Arial"/>
          <w:i/>
          <w:iCs/>
          <w:color w:val="000000"/>
          <w:sz w:val="10"/>
          <w:szCs w:val="10"/>
          <w:lang w:eastAsia="zh-CN"/>
        </w:rPr>
        <w:t>and action</w:t>
      </w:r>
      <w:r w:rsidRPr="00CC201B">
        <w:rPr>
          <w:rFonts w:ascii="Arial" w:eastAsia="Times New Roman" w:hAnsi="Arial" w:cs="Arial"/>
          <w:color w:val="000000"/>
          <w:sz w:val="10"/>
          <w:szCs w:val="10"/>
          <w:lang w:eastAsia="zh-CN"/>
        </w:rPr>
        <w:t>. It is the wo</w:t>
      </w:r>
      <w:r w:rsidRPr="00CC201B">
        <w:rPr>
          <w:rFonts w:ascii="Arial" w:eastAsia="Times New Roman" w:hAnsi="Arial" w:cs="Arial"/>
          <w:color w:val="000000"/>
          <w:sz w:val="6"/>
          <w:szCs w:val="6"/>
          <w:lang w:eastAsia="zh-CN"/>
        </w:rPr>
        <w:t xml:space="preserve">rk of </w:t>
      </w:r>
      <w:proofErr w:type="spellStart"/>
      <w:r w:rsidRPr="00CC201B">
        <w:rPr>
          <w:rFonts w:ascii="Arial" w:eastAsia="Times New Roman" w:hAnsi="Arial" w:cs="Arial"/>
          <w:color w:val="000000"/>
          <w:sz w:val="6"/>
          <w:szCs w:val="6"/>
          <w:lang w:eastAsia="zh-CN"/>
        </w:rPr>
        <w:t>renarrating</w:t>
      </w:r>
      <w:proofErr w:type="spellEnd"/>
      <w:r w:rsidRPr="00CC201B">
        <w:rPr>
          <w:rFonts w:ascii="Arial" w:eastAsia="Times New Roman" w:hAnsi="Arial" w:cs="Arial"/>
          <w:color w:val="000000"/>
          <w:sz w:val="6"/>
          <w:szCs w:val="6"/>
          <w:lang w:eastAsia="zh-CN"/>
        </w:rPr>
        <w:t xml:space="preserve"> loss and rebuilding communities. “</w:t>
      </w:r>
      <w:proofErr w:type="spellStart"/>
      <w:r w:rsidRPr="00CC201B">
        <w:rPr>
          <w:rFonts w:ascii="Arial" w:eastAsia="Times New Roman" w:hAnsi="Arial" w:cs="Arial"/>
          <w:color w:val="000000"/>
          <w:sz w:val="6"/>
          <w:szCs w:val="6"/>
          <w:lang w:eastAsia="zh-CN"/>
        </w:rPr>
        <w:t>Suffering,”Klein</w:t>
      </w:r>
      <w:proofErr w:type="spellEnd"/>
      <w:r w:rsidRPr="00CC201B">
        <w:rPr>
          <w:rFonts w:ascii="Arial" w:eastAsia="Times New Roman" w:hAnsi="Arial" w:cs="Arial"/>
          <w:color w:val="000000"/>
          <w:sz w:val="6"/>
          <w:szCs w:val="6"/>
          <w:lang w:eastAsia="zh-CN"/>
        </w:rPr>
        <w:t xml:space="preserve"> offers, contains productive capacities: It seems that every advance in the process of mourning results in a deepening in the individual’s relation to his inner objects, in the happiness of regaining them after they were felt to be lost (“Paradise Lost and Regained”), in an increased trust in them and love for them because they proved to be good and helpful after all. This is similar to the way in which the young child step by step builds up his relation to external objects, for he gains trust not only from pleasant experiences but also from the ways in which he overcomes frustrations and unpleasant experiences, nevertheless retaining his good objects (externally and internally).56 We would like to think about the numerous difficulties of Asian American immigration, assimilation, and racialization processes in terms of “Paradise Lost and Regained.” The reinstatement of lost and loved objects in a racist world that would not have them encompasses the productive capacities of racial melancholia. </w:t>
      </w:r>
      <w:r w:rsidRPr="00CC201B">
        <w:rPr>
          <w:rFonts w:ascii="Arial" w:eastAsia="Times New Roman" w:hAnsi="Arial" w:cs="Arial"/>
          <w:i/>
          <w:iCs/>
          <w:color w:val="000000"/>
          <w:sz w:val="6"/>
          <w:szCs w:val="6"/>
          <w:lang w:eastAsia="zh-CN"/>
        </w:rPr>
        <w:t>It also indexes the possibilities of hope and the will of the racial subject— its abiding fidelity to the beautiful picture.</w:t>
      </w:r>
      <w:r w:rsidRPr="00CC201B">
        <w:rPr>
          <w:rFonts w:ascii="Arial" w:eastAsia="Times New Roman" w:hAnsi="Arial" w:cs="Arial"/>
          <w:color w:val="000000"/>
          <w:sz w:val="6"/>
          <w:szCs w:val="6"/>
          <w:lang w:eastAsia="zh-CN"/>
        </w:rPr>
        <w:t xml:space="preserve"> In the work of racial melancholia lies an important ethical and political project. In “Mourning and </w:t>
      </w:r>
      <w:proofErr w:type="spellStart"/>
      <w:r w:rsidRPr="00CC201B">
        <w:rPr>
          <w:rFonts w:ascii="Arial" w:eastAsia="Times New Roman" w:hAnsi="Arial" w:cs="Arial"/>
          <w:color w:val="000000"/>
          <w:sz w:val="6"/>
          <w:szCs w:val="6"/>
          <w:lang w:eastAsia="zh-CN"/>
        </w:rPr>
        <w:t>Melancholia,”Freud</w:t>
      </w:r>
      <w:proofErr w:type="spellEnd"/>
      <w:r w:rsidRPr="00CC201B">
        <w:rPr>
          <w:rFonts w:ascii="Arial" w:eastAsia="Times New Roman" w:hAnsi="Arial" w:cs="Arial"/>
          <w:color w:val="000000"/>
          <w:sz w:val="6"/>
          <w:szCs w:val="6"/>
          <w:lang w:eastAsia="zh-CN"/>
        </w:rPr>
        <w:t xml:space="preserve"> describes the </w:t>
      </w:r>
      <w:proofErr w:type="spellStart"/>
      <w:r w:rsidRPr="00CC201B">
        <w:rPr>
          <w:rFonts w:ascii="Arial" w:eastAsia="Times New Roman" w:hAnsi="Arial" w:cs="Arial"/>
          <w:color w:val="000000"/>
          <w:sz w:val="6"/>
          <w:szCs w:val="6"/>
          <w:lang w:eastAsia="zh-CN"/>
        </w:rPr>
        <w:t>melancholic’s</w:t>
      </w:r>
      <w:proofErr w:type="spellEnd"/>
      <w:r w:rsidRPr="00CC201B">
        <w:rPr>
          <w:rFonts w:ascii="Arial" w:eastAsia="Times New Roman" w:hAnsi="Arial" w:cs="Arial"/>
          <w:color w:val="000000"/>
          <w:sz w:val="6"/>
          <w:szCs w:val="6"/>
          <w:lang w:eastAsia="zh-CN"/>
        </w:rPr>
        <w:t xml:space="preserve"> inability to get over loss in negative terms. </w:t>
      </w:r>
      <w:r w:rsidRPr="00CC201B">
        <w:rPr>
          <w:rFonts w:ascii="Arial" w:eastAsia="Times New Roman" w:hAnsi="Arial" w:cs="Arial"/>
          <w:i/>
          <w:iCs/>
          <w:color w:val="000000"/>
          <w:sz w:val="6"/>
          <w:szCs w:val="6"/>
          <w:lang w:eastAsia="zh-CN"/>
        </w:rPr>
        <w:t xml:space="preserve">We instead focus on the </w:t>
      </w:r>
      <w:proofErr w:type="spellStart"/>
      <w:r w:rsidRPr="00CC201B">
        <w:rPr>
          <w:rFonts w:ascii="Arial" w:eastAsia="Times New Roman" w:hAnsi="Arial" w:cs="Arial"/>
          <w:i/>
          <w:iCs/>
          <w:color w:val="000000"/>
          <w:sz w:val="6"/>
          <w:szCs w:val="6"/>
          <w:lang w:eastAsia="zh-CN"/>
        </w:rPr>
        <w:t>melancholic’s</w:t>
      </w:r>
      <w:proofErr w:type="spellEnd"/>
      <w:r w:rsidRPr="00CC201B">
        <w:rPr>
          <w:rFonts w:ascii="Arial" w:eastAsia="Times New Roman" w:hAnsi="Arial" w:cs="Arial"/>
          <w:i/>
          <w:iCs/>
          <w:color w:val="000000"/>
          <w:sz w:val="6"/>
          <w:szCs w:val="6"/>
          <w:lang w:eastAsia="zh-CN"/>
        </w:rPr>
        <w:t xml:space="preserve"> absolute refusal to relinquish the racial other— to forfeit alterity— at any costs.</w:t>
      </w:r>
      <w:r w:rsidRPr="00CC201B">
        <w:rPr>
          <w:rFonts w:ascii="Arial" w:eastAsia="Times New Roman" w:hAnsi="Arial" w:cs="Arial"/>
          <w:color w:val="000000"/>
          <w:sz w:val="6"/>
          <w:szCs w:val="6"/>
          <w:lang w:eastAsia="zh-CN"/>
        </w:rPr>
        <w:t xml:space="preserve"> As Hannah Arendt suggests, and as the case history of Nelson eloquently underscores, an accent is the refusal to give up the mother or mother tongue.57 Put otherwise, the development of pride in one’s culture, as Beverly Greene points out, can be an important if complex source of psychic resilience, alternately a site of psychic vibrancy or shame.58 Freud lays out in his essay the provocative idea that in melancholia “the shadow of the object fell upon the ego.”59This idea is notable for, throughout the Freudian oeuvre, it is the ego that holds sway; the narcissism of “His Majesty the </w:t>
      </w:r>
      <w:proofErr w:type="spellStart"/>
      <w:r w:rsidRPr="00CC201B">
        <w:rPr>
          <w:rFonts w:ascii="Arial" w:eastAsia="Times New Roman" w:hAnsi="Arial" w:cs="Arial"/>
          <w:color w:val="000000"/>
          <w:sz w:val="6"/>
          <w:szCs w:val="6"/>
          <w:lang w:eastAsia="zh-CN"/>
        </w:rPr>
        <w:t>Ego”reigns</w:t>
      </w:r>
      <w:proofErr w:type="spellEnd"/>
      <w:r w:rsidRPr="00CC201B">
        <w:rPr>
          <w:rFonts w:ascii="Arial" w:eastAsia="Times New Roman" w:hAnsi="Arial" w:cs="Arial"/>
          <w:color w:val="000000"/>
          <w:sz w:val="6"/>
          <w:szCs w:val="6"/>
          <w:lang w:eastAsia="zh-CN"/>
        </w:rPr>
        <w:t xml:space="preserve"> supreme.60Equally so, </w:t>
      </w:r>
      <w:proofErr w:type="spellStart"/>
      <w:r w:rsidRPr="00CC201B">
        <w:rPr>
          <w:rFonts w:ascii="Arial" w:eastAsia="Times New Roman" w:hAnsi="Arial" w:cs="Arial"/>
          <w:color w:val="000000"/>
          <w:sz w:val="6"/>
          <w:szCs w:val="6"/>
          <w:lang w:eastAsia="zh-CN"/>
        </w:rPr>
        <w:t>Lacan</w:t>
      </w:r>
      <w:proofErr w:type="spellEnd"/>
      <w:r w:rsidRPr="00CC201B">
        <w:rPr>
          <w:rFonts w:ascii="Arial" w:eastAsia="Times New Roman" w:hAnsi="Arial" w:cs="Arial"/>
          <w:color w:val="000000"/>
          <w:sz w:val="6"/>
          <w:szCs w:val="6"/>
          <w:lang w:eastAsia="zh-CN"/>
        </w:rPr>
        <w:t xml:space="preserve"> emphasizes this narcissism of the ego, reversing Freud’s formulation in “Mourning and </w:t>
      </w:r>
      <w:proofErr w:type="spellStart"/>
      <w:r w:rsidRPr="00CC201B">
        <w:rPr>
          <w:rFonts w:ascii="Arial" w:eastAsia="Times New Roman" w:hAnsi="Arial" w:cs="Arial"/>
          <w:color w:val="000000"/>
          <w:sz w:val="6"/>
          <w:szCs w:val="6"/>
          <w:lang w:eastAsia="zh-CN"/>
        </w:rPr>
        <w:t>Melancholia”by</w:t>
      </w:r>
      <w:proofErr w:type="spellEnd"/>
      <w:r w:rsidRPr="00CC201B">
        <w:rPr>
          <w:rFonts w:ascii="Arial" w:eastAsia="Times New Roman" w:hAnsi="Arial" w:cs="Arial"/>
          <w:color w:val="000000"/>
          <w:sz w:val="6"/>
          <w:szCs w:val="6"/>
          <w:lang w:eastAsia="zh-CN"/>
        </w:rPr>
        <w:t xml:space="preserve"> insisting that it is always the shadow of the ego that falls on the object.61In our present discussion, however, we have the loved object rather than the ego holding sway. </w:t>
      </w:r>
      <w:r w:rsidRPr="00CC201B">
        <w:rPr>
          <w:rFonts w:ascii="Arial" w:eastAsia="Times New Roman" w:hAnsi="Arial" w:cs="Arial"/>
          <w:i/>
          <w:iCs/>
          <w:color w:val="000000"/>
          <w:sz w:val="6"/>
          <w:szCs w:val="6"/>
          <w:lang w:eastAsia="zh-CN"/>
        </w:rPr>
        <w:t xml:space="preserve">Racial melancholia thus delineates one psychic process in which the loved object is so overwhelmingly important to and beloved by the ego that the ego is willing to preserve it even at the cost of its own self. </w:t>
      </w:r>
      <w:r w:rsidRPr="00CC201B">
        <w:rPr>
          <w:rFonts w:ascii="Arial" w:eastAsia="Times New Roman" w:hAnsi="Arial" w:cs="Arial"/>
          <w:color w:val="000000"/>
          <w:sz w:val="6"/>
          <w:szCs w:val="6"/>
          <w:lang w:eastAsia="zh-CN"/>
        </w:rPr>
        <w:t xml:space="preserve">In the </w:t>
      </w:r>
      <w:proofErr w:type="spellStart"/>
      <w:r w:rsidRPr="00CC201B">
        <w:rPr>
          <w:rFonts w:ascii="Arial" w:eastAsia="Times New Roman" w:hAnsi="Arial" w:cs="Arial"/>
          <w:color w:val="000000"/>
          <w:sz w:val="6"/>
          <w:szCs w:val="6"/>
          <w:lang w:eastAsia="zh-CN"/>
        </w:rPr>
        <w:t>transferential</w:t>
      </w:r>
      <w:proofErr w:type="spellEnd"/>
      <w:r w:rsidRPr="00CC201B">
        <w:rPr>
          <w:rFonts w:ascii="Arial" w:eastAsia="Times New Roman" w:hAnsi="Arial" w:cs="Arial"/>
          <w:color w:val="000000"/>
          <w:sz w:val="6"/>
          <w:szCs w:val="6"/>
          <w:lang w:eastAsia="zh-CN"/>
        </w:rPr>
        <w:t xml:space="preserve"> aspects of melancholic identifications, Freud suggests, “</w:t>
      </w:r>
      <w:proofErr w:type="gramStart"/>
      <w:r w:rsidRPr="00CC201B">
        <w:rPr>
          <w:rFonts w:ascii="Arial" w:eastAsia="Times New Roman" w:hAnsi="Arial" w:cs="Arial"/>
          <w:color w:val="000000"/>
          <w:sz w:val="6"/>
          <w:szCs w:val="6"/>
          <w:lang w:eastAsia="zh-CN"/>
        </w:rPr>
        <w:t>is</w:t>
      </w:r>
      <w:proofErr w:type="gramEnd"/>
      <w:r w:rsidRPr="00CC201B">
        <w:rPr>
          <w:rFonts w:ascii="Arial" w:eastAsia="Times New Roman" w:hAnsi="Arial" w:cs="Arial"/>
          <w:color w:val="000000"/>
          <w:sz w:val="6"/>
          <w:szCs w:val="6"/>
          <w:lang w:eastAsia="zh-CN"/>
        </w:rPr>
        <w:t xml:space="preserve"> the expression of there being something in common which may signify love.”62 </w:t>
      </w:r>
      <w:r w:rsidRPr="00CC201B">
        <w:rPr>
          <w:rFonts w:ascii="Arial" w:eastAsia="Times New Roman" w:hAnsi="Arial" w:cs="Arial"/>
          <w:i/>
          <w:iCs/>
          <w:color w:val="000000"/>
          <w:sz w:val="6"/>
          <w:szCs w:val="6"/>
          <w:lang w:eastAsia="zh-CN"/>
        </w:rPr>
        <w:t>This community of love</w:t>
      </w:r>
      <w:r w:rsidRPr="00CC201B">
        <w:rPr>
          <w:rFonts w:ascii="Arial" w:eastAsia="Times New Roman" w:hAnsi="Arial" w:cs="Arial"/>
          <w:color w:val="000000"/>
          <w:sz w:val="6"/>
          <w:szCs w:val="6"/>
          <w:lang w:eastAsia="zh-CN"/>
        </w:rPr>
        <w:t xml:space="preserve">—as W. R. D. Fairbairn, Jessica Benjamin, Christopher </w:t>
      </w:r>
      <w:proofErr w:type="spellStart"/>
      <w:r w:rsidRPr="00CC201B">
        <w:rPr>
          <w:rFonts w:ascii="Arial" w:eastAsia="Times New Roman" w:hAnsi="Arial" w:cs="Arial"/>
          <w:color w:val="000000"/>
          <w:sz w:val="6"/>
          <w:szCs w:val="6"/>
          <w:lang w:eastAsia="zh-CN"/>
        </w:rPr>
        <w:t>Bollas</w:t>
      </w:r>
      <w:proofErr w:type="spellEnd"/>
      <w:r w:rsidRPr="00CC201B">
        <w:rPr>
          <w:rFonts w:ascii="Arial" w:eastAsia="Times New Roman" w:hAnsi="Arial" w:cs="Arial"/>
          <w:color w:val="000000"/>
          <w:sz w:val="6"/>
          <w:szCs w:val="6"/>
          <w:lang w:eastAsia="zh-CN"/>
        </w:rPr>
        <w:t>, and others have noted—</w:t>
      </w:r>
      <w:r w:rsidRPr="00CC201B">
        <w:rPr>
          <w:rFonts w:ascii="Arial" w:eastAsia="Times New Roman" w:hAnsi="Arial" w:cs="Arial"/>
          <w:i/>
          <w:iCs/>
          <w:color w:val="000000"/>
          <w:sz w:val="6"/>
          <w:szCs w:val="6"/>
          <w:lang w:eastAsia="zh-CN"/>
        </w:rPr>
        <w:t>is possible only through the aggressive and militant preservation of the loved and lost object</w:t>
      </w:r>
      <w:r w:rsidRPr="00CC201B">
        <w:rPr>
          <w:rFonts w:ascii="Arial" w:eastAsia="Times New Roman" w:hAnsi="Arial" w:cs="Arial"/>
          <w:color w:val="000000"/>
          <w:sz w:val="6"/>
          <w:szCs w:val="6"/>
          <w:lang w:eastAsia="zh-CN"/>
        </w:rPr>
        <w:t xml:space="preserve">.63Hence, </w:t>
      </w:r>
      <w:r w:rsidRPr="00CC201B">
        <w:rPr>
          <w:rFonts w:ascii="Arial" w:eastAsia="Times New Roman" w:hAnsi="Arial" w:cs="Arial"/>
          <w:i/>
          <w:iCs/>
          <w:color w:val="000000"/>
          <w:sz w:val="6"/>
          <w:szCs w:val="6"/>
          <w:lang w:eastAsia="zh-CN"/>
        </w:rPr>
        <w:t>the melancholic process is</w:t>
      </w:r>
      <w:r w:rsidRPr="00CC201B">
        <w:rPr>
          <w:rFonts w:ascii="Arial" w:eastAsia="Times New Roman" w:hAnsi="Arial" w:cs="Arial"/>
          <w:color w:val="000000"/>
          <w:sz w:val="6"/>
          <w:szCs w:val="6"/>
          <w:lang w:eastAsia="zh-CN"/>
        </w:rPr>
        <w:t xml:space="preserve"> one way in which </w:t>
      </w:r>
      <w:r w:rsidRPr="00CC201B">
        <w:rPr>
          <w:rFonts w:ascii="Arial" w:eastAsia="Times New Roman" w:hAnsi="Arial" w:cs="Arial"/>
          <w:i/>
          <w:iCs/>
          <w:color w:val="000000"/>
          <w:sz w:val="6"/>
          <w:szCs w:val="6"/>
          <w:lang w:eastAsia="zh-CN"/>
        </w:rPr>
        <w:t>racially disparaged objects and others live on in the psychic realm</w:t>
      </w:r>
      <w:r w:rsidRPr="00CC201B">
        <w:rPr>
          <w:rFonts w:ascii="Arial" w:eastAsia="Times New Roman" w:hAnsi="Arial" w:cs="Arial"/>
          <w:color w:val="000000"/>
          <w:sz w:val="6"/>
          <w:szCs w:val="6"/>
          <w:lang w:eastAsia="zh-CN"/>
        </w:rPr>
        <w:t xml:space="preserve">. </w:t>
      </w:r>
      <w:r w:rsidRPr="00CC201B">
        <w:rPr>
          <w:rFonts w:ascii="Arial" w:eastAsia="Times New Roman" w:hAnsi="Arial" w:cs="Arial"/>
          <w:i/>
          <w:iCs/>
          <w:color w:val="000000"/>
          <w:sz w:val="6"/>
          <w:szCs w:val="6"/>
          <w:lang w:eastAsia="zh-CN"/>
        </w:rPr>
        <w:t>This behavior, Freud remarks, proceeds from an attitude of “revolt” on the part of the ego</w:t>
      </w:r>
      <w:r w:rsidRPr="00CC201B">
        <w:rPr>
          <w:rFonts w:ascii="Arial" w:eastAsia="Times New Roman" w:hAnsi="Arial" w:cs="Arial"/>
          <w:color w:val="000000"/>
          <w:sz w:val="6"/>
          <w:szCs w:val="6"/>
          <w:lang w:eastAsia="zh-CN"/>
        </w:rPr>
        <w:t xml:space="preserve">.64 </w:t>
      </w:r>
      <w:proofErr w:type="gramStart"/>
      <w:r w:rsidRPr="00CC201B">
        <w:rPr>
          <w:rFonts w:ascii="Arial" w:eastAsia="Times New Roman" w:hAnsi="Arial" w:cs="Arial"/>
          <w:i/>
          <w:iCs/>
          <w:color w:val="000000"/>
          <w:sz w:val="6"/>
          <w:szCs w:val="6"/>
          <w:lang w:eastAsia="zh-CN"/>
        </w:rPr>
        <w:t>It</w:t>
      </w:r>
      <w:proofErr w:type="gramEnd"/>
      <w:r w:rsidRPr="00CC201B">
        <w:rPr>
          <w:rFonts w:ascii="Arial" w:eastAsia="Times New Roman" w:hAnsi="Arial" w:cs="Arial"/>
          <w:i/>
          <w:iCs/>
          <w:color w:val="000000"/>
          <w:sz w:val="6"/>
          <w:szCs w:val="6"/>
          <w:lang w:eastAsia="zh-CN"/>
        </w:rPr>
        <w:t xml:space="preserve"> displays the ego’s melancholic yet militant refusal to allow certain objects to disappear into social oblivion.</w:t>
      </w:r>
      <w:r w:rsidRPr="00CC201B">
        <w:rPr>
          <w:rFonts w:ascii="Arial" w:eastAsia="Times New Roman" w:hAnsi="Arial" w:cs="Arial"/>
          <w:color w:val="000000"/>
          <w:sz w:val="6"/>
          <w:szCs w:val="6"/>
          <w:lang w:eastAsia="zh-CN"/>
        </w:rPr>
        <w:t xml:space="preserve"> In this way, Freud tells us, “</w:t>
      </w:r>
      <w:proofErr w:type="gramStart"/>
      <w:r w:rsidRPr="00CC201B">
        <w:rPr>
          <w:rFonts w:ascii="Arial" w:eastAsia="Times New Roman" w:hAnsi="Arial" w:cs="Arial"/>
          <w:color w:val="000000"/>
          <w:sz w:val="6"/>
          <w:szCs w:val="6"/>
          <w:lang w:eastAsia="zh-CN"/>
        </w:rPr>
        <w:t>love</w:t>
      </w:r>
      <w:proofErr w:type="gramEnd"/>
      <w:r w:rsidRPr="00CC201B">
        <w:rPr>
          <w:rFonts w:ascii="Arial" w:eastAsia="Times New Roman" w:hAnsi="Arial" w:cs="Arial"/>
          <w:color w:val="000000"/>
          <w:sz w:val="6"/>
          <w:szCs w:val="6"/>
          <w:lang w:eastAsia="zh-CN"/>
        </w:rPr>
        <w:t xml:space="preserve"> escapes extinction.”65 This preservation of the threatened racial object might be seen, then, as a type of ethical hold on the part of the melancholic ego. The mourner, in contrast, has no such ethics. </w:t>
      </w:r>
      <w:r w:rsidRPr="00CC201B">
        <w:rPr>
          <w:rFonts w:ascii="Arial" w:eastAsia="Times New Roman" w:hAnsi="Arial" w:cs="Arial"/>
          <w:i/>
          <w:iCs/>
          <w:color w:val="000000"/>
          <w:sz w:val="6"/>
          <w:szCs w:val="6"/>
          <w:lang w:eastAsia="zh-CN"/>
        </w:rPr>
        <w:t>The mourner is</w:t>
      </w:r>
      <w:r w:rsidRPr="00CC201B">
        <w:rPr>
          <w:rFonts w:ascii="Arial" w:eastAsia="Times New Roman" w:hAnsi="Arial" w:cs="Arial"/>
          <w:color w:val="000000"/>
          <w:sz w:val="6"/>
          <w:szCs w:val="6"/>
          <w:lang w:eastAsia="zh-CN"/>
        </w:rPr>
        <w:t xml:space="preserve"> perfectly </w:t>
      </w:r>
      <w:r w:rsidRPr="00CC201B">
        <w:rPr>
          <w:rFonts w:ascii="Arial" w:eastAsia="Times New Roman" w:hAnsi="Arial" w:cs="Arial"/>
          <w:i/>
          <w:iCs/>
          <w:color w:val="000000"/>
          <w:sz w:val="6"/>
          <w:szCs w:val="6"/>
          <w:lang w:eastAsia="zh-CN"/>
        </w:rPr>
        <w:t>content to kill off the lost object</w:t>
      </w:r>
      <w:r w:rsidRPr="00CC201B">
        <w:rPr>
          <w:rFonts w:ascii="Arial" w:eastAsia="Times New Roman" w:hAnsi="Arial" w:cs="Arial"/>
          <w:color w:val="000000"/>
          <w:sz w:val="6"/>
          <w:szCs w:val="6"/>
          <w:lang w:eastAsia="zh-CN"/>
        </w:rPr>
        <w:t xml:space="preserve">, to declare it to be dead yet again within the domain of the psyche. </w:t>
      </w:r>
      <w:r w:rsidRPr="00CC201B">
        <w:rPr>
          <w:rFonts w:ascii="Arial" w:eastAsia="Times New Roman" w:hAnsi="Arial" w:cs="Arial"/>
          <w:i/>
          <w:iCs/>
          <w:color w:val="000000"/>
          <w:sz w:val="6"/>
          <w:szCs w:val="6"/>
          <w:lang w:eastAsia="zh-CN"/>
        </w:rPr>
        <w:t>We might describe this dynamic as a historical politics of love and hate in racial melancholia—indeed, a psychic pedagogy of surviving hating and being hated in a long history of race and whiteness as property</w:t>
      </w:r>
      <w:r w:rsidRPr="00CC201B">
        <w:rPr>
          <w:rFonts w:ascii="Arial" w:eastAsia="Times New Roman" w:hAnsi="Arial" w:cs="Arial"/>
          <w:color w:val="000000"/>
          <w:sz w:val="6"/>
          <w:szCs w:val="6"/>
          <w:lang w:eastAsia="zh-CN"/>
        </w:rPr>
        <w:t xml:space="preserve">.66 While the ambivalence, anger, and rage that characterize this preservation of the lost object threaten the ego’s well-being, we do not imagine that this threat is the result of some existential tendency on the part of the melancholic; it is as we have been arguing throughout this chapter a decidedly social threat. </w:t>
      </w:r>
      <w:r w:rsidRPr="00CC201B">
        <w:rPr>
          <w:rFonts w:ascii="Arial" w:eastAsia="Times New Roman" w:hAnsi="Arial" w:cs="Arial"/>
          <w:i/>
          <w:iCs/>
          <w:color w:val="000000"/>
          <w:sz w:val="6"/>
          <w:szCs w:val="6"/>
          <w:lang w:eastAsia="zh-CN"/>
        </w:rPr>
        <w:t>Ambivalence, rage, and anger are</w:t>
      </w:r>
      <w:r w:rsidRPr="00CC201B">
        <w:rPr>
          <w:rFonts w:ascii="Arial" w:eastAsia="Times New Roman" w:hAnsi="Arial" w:cs="Arial"/>
          <w:color w:val="000000"/>
          <w:sz w:val="6"/>
          <w:szCs w:val="6"/>
          <w:lang w:eastAsia="zh-CN"/>
        </w:rPr>
        <w:t xml:space="preserve"> the </w:t>
      </w:r>
      <w:r w:rsidRPr="00CC201B">
        <w:rPr>
          <w:rFonts w:ascii="Arial" w:eastAsia="Times New Roman" w:hAnsi="Arial" w:cs="Arial"/>
          <w:i/>
          <w:iCs/>
          <w:color w:val="000000"/>
          <w:sz w:val="6"/>
          <w:szCs w:val="6"/>
          <w:lang w:eastAsia="zh-CN"/>
        </w:rPr>
        <w:t>internalized refractions of</w:t>
      </w:r>
      <w:r w:rsidRPr="00CC201B">
        <w:rPr>
          <w:rFonts w:ascii="Arial" w:eastAsia="Times New Roman" w:hAnsi="Arial" w:cs="Arial"/>
          <w:color w:val="000000"/>
          <w:sz w:val="6"/>
          <w:szCs w:val="6"/>
          <w:lang w:eastAsia="zh-CN"/>
        </w:rPr>
        <w:t xml:space="preserve"> an institutionalized system of </w:t>
      </w:r>
      <w:r w:rsidRPr="00CC201B">
        <w:rPr>
          <w:rFonts w:ascii="Arial" w:eastAsia="Times New Roman" w:hAnsi="Arial" w:cs="Arial"/>
          <w:i/>
          <w:iCs/>
          <w:color w:val="000000"/>
          <w:sz w:val="6"/>
          <w:szCs w:val="6"/>
          <w:lang w:eastAsia="zh-CN"/>
        </w:rPr>
        <w:t>whiteness</w:t>
      </w:r>
      <w:r w:rsidRPr="00CC201B">
        <w:rPr>
          <w:rFonts w:ascii="Arial" w:eastAsia="Times New Roman" w:hAnsi="Arial" w:cs="Arial"/>
          <w:color w:val="000000"/>
          <w:sz w:val="6"/>
          <w:szCs w:val="6"/>
          <w:lang w:eastAsia="zh-CN"/>
        </w:rPr>
        <w:t xml:space="preserve"> as property </w:t>
      </w:r>
      <w:r w:rsidRPr="00CC201B">
        <w:rPr>
          <w:rFonts w:ascii="Arial" w:eastAsia="Times New Roman" w:hAnsi="Arial" w:cs="Arial"/>
          <w:i/>
          <w:iCs/>
          <w:color w:val="000000"/>
          <w:sz w:val="6"/>
          <w:szCs w:val="6"/>
          <w:lang w:eastAsia="zh-CN"/>
        </w:rPr>
        <w:t>bent on</w:t>
      </w:r>
      <w:r w:rsidRPr="00CC201B">
        <w:rPr>
          <w:rFonts w:ascii="Arial" w:eastAsia="Times New Roman" w:hAnsi="Arial" w:cs="Arial"/>
          <w:color w:val="000000"/>
          <w:sz w:val="6"/>
          <w:szCs w:val="6"/>
          <w:lang w:eastAsia="zh-CN"/>
        </w:rPr>
        <w:t xml:space="preserve"> the </w:t>
      </w:r>
      <w:r w:rsidRPr="00CC201B">
        <w:rPr>
          <w:rFonts w:ascii="Arial" w:eastAsia="Times New Roman" w:hAnsi="Arial" w:cs="Arial"/>
          <w:i/>
          <w:iCs/>
          <w:color w:val="000000"/>
          <w:sz w:val="6"/>
          <w:szCs w:val="6"/>
          <w:lang w:eastAsia="zh-CN"/>
        </w:rPr>
        <w:t>exclusion and obliteration</w:t>
      </w:r>
      <w:r w:rsidRPr="00CC201B">
        <w:rPr>
          <w:rFonts w:ascii="Arial" w:eastAsia="Times New Roman" w:hAnsi="Arial" w:cs="Arial"/>
          <w:color w:val="000000"/>
          <w:sz w:val="6"/>
          <w:szCs w:val="6"/>
          <w:lang w:eastAsia="zh-CN"/>
        </w:rPr>
        <w:t xml:space="preserve"> of the racial object. </w:t>
      </w:r>
      <w:r w:rsidRPr="00CC201B">
        <w:rPr>
          <w:rFonts w:ascii="Arial" w:eastAsia="Times New Roman" w:hAnsi="Arial" w:cs="Arial"/>
          <w:i/>
          <w:iCs/>
          <w:color w:val="000000"/>
          <w:sz w:val="6"/>
          <w:szCs w:val="6"/>
          <w:lang w:eastAsia="zh-CN"/>
        </w:rPr>
        <w:t>If the loved object is not going to live out there, the melancholic emphatically avers, then it is going to live here inside of me.</w:t>
      </w:r>
      <w:r w:rsidRPr="00CC201B">
        <w:rPr>
          <w:rFonts w:ascii="Arial" w:eastAsia="Times New Roman" w:hAnsi="Arial" w:cs="Arial"/>
          <w:color w:val="000000"/>
          <w:sz w:val="6"/>
          <w:szCs w:val="6"/>
          <w:lang w:eastAsia="zh-CN"/>
        </w:rPr>
        <w:t xml:space="preserve"> Along with Freud, “we only wonder why a man has to be ill before he can be accessible to a truth of this kind.”67 It is the melancholic who brings us face to face with this social truth. It is the melancholic who teaches us that “in the last resort we must begin to love in order not to fall ill</w:t>
      </w:r>
      <w:proofErr w:type="gramStart"/>
      <w:r w:rsidRPr="00CC201B">
        <w:rPr>
          <w:rFonts w:ascii="Arial" w:eastAsia="Times New Roman" w:hAnsi="Arial" w:cs="Arial"/>
          <w:color w:val="000000"/>
          <w:sz w:val="6"/>
          <w:szCs w:val="6"/>
          <w:lang w:eastAsia="zh-CN"/>
        </w:rPr>
        <w:t>. ”</w:t>
      </w:r>
      <w:proofErr w:type="gramEnd"/>
      <w:r w:rsidRPr="00CC201B">
        <w:rPr>
          <w:rFonts w:ascii="Arial" w:eastAsia="Times New Roman" w:hAnsi="Arial" w:cs="Arial"/>
          <w:color w:val="000000"/>
          <w:sz w:val="6"/>
          <w:szCs w:val="6"/>
          <w:lang w:eastAsia="zh-CN"/>
        </w:rPr>
        <w:t xml:space="preserve">68 Both Butler and Douglas Crimp isolate the call of melancholia in the age of aids— the historical period of this chapter’s case histories— as one in which the loss of a public language to mourn a seemingly endless series of young male deaths triggers the absolute need to think about melancholia and political activism. Munoz highlights the communal nature of this activist project—the community-oriented aspect of collective rather than individual losses, of collective rather than individual identifications, and of collective rather than individual revolt: “Communal mourning, by its very nature, is an immensely complicated text to read, for we do not mourn just one lost object or other, but we also mourn as a ‘whole’— or, put another way, as a contingent and temporary collection of fragments that is experiencing a loss of its parts.”69A series of unresolved fragments, we come together as a contingent whole. We gain social recognition as a racial collective in the face of this communal loss. </w:t>
      </w:r>
      <w:r w:rsidRPr="00CC201B">
        <w:rPr>
          <w:rFonts w:ascii="Arial" w:eastAsia="Times New Roman" w:hAnsi="Arial" w:cs="Arial"/>
          <w:i/>
          <w:iCs/>
          <w:color w:val="000000"/>
          <w:sz w:val="6"/>
          <w:szCs w:val="6"/>
          <w:lang w:eastAsia="zh-CN"/>
        </w:rPr>
        <w:t>There is a militant refusal on the part of the ego— better yet, a series of egos —to let go, and this militant refusal is at the heart of melancholia’s productive political potentials. Paradoxically, in this instance,</w:t>
      </w:r>
      <w:r w:rsidRPr="00CC201B">
        <w:rPr>
          <w:rFonts w:ascii="Arial" w:eastAsia="Times New Roman" w:hAnsi="Arial" w:cs="Arial"/>
          <w:i/>
          <w:iCs/>
          <w:color w:val="000000"/>
          <w:sz w:val="10"/>
          <w:szCs w:val="10"/>
          <w:lang w:eastAsia="zh-CN"/>
        </w:rPr>
        <w:t xml:space="preserve"> </w:t>
      </w:r>
      <w:r w:rsidRPr="00CC201B">
        <w:rPr>
          <w:rFonts w:ascii="Arial" w:eastAsia="Times New Roman" w:hAnsi="Arial" w:cs="Arial"/>
          <w:b/>
          <w:bCs/>
          <w:i/>
          <w:iCs/>
          <w:color w:val="000000"/>
          <w:sz w:val="28"/>
          <w:szCs w:val="28"/>
          <w:u w:val="single"/>
          <w:lang w:eastAsia="zh-CN"/>
        </w:rPr>
        <w:t>the ego’s death drive may be the</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i/>
          <w:iCs/>
          <w:color w:val="000000"/>
          <w:sz w:val="10"/>
          <w:szCs w:val="10"/>
          <w:lang w:eastAsia="zh-CN"/>
        </w:rPr>
        <w:t xml:space="preserve">very </w:t>
      </w:r>
      <w:r w:rsidRPr="00CC201B">
        <w:rPr>
          <w:rFonts w:ascii="Arial" w:eastAsia="Times New Roman" w:hAnsi="Arial" w:cs="Arial"/>
          <w:b/>
          <w:bCs/>
          <w:i/>
          <w:iCs/>
          <w:color w:val="000000"/>
          <w:sz w:val="28"/>
          <w:szCs w:val="28"/>
          <w:u w:val="single"/>
          <w:lang w:eastAsia="zh-CN"/>
        </w:rPr>
        <w:t>precondition for survival</w:t>
      </w:r>
      <w:r w:rsidRPr="00CC201B">
        <w:rPr>
          <w:rFonts w:ascii="Arial" w:eastAsia="Times New Roman" w:hAnsi="Arial" w:cs="Arial"/>
          <w:i/>
          <w:iCs/>
          <w:color w:val="000000"/>
          <w:sz w:val="28"/>
          <w:szCs w:val="28"/>
          <w:lang w:eastAsia="zh-CN"/>
        </w:rPr>
        <w:t>,</w:t>
      </w:r>
      <w:r w:rsidRPr="00CC201B">
        <w:rPr>
          <w:rFonts w:ascii="Arial" w:eastAsia="Times New Roman" w:hAnsi="Arial" w:cs="Arial"/>
          <w:i/>
          <w:iCs/>
          <w:color w:val="000000"/>
          <w:sz w:val="10"/>
          <w:szCs w:val="10"/>
          <w:lang w:eastAsia="zh-CN"/>
        </w:rPr>
        <w:t xml:space="preserve"> the beginning of a strategy for living and for living on. </w:t>
      </w:r>
      <w:r w:rsidRPr="00CC201B">
        <w:rPr>
          <w:rFonts w:ascii="Arial" w:eastAsia="Times New Roman" w:hAnsi="Arial" w:cs="Arial"/>
          <w:color w:val="000000"/>
          <w:sz w:val="10"/>
          <w:szCs w:val="10"/>
          <w:lang w:eastAsia="zh-CN"/>
        </w:rPr>
        <w:t xml:space="preserve">Butler asks of melancholia, “Is the psychic violence of conscience not a refracted indictment of the social forms that have made certain kinds of losses ungrievable?”70And Crimp ends his essay “Mourning and </w:t>
      </w:r>
      <w:proofErr w:type="spellStart"/>
      <w:r w:rsidRPr="00CC201B">
        <w:rPr>
          <w:rFonts w:ascii="Arial" w:eastAsia="Times New Roman" w:hAnsi="Arial" w:cs="Arial"/>
          <w:color w:val="000000"/>
          <w:sz w:val="10"/>
          <w:szCs w:val="10"/>
          <w:lang w:eastAsia="zh-CN"/>
        </w:rPr>
        <w:t>Militancy”with</w:t>
      </w:r>
      <w:proofErr w:type="spellEnd"/>
      <w:r w:rsidRPr="00CC201B">
        <w:rPr>
          <w:rFonts w:ascii="Arial" w:eastAsia="Times New Roman" w:hAnsi="Arial" w:cs="Arial"/>
          <w:color w:val="000000"/>
          <w:sz w:val="10"/>
          <w:szCs w:val="10"/>
          <w:lang w:eastAsia="zh-CN"/>
        </w:rPr>
        <w:t xml:space="preserve"> this simple and moving call: “Militancy, of course, then, but mourning too: mourning and militancy.”71 We pause here to insert yet another </w:t>
      </w:r>
      <w:r w:rsidRPr="00CC201B">
        <w:rPr>
          <w:rFonts w:ascii="Arial" w:eastAsia="Times New Roman" w:hAnsi="Arial" w:cs="Arial"/>
          <w:i/>
          <w:iCs/>
          <w:color w:val="000000"/>
          <w:sz w:val="10"/>
          <w:szCs w:val="10"/>
          <w:lang w:eastAsia="zh-CN"/>
        </w:rPr>
        <w:t>permutation of this political project</w:t>
      </w:r>
      <w:r w:rsidRPr="00CC201B">
        <w:rPr>
          <w:rFonts w:ascii="Arial" w:eastAsia="Times New Roman" w:hAnsi="Arial" w:cs="Arial"/>
          <w:color w:val="000000"/>
          <w:sz w:val="10"/>
          <w:szCs w:val="10"/>
          <w:lang w:eastAsia="zh-CN"/>
        </w:rPr>
        <w:t xml:space="preserve"> in relation to the Asian American immigration, assimilation, and racialization processes we have been discussing throughout this essay: mourning and melancholia.</w:t>
      </w:r>
    </w:p>
    <w:p w:rsidR="00CC201B" w:rsidRPr="00CC201B" w:rsidRDefault="00CC201B" w:rsidP="00CC201B">
      <w:pPr>
        <w:spacing w:before="240" w:after="40" w:line="240" w:lineRule="auto"/>
        <w:outlineLvl w:val="3"/>
        <w:rPr>
          <w:rFonts w:ascii="Times New Roman" w:eastAsia="Times New Roman" w:hAnsi="Times New Roman" w:cs="Times New Roman"/>
          <w:b/>
          <w:bCs/>
          <w:sz w:val="24"/>
          <w:szCs w:val="24"/>
          <w:lang w:eastAsia="zh-CN"/>
        </w:rPr>
      </w:pPr>
      <w:r w:rsidRPr="00CC201B">
        <w:rPr>
          <w:rFonts w:ascii="Arial" w:eastAsia="Times New Roman" w:hAnsi="Arial" w:cs="Arial"/>
          <w:b/>
          <w:bCs/>
          <w:color w:val="000000"/>
          <w:sz w:val="26"/>
          <w:szCs w:val="26"/>
          <w:lang w:eastAsia="zh-CN"/>
        </w:rPr>
        <w:t>Learning spaces are built to exclude Asian Bodies. Collective forgetting of the space acts to deconstruct the psychological impacts. This is not a request, we demand that Asian violence and exclusion be recognized. Thus the ROB is to reject every instance of anti-</w:t>
      </w:r>
      <w:proofErr w:type="spellStart"/>
      <w:r w:rsidRPr="00CC201B">
        <w:rPr>
          <w:rFonts w:ascii="Arial" w:eastAsia="Times New Roman" w:hAnsi="Arial" w:cs="Arial"/>
          <w:b/>
          <w:bCs/>
          <w:color w:val="000000"/>
          <w:sz w:val="26"/>
          <w:szCs w:val="26"/>
          <w:lang w:eastAsia="zh-CN"/>
        </w:rPr>
        <w:t>asianness</w:t>
      </w:r>
      <w:proofErr w:type="spellEnd"/>
      <w:r w:rsidRPr="00CC201B">
        <w:rPr>
          <w:rFonts w:ascii="Arial" w:eastAsia="Times New Roman" w:hAnsi="Arial" w:cs="Arial"/>
          <w:b/>
          <w:bCs/>
          <w:color w:val="000000"/>
          <w:sz w:val="26"/>
          <w:szCs w:val="26"/>
          <w:lang w:eastAsia="zh-CN"/>
        </w:rPr>
        <w:t xml:space="preserve"> in the classroom – anything else normalizes violence</w:t>
      </w:r>
    </w:p>
    <w:p w:rsidR="00CC201B" w:rsidRPr="00CC201B" w:rsidRDefault="00CC201B" w:rsidP="00CC201B">
      <w:pPr>
        <w:spacing w:before="240" w:after="240" w:line="240" w:lineRule="auto"/>
        <w:rPr>
          <w:rFonts w:ascii="Times New Roman" w:eastAsia="Times New Roman" w:hAnsi="Times New Roman" w:cs="Times New Roman"/>
          <w:sz w:val="24"/>
          <w:szCs w:val="24"/>
          <w:lang w:eastAsia="zh-CN"/>
        </w:rPr>
      </w:pPr>
      <w:proofErr w:type="spellStart"/>
      <w:r w:rsidRPr="00CC201B">
        <w:rPr>
          <w:rFonts w:ascii="Arial" w:eastAsia="Times New Roman" w:hAnsi="Arial" w:cs="Arial"/>
          <w:color w:val="000000"/>
          <w:sz w:val="28"/>
          <w:szCs w:val="28"/>
          <w:lang w:eastAsia="zh-CN"/>
        </w:rPr>
        <w:t>Eng</w:t>
      </w:r>
      <w:proofErr w:type="spellEnd"/>
      <w:r w:rsidRPr="00CC201B">
        <w:rPr>
          <w:rFonts w:ascii="Arial" w:eastAsia="Times New Roman" w:hAnsi="Arial" w:cs="Arial"/>
          <w:color w:val="000000"/>
          <w:sz w:val="28"/>
          <w:szCs w:val="28"/>
          <w:lang w:eastAsia="zh-CN"/>
        </w:rPr>
        <w:t xml:space="preserve"> &amp; Han 4</w:t>
      </w:r>
      <w:r w:rsidRPr="00CC201B">
        <w:rPr>
          <w:rFonts w:ascii="Arial" w:eastAsia="Times New Roman" w:hAnsi="Arial" w:cs="Arial"/>
          <w:color w:val="000000"/>
          <w:sz w:val="16"/>
          <w:szCs w:val="16"/>
          <w:lang w:eastAsia="zh-CN"/>
        </w:rPr>
        <w:t xml:space="preserve">, DAVID L. ENG &amp; SHINHEE HAN [David L. </w:t>
      </w:r>
      <w:proofErr w:type="spellStart"/>
      <w:r w:rsidRPr="00CC201B">
        <w:rPr>
          <w:rFonts w:ascii="Arial" w:eastAsia="Times New Roman" w:hAnsi="Arial" w:cs="Arial"/>
          <w:color w:val="000000"/>
          <w:sz w:val="16"/>
          <w:szCs w:val="16"/>
          <w:lang w:eastAsia="zh-CN"/>
        </w:rPr>
        <w:t>Eng</w:t>
      </w:r>
      <w:proofErr w:type="spellEnd"/>
      <w:r w:rsidRPr="00CC201B">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CC201B">
        <w:rPr>
          <w:rFonts w:ascii="Arial" w:eastAsia="Times New Roman" w:hAnsi="Arial" w:cs="Arial"/>
          <w:color w:val="000000"/>
          <w:sz w:val="16"/>
          <w:szCs w:val="16"/>
          <w:lang w:eastAsia="zh-CN"/>
        </w:rPr>
        <w:t>UPenn</w:t>
      </w:r>
      <w:proofErr w:type="spellEnd"/>
      <w:r w:rsidRPr="00CC201B">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CC201B">
        <w:rPr>
          <w:rFonts w:ascii="Arial" w:eastAsia="Times New Roman" w:hAnsi="Arial" w:cs="Arial"/>
          <w:color w:val="000000"/>
          <w:sz w:val="16"/>
          <w:szCs w:val="16"/>
          <w:lang w:eastAsia="zh-CN"/>
        </w:rPr>
        <w:t>Litera</w:t>
      </w:r>
      <w:proofErr w:type="spellEnd"/>
      <w:r w:rsidRPr="00CC201B">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CC201B">
        <w:rPr>
          <w:rFonts w:ascii="Arial" w:eastAsia="Times New Roman" w:hAnsi="Arial" w:cs="Arial"/>
          <w:color w:val="000000"/>
          <w:sz w:val="16"/>
          <w:szCs w:val="16"/>
          <w:lang w:eastAsia="zh-CN"/>
        </w:rPr>
        <w:t>Hom</w:t>
      </w:r>
      <w:proofErr w:type="spellEnd"/>
      <w:r w:rsidRPr="00CC201B">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CC201B">
        <w:rPr>
          <w:rFonts w:ascii="Arial" w:eastAsia="Times New Roman" w:hAnsi="Arial" w:cs="Arial"/>
          <w:color w:val="000000"/>
          <w:sz w:val="16"/>
          <w:szCs w:val="16"/>
          <w:lang w:eastAsia="zh-CN"/>
        </w:rPr>
        <w:t>Shinhee</w:t>
      </w:r>
      <w:proofErr w:type="spellEnd"/>
      <w:r w:rsidRPr="00CC201B">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CC201B">
        <w:rPr>
          <w:rFonts w:ascii="Arial" w:eastAsia="Times New Roman" w:hAnsi="Arial" w:cs="Arial"/>
          <w:color w:val="000000"/>
          <w:sz w:val="16"/>
          <w:szCs w:val="16"/>
          <w:lang w:eastAsia="zh-CN"/>
        </w:rPr>
        <w:t>Ehrenkranz</w:t>
      </w:r>
      <w:proofErr w:type="spellEnd"/>
      <w:r w:rsidRPr="00CC201B">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CC201B">
        <w:rPr>
          <w:rFonts w:ascii="Arial" w:eastAsia="Times New Roman" w:hAnsi="Arial" w:cs="Arial"/>
          <w:color w:val="000000"/>
          <w:sz w:val="16"/>
          <w:szCs w:val="16"/>
          <w:lang w:eastAsia="zh-CN"/>
        </w:rPr>
        <w:t>ghs</w:t>
      </w:r>
      <w:proofErr w:type="spellEnd"/>
      <w:r w:rsidRPr="00CC201B">
        <w:rPr>
          <w:rFonts w:ascii="Arial" w:eastAsia="Times New Roman" w:hAnsi="Arial" w:cs="Arial"/>
          <w:color w:val="000000"/>
          <w:sz w:val="16"/>
          <w:szCs w:val="16"/>
          <w:lang w:eastAsia="zh-CN"/>
        </w:rPr>
        <w:t>//BZ Recut Mini M</w:t>
      </w:r>
    </w:p>
    <w:p w:rsidR="00CC201B" w:rsidRPr="00CC201B" w:rsidRDefault="00CC201B" w:rsidP="00CC201B">
      <w:pPr>
        <w:spacing w:before="240" w:after="240" w:line="240" w:lineRule="auto"/>
        <w:rPr>
          <w:rFonts w:ascii="Times New Roman" w:eastAsia="Times New Roman" w:hAnsi="Times New Roman" w:cs="Times New Roman"/>
          <w:sz w:val="24"/>
          <w:szCs w:val="24"/>
          <w:lang w:eastAsia="zh-CN"/>
        </w:rPr>
      </w:pPr>
      <w:r w:rsidRPr="00CC201B">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CC201B">
        <w:rPr>
          <w:rFonts w:ascii="Arial" w:eastAsia="Times New Roman" w:hAnsi="Arial" w:cs="Arial"/>
          <w:i/>
          <w:iCs/>
          <w:color w:val="000000"/>
          <w:sz w:val="10"/>
          <w:szCs w:val="10"/>
          <w:lang w:eastAsia="zh-CN"/>
        </w:rPr>
        <w:t>It reorients psychic problems of racial melancholia toward social problems concerning legal histories of whiteness as property and, in particular, exclusion laws and bars to naturalization and citizenship for Asian Americans as a type of property right.</w:t>
      </w:r>
      <w:r w:rsidRPr="00CC201B">
        <w:rPr>
          <w:rFonts w:ascii="Arial" w:eastAsia="Times New Roman" w:hAnsi="Arial" w:cs="Arial"/>
          <w:color w:val="000000"/>
          <w:sz w:val="10"/>
          <w:szCs w:val="10"/>
          <w:lang w:eastAsia="zh-CN"/>
        </w:rPr>
        <w:t xml:space="preserve"> As we know</w:t>
      </w:r>
      <w:r w:rsidRPr="00CC201B">
        <w:rPr>
          <w:rFonts w:ascii="Arial" w:eastAsia="Times New Roman" w:hAnsi="Arial" w:cs="Arial"/>
          <w:color w:val="000000"/>
          <w:sz w:val="16"/>
          <w:szCs w:val="16"/>
          <w:lang w:eastAsia="zh-CN"/>
        </w:rPr>
        <w:t xml:space="preserve">, </w:t>
      </w:r>
      <w:r w:rsidRPr="00CC201B">
        <w:rPr>
          <w:rFonts w:ascii="Arial" w:eastAsia="Times New Roman" w:hAnsi="Arial" w:cs="Arial"/>
          <w:b/>
          <w:bCs/>
          <w:i/>
          <w:iCs/>
          <w:color w:val="000000"/>
          <w:sz w:val="28"/>
          <w:szCs w:val="28"/>
          <w:u w:val="single"/>
          <w:lang w:eastAsia="zh-CN"/>
        </w:rPr>
        <w:t xml:space="preserve">the formation of the US nation-state </w:t>
      </w:r>
      <w:r w:rsidRPr="00CC201B">
        <w:rPr>
          <w:rFonts w:ascii="Arial" w:eastAsia="Times New Roman" w:hAnsi="Arial" w:cs="Arial"/>
          <w:i/>
          <w:iCs/>
          <w:color w:val="000000"/>
          <w:sz w:val="10"/>
          <w:szCs w:val="10"/>
          <w:lang w:eastAsia="zh-CN"/>
        </w:rPr>
        <w:t xml:space="preserve">entailed—and </w:t>
      </w:r>
      <w:r w:rsidRPr="00CC201B">
        <w:rPr>
          <w:rFonts w:ascii="Arial" w:eastAsia="Times New Roman" w:hAnsi="Arial" w:cs="Arial"/>
          <w:b/>
          <w:bCs/>
          <w:i/>
          <w:iCs/>
          <w:color w:val="000000"/>
          <w:sz w:val="28"/>
          <w:szCs w:val="28"/>
          <w:u w:val="single"/>
          <w:lang w:eastAsia="zh-CN"/>
        </w:rPr>
        <w:t>continues to entail</w:t>
      </w:r>
      <w:r w:rsidRPr="00CC201B">
        <w:rPr>
          <w:rFonts w:ascii="Arial" w:eastAsia="Times New Roman" w:hAnsi="Arial" w:cs="Arial"/>
          <w:i/>
          <w:iCs/>
          <w:color w:val="000000"/>
          <w:sz w:val="10"/>
          <w:szCs w:val="10"/>
          <w:lang w:eastAsia="zh-CN"/>
        </w:rPr>
        <w:t>—a history of</w:t>
      </w:r>
      <w:r w:rsidRPr="00CC201B">
        <w:rPr>
          <w:rFonts w:ascii="Arial" w:eastAsia="Times New Roman" w:hAnsi="Arial" w:cs="Arial"/>
          <w:b/>
          <w:bCs/>
          <w:i/>
          <w:iCs/>
          <w:color w:val="000000"/>
          <w:sz w:val="10"/>
          <w:szCs w:val="10"/>
          <w:u w:val="single"/>
          <w:lang w:eastAsia="zh-CN"/>
        </w:rPr>
        <w:t xml:space="preserve"> </w:t>
      </w:r>
      <w:r w:rsidRPr="00CC201B">
        <w:rPr>
          <w:rFonts w:ascii="Arial" w:eastAsia="Times New Roman" w:hAnsi="Arial" w:cs="Arial"/>
          <w:b/>
          <w:bCs/>
          <w:i/>
          <w:iCs/>
          <w:color w:val="000000"/>
          <w:sz w:val="28"/>
          <w:szCs w:val="28"/>
          <w:u w:val="single"/>
          <w:lang w:eastAsia="zh-CN"/>
        </w:rPr>
        <w:t>institutionalized exclusions,</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i/>
          <w:iCs/>
          <w:color w:val="000000"/>
          <w:sz w:val="10"/>
          <w:szCs w:val="10"/>
          <w:lang w:eastAsia="zh-CN"/>
        </w:rPr>
        <w:t>legal and otherwise</w:t>
      </w:r>
      <w:r w:rsidRPr="00CC201B">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b/>
          <w:bCs/>
          <w:color w:val="000000"/>
          <w:sz w:val="28"/>
          <w:szCs w:val="28"/>
          <w:u w:val="single"/>
          <w:lang w:eastAsia="zh-CN"/>
        </w:rPr>
        <w:t xml:space="preserve">of Asian American </w:t>
      </w:r>
      <w:r w:rsidRPr="00CC201B">
        <w:rPr>
          <w:rFonts w:ascii="Arial" w:eastAsia="Times New Roman" w:hAnsi="Arial" w:cs="Arial"/>
          <w:color w:val="000000"/>
          <w:sz w:val="10"/>
          <w:szCs w:val="10"/>
          <w:lang w:eastAsia="zh-CN"/>
        </w:rPr>
        <w:t>immigrants and</w:t>
      </w:r>
      <w:r w:rsidRPr="00CC201B">
        <w:rPr>
          <w:rFonts w:ascii="Arial" w:eastAsia="Times New Roman" w:hAnsi="Arial" w:cs="Arial"/>
          <w:b/>
          <w:bCs/>
          <w:color w:val="000000"/>
          <w:sz w:val="10"/>
          <w:szCs w:val="10"/>
          <w:u w:val="single"/>
          <w:lang w:eastAsia="zh-CN"/>
        </w:rPr>
        <w:t xml:space="preserve"> </w:t>
      </w:r>
      <w:r w:rsidRPr="00CC201B">
        <w:rPr>
          <w:rFonts w:ascii="Arial" w:eastAsia="Times New Roman" w:hAnsi="Arial" w:cs="Arial"/>
          <w:color w:val="000000"/>
          <w:sz w:val="10"/>
          <w:szCs w:val="10"/>
          <w:lang w:eastAsia="zh-CN"/>
        </w:rPr>
        <w:t xml:space="preserve">citizens alike—from Japanese internment and indefinite detention during World War II to earlier </w:t>
      </w:r>
      <w:r w:rsidRPr="00CC201B">
        <w:rPr>
          <w:rFonts w:ascii="Arial" w:eastAsia="Times New Roman" w:hAnsi="Arial" w:cs="Arial"/>
          <w:b/>
          <w:bCs/>
          <w:color w:val="000000"/>
          <w:sz w:val="28"/>
          <w:szCs w:val="28"/>
          <w:u w:val="single"/>
          <w:lang w:eastAsia="zh-CN"/>
        </w:rPr>
        <w:t>exclusion acts</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CC201B">
        <w:rPr>
          <w:rFonts w:ascii="Arial" w:eastAsia="Times New Roman" w:hAnsi="Arial" w:cs="Arial"/>
          <w:i/>
          <w:iCs/>
          <w:color w:val="000000"/>
          <w:sz w:val="10"/>
          <w:szCs w:val="10"/>
          <w:lang w:eastAsia="zh-CN"/>
        </w:rPr>
        <w:t>Chinese immigrants experienced the longest legalized history of exclusion and</w:t>
      </w:r>
      <w:r w:rsidRPr="00CC201B">
        <w:rPr>
          <w:rFonts w:ascii="Arial" w:eastAsia="Times New Roman" w:hAnsi="Arial" w:cs="Arial"/>
          <w:b/>
          <w:bCs/>
          <w:i/>
          <w:iCs/>
          <w:color w:val="000000"/>
          <w:sz w:val="10"/>
          <w:szCs w:val="10"/>
          <w:u w:val="single"/>
          <w:lang w:eastAsia="zh-CN"/>
        </w:rPr>
        <w:t xml:space="preserve"> </w:t>
      </w:r>
      <w:r w:rsidRPr="00CC201B">
        <w:rPr>
          <w:rFonts w:ascii="Arial" w:eastAsia="Times New Roman" w:hAnsi="Arial" w:cs="Arial"/>
          <w:b/>
          <w:bCs/>
          <w:i/>
          <w:iCs/>
          <w:color w:val="000000"/>
          <w:sz w:val="28"/>
          <w:szCs w:val="28"/>
          <w:u w:val="single"/>
          <w:lang w:eastAsia="zh-CN"/>
        </w:rPr>
        <w:t>bars to</w:t>
      </w:r>
      <w:r w:rsidRPr="00CC201B">
        <w:rPr>
          <w:rFonts w:ascii="Arial" w:eastAsia="Times New Roman" w:hAnsi="Arial" w:cs="Arial"/>
          <w:i/>
          <w:iCs/>
          <w:color w:val="000000"/>
          <w:sz w:val="10"/>
          <w:szCs w:val="10"/>
          <w:lang w:eastAsia="zh-CN"/>
        </w:rPr>
        <w:t xml:space="preserve"> naturalization and</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b/>
          <w:bCs/>
          <w:i/>
          <w:iCs/>
          <w:color w:val="000000"/>
          <w:sz w:val="28"/>
          <w:szCs w:val="28"/>
          <w:u w:val="single"/>
          <w:lang w:eastAsia="zh-CN"/>
        </w:rPr>
        <w:t>citizenship</w:t>
      </w:r>
      <w:r w:rsidRPr="00CC201B">
        <w:rPr>
          <w:rFonts w:ascii="Arial" w:eastAsia="Times New Roman" w:hAnsi="Arial" w:cs="Arial"/>
          <w:i/>
          <w:iCs/>
          <w:color w:val="000000"/>
          <w:sz w:val="10"/>
          <w:szCs w:val="10"/>
          <w:lang w:eastAsia="zh-CN"/>
        </w:rPr>
        <w:t>—the first raced-based exclusions in US history.</w:t>
      </w:r>
      <w:r w:rsidRPr="00CC201B">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CC201B">
        <w:rPr>
          <w:rFonts w:ascii="Arial" w:eastAsia="Times New Roman" w:hAnsi="Arial" w:cs="Arial"/>
          <w:i/>
          <w:iCs/>
          <w:color w:val="000000"/>
          <w:sz w:val="10"/>
          <w:szCs w:val="10"/>
          <w:lang w:eastAsia="zh-CN"/>
        </w:rPr>
        <w:t>race, citizenship, and property were simultaneously</w:t>
      </w:r>
      <w:r w:rsidRPr="00CC201B">
        <w:rPr>
          <w:rFonts w:ascii="Arial" w:eastAsia="Times New Roman" w:hAnsi="Arial" w:cs="Arial"/>
          <w:b/>
          <w:bCs/>
          <w:i/>
          <w:iCs/>
          <w:color w:val="000000"/>
          <w:sz w:val="10"/>
          <w:szCs w:val="10"/>
          <w:u w:val="single"/>
          <w:lang w:eastAsia="zh-CN"/>
        </w:rPr>
        <w:t xml:space="preserve"> </w:t>
      </w:r>
      <w:r w:rsidRPr="00CC201B">
        <w:rPr>
          <w:rFonts w:ascii="Arial" w:eastAsia="Times New Roman" w:hAnsi="Arial" w:cs="Arial"/>
          <w:b/>
          <w:bCs/>
          <w:i/>
          <w:iCs/>
          <w:color w:val="000000"/>
          <w:sz w:val="28"/>
          <w:szCs w:val="28"/>
          <w:u w:val="single"/>
          <w:lang w:eastAsia="zh-CN"/>
        </w:rPr>
        <w:t xml:space="preserve">managed by the state to control </w:t>
      </w:r>
      <w:r w:rsidRPr="00CC201B">
        <w:rPr>
          <w:rFonts w:ascii="Arial" w:eastAsia="Times New Roman" w:hAnsi="Arial" w:cs="Arial"/>
          <w:i/>
          <w:iCs/>
          <w:color w:val="000000"/>
          <w:sz w:val="10"/>
          <w:szCs w:val="10"/>
          <w:lang w:eastAsia="zh-CN"/>
        </w:rPr>
        <w:t>and restrict</w:t>
      </w:r>
      <w:r w:rsidRPr="00CC201B">
        <w:rPr>
          <w:rFonts w:ascii="Arial" w:eastAsia="Times New Roman" w:hAnsi="Arial" w:cs="Arial"/>
          <w:b/>
          <w:bCs/>
          <w:i/>
          <w:iCs/>
          <w:color w:val="000000"/>
          <w:sz w:val="10"/>
          <w:szCs w:val="10"/>
          <w:u w:val="single"/>
          <w:lang w:eastAsia="zh-CN"/>
        </w:rPr>
        <w:t xml:space="preserve"> </w:t>
      </w:r>
      <w:r w:rsidRPr="00CC201B">
        <w:rPr>
          <w:rFonts w:ascii="Arial" w:eastAsia="Times New Roman" w:hAnsi="Arial" w:cs="Arial"/>
          <w:b/>
          <w:bCs/>
          <w:i/>
          <w:iCs/>
          <w:color w:val="000000"/>
          <w:sz w:val="28"/>
          <w:szCs w:val="28"/>
          <w:u w:val="single"/>
          <w:lang w:eastAsia="zh-CN"/>
        </w:rPr>
        <w:t xml:space="preserve">flows of </w:t>
      </w:r>
      <w:r w:rsidRPr="00CC201B">
        <w:rPr>
          <w:rFonts w:ascii="Arial" w:eastAsia="Times New Roman" w:hAnsi="Arial" w:cs="Arial"/>
          <w:i/>
          <w:iCs/>
          <w:color w:val="000000"/>
          <w:sz w:val="10"/>
          <w:szCs w:val="10"/>
          <w:lang w:eastAsia="zh-CN"/>
        </w:rPr>
        <w:t xml:space="preserve">both </w:t>
      </w:r>
      <w:r w:rsidRPr="00CC201B">
        <w:rPr>
          <w:rFonts w:ascii="Arial" w:eastAsia="Times New Roman" w:hAnsi="Arial" w:cs="Arial"/>
          <w:b/>
          <w:bCs/>
          <w:i/>
          <w:iCs/>
          <w:color w:val="000000"/>
          <w:sz w:val="28"/>
          <w:szCs w:val="28"/>
          <w:u w:val="single"/>
          <w:lang w:eastAsia="zh-CN"/>
        </w:rPr>
        <w:lastRenderedPageBreak/>
        <w:t>Asian labor and capital</w:t>
      </w:r>
      <w:r w:rsidRPr="00CC201B">
        <w:rPr>
          <w:rFonts w:ascii="Arial" w:eastAsia="Times New Roman" w:hAnsi="Arial" w:cs="Arial"/>
          <w:i/>
          <w:iCs/>
          <w:color w:val="000000"/>
          <w:sz w:val="28"/>
          <w:szCs w:val="28"/>
          <w:lang w:eastAsia="zh-CN"/>
        </w:rPr>
        <w:t>.</w:t>
      </w:r>
      <w:r w:rsidRPr="00CC201B">
        <w:rPr>
          <w:rFonts w:ascii="Arial" w:eastAsia="Times New Roman" w:hAnsi="Arial" w:cs="Arial"/>
          <w:color w:val="000000"/>
          <w:sz w:val="10"/>
          <w:szCs w:val="10"/>
          <w:lang w:eastAsia="zh-CN"/>
        </w:rPr>
        <w:t xml:space="preserve"> This law was followed by a series of further exclusion laws, as well as accompanied by legislative </w:t>
      </w:r>
      <w:r w:rsidRPr="00CC201B">
        <w:rPr>
          <w:rFonts w:ascii="Arial" w:eastAsia="Times New Roman" w:hAnsi="Arial" w:cs="Arial"/>
          <w:b/>
          <w:bCs/>
          <w:color w:val="000000"/>
          <w:sz w:val="28"/>
          <w:szCs w:val="28"/>
          <w:u w:val="single"/>
          <w:lang w:eastAsia="zh-CN"/>
        </w:rPr>
        <w:t xml:space="preserve">acts </w:t>
      </w:r>
      <w:r w:rsidRPr="00CC201B">
        <w:rPr>
          <w:rFonts w:ascii="Arial" w:eastAsia="Times New Roman" w:hAnsi="Arial" w:cs="Arial"/>
          <w:color w:val="000000"/>
          <w:sz w:val="12"/>
          <w:szCs w:val="12"/>
          <w:lang w:eastAsia="zh-CN"/>
        </w:rPr>
        <w:t xml:space="preserve">against miscegenation and the ownership of private property, culminating in </w:t>
      </w:r>
      <w:r w:rsidRPr="00CC201B">
        <w:rPr>
          <w:rFonts w:ascii="Arial" w:eastAsia="Times New Roman" w:hAnsi="Arial" w:cs="Arial"/>
          <w:color w:val="000000"/>
          <w:sz w:val="10"/>
          <w:szCs w:val="10"/>
          <w:lang w:eastAsia="zh-CN"/>
        </w:rPr>
        <w:t xml:space="preserve">the National Origins Act (1924) and the </w:t>
      </w:r>
      <w:proofErr w:type="spellStart"/>
      <w:r w:rsidRPr="00CC201B">
        <w:rPr>
          <w:rFonts w:ascii="Arial" w:eastAsia="Times New Roman" w:hAnsi="Arial" w:cs="Arial"/>
          <w:color w:val="000000"/>
          <w:sz w:val="10"/>
          <w:szCs w:val="10"/>
          <w:lang w:eastAsia="zh-CN"/>
        </w:rPr>
        <w:t>Tydings</w:t>
      </w:r>
      <w:proofErr w:type="spellEnd"/>
      <w:r w:rsidRPr="00CC201B">
        <w:rPr>
          <w:rFonts w:ascii="Arial" w:eastAsia="Times New Roman" w:hAnsi="Arial" w:cs="Arial"/>
          <w:color w:val="000000"/>
          <w:sz w:val="10"/>
          <w:szCs w:val="10"/>
          <w:lang w:eastAsia="zh-CN"/>
        </w:rPr>
        <w:t>-McDuffie Act (1934), which effectively</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b/>
          <w:bCs/>
          <w:color w:val="000000"/>
          <w:sz w:val="28"/>
          <w:szCs w:val="28"/>
          <w:u w:val="single"/>
          <w:lang w:eastAsia="zh-CN"/>
        </w:rPr>
        <w:t>halted all immigration from Asia</w:t>
      </w:r>
      <w:r w:rsidRPr="00CC201B">
        <w:rPr>
          <w:rFonts w:ascii="Arial" w:eastAsia="Times New Roman" w:hAnsi="Arial" w:cs="Arial"/>
          <w:color w:val="000000"/>
          <w:sz w:val="28"/>
          <w:szCs w:val="28"/>
          <w:lang w:eastAsia="zh-CN"/>
        </w:rPr>
        <w:t xml:space="preserve"> </w:t>
      </w:r>
      <w:r w:rsidRPr="00CC201B">
        <w:rPr>
          <w:rFonts w:ascii="Arial" w:eastAsia="Times New Roman" w:hAnsi="Arial" w:cs="Arial"/>
          <w:color w:val="000000"/>
          <w:sz w:val="10"/>
          <w:szCs w:val="10"/>
          <w:lang w:eastAsia="zh-CN"/>
        </w:rPr>
        <w:t xml:space="preserve">for an indefinite period. As </w:t>
      </w:r>
      <w:proofErr w:type="spellStart"/>
      <w:r w:rsidRPr="00CC201B">
        <w:rPr>
          <w:rFonts w:ascii="Arial" w:eastAsia="Times New Roman" w:hAnsi="Arial" w:cs="Arial"/>
          <w:color w:val="000000"/>
          <w:sz w:val="10"/>
          <w:szCs w:val="10"/>
          <w:lang w:eastAsia="zh-CN"/>
        </w:rPr>
        <w:t>Teemu</w:t>
      </w:r>
      <w:proofErr w:type="spellEnd"/>
      <w:r w:rsidRPr="00CC201B">
        <w:rPr>
          <w:rFonts w:ascii="Arial" w:eastAsia="Times New Roman" w:hAnsi="Arial" w:cs="Arial"/>
          <w:color w:val="000000"/>
          <w:sz w:val="10"/>
          <w:szCs w:val="10"/>
          <w:lang w:eastAsia="zh-CN"/>
        </w:rPr>
        <w:t xml:space="preserve"> </w:t>
      </w:r>
      <w:proofErr w:type="spellStart"/>
      <w:r w:rsidRPr="00CC201B">
        <w:rPr>
          <w:rFonts w:ascii="Arial" w:eastAsia="Times New Roman" w:hAnsi="Arial" w:cs="Arial"/>
          <w:color w:val="000000"/>
          <w:sz w:val="10"/>
          <w:szCs w:val="10"/>
          <w:lang w:eastAsia="zh-CN"/>
        </w:rPr>
        <w:t>Ruskola</w:t>
      </w:r>
      <w:proofErr w:type="spellEnd"/>
      <w:r w:rsidRPr="00CC201B">
        <w:rPr>
          <w:rFonts w:ascii="Arial" w:eastAsia="Times New Roman" w:hAnsi="Arial" w:cs="Arial"/>
          <w:color w:val="000000"/>
          <w:sz w:val="10"/>
          <w:szCs w:val="10"/>
          <w:lang w:eastAsia="zh-CN"/>
        </w:rPr>
        <w:t xml:space="preserve"> notes, at the very historical moment when “the United States was pleased to refer to its China policy as Open Door … it hardly escaped the Chinese that the door swung one way only.”16 Yet, in our multicultural and colorblind age, </w:t>
      </w:r>
      <w:r w:rsidRPr="00CC201B">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b/>
          <w:bCs/>
          <w:i/>
          <w:iCs/>
          <w:color w:val="000000"/>
          <w:sz w:val="28"/>
          <w:szCs w:val="28"/>
          <w:u w:val="single"/>
          <w:lang w:eastAsia="zh-CN"/>
        </w:rPr>
        <w:t xml:space="preserve">“alien citizenship” </w:t>
      </w:r>
      <w:r w:rsidRPr="00CC201B">
        <w:rPr>
          <w:rFonts w:ascii="Arial" w:eastAsia="Times New Roman" w:hAnsi="Arial" w:cs="Arial"/>
          <w:i/>
          <w:iCs/>
          <w:color w:val="000000"/>
          <w:sz w:val="10"/>
          <w:szCs w:val="10"/>
          <w:lang w:eastAsia="zh-CN"/>
        </w:rPr>
        <w:t>preoccupying so much of political debate concerning immigration today. This history of exclusion is</w:t>
      </w:r>
      <w:r w:rsidRPr="00CC201B">
        <w:rPr>
          <w:rFonts w:ascii="Arial" w:eastAsia="Times New Roman" w:hAnsi="Arial" w:cs="Arial"/>
          <w:b/>
          <w:bCs/>
          <w:i/>
          <w:iCs/>
          <w:color w:val="000000"/>
          <w:sz w:val="10"/>
          <w:szCs w:val="10"/>
          <w:u w:val="single"/>
          <w:lang w:eastAsia="zh-CN"/>
        </w:rPr>
        <w:t xml:space="preserve"> </w:t>
      </w:r>
      <w:r w:rsidRPr="00CC201B">
        <w:rPr>
          <w:rFonts w:ascii="Arial" w:eastAsia="Times New Roman" w:hAnsi="Arial" w:cs="Arial"/>
          <w:b/>
          <w:bCs/>
          <w:i/>
          <w:iCs/>
          <w:color w:val="000000"/>
          <w:sz w:val="28"/>
          <w:szCs w:val="28"/>
          <w:u w:val="single"/>
          <w:lang w:eastAsia="zh-CN"/>
        </w:rPr>
        <w:t xml:space="preserve">barely taught in </w:t>
      </w:r>
      <w:r w:rsidRPr="00CC201B">
        <w:rPr>
          <w:rFonts w:ascii="Arial" w:eastAsia="Times New Roman" w:hAnsi="Arial" w:cs="Arial"/>
          <w:i/>
          <w:iCs/>
          <w:color w:val="000000"/>
          <w:sz w:val="10"/>
          <w:szCs w:val="10"/>
          <w:lang w:eastAsia="zh-CN"/>
        </w:rPr>
        <w:t>US universities or high</w:t>
      </w:r>
      <w:r w:rsidRPr="00CC201B">
        <w:rPr>
          <w:rFonts w:ascii="Arial" w:eastAsia="Times New Roman" w:hAnsi="Arial" w:cs="Arial"/>
          <w:b/>
          <w:bCs/>
          <w:i/>
          <w:iCs/>
          <w:color w:val="000000"/>
          <w:sz w:val="10"/>
          <w:szCs w:val="10"/>
          <w:u w:val="single"/>
          <w:lang w:eastAsia="zh-CN"/>
        </w:rPr>
        <w:t xml:space="preserve"> </w:t>
      </w:r>
      <w:r w:rsidRPr="00CC201B">
        <w:rPr>
          <w:rFonts w:ascii="Arial" w:eastAsia="Times New Roman" w:hAnsi="Arial" w:cs="Arial"/>
          <w:b/>
          <w:bCs/>
          <w:i/>
          <w:iCs/>
          <w:color w:val="000000"/>
          <w:sz w:val="28"/>
          <w:szCs w:val="28"/>
          <w:u w:val="single"/>
          <w:lang w:eastAsia="zh-CN"/>
        </w:rPr>
        <w:t>schools</w:t>
      </w:r>
      <w:r w:rsidRPr="00CC201B">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CC201B">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CC201B">
        <w:rPr>
          <w:rFonts w:ascii="Arial" w:eastAsia="Times New Roman" w:hAnsi="Arial" w:cs="Arial"/>
          <w:i/>
          <w:iCs/>
          <w:color w:val="000000"/>
          <w:sz w:val="10"/>
          <w:szCs w:val="10"/>
          <w:lang w:eastAsia="zh-CN"/>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CC201B">
        <w:rPr>
          <w:rFonts w:ascii="Arial" w:eastAsia="Times New Roman" w:hAnsi="Arial" w:cs="Arial"/>
          <w:color w:val="000000"/>
          <w:sz w:val="10"/>
          <w:szCs w:val="10"/>
          <w:lang w:eastAsia="zh-CN"/>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CC201B">
        <w:rPr>
          <w:rFonts w:ascii="Arial" w:eastAsia="Times New Roman" w:hAnsi="Arial" w:cs="Arial"/>
          <w:color w:val="000000"/>
          <w:sz w:val="10"/>
          <w:szCs w:val="10"/>
          <w:lang w:eastAsia="zh-CN"/>
        </w:rPr>
        <w:t>Celler</w:t>
      </w:r>
      <w:proofErr w:type="spellEnd"/>
      <w:r w:rsidRPr="00CC201B">
        <w:rPr>
          <w:rFonts w:ascii="Arial" w:eastAsia="Times New Roman" w:hAnsi="Arial" w:cs="Arial"/>
          <w:color w:val="000000"/>
          <w:sz w:val="10"/>
          <w:szCs w:val="10"/>
          <w:lang w:eastAsia="zh-CN"/>
        </w:rPr>
        <w:t xml:space="preserve"> Act) of 1965. The Hart-</w:t>
      </w:r>
      <w:proofErr w:type="spellStart"/>
      <w:r w:rsidRPr="00CC201B">
        <w:rPr>
          <w:rFonts w:ascii="Arial" w:eastAsia="Times New Roman" w:hAnsi="Arial" w:cs="Arial"/>
          <w:color w:val="000000"/>
          <w:sz w:val="10"/>
          <w:szCs w:val="10"/>
          <w:lang w:eastAsia="zh-CN"/>
        </w:rPr>
        <w:t>Celler</w:t>
      </w:r>
      <w:proofErr w:type="spellEnd"/>
      <w:r w:rsidRPr="00CC201B">
        <w:rPr>
          <w:rFonts w:ascii="Arial" w:eastAsia="Times New Roman" w:hAnsi="Arial" w:cs="Arial"/>
          <w:color w:val="000000"/>
          <w:sz w:val="10"/>
          <w:szCs w:val="10"/>
          <w:lang w:eastAsia="zh-CN"/>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CC201B">
        <w:rPr>
          <w:rFonts w:ascii="Arial" w:eastAsia="Times New Roman" w:hAnsi="Arial" w:cs="Arial"/>
          <w:i/>
          <w:iCs/>
          <w:color w:val="000000"/>
          <w:sz w:val="10"/>
          <w:szCs w:val="10"/>
          <w:lang w:eastAsia="zh-CN"/>
        </w:rPr>
        <w:t xml:space="preserve">It dramatically shifted immigration patterns to the United States and spurred a “brain drain” of settlers from Asia (and Latin America). </w:t>
      </w:r>
      <w:r w:rsidRPr="00CC201B">
        <w:rPr>
          <w:rFonts w:ascii="Arial" w:eastAsia="Times New Roman" w:hAnsi="Arial" w:cs="Arial"/>
          <w:color w:val="000000"/>
          <w:sz w:val="10"/>
          <w:szCs w:val="10"/>
          <w:lang w:eastAsia="zh-CN"/>
        </w:rPr>
        <w:t>At the same time, Hart-</w:t>
      </w:r>
      <w:proofErr w:type="spellStart"/>
      <w:r w:rsidRPr="00CC201B">
        <w:rPr>
          <w:rFonts w:ascii="Arial" w:eastAsia="Times New Roman" w:hAnsi="Arial" w:cs="Arial"/>
          <w:color w:val="000000"/>
          <w:sz w:val="10"/>
          <w:szCs w:val="10"/>
          <w:lang w:eastAsia="zh-CN"/>
        </w:rPr>
        <w:t>Celler</w:t>
      </w:r>
      <w:proofErr w:type="spellEnd"/>
      <w:r w:rsidRPr="00CC201B">
        <w:rPr>
          <w:rFonts w:ascii="Arial" w:eastAsia="Times New Roman" w:hAnsi="Arial" w:cs="Arial"/>
          <w:color w:val="000000"/>
          <w:sz w:val="10"/>
          <w:szCs w:val="10"/>
          <w:lang w:eastAsia="zh-CN"/>
        </w:rPr>
        <w:t xml:space="preserve"> also created a vast and largely unacknowledged force of low-income and undocumented migrants from South Asia, new areas of China, particularly Fujian province, and Southeast Asia. </w:t>
      </w:r>
      <w:r w:rsidRPr="00CC201B">
        <w:rPr>
          <w:rFonts w:ascii="Arial" w:eastAsia="Times New Roman" w:hAnsi="Arial" w:cs="Arial"/>
          <w:i/>
          <w:iCs/>
          <w:color w:val="000000"/>
          <w:sz w:val="10"/>
          <w:szCs w:val="10"/>
          <w:lang w:eastAsia="zh-CN"/>
        </w:rPr>
        <w:t>This</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b/>
          <w:bCs/>
          <w:i/>
          <w:iCs/>
          <w:color w:val="000000"/>
          <w:sz w:val="28"/>
          <w:szCs w:val="28"/>
          <w:u w:val="single"/>
          <w:lang w:eastAsia="zh-CN"/>
        </w:rPr>
        <w:t xml:space="preserve">“yellowing” of the US </w:t>
      </w:r>
      <w:r w:rsidRPr="00CC201B">
        <w:rPr>
          <w:rFonts w:ascii="Arial" w:eastAsia="Times New Roman" w:hAnsi="Arial" w:cs="Arial"/>
          <w:i/>
          <w:iCs/>
          <w:color w:val="000000"/>
          <w:sz w:val="10"/>
          <w:szCs w:val="10"/>
          <w:lang w:eastAsia="zh-CN"/>
        </w:rPr>
        <w:t>nation-state</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b/>
          <w:bCs/>
          <w:i/>
          <w:iCs/>
          <w:color w:val="000000"/>
          <w:sz w:val="28"/>
          <w:szCs w:val="28"/>
          <w:u w:val="single"/>
          <w:lang w:eastAsia="zh-CN"/>
        </w:rPr>
        <w:t>reversed</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i/>
          <w:iCs/>
          <w:color w:val="000000"/>
          <w:sz w:val="10"/>
          <w:szCs w:val="10"/>
          <w:lang w:eastAsia="zh-CN"/>
        </w:rPr>
        <w:t>a long history of</w:t>
      </w:r>
      <w:r w:rsidRPr="00CC201B">
        <w:rPr>
          <w:rFonts w:ascii="Arial" w:eastAsia="Times New Roman" w:hAnsi="Arial" w:cs="Arial"/>
          <w:b/>
          <w:bCs/>
          <w:i/>
          <w:iCs/>
          <w:color w:val="000000"/>
          <w:sz w:val="10"/>
          <w:szCs w:val="10"/>
          <w:u w:val="single"/>
          <w:lang w:eastAsia="zh-CN"/>
        </w:rPr>
        <w:t xml:space="preserve"> </w:t>
      </w:r>
      <w:r w:rsidRPr="00CC201B">
        <w:rPr>
          <w:rFonts w:ascii="Arial" w:eastAsia="Times New Roman" w:hAnsi="Arial" w:cs="Arial"/>
          <w:b/>
          <w:bCs/>
          <w:i/>
          <w:iCs/>
          <w:color w:val="000000"/>
          <w:sz w:val="28"/>
          <w:szCs w:val="28"/>
          <w:u w:val="single"/>
          <w:lang w:eastAsia="zh-CN"/>
        </w:rPr>
        <w:t>anti-Asian exclusion</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i/>
          <w:iCs/>
          <w:color w:val="000000"/>
          <w:sz w:val="10"/>
          <w:szCs w:val="10"/>
          <w:lang w:eastAsia="zh-CN"/>
        </w:rPr>
        <w:t>precisely under the banner of model minority citizenship</w:t>
      </w:r>
      <w:r w:rsidRPr="00CC201B">
        <w:rPr>
          <w:rFonts w:ascii="Arial" w:eastAsia="Times New Roman" w:hAnsi="Arial" w:cs="Arial"/>
          <w:b/>
          <w:bCs/>
          <w:i/>
          <w:iCs/>
          <w:color w:val="000000"/>
          <w:sz w:val="28"/>
          <w:szCs w:val="28"/>
          <w:u w:val="single"/>
          <w:lang w:eastAsia="zh-CN"/>
        </w:rPr>
        <w:t xml:space="preserve"> and</w:t>
      </w:r>
      <w:r w:rsidRPr="00CC201B">
        <w:rPr>
          <w:rFonts w:ascii="Arial" w:eastAsia="Times New Roman" w:hAnsi="Arial" w:cs="Arial"/>
          <w:i/>
          <w:iCs/>
          <w:color w:val="000000"/>
          <w:sz w:val="10"/>
          <w:szCs w:val="10"/>
          <w:lang w:eastAsia="zh-CN"/>
        </w:rPr>
        <w:t xml:space="preserve"> the</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b/>
          <w:bCs/>
          <w:i/>
          <w:iCs/>
          <w:color w:val="000000"/>
          <w:sz w:val="28"/>
          <w:szCs w:val="28"/>
          <w:u w:val="single"/>
          <w:lang w:eastAsia="zh-CN"/>
        </w:rPr>
        <w:t>collective forgetting</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i/>
          <w:iCs/>
          <w:color w:val="000000"/>
          <w:sz w:val="8"/>
          <w:szCs w:val="8"/>
          <w:lang w:eastAsia="zh-CN"/>
        </w:rPr>
        <w:t>of this history of exclusion and its unauthorized subjects.</w:t>
      </w:r>
      <w:r w:rsidRPr="00CC201B">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sidRPr="00CC201B">
        <w:rPr>
          <w:rFonts w:ascii="Arial" w:eastAsia="Times New Roman" w:hAnsi="Arial" w:cs="Arial"/>
          <w:color w:val="000000"/>
          <w:sz w:val="8"/>
          <w:szCs w:val="8"/>
          <w:lang w:eastAsia="zh-CN"/>
        </w:rPr>
        <w:t>Bois’s</w:t>
      </w:r>
      <w:proofErr w:type="spellEnd"/>
      <w:r w:rsidRPr="00CC201B">
        <w:rPr>
          <w:rFonts w:ascii="Arial" w:eastAsia="Times New Roman" w:hAnsi="Arial" w:cs="Arial"/>
          <w:color w:val="000000"/>
          <w:sz w:val="8"/>
          <w:szCs w:val="8"/>
          <w:lang w:eastAsia="zh-CN"/>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CC201B">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CC201B">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CC201B">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CC201B">
        <w:rPr>
          <w:rFonts w:ascii="Arial" w:eastAsia="Times New Roman" w:hAnsi="Arial" w:cs="Arial"/>
          <w:color w:val="000000"/>
          <w:sz w:val="8"/>
          <w:szCs w:val="8"/>
          <w:lang w:eastAsia="zh-CN"/>
        </w:rPr>
        <w:t xml:space="preserve"> In this sense, </w:t>
      </w:r>
      <w:r w:rsidRPr="00CC201B">
        <w:rPr>
          <w:rFonts w:ascii="Arial" w:eastAsia="Times New Roman" w:hAnsi="Arial" w:cs="Arial"/>
          <w:i/>
          <w:iCs/>
          <w:color w:val="000000"/>
          <w:sz w:val="8"/>
          <w:szCs w:val="8"/>
          <w:lang w:eastAsia="zh-CN"/>
        </w:rPr>
        <w:t>the</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b/>
          <w:bCs/>
          <w:i/>
          <w:iCs/>
          <w:color w:val="000000"/>
          <w:sz w:val="28"/>
          <w:szCs w:val="28"/>
          <w:u w:val="single"/>
          <w:lang w:eastAsia="zh-CN"/>
        </w:rPr>
        <w:t>Asian American</w:t>
      </w:r>
      <w:r w:rsidRPr="00CC201B">
        <w:rPr>
          <w:rFonts w:ascii="Arial" w:eastAsia="Times New Roman" w:hAnsi="Arial" w:cs="Arial"/>
          <w:i/>
          <w:iCs/>
          <w:color w:val="000000"/>
          <w:sz w:val="10"/>
          <w:szCs w:val="10"/>
          <w:lang w:eastAsia="zh-CN"/>
        </w:rPr>
        <w:t xml:space="preserve"> model minority </w:t>
      </w:r>
      <w:r w:rsidRPr="00CC201B">
        <w:rPr>
          <w:rFonts w:ascii="Arial" w:eastAsia="Times New Roman" w:hAnsi="Arial" w:cs="Arial"/>
          <w:b/>
          <w:bCs/>
          <w:i/>
          <w:iCs/>
          <w:color w:val="000000"/>
          <w:sz w:val="28"/>
          <w:szCs w:val="28"/>
          <w:u w:val="single"/>
          <w:lang w:eastAsia="zh-CN"/>
        </w:rPr>
        <w:t>subject</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i/>
          <w:iCs/>
          <w:color w:val="000000"/>
          <w:sz w:val="5"/>
          <w:szCs w:val="5"/>
          <w:lang w:eastAsia="zh-CN"/>
        </w:rPr>
        <w:t>also</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b/>
          <w:bCs/>
          <w:i/>
          <w:iCs/>
          <w:color w:val="000000"/>
          <w:sz w:val="28"/>
          <w:szCs w:val="28"/>
          <w:u w:val="single"/>
          <w:lang w:eastAsia="zh-CN"/>
        </w:rPr>
        <w:t>endures in the US historical imaginary</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i/>
          <w:iCs/>
          <w:color w:val="000000"/>
          <w:sz w:val="6"/>
          <w:szCs w:val="6"/>
          <w:lang w:eastAsia="zh-CN"/>
        </w:rPr>
        <w:t>as a melancholic national object—</w:t>
      </w:r>
      <w:r w:rsidRPr="00CC201B">
        <w:rPr>
          <w:rFonts w:ascii="Arial" w:eastAsia="Times New Roman" w:hAnsi="Arial" w:cs="Arial"/>
          <w:b/>
          <w:bCs/>
          <w:i/>
          <w:iCs/>
          <w:color w:val="000000"/>
          <w:sz w:val="28"/>
          <w:szCs w:val="28"/>
          <w:u w:val="single"/>
          <w:lang w:eastAsia="zh-CN"/>
        </w:rPr>
        <w:t xml:space="preserve">as a haunting </w:t>
      </w:r>
      <w:r w:rsidRPr="00CC201B">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CC201B">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sidRPr="00CC201B">
        <w:rPr>
          <w:rFonts w:ascii="Arial" w:eastAsia="Times New Roman" w:hAnsi="Arial" w:cs="Arial"/>
          <w:color w:val="000000"/>
          <w:sz w:val="10"/>
          <w:szCs w:val="10"/>
          <w:lang w:eastAsia="zh-CN"/>
        </w:rPr>
        <w:t xml:space="preserve">of </w:t>
      </w:r>
      <w:r w:rsidRPr="00CC201B">
        <w:rPr>
          <w:rFonts w:ascii="Tahoma" w:eastAsia="Times New Roman" w:hAnsi="Tahoma" w:cs="Tahoma"/>
          <w:color w:val="000000"/>
          <w:sz w:val="10"/>
          <w:szCs w:val="10"/>
          <w:lang w:eastAsia="zh-CN"/>
        </w:rPr>
        <w:t>﻿</w:t>
      </w:r>
      <w:r w:rsidRPr="00CC201B">
        <w:rPr>
          <w:rFonts w:ascii="Arial" w:eastAsia="Times New Roman" w:hAnsi="Arial" w:cs="Arial"/>
          <w:color w:val="000000"/>
          <w:sz w:val="10"/>
          <w:szCs w:val="10"/>
          <w:lang w:eastAsia="zh-CN"/>
        </w:rPr>
        <w:t>the</w:t>
      </w:r>
      <w:proofErr w:type="gramEnd"/>
      <w:r w:rsidRPr="00CC201B">
        <w:rPr>
          <w:rFonts w:ascii="Arial" w:eastAsia="Times New Roman" w:hAnsi="Arial" w:cs="Arial"/>
          <w:color w:val="000000"/>
          <w:sz w:val="10"/>
          <w:szCs w:val="10"/>
          <w:lang w:eastAsia="zh-CN"/>
        </w:rPr>
        <w:t xml:space="preserve"> nineteenth century, Ah </w:t>
      </w:r>
      <w:proofErr w:type="spellStart"/>
      <w:r w:rsidRPr="00CC201B">
        <w:rPr>
          <w:rFonts w:ascii="Arial" w:eastAsia="Times New Roman" w:hAnsi="Arial" w:cs="Arial"/>
          <w:color w:val="000000"/>
          <w:sz w:val="10"/>
          <w:szCs w:val="10"/>
          <w:lang w:eastAsia="zh-CN"/>
        </w:rPr>
        <w:t>Goong</w:t>
      </w:r>
      <w:proofErr w:type="spellEnd"/>
      <w:r w:rsidRPr="00CC201B">
        <w:rPr>
          <w:rFonts w:ascii="Arial" w:eastAsia="Times New Roman" w:hAnsi="Arial" w:cs="Arial"/>
          <w:color w:val="000000"/>
          <w:sz w:val="10"/>
          <w:szCs w:val="10"/>
          <w:lang w:eastAsia="zh-CN"/>
        </w:rPr>
        <w:t xml:space="preserve"> vanishes. Kingston writes, “Maybe he hadn’t died in San Francisco, it was just his papers that burned; it was just that his existence was outlawed by Chinese Exclusion Acts. The family called him </w:t>
      </w:r>
      <w:proofErr w:type="spellStart"/>
      <w:r w:rsidRPr="00CC201B">
        <w:rPr>
          <w:rFonts w:ascii="Arial" w:eastAsia="Times New Roman" w:hAnsi="Arial" w:cs="Arial"/>
          <w:color w:val="000000"/>
          <w:sz w:val="10"/>
          <w:szCs w:val="10"/>
          <w:lang w:eastAsia="zh-CN"/>
        </w:rPr>
        <w:t>Fleaman</w:t>
      </w:r>
      <w:proofErr w:type="spellEnd"/>
      <w:r w:rsidRPr="00CC201B">
        <w:rPr>
          <w:rFonts w:ascii="Arial" w:eastAsia="Times New Roman" w:hAnsi="Arial" w:cs="Arial"/>
          <w:color w:val="000000"/>
          <w:sz w:val="10"/>
          <w:szCs w:val="10"/>
          <w:lang w:eastAsia="zh-CN"/>
        </w:rPr>
        <w:t xml:space="preserve">. They did not understand his accomplishments as an American ancestor, a holding, homing ancestor of this place.”23 </w:t>
      </w:r>
      <w:r w:rsidRPr="00CC201B">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CC201B">
        <w:rPr>
          <w:rFonts w:ascii="Arial" w:eastAsia="Times New Roman" w:hAnsi="Arial" w:cs="Arial"/>
          <w:i/>
          <w:iCs/>
          <w:color w:val="000000"/>
          <w:sz w:val="28"/>
          <w:szCs w:val="28"/>
          <w:lang w:eastAsia="zh-CN"/>
        </w:rPr>
        <w:t xml:space="preserve"> </w:t>
      </w:r>
      <w:r w:rsidRPr="00CC201B">
        <w:rPr>
          <w:rFonts w:ascii="Arial" w:eastAsia="Times New Roman" w:hAnsi="Arial" w:cs="Arial"/>
          <w:i/>
          <w:iCs/>
          <w:color w:val="000000"/>
          <w:sz w:val="8"/>
          <w:szCs w:val="8"/>
          <w:lang w:eastAsia="zh-CN"/>
        </w:rPr>
        <w:t>as well as institutional violence</w:t>
      </w:r>
      <w:r w:rsidRPr="00CC201B">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w:t>
      </w:r>
      <w:proofErr w:type="spellStart"/>
      <w:r w:rsidRPr="00CC201B">
        <w:rPr>
          <w:rFonts w:ascii="Arial" w:eastAsia="Times New Roman" w:hAnsi="Arial" w:cs="Arial"/>
          <w:color w:val="000000"/>
          <w:sz w:val="8"/>
          <w:szCs w:val="8"/>
          <w:lang w:eastAsia="zh-CN"/>
        </w:rPr>
        <w:t>Goong</w:t>
      </w:r>
      <w:proofErr w:type="spellEnd"/>
      <w:r w:rsidRPr="00CC201B">
        <w:rPr>
          <w:rFonts w:ascii="Arial" w:eastAsia="Times New Roman" w:hAnsi="Arial" w:cs="Arial"/>
          <w:color w:val="000000"/>
          <w:sz w:val="8"/>
          <w:szCs w:val="8"/>
          <w:lang w:eastAsia="zh-CN"/>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CC201B">
        <w:rPr>
          <w:rFonts w:ascii="Arial" w:eastAsia="Times New Roman" w:hAnsi="Arial" w:cs="Arial"/>
          <w:i/>
          <w:iCs/>
          <w:color w:val="000000"/>
          <w:sz w:val="8"/>
          <w:szCs w:val="8"/>
          <w:lang w:eastAsia="zh-CN"/>
        </w:rPr>
        <w:t>They cannot perceive the “</w:t>
      </w:r>
      <w:proofErr w:type="spellStart"/>
      <w:r w:rsidRPr="00CC201B">
        <w:rPr>
          <w:rFonts w:ascii="Arial" w:eastAsia="Times New Roman" w:hAnsi="Arial" w:cs="Arial"/>
          <w:i/>
          <w:iCs/>
          <w:color w:val="000000"/>
          <w:sz w:val="8"/>
          <w:szCs w:val="8"/>
          <w:lang w:eastAsia="zh-CN"/>
        </w:rPr>
        <w:t>Fleaman’s</w:t>
      </w:r>
      <w:proofErr w:type="spellEnd"/>
      <w:r w:rsidRPr="00CC201B">
        <w:rPr>
          <w:rFonts w:ascii="Arial" w:eastAsia="Times New Roman" w:hAnsi="Arial" w:cs="Arial"/>
          <w:i/>
          <w:iCs/>
          <w:color w:val="000000"/>
          <w:sz w:val="8"/>
          <w:szCs w:val="8"/>
          <w:lang w:eastAsia="zh-CN"/>
        </w:rPr>
        <w:t xml:space="preserve">” accomplishments building the transcontinental railroad as legitimizing his membership in the American nation. </w:t>
      </w:r>
      <w:r w:rsidRPr="00CC201B">
        <w:rPr>
          <w:rFonts w:ascii="Arial" w:eastAsia="Times New Roman" w:hAnsi="Arial" w:cs="Arial"/>
          <w:color w:val="000000"/>
          <w:sz w:val="8"/>
          <w:szCs w:val="8"/>
          <w:lang w:eastAsia="zh-CN"/>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CC201B">
        <w:rPr>
          <w:rFonts w:ascii="Arial" w:eastAsia="Times New Roman" w:hAnsi="Arial" w:cs="Arial"/>
          <w:color w:val="000000"/>
          <w:sz w:val="8"/>
          <w:szCs w:val="8"/>
          <w:lang w:eastAsia="zh-CN"/>
        </w:rPr>
        <w:t>That</w:t>
      </w:r>
      <w:proofErr w:type="gramEnd"/>
      <w:r w:rsidRPr="00CC201B">
        <w:rPr>
          <w:rFonts w:ascii="Arial" w:eastAsia="Times New Roman" w:hAnsi="Arial" w:cs="Arial"/>
          <w:color w:val="000000"/>
          <w:sz w:val="8"/>
          <w:szCs w:val="8"/>
          <w:lang w:eastAsia="zh-CN"/>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CC201B" w:rsidRPr="00CC201B" w:rsidRDefault="00CC201B" w:rsidP="00CC201B">
      <w:pPr>
        <w:spacing w:after="0" w:line="240" w:lineRule="auto"/>
        <w:rPr>
          <w:rFonts w:ascii="Times New Roman" w:eastAsia="Times New Roman" w:hAnsi="Times New Roman" w:cs="Times New Roman"/>
          <w:sz w:val="24"/>
          <w:szCs w:val="24"/>
          <w:lang w:eastAsia="zh-CN"/>
        </w:rPr>
      </w:pPr>
    </w:p>
    <w:p w:rsidR="00CC201B" w:rsidRPr="00CC201B" w:rsidRDefault="00CC201B" w:rsidP="00CC201B">
      <w:pPr>
        <w:spacing w:before="240" w:after="40" w:line="240" w:lineRule="auto"/>
        <w:outlineLvl w:val="3"/>
        <w:rPr>
          <w:rFonts w:ascii="Times New Roman" w:eastAsia="Times New Roman" w:hAnsi="Times New Roman" w:cs="Times New Roman"/>
          <w:b/>
          <w:bCs/>
          <w:sz w:val="24"/>
          <w:szCs w:val="24"/>
          <w:lang w:eastAsia="zh-CN"/>
        </w:rPr>
      </w:pPr>
      <w:r w:rsidRPr="00CC201B">
        <w:rPr>
          <w:rFonts w:ascii="Arial" w:eastAsia="Times New Roman" w:hAnsi="Arial" w:cs="Arial"/>
          <w:b/>
          <w:bCs/>
          <w:color w:val="000000"/>
          <w:sz w:val="24"/>
          <w:szCs w:val="24"/>
          <w:lang w:eastAsia="zh-CN"/>
        </w:rPr>
        <w:t>Progress to make an identity restructures the social that destroys it, making it a paradox. Prefer our instinct toward nothingness, liberation necessitates us to break the system.</w:t>
      </w:r>
    </w:p>
    <w:p w:rsidR="00CC201B" w:rsidRPr="00CC201B" w:rsidRDefault="00CC201B" w:rsidP="00CC201B">
      <w:pPr>
        <w:spacing w:before="240" w:after="240" w:line="240" w:lineRule="auto"/>
        <w:rPr>
          <w:rFonts w:ascii="Times New Roman" w:eastAsia="Times New Roman" w:hAnsi="Times New Roman" w:cs="Times New Roman"/>
          <w:sz w:val="24"/>
          <w:szCs w:val="24"/>
          <w:lang w:eastAsia="zh-CN"/>
        </w:rPr>
      </w:pPr>
      <w:r w:rsidRPr="00CC201B">
        <w:rPr>
          <w:rFonts w:ascii="Arial" w:eastAsia="Times New Roman" w:hAnsi="Arial" w:cs="Arial"/>
          <w:b/>
          <w:bCs/>
          <w:color w:val="000000"/>
          <w:sz w:val="24"/>
          <w:szCs w:val="24"/>
          <w:lang w:eastAsia="zh-CN"/>
        </w:rPr>
        <w:t>Kim 2</w:t>
      </w:r>
      <w:r w:rsidRPr="00CC201B">
        <w:rPr>
          <w:rFonts w:ascii="Arial" w:eastAsia="Times New Roman" w:hAnsi="Arial" w:cs="Arial"/>
          <w:color w:val="000000"/>
          <w:sz w:val="20"/>
          <w:szCs w:val="20"/>
          <w:lang w:eastAsia="zh-CN"/>
        </w:rPr>
        <w:t xml:space="preserve"> (Chang-</w:t>
      </w:r>
      <w:proofErr w:type="spellStart"/>
      <w:r w:rsidRPr="00CC201B">
        <w:rPr>
          <w:rFonts w:ascii="Arial" w:eastAsia="Times New Roman" w:hAnsi="Arial" w:cs="Arial"/>
          <w:color w:val="000000"/>
          <w:sz w:val="20"/>
          <w:szCs w:val="20"/>
          <w:lang w:eastAsia="zh-CN"/>
        </w:rPr>
        <w:t>Hee</w:t>
      </w:r>
      <w:proofErr w:type="spellEnd"/>
      <w:r w:rsidRPr="00CC201B">
        <w:rPr>
          <w:rFonts w:ascii="Arial" w:eastAsia="Times New Roman" w:hAnsi="Arial" w:cs="Arial"/>
          <w:color w:val="000000"/>
          <w:sz w:val="20"/>
          <w:szCs w:val="20"/>
          <w:lang w:eastAsia="zh-CN"/>
        </w:rPr>
        <w:t xml:space="preserve"> Kim, The Fantasy of Asian America: Identity, Ideology, and Desire) </w:t>
      </w:r>
      <w:proofErr w:type="spellStart"/>
      <w:r w:rsidRPr="00CC201B">
        <w:rPr>
          <w:rFonts w:ascii="Arial" w:eastAsia="Times New Roman" w:hAnsi="Arial" w:cs="Arial"/>
          <w:color w:val="000000"/>
          <w:sz w:val="20"/>
          <w:szCs w:val="20"/>
          <w:lang w:eastAsia="zh-CN"/>
        </w:rPr>
        <w:t>klmd</w:t>
      </w:r>
      <w:proofErr w:type="spellEnd"/>
      <w:r w:rsidRPr="00CC201B">
        <w:rPr>
          <w:rFonts w:ascii="Arial" w:eastAsia="Times New Roman" w:hAnsi="Arial" w:cs="Arial"/>
          <w:color w:val="000000"/>
          <w:sz w:val="20"/>
          <w:szCs w:val="20"/>
          <w:lang w:eastAsia="zh-CN"/>
        </w:rPr>
        <w:t xml:space="preserve"> recut/tagged </w:t>
      </w:r>
      <w:proofErr w:type="spellStart"/>
      <w:proofErr w:type="gramStart"/>
      <w:r w:rsidRPr="00CC201B">
        <w:rPr>
          <w:rFonts w:ascii="Arial" w:eastAsia="Times New Roman" w:hAnsi="Arial" w:cs="Arial"/>
          <w:color w:val="000000"/>
          <w:sz w:val="20"/>
          <w:szCs w:val="20"/>
          <w:lang w:eastAsia="zh-CN"/>
        </w:rPr>
        <w:t>Nato</w:t>
      </w:r>
      <w:proofErr w:type="spellEnd"/>
      <w:proofErr w:type="gramEnd"/>
    </w:p>
    <w:p w:rsidR="00CC201B" w:rsidRPr="00CC201B" w:rsidRDefault="00CC201B" w:rsidP="00CC201B">
      <w:pPr>
        <w:spacing w:before="240" w:after="240" w:line="240" w:lineRule="auto"/>
        <w:rPr>
          <w:rFonts w:ascii="Times New Roman" w:eastAsia="Times New Roman" w:hAnsi="Times New Roman" w:cs="Times New Roman"/>
          <w:sz w:val="24"/>
          <w:szCs w:val="24"/>
          <w:lang w:eastAsia="zh-CN"/>
        </w:rPr>
      </w:pPr>
      <w:r w:rsidRPr="00CC201B">
        <w:rPr>
          <w:rFonts w:ascii="Arial" w:eastAsia="Times New Roman" w:hAnsi="Arial" w:cs="Arial"/>
          <w:color w:val="000000"/>
          <w:sz w:val="10"/>
          <w:szCs w:val="10"/>
          <w:lang w:eastAsia="zh-CN"/>
        </w:rPr>
        <w:t xml:space="preserve">Rather than pretend to remain objective and distanced in treating the other, the Hegelian subject strives to secure its </w:t>
      </w:r>
      <w:proofErr w:type="spellStart"/>
      <w:r w:rsidRPr="00CC201B">
        <w:rPr>
          <w:rFonts w:ascii="Arial" w:eastAsia="Times New Roman" w:hAnsi="Arial" w:cs="Arial"/>
          <w:color w:val="000000"/>
          <w:sz w:val="10"/>
          <w:szCs w:val="10"/>
          <w:lang w:eastAsia="zh-CN"/>
        </w:rPr>
        <w:t>identitarian</w:t>
      </w:r>
      <w:proofErr w:type="spellEnd"/>
      <w:r w:rsidRPr="00CC201B">
        <w:rPr>
          <w:rFonts w:ascii="Arial" w:eastAsia="Times New Roman" w:hAnsi="Arial" w:cs="Arial"/>
          <w:color w:val="000000"/>
          <w:sz w:val="10"/>
          <w:szCs w:val="10"/>
          <w:lang w:eastAsia="zh-CN"/>
        </w:rPr>
        <w:t xml:space="preserve"> position in light of the life-death struggle between master and slave. The eventual way to obtain freedom from its own ontological limitation that the subject cannot be in-and for itself as a whole is paradoxically negating its positive being dependent on that of the other. This illustrates</w:t>
      </w:r>
      <w:r w:rsidRPr="00CC201B">
        <w:rPr>
          <w:rFonts w:ascii="Arial" w:eastAsia="Times New Roman" w:hAnsi="Arial" w:cs="Arial"/>
          <w:b/>
          <w:bCs/>
          <w:color w:val="000000"/>
          <w:sz w:val="28"/>
          <w:szCs w:val="28"/>
          <w:u w:val="single"/>
          <w:lang w:eastAsia="zh-CN"/>
        </w:rPr>
        <w:t xml:space="preserve"> the subject’s</w:t>
      </w:r>
      <w:r w:rsidRPr="00CC201B">
        <w:rPr>
          <w:rFonts w:ascii="Arial" w:eastAsia="Times New Roman" w:hAnsi="Arial" w:cs="Arial"/>
          <w:color w:val="000000"/>
          <w:sz w:val="10"/>
          <w:szCs w:val="10"/>
          <w:lang w:eastAsia="zh-CN"/>
        </w:rPr>
        <w:t xml:space="preserve"> death</w:t>
      </w:r>
      <w:r w:rsidRPr="00CC201B">
        <w:rPr>
          <w:rFonts w:ascii="Arial" w:eastAsia="Times New Roman" w:hAnsi="Arial" w:cs="Arial"/>
          <w:b/>
          <w:bCs/>
          <w:color w:val="000000"/>
          <w:sz w:val="10"/>
          <w:szCs w:val="10"/>
          <w:u w:val="single"/>
          <w:lang w:eastAsia="zh-CN"/>
        </w:rPr>
        <w:t xml:space="preserve"> </w:t>
      </w:r>
      <w:r w:rsidRPr="00CC201B">
        <w:rPr>
          <w:rFonts w:ascii="Arial" w:eastAsia="Times New Roman" w:hAnsi="Arial" w:cs="Arial"/>
          <w:b/>
          <w:bCs/>
          <w:color w:val="000000"/>
          <w:sz w:val="28"/>
          <w:szCs w:val="28"/>
          <w:u w:val="single"/>
          <w:lang w:eastAsia="zh-CN"/>
        </w:rPr>
        <w:t>instinct towards “nothingness,” which makes our knowledge</w:t>
      </w:r>
      <w:r w:rsidRPr="00CC201B">
        <w:rPr>
          <w:rFonts w:ascii="Arial" w:eastAsia="Times New Roman" w:hAnsi="Arial" w:cs="Arial"/>
          <w:color w:val="000000"/>
          <w:sz w:val="10"/>
          <w:szCs w:val="10"/>
          <w:lang w:eastAsia="zh-CN"/>
        </w:rPr>
        <w:t xml:space="preserve"> on the subject inexorably </w:t>
      </w:r>
      <w:r w:rsidRPr="00CC201B">
        <w:rPr>
          <w:rFonts w:ascii="Arial" w:eastAsia="Times New Roman" w:hAnsi="Arial" w:cs="Arial"/>
          <w:b/>
          <w:bCs/>
          <w:color w:val="000000"/>
          <w:sz w:val="28"/>
          <w:szCs w:val="28"/>
          <w:u w:val="single"/>
          <w:lang w:eastAsia="zh-CN"/>
        </w:rPr>
        <w:t>entangled in</w:t>
      </w:r>
      <w:r w:rsidRPr="00CC201B">
        <w:rPr>
          <w:rFonts w:ascii="Arial" w:eastAsia="Times New Roman" w:hAnsi="Arial" w:cs="Arial"/>
          <w:color w:val="000000"/>
          <w:sz w:val="10"/>
          <w:szCs w:val="10"/>
          <w:lang w:eastAsia="zh-CN"/>
        </w:rPr>
        <w:t xml:space="preserve"> inconsistencies and</w:t>
      </w:r>
      <w:r w:rsidRPr="00CC201B">
        <w:rPr>
          <w:rFonts w:ascii="Arial" w:eastAsia="Times New Roman" w:hAnsi="Arial" w:cs="Arial"/>
          <w:b/>
          <w:bCs/>
          <w:color w:val="000000"/>
          <w:sz w:val="28"/>
          <w:szCs w:val="28"/>
          <w:u w:val="single"/>
          <w:lang w:eastAsia="zh-CN"/>
        </w:rPr>
        <w:t xml:space="preserve"> contradictions.</w:t>
      </w:r>
      <w:r w:rsidRPr="00CC201B">
        <w:rPr>
          <w:rFonts w:ascii="Arial" w:eastAsia="Times New Roman" w:hAnsi="Arial" w:cs="Arial"/>
          <w:color w:val="000000"/>
          <w:sz w:val="16"/>
          <w:szCs w:val="16"/>
          <w:lang w:eastAsia="zh-CN"/>
        </w:rPr>
        <w:t xml:space="preserve"> </w:t>
      </w:r>
      <w:r w:rsidRPr="00CC201B">
        <w:rPr>
          <w:rFonts w:ascii="Arial" w:eastAsia="Times New Roman" w:hAnsi="Arial" w:cs="Arial"/>
          <w:color w:val="000000"/>
          <w:sz w:val="10"/>
          <w:szCs w:val="10"/>
          <w:lang w:eastAsia="zh-CN"/>
        </w:rPr>
        <w:t xml:space="preserve">In Hegel, the subject’s death instinct, an ontological abyss that remains unfathomable in its ideological edifice, is the only way to realize its “pure existence-for-self” (Hegel 55). Identity is apparitional in nature, for as discussed earlier, we all can become a/the “real Asian American” but never will be, and the resulting gap between our being and becoming is where the subject endlessly strives to secure its </w:t>
      </w:r>
      <w:proofErr w:type="spellStart"/>
      <w:r w:rsidRPr="00CC201B">
        <w:rPr>
          <w:rFonts w:ascii="Arial" w:eastAsia="Times New Roman" w:hAnsi="Arial" w:cs="Arial"/>
          <w:color w:val="000000"/>
          <w:sz w:val="10"/>
          <w:szCs w:val="10"/>
          <w:lang w:eastAsia="zh-CN"/>
        </w:rPr>
        <w:t>identitarian</w:t>
      </w:r>
      <w:proofErr w:type="spellEnd"/>
      <w:r w:rsidRPr="00CC201B">
        <w:rPr>
          <w:rFonts w:ascii="Arial" w:eastAsia="Times New Roman" w:hAnsi="Arial" w:cs="Arial"/>
          <w:color w:val="000000"/>
          <w:sz w:val="10"/>
          <w:szCs w:val="10"/>
          <w:lang w:eastAsia="zh-CN"/>
        </w:rPr>
        <w:t xml:space="preserve"> position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w:t>
      </w:r>
      <w:r w:rsidRPr="00CC201B">
        <w:rPr>
          <w:rFonts w:ascii="Arial" w:eastAsia="Times New Roman" w:hAnsi="Arial" w:cs="Arial"/>
          <w:color w:val="000000"/>
          <w:sz w:val="16"/>
          <w:szCs w:val="16"/>
          <w:lang w:eastAsia="zh-CN"/>
        </w:rPr>
        <w:t xml:space="preserve"> </w:t>
      </w:r>
      <w:r w:rsidRPr="00CC201B">
        <w:rPr>
          <w:rFonts w:ascii="Arial" w:eastAsia="Times New Roman" w:hAnsi="Arial" w:cs="Arial"/>
          <w:b/>
          <w:bCs/>
          <w:color w:val="000000"/>
          <w:sz w:val="28"/>
          <w:szCs w:val="28"/>
          <w:u w:val="single"/>
          <w:lang w:eastAsia="zh-CN"/>
        </w:rPr>
        <w:t>Asian American identity as</w:t>
      </w:r>
      <w:r w:rsidRPr="00CC201B">
        <w:rPr>
          <w:rFonts w:ascii="Arial" w:eastAsia="Times New Roman" w:hAnsi="Arial" w:cs="Arial"/>
          <w:color w:val="000000"/>
          <w:sz w:val="10"/>
          <w:szCs w:val="10"/>
          <w:lang w:eastAsia="zh-CN"/>
        </w:rPr>
        <w:t xml:space="preserve"> the cultural capital of </w:t>
      </w:r>
      <w:r w:rsidRPr="00CC201B">
        <w:rPr>
          <w:rFonts w:ascii="Arial" w:eastAsia="Times New Roman" w:hAnsi="Arial" w:cs="Arial"/>
          <w:b/>
          <w:bCs/>
          <w:color w:val="000000"/>
          <w:sz w:val="28"/>
          <w:szCs w:val="28"/>
          <w:u w:val="single"/>
          <w:lang w:eastAsia="zh-CN"/>
        </w:rPr>
        <w:t xml:space="preserve">both accommodation and resistance in </w:t>
      </w:r>
      <w:r w:rsidRPr="00CC201B">
        <w:rPr>
          <w:rFonts w:ascii="Arial" w:eastAsia="Times New Roman" w:hAnsi="Arial" w:cs="Arial"/>
          <w:color w:val="000000"/>
          <w:sz w:val="10"/>
          <w:szCs w:val="10"/>
          <w:lang w:eastAsia="zh-CN"/>
        </w:rPr>
        <w:t xml:space="preserve">U.S. </w:t>
      </w:r>
      <w:r w:rsidRPr="00CC201B">
        <w:rPr>
          <w:rFonts w:ascii="Arial" w:eastAsia="Times New Roman" w:hAnsi="Arial" w:cs="Arial"/>
          <w:b/>
          <w:bCs/>
          <w:color w:val="000000"/>
          <w:sz w:val="28"/>
          <w:szCs w:val="28"/>
          <w:u w:val="single"/>
          <w:lang w:eastAsia="zh-CN"/>
        </w:rPr>
        <w:t>society</w:t>
      </w:r>
      <w:r w:rsidRPr="00CC201B">
        <w:rPr>
          <w:rFonts w:ascii="Arial" w:eastAsia="Times New Roman" w:hAnsi="Arial" w:cs="Arial"/>
          <w:color w:val="000000"/>
          <w:sz w:val="16"/>
          <w:szCs w:val="16"/>
          <w:lang w:eastAsia="zh-CN"/>
        </w:rPr>
        <w:t>, and it well explains the point I am making here (143-44): on the one han</w:t>
      </w:r>
      <w:r w:rsidRPr="00CC201B">
        <w:rPr>
          <w:rFonts w:ascii="Arial" w:eastAsia="Times New Roman" w:hAnsi="Arial" w:cs="Arial"/>
          <w:color w:val="000000"/>
          <w:sz w:val="10"/>
          <w:szCs w:val="10"/>
          <w:lang w:eastAsia="zh-CN"/>
        </w:rPr>
        <w:t xml:space="preserve">d, Asian Americans make a good relationship with the society that praises them as a </w:t>
      </w:r>
      <w:r w:rsidRPr="00CC201B">
        <w:rPr>
          <w:rFonts w:ascii="Arial" w:eastAsia="Times New Roman" w:hAnsi="Arial" w:cs="Arial"/>
          <w:b/>
          <w:bCs/>
          <w:color w:val="000000"/>
          <w:sz w:val="28"/>
          <w:szCs w:val="28"/>
          <w:u w:val="single"/>
          <w:lang w:eastAsia="zh-CN"/>
        </w:rPr>
        <w:t>model minority</w:t>
      </w:r>
      <w:r w:rsidRPr="00CC201B">
        <w:rPr>
          <w:rFonts w:ascii="Arial" w:eastAsia="Times New Roman" w:hAnsi="Arial" w:cs="Arial"/>
          <w:color w:val="000000"/>
          <w:sz w:val="16"/>
          <w:szCs w:val="16"/>
          <w:lang w:eastAsia="zh-CN"/>
        </w:rPr>
        <w:t xml:space="preserve">, as a civil subject fully </w:t>
      </w:r>
      <w:proofErr w:type="spellStart"/>
      <w:r w:rsidRPr="00CC201B">
        <w:rPr>
          <w:rFonts w:ascii="Arial" w:eastAsia="Times New Roman" w:hAnsi="Arial" w:cs="Arial"/>
          <w:color w:val="000000"/>
          <w:sz w:val="16"/>
          <w:szCs w:val="16"/>
          <w:lang w:eastAsia="zh-CN"/>
        </w:rPr>
        <w:t>assimilable</w:t>
      </w:r>
      <w:proofErr w:type="spellEnd"/>
      <w:r w:rsidRPr="00CC201B">
        <w:rPr>
          <w:rFonts w:ascii="Arial" w:eastAsia="Times New Roman" w:hAnsi="Arial" w:cs="Arial"/>
          <w:color w:val="000000"/>
          <w:sz w:val="16"/>
          <w:szCs w:val="16"/>
          <w:lang w:eastAsia="zh-CN"/>
        </w:rPr>
        <w:t xml:space="preserve"> to the </w:t>
      </w:r>
      <w:r w:rsidRPr="00CC201B">
        <w:rPr>
          <w:rFonts w:ascii="Arial" w:eastAsia="Times New Roman" w:hAnsi="Arial" w:cs="Arial"/>
          <w:color w:val="000000"/>
          <w:sz w:val="10"/>
          <w:szCs w:val="10"/>
          <w:lang w:eastAsia="zh-CN"/>
        </w:rPr>
        <w:t>mainstream; on the other hand, they make a bad relationship with the society that stereotypes their identity as a</w:t>
      </w:r>
      <w:r w:rsidRPr="00CC201B">
        <w:rPr>
          <w:rFonts w:ascii="Arial" w:eastAsia="Times New Roman" w:hAnsi="Arial" w:cs="Arial"/>
          <w:b/>
          <w:bCs/>
          <w:color w:val="000000"/>
          <w:sz w:val="28"/>
          <w:szCs w:val="28"/>
          <w:u w:val="single"/>
          <w:lang w:eastAsia="zh-CN"/>
        </w:rPr>
        <w:t xml:space="preserve"> yellow peril,</w:t>
      </w:r>
      <w:r w:rsidRPr="00CC201B">
        <w:rPr>
          <w:rFonts w:ascii="Arial" w:eastAsia="Times New Roman" w:hAnsi="Arial" w:cs="Arial"/>
          <w:color w:val="000000"/>
          <w:sz w:val="16"/>
          <w:szCs w:val="16"/>
          <w:lang w:eastAsia="zh-CN"/>
        </w:rPr>
        <w:t xml:space="preserve"> viciously alienating them from the mainstream</w:t>
      </w:r>
      <w:r w:rsidRPr="00CC201B">
        <w:rPr>
          <w:rFonts w:ascii="Arial" w:eastAsia="Times New Roman" w:hAnsi="Arial" w:cs="Arial"/>
          <w:b/>
          <w:bCs/>
          <w:color w:val="000000"/>
          <w:sz w:val="28"/>
          <w:szCs w:val="28"/>
          <w:u w:val="single"/>
          <w:lang w:eastAsia="zh-CN"/>
        </w:rPr>
        <w:t xml:space="preserve">. Asian American identity has </w:t>
      </w:r>
      <w:r w:rsidRPr="00CC201B">
        <w:rPr>
          <w:rFonts w:ascii="Arial" w:eastAsia="Times New Roman" w:hAnsi="Arial" w:cs="Arial"/>
          <w:color w:val="000000"/>
          <w:sz w:val="10"/>
          <w:szCs w:val="10"/>
          <w:lang w:eastAsia="zh-CN"/>
        </w:rPr>
        <w:t>its</w:t>
      </w:r>
      <w:r w:rsidRPr="00CC201B">
        <w:rPr>
          <w:rFonts w:ascii="Arial" w:eastAsia="Times New Roman" w:hAnsi="Arial" w:cs="Arial"/>
          <w:b/>
          <w:bCs/>
          <w:color w:val="000000"/>
          <w:sz w:val="28"/>
          <w:szCs w:val="28"/>
          <w:u w:val="single"/>
          <w:lang w:eastAsia="zh-CN"/>
        </w:rPr>
        <w:t xml:space="preserve"> multiple meanings [that] </w:t>
      </w:r>
      <w:r w:rsidRPr="00CC201B">
        <w:rPr>
          <w:rFonts w:ascii="Arial" w:eastAsia="Times New Roman" w:hAnsi="Arial" w:cs="Arial"/>
          <w:color w:val="000000"/>
          <w:sz w:val="10"/>
          <w:szCs w:val="10"/>
          <w:lang w:eastAsia="zh-CN"/>
        </w:rPr>
        <w:t xml:space="preserve">with an apparitional effect that </w:t>
      </w:r>
      <w:r w:rsidRPr="00CC201B">
        <w:rPr>
          <w:rFonts w:ascii="Arial" w:eastAsia="Times New Roman" w:hAnsi="Arial" w:cs="Arial"/>
          <w:b/>
          <w:bCs/>
          <w:color w:val="000000"/>
          <w:sz w:val="28"/>
          <w:szCs w:val="28"/>
          <w:u w:val="single"/>
          <w:lang w:eastAsia="zh-CN"/>
        </w:rPr>
        <w:t xml:space="preserve">changes the ontological meaning of its referent </w:t>
      </w:r>
      <w:r w:rsidRPr="00CC201B">
        <w:rPr>
          <w:rFonts w:ascii="Arial" w:eastAsia="Times New Roman" w:hAnsi="Arial" w:cs="Arial"/>
          <w:color w:val="000000"/>
          <w:sz w:val="10"/>
          <w:szCs w:val="10"/>
          <w:lang w:eastAsia="zh-CN"/>
        </w:rPr>
        <w:t xml:space="preserve">and at the same time, reduces them back to their archetype: Charlie Chan or the gook. While the identity acts as a 16 In Economic &amp; Philosophical Manuscripts of 1844, Karl Marx saw the relationship between the worker and his labor as antagonistic: the more the latter exerts himself in his work the more his labor alienates him; further, the worker feels happy and at home when his labor alienates him. Hence, Marx says, “His labor is, therefore, not voluntary but forced, it is forced labor” (74). On the one hand, his labor is what brings him into being as worker. On the other, his engagement in the capitalist activity of production is to invest his labor into nature and thus to obtain his ‘property’ to establish, in Hegelian terms, </w:t>
      </w:r>
      <w:r w:rsidRPr="00CC201B">
        <w:rPr>
          <w:rFonts w:ascii="Arial" w:eastAsia="Times New Roman" w:hAnsi="Arial" w:cs="Arial"/>
          <w:color w:val="000000"/>
          <w:sz w:val="10"/>
          <w:szCs w:val="10"/>
          <w:lang w:eastAsia="zh-CN"/>
        </w:rPr>
        <w:lastRenderedPageBreak/>
        <w:t xml:space="preserve">“the condition of possibility of human self-possession—of one’s body, interiority, and life direction” (“Intimacies” 200). 46 conduit that connects Asian Americans with the society for their mutual understanding, this communicative sign always signifies itself as inconsistent, contradictory, and, as Nguyen puts it, “hypocritical” in representing Asian Americans as a whole.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CC201B">
        <w:rPr>
          <w:rFonts w:ascii="Arial" w:eastAsia="Times New Roman" w:hAnsi="Arial" w:cs="Arial"/>
          <w:color w:val="000000"/>
          <w:sz w:val="10"/>
          <w:szCs w:val="10"/>
          <w:lang w:eastAsia="zh-CN"/>
        </w:rPr>
        <w:t>identitarian</w:t>
      </w:r>
      <w:proofErr w:type="spellEnd"/>
      <w:r w:rsidRPr="00CC201B">
        <w:rPr>
          <w:rFonts w:ascii="Arial" w:eastAsia="Times New Roman" w:hAnsi="Arial" w:cs="Arial"/>
          <w:color w:val="000000"/>
          <w:sz w:val="10"/>
          <w:szCs w:val="10"/>
          <w:lang w:eastAsia="zh-CN"/>
        </w:rPr>
        <w:t xml:space="preserve"> subject as the constituent of the former. Such a vanishing mediator as</w:t>
      </w:r>
      <w:r w:rsidRPr="00CC201B">
        <w:rPr>
          <w:rFonts w:ascii="Arial" w:eastAsia="Times New Roman" w:hAnsi="Arial" w:cs="Arial"/>
          <w:b/>
          <w:bCs/>
          <w:color w:val="000000"/>
          <w:sz w:val="28"/>
          <w:szCs w:val="28"/>
          <w:u w:val="single"/>
          <w:lang w:eastAsia="zh-CN"/>
        </w:rPr>
        <w:t xml:space="preserve"> identity,</w:t>
      </w:r>
      <w:r w:rsidRPr="00CC201B">
        <w:rPr>
          <w:rFonts w:ascii="Arial" w:eastAsia="Times New Roman" w:hAnsi="Arial" w:cs="Arial"/>
          <w:color w:val="000000"/>
          <w:sz w:val="10"/>
          <w:szCs w:val="10"/>
          <w:lang w:eastAsia="zh-CN"/>
        </w:rPr>
        <w:t xml:space="preserve"> through its apparitional as well as self-effacing effect, </w:t>
      </w:r>
      <w:r w:rsidRPr="00CC201B">
        <w:rPr>
          <w:rFonts w:ascii="Arial" w:eastAsia="Times New Roman" w:hAnsi="Arial" w:cs="Arial"/>
          <w:b/>
          <w:bCs/>
          <w:color w:val="000000"/>
          <w:sz w:val="28"/>
          <w:szCs w:val="28"/>
          <w:u w:val="single"/>
          <w:lang w:eastAsia="zh-CN"/>
        </w:rPr>
        <w:t xml:space="preserve">plays a role in maintaining the systematic order of </w:t>
      </w:r>
      <w:r w:rsidRPr="00CC201B">
        <w:rPr>
          <w:rFonts w:ascii="Arial" w:eastAsia="Times New Roman" w:hAnsi="Arial" w:cs="Arial"/>
          <w:color w:val="000000"/>
          <w:sz w:val="10"/>
          <w:szCs w:val="10"/>
          <w:lang w:eastAsia="zh-CN"/>
        </w:rPr>
        <w:t>the</w:t>
      </w:r>
      <w:r w:rsidRPr="00CC201B">
        <w:rPr>
          <w:rFonts w:ascii="Arial" w:eastAsia="Times New Roman" w:hAnsi="Arial" w:cs="Arial"/>
          <w:b/>
          <w:bCs/>
          <w:color w:val="000000"/>
          <w:sz w:val="28"/>
          <w:szCs w:val="28"/>
          <w:u w:val="single"/>
          <w:lang w:eastAsia="zh-CN"/>
        </w:rPr>
        <w:t xml:space="preserve"> reality by transforming </w:t>
      </w:r>
      <w:r w:rsidRPr="00CC201B">
        <w:rPr>
          <w:rFonts w:ascii="Arial" w:eastAsia="Times New Roman" w:hAnsi="Arial" w:cs="Arial"/>
          <w:color w:val="000000"/>
          <w:sz w:val="10"/>
          <w:szCs w:val="10"/>
          <w:lang w:eastAsia="zh-CN"/>
        </w:rPr>
        <w:t xml:space="preserve">the pre ontological chaotic multitude, namely, </w:t>
      </w:r>
      <w:r w:rsidRPr="00CC201B">
        <w:rPr>
          <w:rFonts w:ascii="Arial" w:eastAsia="Times New Roman" w:hAnsi="Arial" w:cs="Arial"/>
          <w:b/>
          <w:bCs/>
          <w:color w:val="000000"/>
          <w:sz w:val="28"/>
          <w:szCs w:val="28"/>
          <w:u w:val="single"/>
          <w:lang w:eastAsia="zh-CN"/>
        </w:rPr>
        <w:t>individuals</w:t>
      </w:r>
      <w:r w:rsidRPr="00CC201B">
        <w:rPr>
          <w:rFonts w:ascii="Arial" w:eastAsia="Times New Roman" w:hAnsi="Arial" w:cs="Arial"/>
          <w:color w:val="000000"/>
          <w:sz w:val="10"/>
          <w:szCs w:val="10"/>
          <w:lang w:eastAsia="zh-CN"/>
        </w:rPr>
        <w:t xml:space="preserve"> with identities, in</w:t>
      </w:r>
      <w:r w:rsidRPr="00CC201B">
        <w:rPr>
          <w:rFonts w:ascii="Arial" w:eastAsia="Times New Roman" w:hAnsi="Arial" w:cs="Arial"/>
          <w:b/>
          <w:bCs/>
          <w:color w:val="000000"/>
          <w:sz w:val="28"/>
          <w:szCs w:val="28"/>
          <w:u w:val="single"/>
          <w:lang w:eastAsia="zh-CN"/>
        </w:rPr>
        <w:t>to</w:t>
      </w:r>
      <w:r w:rsidRPr="00CC201B">
        <w:rPr>
          <w:rFonts w:ascii="Arial" w:eastAsia="Times New Roman" w:hAnsi="Arial" w:cs="Arial"/>
          <w:color w:val="000000"/>
          <w:sz w:val="16"/>
          <w:szCs w:val="16"/>
          <w:lang w:eastAsia="zh-CN"/>
        </w:rPr>
        <w:t xml:space="preserve">, as </w:t>
      </w:r>
      <w:proofErr w:type="spellStart"/>
      <w:r w:rsidRPr="00CC201B">
        <w:rPr>
          <w:rFonts w:ascii="Arial" w:eastAsia="Times New Roman" w:hAnsi="Arial" w:cs="Arial"/>
          <w:color w:val="000000"/>
          <w:sz w:val="16"/>
          <w:szCs w:val="16"/>
          <w:lang w:eastAsia="zh-CN"/>
        </w:rPr>
        <w:t>Slavoj</w:t>
      </w:r>
      <w:proofErr w:type="spellEnd"/>
      <w:r w:rsidRPr="00CC201B">
        <w:rPr>
          <w:rFonts w:ascii="Arial" w:eastAsia="Times New Roman" w:hAnsi="Arial" w:cs="Arial"/>
          <w:color w:val="000000"/>
          <w:sz w:val="16"/>
          <w:szCs w:val="16"/>
          <w:lang w:eastAsia="zh-CN"/>
        </w:rPr>
        <w:t xml:space="preserve"> </w:t>
      </w:r>
      <w:proofErr w:type="spellStart"/>
      <w:r w:rsidRPr="00CC201B">
        <w:rPr>
          <w:rFonts w:ascii="Arial" w:eastAsia="Times New Roman" w:hAnsi="Arial" w:cs="Arial"/>
          <w:color w:val="000000"/>
          <w:sz w:val="16"/>
          <w:szCs w:val="16"/>
          <w:lang w:eastAsia="zh-CN"/>
        </w:rPr>
        <w:t>Žižek</w:t>
      </w:r>
      <w:proofErr w:type="spellEnd"/>
      <w:r w:rsidRPr="00CC201B">
        <w:rPr>
          <w:rFonts w:ascii="Arial" w:eastAsia="Times New Roman" w:hAnsi="Arial" w:cs="Arial"/>
          <w:color w:val="000000"/>
          <w:sz w:val="16"/>
          <w:szCs w:val="16"/>
          <w:lang w:eastAsia="zh-CN"/>
        </w:rPr>
        <w:t xml:space="preserve"> puts it</w:t>
      </w:r>
      <w:r w:rsidRPr="00CC201B">
        <w:rPr>
          <w:rFonts w:ascii="Arial" w:eastAsia="Times New Roman" w:hAnsi="Arial" w:cs="Arial"/>
          <w:color w:val="000000"/>
          <w:sz w:val="10"/>
          <w:szCs w:val="10"/>
          <w:lang w:eastAsia="zh-CN"/>
        </w:rPr>
        <w:t>, “the semblance of a positive</w:t>
      </w:r>
      <w:r w:rsidRPr="00CC201B">
        <w:rPr>
          <w:rFonts w:ascii="Arial" w:eastAsia="Times New Roman" w:hAnsi="Arial" w:cs="Arial"/>
          <w:b/>
          <w:bCs/>
          <w:color w:val="000000"/>
          <w:sz w:val="28"/>
          <w:szCs w:val="28"/>
          <w:u w:val="single"/>
          <w:lang w:eastAsia="zh-CN"/>
        </w:rPr>
        <w:t xml:space="preserve"> objective order </w:t>
      </w:r>
      <w:r w:rsidRPr="00CC201B">
        <w:rPr>
          <w:rFonts w:ascii="Arial" w:eastAsia="Times New Roman" w:hAnsi="Arial" w:cs="Arial"/>
          <w:color w:val="000000"/>
          <w:sz w:val="10"/>
          <w:szCs w:val="10"/>
          <w:lang w:eastAsia="zh-CN"/>
        </w:rPr>
        <w:t>of reality”</w:t>
      </w:r>
      <w:r w:rsidRPr="00CC201B">
        <w:rPr>
          <w:rFonts w:ascii="Arial" w:eastAsia="Times New Roman" w:hAnsi="Arial" w:cs="Arial"/>
          <w:color w:val="000000"/>
          <w:sz w:val="16"/>
          <w:szCs w:val="16"/>
          <w:lang w:eastAsia="zh-CN"/>
        </w:rPr>
        <w:t xml:space="preserve"> (Ticklish 158). The Hegelian dialectic shows that the subject comes to have its identity rendered apparitional and thus precarious. </w:t>
      </w:r>
    </w:p>
    <w:p w:rsidR="00CC201B" w:rsidRPr="00CC201B" w:rsidRDefault="00CC201B" w:rsidP="00CC201B">
      <w:pPr>
        <w:spacing w:after="0" w:line="240" w:lineRule="auto"/>
        <w:rPr>
          <w:rFonts w:ascii="Times New Roman" w:eastAsia="Times New Roman" w:hAnsi="Times New Roman" w:cs="Times New Roman"/>
          <w:sz w:val="24"/>
          <w:szCs w:val="24"/>
          <w:lang w:eastAsia="zh-CN"/>
        </w:rPr>
      </w:pPr>
      <w:r w:rsidRPr="00CC201B">
        <w:rPr>
          <w:rFonts w:eastAsia="Times New Roman" w:cs="Calibri"/>
          <w:b/>
          <w:bCs/>
          <w:color w:val="000000"/>
          <w:sz w:val="28"/>
          <w:szCs w:val="28"/>
          <w:shd w:val="clear" w:color="auto" w:fill="FFFFFF"/>
          <w:lang w:eastAsia="zh-CN"/>
        </w:rPr>
        <w:t>AND, the perm is key – movements are stronger when coalitions are formed and there’s the net benefit of using solidarity to defy the divisiveness of the model minority.</w:t>
      </w:r>
    </w:p>
    <w:p w:rsidR="00CC201B" w:rsidRPr="00CC201B" w:rsidRDefault="00CC201B" w:rsidP="00CC201B">
      <w:pPr>
        <w:spacing w:after="0" w:line="240" w:lineRule="auto"/>
        <w:rPr>
          <w:rFonts w:ascii="Times New Roman" w:eastAsia="Times New Roman" w:hAnsi="Times New Roman" w:cs="Times New Roman"/>
          <w:sz w:val="24"/>
          <w:szCs w:val="24"/>
          <w:lang w:eastAsia="zh-CN"/>
        </w:rPr>
      </w:pPr>
      <w:r w:rsidRPr="00CC201B">
        <w:rPr>
          <w:rFonts w:eastAsia="Times New Roman" w:cs="Calibri"/>
          <w:b/>
          <w:bCs/>
          <w:color w:val="000000"/>
          <w:sz w:val="28"/>
          <w:szCs w:val="28"/>
          <w:shd w:val="clear" w:color="auto" w:fill="FFFFFF"/>
          <w:lang w:eastAsia="zh-CN"/>
        </w:rPr>
        <w:t xml:space="preserve">Ty 17 [Asian] </w:t>
      </w:r>
      <w:r w:rsidRPr="00CC201B">
        <w:rPr>
          <w:rFonts w:eastAsia="Times New Roman" w:cs="Calibri"/>
          <w:color w:val="000000"/>
          <w:shd w:val="clear" w:color="auto" w:fill="FFFFFF"/>
          <w:lang w:eastAsia="zh-CN"/>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w:t>
      </w:r>
      <w:proofErr w:type="spellStart"/>
      <w:r w:rsidRPr="00CC201B">
        <w:rPr>
          <w:rFonts w:eastAsia="Times New Roman" w:cs="Calibri"/>
          <w:color w:val="000000"/>
          <w:shd w:val="clear" w:color="auto" w:fill="FFFFFF"/>
          <w:lang w:eastAsia="zh-CN"/>
        </w:rPr>
        <w:t>lydiaw</w:t>
      </w:r>
      <w:proofErr w:type="spellEnd"/>
    </w:p>
    <w:p w:rsidR="00CC201B" w:rsidRPr="00CC201B" w:rsidRDefault="00CC201B" w:rsidP="00CC201B">
      <w:pPr>
        <w:spacing w:after="0" w:line="240" w:lineRule="auto"/>
        <w:rPr>
          <w:rFonts w:ascii="Times New Roman" w:eastAsia="Times New Roman" w:hAnsi="Times New Roman" w:cs="Times New Roman"/>
          <w:sz w:val="24"/>
          <w:szCs w:val="24"/>
          <w:lang w:eastAsia="zh-CN"/>
        </w:rPr>
      </w:pPr>
      <w:r w:rsidRPr="00CC201B">
        <w:rPr>
          <w:rFonts w:eastAsia="Times New Roman" w:cs="Calibri"/>
          <w:color w:val="000000"/>
          <w:sz w:val="16"/>
          <w:szCs w:val="16"/>
          <w:shd w:val="clear" w:color="auto" w:fill="FFFFFF"/>
          <w:lang w:eastAsia="zh-CN"/>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CC201B">
        <w:rPr>
          <w:rFonts w:eastAsia="Times New Roman" w:cs="Calibri"/>
          <w:b/>
          <w:bCs/>
          <w:color w:val="000000"/>
          <w:sz w:val="28"/>
          <w:szCs w:val="28"/>
          <w:u w:val="single"/>
          <w:shd w:val="clear" w:color="auto" w:fill="FFFFFF"/>
          <w:lang w:eastAsia="zh-CN"/>
        </w:rPr>
        <w:t xml:space="preserve">American-model neoliberalism has been criticized because it results in “substantial levels of social exclusion, including high levels of income inequality, </w:t>
      </w:r>
      <w:r w:rsidRPr="00CC201B">
        <w:rPr>
          <w:rFonts w:eastAsia="Times New Roman" w:cs="Calibri"/>
          <w:color w:val="000000"/>
          <w:sz w:val="28"/>
          <w:szCs w:val="28"/>
          <w:shd w:val="clear" w:color="auto" w:fill="FFFFFF"/>
          <w:lang w:eastAsia="zh-CN"/>
        </w:rPr>
        <w:t> </w:t>
      </w:r>
    </w:p>
    <w:p w:rsidR="00CC201B" w:rsidRPr="00CC201B" w:rsidRDefault="00CC201B" w:rsidP="00CC201B">
      <w:pPr>
        <w:spacing w:after="0" w:line="240" w:lineRule="auto"/>
        <w:rPr>
          <w:rFonts w:ascii="Times New Roman" w:eastAsia="Times New Roman" w:hAnsi="Times New Roman" w:cs="Times New Roman"/>
          <w:sz w:val="24"/>
          <w:szCs w:val="24"/>
          <w:lang w:eastAsia="zh-CN"/>
        </w:rPr>
      </w:pPr>
      <w:proofErr w:type="gramStart"/>
      <w:r w:rsidRPr="00CC201B">
        <w:rPr>
          <w:rFonts w:eastAsia="Times New Roman" w:cs="Calibri"/>
          <w:b/>
          <w:bCs/>
          <w:color w:val="000000"/>
          <w:sz w:val="28"/>
          <w:szCs w:val="28"/>
          <w:u w:val="single"/>
          <w:shd w:val="clear" w:color="auto" w:fill="FFFFFF"/>
          <w:lang w:eastAsia="zh-CN"/>
        </w:rPr>
        <w:t>high</w:t>
      </w:r>
      <w:proofErr w:type="gramEnd"/>
      <w:r w:rsidRPr="00CC201B">
        <w:rPr>
          <w:rFonts w:eastAsia="Times New Roman" w:cs="Calibri"/>
          <w:b/>
          <w:bCs/>
          <w:color w:val="000000"/>
          <w:sz w:val="28"/>
          <w:szCs w:val="28"/>
          <w:u w:val="single"/>
          <w:shd w:val="clear" w:color="auto" w:fill="FFFFFF"/>
          <w:lang w:eastAsia="zh-CN"/>
        </w:rPr>
        <w:t xml:space="preserve"> relative and absolute poverty rates, poor and unequal educational outcomes, poor health outcomes, and high rates of crime incarceration” </w:t>
      </w:r>
      <w:r w:rsidRPr="00CC201B">
        <w:rPr>
          <w:rFonts w:eastAsia="Times New Roman" w:cs="Calibri"/>
          <w:b/>
          <w:bCs/>
          <w:color w:val="000000"/>
          <w:sz w:val="10"/>
          <w:szCs w:val="10"/>
          <w:u w:val="single"/>
          <w:shd w:val="clear" w:color="auto" w:fill="FFFFFF"/>
          <w:lang w:eastAsia="zh-CN"/>
        </w:rPr>
        <w:t xml:space="preserve">(Schmitt and </w:t>
      </w:r>
      <w:proofErr w:type="spellStart"/>
      <w:r w:rsidRPr="00CC201B">
        <w:rPr>
          <w:rFonts w:eastAsia="Times New Roman" w:cs="Calibri"/>
          <w:b/>
          <w:bCs/>
          <w:color w:val="000000"/>
          <w:sz w:val="10"/>
          <w:szCs w:val="10"/>
          <w:u w:val="single"/>
          <w:shd w:val="clear" w:color="auto" w:fill="FFFFFF"/>
          <w:lang w:eastAsia="zh-CN"/>
        </w:rPr>
        <w:t>Zipperer</w:t>
      </w:r>
      <w:proofErr w:type="spellEnd"/>
      <w:r w:rsidRPr="00CC201B">
        <w:rPr>
          <w:rFonts w:eastAsia="Times New Roman" w:cs="Calibri"/>
          <w:b/>
          <w:bCs/>
          <w:color w:val="000000"/>
          <w:sz w:val="10"/>
          <w:szCs w:val="10"/>
          <w:u w:val="single"/>
          <w:shd w:val="clear" w:color="auto" w:fill="FFFFFF"/>
          <w:lang w:eastAsia="zh-CN"/>
        </w:rPr>
        <w:t xml:space="preserve"> 15).</w:t>
      </w:r>
      <w:r w:rsidRPr="00CC201B">
        <w:rPr>
          <w:rFonts w:eastAsia="Times New Roman" w:cs="Calibri"/>
          <w:b/>
          <w:bCs/>
          <w:color w:val="000000"/>
          <w:sz w:val="10"/>
          <w:szCs w:val="10"/>
          <w:shd w:val="clear" w:color="auto" w:fill="FFFFFF"/>
          <w:lang w:eastAsia="zh-CN"/>
        </w:rPr>
        <w:t xml:space="preserve"> </w:t>
      </w:r>
      <w:r w:rsidRPr="00CC201B">
        <w:rPr>
          <w:rFonts w:eastAsia="Times New Roman" w:cs="Calibri"/>
          <w:b/>
          <w:bCs/>
          <w:color w:val="000000"/>
          <w:sz w:val="10"/>
          <w:szCs w:val="10"/>
          <w:u w:val="single"/>
          <w:shd w:val="clear" w:color="auto" w:fill="FFFFFF"/>
          <w:lang w:eastAsia="zh-CN"/>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CC201B">
        <w:rPr>
          <w:rFonts w:eastAsia="Times New Roman" w:cs="Calibri"/>
          <w:color w:val="000000"/>
          <w:sz w:val="10"/>
          <w:szCs w:val="10"/>
          <w:u w:val="single"/>
          <w:shd w:val="clear" w:color="auto" w:fill="FFFFFF"/>
          <w:lang w:eastAsia="zh-CN"/>
        </w:rPr>
        <w:t xml:space="preserve">. </w:t>
      </w:r>
      <w:r w:rsidRPr="00CC201B">
        <w:rPr>
          <w:rFonts w:eastAsia="Times New Roman" w:cs="Calibri"/>
          <w:color w:val="000000"/>
          <w:sz w:val="10"/>
          <w:szCs w:val="10"/>
          <w:shd w:val="clear" w:color="auto" w:fill="FFFFFF"/>
          <w:lang w:eastAsia="zh-CN"/>
        </w:rPr>
        <w:t>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w:t>
      </w:r>
      <w:r w:rsidRPr="00CC201B">
        <w:rPr>
          <w:rFonts w:eastAsia="Times New Roman" w:cs="Calibri"/>
          <w:color w:val="000000"/>
          <w:sz w:val="10"/>
          <w:szCs w:val="10"/>
          <w:lang w:eastAsia="zh-CN"/>
        </w:rPr>
        <w:t>stitutional change, “shifts in the structure of society and politics” that have “large consequences for the quality of American democracy” (Weste</w:t>
      </w:r>
      <w:r w:rsidRPr="00CC201B">
        <w:rPr>
          <w:rFonts w:eastAsia="Times New Roman" w:cs="Calibri"/>
          <w:color w:val="000000"/>
          <w:sz w:val="16"/>
          <w:szCs w:val="16"/>
          <w:lang w:eastAsia="zh-CN"/>
        </w:rPr>
        <w:t xml:space="preserve">rn 2). </w:t>
      </w:r>
      <w:r w:rsidRPr="00CC201B">
        <w:rPr>
          <w:rFonts w:eastAsia="Times New Roman" w:cs="Calibri"/>
          <w:color w:val="000000"/>
          <w:sz w:val="28"/>
          <w:szCs w:val="28"/>
          <w:u w:val="single"/>
          <w:lang w:eastAsia="zh-CN"/>
        </w:rPr>
        <w:t xml:space="preserve">If in the 1960s </w:t>
      </w:r>
      <w:r w:rsidRPr="00CC201B">
        <w:rPr>
          <w:rFonts w:eastAsia="Times New Roman" w:cs="Calibri"/>
          <w:b/>
          <w:bCs/>
          <w:color w:val="000000"/>
          <w:sz w:val="28"/>
          <w:szCs w:val="28"/>
          <w:u w:val="single"/>
          <w:lang w:eastAsia="zh-CN"/>
        </w:rPr>
        <w:t>and early 1970s</w:t>
      </w:r>
      <w:r w:rsidRPr="00CC201B">
        <w:rPr>
          <w:rFonts w:eastAsia="Times New Roman" w:cs="Calibri"/>
          <w:color w:val="000000"/>
          <w:sz w:val="28"/>
          <w:szCs w:val="28"/>
          <w:u w:val="single"/>
          <w:lang w:eastAsia="zh-CN"/>
        </w:rPr>
        <w:t xml:space="preserve"> Asian </w:t>
      </w:r>
      <w:r w:rsidRPr="00CC201B">
        <w:rPr>
          <w:rFonts w:eastAsia="Times New Roman" w:cs="Calibri"/>
          <w:b/>
          <w:bCs/>
          <w:color w:val="000000"/>
          <w:sz w:val="28"/>
          <w:szCs w:val="28"/>
          <w:u w:val="single"/>
          <w:lang w:eastAsia="zh-CN"/>
        </w:rPr>
        <w:t>American</w:t>
      </w:r>
      <w:r w:rsidRPr="00CC201B">
        <w:rPr>
          <w:rFonts w:eastAsia="Times New Roman" w:cs="Calibri"/>
          <w:color w:val="000000"/>
          <w:sz w:val="28"/>
          <w:szCs w:val="28"/>
          <w:u w:val="single"/>
          <w:lang w:eastAsia="zh-CN"/>
        </w:rPr>
        <w:t xml:space="preserve"> movements were formed in solidarity with </w:t>
      </w:r>
      <w:r w:rsidRPr="00CC201B">
        <w:rPr>
          <w:rFonts w:eastAsia="Times New Roman" w:cs="Calibri"/>
          <w:b/>
          <w:bCs/>
          <w:color w:val="000000"/>
          <w:sz w:val="28"/>
          <w:szCs w:val="28"/>
          <w:u w:val="single"/>
          <w:lang w:eastAsia="zh-CN"/>
        </w:rPr>
        <w:t>and as a response to</w:t>
      </w:r>
      <w:r w:rsidRPr="00CC201B">
        <w:rPr>
          <w:rFonts w:eastAsia="Times New Roman" w:cs="Calibri"/>
          <w:color w:val="000000"/>
          <w:sz w:val="28"/>
          <w:szCs w:val="28"/>
          <w:u w:val="single"/>
          <w:lang w:eastAsia="zh-CN"/>
        </w:rPr>
        <w:t xml:space="preserve"> the Black Panther and Women’s Liberation </w:t>
      </w:r>
      <w:r w:rsidRPr="00CC201B">
        <w:rPr>
          <w:rFonts w:eastAsia="Times New Roman" w:cs="Calibri"/>
          <w:b/>
          <w:bCs/>
          <w:color w:val="000000"/>
          <w:sz w:val="28"/>
          <w:szCs w:val="28"/>
          <w:u w:val="single"/>
          <w:lang w:eastAsia="zh-CN"/>
        </w:rPr>
        <w:t>movements</w:t>
      </w:r>
      <w:r w:rsidRPr="00CC201B">
        <w:rPr>
          <w:rFonts w:eastAsia="Times New Roman" w:cs="Calibri"/>
          <w:color w:val="000000"/>
          <w:sz w:val="28"/>
          <w:szCs w:val="28"/>
          <w:u w:val="single"/>
          <w:lang w:eastAsia="zh-CN"/>
        </w:rPr>
        <w:t xml:space="preserve">, then in the twenty-first century the criminalization of </w:t>
      </w:r>
      <w:r w:rsidRPr="00CC201B">
        <w:rPr>
          <w:rFonts w:eastAsia="Times New Roman" w:cs="Calibri"/>
          <w:b/>
          <w:bCs/>
          <w:color w:val="000000"/>
          <w:sz w:val="28"/>
          <w:szCs w:val="28"/>
          <w:u w:val="single"/>
          <w:lang w:eastAsia="zh-CN"/>
        </w:rPr>
        <w:t>large numbers of young</w:t>
      </w:r>
      <w:r w:rsidRPr="00CC201B">
        <w:rPr>
          <w:rFonts w:eastAsia="Times New Roman" w:cs="Calibri"/>
          <w:color w:val="000000"/>
          <w:sz w:val="28"/>
          <w:szCs w:val="28"/>
          <w:u w:val="single"/>
          <w:lang w:eastAsia="zh-CN"/>
        </w:rPr>
        <w:t xml:space="preserve"> African Americans </w:t>
      </w:r>
      <w:r w:rsidRPr="00CC201B">
        <w:rPr>
          <w:rFonts w:eastAsia="Times New Roman" w:cs="Calibri"/>
          <w:b/>
          <w:bCs/>
          <w:color w:val="000000"/>
          <w:sz w:val="28"/>
          <w:szCs w:val="28"/>
          <w:u w:val="single"/>
          <w:lang w:eastAsia="zh-CN"/>
        </w:rPr>
        <w:t>and First Nations Canadians</w:t>
      </w:r>
      <w:r w:rsidRPr="00CC201B">
        <w:rPr>
          <w:rFonts w:eastAsia="Times New Roman" w:cs="Calibri"/>
          <w:color w:val="000000"/>
          <w:sz w:val="28"/>
          <w:szCs w:val="28"/>
          <w:u w:val="single"/>
          <w:lang w:eastAsia="zh-CN"/>
        </w:rPr>
        <w:t xml:space="preserve"> has considerable effects on </w:t>
      </w:r>
      <w:r w:rsidRPr="00CC201B">
        <w:rPr>
          <w:rFonts w:eastAsia="Times New Roman" w:cs="Calibri"/>
          <w:b/>
          <w:bCs/>
          <w:color w:val="000000"/>
          <w:sz w:val="28"/>
          <w:szCs w:val="28"/>
          <w:u w:val="single"/>
          <w:lang w:eastAsia="zh-CN"/>
        </w:rPr>
        <w:t>American and Canadian racial and</w:t>
      </w:r>
      <w:r w:rsidRPr="00CC201B">
        <w:rPr>
          <w:rFonts w:eastAsia="Times New Roman" w:cs="Calibri"/>
          <w:color w:val="000000"/>
          <w:sz w:val="28"/>
          <w:szCs w:val="28"/>
          <w:u w:val="single"/>
          <w:lang w:eastAsia="zh-CN"/>
        </w:rPr>
        <w:t xml:space="preserve"> social inequality, on the collective </w:t>
      </w:r>
      <w:r w:rsidRPr="00CC201B">
        <w:rPr>
          <w:rFonts w:eastAsia="Times New Roman" w:cs="Calibri"/>
          <w:b/>
          <w:bCs/>
          <w:color w:val="000000"/>
          <w:sz w:val="28"/>
          <w:szCs w:val="28"/>
          <w:u w:val="single"/>
          <w:lang w:eastAsia="zh-CN"/>
        </w:rPr>
        <w:t>affective</w:t>
      </w:r>
      <w:r w:rsidRPr="00CC201B">
        <w:rPr>
          <w:rFonts w:eastAsia="Times New Roman" w:cs="Calibri"/>
          <w:color w:val="000000"/>
          <w:sz w:val="28"/>
          <w:szCs w:val="28"/>
          <w:u w:val="single"/>
          <w:lang w:eastAsia="zh-CN"/>
        </w:rPr>
        <w:t xml:space="preserve"> experiences of p</w:t>
      </w:r>
      <w:r w:rsidRPr="00CC201B">
        <w:rPr>
          <w:rFonts w:eastAsia="Times New Roman" w:cs="Calibri"/>
          <w:b/>
          <w:bCs/>
          <w:color w:val="000000"/>
          <w:sz w:val="28"/>
          <w:szCs w:val="28"/>
          <w:u w:val="single"/>
          <w:lang w:eastAsia="zh-CN"/>
        </w:rPr>
        <w:t>eople</w:t>
      </w:r>
      <w:r w:rsidRPr="00CC201B">
        <w:rPr>
          <w:rFonts w:eastAsia="Times New Roman" w:cs="Calibri"/>
          <w:color w:val="000000"/>
          <w:sz w:val="28"/>
          <w:szCs w:val="28"/>
          <w:u w:val="single"/>
          <w:lang w:eastAsia="zh-CN"/>
        </w:rPr>
        <w:t xml:space="preserve"> o</w:t>
      </w:r>
      <w:r w:rsidRPr="00CC201B">
        <w:rPr>
          <w:rFonts w:eastAsia="Times New Roman" w:cs="Calibri"/>
          <w:b/>
          <w:bCs/>
          <w:color w:val="000000"/>
          <w:sz w:val="28"/>
          <w:szCs w:val="28"/>
          <w:u w:val="single"/>
          <w:lang w:eastAsia="zh-CN"/>
        </w:rPr>
        <w:t xml:space="preserve">f </w:t>
      </w:r>
      <w:r w:rsidRPr="00CC201B">
        <w:rPr>
          <w:rFonts w:eastAsia="Times New Roman" w:cs="Calibri"/>
          <w:color w:val="000000"/>
          <w:sz w:val="28"/>
          <w:szCs w:val="28"/>
          <w:u w:val="single"/>
          <w:lang w:eastAsia="zh-CN"/>
        </w:rPr>
        <w:t>c</w:t>
      </w:r>
      <w:r w:rsidRPr="00CC201B">
        <w:rPr>
          <w:rFonts w:eastAsia="Times New Roman" w:cs="Calibri"/>
          <w:b/>
          <w:bCs/>
          <w:color w:val="000000"/>
          <w:sz w:val="28"/>
          <w:szCs w:val="28"/>
          <w:u w:val="single"/>
          <w:lang w:eastAsia="zh-CN"/>
        </w:rPr>
        <w:t xml:space="preserve">olor </w:t>
      </w:r>
      <w:r w:rsidRPr="00CC201B">
        <w:rPr>
          <w:rFonts w:eastAsia="Times New Roman" w:cs="Calibri"/>
          <w:color w:val="000000"/>
          <w:sz w:val="28"/>
          <w:szCs w:val="28"/>
          <w:u w:val="single"/>
          <w:lang w:eastAsia="zh-CN"/>
        </w:rPr>
        <w:t>and minorities.</w:t>
      </w:r>
      <w:r w:rsidRPr="00CC201B">
        <w:rPr>
          <w:rFonts w:eastAsia="Times New Roman" w:cs="Calibri"/>
          <w:color w:val="000000"/>
          <w:sz w:val="16"/>
          <w:szCs w:val="16"/>
          <w:lang w:eastAsia="zh-CN"/>
        </w:rPr>
        <w:t xml:space="preserve"> In the works I examined, we see the </w:t>
      </w:r>
      <w:proofErr w:type="spellStart"/>
      <w:r w:rsidRPr="00CC201B">
        <w:rPr>
          <w:rFonts w:eastAsia="Times New Roman" w:cs="Calibri"/>
          <w:color w:val="000000"/>
          <w:sz w:val="16"/>
          <w:szCs w:val="16"/>
          <w:lang w:eastAsia="zh-CN"/>
        </w:rPr>
        <w:t>affect</w:t>
      </w:r>
      <w:proofErr w:type="spellEnd"/>
      <w:r w:rsidRPr="00CC201B">
        <w:rPr>
          <w:rFonts w:eastAsia="Times New Roman" w:cs="Calibri"/>
          <w:color w:val="000000"/>
          <w:sz w:val="16"/>
          <w:szCs w:val="16"/>
          <w:lang w:eastAsia="zh-CN"/>
        </w:rPr>
        <w:t xml:space="preserve"> of fear in Vietnamese refugees who do not understand enough English to follow rules in The Gangster We Are All Looking For, or the dire consequences of the misrecognition of a Filipin</w:t>
      </w:r>
      <w:r w:rsidRPr="00CC201B">
        <w:rPr>
          <w:rFonts w:eastAsia="Times New Roman" w:cs="Calibri"/>
          <w:color w:val="000000"/>
          <w:sz w:val="16"/>
          <w:szCs w:val="16"/>
          <w:shd w:val="clear" w:color="auto" w:fill="FFFFFF"/>
          <w:lang w:eastAsia="zh-CN"/>
        </w:rPr>
        <w:t xml:space="preserve">o immigrant in </w:t>
      </w:r>
      <w:proofErr w:type="spellStart"/>
      <w:r w:rsidRPr="00CC201B">
        <w:rPr>
          <w:rFonts w:eastAsia="Times New Roman" w:cs="Calibri"/>
          <w:color w:val="000000"/>
          <w:sz w:val="16"/>
          <w:szCs w:val="16"/>
          <w:shd w:val="clear" w:color="auto" w:fill="FFFFFF"/>
          <w:lang w:eastAsia="zh-CN"/>
        </w:rPr>
        <w:t>Gilvarry’s</w:t>
      </w:r>
      <w:proofErr w:type="spellEnd"/>
      <w:r w:rsidRPr="00CC201B">
        <w:rPr>
          <w:rFonts w:eastAsia="Times New Roman" w:cs="Calibri"/>
          <w:color w:val="000000"/>
          <w:sz w:val="16"/>
          <w:szCs w:val="16"/>
          <w:shd w:val="clear" w:color="auto" w:fill="FFFFFF"/>
          <w:lang w:eastAsia="zh-CN"/>
        </w:rPr>
        <w:t xml:space="preserve"> From the Memoirs of a Non-Enemy Combatant. The fear of the racial </w:t>
      </w:r>
      <w:proofErr w:type="gramStart"/>
      <w:r w:rsidRPr="00CC201B">
        <w:rPr>
          <w:rFonts w:eastAsia="Times New Roman" w:cs="Calibri"/>
          <w:color w:val="000000"/>
          <w:sz w:val="16"/>
          <w:szCs w:val="16"/>
          <w:shd w:val="clear" w:color="auto" w:fill="FFFFFF"/>
          <w:lang w:eastAsia="zh-CN"/>
        </w:rPr>
        <w:t>Other</w:t>
      </w:r>
      <w:proofErr w:type="gramEnd"/>
      <w:r w:rsidRPr="00CC201B">
        <w:rPr>
          <w:rFonts w:eastAsia="Times New Roman" w:cs="Calibri"/>
          <w:color w:val="000000"/>
          <w:sz w:val="16"/>
          <w:szCs w:val="16"/>
          <w:shd w:val="clear" w:color="auto" w:fill="FFFFFF"/>
          <w:lang w:eastAsia="zh-CN"/>
        </w:rPr>
        <w:t xml:space="preserve">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CC201B">
        <w:rPr>
          <w:rFonts w:eastAsia="Times New Roman" w:cs="Calibri"/>
          <w:color w:val="000000"/>
          <w:sz w:val="16"/>
          <w:szCs w:val="16"/>
          <w:shd w:val="clear" w:color="auto" w:fill="FFFFFF"/>
          <w:lang w:eastAsia="zh-CN"/>
        </w:rPr>
        <w:t>– )</w:t>
      </w:r>
      <w:proofErr w:type="gramEnd"/>
      <w:r w:rsidRPr="00CC201B">
        <w:rPr>
          <w:rFonts w:eastAsia="Times New Roman" w:cs="Calibri"/>
          <w:color w:val="000000"/>
          <w:sz w:val="16"/>
          <w:szCs w:val="16"/>
          <w:shd w:val="clear" w:color="auto" w:fill="FFFFFF"/>
          <w:lang w:eastAsia="zh-CN"/>
        </w:rPr>
        <w:t>, where the fearful flesh-eating zombie Others turn out to be our own family members and neighbors rather than invaders from an external nation. People now fear contagion from those who are within rather than from strangers from a distant shore</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b/>
          <w:bCs/>
          <w:color w:val="000000"/>
          <w:sz w:val="28"/>
          <w:szCs w:val="28"/>
          <w:u w:val="single"/>
          <w:shd w:val="clear" w:color="auto" w:fill="FFFFFF"/>
          <w:lang w:eastAsia="zh-CN"/>
        </w:rPr>
        <w:t>For this reason,</w:t>
      </w:r>
      <w:r w:rsidRPr="00CC201B">
        <w:rPr>
          <w:rFonts w:eastAsia="Times New Roman" w:cs="Calibri"/>
          <w:color w:val="000000"/>
          <w:sz w:val="28"/>
          <w:szCs w:val="28"/>
          <w:u w:val="single"/>
          <w:shd w:val="clear" w:color="auto" w:fill="FFFFFF"/>
          <w:lang w:eastAsia="zh-CN"/>
        </w:rPr>
        <w:t xml:space="preserve"> it is heartening to see </w:t>
      </w:r>
      <w:r w:rsidRPr="00CC201B">
        <w:rPr>
          <w:rFonts w:eastAsia="Times New Roman" w:cs="Calibri"/>
          <w:color w:val="000000"/>
          <w:sz w:val="28"/>
          <w:szCs w:val="28"/>
          <w:u w:val="single"/>
          <w:shd w:val="clear" w:color="auto" w:fill="00FF00"/>
          <w:lang w:eastAsia="zh-CN"/>
        </w:rPr>
        <w:t>Asian</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b/>
          <w:bCs/>
          <w:color w:val="000000"/>
          <w:sz w:val="28"/>
          <w:szCs w:val="28"/>
          <w:u w:val="single"/>
          <w:shd w:val="clear" w:color="auto" w:fill="FFFFFF"/>
          <w:lang w:eastAsia="zh-CN"/>
        </w:rPr>
        <w:t>American</w:t>
      </w:r>
      <w:r w:rsidRPr="00CC201B">
        <w:rPr>
          <w:rFonts w:eastAsia="Times New Roman" w:cs="Calibri"/>
          <w:color w:val="000000"/>
          <w:sz w:val="28"/>
          <w:szCs w:val="28"/>
          <w:u w:val="single"/>
          <w:shd w:val="clear" w:color="auto" w:fill="00FF00"/>
          <w:lang w:eastAsia="zh-CN"/>
        </w:rPr>
        <w:t>s</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b/>
          <w:bCs/>
          <w:color w:val="000000"/>
          <w:sz w:val="28"/>
          <w:szCs w:val="28"/>
          <w:u w:val="single"/>
          <w:shd w:val="clear" w:color="auto" w:fill="FFFFFF"/>
          <w:lang w:eastAsia="zh-CN"/>
        </w:rPr>
        <w:t>and Asian Canadians</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color w:val="000000"/>
          <w:sz w:val="28"/>
          <w:szCs w:val="28"/>
          <w:u w:val="single"/>
          <w:shd w:val="clear" w:color="auto" w:fill="00FF00"/>
          <w:lang w:eastAsia="zh-CN"/>
        </w:rPr>
        <w:t>expressing solidarity with other disenfranchised groups</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b/>
          <w:bCs/>
          <w:color w:val="000000"/>
          <w:sz w:val="28"/>
          <w:szCs w:val="28"/>
          <w:u w:val="single"/>
          <w:shd w:val="clear" w:color="auto" w:fill="FFFFFF"/>
          <w:lang w:eastAsia="zh-CN"/>
        </w:rPr>
        <w:t>and working for global environmental causes. The affiliations work</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color w:val="000000"/>
          <w:sz w:val="28"/>
          <w:szCs w:val="28"/>
          <w:u w:val="single"/>
          <w:shd w:val="clear" w:color="auto" w:fill="00FF00"/>
          <w:lang w:eastAsia="zh-CN"/>
        </w:rPr>
        <w:t>to defy</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b/>
          <w:bCs/>
          <w:color w:val="000000"/>
          <w:sz w:val="28"/>
          <w:szCs w:val="28"/>
          <w:u w:val="single"/>
          <w:shd w:val="clear" w:color="auto" w:fill="FFFFFF"/>
          <w:lang w:eastAsia="zh-CN"/>
        </w:rPr>
        <w:t>and counter</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color w:val="000000"/>
          <w:sz w:val="28"/>
          <w:szCs w:val="28"/>
          <w:u w:val="single"/>
          <w:shd w:val="clear" w:color="auto" w:fill="00FF00"/>
          <w:lang w:eastAsia="zh-CN"/>
        </w:rPr>
        <w:t>the</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b/>
          <w:bCs/>
          <w:color w:val="000000"/>
          <w:sz w:val="28"/>
          <w:szCs w:val="28"/>
          <w:u w:val="single"/>
          <w:shd w:val="clear" w:color="auto" w:fill="FFFFFF"/>
          <w:lang w:eastAsia="zh-CN"/>
        </w:rPr>
        <w:t>racially</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color w:val="000000"/>
          <w:sz w:val="28"/>
          <w:szCs w:val="28"/>
          <w:u w:val="single"/>
          <w:shd w:val="clear" w:color="auto" w:fill="00FF00"/>
          <w:lang w:eastAsia="zh-CN"/>
        </w:rPr>
        <w:t>divisive idealization of</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b/>
          <w:bCs/>
          <w:color w:val="000000"/>
          <w:sz w:val="28"/>
          <w:szCs w:val="28"/>
          <w:u w:val="single"/>
          <w:shd w:val="clear" w:color="auto" w:fill="FFFFFF"/>
          <w:lang w:eastAsia="zh-CN"/>
        </w:rPr>
        <w:t>Asian North Americans perpetuated by</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color w:val="000000"/>
          <w:sz w:val="28"/>
          <w:szCs w:val="28"/>
          <w:u w:val="single"/>
          <w:shd w:val="clear" w:color="auto" w:fill="00FF00"/>
          <w:lang w:eastAsia="zh-CN"/>
        </w:rPr>
        <w:t>the model minority</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b/>
          <w:bCs/>
          <w:color w:val="000000"/>
          <w:sz w:val="28"/>
          <w:szCs w:val="28"/>
          <w:u w:val="single"/>
          <w:shd w:val="clear" w:color="auto" w:fill="FFFFFF"/>
          <w:lang w:eastAsia="zh-CN"/>
        </w:rPr>
        <w:t>myth</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color w:val="000000"/>
          <w:sz w:val="28"/>
          <w:szCs w:val="28"/>
          <w:u w:val="single"/>
          <w:shd w:val="clear" w:color="auto" w:fill="00FF00"/>
          <w:lang w:eastAsia="zh-CN"/>
        </w:rPr>
        <w:t>For example</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color w:val="000000"/>
          <w:sz w:val="28"/>
          <w:szCs w:val="28"/>
          <w:u w:val="single"/>
          <w:shd w:val="clear" w:color="auto" w:fill="FFFFFF"/>
          <w:lang w:eastAsia="zh-CN"/>
        </w:rPr>
        <w:lastRenderedPageBreak/>
        <w:t>#</w:t>
      </w:r>
      <w:r w:rsidRPr="00CC201B">
        <w:rPr>
          <w:rFonts w:eastAsia="Times New Roman" w:cs="Calibri"/>
          <w:color w:val="000000"/>
          <w:sz w:val="28"/>
          <w:szCs w:val="28"/>
          <w:u w:val="single"/>
          <w:shd w:val="clear" w:color="auto" w:fill="00FF00"/>
          <w:lang w:eastAsia="zh-CN"/>
        </w:rPr>
        <w:t>Asians4Blacklives</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b/>
          <w:bCs/>
          <w:color w:val="000000"/>
          <w:sz w:val="28"/>
          <w:szCs w:val="28"/>
          <w:u w:val="single"/>
          <w:shd w:val="clear" w:color="auto" w:fill="FFFFFF"/>
          <w:lang w:eastAsia="zh-CN"/>
        </w:rPr>
        <w:t>is a “diverse group of Asian voices coming from the Philippines, Vietnam, India, China, Pakistan, Korea, Burma, Japan, and other nations, based in the Bay Area,” who “</w:t>
      </w:r>
      <w:r w:rsidRPr="00CC201B">
        <w:rPr>
          <w:rFonts w:eastAsia="Times New Roman" w:cs="Calibri"/>
          <w:color w:val="000000"/>
          <w:sz w:val="28"/>
          <w:szCs w:val="28"/>
          <w:u w:val="single"/>
          <w:shd w:val="clear" w:color="auto" w:fill="00FF00"/>
          <w:lang w:eastAsia="zh-CN"/>
        </w:rPr>
        <w:t>have come together</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b/>
          <w:bCs/>
          <w:color w:val="000000"/>
          <w:sz w:val="28"/>
          <w:szCs w:val="28"/>
          <w:u w:val="single"/>
          <w:shd w:val="clear" w:color="auto" w:fill="FFFFFF"/>
          <w:lang w:eastAsia="zh-CN"/>
        </w:rPr>
        <w:t>in response to a call from Black Lives Matter Bay Area”</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color w:val="000000"/>
          <w:sz w:val="28"/>
          <w:szCs w:val="28"/>
          <w:u w:val="single"/>
          <w:shd w:val="clear" w:color="auto" w:fill="00FF00"/>
          <w:lang w:eastAsia="zh-CN"/>
        </w:rPr>
        <w:t>to show solidarity</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b/>
          <w:bCs/>
          <w:color w:val="000000"/>
          <w:sz w:val="28"/>
          <w:szCs w:val="28"/>
          <w:u w:val="single"/>
          <w:shd w:val="clear" w:color="auto" w:fill="FFFFFF"/>
          <w:lang w:eastAsia="zh-CN"/>
        </w:rPr>
        <w:t>with black people. The group recognizes that Asians, like blacks, are subjected to racism, misrecognition, and negative stereotyping</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color w:val="000000"/>
          <w:sz w:val="16"/>
          <w:szCs w:val="16"/>
          <w:shd w:val="clear" w:color="auto" w:fill="FFFFFF"/>
          <w:lang w:eastAsia="zh-CN"/>
        </w:rPr>
        <w:t>In her most recent book, Undercurrent, Asian Canadian poet Rita Wong vows to “</w:t>
      </w:r>
      <w:proofErr w:type="spellStart"/>
      <w:r w:rsidRPr="00CC201B">
        <w:rPr>
          <w:rFonts w:eastAsia="Times New Roman" w:cs="Calibri"/>
          <w:color w:val="000000"/>
          <w:sz w:val="16"/>
          <w:szCs w:val="16"/>
          <w:shd w:val="clear" w:color="auto" w:fill="FFFFFF"/>
          <w:lang w:eastAsia="zh-CN"/>
        </w:rPr>
        <w:t>honour</w:t>
      </w:r>
      <w:proofErr w:type="spellEnd"/>
      <w:r w:rsidRPr="00CC201B">
        <w:rPr>
          <w:rFonts w:eastAsia="Times New Roman" w:cs="Calibri"/>
          <w:color w:val="000000"/>
          <w:sz w:val="16"/>
          <w:szCs w:val="16"/>
          <w:shd w:val="clear" w:color="auto" w:fill="FFFFFF"/>
          <w:lang w:eastAsia="zh-CN"/>
        </w:rPr>
        <w:t xml:space="preserve"> what the flow of water teaches us” (“Declaration of Intent”), to be led by the “healing walkers” of the “Cree and Dene elders and everyday people” and to “reassert human responsibilities to land, water, life” (“Fresh Ancient Ground”). </w:t>
      </w:r>
      <w:r w:rsidRPr="00CC201B">
        <w:rPr>
          <w:rFonts w:eastAsia="Times New Roman" w:cs="Calibri"/>
          <w:b/>
          <w:bCs/>
          <w:color w:val="000000"/>
          <w:sz w:val="28"/>
          <w:szCs w:val="28"/>
          <w:u w:val="single"/>
          <w:shd w:val="clear" w:color="auto" w:fill="FFFFFF"/>
          <w:lang w:eastAsia="zh-CN"/>
        </w:rPr>
        <w:t>Wong stresses</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color w:val="000000"/>
          <w:sz w:val="28"/>
          <w:szCs w:val="28"/>
          <w:u w:val="single"/>
          <w:shd w:val="clear" w:color="auto" w:fill="00FF00"/>
          <w:lang w:eastAsia="zh-CN"/>
        </w:rPr>
        <w:t>the need to form alliances with feminists and First Nations communities</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b/>
          <w:bCs/>
          <w:color w:val="000000"/>
          <w:sz w:val="28"/>
          <w:szCs w:val="28"/>
          <w:u w:val="single"/>
          <w:shd w:val="clear" w:color="auto" w:fill="FFFFFF"/>
          <w:lang w:eastAsia="zh-CN"/>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CC201B">
        <w:rPr>
          <w:rFonts w:eastAsia="Times New Roman" w:cs="Calibri"/>
          <w:color w:val="000000"/>
          <w:sz w:val="28"/>
          <w:szCs w:val="28"/>
          <w:u w:val="single"/>
          <w:shd w:val="clear" w:color="auto" w:fill="FFFFFF"/>
          <w:lang w:eastAsia="zh-CN"/>
        </w:rPr>
        <w:t>.</w:t>
      </w:r>
      <w:r w:rsidRPr="00CC201B">
        <w:rPr>
          <w:rFonts w:eastAsia="Times New Roman" w:cs="Calibri"/>
          <w:color w:val="000000"/>
          <w:sz w:val="16"/>
          <w:szCs w:val="16"/>
          <w:shd w:val="clear" w:color="auto" w:fill="FFFFFF"/>
          <w:lang w:eastAsia="zh-CN"/>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w:t>
      </w:r>
    </w:p>
    <w:p w:rsidR="00CC201B" w:rsidRPr="00CC201B" w:rsidRDefault="00CC201B" w:rsidP="00CC201B">
      <w:pPr>
        <w:spacing w:after="0" w:line="240" w:lineRule="auto"/>
        <w:rPr>
          <w:rFonts w:ascii="Times New Roman" w:eastAsia="Times New Roman" w:hAnsi="Times New Roman" w:cs="Times New Roman"/>
          <w:sz w:val="24"/>
          <w:szCs w:val="24"/>
          <w:lang w:eastAsia="zh-CN"/>
        </w:rPr>
      </w:pPr>
      <w:proofErr w:type="gramStart"/>
      <w:r w:rsidRPr="00CC201B">
        <w:rPr>
          <w:rFonts w:eastAsia="Times New Roman" w:cs="Calibri"/>
          <w:color w:val="000000"/>
          <w:sz w:val="16"/>
          <w:szCs w:val="16"/>
          <w:shd w:val="clear" w:color="auto" w:fill="FFFFFF"/>
          <w:lang w:eastAsia="zh-CN"/>
        </w:rPr>
        <w:t>background</w:t>
      </w:r>
      <w:proofErr w:type="gramEnd"/>
      <w:r w:rsidRPr="00CC201B">
        <w:rPr>
          <w:rFonts w:eastAsia="Times New Roman" w:cs="Calibri"/>
          <w:color w:val="000000"/>
          <w:sz w:val="16"/>
          <w:szCs w:val="16"/>
          <w:shd w:val="clear" w:color="auto" w:fill="FFFFFF"/>
          <w:lang w:eastAsia="zh-CN"/>
        </w:rPr>
        <w:t xml:space="preserve"> and issues that concern them. The project highlights the multiplicity of identities and ways of expressing these identities in the twenty-first century. One funny video that is a fine example of </w:t>
      </w:r>
      <w:proofErr w:type="spellStart"/>
      <w:r w:rsidRPr="00CC201B">
        <w:rPr>
          <w:rFonts w:eastAsia="Times New Roman" w:cs="Calibri"/>
          <w:color w:val="000000"/>
          <w:sz w:val="16"/>
          <w:szCs w:val="16"/>
          <w:shd w:val="clear" w:color="auto" w:fill="FFFFFF"/>
          <w:lang w:eastAsia="zh-CN"/>
        </w:rPr>
        <w:t>Asianfail</w:t>
      </w:r>
      <w:proofErr w:type="spellEnd"/>
      <w:r w:rsidRPr="00CC201B">
        <w:rPr>
          <w:rFonts w:eastAsia="Times New Roman" w:cs="Calibri"/>
          <w:color w:val="000000"/>
          <w:sz w:val="16"/>
          <w:szCs w:val="16"/>
          <w:shd w:val="clear" w:color="auto" w:fill="FFFFFF"/>
          <w:lang w:eastAsia="zh-CN"/>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CC201B">
        <w:rPr>
          <w:rFonts w:eastAsia="Times New Roman" w:cs="Calibri"/>
          <w:b/>
          <w:bCs/>
          <w:color w:val="000000"/>
          <w:sz w:val="28"/>
          <w:szCs w:val="28"/>
          <w:u w:val="single"/>
          <w:shd w:val="clear" w:color="auto" w:fill="FFFFFF"/>
          <w:lang w:eastAsia="zh-CN"/>
        </w:rPr>
        <w:t>These instances I have been discussing here</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color w:val="000000"/>
          <w:sz w:val="28"/>
          <w:szCs w:val="28"/>
          <w:u w:val="single"/>
          <w:shd w:val="clear" w:color="auto" w:fill="00FF00"/>
          <w:lang w:eastAsia="zh-CN"/>
        </w:rPr>
        <w:t>illustrate the increasing diversity of Asian</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b/>
          <w:bCs/>
          <w:color w:val="000000"/>
          <w:sz w:val="28"/>
          <w:szCs w:val="28"/>
          <w:u w:val="single"/>
          <w:shd w:val="clear" w:color="auto" w:fill="FFFFFF"/>
          <w:lang w:eastAsia="zh-CN"/>
        </w:rPr>
        <w:t>North American</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color w:val="000000"/>
          <w:sz w:val="28"/>
          <w:szCs w:val="28"/>
          <w:u w:val="single"/>
          <w:shd w:val="clear" w:color="auto" w:fill="00FF00"/>
          <w:lang w:eastAsia="zh-CN"/>
        </w:rPr>
        <w:t>subjects</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color w:val="000000"/>
          <w:sz w:val="28"/>
          <w:szCs w:val="28"/>
          <w:u w:val="single"/>
          <w:shd w:val="clear" w:color="auto" w:fill="00FF00"/>
          <w:lang w:eastAsia="zh-CN"/>
        </w:rPr>
        <w:t>and their responses to failure</w:t>
      </w:r>
      <w:r w:rsidRPr="00CC201B">
        <w:rPr>
          <w:rFonts w:eastAsia="Times New Roman" w:cs="Calibri"/>
          <w:color w:val="000000"/>
          <w:sz w:val="28"/>
          <w:szCs w:val="28"/>
          <w:u w:val="single"/>
          <w:shd w:val="clear" w:color="auto" w:fill="FFFFFF"/>
          <w:lang w:eastAsia="zh-CN"/>
        </w:rPr>
        <w:t xml:space="preserve"> </w:t>
      </w:r>
      <w:r w:rsidRPr="00CC201B">
        <w:rPr>
          <w:rFonts w:eastAsia="Times New Roman" w:cs="Calibri"/>
          <w:b/>
          <w:bCs/>
          <w:color w:val="000000"/>
          <w:sz w:val="28"/>
          <w:szCs w:val="28"/>
          <w:u w:val="single"/>
          <w:lang w:eastAsia="zh-CN"/>
        </w:rPr>
        <w:t>of various sorts</w:t>
      </w:r>
      <w:r w:rsidRPr="00CC201B">
        <w:rPr>
          <w:rFonts w:eastAsia="Times New Roman" w:cs="Calibri"/>
          <w:color w:val="000000"/>
          <w:sz w:val="28"/>
          <w:szCs w:val="28"/>
          <w:u w:val="single"/>
          <w:lang w:eastAsia="zh-CN"/>
        </w:rPr>
        <w:t xml:space="preserve">. </w:t>
      </w:r>
      <w:r w:rsidRPr="00CC201B">
        <w:rPr>
          <w:rFonts w:eastAsia="Times New Roman" w:cs="Calibri"/>
          <w:color w:val="000000"/>
          <w:sz w:val="16"/>
          <w:szCs w:val="16"/>
          <w:lang w:eastAsia="zh-CN"/>
        </w:rPr>
        <w:t xml:space="preserve">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w:t>
      </w:r>
      <w:proofErr w:type="spellStart"/>
      <w:r w:rsidRPr="00CC201B">
        <w:rPr>
          <w:rFonts w:eastAsia="Times New Roman" w:cs="Calibri"/>
          <w:color w:val="000000"/>
          <w:sz w:val="16"/>
          <w:szCs w:val="16"/>
          <w:lang w:eastAsia="zh-CN"/>
        </w:rPr>
        <w:t>precarity</w:t>
      </w:r>
      <w:proofErr w:type="spellEnd"/>
      <w:r w:rsidRPr="00CC201B">
        <w:rPr>
          <w:rFonts w:eastAsia="Times New Roman" w:cs="Calibri"/>
          <w:color w:val="000000"/>
          <w:sz w:val="16"/>
          <w:szCs w:val="16"/>
          <w:lang w:eastAsia="zh-CN"/>
        </w:rPr>
        <w:t xml:space="preserve">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CC201B">
        <w:rPr>
          <w:rFonts w:eastAsia="Times New Roman" w:cs="Calibri"/>
          <w:color w:val="000000"/>
          <w:sz w:val="28"/>
          <w:szCs w:val="28"/>
          <w:u w:val="single"/>
          <w:lang w:eastAsia="zh-CN"/>
        </w:rPr>
        <w:t>. Sometimes, the failure to follow traditional routes leads to a new and unexpected way of finding peace and contentment, o</w:t>
      </w:r>
      <w:r w:rsidRPr="00CC201B">
        <w:rPr>
          <w:rFonts w:eastAsia="Times New Roman" w:cs="Calibri"/>
          <w:color w:val="000000"/>
          <w:sz w:val="28"/>
          <w:szCs w:val="28"/>
          <w:u w:val="single"/>
          <w:shd w:val="clear" w:color="auto" w:fill="FFFFFF"/>
          <w:lang w:eastAsia="zh-CN"/>
        </w:rPr>
        <w:t>r an unexplored career path. In keeping with the motif of finding pleasures in the unpredictable</w:t>
      </w:r>
      <w:r w:rsidRPr="00CC201B">
        <w:rPr>
          <w:rFonts w:eastAsia="Times New Roman" w:cs="Calibri"/>
          <w:color w:val="000000"/>
          <w:sz w:val="16"/>
          <w:szCs w:val="16"/>
          <w:shd w:val="clear" w:color="auto" w:fill="FFFFFF"/>
          <w:lang w:eastAsia="zh-CN"/>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rsidR="00CC201B" w:rsidRPr="00CC201B" w:rsidRDefault="00CC201B" w:rsidP="00CC201B">
      <w:pPr>
        <w:spacing w:after="0" w:line="240" w:lineRule="auto"/>
        <w:rPr>
          <w:rFonts w:ascii="Times New Roman" w:eastAsia="Times New Roman" w:hAnsi="Times New Roman" w:cs="Times New Roman"/>
          <w:sz w:val="24"/>
          <w:szCs w:val="24"/>
          <w:lang w:eastAsia="zh-CN"/>
        </w:rPr>
      </w:pPr>
    </w:p>
    <w:p w:rsidR="00447D2E" w:rsidRDefault="00447D2E" w:rsidP="00447D2E">
      <w:pPr>
        <w:pStyle w:val="Heading4"/>
        <w:rPr>
          <w:rFonts w:ascii="Times New Roman" w:hAnsi="Times New Roman"/>
        </w:rPr>
      </w:pPr>
      <w:r>
        <w:rPr>
          <w:rFonts w:cs="Calibri"/>
          <w:color w:val="000000"/>
          <w:sz w:val="28"/>
          <w:szCs w:val="28"/>
        </w:rPr>
        <w:lastRenderedPageBreak/>
        <w:t xml:space="preserve">Neoliberalism is inevitable – but </w:t>
      </w:r>
      <w:proofErr w:type="spellStart"/>
      <w:r>
        <w:rPr>
          <w:rFonts w:cs="Calibri"/>
          <w:color w:val="000000"/>
          <w:sz w:val="28"/>
          <w:szCs w:val="28"/>
        </w:rPr>
        <w:t>perfcons</w:t>
      </w:r>
      <w:proofErr w:type="spellEnd"/>
      <w:r>
        <w:rPr>
          <w:rFonts w:cs="Calibri"/>
          <w:color w:val="000000"/>
          <w:sz w:val="28"/>
          <w:szCs w:val="28"/>
        </w:rPr>
        <w:t xml:space="preserve"> are good to create a buffer zone between the ruling ideology and the subject of exclusion.</w:t>
      </w:r>
    </w:p>
    <w:p w:rsidR="00447D2E" w:rsidRDefault="00447D2E" w:rsidP="00447D2E">
      <w:pPr>
        <w:pStyle w:val="NormalWeb"/>
        <w:spacing w:before="0" w:beforeAutospacing="0" w:after="160" w:afterAutospacing="0"/>
      </w:pPr>
      <w:r>
        <w:rPr>
          <w:rFonts w:ascii="Calibri" w:hAnsi="Calibri" w:cs="Calibri"/>
          <w:b/>
          <w:bCs/>
          <w:color w:val="000000"/>
          <w:sz w:val="28"/>
          <w:szCs w:val="28"/>
        </w:rPr>
        <w:t xml:space="preserve">Kim 09 </w:t>
      </w:r>
      <w:r>
        <w:rPr>
          <w:rFonts w:ascii="Calibri" w:hAnsi="Calibri" w:cs="Calibri"/>
          <w:color w:val="000000"/>
          <w:sz w:val="28"/>
          <w:szCs w:val="28"/>
        </w:rPr>
        <w:t>(Chang-</w:t>
      </w:r>
      <w:proofErr w:type="spellStart"/>
      <w:r>
        <w:rPr>
          <w:rFonts w:ascii="Calibri" w:hAnsi="Calibri" w:cs="Calibri"/>
          <w:color w:val="000000"/>
          <w:sz w:val="28"/>
          <w:szCs w:val="28"/>
        </w:rPr>
        <w:t>Hee</w:t>
      </w:r>
      <w:proofErr w:type="spellEnd"/>
      <w:r>
        <w:rPr>
          <w:rFonts w:ascii="Calibri" w:hAnsi="Calibri" w:cs="Calibri"/>
          <w:color w:val="000000"/>
          <w:sz w:val="28"/>
          <w:szCs w:val="28"/>
        </w:rPr>
        <w:t xml:space="preserve"> Kim, The Fantasy of Asian America: Identity, Ideology, and Desire) 2009 //</w:t>
      </w:r>
      <w:proofErr w:type="spellStart"/>
      <w:r>
        <w:rPr>
          <w:rFonts w:ascii="Calibri" w:hAnsi="Calibri" w:cs="Calibri"/>
          <w:color w:val="000000"/>
          <w:sz w:val="28"/>
          <w:szCs w:val="28"/>
        </w:rPr>
        <w:t>Nato</w:t>
      </w:r>
      <w:proofErr w:type="spellEnd"/>
      <w:r>
        <w:rPr>
          <w:rFonts w:ascii="Calibri" w:hAnsi="Calibri" w:cs="Calibri"/>
          <w:color w:val="000000"/>
          <w:sz w:val="28"/>
          <w:szCs w:val="28"/>
        </w:rPr>
        <w:t xml:space="preserve"> + </w:t>
      </w:r>
      <w:proofErr w:type="spellStart"/>
      <w:proofErr w:type="gramStart"/>
      <w:r>
        <w:rPr>
          <w:rFonts w:ascii="Calibri" w:hAnsi="Calibri" w:cs="Calibri"/>
          <w:color w:val="000000"/>
          <w:sz w:val="28"/>
          <w:szCs w:val="28"/>
        </w:rPr>
        <w:t>lydia</w:t>
      </w:r>
      <w:proofErr w:type="spellEnd"/>
      <w:proofErr w:type="gramEnd"/>
    </w:p>
    <w:p w:rsidR="00447D2E" w:rsidRDefault="00447D2E" w:rsidP="00447D2E">
      <w:pPr>
        <w:pStyle w:val="NormalWeb"/>
        <w:spacing w:before="0" w:beforeAutospacing="0" w:after="160" w:afterAutospacing="0"/>
      </w:pPr>
      <w:r>
        <w:rPr>
          <w:rFonts w:ascii="Calibri" w:hAnsi="Calibri" w:cs="Calibri"/>
          <w:color w:val="000000"/>
          <w:sz w:val="16"/>
          <w:szCs w:val="16"/>
        </w:rPr>
        <w:t>On a theoretical level, Mei-Li’s double identity, which cheats the American spectator, is concerned with the politically salient use of a so-called “</w:t>
      </w:r>
      <w:r>
        <w:rPr>
          <w:rFonts w:ascii="Calibri" w:hAnsi="Calibri" w:cs="Calibri"/>
          <w:color w:val="000000"/>
          <w:sz w:val="28"/>
          <w:szCs w:val="28"/>
          <w:u w:val="single"/>
          <w:shd w:val="clear" w:color="auto" w:fill="00FF00"/>
        </w:rPr>
        <w:t>performative contradiction</w:t>
      </w:r>
      <w:r>
        <w:rPr>
          <w:rFonts w:ascii="Calibri" w:hAnsi="Calibri" w:cs="Calibri"/>
          <w:color w:val="000000"/>
          <w:sz w:val="16"/>
          <w:szCs w:val="16"/>
        </w:rPr>
        <w:t xml:space="preserve">.” </w:t>
      </w:r>
      <w:proofErr w:type="spellStart"/>
      <w:r>
        <w:rPr>
          <w:rFonts w:ascii="Calibri" w:hAnsi="Calibri" w:cs="Calibri"/>
          <w:color w:val="000000"/>
          <w:sz w:val="16"/>
          <w:szCs w:val="16"/>
        </w:rPr>
        <w:t>Žižek</w:t>
      </w:r>
      <w:proofErr w:type="spellEnd"/>
      <w:r>
        <w:rPr>
          <w:rFonts w:ascii="Calibri" w:hAnsi="Calibri" w:cs="Calibri"/>
          <w:color w:val="000000"/>
          <w:sz w:val="16"/>
          <w:szCs w:val="16"/>
        </w:rPr>
        <w:t xml:space="preserve"> explains that the </w:t>
      </w:r>
      <w:r>
        <w:rPr>
          <w:rFonts w:ascii="Calibri" w:hAnsi="Calibri" w:cs="Calibri"/>
          <w:color w:val="000000"/>
          <w:sz w:val="28"/>
          <w:szCs w:val="28"/>
          <w:u w:val="single"/>
        </w:rPr>
        <w:t xml:space="preserve">ruling ideology can possibly claim its universality only </w:t>
      </w:r>
      <w:r>
        <w:rPr>
          <w:rFonts w:ascii="Calibri" w:hAnsi="Calibri" w:cs="Calibri"/>
          <w:color w:val="000000"/>
          <w:sz w:val="28"/>
          <w:szCs w:val="28"/>
          <w:u w:val="single"/>
          <w:shd w:val="clear" w:color="auto" w:fill="00FF00"/>
        </w:rPr>
        <w:t>when grounded upon</w:t>
      </w:r>
      <w:r>
        <w:rPr>
          <w:rFonts w:ascii="Calibri" w:hAnsi="Calibri" w:cs="Calibri"/>
          <w:color w:val="000000"/>
          <w:sz w:val="28"/>
          <w:szCs w:val="28"/>
          <w:u w:val="single"/>
        </w:rPr>
        <w:t xml:space="preserve"> the </w:t>
      </w:r>
      <w:r>
        <w:rPr>
          <w:rFonts w:ascii="Calibri" w:hAnsi="Calibri" w:cs="Calibri"/>
          <w:color w:val="000000"/>
          <w:sz w:val="28"/>
          <w:szCs w:val="28"/>
          <w:u w:val="single"/>
          <w:shd w:val="clear" w:color="auto" w:fill="00FF00"/>
        </w:rPr>
        <w:t>continuing exclusion</w:t>
      </w:r>
      <w:r>
        <w:rPr>
          <w:rFonts w:ascii="Calibri" w:hAnsi="Calibri" w:cs="Calibri"/>
          <w:color w:val="000000"/>
          <w:sz w:val="28"/>
          <w:szCs w:val="28"/>
          <w:u w:val="single"/>
        </w:rPr>
        <w:t xml:space="preserve"> of its own particulars </w:t>
      </w:r>
      <w:r>
        <w:rPr>
          <w:rFonts w:ascii="Calibri" w:hAnsi="Calibri" w:cs="Calibri"/>
          <w:color w:val="000000"/>
          <w:sz w:val="28"/>
          <w:szCs w:val="28"/>
          <w:u w:val="single"/>
          <w:shd w:val="clear" w:color="auto" w:fill="00FF00"/>
        </w:rPr>
        <w:t>that contradict its</w:t>
      </w:r>
      <w:r>
        <w:rPr>
          <w:rFonts w:ascii="Calibri" w:hAnsi="Calibri" w:cs="Calibri"/>
          <w:color w:val="000000"/>
          <w:sz w:val="28"/>
          <w:szCs w:val="28"/>
          <w:u w:val="single"/>
        </w:rPr>
        <w:t xml:space="preserve"> </w:t>
      </w:r>
      <w:r>
        <w:rPr>
          <w:rFonts w:ascii="Calibri" w:hAnsi="Calibri" w:cs="Calibri"/>
          <w:color w:val="000000"/>
          <w:sz w:val="28"/>
          <w:szCs w:val="28"/>
          <w:u w:val="single"/>
          <w:shd w:val="clear" w:color="auto" w:fill="00FF00"/>
        </w:rPr>
        <w:t>dominant discourse</w:t>
      </w:r>
      <w:r>
        <w:rPr>
          <w:rFonts w:ascii="Calibri" w:hAnsi="Calibri" w:cs="Calibri"/>
          <w:color w:val="000000"/>
          <w:sz w:val="28"/>
          <w:szCs w:val="28"/>
          <w:u w:val="single"/>
        </w:rPr>
        <w:t xml:space="preserve"> and challenge its power</w:t>
      </w:r>
      <w:r>
        <w:rPr>
          <w:rFonts w:ascii="Calibri" w:hAnsi="Calibri" w:cs="Calibri"/>
          <w:color w:val="000000"/>
          <w:sz w:val="16"/>
          <w:szCs w:val="16"/>
        </w:rPr>
        <w:t>. The hegemonic system of the ruling ideology makes this process of exclusion a consistent routine in a persistent manner of questioning, renegotiating, and displacing the oppositional particulars—i.e., of “</w:t>
      </w:r>
      <w:r>
        <w:rPr>
          <w:rFonts w:ascii="Calibri" w:hAnsi="Calibri" w:cs="Calibri"/>
          <w:color w:val="000000"/>
          <w:sz w:val="28"/>
          <w:szCs w:val="28"/>
          <w:u w:val="single"/>
          <w:shd w:val="clear" w:color="auto" w:fill="00FF00"/>
        </w:rPr>
        <w:t>assuming the gap</w:t>
      </w:r>
      <w:r>
        <w:rPr>
          <w:rFonts w:ascii="Calibri" w:hAnsi="Calibri" w:cs="Calibri"/>
          <w:color w:val="000000"/>
          <w:sz w:val="28"/>
          <w:szCs w:val="28"/>
          <w:u w:val="single"/>
        </w:rPr>
        <w:t xml:space="preserve"> between its own form and content, by conceiving itself as unaccomplished in its very notion.”</w:t>
      </w:r>
      <w:r>
        <w:rPr>
          <w:rFonts w:ascii="Calibri" w:hAnsi="Calibri" w:cs="Calibri"/>
          <w:color w:val="000000"/>
          <w:sz w:val="16"/>
          <w:szCs w:val="16"/>
        </w:rPr>
        <w:t xml:space="preserve"> </w:t>
      </w:r>
      <w:proofErr w:type="spellStart"/>
      <w:r>
        <w:rPr>
          <w:rFonts w:ascii="Calibri" w:hAnsi="Calibri" w:cs="Calibri"/>
          <w:color w:val="000000"/>
          <w:sz w:val="16"/>
          <w:szCs w:val="16"/>
        </w:rPr>
        <w:t>Žižek</w:t>
      </w:r>
      <w:proofErr w:type="spellEnd"/>
      <w:r>
        <w:rPr>
          <w:rFonts w:ascii="Calibri" w:hAnsi="Calibri" w:cs="Calibri"/>
          <w:color w:val="000000"/>
          <w:sz w:val="16"/>
          <w:szCs w:val="16"/>
        </w:rPr>
        <w:t xml:space="preserve"> likens to </w:t>
      </w:r>
      <w:r>
        <w:rPr>
          <w:rFonts w:ascii="Calibri" w:hAnsi="Calibri" w:cs="Calibri"/>
          <w:color w:val="000000"/>
          <w:sz w:val="28"/>
          <w:szCs w:val="28"/>
          <w:u w:val="single"/>
          <w:shd w:val="clear" w:color="auto" w:fill="00FF00"/>
        </w:rPr>
        <w:t>cheating the paradoxical formation of</w:t>
      </w:r>
      <w:r>
        <w:rPr>
          <w:rFonts w:ascii="Calibri" w:hAnsi="Calibri" w:cs="Calibri"/>
          <w:color w:val="000000"/>
          <w:sz w:val="28"/>
          <w:szCs w:val="28"/>
          <w:u w:val="single"/>
        </w:rPr>
        <w:t xml:space="preserve"> the universal hegemony of </w:t>
      </w:r>
      <w:r>
        <w:rPr>
          <w:rFonts w:ascii="Calibri" w:hAnsi="Calibri" w:cs="Calibri"/>
          <w:color w:val="000000"/>
          <w:sz w:val="28"/>
          <w:szCs w:val="28"/>
          <w:u w:val="single"/>
          <w:shd w:val="clear" w:color="auto" w:fill="00FF00"/>
        </w:rPr>
        <w:t>a ruing ideology</w:t>
      </w:r>
      <w:r>
        <w:rPr>
          <w:rFonts w:ascii="Calibri" w:hAnsi="Calibri" w:cs="Calibri"/>
          <w:color w:val="000000"/>
          <w:sz w:val="28"/>
          <w:szCs w:val="28"/>
          <w:u w:val="single"/>
        </w:rPr>
        <w:t>, which in fact has recourse to its insubordinate particulars.</w:t>
      </w:r>
      <w:r>
        <w:rPr>
          <w:rFonts w:ascii="Calibri" w:hAnsi="Calibri" w:cs="Calibri"/>
          <w:color w:val="000000"/>
          <w:sz w:val="16"/>
          <w:szCs w:val="16"/>
        </w:rPr>
        <w:t xml:space="preserve"> He continues: [I]f the ruling ideology </w:t>
      </w:r>
      <w:proofErr w:type="spellStart"/>
      <w:r>
        <w:rPr>
          <w:rFonts w:ascii="Calibri" w:hAnsi="Calibri" w:cs="Calibri"/>
          <w:color w:val="000000"/>
          <w:sz w:val="16"/>
          <w:szCs w:val="16"/>
        </w:rPr>
        <w:t>performatively</w:t>
      </w:r>
      <w:proofErr w:type="spellEnd"/>
      <w:r>
        <w:rPr>
          <w:rFonts w:ascii="Calibri" w:hAnsi="Calibri" w:cs="Calibri"/>
          <w:color w:val="000000"/>
          <w:sz w:val="16"/>
          <w:szCs w:val="16"/>
        </w:rPr>
        <w:t xml:space="preserve"> ‘cheats’ by undermining…its own officially asserted universality, </w:t>
      </w:r>
      <w:r>
        <w:rPr>
          <w:rFonts w:ascii="Calibri" w:hAnsi="Calibri" w:cs="Calibri"/>
          <w:color w:val="000000"/>
          <w:sz w:val="28"/>
          <w:szCs w:val="28"/>
          <w:u w:val="single"/>
          <w:shd w:val="clear" w:color="auto" w:fill="00FF00"/>
        </w:rPr>
        <w:t>progressive politics should</w:t>
      </w:r>
      <w:r>
        <w:rPr>
          <w:rFonts w:ascii="Calibri" w:hAnsi="Calibri" w:cs="Calibri"/>
          <w:color w:val="000000"/>
          <w:sz w:val="28"/>
          <w:szCs w:val="28"/>
          <w:u w:val="single"/>
        </w:rPr>
        <w:t xml:space="preserve"> precisely </w:t>
      </w:r>
      <w:r>
        <w:rPr>
          <w:rFonts w:ascii="Calibri" w:hAnsi="Calibri" w:cs="Calibri"/>
          <w:color w:val="000000"/>
          <w:sz w:val="28"/>
          <w:szCs w:val="28"/>
          <w:u w:val="single"/>
          <w:shd w:val="clear" w:color="auto" w:fill="00FF00"/>
        </w:rPr>
        <w:t>openly practice performative contradiction</w:t>
      </w:r>
      <w:r>
        <w:rPr>
          <w:rFonts w:ascii="Calibri" w:hAnsi="Calibri" w:cs="Calibri"/>
          <w:color w:val="000000"/>
          <w:sz w:val="16"/>
          <w:szCs w:val="16"/>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particular subjects inassimilable to it. On the other hand, such a paradoxical, which </w:t>
      </w:r>
      <w:proofErr w:type="spellStart"/>
      <w:r>
        <w:rPr>
          <w:rFonts w:ascii="Calibri" w:hAnsi="Calibri" w:cs="Calibri"/>
          <w:color w:val="000000"/>
          <w:sz w:val="16"/>
          <w:szCs w:val="16"/>
        </w:rPr>
        <w:t>Žižek</w:t>
      </w:r>
      <w:proofErr w:type="spellEnd"/>
      <w:r>
        <w:rPr>
          <w:rFonts w:ascii="Calibri" w:hAnsi="Calibri" w:cs="Calibri"/>
          <w:color w:val="000000"/>
          <w:sz w:val="16"/>
          <w:szCs w:val="16"/>
        </w:rPr>
        <w:t xml:space="preserve"> translates as </w:t>
      </w:r>
      <w:r>
        <w:rPr>
          <w:rFonts w:ascii="Calibri" w:hAnsi="Calibri" w:cs="Calibri"/>
          <w:color w:val="000000"/>
          <w:sz w:val="28"/>
          <w:szCs w:val="28"/>
          <w:u w:val="single"/>
        </w:rPr>
        <w:t xml:space="preserve">cheating, identity of the inassimilable subjects also creates a </w:t>
      </w:r>
      <w:r>
        <w:rPr>
          <w:rFonts w:ascii="Calibri" w:hAnsi="Calibri" w:cs="Calibri"/>
          <w:color w:val="000000"/>
          <w:sz w:val="28"/>
          <w:szCs w:val="28"/>
          <w:u w:val="single"/>
          <w:shd w:val="clear" w:color="auto" w:fill="00FF00"/>
        </w:rPr>
        <w:t>performative</w:t>
      </w:r>
      <w:r>
        <w:rPr>
          <w:rFonts w:ascii="Calibri" w:hAnsi="Calibri" w:cs="Calibri"/>
          <w:color w:val="000000"/>
          <w:sz w:val="28"/>
          <w:szCs w:val="28"/>
          <w:u w:val="single"/>
        </w:rPr>
        <w:t xml:space="preserve"> locus of </w:t>
      </w:r>
      <w:r>
        <w:rPr>
          <w:rFonts w:ascii="Calibri" w:hAnsi="Calibri" w:cs="Calibri"/>
          <w:color w:val="000000"/>
          <w:sz w:val="28"/>
          <w:szCs w:val="28"/>
          <w:u w:val="single"/>
          <w:shd w:val="clear" w:color="auto" w:fill="00FF00"/>
        </w:rPr>
        <w:t>inconsistency</w:t>
      </w:r>
      <w:r>
        <w:rPr>
          <w:rFonts w:ascii="Calibri" w:hAnsi="Calibri" w:cs="Calibri"/>
          <w:color w:val="000000"/>
          <w:sz w:val="28"/>
          <w:szCs w:val="28"/>
          <w:u w:val="single"/>
        </w:rPr>
        <w:t xml:space="preserve">, exclusion, and exception in the hegemonic space of the ruling ideology </w:t>
      </w:r>
      <w:r>
        <w:rPr>
          <w:rFonts w:ascii="Calibri" w:hAnsi="Calibri" w:cs="Calibri"/>
          <w:color w:val="000000"/>
          <w:sz w:val="28"/>
          <w:szCs w:val="28"/>
          <w:u w:val="single"/>
          <w:shd w:val="clear" w:color="auto" w:fill="00FF00"/>
        </w:rPr>
        <w:t>as a</w:t>
      </w:r>
      <w:r>
        <w:rPr>
          <w:rFonts w:ascii="Calibri" w:hAnsi="Calibri" w:cs="Calibri"/>
          <w:color w:val="000000"/>
          <w:sz w:val="28"/>
          <w:szCs w:val="28"/>
          <w:u w:val="single"/>
        </w:rPr>
        <w:t xml:space="preserve"> kind of </w:t>
      </w:r>
      <w:r>
        <w:rPr>
          <w:rFonts w:ascii="Calibri" w:hAnsi="Calibri" w:cs="Calibri"/>
          <w:color w:val="000000"/>
          <w:sz w:val="28"/>
          <w:szCs w:val="28"/>
          <w:u w:val="single"/>
          <w:shd w:val="clear" w:color="auto" w:fill="00FF00"/>
        </w:rPr>
        <w:t>buffer zone</w:t>
      </w:r>
      <w:r>
        <w:rPr>
          <w:rFonts w:ascii="Calibri" w:hAnsi="Calibri" w:cs="Calibri"/>
          <w:color w:val="000000"/>
          <w:sz w:val="28"/>
          <w:szCs w:val="28"/>
          <w:u w:val="single"/>
        </w:rPr>
        <w:t xml:space="preserve"> </w:t>
      </w:r>
      <w:r>
        <w:rPr>
          <w:rFonts w:ascii="Calibri" w:hAnsi="Calibri" w:cs="Calibri"/>
          <w:color w:val="000000"/>
          <w:sz w:val="28"/>
          <w:szCs w:val="28"/>
          <w:u w:val="single"/>
          <w:shd w:val="clear" w:color="auto" w:fill="00FF00"/>
        </w:rPr>
        <w:t>between the</w:t>
      </w:r>
      <w:r>
        <w:rPr>
          <w:rFonts w:ascii="Calibri" w:hAnsi="Calibri" w:cs="Calibri"/>
          <w:color w:val="000000"/>
          <w:sz w:val="28"/>
          <w:szCs w:val="28"/>
          <w:u w:val="single"/>
        </w:rPr>
        <w:t xml:space="preserve"> universal (the </w:t>
      </w:r>
      <w:r>
        <w:rPr>
          <w:rFonts w:ascii="Calibri" w:hAnsi="Calibri" w:cs="Calibri"/>
          <w:color w:val="000000"/>
          <w:sz w:val="28"/>
          <w:szCs w:val="28"/>
          <w:u w:val="single"/>
          <w:shd w:val="clear" w:color="auto" w:fill="00FF00"/>
        </w:rPr>
        <w:t>ruling ideology</w:t>
      </w:r>
      <w:r>
        <w:rPr>
          <w:rFonts w:ascii="Calibri" w:hAnsi="Calibri" w:cs="Calibri"/>
          <w:color w:val="000000"/>
          <w:sz w:val="28"/>
          <w:szCs w:val="28"/>
          <w:u w:val="single"/>
        </w:rPr>
        <w:t xml:space="preserve">) </w:t>
      </w:r>
      <w:r>
        <w:rPr>
          <w:rFonts w:ascii="Calibri" w:hAnsi="Calibri" w:cs="Calibri"/>
          <w:color w:val="000000"/>
          <w:sz w:val="28"/>
          <w:szCs w:val="28"/>
          <w:u w:val="single"/>
          <w:shd w:val="clear" w:color="auto" w:fill="00FF00"/>
        </w:rPr>
        <w:t>and</w:t>
      </w:r>
      <w:r>
        <w:rPr>
          <w:rFonts w:ascii="Calibri" w:hAnsi="Calibri" w:cs="Calibri"/>
          <w:color w:val="000000"/>
          <w:sz w:val="28"/>
          <w:szCs w:val="28"/>
          <w:u w:val="single"/>
        </w:rPr>
        <w:t xml:space="preserve"> the particular (the </w:t>
      </w:r>
      <w:r>
        <w:rPr>
          <w:rFonts w:ascii="Calibri" w:hAnsi="Calibri" w:cs="Calibri"/>
          <w:color w:val="000000"/>
          <w:sz w:val="28"/>
          <w:szCs w:val="28"/>
          <w:u w:val="single"/>
          <w:shd w:val="clear" w:color="auto" w:fill="00FF00"/>
        </w:rPr>
        <w:t>subject of exclusion</w:t>
      </w:r>
      <w:r>
        <w:rPr>
          <w:rFonts w:ascii="Calibri" w:hAnsi="Calibri" w:cs="Calibri"/>
          <w:color w:val="000000"/>
          <w:sz w:val="28"/>
          <w:szCs w:val="28"/>
          <w:u w:val="single"/>
        </w:rPr>
        <w:t>)</w:t>
      </w:r>
      <w:r>
        <w:rPr>
          <w:rFonts w:ascii="Calibri" w:hAnsi="Calibri" w:cs="Calibri"/>
          <w:color w:val="000000"/>
          <w:sz w:val="16"/>
          <w:szCs w:val="16"/>
        </w:rPr>
        <w:t xml:space="preserve">. This buffer zone, or </w:t>
      </w:r>
      <w:r>
        <w:rPr>
          <w:rFonts w:ascii="Calibri" w:hAnsi="Calibri" w:cs="Calibri"/>
          <w:color w:val="000000"/>
          <w:sz w:val="28"/>
          <w:szCs w:val="28"/>
          <w:u w:val="single"/>
        </w:rPr>
        <w:t xml:space="preserve">ideological gap, works as a sort of structural </w:t>
      </w:r>
      <w:r>
        <w:rPr>
          <w:rFonts w:ascii="Calibri" w:hAnsi="Calibri" w:cs="Calibri"/>
          <w:color w:val="000000"/>
          <w:sz w:val="28"/>
          <w:szCs w:val="28"/>
          <w:u w:val="single"/>
          <w:shd w:val="clear" w:color="auto" w:fill="00FF00"/>
        </w:rPr>
        <w:t>short circuit</w:t>
      </w:r>
      <w:r>
        <w:rPr>
          <w:rFonts w:ascii="Calibri" w:hAnsi="Calibri" w:cs="Calibri"/>
          <w:color w:val="000000"/>
          <w:sz w:val="28"/>
          <w:szCs w:val="28"/>
          <w:u w:val="single"/>
        </w:rPr>
        <w:t xml:space="preserve"> between </w:t>
      </w:r>
      <w:r>
        <w:rPr>
          <w:rFonts w:ascii="Calibri" w:hAnsi="Calibri" w:cs="Calibri"/>
          <w:color w:val="000000"/>
          <w:sz w:val="28"/>
          <w:szCs w:val="28"/>
          <w:u w:val="single"/>
          <w:shd w:val="clear" w:color="auto" w:fill="00FF00"/>
        </w:rPr>
        <w:t>them</w:t>
      </w:r>
      <w:r>
        <w:rPr>
          <w:rFonts w:ascii="Calibri" w:hAnsi="Calibri" w:cs="Calibri"/>
          <w:color w:val="000000"/>
          <w:sz w:val="28"/>
          <w:szCs w:val="28"/>
          <w:u w:val="single"/>
        </w:rPr>
        <w:t>, for the act of cheating is what they both want from each other for their own sake. I</w:t>
      </w:r>
      <w:r>
        <w:rPr>
          <w:rFonts w:ascii="Calibri" w:hAnsi="Calibri" w:cs="Calibri"/>
          <w:color w:val="000000"/>
          <w:sz w:val="16"/>
          <w:szCs w:val="16"/>
        </w:rPr>
        <w:t xml:space="preserve">n light of progressive politics, the particular subject, the inconsistent site of exclusion, can appropriate the self-contradictory performance of cheating for its own exclusive inclusion as the perverse site of exception. </w:t>
      </w:r>
      <w:r>
        <w:rPr>
          <w:rFonts w:ascii="Calibri" w:hAnsi="Calibri" w:cs="Calibri"/>
          <w:color w:val="000000"/>
          <w:sz w:val="28"/>
          <w:szCs w:val="28"/>
          <w:u w:val="single"/>
          <w:shd w:val="clear" w:color="auto" w:fill="00FF00"/>
        </w:rPr>
        <w:t>The performative</w:t>
      </w:r>
      <w:r>
        <w:rPr>
          <w:rFonts w:ascii="Calibri" w:hAnsi="Calibri" w:cs="Calibri"/>
          <w:color w:val="000000"/>
          <w:sz w:val="28"/>
          <w:szCs w:val="28"/>
          <w:u w:val="single"/>
        </w:rPr>
        <w:t xml:space="preserve"> </w:t>
      </w:r>
      <w:r>
        <w:rPr>
          <w:rFonts w:ascii="Calibri" w:hAnsi="Calibri" w:cs="Calibri"/>
          <w:color w:val="000000"/>
          <w:sz w:val="28"/>
          <w:szCs w:val="28"/>
          <w:u w:val="single"/>
          <w:shd w:val="clear" w:color="auto" w:fill="00FF00"/>
        </w:rPr>
        <w:t>contradiction of</w:t>
      </w:r>
      <w:r>
        <w:rPr>
          <w:rFonts w:ascii="Calibri" w:hAnsi="Calibri" w:cs="Calibri"/>
          <w:color w:val="000000"/>
          <w:sz w:val="28"/>
          <w:szCs w:val="28"/>
          <w:u w:val="single"/>
        </w:rPr>
        <w:t xml:space="preserve"> the U.S. </w:t>
      </w:r>
      <w:r>
        <w:rPr>
          <w:rFonts w:ascii="Calibri" w:hAnsi="Calibri" w:cs="Calibri"/>
          <w:color w:val="000000"/>
          <w:sz w:val="28"/>
          <w:szCs w:val="28"/>
          <w:u w:val="single"/>
          <w:shd w:val="clear" w:color="auto" w:fill="00FF00"/>
        </w:rPr>
        <w:t>neoliberal expansionism</w:t>
      </w:r>
      <w:r>
        <w:rPr>
          <w:rFonts w:ascii="Calibri" w:hAnsi="Calibri" w:cs="Calibri"/>
          <w:color w:val="000000"/>
          <w:sz w:val="28"/>
          <w:szCs w:val="28"/>
          <w:u w:val="single"/>
        </w:rPr>
        <w:t xml:space="preserve"> </w:t>
      </w:r>
      <w:r>
        <w:rPr>
          <w:rFonts w:ascii="Calibri" w:hAnsi="Calibri" w:cs="Calibri"/>
          <w:color w:val="000000"/>
          <w:sz w:val="28"/>
          <w:szCs w:val="28"/>
          <w:u w:val="single"/>
          <w:shd w:val="clear" w:color="auto" w:fill="00FF00"/>
        </w:rPr>
        <w:t>enables Mei-Li</w:t>
      </w:r>
      <w:r>
        <w:rPr>
          <w:rFonts w:ascii="Calibri" w:hAnsi="Calibri" w:cs="Calibri"/>
          <w:color w:val="000000"/>
          <w:sz w:val="28"/>
          <w:szCs w:val="28"/>
          <w:u w:val="single"/>
        </w:rPr>
        <w:t xml:space="preserve"> </w:t>
      </w:r>
      <w:r>
        <w:rPr>
          <w:rFonts w:ascii="Calibri" w:hAnsi="Calibri" w:cs="Calibri"/>
          <w:color w:val="000000"/>
          <w:sz w:val="28"/>
          <w:szCs w:val="28"/>
          <w:u w:val="single"/>
          <w:shd w:val="clear" w:color="auto" w:fill="00FF00"/>
        </w:rPr>
        <w:t>to become</w:t>
      </w:r>
      <w:r>
        <w:rPr>
          <w:rFonts w:ascii="Calibri" w:hAnsi="Calibri" w:cs="Calibri"/>
          <w:color w:val="000000"/>
          <w:sz w:val="28"/>
          <w:szCs w:val="28"/>
          <w:u w:val="single"/>
        </w:rPr>
        <w:t xml:space="preserve"> the inconsistent </w:t>
      </w:r>
      <w:r>
        <w:rPr>
          <w:rFonts w:ascii="Calibri" w:hAnsi="Calibri" w:cs="Calibri"/>
          <w:color w:val="000000"/>
          <w:sz w:val="28"/>
          <w:szCs w:val="28"/>
          <w:u w:val="single"/>
          <w:shd w:val="clear" w:color="auto" w:fill="00FF00"/>
        </w:rPr>
        <w:t>subject of exception</w:t>
      </w:r>
      <w:r>
        <w:rPr>
          <w:rFonts w:ascii="Calibri" w:hAnsi="Calibri" w:cs="Calibri"/>
          <w:color w:val="000000"/>
          <w:sz w:val="28"/>
          <w:szCs w:val="28"/>
          <w:u w:val="single"/>
        </w:rPr>
        <w:t>—a female Oriental illegal-immigrant who marries for love and can be naturalized as a lawful citizen subject.</w:t>
      </w:r>
      <w:r>
        <w:rPr>
          <w:rFonts w:ascii="Calibri" w:hAnsi="Calibri" w:cs="Calibri"/>
          <w:color w:val="000000"/>
          <w:sz w:val="16"/>
          <w:szCs w:val="16"/>
        </w:rPr>
        <w:t xml:space="preserve"> Nonetheless, it is not so much obvious as problematic to assume that her desire to be American citizen is spontaneously transparent and self-oriented. On the one hand, the hegemonic ideology of Cold War neoliberalism wants the particular Oriental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w:t>
      </w:r>
      <w:proofErr w:type="spellStart"/>
      <w:r>
        <w:rPr>
          <w:rFonts w:ascii="Calibri" w:hAnsi="Calibri" w:cs="Calibri"/>
          <w:color w:val="000000"/>
          <w:sz w:val="16"/>
          <w:szCs w:val="16"/>
        </w:rPr>
        <w:t>Inderpal</w:t>
      </w:r>
      <w:proofErr w:type="spellEnd"/>
      <w:r>
        <w:rPr>
          <w:rFonts w:ascii="Calibri" w:hAnsi="Calibri" w:cs="Calibri"/>
          <w:color w:val="000000"/>
          <w:sz w:val="16"/>
          <w:szCs w:val="16"/>
        </w:rPr>
        <w:t xml:space="preserve">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w:t>
      </w:r>
      <w:proofErr w:type="spellStart"/>
      <w:r>
        <w:rPr>
          <w:rFonts w:ascii="Calibri" w:hAnsi="Calibri" w:cs="Calibri"/>
          <w:color w:val="000000"/>
          <w:sz w:val="16"/>
          <w:szCs w:val="16"/>
        </w:rPr>
        <w:t>post industrial</w:t>
      </w:r>
      <w:proofErr w:type="spellEnd"/>
      <w:r>
        <w:rPr>
          <w:rFonts w:ascii="Calibri" w:hAnsi="Calibri" w:cs="Calibri"/>
          <w:color w:val="000000"/>
          <w:sz w:val="16"/>
          <w:szCs w:val="16"/>
        </w:rPr>
        <w:t xml:space="preserve"> society, in which serious labor is put into producing the conditions of consciousness in which buying can occur” (30</w:t>
      </w:r>
      <w:r>
        <w:rPr>
          <w:rFonts w:ascii="Calibri" w:hAnsi="Calibri" w:cs="Calibri"/>
          <w:color w:val="000000"/>
          <w:sz w:val="28"/>
          <w:szCs w:val="28"/>
          <w:u w:val="single"/>
        </w:rPr>
        <w:t xml:space="preserve">). Asians’ desire for American citizenship should be considered not so much a transparently self-serving choice as a constituted one, for no other choices can possibly be made to remain un-civilized in U.S. neoliberal capitalism. In this framework, Mei-Li’s </w:t>
      </w:r>
      <w:r>
        <w:rPr>
          <w:rFonts w:ascii="Calibri" w:hAnsi="Calibri" w:cs="Calibri"/>
          <w:color w:val="000000"/>
          <w:sz w:val="28"/>
          <w:szCs w:val="28"/>
          <w:u w:val="single"/>
          <w:shd w:val="clear" w:color="auto" w:fill="00FF00"/>
        </w:rPr>
        <w:t>double identity</w:t>
      </w:r>
      <w:r>
        <w:rPr>
          <w:rFonts w:ascii="Calibri" w:hAnsi="Calibri" w:cs="Calibri"/>
          <w:color w:val="000000"/>
          <w:sz w:val="28"/>
          <w:szCs w:val="28"/>
          <w:u w:val="single"/>
        </w:rPr>
        <w:t xml:space="preserve"> bears upon her politically-salient </w:t>
      </w:r>
      <w:r>
        <w:rPr>
          <w:rFonts w:ascii="Calibri" w:hAnsi="Calibri" w:cs="Calibri"/>
          <w:color w:val="000000"/>
          <w:sz w:val="28"/>
          <w:szCs w:val="28"/>
          <w:u w:val="single"/>
          <w:shd w:val="clear" w:color="auto" w:fill="00FF00"/>
        </w:rPr>
        <w:t>use</w:t>
      </w:r>
      <w:r>
        <w:rPr>
          <w:rFonts w:ascii="Calibri" w:hAnsi="Calibri" w:cs="Calibri"/>
          <w:color w:val="000000"/>
          <w:sz w:val="28"/>
          <w:szCs w:val="28"/>
          <w:u w:val="single"/>
        </w:rPr>
        <w:t xml:space="preserve"> of “</w:t>
      </w:r>
      <w:r>
        <w:rPr>
          <w:rFonts w:ascii="Calibri" w:hAnsi="Calibri" w:cs="Calibri"/>
          <w:color w:val="000000"/>
          <w:sz w:val="28"/>
          <w:szCs w:val="28"/>
          <w:u w:val="single"/>
          <w:shd w:val="clear" w:color="auto" w:fill="00FF00"/>
        </w:rPr>
        <w:t>performative contradiction</w:t>
      </w:r>
      <w:r>
        <w:rPr>
          <w:rFonts w:ascii="Calibri" w:hAnsi="Calibri" w:cs="Calibri"/>
          <w:color w:val="000000"/>
          <w:sz w:val="28"/>
          <w:szCs w:val="28"/>
          <w:u w:val="single"/>
        </w:rPr>
        <w:t xml:space="preserve">,” by which </w:t>
      </w:r>
      <w:r>
        <w:rPr>
          <w:rFonts w:ascii="Calibri" w:hAnsi="Calibri" w:cs="Calibri"/>
          <w:color w:val="000000"/>
          <w:sz w:val="28"/>
          <w:szCs w:val="28"/>
          <w:u w:val="single"/>
        </w:rPr>
        <w:lastRenderedPageBreak/>
        <w:t xml:space="preserve">she </w:t>
      </w:r>
      <w:r>
        <w:rPr>
          <w:rFonts w:ascii="Calibri" w:hAnsi="Calibri" w:cs="Calibri"/>
          <w:color w:val="000000"/>
          <w:sz w:val="28"/>
          <w:szCs w:val="28"/>
          <w:u w:val="single"/>
          <w:shd w:val="clear" w:color="auto" w:fill="00FF00"/>
        </w:rPr>
        <w:t>becomes a member of</w:t>
      </w:r>
      <w:r>
        <w:rPr>
          <w:rFonts w:ascii="Calibri" w:hAnsi="Calibri" w:cs="Calibri"/>
          <w:color w:val="000000"/>
          <w:sz w:val="28"/>
          <w:szCs w:val="28"/>
          <w:u w:val="single"/>
        </w:rPr>
        <w:t xml:space="preserve"> American civil </w:t>
      </w:r>
      <w:r>
        <w:rPr>
          <w:rFonts w:ascii="Calibri" w:hAnsi="Calibri" w:cs="Calibri"/>
          <w:color w:val="000000"/>
          <w:sz w:val="28"/>
          <w:szCs w:val="28"/>
          <w:u w:val="single"/>
          <w:shd w:val="clear" w:color="auto" w:fill="00FF00"/>
        </w:rPr>
        <w:t>society</w:t>
      </w:r>
      <w:r>
        <w:rPr>
          <w:rFonts w:ascii="Calibri" w:hAnsi="Calibri" w:cs="Calibri"/>
          <w:color w:val="000000"/>
          <w:sz w:val="28"/>
          <w:szCs w:val="28"/>
          <w:u w:val="single"/>
        </w:rPr>
        <w:t xml:space="preserve"> with a free but pretended choice—namely, a choice only to become American and thus civilized.</w:t>
      </w:r>
    </w:p>
    <w:p w:rsidR="00447D2E" w:rsidRDefault="00447D2E" w:rsidP="00CC201B">
      <w:pPr>
        <w:spacing w:line="240" w:lineRule="auto"/>
        <w:rPr>
          <w:rFonts w:ascii="Arial" w:eastAsia="Times New Roman" w:hAnsi="Arial" w:cs="Arial"/>
          <w:b/>
          <w:bCs/>
          <w:i/>
          <w:iCs/>
          <w:color w:val="000000"/>
          <w:sz w:val="28"/>
          <w:szCs w:val="28"/>
          <w:lang w:eastAsia="zh-CN"/>
        </w:rPr>
      </w:pPr>
    </w:p>
    <w:p w:rsidR="00CC201B" w:rsidRPr="00CC201B" w:rsidRDefault="00CC201B" w:rsidP="00CC201B">
      <w:pPr>
        <w:spacing w:line="240" w:lineRule="auto"/>
        <w:rPr>
          <w:rFonts w:ascii="Times New Roman" w:eastAsia="Times New Roman" w:hAnsi="Times New Roman" w:cs="Times New Roman"/>
          <w:sz w:val="24"/>
          <w:szCs w:val="24"/>
          <w:lang w:eastAsia="zh-CN"/>
        </w:rPr>
      </w:pPr>
      <w:proofErr w:type="spellStart"/>
      <w:r w:rsidRPr="00CC201B">
        <w:rPr>
          <w:rFonts w:ascii="Arial" w:eastAsia="Times New Roman" w:hAnsi="Arial" w:cs="Arial"/>
          <w:b/>
          <w:bCs/>
          <w:i/>
          <w:iCs/>
          <w:color w:val="000000"/>
          <w:sz w:val="28"/>
          <w:szCs w:val="28"/>
          <w:lang w:eastAsia="zh-CN"/>
        </w:rPr>
        <w:t>Underview</w:t>
      </w:r>
      <w:proofErr w:type="spellEnd"/>
      <w:r w:rsidRPr="00CC201B">
        <w:rPr>
          <w:rFonts w:ascii="Arial" w:eastAsia="Times New Roman" w:hAnsi="Arial" w:cs="Arial"/>
          <w:color w:val="000000"/>
          <w:sz w:val="28"/>
          <w:szCs w:val="28"/>
          <w:lang w:eastAsia="zh-CN"/>
        </w:rPr>
        <w:t>:</w:t>
      </w:r>
    </w:p>
    <w:p w:rsidR="00A95652" w:rsidRPr="00B55AD5" w:rsidRDefault="001A4F4D" w:rsidP="00B55AD5">
      <w:r>
        <w:rPr>
          <w:rFonts w:ascii="Arial" w:eastAsia="Times New Roman" w:hAnsi="Arial" w:cs="Arial"/>
          <w:color w:val="000000"/>
          <w:lang w:eastAsia="zh-CN"/>
        </w:rPr>
        <w:t xml:space="preserve">Varies by round </w:t>
      </w:r>
      <w:proofErr w:type="spellStart"/>
      <w:r>
        <w:rPr>
          <w:rFonts w:ascii="Arial" w:eastAsia="Times New Roman" w:hAnsi="Arial" w:cs="Arial"/>
          <w:color w:val="000000"/>
          <w:lang w:eastAsia="zh-CN"/>
        </w:rPr>
        <w:t>hmu</w:t>
      </w:r>
      <w:proofErr w:type="spellEnd"/>
      <w:r>
        <w:rPr>
          <w:rFonts w:ascii="Arial" w:eastAsia="Times New Roman" w:hAnsi="Arial" w:cs="Arial"/>
          <w:color w:val="000000"/>
          <w:lang w:eastAsia="zh-CN"/>
        </w:rPr>
        <w:t xml:space="preserve"> if u want previous UVs</w:t>
      </w:r>
      <w:bookmarkStart w:id="0" w:name="_GoBack"/>
      <w:bookmarkEnd w:id="0"/>
      <w:r w:rsidR="00447D2E">
        <w:rPr>
          <w:rFonts w:ascii="Arial" w:eastAsia="Times New Roman" w:hAnsi="Arial" w:cs="Arial"/>
          <w:color w:val="000000"/>
          <w:lang w:eastAsia="zh-CN"/>
        </w:rPr>
        <w:t xml:space="preserve"> </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200944"/>
    <w:multiLevelType w:val="multilevel"/>
    <w:tmpl w:val="5AF85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746CE5"/>
    <w:multiLevelType w:val="multilevel"/>
    <w:tmpl w:val="D9DC4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81680860"/>
    <w:docVar w:name="VerbatimVersion" w:val="5.1"/>
  </w:docVars>
  <w:rsids>
    <w:rsidRoot w:val="00CC201B"/>
    <w:rsid w:val="000139A3"/>
    <w:rsid w:val="00100833"/>
    <w:rsid w:val="00104529"/>
    <w:rsid w:val="00105942"/>
    <w:rsid w:val="00107396"/>
    <w:rsid w:val="00144A4C"/>
    <w:rsid w:val="00176AB0"/>
    <w:rsid w:val="00177B7D"/>
    <w:rsid w:val="0018322D"/>
    <w:rsid w:val="001A4F4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7D2E"/>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201B"/>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3866C2-1D96-41EA-AD42-CE2509F27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A4F4D"/>
    <w:rPr>
      <w:rFonts w:ascii="Calibri" w:hAnsi="Calibri"/>
    </w:rPr>
  </w:style>
  <w:style w:type="paragraph" w:styleId="Heading1">
    <w:name w:val="heading 1"/>
    <w:aliases w:val="Pocket"/>
    <w:basedOn w:val="Normal"/>
    <w:next w:val="Normal"/>
    <w:link w:val="Heading1Char"/>
    <w:qFormat/>
    <w:rsid w:val="001A4F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A4F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A4F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A4F4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A4F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4F4D"/>
  </w:style>
  <w:style w:type="character" w:customStyle="1" w:styleId="Heading1Char">
    <w:name w:val="Heading 1 Char"/>
    <w:aliases w:val="Pocket Char"/>
    <w:basedOn w:val="DefaultParagraphFont"/>
    <w:link w:val="Heading1"/>
    <w:rsid w:val="001A4F4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A4F4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A4F4D"/>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A4F4D"/>
    <w:rPr>
      <w:rFonts w:ascii="Calibri" w:eastAsiaTheme="majorEastAsia" w:hAnsi="Calibri" w:cstheme="majorBidi"/>
      <w:b/>
      <w:iCs/>
      <w:sz w:val="26"/>
    </w:rPr>
  </w:style>
  <w:style w:type="character" w:styleId="Emphasis">
    <w:name w:val="Emphasis"/>
    <w:basedOn w:val="DefaultParagraphFont"/>
    <w:uiPriority w:val="7"/>
    <w:qFormat/>
    <w:rsid w:val="001A4F4D"/>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1A4F4D"/>
    <w:rPr>
      <w:b/>
      <w:bCs/>
      <w:sz w:val="26"/>
      <w:u w:val="none"/>
    </w:rPr>
  </w:style>
  <w:style w:type="character" w:customStyle="1" w:styleId="StyleUnderline">
    <w:name w:val="Style Underline"/>
    <w:aliases w:val="Underline"/>
    <w:basedOn w:val="DefaultParagraphFont"/>
    <w:uiPriority w:val="6"/>
    <w:qFormat/>
    <w:rsid w:val="001A4F4D"/>
    <w:rPr>
      <w:b w:val="0"/>
      <w:sz w:val="22"/>
      <w:u w:val="single"/>
    </w:rPr>
  </w:style>
  <w:style w:type="character" w:styleId="Hyperlink">
    <w:name w:val="Hyperlink"/>
    <w:basedOn w:val="DefaultParagraphFont"/>
    <w:uiPriority w:val="99"/>
    <w:semiHidden/>
    <w:unhideWhenUsed/>
    <w:rsid w:val="001A4F4D"/>
    <w:rPr>
      <w:color w:val="auto"/>
      <w:u w:val="none"/>
    </w:rPr>
  </w:style>
  <w:style w:type="character" w:styleId="FollowedHyperlink">
    <w:name w:val="FollowedHyperlink"/>
    <w:basedOn w:val="DefaultParagraphFont"/>
    <w:uiPriority w:val="99"/>
    <w:semiHidden/>
    <w:unhideWhenUsed/>
    <w:rsid w:val="001A4F4D"/>
    <w:rPr>
      <w:color w:val="auto"/>
      <w:u w:val="none"/>
    </w:rPr>
  </w:style>
  <w:style w:type="paragraph" w:styleId="NormalWeb">
    <w:name w:val="Normal (Web)"/>
    <w:basedOn w:val="Normal"/>
    <w:uiPriority w:val="99"/>
    <w:semiHidden/>
    <w:unhideWhenUsed/>
    <w:rsid w:val="00CC201B"/>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tab-span">
    <w:name w:val="apple-tab-span"/>
    <w:basedOn w:val="DefaultParagraphFont"/>
    <w:rsid w:val="00CC20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955637">
      <w:bodyDiv w:val="1"/>
      <w:marLeft w:val="0"/>
      <w:marRight w:val="0"/>
      <w:marTop w:val="0"/>
      <w:marBottom w:val="0"/>
      <w:divBdr>
        <w:top w:val="none" w:sz="0" w:space="0" w:color="auto"/>
        <w:left w:val="none" w:sz="0" w:space="0" w:color="auto"/>
        <w:bottom w:val="none" w:sz="0" w:space="0" w:color="auto"/>
        <w:right w:val="none" w:sz="0" w:space="0" w:color="auto"/>
      </w:divBdr>
    </w:div>
    <w:div w:id="806045809">
      <w:bodyDiv w:val="1"/>
      <w:marLeft w:val="0"/>
      <w:marRight w:val="0"/>
      <w:marTop w:val="0"/>
      <w:marBottom w:val="0"/>
      <w:divBdr>
        <w:top w:val="none" w:sz="0" w:space="0" w:color="auto"/>
        <w:left w:val="none" w:sz="0" w:space="0" w:color="auto"/>
        <w:bottom w:val="none" w:sz="0" w:space="0" w:color="auto"/>
        <w:right w:val="none" w:sz="0" w:space="0" w:color="auto"/>
      </w:divBdr>
    </w:div>
    <w:div w:id="880097003">
      <w:bodyDiv w:val="1"/>
      <w:marLeft w:val="0"/>
      <w:marRight w:val="0"/>
      <w:marTop w:val="0"/>
      <w:marBottom w:val="0"/>
      <w:divBdr>
        <w:top w:val="none" w:sz="0" w:space="0" w:color="auto"/>
        <w:left w:val="none" w:sz="0" w:space="0" w:color="auto"/>
        <w:bottom w:val="none" w:sz="0" w:space="0" w:color="auto"/>
        <w:right w:val="none" w:sz="0" w:space="0" w:color="auto"/>
      </w:divBdr>
    </w:div>
    <w:div w:id="1262376274">
      <w:bodyDiv w:val="1"/>
      <w:marLeft w:val="0"/>
      <w:marRight w:val="0"/>
      <w:marTop w:val="0"/>
      <w:marBottom w:val="0"/>
      <w:divBdr>
        <w:top w:val="none" w:sz="0" w:space="0" w:color="auto"/>
        <w:left w:val="none" w:sz="0" w:space="0" w:color="auto"/>
        <w:bottom w:val="none" w:sz="0" w:space="0" w:color="auto"/>
        <w:right w:val="none" w:sz="0" w:space="0" w:color="auto"/>
      </w:divBdr>
    </w:div>
    <w:div w:id="1479152941">
      <w:bodyDiv w:val="1"/>
      <w:marLeft w:val="0"/>
      <w:marRight w:val="0"/>
      <w:marTop w:val="0"/>
      <w:marBottom w:val="0"/>
      <w:divBdr>
        <w:top w:val="none" w:sz="0" w:space="0" w:color="auto"/>
        <w:left w:val="none" w:sz="0" w:space="0" w:color="auto"/>
        <w:bottom w:val="none" w:sz="0" w:space="0" w:color="auto"/>
        <w:right w:val="none" w:sz="0" w:space="0" w:color="auto"/>
      </w:divBdr>
    </w:div>
    <w:div w:id="153900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sol3/papers.cfm?abstract_id=2948030" TargetMode="External"/><Relationship Id="rId3" Type="http://schemas.openxmlformats.org/officeDocument/2006/relationships/styles" Target="styles.xml"/><Relationship Id="rId7" Type="http://schemas.openxmlformats.org/officeDocument/2006/relationships/hyperlink" Target="https://www.npr.org/sections/codeswitch/2017/06/16/532697303/how-american-unions-tried-to-wage-a-war-against-chinese-restaurants-in-the-u-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d.ohiolink.edu/apexprod/rws_etd/send_file/send?accession=osu1405525061&amp;disposition=inlin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enement.org/blog/where-miss-sigel-met-her-slayer/" TargetMode="External"/><Relationship Id="rId4" Type="http://schemas.openxmlformats.org/officeDocument/2006/relationships/settings" Target="settings.xml"/><Relationship Id="rId9" Type="http://schemas.openxmlformats.org/officeDocument/2006/relationships/hyperlink" Target="http://www.npr.org/sections/codeswitch/2017/05/05/527091890/the-135-year-bridge-between-the-chinese-exclusion-act-and-a-proposed-travel-b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C7F97-6455-4AE6-82A8-31424ADBD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75</TotalTime>
  <Pages>12</Pages>
  <Words>15736</Words>
  <Characters>89701</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2021-11-05T22:08:00Z</dcterms:created>
  <dcterms:modified xsi:type="dcterms:W3CDTF">2021-11-05T23:25:00Z</dcterms:modified>
</cp:coreProperties>
</file>