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DAD33" w14:textId="07105697" w:rsidR="00F938A9" w:rsidRPr="00035913" w:rsidRDefault="00F938A9" w:rsidP="00F938A9">
      <w:pPr>
        <w:pStyle w:val="Heading4"/>
      </w:pPr>
      <w:r w:rsidRPr="00035913">
        <w:t xml:space="preserve">[Malott 18] Capitalism is a bundle of contradictions strapped together by brutal expansion and violence – internal contradictions of labor and capital fuels the expansion and exploitation but simultaneously creates the tools of its own destruction </w:t>
      </w:r>
      <w:r w:rsidR="002C7304" w:rsidRPr="00035913">
        <w:t>– thus the ROB is to vote for the</w:t>
      </w:r>
    </w:p>
    <w:p w14:paraId="225A648E" w14:textId="77777777" w:rsidR="00F938A9" w:rsidRPr="00035913" w:rsidRDefault="00F938A9" w:rsidP="00F938A9">
      <w:pPr>
        <w:spacing w:after="0" w:line="240" w:lineRule="auto"/>
      </w:pPr>
      <w:r w:rsidRPr="00035913">
        <w:rPr>
          <w:rStyle w:val="Heading4Char"/>
        </w:rPr>
        <w:t>Malott 18</w:t>
      </w:r>
      <w:r w:rsidRPr="00035913">
        <w:t>[ (Curry Malott is an Associate Professor in the department of Educational Foundations and Policy Studies at West Chester University of Pennsylvania, US. His teaching and research focus on Marxist educational theory and the history of education.) “What Is Dialectical Materialism? An Introduction.” Liberation School, 4 Apr. 2018, liberationschool.org/what-is-dialectical-materialism-an-introduction/?fbclid=IwAR2ZhW5ws9_sfJOSFxuy5YD7kUMY7PQKjWY0JUnTONE4mbIM_0-rzuJJfPk. Accessed 9 July 2021.] Comrade PW</w:t>
      </w:r>
    </w:p>
    <w:p w14:paraId="3369EE04" w14:textId="77777777" w:rsidR="00F938A9" w:rsidRPr="00035913" w:rsidRDefault="00F938A9" w:rsidP="00F938A9">
      <w:pPr>
        <w:spacing w:after="0" w:line="240" w:lineRule="auto"/>
      </w:pPr>
    </w:p>
    <w:p w14:paraId="7043FC29" w14:textId="1ED90005" w:rsidR="00F938A9" w:rsidRPr="00035913" w:rsidRDefault="00F938A9" w:rsidP="00F938A9">
      <w:pPr>
        <w:rPr>
          <w:sz w:val="16"/>
        </w:rPr>
      </w:pPr>
      <w:r w:rsidRPr="00035913">
        <w:rPr>
          <w:sz w:val="16"/>
          <w:szCs w:val="16"/>
        </w:rPr>
        <w:t>What is Marx’s method? In developing</w:t>
      </w:r>
      <w:r w:rsidRPr="00035913">
        <w:rPr>
          <w:sz w:val="16"/>
        </w:rPr>
        <w:t xml:space="preserve"> his method, Marx challenged what he considered to be vulgar materialism for its tendency to ignore the totality and the relationship between consciousness and material reality. A philosophical term, the </w:t>
      </w:r>
      <w:r w:rsidRPr="00035913">
        <w:rPr>
          <w:rStyle w:val="StyleUnderline"/>
        </w:rPr>
        <w:t>“</w:t>
      </w:r>
      <w:r w:rsidRPr="00035913">
        <w:rPr>
          <w:rStyle w:val="Emphasis"/>
        </w:rPr>
        <w:t>totality” refers to the total of existence in any given moment</w:t>
      </w:r>
      <w:r w:rsidRPr="00035913">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sidRPr="00035913">
        <w:rPr>
          <w:rStyle w:val="StyleUnderline"/>
        </w:rPr>
        <w:t xml:space="preserve"> </w:t>
      </w:r>
      <w:r w:rsidRPr="00035913">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035913">
        <w:rPr>
          <w:rStyle w:val="StyleUnderline"/>
        </w:rPr>
        <w:t>the working-class must</w:t>
      </w:r>
      <w:r w:rsidRPr="00035913">
        <w:rPr>
          <w:sz w:val="16"/>
        </w:rPr>
        <w:t xml:space="preserve"> not only </w:t>
      </w:r>
      <w:r w:rsidRPr="00035913">
        <w:rPr>
          <w:rStyle w:val="StyleUnderline"/>
        </w:rPr>
        <w:t>understand the interaction of forces behind the development of society, but</w:t>
      </w:r>
      <w:r w:rsidRPr="00035913">
        <w:rPr>
          <w:sz w:val="16"/>
        </w:rPr>
        <w:t xml:space="preserve"> it must </w:t>
      </w:r>
      <w:r w:rsidRPr="00035913">
        <w:rPr>
          <w:rStyle w:val="StyleUnderline"/>
        </w:rPr>
        <w:t>understand itself as one of those forces. The dialectic is a powerful weapon because it breaks through the capitalist illusion of individualism</w:t>
      </w:r>
      <w:r w:rsidRPr="00035913">
        <w:rPr>
          <w:sz w:val="16"/>
        </w:rPr>
        <w:t xml:space="preserve"> and atomism </w:t>
      </w:r>
      <w:r w:rsidRPr="00035913">
        <w:rPr>
          <w:rStyle w:val="StyleUnderline"/>
        </w:rPr>
        <w:t xml:space="preserve">and disrupts the idea that isolated facts speak for themselves. </w:t>
      </w:r>
      <w:r w:rsidRPr="00035913">
        <w:rPr>
          <w:rStyle w:val="Emphasis"/>
        </w:rPr>
        <w:t>Only by situating facts</w:t>
      </w:r>
      <w:r w:rsidRPr="00035913">
        <w:rPr>
          <w:rStyle w:val="StyleUnderline"/>
        </w:rPr>
        <w:t xml:space="preserve"> or ideas </w:t>
      </w:r>
      <w:r w:rsidRPr="00035913">
        <w:rPr>
          <w:rStyle w:val="Emphasis"/>
        </w:rPr>
        <w:t>in the historical totality of society do they begin to make real sense</w:t>
      </w:r>
      <w:r w:rsidRPr="00035913">
        <w:rPr>
          <w:sz w:val="16"/>
        </w:rPr>
        <w:t xml:space="preserve">. To comprehend this revolutionary </w:t>
      </w:r>
      <w:proofErr w:type="gramStart"/>
      <w:r w:rsidRPr="00035913">
        <w:rPr>
          <w:sz w:val="16"/>
        </w:rPr>
        <w:t>movement</w:t>
      </w:r>
      <w:proofErr w:type="gramEnd"/>
      <w:r w:rsidRPr="00035913">
        <w:rPr>
          <w:sz w:val="16"/>
        </w:rPr>
        <w:t xml:space="preserve"> </w:t>
      </w:r>
      <w:r w:rsidRPr="00035913">
        <w:rPr>
          <w:rStyle w:val="StyleUnderline"/>
        </w:rPr>
        <w:t>we must conceive the interaction of forces as much more than the</w:t>
      </w:r>
      <w:r w:rsidRPr="00035913">
        <w:rPr>
          <w:sz w:val="16"/>
        </w:rPr>
        <w:t xml:space="preserve"> interaction of </w:t>
      </w:r>
      <w:r w:rsidRPr="00035913">
        <w:rPr>
          <w:rStyle w:val="StyleUnderline"/>
        </w:rPr>
        <w:t xml:space="preserve">static and independent entities. </w:t>
      </w:r>
      <w:r w:rsidRPr="00035913">
        <w:rPr>
          <w:rStyle w:val="Emphasis"/>
        </w:rPr>
        <w:t>When</w:t>
      </w:r>
      <w:r w:rsidRPr="00035913">
        <w:rPr>
          <w:sz w:val="16"/>
        </w:rPr>
        <w:t xml:space="preserve"> the parts of the </w:t>
      </w:r>
      <w:r w:rsidRPr="00035913">
        <w:rPr>
          <w:rStyle w:val="Emphasis"/>
        </w:rPr>
        <w:t xml:space="preserve">totality change, their relationship to </w:t>
      </w:r>
      <w:r w:rsidRPr="00035913">
        <w:rPr>
          <w:rStyle w:val="StyleUnderline"/>
        </w:rPr>
        <w:t xml:space="preserve">the </w:t>
      </w:r>
      <w:r w:rsidRPr="00035913">
        <w:rPr>
          <w:rStyle w:val="Emphasis"/>
        </w:rPr>
        <w:t>totality changes, and they themselves change</w:t>
      </w:r>
      <w:r w:rsidRPr="00035913">
        <w:rPr>
          <w:sz w:val="16"/>
        </w:rPr>
        <w:t xml:space="preserve">. </w:t>
      </w:r>
      <w:r w:rsidRPr="00035913">
        <w:rPr>
          <w:rStyle w:val="Emphasis"/>
        </w:rPr>
        <w:t>Dialectics</w:t>
      </w:r>
      <w:r w:rsidRPr="00035913">
        <w:rPr>
          <w:rStyle w:val="StyleUnderline"/>
        </w:rPr>
        <w:t xml:space="preserve"> </w:t>
      </w:r>
      <w:r w:rsidRPr="00035913">
        <w:rPr>
          <w:rStyle w:val="Emphasis"/>
        </w:rPr>
        <w:t>presents</w:t>
      </w:r>
      <w:r w:rsidRPr="00035913">
        <w:rPr>
          <w:rStyle w:val="StyleUnderline"/>
        </w:rPr>
        <w:t xml:space="preserve"> </w:t>
      </w:r>
      <w:r w:rsidRPr="00035913">
        <w:rPr>
          <w:rStyle w:val="Emphasis"/>
        </w:rPr>
        <w:t>reality as an ongoing social process; nothing is ever static or fixed</w:t>
      </w:r>
      <w:r w:rsidRPr="00035913">
        <w:rPr>
          <w:sz w:val="16"/>
        </w:rPr>
        <w:t xml:space="preserve">. </w:t>
      </w:r>
      <w:r w:rsidRPr="00035913">
        <w:rPr>
          <w:rStyle w:val="Emphasis"/>
        </w:rPr>
        <w:t>Dialectics is</w:t>
      </w:r>
      <w:r w:rsidRPr="00035913">
        <w:rPr>
          <w:sz w:val="16"/>
        </w:rPr>
        <w:t xml:space="preserve"> both </w:t>
      </w:r>
      <w:r w:rsidRPr="00035913">
        <w:rPr>
          <w:rStyle w:val="StyleUnderline"/>
        </w:rPr>
        <w:t xml:space="preserve">a </w:t>
      </w:r>
      <w:r w:rsidRPr="00035913">
        <w:rPr>
          <w:rStyle w:val="Emphasis"/>
        </w:rPr>
        <w:t>method</w:t>
      </w:r>
      <w:r w:rsidRPr="00035913">
        <w:rPr>
          <w:sz w:val="16"/>
        </w:rPr>
        <w:t xml:space="preserve">–or a way of investigating and </w:t>
      </w:r>
      <w:r w:rsidRPr="00035913">
        <w:rPr>
          <w:rStyle w:val="StyleUnderline"/>
        </w:rPr>
        <w:t>understanding phenomena–an</w:t>
      </w:r>
      <w:r w:rsidRPr="00035913">
        <w:rPr>
          <w:rStyle w:val="Emphasis"/>
        </w:rPr>
        <w:t>d a fact of existenc</w:t>
      </w:r>
      <w:r w:rsidRPr="00035913">
        <w:rPr>
          <w:rStyle w:val="StyleUnderline"/>
        </w:rPr>
        <w:t>e</w:t>
      </w:r>
      <w:r w:rsidRPr="00035913">
        <w:rPr>
          <w:sz w:val="16"/>
        </w:rPr>
        <w:t xml:space="preserve">. For Engels, what is most central to </w:t>
      </w:r>
      <w:r w:rsidRPr="00035913">
        <w:rPr>
          <w:rStyle w:val="Emphasis"/>
        </w:rPr>
        <w:t>dialectics is the tendency toward perpetual “motion and development”</w:t>
      </w:r>
      <w:r w:rsidRPr="00035913">
        <w:rPr>
          <w:sz w:val="16"/>
        </w:rPr>
        <w:t xml:space="preserve"> (1894/1987, 131). What follows is a summary of the dialectical theory of movement and change. The concept around which </w:t>
      </w:r>
      <w:r w:rsidRPr="00035913">
        <w:rPr>
          <w:rStyle w:val="StyleUnderline"/>
        </w:rPr>
        <w:t xml:space="preserve">the dialectical understanding of development </w:t>
      </w:r>
      <w:r w:rsidRPr="00035913">
        <w:rPr>
          <w:rStyle w:val="Emphasis"/>
        </w:rPr>
        <w:t>revolves</w:t>
      </w:r>
      <w:r w:rsidRPr="00035913">
        <w:rPr>
          <w:sz w:val="16"/>
        </w:rPr>
        <w:t xml:space="preserve"> is </w:t>
      </w:r>
      <w:r w:rsidRPr="00035913">
        <w:rPr>
          <w:rStyle w:val="Emphasis"/>
        </w:rPr>
        <w:t>the negation of the negation</w:t>
      </w:r>
      <w:r w:rsidRPr="00035913">
        <w:rPr>
          <w:rStyle w:val="StyleUnderline"/>
        </w:rPr>
        <w:t xml:space="preserve">, </w:t>
      </w:r>
      <w:r w:rsidRPr="00035913">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w:t>
      </w:r>
      <w:proofErr w:type="gramStart"/>
      <w:r w:rsidRPr="00035913">
        <w:rPr>
          <w:sz w:val="16"/>
        </w:rPr>
        <w:t>The</w:t>
      </w:r>
      <w:proofErr w:type="gramEnd"/>
      <w:r w:rsidRPr="00035913">
        <w:rPr>
          <w:sz w:val="16"/>
        </w:rPr>
        <w:t xml:space="preserve"> tendency toward the negation of the negation is arguably at the heart of dialectical development. Engels, for example, notes that the negation of the negation is “extremely general—and for this reason extremely far-reaching and important” (1894/1987, 131). The </w:t>
      </w:r>
      <w:r w:rsidRPr="00035913">
        <w:rPr>
          <w:rStyle w:val="StyleUnderline"/>
        </w:rPr>
        <w:t xml:space="preserve">negation of the negation refers </w:t>
      </w:r>
      <w:r w:rsidRPr="00035913">
        <w:rPr>
          <w:sz w:val="16"/>
        </w:rPr>
        <w:t xml:space="preserve">specifically </w:t>
      </w:r>
      <w:r w:rsidRPr="00035913">
        <w:rPr>
          <w:rStyle w:val="Emphasis"/>
        </w:rPr>
        <w:t>to the way that phenomena and structures produce their opposites</w:t>
      </w:r>
      <w:r w:rsidRPr="00035913">
        <w:rPr>
          <w:rStyle w:val="StyleUnderline"/>
        </w:rPr>
        <w:t>. For example</w:t>
      </w:r>
      <w:r w:rsidRPr="00035913">
        <w:rPr>
          <w:sz w:val="16"/>
        </w:rPr>
        <w:t xml:space="preserve">, in the first volume of Capital, </w:t>
      </w:r>
      <w:r w:rsidRPr="00035913">
        <w:rPr>
          <w:rStyle w:val="StyleUnderline"/>
        </w:rPr>
        <w:t>Marx</w:t>
      </w:r>
      <w:r w:rsidRPr="00035913">
        <w:rPr>
          <w:sz w:val="16"/>
        </w:rPr>
        <w:t xml:space="preserve"> (1867/1967) </w:t>
      </w:r>
      <w:r w:rsidRPr="00035913">
        <w:rPr>
          <w:rStyle w:val="StyleUnderline"/>
        </w:rPr>
        <w:t xml:space="preserve">writes that </w:t>
      </w:r>
      <w:r w:rsidRPr="00035913">
        <w:rPr>
          <w:rStyle w:val="Emphasis"/>
        </w:rPr>
        <w:t xml:space="preserve">capitalist private property is the negation </w:t>
      </w:r>
      <w:r w:rsidRPr="00035913">
        <w:rPr>
          <w:rStyle w:val="StyleUnderline"/>
        </w:rPr>
        <w:t xml:space="preserve">of </w:t>
      </w:r>
      <w:r w:rsidRPr="00035913">
        <w:rPr>
          <w:rStyle w:val="Emphasis"/>
        </w:rPr>
        <w:t>individual private property</w:t>
      </w:r>
      <w:r w:rsidRPr="00035913">
        <w:rPr>
          <w:sz w:val="16"/>
        </w:rPr>
        <w:t xml:space="preserve">, or property held by the proprietor or individual laborer. </w:t>
      </w:r>
      <w:r w:rsidRPr="00035913">
        <w:rPr>
          <w:rStyle w:val="StyleUnderline"/>
        </w:rPr>
        <w:t>Peasant</w:t>
      </w:r>
      <w:r w:rsidRPr="00035913">
        <w:rPr>
          <w:sz w:val="16"/>
        </w:rPr>
        <w:t xml:space="preserve"> proprietors, </w:t>
      </w:r>
      <w:r w:rsidRPr="00035913">
        <w:rPr>
          <w:rStyle w:val="StyleUnderline"/>
        </w:rPr>
        <w:t xml:space="preserve">as small-scale industrial producers, tended to own </w:t>
      </w:r>
      <w:r w:rsidRPr="00035913">
        <w:rPr>
          <w:sz w:val="16"/>
        </w:rPr>
        <w:t xml:space="preserve">private property </w:t>
      </w:r>
      <w:r w:rsidRPr="00035913">
        <w:rPr>
          <w:rStyle w:val="StyleUnderline"/>
        </w:rPr>
        <w:t>and produced their own means of subsistence</w:t>
      </w:r>
      <w:r w:rsidRPr="00035913">
        <w:rPr>
          <w:sz w:val="16"/>
        </w:rPr>
        <w:t xml:space="preserve">. This small-scale, scattered, petty industry of the peasants was </w:t>
      </w:r>
      <w:r w:rsidRPr="00035913">
        <w:rPr>
          <w:rStyle w:val="StyleUnderline"/>
        </w:rPr>
        <w:t>limited</w:t>
      </w:r>
      <w:r w:rsidRPr="00035913">
        <w:rPr>
          <w:sz w:val="16"/>
        </w:rPr>
        <w:t xml:space="preserve"> in terms of its ability </w:t>
      </w:r>
      <w:r w:rsidRPr="00035913">
        <w:rPr>
          <w:rStyle w:val="StyleUnderline"/>
        </w:rPr>
        <w:t>to foster economic growth. The advent of the capitalist</w:t>
      </w:r>
      <w:r w:rsidRPr="00035913">
        <w:rPr>
          <w:sz w:val="16"/>
        </w:rPr>
        <w:t xml:space="preserve"> era </w:t>
      </w:r>
      <w:r w:rsidRPr="00035913">
        <w:rPr>
          <w:rStyle w:val="StyleUnderline"/>
        </w:rPr>
        <w:t xml:space="preserve">included the expropriation of the peasants from their means of production. </w:t>
      </w:r>
      <w:r w:rsidRPr="00035913">
        <w:rPr>
          <w:rStyle w:val="Emphasis"/>
        </w:rPr>
        <w:t>The logic of</w:t>
      </w:r>
      <w:r w:rsidRPr="00035913">
        <w:rPr>
          <w:rStyle w:val="StyleUnderline"/>
        </w:rPr>
        <w:t xml:space="preserve"> the </w:t>
      </w:r>
      <w:r w:rsidRPr="00035913">
        <w:rPr>
          <w:rStyle w:val="Emphasis"/>
        </w:rPr>
        <w:t>feudal system and exchange created the agencies of its own annihilation.</w:t>
      </w:r>
      <w:r w:rsidRPr="00035913">
        <w:rPr>
          <w:sz w:val="16"/>
        </w:rPr>
        <w:t xml:space="preserve"> While feudalism was overcome in capitalism, aspects of it were preserved but reconfigured in a way to facilitate economic growth. For example, </w:t>
      </w:r>
      <w:r w:rsidRPr="00035913">
        <w:rPr>
          <w:rStyle w:val="StyleUnderline"/>
        </w:rPr>
        <w:t xml:space="preserve">the </w:t>
      </w:r>
      <w:r w:rsidRPr="00035913">
        <w:rPr>
          <w:rStyle w:val="Emphasis"/>
        </w:rPr>
        <w:t>private property of peasants was abolished, but</w:t>
      </w:r>
      <w:r w:rsidRPr="00035913">
        <w:rPr>
          <w:rStyle w:val="StyleUnderline"/>
        </w:rPr>
        <w:t xml:space="preserve"> </w:t>
      </w:r>
      <w:r w:rsidRPr="00035913">
        <w:rPr>
          <w:rStyle w:val="Emphasis"/>
        </w:rPr>
        <w:t>private property itself was not</w:t>
      </w:r>
      <w:r w:rsidRPr="00035913">
        <w:rPr>
          <w:rStyle w:val="StyleUnderline"/>
        </w:rPr>
        <w:t xml:space="preserve">. </w:t>
      </w:r>
      <w:r w:rsidRPr="00035913">
        <w:rPr>
          <w:sz w:val="16"/>
        </w:rPr>
        <w:t>Capitalism concentrates and centralizes property, tending towards monopoly. Bigger capitalists buy out or otherwise out maneuver smaller capitalists</w:t>
      </w:r>
      <w:r w:rsidRPr="00035913">
        <w:rPr>
          <w:rStyle w:val="StyleUnderline"/>
        </w:rPr>
        <w:t xml:space="preserve">. At the same time, </w:t>
      </w:r>
      <w:r w:rsidRPr="00035913">
        <w:rPr>
          <w:rStyle w:val="Emphasis"/>
        </w:rPr>
        <w:t>cap</w:t>
      </w:r>
      <w:r w:rsidRPr="00035913">
        <w:rPr>
          <w:rStyle w:val="StyleUnderline"/>
        </w:rPr>
        <w:t xml:space="preserve">italism </w:t>
      </w:r>
      <w:r w:rsidRPr="00035913">
        <w:rPr>
          <w:rStyle w:val="Emphasis"/>
        </w:rPr>
        <w:t>creates its antagonist: the working class</w:t>
      </w:r>
      <w:r w:rsidRPr="00035913">
        <w:rPr>
          <w:rStyle w:val="StyleUnderline"/>
        </w:rPr>
        <w:t xml:space="preserve">. As capital grows so too does the working class. </w:t>
      </w:r>
      <w:r w:rsidRPr="00035913">
        <w:rPr>
          <w:rStyle w:val="Emphasis"/>
        </w:rPr>
        <w:t>These contradictions</w:t>
      </w:r>
      <w:r w:rsidRPr="00035913">
        <w:rPr>
          <w:rStyle w:val="StyleUnderline"/>
        </w:rPr>
        <w:t xml:space="preserve"> </w:t>
      </w:r>
      <w:r w:rsidRPr="00035913">
        <w:rPr>
          <w:rStyle w:val="Emphasis"/>
        </w:rPr>
        <w:t>provide the basis for</w:t>
      </w:r>
      <w:r w:rsidRPr="00035913">
        <w:rPr>
          <w:rStyle w:val="StyleUnderline"/>
        </w:rPr>
        <w:t xml:space="preserve"> the second negation: the expropriation of the expropriators,</w:t>
      </w:r>
      <w:r w:rsidRPr="00035913">
        <w:rPr>
          <w:sz w:val="16"/>
        </w:rPr>
        <w:t xml:space="preserve"> or </w:t>
      </w:r>
      <w:r w:rsidRPr="00035913">
        <w:rPr>
          <w:rStyle w:val="StyleUnderline"/>
        </w:rPr>
        <w:t xml:space="preserve">the </w:t>
      </w:r>
      <w:r w:rsidRPr="00035913">
        <w:rPr>
          <w:rStyle w:val="Emphasis"/>
        </w:rPr>
        <w:t>transformation of capitalism into socialism</w:t>
      </w:r>
      <w:r w:rsidRPr="00035913">
        <w:rPr>
          <w:rStyle w:val="StyleUnderline"/>
        </w:rPr>
        <w:t>. Under socialism the means of production that existed under capitalism are preserved. Instead</w:t>
      </w:r>
      <w:r w:rsidRPr="00035913">
        <w:rPr>
          <w:sz w:val="16"/>
        </w:rPr>
        <w:t xml:space="preserve"> of being held in private </w:t>
      </w:r>
      <w:r w:rsidRPr="00035913">
        <w:rPr>
          <w:rStyle w:val="StyleUnderline"/>
        </w:rPr>
        <w:t>they are held in common. In place of exploitation</w:t>
      </w:r>
      <w:r w:rsidRPr="00035913">
        <w:rPr>
          <w:sz w:val="16"/>
        </w:rPr>
        <w:t xml:space="preserve"> the means </w:t>
      </w:r>
      <w:r w:rsidRPr="00035913">
        <w:rPr>
          <w:rStyle w:val="StyleUnderline"/>
        </w:rPr>
        <w:t>of production are put in the service of meeting the</w:t>
      </w:r>
      <w:r w:rsidRPr="00035913">
        <w:rPr>
          <w:sz w:val="16"/>
        </w:rPr>
        <w:t xml:space="preserve"> many </w:t>
      </w:r>
      <w:r w:rsidRPr="00035913">
        <w:rPr>
          <w:rStyle w:val="StyleUnderline"/>
        </w:rPr>
        <w:t xml:space="preserve">needs of the producers. This process is called </w:t>
      </w:r>
      <w:r w:rsidRPr="00035913">
        <w:rPr>
          <w:rStyle w:val="Emphasis"/>
        </w:rPr>
        <w:t>sublation</w:t>
      </w:r>
      <w:r w:rsidRPr="00035913">
        <w:rPr>
          <w:sz w:val="16"/>
        </w:rPr>
        <w:t xml:space="preserve">. When something is sublated it is </w:t>
      </w:r>
      <w:r w:rsidRPr="00035913">
        <w:rPr>
          <w:rStyle w:val="Emphasis"/>
        </w:rPr>
        <w:t>both overcome yet preserved</w:t>
      </w:r>
      <w:r w:rsidRPr="00035913">
        <w:rPr>
          <w:rStyle w:val="StyleUnderline"/>
        </w:rPr>
        <w:t xml:space="preserve">. </w:t>
      </w:r>
      <w:r w:rsidRPr="00035913">
        <w:rPr>
          <w:sz w:val="16"/>
        </w:rPr>
        <w:t xml:space="preserve">We can also see </w:t>
      </w:r>
      <w:r w:rsidRPr="00035913">
        <w:rPr>
          <w:rStyle w:val="StyleUnderline"/>
        </w:rPr>
        <w:t>sublation</w:t>
      </w:r>
      <w:r w:rsidRPr="00035913">
        <w:rPr>
          <w:sz w:val="16"/>
        </w:rPr>
        <w:t xml:space="preserve"> at work </w:t>
      </w:r>
      <w:r w:rsidRPr="00035913">
        <w:rPr>
          <w:rStyle w:val="StyleUnderline"/>
        </w:rPr>
        <w:t xml:space="preserve">in Marx’s theory of monopoly. Monopolies create the material basis for socialism as they aggregate and concentrate productive forces. </w:t>
      </w:r>
      <w:r w:rsidRPr="00035913">
        <w:rPr>
          <w:rStyle w:val="Emphasis"/>
        </w:rPr>
        <w:t>Socialist revolution expropriates</w:t>
      </w:r>
      <w:r w:rsidRPr="00035913">
        <w:rPr>
          <w:rStyle w:val="StyleUnderline"/>
        </w:rPr>
        <w:t xml:space="preserve"> these </w:t>
      </w:r>
      <w:r w:rsidRPr="00035913">
        <w:rPr>
          <w:rStyle w:val="Emphasis"/>
        </w:rPr>
        <w:t>from the capitalists, but</w:t>
      </w:r>
      <w:r w:rsidRPr="00035913">
        <w:rPr>
          <w:sz w:val="16"/>
        </w:rPr>
        <w:t xml:space="preserve"> instead of breaking them up into smaller enterprises, the working class </w:t>
      </w:r>
      <w:r w:rsidRPr="00035913">
        <w:rPr>
          <w:rStyle w:val="Emphasis"/>
        </w:rPr>
        <w:t>takes control of them</w:t>
      </w:r>
      <w:r w:rsidRPr="00035913">
        <w:rPr>
          <w:rStyle w:val="StyleUnderline"/>
        </w:rPr>
        <w:t xml:space="preserve"> as they are</w:t>
      </w:r>
      <w:r w:rsidRPr="00035913">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w:t>
      </w:r>
      <w:proofErr w:type="gramStart"/>
      <w:r w:rsidRPr="00035913">
        <w:rPr>
          <w:sz w:val="16"/>
        </w:rPr>
        <w:t>revolutions</w:t>
      </w:r>
      <w:proofErr w:type="gramEnd"/>
      <w:r w:rsidRPr="00035913">
        <w:rPr>
          <w:sz w:val="16"/>
        </w:rPr>
        <w:t xml:space="preserve"> but they are not sufficient. If they were sufficient, then we would already be living under socialism! The interpenetration of opposites What compels </w:t>
      </w:r>
      <w:r w:rsidRPr="00035913">
        <w:rPr>
          <w:rStyle w:val="StyleUnderline"/>
        </w:rPr>
        <w:t>entities</w:t>
      </w:r>
      <w:r w:rsidRPr="00035913">
        <w:rPr>
          <w:sz w:val="16"/>
        </w:rPr>
        <w:t xml:space="preserve"> to be </w:t>
      </w:r>
      <w:r w:rsidRPr="00035913">
        <w:rPr>
          <w:rStyle w:val="StyleUnderline"/>
        </w:rPr>
        <w:t>in a constant state of motion are their internal contradictions</w:t>
      </w:r>
      <w:r w:rsidRPr="00035913">
        <w:rPr>
          <w:sz w:val="16"/>
        </w:rPr>
        <w:t xml:space="preserve">, or the </w:t>
      </w:r>
      <w:r w:rsidRPr="00035913">
        <w:rPr>
          <w:rStyle w:val="StyleUnderline"/>
        </w:rPr>
        <w:t xml:space="preserve">forces generated by the unity of opposites. The </w:t>
      </w:r>
      <w:r w:rsidRPr="00035913">
        <w:rPr>
          <w:rStyle w:val="Emphasis"/>
        </w:rPr>
        <w:t>most</w:t>
      </w:r>
      <w:r w:rsidRPr="00035913">
        <w:rPr>
          <w:sz w:val="16"/>
        </w:rPr>
        <w:t xml:space="preserve"> central or </w:t>
      </w:r>
      <w:r w:rsidRPr="00035913">
        <w:rPr>
          <w:rStyle w:val="Emphasis"/>
        </w:rPr>
        <w:t>essential contradiction within capitalism is</w:t>
      </w:r>
      <w:r w:rsidRPr="00035913">
        <w:rPr>
          <w:rStyle w:val="StyleUnderline"/>
        </w:rPr>
        <w:t xml:space="preserve"> between </w:t>
      </w:r>
      <w:r w:rsidRPr="00035913">
        <w:rPr>
          <w:rStyle w:val="Emphasis"/>
        </w:rPr>
        <w:t>labor and capital</w:t>
      </w:r>
      <w:r w:rsidRPr="00035913">
        <w:rPr>
          <w:sz w:val="16"/>
        </w:rPr>
        <w:t xml:space="preserve">. </w:t>
      </w:r>
      <w:r w:rsidRPr="00035913">
        <w:rPr>
          <w:rStyle w:val="StyleUnderline"/>
        </w:rPr>
        <w:t>Labor and capital are opposites because they have contradictory drives.</w:t>
      </w:r>
      <w:r w:rsidRPr="00035913">
        <w:rPr>
          <w:sz w:val="16"/>
        </w:rPr>
        <w:t xml:space="preserve"> For example, historically, </w:t>
      </w:r>
      <w:r w:rsidRPr="00035913">
        <w:rPr>
          <w:rStyle w:val="Emphasis"/>
        </w:rPr>
        <w:t>labor</w:t>
      </w:r>
      <w:r w:rsidRPr="00035913">
        <w:rPr>
          <w:rStyle w:val="StyleUnderline"/>
        </w:rPr>
        <w:t xml:space="preserve"> has</w:t>
      </w:r>
      <w:r w:rsidRPr="00035913">
        <w:rPr>
          <w:sz w:val="16"/>
        </w:rPr>
        <w:t xml:space="preserve"> spontaneously </w:t>
      </w:r>
      <w:r w:rsidRPr="00035913">
        <w:rPr>
          <w:rStyle w:val="Emphasis"/>
        </w:rPr>
        <w:t>sought to decrease the rate of exploitation</w:t>
      </w:r>
      <w:r w:rsidRPr="00035913">
        <w:rPr>
          <w:rStyle w:val="StyleUnderline"/>
        </w:rPr>
        <w:t xml:space="preserve"> by collectively bargaining</w:t>
      </w:r>
      <w:r w:rsidRPr="00035913">
        <w:rPr>
          <w:sz w:val="16"/>
        </w:rPr>
        <w:t xml:space="preserve"> for higher wages, better conditions, benefits, and so on. When successful, these decrease profit margins. </w:t>
      </w:r>
      <w:r w:rsidRPr="00035913">
        <w:rPr>
          <w:rStyle w:val="Emphasis"/>
        </w:rPr>
        <w:t>Capital</w:t>
      </w:r>
      <w:r w:rsidRPr="00035913">
        <w:rPr>
          <w:rStyle w:val="StyleUnderline"/>
        </w:rPr>
        <w:t xml:space="preserve">, on the other hand, </w:t>
      </w:r>
      <w:r w:rsidRPr="00035913">
        <w:rPr>
          <w:rStyle w:val="Emphasis"/>
        </w:rPr>
        <w:t>seeks to</w:t>
      </w:r>
      <w:r w:rsidRPr="00035913">
        <w:rPr>
          <w:rStyle w:val="StyleUnderline"/>
        </w:rPr>
        <w:t xml:space="preserve"> always </w:t>
      </w:r>
      <w:r w:rsidRPr="00035913">
        <w:rPr>
          <w:rStyle w:val="Emphasis"/>
        </w:rPr>
        <w:t>increase the rate of exploitation</w:t>
      </w:r>
      <w:r w:rsidRPr="00035913">
        <w:rPr>
          <w:sz w:val="16"/>
        </w:rPr>
        <w:t xml:space="preserve">. </w:t>
      </w:r>
      <w:r w:rsidRPr="00035913">
        <w:rPr>
          <w:rStyle w:val="StyleUnderline"/>
        </w:rPr>
        <w:t>Labor and capital are</w:t>
      </w:r>
      <w:r w:rsidRPr="00035913">
        <w:rPr>
          <w:sz w:val="16"/>
        </w:rPr>
        <w:t xml:space="preserve"> therefore </w:t>
      </w:r>
      <w:r w:rsidRPr="00035913">
        <w:rPr>
          <w:rStyle w:val="Emphasis"/>
        </w:rPr>
        <w:t>compelled by opposite and antagonistic drives</w:t>
      </w:r>
      <w:r w:rsidRPr="00035913">
        <w:rPr>
          <w:rStyle w:val="StyleUnderline"/>
        </w:rPr>
        <w:t xml:space="preserve">. </w:t>
      </w:r>
      <w:r w:rsidRPr="00035913">
        <w:rPr>
          <w:rStyle w:val="Emphasis"/>
        </w:rPr>
        <w:t>This antagonism can be</w:t>
      </w:r>
      <w:r w:rsidRPr="00035913">
        <w:rPr>
          <w:sz w:val="16"/>
        </w:rPr>
        <w:t xml:space="preserve"> managed and</w:t>
      </w:r>
      <w:r w:rsidRPr="00035913">
        <w:rPr>
          <w:rStyle w:val="StyleUnderline"/>
        </w:rPr>
        <w:t xml:space="preserve"> </w:t>
      </w:r>
      <w:r w:rsidRPr="00035913">
        <w:rPr>
          <w:rStyle w:val="Emphasis"/>
        </w:rPr>
        <w:t>mediated</w:t>
      </w:r>
      <w:r w:rsidRPr="00035913">
        <w:rPr>
          <w:rStyle w:val="StyleUnderline"/>
        </w:rPr>
        <w:t xml:space="preserve"> by unions and state regulation, </w:t>
      </w:r>
      <w:r w:rsidRPr="00035913">
        <w:rPr>
          <w:rStyle w:val="Emphasis"/>
        </w:rPr>
        <w:t>but it can only be overcome through the</w:t>
      </w:r>
      <w:r w:rsidRPr="00035913">
        <w:rPr>
          <w:rStyle w:val="StyleUnderline"/>
        </w:rPr>
        <w:t xml:space="preserve"> </w:t>
      </w:r>
      <w:r w:rsidRPr="00035913">
        <w:rPr>
          <w:rStyle w:val="Emphasis"/>
        </w:rPr>
        <w:t>negation of the negation.</w:t>
      </w:r>
      <w:r w:rsidRPr="00035913">
        <w:rPr>
          <w:sz w:val="16"/>
        </w:rPr>
        <w:t xml:space="preserve"> </w:t>
      </w:r>
      <w:r w:rsidRPr="00035913">
        <w:rPr>
          <w:rStyle w:val="StyleUnderline"/>
        </w:rPr>
        <w:t>Labor and capital</w:t>
      </w:r>
      <w:r w:rsidRPr="00035913">
        <w:rPr>
          <w:sz w:val="16"/>
        </w:rPr>
        <w:t xml:space="preserve">, as such, </w:t>
      </w:r>
      <w:r w:rsidRPr="00035913">
        <w:rPr>
          <w:rStyle w:val="StyleUnderline"/>
        </w:rPr>
        <w:t>do not have an independent existence</w:t>
      </w:r>
      <w:r w:rsidRPr="00035913">
        <w:rPr>
          <w:sz w:val="16"/>
        </w:rPr>
        <w:t xml:space="preserve"> apart from each other. To be a </w:t>
      </w:r>
      <w:r w:rsidRPr="00035913">
        <w:rPr>
          <w:rStyle w:val="Emphasis"/>
        </w:rPr>
        <w:t>worker is by def</w:t>
      </w:r>
      <w:r w:rsidRPr="00035913">
        <w:rPr>
          <w:sz w:val="16"/>
        </w:rPr>
        <w:t xml:space="preserve">inition </w:t>
      </w:r>
      <w:r w:rsidRPr="00035913">
        <w:rPr>
          <w:rStyle w:val="Emphasis"/>
        </w:rPr>
        <w:t>to be exploited by capital</w:t>
      </w:r>
      <w:r w:rsidRPr="00035913">
        <w:rPr>
          <w:rStyle w:val="StyleUnderline"/>
        </w:rPr>
        <w:t xml:space="preserve">, </w:t>
      </w:r>
      <w:r w:rsidRPr="00035913">
        <w:rPr>
          <w:rStyle w:val="Emphasis"/>
        </w:rPr>
        <w:t>and</w:t>
      </w:r>
      <w:r w:rsidRPr="00035913">
        <w:rPr>
          <w:sz w:val="16"/>
        </w:rPr>
        <w:t xml:space="preserve"> to be a </w:t>
      </w:r>
      <w:r w:rsidRPr="00035913">
        <w:rPr>
          <w:rStyle w:val="Emphasis"/>
        </w:rPr>
        <w:t>capitalist is by def</w:t>
      </w:r>
      <w:r w:rsidRPr="00035913">
        <w:rPr>
          <w:sz w:val="16"/>
        </w:rPr>
        <w:t xml:space="preserve">inition </w:t>
      </w:r>
      <w:r w:rsidRPr="00035913">
        <w:rPr>
          <w:rStyle w:val="Emphasis"/>
        </w:rPr>
        <w:t>to exploit</w:t>
      </w:r>
      <w:r w:rsidRPr="00035913">
        <w:rPr>
          <w:rStyle w:val="StyleUnderline"/>
        </w:rPr>
        <w:t xml:space="preserve"> </w:t>
      </w:r>
      <w:r w:rsidRPr="00035913">
        <w:rPr>
          <w:rStyle w:val="Emphasis"/>
        </w:rPr>
        <w:t>workers</w:t>
      </w:r>
      <w:r w:rsidRPr="00035913">
        <w:rPr>
          <w:rStyle w:val="StyleUnderline"/>
        </w:rPr>
        <w:t xml:space="preserve">. </w:t>
      </w:r>
      <w:r w:rsidRPr="00035913">
        <w:rPr>
          <w:rStyle w:val="Emphasis"/>
        </w:rPr>
        <w:t>The relationship</w:t>
      </w:r>
      <w:r w:rsidRPr="00035913">
        <w:rPr>
          <w:rStyle w:val="StyleUnderline"/>
        </w:rPr>
        <w:t xml:space="preserve"> between</w:t>
      </w:r>
      <w:r w:rsidRPr="00035913">
        <w:rPr>
          <w:sz w:val="16"/>
        </w:rPr>
        <w:t xml:space="preserve"> labor and capital </w:t>
      </w:r>
      <w:r w:rsidRPr="00035913">
        <w:rPr>
          <w:rStyle w:val="Emphasis"/>
        </w:rPr>
        <w:t>is</w:t>
      </w:r>
      <w:r w:rsidRPr="00035913">
        <w:rPr>
          <w:sz w:val="16"/>
        </w:rPr>
        <w:t xml:space="preserve"> therefore </w:t>
      </w:r>
      <w:r w:rsidRPr="00035913">
        <w:rPr>
          <w:rStyle w:val="Emphasis"/>
        </w:rPr>
        <w:t>internal</w:t>
      </w:r>
      <w:r w:rsidRPr="00035913">
        <w:rPr>
          <w:rStyle w:val="StyleUnderline"/>
        </w:rPr>
        <w:t xml:space="preserve"> and constitutes the totality</w:t>
      </w:r>
      <w:r w:rsidRPr="00035913">
        <w:rPr>
          <w:sz w:val="16"/>
        </w:rPr>
        <w:t xml:space="preserve">. As a relation of exploitation, </w:t>
      </w:r>
      <w:r w:rsidRPr="00035913">
        <w:rPr>
          <w:rStyle w:val="Emphasis"/>
        </w:rPr>
        <w:t>capital is a unity of contradictions</w:t>
      </w:r>
      <w:r w:rsidRPr="00035913">
        <w:rPr>
          <w:rStyle w:val="StyleUnderline"/>
        </w:rPr>
        <w:t>. The dialectical development of this relationship over time is the movement of the balances of forces within capitalism</w:t>
      </w:r>
      <w:r w:rsidRPr="00035913">
        <w:rPr>
          <w:sz w:val="16"/>
        </w:rPr>
        <w:t xml:space="preserve">. A common mistake is to conceptualize the movement generated from </w:t>
      </w:r>
      <w:proofErr w:type="gramStart"/>
      <w:r w:rsidRPr="00035913">
        <w:rPr>
          <w:sz w:val="16"/>
        </w:rPr>
        <w:t>antagonistically-related</w:t>
      </w:r>
      <w:proofErr w:type="gramEnd"/>
      <w:r w:rsidRPr="00035913">
        <w:rPr>
          <w:sz w:val="16"/>
        </w:rPr>
        <w:t xml:space="preserve"> social classes as the interaction of separate forces external to each other. This leads to the </w:t>
      </w:r>
      <w:r w:rsidRPr="00035913">
        <w:rPr>
          <w:rStyle w:val="StyleUnderline"/>
        </w:rPr>
        <w:t>false belief that the role of the working-class</w:t>
      </w:r>
      <w:r w:rsidRPr="00035913">
        <w:rPr>
          <w:sz w:val="16"/>
        </w:rPr>
        <w:t xml:space="preserve"> revolution today </w:t>
      </w:r>
      <w:r w:rsidRPr="00035913">
        <w:rPr>
          <w:rStyle w:val="StyleUnderline"/>
        </w:rPr>
        <w:t>is to destroy capitalism and replace it with socialism. Socialism can only be created out of what already exists. Marx and Engels believed</w:t>
      </w:r>
      <w:r w:rsidRPr="00035913">
        <w:rPr>
          <w:sz w:val="16"/>
        </w:rPr>
        <w:t xml:space="preserve"> that </w:t>
      </w:r>
      <w:r w:rsidRPr="00035913">
        <w:rPr>
          <w:rStyle w:val="StyleUnderline"/>
        </w:rPr>
        <w:t>socialism would first emerge out of the most developed capitalist countries</w:t>
      </w:r>
      <w:r w:rsidRPr="00035913">
        <w:rPr>
          <w:sz w:val="16"/>
        </w:rPr>
        <w:t xml:space="preserve">. This did not turn out to be true, as socialism emerged first in Russia, an underdeveloped, predominantly feudal-based country. Socialism, </w:t>
      </w:r>
      <w:r w:rsidRPr="00035913">
        <w:rPr>
          <w:rStyle w:val="StyleUnderline"/>
        </w:rPr>
        <w:t xml:space="preserve">nevertheless, was ushered in by the producers and created out of an old society, not separate from it. </w:t>
      </w:r>
      <w:r w:rsidRPr="00035913">
        <w:rPr>
          <w:sz w:val="16"/>
        </w:rPr>
        <w:t xml:space="preserve">Quantity into quality </w:t>
      </w:r>
      <w:proofErr w:type="gramStart"/>
      <w:r w:rsidRPr="00035913">
        <w:rPr>
          <w:sz w:val="16"/>
        </w:rPr>
        <w:t>The</w:t>
      </w:r>
      <w:proofErr w:type="gramEnd"/>
      <w:r w:rsidRPr="00035913">
        <w:rPr>
          <w:sz w:val="16"/>
        </w:rPr>
        <w:t xml:space="preserve"> tendency toward the transformation of quantity into quality offers deeper insight into the negation of the negation. So far, we have seen how the essential contradiction within capitalism </w:t>
      </w:r>
      <w:proofErr w:type="gramStart"/>
      <w:r w:rsidRPr="00035913">
        <w:rPr>
          <w:sz w:val="16"/>
        </w:rPr>
        <w:t>is the labor/capital relationship</w:t>
      </w:r>
      <w:proofErr w:type="gramEnd"/>
      <w:r w:rsidRPr="00035913">
        <w:rPr>
          <w:sz w:val="16"/>
        </w:rPr>
        <w:t xml:space="preserve">, which is an example of the unity of opposites. We also saw the sublation of private property from one negated mode of production to the next. Investigating the interrelationship of these two issues will provide the basis for our example of the transformation of quantity into quality. </w:t>
      </w:r>
      <w:r w:rsidRPr="00035913">
        <w:rPr>
          <w:rStyle w:val="Emphasis"/>
        </w:rPr>
        <w:t>The inherently unequal relationship between labor and capital</w:t>
      </w:r>
      <w:r w:rsidRPr="00035913">
        <w:rPr>
          <w:rStyle w:val="StyleUnderline"/>
        </w:rPr>
        <w:t xml:space="preserve"> was </w:t>
      </w:r>
      <w:r w:rsidRPr="00035913">
        <w:rPr>
          <w:rStyle w:val="Emphasis"/>
        </w:rPr>
        <w:t>established</w:t>
      </w:r>
      <w:r w:rsidRPr="00035913">
        <w:rPr>
          <w:sz w:val="16"/>
        </w:rPr>
        <w:t xml:space="preserve">, in part, </w:t>
      </w:r>
      <w:r w:rsidRPr="00035913">
        <w:rPr>
          <w:rStyle w:val="Emphasis"/>
        </w:rPr>
        <w:t>through</w:t>
      </w:r>
      <w:r w:rsidRPr="00035913">
        <w:rPr>
          <w:rStyle w:val="StyleUnderline"/>
        </w:rPr>
        <w:t xml:space="preserve"> the violence of </w:t>
      </w:r>
      <w:r w:rsidRPr="00035913">
        <w:rPr>
          <w:rStyle w:val="Emphasis"/>
        </w:rPr>
        <w:t>expropriating peasants from their means of production</w:t>
      </w:r>
      <w:r w:rsidRPr="00035913">
        <w:rPr>
          <w:sz w:val="16"/>
        </w:rPr>
        <w:t xml:space="preserve">. </w:t>
      </w:r>
      <w:r w:rsidRPr="00035913">
        <w:rPr>
          <w:rStyle w:val="StyleUnderline"/>
        </w:rPr>
        <w:t>Without direct access to the means of production</w:t>
      </w:r>
      <w:r w:rsidRPr="00035913">
        <w:rPr>
          <w:sz w:val="16"/>
        </w:rPr>
        <w:t xml:space="preserve">, former </w:t>
      </w:r>
      <w:r w:rsidRPr="00035913">
        <w:rPr>
          <w:rStyle w:val="StyleUnderline"/>
        </w:rPr>
        <w:t xml:space="preserve">peasants were forced to sell their ability to work for a wage, </w:t>
      </w:r>
      <w:r w:rsidRPr="00035913">
        <w:rPr>
          <w:sz w:val="16"/>
        </w:rPr>
        <w:t xml:space="preserve">thereby becoming part of the working class. Although beyond the scope of this short introduction, it’s crucial to note that </w:t>
      </w:r>
      <w:r w:rsidRPr="00035913">
        <w:rPr>
          <w:rStyle w:val="StyleUnderline"/>
        </w:rPr>
        <w:t xml:space="preserve">the violence of </w:t>
      </w:r>
      <w:r w:rsidRPr="00035913">
        <w:rPr>
          <w:rStyle w:val="Emphasis"/>
        </w:rPr>
        <w:t>slavery, colonialism, and set</w:t>
      </w:r>
      <w:r w:rsidRPr="00035913">
        <w:rPr>
          <w:sz w:val="16"/>
        </w:rPr>
        <w:t xml:space="preserve">tler </w:t>
      </w:r>
      <w:r w:rsidRPr="00035913">
        <w:rPr>
          <w:rStyle w:val="Emphasis"/>
        </w:rPr>
        <w:t>col</w:t>
      </w:r>
      <w:r w:rsidRPr="00035913">
        <w:rPr>
          <w:sz w:val="16"/>
        </w:rPr>
        <w:t xml:space="preserve">onialism </w:t>
      </w:r>
      <w:r w:rsidRPr="00035913">
        <w:rPr>
          <w:rStyle w:val="Emphasis"/>
        </w:rPr>
        <w:t xml:space="preserve">were equally important in establishing capitalism. </w:t>
      </w:r>
      <w:r w:rsidRPr="00035913">
        <w:rPr>
          <w:sz w:val="16"/>
        </w:rPr>
        <w:t xml:space="preserve">The </w:t>
      </w:r>
      <w:r w:rsidRPr="00035913">
        <w:rPr>
          <w:rStyle w:val="StyleUnderline"/>
        </w:rPr>
        <w:t xml:space="preserve">competition between capitalists drives </w:t>
      </w:r>
      <w:r w:rsidRPr="00035913">
        <w:rPr>
          <w:rStyle w:val="Emphasis"/>
        </w:rPr>
        <w:t>tech</w:t>
      </w:r>
      <w:r w:rsidRPr="00035913">
        <w:rPr>
          <w:rStyle w:val="StyleUnderline"/>
        </w:rPr>
        <w:t xml:space="preserve">nological </w:t>
      </w:r>
      <w:r w:rsidRPr="00035913">
        <w:rPr>
          <w:rStyle w:val="Emphasis"/>
        </w:rPr>
        <w:t>dev</w:t>
      </w:r>
      <w:r w:rsidRPr="00035913">
        <w:rPr>
          <w:rStyle w:val="StyleUnderline"/>
        </w:rPr>
        <w:t xml:space="preserve">elopment. Because the price of </w:t>
      </w:r>
      <w:r w:rsidRPr="00035913">
        <w:rPr>
          <w:sz w:val="16"/>
        </w:rPr>
        <w:t xml:space="preserve">any given </w:t>
      </w:r>
      <w:r w:rsidRPr="00035913">
        <w:rPr>
          <w:rStyle w:val="StyleUnderline"/>
        </w:rPr>
        <w:t>commodity tends to center around the average amount of time its production requires, devising new tech</w:t>
      </w:r>
      <w:r w:rsidRPr="00035913">
        <w:rPr>
          <w:sz w:val="16"/>
        </w:rPr>
        <w:t xml:space="preserve">nologies </w:t>
      </w:r>
      <w:r w:rsidRPr="00035913">
        <w:rPr>
          <w:rStyle w:val="StyleUnderline"/>
        </w:rPr>
        <w:t>that</w:t>
      </w:r>
      <w:r w:rsidRPr="00035913">
        <w:rPr>
          <w:sz w:val="16"/>
        </w:rPr>
        <w:t xml:space="preserve"> can </w:t>
      </w:r>
      <w:r w:rsidRPr="00035913">
        <w:rPr>
          <w:rStyle w:val="StyleUnderline"/>
        </w:rPr>
        <w:t>reduce</w:t>
      </w:r>
      <w:r w:rsidRPr="00035913">
        <w:rPr>
          <w:sz w:val="16"/>
        </w:rPr>
        <w:t xml:space="preserve"> the number of </w:t>
      </w:r>
      <w:r w:rsidRPr="00035913">
        <w:rPr>
          <w:rStyle w:val="StyleUnderline"/>
        </w:rPr>
        <w:t>labor hours</w:t>
      </w:r>
      <w:r w:rsidRPr="00035913">
        <w:rPr>
          <w:sz w:val="16"/>
        </w:rPr>
        <w:t xml:space="preserve"> it takes to produce whatever commodity </w:t>
      </w:r>
      <w:r w:rsidRPr="00035913">
        <w:rPr>
          <w:rStyle w:val="StyleUnderline"/>
        </w:rPr>
        <w:t xml:space="preserve">is a tendency internal to capitalism. In the short term this </w:t>
      </w:r>
      <w:r w:rsidRPr="00035913">
        <w:rPr>
          <w:rStyle w:val="Emphasis"/>
        </w:rPr>
        <w:t>gives the capitalist</w:t>
      </w:r>
      <w:r w:rsidRPr="00035913">
        <w:rPr>
          <w:sz w:val="16"/>
        </w:rPr>
        <w:t xml:space="preserve"> at the technological forefront </w:t>
      </w:r>
      <w:r w:rsidRPr="00035913">
        <w:rPr>
          <w:rStyle w:val="Emphasis"/>
        </w:rPr>
        <w:t>a competitive advantage</w:t>
      </w:r>
      <w:r w:rsidRPr="00035913">
        <w:rPr>
          <w:rStyle w:val="StyleUnderline"/>
        </w:rPr>
        <w:t xml:space="preserve"> because they can sell</w:t>
      </w:r>
      <w:r w:rsidRPr="00035913">
        <w:rPr>
          <w:sz w:val="16"/>
        </w:rPr>
        <w:t xml:space="preserve"> the </w:t>
      </w:r>
      <w:r w:rsidRPr="00035913">
        <w:rPr>
          <w:rStyle w:val="StyleUnderline"/>
        </w:rPr>
        <w:t>commodity below its social value</w:t>
      </w:r>
      <w:r w:rsidRPr="00035913">
        <w:rPr>
          <w:sz w:val="16"/>
        </w:rPr>
        <w:t xml:space="preserve">. </w:t>
      </w:r>
      <w:r w:rsidRPr="00035913">
        <w:rPr>
          <w:rStyle w:val="Emphasis"/>
        </w:rPr>
        <w:t>But as soon as</w:t>
      </w:r>
      <w:r w:rsidRPr="00035913">
        <w:rPr>
          <w:rStyle w:val="StyleUnderline"/>
        </w:rPr>
        <w:t xml:space="preserve"> </w:t>
      </w:r>
      <w:r w:rsidRPr="00035913">
        <w:rPr>
          <w:sz w:val="16"/>
        </w:rPr>
        <w:t xml:space="preserve">the new </w:t>
      </w:r>
      <w:r w:rsidRPr="00035913">
        <w:rPr>
          <w:rStyle w:val="Emphasis"/>
        </w:rPr>
        <w:t>tech</w:t>
      </w:r>
      <w:r w:rsidRPr="00035913">
        <w:rPr>
          <w:sz w:val="16"/>
        </w:rPr>
        <w:t xml:space="preserve">nology </w:t>
      </w:r>
      <w:r w:rsidRPr="00035913">
        <w:rPr>
          <w:rStyle w:val="Emphasis"/>
        </w:rPr>
        <w:t>gets integrated into</w:t>
      </w:r>
      <w:r w:rsidRPr="00035913">
        <w:rPr>
          <w:rStyle w:val="StyleUnderline"/>
        </w:rPr>
        <w:t xml:space="preserve"> the entire branch or branches of </w:t>
      </w:r>
      <w:r w:rsidRPr="00035913">
        <w:rPr>
          <w:rStyle w:val="Emphasis"/>
        </w:rPr>
        <w:t>industry</w:t>
      </w:r>
      <w:r w:rsidRPr="00035913">
        <w:rPr>
          <w:rStyle w:val="StyleUnderline"/>
        </w:rPr>
        <w:t xml:space="preserve">, the average </w:t>
      </w:r>
      <w:r w:rsidRPr="00035913">
        <w:rPr>
          <w:sz w:val="16"/>
        </w:rPr>
        <w:t xml:space="preserve">amount of </w:t>
      </w:r>
      <w:r w:rsidRPr="00035913">
        <w:rPr>
          <w:rStyle w:val="StyleUnderline"/>
        </w:rPr>
        <w:t>time that it takes to produce</w:t>
      </w:r>
      <w:r w:rsidRPr="00035913">
        <w:rPr>
          <w:sz w:val="16"/>
        </w:rPr>
        <w:t xml:space="preserve"> whatever </w:t>
      </w:r>
      <w:r w:rsidRPr="00035913">
        <w:rPr>
          <w:rStyle w:val="StyleUnderline"/>
        </w:rPr>
        <w:t xml:space="preserve">commodity lowers, and </w:t>
      </w:r>
      <w:r w:rsidRPr="00035913">
        <w:rPr>
          <w:rStyle w:val="Emphasis"/>
        </w:rPr>
        <w:t>the competition begins</w:t>
      </w:r>
      <w:r w:rsidRPr="00035913">
        <w:rPr>
          <w:rStyle w:val="StyleUnderline"/>
        </w:rPr>
        <w:t xml:space="preserve"> anew. </w:t>
      </w:r>
      <w:r w:rsidRPr="00035913">
        <w:rPr>
          <w:sz w:val="16"/>
        </w:rPr>
        <w:t xml:space="preserve">While </w:t>
      </w:r>
      <w:r w:rsidRPr="00035913">
        <w:rPr>
          <w:rStyle w:val="StyleUnderline"/>
        </w:rPr>
        <w:t>new</w:t>
      </w:r>
      <w:r w:rsidRPr="00035913">
        <w:rPr>
          <w:sz w:val="16"/>
        </w:rPr>
        <w:t xml:space="preserve"> labor-saving </w:t>
      </w:r>
      <w:r w:rsidRPr="00035913">
        <w:rPr>
          <w:rStyle w:val="StyleUnderline"/>
        </w:rPr>
        <w:t>tech</w:t>
      </w:r>
      <w:r w:rsidRPr="00035913">
        <w:rPr>
          <w:sz w:val="16"/>
        </w:rPr>
        <w:t xml:space="preserve">nologies </w:t>
      </w:r>
      <w:r w:rsidRPr="00035913">
        <w:rPr>
          <w:rStyle w:val="StyleUnderline"/>
        </w:rPr>
        <w:t>can be super profitable for</w:t>
      </w:r>
      <w:r w:rsidRPr="00035913">
        <w:rPr>
          <w:sz w:val="16"/>
        </w:rPr>
        <w:t xml:space="preserve"> individual capitalists </w:t>
      </w:r>
      <w:r w:rsidRPr="00035913">
        <w:rPr>
          <w:rStyle w:val="StyleUnderline"/>
        </w:rPr>
        <w:t>in the short term, in the long term it reduces the number of labor hours</w:t>
      </w:r>
      <w:r w:rsidRPr="00035913">
        <w:rPr>
          <w:sz w:val="16"/>
        </w:rPr>
        <w:t xml:space="preserve"> simultaneously </w:t>
      </w:r>
      <w:r w:rsidRPr="00035913">
        <w:rPr>
          <w:rStyle w:val="StyleUnderline"/>
        </w:rPr>
        <w:t>set into motion</w:t>
      </w:r>
      <w:r w:rsidRPr="00035913">
        <w:rPr>
          <w:sz w:val="16"/>
        </w:rPr>
        <w:t xml:space="preserve">. It also </w:t>
      </w:r>
      <w:r w:rsidRPr="00035913">
        <w:rPr>
          <w:rStyle w:val="Emphasis"/>
        </w:rPr>
        <w:t>means that more capital is invested into machinery</w:t>
      </w:r>
      <w:r w:rsidRPr="00035913">
        <w:rPr>
          <w:rStyle w:val="StyleUnderline"/>
        </w:rPr>
        <w:t xml:space="preserve"> rather than workers. And since workers produce value and machines do not,</w:t>
      </w:r>
      <w:r w:rsidRPr="00035913">
        <w:rPr>
          <w:sz w:val="16"/>
        </w:rPr>
        <w:t xml:space="preserve"> </w:t>
      </w:r>
      <w:r w:rsidRPr="00035913">
        <w:rPr>
          <w:rStyle w:val="StyleUnderline"/>
        </w:rPr>
        <w:t xml:space="preserve">this </w:t>
      </w:r>
      <w:r w:rsidRPr="00035913">
        <w:rPr>
          <w:rStyle w:val="Emphasis"/>
        </w:rPr>
        <w:t>contributes to the tendency of the falling rate of profit</w:t>
      </w:r>
      <w:r w:rsidRPr="00035913">
        <w:rPr>
          <w:rStyle w:val="StyleUnderline"/>
        </w:rPr>
        <w:t>. When the amount of labor hours</w:t>
      </w:r>
      <w:r w:rsidRPr="00035913">
        <w:rPr>
          <w:sz w:val="16"/>
        </w:rPr>
        <w:t xml:space="preserve"> it takes to transform a given quantity of raw materials into whatever commodity </w:t>
      </w:r>
      <w:r w:rsidRPr="00035913">
        <w:rPr>
          <w:rStyle w:val="StyleUnderline"/>
        </w:rPr>
        <w:t>is reduced, the composition of capital shifts quantitatively</w:t>
      </w:r>
      <w:r w:rsidRPr="00035913">
        <w:rPr>
          <w:sz w:val="16"/>
        </w:rPr>
        <w:t xml:space="preserve">, by degree. </w:t>
      </w:r>
      <w:r w:rsidRPr="00035913">
        <w:rPr>
          <w:rStyle w:val="StyleUnderline"/>
        </w:rPr>
        <w:t>Historically</w:t>
      </w:r>
      <w:r w:rsidRPr="00035913">
        <w:rPr>
          <w:sz w:val="16"/>
        </w:rPr>
        <w:t xml:space="preserve">, individual </w:t>
      </w:r>
      <w:r w:rsidRPr="00035913">
        <w:rPr>
          <w:rStyle w:val="Emphasis"/>
        </w:rPr>
        <w:t>capitalists</w:t>
      </w:r>
      <w:r w:rsidRPr="00035913">
        <w:rPr>
          <w:rStyle w:val="StyleUnderline"/>
        </w:rPr>
        <w:t xml:space="preserve"> have </w:t>
      </w:r>
      <w:r w:rsidRPr="00035913">
        <w:rPr>
          <w:rStyle w:val="Emphasis"/>
        </w:rPr>
        <w:t>counter</w:t>
      </w:r>
      <w:r w:rsidRPr="00035913">
        <w:rPr>
          <w:rStyle w:val="StyleUnderline"/>
        </w:rPr>
        <w:t>ed</w:t>
      </w:r>
      <w:r w:rsidRPr="00035913">
        <w:rPr>
          <w:sz w:val="16"/>
        </w:rPr>
        <w:t xml:space="preserve"> </w:t>
      </w:r>
      <w:r w:rsidRPr="00035913">
        <w:rPr>
          <w:rStyle w:val="Emphasis"/>
        </w:rPr>
        <w:t>the falling rate of</w:t>
      </w:r>
      <w:r w:rsidRPr="00035913">
        <w:rPr>
          <w:sz w:val="16"/>
        </w:rPr>
        <w:t xml:space="preserve"> their </w:t>
      </w:r>
      <w:r w:rsidRPr="00035913">
        <w:rPr>
          <w:rStyle w:val="Emphasis"/>
        </w:rPr>
        <w:t>profit</w:t>
      </w:r>
      <w:r w:rsidRPr="00035913">
        <w:rPr>
          <w:sz w:val="16"/>
        </w:rPr>
        <w:t xml:space="preserve"> margins </w:t>
      </w:r>
      <w:r w:rsidRPr="00035913">
        <w:rPr>
          <w:rStyle w:val="StyleUnderline"/>
        </w:rPr>
        <w:t xml:space="preserve">in many ways </w:t>
      </w:r>
      <w:r w:rsidRPr="00035913">
        <w:rPr>
          <w:rStyle w:val="Emphasis"/>
        </w:rPr>
        <w:t xml:space="preserve">such as </w:t>
      </w:r>
      <w:r w:rsidRPr="00035913">
        <w:rPr>
          <w:sz w:val="16"/>
        </w:rPr>
        <w:t xml:space="preserve">devising schemes to </w:t>
      </w:r>
      <w:r w:rsidRPr="00035913">
        <w:rPr>
          <w:rStyle w:val="Emphasis"/>
        </w:rPr>
        <w:t xml:space="preserve">reduce the </w:t>
      </w:r>
      <w:r w:rsidRPr="00035913">
        <w:rPr>
          <w:rStyle w:val="StyleUnderline"/>
        </w:rPr>
        <w:t xml:space="preserve">price they </w:t>
      </w:r>
      <w:r w:rsidRPr="00035913">
        <w:rPr>
          <w:rStyle w:val="Emphasis"/>
        </w:rPr>
        <w:t>pay</w:t>
      </w:r>
      <w:r w:rsidRPr="00035913">
        <w:rPr>
          <w:rStyle w:val="StyleUnderline"/>
        </w:rPr>
        <w:t xml:space="preserve"> for labor</w:t>
      </w:r>
      <w:r w:rsidRPr="00035913">
        <w:rPr>
          <w:sz w:val="16"/>
        </w:rPr>
        <w:t xml:space="preserve"> even </w:t>
      </w:r>
      <w:r w:rsidRPr="00035913">
        <w:rPr>
          <w:rStyle w:val="StyleUnderline"/>
        </w:rPr>
        <w:t xml:space="preserve">while its value remains the same </w:t>
      </w:r>
      <w:r w:rsidRPr="00035913">
        <w:rPr>
          <w:rStyle w:val="Emphasis"/>
        </w:rPr>
        <w:t>thereby pushing</w:t>
      </w:r>
      <w:r w:rsidRPr="00035913">
        <w:rPr>
          <w:sz w:val="16"/>
        </w:rPr>
        <w:t xml:space="preserve"> the </w:t>
      </w:r>
      <w:r w:rsidRPr="00035913">
        <w:rPr>
          <w:rStyle w:val="Emphasis"/>
        </w:rPr>
        <w:t>laborer into</w:t>
      </w:r>
      <w:r w:rsidRPr="00035913">
        <w:rPr>
          <w:sz w:val="16"/>
        </w:rPr>
        <w:t xml:space="preserve"> depravity and </w:t>
      </w:r>
      <w:r w:rsidRPr="00035913">
        <w:rPr>
          <w:rStyle w:val="Emphasis"/>
        </w:rPr>
        <w:t>impoverishment</w:t>
      </w:r>
      <w:r w:rsidRPr="00035913">
        <w:rPr>
          <w:sz w:val="16"/>
        </w:rPr>
        <w:t xml:space="preserve">. The </w:t>
      </w:r>
      <w:r w:rsidRPr="00035913">
        <w:rPr>
          <w:rStyle w:val="Emphasis"/>
        </w:rPr>
        <w:t>capitalist, driven to counter the falling rate of profit by extracting more and more value</w:t>
      </w:r>
      <w:r w:rsidRPr="00035913">
        <w:rPr>
          <w:rStyle w:val="StyleUnderline"/>
        </w:rPr>
        <w:t xml:space="preserve"> from the laborer, thereby </w:t>
      </w:r>
      <w:r w:rsidRPr="00035913">
        <w:rPr>
          <w:rStyle w:val="Emphasis"/>
        </w:rPr>
        <w:t>deepens capital’s crisis.</w:t>
      </w:r>
      <w:r w:rsidRPr="00035913">
        <w:rPr>
          <w:sz w:val="16"/>
        </w:rPr>
        <w:t xml:space="preserve"> The </w:t>
      </w:r>
      <w:r w:rsidRPr="00035913">
        <w:rPr>
          <w:rStyle w:val="Emphasis"/>
        </w:rPr>
        <w:t>internal drive of capital to</w:t>
      </w:r>
      <w:r w:rsidRPr="00035913">
        <w:rPr>
          <w:sz w:val="16"/>
        </w:rPr>
        <w:t xml:space="preserve"> forever </w:t>
      </w:r>
      <w:r w:rsidRPr="00035913">
        <w:rPr>
          <w:rStyle w:val="Emphasis"/>
        </w:rPr>
        <w:t>expand the accumulation of surplus</w:t>
      </w:r>
      <w:r w:rsidRPr="00035913">
        <w:rPr>
          <w:rStyle w:val="StyleUnderline"/>
        </w:rPr>
        <w:t xml:space="preserve"> value </w:t>
      </w:r>
      <w:r w:rsidRPr="00035913">
        <w:rPr>
          <w:rStyle w:val="Emphasis"/>
        </w:rPr>
        <w:t>brings</w:t>
      </w:r>
      <w:r w:rsidRPr="00035913">
        <w:rPr>
          <w:sz w:val="16"/>
        </w:rPr>
        <w:t xml:space="preserve"> the unity of opposites, </w:t>
      </w:r>
      <w:r w:rsidRPr="00035913">
        <w:rPr>
          <w:rStyle w:val="Emphasis"/>
        </w:rPr>
        <w:t>labor and capital, into growing conflict with each other</w:t>
      </w:r>
      <w:r w:rsidRPr="00035913">
        <w:rPr>
          <w:sz w:val="16"/>
        </w:rPr>
        <w:t xml:space="preserve">. This movement is the developmental process at </w:t>
      </w:r>
      <w:r w:rsidRPr="00035913">
        <w:rPr>
          <w:rStyle w:val="StyleUnderline"/>
        </w:rPr>
        <w:t xml:space="preserve">the heart of </w:t>
      </w:r>
      <w:r w:rsidRPr="00035913">
        <w:rPr>
          <w:sz w:val="16"/>
        </w:rPr>
        <w:t xml:space="preserve">the dialectics of </w:t>
      </w:r>
      <w:r w:rsidRPr="00035913">
        <w:rPr>
          <w:rStyle w:val="StyleUnderline"/>
        </w:rPr>
        <w:t>capitalism</w:t>
      </w:r>
      <w:r w:rsidRPr="00035913">
        <w:rPr>
          <w:sz w:val="16"/>
        </w:rPr>
        <w:t xml:space="preserve">. While the </w:t>
      </w:r>
      <w:r w:rsidRPr="00035913">
        <w:rPr>
          <w:rStyle w:val="Emphasis"/>
        </w:rPr>
        <w:t>capitalist has an</w:t>
      </w:r>
      <w:r w:rsidRPr="00035913">
        <w:rPr>
          <w:rStyle w:val="StyleUnderline"/>
        </w:rPr>
        <w:t xml:space="preserve"> </w:t>
      </w:r>
      <w:r w:rsidRPr="00035913">
        <w:rPr>
          <w:rStyle w:val="Emphasis"/>
        </w:rPr>
        <w:t>interest in maintaining the contradiction</w:t>
      </w:r>
      <w:r w:rsidRPr="00035913">
        <w:rPr>
          <w:sz w:val="16"/>
        </w:rPr>
        <w:t xml:space="preserve"> and creating the illusion of capital’s permanence, </w:t>
      </w:r>
      <w:r w:rsidRPr="00035913">
        <w:rPr>
          <w:rStyle w:val="Emphasis"/>
        </w:rPr>
        <w:t>the</w:t>
      </w:r>
      <w:r w:rsidRPr="00035913">
        <w:rPr>
          <w:rStyle w:val="StyleUnderline"/>
        </w:rPr>
        <w:t xml:space="preserve"> objective </w:t>
      </w:r>
      <w:r w:rsidRPr="00035913">
        <w:rPr>
          <w:rStyle w:val="Emphasis"/>
        </w:rPr>
        <w:t>interest of labor is to resolve the contradiction</w:t>
      </w:r>
      <w:r w:rsidRPr="00035913">
        <w:rPr>
          <w:rStyle w:val="StyleUnderline"/>
        </w:rPr>
        <w:t xml:space="preserve">, </w:t>
      </w:r>
      <w:r w:rsidRPr="00035913">
        <w:rPr>
          <w:rStyle w:val="Emphasis"/>
        </w:rPr>
        <w:t>thereby changing the quality of production relations.</w:t>
      </w:r>
      <w:r w:rsidRPr="00035913">
        <w:rPr>
          <w:rStyle w:val="StyleUnderline"/>
        </w:rPr>
        <w:t xml:space="preserve"> </w:t>
      </w:r>
      <w:r w:rsidRPr="00035913">
        <w:rPr>
          <w:sz w:val="16"/>
        </w:rPr>
        <w:t xml:space="preserve">This is quantity into quality and the center of struggle between labor and capital. </w:t>
      </w:r>
      <w:r w:rsidRPr="00035913">
        <w:rPr>
          <w:rStyle w:val="StyleUnderline"/>
        </w:rPr>
        <w:t>The quantitative changes provide the basis</w:t>
      </w:r>
      <w:r w:rsidRPr="00035913">
        <w:rPr>
          <w:sz w:val="16"/>
        </w:rPr>
        <w:t xml:space="preserve"> or possibility </w:t>
      </w:r>
      <w:r w:rsidRPr="00035913">
        <w:rPr>
          <w:rStyle w:val="StyleUnderline"/>
        </w:rPr>
        <w:t>of qualitative change</w:t>
      </w:r>
      <w:r w:rsidRPr="00035913">
        <w:rPr>
          <w:sz w:val="16"/>
        </w:rPr>
        <w:t xml:space="preserve">. Conclusion One of the reasons why </w:t>
      </w:r>
      <w:r w:rsidRPr="00035913">
        <w:rPr>
          <w:rStyle w:val="StyleUnderline"/>
        </w:rPr>
        <w:t>dialectical materialism</w:t>
      </w:r>
      <w:r w:rsidRPr="00035913">
        <w:rPr>
          <w:sz w:val="16"/>
        </w:rPr>
        <w:t xml:space="preserve"> is so important is because it </w:t>
      </w:r>
      <w:r w:rsidRPr="00035913">
        <w:rPr>
          <w:rStyle w:val="StyleUnderline"/>
        </w:rPr>
        <w:t>embodies a deep revolutionary optimism</w:t>
      </w:r>
      <w:r w:rsidRPr="00035913">
        <w:rPr>
          <w:sz w:val="16"/>
        </w:rPr>
        <w:t xml:space="preserve">. Drawing attention to the fact that the </w:t>
      </w:r>
      <w:r w:rsidRPr="00035913">
        <w:rPr>
          <w:rStyle w:val="Emphasis"/>
        </w:rPr>
        <w:t>future already exists as an unrealized potential within the present</w:t>
      </w:r>
      <w:r w:rsidRPr="00035913">
        <w:rPr>
          <w:rStyle w:val="StyleUnderline"/>
        </w:rPr>
        <w:t xml:space="preserve"> </w:t>
      </w:r>
      <w:r w:rsidRPr="00035913">
        <w:rPr>
          <w:rStyle w:val="Emphasis"/>
        </w:rPr>
        <w:t>demystifies the seeming permanence of capitalism</w:t>
      </w:r>
      <w:r w:rsidRPr="00035913">
        <w:rPr>
          <w:sz w:val="16"/>
        </w:rPr>
        <w:t>. In other words, i</w:t>
      </w:r>
      <w:r w:rsidRPr="00035913">
        <w:rPr>
          <w:rStyle w:val="StyleUnderline"/>
        </w:rPr>
        <w:t>t reveals the defeat of imperialism as a real potential</w:t>
      </w:r>
      <w:r w:rsidRPr="00035913">
        <w:rPr>
          <w:sz w:val="16"/>
        </w:rPr>
        <w:t xml:space="preserve"> and not a fantasy. </w:t>
      </w:r>
      <w:r w:rsidRPr="00035913">
        <w:rPr>
          <w:rStyle w:val="StyleUnderline"/>
        </w:rPr>
        <w:t>For example, it is a fact that</w:t>
      </w:r>
      <w:r w:rsidRPr="00035913">
        <w:rPr>
          <w:sz w:val="16"/>
        </w:rPr>
        <w:t xml:space="preserve"> the </w:t>
      </w:r>
      <w:r w:rsidRPr="00035913">
        <w:rPr>
          <w:rStyle w:val="StyleUnderline"/>
        </w:rPr>
        <w:t>most advanced means of production</w:t>
      </w:r>
      <w:r w:rsidRPr="00035913">
        <w:rPr>
          <w:sz w:val="16"/>
        </w:rPr>
        <w:t xml:space="preserve">, labor saving technologies, as they currently exist, </w:t>
      </w:r>
      <w:r w:rsidRPr="00035913">
        <w:rPr>
          <w:rStyle w:val="StyleUnderline"/>
        </w:rPr>
        <w:t>are able to meet the basic needs of every person in the world.</w:t>
      </w:r>
      <w:r w:rsidRPr="00035913">
        <w:rPr>
          <w:sz w:val="16"/>
        </w:rPr>
        <w:t xml:space="preserve"> In this way, </w:t>
      </w:r>
      <w:r w:rsidRPr="00035913">
        <w:rPr>
          <w:rStyle w:val="Emphasis"/>
        </w:rPr>
        <w:t>the</w:t>
      </w:r>
      <w:r w:rsidRPr="00035913">
        <w:rPr>
          <w:rStyle w:val="StyleUnderline"/>
        </w:rPr>
        <w:t xml:space="preserve"> </w:t>
      </w:r>
      <w:r w:rsidRPr="00035913">
        <w:rPr>
          <w:rStyle w:val="Emphasis"/>
        </w:rPr>
        <w:t>future liberation of humanity from exploitation and material oppression already exists</w:t>
      </w:r>
      <w:r w:rsidRPr="00035913">
        <w:rPr>
          <w:sz w:val="16"/>
        </w:rPr>
        <w:t>. The practicality of the aforementioned optimism resides in the fact that Marx’s method correctly locates the agent of revolutionary transformation within the working class, the many.</w:t>
      </w:r>
    </w:p>
    <w:p w14:paraId="2344E89A" w14:textId="36882390" w:rsidR="004107F1" w:rsidRPr="00035913" w:rsidRDefault="00F938A9" w:rsidP="004107F1">
      <w:pPr>
        <w:pStyle w:val="Heading4"/>
      </w:pPr>
      <w:r w:rsidRPr="00035913">
        <w:t>[</w:t>
      </w:r>
      <w:proofErr w:type="spellStart"/>
      <w:r w:rsidRPr="00035913">
        <w:t>Bachand</w:t>
      </w:r>
      <w:proofErr w:type="spellEnd"/>
      <w:r w:rsidRPr="00035913">
        <w:t xml:space="preserve"> 20]</w:t>
      </w:r>
      <w:r w:rsidR="00D71FE1" w:rsidRPr="00035913">
        <w:t xml:space="preserve"> </w:t>
      </w:r>
      <w:r w:rsidR="004107F1" w:rsidRPr="00035913">
        <w:t>Attempting to resolve the inherent contradictions within capitalism through international organizations in order to “fix” the crisis exasperate the continuation of capitalist contradictions. The affirmative acts as a regulatory measure to ensure the regime of accumulation is constantly stabilized</w:t>
      </w:r>
    </w:p>
    <w:p w14:paraId="259C27DA" w14:textId="77777777" w:rsidR="004107F1" w:rsidRPr="00035913" w:rsidRDefault="004107F1" w:rsidP="004107F1">
      <w:pPr>
        <w:rPr>
          <w:sz w:val="16"/>
        </w:rPr>
      </w:pPr>
      <w:proofErr w:type="spellStart"/>
      <w:r w:rsidRPr="00035913">
        <w:rPr>
          <w:rStyle w:val="Emphasis"/>
        </w:rPr>
        <w:t>Bachand</w:t>
      </w:r>
      <w:proofErr w:type="spellEnd"/>
      <w:r w:rsidRPr="00035913">
        <w:rPr>
          <w:rStyle w:val="Emphasis"/>
        </w:rPr>
        <w:t xml:space="preserve"> 20</w:t>
      </w:r>
      <w:r w:rsidRPr="00035913">
        <w:rPr>
          <w:sz w:val="16"/>
        </w:rPr>
        <w:t xml:space="preserve"> </w:t>
      </w:r>
      <w:proofErr w:type="spellStart"/>
      <w:r w:rsidRPr="00035913">
        <w:rPr>
          <w:sz w:val="16"/>
        </w:rPr>
        <w:t>Rémi</w:t>
      </w:r>
      <w:proofErr w:type="spellEnd"/>
      <w:r w:rsidRPr="00035913">
        <w:rPr>
          <w:sz w:val="16"/>
        </w:rPr>
        <w:t xml:space="preserve"> </w:t>
      </w:r>
      <w:proofErr w:type="spellStart"/>
      <w:r w:rsidRPr="00035913">
        <w:rPr>
          <w:sz w:val="16"/>
        </w:rPr>
        <w:t>Bachand</w:t>
      </w:r>
      <w:proofErr w:type="spellEnd"/>
      <w:r w:rsidRPr="00035913">
        <w:rPr>
          <w:sz w:val="16"/>
        </w:rPr>
        <w:t xml:space="preserve">, What’s Behind the WTO Crisis? A Marxist Analysis, European Journal of International Law, Volume 31, Issue 3, August 2020, Pages 857–882, Remi </w:t>
      </w:r>
      <w:proofErr w:type="spellStart"/>
      <w:r w:rsidRPr="00035913">
        <w:rPr>
          <w:sz w:val="16"/>
        </w:rPr>
        <w:t>Bachand</w:t>
      </w:r>
      <w:proofErr w:type="spellEnd"/>
      <w:r w:rsidRPr="00035913">
        <w:rPr>
          <w:sz w:val="16"/>
        </w:rPr>
        <w:t xml:space="preserve"> Bookmark Professor in the Law department at </w:t>
      </w:r>
      <w:proofErr w:type="spellStart"/>
      <w:r w:rsidRPr="00035913">
        <w:rPr>
          <w:sz w:val="16"/>
        </w:rPr>
        <w:t>Universite</w:t>
      </w:r>
      <w:proofErr w:type="spellEnd"/>
      <w:r w:rsidRPr="00035913">
        <w:rPr>
          <w:sz w:val="16"/>
        </w:rPr>
        <w:t xml:space="preserve"> du Quebec a Montreal </w:t>
      </w:r>
      <w:hyperlink r:id="rId5" w:history="1">
        <w:r w:rsidRPr="00035913">
          <w:rPr>
            <w:rStyle w:val="Hyperlink"/>
            <w:sz w:val="16"/>
          </w:rPr>
          <w:t>https://doi.org/10.1093/ejil/chaa054</w:t>
        </w:r>
      </w:hyperlink>
      <w:r w:rsidRPr="00035913">
        <w:rPr>
          <w:sz w:val="16"/>
        </w:rPr>
        <w:t xml:space="preserve"> //</w:t>
      </w:r>
      <w:proofErr w:type="spellStart"/>
      <w:r w:rsidRPr="00035913">
        <w:rPr>
          <w:sz w:val="16"/>
        </w:rPr>
        <w:t>avery</w:t>
      </w:r>
      <w:proofErr w:type="spellEnd"/>
    </w:p>
    <w:p w14:paraId="34FC1542" w14:textId="624284DA" w:rsidR="0009374B" w:rsidRPr="00035913" w:rsidRDefault="004107F1" w:rsidP="009338DB">
      <w:pPr>
        <w:rPr>
          <w:sz w:val="14"/>
        </w:rPr>
      </w:pPr>
      <w:r w:rsidRPr="00035913">
        <w:rPr>
          <w:sz w:val="14"/>
        </w:rPr>
        <w:t xml:space="preserve">Drawing on Italian activist and intellectual Antonio Gramsci, the neo-Gramscian school of IR strives to explain the development and reproduction of a social order. Specifically, it focuses on the reason for which social classes that are disadvantaged and exploited by a social order nevertheless adhere to it without attempting to reverse it. Gramsci qualifies this situation by using the concept of ‘hegemony’ which designates, among other things, the capacity of a dominant group to convince, using ideological procedures, other groups that a social order is good for them even if this is not objectively the case. Transposing this analysis at the global level, Robert Cox explains that hegemony: … means dominance of a particular kind where the dominant state creates an order based ideologically on a broad measure of consent, functioning according to general principles that in fact ensure the continuing supremacy of the leading state or states and leading classes but at the same time offer some measure or prospect of satisfaction to the less powerful.43 Criticizing the focus put by mainstream approaches in IR, Cox claims that hegemony is not essentially the supremacy of the leading state(s), but of the dominant classes of these state(s).44 Moreover, coming from the Marxist’s tradition and emphasizing the economic aspect of any social organization, he argues that hegemony ‘is </w:t>
      </w:r>
      <w:r w:rsidRPr="00035913">
        <w:rPr>
          <w:rStyle w:val="Emphasis"/>
        </w:rPr>
        <w:t>an order within a world econ</w:t>
      </w:r>
      <w:r w:rsidRPr="00035913">
        <w:rPr>
          <w:rStyle w:val="StyleUnderline"/>
        </w:rPr>
        <w:t xml:space="preserve">omy </w:t>
      </w:r>
      <w:r w:rsidRPr="00035913">
        <w:rPr>
          <w:rStyle w:val="Emphasis"/>
        </w:rPr>
        <w:t>with a dominant mode of production</w:t>
      </w:r>
      <w:r w:rsidRPr="00035913">
        <w:rPr>
          <w:rStyle w:val="StyleUnderline"/>
        </w:rPr>
        <w:t xml:space="preserve"> which penetrates into all countries and links into other subordinate modes of production’</w:t>
      </w:r>
      <w:r w:rsidRPr="00035913">
        <w:rPr>
          <w:sz w:val="14"/>
        </w:rPr>
        <w:t xml:space="preserve">.45 In other words, hegemony is the capacity of the </w:t>
      </w:r>
      <w:r w:rsidRPr="00035913">
        <w:rPr>
          <w:rStyle w:val="Emphasis"/>
        </w:rPr>
        <w:t>dominant classes of the</w:t>
      </w:r>
      <w:r w:rsidRPr="00035913">
        <w:rPr>
          <w:rStyle w:val="StyleUnderline"/>
        </w:rPr>
        <w:t xml:space="preserve"> dominant </w:t>
      </w:r>
      <w:r w:rsidRPr="00035913">
        <w:rPr>
          <w:rStyle w:val="Emphasis"/>
        </w:rPr>
        <w:t>state(s)</w:t>
      </w:r>
      <w:r w:rsidRPr="00035913">
        <w:rPr>
          <w:rStyle w:val="StyleUnderline"/>
        </w:rPr>
        <w:t xml:space="preserve"> to </w:t>
      </w:r>
      <w:r w:rsidRPr="00035913">
        <w:rPr>
          <w:rStyle w:val="Emphasis"/>
        </w:rPr>
        <w:t>expand, reproduce and legitimize the mode of production</w:t>
      </w:r>
      <w:r w:rsidRPr="00035913">
        <w:rPr>
          <w:rStyle w:val="StyleUnderline"/>
        </w:rPr>
        <w:t xml:space="preserve"> that is </w:t>
      </w:r>
      <w:proofErr w:type="spellStart"/>
      <w:r w:rsidRPr="00035913">
        <w:rPr>
          <w:rStyle w:val="Emphasis"/>
        </w:rPr>
        <w:t>favourable</w:t>
      </w:r>
      <w:proofErr w:type="spellEnd"/>
      <w:r w:rsidRPr="00035913">
        <w:rPr>
          <w:rStyle w:val="Emphasis"/>
        </w:rPr>
        <w:t xml:space="preserve"> to their interests</w:t>
      </w:r>
      <w:r w:rsidRPr="00035913">
        <w:rPr>
          <w:rStyle w:val="StyleUnderline"/>
        </w:rPr>
        <w:t>.</w:t>
      </w:r>
      <w:r w:rsidRPr="00035913">
        <w:rPr>
          <w:rStyle w:val="StyleUnderline"/>
          <w:sz w:val="14"/>
          <w:u w:val="none"/>
        </w:rPr>
        <w:t xml:space="preserve"> </w:t>
      </w:r>
      <w:r w:rsidRPr="00035913">
        <w:rPr>
          <w:sz w:val="14"/>
        </w:rPr>
        <w:t xml:space="preserve">Cox sees an important relation between international organizations (and institutions) and hegemony. In his mind: International institutions and rules are generally initiated by the state which established the hegemony. At the very least they must have that state’s support. The dominant state takes care to secure the acquiescence of other states according to a hierarchy of powers within the inter-state structure of hegemony.46 More precisely, they have many roles in the reproduction of hegemony: </w:t>
      </w:r>
      <w:r w:rsidRPr="00035913">
        <w:rPr>
          <w:rStyle w:val="StyleUnderline"/>
        </w:rPr>
        <w:t>(</w:t>
      </w:r>
      <w:r w:rsidRPr="00035913">
        <w:rPr>
          <w:rStyle w:val="Emphasis"/>
        </w:rPr>
        <w:t>1) [T]hey embody the rules which facilitate the expansion of hegemonic world orders; (2) they are themselves</w:t>
      </w:r>
      <w:r w:rsidRPr="00035913">
        <w:rPr>
          <w:rStyle w:val="StyleUnderline"/>
        </w:rPr>
        <w:t xml:space="preserve"> the </w:t>
      </w:r>
      <w:r w:rsidRPr="00035913">
        <w:rPr>
          <w:rStyle w:val="Emphasis"/>
        </w:rPr>
        <w:t>product of the hegemonic order</w:t>
      </w:r>
      <w:r w:rsidRPr="00035913">
        <w:rPr>
          <w:rStyle w:val="StyleUnderline"/>
        </w:rPr>
        <w:t xml:space="preserve">; (3) they ideologically </w:t>
      </w:r>
      <w:r w:rsidRPr="00035913">
        <w:rPr>
          <w:rStyle w:val="Emphasis"/>
        </w:rPr>
        <w:t>legitimate the norms of the world orde</w:t>
      </w:r>
      <w:r w:rsidRPr="00035913">
        <w:rPr>
          <w:rStyle w:val="StyleUnderline"/>
        </w:rPr>
        <w:t xml:space="preserve">r; (4) they </w:t>
      </w:r>
      <w:r w:rsidRPr="00035913">
        <w:rPr>
          <w:rStyle w:val="Emphasis"/>
        </w:rPr>
        <w:t>co-opt the elites from peripheral countries and</w:t>
      </w:r>
      <w:r w:rsidRPr="00035913">
        <w:rPr>
          <w:rStyle w:val="StyleUnderline"/>
        </w:rPr>
        <w:t xml:space="preserve"> (5) they </w:t>
      </w:r>
      <w:r w:rsidRPr="00035913">
        <w:rPr>
          <w:rStyle w:val="Emphasis"/>
        </w:rPr>
        <w:t>absorb counter-hegemonic ideas</w:t>
      </w:r>
      <w:r w:rsidRPr="00035913">
        <w:rPr>
          <w:sz w:val="14"/>
        </w:rPr>
        <w:t xml:space="preserve">.47 Stephen Gill, Cox’s colleague at York University, adds an interesting dimension to these roles. With the concept of ‘new constitutionalism’ that is supported by international organizations, he refers to … political and legal reforms to redefine the political via a series of precommitment mechanisms. These include constitutions, laws, property rights and various institutional arrangements, designed to have quasi-permanent status. A central objective of new constitutionalism is to prevent future governments from undoing commitments to a disciplinary neoliberal pattern of accumulation.48 The important aspect underlined by Gill is the capacity of international organizations to exclude from the political discussion, from what is commonly sensed as ‘possible’, some aspects that are incompatible with the social order promoted by the dominant groups and social classes. Globally, the neo-Gramscian contribution is useful to emphasize the link between an international organization and a specific social order based on the reproduction of dominant social classes’ interests. Hence, </w:t>
      </w:r>
      <w:r w:rsidRPr="00035913">
        <w:rPr>
          <w:rStyle w:val="StyleUnderline"/>
        </w:rPr>
        <w:t>an international organization</w:t>
      </w:r>
      <w:r w:rsidRPr="00035913">
        <w:rPr>
          <w:sz w:val="14"/>
        </w:rPr>
        <w:t xml:space="preserve"> (it is at least true for the most important of them) </w:t>
      </w:r>
      <w:r w:rsidRPr="00035913">
        <w:rPr>
          <w:rStyle w:val="Emphasis"/>
        </w:rPr>
        <w:t>cannot be</w:t>
      </w:r>
      <w:r w:rsidRPr="00035913">
        <w:rPr>
          <w:rStyle w:val="StyleUnderline"/>
        </w:rPr>
        <w:t xml:space="preserve"> </w:t>
      </w:r>
      <w:r w:rsidRPr="00035913">
        <w:rPr>
          <w:rStyle w:val="Emphasis"/>
        </w:rPr>
        <w:t>understood if not situated inside the political and economic</w:t>
      </w:r>
      <w:r w:rsidRPr="00035913">
        <w:rPr>
          <w:rStyle w:val="StyleUnderline"/>
        </w:rPr>
        <w:t xml:space="preserve"> order to which it belong</w:t>
      </w:r>
      <w:r w:rsidRPr="00035913">
        <w:rPr>
          <w:sz w:val="14"/>
        </w:rPr>
        <w:t xml:space="preserve">s. It is also presumably the case that when this order is not functioning well any longer, the international organization will also enter into crisis, or be radically transformed. B </w:t>
      </w:r>
      <w:proofErr w:type="spellStart"/>
      <w:r w:rsidRPr="00035913">
        <w:rPr>
          <w:sz w:val="14"/>
        </w:rPr>
        <w:t>Théorie</w:t>
      </w:r>
      <w:proofErr w:type="spellEnd"/>
      <w:r w:rsidRPr="00035913">
        <w:rPr>
          <w:sz w:val="14"/>
        </w:rPr>
        <w:t xml:space="preserve"> de la </w:t>
      </w:r>
      <w:proofErr w:type="spellStart"/>
      <w:r w:rsidRPr="00035913">
        <w:rPr>
          <w:sz w:val="14"/>
        </w:rPr>
        <w:t>régulation</w:t>
      </w:r>
      <w:proofErr w:type="spellEnd"/>
      <w:r w:rsidRPr="00035913">
        <w:rPr>
          <w:sz w:val="14"/>
        </w:rPr>
        <w:t xml:space="preserve"> and Social Structure of Accumulation Theory The second step relates to </w:t>
      </w:r>
      <w:r w:rsidRPr="00035913">
        <w:rPr>
          <w:rStyle w:val="Emphasis"/>
        </w:rPr>
        <w:t>a ‘mode of regulation’</w:t>
      </w:r>
      <w:r w:rsidRPr="00035913">
        <w:rPr>
          <w:sz w:val="14"/>
        </w:rPr>
        <w:t xml:space="preserve"> that </w:t>
      </w:r>
      <w:r w:rsidRPr="00035913">
        <w:rPr>
          <w:rStyle w:val="Emphasis"/>
        </w:rPr>
        <w:t>supports and legitimizes the regime of accumulation</w:t>
      </w:r>
      <w:r w:rsidRPr="00035913">
        <w:rPr>
          <w:sz w:val="14"/>
        </w:rPr>
        <w:t xml:space="preserve">. It is </w:t>
      </w:r>
      <w:r w:rsidRPr="00035913">
        <w:rPr>
          <w:rStyle w:val="Emphasis"/>
        </w:rPr>
        <w:t>constituted by ‘institutional forms’</w:t>
      </w:r>
      <w:r w:rsidRPr="00035913">
        <w:rPr>
          <w:rStyle w:val="StyleUnderline"/>
        </w:rPr>
        <w:t xml:space="preserve"> </w:t>
      </w:r>
      <w:r w:rsidRPr="00035913">
        <w:rPr>
          <w:rStyle w:val="Emphasis"/>
        </w:rPr>
        <w:t>whose functions are notably to ‘reproduce the</w:t>
      </w:r>
      <w:r w:rsidRPr="00035913">
        <w:rPr>
          <w:rStyle w:val="StyleUnderline"/>
        </w:rPr>
        <w:t xml:space="preserve"> </w:t>
      </w:r>
      <w:r w:rsidRPr="00035913">
        <w:rPr>
          <w:rStyle w:val="Emphasis"/>
        </w:rPr>
        <w:t>fundamental social relations of the mode of production’</w:t>
      </w:r>
      <w:r w:rsidRPr="00035913">
        <w:rPr>
          <w:rStyle w:val="StyleUnderline"/>
        </w:rPr>
        <w:t xml:space="preserve"> and to ‘pilot’ the reproduction of the regime of accumulation</w:t>
      </w:r>
      <w:r w:rsidRPr="00035913">
        <w:rPr>
          <w:sz w:val="14"/>
        </w:rPr>
        <w:t xml:space="preserve">.53 To explain their argument, the SSAT claim that capitalism is ‘an inherently conflictual system’ but that </w:t>
      </w:r>
      <w:r w:rsidRPr="00035913">
        <w:rPr>
          <w:rStyle w:val="StyleUnderline"/>
        </w:rPr>
        <w:t xml:space="preserve">its </w:t>
      </w:r>
      <w:r w:rsidRPr="00035913">
        <w:rPr>
          <w:rStyle w:val="Emphasis"/>
        </w:rPr>
        <w:t>contradictions can be attenuated through</w:t>
      </w:r>
      <w:r w:rsidRPr="00035913">
        <w:rPr>
          <w:rStyle w:val="StyleUnderline"/>
        </w:rPr>
        <w:t xml:space="preserve"> the </w:t>
      </w:r>
      <w:r w:rsidRPr="00035913">
        <w:rPr>
          <w:rStyle w:val="Emphasis"/>
        </w:rPr>
        <w:t>construction of sets of institutions that mitigate</w:t>
      </w:r>
      <w:r w:rsidRPr="00035913">
        <w:rPr>
          <w:rStyle w:val="StyleUnderline"/>
        </w:rPr>
        <w:t xml:space="preserve"> </w:t>
      </w:r>
      <w:r w:rsidRPr="00035913">
        <w:rPr>
          <w:rStyle w:val="Emphasis"/>
        </w:rPr>
        <w:t>and channel class conflict and stabilize capitalists’ long-run expectations</w:t>
      </w:r>
      <w:r w:rsidRPr="00035913">
        <w:rPr>
          <w:rStyle w:val="StyleUnderline"/>
        </w:rPr>
        <w:t>.</w:t>
      </w:r>
      <w:r w:rsidRPr="00035913">
        <w:rPr>
          <w:sz w:val="14"/>
        </w:rPr>
        <w:t xml:space="preserve"> Institutions in this sense are conceived of broadly and can be economic, political, ideological, or cultural in character. […] [These institutions] are mutually compatible and generally supportive of each other as well as supportive of the accumulation process.54 Joining this assessment to our earlier analysis of the neo-</w:t>
      </w:r>
      <w:proofErr w:type="spellStart"/>
      <w:r w:rsidRPr="00035913">
        <w:rPr>
          <w:sz w:val="14"/>
        </w:rPr>
        <w:t>Gramscians</w:t>
      </w:r>
      <w:proofErr w:type="spellEnd"/>
      <w:r w:rsidRPr="00035913">
        <w:rPr>
          <w:sz w:val="14"/>
        </w:rPr>
        <w:t xml:space="preserve">, we may now deduce that hegemony does not simply represent the expansion of a ‘mode of production’ (as Cox claims) but of the ‘regime of accumulation’ that is adopted by the dominant classes of the dominant state(s) because it is felt that it is the best one to defend their interests. In fact, </w:t>
      </w:r>
      <w:r w:rsidRPr="00035913">
        <w:rPr>
          <w:rStyle w:val="Emphasis"/>
        </w:rPr>
        <w:t>international organizations</w:t>
      </w:r>
      <w:r w:rsidRPr="00035913">
        <w:rPr>
          <w:sz w:val="14"/>
        </w:rPr>
        <w:t xml:space="preserve"> on which Cox and Gill focus may be interpreted as being part of what the école de la </w:t>
      </w:r>
      <w:proofErr w:type="spellStart"/>
      <w:r w:rsidRPr="00035913">
        <w:rPr>
          <w:sz w:val="14"/>
        </w:rPr>
        <w:t>régulation</w:t>
      </w:r>
      <w:proofErr w:type="spellEnd"/>
      <w:r w:rsidRPr="00035913">
        <w:rPr>
          <w:sz w:val="14"/>
        </w:rPr>
        <w:t xml:space="preserve"> calls the ‘mode of regulation’. Their function becomes clearer with the input of the SSAT and the école de la </w:t>
      </w:r>
      <w:proofErr w:type="spellStart"/>
      <w:r w:rsidRPr="00035913">
        <w:rPr>
          <w:sz w:val="14"/>
        </w:rPr>
        <w:t>régulation</w:t>
      </w:r>
      <w:proofErr w:type="spellEnd"/>
      <w:r w:rsidRPr="00035913">
        <w:rPr>
          <w:sz w:val="14"/>
        </w:rPr>
        <w:t xml:space="preserve">: to </w:t>
      </w:r>
      <w:r w:rsidRPr="00035913">
        <w:rPr>
          <w:rStyle w:val="Emphasis"/>
        </w:rPr>
        <w:t>ensure the efficiency</w:t>
      </w:r>
      <w:r w:rsidRPr="00035913">
        <w:rPr>
          <w:rStyle w:val="StyleUnderline"/>
        </w:rPr>
        <w:t xml:space="preserve">, the </w:t>
      </w:r>
      <w:r w:rsidRPr="00035913">
        <w:rPr>
          <w:rStyle w:val="Emphasis"/>
        </w:rPr>
        <w:t>legitimacy and the permanency of the regime of accumulation</w:t>
      </w:r>
      <w:r w:rsidRPr="00035913">
        <w:rPr>
          <w:rStyle w:val="StyleUnderline"/>
        </w:rPr>
        <w:t>.</w:t>
      </w:r>
      <w:r w:rsidRPr="00035913">
        <w:rPr>
          <w:rStyle w:val="StyleUnderline"/>
          <w:sz w:val="14"/>
          <w:u w:val="none"/>
        </w:rPr>
        <w:t xml:space="preserve"> </w:t>
      </w:r>
      <w:r w:rsidRPr="00035913">
        <w:rPr>
          <w:sz w:val="14"/>
        </w:rPr>
        <w:t xml:space="preserve">C The Importance of the Rate of Profit and the Counteracting Factors to Its Fall Our last theoretical influence comes directly from Marx, who explained that the inevitable change in the organic composition of capital (that is the relation between constant capital55 and variable capital56) implies a tendency of the rate of profit to fall,57 a phenomenon that Marx strongly associates with overproduction and over accumulation of capital.58 For Marx, this fall is only a long-term tendency because of the existence of some counteracting factors that can be put in play to countervail the fall of profit. Marx enumerates six of these counteracting factors: the intensification of </w:t>
      </w:r>
      <w:proofErr w:type="spellStart"/>
      <w:r w:rsidRPr="00035913">
        <w:rPr>
          <w:sz w:val="14"/>
        </w:rPr>
        <w:t>labour</w:t>
      </w:r>
      <w:proofErr w:type="spellEnd"/>
      <w:r w:rsidRPr="00035913">
        <w:rPr>
          <w:sz w:val="14"/>
        </w:rPr>
        <w:t xml:space="preserve"> exploitation, the reduction of wages, the cheapening of the price of elements of constant capital, the relative surplus population, foreign trade (to which we can associate foreign investment) and the increase in share capital (that will here be associated to financialization59).60 The theoretical explanation for the law of the tendential fall in the rate of profit is controversial, even though some authors continue to defend it and use it in a somewhat convincing way.61 Now, even without defending Marx’s theoretical explanation, many Marxist-oriented authors put the evolution of the rate of profit (and generally its fall) at the core of their work.62 For us, the usefulness of this type of analysis is that evolution of the rate of profit is obviously an essential part of capitalism, whose single aim is to ensure capital accumulation. Geographer David Harvey’s New Imperialism offers a particularly important contribution for any international lawyer wishing to understand the link between capitalism and international law. In this book (as well as elsewhere), Harvey develops a theory of ‘capital fix’. As he explains: The central point of this argument concerned a </w:t>
      </w:r>
      <w:r w:rsidRPr="00035913">
        <w:rPr>
          <w:rStyle w:val="StyleUnderline"/>
        </w:rPr>
        <w:t xml:space="preserve">chronic </w:t>
      </w:r>
      <w:r w:rsidRPr="00035913">
        <w:rPr>
          <w:rStyle w:val="Emphasis"/>
        </w:rPr>
        <w:t>tendency</w:t>
      </w:r>
      <w:r w:rsidRPr="00035913">
        <w:rPr>
          <w:rStyle w:val="StyleUnderline"/>
        </w:rPr>
        <w:t xml:space="preserve"> </w:t>
      </w:r>
      <w:r w:rsidRPr="00035913">
        <w:rPr>
          <w:rStyle w:val="Emphasis"/>
        </w:rPr>
        <w:t>within capitalism</w:t>
      </w:r>
      <w:r w:rsidRPr="00035913">
        <w:rPr>
          <w:rStyle w:val="StyleUnderline"/>
        </w:rPr>
        <w:t xml:space="preserve">, theoretically </w:t>
      </w:r>
      <w:r w:rsidRPr="00035913">
        <w:rPr>
          <w:rStyle w:val="Emphasis"/>
        </w:rPr>
        <w:t>derived out a reformulation of Marx’s theory</w:t>
      </w:r>
      <w:r w:rsidRPr="00035913">
        <w:rPr>
          <w:rStyle w:val="StyleUnderline"/>
        </w:rPr>
        <w:t xml:space="preserve"> of the tendency for the rate of profit to fall, </w:t>
      </w:r>
      <w:r w:rsidRPr="00035913">
        <w:rPr>
          <w:rStyle w:val="Emphasis"/>
        </w:rPr>
        <w:t>to produce crises of overaccumulation</w:t>
      </w:r>
      <w:r w:rsidRPr="00035913">
        <w:rPr>
          <w:rStyle w:val="StyleUnderline"/>
        </w:rPr>
        <w:t xml:space="preserve">. </w:t>
      </w:r>
      <w:r w:rsidRPr="00035913">
        <w:rPr>
          <w:sz w:val="14"/>
        </w:rPr>
        <w:t xml:space="preserve">Such crises are typically registered as surpluses of capital (in commodity, money, or productive capacity forms) and surpluses of </w:t>
      </w:r>
      <w:proofErr w:type="spellStart"/>
      <w:r w:rsidRPr="00035913">
        <w:rPr>
          <w:sz w:val="14"/>
        </w:rPr>
        <w:t>labour</w:t>
      </w:r>
      <w:proofErr w:type="spellEnd"/>
      <w:r w:rsidRPr="00035913">
        <w:rPr>
          <w:sz w:val="14"/>
        </w:rPr>
        <w:t xml:space="preserve"> side by side, without there apparently being any means to bring them together profitably to accomplish socially useful tasks. […] Since it is the lack of profitable opportunities that lies at the hearth of the difficulty, the key economic (as opposed to social and political) problem lies with capital. If devaluation is to be avoided, then profitable ways must be found to absorb the capital surpluses.63 </w:t>
      </w:r>
      <w:r w:rsidRPr="00035913">
        <w:rPr>
          <w:rStyle w:val="StyleUnderline"/>
        </w:rPr>
        <w:t>Capital has to find solutions to face this fall of opportunities and the fall of the rate of profit</w:t>
      </w:r>
      <w:r w:rsidRPr="00035913">
        <w:rPr>
          <w:sz w:val="14"/>
        </w:rPr>
        <w:t xml:space="preserve">. Harvey introduces the double meaning of the concept of ‘fix’: A certain portion of the total capital is literally fixed in and on the land in some physical form for a relative long period of time (depending on its economic and physical lifetime). […] </w:t>
      </w:r>
      <w:r w:rsidRPr="00035913">
        <w:rPr>
          <w:rStyle w:val="Emphasis"/>
        </w:rPr>
        <w:t xml:space="preserve">The </w:t>
      </w:r>
      <w:proofErr w:type="spellStart"/>
      <w:r w:rsidRPr="00035913">
        <w:rPr>
          <w:rStyle w:val="Emphasis"/>
        </w:rPr>
        <w:t>spatio</w:t>
      </w:r>
      <w:proofErr w:type="spellEnd"/>
      <w:r w:rsidRPr="00035913">
        <w:rPr>
          <w:rStyle w:val="Emphasis"/>
        </w:rPr>
        <w:t>-temporal ‘fix’</w:t>
      </w:r>
      <w:r w:rsidRPr="00035913">
        <w:rPr>
          <w:rStyle w:val="StyleUnderline"/>
        </w:rPr>
        <w:t xml:space="preserve">, on the other hand, is a </w:t>
      </w:r>
      <w:r w:rsidRPr="00035913">
        <w:rPr>
          <w:rStyle w:val="Emphasis"/>
        </w:rPr>
        <w:t>metaphor for a particular kind of solution to capitalist crises</w:t>
      </w:r>
      <w:r w:rsidRPr="00035913">
        <w:rPr>
          <w:rStyle w:val="StyleUnderline"/>
        </w:rPr>
        <w:t xml:space="preserve"> through temporal deferral and geographical expansion. </w:t>
      </w:r>
      <w:r w:rsidRPr="00035913">
        <w:rPr>
          <w:sz w:val="14"/>
        </w:rPr>
        <w:t xml:space="preserve">[…] The production of space, the organization of wholly new territorial divisions of </w:t>
      </w:r>
      <w:proofErr w:type="spellStart"/>
      <w:r w:rsidRPr="00035913">
        <w:rPr>
          <w:sz w:val="14"/>
        </w:rPr>
        <w:t>labour</w:t>
      </w:r>
      <w:proofErr w:type="spellEnd"/>
      <w:r w:rsidRPr="00035913">
        <w:rPr>
          <w:sz w:val="14"/>
        </w:rPr>
        <w:t xml:space="preserve">, the opening up of new and cheaper resources complexes, of new regions as dynamic spaces of capital accumulation, and the penetration of pre-existing social formation by capitalist social relations and institutional arrangements (such as rules of contract and private property arrangements) provide important ways to absorb capital and </w:t>
      </w:r>
      <w:proofErr w:type="spellStart"/>
      <w:r w:rsidRPr="00035913">
        <w:rPr>
          <w:sz w:val="14"/>
        </w:rPr>
        <w:t>labour</w:t>
      </w:r>
      <w:proofErr w:type="spellEnd"/>
      <w:r w:rsidRPr="00035913">
        <w:rPr>
          <w:sz w:val="14"/>
        </w:rPr>
        <w:t xml:space="preserve"> surpluses.64 Hence, with the theory of ‘capital fix’, Harvey develops Marx’s own concept of ‘counteracting factors’ (a concept we will continue to use in the following pages), </w:t>
      </w:r>
      <w:r w:rsidRPr="00035913">
        <w:rPr>
          <w:rStyle w:val="Emphasis"/>
        </w:rPr>
        <w:t>underlying the necessity for capital to find strategies to face its inherent contradictions</w:t>
      </w:r>
      <w:r w:rsidRPr="00035913">
        <w:rPr>
          <w:rStyle w:val="StyleUnderline"/>
        </w:rPr>
        <w:t>.</w:t>
      </w:r>
      <w:r w:rsidRPr="00035913">
        <w:rPr>
          <w:sz w:val="14"/>
        </w:rPr>
        <w:t xml:space="preserve"> The importance of this theoretical finding is that many counteracting factors can be put at work with the help of international law and international organizations. Put together, the ideas of this section lead us to propose the following conclusion. </w:t>
      </w:r>
      <w:r w:rsidRPr="00035913">
        <w:rPr>
          <w:rStyle w:val="Emphasis"/>
        </w:rPr>
        <w:t>Capitalism is wrought with strong and inherent contradictions</w:t>
      </w:r>
      <w:r w:rsidRPr="00035913">
        <w:rPr>
          <w:rStyle w:val="StyleUnderline"/>
        </w:rPr>
        <w:t xml:space="preserve"> that have the long-term tendency to bring down the rate of profit</w:t>
      </w:r>
      <w:r w:rsidRPr="00035913">
        <w:rPr>
          <w:sz w:val="14"/>
        </w:rPr>
        <w:t>. Even if the theorization proposed by Marx of this fall has not been explicitly accepted by all, several authors have factually shown its existence and its implications. The sustainability of the rate of profit is an important, if not the main aspect of a regime of accumulation,65 and when a fall occurs, the regime of accumulation must react. In such a situation</w:t>
      </w:r>
      <w:r w:rsidRPr="00035913">
        <w:rPr>
          <w:rStyle w:val="StyleUnderline"/>
        </w:rPr>
        <w:t xml:space="preserve">, </w:t>
      </w:r>
      <w:r w:rsidRPr="00035913">
        <w:rPr>
          <w:rStyle w:val="Emphasis"/>
        </w:rPr>
        <w:t>the function of a mode of regulation</w:t>
      </w:r>
      <w:r w:rsidRPr="00035913">
        <w:rPr>
          <w:sz w:val="14"/>
        </w:rPr>
        <w:t xml:space="preserve"> (to use the concept of the école de la </w:t>
      </w:r>
      <w:proofErr w:type="spellStart"/>
      <w:r w:rsidRPr="00035913">
        <w:rPr>
          <w:sz w:val="14"/>
        </w:rPr>
        <w:t>régulation</w:t>
      </w:r>
      <w:proofErr w:type="spellEnd"/>
      <w:r w:rsidRPr="00035913">
        <w:rPr>
          <w:sz w:val="14"/>
        </w:rPr>
        <w:t xml:space="preserve">) is actually </w:t>
      </w:r>
      <w:r w:rsidRPr="00035913">
        <w:rPr>
          <w:rStyle w:val="Emphasis"/>
        </w:rPr>
        <w:t>to find ways to operationalize enough counteracting factors to re-establish a satisfying rate of profit</w:t>
      </w:r>
      <w:r w:rsidRPr="00035913">
        <w:rPr>
          <w:sz w:val="14"/>
        </w:rPr>
        <w:t xml:space="preserve">, at least for leading state(s)’ dominant classes. Finally, if we follow the neo-Gramscian argument and admit that the </w:t>
      </w:r>
      <w:r w:rsidRPr="00035913">
        <w:rPr>
          <w:rStyle w:val="Emphasis"/>
        </w:rPr>
        <w:t>purpose of international organizations is to promote the well-functioning of</w:t>
      </w:r>
      <w:r w:rsidRPr="00035913">
        <w:rPr>
          <w:rStyle w:val="StyleUnderline"/>
        </w:rPr>
        <w:t xml:space="preserve"> a </w:t>
      </w:r>
      <w:r w:rsidRPr="00035913">
        <w:rPr>
          <w:rStyle w:val="Emphasis"/>
        </w:rPr>
        <w:t>regime of accumulation</w:t>
      </w:r>
      <w:r w:rsidRPr="00035913">
        <w:rPr>
          <w:rStyle w:val="StyleUnderline"/>
        </w:rPr>
        <w:t xml:space="preserve"> (and consequently the sustainability of the rate of profit), we can conclude that </w:t>
      </w:r>
      <w:r w:rsidRPr="00035913">
        <w:rPr>
          <w:rStyle w:val="Emphasis"/>
        </w:rPr>
        <w:t>an international organization’</w:t>
      </w:r>
      <w:r w:rsidRPr="00035913">
        <w:rPr>
          <w:sz w:val="14"/>
        </w:rPr>
        <w:t xml:space="preserve">s (and especially one with economic functions </w:t>
      </w:r>
      <w:r w:rsidRPr="00035913">
        <w:rPr>
          <w:rStyle w:val="Emphasis"/>
        </w:rPr>
        <w:t>like the WTO) existence is linked with its capacity to put the counteracting factors at work to ensure that the dominant classes of the leading state(s) can rake satisfying profit</w:t>
      </w:r>
      <w:r w:rsidRPr="00035913">
        <w:rPr>
          <w:sz w:val="14"/>
        </w:rPr>
        <w:t>. Consequently, if it is not able to achieve this goal, one can predict that, one day or another, its very existence will be challenged.</w:t>
      </w:r>
      <w:r w:rsidR="0009374B" w:rsidRPr="00035913">
        <w:rPr>
          <w:rStyle w:val="StyleUnderline"/>
        </w:rPr>
        <w:t xml:space="preserve"> </w:t>
      </w:r>
    </w:p>
    <w:p w14:paraId="45C865C9" w14:textId="77777777" w:rsidR="0009374B" w:rsidRPr="00035913" w:rsidRDefault="0009374B" w:rsidP="0009374B">
      <w:pPr>
        <w:pStyle w:val="Heading4"/>
      </w:pPr>
      <w:r w:rsidRPr="00035913">
        <w:t>[</w:t>
      </w:r>
      <w:proofErr w:type="spellStart"/>
      <w:r w:rsidRPr="00035913">
        <w:t>Vanni</w:t>
      </w:r>
      <w:proofErr w:type="spellEnd"/>
      <w:r w:rsidRPr="00035913">
        <w:t xml:space="preserve"> 21] Reformism not only fails but also perpetuate global inequality – the aff is a weaponization of medicines that increases Global South dependency in service of the corporate giants </w:t>
      </w:r>
    </w:p>
    <w:p w14:paraId="33F5A913" w14:textId="77777777" w:rsidR="0009374B" w:rsidRPr="00035913" w:rsidRDefault="0009374B" w:rsidP="0009374B">
      <w:proofErr w:type="spellStart"/>
      <w:r w:rsidRPr="00035913">
        <w:rPr>
          <w:rStyle w:val="Heading4Char"/>
        </w:rPr>
        <w:t>Vanni</w:t>
      </w:r>
      <w:proofErr w:type="spellEnd"/>
      <w:r w:rsidRPr="00035913">
        <w:rPr>
          <w:rStyle w:val="Heading4Char"/>
        </w:rPr>
        <w:t xml:space="preserve"> 21</w:t>
      </w:r>
      <w:r w:rsidRPr="00035913">
        <w:t xml:space="preserve">[(Dr. </w:t>
      </w:r>
      <w:proofErr w:type="spellStart"/>
      <w:r w:rsidRPr="00035913">
        <w:t>Vanni</w:t>
      </w:r>
      <w:proofErr w:type="spellEnd"/>
      <w:r w:rsidRPr="00035913">
        <w:t xml:space="preserve"> obtained both her PhD and LLM degrees in International Economic Law from the University of Warwick, She has BA(Hons) in International Relations Her main area of research is international economic law, with a focus on intellectual property law, international trade law, global economic governance, law and development.  </w:t>
      </w:r>
      <w:proofErr w:type="gramStart"/>
      <w:r w:rsidRPr="00035913">
        <w:t>)“</w:t>
      </w:r>
      <w:proofErr w:type="gramEnd"/>
      <w:r w:rsidRPr="00035913">
        <w:t>On Intellectual Property Rights, Access to Medicines and Vaccine Imperialism.” TWAILR, 23 Mar. 2021, twailr.com/on-intellectual-property-rights-access-to-medicines-and-vaccine-imperialism/. Accessed 6 Sept. 2021.] PW</w:t>
      </w:r>
    </w:p>
    <w:p w14:paraId="7263FFFD" w14:textId="77777777" w:rsidR="0009374B" w:rsidRPr="00035913" w:rsidRDefault="0009374B" w:rsidP="0009374B">
      <w:pPr>
        <w:rPr>
          <w:sz w:val="16"/>
        </w:rPr>
      </w:pPr>
      <w:r w:rsidRPr="00035913">
        <w:rPr>
          <w:sz w:val="16"/>
        </w:rPr>
        <w:t xml:space="preserve">These events – the </w:t>
      </w:r>
      <w:r w:rsidRPr="00035913">
        <w:rPr>
          <w:rStyle w:val="Emphasis"/>
        </w:rPr>
        <w:t>corporate capture of the</w:t>
      </w:r>
      <w:r w:rsidRPr="00035913">
        <w:rPr>
          <w:rStyle w:val="StyleUnderline"/>
        </w:rPr>
        <w:t xml:space="preserve"> global </w:t>
      </w:r>
      <w:r w:rsidRPr="00035913">
        <w:rPr>
          <w:rStyle w:val="Emphasis"/>
        </w:rPr>
        <w:t>pharmaceutical IP regime</w:t>
      </w:r>
      <w:r w:rsidRPr="00035913">
        <w:rPr>
          <w:rStyle w:val="StyleUnderline"/>
        </w:rPr>
        <w:t xml:space="preserve">, state complicity </w:t>
      </w:r>
      <w:r w:rsidRPr="00035913">
        <w:rPr>
          <w:rStyle w:val="Emphasis"/>
        </w:rPr>
        <w:t>and vaccine imperialism</w:t>
      </w:r>
      <w:r w:rsidRPr="00035913">
        <w:rPr>
          <w:rStyle w:val="StyleUnderline"/>
        </w:rPr>
        <w:t xml:space="preserve"> – </w:t>
      </w:r>
      <w:r w:rsidRPr="00035913">
        <w:rPr>
          <w:rStyle w:val="Emphasis"/>
        </w:rPr>
        <w:t>are not new</w:t>
      </w:r>
      <w:r w:rsidRPr="00035913">
        <w:rPr>
          <w:rStyle w:val="StyleUnderline"/>
        </w:rPr>
        <w:t>.</w:t>
      </w:r>
      <w:r w:rsidRPr="00035913">
        <w:rPr>
          <w:sz w:val="16"/>
        </w:rPr>
        <w:t xml:space="preserve"> Recall </w:t>
      </w:r>
      <w:r w:rsidRPr="00035913">
        <w:rPr>
          <w:rStyle w:val="StyleUnderline"/>
        </w:rPr>
        <w:t xml:space="preserve">Article 7 of </w:t>
      </w:r>
      <w:r w:rsidRPr="00035913">
        <w:rPr>
          <w:rStyle w:val="Emphasis"/>
        </w:rPr>
        <w:t>TRIPS</w:t>
      </w:r>
      <w:r w:rsidRPr="00035913">
        <w:rPr>
          <w:sz w:val="16"/>
        </w:rPr>
        <w:t xml:space="preserve">, which states that the </w:t>
      </w:r>
      <w:r w:rsidRPr="00035913">
        <w:rPr>
          <w:rStyle w:val="Emphasis"/>
        </w:rPr>
        <w:t>objective</w:t>
      </w:r>
      <w:r w:rsidRPr="00035913">
        <w:rPr>
          <w:rStyle w:val="StyleUnderline"/>
        </w:rPr>
        <w:t xml:space="preserve"> of the Agreement </w:t>
      </w:r>
      <w:r w:rsidRPr="00035913">
        <w:rPr>
          <w:rStyle w:val="Emphasis"/>
        </w:rPr>
        <w:t>is the ‘protection</w:t>
      </w:r>
      <w:r w:rsidRPr="00035913">
        <w:rPr>
          <w:sz w:val="16"/>
        </w:rPr>
        <w:t xml:space="preserve"> and enforcement </w:t>
      </w:r>
      <w:r w:rsidRPr="00035913">
        <w:rPr>
          <w:rStyle w:val="Emphasis"/>
        </w:rPr>
        <w:t>of</w:t>
      </w:r>
      <w:r w:rsidRPr="00035913">
        <w:rPr>
          <w:sz w:val="16"/>
        </w:rPr>
        <w:t xml:space="preserve"> </w:t>
      </w:r>
      <w:r w:rsidRPr="00035913">
        <w:rPr>
          <w:rStyle w:val="Emphasis"/>
        </w:rPr>
        <w:t>i</w:t>
      </w:r>
      <w:r w:rsidRPr="00035913">
        <w:rPr>
          <w:rStyle w:val="StyleUnderline"/>
        </w:rPr>
        <w:t xml:space="preserve">ntellectual </w:t>
      </w:r>
      <w:r w:rsidRPr="00035913">
        <w:rPr>
          <w:rStyle w:val="Emphasis"/>
        </w:rPr>
        <w:t>p</w:t>
      </w:r>
      <w:r w:rsidRPr="00035913">
        <w:rPr>
          <w:rStyle w:val="StyleUnderline"/>
        </w:rPr>
        <w:t xml:space="preserve">roperty </w:t>
      </w:r>
      <w:r w:rsidRPr="00035913">
        <w:rPr>
          <w:rStyle w:val="Emphasis"/>
        </w:rPr>
        <w:t>r</w:t>
      </w:r>
      <w:r w:rsidRPr="00035913">
        <w:rPr>
          <w:rStyle w:val="StyleUnderline"/>
        </w:rPr>
        <w:t>ights</w:t>
      </w:r>
      <w:r w:rsidRPr="00035913">
        <w:rPr>
          <w:sz w:val="16"/>
        </w:rPr>
        <w:t xml:space="preserve"> [to] contribute </w:t>
      </w:r>
      <w:r w:rsidRPr="00035913">
        <w:rPr>
          <w:rStyle w:val="Emphasis"/>
        </w:rPr>
        <w:t>to</w:t>
      </w:r>
      <w:r w:rsidRPr="00035913">
        <w:rPr>
          <w:sz w:val="16"/>
        </w:rPr>
        <w:t xml:space="preserve"> the </w:t>
      </w:r>
      <w:r w:rsidRPr="00035913">
        <w:rPr>
          <w:rStyle w:val="Emphasis"/>
        </w:rPr>
        <w:t>promotion</w:t>
      </w:r>
      <w:r w:rsidRPr="00035913">
        <w:rPr>
          <w:sz w:val="16"/>
        </w:rPr>
        <w:t xml:space="preserve"> of </w:t>
      </w:r>
      <w:r w:rsidRPr="00035913">
        <w:rPr>
          <w:rStyle w:val="Emphasis"/>
        </w:rPr>
        <w:t>tech</w:t>
      </w:r>
      <w:r w:rsidRPr="00035913">
        <w:rPr>
          <w:sz w:val="16"/>
        </w:rPr>
        <w:t xml:space="preserve">nological </w:t>
      </w:r>
      <w:r w:rsidRPr="00035913">
        <w:rPr>
          <w:rStyle w:val="Emphasis"/>
        </w:rPr>
        <w:t>innovation</w:t>
      </w:r>
      <w:r w:rsidRPr="00035913">
        <w:rPr>
          <w:rStyle w:val="StyleUnderline"/>
        </w:rPr>
        <w:t xml:space="preserve"> </w:t>
      </w:r>
      <w:r w:rsidRPr="00035913">
        <w:rPr>
          <w:sz w:val="16"/>
        </w:rPr>
        <w:t xml:space="preserve">and to the transfer and dissemination of technology’. In similar vein, Article 66(2) of TRIPS further </w:t>
      </w:r>
      <w:r w:rsidRPr="00035913">
        <w:rPr>
          <w:rStyle w:val="StyleUnderline"/>
        </w:rPr>
        <w:t>calls on developed countries to ‘provide incentives to</w:t>
      </w:r>
      <w:r w:rsidRPr="00035913">
        <w:rPr>
          <w:sz w:val="16"/>
        </w:rPr>
        <w:t xml:space="preserve"> enterprises and institutions within their territories to </w:t>
      </w:r>
      <w:r w:rsidRPr="00035913">
        <w:rPr>
          <w:rStyle w:val="StyleUnderline"/>
        </w:rPr>
        <w:t>promote</w:t>
      </w:r>
      <w:r w:rsidRPr="00035913">
        <w:rPr>
          <w:sz w:val="16"/>
        </w:rPr>
        <w:t xml:space="preserve"> </w:t>
      </w:r>
      <w:r w:rsidRPr="00035913">
        <w:rPr>
          <w:rStyle w:val="Emphasis"/>
        </w:rPr>
        <w:t>and</w:t>
      </w:r>
      <w:r w:rsidRPr="00035913">
        <w:rPr>
          <w:sz w:val="16"/>
        </w:rPr>
        <w:t xml:space="preserve"> encourage </w:t>
      </w:r>
      <w:r w:rsidRPr="00035913">
        <w:rPr>
          <w:rStyle w:val="StyleUnderline"/>
        </w:rPr>
        <w:t xml:space="preserve">technology </w:t>
      </w:r>
      <w:r w:rsidRPr="00035913">
        <w:rPr>
          <w:rStyle w:val="Emphasis"/>
        </w:rPr>
        <w:t>transfer</w:t>
      </w:r>
      <w:r w:rsidRPr="00035913">
        <w:rPr>
          <w:sz w:val="16"/>
        </w:rPr>
        <w:t xml:space="preserve"> to least-developed country’. While the language of ‘transfer of technology’ might seem beneficial or benign, in actuality it is not. As I discussed in my book, and as Carmen Gonzalez has also shown, when </w:t>
      </w:r>
      <w:r w:rsidRPr="00035913">
        <w:rPr>
          <w:rStyle w:val="StyleUnderline"/>
        </w:rPr>
        <w:t xml:space="preserve">development </w:t>
      </w:r>
      <w:r w:rsidRPr="00035913">
        <w:rPr>
          <w:rStyle w:val="Emphasis"/>
        </w:rPr>
        <w:t>objectives</w:t>
      </w:r>
      <w:r w:rsidRPr="00035913">
        <w:rPr>
          <w:sz w:val="16"/>
        </w:rPr>
        <w:t xml:space="preserve"> are </w:t>
      </w:r>
      <w:r w:rsidRPr="00035913">
        <w:rPr>
          <w:rStyle w:val="StyleUnderline"/>
        </w:rPr>
        <w:t xml:space="preserve">incorporated into international legal instruments and institutions, they become </w:t>
      </w:r>
      <w:r w:rsidRPr="00035913">
        <w:rPr>
          <w:rStyle w:val="Emphasis"/>
        </w:rPr>
        <w:t>embedded in structures that</w:t>
      </w:r>
      <w:r w:rsidRPr="00035913">
        <w:rPr>
          <w:sz w:val="16"/>
        </w:rPr>
        <w:t xml:space="preserve"> may </w:t>
      </w:r>
      <w:r w:rsidRPr="00035913">
        <w:rPr>
          <w:rStyle w:val="StyleUnderline"/>
        </w:rPr>
        <w:t xml:space="preserve">constrain their transformative potential and </w:t>
      </w:r>
      <w:r w:rsidRPr="00035913">
        <w:rPr>
          <w:rStyle w:val="Emphasis"/>
        </w:rPr>
        <w:t>reproduce North-South power imbalances</w:t>
      </w:r>
      <w:r w:rsidRPr="00035913">
        <w:rPr>
          <w:sz w:val="16"/>
        </w:rPr>
        <w:t xml:space="preserve">. This is because these development objectives are </w:t>
      </w:r>
      <w:r w:rsidRPr="00035913">
        <w:rPr>
          <w:rStyle w:val="Emphasis"/>
        </w:rPr>
        <w:t>circumscribed by capitalist imperialist structures</w:t>
      </w:r>
      <w:r w:rsidRPr="00035913">
        <w:rPr>
          <w:sz w:val="16"/>
        </w:rPr>
        <w:t xml:space="preserve">, </w:t>
      </w:r>
      <w:r w:rsidRPr="00035913">
        <w:rPr>
          <w:rStyle w:val="StyleUnderline"/>
        </w:rPr>
        <w:t>adapted to justify colonial practices</w:t>
      </w:r>
      <w:r w:rsidRPr="00035913">
        <w:rPr>
          <w:sz w:val="16"/>
        </w:rPr>
        <w:t xml:space="preserve"> and mobilized through racial differences. These structures are </w:t>
      </w:r>
      <w:r w:rsidRPr="00035913">
        <w:rPr>
          <w:rStyle w:val="Emphasis"/>
        </w:rPr>
        <w:t>the essence</w:t>
      </w:r>
      <w:r w:rsidRPr="00035913">
        <w:rPr>
          <w:rStyle w:val="StyleUnderline"/>
        </w:rPr>
        <w:t xml:space="preserve"> </w:t>
      </w:r>
      <w:r w:rsidRPr="00035913">
        <w:rPr>
          <w:rStyle w:val="Emphasis"/>
        </w:rPr>
        <w:t>of international law and</w:t>
      </w:r>
      <w:r w:rsidRPr="00035913">
        <w:rPr>
          <w:sz w:val="16"/>
        </w:rPr>
        <w:t xml:space="preserve"> its </w:t>
      </w:r>
      <w:r w:rsidRPr="00035913">
        <w:rPr>
          <w:rStyle w:val="Emphasis"/>
        </w:rPr>
        <w:t>institutions</w:t>
      </w:r>
      <w:r w:rsidRPr="00035913">
        <w:rPr>
          <w:sz w:val="16"/>
        </w:rPr>
        <w:t xml:space="preserve"> even in the twenty-first century. They </w:t>
      </w:r>
      <w:r w:rsidRPr="00035913">
        <w:rPr>
          <w:rStyle w:val="StyleUnderline"/>
        </w:rPr>
        <w:t>continue to animate broader socio-economic engagement</w:t>
      </w:r>
      <w:r w:rsidRPr="00035913">
        <w:rPr>
          <w:sz w:val="16"/>
        </w:rPr>
        <w:t xml:space="preserve"> with the global economy even in the present as well as in the legal and regulatory codes that support them. Thus, it is not surprising that even </w:t>
      </w:r>
      <w:r w:rsidRPr="00035913">
        <w:rPr>
          <w:rStyle w:val="StyleUnderline"/>
        </w:rPr>
        <w:t xml:space="preserve">in </w:t>
      </w:r>
      <w:r w:rsidRPr="00035913">
        <w:rPr>
          <w:rStyle w:val="Emphasis"/>
        </w:rPr>
        <w:t>current global health crisis</w:t>
      </w:r>
      <w:r w:rsidRPr="00035913">
        <w:rPr>
          <w:rStyle w:val="StyleUnderline"/>
        </w:rPr>
        <w:t xml:space="preserve">, </w:t>
      </w:r>
      <w:r w:rsidRPr="00035913">
        <w:rPr>
          <w:rStyle w:val="Emphasis"/>
        </w:rPr>
        <w:t>calls for</w:t>
      </w:r>
      <w:r w:rsidRPr="00035913">
        <w:rPr>
          <w:sz w:val="16"/>
        </w:rPr>
        <w:t xml:space="preserve"> this same </w:t>
      </w:r>
      <w:r w:rsidRPr="00035913">
        <w:rPr>
          <w:rStyle w:val="Emphasis"/>
        </w:rPr>
        <w:t xml:space="preserve">transfer of technology in the form of a TRIPS waiver </w:t>
      </w:r>
      <w:r w:rsidRPr="00035913">
        <w:rPr>
          <w:rStyle w:val="StyleUnderline"/>
        </w:rPr>
        <w:t>to scale up global vaccine production</w:t>
      </w:r>
      <w:r w:rsidRPr="00035913">
        <w:rPr>
          <w:sz w:val="16"/>
        </w:rPr>
        <w:t xml:space="preserve"> is being thwarted by the hegemony of developed states inevitably </w:t>
      </w:r>
      <w:r w:rsidRPr="00035913">
        <w:rPr>
          <w:rStyle w:val="Emphasis"/>
        </w:rPr>
        <w:t>influenced by</w:t>
      </w:r>
      <w:r w:rsidRPr="00035913">
        <w:rPr>
          <w:rStyle w:val="StyleUnderline"/>
        </w:rPr>
        <w:t xml:space="preserve"> their respective </w:t>
      </w:r>
      <w:r w:rsidRPr="00035913">
        <w:rPr>
          <w:rStyle w:val="Emphasis"/>
        </w:rPr>
        <w:t>pharmaceutical companies</w:t>
      </w:r>
      <w:r w:rsidRPr="00035913">
        <w:rPr>
          <w:rStyle w:val="StyleUnderline"/>
        </w:rPr>
        <w:t xml:space="preserve">. The ‘emancipatory potential’ of </w:t>
      </w:r>
      <w:r w:rsidRPr="00035913">
        <w:rPr>
          <w:rStyle w:val="Emphasis"/>
        </w:rPr>
        <w:t>TRIPS cannot be achieved if it was not created to be emancipatory in the first place</w:t>
      </w:r>
      <w:r w:rsidRPr="00035913">
        <w:rPr>
          <w:sz w:val="16"/>
        </w:rPr>
        <w:t xml:space="preserve">. It also makes obvious the ways </w:t>
      </w:r>
      <w:r w:rsidRPr="00035913">
        <w:rPr>
          <w:rStyle w:val="Emphasis"/>
        </w:rPr>
        <w:t>international IP law is</w:t>
      </w:r>
      <w:r w:rsidRPr="00035913">
        <w:rPr>
          <w:rStyle w:val="StyleUnderline"/>
        </w:rPr>
        <w:t xml:space="preserve"> </w:t>
      </w:r>
      <w:r w:rsidRPr="00035913">
        <w:rPr>
          <w:sz w:val="16"/>
        </w:rPr>
        <w:t xml:space="preserve">not only </w:t>
      </w:r>
      <w:r w:rsidRPr="00035913">
        <w:rPr>
          <w:rStyle w:val="Emphasis"/>
        </w:rPr>
        <w:t>unsuited to promote structural reform to enable</w:t>
      </w:r>
      <w:r w:rsidRPr="00035913">
        <w:rPr>
          <w:rStyle w:val="StyleUnderline"/>
        </w:rPr>
        <w:t xml:space="preserve"> the </w:t>
      </w:r>
      <w:r w:rsidRPr="00035913">
        <w:rPr>
          <w:rStyle w:val="Emphasis"/>
        </w:rPr>
        <w:t>self-sufficiency</w:t>
      </w:r>
      <w:r w:rsidRPr="00035913">
        <w:rPr>
          <w:sz w:val="16"/>
        </w:rPr>
        <w:t xml:space="preserve"> and self-determination of the countries in the global south, </w:t>
      </w:r>
      <w:r w:rsidRPr="00035913">
        <w:rPr>
          <w:rStyle w:val="Emphasis"/>
        </w:rPr>
        <w:t>but</w:t>
      </w:r>
      <w:r w:rsidRPr="00035913">
        <w:rPr>
          <w:rStyle w:val="StyleUnderline"/>
        </w:rPr>
        <w:t xml:space="preserve"> also </w:t>
      </w:r>
      <w:r w:rsidRPr="00035913">
        <w:rPr>
          <w:rStyle w:val="Emphasis"/>
        </w:rPr>
        <w:t>produces</w:t>
      </w:r>
      <w:r w:rsidRPr="00035913">
        <w:rPr>
          <w:rStyle w:val="StyleUnderline"/>
        </w:rPr>
        <w:t xml:space="preserve"> asymmetries that </w:t>
      </w:r>
      <w:r w:rsidRPr="00035913">
        <w:rPr>
          <w:rStyle w:val="Emphasis"/>
        </w:rPr>
        <w:t>perpetuate inequalities</w:t>
      </w:r>
      <w:r w:rsidRPr="00035913">
        <w:rPr>
          <w:sz w:val="16"/>
        </w:rPr>
        <w:t xml:space="preserve">. Concluding Remarks What this pandemic makes clear is that </w:t>
      </w:r>
      <w:r w:rsidRPr="00035913">
        <w:rPr>
          <w:rStyle w:val="Emphasis"/>
        </w:rPr>
        <w:t>the development</w:t>
      </w:r>
      <w:r w:rsidRPr="00035913">
        <w:rPr>
          <w:rStyle w:val="StyleUnderline"/>
        </w:rPr>
        <w:t xml:space="preserve"> </w:t>
      </w:r>
      <w:r w:rsidRPr="00035913">
        <w:rPr>
          <w:rStyle w:val="Emphasis"/>
        </w:rPr>
        <w:t>discourse</w:t>
      </w:r>
      <w:r w:rsidRPr="00035913">
        <w:rPr>
          <w:sz w:val="16"/>
        </w:rPr>
        <w:t xml:space="preserve"> often touted by developed nations </w:t>
      </w:r>
      <w:r w:rsidRPr="00035913">
        <w:rPr>
          <w:rStyle w:val="Emphasis"/>
        </w:rPr>
        <w:t>to help countries</w:t>
      </w:r>
      <w:r w:rsidRPr="00035913">
        <w:rPr>
          <w:rStyle w:val="StyleUnderline"/>
        </w:rPr>
        <w:t xml:space="preserve"> in the Global South ‘</w:t>
      </w:r>
      <w:r w:rsidRPr="00035913">
        <w:rPr>
          <w:rStyle w:val="Emphasis"/>
        </w:rPr>
        <w:t>catch up’ is empty when the essential</w:t>
      </w:r>
      <w:r w:rsidRPr="00035913">
        <w:rPr>
          <w:rStyle w:val="StyleUnderline"/>
        </w:rPr>
        <w:t xml:space="preserve"> </w:t>
      </w:r>
      <w:r w:rsidRPr="00035913">
        <w:rPr>
          <w:rStyle w:val="Emphasis"/>
        </w:rPr>
        <w:t>medicines</w:t>
      </w:r>
      <w:r w:rsidRPr="00035913">
        <w:rPr>
          <w:sz w:val="16"/>
        </w:rPr>
        <w:t xml:space="preserve"> needed to stay alive </w:t>
      </w:r>
      <w:r w:rsidRPr="00035913">
        <w:rPr>
          <w:rStyle w:val="Emphasis"/>
        </w:rPr>
        <w:t>are</w:t>
      </w:r>
      <w:r w:rsidRPr="00035913">
        <w:rPr>
          <w:sz w:val="16"/>
        </w:rPr>
        <w:t xml:space="preserve"> deliberately denied and </w:t>
      </w:r>
      <w:proofErr w:type="spellStart"/>
      <w:r w:rsidRPr="00035913">
        <w:rPr>
          <w:rStyle w:val="Emphasis"/>
        </w:rPr>
        <w:t>weaponised</w:t>
      </w:r>
      <w:proofErr w:type="spellEnd"/>
      <w:r w:rsidRPr="00035913">
        <w:rPr>
          <w:sz w:val="16"/>
        </w:rPr>
        <w:t xml:space="preserve">. </w:t>
      </w:r>
      <w:r w:rsidRPr="00035913">
        <w:rPr>
          <w:rStyle w:val="StyleUnderline"/>
        </w:rPr>
        <w:t>Like</w:t>
      </w:r>
      <w:r w:rsidRPr="00035913">
        <w:rPr>
          <w:sz w:val="16"/>
        </w:rPr>
        <w:t xml:space="preserve"> the </w:t>
      </w:r>
      <w:r w:rsidRPr="00035913">
        <w:rPr>
          <w:rStyle w:val="StyleUnderline"/>
        </w:rPr>
        <w:t xml:space="preserve">free-market reforms designed to produce ‘development’, IP deployed to </w:t>
      </w:r>
      <w:proofErr w:type="spellStart"/>
      <w:r w:rsidRPr="00035913">
        <w:rPr>
          <w:rStyle w:val="StyleUnderline"/>
        </w:rPr>
        <w:t>incentivise</w:t>
      </w:r>
      <w:proofErr w:type="spellEnd"/>
      <w:r w:rsidRPr="00035913">
        <w:rPr>
          <w:rStyle w:val="StyleUnderline"/>
        </w:rPr>
        <w:t xml:space="preserve"> innovation is</w:t>
      </w:r>
      <w:r w:rsidRPr="00035913">
        <w:rPr>
          <w:sz w:val="16"/>
        </w:rPr>
        <w:t xml:space="preserve"> yet </w:t>
      </w:r>
      <w:r w:rsidRPr="00035913">
        <w:rPr>
          <w:rStyle w:val="StyleUnderline"/>
        </w:rPr>
        <w:t xml:space="preserve">another tool </w:t>
      </w:r>
      <w:r w:rsidRPr="00035913">
        <w:rPr>
          <w:rStyle w:val="Emphasis"/>
        </w:rPr>
        <w:t>in</w:t>
      </w:r>
      <w:r w:rsidRPr="00035913">
        <w:rPr>
          <w:rStyle w:val="StyleUnderline"/>
        </w:rPr>
        <w:t xml:space="preserve"> the </w:t>
      </w:r>
      <w:r w:rsidRPr="00035913">
        <w:rPr>
          <w:rStyle w:val="Emphasis"/>
        </w:rPr>
        <w:t>service of private profits</w:t>
      </w:r>
      <w:r w:rsidRPr="00035913">
        <w:rPr>
          <w:sz w:val="16"/>
        </w:rPr>
        <w:t xml:space="preserve">. As this pandemic has shown, the reality of contemporary capitalism – including </w:t>
      </w:r>
      <w:r w:rsidRPr="00035913">
        <w:rPr>
          <w:rStyle w:val="Emphasis"/>
        </w:rPr>
        <w:t>the IP regime</w:t>
      </w:r>
      <w:r w:rsidRPr="00035913">
        <w:rPr>
          <w:rStyle w:val="StyleUnderline"/>
        </w:rPr>
        <w:t xml:space="preserve"> that underpins it – </w:t>
      </w:r>
      <w:r w:rsidRPr="00035913">
        <w:rPr>
          <w:rStyle w:val="Emphasis"/>
        </w:rPr>
        <w:t>is competition among corporate giants</w:t>
      </w:r>
      <w:r w:rsidRPr="00035913">
        <w:rPr>
          <w:rStyle w:val="StyleUnderline"/>
        </w:rPr>
        <w:t xml:space="preserve"> </w:t>
      </w:r>
      <w:r w:rsidRPr="00035913">
        <w:rPr>
          <w:rStyle w:val="Emphasis"/>
        </w:rPr>
        <w:t>driven by profit</w:t>
      </w:r>
      <w:r w:rsidRPr="00035913">
        <w:rPr>
          <w:rStyle w:val="StyleUnderline"/>
        </w:rPr>
        <w:t xml:space="preserve"> and not by human need. The needs of the poor weigh much less</w:t>
      </w:r>
      <w:r w:rsidRPr="00035913">
        <w:rPr>
          <w:sz w:val="16"/>
        </w:rPr>
        <w:t xml:space="preserve">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035913">
        <w:rPr>
          <w:sz w:val="16"/>
        </w:rPr>
        <w:t>Soberana</w:t>
      </w:r>
      <w:proofErr w:type="spellEnd"/>
      <w:r w:rsidRPr="00035913">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01606EB2" w14:textId="77777777" w:rsidR="0009374B" w:rsidRPr="00035913" w:rsidRDefault="0009374B" w:rsidP="0009374B">
      <w:pPr>
        <w:pStyle w:val="Heading4"/>
      </w:pPr>
      <w:r w:rsidRPr="00035913">
        <w:t>[Kleiner 10] The Alt is to embrace copyleft activism and the building of venture communist societies – creates incremental steps and conditions necessary for the overthrow of capitalism and a new society free from oppression</w:t>
      </w:r>
    </w:p>
    <w:p w14:paraId="6B8357C9" w14:textId="77777777" w:rsidR="0009374B" w:rsidRPr="00035913" w:rsidRDefault="0009374B" w:rsidP="0009374B">
      <w:pPr>
        <w:spacing w:after="0" w:line="240" w:lineRule="auto"/>
        <w:rPr>
          <w:lang w:eastAsia="zh-CN"/>
        </w:rPr>
      </w:pPr>
      <w:r w:rsidRPr="00035913">
        <w:t>[(</w:t>
      </w:r>
      <w:proofErr w:type="spellStart"/>
      <w:r w:rsidRPr="00035913">
        <w:t>Dymitri</w:t>
      </w:r>
      <w:proofErr w:type="spellEnd"/>
      <w:r w:rsidRPr="00035913">
        <w:t xml:space="preserve"> Kleiner </w:t>
      </w:r>
      <w:r w:rsidRPr="00035913">
        <w:rPr>
          <w:lang w:eastAsia="zh-CN"/>
        </w:rPr>
        <w:t xml:space="preserve">is a software developer and the author of The </w:t>
      </w:r>
      <w:proofErr w:type="spellStart"/>
      <w:r w:rsidRPr="00035913">
        <w:rPr>
          <w:lang w:eastAsia="zh-CN"/>
        </w:rPr>
        <w:t>Telekommunist</w:t>
      </w:r>
      <w:proofErr w:type="spellEnd"/>
      <w:r w:rsidRPr="00035913">
        <w:rPr>
          <w:lang w:eastAsia="zh-CN"/>
        </w:rPr>
        <w:t xml:space="preserve"> Manifesto. </w:t>
      </w:r>
      <w:proofErr w:type="spellStart"/>
      <w:r w:rsidRPr="00035913">
        <w:rPr>
          <w:lang w:eastAsia="zh-CN"/>
        </w:rPr>
        <w:t>Dmytri</w:t>
      </w:r>
      <w:proofErr w:type="spellEnd"/>
      <w:r w:rsidRPr="00035913">
        <w:rPr>
          <w:lang w:eastAsia="zh-CN"/>
        </w:rPr>
        <w:t xml:space="preserve"> is a contributing artist to the Miscommunication Technologies continuing series of artworks by </w:t>
      </w:r>
      <w:proofErr w:type="spellStart"/>
      <w:r w:rsidRPr="00035913">
        <w:rPr>
          <w:lang w:eastAsia="zh-CN"/>
        </w:rPr>
        <w:t>Telekommunisten</w:t>
      </w:r>
      <w:proofErr w:type="spellEnd"/>
      <w:r w:rsidRPr="00035913">
        <w:rPr>
          <w:lang w:eastAsia="zh-CN"/>
        </w:rPr>
        <w:t xml:space="preserve">, such as </w:t>
      </w:r>
      <w:proofErr w:type="spellStart"/>
      <w:r w:rsidRPr="00035913">
        <w:rPr>
          <w:lang w:eastAsia="zh-CN"/>
        </w:rPr>
        <w:t>deadSwap</w:t>
      </w:r>
      <w:proofErr w:type="spellEnd"/>
      <w:r w:rsidRPr="00035913">
        <w:rPr>
          <w:lang w:eastAsia="zh-CN"/>
        </w:rPr>
        <w:t xml:space="preserve">, </w:t>
      </w:r>
      <w:proofErr w:type="spellStart"/>
      <w:r w:rsidRPr="00035913">
        <w:rPr>
          <w:lang w:eastAsia="zh-CN"/>
        </w:rPr>
        <w:t>Thimbl</w:t>
      </w:r>
      <w:proofErr w:type="spellEnd"/>
      <w:r w:rsidRPr="00035913">
        <w:rPr>
          <w:lang w:eastAsia="zh-CN"/>
        </w:rPr>
        <w:t>, R15N and OCTO</w:t>
      </w:r>
      <w:proofErr w:type="gramStart"/>
      <w:r w:rsidRPr="00035913">
        <w:rPr>
          <w:lang w:eastAsia="zh-CN"/>
        </w:rPr>
        <w:t>.</w:t>
      </w:r>
      <w:r w:rsidRPr="00035913">
        <w:t>)“</w:t>
      </w:r>
      <w:proofErr w:type="gramEnd"/>
      <w:r w:rsidRPr="00035913">
        <w:t xml:space="preserve">The </w:t>
      </w:r>
      <w:proofErr w:type="spellStart"/>
      <w:r w:rsidRPr="00035913">
        <w:t>Telekommunist</w:t>
      </w:r>
      <w:proofErr w:type="spellEnd"/>
      <w:r w:rsidRPr="00035913">
        <w:t xml:space="preserve"> Manifesto.” </w:t>
      </w:r>
      <w:proofErr w:type="spellStart"/>
      <w:r w:rsidRPr="00035913">
        <w:t>Telekommunisten</w:t>
      </w:r>
      <w:proofErr w:type="spellEnd"/>
      <w:r w:rsidRPr="00035913">
        <w:t xml:space="preserve">, </w:t>
      </w:r>
      <w:proofErr w:type="gramStart"/>
      <w:r w:rsidRPr="00035913">
        <w:t>Oct,</w:t>
      </w:r>
      <w:proofErr w:type="gramEnd"/>
      <w:r w:rsidRPr="00035913">
        <w:t xml:space="preserve"> 2010, telekommunisten.net/the-</w:t>
      </w:r>
      <w:proofErr w:type="spellStart"/>
      <w:r w:rsidRPr="00035913">
        <w:t>telekommunist</w:t>
      </w:r>
      <w:proofErr w:type="spellEnd"/>
      <w:r w:rsidRPr="00035913">
        <w:t>-manifesto/. Accessed 22 Aug. 2021.] Comrade PW</w:t>
      </w:r>
    </w:p>
    <w:p w14:paraId="28CBB1E8" w14:textId="77777777" w:rsidR="0009374B" w:rsidRPr="00035913" w:rsidRDefault="0009374B" w:rsidP="0009374B">
      <w:pPr>
        <w:rPr>
          <w:sz w:val="16"/>
        </w:rPr>
      </w:pPr>
      <w:r w:rsidRPr="00035913">
        <w:rPr>
          <w:sz w:val="16"/>
        </w:rPr>
        <w:t xml:space="preserve">VENTURE COMMUNISM </w:t>
      </w:r>
      <w:r w:rsidRPr="00035913">
        <w:rPr>
          <w:rStyle w:val="Emphasis"/>
        </w:rPr>
        <w:t>Venture communism</w:t>
      </w:r>
      <w:r w:rsidRPr="00035913">
        <w:rPr>
          <w:rStyle w:val="StyleUnderline"/>
        </w:rPr>
        <w:t xml:space="preserve"> </w:t>
      </w:r>
      <w:r w:rsidRPr="00035913">
        <w:rPr>
          <w:rStyle w:val="Emphasis"/>
        </w:rPr>
        <w:t>provides a structure</w:t>
      </w:r>
      <w:r w:rsidRPr="00035913">
        <w:rPr>
          <w:rStyle w:val="StyleUnderline"/>
        </w:rPr>
        <w:t xml:space="preserve"> for independent producers to share a common stock of productive assets, </w:t>
      </w:r>
      <w:r w:rsidRPr="00035913">
        <w:rPr>
          <w:rStyle w:val="Emphasis"/>
        </w:rPr>
        <w:t>allow</w:t>
      </w:r>
      <w:r w:rsidRPr="00035913">
        <w:rPr>
          <w:rStyle w:val="StyleUnderline"/>
        </w:rPr>
        <w:t xml:space="preserve">ing </w:t>
      </w:r>
      <w:r w:rsidRPr="00035913">
        <w:rPr>
          <w:rStyle w:val="Emphasis"/>
        </w:rPr>
        <w:t>forms of production</w:t>
      </w:r>
      <w:r w:rsidRPr="00035913">
        <w:rPr>
          <w:rStyle w:val="StyleUnderline"/>
        </w:rPr>
        <w:t xml:space="preserve"> formerly associated exclusively with the creation of immaterial</w:t>
      </w:r>
      <w:r w:rsidRPr="00035913">
        <w:rPr>
          <w:sz w:val="16"/>
        </w:rPr>
        <w:t xml:space="preserve"> </w:t>
      </w:r>
      <w:r w:rsidRPr="00035913">
        <w:rPr>
          <w:rStyle w:val="StyleUnderline"/>
        </w:rPr>
        <w:t>value</w:t>
      </w:r>
      <w:r w:rsidRPr="00035913">
        <w:rPr>
          <w:sz w:val="16"/>
        </w:rPr>
        <w:t xml:space="preserve">, such as free software, </w:t>
      </w:r>
      <w:r w:rsidRPr="00035913">
        <w:rPr>
          <w:rStyle w:val="Emphasis"/>
        </w:rPr>
        <w:t>to be extended to the material sphere</w:t>
      </w:r>
      <w:r w:rsidRPr="00035913">
        <w:rPr>
          <w:rStyle w:val="StyleUnderline"/>
        </w:rPr>
        <w:t xml:space="preserve">. </w:t>
      </w:r>
      <w:r w:rsidRPr="00035913">
        <w:rPr>
          <w:rStyle w:val="Emphasis"/>
        </w:rPr>
        <w:t>Part of the apparatus</w:t>
      </w:r>
      <w:r w:rsidRPr="00035913">
        <w:rPr>
          <w:rStyle w:val="StyleUnderline"/>
        </w:rPr>
        <w:t xml:space="preserve"> that allowed the</w:t>
      </w:r>
      <w:r w:rsidRPr="00035913">
        <w:rPr>
          <w:sz w:val="16"/>
        </w:rPr>
        <w:t xml:space="preserve"> free software </w:t>
      </w:r>
      <w:r w:rsidRPr="00035913">
        <w:rPr>
          <w:rStyle w:val="StyleUnderline"/>
        </w:rPr>
        <w:t xml:space="preserve">community to grow and spread </w:t>
      </w:r>
      <w:r w:rsidRPr="00035913">
        <w:rPr>
          <w:rStyle w:val="Emphasis"/>
        </w:rPr>
        <w:t>was the creation of copyleft, a type of license</w:t>
      </w:r>
      <w:r w:rsidRPr="00035913">
        <w:rPr>
          <w:rStyle w:val="StyleUnderline"/>
        </w:rPr>
        <w:t xml:space="preserve"> </w:t>
      </w:r>
      <w:r w:rsidRPr="00035913">
        <w:rPr>
          <w:rStyle w:val="Emphasis"/>
        </w:rPr>
        <w:t>that allows for the re-use of the software it covers</w:t>
      </w:r>
      <w:r w:rsidRPr="00035913">
        <w:rPr>
          <w:rStyle w:val="StyleUnderline"/>
        </w:rPr>
        <w:t xml:space="preserve">, </w:t>
      </w:r>
      <w:r w:rsidRPr="00035913">
        <w:rPr>
          <w:rStyle w:val="Emphasis"/>
        </w:rPr>
        <w:t xml:space="preserve">so </w:t>
      </w:r>
      <w:r w:rsidRPr="00035913">
        <w:rPr>
          <w:rStyle w:val="StyleUnderline"/>
        </w:rPr>
        <w:t>long as the derived works are also licensed under compatible terms</w:t>
      </w:r>
      <w:r w:rsidRPr="00035913">
        <w:rPr>
          <w:sz w:val="16"/>
        </w:rPr>
        <w:t xml:space="preserve">. By releasing software under such licenses, </w:t>
      </w:r>
      <w:r w:rsidRPr="00035913">
        <w:rPr>
          <w:rStyle w:val="Emphasis"/>
        </w:rPr>
        <w:t>the work becomes a collective stock for all free software developers</w:t>
      </w:r>
      <w:r w:rsidRPr="00035913">
        <w:rPr>
          <w:sz w:val="16"/>
        </w:rPr>
        <w:t xml:space="preserve">. The core innovation of </w:t>
      </w:r>
      <w:r w:rsidRPr="00035913">
        <w:rPr>
          <w:rStyle w:val="Emphasis"/>
        </w:rPr>
        <w:t>copyleft</w:t>
      </w:r>
      <w:r w:rsidRPr="00035913">
        <w:rPr>
          <w:sz w:val="16"/>
        </w:rPr>
        <w:t xml:space="preserve"> was to </w:t>
      </w:r>
      <w:r w:rsidRPr="00035913">
        <w:rPr>
          <w:rStyle w:val="Emphasis"/>
        </w:rPr>
        <w:t>turn the</w:t>
      </w:r>
      <w:r w:rsidRPr="00035913">
        <w:rPr>
          <w:rStyle w:val="StyleUnderline"/>
        </w:rPr>
        <w:t xml:space="preserve"> </w:t>
      </w:r>
      <w:r w:rsidRPr="00035913">
        <w:rPr>
          <w:rStyle w:val="Emphasis"/>
        </w:rPr>
        <w:t>copyright system against itself</w:t>
      </w:r>
      <w:r w:rsidRPr="00035913">
        <w:rPr>
          <w:sz w:val="16"/>
        </w:rPr>
        <w:t xml:space="preserve">. The chief vehicle of asserting control under copyright is the license a work is released under, which establishes the terms under which others are permitted to use the copyrighted material. </w:t>
      </w:r>
      <w:r w:rsidRPr="00035913">
        <w:rPr>
          <w:rStyle w:val="StyleUnderline"/>
        </w:rPr>
        <w:t>Copyleft</w:t>
      </w:r>
      <w:r w:rsidRPr="00035913">
        <w:rPr>
          <w:sz w:val="16"/>
        </w:rPr>
        <w:t xml:space="preserve"> effectively </w:t>
      </w:r>
      <w:r w:rsidRPr="00035913">
        <w:rPr>
          <w:rStyle w:val="Emphasis"/>
        </w:rPr>
        <w:t>hijacks the existing apparatus that enforces privilege over intellectual assets</w:t>
      </w:r>
      <w:r w:rsidRPr="00035913">
        <w:rPr>
          <w:rStyle w:val="StyleUnderline"/>
        </w:rPr>
        <w:t xml:space="preserve">, using the authority granted by the copyright license to guarantee access for all, </w:t>
      </w:r>
      <w:r w:rsidRPr="00035913">
        <w:rPr>
          <w:rStyle w:val="Emphasis"/>
        </w:rPr>
        <w:t>and require that this freedom is passed on</w:t>
      </w:r>
      <w:r w:rsidRPr="00035913">
        <w:rPr>
          <w:rStyle w:val="StyleUnderline"/>
        </w:rPr>
        <w:t>.</w:t>
      </w:r>
      <w:r w:rsidRPr="00035913">
        <w:rPr>
          <w:sz w:val="16"/>
        </w:rPr>
        <w:t xml:space="preserve"> This is consistent with copyright laws, and dependent on them, because without copyright and the institutions that protect it, there could be no copyleft. </w:t>
      </w:r>
      <w:r w:rsidRPr="00035913">
        <w:rPr>
          <w:rStyle w:val="StyleUnderline"/>
        </w:rPr>
        <w:t>Venture communism requires</w:t>
      </w:r>
      <w:r w:rsidRPr="00035913">
        <w:rPr>
          <w:sz w:val="16"/>
        </w:rPr>
        <w:t xml:space="preserve"> that </w:t>
      </w:r>
      <w:r w:rsidRPr="00035913">
        <w:rPr>
          <w:rStyle w:val="StyleUnderline"/>
        </w:rPr>
        <w:t>this</w:t>
      </w:r>
      <w:r w:rsidRPr="00035913">
        <w:rPr>
          <w:sz w:val="16"/>
        </w:rPr>
        <w:t xml:space="preserve"> same </w:t>
      </w:r>
      <w:r w:rsidRPr="00035913">
        <w:rPr>
          <w:rStyle w:val="StyleUnderline"/>
        </w:rPr>
        <w:t xml:space="preserve">freedom be </w:t>
      </w:r>
      <w:r w:rsidRPr="00035913">
        <w:rPr>
          <w:rStyle w:val="Emphasis"/>
        </w:rPr>
        <w:t>extended to material productive assets</w:t>
      </w:r>
      <w:r w:rsidRPr="00035913">
        <w:rPr>
          <w:sz w:val="16"/>
        </w:rPr>
        <w:t xml:space="preserve">. The chief vehicle for asserting control over productive assets is the ﬁrm. Venture communism is therefore </w:t>
      </w:r>
      <w:r w:rsidRPr="00035913">
        <w:rPr>
          <w:rStyle w:val="StyleUnderline"/>
        </w:rPr>
        <w:t xml:space="preserve">based on a corporate form: the venture commune. Employing a </w:t>
      </w:r>
      <w:r w:rsidRPr="00035913">
        <w:rPr>
          <w:rStyle w:val="Emphasis"/>
        </w:rPr>
        <w:t>venture commune</w:t>
      </w:r>
      <w:r w:rsidRPr="00035913">
        <w:rPr>
          <w:rStyle w:val="StyleUnderline"/>
        </w:rPr>
        <w:t xml:space="preserve"> to </w:t>
      </w:r>
      <w:r w:rsidRPr="00035913">
        <w:rPr>
          <w:rStyle w:val="Emphasis"/>
        </w:rPr>
        <w:t>share material property hijacks</w:t>
      </w:r>
      <w:r w:rsidRPr="00035913">
        <w:rPr>
          <w:rStyle w:val="StyleUnderline"/>
        </w:rPr>
        <w:t xml:space="preserve"> </w:t>
      </w:r>
      <w:r w:rsidRPr="00035913">
        <w:rPr>
          <w:rStyle w:val="Emphasis"/>
        </w:rPr>
        <w:t>the existing apparatus that enforces privilege</w:t>
      </w:r>
      <w:r w:rsidRPr="00035913">
        <w:rPr>
          <w:rStyle w:val="StyleUnderline"/>
        </w:rPr>
        <w:t xml:space="preserve">, to instead protect a common stock of productive assets </w:t>
      </w:r>
      <w:r w:rsidRPr="00035913">
        <w:rPr>
          <w:sz w:val="16"/>
        </w:rPr>
        <w:t xml:space="preserve">that is </w:t>
      </w:r>
      <w:r w:rsidRPr="00035913">
        <w:rPr>
          <w:rStyle w:val="StyleUnderline"/>
        </w:rPr>
        <w:t>available</w:t>
      </w:r>
      <w:r w:rsidRPr="00035913">
        <w:rPr>
          <w:sz w:val="16"/>
        </w:rPr>
        <w:t xml:space="preserve"> for use </w:t>
      </w:r>
      <w:r w:rsidRPr="00035913">
        <w:rPr>
          <w:rStyle w:val="StyleUnderline"/>
        </w:rPr>
        <w:t>by independent producers</w:t>
      </w:r>
      <w:r w:rsidRPr="00035913">
        <w:rPr>
          <w:sz w:val="16"/>
        </w:rPr>
        <w:t xml:space="preserve">. Legally, </w:t>
      </w:r>
      <w:r w:rsidRPr="00035913">
        <w:rPr>
          <w:rStyle w:val="StyleUnderline"/>
        </w:rPr>
        <w:t>a venture commune is a ﬁrm</w:t>
      </w:r>
      <w:r w:rsidRPr="00035913">
        <w:rPr>
          <w:sz w:val="16"/>
        </w:rPr>
        <w:t xml:space="preserve">, much like the venture capital funds of the capitalist class. </w:t>
      </w:r>
      <w:r w:rsidRPr="00035913">
        <w:rPr>
          <w:rStyle w:val="StyleUnderline"/>
        </w:rPr>
        <w:t>However</w:t>
      </w:r>
      <w:r w:rsidRPr="00035913">
        <w:rPr>
          <w:sz w:val="16"/>
        </w:rPr>
        <w:t xml:space="preserve">, the venture commune </w:t>
      </w:r>
      <w:r w:rsidRPr="00035913">
        <w:rPr>
          <w:rStyle w:val="StyleUnderline"/>
        </w:rPr>
        <w:t xml:space="preserve">has distinct properties that </w:t>
      </w:r>
      <w:r w:rsidRPr="00035913">
        <w:rPr>
          <w:rStyle w:val="Emphasis"/>
        </w:rPr>
        <w:t>transform it into an effective vehicle for revolutionary workers’ struggle</w:t>
      </w:r>
      <w:r w:rsidRPr="00035913">
        <w:rPr>
          <w:rStyle w:val="StyleUnderline"/>
        </w:rPr>
        <w:t xml:space="preserve">. The </w:t>
      </w:r>
      <w:r w:rsidRPr="00035913">
        <w:rPr>
          <w:rStyle w:val="Emphasis"/>
        </w:rPr>
        <w:t>venture</w:t>
      </w:r>
      <w:r w:rsidRPr="00035913">
        <w:rPr>
          <w:rStyle w:val="StyleUnderline"/>
        </w:rPr>
        <w:t xml:space="preserve"> </w:t>
      </w:r>
      <w:r w:rsidRPr="00035913">
        <w:rPr>
          <w:rStyle w:val="Emphasis"/>
        </w:rPr>
        <w:t>commune holds ownership of all productive assets</w:t>
      </w:r>
      <w:r w:rsidRPr="00035913">
        <w:rPr>
          <w:rStyle w:val="StyleUnderline"/>
        </w:rPr>
        <w:t xml:space="preserve"> that make up the common stock employed </w:t>
      </w:r>
      <w:r w:rsidRPr="00035913">
        <w:rPr>
          <w:rStyle w:val="Emphasis"/>
        </w:rPr>
        <w:t>by a diverse and</w:t>
      </w:r>
      <w:r w:rsidRPr="00035913">
        <w:rPr>
          <w:rStyle w:val="StyleUnderline"/>
        </w:rPr>
        <w:t xml:space="preserve"> geographically distributed </w:t>
      </w:r>
      <w:r w:rsidRPr="00035913">
        <w:rPr>
          <w:rStyle w:val="Emphasis"/>
        </w:rPr>
        <w:t>network of collective and independent peer producers</w:t>
      </w:r>
      <w:r w:rsidRPr="00035913">
        <w:rPr>
          <w:rStyle w:val="StyleUnderline"/>
        </w:rPr>
        <w:t>.</w:t>
      </w:r>
      <w:r w:rsidRPr="00035913">
        <w:rPr>
          <w:sz w:val="16"/>
        </w:rPr>
        <w:t xml:space="preserve"> The venture commune does not coordinate production; </w:t>
      </w:r>
      <w:r w:rsidRPr="00035913">
        <w:rPr>
          <w:rStyle w:val="Emphasis"/>
        </w:rPr>
        <w:t>a community of peer producers</w:t>
      </w:r>
      <w:r w:rsidRPr="00035913">
        <w:rPr>
          <w:rStyle w:val="StyleUnderline"/>
        </w:rPr>
        <w:t xml:space="preserve"> </w:t>
      </w:r>
      <w:r w:rsidRPr="00035913">
        <w:rPr>
          <w:rStyle w:val="Emphasis"/>
        </w:rPr>
        <w:t xml:space="preserve">produce according to their own needs and desires. </w:t>
      </w:r>
      <w:r w:rsidRPr="00035913">
        <w:rPr>
          <w:sz w:val="16"/>
        </w:rPr>
        <w:t xml:space="preserve">The role of the </w:t>
      </w:r>
      <w:r w:rsidRPr="00035913">
        <w:rPr>
          <w:rStyle w:val="StyleUnderline"/>
        </w:rPr>
        <w:t>commune</w:t>
      </w:r>
      <w:r w:rsidRPr="00035913">
        <w:rPr>
          <w:sz w:val="16"/>
        </w:rPr>
        <w:t xml:space="preserve"> is only to </w:t>
      </w:r>
      <w:r w:rsidRPr="00035913">
        <w:rPr>
          <w:rStyle w:val="Emphasis"/>
        </w:rPr>
        <w:t>manage the common stock, making property</w:t>
      </w:r>
      <w:r w:rsidRPr="00035913">
        <w:rPr>
          <w:rStyle w:val="StyleUnderline"/>
        </w:rPr>
        <w:t xml:space="preserve">, such as the </w:t>
      </w:r>
      <w:r w:rsidRPr="00035913">
        <w:rPr>
          <w:rStyle w:val="Emphasis"/>
        </w:rPr>
        <w:t>housing and tools they require</w:t>
      </w:r>
      <w:r w:rsidRPr="00035913">
        <w:rPr>
          <w:rStyle w:val="StyleUnderline"/>
        </w:rPr>
        <w:t>, available to the peer producers</w:t>
      </w:r>
      <w:r w:rsidRPr="00035913">
        <w:rPr>
          <w:sz w:val="16"/>
        </w:rPr>
        <w:t xml:space="preserve">. The </w:t>
      </w:r>
      <w:r w:rsidRPr="00035913">
        <w:rPr>
          <w:rStyle w:val="Emphasis"/>
        </w:rPr>
        <w:t xml:space="preserve">venture commune is the federation of workers’ </w:t>
      </w:r>
      <w:r w:rsidRPr="00035913">
        <w:rPr>
          <w:sz w:val="16"/>
        </w:rPr>
        <w:t xml:space="preserve">collectives and individual workers, and is itself </w:t>
      </w:r>
      <w:r w:rsidRPr="00035913">
        <w:rPr>
          <w:rStyle w:val="Emphasis"/>
        </w:rPr>
        <w:t>owned by</w:t>
      </w:r>
      <w:r w:rsidRPr="00035913">
        <w:rPr>
          <w:rStyle w:val="StyleUnderline"/>
        </w:rPr>
        <w:t xml:space="preserve"> </w:t>
      </w:r>
      <w:r w:rsidRPr="00035913">
        <w:rPr>
          <w:sz w:val="16"/>
        </w:rPr>
        <w:t xml:space="preserve">each of them, with </w:t>
      </w:r>
      <w:r w:rsidRPr="00035913">
        <w:rPr>
          <w:rStyle w:val="Emphasis"/>
        </w:rPr>
        <w:t>each member</w:t>
      </w:r>
      <w:r w:rsidRPr="00035913">
        <w:rPr>
          <w:sz w:val="16"/>
        </w:rPr>
        <w:t xml:space="preserve"> having only one share. In the case that workers are working in a collective or co-operative, ownership is held individually, by the separate people that make up the collective or co-operative. </w:t>
      </w:r>
      <w:r w:rsidRPr="00035913">
        <w:rPr>
          <w:rStyle w:val="Emphasis"/>
        </w:rPr>
        <w:t>Ownership</w:t>
      </w:r>
      <w:r w:rsidRPr="00035913">
        <w:rPr>
          <w:sz w:val="16"/>
        </w:rPr>
        <w:t xml:space="preserve"> in a venture commune </w:t>
      </w:r>
      <w:r w:rsidRPr="00035913">
        <w:rPr>
          <w:rStyle w:val="Emphasis"/>
        </w:rPr>
        <w:t>can only be acquired by contributions of labor</w:t>
      </w:r>
      <w:r w:rsidRPr="00035913">
        <w:rPr>
          <w:rStyle w:val="StyleUnderline"/>
        </w:rPr>
        <w:t>, not property</w:t>
      </w:r>
      <w:r w:rsidRPr="00035913">
        <w:rPr>
          <w:sz w:val="16"/>
        </w:rPr>
        <w:t xml:space="preserve">. Only by working is a share in the commune earned, not by contributing land, capital or even money; only labor. </w:t>
      </w:r>
      <w:r w:rsidRPr="00035913">
        <w:rPr>
          <w:rStyle w:val="Emphasis"/>
        </w:rPr>
        <w:t>Property is</w:t>
      </w:r>
      <w:r w:rsidRPr="00035913">
        <w:rPr>
          <w:rStyle w:val="StyleUnderline"/>
        </w:rPr>
        <w:t xml:space="preserve"> always </w:t>
      </w:r>
      <w:r w:rsidRPr="00035913">
        <w:rPr>
          <w:rStyle w:val="Emphasis"/>
        </w:rPr>
        <w:t>held in common by all the members</w:t>
      </w:r>
      <w:r w:rsidRPr="00035913">
        <w:rPr>
          <w:rStyle w:val="StyleUnderline"/>
        </w:rPr>
        <w:t xml:space="preserve"> </w:t>
      </w:r>
      <w:r w:rsidRPr="00035913">
        <w:rPr>
          <w:sz w:val="16"/>
        </w:rPr>
        <w:t xml:space="preserve">of the commune, with the venture commune equally owned by all its members. Thus, </w:t>
      </w:r>
      <w:r w:rsidRPr="00035913">
        <w:rPr>
          <w:rStyle w:val="StyleUnderline"/>
        </w:rPr>
        <w:t xml:space="preserve">each member may </w:t>
      </w:r>
      <w:r w:rsidRPr="00035913">
        <w:rPr>
          <w:rStyle w:val="Emphasis"/>
        </w:rPr>
        <w:t>never accumulate a disproportionate share</w:t>
      </w:r>
      <w:r w:rsidRPr="00035913">
        <w:rPr>
          <w:sz w:val="16"/>
        </w:rPr>
        <w:t xml:space="preserve"> of the proceeds of property. </w:t>
      </w:r>
      <w:r w:rsidRPr="00035913">
        <w:rPr>
          <w:rStyle w:val="StyleUnderline"/>
        </w:rPr>
        <w:t xml:space="preserve">Property can </w:t>
      </w:r>
      <w:r w:rsidRPr="00035913">
        <w:rPr>
          <w:rStyle w:val="Emphasis"/>
        </w:rPr>
        <w:t>never be concentrated in fewer</w:t>
      </w:r>
      <w:r w:rsidRPr="00035913">
        <w:rPr>
          <w:rStyle w:val="StyleUnderline"/>
        </w:rPr>
        <w:t xml:space="preserve"> and fewer </w:t>
      </w:r>
      <w:r w:rsidRPr="00035913">
        <w:rPr>
          <w:rStyle w:val="Emphasis"/>
        </w:rPr>
        <w:t>hands</w:t>
      </w:r>
      <w:r w:rsidRPr="00035913">
        <w:rPr>
          <w:rStyle w:val="StyleUnderline"/>
        </w:rPr>
        <w:t xml:space="preserve">. </w:t>
      </w:r>
      <w:r w:rsidRPr="00035913">
        <w:rPr>
          <w:sz w:val="16"/>
        </w:rPr>
        <w:t xml:space="preserve">The function of the </w:t>
      </w:r>
      <w:r w:rsidRPr="00035913">
        <w:rPr>
          <w:rStyle w:val="Emphasis"/>
        </w:rPr>
        <w:t>venture commune</w:t>
      </w:r>
      <w:r w:rsidRPr="00035913">
        <w:rPr>
          <w:sz w:val="16"/>
        </w:rPr>
        <w:t xml:space="preserve"> is to </w:t>
      </w:r>
      <w:r w:rsidRPr="00035913">
        <w:rPr>
          <w:rStyle w:val="Emphasis"/>
        </w:rPr>
        <w:t>acquire material</w:t>
      </w:r>
      <w:r w:rsidRPr="00035913">
        <w:rPr>
          <w:rStyle w:val="StyleUnderline"/>
        </w:rPr>
        <w:t xml:space="preserve"> assets that members </w:t>
      </w:r>
      <w:r w:rsidRPr="00035913">
        <w:rPr>
          <w:rStyle w:val="Emphasis"/>
        </w:rPr>
        <w:t>need for living and working</w:t>
      </w:r>
      <w:r w:rsidRPr="00035913">
        <w:rPr>
          <w:sz w:val="16"/>
        </w:rPr>
        <w:t xml:space="preserve">, such as equipment and tools, </w:t>
      </w:r>
      <w:r w:rsidRPr="00035913">
        <w:rPr>
          <w:rStyle w:val="Emphasis"/>
        </w:rPr>
        <w:t>and allocate them to its members</w:t>
      </w:r>
      <w:r w:rsidRPr="00035913">
        <w:rPr>
          <w:sz w:val="16"/>
        </w:rPr>
        <w:t xml:space="preserve">. The commune acquires this property when requested to do so by a member of the commune. The members interested in having this property offer a rental agreement to the commune, giving the terms they wish to have for possession of this property. </w:t>
      </w:r>
      <w:r w:rsidRPr="00035913">
        <w:rPr>
          <w:rStyle w:val="StyleUnderline"/>
        </w:rPr>
        <w:t>The commune issues a series of bonds to raise the funds required to acquire the property</w:t>
      </w:r>
      <w:r w:rsidRPr="00035913">
        <w:rPr>
          <w:sz w:val="16"/>
        </w:rPr>
        <w:t xml:space="preserve">, which then becomes collateral for the bondholders. The rental agreement is offered as a guarantee that the funds will be available to redeem the bonds. Should this guarantee not be met, the property can be liquidated with the proceeds going to the bondholders. This series of bonds are sold in a public auction setting. If the bond sale clears, the commune acquires the property, and the rental agreement is executed transferring possession to the renter. </w:t>
      </w:r>
      <w:r w:rsidRPr="00035913">
        <w:rPr>
          <w:rStyle w:val="StyleUnderline"/>
        </w:rPr>
        <w:t>The property returns to the commune whenever those renting it no longer require it, or</w:t>
      </w:r>
      <w:r w:rsidRPr="00035913">
        <w:rPr>
          <w:sz w:val="16"/>
        </w:rPr>
        <w:t xml:space="preserve"> are unable to meet the agreed terms, at which point the commune offers it once again at auction to its members, who bid on new rental terms. </w:t>
      </w:r>
      <w:r w:rsidRPr="00035913">
        <w:rPr>
          <w:rStyle w:val="StyleUnderline"/>
        </w:rPr>
        <w:t xml:space="preserve">If there is no more demand for the asset it is liquidated. After the bonds that were issued to acquire an asset are fully redeemed, it becomes fully owned by the commune. </w:t>
      </w:r>
      <w:r w:rsidRPr="00035913">
        <w:rPr>
          <w:sz w:val="16"/>
        </w:rPr>
        <w:t xml:space="preserve">The </w:t>
      </w:r>
      <w:r w:rsidRPr="00035913">
        <w:rPr>
          <w:rStyle w:val="StyleUnderline"/>
        </w:rPr>
        <w:t>remaining rental income the property earns is</w:t>
      </w:r>
      <w:r w:rsidRPr="00035913">
        <w:rPr>
          <w:sz w:val="16"/>
        </w:rPr>
        <w:t xml:space="preserve"> from </w:t>
      </w:r>
      <w:r w:rsidRPr="00035913">
        <w:rPr>
          <w:rStyle w:val="StyleUnderline"/>
        </w:rPr>
        <w:t>then on divided up equally among all members</w:t>
      </w:r>
      <w:r w:rsidRPr="00035913">
        <w:rPr>
          <w:sz w:val="16"/>
        </w:rPr>
        <w:t xml:space="preserve"> of the commune and paid out to them. Proceeds from liquidated property are likewise divided. Because all the rent collected from property rental is divided up evenly among the members of the commune, those </w:t>
      </w:r>
      <w:r w:rsidRPr="00035913">
        <w:rPr>
          <w:rStyle w:val="StyleUnderline"/>
        </w:rPr>
        <w:t>members who pay rent for property that is equal to the amount they would receive in return essentially get to use an equal share of the collectively owned property for free</w:t>
      </w:r>
      <w:r w:rsidRPr="00035913">
        <w:rPr>
          <w:sz w:val="16"/>
        </w:rPr>
        <w:t xml:space="preserve">. What they pay in rent for the property is equal to the rent they receive back as a member of the commune. Members renting more than their per-capita share of the collective property will pay more, and presumably be choosing to pay because they are employing the property as a productive asset, and thus earning enough to pay. Conversely, members using less than their per-capita share receive more in payment than they pay in rent, thus being rewarded for not hoarding property. </w:t>
      </w:r>
      <w:r w:rsidRPr="00035913">
        <w:rPr>
          <w:rStyle w:val="Emphasis"/>
        </w:rPr>
        <w:t>The main activities of</w:t>
      </w:r>
      <w:r w:rsidRPr="00035913">
        <w:rPr>
          <w:rStyle w:val="StyleUnderline"/>
        </w:rPr>
        <w:t xml:space="preserve"> the </w:t>
      </w:r>
      <w:r w:rsidRPr="00035913">
        <w:rPr>
          <w:rStyle w:val="Emphasis"/>
        </w:rPr>
        <w:t>venture commune,</w:t>
      </w:r>
      <w:r w:rsidRPr="00035913">
        <w:rPr>
          <w:rStyle w:val="StyleUnderline"/>
        </w:rPr>
        <w:t xml:space="preserve"> managing bonds and rental agreements, </w:t>
      </w:r>
      <w:r w:rsidRPr="00035913">
        <w:rPr>
          <w:rStyle w:val="Emphasis"/>
        </w:rPr>
        <w:t>do not impose a high level of coordination and</w:t>
      </w:r>
      <w:r w:rsidRPr="00035913">
        <w:rPr>
          <w:rStyle w:val="StyleUnderline"/>
        </w:rPr>
        <w:t xml:space="preserve">, just like the computer networks that manage the allocation of immaterial goods, are activities that </w:t>
      </w:r>
      <w:r w:rsidRPr="00035913">
        <w:rPr>
          <w:rStyle w:val="Emphasis"/>
        </w:rPr>
        <w:t>are</w:t>
      </w:r>
      <w:r w:rsidRPr="00035913">
        <w:rPr>
          <w:rStyle w:val="StyleUnderline"/>
        </w:rPr>
        <w:t xml:space="preserve"> </w:t>
      </w:r>
      <w:r w:rsidRPr="00035913">
        <w:rPr>
          <w:rStyle w:val="Emphasis"/>
        </w:rPr>
        <w:t>well suited for computerized automation. Many venture communes could exist</w:t>
      </w:r>
      <w:r w:rsidRPr="00035913">
        <w:rPr>
          <w:sz w:val="16"/>
        </w:rPr>
        <w:t xml:space="preserve">, and as they become interrelated, </w:t>
      </w:r>
      <w:r w:rsidRPr="00035913">
        <w:rPr>
          <w:rStyle w:val="Emphasis"/>
        </w:rPr>
        <w:t>merge together forming larger, and more stable and sustainable communities of commons-based producers</w:t>
      </w:r>
      <w:r w:rsidRPr="00035913">
        <w:rPr>
          <w:sz w:val="16"/>
        </w:rPr>
        <w:t xml:space="preserve">. </w:t>
      </w:r>
      <w:r w:rsidRPr="00035913">
        <w:rPr>
          <w:rStyle w:val="StyleUnderline"/>
        </w:rPr>
        <w:t>Any change that can produce a more equitable society is dependent on a prior change in the mode of production</w:t>
      </w:r>
      <w:r w:rsidRPr="00035913">
        <w:rPr>
          <w:sz w:val="16"/>
        </w:rPr>
        <w:t xml:space="preserve"> that increases the share of wealth retained by the worker. </w:t>
      </w:r>
      <w:r w:rsidRPr="00035913">
        <w:rPr>
          <w:rStyle w:val="Emphasis"/>
        </w:rPr>
        <w:t xml:space="preserve">The change in </w:t>
      </w:r>
      <w:r w:rsidRPr="00035913">
        <w:rPr>
          <w:rStyle w:val="StyleUnderline"/>
        </w:rPr>
        <w:t xml:space="preserve">the </w:t>
      </w:r>
      <w:r w:rsidRPr="00035913">
        <w:rPr>
          <w:rStyle w:val="Emphasis"/>
        </w:rPr>
        <w:t>mode of production</w:t>
      </w:r>
      <w:r w:rsidRPr="00035913">
        <w:rPr>
          <w:rStyle w:val="StyleUnderline"/>
        </w:rPr>
        <w:t xml:space="preserve"> must </w:t>
      </w:r>
      <w:r w:rsidRPr="00035913">
        <w:rPr>
          <w:rStyle w:val="Emphasis"/>
        </w:rPr>
        <w:t>come ﬁrst</w:t>
      </w:r>
      <w:r w:rsidRPr="00035913">
        <w:rPr>
          <w:sz w:val="16"/>
        </w:rPr>
        <w:t xml:space="preserve">. This change </w:t>
      </w:r>
      <w:r w:rsidRPr="00035913">
        <w:rPr>
          <w:rStyle w:val="Emphasis"/>
        </w:rPr>
        <w:t>cannot be achieved politically</w:t>
      </w:r>
      <w:r w:rsidRPr="00035913">
        <w:rPr>
          <w:rStyle w:val="StyleUnderline"/>
        </w:rPr>
        <w:t>,</w:t>
      </w:r>
      <w:r w:rsidRPr="00035913">
        <w:rPr>
          <w:sz w:val="16"/>
        </w:rPr>
        <w:t xml:space="preserve"> not </w:t>
      </w:r>
      <w:r w:rsidRPr="00035913">
        <w:rPr>
          <w:rStyle w:val="StyleUnderline"/>
        </w:rPr>
        <w:t>by vote,</w:t>
      </w:r>
      <w:r w:rsidRPr="00035913">
        <w:rPr>
          <w:sz w:val="16"/>
        </w:rPr>
        <w:t xml:space="preserve"> or </w:t>
      </w:r>
      <w:r w:rsidRPr="00035913">
        <w:rPr>
          <w:rStyle w:val="StyleUnderline"/>
        </w:rPr>
        <w:t>by lobby,</w:t>
      </w:r>
      <w:r w:rsidRPr="00035913">
        <w:rPr>
          <w:sz w:val="16"/>
        </w:rPr>
        <w:t xml:space="preserve"> or by advocacy, or by revolutionary violence, </w:t>
      </w:r>
      <w:r w:rsidRPr="00035913">
        <w:rPr>
          <w:rStyle w:val="Emphasis"/>
        </w:rPr>
        <w:t>not as long as the owners of property have more wealth</w:t>
      </w:r>
      <w:r w:rsidRPr="00035913">
        <w:rPr>
          <w:rStyle w:val="StyleUnderline"/>
        </w:rPr>
        <w:t xml:space="preserve"> </w:t>
      </w:r>
      <w:r w:rsidRPr="00035913">
        <w:rPr>
          <w:rStyle w:val="Emphasis"/>
        </w:rPr>
        <w:t>to</w:t>
      </w:r>
      <w:r w:rsidRPr="00035913">
        <w:rPr>
          <w:sz w:val="16"/>
        </w:rPr>
        <w:t xml:space="preserve"> apply to </w:t>
      </w:r>
      <w:r w:rsidRPr="00035913">
        <w:rPr>
          <w:rStyle w:val="StyleUnderline"/>
        </w:rPr>
        <w:t>prevent</w:t>
      </w:r>
      <w:r w:rsidRPr="00035913">
        <w:rPr>
          <w:sz w:val="16"/>
        </w:rPr>
        <w:t xml:space="preserve"> any </w:t>
      </w:r>
      <w:r w:rsidRPr="00035913">
        <w:rPr>
          <w:rStyle w:val="StyleUnderline"/>
        </w:rPr>
        <w:t>change</w:t>
      </w:r>
      <w:r w:rsidRPr="00035913">
        <w:rPr>
          <w:sz w:val="16"/>
        </w:rPr>
        <w:t xml:space="preserve"> by funding their own candidates, their own lobbyists, their own advocates, and ultimately, </w:t>
      </w:r>
      <w:r w:rsidRPr="00035913">
        <w:rPr>
          <w:rStyle w:val="Emphasis"/>
        </w:rPr>
        <w:t>develop</w:t>
      </w:r>
      <w:r w:rsidRPr="00035913">
        <w:rPr>
          <w:rStyle w:val="StyleUnderline"/>
        </w:rPr>
        <w:t>ing a</w:t>
      </w:r>
      <w:r w:rsidRPr="00035913">
        <w:rPr>
          <w:sz w:val="16"/>
        </w:rPr>
        <w:t xml:space="preserve"> greater </w:t>
      </w:r>
      <w:r w:rsidRPr="00035913">
        <w:rPr>
          <w:rStyle w:val="Emphasis"/>
        </w:rPr>
        <w:t>capacity for counter-revolutionary violence</w:t>
      </w:r>
      <w:r w:rsidRPr="00035913">
        <w:rPr>
          <w:sz w:val="16"/>
        </w:rPr>
        <w:t xml:space="preserve">. Society cannot be changed by a strike, not as long as owners of property have more accumulated wealth to sustain themselves during production interruptions. Not even collective bargaining can work, for so long as the owners of property own the product, they set the price of the product and thus any gains in wages are lost to rising prices. </w:t>
      </w:r>
      <w:r w:rsidRPr="00035913">
        <w:rPr>
          <w:rStyle w:val="Emphasis"/>
        </w:rPr>
        <w:t>Venture communism</w:t>
      </w:r>
      <w:r w:rsidRPr="00035913">
        <w:rPr>
          <w:sz w:val="16"/>
        </w:rPr>
        <w:t xml:space="preserve"> should not be understood as a proposal for a new kind of society. It </w:t>
      </w:r>
      <w:r w:rsidRPr="00035913">
        <w:rPr>
          <w:rStyle w:val="Emphasis"/>
        </w:rPr>
        <w:t>is an organizational form</w:t>
      </w:r>
      <w:r w:rsidRPr="00035913">
        <w:rPr>
          <w:rStyle w:val="StyleUnderline"/>
        </w:rPr>
        <w:t xml:space="preserve"> with </w:t>
      </w:r>
      <w:r w:rsidRPr="00035913">
        <w:rPr>
          <w:rStyle w:val="Emphasis"/>
        </w:rPr>
        <w:t>which</w:t>
      </w:r>
      <w:r w:rsidRPr="00035913">
        <w:rPr>
          <w:rStyle w:val="StyleUnderline"/>
        </w:rPr>
        <w:t xml:space="preserve"> to </w:t>
      </w:r>
      <w:r w:rsidRPr="00035913">
        <w:rPr>
          <w:rStyle w:val="Emphasis"/>
        </w:rPr>
        <w:t>engage in social struggle</w:t>
      </w:r>
      <w:r w:rsidRPr="00035913">
        <w:rPr>
          <w:rStyle w:val="StyleUnderline"/>
        </w:rPr>
        <w:t>. Venture communes</w:t>
      </w:r>
      <w:r w:rsidRPr="00035913">
        <w:rPr>
          <w:sz w:val="16"/>
        </w:rPr>
        <w:t xml:space="preserve"> are not intended to replace labor unions, political parties, NGOs and other potential vehicles of class conﬂict, but to </w:t>
      </w:r>
      <w:r w:rsidRPr="00035913">
        <w:rPr>
          <w:rStyle w:val="StyleUnderline"/>
        </w:rPr>
        <w:t xml:space="preserve">compliment them, to </w:t>
      </w:r>
      <w:r w:rsidRPr="00035913">
        <w:rPr>
          <w:rStyle w:val="Emphasis"/>
        </w:rPr>
        <w:t>tilt</w:t>
      </w:r>
      <w:r w:rsidRPr="00035913">
        <w:rPr>
          <w:rStyle w:val="StyleUnderline"/>
        </w:rPr>
        <w:t xml:space="preserve"> </w:t>
      </w:r>
      <w:r w:rsidRPr="00035913">
        <w:rPr>
          <w:rStyle w:val="Emphasis"/>
        </w:rPr>
        <w:t>the econ</w:t>
      </w:r>
      <w:r w:rsidRPr="00035913">
        <w:rPr>
          <w:rStyle w:val="StyleUnderline"/>
        </w:rPr>
        <w:t xml:space="preserve">omic </w:t>
      </w:r>
      <w:r w:rsidRPr="00035913">
        <w:rPr>
          <w:rStyle w:val="Emphasis"/>
        </w:rPr>
        <w:t>balance of power in favor of the</w:t>
      </w:r>
      <w:r w:rsidRPr="00035913">
        <w:rPr>
          <w:rStyle w:val="StyleUnderline"/>
        </w:rPr>
        <w:t xml:space="preserve"> </w:t>
      </w:r>
      <w:r w:rsidRPr="00035913">
        <w:rPr>
          <w:sz w:val="16"/>
        </w:rPr>
        <w:t xml:space="preserve">representatives of </w:t>
      </w:r>
      <w:r w:rsidRPr="00035913">
        <w:rPr>
          <w:rStyle w:val="Emphasis"/>
        </w:rPr>
        <w:t>workers’</w:t>
      </w:r>
      <w:r w:rsidRPr="00035913">
        <w:rPr>
          <w:rStyle w:val="StyleUnderline"/>
        </w:rPr>
        <w:t xml:space="preserve"> class interest. </w:t>
      </w:r>
      <w:r w:rsidRPr="00035913">
        <w:rPr>
          <w:rStyle w:val="Emphasis"/>
        </w:rPr>
        <w:t xml:space="preserve">Without venture communism, </w:t>
      </w:r>
      <w:r w:rsidRPr="00035913">
        <w:rPr>
          <w:rStyle w:val="Emphasis"/>
          <w:b w:val="0"/>
          <w:bCs/>
        </w:rPr>
        <w:t>these</w:t>
      </w:r>
      <w:r w:rsidRPr="00035913">
        <w:rPr>
          <w:rStyle w:val="StyleUnderline"/>
        </w:rPr>
        <w:t xml:space="preserve"> </w:t>
      </w:r>
      <w:r w:rsidRPr="00035913">
        <w:rPr>
          <w:rStyle w:val="Emphasis"/>
        </w:rPr>
        <w:t>other organized forms</w:t>
      </w:r>
      <w:r w:rsidRPr="00035913">
        <w:rPr>
          <w:rStyle w:val="StyleUnderline"/>
        </w:rPr>
        <w:t xml:space="preserve"> are always forced to work against opposition with much deeper pockets, and </w:t>
      </w:r>
      <w:r w:rsidRPr="00035913">
        <w:rPr>
          <w:rStyle w:val="Emphasis"/>
        </w:rPr>
        <w:t>are</w:t>
      </w:r>
      <w:r w:rsidRPr="00035913">
        <w:rPr>
          <w:rStyle w:val="StyleUnderline"/>
        </w:rPr>
        <w:t xml:space="preserve"> thus </w:t>
      </w:r>
      <w:r w:rsidRPr="00035913">
        <w:rPr>
          <w:rStyle w:val="Emphasis"/>
        </w:rPr>
        <w:t>doomed to endless co-option</w:t>
      </w:r>
      <w:r w:rsidRPr="00035913">
        <w:rPr>
          <w:rStyle w:val="StyleUnderline"/>
        </w:rPr>
        <w:t xml:space="preserve">, failure and retreat. </w:t>
      </w:r>
      <w:r w:rsidRPr="00035913">
        <w:rPr>
          <w:rStyle w:val="Emphasis"/>
        </w:rPr>
        <w:t>The only way is to stop applying our labor to property owned by non-producers and instead form a common stock of productive assets. Venture communism is taking control of our own productive process</w:t>
      </w:r>
      <w:r w:rsidRPr="00035913">
        <w:rPr>
          <w:sz w:val="16"/>
        </w:rPr>
        <w:t xml:space="preserve">, retaining the entire product of our labor, forming our own capital, and expanding until we have collectively accumulated enough wealth to achieve a greater social inﬂuence than those that defend exploitation. </w:t>
      </w:r>
      <w:r w:rsidRPr="00035913">
        <w:rPr>
          <w:rStyle w:val="StyleUnderline"/>
        </w:rPr>
        <w:t xml:space="preserve">This new economic balance allows for change that is far greater </w:t>
      </w:r>
      <w:r w:rsidRPr="00035913">
        <w:rPr>
          <w:sz w:val="16"/>
        </w:rPr>
        <w:t xml:space="preserve">than the modest goals of venture communism. A truly free society would have no need for copyleft, or venture communism; </w:t>
      </w:r>
      <w:r w:rsidRPr="00035913">
        <w:rPr>
          <w:rStyle w:val="Emphasis"/>
        </w:rPr>
        <w:t>these are</w:t>
      </w:r>
      <w:r w:rsidRPr="00035913">
        <w:rPr>
          <w:sz w:val="16"/>
        </w:rPr>
        <w:t xml:space="preserve"> only </w:t>
      </w:r>
      <w:r w:rsidRPr="00035913">
        <w:rPr>
          <w:rStyle w:val="Emphasis"/>
        </w:rPr>
        <w:t>practices</w:t>
      </w:r>
      <w:r w:rsidRPr="00035913">
        <w:rPr>
          <w:rStyle w:val="StyleUnderline"/>
        </w:rPr>
        <w:t xml:space="preserve"> around </w:t>
      </w:r>
      <w:r w:rsidRPr="00035913">
        <w:rPr>
          <w:rStyle w:val="Emphasis"/>
        </w:rPr>
        <w:t>which workers can unite towards the realization of their historic role of building a classless society,</w:t>
      </w:r>
      <w:r w:rsidRPr="00035913">
        <w:rPr>
          <w:rStyle w:val="StyleUnderline"/>
        </w:rPr>
        <w:t xml:space="preserve"> a society of equals</w:t>
      </w:r>
      <w:r w:rsidRPr="00035913">
        <w:rPr>
          <w:sz w:val="16"/>
        </w:rPr>
        <w:t>. WORKERS OF THE WORLD UNITE! YOU HAVE NOTHING TO LOSE BUT YOUR CHAINS. YOU HAVE A WORLD TO WIN.</w:t>
      </w:r>
    </w:p>
    <w:p w14:paraId="2974E846" w14:textId="77777777" w:rsidR="0009374B" w:rsidRPr="00035913" w:rsidRDefault="0009374B" w:rsidP="0009374B">
      <w:pPr>
        <w:pStyle w:val="Heading4"/>
        <w:rPr>
          <w:rFonts w:cs="Calibri"/>
        </w:rPr>
      </w:pPr>
      <w:r w:rsidRPr="00035913">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04FF9ADA" w14:textId="77777777" w:rsidR="0009374B" w:rsidRPr="00035913" w:rsidRDefault="0009374B" w:rsidP="0009374B">
      <w:pPr>
        <w:shd w:val="clear" w:color="auto" w:fill="FFFFFF"/>
        <w:spacing w:line="235" w:lineRule="atLeast"/>
        <w:rPr>
          <w:rFonts w:eastAsia="Times New Roman"/>
          <w:color w:val="222222"/>
        </w:rPr>
      </w:pPr>
      <w:r w:rsidRPr="00035913">
        <w:rPr>
          <w:rStyle w:val="Style13ptBold"/>
        </w:rPr>
        <w:t>Robinson 18</w:t>
      </w:r>
      <w:r w:rsidRPr="00035913">
        <w:rPr>
          <w:rFonts w:eastAsia="Times New Roman"/>
          <w:color w:val="222222"/>
        </w:rPr>
        <w:t> </w:t>
      </w:r>
      <w:r w:rsidRPr="00035913">
        <w:t>[William I, professor of sociology, global studies and Latin American studies at the University of California at Santa Barbara. 2018. “Accumulation Crisis and Global Police State.”</w:t>
      </w:r>
      <w:hyperlink r:id="rId6" w:tgtFrame="_blank" w:history="1">
        <w:r w:rsidRPr="00035913">
          <w:rPr>
            <w:rStyle w:val="Hyperlink"/>
          </w:rPr>
          <w:t>http://revolutionary-socialism.com/en/accumulation-crisis-and-global-police-state/</w:t>
        </w:r>
      </w:hyperlink>
      <w:r w:rsidRPr="00035913">
        <w:t>] JCH-PF, recut by PW</w:t>
      </w:r>
    </w:p>
    <w:p w14:paraId="5CE4535E" w14:textId="77777777" w:rsidR="0009374B" w:rsidRPr="001D0AE4" w:rsidRDefault="0009374B" w:rsidP="0009374B">
      <w:pPr>
        <w:rPr>
          <w:rStyle w:val="StyleUnderline"/>
        </w:rPr>
      </w:pPr>
      <w:r w:rsidRPr="00035913">
        <w:rPr>
          <w:rStyle w:val="StyleUnderline"/>
        </w:rPr>
        <w:t>Each major episode of crisis in the world capitalist system has presented the </w:t>
      </w:r>
      <w:r w:rsidRPr="00035913">
        <w:rPr>
          <w:rStyle w:val="Emphasis"/>
        </w:rPr>
        <w:t>potential for systemic change</w:t>
      </w:r>
      <w:r w:rsidRPr="00035913">
        <w:rPr>
          <w:rStyle w:val="StyleUnderline"/>
        </w:rPr>
        <w:t>. Each has involved the breakdown of state legitimacy, </w:t>
      </w:r>
      <w:r w:rsidRPr="00035913">
        <w:rPr>
          <w:rStyle w:val="Emphasis"/>
        </w:rPr>
        <w:t>escalating class and social struggles</w:t>
      </w:r>
      <w:r w:rsidRPr="00035913">
        <w:rPr>
          <w:rStyle w:val="StyleUnderline"/>
        </w:rPr>
        <w:t>, and </w:t>
      </w:r>
      <w:r w:rsidRPr="00035913">
        <w:rPr>
          <w:rStyle w:val="Emphasis"/>
        </w:rPr>
        <w:t>military conflicts</w:t>
      </w:r>
      <w:r w:rsidRPr="00035913">
        <w:rPr>
          <w:rStyle w:val="StyleUnderline"/>
        </w:rPr>
        <w:t>, leading to a restructuring of the system, including new institutional arrangements, class relations, and accumulation activities that eventually result in a </w:t>
      </w:r>
      <w:proofErr w:type="spellStart"/>
      <w:r w:rsidRPr="00035913">
        <w:rPr>
          <w:rStyle w:val="Emphasis"/>
        </w:rPr>
        <w:t>restabilization</w:t>
      </w:r>
      <w:proofErr w:type="spellEnd"/>
      <w:r w:rsidRPr="00035913">
        <w:rPr>
          <w:rStyle w:val="StyleUnderline"/>
        </w:rPr>
        <w:t xml:space="preserve"> of the system and </w:t>
      </w:r>
      <w:r w:rsidRPr="00035913">
        <w:rPr>
          <w:rStyle w:val="Emphasis"/>
        </w:rPr>
        <w:t>renewed capitalist expansion</w:t>
      </w:r>
      <w:r w:rsidRPr="00035913">
        <w:rPr>
          <w:sz w:val="16"/>
        </w:rPr>
        <w:t>.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035913">
        <w:rPr>
          <w:sz w:val="16"/>
        </w:rPr>
        <w:t>restabilization</w:t>
      </w:r>
      <w:proofErr w:type="spellEnd"/>
      <w:r w:rsidRPr="00035913">
        <w:rPr>
          <w:sz w:val="16"/>
        </w:rPr>
        <w:t> – that is, </w:t>
      </w:r>
      <w:r w:rsidRPr="00035913">
        <w:rPr>
          <w:rStyle w:val="Emphasis"/>
        </w:rPr>
        <w:t>our very survival now requires a revolution against global capitalism</w:t>
      </w:r>
      <w:r w:rsidRPr="00035913">
        <w:rPr>
          <w:sz w:val="16"/>
        </w:rPr>
        <w:t xml:space="preserve"> (Robinson, 2014). These six dimensions, in broad strokes, present a “big picture” context in which a global police state is emerging. </w:t>
      </w:r>
      <w:r w:rsidRPr="00035913">
        <w:rPr>
          <w:rStyle w:val="StyleUnderline"/>
        </w:rPr>
        <w:t>First, </w:t>
      </w:r>
      <w:r w:rsidRPr="00035913">
        <w:rPr>
          <w:rStyle w:val="Emphasis"/>
        </w:rPr>
        <w:t>the system is</w:t>
      </w:r>
      <w:r w:rsidRPr="00035913">
        <w:rPr>
          <w:rStyle w:val="StyleUnderline"/>
        </w:rPr>
        <w:t xml:space="preserve"> fast </w:t>
      </w:r>
      <w:r w:rsidRPr="00035913">
        <w:rPr>
          <w:rStyle w:val="Emphasis"/>
        </w:rPr>
        <w:t>reaching the ecological limits</w:t>
      </w:r>
      <w:r w:rsidRPr="00035913">
        <w:rPr>
          <w:rStyle w:val="StyleUnderline"/>
        </w:rPr>
        <w:t> of its reproduction.</w:t>
      </w:r>
      <w:r w:rsidRPr="00035913">
        <w:rPr>
          <w:sz w:val="16"/>
        </w:rPr>
        <w:t> We have already passed tipping points in climate change, the nitrogen cycle, and diversity loss. </w:t>
      </w:r>
      <w:r w:rsidRPr="00035913">
        <w:rPr>
          <w:rStyle w:val="StyleUnderline"/>
        </w:rPr>
        <w:t>For the first time ever, </w:t>
      </w:r>
      <w:r w:rsidRPr="00035913">
        <w:rPr>
          <w:rStyle w:val="Emphasis"/>
        </w:rPr>
        <w:t>human conduct is</w:t>
      </w:r>
      <w:r w:rsidRPr="00035913">
        <w:rPr>
          <w:rStyle w:val="StyleUnderline"/>
        </w:rPr>
        <w:t xml:space="preserve"> intersecting with and fundamentally </w:t>
      </w:r>
      <w:r w:rsidRPr="00035913">
        <w:rPr>
          <w:rStyle w:val="Emphasis"/>
        </w:rPr>
        <w:t>altering the earth system in such a way that threatens to bring</w:t>
      </w:r>
      <w:r w:rsidRPr="00035913">
        <w:rPr>
          <w:rStyle w:val="StyleUnderline"/>
        </w:rPr>
        <w:t> about a sixth </w:t>
      </w:r>
      <w:r w:rsidRPr="00035913">
        <w:rPr>
          <w:rStyle w:val="Emphasis"/>
        </w:rPr>
        <w:t>mass extinction</w:t>
      </w:r>
      <w:r w:rsidRPr="00035913">
        <w:rPr>
          <w:sz w:val="16"/>
        </w:rPr>
        <w:t xml:space="preserve"> (see, e.g., Foster et al., 2011; Moore, 2015). These ecological dimensions of </w:t>
      </w:r>
      <w:r w:rsidRPr="00035913">
        <w:rPr>
          <w:rStyle w:val="StyleUnderline"/>
        </w:rPr>
        <w:t>global crisis have been brought to the forefront of the global agenda by the worldwide environmental justice movement</w:t>
      </w:r>
      <w:r w:rsidRPr="00035913">
        <w:rPr>
          <w:sz w:val="16"/>
        </w:rPr>
        <w:t>. Communities around the world have come under escalating repression as they face off against transnational corporate plunder of their environment. While capitalism cannot be held solely responsible for the ecological crisis,</w:t>
      </w:r>
      <w:r w:rsidRPr="00035913">
        <w:rPr>
          <w:rStyle w:val="StyleUnderline"/>
        </w:rPr>
        <w:t> it is difficult to imagine that the environmental catastrophe can be resolved within the capitalist system given </w:t>
      </w:r>
      <w:r w:rsidRPr="00035913">
        <w:rPr>
          <w:rStyle w:val="Emphasis"/>
        </w:rPr>
        <w:t>capital’s implacable impulse to accumulate</w:t>
      </w:r>
      <w:r w:rsidRPr="00035913">
        <w:rPr>
          <w:rStyle w:val="StyleUnderline"/>
        </w:rPr>
        <w:t xml:space="preserve"> and its </w:t>
      </w:r>
      <w:r w:rsidRPr="00035913">
        <w:rPr>
          <w:rStyle w:val="Emphasis"/>
        </w:rPr>
        <w:t>accelerated commodification of nature</w:t>
      </w:r>
      <w:r w:rsidRPr="00035913">
        <w:rPr>
          <w:rStyle w:val="StyleUnderline"/>
        </w:rPr>
        <w:t>. Second, the level of </w:t>
      </w:r>
      <w:r w:rsidRPr="00035913">
        <w:rPr>
          <w:rStyle w:val="Emphasis"/>
        </w:rPr>
        <w:t>global social polarization and inequality is unprecedented</w:t>
      </w:r>
      <w:r w:rsidRPr="00035913">
        <w:rPr>
          <w:rStyle w:val="StyleUnderline"/>
        </w:rPr>
        <w:t>.</w:t>
      </w:r>
      <w:r w:rsidRPr="00035913">
        <w:rPr>
          <w:sz w:val="16"/>
        </w:rPr>
        <w:t xml:space="preserve"> The richest one percent of humanity in 2016 controlled over half of the world’s wealth and 20 percent controlled 95 percent of that wealth, while the remaining 80 percent had to make do with just five percent (Oxfam, 2017). </w:t>
      </w:r>
      <w:r w:rsidRPr="00035913">
        <w:rPr>
          <w:rStyle w:val="Emphasis"/>
        </w:rPr>
        <w:t>These escalating inequalities fuel capitalism’s</w:t>
      </w:r>
      <w:r w:rsidRPr="00035913">
        <w:rPr>
          <w:rStyle w:val="StyleUnderline"/>
        </w:rPr>
        <w:t> chronic problem of </w:t>
      </w:r>
      <w:r w:rsidRPr="00035913">
        <w:rPr>
          <w:rStyle w:val="Emphasis"/>
        </w:rPr>
        <w:t>overaccumulation</w:t>
      </w:r>
      <w:r w:rsidRPr="00035913">
        <w:rPr>
          <w:rStyle w:val="StyleUnderline"/>
        </w:rPr>
        <w:t>: the TCC </w:t>
      </w:r>
      <w:r w:rsidRPr="00035913">
        <w:rPr>
          <w:rStyle w:val="Emphasis"/>
        </w:rPr>
        <w:t>cannot find productive outlets</w:t>
      </w:r>
      <w:r w:rsidRPr="00035913">
        <w:rPr>
          <w:rStyle w:val="StyleUnderline"/>
        </w:rPr>
        <w:t xml:space="preserve"> to </w:t>
      </w:r>
      <w:r w:rsidRPr="00035913">
        <w:rPr>
          <w:rStyle w:val="Emphasis"/>
        </w:rPr>
        <w:t>unload the enormous amounts of surplus it has accumulated</w:t>
      </w:r>
      <w:r w:rsidRPr="00035913">
        <w:rPr>
          <w:rStyle w:val="StyleUnderline"/>
        </w:rPr>
        <w:t>, leading to </w:t>
      </w:r>
      <w:r w:rsidRPr="00035913">
        <w:rPr>
          <w:rStyle w:val="Emphasis"/>
        </w:rPr>
        <w:t>chronic stagnation in the world economy</w:t>
      </w:r>
      <w:r w:rsidRPr="00035913">
        <w:rPr>
          <w:rStyle w:val="StyleUnderline"/>
        </w:rPr>
        <w:t> </w:t>
      </w:r>
      <w:r w:rsidRPr="00035913">
        <w:rPr>
          <w:sz w:val="16"/>
        </w:rPr>
        <w:t xml:space="preserve">(see next section). </w:t>
      </w:r>
      <w:r w:rsidRPr="00035913">
        <w:rPr>
          <w:rStyle w:val="StyleUnderline"/>
        </w:rPr>
        <w:t>Such extreme levels of social polarization present a challenge of social control to dominant groups</w:t>
      </w:r>
      <w:r w:rsidRPr="00035913">
        <w:rPr>
          <w:sz w:val="16"/>
        </w:rPr>
        <w:t xml:space="preserve">. As Trumpism in the United States as well as the rise of </w:t>
      </w:r>
      <w:proofErr w:type="gramStart"/>
      <w:r w:rsidRPr="00035913">
        <w:rPr>
          <w:sz w:val="16"/>
        </w:rPr>
        <w:t>far-right</w:t>
      </w:r>
      <w:proofErr w:type="gramEnd"/>
      <w:r w:rsidRPr="00035913">
        <w:rPr>
          <w:sz w:val="16"/>
        </w:rPr>
        <w:t xml:space="preserve"> and neo-fascist movements in Europe so well illustrate, </w:t>
      </w:r>
      <w:r w:rsidRPr="00035913">
        <w:rPr>
          <w:rStyle w:val="StyleUnderline"/>
        </w:rPr>
        <w:t>cooptation also involves the </w:t>
      </w:r>
      <w:r w:rsidRPr="00035913">
        <w:rPr>
          <w:rStyle w:val="Emphasis"/>
        </w:rPr>
        <w:t>manipulation of fear and insecurity</w:t>
      </w:r>
      <w:r w:rsidRPr="00035913">
        <w:rPr>
          <w:rStyle w:val="StyleUnderline"/>
        </w:rPr>
        <w:t> among the downwardly mobile so that </w:t>
      </w:r>
      <w:r w:rsidRPr="00035913">
        <w:rPr>
          <w:rStyle w:val="Emphasis"/>
        </w:rPr>
        <w:t>social anxiety is channeled towards scapegoated communities</w:t>
      </w:r>
      <w:r w:rsidRPr="00035913">
        <w:rPr>
          <w:sz w:val="16"/>
        </w:rPr>
        <w:t>. This psychosocial mechanism of displacing mass anxieties is not new, but it appears to be increasing around the world in the face of the structural destabilization of capitalist globalization. </w:t>
      </w:r>
      <w:r w:rsidRPr="00035913">
        <w:rPr>
          <w:rStyle w:val="Emphasis"/>
        </w:rPr>
        <w:t>Extreme inequality</w:t>
      </w:r>
      <w:r w:rsidRPr="00035913">
        <w:rPr>
          <w:rStyle w:val="StyleUnderline"/>
        </w:rPr>
        <w:t xml:space="preserve"> </w:t>
      </w:r>
      <w:r w:rsidRPr="00035913">
        <w:rPr>
          <w:rStyle w:val="Emphasis"/>
        </w:rPr>
        <w:t>requires extreme violence and repression</w:t>
      </w:r>
      <w:r w:rsidRPr="00035913">
        <w:rPr>
          <w:rStyle w:val="StyleUnderline"/>
        </w:rPr>
        <w:t xml:space="preserve"> that lend themselves to projects of </w:t>
      </w:r>
      <w:r w:rsidRPr="00035913">
        <w:rPr>
          <w:rStyle w:val="Emphasis"/>
        </w:rPr>
        <w:t>21st century fascism</w:t>
      </w:r>
      <w:r w:rsidRPr="00035913">
        <w:rPr>
          <w:rStyle w:val="StyleUnderline"/>
        </w:rPr>
        <w:t>. Third, </w:t>
      </w:r>
      <w:r w:rsidRPr="00035913">
        <w:rPr>
          <w:rStyle w:val="Emphasis"/>
        </w:rPr>
        <w:t>the sheer magnitude of the means of violence and social control is unprecedented,</w:t>
      </w:r>
      <w:r w:rsidRPr="00035913">
        <w:rPr>
          <w:rStyle w:val="StyleUnderline"/>
        </w:rPr>
        <w:t xml:space="preserve"> as well as the magnitude and concentrated control over the means of global communication and the production and circulation of symbols, images, and knowledge. </w:t>
      </w:r>
      <w:r w:rsidRPr="00035913">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035913">
        <w:rPr>
          <w:rStyle w:val="StyleUnderline"/>
        </w:rPr>
        <w:t>If </w:t>
      </w:r>
      <w:r w:rsidRPr="00035913">
        <w:rPr>
          <w:rStyle w:val="Emphasis"/>
        </w:rPr>
        <w:t>global capitalist crisis</w:t>
      </w:r>
      <w:r w:rsidRPr="00035913">
        <w:rPr>
          <w:rStyle w:val="StyleUnderline"/>
        </w:rPr>
        <w:t xml:space="preserve"> leads to a </w:t>
      </w:r>
      <w:r w:rsidRPr="00035913">
        <w:rPr>
          <w:rStyle w:val="Emphasis"/>
        </w:rPr>
        <w:t>new world war the destruction</w:t>
      </w:r>
      <w:r w:rsidRPr="00035913">
        <w:rPr>
          <w:rStyle w:val="StyleUnderline"/>
        </w:rPr>
        <w:t xml:space="preserve"> </w:t>
      </w:r>
      <w:r w:rsidRPr="00035913">
        <w:rPr>
          <w:rStyle w:val="Emphasis"/>
        </w:rPr>
        <w:t>would simply be unprecedented</w:t>
      </w:r>
      <w:r w:rsidRPr="00035913">
        <w:rPr>
          <w:rStyle w:val="StyleUnderline"/>
        </w:rPr>
        <w:t>. Fourth, </w:t>
      </w:r>
      <w:r w:rsidRPr="00035913">
        <w:rPr>
          <w:rStyle w:val="Emphasis"/>
        </w:rPr>
        <w:t>we are reaching limits to the extensive expansion of capitalism</w:t>
      </w:r>
      <w:r w:rsidRPr="00035913">
        <w:rPr>
          <w:rStyle w:val="StyleUnderline"/>
        </w:rPr>
        <w:t>, in the sense that </w:t>
      </w:r>
      <w:r w:rsidRPr="00035913">
        <w:rPr>
          <w:rStyle w:val="Emphasis"/>
        </w:rPr>
        <w:t>there are no</w:t>
      </w:r>
      <w:r w:rsidRPr="00035913">
        <w:rPr>
          <w:rStyle w:val="StyleUnderline"/>
        </w:rPr>
        <w:t xml:space="preserve"> longer any </w:t>
      </w:r>
      <w:r w:rsidRPr="00035913">
        <w:rPr>
          <w:rStyle w:val="Emphasis"/>
        </w:rPr>
        <w:t>new territories</w:t>
      </w:r>
      <w:r w:rsidRPr="00035913">
        <w:rPr>
          <w:rStyle w:val="StyleUnderline"/>
        </w:rPr>
        <w:t xml:space="preserve"> of significance </w:t>
      </w:r>
      <w:r w:rsidRPr="00035913">
        <w:rPr>
          <w:rStyle w:val="Emphasis"/>
        </w:rPr>
        <w:t>to integrate</w:t>
      </w:r>
      <w:r w:rsidRPr="00035913">
        <w:rPr>
          <w:rStyle w:val="StyleUnderline"/>
        </w:rPr>
        <w:t xml:space="preserve"> into world capitalism and </w:t>
      </w:r>
      <w:r w:rsidRPr="00035913">
        <w:rPr>
          <w:rStyle w:val="Emphasis"/>
        </w:rPr>
        <w:t>new spaces to commodify are drying up. The capitalist system is by its nature expansionary</w:t>
      </w:r>
      <w:r w:rsidRPr="00035913">
        <w:rPr>
          <w:rStyle w:val="StyleUnderline"/>
        </w:rPr>
        <w:t xml:space="preserve">. </w:t>
      </w:r>
      <w:r w:rsidRPr="00035913">
        <w:rPr>
          <w:rStyle w:val="Emphasis"/>
        </w:rPr>
        <w:t xml:space="preserve">In each earlier structural crisis, the system went through </w:t>
      </w:r>
      <w:r w:rsidRPr="00035913">
        <w:rPr>
          <w:rStyle w:val="StyleUnderline"/>
        </w:rPr>
        <w:t xml:space="preserve">a new round of extensive </w:t>
      </w:r>
      <w:r w:rsidRPr="00035913">
        <w:rPr>
          <w:rStyle w:val="Emphasis"/>
        </w:rPr>
        <w:t>expansion</w:t>
      </w:r>
      <w:r w:rsidRPr="00035913">
        <w:rPr>
          <w:rStyle w:val="StyleUnderline"/>
        </w:rPr>
        <w:t xml:space="preserve"> – from waves of colonial conquest in earlier centuries, </w:t>
      </w:r>
      <w:r w:rsidRPr="00035913">
        <w:rPr>
          <w:sz w:val="16"/>
        </w:rPr>
        <w:t>to the integration in the late 20th and early 21st centuries of the former socialist countries, China, India and other areas that had been marginally outside the system. </w:t>
      </w:r>
      <w:r w:rsidRPr="00035913">
        <w:rPr>
          <w:rStyle w:val="StyleUnderline"/>
        </w:rPr>
        <w:t>There are no longer any new territories to integrate into world capitalism</w:t>
      </w:r>
      <w:r w:rsidRPr="00035913">
        <w:rPr>
          <w:sz w:val="16"/>
        </w:rPr>
        <w:t>. At the same time, the </w:t>
      </w:r>
      <w:r w:rsidRPr="00035913">
        <w:rPr>
          <w:rStyle w:val="StyleUnderline"/>
        </w:rPr>
        <w:t>privatization</w:t>
      </w:r>
      <w:r w:rsidRPr="00035913">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commodify? </w:t>
      </w:r>
      <w:r w:rsidRPr="00035913">
        <w:rPr>
          <w:rStyle w:val="StyleUnderline"/>
        </w:rPr>
        <w:t xml:space="preserve">Where can the system now expand? </w:t>
      </w:r>
      <w:r w:rsidRPr="00035913">
        <w:rPr>
          <w:rStyle w:val="Emphasis"/>
        </w:rPr>
        <w:t>New spaces have to be violently cracked open</w:t>
      </w:r>
      <w:r w:rsidRPr="00035913">
        <w:rPr>
          <w:rStyle w:val="StyleUnderline"/>
        </w:rPr>
        <w:t xml:space="preserve"> and the peoples in these spaces must be </w:t>
      </w:r>
      <w:r w:rsidRPr="00035913">
        <w:rPr>
          <w:rStyle w:val="Emphasis"/>
        </w:rPr>
        <w:t>repressed by the global police state</w:t>
      </w:r>
      <w:r w:rsidRPr="00035913">
        <w:rPr>
          <w:rStyle w:val="StyleUnderline"/>
        </w:rPr>
        <w:t>.</w:t>
      </w:r>
      <w:r w:rsidRPr="00035913">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035913">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035913">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035913">
        <w:rPr>
          <w:rStyle w:val="Emphasis"/>
        </w:rPr>
        <w:t>Global capitalism has no direct use for surplus humanity</w:t>
      </w:r>
      <w:r w:rsidRPr="00035913">
        <w:rPr>
          <w:sz w:val="16"/>
        </w:rPr>
        <w:t>. But indirectly</w:t>
      </w:r>
      <w:r w:rsidRPr="00035913">
        <w:rPr>
          <w:rStyle w:val="StyleUnderline"/>
        </w:rPr>
        <w:t xml:space="preserve">, it holds wages down everywhere and </w:t>
      </w:r>
      <w:r w:rsidRPr="00035913">
        <w:rPr>
          <w:rStyle w:val="Emphasis"/>
        </w:rPr>
        <w:t>makes new systems of 21st century slavery possible</w:t>
      </w:r>
      <w:r w:rsidRPr="00035913">
        <w:rPr>
          <w:sz w:val="16"/>
        </w:rPr>
        <w:t xml:space="preserve">. Dominant groups face the challenge of how to contain both the real and potential rebellion of surplus humanity. </w:t>
      </w:r>
      <w:r w:rsidRPr="00035913">
        <w:rPr>
          <w:rStyle w:val="StyleUnderline"/>
        </w:rPr>
        <w:t xml:space="preserve">In addition, surplus humanity cannot consume and so as their ranks expand the </w:t>
      </w:r>
      <w:r w:rsidRPr="00035913">
        <w:rPr>
          <w:rStyle w:val="Emphasis"/>
        </w:rPr>
        <w:t>problem of overaccumulation becomes exacerbated</w:t>
      </w:r>
      <w:r w:rsidRPr="00035913">
        <w:rPr>
          <w:sz w:val="16"/>
        </w:rPr>
        <w:t>. Sixth, </w:t>
      </w:r>
      <w:r w:rsidRPr="00035913">
        <w:rPr>
          <w:rStyle w:val="StyleUnderline"/>
        </w:rPr>
        <w:t xml:space="preserve">there is an </w:t>
      </w:r>
      <w:r w:rsidRPr="00035913">
        <w:rPr>
          <w:rStyle w:val="Emphasis"/>
        </w:rPr>
        <w:t>acute political contradiction in global capitalism:</w:t>
      </w:r>
      <w:r w:rsidRPr="00035913">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035913">
        <w:rPr>
          <w:sz w:val="16"/>
        </w:rPr>
        <w:t xml:space="preserve"> In the age of </w:t>
      </w:r>
      <w:r w:rsidRPr="00035913">
        <w:rPr>
          <w:rStyle w:val="StyleUnderline"/>
        </w:rPr>
        <w:t>capitalist globalization governments must attract to the national territory transnational corporate investment, which requires providing capital with all the incentives associated with neoliberalism</w:t>
      </w:r>
      <w:r w:rsidRPr="00035913">
        <w:rPr>
          <w:sz w:val="16"/>
        </w:rPr>
        <w:t xml:space="preserve"> – downward pressure on wages, deregulation, austerity, and so on – </w:t>
      </w:r>
      <w:r w:rsidRPr="00035913">
        <w:rPr>
          <w:rStyle w:val="StyleUnderline"/>
        </w:rPr>
        <w:t>that aggravate inequality, impoverishment, and insecurity for working classes.</w:t>
      </w:r>
      <w:r w:rsidRPr="00035913">
        <w:rPr>
          <w:sz w:val="16"/>
        </w:rPr>
        <w:t xml:space="preserve"> Nation-states face a contradiction between the need to promote transnational capital accumulation in their territories and their need to achieve political legitimacy. As a result, </w:t>
      </w:r>
      <w:r w:rsidRPr="00035913">
        <w:rPr>
          <w:rStyle w:val="StyleUnderline"/>
        </w:rPr>
        <w:t xml:space="preserve">states around the world have been experiencing spiraling crises of legitimacy. This situation generates bewildering and seemingly contradictory politics and also helps explain the resurgence of </w:t>
      </w:r>
      <w:proofErr w:type="gramStart"/>
      <w:r w:rsidRPr="00035913">
        <w:rPr>
          <w:rStyle w:val="StyleUnderline"/>
        </w:rPr>
        <w:t>far-right</w:t>
      </w:r>
      <w:proofErr w:type="gramEnd"/>
      <w:r w:rsidRPr="00035913">
        <w:rPr>
          <w:rStyle w:val="StyleUnderline"/>
        </w:rPr>
        <w:t xml:space="preserve"> and neo-fascist forces that espouse rhetoric of nationalism and protectionism even as they promote neo-liberalism.</w:t>
      </w:r>
    </w:p>
    <w:p w14:paraId="64FC3A43" w14:textId="77777777" w:rsidR="00DC571A" w:rsidRPr="00DC571A" w:rsidRDefault="00DC571A" w:rsidP="00DC571A"/>
    <w:p w14:paraId="6B7A1723" w14:textId="77777777" w:rsidR="007F3464" w:rsidRPr="007F3464" w:rsidRDefault="007F3464" w:rsidP="007F3464"/>
    <w:sectPr w:rsidR="007F3464" w:rsidRPr="007F3464"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025221"/>
    <w:multiLevelType w:val="multilevel"/>
    <w:tmpl w:val="0AE2D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35913"/>
    <w:rsid w:val="0004363F"/>
    <w:rsid w:val="000559CF"/>
    <w:rsid w:val="0009374B"/>
    <w:rsid w:val="000D1B56"/>
    <w:rsid w:val="0013214E"/>
    <w:rsid w:val="001604D5"/>
    <w:rsid w:val="001670D7"/>
    <w:rsid w:val="0017448F"/>
    <w:rsid w:val="001B0B0A"/>
    <w:rsid w:val="001C6DD5"/>
    <w:rsid w:val="00236C23"/>
    <w:rsid w:val="00252DBB"/>
    <w:rsid w:val="00284D4D"/>
    <w:rsid w:val="002A68A1"/>
    <w:rsid w:val="002C7304"/>
    <w:rsid w:val="002E2746"/>
    <w:rsid w:val="003126CF"/>
    <w:rsid w:val="00322128"/>
    <w:rsid w:val="0035256E"/>
    <w:rsid w:val="00364426"/>
    <w:rsid w:val="003E122A"/>
    <w:rsid w:val="004107F1"/>
    <w:rsid w:val="00483502"/>
    <w:rsid w:val="004B03C1"/>
    <w:rsid w:val="004B1078"/>
    <w:rsid w:val="004C748E"/>
    <w:rsid w:val="004F5EE6"/>
    <w:rsid w:val="005416A1"/>
    <w:rsid w:val="005C0636"/>
    <w:rsid w:val="006611CD"/>
    <w:rsid w:val="00671A16"/>
    <w:rsid w:val="0068773D"/>
    <w:rsid w:val="00695CD7"/>
    <w:rsid w:val="006D5E35"/>
    <w:rsid w:val="007635F5"/>
    <w:rsid w:val="007E1BA8"/>
    <w:rsid w:val="007F3464"/>
    <w:rsid w:val="00905522"/>
    <w:rsid w:val="009338DB"/>
    <w:rsid w:val="00A35380"/>
    <w:rsid w:val="00A44BD4"/>
    <w:rsid w:val="00A53C9E"/>
    <w:rsid w:val="00A71A2D"/>
    <w:rsid w:val="00AA3293"/>
    <w:rsid w:val="00BD6E74"/>
    <w:rsid w:val="00C207FF"/>
    <w:rsid w:val="00CE4A59"/>
    <w:rsid w:val="00D258A7"/>
    <w:rsid w:val="00D3344A"/>
    <w:rsid w:val="00D71FE1"/>
    <w:rsid w:val="00DC571A"/>
    <w:rsid w:val="00E16283"/>
    <w:rsid w:val="00E62798"/>
    <w:rsid w:val="00EC44E3"/>
    <w:rsid w:val="00ED0EE6"/>
    <w:rsid w:val="00F42FD8"/>
    <w:rsid w:val="00F938A9"/>
    <w:rsid w:val="00FD5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4BD4"/>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A44B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4B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4B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A44B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4B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BD4"/>
  </w:style>
  <w:style w:type="character" w:customStyle="1" w:styleId="Heading1Char">
    <w:name w:val="Heading 1 Char"/>
    <w:aliases w:val="Pocket Char"/>
    <w:basedOn w:val="DefaultParagraphFont"/>
    <w:link w:val="Heading1"/>
    <w:uiPriority w:val="9"/>
    <w:rsid w:val="00A44B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4B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4BD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A44B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4BD4"/>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A44BD4"/>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A44BD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44BD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A44BD4"/>
    <w:rPr>
      <w:color w:val="auto"/>
      <w:u w:val="none"/>
    </w:rPr>
  </w:style>
  <w:style w:type="paragraph" w:styleId="DocumentMap">
    <w:name w:val="Document Map"/>
    <w:basedOn w:val="Normal"/>
    <w:link w:val="DocumentMapChar"/>
    <w:uiPriority w:val="99"/>
    <w:semiHidden/>
    <w:unhideWhenUsed/>
    <w:rsid w:val="00A44B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4BD4"/>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customStyle="1" w:styleId="Cut">
    <w:name w:val="Cut"/>
    <w:basedOn w:val="Normal"/>
    <w:link w:val="CutChar"/>
    <w:uiPriority w:val="4"/>
    <w:qFormat/>
    <w:rsid w:val="000D1B56"/>
    <w:rPr>
      <w:rFonts w:eastAsia="Times New Roman" w:cs="Times New Roman"/>
      <w:szCs w:val="16"/>
    </w:rPr>
  </w:style>
  <w:style w:type="character" w:customStyle="1" w:styleId="CutChar">
    <w:name w:val="Cut Char"/>
    <w:basedOn w:val="DefaultParagraphFont"/>
    <w:link w:val="Cut"/>
    <w:uiPriority w:val="4"/>
    <w:locked/>
    <w:rsid w:val="000D1B56"/>
    <w:rPr>
      <w:rFonts w:ascii="Calibri" w:eastAsia="Times New Roman" w:hAnsi="Calibri" w:cs="Times New Roman"/>
      <w:sz w:val="22"/>
      <w:szCs w:val="16"/>
    </w:rPr>
  </w:style>
  <w:style w:type="paragraph" w:styleId="NormalWeb">
    <w:name w:val="Normal (Web)"/>
    <w:basedOn w:val="Normal"/>
    <w:uiPriority w:val="99"/>
    <w:semiHidden/>
    <w:unhideWhenUsed/>
    <w:rsid w:val="0013214E"/>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aliases w:val="6 font"/>
    <w:basedOn w:val="Normal"/>
    <w:uiPriority w:val="99"/>
    <w:unhideWhenUsed/>
    <w:qFormat/>
    <w:rsid w:val="00ED0EE6"/>
    <w:pPr>
      <w:ind w:left="720"/>
      <w:contextualSpacing/>
    </w:pPr>
  </w:style>
  <w:style w:type="paragraph" w:styleId="NoSpacing">
    <w:name w:val="No Spacing"/>
    <w:aliases w:val="Small Text,Card Format,Note Level 21,ClearFormatting,Clear,DDI Tag,Tag Title,No Spacing51"/>
    <w:basedOn w:val="Heading1"/>
    <w:autoRedefine/>
    <w:uiPriority w:val="99"/>
    <w:qFormat/>
    <w:rsid w:val="00ED0EE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3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volutionary-socialism.com/en/accumulation-crisis-and-global-police-state/" TargetMode="External"/><Relationship Id="rId5" Type="http://schemas.openxmlformats.org/officeDocument/2006/relationships/hyperlink" Target="https://doi.org/10.1093/ejil/chaa054"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60</TotalTime>
  <Pages>1</Pages>
  <Words>6971</Words>
  <Characters>39739</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55</cp:revision>
  <dcterms:created xsi:type="dcterms:W3CDTF">2020-10-09T14:32:00Z</dcterms:created>
  <dcterms:modified xsi:type="dcterms:W3CDTF">2021-09-13T01:26:00Z</dcterms:modified>
</cp:coreProperties>
</file>