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C7CED6C" w14:textId="7F806784" w:rsidR="003E122A" w:rsidRPr="0003694F" w:rsidRDefault="00AB15C8" w:rsidP="00AB15C8">
      <w:pPr>
        <w:pStyle w:val="Heading2"/>
      </w:pPr>
      <w:r w:rsidRPr="0003694F">
        <w:t>1</w:t>
      </w:r>
    </w:p>
    <w:p w14:paraId="3BA20385" w14:textId="77777777" w:rsidR="006F3EC3" w:rsidRPr="0003694F" w:rsidRDefault="006F3EC3" w:rsidP="006F3EC3">
      <w:pPr>
        <w:pStyle w:val="Heading4"/>
      </w:pPr>
      <w:r w:rsidRPr="0003694F">
        <w:t>Whether the judge can evaluate the debate presumes equal ability to debate and gain access to the ballot – some arguments make the round unsafe for debaters to voice arguments – thus the</w:t>
      </w:r>
      <w:r w:rsidRPr="0003694F">
        <w:rPr>
          <w:i/>
        </w:rPr>
        <w:t xml:space="preserve"> prima facie </w:t>
      </w:r>
      <w:r w:rsidRPr="0003694F">
        <w:t>Role of the Ballot is to maintain the safety of the debate space – it’s a voting issue since it’s a prerequisite to debate itself – the judge cannot evaluate who is winning under a framework if you exclude other voices.</w:t>
      </w:r>
    </w:p>
    <w:p w14:paraId="516DDACF" w14:textId="77777777" w:rsidR="006F3EC3" w:rsidRPr="0003694F" w:rsidRDefault="006F3EC3" w:rsidP="006F3EC3">
      <w:r w:rsidRPr="0003694F">
        <w:rPr>
          <w:b/>
          <w:bCs/>
          <w:u w:val="single"/>
        </w:rPr>
        <w:t>Teehan 14</w:t>
      </w:r>
      <w:r w:rsidRPr="0003694F">
        <w:t xml:space="preserve"> </w:t>
      </w:r>
      <w:r w:rsidRPr="0003694F">
        <w:rPr>
          <w:sz w:val="16"/>
          <w:szCs w:val="16"/>
        </w:rPr>
        <w:t>Ryan Teehan NSD staffer and competitor from the Delbarton School), NSD Update comment on the student protests at the TOC in 2014.</w:t>
      </w:r>
    </w:p>
    <w:p w14:paraId="7E70262A" w14:textId="77777777" w:rsidR="006F3EC3" w:rsidRPr="0003694F" w:rsidRDefault="006F3EC3" w:rsidP="006F3EC3">
      <w:r w:rsidRPr="0003694F">
        <w:t xml:space="preserve">Honestly, I don't think that 99% of what has been said in this thread so far actually matters. It doesn't matter whether you think that these types of assumptions should be questioned. It doesn't matter what accepting this intuition could potentially do or not do. It doesn't matter if you see fit to make, incredibly trivializing and misplaced I might add, links between this and the Holocaust. </w:t>
      </w:r>
      <w:r w:rsidRPr="0003694F">
        <w:rPr>
          <w:rStyle w:val="Emphasis"/>
        </w:rPr>
        <w:t>All</w:t>
      </w:r>
      <w:r w:rsidRPr="0003694F">
        <w:rPr>
          <w:u w:val="single"/>
        </w:rPr>
        <w:t xml:space="preserve"> of the </w:t>
      </w:r>
      <w:r w:rsidRPr="0003694F">
        <w:rPr>
          <w:rStyle w:val="Emphasis"/>
        </w:rPr>
        <w:t>arguments</w:t>
      </w:r>
      <w:r w:rsidRPr="0003694F">
        <w:rPr>
          <w:u w:val="single"/>
        </w:rPr>
        <w:t xml:space="preserve"> </w:t>
      </w:r>
      <w:r w:rsidRPr="0003694F">
        <w:rPr>
          <w:rStyle w:val="Emphasis"/>
        </w:rPr>
        <w:t>that talk</w:t>
      </w:r>
      <w:r w:rsidRPr="0003694F">
        <w:rPr>
          <w:u w:val="single"/>
        </w:rPr>
        <w:t xml:space="preserve"> </w:t>
      </w:r>
      <w:r w:rsidRPr="0003694F">
        <w:rPr>
          <w:rStyle w:val="Emphasis"/>
        </w:rPr>
        <w:t>about how debate is a unique space for questioning assumptions make an assumption of safety</w:t>
      </w:r>
      <w:r w:rsidRPr="0003694F">
        <w:rPr>
          <w:u w:val="single"/>
        </w:rPr>
        <w:t xml:space="preserve">. They say that this is a space </w:t>
      </w:r>
      <w:r w:rsidRPr="0003694F">
        <w:rPr>
          <w:rStyle w:val="Emphasis"/>
        </w:rPr>
        <w:t>where one is safe to question assumptions and try new perspectives. That is not true for everyone. When we allow arguments that question the wrongness of</w:t>
      </w:r>
      <w:r w:rsidRPr="0003694F">
        <w:rPr>
          <w:u w:val="single"/>
        </w:rPr>
        <w:t xml:space="preserve"> racism, sexism, </w:t>
      </w:r>
      <w:r w:rsidRPr="0003694F">
        <w:rPr>
          <w:rStyle w:val="Emphasis"/>
        </w:rPr>
        <w:t>homophobia</w:t>
      </w:r>
      <w:r w:rsidRPr="0003694F">
        <w:rPr>
          <w:u w:val="single"/>
        </w:rPr>
        <w:t xml:space="preserve">, rape, lynching, etc., </w:t>
      </w:r>
      <w:r w:rsidRPr="0003694F">
        <w:rPr>
          <w:rStyle w:val="Emphasis"/>
        </w:rPr>
        <w:t>we make debate unsafe for certain people</w:t>
      </w:r>
      <w:r w:rsidRPr="0003694F">
        <w:rPr>
          <w:u w:val="single"/>
        </w:rPr>
        <w:t>.</w:t>
      </w:r>
      <w:r w:rsidRPr="0003694F">
        <w:t xml:space="preserve"> The idea that debate is a safe space to question all assumptions is the definition of privilege, it begins with an idea of a debater that can question every assumption. </w:t>
      </w:r>
      <w:r w:rsidRPr="0003694F">
        <w:rPr>
          <w:u w:val="single"/>
        </w:rPr>
        <w:t>People who face the actual effects of the aforementioned things cannot question those assumptions, and making debate a space built around the idea that they can is hostile.</w:t>
      </w:r>
      <w:r w:rsidRPr="0003694F">
        <w:t xml:space="preserve"> So, you really have a choice. Either 1) say that you do not want these people to debate so that you can let people question the wrongness of everything I listed before, 2) say that you care more about letting debaters question those things than making debate safe for everyone, or 3) </w:t>
      </w:r>
      <w:r w:rsidRPr="0003694F">
        <w:rPr>
          <w:u w:val="single"/>
        </w:rPr>
        <w:t xml:space="preserve">make it so that </w:t>
      </w:r>
      <w:r w:rsidRPr="0003694F">
        <w:rPr>
          <w:rStyle w:val="Emphasis"/>
        </w:rPr>
        <w:t>saying things that make debate unsafe has actual repercussions</w:t>
      </w:r>
      <w:r w:rsidRPr="0003694F">
        <w:rPr>
          <w:u w:val="single"/>
        </w:rPr>
        <w:t>.</w:t>
      </w:r>
      <w:r w:rsidRPr="0003694F">
        <w:t xml:space="preserve"> On "debate is not the real world". Only for people who can separate their existence in "the real world" from their existence in debate. That means privileged, white, heterosexual males like myself. I don't understand how you can make this sweeping claim when some people are clearly harmed by these arguments. At the end of the day, you have to figure out whether you care about debate being safe for everyone involved. I don't think anyone has contested that these arguments make debate unsafe for certain people. If you care at all about the people involved in debate then don't vote on these arguments. </w:t>
      </w:r>
      <w:r w:rsidRPr="0003694F">
        <w:rPr>
          <w:rStyle w:val="Emphasis"/>
        </w:rPr>
        <w:t>If you care about the safety</w:t>
      </w:r>
      <w:r w:rsidRPr="0003694F">
        <w:rPr>
          <w:u w:val="single"/>
        </w:rPr>
        <w:t xml:space="preserve"> and wellbeing </w:t>
      </w:r>
      <w:r w:rsidRPr="0003694F">
        <w:rPr>
          <w:rStyle w:val="Emphasis"/>
        </w:rPr>
        <w:t>of competitors</w:t>
      </w:r>
      <w:r w:rsidRPr="0003694F">
        <w:rPr>
          <w:u w:val="single"/>
        </w:rPr>
        <w:t xml:space="preserve">, then </w:t>
      </w:r>
      <w:r w:rsidRPr="0003694F">
        <w:rPr>
          <w:rStyle w:val="Emphasis"/>
        </w:rPr>
        <w:t>don't vote on these arguments</w:t>
      </w:r>
      <w:r w:rsidRPr="0003694F">
        <w:rPr>
          <w:u w:val="single"/>
        </w:rPr>
        <w:t>.</w:t>
      </w:r>
      <w:r w:rsidRPr="0003694F">
        <w:t xml:space="preserve"> If you don't, then I honestly don't understand why you give up your time to coach and/or judge. </w:t>
      </w:r>
    </w:p>
    <w:p w14:paraId="2F7519D6" w14:textId="77777777" w:rsidR="006F3EC3" w:rsidRPr="0003694F" w:rsidRDefault="006F3EC3" w:rsidP="006F3EC3">
      <w:pPr>
        <w:pStyle w:val="Analytics"/>
        <w:spacing w:line="240" w:lineRule="auto"/>
        <w:rPr>
          <w:sz w:val="26"/>
          <w:szCs w:val="26"/>
        </w:rPr>
      </w:pPr>
    </w:p>
    <w:p w14:paraId="3A6CF4E5" w14:textId="77777777" w:rsidR="006F3EC3" w:rsidRPr="0003694F" w:rsidRDefault="006F3EC3" w:rsidP="006F3EC3">
      <w:pPr>
        <w:pStyle w:val="Heading4"/>
      </w:pPr>
      <w:r w:rsidRPr="0003694F">
        <w:t>Turns fairness – you exclude people by not taking account of their speaking position and assuming safety, but there is no prima facie equity in our ability to engage different arguments so it’s a prior question to all-else-considered fairness concerns.</w:t>
      </w:r>
    </w:p>
    <w:p w14:paraId="00FBB9FB" w14:textId="77777777" w:rsidR="006F3EC3" w:rsidRPr="0003694F" w:rsidRDefault="006F3EC3" w:rsidP="006F3EC3">
      <w:pPr>
        <w:pStyle w:val="Analytics"/>
        <w:spacing w:line="240" w:lineRule="auto"/>
      </w:pPr>
    </w:p>
    <w:p w14:paraId="541A7BEB" w14:textId="77777777" w:rsidR="006F3EC3" w:rsidRPr="0003694F" w:rsidRDefault="006F3EC3" w:rsidP="006F3EC3">
      <w:pPr>
        <w:pStyle w:val="Heading4"/>
      </w:pPr>
      <w:r w:rsidRPr="0003694F">
        <w:t>Kantian philosophy is anti-gay – this is not an ad-hominem – this is a conclusion of his ethics and the formula of humanity.</w:t>
      </w:r>
    </w:p>
    <w:p w14:paraId="1710C6E2" w14:textId="77777777" w:rsidR="006F3EC3" w:rsidRPr="0003694F" w:rsidRDefault="006F3EC3" w:rsidP="006F3EC3">
      <w:pPr>
        <w:pStyle w:val="Analytics"/>
        <w:spacing w:line="240" w:lineRule="auto"/>
        <w:rPr>
          <w:rFonts w:ascii="Calibri" w:hAnsi="Calibri" w:cs="Calibri"/>
          <w:b/>
          <w:bCs/>
          <w:sz w:val="26"/>
          <w:szCs w:val="26"/>
        </w:rPr>
      </w:pPr>
      <w:r w:rsidRPr="0003694F">
        <w:rPr>
          <w:rFonts w:ascii="Calibri" w:hAnsi="Calibri" w:cs="Calibri"/>
          <w:b/>
          <w:bCs/>
          <w:sz w:val="26"/>
          <w:szCs w:val="26"/>
          <w:u w:val="single"/>
        </w:rPr>
        <w:t>Soble quotes Kant</w:t>
      </w:r>
      <w:r w:rsidRPr="0003694F">
        <w:rPr>
          <w:rFonts w:ascii="Calibri" w:hAnsi="Calibri" w:cs="Calibri"/>
          <w:b/>
          <w:bCs/>
          <w:sz w:val="26"/>
          <w:szCs w:val="26"/>
        </w:rPr>
        <w:t xml:space="preserve"> </w:t>
      </w:r>
      <w:r w:rsidRPr="0003694F">
        <w:rPr>
          <w:rFonts w:ascii="Calibri" w:hAnsi="Calibri" w:cs="Calibri"/>
          <w:sz w:val="16"/>
          <w:szCs w:val="16"/>
        </w:rPr>
        <w:t xml:space="preserve">Alan Soble, “Kant and Sexual Perversion”, The Monist 86:1, January 2003, pp. 55-89. </w:t>
      </w:r>
    </w:p>
    <w:p w14:paraId="79AA893D" w14:textId="77777777" w:rsidR="006F3EC3" w:rsidRPr="0003694F" w:rsidRDefault="006F3EC3" w:rsidP="006F3EC3">
      <w:r w:rsidRPr="0003694F">
        <w:lastRenderedPageBreak/>
        <w:t xml:space="preserve"> Kant immediately continues by completing his sparse inventory of three objectionable, sexually unnatural, practices [quote begins here] </w:t>
      </w:r>
      <w:r w:rsidRPr="0003694F">
        <w:rPr>
          <w:u w:val="single"/>
        </w:rPr>
        <w:t xml:space="preserve">“A second crimen carnis contra naturam is </w:t>
      </w:r>
      <w:r w:rsidRPr="0003694F">
        <w:rPr>
          <w:rStyle w:val="Emphasis"/>
        </w:rPr>
        <w:t>intercourse between sexus homogenii</w:t>
      </w:r>
      <w:r w:rsidRPr="0003694F">
        <w:rPr>
          <w:u w:val="single"/>
        </w:rPr>
        <w:t xml:space="preserve">, in which the object of sexual impulse is a human being but there is homogeneity instead of heterogeneity of sex. . . . This practice too </w:t>
      </w:r>
      <w:r w:rsidRPr="0003694F">
        <w:rPr>
          <w:rStyle w:val="Emphasis"/>
        </w:rPr>
        <w:t>is contrary to the ends of humanity; for the end of humanity in respect of sexuality is to preserve the species without debasing the person; but in this instance the species is not being preserved</w:t>
      </w:r>
      <w:r w:rsidRPr="0003694F">
        <w:rPr>
          <w:u w:val="single"/>
        </w:rPr>
        <w:t xml:space="preserve"> (as it can be by a crimen carnis secundum naturam), but the person is set aside, the self is degraded below the level of the animals, and </w:t>
      </w:r>
      <w:r w:rsidRPr="0003694F">
        <w:rPr>
          <w:rStyle w:val="Emphasis"/>
        </w:rPr>
        <w:t>humanity is dishonoured</w:t>
      </w:r>
      <w:r w:rsidRPr="0003694F">
        <w:rPr>
          <w:u w:val="single"/>
        </w:rPr>
        <w:t>. The third crimen carnis contra naturam occurs when the object of the desire is in fact of the opposite sex but is not human. Such is sodomy, or intercourse with animals. This, too, is contrary to the ends of humanity and against our natural instinct. It degrades mankind below the level of animals, for no animal turns in this way from its own species.</w:t>
      </w:r>
      <w:r w:rsidRPr="0003694F">
        <w:t>75</w:t>
      </w:r>
    </w:p>
    <w:p w14:paraId="1E5FF1C2" w14:textId="77777777" w:rsidR="006F3EC3" w:rsidRPr="0003694F" w:rsidRDefault="006F3EC3" w:rsidP="006F3EC3">
      <w:pPr>
        <w:rPr>
          <w:rFonts w:ascii="Times New Roman" w:hAnsi="Times New Roman" w:cs="Times New Roman"/>
        </w:rPr>
      </w:pPr>
    </w:p>
    <w:p w14:paraId="61CA580C" w14:textId="77777777" w:rsidR="006F3EC3" w:rsidRPr="0003694F" w:rsidRDefault="006F3EC3" w:rsidP="006F3EC3">
      <w:pPr>
        <w:pStyle w:val="Heading4"/>
      </w:pPr>
      <w:r w:rsidRPr="0003694F">
        <w:t>This is not “Kant believed some other bad thing.” The arguments follows from the necessity of avoiding contradiction in conception by willing the perpetuation of the species – Kant thought the homosexual maxim of sex without reproduction had no such function, so it constituted sacrificing your rational agency for the subordinate end of pleasure.</w:t>
      </w:r>
    </w:p>
    <w:p w14:paraId="2AA0A385" w14:textId="77777777" w:rsidR="006F3EC3" w:rsidRPr="0003694F" w:rsidRDefault="006F3EC3" w:rsidP="006F3EC3">
      <w:pPr>
        <w:rPr>
          <w:rFonts w:ascii="Times New Roman" w:hAnsi="Times New Roman" w:cs="Times New Roman"/>
        </w:rPr>
      </w:pPr>
    </w:p>
    <w:p w14:paraId="6FADF304" w14:textId="77777777" w:rsidR="006F3EC3" w:rsidRPr="0003694F" w:rsidRDefault="006F3EC3" w:rsidP="006F3EC3">
      <w:pPr>
        <w:pStyle w:val="Heading4"/>
      </w:pPr>
      <w:r w:rsidRPr="0003694F">
        <w:t xml:space="preserve">It’s drop the debater – means that gay people cannot operate under the assumptions of the 1AC – you have made the round unsafe for them by deploying philosophy that openly condones homophobia and thus attempts to exclude them from the discussion. Discussions in a classroom have profound impacts in academic settings. </w:t>
      </w:r>
    </w:p>
    <w:p w14:paraId="7F50C826" w14:textId="77777777" w:rsidR="006F3EC3" w:rsidRPr="0003694F" w:rsidRDefault="006F3EC3" w:rsidP="006F3EC3">
      <w:pPr>
        <w:rPr>
          <w:b/>
          <w:bCs/>
        </w:rPr>
      </w:pPr>
      <w:r w:rsidRPr="0003694F">
        <w:rPr>
          <w:b/>
          <w:bCs/>
          <w:u w:val="single"/>
        </w:rPr>
        <w:t>Soble 2</w:t>
      </w:r>
      <w:r w:rsidRPr="0003694F">
        <w:rPr>
          <w:b/>
          <w:bCs/>
        </w:rPr>
        <w:t xml:space="preserve"> </w:t>
      </w:r>
      <w:r w:rsidRPr="0003694F">
        <w:rPr>
          <w:sz w:val="16"/>
          <w:szCs w:val="16"/>
        </w:rPr>
        <w:t>Alan Soble, “Kant and Sexual Perversion”, The Monist 86:1, January 2003, pp. 55-89.</w:t>
      </w:r>
    </w:p>
    <w:p w14:paraId="591B68FE" w14:textId="77777777" w:rsidR="006F3EC3" w:rsidRPr="0003694F" w:rsidRDefault="006F3EC3" w:rsidP="006F3EC3">
      <w:r w:rsidRPr="0003694F">
        <w:t xml:space="preserve">What was it like to listen to the distinguished Kant lecture on sexual perversion, to sit in Kant's classroom in 1780, hearing his emotional, weakly-argued condemnation of masturbation and homosexuality, and copying it into a notebook?96 Did his students titter? Was tittering tolerated in the German classroom? Did they at least roll their eyes? Were they disgusted, along with Kant, at homosexuality, or were they disgusted by his disgust? (Are my students disgusted, along with me, by homophobia, or are they disgusted by my being disgusted?) And those in his classes who masturbated or were homosexual, how did they respond? </w:t>
      </w:r>
      <w:r w:rsidRPr="0003694F">
        <w:rPr>
          <w:rStyle w:val="Emphasis"/>
        </w:rPr>
        <w:t>Consider the pain of hearing oneself accused in</w:t>
      </w:r>
      <w:r w:rsidRPr="0003694F">
        <w:rPr>
          <w:u w:val="single"/>
        </w:rPr>
        <w:t xml:space="preserve"> the strongest terms of </w:t>
      </w:r>
      <w:r w:rsidRPr="0003694F">
        <w:rPr>
          <w:rStyle w:val="Emphasis"/>
        </w:rPr>
        <w:t>being lower than a beast</w:t>
      </w:r>
      <w:r w:rsidRPr="0003694F">
        <w:rPr>
          <w:u w:val="single"/>
        </w:rPr>
        <w:t xml:space="preserve">, and being accused by no less an authority than Professor Kant. </w:t>
      </w:r>
      <w:r w:rsidRPr="0003694F">
        <w:rPr>
          <w:rStyle w:val="Emphasis"/>
        </w:rPr>
        <w:t>His diatribe against homosexuality is intellectual gay-bashing</w:t>
      </w:r>
      <w:r w:rsidRPr="0003694F">
        <w:rPr>
          <w:u w:val="single"/>
        </w:rPr>
        <w:t xml:space="preserve">. Thus </w:t>
      </w:r>
      <w:r w:rsidRPr="0003694F">
        <w:rPr>
          <w:rStyle w:val="Emphasis"/>
        </w:rPr>
        <w:t>I imagine the profound fear felt by his targets who attended his lectures</w:t>
      </w:r>
      <w:r w:rsidRPr="0003694F">
        <w:rPr>
          <w:u w:val="single"/>
        </w:rPr>
        <w:t>.</w:t>
      </w:r>
      <w:r w:rsidRPr="0003694F">
        <w:t xml:space="preserve"> I wonder if I would have had the courage to confront Kant in class, if I would have had the manly balls of my rational autonomy to do what the lesbian sadomasochist Pat Califia does: If I am going to be called all those bad names anyway, I might as well be the first one to spread the good news. When you come out, you make yourself vulnerable to disapproval, criticism, and discrimination. But you also get to define your own terms. You get to go first and be the one to say who you are and what that means. And after you've already admitted in public that you're a hopelessly twisted slut, what are your detractors going to do?97 I don't know if I would have been able to confess my own 'pervy' sexuality in Kant's auditorium. Maybe it is only from the </w:t>
      </w:r>
      <w:r w:rsidRPr="0003694F">
        <w:lastRenderedPageBreak/>
        <w:t>comfortable, far away position of the early 21st-century that I feel safe calling Kant's account of sexual perversion a clunker concocted by a kisöreg.</w:t>
      </w:r>
    </w:p>
    <w:p w14:paraId="01051923" w14:textId="2300C906" w:rsidR="006F3EC3" w:rsidRPr="0003694F" w:rsidRDefault="0079542A" w:rsidP="0079542A">
      <w:pPr>
        <w:pStyle w:val="Heading4"/>
      </w:pPr>
      <w:r w:rsidRPr="0003694F">
        <w:t>Ows under TT – if u make debate space exclusionary there’s no way to test the t or f of the topic</w:t>
      </w:r>
    </w:p>
    <w:p w14:paraId="71C64E3C" w14:textId="0440318A" w:rsidR="00AB15C8" w:rsidRPr="0003694F" w:rsidRDefault="00AB15C8" w:rsidP="00AB15C8">
      <w:pPr>
        <w:pStyle w:val="Heading2"/>
      </w:pPr>
      <w:r w:rsidRPr="0003694F">
        <w:lastRenderedPageBreak/>
        <w:t>2</w:t>
      </w:r>
    </w:p>
    <w:p w14:paraId="34F5E011" w14:textId="77777777" w:rsidR="00AB15C8" w:rsidRPr="0003694F" w:rsidRDefault="00AB15C8" w:rsidP="00AB15C8">
      <w:pPr>
        <w:pStyle w:val="Heading4"/>
      </w:pPr>
      <w:r w:rsidRPr="0003694F">
        <w:t xml:space="preserve">[Malott 18] Capitalism is a bundle of contradictions strapped together by brutal expansion and violence – internal contradictions of labor and capital fuels the expansion and exploitation but simultaneously creates the tools of its own destruction  </w:t>
      </w:r>
    </w:p>
    <w:p w14:paraId="57A1CA5C" w14:textId="77777777" w:rsidR="00AB15C8" w:rsidRPr="0003694F" w:rsidRDefault="00AB15C8" w:rsidP="00AB15C8">
      <w:pPr>
        <w:spacing w:after="0" w:line="240" w:lineRule="auto"/>
      </w:pPr>
      <w:r w:rsidRPr="0003694F">
        <w:rPr>
          <w:rStyle w:val="Heading4Char"/>
        </w:rPr>
        <w:t>Malott 18</w:t>
      </w:r>
      <w:r w:rsidRPr="0003694F">
        <w:t>[ (Curry Malott is an Associate Professor in the department of Educational Foundations and Policy Studies at West Chester University of Pennsylvania, US. His teaching and research focus on Marxist educational theory and the history of education.) “What Is Dialectical Materialism? An Introduction.” Liberation School, 4 Apr. 2018, liberationschool.org/what-is-dialectical-materialism-an-introduction/?fbclid=IwAR2ZhW5ws9_sfJOSFxuy5YD7kUMY7PQKjWY0JUnTONE4mbIM_0-rzuJJfPk. Accessed 9 July 2021.] Comrade PW</w:t>
      </w:r>
    </w:p>
    <w:p w14:paraId="74DD119F" w14:textId="77777777" w:rsidR="00AB15C8" w:rsidRPr="0003694F" w:rsidRDefault="00AB15C8" w:rsidP="00AB15C8">
      <w:pPr>
        <w:spacing w:after="0" w:line="240" w:lineRule="auto"/>
      </w:pPr>
    </w:p>
    <w:p w14:paraId="5FF9F7AC" w14:textId="77777777" w:rsidR="00AB15C8" w:rsidRPr="0003694F" w:rsidRDefault="00AB15C8" w:rsidP="00AB15C8">
      <w:pPr>
        <w:spacing w:after="0" w:line="240" w:lineRule="auto"/>
      </w:pPr>
      <w:r w:rsidRPr="0003694F">
        <w:t>00:45</w:t>
      </w:r>
    </w:p>
    <w:p w14:paraId="139F6584" w14:textId="77777777" w:rsidR="00AB15C8" w:rsidRPr="0003694F" w:rsidRDefault="00AB15C8" w:rsidP="00AB15C8">
      <w:pPr>
        <w:spacing w:after="0" w:line="240" w:lineRule="auto"/>
      </w:pPr>
    </w:p>
    <w:p w14:paraId="65063F3C" w14:textId="77777777" w:rsidR="00AB15C8" w:rsidRPr="0003694F" w:rsidRDefault="00AB15C8" w:rsidP="00AB15C8">
      <w:pPr>
        <w:rPr>
          <w:sz w:val="16"/>
        </w:rPr>
      </w:pPr>
      <w:r w:rsidRPr="0003694F">
        <w:rPr>
          <w:sz w:val="16"/>
          <w:szCs w:val="16"/>
        </w:rPr>
        <w:t>What is Marx’s method? In developing</w:t>
      </w:r>
      <w:r w:rsidRPr="0003694F">
        <w:rPr>
          <w:sz w:val="16"/>
        </w:rPr>
        <w:t xml:space="preserve"> his method, Marx challenged what he considered to be vulgar materialism for its tendency to ignore the totality and the relationship between consciousness and material reality. A philosophical term, the </w:t>
      </w:r>
      <w:r w:rsidRPr="0003694F">
        <w:rPr>
          <w:rStyle w:val="StyleUnderline"/>
        </w:rPr>
        <w:t>“</w:t>
      </w:r>
      <w:r w:rsidRPr="0003694F">
        <w:rPr>
          <w:rStyle w:val="Emphasis"/>
        </w:rPr>
        <w:t>totality” refers to the total of existence in any given moment</w:t>
      </w:r>
      <w:r w:rsidRPr="0003694F">
        <w:rPr>
          <w:sz w:val="16"/>
        </w:rPr>
        <w:t>. At the same time, Marx rejected pure idealism for substituting material reality with the idea of reality (i.e. with abstract thought). Idealism therefore leads to the false assumption that alienation or estrangement can be overcome in the realm of thought alone, as if we could change our material reality by changing our ideas and beliefs.</w:t>
      </w:r>
      <w:r w:rsidRPr="0003694F">
        <w:rPr>
          <w:rStyle w:val="StyleUnderline"/>
        </w:rPr>
        <w:t xml:space="preserve"> </w:t>
      </w:r>
      <w:r w:rsidRPr="0003694F">
        <w:rPr>
          <w:sz w:val="16"/>
        </w:rPr>
        <w:t xml:space="preserve">Rather, Marx’s dialectical method is based on “the unifying truth of both” (1844/1988, 154). What this means is that “it is not enough that thought should seek to realize itself; reality must also strive toward thought.” In other words, Marx’s method entails the examination of the relationship between ideas and material reality, specifically as it pertains to class struggle and the emancipation of the proletariat. Marx’s dialectics are called “dialectical materialism” in contrast with Hegel’s dialectics. Marx wrote that he “discover[ed] the rational kernel within the mystical shell” (1867/1967, 29) of Hegel’s dialectics. To realize this revolution </w:t>
      </w:r>
      <w:r w:rsidRPr="0003694F">
        <w:rPr>
          <w:rStyle w:val="StyleUnderline"/>
        </w:rPr>
        <w:t>the working-class must</w:t>
      </w:r>
      <w:r w:rsidRPr="0003694F">
        <w:rPr>
          <w:sz w:val="16"/>
        </w:rPr>
        <w:t xml:space="preserve"> not only </w:t>
      </w:r>
      <w:r w:rsidRPr="0003694F">
        <w:rPr>
          <w:rStyle w:val="StyleUnderline"/>
        </w:rPr>
        <w:t>understand the interaction of forces behind the development of society, but</w:t>
      </w:r>
      <w:r w:rsidRPr="0003694F">
        <w:rPr>
          <w:sz w:val="16"/>
        </w:rPr>
        <w:t xml:space="preserve"> it must </w:t>
      </w:r>
      <w:r w:rsidRPr="0003694F">
        <w:rPr>
          <w:rStyle w:val="StyleUnderline"/>
        </w:rPr>
        <w:t>understand itself as one of those forces. The dialectic is a powerful weapon because it breaks through the capitalist illusion of individualism</w:t>
      </w:r>
      <w:r w:rsidRPr="0003694F">
        <w:rPr>
          <w:sz w:val="16"/>
        </w:rPr>
        <w:t xml:space="preserve"> and atomism </w:t>
      </w:r>
      <w:r w:rsidRPr="0003694F">
        <w:rPr>
          <w:rStyle w:val="StyleUnderline"/>
        </w:rPr>
        <w:t xml:space="preserve">and disrupts the idea that isolated facts speak for themselves. </w:t>
      </w:r>
      <w:r w:rsidRPr="0003694F">
        <w:rPr>
          <w:rStyle w:val="Emphasis"/>
        </w:rPr>
        <w:t>Only by situating facts</w:t>
      </w:r>
      <w:r w:rsidRPr="0003694F">
        <w:rPr>
          <w:rStyle w:val="StyleUnderline"/>
        </w:rPr>
        <w:t xml:space="preserve"> or ideas </w:t>
      </w:r>
      <w:r w:rsidRPr="0003694F">
        <w:rPr>
          <w:rStyle w:val="Emphasis"/>
        </w:rPr>
        <w:t>in the historical totality of society do they begin to make real sense</w:t>
      </w:r>
      <w:r w:rsidRPr="0003694F">
        <w:rPr>
          <w:sz w:val="16"/>
        </w:rPr>
        <w:t xml:space="preserve">. To comprehend this revolutionary movement </w:t>
      </w:r>
      <w:r w:rsidRPr="0003694F">
        <w:rPr>
          <w:rStyle w:val="StyleUnderline"/>
        </w:rPr>
        <w:t>we must conceive the interaction of forces as much more than the</w:t>
      </w:r>
      <w:r w:rsidRPr="0003694F">
        <w:rPr>
          <w:sz w:val="16"/>
        </w:rPr>
        <w:t xml:space="preserve"> interaction of </w:t>
      </w:r>
      <w:r w:rsidRPr="0003694F">
        <w:rPr>
          <w:rStyle w:val="StyleUnderline"/>
        </w:rPr>
        <w:t xml:space="preserve">static and independent entities. </w:t>
      </w:r>
      <w:r w:rsidRPr="0003694F">
        <w:rPr>
          <w:rStyle w:val="Emphasis"/>
        </w:rPr>
        <w:t>When</w:t>
      </w:r>
      <w:r w:rsidRPr="0003694F">
        <w:rPr>
          <w:sz w:val="16"/>
        </w:rPr>
        <w:t xml:space="preserve"> the parts of the </w:t>
      </w:r>
      <w:r w:rsidRPr="0003694F">
        <w:rPr>
          <w:rStyle w:val="Emphasis"/>
        </w:rPr>
        <w:t xml:space="preserve">totality change, their relationship to </w:t>
      </w:r>
      <w:r w:rsidRPr="0003694F">
        <w:rPr>
          <w:rStyle w:val="StyleUnderline"/>
        </w:rPr>
        <w:t xml:space="preserve">the </w:t>
      </w:r>
      <w:r w:rsidRPr="0003694F">
        <w:rPr>
          <w:rStyle w:val="Emphasis"/>
        </w:rPr>
        <w:t>totality changes, and they themselves change</w:t>
      </w:r>
      <w:r w:rsidRPr="0003694F">
        <w:rPr>
          <w:sz w:val="16"/>
        </w:rPr>
        <w:t xml:space="preserve">. </w:t>
      </w:r>
      <w:r w:rsidRPr="0003694F">
        <w:rPr>
          <w:rStyle w:val="Emphasis"/>
        </w:rPr>
        <w:t>Dialectics</w:t>
      </w:r>
      <w:r w:rsidRPr="0003694F">
        <w:rPr>
          <w:rStyle w:val="StyleUnderline"/>
        </w:rPr>
        <w:t xml:space="preserve"> </w:t>
      </w:r>
      <w:r w:rsidRPr="0003694F">
        <w:rPr>
          <w:rStyle w:val="Emphasis"/>
        </w:rPr>
        <w:t>presents</w:t>
      </w:r>
      <w:r w:rsidRPr="0003694F">
        <w:rPr>
          <w:rStyle w:val="StyleUnderline"/>
        </w:rPr>
        <w:t xml:space="preserve"> </w:t>
      </w:r>
      <w:r w:rsidRPr="0003694F">
        <w:rPr>
          <w:rStyle w:val="Emphasis"/>
        </w:rPr>
        <w:t>reality as an ongoing social process; nothing is ever static or fixed</w:t>
      </w:r>
      <w:r w:rsidRPr="0003694F">
        <w:rPr>
          <w:sz w:val="16"/>
        </w:rPr>
        <w:t xml:space="preserve">. </w:t>
      </w:r>
      <w:r w:rsidRPr="0003694F">
        <w:rPr>
          <w:rStyle w:val="Emphasis"/>
        </w:rPr>
        <w:t>Dialectics is</w:t>
      </w:r>
      <w:r w:rsidRPr="0003694F">
        <w:rPr>
          <w:sz w:val="16"/>
        </w:rPr>
        <w:t xml:space="preserve"> both </w:t>
      </w:r>
      <w:r w:rsidRPr="0003694F">
        <w:rPr>
          <w:rStyle w:val="StyleUnderline"/>
        </w:rPr>
        <w:t xml:space="preserve">a </w:t>
      </w:r>
      <w:r w:rsidRPr="0003694F">
        <w:rPr>
          <w:rStyle w:val="Emphasis"/>
        </w:rPr>
        <w:t>method</w:t>
      </w:r>
      <w:r w:rsidRPr="0003694F">
        <w:rPr>
          <w:sz w:val="16"/>
        </w:rPr>
        <w:t xml:space="preserve">–or a way of investigating and </w:t>
      </w:r>
      <w:r w:rsidRPr="0003694F">
        <w:rPr>
          <w:rStyle w:val="StyleUnderline"/>
        </w:rPr>
        <w:t>understanding phenomena–an</w:t>
      </w:r>
      <w:r w:rsidRPr="0003694F">
        <w:rPr>
          <w:rStyle w:val="Emphasis"/>
        </w:rPr>
        <w:t>d a fact of existenc</w:t>
      </w:r>
      <w:r w:rsidRPr="0003694F">
        <w:rPr>
          <w:rStyle w:val="StyleUnderline"/>
        </w:rPr>
        <w:t>e</w:t>
      </w:r>
      <w:r w:rsidRPr="0003694F">
        <w:rPr>
          <w:sz w:val="16"/>
        </w:rPr>
        <w:t xml:space="preserve">. For Engels, what is most central to </w:t>
      </w:r>
      <w:r w:rsidRPr="0003694F">
        <w:rPr>
          <w:rStyle w:val="Emphasis"/>
        </w:rPr>
        <w:t>dialectics is the tendency toward perpetual “motion and development”</w:t>
      </w:r>
      <w:r w:rsidRPr="0003694F">
        <w:rPr>
          <w:sz w:val="16"/>
        </w:rPr>
        <w:t xml:space="preserve"> (1894/1987, 131). What follows is a summary of the dialectical theory of movement and change. The concept around which </w:t>
      </w:r>
      <w:r w:rsidRPr="0003694F">
        <w:rPr>
          <w:rStyle w:val="StyleUnderline"/>
        </w:rPr>
        <w:t xml:space="preserve">the dialectical understanding of development </w:t>
      </w:r>
      <w:r w:rsidRPr="0003694F">
        <w:rPr>
          <w:rStyle w:val="Emphasis"/>
        </w:rPr>
        <w:t>revolves</w:t>
      </w:r>
      <w:r w:rsidRPr="0003694F">
        <w:rPr>
          <w:sz w:val="16"/>
        </w:rPr>
        <w:t xml:space="preserve"> is </w:t>
      </w:r>
      <w:r w:rsidRPr="0003694F">
        <w:rPr>
          <w:rStyle w:val="Emphasis"/>
        </w:rPr>
        <w:t>the negation of the negation</w:t>
      </w:r>
      <w:r w:rsidRPr="0003694F">
        <w:rPr>
          <w:rStyle w:val="StyleUnderline"/>
        </w:rPr>
        <w:t xml:space="preserve">, </w:t>
      </w:r>
      <w:r w:rsidRPr="0003694F">
        <w:rPr>
          <w:sz w:val="16"/>
        </w:rPr>
        <w:t xml:space="preserve">which will be taken up first, before turning to the concept of sublation. The unity of opposites or the interpenetration of opposites, a central driving force of the dialectic is then explored. Finally, we look at the tendency toward the transformation of quantity into quality, which in turn allows us to understand the negation of the negation more deeply. The negation of the negation The tendency toward the negation of the negation is arguably at the heart of dialectical development. Engels, for example, notes that the negation of the negation is “extremely general—and for this reason extremely far-reaching and important” (1894/1987, 131). The </w:t>
      </w:r>
      <w:r w:rsidRPr="0003694F">
        <w:rPr>
          <w:rStyle w:val="StyleUnderline"/>
        </w:rPr>
        <w:t xml:space="preserve">negation of the negation refers </w:t>
      </w:r>
      <w:r w:rsidRPr="0003694F">
        <w:rPr>
          <w:sz w:val="16"/>
        </w:rPr>
        <w:t xml:space="preserve">specifically </w:t>
      </w:r>
      <w:r w:rsidRPr="0003694F">
        <w:rPr>
          <w:rStyle w:val="Emphasis"/>
        </w:rPr>
        <w:t>to the way that phenomena and structures produce their opposites</w:t>
      </w:r>
      <w:r w:rsidRPr="0003694F">
        <w:rPr>
          <w:rStyle w:val="StyleUnderline"/>
        </w:rPr>
        <w:t>. For example</w:t>
      </w:r>
      <w:r w:rsidRPr="0003694F">
        <w:rPr>
          <w:sz w:val="16"/>
        </w:rPr>
        <w:t xml:space="preserve">, in the first volume of Capital, </w:t>
      </w:r>
      <w:r w:rsidRPr="0003694F">
        <w:rPr>
          <w:rStyle w:val="StyleUnderline"/>
        </w:rPr>
        <w:t>Marx</w:t>
      </w:r>
      <w:r w:rsidRPr="0003694F">
        <w:rPr>
          <w:sz w:val="16"/>
        </w:rPr>
        <w:t xml:space="preserve"> (1867/1967) </w:t>
      </w:r>
      <w:r w:rsidRPr="0003694F">
        <w:rPr>
          <w:rStyle w:val="StyleUnderline"/>
        </w:rPr>
        <w:t xml:space="preserve">writes that </w:t>
      </w:r>
      <w:r w:rsidRPr="0003694F">
        <w:rPr>
          <w:rStyle w:val="Emphasis"/>
        </w:rPr>
        <w:t xml:space="preserve">capitalist private property is the negation </w:t>
      </w:r>
      <w:r w:rsidRPr="0003694F">
        <w:rPr>
          <w:rStyle w:val="StyleUnderline"/>
        </w:rPr>
        <w:t xml:space="preserve">of </w:t>
      </w:r>
      <w:r w:rsidRPr="0003694F">
        <w:rPr>
          <w:rStyle w:val="Emphasis"/>
        </w:rPr>
        <w:t>individual private property</w:t>
      </w:r>
      <w:r w:rsidRPr="0003694F">
        <w:rPr>
          <w:sz w:val="16"/>
        </w:rPr>
        <w:t xml:space="preserve">, or property held by the proprietor or individual laborer. </w:t>
      </w:r>
      <w:r w:rsidRPr="0003694F">
        <w:rPr>
          <w:rStyle w:val="StyleUnderline"/>
        </w:rPr>
        <w:t>Peasant</w:t>
      </w:r>
      <w:r w:rsidRPr="0003694F">
        <w:rPr>
          <w:sz w:val="16"/>
        </w:rPr>
        <w:t xml:space="preserve"> proprietors, </w:t>
      </w:r>
      <w:r w:rsidRPr="0003694F">
        <w:rPr>
          <w:rStyle w:val="StyleUnderline"/>
        </w:rPr>
        <w:t xml:space="preserve">as small-scale industrial producers, tended to own </w:t>
      </w:r>
      <w:r w:rsidRPr="0003694F">
        <w:rPr>
          <w:sz w:val="16"/>
        </w:rPr>
        <w:t xml:space="preserve">private property </w:t>
      </w:r>
      <w:r w:rsidRPr="0003694F">
        <w:rPr>
          <w:rStyle w:val="StyleUnderline"/>
        </w:rPr>
        <w:t>and produced their own means of subsistence</w:t>
      </w:r>
      <w:r w:rsidRPr="0003694F">
        <w:rPr>
          <w:sz w:val="16"/>
        </w:rPr>
        <w:t xml:space="preserve">. This small-scale, scattered, petty industry of the peasants was </w:t>
      </w:r>
      <w:r w:rsidRPr="0003694F">
        <w:rPr>
          <w:rStyle w:val="StyleUnderline"/>
        </w:rPr>
        <w:t>limited</w:t>
      </w:r>
      <w:r w:rsidRPr="0003694F">
        <w:rPr>
          <w:sz w:val="16"/>
        </w:rPr>
        <w:t xml:space="preserve"> in terms of its ability </w:t>
      </w:r>
      <w:r w:rsidRPr="0003694F">
        <w:rPr>
          <w:rStyle w:val="StyleUnderline"/>
        </w:rPr>
        <w:t>to foster economic growth. The advent of the capitalist</w:t>
      </w:r>
      <w:r w:rsidRPr="0003694F">
        <w:rPr>
          <w:sz w:val="16"/>
        </w:rPr>
        <w:t xml:space="preserve"> era </w:t>
      </w:r>
      <w:r w:rsidRPr="0003694F">
        <w:rPr>
          <w:rStyle w:val="StyleUnderline"/>
        </w:rPr>
        <w:t xml:space="preserve">included the expropriation of the peasants from their means of production. </w:t>
      </w:r>
      <w:r w:rsidRPr="0003694F">
        <w:rPr>
          <w:rStyle w:val="Emphasis"/>
        </w:rPr>
        <w:t>The logic of</w:t>
      </w:r>
      <w:r w:rsidRPr="0003694F">
        <w:rPr>
          <w:rStyle w:val="StyleUnderline"/>
        </w:rPr>
        <w:t xml:space="preserve"> the </w:t>
      </w:r>
      <w:r w:rsidRPr="0003694F">
        <w:rPr>
          <w:rStyle w:val="Emphasis"/>
        </w:rPr>
        <w:t>feudal system and exchange created the agencies of its own annihilation.</w:t>
      </w:r>
      <w:r w:rsidRPr="0003694F">
        <w:rPr>
          <w:sz w:val="16"/>
        </w:rPr>
        <w:t xml:space="preserve"> While feudalism was overcome in capitalism, aspects of it were preserved but reconfigured in a way to facilitate economic </w:t>
      </w:r>
      <w:r w:rsidRPr="0003694F">
        <w:rPr>
          <w:sz w:val="16"/>
        </w:rPr>
        <w:lastRenderedPageBreak/>
        <w:t xml:space="preserve">growth. For example, </w:t>
      </w:r>
      <w:r w:rsidRPr="0003694F">
        <w:rPr>
          <w:rStyle w:val="StyleUnderline"/>
        </w:rPr>
        <w:t xml:space="preserve">the </w:t>
      </w:r>
      <w:r w:rsidRPr="0003694F">
        <w:rPr>
          <w:rStyle w:val="Emphasis"/>
        </w:rPr>
        <w:t>private property of peasants was abolished, but</w:t>
      </w:r>
      <w:r w:rsidRPr="0003694F">
        <w:rPr>
          <w:rStyle w:val="StyleUnderline"/>
        </w:rPr>
        <w:t xml:space="preserve"> </w:t>
      </w:r>
      <w:r w:rsidRPr="0003694F">
        <w:rPr>
          <w:rStyle w:val="Emphasis"/>
        </w:rPr>
        <w:t>private property itself was not</w:t>
      </w:r>
      <w:r w:rsidRPr="0003694F">
        <w:rPr>
          <w:rStyle w:val="StyleUnderline"/>
        </w:rPr>
        <w:t xml:space="preserve">. </w:t>
      </w:r>
      <w:r w:rsidRPr="0003694F">
        <w:rPr>
          <w:sz w:val="16"/>
        </w:rPr>
        <w:t>Capitalism concentrates and centralizes property, tending towards monopoly. Bigger capitalists buy out or otherwise out maneuver smaller capitalists</w:t>
      </w:r>
      <w:r w:rsidRPr="0003694F">
        <w:rPr>
          <w:rStyle w:val="StyleUnderline"/>
        </w:rPr>
        <w:t xml:space="preserve">. At the same time, </w:t>
      </w:r>
      <w:r w:rsidRPr="0003694F">
        <w:rPr>
          <w:rStyle w:val="Emphasis"/>
        </w:rPr>
        <w:t>cap</w:t>
      </w:r>
      <w:r w:rsidRPr="0003694F">
        <w:rPr>
          <w:rStyle w:val="StyleUnderline"/>
        </w:rPr>
        <w:t xml:space="preserve">italism </w:t>
      </w:r>
      <w:r w:rsidRPr="0003694F">
        <w:rPr>
          <w:rStyle w:val="Emphasis"/>
        </w:rPr>
        <w:t>creates its antagonist: the working class</w:t>
      </w:r>
      <w:r w:rsidRPr="0003694F">
        <w:rPr>
          <w:rStyle w:val="StyleUnderline"/>
        </w:rPr>
        <w:t xml:space="preserve">. As capital grows so too does the working class. </w:t>
      </w:r>
      <w:r w:rsidRPr="0003694F">
        <w:rPr>
          <w:rStyle w:val="Emphasis"/>
        </w:rPr>
        <w:t>These contradictions</w:t>
      </w:r>
      <w:r w:rsidRPr="0003694F">
        <w:rPr>
          <w:rStyle w:val="StyleUnderline"/>
        </w:rPr>
        <w:t xml:space="preserve"> </w:t>
      </w:r>
      <w:r w:rsidRPr="0003694F">
        <w:rPr>
          <w:rStyle w:val="Emphasis"/>
        </w:rPr>
        <w:t>provide the basis for</w:t>
      </w:r>
      <w:r w:rsidRPr="0003694F">
        <w:rPr>
          <w:rStyle w:val="StyleUnderline"/>
        </w:rPr>
        <w:t xml:space="preserve"> the second negation: the expropriation of the expropriators,</w:t>
      </w:r>
      <w:r w:rsidRPr="0003694F">
        <w:rPr>
          <w:sz w:val="16"/>
        </w:rPr>
        <w:t xml:space="preserve"> or </w:t>
      </w:r>
      <w:r w:rsidRPr="0003694F">
        <w:rPr>
          <w:rStyle w:val="StyleUnderline"/>
        </w:rPr>
        <w:t xml:space="preserve">the </w:t>
      </w:r>
      <w:r w:rsidRPr="0003694F">
        <w:rPr>
          <w:rStyle w:val="Emphasis"/>
        </w:rPr>
        <w:t>transformation of capitalism into socialism</w:t>
      </w:r>
      <w:r w:rsidRPr="0003694F">
        <w:rPr>
          <w:rStyle w:val="StyleUnderline"/>
        </w:rPr>
        <w:t>. Under socialism the means of production that existed under capitalism are preserved. Instead</w:t>
      </w:r>
      <w:r w:rsidRPr="0003694F">
        <w:rPr>
          <w:sz w:val="16"/>
        </w:rPr>
        <w:t xml:space="preserve"> of being held in private </w:t>
      </w:r>
      <w:r w:rsidRPr="0003694F">
        <w:rPr>
          <w:rStyle w:val="StyleUnderline"/>
        </w:rPr>
        <w:t>they are held in common. In place of exploitation</w:t>
      </w:r>
      <w:r w:rsidRPr="0003694F">
        <w:rPr>
          <w:sz w:val="16"/>
        </w:rPr>
        <w:t xml:space="preserve"> the means </w:t>
      </w:r>
      <w:r w:rsidRPr="0003694F">
        <w:rPr>
          <w:rStyle w:val="StyleUnderline"/>
        </w:rPr>
        <w:t>of production are put in the service of meeting the</w:t>
      </w:r>
      <w:r w:rsidRPr="0003694F">
        <w:rPr>
          <w:sz w:val="16"/>
        </w:rPr>
        <w:t xml:space="preserve"> many </w:t>
      </w:r>
      <w:r w:rsidRPr="0003694F">
        <w:rPr>
          <w:rStyle w:val="StyleUnderline"/>
        </w:rPr>
        <w:t xml:space="preserve">needs of the producers. This process is called </w:t>
      </w:r>
      <w:r w:rsidRPr="0003694F">
        <w:rPr>
          <w:rStyle w:val="Emphasis"/>
        </w:rPr>
        <w:t>sublation</w:t>
      </w:r>
      <w:r w:rsidRPr="0003694F">
        <w:rPr>
          <w:sz w:val="16"/>
        </w:rPr>
        <w:t xml:space="preserve">. When something is sublated it is </w:t>
      </w:r>
      <w:r w:rsidRPr="0003694F">
        <w:rPr>
          <w:rStyle w:val="Emphasis"/>
        </w:rPr>
        <w:t>both overcome yet preserved</w:t>
      </w:r>
      <w:r w:rsidRPr="0003694F">
        <w:rPr>
          <w:rStyle w:val="StyleUnderline"/>
        </w:rPr>
        <w:t xml:space="preserve">. </w:t>
      </w:r>
      <w:r w:rsidRPr="0003694F">
        <w:rPr>
          <w:sz w:val="16"/>
        </w:rPr>
        <w:t xml:space="preserve">We can also see </w:t>
      </w:r>
      <w:r w:rsidRPr="0003694F">
        <w:rPr>
          <w:rStyle w:val="StyleUnderline"/>
        </w:rPr>
        <w:t>sublation</w:t>
      </w:r>
      <w:r w:rsidRPr="0003694F">
        <w:rPr>
          <w:sz w:val="16"/>
        </w:rPr>
        <w:t xml:space="preserve"> at work </w:t>
      </w:r>
      <w:r w:rsidRPr="0003694F">
        <w:rPr>
          <w:rStyle w:val="StyleUnderline"/>
        </w:rPr>
        <w:t xml:space="preserve">in Marx’s theory of monopoly. Monopolies create the material basis for socialism as they aggregate and concentrate productive forces. </w:t>
      </w:r>
      <w:r w:rsidRPr="0003694F">
        <w:rPr>
          <w:rStyle w:val="Emphasis"/>
        </w:rPr>
        <w:t>Socialist revolution expropriates</w:t>
      </w:r>
      <w:r w:rsidRPr="0003694F">
        <w:rPr>
          <w:rStyle w:val="StyleUnderline"/>
        </w:rPr>
        <w:t xml:space="preserve"> these </w:t>
      </w:r>
      <w:r w:rsidRPr="0003694F">
        <w:rPr>
          <w:rStyle w:val="Emphasis"/>
        </w:rPr>
        <w:t>from the capitalists, but</w:t>
      </w:r>
      <w:r w:rsidRPr="0003694F">
        <w:rPr>
          <w:sz w:val="16"/>
        </w:rPr>
        <w:t xml:space="preserve"> instead of breaking them up into smaller enterprises, the working class </w:t>
      </w:r>
      <w:r w:rsidRPr="0003694F">
        <w:rPr>
          <w:rStyle w:val="Emphasis"/>
        </w:rPr>
        <w:t>takes control of them</w:t>
      </w:r>
      <w:r w:rsidRPr="0003694F">
        <w:rPr>
          <w:rStyle w:val="StyleUnderline"/>
        </w:rPr>
        <w:t xml:space="preserve"> as they are</w:t>
      </w:r>
      <w:r w:rsidRPr="0003694F">
        <w:rPr>
          <w:sz w:val="16"/>
        </w:rPr>
        <w:t xml:space="preserve">. If this is still a bit confusing at this point, it should be clearer after we go through the other components of dialectics. Of course, capitalism is not going to automatically transform into socialism, even though its own internal logic orients its development in that general direction. Capitalist crises and contradictions are necessary for socialist revolutions but they are not sufficient. If they were sufficient, then we would already be living under socialism! The interpenetration of opposites What compels </w:t>
      </w:r>
      <w:r w:rsidRPr="0003694F">
        <w:rPr>
          <w:rStyle w:val="StyleUnderline"/>
        </w:rPr>
        <w:t>entities</w:t>
      </w:r>
      <w:r w:rsidRPr="0003694F">
        <w:rPr>
          <w:sz w:val="16"/>
        </w:rPr>
        <w:t xml:space="preserve"> to be </w:t>
      </w:r>
      <w:r w:rsidRPr="0003694F">
        <w:rPr>
          <w:rStyle w:val="StyleUnderline"/>
        </w:rPr>
        <w:t>in a constant state of motion are their internal contradictions</w:t>
      </w:r>
      <w:r w:rsidRPr="0003694F">
        <w:rPr>
          <w:sz w:val="16"/>
        </w:rPr>
        <w:t xml:space="preserve">, or the </w:t>
      </w:r>
      <w:r w:rsidRPr="0003694F">
        <w:rPr>
          <w:rStyle w:val="StyleUnderline"/>
        </w:rPr>
        <w:t xml:space="preserve">forces generated by the unity of opposites. The </w:t>
      </w:r>
      <w:r w:rsidRPr="0003694F">
        <w:rPr>
          <w:rStyle w:val="Emphasis"/>
        </w:rPr>
        <w:t>most</w:t>
      </w:r>
      <w:r w:rsidRPr="0003694F">
        <w:rPr>
          <w:sz w:val="16"/>
        </w:rPr>
        <w:t xml:space="preserve"> central or </w:t>
      </w:r>
      <w:r w:rsidRPr="0003694F">
        <w:rPr>
          <w:rStyle w:val="Emphasis"/>
        </w:rPr>
        <w:t>essential contradiction within capitalism is</w:t>
      </w:r>
      <w:r w:rsidRPr="0003694F">
        <w:rPr>
          <w:rStyle w:val="StyleUnderline"/>
        </w:rPr>
        <w:t xml:space="preserve"> between </w:t>
      </w:r>
      <w:r w:rsidRPr="0003694F">
        <w:rPr>
          <w:rStyle w:val="Emphasis"/>
        </w:rPr>
        <w:t>labor and capital</w:t>
      </w:r>
      <w:r w:rsidRPr="0003694F">
        <w:rPr>
          <w:sz w:val="16"/>
        </w:rPr>
        <w:t xml:space="preserve">. </w:t>
      </w:r>
      <w:r w:rsidRPr="0003694F">
        <w:rPr>
          <w:rStyle w:val="StyleUnderline"/>
        </w:rPr>
        <w:t>Labor and capital are opposites because they have contradictory drives.</w:t>
      </w:r>
      <w:r w:rsidRPr="0003694F">
        <w:rPr>
          <w:sz w:val="16"/>
        </w:rPr>
        <w:t xml:space="preserve"> For example, historically, </w:t>
      </w:r>
      <w:r w:rsidRPr="0003694F">
        <w:rPr>
          <w:rStyle w:val="Emphasis"/>
        </w:rPr>
        <w:t>labor</w:t>
      </w:r>
      <w:r w:rsidRPr="0003694F">
        <w:rPr>
          <w:rStyle w:val="StyleUnderline"/>
        </w:rPr>
        <w:t xml:space="preserve"> has</w:t>
      </w:r>
      <w:r w:rsidRPr="0003694F">
        <w:rPr>
          <w:sz w:val="16"/>
        </w:rPr>
        <w:t xml:space="preserve"> spontaneously </w:t>
      </w:r>
      <w:r w:rsidRPr="0003694F">
        <w:rPr>
          <w:rStyle w:val="Emphasis"/>
        </w:rPr>
        <w:t>sought to decrease the rate of exploitation</w:t>
      </w:r>
      <w:r w:rsidRPr="0003694F">
        <w:rPr>
          <w:rStyle w:val="StyleUnderline"/>
        </w:rPr>
        <w:t xml:space="preserve"> by collectively bargaining</w:t>
      </w:r>
      <w:r w:rsidRPr="0003694F">
        <w:rPr>
          <w:sz w:val="16"/>
        </w:rPr>
        <w:t xml:space="preserve"> for higher wages, better conditions, benefits, and so on. When successful, these decrease profit margins. </w:t>
      </w:r>
      <w:r w:rsidRPr="0003694F">
        <w:rPr>
          <w:rStyle w:val="Emphasis"/>
        </w:rPr>
        <w:t>Capital</w:t>
      </w:r>
      <w:r w:rsidRPr="0003694F">
        <w:rPr>
          <w:rStyle w:val="StyleUnderline"/>
        </w:rPr>
        <w:t xml:space="preserve">, on the other hand, </w:t>
      </w:r>
      <w:r w:rsidRPr="0003694F">
        <w:rPr>
          <w:rStyle w:val="Emphasis"/>
        </w:rPr>
        <w:t>seeks to</w:t>
      </w:r>
      <w:r w:rsidRPr="0003694F">
        <w:rPr>
          <w:rStyle w:val="StyleUnderline"/>
        </w:rPr>
        <w:t xml:space="preserve"> always </w:t>
      </w:r>
      <w:r w:rsidRPr="0003694F">
        <w:rPr>
          <w:rStyle w:val="Emphasis"/>
        </w:rPr>
        <w:t>increase the rate of exploitation</w:t>
      </w:r>
      <w:r w:rsidRPr="0003694F">
        <w:rPr>
          <w:sz w:val="16"/>
        </w:rPr>
        <w:t xml:space="preserve">. </w:t>
      </w:r>
      <w:r w:rsidRPr="0003694F">
        <w:rPr>
          <w:rStyle w:val="StyleUnderline"/>
        </w:rPr>
        <w:t>Labor and capital are</w:t>
      </w:r>
      <w:r w:rsidRPr="0003694F">
        <w:rPr>
          <w:sz w:val="16"/>
        </w:rPr>
        <w:t xml:space="preserve"> therefore </w:t>
      </w:r>
      <w:r w:rsidRPr="0003694F">
        <w:rPr>
          <w:rStyle w:val="Emphasis"/>
        </w:rPr>
        <w:t>compelled by opposite and antagonistic drives</w:t>
      </w:r>
      <w:r w:rsidRPr="0003694F">
        <w:rPr>
          <w:rStyle w:val="StyleUnderline"/>
        </w:rPr>
        <w:t xml:space="preserve">. </w:t>
      </w:r>
      <w:r w:rsidRPr="0003694F">
        <w:rPr>
          <w:rStyle w:val="Emphasis"/>
        </w:rPr>
        <w:t>This antagonism can be</w:t>
      </w:r>
      <w:r w:rsidRPr="0003694F">
        <w:rPr>
          <w:sz w:val="16"/>
        </w:rPr>
        <w:t xml:space="preserve"> managed and</w:t>
      </w:r>
      <w:r w:rsidRPr="0003694F">
        <w:rPr>
          <w:rStyle w:val="StyleUnderline"/>
        </w:rPr>
        <w:t xml:space="preserve"> </w:t>
      </w:r>
      <w:r w:rsidRPr="0003694F">
        <w:rPr>
          <w:rStyle w:val="Emphasis"/>
        </w:rPr>
        <w:t>mediated</w:t>
      </w:r>
      <w:r w:rsidRPr="0003694F">
        <w:rPr>
          <w:rStyle w:val="StyleUnderline"/>
        </w:rPr>
        <w:t xml:space="preserve"> by unions and state regulation, </w:t>
      </w:r>
      <w:r w:rsidRPr="0003694F">
        <w:rPr>
          <w:rStyle w:val="Emphasis"/>
        </w:rPr>
        <w:t>but it can only be overcome through the</w:t>
      </w:r>
      <w:r w:rsidRPr="0003694F">
        <w:rPr>
          <w:rStyle w:val="StyleUnderline"/>
        </w:rPr>
        <w:t xml:space="preserve"> </w:t>
      </w:r>
      <w:r w:rsidRPr="0003694F">
        <w:rPr>
          <w:rStyle w:val="Emphasis"/>
        </w:rPr>
        <w:t>negation of the negation.</w:t>
      </w:r>
      <w:r w:rsidRPr="0003694F">
        <w:rPr>
          <w:sz w:val="16"/>
        </w:rPr>
        <w:t xml:space="preserve"> </w:t>
      </w:r>
      <w:r w:rsidRPr="0003694F">
        <w:rPr>
          <w:rStyle w:val="StyleUnderline"/>
        </w:rPr>
        <w:t>Labor and capital</w:t>
      </w:r>
      <w:r w:rsidRPr="0003694F">
        <w:rPr>
          <w:sz w:val="16"/>
        </w:rPr>
        <w:t xml:space="preserve">, as such, </w:t>
      </w:r>
      <w:r w:rsidRPr="0003694F">
        <w:rPr>
          <w:rStyle w:val="StyleUnderline"/>
        </w:rPr>
        <w:t>do not have an independent existence</w:t>
      </w:r>
      <w:r w:rsidRPr="0003694F">
        <w:rPr>
          <w:sz w:val="16"/>
        </w:rPr>
        <w:t xml:space="preserve"> apart from each other. To be a </w:t>
      </w:r>
      <w:r w:rsidRPr="0003694F">
        <w:rPr>
          <w:rStyle w:val="Emphasis"/>
        </w:rPr>
        <w:t>worker is by def</w:t>
      </w:r>
      <w:r w:rsidRPr="0003694F">
        <w:rPr>
          <w:sz w:val="16"/>
        </w:rPr>
        <w:t xml:space="preserve">inition </w:t>
      </w:r>
      <w:r w:rsidRPr="0003694F">
        <w:rPr>
          <w:rStyle w:val="Emphasis"/>
        </w:rPr>
        <w:t>to be exploited by capital</w:t>
      </w:r>
      <w:r w:rsidRPr="0003694F">
        <w:rPr>
          <w:rStyle w:val="StyleUnderline"/>
        </w:rPr>
        <w:t xml:space="preserve">, </w:t>
      </w:r>
      <w:r w:rsidRPr="0003694F">
        <w:rPr>
          <w:rStyle w:val="Emphasis"/>
        </w:rPr>
        <w:t>and</w:t>
      </w:r>
      <w:r w:rsidRPr="0003694F">
        <w:rPr>
          <w:sz w:val="16"/>
        </w:rPr>
        <w:t xml:space="preserve"> to be a </w:t>
      </w:r>
      <w:r w:rsidRPr="0003694F">
        <w:rPr>
          <w:rStyle w:val="Emphasis"/>
        </w:rPr>
        <w:t>capitalist is by def</w:t>
      </w:r>
      <w:r w:rsidRPr="0003694F">
        <w:rPr>
          <w:sz w:val="16"/>
        </w:rPr>
        <w:t xml:space="preserve">inition </w:t>
      </w:r>
      <w:r w:rsidRPr="0003694F">
        <w:rPr>
          <w:rStyle w:val="Emphasis"/>
        </w:rPr>
        <w:t>to exploit</w:t>
      </w:r>
      <w:r w:rsidRPr="0003694F">
        <w:rPr>
          <w:rStyle w:val="StyleUnderline"/>
        </w:rPr>
        <w:t xml:space="preserve"> </w:t>
      </w:r>
      <w:r w:rsidRPr="0003694F">
        <w:rPr>
          <w:rStyle w:val="Emphasis"/>
        </w:rPr>
        <w:t>workers</w:t>
      </w:r>
      <w:r w:rsidRPr="0003694F">
        <w:rPr>
          <w:rStyle w:val="StyleUnderline"/>
        </w:rPr>
        <w:t xml:space="preserve">. </w:t>
      </w:r>
      <w:r w:rsidRPr="0003694F">
        <w:rPr>
          <w:rStyle w:val="Emphasis"/>
        </w:rPr>
        <w:t>The relationship</w:t>
      </w:r>
      <w:r w:rsidRPr="0003694F">
        <w:rPr>
          <w:rStyle w:val="StyleUnderline"/>
        </w:rPr>
        <w:t xml:space="preserve"> between</w:t>
      </w:r>
      <w:r w:rsidRPr="0003694F">
        <w:rPr>
          <w:sz w:val="16"/>
        </w:rPr>
        <w:t xml:space="preserve"> labor and capital </w:t>
      </w:r>
      <w:r w:rsidRPr="0003694F">
        <w:rPr>
          <w:rStyle w:val="Emphasis"/>
        </w:rPr>
        <w:t>is</w:t>
      </w:r>
      <w:r w:rsidRPr="0003694F">
        <w:rPr>
          <w:sz w:val="16"/>
        </w:rPr>
        <w:t xml:space="preserve"> therefore </w:t>
      </w:r>
      <w:r w:rsidRPr="0003694F">
        <w:rPr>
          <w:rStyle w:val="Emphasis"/>
        </w:rPr>
        <w:t>internal</w:t>
      </w:r>
      <w:r w:rsidRPr="0003694F">
        <w:rPr>
          <w:rStyle w:val="StyleUnderline"/>
        </w:rPr>
        <w:t xml:space="preserve"> and constitutes the totality</w:t>
      </w:r>
      <w:r w:rsidRPr="0003694F">
        <w:rPr>
          <w:sz w:val="16"/>
        </w:rPr>
        <w:t xml:space="preserve">. As a relation of exploitation, </w:t>
      </w:r>
      <w:r w:rsidRPr="0003694F">
        <w:rPr>
          <w:rStyle w:val="Emphasis"/>
        </w:rPr>
        <w:t>capital is a unity of contradictions</w:t>
      </w:r>
      <w:r w:rsidRPr="0003694F">
        <w:rPr>
          <w:rStyle w:val="StyleUnderline"/>
        </w:rPr>
        <w:t>. The dialectical development of this relationship over time is the movement of the balances of forces within capitalism</w:t>
      </w:r>
      <w:r w:rsidRPr="0003694F">
        <w:rPr>
          <w:sz w:val="16"/>
        </w:rPr>
        <w:t xml:space="preserve">. A common mistake is to conceptualize the movement generated from antagonistically-related social classes as the interaction of separate forces external to each other. This leads to the </w:t>
      </w:r>
      <w:r w:rsidRPr="0003694F">
        <w:rPr>
          <w:rStyle w:val="StyleUnderline"/>
        </w:rPr>
        <w:t>false belief that the role of the working-class</w:t>
      </w:r>
      <w:r w:rsidRPr="0003694F">
        <w:rPr>
          <w:sz w:val="16"/>
        </w:rPr>
        <w:t xml:space="preserve"> revolution today </w:t>
      </w:r>
      <w:r w:rsidRPr="0003694F">
        <w:rPr>
          <w:rStyle w:val="StyleUnderline"/>
        </w:rPr>
        <w:t>is to destroy capitalism and replace it with socialism. Socialism can only be created out of what already exists. Marx and Engels believed</w:t>
      </w:r>
      <w:r w:rsidRPr="0003694F">
        <w:rPr>
          <w:sz w:val="16"/>
        </w:rPr>
        <w:t xml:space="preserve"> that </w:t>
      </w:r>
      <w:r w:rsidRPr="0003694F">
        <w:rPr>
          <w:rStyle w:val="StyleUnderline"/>
        </w:rPr>
        <w:t>socialism would first emerge out of the most developed capitalist countries</w:t>
      </w:r>
      <w:r w:rsidRPr="0003694F">
        <w:rPr>
          <w:sz w:val="16"/>
        </w:rPr>
        <w:t xml:space="preserve">. This did not turn out to be true, as socialism emerged first in Russia, an underdeveloped, predominantly feudal-based country. Socialism, </w:t>
      </w:r>
      <w:r w:rsidRPr="0003694F">
        <w:rPr>
          <w:rStyle w:val="StyleUnderline"/>
        </w:rPr>
        <w:t xml:space="preserve">nevertheless, was ushered in by the producers and created out of an old society, not separate from it. </w:t>
      </w:r>
      <w:r w:rsidRPr="0003694F">
        <w:rPr>
          <w:sz w:val="16"/>
        </w:rPr>
        <w:t xml:space="preserve">Quantity into quality The tendency toward the transformation of quantity into quality offers deeper insight into the negation of the negation. So far, we have seen how the essential contradiction within capitalism is the labor/capital relationship, which is an example of the unity of opposites. We also saw the sublation of private property from one negated mode of production to the next. Investigating the interrelationship of these two issues will provide the basis for our example of the transformation of quantity into quality. </w:t>
      </w:r>
      <w:r w:rsidRPr="0003694F">
        <w:rPr>
          <w:rStyle w:val="Emphasis"/>
        </w:rPr>
        <w:t>The inherently unequal relationship between labor and capital</w:t>
      </w:r>
      <w:r w:rsidRPr="0003694F">
        <w:rPr>
          <w:rStyle w:val="StyleUnderline"/>
        </w:rPr>
        <w:t xml:space="preserve"> was </w:t>
      </w:r>
      <w:r w:rsidRPr="0003694F">
        <w:rPr>
          <w:rStyle w:val="Emphasis"/>
        </w:rPr>
        <w:t>established</w:t>
      </w:r>
      <w:r w:rsidRPr="0003694F">
        <w:rPr>
          <w:sz w:val="16"/>
        </w:rPr>
        <w:t xml:space="preserve">, in part, </w:t>
      </w:r>
      <w:r w:rsidRPr="0003694F">
        <w:rPr>
          <w:rStyle w:val="Emphasis"/>
        </w:rPr>
        <w:t>through</w:t>
      </w:r>
      <w:r w:rsidRPr="0003694F">
        <w:rPr>
          <w:rStyle w:val="StyleUnderline"/>
        </w:rPr>
        <w:t xml:space="preserve"> the violence of </w:t>
      </w:r>
      <w:r w:rsidRPr="0003694F">
        <w:rPr>
          <w:rStyle w:val="Emphasis"/>
        </w:rPr>
        <w:t>expropriating peasants from their means of production</w:t>
      </w:r>
      <w:r w:rsidRPr="0003694F">
        <w:rPr>
          <w:sz w:val="16"/>
        </w:rPr>
        <w:t xml:space="preserve">. </w:t>
      </w:r>
      <w:r w:rsidRPr="0003694F">
        <w:rPr>
          <w:rStyle w:val="StyleUnderline"/>
        </w:rPr>
        <w:t>Without direct access to the means of production</w:t>
      </w:r>
      <w:r w:rsidRPr="0003694F">
        <w:rPr>
          <w:sz w:val="16"/>
        </w:rPr>
        <w:t xml:space="preserve">, former </w:t>
      </w:r>
      <w:r w:rsidRPr="0003694F">
        <w:rPr>
          <w:rStyle w:val="StyleUnderline"/>
        </w:rPr>
        <w:t xml:space="preserve">peasants were forced to sell their ability to work for a wage, </w:t>
      </w:r>
      <w:r w:rsidRPr="0003694F">
        <w:rPr>
          <w:sz w:val="16"/>
        </w:rPr>
        <w:t xml:space="preserve">thereby becoming part of the working class. Although beyond the scope of this short introduction, it’s crucial to note that </w:t>
      </w:r>
      <w:r w:rsidRPr="0003694F">
        <w:rPr>
          <w:rStyle w:val="StyleUnderline"/>
        </w:rPr>
        <w:t xml:space="preserve">the violence of </w:t>
      </w:r>
      <w:r w:rsidRPr="0003694F">
        <w:rPr>
          <w:rStyle w:val="Emphasis"/>
        </w:rPr>
        <w:t>slavery, colonialism, and set</w:t>
      </w:r>
      <w:r w:rsidRPr="0003694F">
        <w:rPr>
          <w:sz w:val="16"/>
        </w:rPr>
        <w:t xml:space="preserve">tler </w:t>
      </w:r>
      <w:r w:rsidRPr="0003694F">
        <w:rPr>
          <w:rStyle w:val="Emphasis"/>
        </w:rPr>
        <w:t>col</w:t>
      </w:r>
      <w:r w:rsidRPr="0003694F">
        <w:rPr>
          <w:sz w:val="16"/>
        </w:rPr>
        <w:t xml:space="preserve">onialism </w:t>
      </w:r>
      <w:r w:rsidRPr="0003694F">
        <w:rPr>
          <w:rStyle w:val="Emphasis"/>
        </w:rPr>
        <w:t xml:space="preserve">were equally important in establishing capitalism. </w:t>
      </w:r>
      <w:r w:rsidRPr="0003694F">
        <w:rPr>
          <w:sz w:val="16"/>
        </w:rPr>
        <w:t xml:space="preserve">The </w:t>
      </w:r>
      <w:r w:rsidRPr="0003694F">
        <w:rPr>
          <w:rStyle w:val="StyleUnderline"/>
        </w:rPr>
        <w:t xml:space="preserve">competition between capitalists drives </w:t>
      </w:r>
      <w:r w:rsidRPr="0003694F">
        <w:rPr>
          <w:rStyle w:val="Emphasis"/>
        </w:rPr>
        <w:t>tech</w:t>
      </w:r>
      <w:r w:rsidRPr="0003694F">
        <w:rPr>
          <w:rStyle w:val="StyleUnderline"/>
        </w:rPr>
        <w:t xml:space="preserve">nological </w:t>
      </w:r>
      <w:r w:rsidRPr="0003694F">
        <w:rPr>
          <w:rStyle w:val="Emphasis"/>
        </w:rPr>
        <w:t>dev</w:t>
      </w:r>
      <w:r w:rsidRPr="0003694F">
        <w:rPr>
          <w:rStyle w:val="StyleUnderline"/>
        </w:rPr>
        <w:t xml:space="preserve">elopment. Because the price of </w:t>
      </w:r>
      <w:r w:rsidRPr="0003694F">
        <w:rPr>
          <w:sz w:val="16"/>
        </w:rPr>
        <w:t xml:space="preserve">any given </w:t>
      </w:r>
      <w:r w:rsidRPr="0003694F">
        <w:rPr>
          <w:rStyle w:val="StyleUnderline"/>
        </w:rPr>
        <w:t>commodity tends to center around the average amount of time its production requires, devising new tech</w:t>
      </w:r>
      <w:r w:rsidRPr="0003694F">
        <w:rPr>
          <w:sz w:val="16"/>
        </w:rPr>
        <w:t xml:space="preserve">nologies </w:t>
      </w:r>
      <w:r w:rsidRPr="0003694F">
        <w:rPr>
          <w:rStyle w:val="StyleUnderline"/>
        </w:rPr>
        <w:t>that</w:t>
      </w:r>
      <w:r w:rsidRPr="0003694F">
        <w:rPr>
          <w:sz w:val="16"/>
        </w:rPr>
        <w:t xml:space="preserve"> can </w:t>
      </w:r>
      <w:r w:rsidRPr="0003694F">
        <w:rPr>
          <w:rStyle w:val="StyleUnderline"/>
        </w:rPr>
        <w:t>reduce</w:t>
      </w:r>
      <w:r w:rsidRPr="0003694F">
        <w:rPr>
          <w:sz w:val="16"/>
        </w:rPr>
        <w:t xml:space="preserve"> the number of </w:t>
      </w:r>
      <w:r w:rsidRPr="0003694F">
        <w:rPr>
          <w:rStyle w:val="StyleUnderline"/>
        </w:rPr>
        <w:t>labor hours</w:t>
      </w:r>
      <w:r w:rsidRPr="0003694F">
        <w:rPr>
          <w:sz w:val="16"/>
        </w:rPr>
        <w:t xml:space="preserve"> it takes to produce whatever commodity </w:t>
      </w:r>
      <w:r w:rsidRPr="0003694F">
        <w:rPr>
          <w:rStyle w:val="StyleUnderline"/>
        </w:rPr>
        <w:t xml:space="preserve">is a tendency internal to capitalism. In the short term this </w:t>
      </w:r>
      <w:r w:rsidRPr="0003694F">
        <w:rPr>
          <w:rStyle w:val="Emphasis"/>
        </w:rPr>
        <w:t>gives the capitalist</w:t>
      </w:r>
      <w:r w:rsidRPr="0003694F">
        <w:rPr>
          <w:sz w:val="16"/>
        </w:rPr>
        <w:t xml:space="preserve"> at the technological forefront </w:t>
      </w:r>
      <w:r w:rsidRPr="0003694F">
        <w:rPr>
          <w:rStyle w:val="Emphasis"/>
        </w:rPr>
        <w:t>a competitive advantage</w:t>
      </w:r>
      <w:r w:rsidRPr="0003694F">
        <w:rPr>
          <w:rStyle w:val="StyleUnderline"/>
        </w:rPr>
        <w:t xml:space="preserve"> because they can sell</w:t>
      </w:r>
      <w:r w:rsidRPr="0003694F">
        <w:rPr>
          <w:sz w:val="16"/>
        </w:rPr>
        <w:t xml:space="preserve"> the </w:t>
      </w:r>
      <w:r w:rsidRPr="0003694F">
        <w:rPr>
          <w:rStyle w:val="StyleUnderline"/>
        </w:rPr>
        <w:t>commodity below its social value</w:t>
      </w:r>
      <w:r w:rsidRPr="0003694F">
        <w:rPr>
          <w:sz w:val="16"/>
        </w:rPr>
        <w:t xml:space="preserve">. </w:t>
      </w:r>
      <w:r w:rsidRPr="0003694F">
        <w:rPr>
          <w:rStyle w:val="Emphasis"/>
        </w:rPr>
        <w:lastRenderedPageBreak/>
        <w:t>But as soon as</w:t>
      </w:r>
      <w:r w:rsidRPr="0003694F">
        <w:rPr>
          <w:rStyle w:val="StyleUnderline"/>
        </w:rPr>
        <w:t xml:space="preserve"> </w:t>
      </w:r>
      <w:r w:rsidRPr="0003694F">
        <w:rPr>
          <w:sz w:val="16"/>
        </w:rPr>
        <w:t xml:space="preserve">the new </w:t>
      </w:r>
      <w:r w:rsidRPr="0003694F">
        <w:rPr>
          <w:rStyle w:val="Emphasis"/>
        </w:rPr>
        <w:t>tech</w:t>
      </w:r>
      <w:r w:rsidRPr="0003694F">
        <w:rPr>
          <w:sz w:val="16"/>
        </w:rPr>
        <w:t xml:space="preserve">nology </w:t>
      </w:r>
      <w:r w:rsidRPr="0003694F">
        <w:rPr>
          <w:rStyle w:val="Emphasis"/>
        </w:rPr>
        <w:t>gets integrated into</w:t>
      </w:r>
      <w:r w:rsidRPr="0003694F">
        <w:rPr>
          <w:rStyle w:val="StyleUnderline"/>
        </w:rPr>
        <w:t xml:space="preserve"> the entire branch or branches of </w:t>
      </w:r>
      <w:r w:rsidRPr="0003694F">
        <w:rPr>
          <w:rStyle w:val="Emphasis"/>
        </w:rPr>
        <w:t>industry</w:t>
      </w:r>
      <w:r w:rsidRPr="0003694F">
        <w:rPr>
          <w:rStyle w:val="StyleUnderline"/>
        </w:rPr>
        <w:t xml:space="preserve">, the average </w:t>
      </w:r>
      <w:r w:rsidRPr="0003694F">
        <w:rPr>
          <w:sz w:val="16"/>
        </w:rPr>
        <w:t xml:space="preserve">amount of </w:t>
      </w:r>
      <w:r w:rsidRPr="0003694F">
        <w:rPr>
          <w:rStyle w:val="StyleUnderline"/>
        </w:rPr>
        <w:t>time that it takes to produce</w:t>
      </w:r>
      <w:r w:rsidRPr="0003694F">
        <w:rPr>
          <w:sz w:val="16"/>
        </w:rPr>
        <w:t xml:space="preserve"> whatever </w:t>
      </w:r>
      <w:r w:rsidRPr="0003694F">
        <w:rPr>
          <w:rStyle w:val="StyleUnderline"/>
        </w:rPr>
        <w:t xml:space="preserve">commodity lowers, and </w:t>
      </w:r>
      <w:r w:rsidRPr="0003694F">
        <w:rPr>
          <w:rStyle w:val="Emphasis"/>
        </w:rPr>
        <w:t>the competition begins</w:t>
      </w:r>
      <w:r w:rsidRPr="0003694F">
        <w:rPr>
          <w:rStyle w:val="StyleUnderline"/>
        </w:rPr>
        <w:t xml:space="preserve"> anew. </w:t>
      </w:r>
      <w:r w:rsidRPr="0003694F">
        <w:rPr>
          <w:sz w:val="16"/>
        </w:rPr>
        <w:t xml:space="preserve">While </w:t>
      </w:r>
      <w:r w:rsidRPr="0003694F">
        <w:rPr>
          <w:rStyle w:val="StyleUnderline"/>
        </w:rPr>
        <w:t>new</w:t>
      </w:r>
      <w:r w:rsidRPr="0003694F">
        <w:rPr>
          <w:sz w:val="16"/>
        </w:rPr>
        <w:t xml:space="preserve"> labor-saving </w:t>
      </w:r>
      <w:r w:rsidRPr="0003694F">
        <w:rPr>
          <w:rStyle w:val="StyleUnderline"/>
        </w:rPr>
        <w:t>tech</w:t>
      </w:r>
      <w:r w:rsidRPr="0003694F">
        <w:rPr>
          <w:sz w:val="16"/>
        </w:rPr>
        <w:t xml:space="preserve">nologies </w:t>
      </w:r>
      <w:r w:rsidRPr="0003694F">
        <w:rPr>
          <w:rStyle w:val="StyleUnderline"/>
        </w:rPr>
        <w:t>can be super profitable for</w:t>
      </w:r>
      <w:r w:rsidRPr="0003694F">
        <w:rPr>
          <w:sz w:val="16"/>
        </w:rPr>
        <w:t xml:space="preserve"> individual capitalists </w:t>
      </w:r>
      <w:r w:rsidRPr="0003694F">
        <w:rPr>
          <w:rStyle w:val="StyleUnderline"/>
        </w:rPr>
        <w:t>in the short term, in the long term it reduces the number of labor hours</w:t>
      </w:r>
      <w:r w:rsidRPr="0003694F">
        <w:rPr>
          <w:sz w:val="16"/>
        </w:rPr>
        <w:t xml:space="preserve"> simultaneously </w:t>
      </w:r>
      <w:r w:rsidRPr="0003694F">
        <w:rPr>
          <w:rStyle w:val="StyleUnderline"/>
        </w:rPr>
        <w:t>set into motion</w:t>
      </w:r>
      <w:r w:rsidRPr="0003694F">
        <w:rPr>
          <w:sz w:val="16"/>
        </w:rPr>
        <w:t xml:space="preserve">. It also </w:t>
      </w:r>
      <w:r w:rsidRPr="0003694F">
        <w:rPr>
          <w:rStyle w:val="Emphasis"/>
        </w:rPr>
        <w:t>means that more capital is invested into machinery</w:t>
      </w:r>
      <w:r w:rsidRPr="0003694F">
        <w:rPr>
          <w:rStyle w:val="StyleUnderline"/>
        </w:rPr>
        <w:t xml:space="preserve"> rather than workers. And since workers produce value and machines do not,</w:t>
      </w:r>
      <w:r w:rsidRPr="0003694F">
        <w:rPr>
          <w:sz w:val="16"/>
        </w:rPr>
        <w:t xml:space="preserve"> </w:t>
      </w:r>
      <w:r w:rsidRPr="0003694F">
        <w:rPr>
          <w:rStyle w:val="StyleUnderline"/>
        </w:rPr>
        <w:t xml:space="preserve">this </w:t>
      </w:r>
      <w:r w:rsidRPr="0003694F">
        <w:rPr>
          <w:rStyle w:val="Emphasis"/>
        </w:rPr>
        <w:t>contributes to the tendency of the falling rate of profit</w:t>
      </w:r>
      <w:r w:rsidRPr="0003694F">
        <w:rPr>
          <w:rStyle w:val="StyleUnderline"/>
        </w:rPr>
        <w:t>. When the amount of labor hours</w:t>
      </w:r>
      <w:r w:rsidRPr="0003694F">
        <w:rPr>
          <w:sz w:val="16"/>
        </w:rPr>
        <w:t xml:space="preserve"> it takes to transform a given quantity of raw materials into whatever commodity </w:t>
      </w:r>
      <w:r w:rsidRPr="0003694F">
        <w:rPr>
          <w:rStyle w:val="StyleUnderline"/>
        </w:rPr>
        <w:t>is reduced, the composition of capital shifts quantitatively</w:t>
      </w:r>
      <w:r w:rsidRPr="0003694F">
        <w:rPr>
          <w:sz w:val="16"/>
        </w:rPr>
        <w:t xml:space="preserve">, by degree. </w:t>
      </w:r>
      <w:r w:rsidRPr="0003694F">
        <w:rPr>
          <w:rStyle w:val="StyleUnderline"/>
        </w:rPr>
        <w:t>Historically</w:t>
      </w:r>
      <w:r w:rsidRPr="0003694F">
        <w:rPr>
          <w:sz w:val="16"/>
        </w:rPr>
        <w:t xml:space="preserve">, individual </w:t>
      </w:r>
      <w:r w:rsidRPr="0003694F">
        <w:rPr>
          <w:rStyle w:val="Emphasis"/>
        </w:rPr>
        <w:t>capitalists</w:t>
      </w:r>
      <w:r w:rsidRPr="0003694F">
        <w:rPr>
          <w:rStyle w:val="StyleUnderline"/>
        </w:rPr>
        <w:t xml:space="preserve"> have </w:t>
      </w:r>
      <w:r w:rsidRPr="0003694F">
        <w:rPr>
          <w:rStyle w:val="Emphasis"/>
        </w:rPr>
        <w:t>counter</w:t>
      </w:r>
      <w:r w:rsidRPr="0003694F">
        <w:rPr>
          <w:rStyle w:val="StyleUnderline"/>
        </w:rPr>
        <w:t>ed</w:t>
      </w:r>
      <w:r w:rsidRPr="0003694F">
        <w:rPr>
          <w:sz w:val="16"/>
        </w:rPr>
        <w:t xml:space="preserve"> </w:t>
      </w:r>
      <w:r w:rsidRPr="0003694F">
        <w:rPr>
          <w:rStyle w:val="Emphasis"/>
        </w:rPr>
        <w:t>the falling rate of</w:t>
      </w:r>
      <w:r w:rsidRPr="0003694F">
        <w:rPr>
          <w:sz w:val="16"/>
        </w:rPr>
        <w:t xml:space="preserve"> their </w:t>
      </w:r>
      <w:r w:rsidRPr="0003694F">
        <w:rPr>
          <w:rStyle w:val="Emphasis"/>
        </w:rPr>
        <w:t>profit</w:t>
      </w:r>
      <w:r w:rsidRPr="0003694F">
        <w:rPr>
          <w:sz w:val="16"/>
        </w:rPr>
        <w:t xml:space="preserve"> margins </w:t>
      </w:r>
      <w:r w:rsidRPr="0003694F">
        <w:rPr>
          <w:rStyle w:val="StyleUnderline"/>
        </w:rPr>
        <w:t xml:space="preserve">in many ways </w:t>
      </w:r>
      <w:r w:rsidRPr="0003694F">
        <w:rPr>
          <w:rStyle w:val="Emphasis"/>
        </w:rPr>
        <w:t xml:space="preserve">such as </w:t>
      </w:r>
      <w:r w:rsidRPr="0003694F">
        <w:rPr>
          <w:sz w:val="16"/>
        </w:rPr>
        <w:t xml:space="preserve">devising schemes to </w:t>
      </w:r>
      <w:r w:rsidRPr="0003694F">
        <w:rPr>
          <w:rStyle w:val="Emphasis"/>
        </w:rPr>
        <w:t xml:space="preserve">reduce the </w:t>
      </w:r>
      <w:r w:rsidRPr="0003694F">
        <w:rPr>
          <w:rStyle w:val="StyleUnderline"/>
        </w:rPr>
        <w:t xml:space="preserve">price they </w:t>
      </w:r>
      <w:r w:rsidRPr="0003694F">
        <w:rPr>
          <w:rStyle w:val="Emphasis"/>
        </w:rPr>
        <w:t>pay</w:t>
      </w:r>
      <w:r w:rsidRPr="0003694F">
        <w:rPr>
          <w:rStyle w:val="StyleUnderline"/>
        </w:rPr>
        <w:t xml:space="preserve"> for labor</w:t>
      </w:r>
      <w:r w:rsidRPr="0003694F">
        <w:rPr>
          <w:sz w:val="16"/>
        </w:rPr>
        <w:t xml:space="preserve"> even </w:t>
      </w:r>
      <w:r w:rsidRPr="0003694F">
        <w:rPr>
          <w:rStyle w:val="StyleUnderline"/>
        </w:rPr>
        <w:t xml:space="preserve">while its value remains the same </w:t>
      </w:r>
      <w:r w:rsidRPr="0003694F">
        <w:rPr>
          <w:rStyle w:val="Emphasis"/>
        </w:rPr>
        <w:t>thereby pushing</w:t>
      </w:r>
      <w:r w:rsidRPr="0003694F">
        <w:rPr>
          <w:sz w:val="16"/>
        </w:rPr>
        <w:t xml:space="preserve"> the </w:t>
      </w:r>
      <w:r w:rsidRPr="0003694F">
        <w:rPr>
          <w:rStyle w:val="Emphasis"/>
        </w:rPr>
        <w:t>laborer into</w:t>
      </w:r>
      <w:r w:rsidRPr="0003694F">
        <w:rPr>
          <w:sz w:val="16"/>
        </w:rPr>
        <w:t xml:space="preserve"> depravity and </w:t>
      </w:r>
      <w:r w:rsidRPr="0003694F">
        <w:rPr>
          <w:rStyle w:val="Emphasis"/>
        </w:rPr>
        <w:t>impoverishment</w:t>
      </w:r>
      <w:r w:rsidRPr="0003694F">
        <w:rPr>
          <w:sz w:val="16"/>
        </w:rPr>
        <w:t xml:space="preserve">. The </w:t>
      </w:r>
      <w:r w:rsidRPr="0003694F">
        <w:rPr>
          <w:rStyle w:val="Emphasis"/>
        </w:rPr>
        <w:t>capitalist, driven to counter the falling rate of profit by extracting more and more value</w:t>
      </w:r>
      <w:r w:rsidRPr="0003694F">
        <w:rPr>
          <w:rStyle w:val="StyleUnderline"/>
        </w:rPr>
        <w:t xml:space="preserve"> from the laborer, thereby </w:t>
      </w:r>
      <w:r w:rsidRPr="0003694F">
        <w:rPr>
          <w:rStyle w:val="Emphasis"/>
        </w:rPr>
        <w:t>deepens capital’s crisis.</w:t>
      </w:r>
      <w:r w:rsidRPr="0003694F">
        <w:rPr>
          <w:sz w:val="16"/>
        </w:rPr>
        <w:t xml:space="preserve"> The </w:t>
      </w:r>
      <w:r w:rsidRPr="0003694F">
        <w:rPr>
          <w:rStyle w:val="Emphasis"/>
        </w:rPr>
        <w:t>internal drive of capital to</w:t>
      </w:r>
      <w:r w:rsidRPr="0003694F">
        <w:rPr>
          <w:sz w:val="16"/>
        </w:rPr>
        <w:t xml:space="preserve"> forever </w:t>
      </w:r>
      <w:r w:rsidRPr="0003694F">
        <w:rPr>
          <w:rStyle w:val="Emphasis"/>
        </w:rPr>
        <w:t>expand the accumulation of surplus</w:t>
      </w:r>
      <w:r w:rsidRPr="0003694F">
        <w:rPr>
          <w:rStyle w:val="StyleUnderline"/>
        </w:rPr>
        <w:t xml:space="preserve"> value </w:t>
      </w:r>
      <w:r w:rsidRPr="0003694F">
        <w:rPr>
          <w:rStyle w:val="Emphasis"/>
        </w:rPr>
        <w:t>brings</w:t>
      </w:r>
      <w:r w:rsidRPr="0003694F">
        <w:rPr>
          <w:sz w:val="16"/>
        </w:rPr>
        <w:t xml:space="preserve"> the unity of opposites, </w:t>
      </w:r>
      <w:r w:rsidRPr="0003694F">
        <w:rPr>
          <w:rStyle w:val="Emphasis"/>
        </w:rPr>
        <w:t>labor and capital, into growing conflict with each other</w:t>
      </w:r>
      <w:r w:rsidRPr="0003694F">
        <w:rPr>
          <w:sz w:val="16"/>
        </w:rPr>
        <w:t xml:space="preserve">. This movement is the developmental process at </w:t>
      </w:r>
      <w:r w:rsidRPr="0003694F">
        <w:rPr>
          <w:rStyle w:val="StyleUnderline"/>
        </w:rPr>
        <w:t xml:space="preserve">the heart of </w:t>
      </w:r>
      <w:r w:rsidRPr="0003694F">
        <w:rPr>
          <w:sz w:val="16"/>
        </w:rPr>
        <w:t xml:space="preserve">the dialectics of </w:t>
      </w:r>
      <w:r w:rsidRPr="0003694F">
        <w:rPr>
          <w:rStyle w:val="StyleUnderline"/>
        </w:rPr>
        <w:t>capitalism</w:t>
      </w:r>
      <w:r w:rsidRPr="0003694F">
        <w:rPr>
          <w:sz w:val="16"/>
        </w:rPr>
        <w:t xml:space="preserve">. While the </w:t>
      </w:r>
      <w:r w:rsidRPr="0003694F">
        <w:rPr>
          <w:rStyle w:val="Emphasis"/>
        </w:rPr>
        <w:t>capitalist has an</w:t>
      </w:r>
      <w:r w:rsidRPr="0003694F">
        <w:rPr>
          <w:rStyle w:val="StyleUnderline"/>
        </w:rPr>
        <w:t xml:space="preserve"> </w:t>
      </w:r>
      <w:r w:rsidRPr="0003694F">
        <w:rPr>
          <w:rStyle w:val="Emphasis"/>
        </w:rPr>
        <w:t>interest in maintaining the contradiction</w:t>
      </w:r>
      <w:r w:rsidRPr="0003694F">
        <w:rPr>
          <w:sz w:val="16"/>
        </w:rPr>
        <w:t xml:space="preserve"> and creating the illusion of capital’s permanence, </w:t>
      </w:r>
      <w:r w:rsidRPr="0003694F">
        <w:rPr>
          <w:rStyle w:val="Emphasis"/>
        </w:rPr>
        <w:t>the</w:t>
      </w:r>
      <w:r w:rsidRPr="0003694F">
        <w:rPr>
          <w:rStyle w:val="StyleUnderline"/>
        </w:rPr>
        <w:t xml:space="preserve"> objective </w:t>
      </w:r>
      <w:r w:rsidRPr="0003694F">
        <w:rPr>
          <w:rStyle w:val="Emphasis"/>
        </w:rPr>
        <w:t>interest of labor is to resolve the contradiction</w:t>
      </w:r>
      <w:r w:rsidRPr="0003694F">
        <w:rPr>
          <w:rStyle w:val="StyleUnderline"/>
        </w:rPr>
        <w:t xml:space="preserve">, </w:t>
      </w:r>
      <w:r w:rsidRPr="0003694F">
        <w:rPr>
          <w:rStyle w:val="Emphasis"/>
        </w:rPr>
        <w:t>thereby changing the quality of production relations.</w:t>
      </w:r>
      <w:r w:rsidRPr="0003694F">
        <w:rPr>
          <w:rStyle w:val="StyleUnderline"/>
        </w:rPr>
        <w:t xml:space="preserve"> </w:t>
      </w:r>
      <w:r w:rsidRPr="0003694F">
        <w:rPr>
          <w:sz w:val="16"/>
        </w:rPr>
        <w:t xml:space="preserve">This is quantity into quality and the center of struggle between labor and capital. </w:t>
      </w:r>
      <w:r w:rsidRPr="0003694F">
        <w:rPr>
          <w:rStyle w:val="StyleUnderline"/>
        </w:rPr>
        <w:t>The quantitative changes provide the basis</w:t>
      </w:r>
      <w:r w:rsidRPr="0003694F">
        <w:rPr>
          <w:sz w:val="16"/>
        </w:rPr>
        <w:t xml:space="preserve"> or possibility </w:t>
      </w:r>
      <w:r w:rsidRPr="0003694F">
        <w:rPr>
          <w:rStyle w:val="StyleUnderline"/>
        </w:rPr>
        <w:t>of qualitative change</w:t>
      </w:r>
      <w:r w:rsidRPr="0003694F">
        <w:rPr>
          <w:sz w:val="16"/>
        </w:rPr>
        <w:t xml:space="preserve">. Conclusion One of the reasons why </w:t>
      </w:r>
      <w:r w:rsidRPr="0003694F">
        <w:rPr>
          <w:rStyle w:val="StyleUnderline"/>
        </w:rPr>
        <w:t>dialectical materialism</w:t>
      </w:r>
      <w:r w:rsidRPr="0003694F">
        <w:rPr>
          <w:sz w:val="16"/>
        </w:rPr>
        <w:t xml:space="preserve"> is so important is because it </w:t>
      </w:r>
      <w:r w:rsidRPr="0003694F">
        <w:rPr>
          <w:rStyle w:val="StyleUnderline"/>
        </w:rPr>
        <w:t>embodies a deep revolutionary optimism</w:t>
      </w:r>
      <w:r w:rsidRPr="0003694F">
        <w:rPr>
          <w:sz w:val="16"/>
        </w:rPr>
        <w:t xml:space="preserve">. Drawing attention to the fact that the </w:t>
      </w:r>
      <w:r w:rsidRPr="0003694F">
        <w:rPr>
          <w:rStyle w:val="Emphasis"/>
        </w:rPr>
        <w:t>future already exists as an unrealized potential within the present</w:t>
      </w:r>
      <w:r w:rsidRPr="0003694F">
        <w:rPr>
          <w:rStyle w:val="StyleUnderline"/>
        </w:rPr>
        <w:t xml:space="preserve"> </w:t>
      </w:r>
      <w:r w:rsidRPr="0003694F">
        <w:rPr>
          <w:rStyle w:val="Emphasis"/>
        </w:rPr>
        <w:t>demystifies the seeming permanence of capitalism</w:t>
      </w:r>
      <w:r w:rsidRPr="0003694F">
        <w:rPr>
          <w:sz w:val="16"/>
        </w:rPr>
        <w:t>. In other words, i</w:t>
      </w:r>
      <w:r w:rsidRPr="0003694F">
        <w:rPr>
          <w:rStyle w:val="StyleUnderline"/>
        </w:rPr>
        <w:t>t reveals the defeat of imperialism as a real potential</w:t>
      </w:r>
      <w:r w:rsidRPr="0003694F">
        <w:rPr>
          <w:sz w:val="16"/>
        </w:rPr>
        <w:t xml:space="preserve"> and not a fantasy. </w:t>
      </w:r>
      <w:r w:rsidRPr="0003694F">
        <w:rPr>
          <w:rStyle w:val="StyleUnderline"/>
        </w:rPr>
        <w:t>For example, it is a fact that</w:t>
      </w:r>
      <w:r w:rsidRPr="0003694F">
        <w:rPr>
          <w:sz w:val="16"/>
        </w:rPr>
        <w:t xml:space="preserve"> the </w:t>
      </w:r>
      <w:r w:rsidRPr="0003694F">
        <w:rPr>
          <w:rStyle w:val="StyleUnderline"/>
        </w:rPr>
        <w:t>most advanced means of production</w:t>
      </w:r>
      <w:r w:rsidRPr="0003694F">
        <w:rPr>
          <w:sz w:val="16"/>
        </w:rPr>
        <w:t xml:space="preserve">, labor saving technologies, as they currently exist, </w:t>
      </w:r>
      <w:r w:rsidRPr="0003694F">
        <w:rPr>
          <w:rStyle w:val="StyleUnderline"/>
        </w:rPr>
        <w:t>are able to meet the basic needs of every person in the world.</w:t>
      </w:r>
      <w:r w:rsidRPr="0003694F">
        <w:rPr>
          <w:sz w:val="16"/>
        </w:rPr>
        <w:t xml:space="preserve"> In this way, </w:t>
      </w:r>
      <w:r w:rsidRPr="0003694F">
        <w:rPr>
          <w:rStyle w:val="Emphasis"/>
        </w:rPr>
        <w:t>the</w:t>
      </w:r>
      <w:r w:rsidRPr="0003694F">
        <w:rPr>
          <w:rStyle w:val="StyleUnderline"/>
        </w:rPr>
        <w:t xml:space="preserve"> </w:t>
      </w:r>
      <w:r w:rsidRPr="0003694F">
        <w:rPr>
          <w:rStyle w:val="Emphasis"/>
        </w:rPr>
        <w:t>future liberation of humanity from exploitation and material oppression already exists</w:t>
      </w:r>
      <w:r w:rsidRPr="0003694F">
        <w:rPr>
          <w:sz w:val="16"/>
        </w:rPr>
        <w:t>. The practicality of the aforementioned optimism resides in the fact that Marx’s method correctly locates the agent of revolutionary transformation within the working class, the many.</w:t>
      </w:r>
    </w:p>
    <w:p w14:paraId="03B895AB" w14:textId="77777777" w:rsidR="00AB15C8" w:rsidRPr="0003694F" w:rsidRDefault="00AB15C8" w:rsidP="00AB15C8">
      <w:pPr>
        <w:pStyle w:val="Heading4"/>
      </w:pPr>
      <w:r w:rsidRPr="0003694F">
        <w:t>[Badiou 08]“The philosophers have only interpreted the world, in various ways. The point, however, is to change it” – truth is the process from theory to practice, pure theorization divorced of practice and rebellions leads to useless accumulation of ideas and idealist absurdities. Thus, the role of the ballot is to vote for the best method to rebel against the reactionary bourgeoise</w:t>
      </w:r>
    </w:p>
    <w:p w14:paraId="5B528335" w14:textId="77777777" w:rsidR="00AB15C8" w:rsidRPr="0003694F" w:rsidRDefault="00AB15C8" w:rsidP="00AB15C8">
      <w:r w:rsidRPr="0003694F">
        <w:rPr>
          <w:rStyle w:val="Heading4Char"/>
        </w:rPr>
        <w:t>Badiou 08</w:t>
      </w:r>
      <w:r w:rsidRPr="0003694F">
        <w:t xml:space="preserve"> [(</w:t>
      </w:r>
      <w:r w:rsidRPr="0003694F">
        <w:rPr>
          <w:shd w:val="clear" w:color="auto" w:fill="FFFFFF"/>
          <w:lang w:eastAsia="zh-CN"/>
        </w:rPr>
        <w:t xml:space="preserve">Alain Badiou, a professor emeritus of philosophy at the Ecole Normale Supérieure, Paris, </w:t>
      </w:r>
      <w:r w:rsidRPr="0003694F">
        <w:t>works with Organisation Politique, a postparty organization.)“The Maoism of Alain Badiou.” The Marxist-Leninist, The Marxist-Leninist, 24 Mar. 2008, marxistleninist.wordpress.com/2008/03/23/the-maoism-of-alain-badiou/. Accessed 4 Sept. 2021.] Comrade PW</w:t>
      </w:r>
    </w:p>
    <w:p w14:paraId="2CC103B9" w14:textId="6470B6AE" w:rsidR="00AB15C8" w:rsidRPr="0003694F" w:rsidRDefault="00AB15C8" w:rsidP="00AB15C8">
      <w:pPr>
        <w:rPr>
          <w:sz w:val="16"/>
        </w:rPr>
      </w:pPr>
      <w:r w:rsidRPr="0003694F">
        <w:rPr>
          <w:sz w:val="16"/>
        </w:rPr>
        <w:t xml:space="preserve">A. Practice, Theory, Knowledge We are already handed something essential here: every Marxist statement is—in a single, dividing movement—observation and directive. As a concentrate of real practice, it equals its movement in order to return to it. Since all that is draws its being only from its becoming, equally, </w:t>
      </w:r>
      <w:r w:rsidRPr="0003694F">
        <w:rPr>
          <w:rStyle w:val="StyleUnderline"/>
        </w:rPr>
        <w:t xml:space="preserve">theory as knowledge </w:t>
      </w:r>
      <w:r w:rsidRPr="0003694F">
        <w:rPr>
          <w:sz w:val="16"/>
        </w:rPr>
        <w:t xml:space="preserve">of what is </w:t>
      </w:r>
      <w:r w:rsidRPr="0003694F">
        <w:rPr>
          <w:rStyle w:val="StyleUnderline"/>
        </w:rPr>
        <w:t>has being only by moving toward that of which it is the theory. Every knowledge is orientation, every description is prescription</w:t>
      </w:r>
      <w:r w:rsidRPr="0003694F">
        <w:rPr>
          <w:sz w:val="16"/>
        </w:rPr>
        <w:t xml:space="preserve">. The sentence, </w:t>
      </w:r>
      <w:r w:rsidRPr="0003694F">
        <w:rPr>
          <w:rStyle w:val="StyleUnderline"/>
        </w:rPr>
        <w:t>“</w:t>
      </w:r>
      <w:r w:rsidRPr="0003694F">
        <w:rPr>
          <w:rStyle w:val="Emphasis"/>
        </w:rPr>
        <w:t>it is right to rebel against the reactionaries</w:t>
      </w:r>
      <w:r w:rsidRPr="0003694F">
        <w:rPr>
          <w:rStyle w:val="StyleUnderline"/>
        </w:rPr>
        <w:t>,” bears witness to this</w:t>
      </w:r>
      <w:r w:rsidRPr="0003694F">
        <w:rPr>
          <w:sz w:val="16"/>
        </w:rPr>
        <w:t xml:space="preserve"> more than any other. In it we find expressed the fact that Marxism, prior to being the full-fledged science of social formation, is the distillate of what rebellion demands: that one consider it right, that reason be rendered to it. Marxism is both a taking sides and the systematization of a partisan experience. </w:t>
      </w:r>
      <w:r w:rsidRPr="0003694F">
        <w:rPr>
          <w:rStyle w:val="StyleUnderline"/>
        </w:rPr>
        <w:t>The existence of a science of social formations bears no interest for the masses unless it reflects and concentrates their real revolutionary movement. Marxism</w:t>
      </w:r>
      <w:r w:rsidRPr="0003694F">
        <w:rPr>
          <w:sz w:val="16"/>
        </w:rPr>
        <w:t xml:space="preserve"> must be </w:t>
      </w:r>
      <w:r w:rsidRPr="0003694F">
        <w:rPr>
          <w:rStyle w:val="StyleUnderline"/>
        </w:rPr>
        <w:t>conceived as the accumulated wisdom of popular revolutions</w:t>
      </w:r>
      <w:r w:rsidRPr="0003694F">
        <w:rPr>
          <w:sz w:val="16"/>
        </w:rPr>
        <w:t xml:space="preserve">, the reason they engender, the fixation and detailing of their target. Mao Zedong’s sentence clearly situates rebellion as the originary place of correct ideas, and </w:t>
      </w:r>
      <w:r w:rsidRPr="0003694F">
        <w:rPr>
          <w:sz w:val="16"/>
        </w:rPr>
        <w:lastRenderedPageBreak/>
        <w:t xml:space="preserve">reactionaries as those whose destruction is legitimated by theory. Mao’s sentence situates </w:t>
      </w:r>
      <w:r w:rsidRPr="0003694F">
        <w:rPr>
          <w:rStyle w:val="StyleUnderline"/>
        </w:rPr>
        <w:t xml:space="preserve">Marxist truth </w:t>
      </w:r>
      <w:r w:rsidRPr="0003694F">
        <w:rPr>
          <w:rStyle w:val="Emphasis"/>
        </w:rPr>
        <w:t>within the unity of theory and practice</w:t>
      </w:r>
      <w:r w:rsidRPr="0003694F">
        <w:rPr>
          <w:sz w:val="16"/>
        </w:rPr>
        <w:t xml:space="preserve">. Marxist truth is that from which </w:t>
      </w:r>
      <w:r w:rsidRPr="0003694F">
        <w:rPr>
          <w:rStyle w:val="StyleUnderline"/>
        </w:rPr>
        <w:t>rebellion draws its rightness, its reason, to demolish the enemy. It repudiates any equality in the face of truth</w:t>
      </w:r>
      <w:r w:rsidRPr="0003694F">
        <w:rPr>
          <w:sz w:val="16"/>
        </w:rPr>
        <w:t xml:space="preserve">. In a single movement, which is knowledge in its specific division into description and directive, it judges, pronounces the sentence, and immerses itself in its execution. </w:t>
      </w:r>
      <w:r w:rsidRPr="0003694F">
        <w:rPr>
          <w:rStyle w:val="Emphasis"/>
        </w:rPr>
        <w:t>Rebels possess knowledge</w:t>
      </w:r>
      <w:r w:rsidRPr="0003694F">
        <w:rPr>
          <w:sz w:val="16"/>
        </w:rPr>
        <w:t xml:space="preserve">, according to their aforementioned essential movement, their </w:t>
      </w:r>
      <w:r w:rsidRPr="0003694F">
        <w:rPr>
          <w:rStyle w:val="Emphasis"/>
        </w:rPr>
        <w:t>power and</w:t>
      </w:r>
      <w:r w:rsidRPr="0003694F">
        <w:rPr>
          <w:rStyle w:val="StyleUnderline"/>
        </w:rPr>
        <w:t xml:space="preserve"> </w:t>
      </w:r>
      <w:r w:rsidRPr="0003694F">
        <w:rPr>
          <w:sz w:val="16"/>
        </w:rPr>
        <w:t xml:space="preserve">their </w:t>
      </w:r>
      <w:r w:rsidRPr="0003694F">
        <w:rPr>
          <w:rStyle w:val="Emphasis"/>
        </w:rPr>
        <w:t>duty: to annihilate the reactionaries</w:t>
      </w:r>
      <w:r w:rsidRPr="0003694F">
        <w:rPr>
          <w:sz w:val="16"/>
        </w:rPr>
        <w:t xml:space="preserve">. Marx’s Capital does not say anything different: the proletarians are right to violently overthrow the capitalists. Marxist truth is not a conciliatory truth. It is, in and of itself, dictatorship and, if need be, terror. Mao Zedong’s sentence reminds us that, for a Marxist, </w:t>
      </w:r>
      <w:r w:rsidRPr="0003694F">
        <w:rPr>
          <w:rStyle w:val="Emphasis"/>
        </w:rPr>
        <w:t>the link from theory to practice</w:t>
      </w:r>
      <w:r w:rsidRPr="0003694F">
        <w:rPr>
          <w:sz w:val="16"/>
        </w:rPr>
        <w:t xml:space="preserve"> (</w:t>
      </w:r>
      <w:r w:rsidRPr="0003694F">
        <w:rPr>
          <w:rStyle w:val="StyleUnderline"/>
        </w:rPr>
        <w:t>from reason to rebellion</w:t>
      </w:r>
      <w:r w:rsidRPr="0003694F">
        <w:rPr>
          <w:sz w:val="16"/>
        </w:rPr>
        <w:t xml:space="preserve">) </w:t>
      </w:r>
      <w:r w:rsidRPr="0003694F">
        <w:rPr>
          <w:rStyle w:val="Emphasis"/>
        </w:rPr>
        <w:t>is an internal condition of theory itself</w:t>
      </w:r>
      <w:r w:rsidRPr="0003694F">
        <w:rPr>
          <w:rStyle w:val="StyleUnderline"/>
        </w:rPr>
        <w:t xml:space="preserve">, because </w:t>
      </w:r>
      <w:r w:rsidRPr="0003694F">
        <w:rPr>
          <w:rStyle w:val="Emphasis"/>
        </w:rPr>
        <w:t>truth is a</w:t>
      </w:r>
      <w:r w:rsidRPr="0003694F">
        <w:rPr>
          <w:rStyle w:val="StyleUnderline"/>
        </w:rPr>
        <w:t xml:space="preserve"> real </w:t>
      </w:r>
      <w:r w:rsidRPr="0003694F">
        <w:rPr>
          <w:rStyle w:val="Emphasis"/>
        </w:rPr>
        <w:t>process, it is rebellion against the reactionaries</w:t>
      </w:r>
      <w:r w:rsidRPr="0003694F">
        <w:rPr>
          <w:sz w:val="16"/>
        </w:rPr>
        <w:t xml:space="preserve">. There is hardly a truer and more profound statement in Hegel than the following: “The absolute Idea has turned out to be the identity of the theoretical Idea and the practical Idea. Each of these by itself is still one-sided” (Hegel, </w:t>
      </w:r>
      <w:hyperlink r:id="rId5" w:history="1">
        <w:r w:rsidRPr="0003694F">
          <w:rPr>
            <w:rStyle w:val="Hyperlink"/>
            <w:sz w:val="16"/>
          </w:rPr>
          <w:t>Science of Logic</w:t>
        </w:r>
      </w:hyperlink>
      <w:r w:rsidRPr="0003694F">
        <w:rPr>
          <w:sz w:val="16"/>
        </w:rPr>
        <w:t>). For Hegel, absolute truth is the contradictory unity of theory and practice. It is the uninterrupted and divided process of being and the act. Lenin salutes this enthusiastically: “</w:t>
      </w:r>
      <w:r w:rsidRPr="0003694F">
        <w:rPr>
          <w:rStyle w:val="StyleUnderline"/>
        </w:rPr>
        <w:t xml:space="preserve">The unity of the theoretical idea </w:t>
      </w:r>
      <w:r w:rsidRPr="0003694F">
        <w:rPr>
          <w:sz w:val="16"/>
        </w:rPr>
        <w:t xml:space="preserve">(of knowledge) </w:t>
      </w:r>
      <w:r w:rsidRPr="0003694F">
        <w:rPr>
          <w:rStyle w:val="StyleUnderline"/>
        </w:rPr>
        <w:t>and</w:t>
      </w:r>
      <w:r w:rsidRPr="0003694F">
        <w:rPr>
          <w:sz w:val="16"/>
        </w:rPr>
        <w:t xml:space="preserve"> of </w:t>
      </w:r>
      <w:r w:rsidRPr="0003694F">
        <w:rPr>
          <w:rStyle w:val="StyleUnderline"/>
        </w:rPr>
        <w:t>practice</w:t>
      </w:r>
      <w:r w:rsidRPr="0003694F">
        <w:rPr>
          <w:sz w:val="16"/>
        </w:rPr>
        <w:t xml:space="preserve">—this NB—and this unity precisely in the theory of knowledge, </w:t>
      </w:r>
      <w:r w:rsidRPr="0003694F">
        <w:rPr>
          <w:rStyle w:val="StyleUnderline"/>
        </w:rPr>
        <w:t xml:space="preserve">for the resulting sum is the “absolute idea” </w:t>
      </w:r>
      <w:r w:rsidRPr="0003694F">
        <w:rPr>
          <w:sz w:val="16"/>
        </w:rPr>
        <w:t xml:space="preserve">(Lenin, </w:t>
      </w:r>
      <w:hyperlink r:id="rId6" w:history="1">
        <w:r w:rsidRPr="0003694F">
          <w:rPr>
            <w:rStyle w:val="Hyperlink"/>
            <w:sz w:val="16"/>
          </w:rPr>
          <w:t>Philosophical Notebooks</w:t>
        </w:r>
      </w:hyperlink>
      <w:r w:rsidRPr="0003694F">
        <w:rPr>
          <w:sz w:val="16"/>
        </w:rPr>
        <w:t xml:space="preserve">). Let us read this sentence very carefully, since, remarkably, it divides the word “knowledge” into two. That is a crucial point, on which we shall often return: </w:t>
      </w:r>
      <w:r w:rsidRPr="0003694F">
        <w:rPr>
          <w:rStyle w:val="StyleUnderline"/>
        </w:rPr>
        <w:t xml:space="preserve">knowledge, as </w:t>
      </w:r>
      <w:r w:rsidRPr="0003694F">
        <w:rPr>
          <w:rStyle w:val="Emphasis"/>
        </w:rPr>
        <w:t>theory, is (dialectically) opposed to practice</w:t>
      </w:r>
      <w:r w:rsidRPr="0003694F">
        <w:rPr>
          <w:rStyle w:val="StyleUnderline"/>
        </w:rPr>
        <w:t xml:space="preserve">. </w:t>
      </w:r>
      <w:r w:rsidRPr="0003694F">
        <w:rPr>
          <w:rStyle w:val="Emphasis"/>
        </w:rPr>
        <w:t xml:space="preserve">Theory and practice form a </w:t>
      </w:r>
      <w:r w:rsidRPr="0003694F">
        <w:rPr>
          <w:sz w:val="16"/>
        </w:rPr>
        <w:t xml:space="preserve">unity, that is to say, for the </w:t>
      </w:r>
      <w:r w:rsidRPr="0003694F">
        <w:rPr>
          <w:rStyle w:val="Emphasis"/>
        </w:rPr>
        <w:t>dialectic</w:t>
      </w:r>
      <w:r w:rsidRPr="0003694F">
        <w:rPr>
          <w:rStyle w:val="StyleUnderline"/>
        </w:rPr>
        <w:t xml:space="preserve">, a </w:t>
      </w:r>
      <w:r w:rsidRPr="0003694F">
        <w:rPr>
          <w:rStyle w:val="Emphasis"/>
        </w:rPr>
        <w:t>unity of opposites</w:t>
      </w:r>
      <w:r w:rsidRPr="0003694F">
        <w:rPr>
          <w:rStyle w:val="StyleUnderline"/>
        </w:rPr>
        <w:t>. But this</w:t>
      </w:r>
      <w:r w:rsidRPr="0003694F">
        <w:rPr>
          <w:sz w:val="16"/>
        </w:rPr>
        <w:t xml:space="preserve"> knowledge (theory/)practice </w:t>
      </w:r>
      <w:r w:rsidRPr="0003694F">
        <w:rPr>
          <w:rStyle w:val="StyleUnderline"/>
        </w:rPr>
        <w:t xml:space="preserve">contradiction </w:t>
      </w:r>
      <w:r w:rsidRPr="0003694F">
        <w:rPr>
          <w:rStyle w:val="Emphasis"/>
        </w:rPr>
        <w:t>is in turn the very object of the theory of knowledge</w:t>
      </w:r>
      <w:r w:rsidRPr="0003694F">
        <w:rPr>
          <w:sz w:val="16"/>
        </w:rPr>
        <w:t xml:space="preserve">. In other words, the inner nature of the process of knowledge is constituted by the theory/practice contradiction. Or again, </w:t>
      </w:r>
      <w:r w:rsidRPr="0003694F">
        <w:rPr>
          <w:rStyle w:val="Emphasis"/>
        </w:rPr>
        <w:t>practice</w:t>
      </w:r>
      <w:r w:rsidRPr="0003694F">
        <w:rPr>
          <w:sz w:val="16"/>
        </w:rPr>
        <w:t xml:space="preserve">, which as such is dialectically opposed to knowledge (to theory), </w:t>
      </w:r>
      <w:r w:rsidRPr="0003694F">
        <w:rPr>
          <w:rStyle w:val="Emphasis"/>
        </w:rPr>
        <w:t>is</w:t>
      </w:r>
      <w:r w:rsidRPr="0003694F">
        <w:rPr>
          <w:sz w:val="16"/>
        </w:rPr>
        <w:t xml:space="preserve"> nevertheless </w:t>
      </w:r>
      <w:r w:rsidRPr="0003694F">
        <w:rPr>
          <w:rStyle w:val="Emphasis"/>
        </w:rPr>
        <w:t>an integral part of knowledge</w:t>
      </w:r>
      <w:r w:rsidRPr="0003694F">
        <w:rPr>
          <w:rStyle w:val="StyleUnderline"/>
        </w:rPr>
        <w:t xml:space="preserve"> qua process</w:t>
      </w:r>
      <w:r w:rsidRPr="0003694F">
        <w:rPr>
          <w:sz w:val="16"/>
        </w:rPr>
        <w:t xml:space="preserve">. In all Marxist texts we encounter this scission, this double occurrence of the word “knowledge,” designating either theory in its dialectical correlation to practice or the overall process of this dialectic, that is, the contradictory movement of these two terms, theory and practice. Consider Mao, </w:t>
      </w:r>
      <w:hyperlink r:id="rId7" w:history="1">
        <w:r w:rsidRPr="0003694F">
          <w:rPr>
            <w:rStyle w:val="Hyperlink"/>
            <w:sz w:val="16"/>
          </w:rPr>
          <w:t>“Whe</w:t>
        </w:r>
        <w:r w:rsidRPr="0003694F">
          <w:rPr>
            <w:rStyle w:val="StyleUnderline"/>
            <w:sz w:val="16"/>
          </w:rPr>
          <w:t>re Do Correct Ideas Come From</w:t>
        </w:r>
        <w:r w:rsidRPr="0003694F">
          <w:rPr>
            <w:rStyle w:val="Hyperlink"/>
            <w:sz w:val="16"/>
          </w:rPr>
          <w:t>?”</w:t>
        </w:r>
      </w:hyperlink>
      <w:r w:rsidRPr="0003694F">
        <w:rPr>
          <w:sz w:val="16"/>
        </w:rPr>
        <w:t xml:space="preserve">: “Often, </w:t>
      </w:r>
      <w:r w:rsidRPr="0003694F">
        <w:rPr>
          <w:rStyle w:val="Emphasis"/>
        </w:rPr>
        <w:t>correct</w:t>
      </w:r>
      <w:r w:rsidRPr="0003694F">
        <w:rPr>
          <w:rStyle w:val="StyleUnderline"/>
        </w:rPr>
        <w:t xml:space="preserve"> </w:t>
      </w:r>
      <w:r w:rsidRPr="0003694F">
        <w:rPr>
          <w:rStyle w:val="Emphasis"/>
        </w:rPr>
        <w:t>knowledge can be arrived</w:t>
      </w:r>
      <w:r w:rsidRPr="0003694F">
        <w:rPr>
          <w:rStyle w:val="StyleUnderline"/>
        </w:rPr>
        <w:t xml:space="preserve"> at </w:t>
      </w:r>
      <w:r w:rsidRPr="0003694F">
        <w:rPr>
          <w:rStyle w:val="Emphasis"/>
        </w:rPr>
        <w:t>only after</w:t>
      </w:r>
      <w:r w:rsidRPr="0003694F">
        <w:rPr>
          <w:rStyle w:val="StyleUnderline"/>
        </w:rPr>
        <w:t xml:space="preserve"> many </w:t>
      </w:r>
      <w:r w:rsidRPr="0003694F">
        <w:rPr>
          <w:rStyle w:val="Emphasis"/>
        </w:rPr>
        <w:t>repetitions of the process</w:t>
      </w:r>
      <w:r w:rsidRPr="0003694F">
        <w:rPr>
          <w:rStyle w:val="StyleUnderline"/>
        </w:rPr>
        <w:t xml:space="preserve"> . . . leading </w:t>
      </w:r>
      <w:r w:rsidRPr="0003694F">
        <w:rPr>
          <w:rStyle w:val="Emphasis"/>
        </w:rPr>
        <w:t>from practice to knowledge and then back to practice</w:t>
      </w:r>
      <w:r w:rsidRPr="0003694F">
        <w:rPr>
          <w:rStyle w:val="StyleUnderline"/>
        </w:rPr>
        <w:t>.</w:t>
      </w:r>
      <w:r w:rsidRPr="0003694F">
        <w:rPr>
          <w:sz w:val="16"/>
        </w:rPr>
        <w:t xml:space="preserve"> Such is the Marxist theory of knowledge, the dialectical materialist theory of knowledge” (Mao Zedong, Five Philosophical Essays). The movement of knowledge </w:t>
      </w:r>
      <w:r w:rsidRPr="0003694F">
        <w:rPr>
          <w:rStyle w:val="StyleUnderline"/>
        </w:rPr>
        <w:t xml:space="preserve">is </w:t>
      </w:r>
      <w:r w:rsidRPr="0003694F">
        <w:rPr>
          <w:rStyle w:val="Emphasis"/>
        </w:rPr>
        <w:t>the practice-knowledge-practice trajectory</w:t>
      </w:r>
      <w:r w:rsidRPr="0003694F">
        <w:rPr>
          <w:rStyle w:val="StyleUnderline"/>
        </w:rPr>
        <w:t>.</w:t>
      </w:r>
      <w:r w:rsidRPr="0003694F">
        <w:rPr>
          <w:sz w:val="16"/>
        </w:rPr>
        <w:t xml:space="preserve"> Here “</w:t>
      </w:r>
      <w:r w:rsidRPr="0003694F">
        <w:rPr>
          <w:rStyle w:val="Emphasis"/>
        </w:rPr>
        <w:t>knowledge</w:t>
      </w:r>
      <w:r w:rsidRPr="0003694F">
        <w:rPr>
          <w:rStyle w:val="StyleUnderline"/>
        </w:rPr>
        <w:t xml:space="preserve">” designates one of the terms in the process but equally </w:t>
      </w:r>
      <w:r w:rsidRPr="0003694F">
        <w:rPr>
          <w:rStyle w:val="Emphasis"/>
        </w:rPr>
        <w:t>the process taken as a whole</w:t>
      </w:r>
      <w:r w:rsidRPr="0003694F">
        <w:rPr>
          <w:rStyle w:val="StyleUnderline"/>
        </w:rPr>
        <w:t>, a process that in turn includes two occurrences of practice, initial and final</w:t>
      </w:r>
      <w:r w:rsidRPr="0003694F">
        <w:rPr>
          <w:sz w:val="16"/>
        </w:rPr>
        <w:t xml:space="preserve">. To stabilize our vocabulary,2 and remain within the tradition, </w:t>
      </w:r>
      <w:r w:rsidRPr="0003694F">
        <w:rPr>
          <w:rStyle w:val="StyleUnderline"/>
        </w:rPr>
        <w:t>we will call “theory”</w:t>
      </w:r>
      <w:r w:rsidRPr="0003694F">
        <w:rPr>
          <w:sz w:val="16"/>
        </w:rPr>
        <w:t xml:space="preserve"> the term in the theory/practice contradiction </w:t>
      </w:r>
      <w:r w:rsidRPr="0003694F">
        <w:rPr>
          <w:rStyle w:val="StyleUnderline"/>
        </w:rPr>
        <w:t>whose overall movement will be the process of “knowledge</w:t>
      </w:r>
      <w:r w:rsidRPr="0003694F">
        <w:rPr>
          <w:sz w:val="16"/>
        </w:rPr>
        <w:t xml:space="preserve">.” We will say: </w:t>
      </w:r>
      <w:r w:rsidRPr="0003694F">
        <w:rPr>
          <w:rStyle w:val="Emphasis"/>
        </w:rPr>
        <w:t>Knowledge is the dialectical process practice/theory</w:t>
      </w:r>
      <w:r w:rsidRPr="0003694F">
        <w:rPr>
          <w:rStyle w:val="StyleUnderline"/>
        </w:rPr>
        <w:t xml:space="preserve">. </w:t>
      </w:r>
      <w:r w:rsidRPr="0003694F">
        <w:rPr>
          <w:sz w:val="16"/>
        </w:rPr>
        <w:t xml:space="preserve">On this basis </w:t>
      </w:r>
      <w:r w:rsidRPr="0003694F">
        <w:rPr>
          <w:rStyle w:val="Emphasis"/>
        </w:rPr>
        <w:t>we</w:t>
      </w:r>
      <w:r w:rsidRPr="0003694F">
        <w:rPr>
          <w:sz w:val="16"/>
        </w:rPr>
        <w:t xml:space="preserve"> may </w:t>
      </w:r>
      <w:r w:rsidRPr="0003694F">
        <w:rPr>
          <w:rStyle w:val="Emphasis"/>
        </w:rPr>
        <w:t>expose the reactionary illusion entertained by those who imagine they can circumvent</w:t>
      </w:r>
      <w:r w:rsidRPr="0003694F">
        <w:rPr>
          <w:rStyle w:val="StyleUnderline"/>
        </w:rPr>
        <w:t xml:space="preserve"> the strategic thesis of the primacy of </w:t>
      </w:r>
      <w:r w:rsidRPr="0003694F">
        <w:rPr>
          <w:rStyle w:val="Emphasis"/>
        </w:rPr>
        <w:t>practice</w:t>
      </w:r>
      <w:r w:rsidRPr="0003694F">
        <w:rPr>
          <w:sz w:val="16"/>
        </w:rPr>
        <w:t xml:space="preserve">. It is clear that </w:t>
      </w:r>
      <w:r w:rsidRPr="0003694F">
        <w:rPr>
          <w:rStyle w:val="Emphasis"/>
        </w:rPr>
        <w:t>whoever is not within the real revolutionary movement</w:t>
      </w:r>
      <w:r w:rsidRPr="0003694F">
        <w:rPr>
          <w:sz w:val="16"/>
        </w:rPr>
        <w:t xml:space="preserve">, whoever is not practically internal to the rebellion against the reactionaries, </w:t>
      </w:r>
      <w:r w:rsidRPr="0003694F">
        <w:rPr>
          <w:rStyle w:val="Emphasis"/>
        </w:rPr>
        <w:t>knows nothing, even if he theorizes</w:t>
      </w:r>
      <w:r w:rsidRPr="0003694F">
        <w:rPr>
          <w:sz w:val="16"/>
        </w:rPr>
        <w:t xml:space="preserve">. Mao Zedong did indeed affirm that in the theory/practice contradiction—that is, in a phase of the real process—theory could temporarily play the main role: “The creation and advocacy of revolutionary theory plays the principal and decisive role in those times of which Lenin said, ‘Without revolutionary theory there can be no revolutionary movement'” (Mao, </w:t>
      </w:r>
      <w:hyperlink r:id="rId8" w:history="1">
        <w:r w:rsidRPr="0003694F">
          <w:rPr>
            <w:rStyle w:val="Hyperlink"/>
            <w:sz w:val="16"/>
          </w:rPr>
          <w:t>On Contradiction</w:t>
        </w:r>
      </w:hyperlink>
      <w:r w:rsidRPr="0003694F">
        <w:rPr>
          <w:sz w:val="16"/>
        </w:rPr>
        <w:t xml:space="preserve">). Does this mean that, at that moment, theory amounts to an intrinsic revolutionary possibility, that pure “Marxist theoreticians” can and must emerge? Absolutely not. It means that, </w:t>
      </w:r>
      <w:r w:rsidRPr="0003694F">
        <w:rPr>
          <w:rStyle w:val="Emphasis"/>
        </w:rPr>
        <w:t>in the theory/practice contradiction</w:t>
      </w:r>
      <w:r w:rsidRPr="0003694F">
        <w:rPr>
          <w:sz w:val="16"/>
        </w:rPr>
        <w:t xml:space="preserve"> that constitutes the process of knowledge, theory is the principal aspect of the contradiction; that the systematization of practical revolutionary experiences is what allows one to advance; that </w:t>
      </w:r>
      <w:r w:rsidRPr="0003694F">
        <w:rPr>
          <w:rStyle w:val="Emphasis"/>
        </w:rPr>
        <w:t xml:space="preserve">it is useless to continue </w:t>
      </w:r>
      <w:r w:rsidRPr="0003694F">
        <w:rPr>
          <w:rStyle w:val="StyleUnderline"/>
        </w:rPr>
        <w:t xml:space="preserve">quantitatively to </w:t>
      </w:r>
      <w:r w:rsidRPr="0003694F">
        <w:rPr>
          <w:rStyle w:val="Emphasis"/>
        </w:rPr>
        <w:t>accumulate</w:t>
      </w:r>
      <w:r w:rsidRPr="0003694F">
        <w:rPr>
          <w:rStyle w:val="StyleUnderline"/>
        </w:rPr>
        <w:t xml:space="preserve"> these </w:t>
      </w:r>
      <w:r w:rsidRPr="0003694F">
        <w:rPr>
          <w:rStyle w:val="Emphasis"/>
        </w:rPr>
        <w:t>experiences, to repeat them</w:t>
      </w:r>
      <w:r w:rsidRPr="0003694F">
        <w:rPr>
          <w:rStyle w:val="StyleUnderline"/>
        </w:rPr>
        <w:t>, because what is on the agenda is the qualitative leap, the rational synthesis immediately followed by its application</w:t>
      </w:r>
      <w:r w:rsidRPr="0003694F">
        <w:rPr>
          <w:sz w:val="16"/>
        </w:rPr>
        <w:t xml:space="preserve">, that is, its verification. But </w:t>
      </w:r>
      <w:r w:rsidRPr="0003694F">
        <w:rPr>
          <w:rStyle w:val="StyleUnderline"/>
        </w:rPr>
        <w:t>without</w:t>
      </w:r>
      <w:r w:rsidRPr="0003694F">
        <w:rPr>
          <w:sz w:val="16"/>
        </w:rPr>
        <w:t xml:space="preserve"> </w:t>
      </w:r>
      <w:r w:rsidRPr="0003694F">
        <w:rPr>
          <w:rStyle w:val="StyleUnderline"/>
        </w:rPr>
        <w:t xml:space="preserve">these experiences, </w:t>
      </w:r>
      <w:r w:rsidRPr="0003694F">
        <w:rPr>
          <w:rStyle w:val="Emphasis"/>
        </w:rPr>
        <w:t xml:space="preserve">without organized practice </w:t>
      </w:r>
      <w:r w:rsidRPr="0003694F">
        <w:rPr>
          <w:sz w:val="16"/>
        </w:rPr>
        <w:t xml:space="preserve">(because organization alone allows the centralization of experiences), </w:t>
      </w:r>
      <w:r w:rsidRPr="0003694F">
        <w:rPr>
          <w:rStyle w:val="Emphasis"/>
        </w:rPr>
        <w:t>there is no systematization</w:t>
      </w:r>
      <w:r w:rsidRPr="0003694F">
        <w:rPr>
          <w:rStyle w:val="StyleUnderline"/>
        </w:rPr>
        <w:t xml:space="preserve">, no knowledge at all. </w:t>
      </w:r>
      <w:r w:rsidRPr="0003694F">
        <w:rPr>
          <w:rStyle w:val="Emphasis"/>
        </w:rPr>
        <w:t>Without</w:t>
      </w:r>
      <w:r w:rsidRPr="0003694F">
        <w:rPr>
          <w:rStyle w:val="StyleUnderline"/>
        </w:rPr>
        <w:t xml:space="preserve"> a generalized </w:t>
      </w:r>
      <w:r w:rsidRPr="0003694F">
        <w:rPr>
          <w:rStyle w:val="Emphasis"/>
        </w:rPr>
        <w:t>application</w:t>
      </w:r>
      <w:r w:rsidRPr="0003694F">
        <w:rPr>
          <w:rStyle w:val="StyleUnderline"/>
        </w:rPr>
        <w:t xml:space="preserve"> </w:t>
      </w:r>
      <w:r w:rsidRPr="0003694F">
        <w:rPr>
          <w:rStyle w:val="Emphasis"/>
        </w:rPr>
        <w:t>there is no testing ground, no verification, no truth</w:t>
      </w:r>
      <w:r w:rsidRPr="0003694F">
        <w:rPr>
          <w:rStyle w:val="StyleUnderline"/>
        </w:rPr>
        <w:t>. In that case “</w:t>
      </w:r>
      <w:r w:rsidRPr="0003694F">
        <w:rPr>
          <w:rStyle w:val="Emphasis"/>
        </w:rPr>
        <w:t>theory” can only give birth to idealist absurdities.</w:t>
      </w:r>
      <w:r w:rsidRPr="0003694F">
        <w:rPr>
          <w:sz w:val="16"/>
        </w:rPr>
        <w:t xml:space="preserve"> We thus come back to our starting point: </w:t>
      </w:r>
      <w:r w:rsidRPr="0003694F">
        <w:rPr>
          <w:rStyle w:val="Emphasis"/>
        </w:rPr>
        <w:t>practice is internal to the rational movement of truth</w:t>
      </w:r>
      <w:r w:rsidRPr="0003694F">
        <w:rPr>
          <w:sz w:val="16"/>
        </w:rPr>
        <w:t xml:space="preserve">. In its opposition to theory, it is part of knowledge. It is this intuition that accounts for Lenin’s enthusiastic reception of the Hegelian conception of the absolute Idea, to the point that he makes Marx into the mere continuation of Hegel. (“Marx, consequently, clearly sides with Hegel in introducing the criterion of practice into the theory of knowledge,” Lenin, </w:t>
      </w:r>
      <w:hyperlink r:id="rId9" w:history="1">
        <w:r w:rsidRPr="0003694F">
          <w:rPr>
            <w:rStyle w:val="Hyperlink"/>
            <w:sz w:val="16"/>
          </w:rPr>
          <w:t>Philosophical Notebooks</w:t>
        </w:r>
      </w:hyperlink>
      <w:r w:rsidRPr="0003694F">
        <w:rPr>
          <w:sz w:val="16"/>
        </w:rPr>
        <w:t xml:space="preserve">.) Mao Zedong’s sentence lends its precision to Lenin’s enthusiasm. It is the general historical content of Hegel’s dialectical statement. </w:t>
      </w:r>
      <w:r w:rsidRPr="0003694F">
        <w:rPr>
          <w:rStyle w:val="StyleUnderline"/>
        </w:rPr>
        <w:t xml:space="preserve">It is not just any </w:t>
      </w:r>
      <w:r w:rsidRPr="0003694F">
        <w:rPr>
          <w:rStyle w:val="StyleUnderline"/>
        </w:rPr>
        <w:lastRenderedPageBreak/>
        <w:t xml:space="preserve">practice that internally anchors theory, </w:t>
      </w:r>
      <w:r w:rsidRPr="0003694F">
        <w:rPr>
          <w:rStyle w:val="Emphasis"/>
        </w:rPr>
        <w:t>it is the rebellion against the reactionaries</w:t>
      </w:r>
      <w:r w:rsidRPr="0003694F">
        <w:rPr>
          <w:rStyle w:val="StyleUnderline"/>
        </w:rPr>
        <w:t>. Theory, in turn, does not externally legislate on practice, on rebellion: it incorporates itself in the rebellion by the mediating release of its reason</w:t>
      </w:r>
      <w:r w:rsidRPr="0003694F">
        <w:rPr>
          <w:sz w:val="16"/>
        </w:rPr>
        <w:t>. In this sense, it is true that the sentence says it all, an all that summarizes Marxism’s class position, its concrete revolutionary significance. An all outside which stands anyone who tries to consider Marxism not from the standpoint of rebellion but from that of the break; not from the standpoint of history but from that of the system; not from the standpoint of the primacy of practice but from that of the primacy of theory; not as the concentrated form of the wisdom of the working people but as its a priori condition.</w:t>
      </w:r>
    </w:p>
    <w:p w14:paraId="78865020" w14:textId="2B81C721" w:rsidR="00AB15C8" w:rsidRPr="0003694F" w:rsidRDefault="00AB15C8" w:rsidP="00AB15C8">
      <w:pPr>
        <w:pStyle w:val="Heading4"/>
      </w:pPr>
      <w:r w:rsidRPr="0003694F">
        <w:t>[Jones 06] Kantian ethics is capitalistic and individualistic</w:t>
      </w:r>
    </w:p>
    <w:p w14:paraId="53BCD4EF" w14:textId="77777777" w:rsidR="00AB15C8" w:rsidRPr="0003694F" w:rsidRDefault="00AB15C8" w:rsidP="00AB15C8">
      <w:pPr>
        <w:spacing w:after="0" w:line="240" w:lineRule="auto"/>
        <w:rPr>
          <w:rFonts w:ascii="Times New Roman" w:eastAsia="Times New Roman" w:hAnsi="Times New Roman" w:cs="Times New Roman"/>
          <w:sz w:val="24"/>
          <w:lang w:eastAsia="zh-CN"/>
        </w:rPr>
      </w:pPr>
      <w:r w:rsidRPr="0003694F">
        <w:t xml:space="preserve">[(Harold B Jones, Jr. </w:t>
      </w:r>
      <w:r w:rsidRPr="0003694F">
        <w:rPr>
          <w:lang w:eastAsia="zh-CN"/>
        </w:rPr>
        <w:t>served before that as a chaplain on active duty with the United States Army</w:t>
      </w:r>
      <w:r w:rsidRPr="0003694F">
        <w:t xml:space="preserve"> </w:t>
      </w:r>
      <w:r w:rsidRPr="0003694F">
        <w:rPr>
          <w:lang w:eastAsia="zh-CN"/>
        </w:rPr>
        <w:t>as a pastor, and as a branch office manager for Investment Management &amp; Research, He teaches Human Resource Management at Dalton State College</w:t>
      </w:r>
      <w:r w:rsidRPr="0003694F">
        <w:t>)http://journal.apee.org/index.php/Fall2006_3. “The Kantian Ethic of Capitalism.” Journal of Private Enterprise, 2006, journal.apee.org/index.php?title=Fall2006_3. Accessed 20 July 2021.] Comrade PW</w:t>
      </w:r>
    </w:p>
    <w:p w14:paraId="0E41B1AA" w14:textId="77777777" w:rsidR="00AB15C8" w:rsidRPr="0003694F" w:rsidRDefault="00AB15C8" w:rsidP="00AB15C8">
      <w:pPr>
        <w:rPr>
          <w:rStyle w:val="StyleUnderline"/>
        </w:rPr>
      </w:pPr>
      <w:r w:rsidRPr="0003694F">
        <w:rPr>
          <w:sz w:val="16"/>
        </w:rPr>
        <w:t xml:space="preserve">Conclusion </w:t>
      </w:r>
      <w:r w:rsidRPr="0003694F">
        <w:rPr>
          <w:rStyle w:val="StyleUnderline"/>
        </w:rPr>
        <w:t xml:space="preserve">The </w:t>
      </w:r>
      <w:r w:rsidRPr="0003694F">
        <w:rPr>
          <w:rStyle w:val="Emphasis"/>
        </w:rPr>
        <w:t>liberal</w:t>
      </w:r>
      <w:r w:rsidRPr="0003694F">
        <w:rPr>
          <w:rStyle w:val="StyleUnderline"/>
        </w:rPr>
        <w:t>,</w:t>
      </w:r>
      <w:r w:rsidRPr="0003694F">
        <w:rPr>
          <w:sz w:val="16"/>
        </w:rPr>
        <w:t xml:space="preserve"> Friedman (2002, 195) says, </w:t>
      </w:r>
      <w:r w:rsidRPr="0003694F">
        <w:rPr>
          <w:rStyle w:val="Emphasis"/>
        </w:rPr>
        <w:t>believes in "the dignity of the individual</w:t>
      </w:r>
      <w:r w:rsidRPr="0003694F">
        <w:rPr>
          <w:sz w:val="16"/>
        </w:rPr>
        <w:t xml:space="preserve">, in </w:t>
      </w:r>
      <w:r w:rsidRPr="0003694F">
        <w:rPr>
          <w:rStyle w:val="StyleUnderline"/>
        </w:rPr>
        <w:t xml:space="preserve">his freedom to make the most of his capacities and opportunities." </w:t>
      </w:r>
      <w:r w:rsidRPr="0003694F">
        <w:rPr>
          <w:rStyle w:val="Emphasis"/>
        </w:rPr>
        <w:t>But</w:t>
      </w:r>
      <w:r w:rsidRPr="0003694F">
        <w:rPr>
          <w:sz w:val="16"/>
        </w:rPr>
        <w:t xml:space="preserve"> how can anyone believe such a thing? </w:t>
      </w:r>
      <w:r w:rsidRPr="0003694F">
        <w:rPr>
          <w:rStyle w:val="StyleUnderline"/>
        </w:rPr>
        <w:t>For most of history and</w:t>
      </w:r>
      <w:r w:rsidRPr="0003694F">
        <w:rPr>
          <w:sz w:val="16"/>
        </w:rPr>
        <w:t xml:space="preserve"> in most of </w:t>
      </w:r>
      <w:r w:rsidRPr="0003694F">
        <w:rPr>
          <w:rStyle w:val="StyleUnderline"/>
        </w:rPr>
        <w:t>the world</w:t>
      </w:r>
      <w:r w:rsidRPr="0003694F">
        <w:rPr>
          <w:sz w:val="16"/>
        </w:rPr>
        <w:t xml:space="preserve"> even </w:t>
      </w:r>
      <w:r w:rsidRPr="0003694F">
        <w:rPr>
          <w:rStyle w:val="StyleUnderline"/>
        </w:rPr>
        <w:t>today, individuals have not been</w:t>
      </w:r>
      <w:r w:rsidRPr="0003694F">
        <w:rPr>
          <w:sz w:val="16"/>
        </w:rPr>
        <w:t xml:space="preserve"> and are not </w:t>
      </w:r>
      <w:r w:rsidRPr="0003694F">
        <w:rPr>
          <w:rStyle w:val="StyleUnderline"/>
        </w:rPr>
        <w:t>treated as if they had any dignity</w:t>
      </w:r>
      <w:r w:rsidRPr="0003694F">
        <w:rPr>
          <w:sz w:val="16"/>
        </w:rPr>
        <w:t xml:space="preserve"> </w:t>
      </w:r>
      <w:r w:rsidRPr="0003694F">
        <w:rPr>
          <w:rStyle w:val="StyleUnderline"/>
        </w:rPr>
        <w:t>and certainly not</w:t>
      </w:r>
      <w:r w:rsidRPr="0003694F">
        <w:rPr>
          <w:sz w:val="16"/>
        </w:rPr>
        <w:t xml:space="preserve"> as if they should be </w:t>
      </w:r>
      <w:r w:rsidRPr="0003694F">
        <w:rPr>
          <w:rStyle w:val="StyleUnderline"/>
        </w:rPr>
        <w:t>free to make the most of their capacities</w:t>
      </w:r>
      <w:r w:rsidRPr="0003694F">
        <w:rPr>
          <w:sz w:val="16"/>
        </w:rPr>
        <w:t xml:space="preserve"> and opportunities (Rosenberg &amp; Birdzell, 1986, 1-3). "The typical state of mankind," Friedman admits, "is tyranny, servitude, and misery" (9). Each of us may feel that he or she is important, but if we demand empirical verification we must see that </w:t>
      </w:r>
      <w:r w:rsidRPr="0003694F">
        <w:rPr>
          <w:rStyle w:val="Emphasis"/>
        </w:rPr>
        <w:t>our feelings cannot carry much weight in the face of overwhelming</w:t>
      </w:r>
      <w:r w:rsidRPr="0003694F">
        <w:rPr>
          <w:rStyle w:val="StyleUnderline"/>
        </w:rPr>
        <w:t xml:space="preserve"> historical </w:t>
      </w:r>
      <w:r w:rsidRPr="0003694F">
        <w:rPr>
          <w:rStyle w:val="Emphasis"/>
        </w:rPr>
        <w:t>evidence</w:t>
      </w:r>
      <w:r w:rsidRPr="0003694F">
        <w:rPr>
          <w:sz w:val="16"/>
        </w:rPr>
        <w:t xml:space="preserve"> to the contrary. Positivists may believe in the dignity of the individual, </w:t>
      </w:r>
      <w:r w:rsidRPr="0003694F">
        <w:rPr>
          <w:rStyle w:val="Emphasis"/>
        </w:rPr>
        <w:t>Kant</w:t>
      </w:r>
      <w:r w:rsidRPr="0003694F">
        <w:rPr>
          <w:sz w:val="16"/>
        </w:rPr>
        <w:t xml:space="preserve"> would have </w:t>
      </w:r>
      <w:r w:rsidRPr="0003694F">
        <w:rPr>
          <w:rStyle w:val="Emphasis"/>
        </w:rPr>
        <w:t>said</w:t>
      </w:r>
      <w:r w:rsidRPr="0003694F">
        <w:rPr>
          <w:sz w:val="16"/>
        </w:rPr>
        <w:t xml:space="preserve">, but their philosophy provides no foundation for their convictions. The </w:t>
      </w:r>
      <w:r w:rsidRPr="0003694F">
        <w:rPr>
          <w:rStyle w:val="StyleUnderline"/>
        </w:rPr>
        <w:t>empirical data</w:t>
      </w:r>
      <w:r w:rsidRPr="0003694F">
        <w:rPr>
          <w:sz w:val="16"/>
        </w:rPr>
        <w:t xml:space="preserve"> </w:t>
      </w:r>
      <w:r w:rsidRPr="0003694F">
        <w:rPr>
          <w:rStyle w:val="StyleUnderline"/>
        </w:rPr>
        <w:t>provide little support for belief in the human being's right to make free choices</w:t>
      </w:r>
      <w:r w:rsidRPr="0003694F">
        <w:rPr>
          <w:sz w:val="16"/>
        </w:rPr>
        <w:t xml:space="preserve"> and rise to level of his or her potential. We can come to such a conviction only by means of pure reason. </w:t>
      </w:r>
      <w:r w:rsidRPr="0003694F">
        <w:rPr>
          <w:rStyle w:val="Emphasis"/>
        </w:rPr>
        <w:t>The individual</w:t>
      </w:r>
      <w:r w:rsidRPr="0003694F">
        <w:rPr>
          <w:sz w:val="16"/>
        </w:rPr>
        <w:t xml:space="preserve"> mind </w:t>
      </w:r>
      <w:r w:rsidRPr="0003694F">
        <w:rPr>
          <w:rStyle w:val="Emphasis"/>
        </w:rPr>
        <w:t>deserves</w:t>
      </w:r>
      <w:r w:rsidRPr="0003694F">
        <w:rPr>
          <w:sz w:val="16"/>
        </w:rPr>
        <w:t xml:space="preserve"> both </w:t>
      </w:r>
      <w:r w:rsidRPr="0003694F">
        <w:rPr>
          <w:rStyle w:val="Emphasis"/>
        </w:rPr>
        <w:t>ultimate</w:t>
      </w:r>
      <w:r w:rsidRPr="0003694F">
        <w:rPr>
          <w:rStyle w:val="StyleUnderline"/>
        </w:rPr>
        <w:t xml:space="preserve"> respect and the </w:t>
      </w:r>
      <w:r w:rsidRPr="0003694F">
        <w:rPr>
          <w:rStyle w:val="Emphasis"/>
        </w:rPr>
        <w:t>freedom to choose,</w:t>
      </w:r>
      <w:r w:rsidRPr="0003694F">
        <w:rPr>
          <w:sz w:val="16"/>
        </w:rPr>
        <w:t xml:space="preserve"> for it is </w:t>
      </w:r>
      <w:r w:rsidRPr="0003694F">
        <w:rPr>
          <w:rStyle w:val="StyleUnderline"/>
        </w:rPr>
        <w:t>the only thing in the universe</w:t>
      </w:r>
      <w:r w:rsidRPr="0003694F">
        <w:rPr>
          <w:sz w:val="16"/>
        </w:rPr>
        <w:t xml:space="preserve"> that is </w:t>
      </w:r>
      <w:r w:rsidRPr="0003694F">
        <w:rPr>
          <w:rStyle w:val="StyleUnderline"/>
        </w:rPr>
        <w:t>capable of distinguishing between right and wrong.</w:t>
      </w:r>
      <w:r w:rsidRPr="0003694F">
        <w:rPr>
          <w:sz w:val="16"/>
        </w:rPr>
        <w:t xml:space="preserve"> Although distorted by "pathological affections" (Kant, 1996a, 48), </w:t>
      </w:r>
      <w:r w:rsidRPr="0003694F">
        <w:rPr>
          <w:rStyle w:val="StyleUnderline"/>
        </w:rPr>
        <w:t xml:space="preserve">individual decisions are </w:t>
      </w:r>
      <w:r w:rsidRPr="0003694F">
        <w:rPr>
          <w:rStyle w:val="Emphasis"/>
        </w:rPr>
        <w:t>always made with reference to a moral compass</w:t>
      </w:r>
      <w:r w:rsidRPr="0003694F">
        <w:rPr>
          <w:rStyle w:val="StyleUnderline"/>
        </w:rPr>
        <w:t xml:space="preserve"> </w:t>
      </w:r>
      <w:r w:rsidRPr="0003694F">
        <w:rPr>
          <w:rStyle w:val="Emphasis"/>
        </w:rPr>
        <w:t xml:space="preserve">and never loose </w:t>
      </w:r>
      <w:r w:rsidRPr="0003694F">
        <w:rPr>
          <w:rStyle w:val="StyleUnderline"/>
        </w:rPr>
        <w:t xml:space="preserve">their capacity for the display of </w:t>
      </w:r>
      <w:r w:rsidRPr="0003694F">
        <w:rPr>
          <w:rStyle w:val="Emphasis"/>
        </w:rPr>
        <w:t>virtue</w:t>
      </w:r>
      <w:r w:rsidRPr="0003694F">
        <w:rPr>
          <w:rStyle w:val="StyleUnderline"/>
        </w:rPr>
        <w:t xml:space="preserve">. </w:t>
      </w:r>
      <w:r w:rsidRPr="0003694F">
        <w:rPr>
          <w:sz w:val="16"/>
        </w:rPr>
        <w:t xml:space="preserve">Persons who have been deprived of the right to make their own choices have been deprived also of their ability to strive for the moral perfection that Kant regarded as the highest level of existence. A few years before Kant published his first great treatise, </w:t>
      </w:r>
      <w:r w:rsidRPr="0003694F">
        <w:rPr>
          <w:rStyle w:val="Emphasis"/>
        </w:rPr>
        <w:t>Adam Smith said this with regard to</w:t>
      </w:r>
      <w:r w:rsidRPr="0003694F">
        <w:rPr>
          <w:rStyle w:val="StyleUnderline"/>
        </w:rPr>
        <w:t xml:space="preserve"> the use of material assets: The </w:t>
      </w:r>
      <w:r w:rsidRPr="0003694F">
        <w:rPr>
          <w:rStyle w:val="Emphasis"/>
        </w:rPr>
        <w:t>statesman</w:t>
      </w:r>
      <w:r w:rsidRPr="0003694F">
        <w:rPr>
          <w:rStyle w:val="StyleUnderline"/>
        </w:rPr>
        <w:t xml:space="preserve">, </w:t>
      </w:r>
      <w:r w:rsidRPr="0003694F">
        <w:rPr>
          <w:sz w:val="16"/>
        </w:rPr>
        <w:t xml:space="preserve">who should attempt to direct private people in what manner they ought to employ their capitals, would not only load himself with a most unnecessary attention, but </w:t>
      </w:r>
      <w:r w:rsidRPr="0003694F">
        <w:rPr>
          <w:rStyle w:val="StyleUnderline"/>
        </w:rPr>
        <w:t>would assume an authority</w:t>
      </w:r>
      <w:r w:rsidRPr="0003694F">
        <w:rPr>
          <w:sz w:val="16"/>
        </w:rPr>
        <w:t xml:space="preserve"> which could not safely be trusted, not only to no single person, but to no council or senate whatever, and which could nowhere be so dangerous as in the hands of a man who had folly and presumption enough to fancy himself fit to exercise it (1937, 423). </w:t>
      </w:r>
      <w:r w:rsidRPr="0003694F">
        <w:rPr>
          <w:rStyle w:val="StyleUnderline"/>
        </w:rPr>
        <w:t xml:space="preserve">What </w:t>
      </w:r>
      <w:r w:rsidRPr="0003694F">
        <w:rPr>
          <w:rStyle w:val="Emphasis"/>
        </w:rPr>
        <w:t>Smith argued with</w:t>
      </w:r>
      <w:r w:rsidRPr="0003694F">
        <w:rPr>
          <w:rStyle w:val="StyleUnderline"/>
        </w:rPr>
        <w:t xml:space="preserve"> regard to the use of </w:t>
      </w:r>
      <w:r w:rsidRPr="0003694F">
        <w:rPr>
          <w:rStyle w:val="Emphasis"/>
        </w:rPr>
        <w:t>physical capital, Kant argued with</w:t>
      </w:r>
      <w:r w:rsidRPr="0003694F">
        <w:rPr>
          <w:rStyle w:val="StyleUnderline"/>
        </w:rPr>
        <w:t xml:space="preserve"> regard to the use of </w:t>
      </w:r>
      <w:r w:rsidRPr="0003694F">
        <w:rPr>
          <w:rStyle w:val="Emphasis"/>
        </w:rPr>
        <w:t>spiritual capital</w:t>
      </w:r>
      <w:r w:rsidRPr="0003694F">
        <w:rPr>
          <w:rStyle w:val="StyleUnderline"/>
        </w:rPr>
        <w:t>. Smith said</w:t>
      </w:r>
      <w:r w:rsidRPr="0003694F">
        <w:rPr>
          <w:sz w:val="16"/>
        </w:rPr>
        <w:t xml:space="preserve"> that </w:t>
      </w:r>
      <w:r w:rsidRPr="0003694F">
        <w:rPr>
          <w:rStyle w:val="StyleUnderline"/>
        </w:rPr>
        <w:t>no one is better informed about a particular economic situation</w:t>
      </w:r>
      <w:r w:rsidRPr="0003694F">
        <w:rPr>
          <w:sz w:val="16"/>
        </w:rPr>
        <w:t xml:space="preserve"> or more highly motivated to make an effective use of it </w:t>
      </w:r>
      <w:r w:rsidRPr="0003694F">
        <w:rPr>
          <w:rStyle w:val="StyleUnderline"/>
        </w:rPr>
        <w:t>than the person most immediately concerned. Kant said in effect that no one is more familiar with the facts of a particular moral dilemma</w:t>
      </w:r>
      <w:r w:rsidRPr="0003694F">
        <w:rPr>
          <w:sz w:val="16"/>
        </w:rPr>
        <w:t xml:space="preserve"> or more highly motivated to arrive at the right solution </w:t>
      </w:r>
      <w:r w:rsidRPr="0003694F">
        <w:rPr>
          <w:rStyle w:val="StyleUnderline"/>
        </w:rPr>
        <w:t>than the person most immediately concerned.</w:t>
      </w:r>
      <w:r w:rsidRPr="0003694F">
        <w:rPr>
          <w:sz w:val="16"/>
        </w:rPr>
        <w:t xml:space="preserve"> Many economic decisions turn out to have been mistaken, and many moral choices are the wrong ones. In both cases</w:t>
      </w:r>
      <w:r w:rsidRPr="0003694F">
        <w:rPr>
          <w:rStyle w:val="StyleUnderline"/>
        </w:rPr>
        <w:t>,</w:t>
      </w:r>
      <w:r w:rsidRPr="0003694F">
        <w:rPr>
          <w:sz w:val="16"/>
        </w:rPr>
        <w:t xml:space="preserve"> though, errors are fewer, less destructive, and more easily corrected when the individual chooses for him/herself than they would be if decisions were left to a third party. Samuel Fleishacker (1999) has argued at some length that </w:t>
      </w:r>
      <w:r w:rsidRPr="0003694F">
        <w:rPr>
          <w:rStyle w:val="Emphasis"/>
        </w:rPr>
        <w:t>The Wealth of Nations is concerned less with economic efficiency than</w:t>
      </w:r>
      <w:r w:rsidRPr="0003694F">
        <w:rPr>
          <w:rStyle w:val="StyleUnderline"/>
        </w:rPr>
        <w:t xml:space="preserve"> with the </w:t>
      </w:r>
      <w:r w:rsidRPr="0003694F">
        <w:rPr>
          <w:rStyle w:val="Emphasis"/>
        </w:rPr>
        <w:t>exercise of personal judgment</w:t>
      </w:r>
      <w:r w:rsidRPr="0003694F">
        <w:rPr>
          <w:sz w:val="16"/>
        </w:rPr>
        <w:t xml:space="preserve">. To the extent that this is true, </w:t>
      </w:r>
      <w:r w:rsidRPr="0003694F">
        <w:rPr>
          <w:rStyle w:val="Emphasis"/>
        </w:rPr>
        <w:t>Smith's theme is the same as Kant's</w:t>
      </w:r>
      <w:r w:rsidRPr="0003694F">
        <w:rPr>
          <w:rStyle w:val="StyleUnderline"/>
        </w:rPr>
        <w:t>.</w:t>
      </w:r>
      <w:r w:rsidRPr="0003694F">
        <w:rPr>
          <w:sz w:val="16"/>
        </w:rPr>
        <w:t xml:space="preserve"> For Smith, the </w:t>
      </w:r>
      <w:r w:rsidRPr="0003694F">
        <w:rPr>
          <w:rStyle w:val="Emphasis"/>
        </w:rPr>
        <w:t xml:space="preserve">individinl is the locus of economic </w:t>
      </w:r>
      <w:r w:rsidRPr="0003694F">
        <w:rPr>
          <w:rStyle w:val="StyleUnderline"/>
        </w:rPr>
        <w:t>responsibility because personal desire</w:t>
      </w:r>
      <w:r w:rsidRPr="0003694F">
        <w:rPr>
          <w:sz w:val="16"/>
        </w:rPr>
        <w:t xml:space="preserve"> is the source of economic activity. For Kant, </w:t>
      </w:r>
      <w:r w:rsidRPr="0003694F">
        <w:rPr>
          <w:rStyle w:val="StyleUnderline"/>
        </w:rPr>
        <w:t xml:space="preserve">the individual is the locus of </w:t>
      </w:r>
      <w:r w:rsidRPr="0003694F">
        <w:rPr>
          <w:rStyle w:val="Emphasis"/>
        </w:rPr>
        <w:t>moral responsibility</w:t>
      </w:r>
      <w:r w:rsidRPr="0003694F">
        <w:rPr>
          <w:rStyle w:val="StyleUnderline"/>
        </w:rPr>
        <w:t xml:space="preserve"> because personal rationality</w:t>
      </w:r>
      <w:r w:rsidRPr="0003694F">
        <w:rPr>
          <w:sz w:val="16"/>
        </w:rPr>
        <w:t xml:space="preserve"> is the source of moral principle. </w:t>
      </w:r>
      <w:r w:rsidRPr="0003694F">
        <w:rPr>
          <w:rStyle w:val="Emphasis"/>
        </w:rPr>
        <w:t>The ethic of capitalism is a Kantian ethic because it insists upon individual choice as the key to social organization</w:t>
      </w:r>
      <w:r w:rsidRPr="0003694F">
        <w:rPr>
          <w:rStyle w:val="StyleUnderline"/>
        </w:rPr>
        <w:t>.</w:t>
      </w:r>
    </w:p>
    <w:p w14:paraId="5EB5D6C8" w14:textId="77777777" w:rsidR="00AB15C8" w:rsidRPr="0003694F" w:rsidRDefault="00AB15C8" w:rsidP="00AB15C8">
      <w:pPr>
        <w:pStyle w:val="Heading4"/>
      </w:pPr>
      <w:r w:rsidRPr="0003694F">
        <w:lastRenderedPageBreak/>
        <w:t xml:space="preserve">[Vanni 21] Reformism not only fails but also perpetuate global inequality – the aff is a weaponization of medicines that increases Global South dependency in service of the corporate giants </w:t>
      </w:r>
    </w:p>
    <w:p w14:paraId="00FDB118" w14:textId="77777777" w:rsidR="00AB15C8" w:rsidRPr="0003694F" w:rsidRDefault="00AB15C8" w:rsidP="00AB15C8">
      <w:r w:rsidRPr="0003694F">
        <w:rPr>
          <w:rStyle w:val="Heading4Char"/>
        </w:rPr>
        <w:t>Vanni 21</w:t>
      </w:r>
      <w:r w:rsidRPr="0003694F">
        <w:t>[(Dr. Vanni obtained both her PhD and LLM degrees in International Economic Law from the University of Warwick, She has BA(Hons) in International Relations Her main area of research is international economic law, with a focus on intellectual property law, international trade law, global economic governance, law and development.  )“On Intellectual Property Rights, Access to Medicines and Vaccine Imperialism.” TWAILR, 23 Mar. 2021, twailr.com/on-intellectual-property-rights-access-to-medicines-and-vaccine-imperialism/. Accessed 6 Sept. 2021.] PW</w:t>
      </w:r>
    </w:p>
    <w:p w14:paraId="1F7F918E" w14:textId="77777777" w:rsidR="00AB15C8" w:rsidRPr="0003694F" w:rsidRDefault="00AB15C8" w:rsidP="00AB15C8">
      <w:pPr>
        <w:rPr>
          <w:sz w:val="16"/>
        </w:rPr>
      </w:pPr>
      <w:r w:rsidRPr="0003694F">
        <w:rPr>
          <w:sz w:val="16"/>
        </w:rPr>
        <w:t xml:space="preserve">These events – the </w:t>
      </w:r>
      <w:r w:rsidRPr="0003694F">
        <w:rPr>
          <w:rStyle w:val="Emphasis"/>
        </w:rPr>
        <w:t>corporate capture of the</w:t>
      </w:r>
      <w:r w:rsidRPr="0003694F">
        <w:rPr>
          <w:rStyle w:val="StyleUnderline"/>
        </w:rPr>
        <w:t xml:space="preserve"> global </w:t>
      </w:r>
      <w:r w:rsidRPr="0003694F">
        <w:rPr>
          <w:rStyle w:val="Emphasis"/>
        </w:rPr>
        <w:t>pharmaceutical IP regime</w:t>
      </w:r>
      <w:r w:rsidRPr="0003694F">
        <w:rPr>
          <w:rStyle w:val="StyleUnderline"/>
        </w:rPr>
        <w:t xml:space="preserve">, state complicity </w:t>
      </w:r>
      <w:r w:rsidRPr="0003694F">
        <w:rPr>
          <w:rStyle w:val="Emphasis"/>
        </w:rPr>
        <w:t>and vaccine imperialism</w:t>
      </w:r>
      <w:r w:rsidRPr="0003694F">
        <w:rPr>
          <w:rStyle w:val="StyleUnderline"/>
        </w:rPr>
        <w:t xml:space="preserve"> – </w:t>
      </w:r>
      <w:r w:rsidRPr="0003694F">
        <w:rPr>
          <w:rStyle w:val="Emphasis"/>
        </w:rPr>
        <w:t>are not new</w:t>
      </w:r>
      <w:r w:rsidRPr="0003694F">
        <w:rPr>
          <w:rStyle w:val="StyleUnderline"/>
        </w:rPr>
        <w:t>.</w:t>
      </w:r>
      <w:r w:rsidRPr="0003694F">
        <w:rPr>
          <w:sz w:val="16"/>
        </w:rPr>
        <w:t xml:space="preserve"> Recall </w:t>
      </w:r>
      <w:r w:rsidRPr="0003694F">
        <w:rPr>
          <w:rStyle w:val="StyleUnderline"/>
        </w:rPr>
        <w:t xml:space="preserve">Article 7 of </w:t>
      </w:r>
      <w:r w:rsidRPr="0003694F">
        <w:rPr>
          <w:rStyle w:val="Emphasis"/>
        </w:rPr>
        <w:t>TRIPS</w:t>
      </w:r>
      <w:r w:rsidRPr="0003694F">
        <w:rPr>
          <w:sz w:val="16"/>
        </w:rPr>
        <w:t xml:space="preserve">, which states that the </w:t>
      </w:r>
      <w:r w:rsidRPr="0003694F">
        <w:rPr>
          <w:rStyle w:val="Emphasis"/>
        </w:rPr>
        <w:t>objective</w:t>
      </w:r>
      <w:r w:rsidRPr="0003694F">
        <w:rPr>
          <w:rStyle w:val="StyleUnderline"/>
        </w:rPr>
        <w:t xml:space="preserve"> of the Agreement </w:t>
      </w:r>
      <w:r w:rsidRPr="0003694F">
        <w:rPr>
          <w:rStyle w:val="Emphasis"/>
        </w:rPr>
        <w:t>is the ‘protection</w:t>
      </w:r>
      <w:r w:rsidRPr="0003694F">
        <w:rPr>
          <w:sz w:val="16"/>
        </w:rPr>
        <w:t xml:space="preserve"> and enforcement </w:t>
      </w:r>
      <w:r w:rsidRPr="0003694F">
        <w:rPr>
          <w:rStyle w:val="Emphasis"/>
        </w:rPr>
        <w:t>of</w:t>
      </w:r>
      <w:r w:rsidRPr="0003694F">
        <w:rPr>
          <w:sz w:val="16"/>
        </w:rPr>
        <w:t xml:space="preserve"> </w:t>
      </w:r>
      <w:r w:rsidRPr="0003694F">
        <w:rPr>
          <w:rStyle w:val="Emphasis"/>
        </w:rPr>
        <w:t>i</w:t>
      </w:r>
      <w:r w:rsidRPr="0003694F">
        <w:rPr>
          <w:rStyle w:val="StyleUnderline"/>
        </w:rPr>
        <w:t xml:space="preserve">ntellectual </w:t>
      </w:r>
      <w:r w:rsidRPr="0003694F">
        <w:rPr>
          <w:rStyle w:val="Emphasis"/>
        </w:rPr>
        <w:t>p</w:t>
      </w:r>
      <w:r w:rsidRPr="0003694F">
        <w:rPr>
          <w:rStyle w:val="StyleUnderline"/>
        </w:rPr>
        <w:t xml:space="preserve">roperty </w:t>
      </w:r>
      <w:r w:rsidRPr="0003694F">
        <w:rPr>
          <w:rStyle w:val="Emphasis"/>
        </w:rPr>
        <w:t>r</w:t>
      </w:r>
      <w:r w:rsidRPr="0003694F">
        <w:rPr>
          <w:rStyle w:val="StyleUnderline"/>
        </w:rPr>
        <w:t>ights</w:t>
      </w:r>
      <w:r w:rsidRPr="0003694F">
        <w:rPr>
          <w:sz w:val="16"/>
        </w:rPr>
        <w:t xml:space="preserve"> [to] contribute </w:t>
      </w:r>
      <w:r w:rsidRPr="0003694F">
        <w:rPr>
          <w:rStyle w:val="Emphasis"/>
        </w:rPr>
        <w:t>to</w:t>
      </w:r>
      <w:r w:rsidRPr="0003694F">
        <w:rPr>
          <w:sz w:val="16"/>
        </w:rPr>
        <w:t xml:space="preserve"> the </w:t>
      </w:r>
      <w:r w:rsidRPr="0003694F">
        <w:rPr>
          <w:rStyle w:val="Emphasis"/>
        </w:rPr>
        <w:t>promotion</w:t>
      </w:r>
      <w:r w:rsidRPr="0003694F">
        <w:rPr>
          <w:sz w:val="16"/>
        </w:rPr>
        <w:t xml:space="preserve"> of </w:t>
      </w:r>
      <w:r w:rsidRPr="0003694F">
        <w:rPr>
          <w:rStyle w:val="Emphasis"/>
        </w:rPr>
        <w:t>tech</w:t>
      </w:r>
      <w:r w:rsidRPr="0003694F">
        <w:rPr>
          <w:sz w:val="16"/>
        </w:rPr>
        <w:t xml:space="preserve">nological </w:t>
      </w:r>
      <w:r w:rsidRPr="0003694F">
        <w:rPr>
          <w:rStyle w:val="Emphasis"/>
        </w:rPr>
        <w:t>innovation</w:t>
      </w:r>
      <w:r w:rsidRPr="0003694F">
        <w:rPr>
          <w:rStyle w:val="StyleUnderline"/>
        </w:rPr>
        <w:t xml:space="preserve"> </w:t>
      </w:r>
      <w:r w:rsidRPr="0003694F">
        <w:rPr>
          <w:sz w:val="16"/>
        </w:rPr>
        <w:t xml:space="preserve">and to the transfer and dissemination of technology’. In similar vein, Article 66(2) of TRIPS further </w:t>
      </w:r>
      <w:r w:rsidRPr="0003694F">
        <w:rPr>
          <w:rStyle w:val="StyleUnderline"/>
        </w:rPr>
        <w:t>calls on developed countries to ‘provide incentives to</w:t>
      </w:r>
      <w:r w:rsidRPr="0003694F">
        <w:rPr>
          <w:sz w:val="16"/>
        </w:rPr>
        <w:t xml:space="preserve"> enterprises and institutions within their territories to </w:t>
      </w:r>
      <w:r w:rsidRPr="0003694F">
        <w:rPr>
          <w:rStyle w:val="StyleUnderline"/>
        </w:rPr>
        <w:t>promote</w:t>
      </w:r>
      <w:r w:rsidRPr="0003694F">
        <w:rPr>
          <w:sz w:val="16"/>
        </w:rPr>
        <w:t xml:space="preserve"> </w:t>
      </w:r>
      <w:r w:rsidRPr="0003694F">
        <w:rPr>
          <w:rStyle w:val="Emphasis"/>
        </w:rPr>
        <w:t>and</w:t>
      </w:r>
      <w:r w:rsidRPr="0003694F">
        <w:rPr>
          <w:sz w:val="16"/>
        </w:rPr>
        <w:t xml:space="preserve"> encourage </w:t>
      </w:r>
      <w:r w:rsidRPr="0003694F">
        <w:rPr>
          <w:rStyle w:val="StyleUnderline"/>
        </w:rPr>
        <w:t xml:space="preserve">technology </w:t>
      </w:r>
      <w:r w:rsidRPr="0003694F">
        <w:rPr>
          <w:rStyle w:val="Emphasis"/>
        </w:rPr>
        <w:t>transfer</w:t>
      </w:r>
      <w:r w:rsidRPr="0003694F">
        <w:rPr>
          <w:sz w:val="16"/>
        </w:rPr>
        <w:t xml:space="preserve"> to least-developed country’. While the language of ‘transfer of technology’ might seem beneficial or benign, in actuality it is not. As I discussed in my book, and as Carmen Gonzalez has also shown, when </w:t>
      </w:r>
      <w:r w:rsidRPr="0003694F">
        <w:rPr>
          <w:rStyle w:val="StyleUnderline"/>
        </w:rPr>
        <w:t xml:space="preserve">development </w:t>
      </w:r>
      <w:r w:rsidRPr="0003694F">
        <w:rPr>
          <w:rStyle w:val="Emphasis"/>
        </w:rPr>
        <w:t>objectives</w:t>
      </w:r>
      <w:r w:rsidRPr="0003694F">
        <w:rPr>
          <w:sz w:val="16"/>
        </w:rPr>
        <w:t xml:space="preserve"> are </w:t>
      </w:r>
      <w:r w:rsidRPr="0003694F">
        <w:rPr>
          <w:rStyle w:val="StyleUnderline"/>
        </w:rPr>
        <w:t xml:space="preserve">incorporated into international legal instruments and institutions, they become </w:t>
      </w:r>
      <w:r w:rsidRPr="0003694F">
        <w:rPr>
          <w:rStyle w:val="Emphasis"/>
        </w:rPr>
        <w:t>embedded in structures that</w:t>
      </w:r>
      <w:r w:rsidRPr="0003694F">
        <w:rPr>
          <w:sz w:val="16"/>
        </w:rPr>
        <w:t xml:space="preserve"> may </w:t>
      </w:r>
      <w:r w:rsidRPr="0003694F">
        <w:rPr>
          <w:rStyle w:val="StyleUnderline"/>
        </w:rPr>
        <w:t xml:space="preserve">constrain their transformative potential and </w:t>
      </w:r>
      <w:r w:rsidRPr="0003694F">
        <w:rPr>
          <w:rStyle w:val="Emphasis"/>
        </w:rPr>
        <w:t>reproduce North-South power imbalances</w:t>
      </w:r>
      <w:r w:rsidRPr="0003694F">
        <w:rPr>
          <w:sz w:val="16"/>
        </w:rPr>
        <w:t xml:space="preserve">. This is because these development objectives are </w:t>
      </w:r>
      <w:r w:rsidRPr="0003694F">
        <w:rPr>
          <w:rStyle w:val="Emphasis"/>
        </w:rPr>
        <w:t>circumscribed by capitalist imperialist structures</w:t>
      </w:r>
      <w:r w:rsidRPr="0003694F">
        <w:rPr>
          <w:sz w:val="16"/>
        </w:rPr>
        <w:t xml:space="preserve">, </w:t>
      </w:r>
      <w:r w:rsidRPr="0003694F">
        <w:rPr>
          <w:rStyle w:val="StyleUnderline"/>
        </w:rPr>
        <w:t>adapted to justify colonial practices</w:t>
      </w:r>
      <w:r w:rsidRPr="0003694F">
        <w:rPr>
          <w:sz w:val="16"/>
        </w:rPr>
        <w:t xml:space="preserve"> and mobilized through racial differences. These structures are </w:t>
      </w:r>
      <w:r w:rsidRPr="0003694F">
        <w:rPr>
          <w:rStyle w:val="Emphasis"/>
        </w:rPr>
        <w:t>the essence</w:t>
      </w:r>
      <w:r w:rsidRPr="0003694F">
        <w:rPr>
          <w:rStyle w:val="StyleUnderline"/>
        </w:rPr>
        <w:t xml:space="preserve"> </w:t>
      </w:r>
      <w:r w:rsidRPr="0003694F">
        <w:rPr>
          <w:rStyle w:val="Emphasis"/>
        </w:rPr>
        <w:t>of international law and</w:t>
      </w:r>
      <w:r w:rsidRPr="0003694F">
        <w:rPr>
          <w:sz w:val="16"/>
        </w:rPr>
        <w:t xml:space="preserve"> its </w:t>
      </w:r>
      <w:r w:rsidRPr="0003694F">
        <w:rPr>
          <w:rStyle w:val="Emphasis"/>
        </w:rPr>
        <w:t>institutions</w:t>
      </w:r>
      <w:r w:rsidRPr="0003694F">
        <w:rPr>
          <w:sz w:val="16"/>
        </w:rPr>
        <w:t xml:space="preserve"> even in the twenty-first century. They </w:t>
      </w:r>
      <w:r w:rsidRPr="0003694F">
        <w:rPr>
          <w:rStyle w:val="StyleUnderline"/>
        </w:rPr>
        <w:t>continue to animate broader socio-economic engagement</w:t>
      </w:r>
      <w:r w:rsidRPr="0003694F">
        <w:rPr>
          <w:sz w:val="16"/>
        </w:rPr>
        <w:t xml:space="preserve"> with the global economy even in the present as well as in the legal and regulatory codes that support them. Thus, it is not surprising that even </w:t>
      </w:r>
      <w:r w:rsidRPr="0003694F">
        <w:rPr>
          <w:rStyle w:val="StyleUnderline"/>
        </w:rPr>
        <w:t xml:space="preserve">in </w:t>
      </w:r>
      <w:r w:rsidRPr="0003694F">
        <w:rPr>
          <w:rStyle w:val="Emphasis"/>
        </w:rPr>
        <w:t>current global health crisis</w:t>
      </w:r>
      <w:r w:rsidRPr="0003694F">
        <w:rPr>
          <w:rStyle w:val="StyleUnderline"/>
        </w:rPr>
        <w:t xml:space="preserve">, </w:t>
      </w:r>
      <w:r w:rsidRPr="0003694F">
        <w:rPr>
          <w:rStyle w:val="Emphasis"/>
        </w:rPr>
        <w:t>calls for</w:t>
      </w:r>
      <w:r w:rsidRPr="0003694F">
        <w:rPr>
          <w:sz w:val="16"/>
        </w:rPr>
        <w:t xml:space="preserve"> this same </w:t>
      </w:r>
      <w:r w:rsidRPr="0003694F">
        <w:rPr>
          <w:rStyle w:val="Emphasis"/>
        </w:rPr>
        <w:t xml:space="preserve">transfer of technology in the form of a TRIPS waiver </w:t>
      </w:r>
      <w:r w:rsidRPr="0003694F">
        <w:rPr>
          <w:rStyle w:val="StyleUnderline"/>
        </w:rPr>
        <w:t>to scale up global vaccine production</w:t>
      </w:r>
      <w:r w:rsidRPr="0003694F">
        <w:rPr>
          <w:sz w:val="16"/>
        </w:rPr>
        <w:t xml:space="preserve"> is being thwarted by the hegemony of developed states inevitably </w:t>
      </w:r>
      <w:r w:rsidRPr="0003694F">
        <w:rPr>
          <w:rStyle w:val="Emphasis"/>
        </w:rPr>
        <w:t>influenced by</w:t>
      </w:r>
      <w:r w:rsidRPr="0003694F">
        <w:rPr>
          <w:rStyle w:val="StyleUnderline"/>
        </w:rPr>
        <w:t xml:space="preserve"> their respective </w:t>
      </w:r>
      <w:r w:rsidRPr="0003694F">
        <w:rPr>
          <w:rStyle w:val="Emphasis"/>
        </w:rPr>
        <w:t>pharmaceutical companies</w:t>
      </w:r>
      <w:r w:rsidRPr="0003694F">
        <w:rPr>
          <w:rStyle w:val="StyleUnderline"/>
        </w:rPr>
        <w:t xml:space="preserve">. The ‘emancipatory potential’ of </w:t>
      </w:r>
      <w:r w:rsidRPr="0003694F">
        <w:rPr>
          <w:rStyle w:val="Emphasis"/>
        </w:rPr>
        <w:t>TRIPS cannot be achieved if it was not created to be emancipatory in the first place</w:t>
      </w:r>
      <w:r w:rsidRPr="0003694F">
        <w:rPr>
          <w:sz w:val="16"/>
        </w:rPr>
        <w:t xml:space="preserve">. It also makes obvious the ways </w:t>
      </w:r>
      <w:r w:rsidRPr="0003694F">
        <w:rPr>
          <w:rStyle w:val="Emphasis"/>
        </w:rPr>
        <w:t>international IP law is</w:t>
      </w:r>
      <w:r w:rsidRPr="0003694F">
        <w:rPr>
          <w:rStyle w:val="StyleUnderline"/>
        </w:rPr>
        <w:t xml:space="preserve"> </w:t>
      </w:r>
      <w:r w:rsidRPr="0003694F">
        <w:rPr>
          <w:sz w:val="16"/>
        </w:rPr>
        <w:t xml:space="preserve">not only </w:t>
      </w:r>
      <w:r w:rsidRPr="0003694F">
        <w:rPr>
          <w:rStyle w:val="Emphasis"/>
        </w:rPr>
        <w:t>unsuited to promote structural reform to enable</w:t>
      </w:r>
      <w:r w:rsidRPr="0003694F">
        <w:rPr>
          <w:rStyle w:val="StyleUnderline"/>
        </w:rPr>
        <w:t xml:space="preserve"> the </w:t>
      </w:r>
      <w:r w:rsidRPr="0003694F">
        <w:rPr>
          <w:rStyle w:val="Emphasis"/>
        </w:rPr>
        <w:t>self-sufficiency</w:t>
      </w:r>
      <w:r w:rsidRPr="0003694F">
        <w:rPr>
          <w:sz w:val="16"/>
        </w:rPr>
        <w:t xml:space="preserve"> and self-determination of the countries in the global south, </w:t>
      </w:r>
      <w:r w:rsidRPr="0003694F">
        <w:rPr>
          <w:rStyle w:val="Emphasis"/>
        </w:rPr>
        <w:t>but</w:t>
      </w:r>
      <w:r w:rsidRPr="0003694F">
        <w:rPr>
          <w:rStyle w:val="StyleUnderline"/>
        </w:rPr>
        <w:t xml:space="preserve"> also </w:t>
      </w:r>
      <w:r w:rsidRPr="0003694F">
        <w:rPr>
          <w:rStyle w:val="Emphasis"/>
        </w:rPr>
        <w:t>produces</w:t>
      </w:r>
      <w:r w:rsidRPr="0003694F">
        <w:rPr>
          <w:rStyle w:val="StyleUnderline"/>
        </w:rPr>
        <w:t xml:space="preserve"> asymmetries that </w:t>
      </w:r>
      <w:r w:rsidRPr="0003694F">
        <w:rPr>
          <w:rStyle w:val="Emphasis"/>
        </w:rPr>
        <w:t>perpetuate inequalities</w:t>
      </w:r>
      <w:r w:rsidRPr="0003694F">
        <w:rPr>
          <w:sz w:val="16"/>
        </w:rPr>
        <w:t xml:space="preserve">. Concluding Remarks What this pandemic makes clear is that </w:t>
      </w:r>
      <w:r w:rsidRPr="0003694F">
        <w:rPr>
          <w:rStyle w:val="Emphasis"/>
        </w:rPr>
        <w:t>the development</w:t>
      </w:r>
      <w:r w:rsidRPr="0003694F">
        <w:rPr>
          <w:rStyle w:val="StyleUnderline"/>
        </w:rPr>
        <w:t xml:space="preserve"> </w:t>
      </w:r>
      <w:r w:rsidRPr="0003694F">
        <w:rPr>
          <w:rStyle w:val="Emphasis"/>
        </w:rPr>
        <w:t>discourse</w:t>
      </w:r>
      <w:r w:rsidRPr="0003694F">
        <w:rPr>
          <w:sz w:val="16"/>
        </w:rPr>
        <w:t xml:space="preserve"> often touted by developed nations </w:t>
      </w:r>
      <w:r w:rsidRPr="0003694F">
        <w:rPr>
          <w:rStyle w:val="Emphasis"/>
        </w:rPr>
        <w:t>to help countries</w:t>
      </w:r>
      <w:r w:rsidRPr="0003694F">
        <w:rPr>
          <w:rStyle w:val="StyleUnderline"/>
        </w:rPr>
        <w:t xml:space="preserve"> in the Global South ‘</w:t>
      </w:r>
      <w:r w:rsidRPr="0003694F">
        <w:rPr>
          <w:rStyle w:val="Emphasis"/>
        </w:rPr>
        <w:t>catch up’ is empty when the essential</w:t>
      </w:r>
      <w:r w:rsidRPr="0003694F">
        <w:rPr>
          <w:rStyle w:val="StyleUnderline"/>
        </w:rPr>
        <w:t xml:space="preserve"> </w:t>
      </w:r>
      <w:r w:rsidRPr="0003694F">
        <w:rPr>
          <w:rStyle w:val="Emphasis"/>
        </w:rPr>
        <w:t>medicines</w:t>
      </w:r>
      <w:r w:rsidRPr="0003694F">
        <w:rPr>
          <w:sz w:val="16"/>
        </w:rPr>
        <w:t xml:space="preserve"> needed to stay alive </w:t>
      </w:r>
      <w:r w:rsidRPr="0003694F">
        <w:rPr>
          <w:rStyle w:val="Emphasis"/>
        </w:rPr>
        <w:t>are</w:t>
      </w:r>
      <w:r w:rsidRPr="0003694F">
        <w:rPr>
          <w:sz w:val="16"/>
        </w:rPr>
        <w:t xml:space="preserve"> deliberately denied and </w:t>
      </w:r>
      <w:r w:rsidRPr="0003694F">
        <w:rPr>
          <w:rStyle w:val="Emphasis"/>
        </w:rPr>
        <w:t>weaponised</w:t>
      </w:r>
      <w:r w:rsidRPr="0003694F">
        <w:rPr>
          <w:sz w:val="16"/>
        </w:rPr>
        <w:t xml:space="preserve">. </w:t>
      </w:r>
      <w:r w:rsidRPr="0003694F">
        <w:rPr>
          <w:rStyle w:val="StyleUnderline"/>
        </w:rPr>
        <w:t>Like</w:t>
      </w:r>
      <w:r w:rsidRPr="0003694F">
        <w:rPr>
          <w:sz w:val="16"/>
        </w:rPr>
        <w:t xml:space="preserve"> the </w:t>
      </w:r>
      <w:r w:rsidRPr="0003694F">
        <w:rPr>
          <w:rStyle w:val="StyleUnderline"/>
        </w:rPr>
        <w:t>free-market reforms designed to produce ‘development’, IP deployed to incentivise innovation is</w:t>
      </w:r>
      <w:r w:rsidRPr="0003694F">
        <w:rPr>
          <w:sz w:val="16"/>
        </w:rPr>
        <w:t xml:space="preserve"> yet </w:t>
      </w:r>
      <w:r w:rsidRPr="0003694F">
        <w:rPr>
          <w:rStyle w:val="StyleUnderline"/>
        </w:rPr>
        <w:t xml:space="preserve">another tool </w:t>
      </w:r>
      <w:r w:rsidRPr="0003694F">
        <w:rPr>
          <w:rStyle w:val="Emphasis"/>
        </w:rPr>
        <w:t>in</w:t>
      </w:r>
      <w:r w:rsidRPr="0003694F">
        <w:rPr>
          <w:rStyle w:val="StyleUnderline"/>
        </w:rPr>
        <w:t xml:space="preserve"> the </w:t>
      </w:r>
      <w:r w:rsidRPr="0003694F">
        <w:rPr>
          <w:rStyle w:val="Emphasis"/>
        </w:rPr>
        <w:t>service of private profits</w:t>
      </w:r>
      <w:r w:rsidRPr="0003694F">
        <w:rPr>
          <w:sz w:val="16"/>
        </w:rPr>
        <w:t xml:space="preserve">. As this pandemic has shown, the reality of contemporary capitalism – including </w:t>
      </w:r>
      <w:r w:rsidRPr="0003694F">
        <w:rPr>
          <w:rStyle w:val="Emphasis"/>
        </w:rPr>
        <w:t>the IP regime</w:t>
      </w:r>
      <w:r w:rsidRPr="0003694F">
        <w:rPr>
          <w:rStyle w:val="StyleUnderline"/>
        </w:rPr>
        <w:t xml:space="preserve"> that underpins it – </w:t>
      </w:r>
      <w:r w:rsidRPr="0003694F">
        <w:rPr>
          <w:rStyle w:val="Emphasis"/>
        </w:rPr>
        <w:t>is competition among corporate giants</w:t>
      </w:r>
      <w:r w:rsidRPr="0003694F">
        <w:rPr>
          <w:rStyle w:val="StyleUnderline"/>
        </w:rPr>
        <w:t xml:space="preserve"> </w:t>
      </w:r>
      <w:r w:rsidRPr="0003694F">
        <w:rPr>
          <w:rStyle w:val="Emphasis"/>
        </w:rPr>
        <w:t>driven by profit</w:t>
      </w:r>
      <w:r w:rsidRPr="0003694F">
        <w:rPr>
          <w:rStyle w:val="StyleUnderline"/>
        </w:rPr>
        <w:t xml:space="preserve"> and not by human need. The needs of the poor weigh much less</w:t>
      </w:r>
      <w:r w:rsidRPr="0003694F">
        <w:rPr>
          <w:sz w:val="16"/>
        </w:rPr>
        <w:t xml:space="preserve"> than the profits of big business and their home states. However, it is not all doom and gloom. Countries such as India, China and Russia have stepped up in the distribution of vaccines or what many call ‘vaccine diplomacy.’ Further, Cuba’s vaccine candidate Soberana 02, which is currently in final clinical trial stages and does not require extra refrigeration, promises to be a suitable option for many countries in the global South with infrastructural and logistical challenges. Importantly, Cuba’s history of medical diplomacy in other global South countries raises hope that the country will be willing to share the know-how with other manufactures in various non-western countries, which could help address artificial supply problems and control over distribution. In sum, this pandemic provides an opportune moment to overhaul this dysfunctional global IP system. We need not wait for the next crisis to learn the lessons from this crisis.</w:t>
      </w:r>
    </w:p>
    <w:p w14:paraId="523E7B53" w14:textId="77777777" w:rsidR="00AB15C8" w:rsidRPr="0003694F" w:rsidRDefault="00AB15C8" w:rsidP="00AB15C8">
      <w:pPr>
        <w:pStyle w:val="Heading4"/>
      </w:pPr>
      <w:r w:rsidRPr="0003694F">
        <w:lastRenderedPageBreak/>
        <w:t>[Kleiner 10] The Alt is to embrace copyleft activism and the building of venture communist societies – creates incremental steps and conditions necessary for the overthrow of capitalism and a new society free from oppression</w:t>
      </w:r>
    </w:p>
    <w:p w14:paraId="420DF9F7" w14:textId="77777777" w:rsidR="00AB15C8" w:rsidRPr="0003694F" w:rsidRDefault="00AB15C8" w:rsidP="00AB15C8">
      <w:pPr>
        <w:spacing w:after="0" w:line="240" w:lineRule="auto"/>
        <w:rPr>
          <w:lang w:eastAsia="zh-CN"/>
        </w:rPr>
      </w:pPr>
      <w:r w:rsidRPr="0003694F">
        <w:t xml:space="preserve">[(Dymitri Kleiner </w:t>
      </w:r>
      <w:r w:rsidRPr="0003694F">
        <w:rPr>
          <w:lang w:eastAsia="zh-CN"/>
        </w:rPr>
        <w:t>is a software developer and the author of The Telekommunist Manifesto. Dmytri is a contributing artist to the Miscommunication Technologies continuing series of artworks by Telekommunisten, such as deadSwap, Thimbl, R15N and OCTO.</w:t>
      </w:r>
      <w:r w:rsidRPr="0003694F">
        <w:t>)“The Telekommunist Manifesto.” Telekommunisten, Oct, 2010, telekommunisten.net/the-telekommunist-manifesto/. Accessed 22 Aug. 2021.] Comrade PW</w:t>
      </w:r>
    </w:p>
    <w:p w14:paraId="2D3B5844" w14:textId="77777777" w:rsidR="00AB15C8" w:rsidRPr="0003694F" w:rsidRDefault="00AB15C8" w:rsidP="00AB15C8">
      <w:pPr>
        <w:rPr>
          <w:sz w:val="16"/>
        </w:rPr>
      </w:pPr>
      <w:r w:rsidRPr="0003694F">
        <w:rPr>
          <w:sz w:val="16"/>
        </w:rPr>
        <w:t xml:space="preserve">VENTURE COMMUNISM </w:t>
      </w:r>
      <w:r w:rsidRPr="0003694F">
        <w:rPr>
          <w:rStyle w:val="Emphasis"/>
        </w:rPr>
        <w:t>Venture communism</w:t>
      </w:r>
      <w:r w:rsidRPr="0003694F">
        <w:rPr>
          <w:rStyle w:val="StyleUnderline"/>
        </w:rPr>
        <w:t xml:space="preserve"> </w:t>
      </w:r>
      <w:r w:rsidRPr="0003694F">
        <w:rPr>
          <w:rStyle w:val="Emphasis"/>
        </w:rPr>
        <w:t>provides a structure</w:t>
      </w:r>
      <w:r w:rsidRPr="0003694F">
        <w:rPr>
          <w:rStyle w:val="StyleUnderline"/>
        </w:rPr>
        <w:t xml:space="preserve"> for independent producers to share a common stock of productive assets, </w:t>
      </w:r>
      <w:r w:rsidRPr="0003694F">
        <w:rPr>
          <w:rStyle w:val="Emphasis"/>
        </w:rPr>
        <w:t>allow</w:t>
      </w:r>
      <w:r w:rsidRPr="0003694F">
        <w:rPr>
          <w:rStyle w:val="StyleUnderline"/>
        </w:rPr>
        <w:t xml:space="preserve">ing </w:t>
      </w:r>
      <w:r w:rsidRPr="0003694F">
        <w:rPr>
          <w:rStyle w:val="Emphasis"/>
        </w:rPr>
        <w:t>forms of production</w:t>
      </w:r>
      <w:r w:rsidRPr="0003694F">
        <w:rPr>
          <w:rStyle w:val="StyleUnderline"/>
        </w:rPr>
        <w:t xml:space="preserve"> formerly associated exclusively with the creation of immaterial</w:t>
      </w:r>
      <w:r w:rsidRPr="0003694F">
        <w:rPr>
          <w:sz w:val="16"/>
        </w:rPr>
        <w:t xml:space="preserve"> </w:t>
      </w:r>
      <w:r w:rsidRPr="0003694F">
        <w:rPr>
          <w:rStyle w:val="StyleUnderline"/>
        </w:rPr>
        <w:t>value</w:t>
      </w:r>
      <w:r w:rsidRPr="0003694F">
        <w:rPr>
          <w:sz w:val="16"/>
        </w:rPr>
        <w:t xml:space="preserve">, such as free software, </w:t>
      </w:r>
      <w:r w:rsidRPr="0003694F">
        <w:rPr>
          <w:rStyle w:val="Emphasis"/>
        </w:rPr>
        <w:t>to be extended to the material sphere</w:t>
      </w:r>
      <w:r w:rsidRPr="0003694F">
        <w:rPr>
          <w:rStyle w:val="StyleUnderline"/>
        </w:rPr>
        <w:t xml:space="preserve">. </w:t>
      </w:r>
      <w:r w:rsidRPr="0003694F">
        <w:rPr>
          <w:rStyle w:val="Emphasis"/>
        </w:rPr>
        <w:t>Part of the apparatus</w:t>
      </w:r>
      <w:r w:rsidRPr="0003694F">
        <w:rPr>
          <w:rStyle w:val="StyleUnderline"/>
        </w:rPr>
        <w:t xml:space="preserve"> that allowed the</w:t>
      </w:r>
      <w:r w:rsidRPr="0003694F">
        <w:rPr>
          <w:sz w:val="16"/>
        </w:rPr>
        <w:t xml:space="preserve"> free software </w:t>
      </w:r>
      <w:r w:rsidRPr="0003694F">
        <w:rPr>
          <w:rStyle w:val="StyleUnderline"/>
        </w:rPr>
        <w:t xml:space="preserve">community to grow and spread </w:t>
      </w:r>
      <w:r w:rsidRPr="0003694F">
        <w:rPr>
          <w:rStyle w:val="Emphasis"/>
        </w:rPr>
        <w:t>was the creation of copyleft, a type of license</w:t>
      </w:r>
      <w:r w:rsidRPr="0003694F">
        <w:rPr>
          <w:rStyle w:val="StyleUnderline"/>
        </w:rPr>
        <w:t xml:space="preserve"> </w:t>
      </w:r>
      <w:r w:rsidRPr="0003694F">
        <w:rPr>
          <w:rStyle w:val="Emphasis"/>
        </w:rPr>
        <w:t>that allows for the re-use of the software it covers</w:t>
      </w:r>
      <w:r w:rsidRPr="0003694F">
        <w:rPr>
          <w:rStyle w:val="StyleUnderline"/>
        </w:rPr>
        <w:t xml:space="preserve">, </w:t>
      </w:r>
      <w:r w:rsidRPr="0003694F">
        <w:rPr>
          <w:rStyle w:val="Emphasis"/>
        </w:rPr>
        <w:t xml:space="preserve">so </w:t>
      </w:r>
      <w:r w:rsidRPr="0003694F">
        <w:rPr>
          <w:rStyle w:val="StyleUnderline"/>
        </w:rPr>
        <w:t>long as the derived works are also licensed under compatible terms</w:t>
      </w:r>
      <w:r w:rsidRPr="0003694F">
        <w:rPr>
          <w:sz w:val="16"/>
        </w:rPr>
        <w:t xml:space="preserve">. By releasing software under such licenses, </w:t>
      </w:r>
      <w:r w:rsidRPr="0003694F">
        <w:rPr>
          <w:rStyle w:val="Emphasis"/>
        </w:rPr>
        <w:t>the work becomes a collective stock for all free software developers</w:t>
      </w:r>
      <w:r w:rsidRPr="0003694F">
        <w:rPr>
          <w:sz w:val="16"/>
        </w:rPr>
        <w:t xml:space="preserve">. The core innovation of </w:t>
      </w:r>
      <w:r w:rsidRPr="0003694F">
        <w:rPr>
          <w:rStyle w:val="Emphasis"/>
        </w:rPr>
        <w:t>copyleft</w:t>
      </w:r>
      <w:r w:rsidRPr="0003694F">
        <w:rPr>
          <w:sz w:val="16"/>
        </w:rPr>
        <w:t xml:space="preserve"> was to </w:t>
      </w:r>
      <w:r w:rsidRPr="0003694F">
        <w:rPr>
          <w:rStyle w:val="Emphasis"/>
        </w:rPr>
        <w:t>turn the</w:t>
      </w:r>
      <w:r w:rsidRPr="0003694F">
        <w:rPr>
          <w:rStyle w:val="StyleUnderline"/>
        </w:rPr>
        <w:t xml:space="preserve"> </w:t>
      </w:r>
      <w:r w:rsidRPr="0003694F">
        <w:rPr>
          <w:rStyle w:val="Emphasis"/>
        </w:rPr>
        <w:t>copyright system against itself</w:t>
      </w:r>
      <w:r w:rsidRPr="0003694F">
        <w:rPr>
          <w:sz w:val="16"/>
        </w:rPr>
        <w:t xml:space="preserve">. The chief vehicle of asserting control under copyright is the license a work is released under, which establishes the terms under which others are permitted to use the copyrighted material. </w:t>
      </w:r>
      <w:r w:rsidRPr="0003694F">
        <w:rPr>
          <w:rStyle w:val="StyleUnderline"/>
        </w:rPr>
        <w:t>Copyleft</w:t>
      </w:r>
      <w:r w:rsidRPr="0003694F">
        <w:rPr>
          <w:sz w:val="16"/>
        </w:rPr>
        <w:t xml:space="preserve"> effectively </w:t>
      </w:r>
      <w:r w:rsidRPr="0003694F">
        <w:rPr>
          <w:rStyle w:val="Emphasis"/>
        </w:rPr>
        <w:t>hijacks the existing apparatus that enforces privilege over intellectual assets</w:t>
      </w:r>
      <w:r w:rsidRPr="0003694F">
        <w:rPr>
          <w:rStyle w:val="StyleUnderline"/>
        </w:rPr>
        <w:t xml:space="preserve">, using the authority granted by the copyright license to guarantee access for all, </w:t>
      </w:r>
      <w:r w:rsidRPr="0003694F">
        <w:rPr>
          <w:rStyle w:val="Emphasis"/>
        </w:rPr>
        <w:t>and require that this freedom is passed on</w:t>
      </w:r>
      <w:r w:rsidRPr="0003694F">
        <w:rPr>
          <w:rStyle w:val="StyleUnderline"/>
        </w:rPr>
        <w:t>.</w:t>
      </w:r>
      <w:r w:rsidRPr="0003694F">
        <w:rPr>
          <w:sz w:val="16"/>
        </w:rPr>
        <w:t xml:space="preserve"> This is consistent with copyright laws, and dependent on them, because without copyright and the institutions that protect it, there could be no copyleft. </w:t>
      </w:r>
      <w:r w:rsidRPr="0003694F">
        <w:rPr>
          <w:rStyle w:val="StyleUnderline"/>
        </w:rPr>
        <w:t>Venture communism requires</w:t>
      </w:r>
      <w:r w:rsidRPr="0003694F">
        <w:rPr>
          <w:sz w:val="16"/>
        </w:rPr>
        <w:t xml:space="preserve"> that </w:t>
      </w:r>
      <w:r w:rsidRPr="0003694F">
        <w:rPr>
          <w:rStyle w:val="StyleUnderline"/>
        </w:rPr>
        <w:t>this</w:t>
      </w:r>
      <w:r w:rsidRPr="0003694F">
        <w:rPr>
          <w:sz w:val="16"/>
        </w:rPr>
        <w:t xml:space="preserve"> same </w:t>
      </w:r>
      <w:r w:rsidRPr="0003694F">
        <w:rPr>
          <w:rStyle w:val="StyleUnderline"/>
        </w:rPr>
        <w:t xml:space="preserve">freedom be </w:t>
      </w:r>
      <w:r w:rsidRPr="0003694F">
        <w:rPr>
          <w:rStyle w:val="Emphasis"/>
        </w:rPr>
        <w:t>extended to material productive assets</w:t>
      </w:r>
      <w:r w:rsidRPr="0003694F">
        <w:rPr>
          <w:sz w:val="16"/>
        </w:rPr>
        <w:t xml:space="preserve">. The chief vehicle for asserting control over productive assets is the ﬁrm. Venture communism is therefore </w:t>
      </w:r>
      <w:r w:rsidRPr="0003694F">
        <w:rPr>
          <w:rStyle w:val="StyleUnderline"/>
        </w:rPr>
        <w:t xml:space="preserve">based on a corporate form: the venture commune. Employing a </w:t>
      </w:r>
      <w:r w:rsidRPr="0003694F">
        <w:rPr>
          <w:rStyle w:val="Emphasis"/>
        </w:rPr>
        <w:t>venture commune</w:t>
      </w:r>
      <w:r w:rsidRPr="0003694F">
        <w:rPr>
          <w:rStyle w:val="StyleUnderline"/>
        </w:rPr>
        <w:t xml:space="preserve"> to </w:t>
      </w:r>
      <w:r w:rsidRPr="0003694F">
        <w:rPr>
          <w:rStyle w:val="Emphasis"/>
        </w:rPr>
        <w:t>share material property hijacks</w:t>
      </w:r>
      <w:r w:rsidRPr="0003694F">
        <w:rPr>
          <w:rStyle w:val="StyleUnderline"/>
        </w:rPr>
        <w:t xml:space="preserve"> </w:t>
      </w:r>
      <w:r w:rsidRPr="0003694F">
        <w:rPr>
          <w:rStyle w:val="Emphasis"/>
        </w:rPr>
        <w:t>the existing apparatus that enforces privilege</w:t>
      </w:r>
      <w:r w:rsidRPr="0003694F">
        <w:rPr>
          <w:rStyle w:val="StyleUnderline"/>
        </w:rPr>
        <w:t xml:space="preserve">, to instead protect a common stock of productive assets </w:t>
      </w:r>
      <w:r w:rsidRPr="0003694F">
        <w:rPr>
          <w:sz w:val="16"/>
        </w:rPr>
        <w:t xml:space="preserve">that is </w:t>
      </w:r>
      <w:r w:rsidRPr="0003694F">
        <w:rPr>
          <w:rStyle w:val="StyleUnderline"/>
        </w:rPr>
        <w:t>available</w:t>
      </w:r>
      <w:r w:rsidRPr="0003694F">
        <w:rPr>
          <w:sz w:val="16"/>
        </w:rPr>
        <w:t xml:space="preserve"> for use </w:t>
      </w:r>
      <w:r w:rsidRPr="0003694F">
        <w:rPr>
          <w:rStyle w:val="StyleUnderline"/>
        </w:rPr>
        <w:t>by independent producers</w:t>
      </w:r>
      <w:r w:rsidRPr="0003694F">
        <w:rPr>
          <w:sz w:val="16"/>
        </w:rPr>
        <w:t xml:space="preserve">. Legally, </w:t>
      </w:r>
      <w:r w:rsidRPr="0003694F">
        <w:rPr>
          <w:rStyle w:val="StyleUnderline"/>
        </w:rPr>
        <w:t>a venture commune is a ﬁrm</w:t>
      </w:r>
      <w:r w:rsidRPr="0003694F">
        <w:rPr>
          <w:sz w:val="16"/>
        </w:rPr>
        <w:t xml:space="preserve">, much like the venture capital funds of the capitalist class. </w:t>
      </w:r>
      <w:r w:rsidRPr="0003694F">
        <w:rPr>
          <w:rStyle w:val="StyleUnderline"/>
        </w:rPr>
        <w:t>However</w:t>
      </w:r>
      <w:r w:rsidRPr="0003694F">
        <w:rPr>
          <w:sz w:val="16"/>
        </w:rPr>
        <w:t xml:space="preserve">, the venture commune </w:t>
      </w:r>
      <w:r w:rsidRPr="0003694F">
        <w:rPr>
          <w:rStyle w:val="StyleUnderline"/>
        </w:rPr>
        <w:t xml:space="preserve">has distinct properties that </w:t>
      </w:r>
      <w:r w:rsidRPr="0003694F">
        <w:rPr>
          <w:rStyle w:val="Emphasis"/>
        </w:rPr>
        <w:t>transform it into an effective vehicle for revolutionary workers’ struggle</w:t>
      </w:r>
      <w:r w:rsidRPr="0003694F">
        <w:rPr>
          <w:rStyle w:val="StyleUnderline"/>
        </w:rPr>
        <w:t xml:space="preserve">. The </w:t>
      </w:r>
      <w:r w:rsidRPr="0003694F">
        <w:rPr>
          <w:rStyle w:val="Emphasis"/>
        </w:rPr>
        <w:t>venture</w:t>
      </w:r>
      <w:r w:rsidRPr="0003694F">
        <w:rPr>
          <w:rStyle w:val="StyleUnderline"/>
        </w:rPr>
        <w:t xml:space="preserve"> </w:t>
      </w:r>
      <w:r w:rsidRPr="0003694F">
        <w:rPr>
          <w:rStyle w:val="Emphasis"/>
        </w:rPr>
        <w:t>commune holds ownership of all productive assets</w:t>
      </w:r>
      <w:r w:rsidRPr="0003694F">
        <w:rPr>
          <w:rStyle w:val="StyleUnderline"/>
        </w:rPr>
        <w:t xml:space="preserve"> that make up the common stock employed </w:t>
      </w:r>
      <w:r w:rsidRPr="0003694F">
        <w:rPr>
          <w:rStyle w:val="Emphasis"/>
        </w:rPr>
        <w:t>by a diverse and</w:t>
      </w:r>
      <w:r w:rsidRPr="0003694F">
        <w:rPr>
          <w:rStyle w:val="StyleUnderline"/>
        </w:rPr>
        <w:t xml:space="preserve"> geographically distributed </w:t>
      </w:r>
      <w:r w:rsidRPr="0003694F">
        <w:rPr>
          <w:rStyle w:val="Emphasis"/>
        </w:rPr>
        <w:t>network of collective and independent peer producers</w:t>
      </w:r>
      <w:r w:rsidRPr="0003694F">
        <w:rPr>
          <w:rStyle w:val="StyleUnderline"/>
        </w:rPr>
        <w:t>.</w:t>
      </w:r>
      <w:r w:rsidRPr="0003694F">
        <w:rPr>
          <w:sz w:val="16"/>
        </w:rPr>
        <w:t xml:space="preserve"> The venture commune does not coordinate production; </w:t>
      </w:r>
      <w:r w:rsidRPr="0003694F">
        <w:rPr>
          <w:rStyle w:val="Emphasis"/>
        </w:rPr>
        <w:t>a community of peer producers</w:t>
      </w:r>
      <w:r w:rsidRPr="0003694F">
        <w:rPr>
          <w:rStyle w:val="StyleUnderline"/>
        </w:rPr>
        <w:t xml:space="preserve"> </w:t>
      </w:r>
      <w:r w:rsidRPr="0003694F">
        <w:rPr>
          <w:rStyle w:val="Emphasis"/>
        </w:rPr>
        <w:t xml:space="preserve">produce according to their own needs and desires. </w:t>
      </w:r>
      <w:r w:rsidRPr="0003694F">
        <w:rPr>
          <w:sz w:val="16"/>
        </w:rPr>
        <w:t xml:space="preserve">The role of the </w:t>
      </w:r>
      <w:r w:rsidRPr="0003694F">
        <w:rPr>
          <w:rStyle w:val="StyleUnderline"/>
        </w:rPr>
        <w:t>commune</w:t>
      </w:r>
      <w:r w:rsidRPr="0003694F">
        <w:rPr>
          <w:sz w:val="16"/>
        </w:rPr>
        <w:t xml:space="preserve"> is only to </w:t>
      </w:r>
      <w:r w:rsidRPr="0003694F">
        <w:rPr>
          <w:rStyle w:val="Emphasis"/>
        </w:rPr>
        <w:t>manage the common stock, making property</w:t>
      </w:r>
      <w:r w:rsidRPr="0003694F">
        <w:rPr>
          <w:rStyle w:val="StyleUnderline"/>
        </w:rPr>
        <w:t xml:space="preserve">, such as the </w:t>
      </w:r>
      <w:r w:rsidRPr="0003694F">
        <w:rPr>
          <w:rStyle w:val="Emphasis"/>
        </w:rPr>
        <w:t>housing and tools they require</w:t>
      </w:r>
      <w:r w:rsidRPr="0003694F">
        <w:rPr>
          <w:rStyle w:val="StyleUnderline"/>
        </w:rPr>
        <w:t>, available to the peer producers</w:t>
      </w:r>
      <w:r w:rsidRPr="0003694F">
        <w:rPr>
          <w:sz w:val="16"/>
        </w:rPr>
        <w:t xml:space="preserve">. The </w:t>
      </w:r>
      <w:r w:rsidRPr="0003694F">
        <w:rPr>
          <w:rStyle w:val="Emphasis"/>
        </w:rPr>
        <w:t xml:space="preserve">venture commune is the federation of workers’ </w:t>
      </w:r>
      <w:r w:rsidRPr="0003694F">
        <w:rPr>
          <w:sz w:val="16"/>
        </w:rPr>
        <w:t xml:space="preserve">collectives and individual workers, and is itself </w:t>
      </w:r>
      <w:r w:rsidRPr="0003694F">
        <w:rPr>
          <w:rStyle w:val="Emphasis"/>
        </w:rPr>
        <w:t>owned by</w:t>
      </w:r>
      <w:r w:rsidRPr="0003694F">
        <w:rPr>
          <w:rStyle w:val="StyleUnderline"/>
        </w:rPr>
        <w:t xml:space="preserve"> </w:t>
      </w:r>
      <w:r w:rsidRPr="0003694F">
        <w:rPr>
          <w:sz w:val="16"/>
        </w:rPr>
        <w:t xml:space="preserve">each of them, with </w:t>
      </w:r>
      <w:r w:rsidRPr="0003694F">
        <w:rPr>
          <w:rStyle w:val="Emphasis"/>
        </w:rPr>
        <w:t>each member</w:t>
      </w:r>
      <w:r w:rsidRPr="0003694F">
        <w:rPr>
          <w:sz w:val="16"/>
        </w:rPr>
        <w:t xml:space="preserve"> having only one share. In the case that workers are working in a collective or co-operative, ownership is held individually, by the separate people that make up the collective or co-operative. </w:t>
      </w:r>
      <w:r w:rsidRPr="0003694F">
        <w:rPr>
          <w:rStyle w:val="Emphasis"/>
        </w:rPr>
        <w:t>Ownership</w:t>
      </w:r>
      <w:r w:rsidRPr="0003694F">
        <w:rPr>
          <w:sz w:val="16"/>
        </w:rPr>
        <w:t xml:space="preserve"> in a venture commune </w:t>
      </w:r>
      <w:r w:rsidRPr="0003694F">
        <w:rPr>
          <w:rStyle w:val="Emphasis"/>
        </w:rPr>
        <w:t>can only be acquired by contributions of labor</w:t>
      </w:r>
      <w:r w:rsidRPr="0003694F">
        <w:rPr>
          <w:rStyle w:val="StyleUnderline"/>
        </w:rPr>
        <w:t>, not property</w:t>
      </w:r>
      <w:r w:rsidRPr="0003694F">
        <w:rPr>
          <w:sz w:val="16"/>
        </w:rPr>
        <w:t xml:space="preserve">. Only by working is a share in the commune earned, not by contributing land, capital or even money; only labor. </w:t>
      </w:r>
      <w:r w:rsidRPr="0003694F">
        <w:rPr>
          <w:rStyle w:val="Emphasis"/>
        </w:rPr>
        <w:t>Property is</w:t>
      </w:r>
      <w:r w:rsidRPr="0003694F">
        <w:rPr>
          <w:rStyle w:val="StyleUnderline"/>
        </w:rPr>
        <w:t xml:space="preserve"> always </w:t>
      </w:r>
      <w:r w:rsidRPr="0003694F">
        <w:rPr>
          <w:rStyle w:val="Emphasis"/>
        </w:rPr>
        <w:t>held in common by all the members</w:t>
      </w:r>
      <w:r w:rsidRPr="0003694F">
        <w:rPr>
          <w:rStyle w:val="StyleUnderline"/>
        </w:rPr>
        <w:t xml:space="preserve"> </w:t>
      </w:r>
      <w:r w:rsidRPr="0003694F">
        <w:rPr>
          <w:sz w:val="16"/>
        </w:rPr>
        <w:t xml:space="preserve">of the commune, with the venture commune equally owned by all its members. Thus, </w:t>
      </w:r>
      <w:r w:rsidRPr="0003694F">
        <w:rPr>
          <w:rStyle w:val="StyleUnderline"/>
        </w:rPr>
        <w:t xml:space="preserve">each member may </w:t>
      </w:r>
      <w:r w:rsidRPr="0003694F">
        <w:rPr>
          <w:rStyle w:val="Emphasis"/>
        </w:rPr>
        <w:t>never accumulate a disproportionate share</w:t>
      </w:r>
      <w:r w:rsidRPr="0003694F">
        <w:rPr>
          <w:sz w:val="16"/>
        </w:rPr>
        <w:t xml:space="preserve"> of the proceeds of property. </w:t>
      </w:r>
      <w:r w:rsidRPr="0003694F">
        <w:rPr>
          <w:rStyle w:val="StyleUnderline"/>
        </w:rPr>
        <w:t xml:space="preserve">Property can </w:t>
      </w:r>
      <w:r w:rsidRPr="0003694F">
        <w:rPr>
          <w:rStyle w:val="Emphasis"/>
        </w:rPr>
        <w:t>never be concentrated in fewer</w:t>
      </w:r>
      <w:r w:rsidRPr="0003694F">
        <w:rPr>
          <w:rStyle w:val="StyleUnderline"/>
        </w:rPr>
        <w:t xml:space="preserve"> and fewer </w:t>
      </w:r>
      <w:r w:rsidRPr="0003694F">
        <w:rPr>
          <w:rStyle w:val="Emphasis"/>
        </w:rPr>
        <w:t>hands</w:t>
      </w:r>
      <w:r w:rsidRPr="0003694F">
        <w:rPr>
          <w:rStyle w:val="StyleUnderline"/>
        </w:rPr>
        <w:t xml:space="preserve">. </w:t>
      </w:r>
      <w:r w:rsidRPr="0003694F">
        <w:rPr>
          <w:sz w:val="16"/>
        </w:rPr>
        <w:t xml:space="preserve">The function of the </w:t>
      </w:r>
      <w:r w:rsidRPr="0003694F">
        <w:rPr>
          <w:rStyle w:val="Emphasis"/>
        </w:rPr>
        <w:t>venture commune</w:t>
      </w:r>
      <w:r w:rsidRPr="0003694F">
        <w:rPr>
          <w:sz w:val="16"/>
        </w:rPr>
        <w:t xml:space="preserve"> is to </w:t>
      </w:r>
      <w:r w:rsidRPr="0003694F">
        <w:rPr>
          <w:rStyle w:val="Emphasis"/>
        </w:rPr>
        <w:t>acquire material</w:t>
      </w:r>
      <w:r w:rsidRPr="0003694F">
        <w:rPr>
          <w:rStyle w:val="StyleUnderline"/>
        </w:rPr>
        <w:t xml:space="preserve"> assets that members </w:t>
      </w:r>
      <w:r w:rsidRPr="0003694F">
        <w:rPr>
          <w:rStyle w:val="Emphasis"/>
        </w:rPr>
        <w:t>need for living and working</w:t>
      </w:r>
      <w:r w:rsidRPr="0003694F">
        <w:rPr>
          <w:sz w:val="16"/>
        </w:rPr>
        <w:t xml:space="preserve">, such as equipment and tools, </w:t>
      </w:r>
      <w:r w:rsidRPr="0003694F">
        <w:rPr>
          <w:rStyle w:val="Emphasis"/>
        </w:rPr>
        <w:t>and allocate them to its members</w:t>
      </w:r>
      <w:r w:rsidRPr="0003694F">
        <w:rPr>
          <w:sz w:val="16"/>
        </w:rPr>
        <w:t xml:space="preserve">. The commune acquires this property when requested to do so by a member of the commune. The members interested in having this property offer a rental agreement to the commune, giving the terms they wish to have for possession of this property. </w:t>
      </w:r>
      <w:r w:rsidRPr="0003694F">
        <w:rPr>
          <w:rStyle w:val="StyleUnderline"/>
        </w:rPr>
        <w:t>The commune issues a series of bonds to raise the funds required to acquire the property</w:t>
      </w:r>
      <w:r w:rsidRPr="0003694F">
        <w:rPr>
          <w:sz w:val="16"/>
        </w:rPr>
        <w:t xml:space="preserve">, which then becomes collateral for the bondholders. The rental agreement is offered as a guarantee that the funds will be available to redeem the bonds. Should this guarantee not be met, the property can be liquidated with the proceeds going to the bondholders. This series of bonds are sold in a public auction setting. If the bond sale clears, the commune acquires the property, and the rental agreement is executed transferring possession to the renter. </w:t>
      </w:r>
      <w:r w:rsidRPr="0003694F">
        <w:rPr>
          <w:rStyle w:val="StyleUnderline"/>
        </w:rPr>
        <w:t xml:space="preserve">The property returns to the commune whenever those renting it no longer require it, </w:t>
      </w:r>
      <w:r w:rsidRPr="0003694F">
        <w:rPr>
          <w:rStyle w:val="StyleUnderline"/>
        </w:rPr>
        <w:lastRenderedPageBreak/>
        <w:t>or</w:t>
      </w:r>
      <w:r w:rsidRPr="0003694F">
        <w:rPr>
          <w:sz w:val="16"/>
        </w:rPr>
        <w:t xml:space="preserve"> are unable to meet the agreed terms, at which point the commune offers it once again at auction to its members, who bid on new rental terms. </w:t>
      </w:r>
      <w:r w:rsidRPr="0003694F">
        <w:rPr>
          <w:rStyle w:val="StyleUnderline"/>
        </w:rPr>
        <w:t xml:space="preserve">If there is no more demand for the asset it is liquidated. After the bonds that were issued to acquire an asset are fully redeemed, it becomes fully owned by the commune. </w:t>
      </w:r>
      <w:r w:rsidRPr="0003694F">
        <w:rPr>
          <w:sz w:val="16"/>
        </w:rPr>
        <w:t xml:space="preserve">The </w:t>
      </w:r>
      <w:r w:rsidRPr="0003694F">
        <w:rPr>
          <w:rStyle w:val="StyleUnderline"/>
        </w:rPr>
        <w:t>remaining rental income the property earns is</w:t>
      </w:r>
      <w:r w:rsidRPr="0003694F">
        <w:rPr>
          <w:sz w:val="16"/>
        </w:rPr>
        <w:t xml:space="preserve"> from </w:t>
      </w:r>
      <w:r w:rsidRPr="0003694F">
        <w:rPr>
          <w:rStyle w:val="StyleUnderline"/>
        </w:rPr>
        <w:t>then on divided up equally among all members</w:t>
      </w:r>
      <w:r w:rsidRPr="0003694F">
        <w:rPr>
          <w:sz w:val="16"/>
        </w:rPr>
        <w:t xml:space="preserve"> of the commune and paid out to them. Proceeds from liquidated property are likewise divided. Because all the rent collected from property rental is divided up evenly among the members of the commune, those </w:t>
      </w:r>
      <w:r w:rsidRPr="0003694F">
        <w:rPr>
          <w:rStyle w:val="StyleUnderline"/>
        </w:rPr>
        <w:t>members who pay rent for property that is equal to the amount they would receive in return essentially get to use an equal share of the collectively owned property for free</w:t>
      </w:r>
      <w:r w:rsidRPr="0003694F">
        <w:rPr>
          <w:sz w:val="16"/>
        </w:rPr>
        <w:t xml:space="preserve">. What they pay in rent for the property is equal to the rent they receive back as a member of the commune. Members renting more than their per-capita share of the collective property will pay more, and presumably be choosing to pay because they are employing the property as a productive asset, and thus earning enough to pay. Conversely, members using less than their per-capita share receive more in payment than they pay in rent, thus being rewarded for not hoarding property. </w:t>
      </w:r>
      <w:r w:rsidRPr="0003694F">
        <w:rPr>
          <w:rStyle w:val="Emphasis"/>
        </w:rPr>
        <w:t>The main activities of</w:t>
      </w:r>
      <w:r w:rsidRPr="0003694F">
        <w:rPr>
          <w:rStyle w:val="StyleUnderline"/>
        </w:rPr>
        <w:t xml:space="preserve"> the </w:t>
      </w:r>
      <w:r w:rsidRPr="0003694F">
        <w:rPr>
          <w:rStyle w:val="Emphasis"/>
        </w:rPr>
        <w:t>venture commune,</w:t>
      </w:r>
      <w:r w:rsidRPr="0003694F">
        <w:rPr>
          <w:rStyle w:val="StyleUnderline"/>
        </w:rPr>
        <w:t xml:space="preserve"> managing bonds and rental agreements, </w:t>
      </w:r>
      <w:r w:rsidRPr="0003694F">
        <w:rPr>
          <w:rStyle w:val="Emphasis"/>
        </w:rPr>
        <w:t>do not impose a high level of coordination and</w:t>
      </w:r>
      <w:r w:rsidRPr="0003694F">
        <w:rPr>
          <w:rStyle w:val="StyleUnderline"/>
        </w:rPr>
        <w:t xml:space="preserve">, just like the computer networks that manage the allocation of immaterial goods, are activities that </w:t>
      </w:r>
      <w:r w:rsidRPr="0003694F">
        <w:rPr>
          <w:rStyle w:val="Emphasis"/>
        </w:rPr>
        <w:t>are</w:t>
      </w:r>
      <w:r w:rsidRPr="0003694F">
        <w:rPr>
          <w:rStyle w:val="StyleUnderline"/>
        </w:rPr>
        <w:t xml:space="preserve"> </w:t>
      </w:r>
      <w:r w:rsidRPr="0003694F">
        <w:rPr>
          <w:rStyle w:val="Emphasis"/>
        </w:rPr>
        <w:t>well suited for computerized automation. Many venture communes could exist</w:t>
      </w:r>
      <w:r w:rsidRPr="0003694F">
        <w:rPr>
          <w:sz w:val="16"/>
        </w:rPr>
        <w:t xml:space="preserve">, and as they become interrelated, </w:t>
      </w:r>
      <w:r w:rsidRPr="0003694F">
        <w:rPr>
          <w:rStyle w:val="Emphasis"/>
        </w:rPr>
        <w:t>merge together forming larger, and more stable and sustainable communities of commons-based producers</w:t>
      </w:r>
      <w:r w:rsidRPr="0003694F">
        <w:rPr>
          <w:sz w:val="16"/>
        </w:rPr>
        <w:t xml:space="preserve">. </w:t>
      </w:r>
      <w:r w:rsidRPr="0003694F">
        <w:rPr>
          <w:rStyle w:val="StyleUnderline"/>
        </w:rPr>
        <w:t>Any change that can produce a more equitable society is dependent on a prior change in the mode of production</w:t>
      </w:r>
      <w:r w:rsidRPr="0003694F">
        <w:rPr>
          <w:sz w:val="16"/>
        </w:rPr>
        <w:t xml:space="preserve"> that increases the share of wealth retained by the worker. </w:t>
      </w:r>
      <w:r w:rsidRPr="0003694F">
        <w:rPr>
          <w:rStyle w:val="Emphasis"/>
        </w:rPr>
        <w:t xml:space="preserve">The change in </w:t>
      </w:r>
      <w:r w:rsidRPr="0003694F">
        <w:rPr>
          <w:rStyle w:val="StyleUnderline"/>
        </w:rPr>
        <w:t xml:space="preserve">the </w:t>
      </w:r>
      <w:r w:rsidRPr="0003694F">
        <w:rPr>
          <w:rStyle w:val="Emphasis"/>
        </w:rPr>
        <w:t>mode of production</w:t>
      </w:r>
      <w:r w:rsidRPr="0003694F">
        <w:rPr>
          <w:rStyle w:val="StyleUnderline"/>
        </w:rPr>
        <w:t xml:space="preserve"> must </w:t>
      </w:r>
      <w:r w:rsidRPr="0003694F">
        <w:rPr>
          <w:rStyle w:val="Emphasis"/>
        </w:rPr>
        <w:t>come ﬁrst</w:t>
      </w:r>
      <w:r w:rsidRPr="0003694F">
        <w:rPr>
          <w:sz w:val="16"/>
        </w:rPr>
        <w:t xml:space="preserve">. This change </w:t>
      </w:r>
      <w:r w:rsidRPr="0003694F">
        <w:rPr>
          <w:rStyle w:val="Emphasis"/>
        </w:rPr>
        <w:t>cannot be achieved politically</w:t>
      </w:r>
      <w:r w:rsidRPr="0003694F">
        <w:rPr>
          <w:rStyle w:val="StyleUnderline"/>
        </w:rPr>
        <w:t>,</w:t>
      </w:r>
      <w:r w:rsidRPr="0003694F">
        <w:rPr>
          <w:sz w:val="16"/>
        </w:rPr>
        <w:t xml:space="preserve"> not </w:t>
      </w:r>
      <w:r w:rsidRPr="0003694F">
        <w:rPr>
          <w:rStyle w:val="StyleUnderline"/>
        </w:rPr>
        <w:t>by vote,</w:t>
      </w:r>
      <w:r w:rsidRPr="0003694F">
        <w:rPr>
          <w:sz w:val="16"/>
        </w:rPr>
        <w:t xml:space="preserve"> or </w:t>
      </w:r>
      <w:r w:rsidRPr="0003694F">
        <w:rPr>
          <w:rStyle w:val="StyleUnderline"/>
        </w:rPr>
        <w:t>by lobby,</w:t>
      </w:r>
      <w:r w:rsidRPr="0003694F">
        <w:rPr>
          <w:sz w:val="16"/>
        </w:rPr>
        <w:t xml:space="preserve"> or by advocacy, or by revolutionary violence, </w:t>
      </w:r>
      <w:r w:rsidRPr="0003694F">
        <w:rPr>
          <w:rStyle w:val="Emphasis"/>
        </w:rPr>
        <w:t>not as long as the owners of property have more wealth</w:t>
      </w:r>
      <w:r w:rsidRPr="0003694F">
        <w:rPr>
          <w:rStyle w:val="StyleUnderline"/>
        </w:rPr>
        <w:t xml:space="preserve"> </w:t>
      </w:r>
      <w:r w:rsidRPr="0003694F">
        <w:rPr>
          <w:rStyle w:val="Emphasis"/>
        </w:rPr>
        <w:t>to</w:t>
      </w:r>
      <w:r w:rsidRPr="0003694F">
        <w:rPr>
          <w:sz w:val="16"/>
        </w:rPr>
        <w:t xml:space="preserve"> apply to </w:t>
      </w:r>
      <w:r w:rsidRPr="0003694F">
        <w:rPr>
          <w:rStyle w:val="StyleUnderline"/>
        </w:rPr>
        <w:t>prevent</w:t>
      </w:r>
      <w:r w:rsidRPr="0003694F">
        <w:rPr>
          <w:sz w:val="16"/>
        </w:rPr>
        <w:t xml:space="preserve"> any </w:t>
      </w:r>
      <w:r w:rsidRPr="0003694F">
        <w:rPr>
          <w:rStyle w:val="StyleUnderline"/>
        </w:rPr>
        <w:t>change</w:t>
      </w:r>
      <w:r w:rsidRPr="0003694F">
        <w:rPr>
          <w:sz w:val="16"/>
        </w:rPr>
        <w:t xml:space="preserve"> by funding their own candidates, their own lobbyists, their own advocates, and ultimately, </w:t>
      </w:r>
      <w:r w:rsidRPr="0003694F">
        <w:rPr>
          <w:rStyle w:val="Emphasis"/>
        </w:rPr>
        <w:t>develop</w:t>
      </w:r>
      <w:r w:rsidRPr="0003694F">
        <w:rPr>
          <w:rStyle w:val="StyleUnderline"/>
        </w:rPr>
        <w:t>ing a</w:t>
      </w:r>
      <w:r w:rsidRPr="0003694F">
        <w:rPr>
          <w:sz w:val="16"/>
        </w:rPr>
        <w:t xml:space="preserve"> greater </w:t>
      </w:r>
      <w:r w:rsidRPr="0003694F">
        <w:rPr>
          <w:rStyle w:val="Emphasis"/>
        </w:rPr>
        <w:t>capacity for counter-revolutionary violence</w:t>
      </w:r>
      <w:r w:rsidRPr="0003694F">
        <w:rPr>
          <w:sz w:val="16"/>
        </w:rPr>
        <w:t xml:space="preserve">. Society cannot be changed by a strike, not as long as owners of property have more accumulated wealth to sustain themselves during production interruptions. Not even collective bargaining can work, for so long as the owners of property own the product, they set the price of the product and thus any gains in wages are lost to rising prices. </w:t>
      </w:r>
      <w:r w:rsidRPr="0003694F">
        <w:rPr>
          <w:rStyle w:val="Emphasis"/>
        </w:rPr>
        <w:t>Venture communism</w:t>
      </w:r>
      <w:r w:rsidRPr="0003694F">
        <w:rPr>
          <w:sz w:val="16"/>
        </w:rPr>
        <w:t xml:space="preserve"> should not be understood as a proposal for a new kind of society. It </w:t>
      </w:r>
      <w:r w:rsidRPr="0003694F">
        <w:rPr>
          <w:rStyle w:val="Emphasis"/>
        </w:rPr>
        <w:t>is an organizational form</w:t>
      </w:r>
      <w:r w:rsidRPr="0003694F">
        <w:rPr>
          <w:rStyle w:val="StyleUnderline"/>
        </w:rPr>
        <w:t xml:space="preserve"> with </w:t>
      </w:r>
      <w:r w:rsidRPr="0003694F">
        <w:rPr>
          <w:rStyle w:val="Emphasis"/>
        </w:rPr>
        <w:t>which</w:t>
      </w:r>
      <w:r w:rsidRPr="0003694F">
        <w:rPr>
          <w:rStyle w:val="StyleUnderline"/>
        </w:rPr>
        <w:t xml:space="preserve"> to </w:t>
      </w:r>
      <w:r w:rsidRPr="0003694F">
        <w:rPr>
          <w:rStyle w:val="Emphasis"/>
        </w:rPr>
        <w:t>engage in social struggle</w:t>
      </w:r>
      <w:r w:rsidRPr="0003694F">
        <w:rPr>
          <w:rStyle w:val="StyleUnderline"/>
        </w:rPr>
        <w:t>. Venture communes</w:t>
      </w:r>
      <w:r w:rsidRPr="0003694F">
        <w:rPr>
          <w:sz w:val="16"/>
        </w:rPr>
        <w:t xml:space="preserve"> are not intended to replace labor unions, political parties, NGOs and other potential vehicles of class conﬂict, but to </w:t>
      </w:r>
      <w:r w:rsidRPr="0003694F">
        <w:rPr>
          <w:rStyle w:val="StyleUnderline"/>
        </w:rPr>
        <w:t xml:space="preserve">compliment them, to </w:t>
      </w:r>
      <w:r w:rsidRPr="0003694F">
        <w:rPr>
          <w:rStyle w:val="Emphasis"/>
        </w:rPr>
        <w:t>tilt</w:t>
      </w:r>
      <w:r w:rsidRPr="0003694F">
        <w:rPr>
          <w:rStyle w:val="StyleUnderline"/>
        </w:rPr>
        <w:t xml:space="preserve"> </w:t>
      </w:r>
      <w:r w:rsidRPr="0003694F">
        <w:rPr>
          <w:rStyle w:val="Emphasis"/>
        </w:rPr>
        <w:t>the econ</w:t>
      </w:r>
      <w:r w:rsidRPr="0003694F">
        <w:rPr>
          <w:rStyle w:val="StyleUnderline"/>
        </w:rPr>
        <w:t xml:space="preserve">omic </w:t>
      </w:r>
      <w:r w:rsidRPr="0003694F">
        <w:rPr>
          <w:rStyle w:val="Emphasis"/>
        </w:rPr>
        <w:t>balance of power in favor of the</w:t>
      </w:r>
      <w:r w:rsidRPr="0003694F">
        <w:rPr>
          <w:rStyle w:val="StyleUnderline"/>
        </w:rPr>
        <w:t xml:space="preserve"> </w:t>
      </w:r>
      <w:r w:rsidRPr="0003694F">
        <w:rPr>
          <w:sz w:val="16"/>
        </w:rPr>
        <w:t xml:space="preserve">representatives of </w:t>
      </w:r>
      <w:r w:rsidRPr="0003694F">
        <w:rPr>
          <w:rStyle w:val="Emphasis"/>
        </w:rPr>
        <w:t>workers’</w:t>
      </w:r>
      <w:r w:rsidRPr="0003694F">
        <w:rPr>
          <w:rStyle w:val="StyleUnderline"/>
        </w:rPr>
        <w:t xml:space="preserve"> class interest. </w:t>
      </w:r>
      <w:r w:rsidRPr="0003694F">
        <w:rPr>
          <w:rStyle w:val="Emphasis"/>
        </w:rPr>
        <w:t xml:space="preserve">Without venture communism, </w:t>
      </w:r>
      <w:r w:rsidRPr="0003694F">
        <w:rPr>
          <w:rStyle w:val="Emphasis"/>
          <w:b w:val="0"/>
          <w:bCs/>
        </w:rPr>
        <w:t>these</w:t>
      </w:r>
      <w:r w:rsidRPr="0003694F">
        <w:rPr>
          <w:rStyle w:val="StyleUnderline"/>
        </w:rPr>
        <w:t xml:space="preserve"> </w:t>
      </w:r>
      <w:r w:rsidRPr="0003694F">
        <w:rPr>
          <w:rStyle w:val="Emphasis"/>
        </w:rPr>
        <w:t>other organized forms</w:t>
      </w:r>
      <w:r w:rsidRPr="0003694F">
        <w:rPr>
          <w:rStyle w:val="StyleUnderline"/>
        </w:rPr>
        <w:t xml:space="preserve"> are always forced to work against opposition with much deeper pockets, and </w:t>
      </w:r>
      <w:r w:rsidRPr="0003694F">
        <w:rPr>
          <w:rStyle w:val="Emphasis"/>
        </w:rPr>
        <w:t>are</w:t>
      </w:r>
      <w:r w:rsidRPr="0003694F">
        <w:rPr>
          <w:rStyle w:val="StyleUnderline"/>
        </w:rPr>
        <w:t xml:space="preserve"> thus </w:t>
      </w:r>
      <w:r w:rsidRPr="0003694F">
        <w:rPr>
          <w:rStyle w:val="Emphasis"/>
        </w:rPr>
        <w:t>doomed to endless co-option</w:t>
      </w:r>
      <w:r w:rsidRPr="0003694F">
        <w:rPr>
          <w:rStyle w:val="StyleUnderline"/>
        </w:rPr>
        <w:t xml:space="preserve">, failure and retreat. </w:t>
      </w:r>
      <w:r w:rsidRPr="0003694F">
        <w:rPr>
          <w:rStyle w:val="Emphasis"/>
        </w:rPr>
        <w:t>The only way is to stop applying our labor to property owned by non-producers and instead form a common stock of productive assets. Venture communism is taking control of our own productive process</w:t>
      </w:r>
      <w:r w:rsidRPr="0003694F">
        <w:rPr>
          <w:sz w:val="16"/>
        </w:rPr>
        <w:t xml:space="preserve">, retaining the entire product of our labor, forming our own capital, and expanding until we have collectively accumulated enough wealth to achieve a greater social inﬂuence than those that defend exploitation. </w:t>
      </w:r>
      <w:r w:rsidRPr="0003694F">
        <w:rPr>
          <w:rStyle w:val="StyleUnderline"/>
        </w:rPr>
        <w:t xml:space="preserve">This new economic balance allows for change that is far greater </w:t>
      </w:r>
      <w:r w:rsidRPr="0003694F">
        <w:rPr>
          <w:sz w:val="16"/>
        </w:rPr>
        <w:t xml:space="preserve">than the modest goals of venture communism. A truly free society would have no need for copyleft, or venture communism; </w:t>
      </w:r>
      <w:r w:rsidRPr="0003694F">
        <w:rPr>
          <w:rStyle w:val="Emphasis"/>
        </w:rPr>
        <w:t>these are</w:t>
      </w:r>
      <w:r w:rsidRPr="0003694F">
        <w:rPr>
          <w:sz w:val="16"/>
        </w:rPr>
        <w:t xml:space="preserve"> only </w:t>
      </w:r>
      <w:r w:rsidRPr="0003694F">
        <w:rPr>
          <w:rStyle w:val="Emphasis"/>
        </w:rPr>
        <w:t>practices</w:t>
      </w:r>
      <w:r w:rsidRPr="0003694F">
        <w:rPr>
          <w:rStyle w:val="StyleUnderline"/>
        </w:rPr>
        <w:t xml:space="preserve"> around </w:t>
      </w:r>
      <w:r w:rsidRPr="0003694F">
        <w:rPr>
          <w:rStyle w:val="Emphasis"/>
        </w:rPr>
        <w:t>which workers can unite towards the realization of their historic role of building a classless society,</w:t>
      </w:r>
      <w:r w:rsidRPr="0003694F">
        <w:rPr>
          <w:rStyle w:val="StyleUnderline"/>
        </w:rPr>
        <w:t xml:space="preserve"> a society of equals</w:t>
      </w:r>
      <w:r w:rsidRPr="0003694F">
        <w:rPr>
          <w:sz w:val="16"/>
        </w:rPr>
        <w:t>. WORKERS OF THE WORLD UNITE! YOU HAVE NOTHING TO LOSE BUT YOUR CHAINS. YOU HAVE A WORLD TO WIN.</w:t>
      </w:r>
    </w:p>
    <w:p w14:paraId="4036C194" w14:textId="77777777" w:rsidR="00AB15C8" w:rsidRPr="0003694F" w:rsidRDefault="00AB15C8" w:rsidP="00AB15C8">
      <w:pPr>
        <w:pStyle w:val="Heading4"/>
        <w:rPr>
          <w:rFonts w:cs="Calibri"/>
        </w:rPr>
      </w:pPr>
      <w:r w:rsidRPr="0003694F">
        <w:rPr>
          <w:rFonts w:cs="Calibri"/>
        </w:rPr>
        <w:t xml:space="preserve">[Robinson 18] mode of production determines the social relations – the capitalistic mode is an inherently unsustainable and expansionary one – causes extinction via overaccumulation, environmental degradation, and mass social crisis </w:t>
      </w:r>
    </w:p>
    <w:p w14:paraId="0FAD2AD4" w14:textId="77777777" w:rsidR="00AB15C8" w:rsidRPr="0003694F" w:rsidRDefault="00AB15C8" w:rsidP="00AB15C8">
      <w:pPr>
        <w:shd w:val="clear" w:color="auto" w:fill="FFFFFF"/>
        <w:spacing w:line="235" w:lineRule="atLeast"/>
        <w:rPr>
          <w:rFonts w:eastAsia="Times New Roman"/>
          <w:color w:val="222222"/>
        </w:rPr>
      </w:pPr>
      <w:r w:rsidRPr="0003694F">
        <w:rPr>
          <w:rStyle w:val="Style13ptBold"/>
        </w:rPr>
        <w:t>Robinson 18</w:t>
      </w:r>
      <w:r w:rsidRPr="0003694F">
        <w:rPr>
          <w:rFonts w:eastAsia="Times New Roman"/>
          <w:color w:val="222222"/>
        </w:rPr>
        <w:t> </w:t>
      </w:r>
      <w:r w:rsidRPr="0003694F">
        <w:t>[William I, professor of sociology, global studies and Latin American studies at the University of California at Santa Barbara. 2018. “Accumulation Crisis and Global Police State.”</w:t>
      </w:r>
      <w:hyperlink r:id="rId10" w:tgtFrame="_blank" w:history="1">
        <w:r w:rsidRPr="0003694F">
          <w:rPr>
            <w:rStyle w:val="Hyperlink"/>
          </w:rPr>
          <w:t>http://revolutionary-socialism.com/en/accumulation-crisis-and-global-police-state/</w:t>
        </w:r>
      </w:hyperlink>
      <w:r w:rsidRPr="0003694F">
        <w:t>] JCH-PF, recut by PW</w:t>
      </w:r>
    </w:p>
    <w:p w14:paraId="0150B540" w14:textId="77777777" w:rsidR="00AB15C8" w:rsidRPr="001D0AE4" w:rsidRDefault="00AB15C8" w:rsidP="00AB15C8">
      <w:pPr>
        <w:rPr>
          <w:rStyle w:val="StyleUnderline"/>
        </w:rPr>
      </w:pPr>
      <w:r w:rsidRPr="0003694F">
        <w:rPr>
          <w:rStyle w:val="StyleUnderline"/>
        </w:rPr>
        <w:lastRenderedPageBreak/>
        <w:t>Each major episode of crisis in the world capitalist system has presented the </w:t>
      </w:r>
      <w:r w:rsidRPr="0003694F">
        <w:rPr>
          <w:rStyle w:val="Emphasis"/>
        </w:rPr>
        <w:t>potential for systemic change</w:t>
      </w:r>
      <w:r w:rsidRPr="0003694F">
        <w:rPr>
          <w:rStyle w:val="StyleUnderline"/>
        </w:rPr>
        <w:t>. Each has involved the breakdown of state legitimacy, </w:t>
      </w:r>
      <w:r w:rsidRPr="0003694F">
        <w:rPr>
          <w:rStyle w:val="Emphasis"/>
        </w:rPr>
        <w:t>escalating class and social struggles</w:t>
      </w:r>
      <w:r w:rsidRPr="0003694F">
        <w:rPr>
          <w:rStyle w:val="StyleUnderline"/>
        </w:rPr>
        <w:t>, and </w:t>
      </w:r>
      <w:r w:rsidRPr="0003694F">
        <w:rPr>
          <w:rStyle w:val="Emphasis"/>
        </w:rPr>
        <w:t>military conflicts</w:t>
      </w:r>
      <w:r w:rsidRPr="0003694F">
        <w:rPr>
          <w:rStyle w:val="StyleUnderline"/>
        </w:rPr>
        <w:t>, leading to a restructuring of the system, including new institutional arrangements, class relations, and accumulation activities that eventually result in a </w:t>
      </w:r>
      <w:r w:rsidRPr="0003694F">
        <w:rPr>
          <w:rStyle w:val="Emphasis"/>
        </w:rPr>
        <w:t>restabilization</w:t>
      </w:r>
      <w:r w:rsidRPr="0003694F">
        <w:rPr>
          <w:rStyle w:val="StyleUnderline"/>
        </w:rPr>
        <w:t xml:space="preserve"> of the system and </w:t>
      </w:r>
      <w:r w:rsidRPr="0003694F">
        <w:rPr>
          <w:rStyle w:val="Emphasis"/>
        </w:rPr>
        <w:t>renewed capitalist expansion</w:t>
      </w:r>
      <w:r w:rsidRPr="0003694F">
        <w:rPr>
          <w:sz w:val="16"/>
        </w:rPr>
        <w:t>. The current crisis shares aspects of earlier system-wide structural crises, such as of the 1880s, the 1930s or the 1970s. But there are six interrelated dimensions to the current crisis that I believe sets it apart from these earlier ones and suggests that a simple restructuring of the system will not lead to its restabilization – that is, </w:t>
      </w:r>
      <w:r w:rsidRPr="0003694F">
        <w:rPr>
          <w:rStyle w:val="Emphasis"/>
        </w:rPr>
        <w:t>our very survival now requires a revolution against global capitalism</w:t>
      </w:r>
      <w:r w:rsidRPr="0003694F">
        <w:rPr>
          <w:sz w:val="16"/>
        </w:rPr>
        <w:t xml:space="preserve"> (Robinson, 2014). These six dimensions, in broad strokes, present a “big picture” context in which a global police state is emerging. </w:t>
      </w:r>
      <w:r w:rsidRPr="0003694F">
        <w:rPr>
          <w:rStyle w:val="StyleUnderline"/>
        </w:rPr>
        <w:t>First, </w:t>
      </w:r>
      <w:r w:rsidRPr="0003694F">
        <w:rPr>
          <w:rStyle w:val="Emphasis"/>
        </w:rPr>
        <w:t>the system is</w:t>
      </w:r>
      <w:r w:rsidRPr="0003694F">
        <w:rPr>
          <w:rStyle w:val="StyleUnderline"/>
        </w:rPr>
        <w:t xml:space="preserve"> fast </w:t>
      </w:r>
      <w:r w:rsidRPr="0003694F">
        <w:rPr>
          <w:rStyle w:val="Emphasis"/>
        </w:rPr>
        <w:t>reaching the ecological limits</w:t>
      </w:r>
      <w:r w:rsidRPr="0003694F">
        <w:rPr>
          <w:rStyle w:val="StyleUnderline"/>
        </w:rPr>
        <w:t> of its reproduction.</w:t>
      </w:r>
      <w:r w:rsidRPr="0003694F">
        <w:rPr>
          <w:sz w:val="16"/>
        </w:rPr>
        <w:t> We have already passed tipping points in climate change, the nitrogen cycle, and diversity loss. </w:t>
      </w:r>
      <w:r w:rsidRPr="0003694F">
        <w:rPr>
          <w:rStyle w:val="StyleUnderline"/>
        </w:rPr>
        <w:t>For the first time ever, </w:t>
      </w:r>
      <w:r w:rsidRPr="0003694F">
        <w:rPr>
          <w:rStyle w:val="Emphasis"/>
        </w:rPr>
        <w:t>human conduct is</w:t>
      </w:r>
      <w:r w:rsidRPr="0003694F">
        <w:rPr>
          <w:rStyle w:val="StyleUnderline"/>
        </w:rPr>
        <w:t xml:space="preserve"> intersecting with and fundamentally </w:t>
      </w:r>
      <w:r w:rsidRPr="0003694F">
        <w:rPr>
          <w:rStyle w:val="Emphasis"/>
        </w:rPr>
        <w:t>altering the earth system in such a way that threatens to bring</w:t>
      </w:r>
      <w:r w:rsidRPr="0003694F">
        <w:rPr>
          <w:rStyle w:val="StyleUnderline"/>
        </w:rPr>
        <w:t> about a sixth </w:t>
      </w:r>
      <w:r w:rsidRPr="0003694F">
        <w:rPr>
          <w:rStyle w:val="Emphasis"/>
        </w:rPr>
        <w:t>mass extinction</w:t>
      </w:r>
      <w:r w:rsidRPr="0003694F">
        <w:rPr>
          <w:sz w:val="16"/>
        </w:rPr>
        <w:t xml:space="preserve"> (see, e.g., Foster et al., 2011; Moore, 2015). These ecological dimensions of </w:t>
      </w:r>
      <w:r w:rsidRPr="0003694F">
        <w:rPr>
          <w:rStyle w:val="StyleUnderline"/>
        </w:rPr>
        <w:t>global crisis have been brought to the forefront of the global agenda by the worldwide environmental justice movement</w:t>
      </w:r>
      <w:r w:rsidRPr="0003694F">
        <w:rPr>
          <w:sz w:val="16"/>
        </w:rPr>
        <w:t>. Communities around the world have come under escalating repression as they face off against transnational corporate plunder of their environment. While capitalism cannot be held solely responsible for the ecological crisis,</w:t>
      </w:r>
      <w:r w:rsidRPr="0003694F">
        <w:rPr>
          <w:rStyle w:val="StyleUnderline"/>
        </w:rPr>
        <w:t> it is difficult to imagine that the environmental catastrophe can be resolved within the capitalist system given </w:t>
      </w:r>
      <w:r w:rsidRPr="0003694F">
        <w:rPr>
          <w:rStyle w:val="Emphasis"/>
        </w:rPr>
        <w:t>capital’s implacable impulse to accumulate</w:t>
      </w:r>
      <w:r w:rsidRPr="0003694F">
        <w:rPr>
          <w:rStyle w:val="StyleUnderline"/>
        </w:rPr>
        <w:t xml:space="preserve"> and its </w:t>
      </w:r>
      <w:r w:rsidRPr="0003694F">
        <w:rPr>
          <w:rStyle w:val="Emphasis"/>
        </w:rPr>
        <w:t>accelerated commodification of nature</w:t>
      </w:r>
      <w:r w:rsidRPr="0003694F">
        <w:rPr>
          <w:rStyle w:val="StyleUnderline"/>
        </w:rPr>
        <w:t>. Second, the level of </w:t>
      </w:r>
      <w:r w:rsidRPr="0003694F">
        <w:rPr>
          <w:rStyle w:val="Emphasis"/>
        </w:rPr>
        <w:t>global social polarization and inequality is unprecedented</w:t>
      </w:r>
      <w:r w:rsidRPr="0003694F">
        <w:rPr>
          <w:rStyle w:val="StyleUnderline"/>
        </w:rPr>
        <w:t>.</w:t>
      </w:r>
      <w:r w:rsidRPr="0003694F">
        <w:rPr>
          <w:sz w:val="16"/>
        </w:rPr>
        <w:t xml:space="preserve"> The richest one percent of humanity in 2016 controlled over half of the world’s wealth and 20 percent controlled 95 percent of that wealth, while the remaining 80 percent had to make do with just five percent (Oxfam, 2017). </w:t>
      </w:r>
      <w:r w:rsidRPr="0003694F">
        <w:rPr>
          <w:rStyle w:val="Emphasis"/>
        </w:rPr>
        <w:t>These escalating inequalities fuel capitalism’s</w:t>
      </w:r>
      <w:r w:rsidRPr="0003694F">
        <w:rPr>
          <w:rStyle w:val="StyleUnderline"/>
        </w:rPr>
        <w:t> chronic problem of </w:t>
      </w:r>
      <w:r w:rsidRPr="0003694F">
        <w:rPr>
          <w:rStyle w:val="Emphasis"/>
        </w:rPr>
        <w:t>overaccumulation</w:t>
      </w:r>
      <w:r w:rsidRPr="0003694F">
        <w:rPr>
          <w:rStyle w:val="StyleUnderline"/>
        </w:rPr>
        <w:t>: the TCC </w:t>
      </w:r>
      <w:r w:rsidRPr="0003694F">
        <w:rPr>
          <w:rStyle w:val="Emphasis"/>
        </w:rPr>
        <w:t>cannot find productive outlets</w:t>
      </w:r>
      <w:r w:rsidRPr="0003694F">
        <w:rPr>
          <w:rStyle w:val="StyleUnderline"/>
        </w:rPr>
        <w:t xml:space="preserve"> to </w:t>
      </w:r>
      <w:r w:rsidRPr="0003694F">
        <w:rPr>
          <w:rStyle w:val="Emphasis"/>
        </w:rPr>
        <w:t>unload the enormous amounts of surplus it has accumulated</w:t>
      </w:r>
      <w:r w:rsidRPr="0003694F">
        <w:rPr>
          <w:rStyle w:val="StyleUnderline"/>
        </w:rPr>
        <w:t>, leading to </w:t>
      </w:r>
      <w:r w:rsidRPr="0003694F">
        <w:rPr>
          <w:rStyle w:val="Emphasis"/>
        </w:rPr>
        <w:t>chronic stagnation in the world economy</w:t>
      </w:r>
      <w:r w:rsidRPr="0003694F">
        <w:rPr>
          <w:rStyle w:val="StyleUnderline"/>
        </w:rPr>
        <w:t> </w:t>
      </w:r>
      <w:r w:rsidRPr="0003694F">
        <w:rPr>
          <w:sz w:val="16"/>
        </w:rPr>
        <w:t xml:space="preserve">(see next section). </w:t>
      </w:r>
      <w:r w:rsidRPr="0003694F">
        <w:rPr>
          <w:rStyle w:val="StyleUnderline"/>
        </w:rPr>
        <w:t>Such extreme levels of social polarization present a challenge of social control to dominant groups</w:t>
      </w:r>
      <w:r w:rsidRPr="0003694F">
        <w:rPr>
          <w:sz w:val="16"/>
        </w:rPr>
        <w:t>. As Trumpism in the United States as well as the rise of far-right and neo-fascist movements in Europe so well illustrate, </w:t>
      </w:r>
      <w:r w:rsidRPr="0003694F">
        <w:rPr>
          <w:rStyle w:val="StyleUnderline"/>
        </w:rPr>
        <w:t>cooptation also involves the </w:t>
      </w:r>
      <w:r w:rsidRPr="0003694F">
        <w:rPr>
          <w:rStyle w:val="Emphasis"/>
        </w:rPr>
        <w:t>manipulation of fear and insecurity</w:t>
      </w:r>
      <w:r w:rsidRPr="0003694F">
        <w:rPr>
          <w:rStyle w:val="StyleUnderline"/>
        </w:rPr>
        <w:t> among the downwardly mobile so that </w:t>
      </w:r>
      <w:r w:rsidRPr="0003694F">
        <w:rPr>
          <w:rStyle w:val="Emphasis"/>
        </w:rPr>
        <w:t>social anxiety is channeled towards scapegoated communities</w:t>
      </w:r>
      <w:r w:rsidRPr="0003694F">
        <w:rPr>
          <w:sz w:val="16"/>
        </w:rPr>
        <w:t>. This psychosocial mechanism of displacing mass anxieties is not new, but it appears to be increasing around the world in the face of the structural destabilization of capitalist globalization. </w:t>
      </w:r>
      <w:r w:rsidRPr="0003694F">
        <w:rPr>
          <w:rStyle w:val="Emphasis"/>
        </w:rPr>
        <w:t>Extreme inequality</w:t>
      </w:r>
      <w:r w:rsidRPr="0003694F">
        <w:rPr>
          <w:rStyle w:val="StyleUnderline"/>
        </w:rPr>
        <w:t xml:space="preserve"> </w:t>
      </w:r>
      <w:r w:rsidRPr="0003694F">
        <w:rPr>
          <w:rStyle w:val="Emphasis"/>
        </w:rPr>
        <w:t>requires extreme violence and repression</w:t>
      </w:r>
      <w:r w:rsidRPr="0003694F">
        <w:rPr>
          <w:rStyle w:val="StyleUnderline"/>
        </w:rPr>
        <w:t xml:space="preserve"> that lend themselves to projects of </w:t>
      </w:r>
      <w:r w:rsidRPr="0003694F">
        <w:rPr>
          <w:rStyle w:val="Emphasis"/>
        </w:rPr>
        <w:t>21st century fascism</w:t>
      </w:r>
      <w:r w:rsidRPr="0003694F">
        <w:rPr>
          <w:rStyle w:val="StyleUnderline"/>
        </w:rPr>
        <w:t>. Third, </w:t>
      </w:r>
      <w:r w:rsidRPr="0003694F">
        <w:rPr>
          <w:rStyle w:val="Emphasis"/>
        </w:rPr>
        <w:t>the sheer magnitude of the means of violence and social control is unprecedented,</w:t>
      </w:r>
      <w:r w:rsidRPr="0003694F">
        <w:rPr>
          <w:rStyle w:val="StyleUnderline"/>
        </w:rPr>
        <w:t xml:space="preserve"> as well as the magnitude and concentrated control over the means of global communication and the production and circulation of symbols, images, and knowledge. </w:t>
      </w:r>
      <w:r w:rsidRPr="0003694F">
        <w:rPr>
          <w:sz w:val="16"/>
        </w:rPr>
        <w:t>Computerized wars, drone warfare, robot soldiers, bunker-buster bombs, a new generation of nuclear weapons, satellite surveillance, cyberwar, spatial control technology, and so forth, have changed the face of warfare, and more generally, of systems of social control and repression. We have arrived at the panoptical surveillance society, a point brought home by Edward Snowden’s revelations in 2013, and the age of thought control by those who control global flows of communication and symbolic production. </w:t>
      </w:r>
      <w:r w:rsidRPr="0003694F">
        <w:rPr>
          <w:rStyle w:val="StyleUnderline"/>
        </w:rPr>
        <w:t>If </w:t>
      </w:r>
      <w:r w:rsidRPr="0003694F">
        <w:rPr>
          <w:rStyle w:val="Emphasis"/>
        </w:rPr>
        <w:t>global capitalist crisis</w:t>
      </w:r>
      <w:r w:rsidRPr="0003694F">
        <w:rPr>
          <w:rStyle w:val="StyleUnderline"/>
        </w:rPr>
        <w:t xml:space="preserve"> leads to a </w:t>
      </w:r>
      <w:r w:rsidRPr="0003694F">
        <w:rPr>
          <w:rStyle w:val="Emphasis"/>
        </w:rPr>
        <w:t>new world war the destruction</w:t>
      </w:r>
      <w:r w:rsidRPr="0003694F">
        <w:rPr>
          <w:rStyle w:val="StyleUnderline"/>
        </w:rPr>
        <w:t xml:space="preserve"> </w:t>
      </w:r>
      <w:r w:rsidRPr="0003694F">
        <w:rPr>
          <w:rStyle w:val="Emphasis"/>
        </w:rPr>
        <w:t>would simply be unprecedented</w:t>
      </w:r>
      <w:r w:rsidRPr="0003694F">
        <w:rPr>
          <w:rStyle w:val="StyleUnderline"/>
        </w:rPr>
        <w:t>. Fourth, </w:t>
      </w:r>
      <w:r w:rsidRPr="0003694F">
        <w:rPr>
          <w:rStyle w:val="Emphasis"/>
        </w:rPr>
        <w:t>we are reaching limits to the extensive expansion of capitalism</w:t>
      </w:r>
      <w:r w:rsidRPr="0003694F">
        <w:rPr>
          <w:rStyle w:val="StyleUnderline"/>
        </w:rPr>
        <w:t>, in the sense that </w:t>
      </w:r>
      <w:r w:rsidRPr="0003694F">
        <w:rPr>
          <w:rStyle w:val="Emphasis"/>
        </w:rPr>
        <w:t>there are no</w:t>
      </w:r>
      <w:r w:rsidRPr="0003694F">
        <w:rPr>
          <w:rStyle w:val="StyleUnderline"/>
        </w:rPr>
        <w:t xml:space="preserve"> longer any </w:t>
      </w:r>
      <w:r w:rsidRPr="0003694F">
        <w:rPr>
          <w:rStyle w:val="Emphasis"/>
        </w:rPr>
        <w:t>new territories</w:t>
      </w:r>
      <w:r w:rsidRPr="0003694F">
        <w:rPr>
          <w:rStyle w:val="StyleUnderline"/>
        </w:rPr>
        <w:t xml:space="preserve"> of significance </w:t>
      </w:r>
      <w:r w:rsidRPr="0003694F">
        <w:rPr>
          <w:rStyle w:val="Emphasis"/>
        </w:rPr>
        <w:t>to integrate</w:t>
      </w:r>
      <w:r w:rsidRPr="0003694F">
        <w:rPr>
          <w:rStyle w:val="StyleUnderline"/>
        </w:rPr>
        <w:t xml:space="preserve"> into world capitalism and </w:t>
      </w:r>
      <w:r w:rsidRPr="0003694F">
        <w:rPr>
          <w:rStyle w:val="Emphasis"/>
        </w:rPr>
        <w:t>new spaces to commodify are drying up. The capitalist system is by its nature expansionary</w:t>
      </w:r>
      <w:r w:rsidRPr="0003694F">
        <w:rPr>
          <w:rStyle w:val="StyleUnderline"/>
        </w:rPr>
        <w:t xml:space="preserve">. </w:t>
      </w:r>
      <w:r w:rsidRPr="0003694F">
        <w:rPr>
          <w:rStyle w:val="Emphasis"/>
        </w:rPr>
        <w:t xml:space="preserve">In each earlier structural crisis, the system went through </w:t>
      </w:r>
      <w:r w:rsidRPr="0003694F">
        <w:rPr>
          <w:rStyle w:val="StyleUnderline"/>
        </w:rPr>
        <w:t xml:space="preserve">a new round of extensive </w:t>
      </w:r>
      <w:r w:rsidRPr="0003694F">
        <w:rPr>
          <w:rStyle w:val="Emphasis"/>
        </w:rPr>
        <w:t>expansion</w:t>
      </w:r>
      <w:r w:rsidRPr="0003694F">
        <w:rPr>
          <w:rStyle w:val="StyleUnderline"/>
        </w:rPr>
        <w:t xml:space="preserve"> – from waves of colonial conquest in earlier centuries, </w:t>
      </w:r>
      <w:r w:rsidRPr="0003694F">
        <w:rPr>
          <w:sz w:val="16"/>
        </w:rPr>
        <w:t>to the integration in the late 20th and early 21st centuries of the former socialist countries, China, India and other areas that had been marginally outside the system. </w:t>
      </w:r>
      <w:r w:rsidRPr="0003694F">
        <w:rPr>
          <w:rStyle w:val="StyleUnderline"/>
        </w:rPr>
        <w:t>There are no longer any new territories to integrate into world capitalism</w:t>
      </w:r>
      <w:r w:rsidRPr="0003694F">
        <w:rPr>
          <w:sz w:val="16"/>
        </w:rPr>
        <w:t>. At the same time, the </w:t>
      </w:r>
      <w:r w:rsidRPr="0003694F">
        <w:rPr>
          <w:rStyle w:val="StyleUnderline"/>
        </w:rPr>
        <w:t>privatization</w:t>
      </w:r>
      <w:r w:rsidRPr="0003694F">
        <w:rPr>
          <w:sz w:val="16"/>
        </w:rPr>
        <w:t xml:space="preserve"> of education, health, utilities, basic services, and public lands is turning those spaces in global society that were outside of capital’s control into “spaces of capital,” so that intensive expansion is reaching depths never before seen. What is there left to commodify? </w:t>
      </w:r>
      <w:r w:rsidRPr="0003694F">
        <w:rPr>
          <w:rStyle w:val="StyleUnderline"/>
        </w:rPr>
        <w:t xml:space="preserve">Where can the system now expand? </w:t>
      </w:r>
      <w:r w:rsidRPr="0003694F">
        <w:rPr>
          <w:rStyle w:val="Emphasis"/>
        </w:rPr>
        <w:t>New spaces have to be violently cracked open</w:t>
      </w:r>
      <w:r w:rsidRPr="0003694F">
        <w:rPr>
          <w:rStyle w:val="StyleUnderline"/>
        </w:rPr>
        <w:t xml:space="preserve"> and the peoples in these spaces must be </w:t>
      </w:r>
      <w:r w:rsidRPr="0003694F">
        <w:rPr>
          <w:rStyle w:val="Emphasis"/>
        </w:rPr>
        <w:t>repressed by the global police state</w:t>
      </w:r>
      <w:r w:rsidRPr="0003694F">
        <w:rPr>
          <w:rStyle w:val="StyleUnderline"/>
        </w:rPr>
        <w:t>.</w:t>
      </w:r>
      <w:r w:rsidRPr="0003694F">
        <w:rPr>
          <w:sz w:val="16"/>
        </w:rPr>
        <w:t xml:space="preserve"> Fifth, there is the rise of a vast surplus </w:t>
      </w:r>
      <w:r w:rsidRPr="0003694F">
        <w:rPr>
          <w:sz w:val="16"/>
        </w:rPr>
        <w:lastRenderedPageBreak/>
        <w:t>population inhabiting a “planet of slums” (Davis, 2007) pushed out of the productive economy, thrown into the margins, and subject to sophisticated systems of social control and to destruction, into a mortal cycle of dispossession-exploitation-exclusion. Crises provide capital with the opportunity to accelerate the process of forcing greater productivity out of fewer workers</w:t>
      </w:r>
      <w:r w:rsidRPr="0003694F">
        <w:rPr>
          <w:rStyle w:val="StyleUnderline"/>
        </w:rPr>
        <w:t>. The processes by which surplus labor is generated have accelerated under globalization. Spatial reorganization has helped transnational capital to break the territorial-bound power of organized labor and impose new capital–labor relations based on fragmentation, flexibilization, and the cheapening of labor.</w:t>
      </w:r>
      <w:r w:rsidRPr="0003694F">
        <w:rPr>
          <w:sz w:val="16"/>
        </w:rPr>
        <w:t xml:space="preserve"> These developments, combined with a massive new round of primitive accumulation and displacement of hundreds of millions, have given rise to a new global army of superfluous labor that goes well beyond the traditional reserve army of labor that Marx discussed. </w:t>
      </w:r>
      <w:r w:rsidRPr="0003694F">
        <w:rPr>
          <w:rStyle w:val="Emphasis"/>
        </w:rPr>
        <w:t>Global capitalism has no direct use for surplus humanity</w:t>
      </w:r>
      <w:r w:rsidRPr="0003694F">
        <w:rPr>
          <w:sz w:val="16"/>
        </w:rPr>
        <w:t>. But indirectly</w:t>
      </w:r>
      <w:r w:rsidRPr="0003694F">
        <w:rPr>
          <w:rStyle w:val="StyleUnderline"/>
        </w:rPr>
        <w:t xml:space="preserve">, it holds wages down everywhere and </w:t>
      </w:r>
      <w:r w:rsidRPr="0003694F">
        <w:rPr>
          <w:rStyle w:val="Emphasis"/>
        </w:rPr>
        <w:t>makes new systems of 21st century slavery possible</w:t>
      </w:r>
      <w:r w:rsidRPr="0003694F">
        <w:rPr>
          <w:sz w:val="16"/>
        </w:rPr>
        <w:t xml:space="preserve">. Dominant groups face the challenge of how to contain both the real and potential rebellion of surplus humanity. </w:t>
      </w:r>
      <w:r w:rsidRPr="0003694F">
        <w:rPr>
          <w:rStyle w:val="StyleUnderline"/>
        </w:rPr>
        <w:t xml:space="preserve">In addition, surplus humanity cannot consume and so as their ranks expand the </w:t>
      </w:r>
      <w:r w:rsidRPr="0003694F">
        <w:rPr>
          <w:rStyle w:val="Emphasis"/>
        </w:rPr>
        <w:t>problem of overaccumulation becomes exacerbated</w:t>
      </w:r>
      <w:r w:rsidRPr="0003694F">
        <w:rPr>
          <w:sz w:val="16"/>
        </w:rPr>
        <w:t>. Sixth, </w:t>
      </w:r>
      <w:r w:rsidRPr="0003694F">
        <w:rPr>
          <w:rStyle w:val="StyleUnderline"/>
        </w:rPr>
        <w:t xml:space="preserve">there is an </w:t>
      </w:r>
      <w:r w:rsidRPr="0003694F">
        <w:rPr>
          <w:rStyle w:val="Emphasis"/>
        </w:rPr>
        <w:t>acute political contradiction in global capitalism:</w:t>
      </w:r>
      <w:r w:rsidRPr="0003694F">
        <w:rPr>
          <w:rStyle w:val="StyleUnderline"/>
        </w:rPr>
        <w:t xml:space="preserve"> economic globalization takes places within a nation-state system of political authority. Transnational state apparatuses are incipient and have not been able to substitute for a leading nation-state with enough power and authority to organize and stabilize the system, much less to impose regulations on transnational capital.</w:t>
      </w:r>
      <w:r w:rsidRPr="0003694F">
        <w:rPr>
          <w:sz w:val="16"/>
        </w:rPr>
        <w:t xml:space="preserve"> In the age of </w:t>
      </w:r>
      <w:r w:rsidRPr="0003694F">
        <w:rPr>
          <w:rStyle w:val="StyleUnderline"/>
        </w:rPr>
        <w:t>capitalist globalization governments must attract to the national territory transnational corporate investment, which requires providing capital with all the incentives associated with neoliberalism</w:t>
      </w:r>
      <w:r w:rsidRPr="0003694F">
        <w:rPr>
          <w:sz w:val="16"/>
        </w:rPr>
        <w:t xml:space="preserve"> – downward pressure on wages, deregulation, austerity, and so on – </w:t>
      </w:r>
      <w:r w:rsidRPr="0003694F">
        <w:rPr>
          <w:rStyle w:val="StyleUnderline"/>
        </w:rPr>
        <w:t>that aggravate inequality, impoverishment, and insecurity for working classes.</w:t>
      </w:r>
      <w:r w:rsidRPr="0003694F">
        <w:rPr>
          <w:sz w:val="16"/>
        </w:rPr>
        <w:t xml:space="preserve"> Nation-states face a contradiction between the need to promote transnational capital accumulation in their territories and their need to achieve political legitimacy. As a result, </w:t>
      </w:r>
      <w:r w:rsidRPr="0003694F">
        <w:rPr>
          <w:rStyle w:val="StyleUnderline"/>
        </w:rPr>
        <w:t>states around the world have been experiencing spiraling crises of legitimacy. This situation generates bewildering and seemingly contradictory politics and also helps explain the resurgence of far-right and neo-fascist forces that espouse rhetoric of nationalism and protectionism even as they promote neo-liberalism.</w:t>
      </w:r>
    </w:p>
    <w:p w14:paraId="7FF6B354" w14:textId="2D2A6BFD" w:rsidR="00473DF4" w:rsidRPr="00473DF4" w:rsidRDefault="00473DF4" w:rsidP="00473DF4"/>
    <w:sectPr w:rsidR="00473DF4" w:rsidRPr="00473DF4" w:rsidSect="007E1BA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Lucida Grande">
    <w:panose1 w:val="020B0600040502020204"/>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54C6B20"/>
    <w:multiLevelType w:val="hybridMultilevel"/>
    <w:tmpl w:val="63B0D6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2128"/>
    <w:rsid w:val="00006960"/>
    <w:rsid w:val="0003694F"/>
    <w:rsid w:val="000C07F4"/>
    <w:rsid w:val="001D2EB9"/>
    <w:rsid w:val="00236C23"/>
    <w:rsid w:val="00252DBB"/>
    <w:rsid w:val="002A68A1"/>
    <w:rsid w:val="003126CF"/>
    <w:rsid w:val="00322128"/>
    <w:rsid w:val="003E122A"/>
    <w:rsid w:val="00473DF4"/>
    <w:rsid w:val="004B03C1"/>
    <w:rsid w:val="004C748E"/>
    <w:rsid w:val="005C0636"/>
    <w:rsid w:val="006041CB"/>
    <w:rsid w:val="006D5E35"/>
    <w:rsid w:val="006F3EC3"/>
    <w:rsid w:val="0079542A"/>
    <w:rsid w:val="007A6789"/>
    <w:rsid w:val="007E1BA8"/>
    <w:rsid w:val="00920314"/>
    <w:rsid w:val="00AA3293"/>
    <w:rsid w:val="00AB15C8"/>
    <w:rsid w:val="00AD6DBD"/>
    <w:rsid w:val="00BD6E74"/>
    <w:rsid w:val="00D258A7"/>
    <w:rsid w:val="00F140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2A48A639"/>
  <w15:chartTrackingRefBased/>
  <w15:docId w15:val="{B9DF7FE8-61A5-834E-BD56-A67CBE850E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A6789"/>
    <w:pPr>
      <w:spacing w:after="160" w:line="259" w:lineRule="auto"/>
    </w:pPr>
    <w:rPr>
      <w:rFonts w:ascii="Calibri" w:eastAsiaTheme="minorEastAsia" w:hAnsi="Calibri" w:cs="Calibri"/>
      <w:sz w:val="22"/>
    </w:rPr>
  </w:style>
  <w:style w:type="paragraph" w:styleId="Heading1">
    <w:name w:val="heading 1"/>
    <w:aliases w:val="Pocket"/>
    <w:basedOn w:val="Normal"/>
    <w:next w:val="Normal"/>
    <w:link w:val="Heading1Char"/>
    <w:uiPriority w:val="9"/>
    <w:qFormat/>
    <w:rsid w:val="007A678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A678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7A678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Ch,no read,No Spacing211,No Spacing12,No Spacing2111,Heading 2 Char2 Char,Heading 2 Char1 Char Char,TAG,No Spacing4,No Spacing11111,No Spacing5,No Spacing21,small space,Medium Grid 21,ta,t"/>
    <w:basedOn w:val="Normal"/>
    <w:next w:val="Normal"/>
    <w:link w:val="Heading4Char"/>
    <w:uiPriority w:val="9"/>
    <w:unhideWhenUsed/>
    <w:qFormat/>
    <w:rsid w:val="007A678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A678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A6789"/>
  </w:style>
  <w:style w:type="character" w:customStyle="1" w:styleId="Heading1Char">
    <w:name w:val="Heading 1 Char"/>
    <w:aliases w:val="Pocket Char"/>
    <w:basedOn w:val="DefaultParagraphFont"/>
    <w:link w:val="Heading1"/>
    <w:uiPriority w:val="9"/>
    <w:rsid w:val="007A678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A6789"/>
    <w:rPr>
      <w:rFonts w:ascii="Calibri" w:eastAsiaTheme="majorEastAsia" w:hAnsi="Calibri" w:cstheme="majorBidi"/>
      <w:b/>
      <w:bCs/>
      <w:sz w:val="44"/>
      <w:szCs w:val="44"/>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9"/>
    <w:rsid w:val="007A6789"/>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Ch Char,no read Char,No Spacing211 Char,No Spacing12 Char,No Spacing2111 Char,Heading 2 Char2 Char Char,Heading 2 Char1 Char Char Char,TAG Char"/>
    <w:basedOn w:val="DefaultParagraphFont"/>
    <w:link w:val="Heading4"/>
    <w:uiPriority w:val="9"/>
    <w:rsid w:val="007A678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A6789"/>
    <w:rPr>
      <w:b/>
      <w:sz w:val="26"/>
      <w:u w:val="none"/>
    </w:rPr>
  </w:style>
  <w:style w:type="character" w:customStyle="1" w:styleId="StyleUnderline">
    <w:name w:val="Style Underline"/>
    <w:aliases w:val="Underline,Style Bold Underline,Intense Emphasis1,apple-style-span + 6 pt,Bold,Kern at 16 pt,Intense Emphasis2,HHeading 3 + 12 pt,Cards + Font: 12 pt Char,Style,ci,c,Intense Emphasis11,Intense Emphasis21,Intense Emphasis3,Bo,9.5 p,9.5 pt"/>
    <w:basedOn w:val="DefaultParagraphFont"/>
    <w:uiPriority w:val="1"/>
    <w:qFormat/>
    <w:rsid w:val="007A6789"/>
    <w:rPr>
      <w:b w:val="0"/>
      <w:sz w:val="22"/>
      <w:u w:val="single"/>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s,Debate,cit,/"/>
    <w:basedOn w:val="DefaultParagraphFont"/>
    <w:link w:val="textbold"/>
    <w:uiPriority w:val="20"/>
    <w:qFormat/>
    <w:rsid w:val="007A6789"/>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7A6789"/>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Heading 1 Char1,Pocket Char1,F2 - Heading 1 Char1"/>
    <w:basedOn w:val="DefaultParagraphFont"/>
    <w:link w:val="Card"/>
    <w:uiPriority w:val="99"/>
    <w:unhideWhenUsed/>
    <w:rsid w:val="007A6789"/>
    <w:rPr>
      <w:color w:val="auto"/>
      <w:u w:val="none"/>
    </w:rPr>
  </w:style>
  <w:style w:type="paragraph" w:styleId="DocumentMap">
    <w:name w:val="Document Map"/>
    <w:basedOn w:val="Normal"/>
    <w:link w:val="DocumentMapChar"/>
    <w:uiPriority w:val="99"/>
    <w:semiHidden/>
    <w:unhideWhenUsed/>
    <w:rsid w:val="007A678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A6789"/>
    <w:rPr>
      <w:rFonts w:ascii="Lucida Grande" w:eastAsiaTheme="minorEastAsia" w:hAnsi="Lucida Grande" w:cs="Lucida Grande"/>
    </w:rPr>
  </w:style>
  <w:style w:type="paragraph" w:customStyle="1" w:styleId="textbold">
    <w:name w:val="text bold"/>
    <w:link w:val="Emphasis"/>
    <w:autoRedefine/>
    <w:uiPriority w:val="20"/>
    <w:qFormat/>
    <w:rsid w:val="00252DBB"/>
    <w:pPr>
      <w:widowControl w:val="0"/>
      <w:pBdr>
        <w:top w:val="single" w:sz="8" w:space="0" w:color="auto"/>
        <w:left w:val="single" w:sz="8" w:space="0" w:color="auto"/>
        <w:bottom w:val="single" w:sz="8" w:space="0" w:color="auto"/>
        <w:right w:val="single" w:sz="8" w:space="0" w:color="auto"/>
      </w:pBdr>
      <w:spacing w:after="160" w:line="254" w:lineRule="auto"/>
      <w:ind w:left="720"/>
      <w:jc w:val="both"/>
    </w:pPr>
    <w:rPr>
      <w:rFonts w:ascii="Calibri" w:hAnsi="Calibri" w:cs="Calibri"/>
      <w:b/>
      <w:iCs/>
      <w:sz w:val="22"/>
      <w:u w:val="single"/>
    </w:rPr>
  </w:style>
  <w:style w:type="paragraph" w:customStyle="1" w:styleId="Card">
    <w:name w:val="Card"/>
    <w:aliases w:val="No Spacing22,tag,No Spacing111112,No Spacing41,nonunderlined,No Spacing11211,Debate Text,No Spacing11,No Spacing111,No Spacing2,Read stuff,No Spacing1,Tag and Ci,No Spacing23,No Spacing111111,No Spacing31,No Spacing3,Dont use,Note Level 2,Tags,card"/>
    <w:basedOn w:val="Heading1"/>
    <w:link w:val="Hyperlink"/>
    <w:autoRedefine/>
    <w:uiPriority w:val="99"/>
    <w:qFormat/>
    <w:rsid w:val="003E122A"/>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bCs w:val="0"/>
      <w:sz w:val="24"/>
      <w:szCs w:val="24"/>
    </w:rPr>
  </w:style>
  <w:style w:type="character" w:customStyle="1" w:styleId="AnalyticsChar">
    <w:name w:val="Analytics Char"/>
    <w:basedOn w:val="DefaultParagraphFont"/>
    <w:link w:val="Analytics"/>
    <w:locked/>
    <w:rsid w:val="006F3EC3"/>
    <w:rPr>
      <w:rFonts w:ascii="Times New Roman" w:hAnsi="Times New Roman" w:cs="Times New Roman"/>
    </w:rPr>
  </w:style>
  <w:style w:type="paragraph" w:customStyle="1" w:styleId="Analytics">
    <w:name w:val="Analytics"/>
    <w:basedOn w:val="Normal"/>
    <w:link w:val="AnalyticsChar"/>
    <w:qFormat/>
    <w:rsid w:val="006F3EC3"/>
    <w:pPr>
      <w:tabs>
        <w:tab w:val="left" w:pos="1980"/>
      </w:tabs>
      <w:spacing w:line="480" w:lineRule="auto"/>
    </w:pPr>
    <w:rPr>
      <w:rFonts w:ascii="Times New Roman" w:eastAsiaTheme="minorHAnsi" w:hAnsi="Times New Roman" w:cs="Times New Roman"/>
      <w:sz w:val="24"/>
    </w:rPr>
  </w:style>
  <w:style w:type="paragraph" w:styleId="NormalWeb">
    <w:name w:val="Normal (Web)"/>
    <w:basedOn w:val="Normal"/>
    <w:uiPriority w:val="99"/>
    <w:unhideWhenUsed/>
    <w:rsid w:val="001D2EB9"/>
    <w:pPr>
      <w:spacing w:before="100" w:beforeAutospacing="1" w:after="100" w:afterAutospacing="1"/>
    </w:pPr>
    <w:rPr>
      <w:rFonts w:eastAsia="Times New Roman"/>
      <w:sz w:val="24"/>
      <w:lang w:eastAsia="ko-KR"/>
    </w:rPr>
  </w:style>
  <w:style w:type="paragraph" w:styleId="NoSpacing">
    <w:name w:val="No Spacing"/>
    <w:aliases w:val="Small Text,Card Format,Note Level 21,ClearFormatting,Clear,DDI Tag,Tag Title,No Spacing51"/>
    <w:basedOn w:val="Heading1"/>
    <w:autoRedefine/>
    <w:uiPriority w:val="99"/>
    <w:qFormat/>
    <w:rsid w:val="001D2EB9"/>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bCs w:val="0"/>
      <w:sz w:val="22"/>
      <w:szCs w:val="22"/>
    </w:rPr>
  </w:style>
  <w:style w:type="character" w:customStyle="1" w:styleId="il">
    <w:name w:val="il"/>
    <w:basedOn w:val="DefaultParagraphFont"/>
    <w:rsid w:val="001D2EB9"/>
  </w:style>
  <w:style w:type="character" w:customStyle="1" w:styleId="m6148090089136050327gmail-styleunderline">
    <w:name w:val="m_6148090089136050327gmail-styleunderline"/>
    <w:basedOn w:val="DefaultParagraphFont"/>
    <w:rsid w:val="001D2E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92312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rxists.org/reference/archive/mao/selected-works/volume-1/mswv1_17.htm" TargetMode="External"/><Relationship Id="rId3" Type="http://schemas.openxmlformats.org/officeDocument/2006/relationships/settings" Target="settings.xml"/><Relationship Id="rId7" Type="http://schemas.openxmlformats.org/officeDocument/2006/relationships/hyperlink" Target="http://www.marxists.org/reference/archive/mao/selected-works/volume-9/mswv9_01.ht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marxists.org/archive/lenin/works/cw/volume38.htm" TargetMode="External"/><Relationship Id="rId11" Type="http://schemas.openxmlformats.org/officeDocument/2006/relationships/fontTable" Target="fontTable.xml"/><Relationship Id="rId5" Type="http://schemas.openxmlformats.org/officeDocument/2006/relationships/hyperlink" Target="http://www.marxists.org/reference/archive/hegel/works/hl/hlconten.htm" TargetMode="External"/><Relationship Id="rId10" Type="http://schemas.openxmlformats.org/officeDocument/2006/relationships/hyperlink" Target="http://revolutionary-socialism.com/en/accumulation-crisis-and-global-police-state/" TargetMode="External"/><Relationship Id="rId4" Type="http://schemas.openxmlformats.org/officeDocument/2006/relationships/webSettings" Target="webSettings.xml"/><Relationship Id="rId9" Type="http://schemas.openxmlformats.org/officeDocument/2006/relationships/hyperlink" Target="http://www.marxists.org/archive/lenin/works/cw/volume38.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hilli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Debate.dotm</Template>
  <TotalTime>28</TotalTime>
  <Pages>13</Pages>
  <Words>8253</Words>
  <Characters>47048</Characters>
  <Application>Microsoft Office Word</Application>
  <DocSecurity>0</DocSecurity>
  <Lines>392</Lines>
  <Paragraphs>110</Paragraphs>
  <ScaleCrop>false</ScaleCrop>
  <Company/>
  <LinksUpToDate>false</LinksUpToDate>
  <CharactersWithSpaces>55191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office user</cp:lastModifiedBy>
  <cp:revision>24</cp:revision>
  <dcterms:created xsi:type="dcterms:W3CDTF">2020-10-09T14:32:00Z</dcterms:created>
  <dcterms:modified xsi:type="dcterms:W3CDTF">2021-09-13T01:27:00Z</dcterms:modified>
</cp:coreProperties>
</file>