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37849F" w14:textId="64A2EA51" w:rsidR="00307C48" w:rsidRDefault="00307C48" w:rsidP="00307C48">
      <w:pPr>
        <w:pStyle w:val="Heading1"/>
      </w:pPr>
      <w:r>
        <w:t>1AR</w:t>
      </w:r>
    </w:p>
    <w:p w14:paraId="0D8395EA" w14:textId="77777777" w:rsidR="008E48B9" w:rsidRPr="005D2DD6" w:rsidRDefault="008E48B9" w:rsidP="008E48B9">
      <w:pPr>
        <w:pStyle w:val="Heading4"/>
        <w:rPr>
          <w:lang w:eastAsia="zh-CN"/>
        </w:rPr>
      </w:pPr>
      <w:r>
        <w:rPr>
          <w:lang w:eastAsia="zh-CN"/>
        </w:rPr>
        <w:t>[Heins 20] Asteroid mining encourages private militarization – commercial can be repurposed easily and even rocks can become militarized for conflicts</w:t>
      </w:r>
    </w:p>
    <w:p w14:paraId="0C1AFB24" w14:textId="77777777" w:rsidR="008E48B9" w:rsidRPr="005D2DD6" w:rsidRDefault="008E48B9" w:rsidP="008E48B9">
      <w:r w:rsidRPr="005D2DD6">
        <w:rPr>
          <w:rStyle w:val="Heading4Char"/>
        </w:rPr>
        <w:t>Heins 20</w:t>
      </w:r>
      <w:r>
        <w:rPr>
          <w:lang w:eastAsia="zh-CN"/>
        </w:rPr>
        <w:t xml:space="preserve"> [</w:t>
      </w:r>
      <w:r w:rsidRPr="005D2DD6">
        <w:rPr>
          <w:lang w:eastAsia="zh-CN"/>
        </w:rPr>
        <w:t xml:space="preserve">Heins, Robert. “Shoot for the Moon, If You Miss You’ll Land among Valuable Asteroids: An Analysis of </w:t>
      </w:r>
      <w:r w:rsidRPr="005D2DD6">
        <w:t>the Legal Ramifications of Asteroid Mining.” SSRN Electronic Journal, 2020, papers.ssrn.com/sol3/papers.cfm?abstract_id=3743074, 10.2139/ssrn.3743074. Accessed 23 Jan. 2022.</w:t>
      </w:r>
      <w:r>
        <w:t>|PW]</w:t>
      </w:r>
    </w:p>
    <w:p w14:paraId="02215259" w14:textId="77777777" w:rsidR="008E48B9" w:rsidRPr="00774FB4" w:rsidRDefault="008E48B9" w:rsidP="008E48B9">
      <w:pPr>
        <w:rPr>
          <w:sz w:val="16"/>
        </w:rPr>
      </w:pPr>
      <w:r w:rsidRPr="00774FB4">
        <w:rPr>
          <w:sz w:val="16"/>
        </w:rPr>
        <w:t xml:space="preserve">C. </w:t>
      </w:r>
      <w:r w:rsidRPr="00774FB4">
        <w:rPr>
          <w:rStyle w:val="StyleUnderline"/>
        </w:rPr>
        <w:t>Private Militarization</w:t>
      </w:r>
      <w:r w:rsidRPr="00774FB4">
        <w:rPr>
          <w:sz w:val="16"/>
        </w:rPr>
        <w:t xml:space="preserve"> While claim jumping in </w:t>
      </w:r>
      <w:r w:rsidRPr="00D972A3">
        <w:rPr>
          <w:rStyle w:val="Emphasis"/>
          <w:highlight w:val="cyan"/>
        </w:rPr>
        <w:t>asteroid mining</w:t>
      </w:r>
      <w:r w:rsidRPr="00774FB4">
        <w:rPr>
          <w:sz w:val="16"/>
        </w:rPr>
        <w:t xml:space="preserve"> may not be as commonplace as it was during the California Gold Rush, even isolated instances </w:t>
      </w:r>
      <w:r w:rsidRPr="00774FB4">
        <w:rPr>
          <w:rStyle w:val="StyleUnderline"/>
        </w:rPr>
        <w:t xml:space="preserve">could </w:t>
      </w:r>
      <w:r w:rsidRPr="00D972A3">
        <w:rPr>
          <w:rStyle w:val="Emphasis"/>
          <w:highlight w:val="cyan"/>
        </w:rPr>
        <w:t>lead to org</w:t>
      </w:r>
      <w:r w:rsidRPr="00774FB4">
        <w:rPr>
          <w:rStyle w:val="Emphasis"/>
        </w:rPr>
        <w:t xml:space="preserve">anizations seeking to </w:t>
      </w:r>
      <w:r w:rsidRPr="00D972A3">
        <w:rPr>
          <w:rStyle w:val="Emphasis"/>
          <w:highlight w:val="cyan"/>
        </w:rPr>
        <w:t>defend their</w:t>
      </w:r>
      <w:r w:rsidRPr="00774FB4">
        <w:rPr>
          <w:rStyle w:val="StyleUnderline"/>
        </w:rPr>
        <w:t xml:space="preserve"> claim and the </w:t>
      </w:r>
      <w:r w:rsidRPr="00D972A3">
        <w:rPr>
          <w:rStyle w:val="Emphasis"/>
          <w:highlight w:val="cyan"/>
        </w:rPr>
        <w:t>resources</w:t>
      </w:r>
      <w:r w:rsidRPr="00774FB4">
        <w:rPr>
          <w:rStyle w:val="StyleUnderline"/>
        </w:rPr>
        <w:t xml:space="preserve"> they have mined</w:t>
      </w:r>
      <w:r w:rsidRPr="00774FB4">
        <w:rPr>
          <w:sz w:val="16"/>
        </w:rPr>
        <w:t xml:space="preserve">. Like ‘49ers defended their claims from other miners with muskets and pistols, </w:t>
      </w:r>
      <w:r w:rsidRPr="00774FB4">
        <w:rPr>
          <w:rStyle w:val="StyleUnderline"/>
        </w:rPr>
        <w:t xml:space="preserve">asteroid mining </w:t>
      </w:r>
      <w:r w:rsidRPr="00D972A3">
        <w:rPr>
          <w:rStyle w:val="Emphasis"/>
          <w:highlight w:val="cyan"/>
        </w:rPr>
        <w:t>corporations</w:t>
      </w:r>
      <w:r w:rsidRPr="00774FB4">
        <w:rPr>
          <w:rStyle w:val="StyleUnderline"/>
        </w:rPr>
        <w:t xml:space="preserve"> will </w:t>
      </w:r>
      <w:r w:rsidRPr="00D972A3">
        <w:rPr>
          <w:rStyle w:val="Emphasis"/>
          <w:highlight w:val="cyan"/>
        </w:rPr>
        <w:t>realize the need to defend</w:t>
      </w:r>
      <w:r w:rsidRPr="00774FB4">
        <w:rPr>
          <w:rStyle w:val="Emphasis"/>
        </w:rPr>
        <w:t xml:space="preserve"> </w:t>
      </w:r>
      <w:r w:rsidRPr="00D972A3">
        <w:rPr>
          <w:rStyle w:val="Emphasis"/>
          <w:highlight w:val="cyan"/>
        </w:rPr>
        <w:t>themselves from each other</w:t>
      </w:r>
      <w:r w:rsidRPr="00774FB4">
        <w:rPr>
          <w:rStyle w:val="StyleUnderline"/>
        </w:rPr>
        <w:t xml:space="preserve"> as well, but with different weapons. </w:t>
      </w:r>
      <w:r w:rsidRPr="00D972A3">
        <w:rPr>
          <w:rStyle w:val="Emphasis"/>
          <w:highlight w:val="cyan"/>
        </w:rPr>
        <w:t>Although</w:t>
      </w:r>
      <w:r w:rsidRPr="00774FB4">
        <w:rPr>
          <w:rStyle w:val="Emphasis"/>
        </w:rPr>
        <w:t xml:space="preserve"> the </w:t>
      </w:r>
      <w:r w:rsidRPr="00D972A3">
        <w:rPr>
          <w:rStyle w:val="Emphasis"/>
          <w:highlight w:val="cyan"/>
        </w:rPr>
        <w:t>O</w:t>
      </w:r>
      <w:r w:rsidRPr="00774FB4">
        <w:rPr>
          <w:rStyle w:val="StyleUnderline"/>
        </w:rPr>
        <w:t xml:space="preserve">uter </w:t>
      </w:r>
      <w:r w:rsidRPr="00D972A3">
        <w:rPr>
          <w:rStyle w:val="Emphasis"/>
          <w:highlight w:val="cyan"/>
        </w:rPr>
        <w:t>S</w:t>
      </w:r>
      <w:r w:rsidRPr="00774FB4">
        <w:rPr>
          <w:rStyle w:val="StyleUnderline"/>
        </w:rPr>
        <w:t xml:space="preserve">pace </w:t>
      </w:r>
      <w:r w:rsidRPr="00D972A3">
        <w:rPr>
          <w:rStyle w:val="Emphasis"/>
          <w:highlight w:val="cyan"/>
        </w:rPr>
        <w:t>T</w:t>
      </w:r>
      <w:r w:rsidRPr="00774FB4">
        <w:rPr>
          <w:rStyle w:val="StyleUnderline"/>
        </w:rPr>
        <w:t xml:space="preserve">reaty </w:t>
      </w:r>
      <w:r w:rsidRPr="00D972A3">
        <w:rPr>
          <w:rStyle w:val="Emphasis"/>
          <w:highlight w:val="cyan"/>
        </w:rPr>
        <w:t>bans</w:t>
      </w:r>
      <w:r w:rsidRPr="00774FB4">
        <w:rPr>
          <w:sz w:val="16"/>
        </w:rPr>
        <w:t xml:space="preserve"> state actors from deploying </w:t>
      </w:r>
      <w:r w:rsidRPr="00D972A3">
        <w:rPr>
          <w:rStyle w:val="Emphasis"/>
          <w:highlight w:val="cyan"/>
        </w:rPr>
        <w:t>weapons</w:t>
      </w:r>
      <w:r w:rsidRPr="00774FB4">
        <w:rPr>
          <w:rStyle w:val="StyleUnderline"/>
        </w:rPr>
        <w:t xml:space="preserve"> of mass destruction</w:t>
      </w:r>
      <w:r w:rsidRPr="00774FB4">
        <w:rPr>
          <w:sz w:val="16"/>
        </w:rPr>
        <w:t xml:space="preserve"> in space, the deployment of other weapons is not without precedent.134 In 1974, the </w:t>
      </w:r>
      <w:r w:rsidRPr="00D972A3">
        <w:rPr>
          <w:rStyle w:val="Emphasis"/>
          <w:highlight w:val="cyan"/>
        </w:rPr>
        <w:t>S</w:t>
      </w:r>
      <w:r w:rsidRPr="00774FB4">
        <w:rPr>
          <w:rStyle w:val="StyleUnderline"/>
        </w:rPr>
        <w:t xml:space="preserve">oviet </w:t>
      </w:r>
      <w:r w:rsidRPr="00D972A3">
        <w:rPr>
          <w:rStyle w:val="Emphasis"/>
          <w:highlight w:val="cyan"/>
        </w:rPr>
        <w:t>U</w:t>
      </w:r>
      <w:r w:rsidRPr="00774FB4">
        <w:rPr>
          <w:rStyle w:val="StyleUnderline"/>
        </w:rPr>
        <w:t xml:space="preserve">nion </w:t>
      </w:r>
      <w:r w:rsidRPr="00D972A3">
        <w:rPr>
          <w:rStyle w:val="Emphasis"/>
          <w:highlight w:val="cyan"/>
        </w:rPr>
        <w:t>launched</w:t>
      </w:r>
      <w:r w:rsidRPr="00774FB4">
        <w:rPr>
          <w:rStyle w:val="StyleUnderline"/>
        </w:rPr>
        <w:t xml:space="preserve"> the </w:t>
      </w:r>
      <w:r w:rsidRPr="00D972A3">
        <w:rPr>
          <w:rStyle w:val="Emphasis"/>
          <w:highlight w:val="cyan"/>
        </w:rPr>
        <w:t>Salyut 3</w:t>
      </w:r>
      <w:r w:rsidRPr="00774FB4">
        <w:rPr>
          <w:sz w:val="16"/>
        </w:rPr>
        <w:t xml:space="preserve"> station.135 Officially a reconnaissance platform, the station also included a modified aircraft machine gun for station defense, but it was never used. 136 Since 1985, the United Nations’ Conference on Disarmament has been attempting to create a </w:t>
      </w:r>
      <w:r w:rsidRPr="00774FB4">
        <w:rPr>
          <w:rStyle w:val="StyleUnderline"/>
        </w:rPr>
        <w:t>Proposed Prevention of an Arms Race in Space</w:t>
      </w:r>
      <w:r w:rsidRPr="00774FB4">
        <w:rPr>
          <w:sz w:val="16"/>
        </w:rPr>
        <w:t xml:space="preserve"> (</w:t>
      </w:r>
      <w:r w:rsidRPr="00774FB4">
        <w:rPr>
          <w:rStyle w:val="Emphasis"/>
        </w:rPr>
        <w:t>PAROS</w:t>
      </w:r>
      <w:r w:rsidRPr="00774FB4">
        <w:rPr>
          <w:sz w:val="16"/>
        </w:rPr>
        <w:t xml:space="preserve">) Treaty that would require States parties to prohibit placing any weapons in space.137 In the early 1990s a few Western countries—led by </w:t>
      </w:r>
      <w:r w:rsidRPr="00774FB4">
        <w:rPr>
          <w:rStyle w:val="StyleUnderline"/>
        </w:rPr>
        <w:t>the United States—</w:t>
      </w:r>
      <w:r w:rsidRPr="00774FB4">
        <w:rPr>
          <w:rStyle w:val="Emphasis"/>
        </w:rPr>
        <w:t>strongly opposed</w:t>
      </w:r>
      <w:r w:rsidRPr="00774FB4">
        <w:rPr>
          <w:rStyle w:val="StyleUnderline"/>
        </w:rPr>
        <w:t xml:space="preserve"> the treaty</w:t>
      </w:r>
      <w:r w:rsidRPr="00774FB4">
        <w:rPr>
          <w:sz w:val="16"/>
        </w:rPr>
        <w:t xml:space="preserve">, and found it unnecessary because there are no weapons, and therefore no arms races in space. 138 Now though, outside of the United States, nearly every country supports the creation of a treaty, with a near unanimous vote by the United Nations General Assembly approving the PAROS resolution.139 Other countries, such as China and Russia, have continued to support a treaty, and in 2008 the two submitted a draft treaty entitled “Treaty on the Prevention of the Placement of Weapons in Outer Space, the Threat or Use of Force Against Outer Space Objects” to the United Nation’s Conference on Disarmament.140 The PAROS Treaty has made little progress and is still in discussion in the Conference on Disarmament, due in part to a lack of support from the United States.141 The United States has stated that part of its disagreement with the treaty is its inability to define space weapons, but others speculate the lack of support stems from the United States’ interest in developing hypersonic weapons.142 While the PAROS Treaty remains in limbo, no other treaty exists that prohibits nonstate actors from deploying weapons in space.143 </w:t>
      </w:r>
      <w:r w:rsidRPr="00774FB4">
        <w:rPr>
          <w:rStyle w:val="Emphasis"/>
        </w:rPr>
        <w:t>Competing interests</w:t>
      </w:r>
      <w:r w:rsidRPr="00774FB4">
        <w:rPr>
          <w:sz w:val="16"/>
        </w:rPr>
        <w:t xml:space="preserve">, coupled with the lack of uniform regulation, </w:t>
      </w:r>
      <w:r w:rsidRPr="00774FB4">
        <w:rPr>
          <w:rStyle w:val="StyleUnderline"/>
        </w:rPr>
        <w:t>would</w:t>
      </w:r>
      <w:r w:rsidRPr="00774FB4">
        <w:rPr>
          <w:sz w:val="16"/>
        </w:rPr>
        <w:t xml:space="preserve"> likely </w:t>
      </w:r>
      <w:r w:rsidRPr="00774FB4">
        <w:rPr>
          <w:rStyle w:val="Emphasis"/>
        </w:rPr>
        <w:t xml:space="preserve">prompt </w:t>
      </w:r>
      <w:r w:rsidRPr="00D972A3">
        <w:rPr>
          <w:rStyle w:val="Emphasis"/>
          <w:highlight w:val="cyan"/>
        </w:rPr>
        <w:t>private entities</w:t>
      </w:r>
      <w:r w:rsidRPr="00774FB4">
        <w:rPr>
          <w:rStyle w:val="Emphasis"/>
        </w:rPr>
        <w:t xml:space="preserve"> to </w:t>
      </w:r>
      <w:r w:rsidRPr="00D972A3">
        <w:rPr>
          <w:rStyle w:val="Emphasis"/>
          <w:highlight w:val="cyan"/>
        </w:rPr>
        <w:t>develop defense</w:t>
      </w:r>
      <w:r w:rsidRPr="00D972A3">
        <w:rPr>
          <w:rStyle w:val="StyleUnderline"/>
          <w:highlight w:val="cyan"/>
        </w:rPr>
        <w:t xml:space="preserve"> </w:t>
      </w:r>
      <w:r w:rsidRPr="00D972A3">
        <w:rPr>
          <w:rStyle w:val="Emphasis"/>
          <w:highlight w:val="cyan"/>
        </w:rPr>
        <w:t>strat</w:t>
      </w:r>
      <w:r w:rsidRPr="00774FB4">
        <w:rPr>
          <w:rStyle w:val="StyleUnderline"/>
        </w:rPr>
        <w:t>egies</w:t>
      </w:r>
      <w:r w:rsidRPr="00774FB4">
        <w:rPr>
          <w:sz w:val="16"/>
        </w:rPr>
        <w:t>—because of the heightened need to deter interference from other actors—</w:t>
      </w:r>
      <w:r w:rsidRPr="00774FB4">
        <w:rPr>
          <w:rStyle w:val="Emphasis"/>
        </w:rPr>
        <w:t>and cause other</w:t>
      </w:r>
      <w:r w:rsidRPr="00774FB4">
        <w:rPr>
          <w:rStyle w:val="StyleUnderline"/>
        </w:rPr>
        <w:t xml:space="preserve"> entities </w:t>
      </w:r>
      <w:r w:rsidRPr="00774FB4">
        <w:rPr>
          <w:rStyle w:val="Emphasis"/>
        </w:rPr>
        <w:t>to do the same</w:t>
      </w:r>
      <w:r w:rsidRPr="00774FB4">
        <w:rPr>
          <w:sz w:val="16"/>
        </w:rPr>
        <w:t xml:space="preserve">. As a result, </w:t>
      </w:r>
      <w:r w:rsidRPr="00774FB4">
        <w:rPr>
          <w:rStyle w:val="StyleUnderline"/>
        </w:rPr>
        <w:t>private companies</w:t>
      </w:r>
      <w:r w:rsidRPr="00774FB4">
        <w:rPr>
          <w:sz w:val="16"/>
        </w:rPr>
        <w:t xml:space="preserve"> might </w:t>
      </w:r>
      <w:r w:rsidRPr="00774FB4">
        <w:rPr>
          <w:rStyle w:val="Emphasis"/>
        </w:rPr>
        <w:t>discourage potential attackers</w:t>
      </w:r>
      <w:r w:rsidRPr="00774FB4">
        <w:rPr>
          <w:rStyle w:val="StyleUnderline"/>
        </w:rPr>
        <w:t xml:space="preserve"> </w:t>
      </w:r>
      <w:r w:rsidRPr="00774FB4">
        <w:rPr>
          <w:rStyle w:val="Emphasis"/>
        </w:rPr>
        <w:t>by building</w:t>
      </w:r>
      <w:r w:rsidRPr="00774FB4">
        <w:rPr>
          <w:rStyle w:val="StyleUnderline"/>
        </w:rPr>
        <w:t xml:space="preserve"> up </w:t>
      </w:r>
      <w:r w:rsidRPr="00774FB4">
        <w:rPr>
          <w:rStyle w:val="Emphasis"/>
        </w:rPr>
        <w:t>their offensive and defensive capabilities</w:t>
      </w:r>
      <w:r w:rsidRPr="00774FB4">
        <w:rPr>
          <w:sz w:val="16"/>
        </w:rPr>
        <w:t xml:space="preserve"> and possibly going so far as to retaliate against others if interference ultimately occurred. 144 </w:t>
      </w:r>
      <w:r w:rsidRPr="00D972A3">
        <w:rPr>
          <w:rStyle w:val="Emphasis"/>
          <w:highlight w:val="cyan"/>
        </w:rPr>
        <w:t>Military tech</w:t>
      </w:r>
      <w:r w:rsidRPr="00774FB4">
        <w:rPr>
          <w:rStyle w:val="Emphasis"/>
        </w:rPr>
        <w:t>n</w:t>
      </w:r>
      <w:r w:rsidRPr="00774FB4">
        <w:rPr>
          <w:rStyle w:val="StyleUnderline"/>
        </w:rPr>
        <w:t xml:space="preserve">ology can </w:t>
      </w:r>
      <w:r w:rsidRPr="00D972A3">
        <w:rPr>
          <w:rStyle w:val="Emphasis"/>
          <w:highlight w:val="cyan"/>
        </w:rPr>
        <w:t>function</w:t>
      </w:r>
      <w:r w:rsidRPr="00774FB4">
        <w:rPr>
          <w:rStyle w:val="StyleUnderline"/>
        </w:rPr>
        <w:t xml:space="preserve"> efficiently</w:t>
      </w:r>
      <w:r w:rsidRPr="00774FB4">
        <w:rPr>
          <w:sz w:val="16"/>
        </w:rPr>
        <w:t xml:space="preserve"> in space </w:t>
      </w:r>
      <w:r w:rsidRPr="00D972A3">
        <w:rPr>
          <w:rStyle w:val="Emphasis"/>
          <w:highlight w:val="cyan"/>
        </w:rPr>
        <w:t>without</w:t>
      </w:r>
      <w:r w:rsidRPr="00774FB4">
        <w:rPr>
          <w:rStyle w:val="StyleUnderline"/>
        </w:rPr>
        <w:t xml:space="preserve"> any </w:t>
      </w:r>
      <w:r w:rsidRPr="00D972A3">
        <w:rPr>
          <w:rStyle w:val="Emphasis"/>
          <w:highlight w:val="cyan"/>
        </w:rPr>
        <w:t>major changes</w:t>
      </w:r>
      <w:r w:rsidRPr="00774FB4">
        <w:rPr>
          <w:rStyle w:val="StyleUnderline"/>
        </w:rPr>
        <w:t xml:space="preserve">, and furthermore things not commonly viewed as </w:t>
      </w:r>
      <w:r w:rsidRPr="00774FB4">
        <w:rPr>
          <w:sz w:val="16"/>
        </w:rPr>
        <w:t xml:space="preserve">dangerous could be </w:t>
      </w:r>
      <w:r w:rsidRPr="00774FB4">
        <w:rPr>
          <w:rStyle w:val="StyleUnderline"/>
        </w:rPr>
        <w:t>weaponized</w:t>
      </w:r>
      <w:r w:rsidRPr="00774FB4">
        <w:rPr>
          <w:sz w:val="16"/>
        </w:rPr>
        <w:t xml:space="preserve">. For example, </w:t>
      </w:r>
      <w:r w:rsidRPr="00774FB4">
        <w:rPr>
          <w:rStyle w:val="StyleUnderline"/>
        </w:rPr>
        <w:t xml:space="preserve">going fast enough in orbit, </w:t>
      </w:r>
      <w:r w:rsidRPr="00D972A3">
        <w:rPr>
          <w:rStyle w:val="Emphasis"/>
          <w:highlight w:val="cyan"/>
        </w:rPr>
        <w:t>a small rock would</w:t>
      </w:r>
      <w:r w:rsidRPr="00774FB4">
        <w:rPr>
          <w:sz w:val="16"/>
        </w:rPr>
        <w:t xml:space="preserve"> have enough energy to </w:t>
      </w:r>
      <w:r w:rsidRPr="00D972A3">
        <w:rPr>
          <w:rStyle w:val="Emphasis"/>
          <w:highlight w:val="cyan"/>
        </w:rPr>
        <w:t>destroy</w:t>
      </w:r>
      <w:r w:rsidRPr="00774FB4">
        <w:rPr>
          <w:sz w:val="16"/>
        </w:rPr>
        <w:t xml:space="preserve"> an orbiting </w:t>
      </w:r>
      <w:r w:rsidRPr="00D972A3">
        <w:rPr>
          <w:rStyle w:val="Emphasis"/>
          <w:highlight w:val="cyan"/>
        </w:rPr>
        <w:t>satellite</w:t>
      </w:r>
      <w:r w:rsidRPr="00774FB4">
        <w:rPr>
          <w:sz w:val="16"/>
        </w:rPr>
        <w:t xml:space="preserve">.145 Additionally, China, India, Russia, and the United States have successfully tested anti-satellite weapons.146 These weapons are based on missile defense systems and were first tested in the late 1950s.147 These anti-satellite weapons, along with conventional weaponry, would </w:t>
      </w:r>
      <w:r w:rsidRPr="00774FB4">
        <w:rPr>
          <w:rStyle w:val="Emphasis"/>
        </w:rPr>
        <w:t>allow</w:t>
      </w:r>
      <w:r w:rsidRPr="00774FB4">
        <w:rPr>
          <w:rStyle w:val="StyleUnderline"/>
        </w:rPr>
        <w:t xml:space="preserve"> for </w:t>
      </w:r>
      <w:r w:rsidRPr="00774FB4">
        <w:rPr>
          <w:rStyle w:val="Emphasis"/>
        </w:rPr>
        <w:t>private entities to</w:t>
      </w:r>
      <w:r w:rsidRPr="00774FB4">
        <w:rPr>
          <w:rStyle w:val="StyleUnderline"/>
        </w:rPr>
        <w:t xml:space="preserve"> begin d</w:t>
      </w:r>
      <w:r w:rsidRPr="00774FB4">
        <w:rPr>
          <w:rStyle w:val="Emphasis"/>
        </w:rPr>
        <w:t>efend</w:t>
      </w:r>
      <w:r w:rsidRPr="00774FB4">
        <w:rPr>
          <w:rStyle w:val="StyleUnderline"/>
        </w:rPr>
        <w:t xml:space="preserve">ing </w:t>
      </w:r>
      <w:r w:rsidRPr="00774FB4">
        <w:rPr>
          <w:rStyle w:val="Emphasis"/>
        </w:rPr>
        <w:t>their</w:t>
      </w:r>
      <w:r w:rsidRPr="00774FB4">
        <w:rPr>
          <w:rStyle w:val="StyleUnderline"/>
        </w:rPr>
        <w:t xml:space="preserve"> </w:t>
      </w:r>
      <w:r w:rsidRPr="00774FB4">
        <w:rPr>
          <w:rStyle w:val="Emphasis"/>
        </w:rPr>
        <w:t>assets</w:t>
      </w:r>
      <w:r w:rsidRPr="00774FB4">
        <w:rPr>
          <w:rStyle w:val="StyleUnderline"/>
        </w:rPr>
        <w:t xml:space="preserve"> in space </w:t>
      </w:r>
      <w:r w:rsidRPr="00774FB4">
        <w:rPr>
          <w:rStyle w:val="Emphasis"/>
        </w:rPr>
        <w:t>with</w:t>
      </w:r>
      <w:r w:rsidRPr="00774FB4">
        <w:rPr>
          <w:sz w:val="16"/>
        </w:rPr>
        <w:t xml:space="preserve"> relative </w:t>
      </w:r>
      <w:r w:rsidRPr="00774FB4">
        <w:rPr>
          <w:rStyle w:val="Emphasis"/>
        </w:rPr>
        <w:t>ease</w:t>
      </w:r>
      <w:r w:rsidRPr="00774FB4">
        <w:rPr>
          <w:sz w:val="16"/>
        </w:rPr>
        <w:t xml:space="preserve">, leading to dangerous possibilities. The threat of militarization in space, either private or public, cannot be overstated. Today, many rely on satellites for a variety of important daily tasks, such as civilian and military GPS, weather monitoring, television broadcasting, and transmitting business transactions.148 </w:t>
      </w:r>
      <w:r w:rsidRPr="00774FB4">
        <w:rPr>
          <w:rStyle w:val="StyleUnderline"/>
        </w:rPr>
        <w:t>If any sort of</w:t>
      </w:r>
      <w:r w:rsidRPr="00774FB4">
        <w:rPr>
          <w:sz w:val="16"/>
        </w:rPr>
        <w:t xml:space="preserve"> space </w:t>
      </w:r>
      <w:r w:rsidRPr="00774FB4">
        <w:rPr>
          <w:rStyle w:val="StyleUnderline"/>
        </w:rPr>
        <w:t>engagement occurred between</w:t>
      </w:r>
      <w:r w:rsidRPr="00774FB4">
        <w:rPr>
          <w:sz w:val="16"/>
        </w:rPr>
        <w:t xml:space="preserve"> either states or </w:t>
      </w:r>
      <w:r w:rsidRPr="00774FB4">
        <w:rPr>
          <w:rStyle w:val="StyleUnderline"/>
        </w:rPr>
        <w:t xml:space="preserve">private organizations, satellites could be targeted </w:t>
      </w:r>
      <w:r w:rsidRPr="00774FB4">
        <w:rPr>
          <w:sz w:val="16"/>
        </w:rPr>
        <w:t xml:space="preserve">or unintentionally become collateral </w:t>
      </w:r>
      <w:r w:rsidRPr="00774FB4">
        <w:rPr>
          <w:rStyle w:val="StyleUnderline"/>
        </w:rPr>
        <w:t>damage from space debris</w:t>
      </w:r>
      <w:r w:rsidRPr="00774FB4">
        <w:rPr>
          <w:sz w:val="16"/>
        </w:rPr>
        <w:t xml:space="preserve">. Their loss would create a massive security issue and leave critical services on the ground nonfunctional until the satellite could be repaired or replaced.149 If this occurred, there would be very little recourse for countries or private entities to take. While it may be possible for the Liability Convention to require one country to compensate another for any destruction it caused, it would more likely lead to rising tensions and increased brinksmanship between countries. Additionally, if space debris in orbit increased, the positioning of future satellites or any future launches would become more difficult, as any launch or orbit would need to be calculated around the debris to avoid destruction.150 </w:t>
      </w:r>
      <w:r w:rsidRPr="00774FB4">
        <w:rPr>
          <w:rStyle w:val="StyleUnderline"/>
        </w:rPr>
        <w:t>Depending on the type of weapon a country deployed in space, any location on Earth could also be targeted.</w:t>
      </w:r>
      <w:r w:rsidRPr="00774FB4">
        <w:rPr>
          <w:sz w:val="16"/>
        </w:rPr>
        <w:t xml:space="preserve"> While it is not likely that a private entity would wish to use force against a country, the possibility exists. No rational State would want a nongovernmental entity to have the capacity to target it at will. </w:t>
      </w:r>
    </w:p>
    <w:p w14:paraId="5360D1A2" w14:textId="77777777" w:rsidR="008E48B9" w:rsidRPr="00801E24" w:rsidRDefault="008E48B9" w:rsidP="008E48B9"/>
    <w:p w14:paraId="445721A0" w14:textId="77777777" w:rsidR="008E48B9" w:rsidRDefault="008E48B9" w:rsidP="008E48B9">
      <w:pPr>
        <w:pStyle w:val="Heading4"/>
      </w:pPr>
      <w:r>
        <w:t>[S&amp;K 20] Militarism makes solving CC impossible, nonUQs their DA and only the aff serves as a starting point to disentagle the mess</w:t>
      </w:r>
    </w:p>
    <w:p w14:paraId="5DB1C593" w14:textId="77777777" w:rsidR="008E48B9" w:rsidRPr="002E3E36" w:rsidRDefault="008E48B9" w:rsidP="008E48B9">
      <w:r w:rsidRPr="00B809BF">
        <w:rPr>
          <w:rStyle w:val="Heading4Char"/>
        </w:rPr>
        <w:t>Steichen &amp; Koshgarian 20</w:t>
      </w:r>
      <w:r>
        <w:t xml:space="preserve"> </w:t>
      </w:r>
      <w:r w:rsidRPr="00B809BF">
        <w:t>[LORAH STEICHEN | LINDSAY KOSHGARIAN</w:t>
      </w:r>
      <w:r>
        <w:t xml:space="preserve">. </w:t>
      </w:r>
      <w:r w:rsidRPr="00B809BF">
        <w:t>“No Warming, No War: A Climate and Militarism Primer.” Institute for Policy Studies, 14 Apr. 2020, ips-dc.org/climate-militarism-primer/. Accessed</w:t>
      </w:r>
      <w:r w:rsidRPr="002E3E36">
        <w:t xml:space="preserve"> 22 Jan. 2022.</w:t>
      </w:r>
      <w:r>
        <w:t>] PW</w:t>
      </w:r>
    </w:p>
    <w:p w14:paraId="07F57910" w14:textId="77777777" w:rsidR="008E48B9" w:rsidRPr="00AB3835" w:rsidRDefault="008E48B9" w:rsidP="008E48B9">
      <w:pPr>
        <w:rPr>
          <w:sz w:val="16"/>
        </w:rPr>
      </w:pPr>
      <w:r w:rsidRPr="00AB3835">
        <w:rPr>
          <w:sz w:val="16"/>
        </w:rPr>
        <w:t xml:space="preserve">In this report, we’ll lay out how </w:t>
      </w:r>
      <w:r w:rsidRPr="00F1058C">
        <w:rPr>
          <w:rStyle w:val="Emphasis"/>
          <w:highlight w:val="cyan"/>
        </w:rPr>
        <w:t>militarism and</w:t>
      </w:r>
      <w:r w:rsidRPr="00AB3835">
        <w:rPr>
          <w:rStyle w:val="Emphasis"/>
        </w:rPr>
        <w:t xml:space="preserve"> the </w:t>
      </w:r>
      <w:r w:rsidRPr="00F1058C">
        <w:rPr>
          <w:rStyle w:val="Emphasis"/>
          <w:highlight w:val="cyan"/>
        </w:rPr>
        <w:t>climate</w:t>
      </w:r>
      <w:r w:rsidRPr="00AB3835">
        <w:rPr>
          <w:rStyle w:val="Emphasis"/>
        </w:rPr>
        <w:t xml:space="preserve"> crisis </w:t>
      </w:r>
      <w:r w:rsidRPr="00F1058C">
        <w:rPr>
          <w:rStyle w:val="Emphasis"/>
          <w:highlight w:val="cyan"/>
        </w:rPr>
        <w:t>are deeply intertwined</w:t>
      </w:r>
      <w:r w:rsidRPr="00AB3835">
        <w:rPr>
          <w:sz w:val="16"/>
        </w:rPr>
        <w:t xml:space="preserve"> and mutually reinforcing. The </w:t>
      </w:r>
      <w:r w:rsidRPr="00F1058C">
        <w:rPr>
          <w:rStyle w:val="Emphasis"/>
          <w:highlight w:val="cyan"/>
        </w:rPr>
        <w:t>military itself</w:t>
      </w:r>
      <w:r w:rsidRPr="00AB3835">
        <w:rPr>
          <w:sz w:val="16"/>
        </w:rPr>
        <w:t xml:space="preserve">, we explain, is a </w:t>
      </w:r>
      <w:r w:rsidRPr="00F1058C">
        <w:rPr>
          <w:rStyle w:val="Emphasis"/>
          <w:highlight w:val="cyan"/>
        </w:rPr>
        <w:t>huge polluter</w:t>
      </w:r>
      <w:r w:rsidRPr="00AB3835">
        <w:rPr>
          <w:rStyle w:val="StyleUnderline"/>
        </w:rPr>
        <w:t xml:space="preserve"> —</w:t>
      </w:r>
      <w:r w:rsidRPr="00AB3835">
        <w:rPr>
          <w:sz w:val="16"/>
        </w:rPr>
        <w:t xml:space="preserve"> and is often deployed </w:t>
      </w:r>
      <w:r w:rsidRPr="00AB3835">
        <w:rPr>
          <w:rStyle w:val="StyleUnderline"/>
        </w:rPr>
        <w:t xml:space="preserve">to </w:t>
      </w:r>
      <w:r w:rsidRPr="00AB3835">
        <w:rPr>
          <w:rStyle w:val="Emphasis"/>
        </w:rPr>
        <w:t>sustain the</w:t>
      </w:r>
      <w:r w:rsidRPr="00AB3835">
        <w:rPr>
          <w:rStyle w:val="StyleUnderline"/>
        </w:rPr>
        <w:t xml:space="preserve"> very </w:t>
      </w:r>
      <w:r w:rsidRPr="00AB3835">
        <w:rPr>
          <w:rStyle w:val="Emphasis"/>
        </w:rPr>
        <w:t>extractive industries that destabilize</w:t>
      </w:r>
      <w:r w:rsidRPr="00AB3835">
        <w:rPr>
          <w:rStyle w:val="StyleUnderline"/>
        </w:rPr>
        <w:t xml:space="preserve"> our </w:t>
      </w:r>
      <w:r w:rsidRPr="00AB3835">
        <w:rPr>
          <w:rStyle w:val="Emphasis"/>
        </w:rPr>
        <w:t>climate</w:t>
      </w:r>
      <w:r w:rsidRPr="00AB3835">
        <w:rPr>
          <w:sz w:val="16"/>
        </w:rPr>
        <w:t xml:space="preserve">. This climate chaos, in turn, leads to massive displacement, militarized borders, and the prospect of further conflict. </w:t>
      </w:r>
      <w:r w:rsidRPr="00F1058C">
        <w:rPr>
          <w:rStyle w:val="Emphasis"/>
          <w:highlight w:val="cyan"/>
        </w:rPr>
        <w:t>True</w:t>
      </w:r>
      <w:r w:rsidRPr="00AB3835">
        <w:rPr>
          <w:rStyle w:val="StyleUnderline"/>
        </w:rPr>
        <w:t xml:space="preserve"> climate </w:t>
      </w:r>
      <w:r w:rsidRPr="00F1058C">
        <w:rPr>
          <w:rStyle w:val="Emphasis"/>
          <w:highlight w:val="cyan"/>
        </w:rPr>
        <w:t>solutions</w:t>
      </w:r>
      <w:r w:rsidRPr="00AB3835">
        <w:rPr>
          <w:sz w:val="16"/>
        </w:rPr>
        <w:t xml:space="preserve">, we argue, </w:t>
      </w:r>
      <w:r w:rsidRPr="00F1058C">
        <w:rPr>
          <w:rStyle w:val="Emphasis"/>
          <w:highlight w:val="cyan"/>
        </w:rPr>
        <w:t>must have antimilitarism</w:t>
      </w:r>
      <w:r w:rsidRPr="00AB3835">
        <w:rPr>
          <w:sz w:val="16"/>
        </w:rPr>
        <w:t xml:space="preserve"> at their core. In the face of both COVID-19 and the climate crisis, </w:t>
      </w:r>
      <w:r w:rsidRPr="00AB3835">
        <w:rPr>
          <w:rStyle w:val="Emphasis"/>
        </w:rPr>
        <w:t>we urgently need to shift from</w:t>
      </w:r>
      <w:r w:rsidRPr="00AB3835">
        <w:rPr>
          <w:rStyle w:val="StyleUnderline"/>
        </w:rPr>
        <w:t xml:space="preserve"> a culture of </w:t>
      </w:r>
      <w:r w:rsidRPr="00AB3835">
        <w:rPr>
          <w:rStyle w:val="Emphasis"/>
        </w:rPr>
        <w:t>war to</w:t>
      </w:r>
      <w:r w:rsidRPr="00AB3835">
        <w:rPr>
          <w:sz w:val="16"/>
        </w:rPr>
        <w:t xml:space="preserve"> a culture of care. Funneling trillions into the military to wage endless wars and project military dominance has prevented us from investing in true security and cooperation. If we don’t transform our society and the way we </w:t>
      </w:r>
      <w:r w:rsidRPr="00AB3835">
        <w:rPr>
          <w:rStyle w:val="Emphasis"/>
        </w:rPr>
        <w:t>confront crises</w:t>
      </w:r>
      <w:r w:rsidRPr="00AB3835">
        <w:rPr>
          <w:rStyle w:val="StyleUnderline"/>
        </w:rPr>
        <w:t xml:space="preserve">, we will face </w:t>
      </w:r>
      <w:r w:rsidRPr="00AB3835">
        <w:rPr>
          <w:sz w:val="16"/>
        </w:rPr>
        <w:t xml:space="preserve">even </w:t>
      </w:r>
      <w:r w:rsidRPr="00AB3835">
        <w:rPr>
          <w:rStyle w:val="StyleUnderline"/>
        </w:rPr>
        <w:t>more unjust and inhumane realities</w:t>
      </w:r>
      <w:r w:rsidRPr="00AB3835">
        <w:rPr>
          <w:sz w:val="16"/>
        </w:rPr>
        <w:t xml:space="preserve"> in a climate-changed future. KEY FINDINGS: Recognizing that the impacts of climate change will dramatically increase instability around the globe, this paper examines the role of militarism in a climate-changed world. As outlined below, climate change and militarism intersect in a variety of alarming ways: </w:t>
      </w:r>
      <w:r w:rsidRPr="00AB3835">
        <w:rPr>
          <w:rStyle w:val="StyleUnderline"/>
        </w:rPr>
        <w:t>The Pentagon is a major pollute</w:t>
      </w:r>
      <w:r w:rsidRPr="00AB3835">
        <w:rPr>
          <w:sz w:val="16"/>
        </w:rPr>
        <w:t xml:space="preserve">r. U.S. </w:t>
      </w:r>
      <w:r w:rsidRPr="00AB3835">
        <w:rPr>
          <w:rStyle w:val="Emphasis"/>
        </w:rPr>
        <w:t>Militarism degrades the environment</w:t>
      </w:r>
      <w:r w:rsidRPr="00AB3835">
        <w:rPr>
          <w:rStyle w:val="StyleUnderline"/>
        </w:rPr>
        <w:t xml:space="preserve"> and contributes directly to climate change</w:t>
      </w:r>
      <w:r w:rsidRPr="00AB3835">
        <w:rPr>
          <w:sz w:val="16"/>
        </w:rPr>
        <w:t xml:space="preserve">. The Pentagon is the world’s </w:t>
      </w:r>
      <w:r w:rsidRPr="00F1058C">
        <w:rPr>
          <w:rStyle w:val="Emphasis"/>
          <w:highlight w:val="cyan"/>
        </w:rPr>
        <w:t>largest</w:t>
      </w:r>
      <w:r w:rsidRPr="00AB3835">
        <w:rPr>
          <w:rStyle w:val="StyleUnderline"/>
        </w:rPr>
        <w:t xml:space="preserve"> institutional </w:t>
      </w:r>
      <w:r w:rsidRPr="00F1058C">
        <w:rPr>
          <w:rStyle w:val="Emphasis"/>
          <w:highlight w:val="cyan"/>
        </w:rPr>
        <w:t>user of petroleum</w:t>
      </w:r>
      <w:r w:rsidRPr="00AB3835">
        <w:rPr>
          <w:sz w:val="16"/>
        </w:rPr>
        <w:t xml:space="preserve">; just one of the military’s jets, the B-52 stratofortress, </w:t>
      </w:r>
      <w:r w:rsidRPr="00AB3835">
        <w:rPr>
          <w:rStyle w:val="Emphasis"/>
        </w:rPr>
        <w:t>consumes</w:t>
      </w:r>
      <w:r w:rsidRPr="00AB3835">
        <w:rPr>
          <w:rStyle w:val="StyleUnderline"/>
        </w:rPr>
        <w:t xml:space="preserve"> about </w:t>
      </w:r>
      <w:r w:rsidRPr="00AB3835">
        <w:rPr>
          <w:rStyle w:val="Emphasis"/>
        </w:rPr>
        <w:t>as much fuel</w:t>
      </w:r>
      <w:r w:rsidRPr="00AB3835">
        <w:rPr>
          <w:rStyle w:val="StyleUnderline"/>
        </w:rPr>
        <w:t xml:space="preserve"> in an hour </w:t>
      </w:r>
      <w:r w:rsidRPr="00AB3835">
        <w:rPr>
          <w:rStyle w:val="Emphasis"/>
        </w:rPr>
        <w:t>as</w:t>
      </w:r>
      <w:r w:rsidRPr="00AB3835">
        <w:rPr>
          <w:rStyle w:val="StyleUnderline"/>
        </w:rPr>
        <w:t xml:space="preserve"> the </w:t>
      </w:r>
      <w:r w:rsidRPr="00AB3835">
        <w:rPr>
          <w:rStyle w:val="Emphasis"/>
        </w:rPr>
        <w:t>average car driver</w:t>
      </w:r>
      <w:r w:rsidRPr="00AB3835">
        <w:rPr>
          <w:rStyle w:val="StyleUnderline"/>
        </w:rPr>
        <w:t xml:space="preserve"> uses in seven years. </w:t>
      </w:r>
      <w:r w:rsidRPr="00AB3835">
        <w:rPr>
          <w:rStyle w:val="Emphasis"/>
        </w:rPr>
        <w:t>Plans to confront climate change must address militarization</w:t>
      </w:r>
      <w:r w:rsidRPr="00AB3835">
        <w:rPr>
          <w:sz w:val="16"/>
        </w:rPr>
        <w:t xml:space="preserve">, but “greening the military” misses the point entirely. Militarism and climate justice are fundamentally at odds. The United States has a well-known history of fighting wars for oil. </w:t>
      </w:r>
      <w:r w:rsidRPr="00F1058C">
        <w:rPr>
          <w:rStyle w:val="Emphasis"/>
          <w:highlight w:val="cyan"/>
        </w:rPr>
        <w:t>The fossil fuel</w:t>
      </w:r>
      <w:r w:rsidRPr="00AB3835">
        <w:rPr>
          <w:rStyle w:val="StyleUnderline"/>
        </w:rPr>
        <w:t xml:space="preserve"> industry </w:t>
      </w:r>
      <w:r w:rsidRPr="00F1058C">
        <w:rPr>
          <w:rStyle w:val="Emphasis"/>
          <w:highlight w:val="cyan"/>
        </w:rPr>
        <w:t>relies on militarization to uphold its operations</w:t>
      </w:r>
      <w:r w:rsidRPr="00AB3835">
        <w:rPr>
          <w:rStyle w:val="StyleUnderline"/>
        </w:rPr>
        <w:t xml:space="preserve"> around the globe. Oil is </w:t>
      </w:r>
      <w:r w:rsidRPr="00F1058C">
        <w:rPr>
          <w:rStyle w:val="Emphasis"/>
          <w:highlight w:val="cyan"/>
        </w:rPr>
        <w:t>the leading cause of war</w:t>
      </w:r>
      <w:r w:rsidRPr="00AB3835">
        <w:rPr>
          <w:sz w:val="16"/>
        </w:rPr>
        <w:t xml:space="preserve">: An estimated </w:t>
      </w:r>
      <w:r w:rsidRPr="00AB3835">
        <w:rPr>
          <w:rStyle w:val="StyleUnderline"/>
        </w:rPr>
        <w:t xml:space="preserve">one-quarter to one-half of all interstate wars </w:t>
      </w:r>
      <w:r w:rsidRPr="00AB3835">
        <w:rPr>
          <w:sz w:val="16"/>
        </w:rPr>
        <w:t xml:space="preserve">since 1973 </w:t>
      </w:r>
      <w:r w:rsidRPr="00AB3835">
        <w:rPr>
          <w:rStyle w:val="StyleUnderline"/>
        </w:rPr>
        <w:t>have been linked to oil.</w:t>
      </w:r>
      <w:r w:rsidRPr="00AB3835">
        <w:rPr>
          <w:sz w:val="16"/>
        </w:rPr>
        <w:t xml:space="preserve"> And all over the world, those who fight to protect their lands from extractive industries are often met with state and paramilitary violence.</w:t>
      </w:r>
    </w:p>
    <w:p w14:paraId="59041AC3" w14:textId="77777777" w:rsidR="008E48B9" w:rsidRPr="008E48B9" w:rsidRDefault="008E48B9" w:rsidP="008E48B9"/>
    <w:p w14:paraId="2DECBD3B" w14:textId="77777777" w:rsidR="008E48B9" w:rsidRPr="008E48B9" w:rsidRDefault="008E48B9" w:rsidP="008E48B9">
      <w:pPr>
        <w:spacing w:after="0" w:line="240" w:lineRule="auto"/>
        <w:rPr>
          <w:rFonts w:ascii="Times New Roman" w:eastAsia="Times New Roman" w:hAnsi="Times New Roman" w:cs="Times New Roman"/>
          <w:sz w:val="24"/>
          <w:lang w:eastAsia="zh-CN"/>
        </w:rPr>
      </w:pPr>
      <w:r w:rsidRPr="008E48B9">
        <w:rPr>
          <w:rFonts w:ascii="Arial" w:eastAsia="Times New Roman" w:hAnsi="Arial" w:cs="Arial"/>
          <w:b/>
          <w:bCs/>
          <w:color w:val="000000"/>
          <w:szCs w:val="22"/>
          <w:lang w:eastAsia="zh-CN"/>
        </w:rPr>
        <w:t>Independently, the aff makes climate change worse</w:t>
      </w:r>
    </w:p>
    <w:p w14:paraId="6E2457DF" w14:textId="77777777" w:rsidR="008E48B9" w:rsidRPr="008E48B9" w:rsidRDefault="008E48B9" w:rsidP="008E48B9">
      <w:pPr>
        <w:spacing w:after="0" w:line="240" w:lineRule="auto"/>
        <w:rPr>
          <w:rFonts w:ascii="Times New Roman" w:eastAsia="Times New Roman" w:hAnsi="Times New Roman" w:cs="Times New Roman"/>
          <w:sz w:val="24"/>
          <w:lang w:eastAsia="zh-CN"/>
        </w:rPr>
      </w:pPr>
      <w:r w:rsidRPr="008E48B9">
        <w:rPr>
          <w:rFonts w:ascii="Times New Roman" w:eastAsia="Times New Roman" w:hAnsi="Times New Roman" w:cs="Times New Roman"/>
          <w:b/>
          <w:bCs/>
          <w:color w:val="0B0A0A"/>
          <w:sz w:val="24"/>
          <w:lang w:eastAsia="zh-CN"/>
        </w:rPr>
        <w:t>Alice Zhu, a PhD student at the University of Toronto Scarborough studying plastic pollution talks about how</w:t>
      </w:r>
    </w:p>
    <w:p w14:paraId="034C053E" w14:textId="77777777" w:rsidR="008E48B9" w:rsidRPr="008E48B9" w:rsidRDefault="008E48B9" w:rsidP="008E48B9">
      <w:pPr>
        <w:spacing w:after="0" w:line="240" w:lineRule="auto"/>
        <w:rPr>
          <w:rFonts w:ascii="Times New Roman" w:eastAsia="Times New Roman" w:hAnsi="Times New Roman" w:cs="Times New Roman"/>
          <w:sz w:val="24"/>
          <w:lang w:eastAsia="zh-CN"/>
        </w:rPr>
      </w:pPr>
    </w:p>
    <w:p w14:paraId="1671DF7C" w14:textId="77777777" w:rsidR="008E48B9" w:rsidRPr="008E48B9" w:rsidRDefault="008E48B9" w:rsidP="008E48B9">
      <w:pPr>
        <w:spacing w:after="0" w:line="240" w:lineRule="auto"/>
        <w:rPr>
          <w:rFonts w:ascii="Times New Roman" w:eastAsia="Times New Roman" w:hAnsi="Times New Roman" w:cs="Times New Roman"/>
          <w:sz w:val="24"/>
          <w:lang w:eastAsia="zh-CN"/>
        </w:rPr>
      </w:pPr>
      <w:r w:rsidRPr="008E48B9">
        <w:rPr>
          <w:rFonts w:eastAsia="Times New Roman"/>
          <w:color w:val="000000"/>
          <w:sz w:val="24"/>
          <w:lang w:eastAsia="zh-CN"/>
        </w:rPr>
        <w:t xml:space="preserve">“The Social, Environmental, and Economic Impacts of Space Colonization - the Starfish Canada.” </w:t>
      </w:r>
      <w:r w:rsidRPr="008E48B9">
        <w:rPr>
          <w:rFonts w:eastAsia="Times New Roman"/>
          <w:i/>
          <w:iCs/>
          <w:color w:val="000000"/>
          <w:sz w:val="24"/>
          <w:lang w:eastAsia="zh-CN"/>
        </w:rPr>
        <w:t>The Starfish Canada</w:t>
      </w:r>
      <w:r w:rsidRPr="008E48B9">
        <w:rPr>
          <w:rFonts w:eastAsia="Times New Roman"/>
          <w:color w:val="000000"/>
          <w:sz w:val="24"/>
          <w:lang w:eastAsia="zh-CN"/>
        </w:rPr>
        <w:t>, 19 Nov. 2021, thestarfish.ca/journal/2021/11/the-social-environmental-and-economic-impacts-of-space-colonization. Accessed 27 Jan. 2022.</w:t>
      </w:r>
    </w:p>
    <w:p w14:paraId="29976839" w14:textId="77777777" w:rsidR="008E48B9" w:rsidRPr="008E48B9" w:rsidRDefault="008E48B9" w:rsidP="008E48B9">
      <w:pPr>
        <w:spacing w:after="0" w:line="240" w:lineRule="auto"/>
        <w:rPr>
          <w:rFonts w:ascii="Times New Roman" w:eastAsia="Times New Roman" w:hAnsi="Times New Roman" w:cs="Times New Roman"/>
          <w:sz w:val="24"/>
          <w:lang w:eastAsia="zh-CN"/>
        </w:rPr>
      </w:pPr>
      <w:r w:rsidRPr="008E48B9">
        <w:rPr>
          <w:rFonts w:ascii="Arial" w:eastAsia="Times New Roman" w:hAnsi="Arial" w:cs="Arial"/>
          <w:b/>
          <w:bCs/>
          <w:color w:val="000000"/>
          <w:szCs w:val="22"/>
          <w:lang w:eastAsia="zh-CN"/>
        </w:rPr>
        <w:t xml:space="preserve">Firstly, </w:t>
      </w:r>
      <w:r w:rsidRPr="008E48B9">
        <w:rPr>
          <w:rFonts w:ascii="Arial" w:eastAsia="Times New Roman" w:hAnsi="Arial" w:cs="Arial"/>
          <w:b/>
          <w:bCs/>
          <w:color w:val="000000"/>
          <w:szCs w:val="22"/>
          <w:shd w:val="clear" w:color="auto" w:fill="D9D2E9"/>
          <w:lang w:eastAsia="zh-CN"/>
        </w:rPr>
        <w:t>space exploration requires the mass production of space technology which requires the extraction of precious materials.</w:t>
      </w:r>
      <w:r w:rsidRPr="008E48B9">
        <w:rPr>
          <w:rFonts w:ascii="Arial" w:eastAsia="Times New Roman" w:hAnsi="Arial" w:cs="Arial"/>
          <w:color w:val="000000"/>
          <w:szCs w:val="22"/>
          <w:shd w:val="clear" w:color="auto" w:fill="D9D2E9"/>
          <w:lang w:eastAsia="zh-CN"/>
        </w:rPr>
        <w:t xml:space="preserve"> </w:t>
      </w:r>
      <w:r w:rsidRPr="008E48B9">
        <w:rPr>
          <w:rFonts w:ascii="Arial" w:eastAsia="Times New Roman" w:hAnsi="Arial" w:cs="Arial"/>
          <w:b/>
          <w:bCs/>
          <w:color w:val="000000"/>
          <w:szCs w:val="22"/>
          <w:shd w:val="clear" w:color="auto" w:fill="D9D2E9"/>
          <w:lang w:eastAsia="zh-CN"/>
        </w:rPr>
        <w:t>Satellites are mostly composed of aluminum</w:t>
      </w:r>
      <w:r w:rsidRPr="008E48B9">
        <w:rPr>
          <w:rFonts w:ascii="Arial" w:eastAsia="Times New Roman" w:hAnsi="Arial" w:cs="Arial"/>
          <w:color w:val="000000"/>
          <w:szCs w:val="22"/>
          <w:lang w:eastAsia="zh-CN"/>
        </w:rPr>
        <w:t>, which is refined from an ore called “bauxite”, a mixture of hydrated aluminum oxide, silica, and iron oxide. The building of satellites is energy-intensive because the aluminum needs to be refined from bauxite, molded into parts, and assembled; yet, what is less obvious is that once the satellites are launched into space, they may never return to Earth.</w:t>
      </w:r>
    </w:p>
    <w:p w14:paraId="30862AD3" w14:textId="77777777" w:rsidR="008E48B9" w:rsidRPr="008E48B9" w:rsidRDefault="008E48B9" w:rsidP="008E48B9">
      <w:pPr>
        <w:spacing w:after="0" w:line="240" w:lineRule="auto"/>
        <w:rPr>
          <w:rFonts w:ascii="Times New Roman" w:eastAsia="Times New Roman" w:hAnsi="Times New Roman" w:cs="Times New Roman"/>
          <w:sz w:val="24"/>
          <w:lang w:eastAsia="zh-CN"/>
        </w:rPr>
      </w:pPr>
      <w:r w:rsidRPr="008E48B9">
        <w:rPr>
          <w:rFonts w:ascii="Times New Roman" w:eastAsia="Times New Roman" w:hAnsi="Times New Roman" w:cs="Times New Roman"/>
          <w:sz w:val="24"/>
          <w:lang w:eastAsia="zh-CN"/>
        </w:rPr>
        <w:br/>
      </w:r>
      <w:r w:rsidRPr="008E48B9">
        <w:rPr>
          <w:rFonts w:ascii="Arial" w:eastAsia="Times New Roman" w:hAnsi="Arial" w:cs="Arial"/>
          <w:color w:val="000000"/>
          <w:szCs w:val="22"/>
          <w:lang w:eastAsia="zh-CN"/>
        </w:rPr>
        <w:t xml:space="preserve">Even though aluminum is an “infinitely recyclable” metal with a multitude of uses, its incorporation into satellites usually </w:t>
      </w:r>
      <w:r w:rsidRPr="008E48B9">
        <w:rPr>
          <w:rFonts w:ascii="Arial" w:eastAsia="Times New Roman" w:hAnsi="Arial" w:cs="Arial"/>
          <w:b/>
          <w:bCs/>
          <w:color w:val="000000"/>
          <w:szCs w:val="22"/>
          <w:shd w:val="clear" w:color="auto" w:fill="D9D2E9"/>
          <w:lang w:eastAsia="zh-CN"/>
        </w:rPr>
        <w:t>means its permanent removal from Earth</w:t>
      </w:r>
      <w:r w:rsidRPr="008E48B9">
        <w:rPr>
          <w:rFonts w:ascii="Arial" w:eastAsia="Times New Roman" w:hAnsi="Arial" w:cs="Arial"/>
          <w:b/>
          <w:bCs/>
          <w:color w:val="000000"/>
          <w:szCs w:val="22"/>
          <w:lang w:eastAsia="zh-CN"/>
        </w:rPr>
        <w:t>.</w:t>
      </w:r>
      <w:r w:rsidRPr="008E48B9">
        <w:rPr>
          <w:rFonts w:ascii="Arial" w:eastAsia="Times New Roman" w:hAnsi="Arial" w:cs="Arial"/>
          <w:color w:val="000000"/>
          <w:szCs w:val="22"/>
          <w:lang w:eastAsia="zh-CN"/>
        </w:rPr>
        <w:t xml:space="preserve"> This loss of aluminum to space poses two issues: first, </w:t>
      </w:r>
      <w:r w:rsidRPr="008E48B9">
        <w:rPr>
          <w:rFonts w:ascii="Arial" w:eastAsia="Times New Roman" w:hAnsi="Arial" w:cs="Arial"/>
          <w:b/>
          <w:bCs/>
          <w:color w:val="000000"/>
          <w:szCs w:val="22"/>
          <w:shd w:val="clear" w:color="auto" w:fill="D9D2E9"/>
          <w:lang w:eastAsia="zh-CN"/>
        </w:rPr>
        <w:t xml:space="preserve">new aluminum will need to continuously </w:t>
      </w:r>
      <w:r w:rsidRPr="008E48B9">
        <w:rPr>
          <w:rFonts w:ascii="Arial" w:eastAsia="Times New Roman" w:hAnsi="Arial" w:cs="Arial"/>
          <w:b/>
          <w:bCs/>
          <w:color w:val="000000"/>
          <w:szCs w:val="22"/>
          <w:shd w:val="clear" w:color="auto" w:fill="FFFFFF"/>
          <w:lang w:eastAsia="zh-CN"/>
        </w:rPr>
        <w:t>be</w:t>
      </w:r>
      <w:r w:rsidRPr="008E48B9">
        <w:rPr>
          <w:rFonts w:ascii="Arial" w:eastAsia="Times New Roman" w:hAnsi="Arial" w:cs="Arial"/>
          <w:b/>
          <w:bCs/>
          <w:color w:val="000000"/>
          <w:szCs w:val="22"/>
          <w:shd w:val="clear" w:color="auto" w:fill="D9D2E9"/>
          <w:lang w:eastAsia="zh-CN"/>
        </w:rPr>
        <w:t xml:space="preserve"> mined, consuming energy acquired from the burning of fossil fuels – which exacerbates climate change – </w:t>
      </w:r>
      <w:r w:rsidRPr="008E48B9">
        <w:rPr>
          <w:rFonts w:ascii="Arial" w:eastAsia="Times New Roman" w:hAnsi="Arial" w:cs="Arial"/>
          <w:color w:val="000000"/>
          <w:szCs w:val="22"/>
          <w:lang w:eastAsia="zh-CN"/>
        </w:rPr>
        <w:t xml:space="preserve">and second, the </w:t>
      </w:r>
      <w:r w:rsidRPr="008E48B9">
        <w:rPr>
          <w:rFonts w:ascii="Arial" w:eastAsia="Times New Roman" w:hAnsi="Arial" w:cs="Arial"/>
          <w:b/>
          <w:bCs/>
          <w:color w:val="000000"/>
          <w:szCs w:val="22"/>
          <w:lang w:eastAsia="zh-CN"/>
        </w:rPr>
        <w:t>cluttering of Earth’s lower orbit</w:t>
      </w:r>
      <w:r w:rsidRPr="008E48B9">
        <w:rPr>
          <w:rFonts w:ascii="Arial" w:eastAsia="Times New Roman" w:hAnsi="Arial" w:cs="Arial"/>
          <w:color w:val="000000"/>
          <w:szCs w:val="22"/>
          <w:lang w:eastAsia="zh-CN"/>
        </w:rPr>
        <w:t xml:space="preserve"> (up to around 750 km altitude) by satellites, debris from aging satellites, discarded boosters, an</w:t>
      </w:r>
      <w:r w:rsidRPr="008E48B9">
        <w:rPr>
          <w:rFonts w:ascii="Arial" w:eastAsia="Times New Roman" w:hAnsi="Arial" w:cs="Arial"/>
          <w:color w:val="000000"/>
          <w:szCs w:val="22"/>
          <w:shd w:val="clear" w:color="auto" w:fill="FFFFFF"/>
          <w:lang w:eastAsia="zh-CN"/>
        </w:rPr>
        <w:t xml:space="preserve">d </w:t>
      </w:r>
      <w:r w:rsidRPr="008E48B9">
        <w:rPr>
          <w:rFonts w:ascii="Arial" w:eastAsia="Times New Roman" w:hAnsi="Arial" w:cs="Arial"/>
          <w:b/>
          <w:bCs/>
          <w:color w:val="000000"/>
          <w:szCs w:val="22"/>
          <w:shd w:val="clear" w:color="auto" w:fill="FFFFFF"/>
          <w:lang w:eastAsia="zh-CN"/>
        </w:rPr>
        <w:t>debris generated from collisions makes the region a hazardous place for astronauts</w:t>
      </w:r>
      <w:r w:rsidRPr="008E48B9">
        <w:rPr>
          <w:rFonts w:ascii="Arial" w:eastAsia="Times New Roman" w:hAnsi="Arial" w:cs="Arial"/>
          <w:color w:val="000000"/>
          <w:szCs w:val="22"/>
          <w:shd w:val="clear" w:color="auto" w:fill="FFFFFF"/>
          <w:lang w:eastAsia="zh-CN"/>
        </w:rPr>
        <w:t xml:space="preserve">. </w:t>
      </w:r>
    </w:p>
    <w:p w14:paraId="77B7F498" w14:textId="77777777" w:rsidR="008E48B9" w:rsidRPr="008E48B9" w:rsidRDefault="008E48B9" w:rsidP="008E48B9"/>
    <w:p w14:paraId="2CA5FAF3" w14:textId="77777777" w:rsidR="00A40E7E" w:rsidRDefault="00A40E7E" w:rsidP="00A40E7E">
      <w:pPr>
        <w:pStyle w:val="Heading4"/>
      </w:pPr>
      <w:r>
        <w:t xml:space="preserve">Reliance technological innovation is rooted in an imperialistic agenda that only re-entrenches militarism and more conflicts </w:t>
      </w:r>
    </w:p>
    <w:p w14:paraId="76991750" w14:textId="77777777" w:rsidR="00A40E7E" w:rsidRPr="00F92B0F" w:rsidRDefault="00A40E7E" w:rsidP="00A40E7E">
      <w:r w:rsidRPr="003338DB">
        <w:rPr>
          <w:rStyle w:val="Heading4Char"/>
        </w:rPr>
        <w:t>Escalante 1</w:t>
      </w:r>
      <w:r>
        <w:rPr>
          <w:rStyle w:val="Heading4Char"/>
        </w:rPr>
        <w:t>9</w:t>
      </w:r>
      <w:r>
        <w:t xml:space="preserve"> [(</w:t>
      </w:r>
      <w:r>
        <w:rPr>
          <w:szCs w:val="16"/>
        </w:rPr>
        <w:t>Alyson Escalante is a Marxist-Leninist, Materialist Feminist and Anti-Imperialist activist.</w:t>
      </w:r>
      <w:r>
        <w:t>)</w:t>
      </w:r>
      <w:r w:rsidRPr="00522317">
        <w:t>Escalante, Alyson. “Communism and Climate Change: A Dual Power Approach - Regeneration Magazine.” Regeneration Magazine, 26 Mar. 2019, regenerationmag.org/communism-and-climate-change-a-dual-power-approach/. Accessed 7 Jan. 2022.</w:t>
      </w:r>
      <w:r>
        <w:t>] Comrade PW</w:t>
      </w:r>
    </w:p>
    <w:p w14:paraId="6A204C80" w14:textId="77777777" w:rsidR="00A40E7E" w:rsidRDefault="00A40E7E" w:rsidP="00A40E7E">
      <w:pPr>
        <w:rPr>
          <w:sz w:val="16"/>
        </w:rPr>
      </w:pPr>
      <w:r w:rsidRPr="004A4A24">
        <w:rPr>
          <w:sz w:val="16"/>
        </w:rPr>
        <w:t xml:space="preserve">One of the most pressing of the various crises which humanity faces today is climate change. </w:t>
      </w:r>
      <w:r w:rsidRPr="00A023C9">
        <w:rPr>
          <w:rStyle w:val="StyleUnderline"/>
        </w:rPr>
        <w:t>Capitalist production</w:t>
      </w:r>
      <w:r w:rsidRPr="004A4A24">
        <w:rPr>
          <w:sz w:val="16"/>
        </w:rPr>
        <w:t xml:space="preserve"> has </w:t>
      </w:r>
      <w:r w:rsidRPr="00A023C9">
        <w:rPr>
          <w:rStyle w:val="StyleUnderline"/>
        </w:rPr>
        <w:t>devastated the planet</w:t>
      </w:r>
      <w:r w:rsidRPr="004A4A24">
        <w:rPr>
          <w:sz w:val="16"/>
        </w:rPr>
        <w:t>, and everyday we discover that the small window of time for avoiding its most disastrous effects is shorter than previously understood. The</w:t>
      </w:r>
      <w:hyperlink r:id="rId5" w:history="1">
        <w:r w:rsidRPr="004A4A24">
          <w:rPr>
            <w:rStyle w:val="Hyperlink"/>
            <w:sz w:val="16"/>
          </w:rPr>
          <w:t xml:space="preserve"> Intergovernmental Panel on Climate Change predicts</w:t>
        </w:r>
      </w:hyperlink>
      <w:r w:rsidRPr="004A4A24">
        <w:rPr>
          <w:sz w:val="16"/>
        </w:rPr>
        <w:t xml:space="preserve"> that </w:t>
      </w:r>
      <w:r w:rsidRPr="00A023C9">
        <w:rPr>
          <w:rStyle w:val="StyleUnderline"/>
        </w:rPr>
        <w:t>we have twelve years to limit</w:t>
      </w:r>
      <w:r w:rsidRPr="004A4A24">
        <w:rPr>
          <w:sz w:val="16"/>
        </w:rPr>
        <w:t xml:space="preserve"> (not even prevent) </w:t>
      </w:r>
      <w:r w:rsidRPr="00A023C9">
        <w:rPr>
          <w:rStyle w:val="StyleUnderline"/>
        </w:rPr>
        <w:t>the more catastrophic effects</w:t>
      </w:r>
      <w:r w:rsidRPr="004A4A24">
        <w:rPr>
          <w:sz w:val="16"/>
        </w:rPr>
        <w:t xml:space="preserve"> of climate change. The simple, and horrific, fact that we all must face is that </w:t>
      </w:r>
      <w:r w:rsidRPr="00A023C9">
        <w:rPr>
          <w:rStyle w:val="StyleUnderline"/>
        </w:rPr>
        <w:t>climate change has reached a point where many of its effects are inevitable,</w:t>
      </w:r>
      <w:r w:rsidRPr="004A4A24">
        <w:rPr>
          <w:sz w:val="16"/>
        </w:rPr>
        <w:t xml:space="preserve"> and we are now in a post-brink world, where damage control is the primary concern. The question is not whether we can escape a future of climate change, but whether we can survive it. </w:t>
      </w:r>
      <w:r w:rsidRPr="00A023C9">
        <w:rPr>
          <w:rStyle w:val="StyleUnderline"/>
        </w:rPr>
        <w:t>Socialist strategy must adapt accordingly</w:t>
      </w:r>
      <w:r w:rsidRPr="004A4A24">
        <w:rPr>
          <w:sz w:val="16"/>
        </w:rPr>
        <w:t xml:space="preserve">. In the face of this crisis, the democratic socialists and social democrats in the United States have largely </w:t>
      </w:r>
      <w:r w:rsidRPr="00324500">
        <w:rPr>
          <w:sz w:val="16"/>
        </w:rPr>
        <w:t xml:space="preserve">settled on </w:t>
      </w:r>
      <w:r w:rsidRPr="00324500">
        <w:rPr>
          <w:rStyle w:val="StyleUnderline"/>
        </w:rPr>
        <w:t>market-based reforms. The Green New Deal</w:t>
      </w:r>
      <w:r w:rsidRPr="00324500">
        <w:rPr>
          <w:sz w:val="16"/>
        </w:rPr>
        <w:t xml:space="preserve">, championed by Representative Alexandria Ocasio-Cortez and the left-wing of the Democratic Party, remains a thoroughly </w:t>
      </w:r>
      <w:r w:rsidRPr="00324500">
        <w:rPr>
          <w:rStyle w:val="StyleUnderline"/>
        </w:rPr>
        <w:t>capitalist solution to a capitalist problem</w:t>
      </w:r>
      <w:r w:rsidRPr="00324500">
        <w:rPr>
          <w:sz w:val="16"/>
        </w:rPr>
        <w:t>.</w:t>
      </w:r>
      <w:r w:rsidRPr="004A4A24">
        <w:rPr>
          <w:sz w:val="16"/>
        </w:rPr>
        <w:t xml:space="preserve"> The proposal </w:t>
      </w:r>
      <w:r w:rsidRPr="00A023C9">
        <w:rPr>
          <w:rStyle w:val="StyleUnderline"/>
        </w:rPr>
        <w:t>does nothing to challenge capitalism</w:t>
      </w:r>
      <w:r w:rsidRPr="004A4A24">
        <w:rPr>
          <w:sz w:val="16"/>
        </w:rPr>
        <w:t xml:space="preserve"> </w:t>
      </w:r>
      <w:r w:rsidRPr="00324500">
        <w:rPr>
          <w:sz w:val="16"/>
        </w:rPr>
        <w:t xml:space="preserve">itself </w:t>
      </w:r>
      <w:r w:rsidRPr="00324500">
        <w:rPr>
          <w:rStyle w:val="StyleUnderline"/>
        </w:rPr>
        <w:t>but</w:t>
      </w:r>
      <w:r w:rsidRPr="00324500">
        <w:rPr>
          <w:sz w:val="16"/>
        </w:rPr>
        <w:t xml:space="preserve"> rather seeks to </w:t>
      </w:r>
      <w:r w:rsidRPr="00324500">
        <w:rPr>
          <w:rStyle w:val="StyleUnderline"/>
        </w:rPr>
        <w:t>subsidize</w:t>
      </w:r>
      <w:r w:rsidRPr="00324500">
        <w:rPr>
          <w:sz w:val="16"/>
        </w:rPr>
        <w:t xml:space="preserve"> </w:t>
      </w:r>
      <w:r w:rsidRPr="00324500">
        <w:rPr>
          <w:rStyle w:val="StyleUnderline"/>
        </w:rPr>
        <w:t>market solutions to reorient</w:t>
      </w:r>
      <w:r w:rsidRPr="00324500">
        <w:rPr>
          <w:sz w:val="16"/>
        </w:rPr>
        <w:t xml:space="preserve"> the </w:t>
      </w:r>
      <w:r w:rsidRPr="00324500">
        <w:rPr>
          <w:rStyle w:val="StyleUnderline"/>
        </w:rPr>
        <w:t>US energy infrastructure towards</w:t>
      </w:r>
      <w:r w:rsidRPr="004A4A24">
        <w:rPr>
          <w:rStyle w:val="StyleUnderline"/>
          <w:highlight w:val="cyan"/>
        </w:rPr>
        <w:t xml:space="preserve"> renewable energy</w:t>
      </w:r>
      <w:r w:rsidRPr="004A4A24">
        <w:rPr>
          <w:sz w:val="16"/>
        </w:rPr>
        <w:t xml:space="preserve"> production, to develop less energy consuming transportation, and the development of public investment towards these ends. The plan </w:t>
      </w:r>
      <w:r w:rsidRPr="004A4A24">
        <w:rPr>
          <w:rStyle w:val="StyleUnderline"/>
          <w:highlight w:val="cyan"/>
        </w:rPr>
        <w:t>does nothing to call into question the profit incentives and endless resource consumption</w:t>
      </w:r>
      <w:r w:rsidRPr="00A023C9">
        <w:rPr>
          <w:rStyle w:val="StyleUnderline"/>
        </w:rPr>
        <w:t xml:space="preserve"> of capitalism which led us to this point</w:t>
      </w:r>
      <w:r w:rsidRPr="004A4A24">
        <w:rPr>
          <w:sz w:val="16"/>
        </w:rPr>
        <w:t xml:space="preserve">. Rather, </w:t>
      </w:r>
      <w:r w:rsidRPr="00A023C9">
        <w:rPr>
          <w:rStyle w:val="StyleUnderline"/>
        </w:rPr>
        <w:t>it seeks to reorient the relentless market forces of cap</w:t>
      </w:r>
      <w:r w:rsidRPr="004A4A24">
        <w:rPr>
          <w:sz w:val="16"/>
        </w:rPr>
        <w:t xml:space="preserve">italism </w:t>
      </w:r>
      <w:r w:rsidRPr="00A023C9">
        <w:rPr>
          <w:rStyle w:val="StyleUnderline"/>
        </w:rPr>
        <w:t>towards slightly less destructive technological developments.</w:t>
      </w:r>
      <w:r w:rsidRPr="004A4A24">
        <w:rPr>
          <w:sz w:val="16"/>
        </w:rPr>
        <w:t xml:space="preserve"> While the plan would lead to a massive investment in the manufacturing and deployment of solar energy infrastructure,</w:t>
      </w:r>
      <w:hyperlink r:id="rId6" w:history="1">
        <w:r w:rsidRPr="004A4A24">
          <w:rPr>
            <w:rStyle w:val="Hyperlink"/>
            <w:sz w:val="16"/>
          </w:rPr>
          <w:t xml:space="preserve"> National Geographic reports</w:t>
        </w:r>
      </w:hyperlink>
      <w:r w:rsidRPr="004A4A24">
        <w:rPr>
          <w:sz w:val="16"/>
        </w:rPr>
        <w:t xml:space="preserve"> that “Fabricating [solar] panels requires caustic chemicals such as sodium hydroxide and hydrofluoric acid, and the process uses water as well as electricity, the production of which emits greenhouse gases.” </w:t>
      </w:r>
      <w:r w:rsidRPr="004A4A24">
        <w:rPr>
          <w:rStyle w:val="StyleUnderline"/>
          <w:highlight w:val="cyan"/>
        </w:rPr>
        <w:t>Tech</w:t>
      </w:r>
      <w:r w:rsidRPr="00A023C9">
        <w:rPr>
          <w:rStyle w:val="StyleUnderline"/>
        </w:rPr>
        <w:t xml:space="preserve">nology alone </w:t>
      </w:r>
      <w:r w:rsidRPr="004A4A24">
        <w:rPr>
          <w:rStyle w:val="StyleUnderline"/>
          <w:highlight w:val="cyan"/>
        </w:rPr>
        <w:t>cannot</w:t>
      </w:r>
      <w:r w:rsidRPr="00A023C9">
        <w:rPr>
          <w:rStyle w:val="StyleUnderline"/>
        </w:rPr>
        <w:t xml:space="preserve"> sufficiently </w:t>
      </w:r>
      <w:r w:rsidRPr="004A4A24">
        <w:rPr>
          <w:rStyle w:val="StyleUnderline"/>
          <w:highlight w:val="cyan"/>
        </w:rPr>
        <w:t>combat this crisis, as the production of such</w:t>
      </w:r>
      <w:r w:rsidRPr="00A023C9">
        <w:rPr>
          <w:rStyle w:val="StyleUnderline"/>
        </w:rPr>
        <w:t xml:space="preserve"> tech</w:t>
      </w:r>
      <w:r w:rsidRPr="004A4A24">
        <w:rPr>
          <w:sz w:val="16"/>
        </w:rPr>
        <w:t xml:space="preserve">nology </w:t>
      </w:r>
      <w:r w:rsidRPr="004A4A24">
        <w:rPr>
          <w:rStyle w:val="StyleUnderline"/>
          <w:highlight w:val="cyan"/>
        </w:rPr>
        <w:t>through capitalist manufacturing</w:t>
      </w:r>
      <w:r w:rsidRPr="00A023C9">
        <w:rPr>
          <w:rStyle w:val="StyleUnderline"/>
        </w:rPr>
        <w:t xml:space="preserve"> infras</w:t>
      </w:r>
      <w:r w:rsidRPr="004A4A24">
        <w:rPr>
          <w:sz w:val="16"/>
        </w:rPr>
        <w:t xml:space="preserve">tructure </w:t>
      </w:r>
      <w:r w:rsidRPr="004A4A24">
        <w:rPr>
          <w:rStyle w:val="StyleUnderline"/>
          <w:highlight w:val="cyan"/>
        </w:rPr>
        <w:t>only perpetuates environmental harm</w:t>
      </w:r>
      <w:r w:rsidRPr="004A4A24">
        <w:rPr>
          <w:sz w:val="16"/>
          <w:highlight w:val="cyan"/>
        </w:rPr>
        <w:t>.</w:t>
      </w:r>
      <w:r w:rsidRPr="004A4A24">
        <w:rPr>
          <w:sz w:val="16"/>
        </w:rPr>
        <w:t xml:space="preserve"> Furthermore, subsidizing and incentivizing renewable energy stops far short of actually combating the fossil fuel industry driving the current climate crisis. </w:t>
      </w:r>
      <w:r w:rsidRPr="00A023C9">
        <w:rPr>
          <w:rStyle w:val="StyleUnderline"/>
        </w:rPr>
        <w:t>The technocratic market solutions offered</w:t>
      </w:r>
      <w:r w:rsidRPr="004A4A24">
        <w:rPr>
          <w:sz w:val="16"/>
        </w:rPr>
        <w:t xml:space="preserve"> in the Green New Deal fail to adequately combat the driving factors of climate change. What is worse, they </w:t>
      </w:r>
      <w:r w:rsidRPr="004A4A24">
        <w:rPr>
          <w:rStyle w:val="StyleUnderline"/>
          <w:highlight w:val="cyan"/>
        </w:rPr>
        <w:t>rely on a violent imperialist</w:t>
      </w:r>
      <w:r w:rsidRPr="00A023C9">
        <w:rPr>
          <w:rStyle w:val="StyleUnderline"/>
        </w:rPr>
        <w:t xml:space="preserve"> global </w:t>
      </w:r>
      <w:r w:rsidRPr="004A4A24">
        <w:rPr>
          <w:rStyle w:val="StyleUnderline"/>
          <w:highlight w:val="cyan"/>
        </w:rPr>
        <w:t>system</w:t>
      </w:r>
      <w:r w:rsidRPr="00A023C9">
        <w:rPr>
          <w:rStyle w:val="StyleUnderline"/>
        </w:rPr>
        <w:t xml:space="preserve"> in order to produce their tech</w:t>
      </w:r>
      <w:r w:rsidRPr="004A4A24">
        <w:rPr>
          <w:sz w:val="16"/>
        </w:rPr>
        <w:t xml:space="preserve">nological </w:t>
      </w:r>
      <w:r w:rsidRPr="00A023C9">
        <w:rPr>
          <w:rStyle w:val="StyleUnderline"/>
        </w:rPr>
        <w:t>solutions. The development of high-tech energy infrastructure and</w:t>
      </w:r>
      <w:r w:rsidRPr="004A4A24">
        <w:rPr>
          <w:sz w:val="16"/>
        </w:rPr>
        <w:t xml:space="preserve"> the development of </w:t>
      </w:r>
      <w:r w:rsidRPr="00A023C9">
        <w:rPr>
          <w:rStyle w:val="StyleUnderline"/>
        </w:rPr>
        <w:t xml:space="preserve">low or zero emission transportation </w:t>
      </w:r>
      <w:r w:rsidRPr="004A4A24">
        <w:rPr>
          <w:rStyle w:val="StyleUnderline"/>
          <w:highlight w:val="cyan"/>
        </w:rPr>
        <w:t xml:space="preserve">requires the import of raw material </w:t>
      </w:r>
      <w:r w:rsidRPr="00324500">
        <w:rPr>
          <w:rStyle w:val="StyleUnderline"/>
        </w:rPr>
        <w:t xml:space="preserve">and rare earth minerals </w:t>
      </w:r>
      <w:r w:rsidRPr="004A4A24">
        <w:rPr>
          <w:rStyle w:val="StyleUnderline"/>
          <w:highlight w:val="cyan"/>
        </w:rPr>
        <w:t>which the US can only access because</w:t>
      </w:r>
      <w:r w:rsidRPr="004A4A24">
        <w:rPr>
          <w:sz w:val="16"/>
        </w:rPr>
        <w:t xml:space="preserve"> of the </w:t>
      </w:r>
      <w:r w:rsidRPr="004A4A24">
        <w:rPr>
          <w:rStyle w:val="StyleUnderline"/>
          <w:highlight w:val="cyan"/>
        </w:rPr>
        <w:t>imperial division of the Global South</w:t>
      </w:r>
      <w:r w:rsidRPr="004A4A24">
        <w:rPr>
          <w:sz w:val="16"/>
        </w:rPr>
        <w:t xml:space="preserve">. This imperial division of the world </w:t>
      </w:r>
      <w:r w:rsidRPr="004A4A24">
        <w:rPr>
          <w:rStyle w:val="StyleUnderline"/>
          <w:highlight w:val="cyan"/>
        </w:rPr>
        <w:t>requires constant militarism</w:t>
      </w:r>
      <w:r w:rsidRPr="00A023C9">
        <w:rPr>
          <w:rStyle w:val="StyleUnderline"/>
        </w:rPr>
        <w:t xml:space="preserve"> from the imperial core nations</w:t>
      </w:r>
      <w:r w:rsidRPr="004A4A24">
        <w:rPr>
          <w:sz w:val="16"/>
        </w:rPr>
        <w:t xml:space="preserve">, and as Lenin demonstrates in Imperialism: The Highest Stage of Capitalism, </w:t>
      </w:r>
      <w:r w:rsidRPr="004A4A24">
        <w:rPr>
          <w:rStyle w:val="StyleUnderline"/>
        </w:rPr>
        <w:t xml:space="preserve">facilitates </w:t>
      </w:r>
      <w:r w:rsidRPr="004A4A24">
        <w:rPr>
          <w:rStyle w:val="StyleUnderline"/>
          <w:highlight w:val="cyan"/>
        </w:rPr>
        <w:t>constant warfare</w:t>
      </w:r>
      <w:r w:rsidRPr="004A4A24">
        <w:rPr>
          <w:sz w:val="16"/>
        </w:rPr>
        <w:t xml:space="preserve"> as imperial states compete for spheres of influence in order </w:t>
      </w:r>
      <w:r w:rsidRPr="00324500">
        <w:rPr>
          <w:rStyle w:val="StyleUnderline"/>
          <w:highlight w:val="cyan"/>
        </w:rPr>
        <w:t>to</w:t>
      </w:r>
      <w:r w:rsidRPr="00324500">
        <w:rPr>
          <w:rStyle w:val="StyleUnderline"/>
        </w:rPr>
        <w:t xml:space="preserve"> facilitate</w:t>
      </w:r>
      <w:r w:rsidRPr="004A4A24">
        <w:rPr>
          <w:rStyle w:val="StyleUnderline"/>
          <w:highlight w:val="cyan"/>
        </w:rPr>
        <w:t xml:space="preserve"> </w:t>
      </w:r>
      <w:r w:rsidRPr="00324500">
        <w:rPr>
          <w:rStyle w:val="StyleUnderline"/>
          <w:highlight w:val="cyan"/>
        </w:rPr>
        <w:t xml:space="preserve">cheap resource </w:t>
      </w:r>
      <w:r w:rsidRPr="004A4A24">
        <w:rPr>
          <w:rStyle w:val="StyleUnderline"/>
          <w:highlight w:val="cyan"/>
        </w:rPr>
        <w:t>extraction. The US military</w:t>
      </w:r>
      <w:r w:rsidRPr="004A4A24">
        <w:rPr>
          <w:sz w:val="16"/>
        </w:rPr>
        <w:t xml:space="preserve">, one of many imperialist forces, is </w:t>
      </w:r>
      <w:r w:rsidRPr="00A023C9">
        <w:rPr>
          <w:rStyle w:val="StyleUnderline"/>
        </w:rPr>
        <w:t xml:space="preserve">the single </w:t>
      </w:r>
      <w:r w:rsidRPr="004A4A24">
        <w:rPr>
          <w:rStyle w:val="StyleUnderline"/>
        </w:rPr>
        <w:t>largest user of petroleum</w:t>
      </w:r>
      <w:r w:rsidRPr="00A023C9">
        <w:rPr>
          <w:rStyle w:val="StyleUnderline"/>
        </w:rPr>
        <w:t>,</w:t>
      </w:r>
      <w:r w:rsidRPr="004A4A24">
        <w:rPr>
          <w:sz w:val="16"/>
        </w:rPr>
        <w:t xml:space="preserve"> and one of its </w:t>
      </w:r>
      <w:r w:rsidRPr="00A023C9">
        <w:rPr>
          <w:rStyle w:val="StyleUnderline"/>
        </w:rPr>
        <w:t xml:space="preserve">main functions is to </w:t>
      </w:r>
      <w:r w:rsidRPr="004A4A24">
        <w:rPr>
          <w:rStyle w:val="StyleUnderline"/>
        </w:rPr>
        <w:t>ensure oil access</w:t>
      </w:r>
      <w:r w:rsidRPr="004A4A24">
        <w:rPr>
          <w:sz w:val="16"/>
        </w:rPr>
        <w:t xml:space="preserve"> for the US. </w:t>
      </w:r>
      <w:r w:rsidRPr="004A4A24">
        <w:rPr>
          <w:rStyle w:val="StyleUnderline"/>
          <w:highlight w:val="cyan"/>
        </w:rPr>
        <w:t>Without challenging</w:t>
      </w:r>
      <w:r w:rsidRPr="00A023C9">
        <w:rPr>
          <w:rStyle w:val="StyleUnderline"/>
        </w:rPr>
        <w:t xml:space="preserve"> </w:t>
      </w:r>
      <w:r w:rsidRPr="004A4A24">
        <w:rPr>
          <w:rStyle w:val="StyleUnderline"/>
          <w:highlight w:val="cyan"/>
        </w:rPr>
        <w:t>this</w:t>
      </w:r>
      <w:r w:rsidRPr="00A023C9">
        <w:rPr>
          <w:rStyle w:val="StyleUnderline"/>
        </w:rPr>
        <w:t xml:space="preserve"> imperialist division</w:t>
      </w:r>
      <w:r w:rsidRPr="004A4A24">
        <w:rPr>
          <w:sz w:val="16"/>
        </w:rPr>
        <w:t xml:space="preserve"> of the world </w:t>
      </w:r>
      <w:r w:rsidRPr="00A023C9">
        <w:rPr>
          <w:rStyle w:val="StyleUnderline"/>
        </w:rPr>
        <w:t>and the role of the US military</w:t>
      </w:r>
      <w:r w:rsidRPr="004A4A24">
        <w:rPr>
          <w:sz w:val="16"/>
        </w:rPr>
        <w:t xml:space="preserve"> in </w:t>
      </w:r>
      <w:r w:rsidRPr="00324500">
        <w:rPr>
          <w:sz w:val="16"/>
        </w:rPr>
        <w:t xml:space="preserve">upholding it, </w:t>
      </w:r>
      <w:r w:rsidRPr="00324500">
        <w:rPr>
          <w:rStyle w:val="StyleUnderline"/>
        </w:rPr>
        <w:t xml:space="preserve">the Green New Deal </w:t>
      </w:r>
      <w:r w:rsidRPr="004A4A24">
        <w:rPr>
          <w:rStyle w:val="StyleUnderline"/>
          <w:highlight w:val="cyan"/>
        </w:rPr>
        <w:t>fails</w:t>
      </w:r>
      <w:r w:rsidRPr="00A023C9">
        <w:rPr>
          <w:rStyle w:val="StyleUnderline"/>
        </w:rPr>
        <w:t xml:space="preserve"> even further </w:t>
      </w:r>
      <w:r w:rsidRPr="004A4A24">
        <w:rPr>
          <w:rStyle w:val="StyleUnderline"/>
          <w:highlight w:val="cyan"/>
        </w:rPr>
        <w:t>to challenge the underlying causes of climate change</w:t>
      </w:r>
      <w:r w:rsidRPr="00A023C9">
        <w:rPr>
          <w:rStyle w:val="StyleUnderline"/>
        </w:rPr>
        <w:t>.</w:t>
      </w:r>
      <w:r>
        <w:rPr>
          <w:rStyle w:val="StyleUnderline"/>
        </w:rPr>
        <w:t xml:space="preserve"> </w:t>
      </w:r>
      <w:r w:rsidRPr="004A4A24">
        <w:rPr>
          <w:sz w:val="16"/>
        </w:rPr>
        <w:t xml:space="preserve">Even with the failed promises of the Green New Deal itself, it is unlikely that this tepid market proposal will pass at all. Nancy Pelosi and other lead Democrats have largely condemned it and consider it “impractical” and “unfeasible.” </w:t>
      </w:r>
      <w:r w:rsidRPr="006F3789">
        <w:rPr>
          <w:rStyle w:val="StyleUnderline"/>
        </w:rPr>
        <w:t>This dismissal is crucial because it reveals the total inability of capitalism to resolve this crisis. If the center-left party in the heart of the imperial core</w:t>
      </w:r>
      <w:r w:rsidRPr="004A4A24">
        <w:rPr>
          <w:sz w:val="16"/>
        </w:rPr>
        <w:t xml:space="preserve"> sees even milquetoast capitalist reforms as a step too far, </w:t>
      </w:r>
      <w:r w:rsidRPr="006F3789">
        <w:rPr>
          <w:rStyle w:val="StyleUnderline"/>
        </w:rPr>
        <w:t>we ought to have very little hope that a reformist solution will present itself within the ever-shrinking twelve-year time frame</w:t>
      </w:r>
      <w:r w:rsidRPr="004A4A24">
        <w:rPr>
          <w:sz w:val="16"/>
        </w:rPr>
        <w:t>.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w:t>
      </w:r>
    </w:p>
    <w:p w14:paraId="6238807C" w14:textId="77777777" w:rsidR="00A40E7E" w:rsidRPr="00A40E7E" w:rsidRDefault="00A40E7E" w:rsidP="00A40E7E"/>
    <w:p w14:paraId="34026966" w14:textId="14EA5E7C" w:rsidR="00307C48" w:rsidRDefault="00307C48" w:rsidP="00307C48">
      <w:pPr>
        <w:pStyle w:val="Heading1"/>
      </w:pPr>
      <w:r>
        <w:t>1AC</w:t>
      </w:r>
    </w:p>
    <w:p w14:paraId="050AFA48" w14:textId="0461B8FD" w:rsidR="009F294A" w:rsidRDefault="009F294A" w:rsidP="009F294A">
      <w:pPr>
        <w:pStyle w:val="Heading2"/>
      </w:pPr>
      <w:r>
        <w:t>Thesis</w:t>
      </w:r>
    </w:p>
    <w:p w14:paraId="1130497E" w14:textId="77777777" w:rsidR="009F294A" w:rsidRPr="00E455AA" w:rsidRDefault="009F294A" w:rsidP="009F294A">
      <w:pPr>
        <w:pStyle w:val="Heading4"/>
      </w:pPr>
      <w:r>
        <w:t>[Bormann 1] “Space” may be an objective place, but it becomes subjective the moment we interact, visualize, or conceptualize it – access to information determines how we conceptualize and think about space, thus, an analysis of outer space must begin with the military technology that determines the types of information we receiv</w:t>
      </w:r>
    </w:p>
    <w:p w14:paraId="04801622" w14:textId="77777777" w:rsidR="009F294A" w:rsidRPr="009805D2" w:rsidRDefault="009F294A" w:rsidP="009F294A">
      <w:r w:rsidRPr="00B87CFE">
        <w:rPr>
          <w:rStyle w:val="Heading4Char"/>
        </w:rPr>
        <w:t>Bormann 09</w:t>
      </w:r>
      <w:r w:rsidRPr="00B87CFE">
        <w:t xml:space="preserve"> [(Natalie Bormann teaches at the Department of Politics, Northeastern University, Boston. Prior to that she held a position at the Watson Institute for International Studies, Brown University.) </w:t>
      </w:r>
      <w:r w:rsidRPr="00B93BF0">
        <w:rPr>
          <w:i/>
          <w:iCs/>
        </w:rPr>
        <w:t>Securing Outer Space</w:t>
      </w:r>
      <w:r w:rsidRPr="00B87CFE">
        <w:t>. London Routledge, 2009</w:t>
      </w:r>
      <w:r>
        <w:t>. |</w:t>
      </w:r>
      <w:r w:rsidRPr="00B87CFE">
        <w:t>http://library.lol/main/595AB4C6B8521A6F9E7323DD023CC97E</w:t>
      </w:r>
      <w:r>
        <w:t>|</w:t>
      </w:r>
      <w:r w:rsidRPr="00B87CFE">
        <w:t>Accessed 29 Dec. 2021.</w:t>
      </w:r>
      <w:r>
        <w:t>] PW</w:t>
      </w:r>
    </w:p>
    <w:p w14:paraId="40DDC209" w14:textId="77777777" w:rsidR="009F294A" w:rsidRPr="00263016" w:rsidRDefault="009F294A" w:rsidP="009F294A">
      <w:pPr>
        <w:rPr>
          <w:rStyle w:val="Emphasis"/>
        </w:rPr>
      </w:pPr>
      <w:r w:rsidRPr="007171E9">
        <w:rPr>
          <w:sz w:val="16"/>
        </w:rPr>
        <w:t xml:space="preserve">In this chapter I seize upon Virilio’s insights on the </w:t>
      </w:r>
      <w:r w:rsidRPr="00727FFD">
        <w:rPr>
          <w:rStyle w:val="StyleUnderline"/>
        </w:rPr>
        <w:t>space/technology relationship</w:t>
      </w:r>
      <w:r w:rsidRPr="007171E9">
        <w:rPr>
          <w:sz w:val="16"/>
        </w:rPr>
        <w:t xml:space="preserve"> but want to begin by shifting the focus slightly away from speed and informational systems to the one of space itself, the question of what happens to space and the role of spatial inventions. I want to probe on Virilio’s notion of ‘critical space’; as the author contends, </w:t>
      </w:r>
      <w:r w:rsidRPr="009805D2">
        <w:rPr>
          <w:rStyle w:val="StyleUnderline"/>
        </w:rPr>
        <w:t>space ﬁnds itself in a critical situation</w:t>
      </w:r>
      <w:r w:rsidRPr="007171E9">
        <w:rPr>
          <w:sz w:val="16"/>
        </w:rPr>
        <w:t xml:space="preserve">, just like one would speak of critical times, or of a critical situation. </w:t>
      </w:r>
      <w:r w:rsidRPr="009805D2">
        <w:rPr>
          <w:rStyle w:val="StyleUnderline"/>
        </w:rPr>
        <w:t>Space is under threat</w:t>
      </w:r>
      <w:r w:rsidRPr="007171E9">
        <w:rPr>
          <w:sz w:val="16"/>
        </w:rPr>
        <w:t xml:space="preserve">. Not only </w:t>
      </w:r>
      <w:r w:rsidRPr="009805D2">
        <w:rPr>
          <w:rStyle w:val="StyleUnderline"/>
        </w:rPr>
        <w:t xml:space="preserve">matter is threatened, </w:t>
      </w:r>
      <w:r w:rsidRPr="00F5779D">
        <w:rPr>
          <w:rStyle w:val="Emphasis"/>
          <w:highlight w:val="cyan"/>
        </w:rPr>
        <w:t>space</w:t>
      </w:r>
      <w:r w:rsidRPr="009805D2">
        <w:rPr>
          <w:rStyle w:val="StyleUnderline"/>
        </w:rPr>
        <w:t xml:space="preserve"> too </w:t>
      </w:r>
      <w:r w:rsidRPr="00F5779D">
        <w:rPr>
          <w:rStyle w:val="Emphasis"/>
          <w:highlight w:val="cyan"/>
        </w:rPr>
        <w:t>is being destroyed</w:t>
      </w:r>
      <w:r w:rsidRPr="007171E9">
        <w:rPr>
          <w:sz w:val="16"/>
        </w:rPr>
        <w:t xml:space="preserve">. But it is being </w:t>
      </w:r>
      <w:r w:rsidRPr="00F5779D">
        <w:rPr>
          <w:rStyle w:val="Emphasis"/>
          <w:highlight w:val="cyan"/>
        </w:rPr>
        <w:t xml:space="preserve">rebuilt </w:t>
      </w:r>
      <w:r w:rsidRPr="00403E73">
        <w:rPr>
          <w:rStyle w:val="Emphasis"/>
        </w:rPr>
        <w:t>at the same time</w:t>
      </w:r>
      <w:r w:rsidRPr="007171E9">
        <w:rPr>
          <w:sz w:val="16"/>
        </w:rPr>
        <w:t xml:space="preserve">. (Virilio 1999: 33) Following Virilio, </w:t>
      </w:r>
      <w:r w:rsidRPr="009805D2">
        <w:rPr>
          <w:rStyle w:val="StyleUnderline"/>
        </w:rPr>
        <w:t>space</w:t>
      </w:r>
      <w:r w:rsidRPr="007171E9">
        <w:rPr>
          <w:sz w:val="16"/>
        </w:rPr>
        <w:t xml:space="preserve"> becomes </w:t>
      </w:r>
      <w:r w:rsidRPr="009805D2">
        <w:rPr>
          <w:rStyle w:val="StyleUnderline"/>
        </w:rPr>
        <w:t>critical</w:t>
      </w:r>
      <w:r w:rsidRPr="007171E9">
        <w:rPr>
          <w:sz w:val="16"/>
        </w:rPr>
        <w:t xml:space="preserve"> by virtue of performances that </w:t>
      </w:r>
      <w:r w:rsidRPr="009805D2">
        <w:rPr>
          <w:rStyle w:val="StyleUnderline"/>
        </w:rPr>
        <w:t>generate a sense of instantaneity and ubiquity</w:t>
      </w:r>
      <w:r w:rsidRPr="007171E9">
        <w:rPr>
          <w:sz w:val="16"/>
        </w:rPr>
        <w:t xml:space="preserve"> – in the context of this chapter this is reﬂected by means of military technology and weaponry in outer space: </w:t>
      </w:r>
      <w:r w:rsidRPr="00F5779D">
        <w:rPr>
          <w:rStyle w:val="Emphasis"/>
          <w:highlight w:val="cyan"/>
        </w:rPr>
        <w:t>we are</w:t>
      </w:r>
      <w:r w:rsidRPr="009805D2">
        <w:rPr>
          <w:rStyle w:val="StyleUnderline"/>
        </w:rPr>
        <w:t xml:space="preserve"> now </w:t>
      </w:r>
      <w:r w:rsidRPr="00F5779D">
        <w:rPr>
          <w:rStyle w:val="Emphasis"/>
          <w:highlight w:val="cyan"/>
        </w:rPr>
        <w:t>enmeshed in a practice of warﬁghting</w:t>
      </w:r>
      <w:r w:rsidRPr="009805D2">
        <w:rPr>
          <w:rStyle w:val="StyleUnderline"/>
        </w:rPr>
        <w:t xml:space="preserve"> </w:t>
      </w:r>
      <w:r w:rsidRPr="00727FFD">
        <w:rPr>
          <w:rStyle w:val="Emphasis"/>
        </w:rPr>
        <w:t xml:space="preserve">that can be </w:t>
      </w:r>
      <w:r w:rsidRPr="00403E73">
        <w:rPr>
          <w:rStyle w:val="Emphasis"/>
        </w:rPr>
        <w:t>easily</w:t>
      </w:r>
      <w:r w:rsidRPr="00727FFD">
        <w:rPr>
          <w:rStyle w:val="Emphasis"/>
        </w:rPr>
        <w:t xml:space="preserve"> projected and </w:t>
      </w:r>
      <w:r w:rsidRPr="00F5779D">
        <w:rPr>
          <w:rStyle w:val="Emphasis"/>
          <w:highlight w:val="cyan"/>
        </w:rPr>
        <w:t>simulated</w:t>
      </w:r>
      <w:r w:rsidRPr="009805D2">
        <w:rPr>
          <w:rStyle w:val="StyleUnderline"/>
        </w:rPr>
        <w:t xml:space="preserve">, without delay, and </w:t>
      </w:r>
      <w:r w:rsidRPr="00F5779D">
        <w:rPr>
          <w:rStyle w:val="Emphasis"/>
          <w:highlight w:val="cyan"/>
        </w:rPr>
        <w:t>onto various dimensions</w:t>
      </w:r>
      <w:r w:rsidRPr="009805D2">
        <w:rPr>
          <w:rStyle w:val="StyleUnderline"/>
        </w:rPr>
        <w:t xml:space="preserve"> (sea, air, exoatmospheric). </w:t>
      </w:r>
      <w:r w:rsidRPr="00727FFD">
        <w:rPr>
          <w:rStyle w:val="Emphasis"/>
        </w:rPr>
        <w:t>A virtual</w:t>
      </w:r>
      <w:r w:rsidRPr="009805D2">
        <w:rPr>
          <w:rStyle w:val="StyleUnderline"/>
        </w:rPr>
        <w:t xml:space="preserve"> – yet ‘earth bound’ – </w:t>
      </w:r>
      <w:r w:rsidRPr="00727FFD">
        <w:rPr>
          <w:rStyle w:val="Emphasis"/>
        </w:rPr>
        <w:t>battleﬁeld can be mapped onto outer space,</w:t>
      </w:r>
      <w:r w:rsidRPr="009805D2">
        <w:rPr>
          <w:rStyle w:val="StyleUnderline"/>
        </w:rPr>
        <w:t xml:space="preserve"> where weapons are placed a long distance away </w:t>
      </w:r>
      <w:r w:rsidRPr="007171E9">
        <w:rPr>
          <w:sz w:val="16"/>
        </w:rPr>
        <w:t xml:space="preserve">– yet the proximity and instantaneity of ﬁghting against an ‘other’ appears possible at all times and from anywhere. In this sense, I argue that </w:t>
      </w:r>
      <w:r w:rsidRPr="009805D2">
        <w:rPr>
          <w:rStyle w:val="StyleUnderline"/>
        </w:rPr>
        <w:t xml:space="preserve">the concept of critical space allows us to </w:t>
      </w:r>
      <w:r w:rsidRPr="00727FFD">
        <w:rPr>
          <w:rStyle w:val="Emphasis"/>
        </w:rPr>
        <w:t xml:space="preserve">unearth the ways in which </w:t>
      </w:r>
      <w:r w:rsidRPr="00F5779D">
        <w:rPr>
          <w:rStyle w:val="Emphasis"/>
          <w:highlight w:val="cyan"/>
        </w:rPr>
        <w:t>military</w:t>
      </w:r>
      <w:r w:rsidRPr="00727FFD">
        <w:rPr>
          <w:rStyle w:val="Emphasis"/>
        </w:rPr>
        <w:t xml:space="preserve"> </w:t>
      </w:r>
      <w:r w:rsidRPr="00F5779D">
        <w:rPr>
          <w:rStyle w:val="Emphasis"/>
          <w:highlight w:val="cyan"/>
        </w:rPr>
        <w:t>tech</w:t>
      </w:r>
      <w:r w:rsidRPr="00727FFD">
        <w:rPr>
          <w:rStyle w:val="Emphasis"/>
        </w:rPr>
        <w:t xml:space="preserve">nology </w:t>
      </w:r>
      <w:r w:rsidRPr="00F5779D">
        <w:rPr>
          <w:rStyle w:val="Emphasis"/>
          <w:highlight w:val="cyan"/>
        </w:rPr>
        <w:t>deterritorialises physical space</w:t>
      </w:r>
      <w:r w:rsidRPr="007171E9">
        <w:rPr>
          <w:sz w:val="16"/>
        </w:rPr>
        <w:t xml:space="preserve"> – the doing away of matter – </w:t>
      </w:r>
      <w:r w:rsidRPr="009805D2">
        <w:rPr>
          <w:rStyle w:val="StyleUnderline"/>
        </w:rPr>
        <w:t>while</w:t>
      </w:r>
      <w:r w:rsidRPr="007171E9">
        <w:rPr>
          <w:sz w:val="16"/>
        </w:rPr>
        <w:t xml:space="preserve"> it simultaneously constitutes the condition of possibility for the </w:t>
      </w:r>
      <w:r w:rsidRPr="00F5779D">
        <w:rPr>
          <w:rStyle w:val="Emphasis"/>
          <w:highlight w:val="cyan"/>
        </w:rPr>
        <w:t>produc</w:t>
      </w:r>
      <w:r w:rsidRPr="00727FFD">
        <w:rPr>
          <w:rStyle w:val="Emphasis"/>
        </w:rPr>
        <w:t>tion of</w:t>
      </w:r>
      <w:r w:rsidRPr="007171E9">
        <w:rPr>
          <w:sz w:val="16"/>
        </w:rPr>
        <w:t xml:space="preserve"> certain (</w:t>
      </w:r>
      <w:r w:rsidRPr="00F5779D">
        <w:rPr>
          <w:rStyle w:val="StyleUnderline"/>
          <w:highlight w:val="cyan"/>
        </w:rPr>
        <w:t>new</w:t>
      </w:r>
      <w:r w:rsidRPr="007171E9">
        <w:rPr>
          <w:sz w:val="16"/>
        </w:rPr>
        <w:t xml:space="preserve">) </w:t>
      </w:r>
      <w:r w:rsidRPr="00F5779D">
        <w:rPr>
          <w:rStyle w:val="Emphasis"/>
          <w:highlight w:val="cyan"/>
        </w:rPr>
        <w:t>spatial imageries</w:t>
      </w:r>
      <w:r w:rsidRPr="009805D2">
        <w:rPr>
          <w:rStyle w:val="StyleUnderline"/>
        </w:rPr>
        <w:t xml:space="preserve"> which </w:t>
      </w:r>
      <w:r w:rsidRPr="00727FFD">
        <w:rPr>
          <w:rStyle w:val="Emphasis"/>
        </w:rPr>
        <w:t xml:space="preserve">serve </w:t>
      </w:r>
      <w:r w:rsidRPr="00F5779D">
        <w:rPr>
          <w:rStyle w:val="Emphasis"/>
          <w:highlight w:val="cyan"/>
        </w:rPr>
        <w:t>to</w:t>
      </w:r>
      <w:r w:rsidRPr="009805D2">
        <w:rPr>
          <w:rStyle w:val="StyleUnderline"/>
        </w:rPr>
        <w:t xml:space="preserve"> create and </w:t>
      </w:r>
      <w:r w:rsidRPr="00F5779D">
        <w:rPr>
          <w:rStyle w:val="Emphasis"/>
          <w:highlight w:val="cyan"/>
        </w:rPr>
        <w:t xml:space="preserve">perpetuate </w:t>
      </w:r>
      <w:r w:rsidRPr="00403E73">
        <w:rPr>
          <w:rStyle w:val="Emphasis"/>
        </w:rPr>
        <w:t>a particular claim</w:t>
      </w:r>
      <w:r w:rsidRPr="00403E73">
        <w:rPr>
          <w:rStyle w:val="StyleUnderline"/>
        </w:rPr>
        <w:t xml:space="preserve"> </w:t>
      </w:r>
      <w:r w:rsidRPr="00403E73">
        <w:rPr>
          <w:rStyle w:val="Emphasis"/>
        </w:rPr>
        <w:t xml:space="preserve">to the </w:t>
      </w:r>
      <w:r w:rsidRPr="00F5779D">
        <w:rPr>
          <w:rStyle w:val="Emphasis"/>
          <w:highlight w:val="cyan"/>
        </w:rPr>
        <w:t>legitimacy</w:t>
      </w:r>
      <w:r w:rsidRPr="009805D2">
        <w:rPr>
          <w:rStyle w:val="StyleUnderline"/>
        </w:rPr>
        <w:t xml:space="preserve"> and authority </w:t>
      </w:r>
      <w:r w:rsidRPr="00F5779D">
        <w:rPr>
          <w:rStyle w:val="Emphasis"/>
          <w:highlight w:val="cyan"/>
        </w:rPr>
        <w:t>regarding weapons</w:t>
      </w:r>
      <w:r w:rsidRPr="009805D2">
        <w:rPr>
          <w:rStyle w:val="StyleUnderline"/>
        </w:rPr>
        <w:t xml:space="preserve"> in </w:t>
      </w:r>
      <w:r w:rsidRPr="00403E73">
        <w:rPr>
          <w:rStyle w:val="StyleUnderline"/>
        </w:rPr>
        <w:t xml:space="preserve">space </w:t>
      </w:r>
      <w:r w:rsidRPr="00403E73">
        <w:rPr>
          <w:rStyle w:val="Emphasis"/>
        </w:rPr>
        <w:t>and their modes of destruction</w:t>
      </w:r>
      <w:r w:rsidRPr="00403E73">
        <w:rPr>
          <w:rStyle w:val="StyleUnderline"/>
        </w:rPr>
        <w:t xml:space="preserve">. </w:t>
      </w:r>
      <w:r w:rsidRPr="00403E73">
        <w:rPr>
          <w:sz w:val="16"/>
        </w:rPr>
        <w:t xml:space="preserve">However, in order to fully appreciate the signiﬁcance of critical space and technology, we need to remind ourselves of the contemporary wisdom about space, spatiality and its invention. </w:t>
      </w:r>
      <w:r w:rsidRPr="00403E73">
        <w:rPr>
          <w:rStyle w:val="StyleUnderline"/>
        </w:rPr>
        <w:t xml:space="preserve">A short analogy </w:t>
      </w:r>
      <w:r w:rsidRPr="00403E73">
        <w:rPr>
          <w:sz w:val="16"/>
        </w:rPr>
        <w:t xml:space="preserve">may prove useful: A short story </w:t>
      </w:r>
      <w:r w:rsidRPr="00403E73">
        <w:rPr>
          <w:rStyle w:val="StyleUnderline"/>
        </w:rPr>
        <w:t>of ‘ﬁsh consciousness’</w:t>
      </w:r>
      <w:r w:rsidRPr="00403E73">
        <w:rPr>
          <w:sz w:val="16"/>
        </w:rPr>
        <w:t xml:space="preserve"> by Frank White (1998: 7–8)8 </w:t>
      </w:r>
      <w:r w:rsidRPr="00403E73">
        <w:rPr>
          <w:rStyle w:val="StyleUnderline"/>
        </w:rPr>
        <w:t>A ﬁsh glides through a liquid world</w:t>
      </w:r>
      <w:r w:rsidRPr="00403E73">
        <w:rPr>
          <w:sz w:val="16"/>
        </w:rPr>
        <w:t>, aware of light and dark, predators and prey, dimly perceiving</w:t>
      </w:r>
      <w:r w:rsidRPr="007171E9">
        <w:rPr>
          <w:sz w:val="16"/>
        </w:rPr>
        <w:t xml:space="preserve"> the ocean bottom below. On occasion, it may leap out of the water and experience something else strange and different. That experience, however, is rare and not an essential element of the ﬁsh’s life. This is ‘ﬁsh consciousness’. In regard to land, water, air, and sky, </w:t>
      </w:r>
      <w:r w:rsidRPr="009805D2">
        <w:rPr>
          <w:rStyle w:val="StyleUnderline"/>
        </w:rPr>
        <w:t xml:space="preserve">the ﬁsh’s knowledge of reality is highly conditioned and </w:t>
      </w:r>
      <w:r w:rsidRPr="007171E9">
        <w:rPr>
          <w:sz w:val="16"/>
        </w:rPr>
        <w:t xml:space="preserve">extremely </w:t>
      </w:r>
      <w:r w:rsidRPr="009805D2">
        <w:rPr>
          <w:rStyle w:val="StyleUnderline"/>
        </w:rPr>
        <w:t>restricted by its physical surroundings.</w:t>
      </w:r>
      <w:r w:rsidRPr="007171E9">
        <w:rPr>
          <w:sz w:val="16"/>
        </w:rPr>
        <w:t xml:space="preserve"> If you were a ﬁsh, you would have no idea what land is like and only vaguest notion of what water is like, because water would be the fundamental medium in which you lived. An idea of ‘sky’ would be far beyond your comprehension. What a change it would have been for the ﬁrst ﬁsh to crawl onto land! It would have been assailed with new experiences unique to its species. For the ﬁrst time, the ﬁsh would be able to see the ocean, and what had been the whole world would be seen as part of something far larger. [...] How would it have described the colors that other ﬁsh had never seen, sounds they had not heard, views they couldn’t imagine? How would they have adapted to calling what had been ‘the world’ simply the ocean? The ﬁsh analogy highlights some of the key notions on space and how </w:t>
      </w:r>
      <w:r w:rsidRPr="009805D2">
        <w:rPr>
          <w:rStyle w:val="StyleUnderline"/>
        </w:rPr>
        <w:t>we</w:t>
      </w:r>
      <w:r w:rsidRPr="007171E9">
        <w:rPr>
          <w:sz w:val="16"/>
        </w:rPr>
        <w:t xml:space="preserve"> (or, ﬁsh, for that matter) </w:t>
      </w:r>
      <w:r w:rsidRPr="009805D2">
        <w:rPr>
          <w:rStyle w:val="StyleUnderline"/>
        </w:rPr>
        <w:t>invent space at a certain time and</w:t>
      </w:r>
      <w:r w:rsidRPr="007171E9">
        <w:rPr>
          <w:sz w:val="16"/>
        </w:rPr>
        <w:t xml:space="preserve"> under certain </w:t>
      </w:r>
      <w:r w:rsidRPr="009805D2">
        <w:rPr>
          <w:rStyle w:val="StyleUnderline"/>
        </w:rPr>
        <w:t>circumstances</w:t>
      </w:r>
      <w:r w:rsidRPr="007171E9">
        <w:rPr>
          <w:sz w:val="16"/>
        </w:rPr>
        <w:t xml:space="preserve">. Frank White uses the ﬁsh story as a means to point out the ways in which to makes sense of the experiences and perceptions of space astronauts in their new environment. White makes a vital claim in this regard: </w:t>
      </w:r>
      <w:r w:rsidRPr="009805D2">
        <w:rPr>
          <w:rStyle w:val="StyleUnderline"/>
        </w:rPr>
        <w:t>outer space is always constituted by various astronauts</w:t>
      </w:r>
      <w:r w:rsidRPr="007171E9">
        <w:rPr>
          <w:sz w:val="16"/>
        </w:rPr>
        <w:t xml:space="preserve"> – differently – </w:t>
      </w:r>
      <w:r w:rsidRPr="009805D2">
        <w:rPr>
          <w:rStyle w:val="StyleUnderline"/>
        </w:rPr>
        <w:t>by that which already precedes their perception of space</w:t>
      </w:r>
      <w:r w:rsidRPr="007171E9">
        <w:rPr>
          <w:sz w:val="16"/>
        </w:rPr>
        <w:t xml:space="preserve">. In other words, </w:t>
      </w:r>
      <w:r w:rsidRPr="00F5779D">
        <w:rPr>
          <w:rStyle w:val="Emphasis"/>
          <w:highlight w:val="cyan"/>
        </w:rPr>
        <w:t>previous</w:t>
      </w:r>
      <w:r w:rsidRPr="009805D2">
        <w:rPr>
          <w:rStyle w:val="StyleUnderline"/>
        </w:rPr>
        <w:t xml:space="preserve"> </w:t>
      </w:r>
      <w:r w:rsidRPr="00F5779D">
        <w:rPr>
          <w:rStyle w:val="Emphasis"/>
          <w:highlight w:val="cyan"/>
        </w:rPr>
        <w:t>experiences</w:t>
      </w:r>
      <w:r w:rsidRPr="009805D2">
        <w:rPr>
          <w:rStyle w:val="StyleUnderline"/>
        </w:rPr>
        <w:t xml:space="preserve">, expectations, </w:t>
      </w:r>
      <w:r w:rsidRPr="00727FFD">
        <w:rPr>
          <w:rStyle w:val="Emphasis"/>
        </w:rPr>
        <w:t>historical events</w:t>
      </w:r>
      <w:r w:rsidRPr="007171E9">
        <w:rPr>
          <w:sz w:val="16"/>
        </w:rPr>
        <w:t xml:space="preserve"> (such as the Challenger disaster), </w:t>
      </w:r>
      <w:r w:rsidRPr="009805D2">
        <w:rPr>
          <w:rStyle w:val="StyleUnderline"/>
        </w:rPr>
        <w:t xml:space="preserve">and the individual state of mind </w:t>
      </w:r>
      <w:r w:rsidRPr="00403E73">
        <w:rPr>
          <w:rStyle w:val="Emphasis"/>
        </w:rPr>
        <w:t xml:space="preserve">have an </w:t>
      </w:r>
      <w:r w:rsidRPr="00F5779D">
        <w:rPr>
          <w:rStyle w:val="Emphasis"/>
          <w:highlight w:val="cyan"/>
        </w:rPr>
        <w:t xml:space="preserve">impact </w:t>
      </w:r>
      <w:r w:rsidRPr="00403E73">
        <w:rPr>
          <w:rStyle w:val="Emphasis"/>
        </w:rPr>
        <w:t xml:space="preserve">on </w:t>
      </w:r>
      <w:r w:rsidRPr="00F5779D">
        <w:rPr>
          <w:rStyle w:val="Emphasis"/>
          <w:highlight w:val="cyan"/>
        </w:rPr>
        <w:t xml:space="preserve">the ways outer space is seen, </w:t>
      </w:r>
      <w:r w:rsidRPr="00403E73">
        <w:rPr>
          <w:rStyle w:val="Emphasis"/>
        </w:rPr>
        <w:t>imagined</w:t>
      </w:r>
      <w:r w:rsidRPr="009805D2">
        <w:rPr>
          <w:rStyle w:val="StyleUnderline"/>
        </w:rPr>
        <w:t xml:space="preserve">, mapped, </w:t>
      </w:r>
      <w:r w:rsidRPr="00727FFD">
        <w:rPr>
          <w:rStyle w:val="Emphasis"/>
        </w:rPr>
        <w:t>and</w:t>
      </w:r>
      <w:r w:rsidRPr="009805D2">
        <w:rPr>
          <w:rStyle w:val="StyleUnderline"/>
        </w:rPr>
        <w:t xml:space="preserve"> subsequently </w:t>
      </w:r>
      <w:r w:rsidRPr="00727FFD">
        <w:rPr>
          <w:rStyle w:val="Emphasis"/>
        </w:rPr>
        <w:t>narrated</w:t>
      </w:r>
      <w:r w:rsidRPr="009805D2">
        <w:rPr>
          <w:rStyle w:val="StyleUnderline"/>
        </w:rPr>
        <w:t xml:space="preserve"> to us </w:t>
      </w:r>
      <w:r w:rsidRPr="007171E9">
        <w:rPr>
          <w:sz w:val="16"/>
        </w:rPr>
        <w:t xml:space="preserve">– in White’s case, by various individuals at certain times. To put it differently yet again: </w:t>
      </w:r>
      <w:r w:rsidRPr="00727FFD">
        <w:rPr>
          <w:rStyle w:val="Emphasis"/>
        </w:rPr>
        <w:t>nothing about outer space is ‘out there’</w:t>
      </w:r>
      <w:r w:rsidRPr="009805D2">
        <w:rPr>
          <w:rStyle w:val="StyleUnderline"/>
        </w:rPr>
        <w:t xml:space="preserve">; what we get to know about outer space is always socially, spatially and locally embedded. </w:t>
      </w:r>
      <w:r w:rsidRPr="007171E9">
        <w:rPr>
          <w:sz w:val="16"/>
        </w:rPr>
        <w:t>Virilio (2000: 116) agrees; he writes, ‘</w:t>
      </w:r>
      <w:r w:rsidRPr="00F5779D">
        <w:rPr>
          <w:rStyle w:val="Emphasis"/>
          <w:highlight w:val="cyan"/>
        </w:rPr>
        <w:t>a landscape has no ﬁxed meaning</w:t>
      </w:r>
      <w:r w:rsidRPr="007171E9">
        <w:rPr>
          <w:sz w:val="16"/>
        </w:rPr>
        <w:t xml:space="preserve">, no privileged vantage point. </w:t>
      </w:r>
      <w:r w:rsidRPr="00F5779D">
        <w:rPr>
          <w:rStyle w:val="Emphasis"/>
          <w:highlight w:val="cyan"/>
        </w:rPr>
        <w:t>It is orientated</w:t>
      </w:r>
      <w:r w:rsidRPr="009805D2">
        <w:rPr>
          <w:rStyle w:val="StyleUnderline"/>
        </w:rPr>
        <w:t xml:space="preserve"> only </w:t>
      </w:r>
      <w:r w:rsidRPr="00F5779D">
        <w:rPr>
          <w:rStyle w:val="Emphasis"/>
          <w:highlight w:val="cyan"/>
        </w:rPr>
        <w:t>by the</w:t>
      </w:r>
      <w:r w:rsidRPr="007171E9">
        <w:rPr>
          <w:sz w:val="16"/>
        </w:rPr>
        <w:t xml:space="preserve"> itinerary of the </w:t>
      </w:r>
      <w:r w:rsidRPr="00F5779D">
        <w:rPr>
          <w:rStyle w:val="Emphasis"/>
          <w:highlight w:val="cyan"/>
        </w:rPr>
        <w:t>passerby’</w:t>
      </w:r>
      <w:r w:rsidRPr="007171E9">
        <w:rPr>
          <w:sz w:val="16"/>
        </w:rPr>
        <w:t xml:space="preserve">. Thus, when alluding to outer space as space it must be understood that the concept of space does not lie in space; but </w:t>
      </w:r>
      <w:r w:rsidRPr="00727FFD">
        <w:rPr>
          <w:rStyle w:val="Emphasis"/>
        </w:rPr>
        <w:t>space is constituted ‘from the outside’.</w:t>
      </w:r>
      <w:r w:rsidRPr="007171E9">
        <w:rPr>
          <w:sz w:val="16"/>
        </w:rPr>
        <w:t xml:space="preserve"> It is ‘</w:t>
      </w:r>
      <w:r w:rsidRPr="00727FFD">
        <w:rPr>
          <w:rStyle w:val="Emphasis"/>
        </w:rPr>
        <w:t>what we</w:t>
      </w:r>
      <w:r w:rsidRPr="007171E9">
        <w:rPr>
          <w:sz w:val="16"/>
        </w:rPr>
        <w:t xml:space="preserve"> (can) </w:t>
      </w:r>
      <w:r w:rsidRPr="00727FFD">
        <w:rPr>
          <w:rStyle w:val="Emphasis"/>
        </w:rPr>
        <w:t>know about space’</w:t>
      </w:r>
      <w:r w:rsidRPr="009805D2">
        <w:rPr>
          <w:rStyle w:val="StyleUnderline"/>
        </w:rPr>
        <w:t xml:space="preserve"> and how a space </w:t>
      </w:r>
      <w:r w:rsidRPr="00727FFD">
        <w:rPr>
          <w:rStyle w:val="Emphasis"/>
        </w:rPr>
        <w:t>is</w:t>
      </w:r>
      <w:r w:rsidRPr="009805D2">
        <w:rPr>
          <w:rStyle w:val="StyleUnderline"/>
        </w:rPr>
        <w:t xml:space="preserve"> understood and </w:t>
      </w:r>
      <w:r w:rsidRPr="00727FFD">
        <w:rPr>
          <w:rStyle w:val="Emphasis"/>
        </w:rPr>
        <w:t>framed at any given time</w:t>
      </w:r>
      <w:r w:rsidRPr="009805D2">
        <w:rPr>
          <w:rStyle w:val="StyleUnderline"/>
        </w:rPr>
        <w:t xml:space="preserve"> </w:t>
      </w:r>
      <w:r w:rsidRPr="007171E9">
        <w:rPr>
          <w:sz w:val="16"/>
        </w:rPr>
        <w:t xml:space="preserve">which provides us with one reality of that space. In this sense, outer space as a space does never pre-exist independently and is never explored nor innovated; </w:t>
      </w:r>
      <w:r w:rsidRPr="009805D2">
        <w:rPr>
          <w:rStyle w:val="StyleUnderline"/>
        </w:rPr>
        <w:t>it is always constituted through that which it precedes</w:t>
      </w:r>
      <w:r w:rsidRPr="007171E9">
        <w:rPr>
          <w:sz w:val="16"/>
        </w:rPr>
        <w:t xml:space="preserve"> (and through that which always-already exists). As Foucault (1986: 22) depicts, </w:t>
      </w:r>
      <w:r w:rsidRPr="009805D2">
        <w:rPr>
          <w:rStyle w:val="StyleUnderline"/>
        </w:rPr>
        <w:t xml:space="preserve">‘space is not an innovation; </w:t>
      </w:r>
      <w:r w:rsidRPr="00757BBA">
        <w:rPr>
          <w:rStyle w:val="Emphasis"/>
        </w:rPr>
        <w:t>space itself has a history in Western experience’</w:t>
      </w:r>
      <w:r w:rsidRPr="009805D2">
        <w:rPr>
          <w:rStyle w:val="StyleUnderline"/>
        </w:rPr>
        <w:t>.</w:t>
      </w:r>
      <w:r>
        <w:rPr>
          <w:rStyle w:val="StyleUnderline"/>
        </w:rPr>
        <w:t xml:space="preserve"> </w:t>
      </w:r>
      <w:r w:rsidRPr="007171E9">
        <w:rPr>
          <w:sz w:val="16"/>
        </w:rPr>
        <w:t xml:space="preserve">Henry Lefebvre (1991) speaks here of the production of space, whereby </w:t>
      </w:r>
      <w:r w:rsidRPr="00F5779D">
        <w:rPr>
          <w:rStyle w:val="Emphasis"/>
          <w:highlight w:val="cyan"/>
        </w:rPr>
        <w:t>space becomes a location</w:t>
      </w:r>
      <w:r w:rsidRPr="009805D2">
        <w:rPr>
          <w:rStyle w:val="StyleUnderline"/>
        </w:rPr>
        <w:t xml:space="preserve"> of a certain type </w:t>
      </w:r>
      <w:r w:rsidRPr="00F5779D">
        <w:rPr>
          <w:rStyle w:val="Emphasis"/>
          <w:highlight w:val="cyan"/>
        </w:rPr>
        <w:t>through its association with</w:t>
      </w:r>
      <w:r w:rsidRPr="00727FFD">
        <w:rPr>
          <w:rStyle w:val="Emphasis"/>
        </w:rPr>
        <w:t xml:space="preserve"> </w:t>
      </w:r>
      <w:r w:rsidRPr="00F5779D">
        <w:rPr>
          <w:rStyle w:val="Emphasis"/>
          <w:highlight w:val="cyan"/>
        </w:rPr>
        <w:t>certain practices</w:t>
      </w:r>
      <w:r w:rsidRPr="00727FFD">
        <w:rPr>
          <w:rStyle w:val="Emphasis"/>
        </w:rPr>
        <w:t>,</w:t>
      </w:r>
      <w:r w:rsidRPr="009805D2">
        <w:rPr>
          <w:rStyle w:val="StyleUnderline"/>
        </w:rPr>
        <w:t xml:space="preserve"> rituals </w:t>
      </w:r>
      <w:r w:rsidRPr="00F5779D">
        <w:rPr>
          <w:rStyle w:val="Emphasis"/>
          <w:highlight w:val="cyan"/>
        </w:rPr>
        <w:t>and rep</w:t>
      </w:r>
      <w:r w:rsidRPr="00727FFD">
        <w:rPr>
          <w:rStyle w:val="Emphasis"/>
        </w:rPr>
        <w:t>resentation</w:t>
      </w:r>
      <w:r w:rsidRPr="00F5779D">
        <w:rPr>
          <w:rStyle w:val="Emphasis"/>
          <w:highlight w:val="cyan"/>
        </w:rPr>
        <w:t>s</w:t>
      </w:r>
      <w:r w:rsidRPr="009805D2">
        <w:rPr>
          <w:rStyle w:val="StyleUnderline"/>
        </w:rPr>
        <w:t>.</w:t>
      </w:r>
      <w:r w:rsidRPr="007171E9">
        <w:rPr>
          <w:sz w:val="16"/>
        </w:rPr>
        <w:t xml:space="preserve"> He uses the example of a church, which gains meaning through its invention as a place of faith (space is thus at once a precondition as much as a result of society and its practices). Following on from this point, it is clear that </w:t>
      </w:r>
      <w:r w:rsidRPr="00426675">
        <w:rPr>
          <w:rStyle w:val="Emphasis"/>
        </w:rPr>
        <w:t>the social dimension of spatial relations is inescapable</w:t>
      </w:r>
      <w:r w:rsidRPr="007171E9">
        <w:rPr>
          <w:sz w:val="16"/>
        </w:rPr>
        <w:t xml:space="preserve">; while one might assume that the space of a room or a house could be ‘physically’ cut off from social relations, for example, </w:t>
      </w:r>
      <w:r w:rsidRPr="00E455AA">
        <w:rPr>
          <w:rStyle w:val="StyleUnderline"/>
        </w:rPr>
        <w:t xml:space="preserve">through the construction of doors and walls, creating these boundaries </w:t>
      </w:r>
      <w:r w:rsidRPr="007171E9">
        <w:rPr>
          <w:sz w:val="16"/>
        </w:rPr>
        <w:t xml:space="preserve">that </w:t>
      </w:r>
      <w:r w:rsidRPr="00E455AA">
        <w:rPr>
          <w:rStyle w:val="StyleUnderline"/>
        </w:rPr>
        <w:t>demarcate a practice of inclusion and exclusion</w:t>
      </w:r>
      <w:r w:rsidRPr="007171E9">
        <w:rPr>
          <w:sz w:val="16"/>
        </w:rPr>
        <w:t xml:space="preserve"> is </w:t>
      </w:r>
      <w:r w:rsidRPr="00E455AA">
        <w:rPr>
          <w:rStyle w:val="StyleUnderline"/>
        </w:rPr>
        <w:t>inherently</w:t>
      </w:r>
      <w:r w:rsidRPr="007171E9">
        <w:rPr>
          <w:sz w:val="16"/>
        </w:rPr>
        <w:t xml:space="preserve"> always </w:t>
      </w:r>
      <w:r w:rsidRPr="00E455AA">
        <w:rPr>
          <w:rStyle w:val="StyleUnderline"/>
        </w:rPr>
        <w:t>meaning-constructive: the signs and symbols of private property</w:t>
      </w:r>
      <w:r w:rsidRPr="007171E9">
        <w:rPr>
          <w:sz w:val="16"/>
        </w:rPr>
        <w:t xml:space="preserve"> as opposed to the public one (the garden wall or front door), the single room as opposed to the house, </w:t>
      </w:r>
      <w:r w:rsidRPr="00E455AA">
        <w:rPr>
          <w:rStyle w:val="StyleUnderline"/>
        </w:rPr>
        <w:t>outer space</w:t>
      </w:r>
      <w:r w:rsidRPr="007171E9">
        <w:rPr>
          <w:sz w:val="16"/>
        </w:rPr>
        <w:t xml:space="preserve"> as opposed to Earth, </w:t>
      </w:r>
      <w:r w:rsidRPr="00E455AA">
        <w:rPr>
          <w:rStyle w:val="StyleUnderline"/>
        </w:rPr>
        <w:t xml:space="preserve">is </w:t>
      </w:r>
      <w:r w:rsidRPr="00E32B8C">
        <w:rPr>
          <w:rStyle w:val="StyleUnderline"/>
        </w:rPr>
        <w:t>always-already part of that collective social spac</w:t>
      </w:r>
      <w:r w:rsidRPr="00E32B8C">
        <w:rPr>
          <w:sz w:val="16"/>
        </w:rPr>
        <w:t xml:space="preserve">e. In this sense, </w:t>
      </w:r>
      <w:r w:rsidRPr="00E32B8C">
        <w:rPr>
          <w:rStyle w:val="StyleUnderline"/>
        </w:rPr>
        <w:t>space is produced, and can be explained, by</w:t>
      </w:r>
      <w:r w:rsidRPr="00E32B8C">
        <w:rPr>
          <w:sz w:val="16"/>
        </w:rPr>
        <w:t xml:space="preserve"> means of </w:t>
      </w:r>
      <w:r w:rsidRPr="00E32B8C">
        <w:rPr>
          <w:rStyle w:val="StyleUnderline"/>
        </w:rPr>
        <w:t>meanings as well as</w:t>
      </w:r>
      <w:r w:rsidRPr="00E32B8C">
        <w:rPr>
          <w:sz w:val="16"/>
        </w:rPr>
        <w:t xml:space="preserve"> by means of </w:t>
      </w:r>
      <w:r w:rsidRPr="00E32B8C">
        <w:rPr>
          <w:rStyle w:val="StyleUnderline"/>
        </w:rPr>
        <w:t>an absence of meaning</w:t>
      </w:r>
      <w:r w:rsidRPr="00E32B8C">
        <w:rPr>
          <w:sz w:val="16"/>
        </w:rPr>
        <w:t xml:space="preserve"> (Lefebvre 1991). Lefebvre uses the example of a container and argues that one must not think of space in terms of such a container (or conﬁned space) in which we put ‘things’ (buildings, inhabitants etc.). While Virilio may not necessarily speak of a production of space along these lines, he would certainly agree that </w:t>
      </w:r>
      <w:r w:rsidRPr="00E32B8C">
        <w:rPr>
          <w:rStyle w:val="Emphasis"/>
        </w:rPr>
        <w:t>information and data</w:t>
      </w:r>
      <w:r w:rsidRPr="00E32B8C">
        <w:rPr>
          <w:rStyle w:val="StyleUnderline"/>
        </w:rPr>
        <w:t xml:space="preserve"> </w:t>
      </w:r>
      <w:r w:rsidRPr="00E32B8C">
        <w:rPr>
          <w:sz w:val="16"/>
        </w:rPr>
        <w:t xml:space="preserve">about something </w:t>
      </w:r>
      <w:r w:rsidRPr="00E32B8C">
        <w:rPr>
          <w:rStyle w:val="Emphasis"/>
        </w:rPr>
        <w:t>matters more than that which composes</w:t>
      </w:r>
      <w:r w:rsidRPr="00E32B8C">
        <w:rPr>
          <w:rStyle w:val="StyleUnderline"/>
        </w:rPr>
        <w:t xml:space="preserve"> </w:t>
      </w:r>
      <w:r w:rsidRPr="00E32B8C">
        <w:rPr>
          <w:rStyle w:val="Emphasis"/>
        </w:rPr>
        <w:t>something</w:t>
      </w:r>
      <w:r w:rsidRPr="00E32B8C">
        <w:rPr>
          <w:sz w:val="16"/>
        </w:rPr>
        <w:t xml:space="preserve">. The author clariﬁes this process by using the example of a </w:t>
      </w:r>
      <w:r w:rsidRPr="00403E73">
        <w:rPr>
          <w:sz w:val="16"/>
        </w:rPr>
        <w:t xml:space="preserve">mountain: </w:t>
      </w:r>
      <w:r w:rsidRPr="00403E73">
        <w:rPr>
          <w:rStyle w:val="StyleUnderline"/>
        </w:rPr>
        <w:t xml:space="preserve">while </w:t>
      </w:r>
      <w:r w:rsidRPr="00403E73">
        <w:rPr>
          <w:rStyle w:val="Emphasis"/>
        </w:rPr>
        <w:t xml:space="preserve">certain </w:t>
      </w:r>
      <w:r w:rsidRPr="00F5779D">
        <w:rPr>
          <w:rStyle w:val="Emphasis"/>
          <w:highlight w:val="cyan"/>
        </w:rPr>
        <w:t>physical aspects</w:t>
      </w:r>
      <w:r w:rsidRPr="00E32B8C">
        <w:rPr>
          <w:rStyle w:val="StyleUnderline"/>
        </w:rPr>
        <w:t xml:space="preserve"> of a mountain, such as its </w:t>
      </w:r>
      <w:r w:rsidRPr="00403E73">
        <w:rPr>
          <w:rStyle w:val="StyleUnderline"/>
        </w:rPr>
        <w:t xml:space="preserve">mass, </w:t>
      </w:r>
      <w:r w:rsidRPr="00403E73">
        <w:rPr>
          <w:rStyle w:val="Emphasis"/>
        </w:rPr>
        <w:t>are</w:t>
      </w:r>
      <w:r w:rsidRPr="00403E73">
        <w:rPr>
          <w:sz w:val="16"/>
        </w:rPr>
        <w:t xml:space="preserve"> linked to </w:t>
      </w:r>
      <w:r w:rsidRPr="00403E73">
        <w:rPr>
          <w:rStyle w:val="Emphasis"/>
        </w:rPr>
        <w:t>ﬁxed ‘</w:t>
      </w:r>
      <w:r w:rsidRPr="00403E73">
        <w:rPr>
          <w:rStyle w:val="Emphasis"/>
          <w:highlight w:val="cyan"/>
        </w:rPr>
        <w:t>data’</w:t>
      </w:r>
      <w:r w:rsidRPr="00403E73">
        <w:rPr>
          <w:rStyle w:val="StyleUnderline"/>
        </w:rPr>
        <w:t xml:space="preserve"> (its density), this is not the case for information</w:t>
      </w:r>
      <w:r w:rsidRPr="00403E73">
        <w:rPr>
          <w:sz w:val="16"/>
        </w:rPr>
        <w:t xml:space="preserve"> </w:t>
      </w:r>
      <w:r w:rsidRPr="00403E73">
        <w:rPr>
          <w:rStyle w:val="StyleUnderline"/>
        </w:rPr>
        <w:t>about the mountain</w:t>
      </w:r>
      <w:r w:rsidRPr="00403E73">
        <w:rPr>
          <w:sz w:val="16"/>
        </w:rPr>
        <w:t>. For example, t</w:t>
      </w:r>
      <w:r w:rsidRPr="00E32B8C">
        <w:rPr>
          <w:sz w:val="16"/>
        </w:rPr>
        <w:t xml:space="preserve">he mountain’s </w:t>
      </w:r>
      <w:r w:rsidRPr="00E32B8C">
        <w:rPr>
          <w:rStyle w:val="StyleUnderline"/>
        </w:rPr>
        <w:t>name or its topography, is located in a particular point in time</w:t>
      </w:r>
      <w:r w:rsidRPr="00403E73">
        <w:rPr>
          <w:rStyle w:val="StyleUnderline"/>
        </w:rPr>
        <w:t xml:space="preserve">; </w:t>
      </w:r>
      <w:r w:rsidRPr="00403E73">
        <w:rPr>
          <w:rStyle w:val="Emphasis"/>
        </w:rPr>
        <w:t>it</w:t>
      </w:r>
      <w:r w:rsidRPr="00E32B8C">
        <w:rPr>
          <w:sz w:val="16"/>
        </w:rPr>
        <w:t xml:space="preserve"> thus </w:t>
      </w:r>
      <w:r w:rsidRPr="00F5779D">
        <w:rPr>
          <w:rStyle w:val="Emphasis"/>
          <w:highlight w:val="cyan"/>
        </w:rPr>
        <w:t>evolves over time given the impact of tech</w:t>
      </w:r>
      <w:r w:rsidRPr="00403E73">
        <w:rPr>
          <w:rStyle w:val="Emphasis"/>
        </w:rPr>
        <w:t>nology</w:t>
      </w:r>
      <w:r w:rsidRPr="00E32B8C">
        <w:rPr>
          <w:sz w:val="16"/>
        </w:rPr>
        <w:t xml:space="preserve"> (</w:t>
      </w:r>
      <w:r w:rsidRPr="00F5779D">
        <w:rPr>
          <w:rStyle w:val="Emphasis"/>
          <w:highlight w:val="cyan"/>
        </w:rPr>
        <w:t>determining what kind</w:t>
      </w:r>
      <w:r w:rsidRPr="00F16BA5">
        <w:rPr>
          <w:rStyle w:val="Emphasis"/>
        </w:rPr>
        <w:t xml:space="preserve"> </w:t>
      </w:r>
      <w:r w:rsidRPr="00F5779D">
        <w:rPr>
          <w:rStyle w:val="Emphasis"/>
          <w:highlight w:val="cyan"/>
        </w:rPr>
        <w:t>of info</w:t>
      </w:r>
      <w:r w:rsidRPr="00F16BA5">
        <w:rPr>
          <w:rStyle w:val="Emphasis"/>
        </w:rPr>
        <w:t xml:space="preserve">rmation </w:t>
      </w:r>
      <w:r w:rsidRPr="00F5779D">
        <w:rPr>
          <w:rStyle w:val="Emphasis"/>
          <w:highlight w:val="cyan"/>
        </w:rPr>
        <w:t xml:space="preserve">we </w:t>
      </w:r>
      <w:r w:rsidRPr="00403E73">
        <w:rPr>
          <w:rStyle w:val="Emphasis"/>
        </w:rPr>
        <w:t xml:space="preserve">can </w:t>
      </w:r>
      <w:r w:rsidRPr="00F5779D">
        <w:rPr>
          <w:rStyle w:val="Emphasis"/>
          <w:highlight w:val="cyan"/>
        </w:rPr>
        <w:t>retrieve</w:t>
      </w:r>
      <w:r w:rsidRPr="00E32B8C">
        <w:rPr>
          <w:sz w:val="16"/>
        </w:rPr>
        <w:t xml:space="preserve">) (Virilio 2000). Virilio goes as far as to claim that </w:t>
      </w:r>
      <w:r w:rsidRPr="00426675">
        <w:rPr>
          <w:rStyle w:val="Emphasis"/>
        </w:rPr>
        <w:t>information about</w:t>
      </w:r>
      <w:r w:rsidRPr="00E32B8C">
        <w:rPr>
          <w:rStyle w:val="StyleUnderline"/>
        </w:rPr>
        <w:t xml:space="preserve"> a space will matter exclusively </w:t>
      </w:r>
      <w:r w:rsidRPr="00426675">
        <w:rPr>
          <w:rStyle w:val="Emphasis"/>
        </w:rPr>
        <w:t>lead</w:t>
      </w:r>
      <w:r w:rsidRPr="00E32B8C">
        <w:rPr>
          <w:rStyle w:val="StyleUnderline"/>
        </w:rPr>
        <w:t xml:space="preserve">ing </w:t>
      </w:r>
      <w:r w:rsidRPr="00426675">
        <w:rPr>
          <w:rStyle w:val="Emphasis"/>
        </w:rPr>
        <w:t>to a disappearance of matter and physicality</w:t>
      </w:r>
      <w:r w:rsidRPr="00E32B8C">
        <w:rPr>
          <w:rStyle w:val="StyleUnderline"/>
        </w:rPr>
        <w:t xml:space="preserve"> all together</w:t>
      </w:r>
      <w:r w:rsidRPr="00E32B8C">
        <w:rPr>
          <w:sz w:val="16"/>
        </w:rPr>
        <w:t xml:space="preserve">. As such, space will stop having a ‘location’ on its own. Michel de Certeau (1984) makes a vital point in this regard, and for this chapter, when he claims that </w:t>
      </w:r>
      <w:r w:rsidRPr="00E32B8C">
        <w:rPr>
          <w:rStyle w:val="StyleUnderline"/>
        </w:rPr>
        <w:t>the importance of</w:t>
      </w:r>
      <w:r w:rsidRPr="00E32B8C">
        <w:rPr>
          <w:sz w:val="16"/>
        </w:rPr>
        <w:t xml:space="preserve"> abstract (</w:t>
      </w:r>
      <w:r w:rsidRPr="00426675">
        <w:rPr>
          <w:rStyle w:val="Emphasis"/>
        </w:rPr>
        <w:t>non-ﬁxed</w:t>
      </w:r>
      <w:r w:rsidRPr="00E32B8C">
        <w:rPr>
          <w:rStyle w:val="StyleUnderline"/>
        </w:rPr>
        <w:t>, non-static</w:t>
      </w:r>
      <w:r w:rsidRPr="00E32B8C">
        <w:rPr>
          <w:sz w:val="16"/>
        </w:rPr>
        <w:t xml:space="preserve">) </w:t>
      </w:r>
      <w:r w:rsidRPr="00426675">
        <w:rPr>
          <w:rStyle w:val="Emphasis"/>
        </w:rPr>
        <w:t>space</w:t>
      </w:r>
      <w:r w:rsidRPr="00E32B8C">
        <w:rPr>
          <w:rStyle w:val="StyleUnderline"/>
        </w:rPr>
        <w:t xml:space="preserve"> is not only that it cannot be inhabited in any permanent way but moreover that it make</w:t>
      </w:r>
      <w:r w:rsidRPr="00426675">
        <w:rPr>
          <w:rStyle w:val="Emphasis"/>
        </w:rPr>
        <w:t>s possible a certain kind of action,</w:t>
      </w:r>
      <w:r w:rsidRPr="00E32B8C">
        <w:rPr>
          <w:sz w:val="16"/>
        </w:rPr>
        <w:t xml:space="preserve"> and embodies a certain kind of practice. It is in this sense, and at this juncture, that I suggest </w:t>
      </w:r>
      <w:r w:rsidRPr="00F5779D">
        <w:rPr>
          <w:rStyle w:val="Emphasis"/>
          <w:highlight w:val="cyan"/>
        </w:rPr>
        <w:t>we must begin</w:t>
      </w:r>
      <w:r w:rsidRPr="00F5779D">
        <w:rPr>
          <w:rStyle w:val="StyleUnderline"/>
          <w:highlight w:val="cyan"/>
        </w:rPr>
        <w:t xml:space="preserve"> when</w:t>
      </w:r>
      <w:r w:rsidRPr="00E32B8C">
        <w:rPr>
          <w:rStyle w:val="StyleUnderline"/>
        </w:rPr>
        <w:t xml:space="preserve"> </w:t>
      </w:r>
      <w:r w:rsidRPr="00F5779D">
        <w:rPr>
          <w:rStyle w:val="Emphasis"/>
          <w:highlight w:val="cyan"/>
        </w:rPr>
        <w:t>contemplating</w:t>
      </w:r>
      <w:r w:rsidRPr="00F5779D">
        <w:rPr>
          <w:rStyle w:val="StyleUnderline"/>
          <w:highlight w:val="cyan"/>
        </w:rPr>
        <w:t xml:space="preserve"> </w:t>
      </w:r>
      <w:r w:rsidRPr="00F5779D">
        <w:rPr>
          <w:rStyle w:val="Emphasis"/>
          <w:highlight w:val="cyan"/>
        </w:rPr>
        <w:t>outer space</w:t>
      </w:r>
      <w:r w:rsidRPr="00426675">
        <w:rPr>
          <w:rStyle w:val="Emphasis"/>
        </w:rPr>
        <w:t xml:space="preserve"> and </w:t>
      </w:r>
      <w:r w:rsidRPr="00F5779D">
        <w:rPr>
          <w:rStyle w:val="Emphasis"/>
          <w:highlight w:val="cyan"/>
        </w:rPr>
        <w:t xml:space="preserve">its weaponisation. </w:t>
      </w:r>
      <w:r w:rsidRPr="00403E73">
        <w:rPr>
          <w:rStyle w:val="Emphasis"/>
        </w:rPr>
        <w:t>Outer space must be seen</w:t>
      </w:r>
      <w:r w:rsidRPr="00403E73">
        <w:rPr>
          <w:sz w:val="16"/>
        </w:rPr>
        <w:t xml:space="preserve">, and to use Virilio’s term, </w:t>
      </w:r>
      <w:r w:rsidRPr="00403E73">
        <w:rPr>
          <w:rStyle w:val="Emphasis"/>
        </w:rPr>
        <w:t>as a ‘disembodied space’ with no ﬁxed and static coordinates</w:t>
      </w:r>
      <w:r w:rsidRPr="00403E73">
        <w:rPr>
          <w:sz w:val="16"/>
        </w:rPr>
        <w:t xml:space="preserve">. It follows from here, then, that two questions emerge; </w:t>
      </w:r>
      <w:r w:rsidRPr="00403E73">
        <w:rPr>
          <w:rStyle w:val="StyleUnderline"/>
        </w:rPr>
        <w:t xml:space="preserve">ﬁrst, what </w:t>
      </w:r>
      <w:r w:rsidRPr="00403E73">
        <w:rPr>
          <w:rStyle w:val="Emphasis"/>
        </w:rPr>
        <w:t>dominant info</w:t>
      </w:r>
      <w:r w:rsidRPr="00403E73">
        <w:rPr>
          <w:sz w:val="16"/>
        </w:rPr>
        <w:t xml:space="preserve">rmation </w:t>
      </w:r>
      <w:r w:rsidRPr="00403E73">
        <w:rPr>
          <w:rStyle w:val="Emphasis"/>
        </w:rPr>
        <w:t>about</w:t>
      </w:r>
      <w:r w:rsidRPr="00403E73">
        <w:rPr>
          <w:rStyle w:val="StyleUnderline"/>
        </w:rPr>
        <w:t xml:space="preserve"> </w:t>
      </w:r>
      <w:r w:rsidRPr="00403E73">
        <w:rPr>
          <w:rStyle w:val="Emphasis"/>
        </w:rPr>
        <w:t>outer space</w:t>
      </w:r>
      <w:r w:rsidRPr="00403E73">
        <w:rPr>
          <w:rStyle w:val="StyleUnderline"/>
        </w:rPr>
        <w:t xml:space="preserve"> can we</w:t>
      </w:r>
      <w:r w:rsidRPr="00403E73">
        <w:rPr>
          <w:sz w:val="16"/>
        </w:rPr>
        <w:t xml:space="preserve"> read, see and </w:t>
      </w:r>
      <w:r w:rsidRPr="00403E73">
        <w:rPr>
          <w:rStyle w:val="StyleUnderline"/>
        </w:rPr>
        <w:t>know;</w:t>
      </w:r>
      <w:r w:rsidRPr="00E32B8C">
        <w:rPr>
          <w:rStyle w:val="StyleUnderline"/>
        </w:rPr>
        <w:t xml:space="preserve"> and second, how has this info</w:t>
      </w:r>
      <w:r w:rsidRPr="00E32B8C">
        <w:rPr>
          <w:sz w:val="16"/>
        </w:rPr>
        <w:t xml:space="preserve">rmation </w:t>
      </w:r>
      <w:r w:rsidRPr="00426675">
        <w:rPr>
          <w:rStyle w:val="Emphasis"/>
        </w:rPr>
        <w:t>become our dominant</w:t>
      </w:r>
      <w:r w:rsidRPr="00E32B8C">
        <w:rPr>
          <w:rStyle w:val="StyleUnderline"/>
        </w:rPr>
        <w:t xml:space="preserve"> </w:t>
      </w:r>
      <w:r w:rsidRPr="00E32B8C">
        <w:rPr>
          <w:sz w:val="16"/>
        </w:rPr>
        <w:t xml:space="preserve">reading, seeing and </w:t>
      </w:r>
      <w:r w:rsidRPr="00426675">
        <w:rPr>
          <w:rStyle w:val="Emphasis"/>
        </w:rPr>
        <w:t>knowing</w:t>
      </w:r>
      <w:r w:rsidRPr="00E32B8C">
        <w:rPr>
          <w:sz w:val="16"/>
        </w:rPr>
        <w:t>? What will become clear in the process of addressing these questions is that what we</w:t>
      </w:r>
      <w:r w:rsidRPr="007171E9">
        <w:rPr>
          <w:sz w:val="16"/>
        </w:rPr>
        <w:t xml:space="preserve"> </w:t>
      </w:r>
      <w:r w:rsidRPr="00403E73">
        <w:rPr>
          <w:sz w:val="16"/>
        </w:rPr>
        <w:t xml:space="preserve">get to know about the space of </w:t>
      </w:r>
      <w:r w:rsidRPr="00403E73">
        <w:rPr>
          <w:rStyle w:val="Emphasis"/>
        </w:rPr>
        <w:t xml:space="preserve">outer space – </w:t>
      </w:r>
      <w:r w:rsidRPr="00F5779D">
        <w:rPr>
          <w:rStyle w:val="Emphasis"/>
          <w:highlight w:val="cyan"/>
        </w:rPr>
        <w:t>our conception of it – is dominated by info</w:t>
      </w:r>
      <w:r w:rsidRPr="00263016">
        <w:rPr>
          <w:rStyle w:val="Emphasis"/>
        </w:rPr>
        <w:t>r</w:t>
      </w:r>
      <w:r w:rsidRPr="007171E9">
        <w:rPr>
          <w:sz w:val="16"/>
        </w:rPr>
        <w:t xml:space="preserve">mation </w:t>
      </w:r>
      <w:r w:rsidRPr="00F5779D">
        <w:rPr>
          <w:rStyle w:val="Emphasis"/>
          <w:highlight w:val="cyan"/>
        </w:rPr>
        <w:t>provided through the possibilities</w:t>
      </w:r>
      <w:r w:rsidRPr="00263016">
        <w:rPr>
          <w:rStyle w:val="Emphasis"/>
        </w:rPr>
        <w:t xml:space="preserve"> (and limits) </w:t>
      </w:r>
      <w:r w:rsidRPr="00F5779D">
        <w:rPr>
          <w:rStyle w:val="Emphasis"/>
          <w:highlight w:val="cyan"/>
        </w:rPr>
        <w:t>of military technology</w:t>
      </w:r>
      <w:r w:rsidRPr="00263016">
        <w:rPr>
          <w:rStyle w:val="Emphasis"/>
        </w:rPr>
        <w:t>.</w:t>
      </w:r>
    </w:p>
    <w:p w14:paraId="1669A924" w14:textId="77777777" w:rsidR="009F294A" w:rsidRPr="001902D7" w:rsidRDefault="009F294A" w:rsidP="009F294A">
      <w:pPr>
        <w:pStyle w:val="Heading2"/>
      </w:pPr>
      <w:r>
        <w:t>Advantage</w:t>
      </w:r>
    </w:p>
    <w:p w14:paraId="6E8A83B2" w14:textId="77777777" w:rsidR="009F294A" w:rsidRDefault="009F294A" w:rsidP="009F294A">
      <w:pPr>
        <w:pStyle w:val="Heading4"/>
      </w:pPr>
      <w:r>
        <w:t xml:space="preserve">[Wittington 21] First, private companies are actively revolutionizing the </w:t>
      </w:r>
      <w:r>
        <w:rPr>
          <w:rFonts w:hint="eastAsia"/>
          <w:lang w:eastAsia="zh-CN"/>
        </w:rPr>
        <w:t>technolo</w:t>
      </w:r>
      <w:r>
        <w:rPr>
          <w:lang w:eastAsia="zh-CN"/>
        </w:rPr>
        <w:t>gies of violence in outer space</w:t>
      </w:r>
    </w:p>
    <w:p w14:paraId="52EB37A7" w14:textId="77777777" w:rsidR="009F294A" w:rsidRPr="006159A8" w:rsidRDefault="009F294A" w:rsidP="009F294A">
      <w:r w:rsidRPr="006159A8">
        <w:rPr>
          <w:rStyle w:val="Heading4Char"/>
        </w:rPr>
        <w:t>Wittington 21</w:t>
      </w:r>
      <w:r>
        <w:t xml:space="preserve"> [</w:t>
      </w:r>
      <w:r w:rsidRPr="006159A8">
        <w:t>Whittington, Mark. “Is the Space Force about to Acquire SpaceX Starships? | TheHill.” TheHill, The Hill, 6 June 2021, thehill.com/opinion/technology/557026-is-the-space-force-about-to-acquire-spacex-starships?rl=1. Accessed 30 Dec. 2021.</w:t>
      </w:r>
      <w:r>
        <w:t>] PW</w:t>
      </w:r>
    </w:p>
    <w:p w14:paraId="24C2E267" w14:textId="77777777" w:rsidR="009F294A" w:rsidRPr="00D13408" w:rsidRDefault="009F294A" w:rsidP="009F294A">
      <w:pPr>
        <w:rPr>
          <w:sz w:val="16"/>
        </w:rPr>
      </w:pPr>
      <w:r w:rsidRPr="00D13408">
        <w:rPr>
          <w:sz w:val="16"/>
        </w:rPr>
        <w:t xml:space="preserve">Eric Berger over at Ars Technica has </w:t>
      </w:r>
      <w:hyperlink r:id="rId7" w:tgtFrame="_blank" w:history="1">
        <w:r w:rsidRPr="00D13408">
          <w:rPr>
            <w:rStyle w:val="Hyperlink"/>
            <w:sz w:val="16"/>
          </w:rPr>
          <w:t>noticed something</w:t>
        </w:r>
      </w:hyperlink>
      <w:r w:rsidRPr="00D13408">
        <w:rPr>
          <w:sz w:val="16"/>
        </w:rPr>
        <w:t xml:space="preserve"> in the Department of the Air Force section of </w:t>
      </w:r>
      <w:hyperlink r:id="rId8" w:history="1">
        <w:r w:rsidRPr="00D13408">
          <w:rPr>
            <w:rStyle w:val="Hyperlink"/>
            <w:sz w:val="16"/>
          </w:rPr>
          <w:t>President Biden</w:t>
        </w:r>
      </w:hyperlink>
      <w:r w:rsidRPr="00D13408">
        <w:rPr>
          <w:sz w:val="16"/>
        </w:rPr>
        <w:t xml:space="preserve">’s fiscal 2022 budget proposal. The Air Force is proposing to spend money to study how the </w:t>
      </w:r>
      <w:r w:rsidRPr="00F5779D">
        <w:rPr>
          <w:rStyle w:val="Emphasis"/>
          <w:highlight w:val="cyan"/>
        </w:rPr>
        <w:t>Starship rocket</w:t>
      </w:r>
      <w:r w:rsidRPr="006159A8">
        <w:rPr>
          <w:rStyle w:val="StyleUnderline"/>
        </w:rPr>
        <w:t xml:space="preserve"> being </w:t>
      </w:r>
      <w:r w:rsidRPr="00F5779D">
        <w:rPr>
          <w:rStyle w:val="Emphasis"/>
          <w:highlight w:val="cyan"/>
        </w:rPr>
        <w:t>developed by SpaceX</w:t>
      </w:r>
      <w:r w:rsidRPr="00D13408">
        <w:rPr>
          <w:sz w:val="16"/>
        </w:rPr>
        <w:t xml:space="preserve"> could be used </w:t>
      </w:r>
      <w:r w:rsidRPr="006159A8">
        <w:rPr>
          <w:rStyle w:val="StyleUnderline"/>
        </w:rPr>
        <w:t>to deliver 100 tons of cargo anywhere in the world within one hour</w:t>
      </w:r>
      <w:r w:rsidRPr="00D13408">
        <w:rPr>
          <w:sz w:val="16"/>
        </w:rPr>
        <w:t xml:space="preserve">. The Starship as a point-to-point cargo hauler may be just the </w:t>
      </w:r>
      <w:r w:rsidRPr="006159A8">
        <w:rPr>
          <w:rStyle w:val="StyleUnderline"/>
        </w:rPr>
        <w:t>first task that the SpaceX rocket ship</w:t>
      </w:r>
      <w:r>
        <w:rPr>
          <w:rStyle w:val="StyleUnderline"/>
        </w:rPr>
        <w:t xml:space="preserve"> </w:t>
      </w:r>
      <w:r w:rsidRPr="006159A8">
        <w:rPr>
          <w:rStyle w:val="StyleUnderline"/>
        </w:rPr>
        <w:t>is asked to perform.</w:t>
      </w:r>
      <w:r w:rsidRPr="00D13408">
        <w:rPr>
          <w:sz w:val="16"/>
        </w:rPr>
        <w:t xml:space="preserve"> Certainly, </w:t>
      </w:r>
      <w:r w:rsidRPr="006159A8">
        <w:rPr>
          <w:rStyle w:val="StyleUnderline"/>
        </w:rPr>
        <w:t xml:space="preserve">the military would appreciate having the ability </w:t>
      </w:r>
      <w:r w:rsidRPr="00D13408">
        <w:rPr>
          <w:sz w:val="16"/>
        </w:rPr>
        <w:t xml:space="preserve">to send supplies to any place in the world within an hour. The practical problems of making the Starship work as a cargo hauler would be formidable. A single insurgent with a ground-to-air missile might turn a landing into a fireball. The Motley Fool, a private investment advice company, </w:t>
      </w:r>
      <w:hyperlink r:id="rId9" w:tgtFrame="_blank" w:history="1">
        <w:r w:rsidRPr="00D13408">
          <w:rPr>
            <w:rStyle w:val="Hyperlink"/>
            <w:sz w:val="16"/>
          </w:rPr>
          <w:t>is quite bullish</w:t>
        </w:r>
      </w:hyperlink>
      <w:r w:rsidRPr="00D13408">
        <w:rPr>
          <w:sz w:val="16"/>
        </w:rPr>
        <w:t xml:space="preserve"> on the military potential of the Starship. The company envisions the SpaceX rocket ship performing a variety of military missions from low Earth orbit to the vicinity of the moon. </w:t>
      </w:r>
      <w:r w:rsidRPr="006159A8">
        <w:rPr>
          <w:rStyle w:val="StyleUnderline"/>
        </w:rPr>
        <w:t xml:space="preserve">Starship </w:t>
      </w:r>
      <w:r w:rsidRPr="00F5779D">
        <w:rPr>
          <w:rStyle w:val="Emphasis"/>
          <w:highlight w:val="cyan"/>
        </w:rPr>
        <w:t>could be used as a</w:t>
      </w:r>
      <w:r w:rsidRPr="00DC46A9">
        <w:rPr>
          <w:rStyle w:val="Emphasis"/>
        </w:rPr>
        <w:t xml:space="preserve"> mobile</w:t>
      </w:r>
      <w:r w:rsidRPr="006159A8">
        <w:rPr>
          <w:rStyle w:val="StyleUnderline"/>
        </w:rPr>
        <w:t xml:space="preserve">, versatile reconnaissance </w:t>
      </w:r>
      <w:r w:rsidRPr="00F5779D">
        <w:rPr>
          <w:rStyle w:val="Emphasis"/>
          <w:highlight w:val="cyan"/>
        </w:rPr>
        <w:t>platform</w:t>
      </w:r>
      <w:r w:rsidRPr="006159A8">
        <w:rPr>
          <w:rStyle w:val="StyleUnderline"/>
        </w:rPr>
        <w:t>,</w:t>
      </w:r>
      <w:r w:rsidRPr="00D13408">
        <w:rPr>
          <w:sz w:val="16"/>
        </w:rPr>
        <w:t xml:space="preserve"> using its </w:t>
      </w:r>
      <w:r w:rsidRPr="00F5779D">
        <w:rPr>
          <w:rStyle w:val="Emphasis"/>
          <w:highlight w:val="cyan"/>
        </w:rPr>
        <w:t>store</w:t>
      </w:r>
      <w:r w:rsidRPr="00D13408">
        <w:rPr>
          <w:sz w:val="16"/>
        </w:rPr>
        <w:t xml:space="preserve"> of </w:t>
      </w:r>
      <w:r w:rsidRPr="00F5779D">
        <w:rPr>
          <w:rStyle w:val="Emphasis"/>
          <w:highlight w:val="cyan"/>
        </w:rPr>
        <w:t>fuel</w:t>
      </w:r>
      <w:r w:rsidRPr="00DC46A9">
        <w:rPr>
          <w:rStyle w:val="Emphasis"/>
        </w:rPr>
        <w:t xml:space="preserve"> and</w:t>
      </w:r>
      <w:r w:rsidRPr="00D13408">
        <w:rPr>
          <w:sz w:val="16"/>
        </w:rPr>
        <w:t xml:space="preserve"> six vacuum-optimized Raptor </w:t>
      </w:r>
      <w:r w:rsidRPr="00DC46A9">
        <w:rPr>
          <w:rStyle w:val="Emphasis"/>
        </w:rPr>
        <w:t>engines</w:t>
      </w:r>
      <w:r w:rsidRPr="006159A8">
        <w:rPr>
          <w:rStyle w:val="StyleUnderline"/>
        </w:rPr>
        <w:t xml:space="preserve"> to</w:t>
      </w:r>
      <w:r w:rsidRPr="00D13408">
        <w:rPr>
          <w:sz w:val="16"/>
        </w:rPr>
        <w:t xml:space="preserve"> </w:t>
      </w:r>
      <w:r w:rsidRPr="00403E73">
        <w:rPr>
          <w:sz w:val="16"/>
        </w:rPr>
        <w:t xml:space="preserve">maneuver </w:t>
      </w:r>
      <w:r w:rsidRPr="00403E73">
        <w:rPr>
          <w:rStyle w:val="StyleUnderline"/>
        </w:rPr>
        <w:t>where it needs to go.</w:t>
      </w:r>
      <w:r>
        <w:rPr>
          <w:rStyle w:val="StyleUnderline"/>
        </w:rPr>
        <w:t xml:space="preserve"> </w:t>
      </w:r>
      <w:r w:rsidRPr="00D13408">
        <w:rPr>
          <w:sz w:val="16"/>
        </w:rPr>
        <w:t xml:space="preserve">The </w:t>
      </w:r>
      <w:r w:rsidRPr="006159A8">
        <w:rPr>
          <w:rStyle w:val="StyleUnderline"/>
        </w:rPr>
        <w:t xml:space="preserve">SpaceX Starship </w:t>
      </w:r>
      <w:r w:rsidRPr="00F5779D">
        <w:rPr>
          <w:rStyle w:val="Emphasis"/>
          <w:highlight w:val="cyan"/>
        </w:rPr>
        <w:t>could perform</w:t>
      </w:r>
      <w:r w:rsidRPr="00DC46A9">
        <w:rPr>
          <w:rStyle w:val="Emphasis"/>
        </w:rPr>
        <w:t xml:space="preserve"> a number of</w:t>
      </w:r>
      <w:r w:rsidRPr="00D13408">
        <w:rPr>
          <w:sz w:val="16"/>
        </w:rPr>
        <w:t xml:space="preserve"> other </w:t>
      </w:r>
      <w:r w:rsidRPr="00F5779D">
        <w:rPr>
          <w:rStyle w:val="Emphasis"/>
          <w:highlight w:val="cyan"/>
        </w:rPr>
        <w:t>military missions</w:t>
      </w:r>
      <w:r w:rsidRPr="00D13408">
        <w:rPr>
          <w:sz w:val="16"/>
        </w:rPr>
        <w:t xml:space="preserve">, such as </w:t>
      </w:r>
      <w:r w:rsidRPr="00F5779D">
        <w:rPr>
          <w:rStyle w:val="Emphasis"/>
          <w:highlight w:val="cyan"/>
        </w:rPr>
        <w:t>striking</w:t>
      </w:r>
      <w:r w:rsidRPr="006159A8">
        <w:rPr>
          <w:rStyle w:val="StyleUnderline"/>
        </w:rPr>
        <w:t xml:space="preserve"> at the </w:t>
      </w:r>
      <w:r w:rsidRPr="00F5779D">
        <w:rPr>
          <w:rStyle w:val="Emphasis"/>
          <w:highlight w:val="cyan"/>
        </w:rPr>
        <w:t>space</w:t>
      </w:r>
      <w:r w:rsidRPr="00DC46A9">
        <w:rPr>
          <w:rStyle w:val="Emphasis"/>
        </w:rPr>
        <w:t xml:space="preserve"> </w:t>
      </w:r>
      <w:r w:rsidRPr="00F5779D">
        <w:rPr>
          <w:rStyle w:val="Emphasis"/>
          <w:highlight w:val="cyan"/>
        </w:rPr>
        <w:t>assets</w:t>
      </w:r>
      <w:r w:rsidRPr="006159A8">
        <w:rPr>
          <w:rStyle w:val="StyleUnderline"/>
        </w:rPr>
        <w:t xml:space="preserve"> of enemy nations</w:t>
      </w:r>
      <w:r w:rsidRPr="00D13408">
        <w:rPr>
          <w:sz w:val="16"/>
        </w:rPr>
        <w:t xml:space="preserve"> in times of war </w:t>
      </w:r>
      <w:r w:rsidRPr="00F5779D">
        <w:rPr>
          <w:rStyle w:val="Emphasis"/>
          <w:highlight w:val="cyan"/>
        </w:rPr>
        <w:t>and defending</w:t>
      </w:r>
      <w:r w:rsidRPr="00D13408">
        <w:rPr>
          <w:sz w:val="16"/>
        </w:rPr>
        <w:t xml:space="preserve"> American </w:t>
      </w:r>
      <w:r w:rsidRPr="00F5779D">
        <w:rPr>
          <w:rStyle w:val="Emphasis"/>
          <w:highlight w:val="cyan"/>
        </w:rPr>
        <w:t>satellites</w:t>
      </w:r>
      <w:r w:rsidRPr="006159A8">
        <w:rPr>
          <w:rStyle w:val="StyleUnderline"/>
        </w:rPr>
        <w:t xml:space="preserve"> and other space-based installations.</w:t>
      </w:r>
      <w:r w:rsidRPr="00D13408">
        <w:rPr>
          <w:sz w:val="16"/>
        </w:rPr>
        <w:t xml:space="preserve"> </w:t>
      </w:r>
      <w:r w:rsidRPr="006159A8">
        <w:rPr>
          <w:rStyle w:val="StyleUnderline"/>
        </w:rPr>
        <w:t>The rocket ship could refuel American satellites, extending their operational lifespans</w:t>
      </w:r>
      <w:r w:rsidRPr="00D13408">
        <w:rPr>
          <w:sz w:val="16"/>
        </w:rPr>
        <w:t xml:space="preserve">. It could even be used to help clean up space debris. The </w:t>
      </w:r>
      <w:hyperlink r:id="rId10" w:tgtFrame="_blank" w:history="1">
        <w:r w:rsidRPr="00D13408">
          <w:rPr>
            <w:rStyle w:val="Hyperlink"/>
            <w:sz w:val="16"/>
          </w:rPr>
          <w:t>Space Force</w:t>
        </w:r>
      </w:hyperlink>
      <w:r w:rsidRPr="00D13408">
        <w:rPr>
          <w:sz w:val="16"/>
        </w:rPr>
        <w:t xml:space="preserve"> would thus grow from a handful of personnel manning consoles and conducting planning meetings to a true war fighting branch of the military. </w:t>
      </w:r>
      <w:r w:rsidRPr="006159A8">
        <w:rPr>
          <w:rStyle w:val="StyleUnderline"/>
        </w:rPr>
        <w:t>The Starship</w:t>
      </w:r>
      <w:r w:rsidRPr="00D13408">
        <w:rPr>
          <w:sz w:val="16"/>
        </w:rPr>
        <w:t xml:space="preserve">, </w:t>
      </w:r>
      <w:r w:rsidRPr="006159A8">
        <w:rPr>
          <w:rStyle w:val="StyleUnderline"/>
        </w:rPr>
        <w:t>currently under development at the SpaceX</w:t>
      </w:r>
      <w:r w:rsidRPr="00D13408">
        <w:rPr>
          <w:sz w:val="16"/>
        </w:rPr>
        <w:t xml:space="preserve"> testing facility in Boca Chica, Texas, </w:t>
      </w:r>
      <w:r w:rsidRPr="006159A8">
        <w:rPr>
          <w:rStyle w:val="StyleUnderline"/>
        </w:rPr>
        <w:t xml:space="preserve">is </w:t>
      </w:r>
      <w:r w:rsidRPr="00DC46A9">
        <w:rPr>
          <w:rStyle w:val="Emphasis"/>
        </w:rPr>
        <w:t>the instrument of</w:t>
      </w:r>
      <w:r w:rsidRPr="00D13408">
        <w:rPr>
          <w:sz w:val="16"/>
        </w:rPr>
        <w:t xml:space="preserve"> company CEO </w:t>
      </w:r>
      <w:hyperlink r:id="rId11" w:history="1">
        <w:r w:rsidRPr="00DC46A9">
          <w:rPr>
            <w:rStyle w:val="Emphasis"/>
          </w:rPr>
          <w:t>Elon Musk</w:t>
        </w:r>
      </w:hyperlink>
      <w:r w:rsidRPr="00DC46A9">
        <w:rPr>
          <w:rStyle w:val="Emphasis"/>
        </w:rPr>
        <w:t>’s dream to build a settlement on Mars</w:t>
      </w:r>
      <w:r w:rsidRPr="00D13408">
        <w:rPr>
          <w:sz w:val="16"/>
        </w:rPr>
        <w:t xml:space="preserve">. Musk envisions the rocket ship </w:t>
      </w:r>
      <w:r w:rsidRPr="006159A8">
        <w:rPr>
          <w:rStyle w:val="StyleUnderline"/>
        </w:rPr>
        <w:t>taking settlers and the supplies they need to survive</w:t>
      </w:r>
      <w:r w:rsidRPr="00D13408">
        <w:rPr>
          <w:sz w:val="16"/>
        </w:rPr>
        <w:t xml:space="preserve"> to the red planet, making a new branch of human civilization. </w:t>
      </w:r>
      <w:r w:rsidRPr="006159A8">
        <w:rPr>
          <w:rStyle w:val="StyleUnderline"/>
        </w:rPr>
        <w:t>NASA</w:t>
      </w:r>
      <w:r w:rsidRPr="00D13408">
        <w:rPr>
          <w:sz w:val="16"/>
        </w:rPr>
        <w:t xml:space="preserve"> is already so impressed by the Starship that it </w:t>
      </w:r>
      <w:r w:rsidRPr="006159A8">
        <w:rPr>
          <w:rStyle w:val="StyleUnderline"/>
        </w:rPr>
        <w:t>has contracted SpaceX to build</w:t>
      </w:r>
      <w:r>
        <w:rPr>
          <w:rStyle w:val="StyleUnderline"/>
        </w:rPr>
        <w:t xml:space="preserve"> </w:t>
      </w:r>
      <w:hyperlink r:id="rId12" w:tgtFrame="_blank" w:history="1">
        <w:r w:rsidRPr="006159A8">
          <w:rPr>
            <w:rStyle w:val="StyleUnderline"/>
          </w:rPr>
          <w:t>a lunar-landing version</w:t>
        </w:r>
      </w:hyperlink>
      <w:r w:rsidRPr="00D13408">
        <w:rPr>
          <w:sz w:val="16"/>
        </w:rPr>
        <w:t xml:space="preserve"> of it to return astronauts to the moon as early as 2024. The selection has enraged Musk’s rivals such as Blue Origin’s </w:t>
      </w:r>
      <w:hyperlink r:id="rId13" w:history="1">
        <w:r w:rsidRPr="00D13408">
          <w:rPr>
            <w:rStyle w:val="Hyperlink"/>
            <w:sz w:val="16"/>
          </w:rPr>
          <w:t>Jeff Bezos</w:t>
        </w:r>
      </w:hyperlink>
      <w:r w:rsidRPr="00D13408">
        <w:rPr>
          <w:sz w:val="16"/>
        </w:rPr>
        <w:t xml:space="preserve"> and has perturbed some members of Congress. Both have only themselves to blame — Blue Origin for offering an inferior design and Congress for underfunding the Human Landing System project. </w:t>
      </w:r>
      <w:r w:rsidRPr="00F5779D">
        <w:rPr>
          <w:rStyle w:val="Emphasis"/>
          <w:highlight w:val="cyan"/>
        </w:rPr>
        <w:t>Military tech</w:t>
      </w:r>
      <w:r w:rsidRPr="006159A8">
        <w:rPr>
          <w:rStyle w:val="StyleUnderline"/>
        </w:rPr>
        <w:t xml:space="preserve">nology </w:t>
      </w:r>
      <w:r w:rsidRPr="00F5779D">
        <w:rPr>
          <w:rStyle w:val="Emphasis"/>
          <w:highlight w:val="cyan"/>
        </w:rPr>
        <w:t>development</w:t>
      </w:r>
      <w:r w:rsidRPr="00D13408">
        <w:rPr>
          <w:sz w:val="16"/>
        </w:rPr>
        <w:t xml:space="preserve"> has often been defined by the advent of new ways to transport people and cargo. The </w:t>
      </w:r>
      <w:hyperlink r:id="rId14" w:tgtFrame="_blank" w:history="1">
        <w:r w:rsidRPr="00D13408">
          <w:rPr>
            <w:rStyle w:val="Hyperlink"/>
            <w:sz w:val="16"/>
          </w:rPr>
          <w:t>racing galleon</w:t>
        </w:r>
      </w:hyperlink>
      <w:r w:rsidRPr="00D13408">
        <w:rPr>
          <w:sz w:val="16"/>
        </w:rPr>
        <w:t xml:space="preserve"> of the 16th century became the frigates and ships of the line that </w:t>
      </w:r>
      <w:r w:rsidRPr="00F5779D">
        <w:rPr>
          <w:rStyle w:val="Emphasis"/>
          <w:highlight w:val="cyan"/>
        </w:rPr>
        <w:t>defined</w:t>
      </w:r>
      <w:r w:rsidRPr="00D13408">
        <w:rPr>
          <w:sz w:val="16"/>
        </w:rPr>
        <w:t xml:space="preserve"> naval </w:t>
      </w:r>
      <w:r w:rsidRPr="00F5779D">
        <w:rPr>
          <w:rStyle w:val="Emphasis"/>
          <w:highlight w:val="cyan"/>
        </w:rPr>
        <w:t>warfare</w:t>
      </w:r>
      <w:r w:rsidRPr="00D13408">
        <w:rPr>
          <w:sz w:val="16"/>
        </w:rPr>
        <w:t xml:space="preserve"> in the 18th and early 19th centuries. The steam engine and iron and steel armor led to the dreadnoughts of the early 20th century. Modern warships incorporate nuclear power. Air travel has caused the same sort of evolution, from the motorized kites of World War I to modern jets that can deliver destruction and death from thousands of miles away. Now, </w:t>
      </w:r>
      <w:r w:rsidRPr="00F5779D">
        <w:rPr>
          <w:rStyle w:val="Emphasis"/>
          <w:highlight w:val="cyan"/>
        </w:rPr>
        <w:t>space</w:t>
      </w:r>
      <w:r w:rsidRPr="00D13408">
        <w:rPr>
          <w:sz w:val="16"/>
        </w:rPr>
        <w:t xml:space="preserve"> transportation </w:t>
      </w:r>
      <w:r w:rsidRPr="00F5779D">
        <w:rPr>
          <w:rStyle w:val="Emphasis"/>
          <w:highlight w:val="cyan"/>
        </w:rPr>
        <w:t>tech</w:t>
      </w:r>
      <w:r w:rsidRPr="00403E73">
        <w:rPr>
          <w:rStyle w:val="StyleUnderline"/>
        </w:rPr>
        <w:t>nology</w:t>
      </w:r>
      <w:r w:rsidRPr="00F5779D">
        <w:rPr>
          <w:rStyle w:val="StyleUnderline"/>
          <w:highlight w:val="cyan"/>
        </w:rPr>
        <w:t xml:space="preserve"> </w:t>
      </w:r>
      <w:r w:rsidRPr="00F5779D">
        <w:rPr>
          <w:rStyle w:val="Emphasis"/>
          <w:highlight w:val="cyan"/>
        </w:rPr>
        <w:t>is</w:t>
      </w:r>
      <w:r w:rsidRPr="00D13408">
        <w:rPr>
          <w:sz w:val="16"/>
        </w:rPr>
        <w:t xml:space="preserve"> poised to cause </w:t>
      </w:r>
      <w:r w:rsidRPr="006159A8">
        <w:rPr>
          <w:rStyle w:val="StyleUnderline"/>
        </w:rPr>
        <w:t xml:space="preserve">a </w:t>
      </w:r>
      <w:r w:rsidRPr="00DC46A9">
        <w:rPr>
          <w:rStyle w:val="Emphasis"/>
        </w:rPr>
        <w:t>similar</w:t>
      </w:r>
      <w:r w:rsidRPr="006159A8">
        <w:rPr>
          <w:rStyle w:val="StyleUnderline"/>
        </w:rPr>
        <w:t xml:space="preserve"> </w:t>
      </w:r>
      <w:r w:rsidRPr="00F5779D">
        <w:rPr>
          <w:rStyle w:val="Emphasis"/>
          <w:highlight w:val="cyan"/>
        </w:rPr>
        <w:t>revolution in the military’s ability to</w:t>
      </w:r>
      <w:r w:rsidRPr="00D13408">
        <w:rPr>
          <w:sz w:val="16"/>
        </w:rPr>
        <w:t xml:space="preserve"> defend the United States and its allies and to </w:t>
      </w:r>
      <w:r w:rsidRPr="00F5779D">
        <w:rPr>
          <w:rStyle w:val="Emphasis"/>
          <w:highlight w:val="cyan"/>
        </w:rPr>
        <w:t>inflict mayhem and death</w:t>
      </w:r>
      <w:r w:rsidRPr="00D13408">
        <w:rPr>
          <w:sz w:val="16"/>
        </w:rPr>
        <w:t xml:space="preserve"> on any enemy that would propose to make war on America. The great irony is that the Starship will be used by a branch of the military that Musk once </w:t>
      </w:r>
      <w:hyperlink r:id="rId15" w:tgtFrame="_blank" w:history="1">
        <w:r w:rsidRPr="00D13408">
          <w:rPr>
            <w:rStyle w:val="Hyperlink"/>
            <w:sz w:val="16"/>
          </w:rPr>
          <w:t>compared</w:t>
        </w:r>
      </w:hyperlink>
      <w:r w:rsidRPr="00D13408">
        <w:rPr>
          <w:sz w:val="16"/>
        </w:rPr>
        <w:t xml:space="preserve"> to Starfleet, the fictional service depicted in the "Star Trek" television shows and movies. The thought would likely bring a smile to the face of the franchise’s creator, Gene Roddenberry, in whatever afterlife one envisions him inhabiting.</w:t>
      </w:r>
    </w:p>
    <w:p w14:paraId="63745000" w14:textId="77777777" w:rsidR="009F294A" w:rsidRPr="00640CEA" w:rsidRDefault="009F294A" w:rsidP="009F294A">
      <w:pPr>
        <w:pStyle w:val="Heading4"/>
        <w:rPr>
          <w:lang w:eastAsia="zh-CN"/>
        </w:rPr>
      </w:pPr>
      <w:r>
        <w:rPr>
          <w:lang w:eastAsia="zh-CN"/>
        </w:rPr>
        <w:t>[Henry 18] Second, independent of their military ambitions, privatization is a strategic tool to preserve US hegemonic interest and maintain the “ours” and “theirs” mentality that recreates outer space as a place of war</w:t>
      </w:r>
    </w:p>
    <w:p w14:paraId="002DEDE4" w14:textId="77777777" w:rsidR="009F294A" w:rsidRPr="002113F5" w:rsidRDefault="009F294A" w:rsidP="009F294A">
      <w:r w:rsidRPr="00DD2147">
        <w:rPr>
          <w:rStyle w:val="Heading4Char"/>
        </w:rPr>
        <w:t>Henry 18</w:t>
      </w:r>
      <w:r>
        <w:t xml:space="preserve"> </w:t>
      </w:r>
      <w:r w:rsidRPr="002113F5">
        <w:t>[</w:t>
      </w:r>
      <w:r>
        <w:t>(</w:t>
      </w:r>
      <w:r w:rsidRPr="002113F5">
        <w:t>Henry, Edward C.</w:t>
      </w:r>
      <w:r>
        <w:t xml:space="preserve"> is a graduate of the University of Massachusetts, Boston)</w:t>
      </w:r>
      <w:r w:rsidRPr="002113F5">
        <w:t xml:space="preserve">, "The United States of Sol: </w:t>
      </w:r>
      <w:r w:rsidRPr="00CB09EC">
        <w:rPr>
          <w:rStyle w:val="Emphasis"/>
        </w:rPr>
        <w:t>Privatization as a Tool of American Heg</w:t>
      </w:r>
      <w:r w:rsidRPr="00CB09EC">
        <w:rPr>
          <w:rStyle w:val="StyleUnderline"/>
        </w:rPr>
        <w:t>emony</w:t>
      </w:r>
      <w:r w:rsidRPr="002113F5">
        <w:t xml:space="preserve"> in the Solar System" (2018). </w:t>
      </w:r>
      <w:hyperlink r:id="rId16" w:history="1">
        <w:r w:rsidRPr="00EF4626">
          <w:rPr>
            <w:rStyle w:val="Hyperlink"/>
          </w:rPr>
          <w:t>https://scholarworks.umb.edu/cgi/viewcontent.cgi?article=1511&amp;context=masters_theses</w:t>
        </w:r>
      </w:hyperlink>
      <w:r w:rsidRPr="002113F5">
        <w:t>]</w:t>
      </w:r>
      <w:r>
        <w:t xml:space="preserve"> Comrade PW</w:t>
      </w:r>
    </w:p>
    <w:p w14:paraId="7D0BE7CA" w14:textId="77777777" w:rsidR="009F294A" w:rsidRDefault="009F294A" w:rsidP="009F294A">
      <w:pPr>
        <w:rPr>
          <w:sz w:val="14"/>
        </w:rPr>
      </w:pPr>
      <w:r w:rsidRPr="006B0C05">
        <w:rPr>
          <w:sz w:val="14"/>
        </w:rPr>
        <w:t xml:space="preserve">CONCLUSION: PRIVATIZATION IS A TOOL </w:t>
      </w:r>
      <w:r w:rsidRPr="006A1B66">
        <w:rPr>
          <w:rStyle w:val="Emphasis"/>
        </w:rPr>
        <w:t>The story of American outer space</w:t>
      </w:r>
      <w:r w:rsidRPr="007171E9">
        <w:rPr>
          <w:rStyle w:val="StyleUnderline"/>
        </w:rPr>
        <w:t xml:space="preserve"> exploration </w:t>
      </w:r>
      <w:r w:rsidRPr="006A1B66">
        <w:rPr>
          <w:rStyle w:val="Emphasis"/>
        </w:rPr>
        <w:t>begins with the Cold War and</w:t>
      </w:r>
      <w:r w:rsidRPr="007171E9">
        <w:rPr>
          <w:rStyle w:val="StyleUnderline"/>
        </w:rPr>
        <w:t xml:space="preserve"> runs </w:t>
      </w:r>
      <w:r w:rsidRPr="006A1B66">
        <w:rPr>
          <w:rStyle w:val="Emphasis"/>
        </w:rPr>
        <w:t>through</w:t>
      </w:r>
      <w:r w:rsidRPr="007171E9">
        <w:rPr>
          <w:rStyle w:val="StyleUnderline"/>
        </w:rPr>
        <w:t xml:space="preserve"> the rise of the </w:t>
      </w:r>
      <w:r w:rsidRPr="006A1B66">
        <w:rPr>
          <w:rStyle w:val="Emphasis"/>
        </w:rPr>
        <w:t>neoliberal</w:t>
      </w:r>
      <w:r w:rsidRPr="006B0C05">
        <w:rPr>
          <w:sz w:val="14"/>
        </w:rPr>
        <w:t xml:space="preserve"> practice of </w:t>
      </w:r>
      <w:r w:rsidRPr="006A1B66">
        <w:rPr>
          <w:rStyle w:val="Emphasis"/>
        </w:rPr>
        <w:t xml:space="preserve">capitalism. </w:t>
      </w:r>
      <w:r w:rsidRPr="00F5779D">
        <w:rPr>
          <w:rStyle w:val="Emphasis"/>
          <w:highlight w:val="cyan"/>
        </w:rPr>
        <w:t>The rhetoric of privatization</w:t>
      </w:r>
      <w:r w:rsidRPr="00F5779D">
        <w:rPr>
          <w:rStyle w:val="StyleUnderline"/>
          <w:highlight w:val="cyan"/>
        </w:rPr>
        <w:t xml:space="preserve"> </w:t>
      </w:r>
      <w:r w:rsidRPr="00E00BC7">
        <w:rPr>
          <w:rStyle w:val="StyleUnderline"/>
        </w:rPr>
        <w:t>emerged</w:t>
      </w:r>
      <w:r w:rsidRPr="007171E9">
        <w:rPr>
          <w:rStyle w:val="StyleUnderline"/>
        </w:rPr>
        <w:t xml:space="preserve"> in the 1980s under</w:t>
      </w:r>
      <w:r w:rsidRPr="006B0C05">
        <w:rPr>
          <w:sz w:val="14"/>
        </w:rPr>
        <w:t xml:space="preserve"> Ronald </w:t>
      </w:r>
      <w:r w:rsidRPr="007171E9">
        <w:rPr>
          <w:rStyle w:val="StyleUnderline"/>
        </w:rPr>
        <w:t xml:space="preserve">Reagan, as </w:t>
      </w:r>
      <w:r w:rsidRPr="006B0C05">
        <w:rPr>
          <w:sz w:val="14"/>
        </w:rPr>
        <w:t xml:space="preserve">merely </w:t>
      </w:r>
      <w:r w:rsidRPr="007171E9">
        <w:rPr>
          <w:rStyle w:val="StyleUnderline"/>
        </w:rPr>
        <w:t>the next step</w:t>
      </w:r>
      <w:r w:rsidRPr="006B0C05">
        <w:rPr>
          <w:sz w:val="14"/>
        </w:rPr>
        <w:t xml:space="preserve"> in the retraction of the American state </w:t>
      </w:r>
      <w:r w:rsidRPr="006A1B66">
        <w:rPr>
          <w:rStyle w:val="Emphasis"/>
        </w:rPr>
        <w:t>in favor of</w:t>
      </w:r>
      <w:r w:rsidRPr="006B0C05">
        <w:rPr>
          <w:sz w:val="14"/>
        </w:rPr>
        <w:t xml:space="preserve"> deregulation and </w:t>
      </w:r>
      <w:r w:rsidRPr="006A1B66">
        <w:rPr>
          <w:rStyle w:val="Emphasis"/>
        </w:rPr>
        <w:t>corporate expansion</w:t>
      </w:r>
      <w:r w:rsidRPr="006B0C05">
        <w:rPr>
          <w:sz w:val="14"/>
        </w:rPr>
        <w:t xml:space="preserve">. Beginning in 1990, US Congressional legislation caught up with the presidential rhetoric, creating the necessary legal pathway for direct commercial entry into outer space. </w:t>
      </w:r>
      <w:r w:rsidRPr="007171E9">
        <w:rPr>
          <w:rStyle w:val="StyleUnderline"/>
        </w:rPr>
        <w:t>Subsequent</w:t>
      </w:r>
      <w:r w:rsidRPr="006B0C05">
        <w:rPr>
          <w:sz w:val="14"/>
        </w:rPr>
        <w:t xml:space="preserve"> NASA Authorization </w:t>
      </w:r>
      <w:r w:rsidRPr="007171E9">
        <w:rPr>
          <w:rStyle w:val="StyleUnderline"/>
        </w:rPr>
        <w:t>acts</w:t>
      </w:r>
      <w:r w:rsidRPr="006B0C05">
        <w:rPr>
          <w:sz w:val="14"/>
        </w:rPr>
        <w:t xml:space="preserve"> in addition to various acts such as the National Space Council Act of 1990, and the SPACE Act of 2015 </w:t>
      </w:r>
      <w:r w:rsidRPr="007171E9">
        <w:rPr>
          <w:rStyle w:val="StyleUnderline"/>
        </w:rPr>
        <w:t>authorized private companies to launch their own equipment into outer space</w:t>
      </w:r>
      <w:r w:rsidRPr="006B0C05">
        <w:rPr>
          <w:sz w:val="14"/>
        </w:rPr>
        <w:t xml:space="preserve">, required the federal executive to seek out commercial opportunities, and grants the legal ability to individual American citizens (including corporations) to extract thus own any resource in outer space. The story is incomplete without considering the international treaty system and the recent historical context. </w:t>
      </w:r>
      <w:r w:rsidRPr="006A1B66">
        <w:rPr>
          <w:rStyle w:val="Emphasis"/>
        </w:rPr>
        <w:t>American efforts in outer space</w:t>
      </w:r>
      <w:r w:rsidRPr="006B0C05">
        <w:rPr>
          <w:sz w:val="14"/>
        </w:rPr>
        <w:t xml:space="preserve">, reflected through the presidential rhetoric and congressional legislation, </w:t>
      </w:r>
      <w:r w:rsidRPr="006A1B66">
        <w:rPr>
          <w:rStyle w:val="Emphasis"/>
        </w:rPr>
        <w:t xml:space="preserve">were </w:t>
      </w:r>
      <w:r w:rsidRPr="00F5779D">
        <w:rPr>
          <w:rStyle w:val="Emphasis"/>
          <w:highlight w:val="cyan"/>
        </w:rPr>
        <w:t xml:space="preserve">focused on </w:t>
      </w:r>
      <w:r w:rsidRPr="00C73CC0">
        <w:rPr>
          <w:rStyle w:val="Emphasis"/>
        </w:rPr>
        <w:t xml:space="preserve">extending and </w:t>
      </w:r>
      <w:r w:rsidRPr="00F5779D">
        <w:rPr>
          <w:rStyle w:val="Emphasis"/>
          <w:highlight w:val="cyan"/>
        </w:rPr>
        <w:t>protecting American heg</w:t>
      </w:r>
      <w:r w:rsidRPr="007171E9">
        <w:rPr>
          <w:rStyle w:val="StyleUnderline"/>
        </w:rPr>
        <w:t xml:space="preserve">emonic presence </w:t>
      </w:r>
      <w:r w:rsidRPr="00F5779D">
        <w:rPr>
          <w:rStyle w:val="Emphasis"/>
          <w:highlight w:val="cyan"/>
        </w:rPr>
        <w:t>in outer space</w:t>
      </w:r>
      <w:r w:rsidRPr="006A1B66">
        <w:rPr>
          <w:rStyle w:val="Emphasis"/>
        </w:rPr>
        <w:t>.</w:t>
      </w:r>
      <w:r w:rsidRPr="007171E9">
        <w:rPr>
          <w:rStyle w:val="StyleUnderline"/>
        </w:rPr>
        <w:t xml:space="preserve"> </w:t>
      </w:r>
      <w:r w:rsidRPr="006B0C05">
        <w:rPr>
          <w:sz w:val="14"/>
        </w:rPr>
        <w:t>Prior to the privatization shift in the outer space rhetoric (that occurs in the 1980s), the presidential rhetoric and related legis</w:t>
      </w:r>
      <w:r w:rsidRPr="00C73CC0">
        <w:rPr>
          <w:sz w:val="14"/>
        </w:rPr>
        <w:t>lation</w:t>
      </w:r>
      <w:r w:rsidRPr="006B0C05">
        <w:rPr>
          <w:sz w:val="14"/>
        </w:rPr>
        <w:t xml:space="preserve"> </w:t>
      </w:r>
      <w:r w:rsidRPr="00F5779D">
        <w:rPr>
          <w:rStyle w:val="StyleUnderline"/>
          <w:highlight w:val="cyan"/>
        </w:rPr>
        <w:t>spoke</w:t>
      </w:r>
      <w:r w:rsidRPr="007171E9">
        <w:rPr>
          <w:rStyle w:val="StyleUnderline"/>
        </w:rPr>
        <w:t xml:space="preserve"> </w:t>
      </w:r>
      <w:r w:rsidRPr="00F5779D">
        <w:rPr>
          <w:rStyle w:val="StyleUnderline"/>
          <w:highlight w:val="cyan"/>
        </w:rPr>
        <w:t>of</w:t>
      </w:r>
      <w:r w:rsidRPr="007171E9">
        <w:rPr>
          <w:rStyle w:val="StyleUnderline"/>
        </w:rPr>
        <w:t xml:space="preserve"> </w:t>
      </w:r>
      <w:r w:rsidRPr="006A1B66">
        <w:rPr>
          <w:rStyle w:val="Emphasis"/>
        </w:rPr>
        <w:t xml:space="preserve">scientific </w:t>
      </w:r>
      <w:r w:rsidRPr="00F5779D">
        <w:rPr>
          <w:rStyle w:val="Emphasis"/>
          <w:highlight w:val="cyan"/>
        </w:rPr>
        <w:t>advancement and</w:t>
      </w:r>
      <w:r w:rsidRPr="006A1B66">
        <w:rPr>
          <w:rStyle w:val="Emphasis"/>
        </w:rPr>
        <w:t xml:space="preserve"> peaceful </w:t>
      </w:r>
      <w:r w:rsidRPr="00F5779D">
        <w:rPr>
          <w:rStyle w:val="Emphasis"/>
          <w:highlight w:val="cyan"/>
        </w:rPr>
        <w:t>exploration</w:t>
      </w:r>
      <w:r w:rsidRPr="00F5779D">
        <w:rPr>
          <w:rStyle w:val="StyleUnderline"/>
          <w:highlight w:val="cyan"/>
        </w:rPr>
        <w:t xml:space="preserve"> </w:t>
      </w:r>
      <w:r w:rsidRPr="006B0C05">
        <w:rPr>
          <w:rStyle w:val="StyleUnderline"/>
        </w:rPr>
        <w:t>for</w:t>
      </w:r>
      <w:r w:rsidRPr="006B0C05">
        <w:rPr>
          <w:sz w:val="14"/>
        </w:rPr>
        <w:t xml:space="preserve"> the betterment of </w:t>
      </w:r>
      <w:r w:rsidRPr="007171E9">
        <w:rPr>
          <w:rStyle w:val="StyleUnderline"/>
        </w:rPr>
        <w:t xml:space="preserve">all humanity, </w:t>
      </w:r>
      <w:r w:rsidRPr="00F5779D">
        <w:rPr>
          <w:rStyle w:val="Emphasis"/>
          <w:highlight w:val="cyan"/>
        </w:rPr>
        <w:t>through the</w:t>
      </w:r>
      <w:r w:rsidRPr="006A1B66">
        <w:rPr>
          <w:rStyle w:val="Emphasis"/>
        </w:rPr>
        <w:t xml:space="preserve"> leadership of </w:t>
      </w:r>
      <w:r w:rsidRPr="007171E9">
        <w:rPr>
          <w:rStyle w:val="StyleUnderline"/>
        </w:rPr>
        <w:t xml:space="preserve">“free men” (the </w:t>
      </w:r>
      <w:r w:rsidRPr="00F5779D">
        <w:rPr>
          <w:rStyle w:val="Emphasis"/>
          <w:highlight w:val="cyan"/>
        </w:rPr>
        <w:t>U</w:t>
      </w:r>
      <w:r w:rsidRPr="006B0C05">
        <w:rPr>
          <w:sz w:val="14"/>
        </w:rPr>
        <w:t xml:space="preserve">nited </w:t>
      </w:r>
      <w:r w:rsidRPr="00F5779D">
        <w:rPr>
          <w:rStyle w:val="Emphasis"/>
          <w:highlight w:val="cyan"/>
        </w:rPr>
        <w:t>S</w:t>
      </w:r>
      <w:r w:rsidRPr="006A1B66">
        <w:rPr>
          <w:rStyle w:val="Emphasis"/>
        </w:rPr>
        <w:t>t</w:t>
      </w:r>
      <w:r w:rsidRPr="006B0C05">
        <w:rPr>
          <w:sz w:val="14"/>
        </w:rPr>
        <w:t>ates</w:t>
      </w:r>
      <w:r w:rsidRPr="007171E9">
        <w:rPr>
          <w:rStyle w:val="StyleUnderline"/>
        </w:rPr>
        <w:t>)</w:t>
      </w:r>
      <w:r w:rsidRPr="006B0C05">
        <w:rPr>
          <w:sz w:val="14"/>
        </w:rPr>
        <w:t xml:space="preserve">. This sentiment is more in line with the ethos of the five international outer space tries (including the failed Moon treaty): the common heritage principles of humankind. The key aspects of the common heritage principles (as it relates to outer space law and discussed in the treaties) are: a ban on unilateral sovereignty claims, peaceful (demilitarized) exploration of outer space, and redistribution of the economic and scientific benefit. In short, the whole of the planet must benefit. The common heritage principles were initially proposed and long supported by member states of the Non-Aligned Movement (NAM). NAM’s strong support for the common heritage principles was a response to the both Cold War conflict and political decolonization. NAM worked to represent and protect the interests of the Third World (most of which were recently independent). Within the bipolar balance of power struggles of the Cold War, NAM was a third voice. The common heritage principles (which were also applied to the deep see and Antarctica, in their own forms) are part of an effort to constrain the two warring super powers (demilitarization) and protect out of reach resources for future generations (an attempt to slow the development gap). Reagan’s </w:t>
      </w:r>
      <w:r w:rsidRPr="004316D0">
        <w:rPr>
          <w:rStyle w:val="StyleUnderline"/>
        </w:rPr>
        <w:t>introduction of commercialization</w:t>
      </w:r>
      <w:r w:rsidRPr="006B0C05">
        <w:rPr>
          <w:sz w:val="14"/>
        </w:rPr>
        <w:t xml:space="preserve"> into the outer space rhetoric began the movement further away from the common heritage principles in the treaty. The new paradigm </w:t>
      </w:r>
      <w:r w:rsidRPr="006A1B66">
        <w:rPr>
          <w:rStyle w:val="Emphasis"/>
        </w:rPr>
        <w:t>focused</w:t>
      </w:r>
      <w:r w:rsidRPr="004316D0">
        <w:rPr>
          <w:rStyle w:val="StyleUnderline"/>
        </w:rPr>
        <w:t xml:space="preserve"> </w:t>
      </w:r>
      <w:r w:rsidRPr="006A1B66">
        <w:rPr>
          <w:rStyle w:val="Emphasis"/>
        </w:rPr>
        <w:t>on</w:t>
      </w:r>
      <w:r w:rsidRPr="004316D0">
        <w:rPr>
          <w:rStyle w:val="StyleUnderline"/>
        </w:rPr>
        <w:t xml:space="preserve"> cost cutting, budget efficiency, deregulation, and the </w:t>
      </w:r>
      <w:r w:rsidRPr="006A1B66">
        <w:rPr>
          <w:rStyle w:val="Emphasis"/>
        </w:rPr>
        <w:t>expansion of “free” markets</w:t>
      </w:r>
      <w:r w:rsidRPr="006B0C05">
        <w:rPr>
          <w:sz w:val="14"/>
        </w:rPr>
        <w:t xml:space="preserve"> (at the expense of discussing scientific, peaceful exploration for the betterment of humanity). By 1990, Congress declared that free market capitalism was the only route to successfully develop outer space. Reagan and his successors’ language differed from that of their predecessors. </w:t>
      </w:r>
      <w:r w:rsidRPr="004316D0">
        <w:rPr>
          <w:rStyle w:val="StyleUnderline"/>
        </w:rPr>
        <w:t xml:space="preserve">Eisenhower and Kennedy established a framework dedicated to American leadership as the beacon of “free men.” </w:t>
      </w:r>
      <w:r w:rsidRPr="006B0C05">
        <w:rPr>
          <w:sz w:val="14"/>
        </w:rPr>
        <w:t xml:space="preserve">Eisenhower began with a warning of threats to such moral leadership while Kennedy presented a grand vision of propelling American leadership literally to the moon. Johnson presented a hope that the new international outer space treaties would contain the ravages of war to the planet, keeping outer space a realm of peaceful exploration, stating his hope that astronauts and cosmonauts would interact peacefully on missions of scientific discovery. Reagan introduced </w:t>
      </w:r>
      <w:r w:rsidRPr="00F5779D">
        <w:rPr>
          <w:rStyle w:val="Emphasis"/>
          <w:highlight w:val="cyan"/>
        </w:rPr>
        <w:t>privatization</w:t>
      </w:r>
      <w:r w:rsidRPr="006A1B66">
        <w:rPr>
          <w:rStyle w:val="Emphasis"/>
        </w:rPr>
        <w:t xml:space="preserve"> and the need for commercial</w:t>
      </w:r>
      <w:r w:rsidRPr="004316D0">
        <w:rPr>
          <w:rStyle w:val="StyleUnderline"/>
        </w:rPr>
        <w:t xml:space="preserve"> development while </w:t>
      </w:r>
      <w:r w:rsidRPr="00F5779D">
        <w:rPr>
          <w:rStyle w:val="Emphasis"/>
          <w:highlight w:val="cyan"/>
        </w:rPr>
        <w:t>highlight</w:t>
      </w:r>
      <w:r w:rsidRPr="006A1B66">
        <w:rPr>
          <w:rStyle w:val="Emphasis"/>
        </w:rPr>
        <w:t>ing</w:t>
      </w:r>
      <w:r w:rsidRPr="004316D0">
        <w:rPr>
          <w:rStyle w:val="StyleUnderline"/>
        </w:rPr>
        <w:t xml:space="preserve"> the American </w:t>
      </w:r>
      <w:r w:rsidRPr="00F5779D">
        <w:rPr>
          <w:rStyle w:val="Emphasis"/>
          <w:highlight w:val="cyan"/>
        </w:rPr>
        <w:t>space “victories”</w:t>
      </w:r>
      <w:r w:rsidRPr="006A1B66">
        <w:rPr>
          <w:rStyle w:val="Emphasis"/>
        </w:rPr>
        <w:t xml:space="preserve"> </w:t>
      </w:r>
      <w:r w:rsidRPr="00C73CC0">
        <w:rPr>
          <w:rStyle w:val="StyleUnderline"/>
        </w:rPr>
        <w:t xml:space="preserve">particularly </w:t>
      </w:r>
      <w:r w:rsidRPr="00C73CC0">
        <w:rPr>
          <w:rStyle w:val="Emphasis"/>
        </w:rPr>
        <w:t>focusing on being the first and only</w:t>
      </w:r>
      <w:r w:rsidRPr="00C73CC0">
        <w:rPr>
          <w:rStyle w:val="StyleUnderline"/>
        </w:rPr>
        <w:t xml:space="preserve"> state </w:t>
      </w:r>
      <w:r w:rsidRPr="00C73CC0">
        <w:rPr>
          <w:rStyle w:val="Emphasis"/>
        </w:rPr>
        <w:t>to reach the moon</w:t>
      </w:r>
      <w:r w:rsidRPr="00C73CC0">
        <w:rPr>
          <w:rStyle w:val="StyleUnderline"/>
        </w:rPr>
        <w:t>.</w:t>
      </w:r>
      <w:r w:rsidRPr="00C73CC0">
        <w:rPr>
          <w:sz w:val="14"/>
        </w:rPr>
        <w:t xml:space="preserve"> George H.W. </w:t>
      </w:r>
      <w:r w:rsidRPr="00C73CC0">
        <w:rPr>
          <w:rStyle w:val="StyleUnderline"/>
        </w:rPr>
        <w:t>Bush continued to emphasize this exception</w:t>
      </w:r>
      <w:r w:rsidRPr="00C73CC0">
        <w:rPr>
          <w:sz w:val="14"/>
        </w:rPr>
        <w:t xml:space="preserve"> noting the only</w:t>
      </w:r>
      <w:r w:rsidRPr="006B0C05">
        <w:rPr>
          <w:sz w:val="14"/>
        </w:rPr>
        <w:t xml:space="preserve"> flag on the surface is the American flag. His son, George W. Bush, and </w:t>
      </w:r>
      <w:r w:rsidRPr="004316D0">
        <w:rPr>
          <w:rStyle w:val="StyleUnderline"/>
        </w:rPr>
        <w:t>Obama continued the privatization rhetoric</w:t>
      </w:r>
      <w:r w:rsidRPr="006B0C05">
        <w:rPr>
          <w:sz w:val="14"/>
        </w:rPr>
        <w:t xml:space="preserve">. Both of the Bush’s followed a precedent established by previous presidents (such as Kennedy) in </w:t>
      </w:r>
      <w:r w:rsidRPr="00F5779D">
        <w:rPr>
          <w:rStyle w:val="Emphasis"/>
          <w:highlight w:val="cyan"/>
        </w:rPr>
        <w:t xml:space="preserve">connecting outer space </w:t>
      </w:r>
      <w:r w:rsidRPr="00C73CC0">
        <w:rPr>
          <w:rStyle w:val="Emphasis"/>
        </w:rPr>
        <w:t xml:space="preserve">exploration </w:t>
      </w:r>
      <w:r w:rsidRPr="00F5779D">
        <w:rPr>
          <w:rStyle w:val="Emphasis"/>
          <w:highlight w:val="cyan"/>
        </w:rPr>
        <w:t xml:space="preserve">to the colonization of the </w:t>
      </w:r>
      <w:r w:rsidRPr="00C73CC0">
        <w:rPr>
          <w:rStyle w:val="Emphasis"/>
        </w:rPr>
        <w:t xml:space="preserve">American </w:t>
      </w:r>
      <w:r w:rsidRPr="00F5779D">
        <w:rPr>
          <w:rStyle w:val="Emphasis"/>
          <w:highlight w:val="cyan"/>
        </w:rPr>
        <w:t>west</w:t>
      </w:r>
      <w:r w:rsidRPr="004316D0">
        <w:rPr>
          <w:rStyle w:val="StyleUnderline"/>
        </w:rPr>
        <w:t>.</w:t>
      </w:r>
      <w:r w:rsidRPr="006B0C05">
        <w:rPr>
          <w:sz w:val="14"/>
        </w:rPr>
        <w:t xml:space="preserve"> Obama added legislative and policy strength to that endeavor by signing the SPACE Act of 2015 and releasing the 2010 National Outer Space Policy Security document. The 2010 policy document </w:t>
      </w:r>
      <w:r w:rsidRPr="00F5779D">
        <w:rPr>
          <w:rStyle w:val="Emphasis"/>
          <w:highlight w:val="cyan"/>
        </w:rPr>
        <w:t>recommitt</w:t>
      </w:r>
      <w:r w:rsidRPr="00C73CC0">
        <w:rPr>
          <w:rStyle w:val="Emphasis"/>
        </w:rPr>
        <w:t>ed</w:t>
      </w:r>
      <w:r w:rsidRPr="00F5779D">
        <w:rPr>
          <w:rStyle w:val="Emphasis"/>
          <w:highlight w:val="cyan"/>
        </w:rPr>
        <w:t xml:space="preserve"> outer space to the national security</w:t>
      </w:r>
      <w:r w:rsidRPr="004316D0">
        <w:rPr>
          <w:rStyle w:val="StyleUnderline"/>
        </w:rPr>
        <w:t xml:space="preserve"> of the US (</w:t>
      </w:r>
      <w:r w:rsidRPr="00F5779D">
        <w:rPr>
          <w:rStyle w:val="StyleUnderline"/>
          <w:highlight w:val="cyan"/>
        </w:rPr>
        <w:t xml:space="preserve">which </w:t>
      </w:r>
      <w:r w:rsidRPr="00F5779D">
        <w:rPr>
          <w:rStyle w:val="Emphasis"/>
          <w:highlight w:val="cyan"/>
        </w:rPr>
        <w:t xml:space="preserve">includes commercializing </w:t>
      </w:r>
      <w:r w:rsidRPr="00C73CC0">
        <w:rPr>
          <w:rStyle w:val="Emphasis"/>
        </w:rPr>
        <w:t>outer space</w:t>
      </w:r>
      <w:r w:rsidRPr="00F5779D">
        <w:rPr>
          <w:rStyle w:val="Emphasis"/>
          <w:highlight w:val="cyan"/>
        </w:rPr>
        <w:t xml:space="preserve"> through</w:t>
      </w:r>
      <w:r w:rsidRPr="006A1B66">
        <w:rPr>
          <w:rStyle w:val="Emphasis"/>
        </w:rPr>
        <w:t xml:space="preserve"> </w:t>
      </w:r>
      <w:r w:rsidRPr="00F5779D">
        <w:rPr>
          <w:rStyle w:val="Emphasis"/>
          <w:highlight w:val="cyan"/>
        </w:rPr>
        <w:t>expanding</w:t>
      </w:r>
      <w:r w:rsidRPr="006A1B66">
        <w:rPr>
          <w:rStyle w:val="Emphasis"/>
        </w:rPr>
        <w:t xml:space="preserve"> the “</w:t>
      </w:r>
      <w:r w:rsidRPr="00F5779D">
        <w:rPr>
          <w:rStyle w:val="Emphasis"/>
          <w:highlight w:val="cyan"/>
        </w:rPr>
        <w:t>free” market</w:t>
      </w:r>
      <w:r w:rsidRPr="006B0C05">
        <w:rPr>
          <w:sz w:val="14"/>
        </w:rPr>
        <w:t xml:space="preserve"> into orbit and beyond). The policy further stipulated that the </w:t>
      </w:r>
      <w:r w:rsidRPr="00C73CC0">
        <w:rPr>
          <w:rStyle w:val="Emphasis"/>
        </w:rPr>
        <w:t>American</w:t>
      </w:r>
      <w:r w:rsidRPr="006A1B66">
        <w:rPr>
          <w:rStyle w:val="Emphasis"/>
        </w:rPr>
        <w:t xml:space="preserve"> </w:t>
      </w:r>
      <w:r w:rsidRPr="00F5779D">
        <w:rPr>
          <w:rStyle w:val="Emphasis"/>
          <w:highlight w:val="cyan"/>
        </w:rPr>
        <w:t>gov</w:t>
      </w:r>
      <w:r w:rsidRPr="004316D0">
        <w:rPr>
          <w:rStyle w:val="StyleUnderline"/>
        </w:rPr>
        <w:t xml:space="preserve">ernment </w:t>
      </w:r>
      <w:r w:rsidRPr="00F5779D">
        <w:rPr>
          <w:rStyle w:val="Emphasis"/>
          <w:highlight w:val="cyan"/>
        </w:rPr>
        <w:t>will defend its national security interests in outer space</w:t>
      </w:r>
      <w:r w:rsidRPr="00F5779D">
        <w:rPr>
          <w:rStyle w:val="StyleUnderline"/>
          <w:highlight w:val="cyan"/>
        </w:rPr>
        <w:t xml:space="preserve"> </w:t>
      </w:r>
      <w:r w:rsidRPr="00F5779D">
        <w:rPr>
          <w:rStyle w:val="Emphasis"/>
          <w:highlight w:val="cyan"/>
        </w:rPr>
        <w:t>including its</w:t>
      </w:r>
      <w:r w:rsidRPr="006B0C05">
        <w:rPr>
          <w:sz w:val="14"/>
        </w:rPr>
        <w:t xml:space="preserve"> own citizens and actors working to develop it (</w:t>
      </w:r>
      <w:r w:rsidRPr="00F5779D">
        <w:rPr>
          <w:rStyle w:val="Emphasis"/>
          <w:highlight w:val="cyan"/>
        </w:rPr>
        <w:t>private companies</w:t>
      </w:r>
      <w:r w:rsidRPr="004316D0">
        <w:rPr>
          <w:rStyle w:val="StyleUnderline"/>
        </w:rPr>
        <w:t xml:space="preserve">). </w:t>
      </w:r>
      <w:r w:rsidRPr="006B0C05">
        <w:rPr>
          <w:sz w:val="14"/>
        </w:rPr>
        <w:t>This</w:t>
      </w:r>
      <w:r w:rsidRPr="004316D0">
        <w:rPr>
          <w:rStyle w:val="StyleUnderline"/>
        </w:rPr>
        <w:t xml:space="preserve"> </w:t>
      </w:r>
      <w:r w:rsidRPr="006B0C05">
        <w:rPr>
          <w:sz w:val="14"/>
        </w:rPr>
        <w:t>steady progress of commercialization has led to the current administration announcement to sell the International Space Station to private operators. Nearly thirty years after Reagan introduced privatization into the outer space rhetoric, the goal is well on its way to completion: low earth orbit is being developed under free market principles.</w:t>
      </w:r>
    </w:p>
    <w:p w14:paraId="4CC837C7" w14:textId="77777777" w:rsidR="009F294A" w:rsidRPr="00B12684" w:rsidRDefault="009F294A" w:rsidP="009F294A"/>
    <w:p w14:paraId="3810BE36" w14:textId="77777777" w:rsidR="009F294A" w:rsidRPr="00DD3D52" w:rsidRDefault="009F294A" w:rsidP="009F294A">
      <w:pPr>
        <w:pStyle w:val="Heading4"/>
      </w:pPr>
      <w:r>
        <w:t xml:space="preserve">[D&amp;H 1] This is a project of space control, where commercialization serves as the precursor for the eventual militarization and securitization of profit and capital  </w:t>
      </w:r>
    </w:p>
    <w:p w14:paraId="755DED30" w14:textId="77777777" w:rsidR="009F294A" w:rsidRPr="00DD3D52" w:rsidRDefault="009F294A" w:rsidP="009F294A">
      <w:r w:rsidRPr="00DD3D52">
        <w:rPr>
          <w:rStyle w:val="Heading4Char"/>
        </w:rPr>
        <w:t>Duvall and Havercroft 06</w:t>
      </w:r>
      <w:r>
        <w:t xml:space="preserve"> </w:t>
      </w:r>
      <w:r w:rsidRPr="00DD3D52">
        <w:t>[</w:t>
      </w:r>
      <w:r>
        <w:t>(</w:t>
      </w:r>
      <w:r w:rsidRPr="00DD3D52">
        <w:t>Raymond Duvall is a professor in the Political Science department at </w:t>
      </w:r>
      <w:hyperlink r:id="rId17" w:history="1">
        <w:r w:rsidRPr="00DD3D52">
          <w:rPr>
            <w:rStyle w:val="Hyperlink"/>
          </w:rPr>
          <w:t>University of Minnesota - Twin Cities</w:t>
        </w:r>
      </w:hyperlink>
      <w:r w:rsidRPr="00DD3D52">
        <w:t>. He specializes in critical political economy, critical international relations, global governance, social institutions of global capitalism, and critical security studies</w:t>
      </w:r>
      <w:r>
        <w:t>.</w:t>
      </w:r>
      <w:r w:rsidRPr="00DD3D52">
        <w:t xml:space="preserve"> Jonathan Havercroft is an Associate Professor in the Department of Politics and International Relations at the University of Southampton. He teaches in the areas of political theory and international relations.)“Taking Sovereignty Out of This World: Space Weapons and Empire</w:t>
      </w:r>
      <w:r w:rsidRPr="00C15434">
        <w:t xml:space="preserve"> of the Future* ”</w:t>
      </w:r>
      <w:r>
        <w:t xml:space="preserve"> </w:t>
      </w:r>
      <w:r w:rsidRPr="00C15434">
        <w:t>|</w:t>
      </w:r>
      <w:hyperlink r:id="rId18" w:history="1">
        <w:r w:rsidRPr="00EF4626">
          <w:rPr>
            <w:rStyle w:val="Hyperlink"/>
          </w:rPr>
          <w:t>https://www.files.ethz.ch/isn/111193/Taking%20Sovereignty%20Out%20of%20This%20World.pdf|</w:t>
        </w:r>
      </w:hyperlink>
      <w:r w:rsidRPr="00C15434">
        <w:t>] Comrade PW</w:t>
      </w:r>
    </w:p>
    <w:p w14:paraId="2F6146E5" w14:textId="77777777" w:rsidR="009F294A" w:rsidRPr="00C15434" w:rsidRDefault="009F294A" w:rsidP="009F294A">
      <w:pPr>
        <w:rPr>
          <w:sz w:val="16"/>
        </w:rPr>
      </w:pPr>
      <w:r w:rsidRPr="00C15434">
        <w:rPr>
          <w:sz w:val="16"/>
        </w:rPr>
        <w:t>Space control The doctrine of space control has emerged out of the belief that assets in space represent a potential target for enemies of the US.38 There are two kinds of vulnerable US assets</w:t>
      </w:r>
      <w:r w:rsidRPr="00C15434">
        <w:rPr>
          <w:rStyle w:val="StyleUnderline"/>
        </w:rPr>
        <w:t>: private-commercial</w:t>
      </w:r>
      <w:r w:rsidRPr="00C15434">
        <w:rPr>
          <w:sz w:val="16"/>
        </w:rPr>
        <w:t xml:space="preserve">; and </w:t>
      </w:r>
      <w:r w:rsidRPr="00C15434">
        <w:rPr>
          <w:rStyle w:val="StyleUnderline"/>
        </w:rPr>
        <w:t>military</w:t>
      </w:r>
      <w:r w:rsidRPr="00C15434">
        <w:rPr>
          <w:sz w:val="16"/>
        </w:rPr>
        <w:t xml:space="preserve">. One concern is that rivals may attack commercial satellites, thereby disrupting the flow of information and inflicting significant harm on global markets.39 Militarily, the concern is that, through increasing reliance on satellites for Earth-based </w:t>
      </w:r>
      <w:r w:rsidRPr="00527C96">
        <w:rPr>
          <w:rStyle w:val="Emphasis"/>
        </w:rPr>
        <w:t>military</w:t>
      </w:r>
      <w:r w:rsidRPr="00C15434">
        <w:rPr>
          <w:sz w:val="16"/>
        </w:rPr>
        <w:t xml:space="preserve"> operations, the US has </w:t>
      </w:r>
      <w:r w:rsidRPr="00C15434">
        <w:rPr>
          <w:rStyle w:val="StyleUnderline"/>
        </w:rPr>
        <w:t xml:space="preserve">created an </w:t>
      </w:r>
      <w:r w:rsidRPr="00527C96">
        <w:rPr>
          <w:rStyle w:val="Emphasis"/>
        </w:rPr>
        <w:t>'asymmetrical vulnerability'</w:t>
      </w:r>
      <w:r w:rsidRPr="00C15434">
        <w:rPr>
          <w:rStyle w:val="StyleUnderline"/>
        </w:rPr>
        <w:t xml:space="preserve">. </w:t>
      </w:r>
      <w:r w:rsidRPr="00F5779D">
        <w:rPr>
          <w:rStyle w:val="Emphasis"/>
          <w:highlight w:val="cyan"/>
        </w:rPr>
        <w:t>An adversary</w:t>
      </w:r>
      <w:r w:rsidRPr="00C15434">
        <w:rPr>
          <w:rStyle w:val="StyleUnderline"/>
        </w:rPr>
        <w:t xml:space="preserve"> (including a non-state, 'terrorist' organisation) </w:t>
      </w:r>
      <w:r w:rsidRPr="00F5779D">
        <w:rPr>
          <w:rStyle w:val="Emphasis"/>
          <w:highlight w:val="cyan"/>
        </w:rPr>
        <w:t xml:space="preserve">could </w:t>
      </w:r>
      <w:r w:rsidRPr="00CB09EC">
        <w:rPr>
          <w:rStyle w:val="Emphasis"/>
        </w:rPr>
        <w:t xml:space="preserve">effectively </w:t>
      </w:r>
      <w:r w:rsidRPr="00527C96">
        <w:rPr>
          <w:rStyle w:val="Emphasis"/>
        </w:rPr>
        <w:t>stop</w:t>
      </w:r>
      <w:r w:rsidRPr="00C15434">
        <w:rPr>
          <w:sz w:val="16"/>
        </w:rPr>
        <w:t xml:space="preserve"> immobilise </w:t>
      </w:r>
      <w:r w:rsidRPr="00C15434">
        <w:rPr>
          <w:rStyle w:val="StyleUnderline"/>
        </w:rPr>
        <w:t xml:space="preserve">US </w:t>
      </w:r>
      <w:r w:rsidRPr="00527C96">
        <w:rPr>
          <w:rStyle w:val="Emphasis"/>
        </w:rPr>
        <w:t>forces by</w:t>
      </w:r>
      <w:r w:rsidRPr="00C15434">
        <w:rPr>
          <w:rStyle w:val="StyleUnderline"/>
        </w:rPr>
        <w:t xml:space="preserve"> destroying </w:t>
      </w:r>
      <w:r w:rsidRPr="00F5779D">
        <w:rPr>
          <w:rStyle w:val="Emphasis"/>
          <w:highlight w:val="cyan"/>
        </w:rPr>
        <w:t>disabli</w:t>
      </w:r>
      <w:r w:rsidRPr="00527C96">
        <w:rPr>
          <w:rStyle w:val="Emphasis"/>
        </w:rPr>
        <w:t xml:space="preserve">ng the </w:t>
      </w:r>
      <w:r w:rsidRPr="00F5779D">
        <w:rPr>
          <w:rStyle w:val="Emphasis"/>
          <w:highlight w:val="cyan"/>
        </w:rPr>
        <w:t>satellites that provide</w:t>
      </w:r>
      <w:r w:rsidRPr="00527C96">
        <w:rPr>
          <w:rStyle w:val="Emphasis"/>
        </w:rPr>
        <w:t xml:space="preserve"> </w:t>
      </w:r>
      <w:r w:rsidRPr="00F5779D">
        <w:rPr>
          <w:rStyle w:val="Emphasis"/>
          <w:highlight w:val="cyan"/>
        </w:rPr>
        <w:t>communication</w:t>
      </w:r>
      <w:r w:rsidRPr="00C15434">
        <w:rPr>
          <w:sz w:val="16"/>
        </w:rPr>
        <w:t xml:space="preserve">, command, and control capabilities. </w:t>
      </w:r>
      <w:r w:rsidRPr="00527C96">
        <w:rPr>
          <w:rStyle w:val="Emphasis"/>
        </w:rPr>
        <w:t xml:space="preserve">Consequently, </w:t>
      </w:r>
      <w:r w:rsidRPr="00863FF4">
        <w:rPr>
          <w:rStyle w:val="Emphasis"/>
        </w:rPr>
        <w:t xml:space="preserve">the project of </w:t>
      </w:r>
      <w:r w:rsidRPr="00F5779D">
        <w:rPr>
          <w:rStyle w:val="Emphasis"/>
          <w:highlight w:val="cyan"/>
        </w:rPr>
        <w:t xml:space="preserve">space </w:t>
      </w:r>
      <w:r w:rsidRPr="00863FF4">
        <w:rPr>
          <w:rStyle w:val="Emphasis"/>
          <w:highlight w:val="cyan"/>
        </w:rPr>
        <w:t>control is</w:t>
      </w:r>
      <w:r w:rsidRPr="00CB09EC">
        <w:rPr>
          <w:rStyle w:val="StyleUnderline"/>
        </w:rPr>
        <w:t xml:space="preserve"> designed </w:t>
      </w:r>
      <w:r w:rsidRPr="00863FF4">
        <w:rPr>
          <w:rStyle w:val="Emphasis"/>
          <w:highlight w:val="cyan"/>
        </w:rPr>
        <w:t xml:space="preserve">to protect </w:t>
      </w:r>
      <w:r w:rsidRPr="00F5779D">
        <w:rPr>
          <w:rStyle w:val="Emphasis"/>
          <w:highlight w:val="cyan"/>
        </w:rPr>
        <w:t>commercial</w:t>
      </w:r>
      <w:r w:rsidRPr="00527C96">
        <w:rPr>
          <w:rStyle w:val="Emphasis"/>
        </w:rPr>
        <w:t xml:space="preserve"> </w:t>
      </w:r>
      <w:r w:rsidRPr="00C15434">
        <w:rPr>
          <w:sz w:val="16"/>
        </w:rPr>
        <w:t xml:space="preserve">and military </w:t>
      </w:r>
      <w:r w:rsidRPr="00F5779D">
        <w:rPr>
          <w:rStyle w:val="Emphasis"/>
          <w:highlight w:val="cyan"/>
        </w:rPr>
        <w:t>satellites from</w:t>
      </w:r>
      <w:r w:rsidRPr="00C15434">
        <w:rPr>
          <w:rStyle w:val="StyleUnderline"/>
        </w:rPr>
        <w:t xml:space="preserve"> potential </w:t>
      </w:r>
      <w:r w:rsidRPr="00F5779D">
        <w:rPr>
          <w:rStyle w:val="Emphasis"/>
          <w:highlight w:val="cyan"/>
        </w:rPr>
        <w:t>attacks</w:t>
      </w:r>
      <w:r w:rsidRPr="00C15434">
        <w:rPr>
          <w:rStyle w:val="StyleUnderline"/>
        </w:rPr>
        <w:t>.</w:t>
      </w:r>
      <w:r w:rsidRPr="00C15434">
        <w:rPr>
          <w:sz w:val="16"/>
        </w:rPr>
        <w:t xml:space="preserve"> Its broader purpose, however, is </w:t>
      </w:r>
      <w:r w:rsidRPr="00F5779D">
        <w:rPr>
          <w:rStyle w:val="Emphasis"/>
          <w:highlight w:val="cyan"/>
        </w:rPr>
        <w:t>to prevent rivals from having</w:t>
      </w:r>
      <w:r w:rsidRPr="00527C96">
        <w:rPr>
          <w:rStyle w:val="Emphasis"/>
        </w:rPr>
        <w:t xml:space="preserve"> </w:t>
      </w:r>
      <w:r w:rsidRPr="00C15434">
        <w:rPr>
          <w:rStyle w:val="StyleUnderline"/>
        </w:rPr>
        <w:t xml:space="preserve">any access to space for </w:t>
      </w:r>
      <w:r w:rsidRPr="00F5779D">
        <w:rPr>
          <w:rStyle w:val="Emphasis"/>
          <w:highlight w:val="cyan"/>
        </w:rPr>
        <w:t>activities anti</w:t>
      </w:r>
      <w:r w:rsidRPr="00863FF4">
        <w:rPr>
          <w:rStyle w:val="Emphasis"/>
        </w:rPr>
        <w:t xml:space="preserve">thetical to </w:t>
      </w:r>
      <w:r w:rsidRPr="00F5779D">
        <w:rPr>
          <w:rStyle w:val="Emphasis"/>
          <w:highlight w:val="cyan"/>
        </w:rPr>
        <w:t xml:space="preserve">US </w:t>
      </w:r>
      <w:r w:rsidRPr="00863FF4">
        <w:rPr>
          <w:rStyle w:val="Emphasis"/>
        </w:rPr>
        <w:t>interests</w:t>
      </w:r>
      <w:r w:rsidRPr="00C15434">
        <w:rPr>
          <w:sz w:val="16"/>
        </w:rPr>
        <w:t xml:space="preserve">; this is the imperative for 'denial of the use of space to adversaries'. Thus space control has dual functions - </w:t>
      </w:r>
      <w:r w:rsidRPr="00527C96">
        <w:rPr>
          <w:rStyle w:val="Emphasis"/>
        </w:rPr>
        <w:t xml:space="preserve">it </w:t>
      </w:r>
      <w:r w:rsidRPr="00DB5021">
        <w:rPr>
          <w:rStyle w:val="Emphasis"/>
        </w:rPr>
        <w:t xml:space="preserve">is </w:t>
      </w:r>
      <w:r w:rsidRPr="00DB5021">
        <w:rPr>
          <w:rStyle w:val="Emphasis"/>
          <w:highlight w:val="cyan"/>
        </w:rPr>
        <w:t xml:space="preserve">both a privatising </w:t>
      </w:r>
      <w:r w:rsidRPr="00F5779D">
        <w:rPr>
          <w:rStyle w:val="Emphasis"/>
          <w:highlight w:val="cyan"/>
        </w:rPr>
        <w:t>of the</w:t>
      </w:r>
      <w:r w:rsidRPr="00C15434">
        <w:rPr>
          <w:rStyle w:val="StyleUnderline"/>
        </w:rPr>
        <w:t xml:space="preserve"> commons of </w:t>
      </w:r>
      <w:r w:rsidRPr="00F5779D">
        <w:rPr>
          <w:rStyle w:val="Emphasis"/>
          <w:highlight w:val="cyan"/>
        </w:rPr>
        <w:t xml:space="preserve">orbital space and </w:t>
      </w:r>
      <w:r w:rsidRPr="00863FF4">
        <w:rPr>
          <w:rStyle w:val="Emphasis"/>
        </w:rPr>
        <w:t xml:space="preserve">a </w:t>
      </w:r>
      <w:r w:rsidRPr="00F5779D">
        <w:rPr>
          <w:rStyle w:val="Emphasis"/>
          <w:highlight w:val="cyan"/>
        </w:rPr>
        <w:t>military exclusion</w:t>
      </w:r>
      <w:r w:rsidRPr="00C15434">
        <w:rPr>
          <w:rStyle w:val="StyleUnderline"/>
        </w:rPr>
        <w:t xml:space="preserve"> - in a form of 'inclusive exclusion'</w:t>
      </w:r>
      <w:r w:rsidRPr="00C15434">
        <w:rPr>
          <w:sz w:val="16"/>
        </w:rPr>
        <w:t xml:space="preserve">.40 Space control </w:t>
      </w:r>
      <w:r w:rsidRPr="00F5779D">
        <w:rPr>
          <w:rStyle w:val="Emphasis"/>
          <w:highlight w:val="cyan"/>
        </w:rPr>
        <w:t>rep</w:t>
      </w:r>
      <w:r w:rsidRPr="00527C96">
        <w:rPr>
          <w:rStyle w:val="Emphasis"/>
        </w:rPr>
        <w:t>resent</w:t>
      </w:r>
      <w:r w:rsidRPr="00F5779D">
        <w:rPr>
          <w:rStyle w:val="Emphasis"/>
          <w:highlight w:val="cyan"/>
        </w:rPr>
        <w:t>s the extension of</w:t>
      </w:r>
      <w:r w:rsidRPr="00C15434">
        <w:rPr>
          <w:rStyle w:val="StyleUnderline"/>
        </w:rPr>
        <w:t xml:space="preserve"> US </w:t>
      </w:r>
      <w:r w:rsidRPr="00F5779D">
        <w:rPr>
          <w:rStyle w:val="Emphasis"/>
          <w:highlight w:val="cyan"/>
        </w:rPr>
        <w:t>sovereign</w:t>
      </w:r>
      <w:r w:rsidRPr="00863FF4">
        <w:rPr>
          <w:rStyle w:val="Emphasis"/>
        </w:rPr>
        <w:t xml:space="preserve">ty </w:t>
      </w:r>
      <w:r w:rsidRPr="00F5779D">
        <w:rPr>
          <w:rStyle w:val="Emphasis"/>
          <w:highlight w:val="cyan"/>
        </w:rPr>
        <w:t>into orbital space</w:t>
      </w:r>
      <w:r w:rsidRPr="00C15434">
        <w:rPr>
          <w:sz w:val="16"/>
        </w:rPr>
        <w:t xml:space="preserve">. Its implementation would reinforce the constitutive effect identified in the previous section on missile defence, namely </w:t>
      </w:r>
      <w:r w:rsidRPr="00C15434">
        <w:rPr>
          <w:rStyle w:val="StyleUnderline"/>
        </w:rPr>
        <w:t>to reinscribe the 'hard shell' border of the US, now extended to include the 'territory' of orbital space</w:t>
      </w:r>
      <w:r w:rsidRPr="00C15434">
        <w:rPr>
          <w:sz w:val="16"/>
        </w:rPr>
        <w:t xml:space="preserve">. US sovereignty is projected out of this world and into orbit. Under Article II of the 1967 Outer Space Treaty, 'Outer Space, including the moon and other celestial bodies, is not subject to national appropriation by claim of sovereignty, by means of use or occupation, or by any other means'. The US project of space control would entail a clear violation of this article.41 In addition to expanding the scope of US sovereignty, however, this violation of international law has a second constitutive effect of importance, namely to produce a distinctly capitalist sovereignty.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because of the lack of material labour, the value of which is to be forcibly appropriated in orbital space, </w:t>
      </w:r>
      <w:r w:rsidRPr="00C15434">
        <w:rPr>
          <w:rStyle w:val="StyleUnderline"/>
        </w:rPr>
        <w:t xml:space="preserve">space control is </w:t>
      </w:r>
      <w:r w:rsidRPr="00F5779D">
        <w:rPr>
          <w:rStyle w:val="Emphasis"/>
          <w:highlight w:val="cyan"/>
        </w:rPr>
        <w:t>like</w:t>
      </w:r>
      <w:r w:rsidRPr="00C15434">
        <w:rPr>
          <w:rStyle w:val="StyleUnderline"/>
        </w:rPr>
        <w:t xml:space="preserve"> such </w:t>
      </w:r>
      <w:r w:rsidRPr="00527C96">
        <w:rPr>
          <w:rStyle w:val="Emphasis"/>
        </w:rPr>
        <w:t xml:space="preserve">primitive </w:t>
      </w:r>
      <w:r w:rsidRPr="00F5779D">
        <w:rPr>
          <w:rStyle w:val="Emphasis"/>
          <w:highlight w:val="cyan"/>
        </w:rPr>
        <w:t>accumulation in</w:t>
      </w:r>
      <w:r w:rsidRPr="00C15434">
        <w:rPr>
          <w:rStyle w:val="StyleUnderline"/>
        </w:rPr>
        <w:t xml:space="preserve"> constituting </w:t>
      </w:r>
      <w:r w:rsidRPr="00F5779D">
        <w:rPr>
          <w:rStyle w:val="StyleUnderline"/>
          <w:highlight w:val="cyan"/>
        </w:rPr>
        <w:t xml:space="preserve">a </w:t>
      </w:r>
      <w:r w:rsidRPr="00F5779D">
        <w:rPr>
          <w:rStyle w:val="Emphasis"/>
          <w:highlight w:val="cyan"/>
        </w:rPr>
        <w:t>global capitalist order</w:t>
      </w:r>
      <w:r w:rsidRPr="00C15434">
        <w:rPr>
          <w:sz w:val="16"/>
        </w:rPr>
        <w:t xml:space="preserve"> through the colonisation of space as previously common property. One of the purposes of the 1967 Outer Space Treaty was to preserve a commons where all states, regardless of technical ability or economic or military power, could participate in the potential benefits space has to offer. In the years since this treaty was signed, </w:t>
      </w:r>
      <w:r w:rsidRPr="00C15434">
        <w:rPr>
          <w:rStyle w:val="StyleUnderline"/>
        </w:rPr>
        <w:t xml:space="preserve">the primary economic use of space has been </w:t>
      </w:r>
      <w:r w:rsidRPr="00C15434">
        <w:rPr>
          <w:sz w:val="16"/>
        </w:rPr>
        <w:t xml:space="preserve">for </w:t>
      </w:r>
      <w:r w:rsidRPr="00527C96">
        <w:rPr>
          <w:rStyle w:val="Emphasis"/>
        </w:rPr>
        <w:t>commercial communications satellites</w:t>
      </w:r>
      <w:r w:rsidRPr="00C15434">
        <w:rPr>
          <w:sz w:val="16"/>
        </w:rPr>
        <w:t xml:space="preserve">. This industry has </w:t>
      </w:r>
      <w:r w:rsidRPr="00527C96">
        <w:rPr>
          <w:rStyle w:val="Emphasis"/>
        </w:rPr>
        <w:t>expanded dramatically</w:t>
      </w:r>
      <w:r w:rsidRPr="00C15434">
        <w:rPr>
          <w:sz w:val="16"/>
        </w:rPr>
        <w:t xml:space="preserve"> in the last two decades. Total revenues for commercial space-related industries in 1980 were $2.1 bn; by 2003 this figure had expanded to $91 bn and it was expected to increase at least as rapidly into the foreseeable future.43 </w:t>
      </w:r>
      <w:r w:rsidRPr="00F5779D">
        <w:rPr>
          <w:rStyle w:val="Emphasis"/>
          <w:highlight w:val="cyan"/>
        </w:rPr>
        <w:t>Space control</w:t>
      </w:r>
      <w:r w:rsidRPr="00F5779D">
        <w:rPr>
          <w:rStyle w:val="StyleUnderline"/>
          <w:highlight w:val="cyan"/>
        </w:rPr>
        <w:t xml:space="preserve"> </w:t>
      </w:r>
      <w:r w:rsidRPr="00F5779D">
        <w:rPr>
          <w:rStyle w:val="Emphasis"/>
          <w:highlight w:val="cyan"/>
        </w:rPr>
        <w:t>is</w:t>
      </w:r>
      <w:r w:rsidRPr="00C15434">
        <w:rPr>
          <w:rStyle w:val="StyleUnderline"/>
        </w:rPr>
        <w:t xml:space="preserve"> about </w:t>
      </w:r>
      <w:r w:rsidRPr="00F5779D">
        <w:rPr>
          <w:rStyle w:val="Emphasis"/>
          <w:highlight w:val="cyan"/>
        </w:rPr>
        <w:t>determining who has access to this new</w:t>
      </w:r>
      <w:r w:rsidRPr="00527C96">
        <w:rPr>
          <w:rStyle w:val="Emphasis"/>
        </w:rPr>
        <w:t xml:space="preserve"> </w:t>
      </w:r>
      <w:r w:rsidRPr="00F5779D">
        <w:rPr>
          <w:rStyle w:val="Emphasis"/>
          <w:highlight w:val="cyan"/>
        </w:rPr>
        <w:t>econ</w:t>
      </w:r>
      <w:r w:rsidRPr="00C15434">
        <w:rPr>
          <w:rStyle w:val="StyleUnderline"/>
        </w:rPr>
        <w:t>omy.</w:t>
      </w:r>
      <w:r w:rsidRPr="00C15434">
        <w:rPr>
          <w:sz w:val="16"/>
        </w:rPr>
        <w:t xml:space="preserve"> Positions in orbit for satellites are a new form of 'real estate'. </w:t>
      </w:r>
      <w:r w:rsidRPr="00527C96">
        <w:rPr>
          <w:rStyle w:val="Emphasis"/>
        </w:rPr>
        <w:t xml:space="preserve">By </w:t>
      </w:r>
      <w:r w:rsidRPr="00403E73">
        <w:rPr>
          <w:rStyle w:val="Emphasis"/>
        </w:rPr>
        <w:t xml:space="preserve">controlling </w:t>
      </w:r>
      <w:r w:rsidRPr="00F5779D">
        <w:rPr>
          <w:rStyle w:val="Emphasis"/>
          <w:highlight w:val="cyan"/>
        </w:rPr>
        <w:t>access</w:t>
      </w:r>
      <w:r w:rsidRPr="00C15434">
        <w:rPr>
          <w:sz w:val="16"/>
        </w:rPr>
        <w:t xml:space="preserve"> to orbital space the US would be </w:t>
      </w:r>
      <w:r w:rsidRPr="00C15434">
        <w:rPr>
          <w:rStyle w:val="StyleUnderline"/>
        </w:rPr>
        <w:t>forcibly appropriating the orbits</w:t>
      </w:r>
      <w:r w:rsidRPr="00C15434">
        <w:rPr>
          <w:sz w:val="16"/>
        </w:rPr>
        <w:t xml:space="preserve">, in effect </w:t>
      </w:r>
      <w:r w:rsidRPr="00F5779D">
        <w:rPr>
          <w:rStyle w:val="Emphasis"/>
          <w:highlight w:val="cyan"/>
        </w:rPr>
        <w:t>turn</w:t>
      </w:r>
      <w:r w:rsidRPr="00C15434">
        <w:rPr>
          <w:rStyle w:val="StyleUnderline"/>
        </w:rPr>
        <w:t xml:space="preserve">ing </w:t>
      </w:r>
      <w:r w:rsidRPr="00F5779D">
        <w:rPr>
          <w:rStyle w:val="Emphasis"/>
          <w:highlight w:val="cyan"/>
        </w:rPr>
        <w:t>them into</w:t>
      </w:r>
      <w:r w:rsidRPr="00527C96">
        <w:rPr>
          <w:rStyle w:val="Emphasis"/>
        </w:rPr>
        <w:t xml:space="preserve"> </w:t>
      </w:r>
      <w:r w:rsidRPr="00C15434">
        <w:rPr>
          <w:rStyle w:val="StyleUnderline"/>
        </w:rPr>
        <w:t xml:space="preserve">primitively </w:t>
      </w:r>
      <w:r w:rsidRPr="00F5779D">
        <w:rPr>
          <w:rStyle w:val="Emphasis"/>
          <w:highlight w:val="cyan"/>
        </w:rPr>
        <w:t>accumulated private property</w:t>
      </w:r>
      <w:r w:rsidRPr="00C15434">
        <w:rPr>
          <w:sz w:val="16"/>
        </w:rPr>
        <w:t xml:space="preserve">.44 In this way, the US becomes even more than it is now the sovereign state for global capitalism, the global capitalist state. </w:t>
      </w:r>
    </w:p>
    <w:p w14:paraId="41E98DCB" w14:textId="77777777" w:rsidR="009F294A" w:rsidRDefault="009F294A" w:rsidP="009F294A">
      <w:pPr>
        <w:pStyle w:val="Heading4"/>
      </w:pPr>
      <w:r>
        <w:t xml:space="preserve">[Bormann 2] These technological developments are shrinking the world while increasing the speed action and reaction, locking in the derealization of warfare and violence that recreates the very catastrophic events which nations are trying to avoid into a self-fulfilling prophecy  </w:t>
      </w:r>
    </w:p>
    <w:p w14:paraId="37F16CFA" w14:textId="77777777" w:rsidR="009F294A" w:rsidRPr="00B93BF0" w:rsidRDefault="009F294A" w:rsidP="009F294A">
      <w:r w:rsidRPr="00B87CFE">
        <w:rPr>
          <w:rStyle w:val="Heading4Char"/>
        </w:rPr>
        <w:t>Bormann 09</w:t>
      </w:r>
      <w:r w:rsidRPr="00B87CFE">
        <w:t xml:space="preserve"> [(Natalie Bormann teaches at the Department of Politics, Northeastern University, Boston. Prior to that she held a position at the Watson Institute for International Studies, Brown University.) </w:t>
      </w:r>
      <w:r w:rsidRPr="00B93BF0">
        <w:rPr>
          <w:i/>
          <w:iCs/>
        </w:rPr>
        <w:t>Securing Outer Space</w:t>
      </w:r>
      <w:r w:rsidRPr="00B87CFE">
        <w:t>. London Routledge, 2009</w:t>
      </w:r>
      <w:r>
        <w:t>. |</w:t>
      </w:r>
      <w:r w:rsidRPr="00B87CFE">
        <w:t>http://library.lol/main/595AB4C6B8521A6F9E7323DD023CC97E</w:t>
      </w:r>
      <w:r>
        <w:t>|</w:t>
      </w:r>
      <w:r w:rsidRPr="00B87CFE">
        <w:t>Accessed 29 Dec. 2021.</w:t>
      </w:r>
      <w:r>
        <w:t>] PW</w:t>
      </w:r>
    </w:p>
    <w:p w14:paraId="43EE908E" w14:textId="77777777" w:rsidR="009F294A" w:rsidRDefault="009F294A" w:rsidP="009F294A">
      <w:pPr>
        <w:rPr>
          <w:rStyle w:val="StyleUnderline"/>
        </w:rPr>
      </w:pPr>
      <w:r w:rsidRPr="007F4635">
        <w:rPr>
          <w:sz w:val="16"/>
        </w:rPr>
        <w:t xml:space="preserve">Military space and permanent war in space </w:t>
      </w:r>
      <w:r w:rsidRPr="00D30275">
        <w:rPr>
          <w:rStyle w:val="Emphasis"/>
        </w:rPr>
        <w:t>‘[W</w:t>
      </w:r>
      <w:r w:rsidRPr="00010963">
        <w:rPr>
          <w:rStyle w:val="Emphasis"/>
        </w:rPr>
        <w:t>ar] now takes place in “aero-electro-magnetic space</w:t>
      </w:r>
      <w:r w:rsidRPr="007F4635">
        <w:rPr>
          <w:sz w:val="16"/>
        </w:rPr>
        <w:t xml:space="preserve">”. It is equivalent to the birth of a new type of ﬂotilla, a home ﬂeet, of a new type of naval power, but in orbital space’ (Virilio 2000b). What should be clear by now is that </w:t>
      </w:r>
      <w:r w:rsidRPr="000E5033">
        <w:rPr>
          <w:rStyle w:val="StyleUnderline"/>
        </w:rPr>
        <w:t>material space is pre-constructed</w:t>
      </w:r>
      <w:r w:rsidRPr="007F4635">
        <w:rPr>
          <w:sz w:val="16"/>
        </w:rPr>
        <w:t xml:space="preserve">. According to Virilio, </w:t>
      </w:r>
      <w:r w:rsidRPr="00863FF4">
        <w:rPr>
          <w:sz w:val="16"/>
        </w:rPr>
        <w:t xml:space="preserve">it is </w:t>
      </w:r>
      <w:r w:rsidRPr="00863FF4">
        <w:rPr>
          <w:rStyle w:val="Emphasis"/>
        </w:rPr>
        <w:t>the technical</w:t>
      </w:r>
      <w:r w:rsidRPr="00863FF4">
        <w:rPr>
          <w:sz w:val="16"/>
        </w:rPr>
        <w:t xml:space="preserve"> that </w:t>
      </w:r>
      <w:r w:rsidRPr="00863FF4">
        <w:rPr>
          <w:rStyle w:val="Emphasis"/>
        </w:rPr>
        <w:t>precedes the spatial</w:t>
      </w:r>
      <w:r w:rsidRPr="00863FF4">
        <w:rPr>
          <w:sz w:val="16"/>
        </w:rPr>
        <w:t xml:space="preserve">. The </w:t>
      </w:r>
      <w:r w:rsidRPr="00863FF4">
        <w:rPr>
          <w:rStyle w:val="Emphasis"/>
        </w:rPr>
        <w:t xml:space="preserve">possibility of </w:t>
      </w:r>
      <w:r w:rsidRPr="00F5779D">
        <w:rPr>
          <w:rStyle w:val="Emphasis"/>
          <w:highlight w:val="cyan"/>
        </w:rPr>
        <w:t>new military tech</w:t>
      </w:r>
      <w:r w:rsidRPr="000E5033">
        <w:rPr>
          <w:rStyle w:val="StyleUnderline"/>
        </w:rPr>
        <w:t xml:space="preserve">nology </w:t>
      </w:r>
      <w:r w:rsidRPr="00863FF4">
        <w:rPr>
          <w:rStyle w:val="Emphasis"/>
        </w:rPr>
        <w:t>under-pins the ways we invent and organise</w:t>
      </w:r>
      <w:r w:rsidRPr="00863FF4">
        <w:rPr>
          <w:rStyle w:val="StyleUnderline"/>
        </w:rPr>
        <w:t xml:space="preserve"> </w:t>
      </w:r>
      <w:r w:rsidRPr="00863FF4">
        <w:rPr>
          <w:rStyle w:val="Emphasis"/>
        </w:rPr>
        <w:t>our</w:t>
      </w:r>
      <w:r w:rsidRPr="00863FF4">
        <w:rPr>
          <w:rStyle w:val="StyleUnderline"/>
        </w:rPr>
        <w:t xml:space="preserve"> </w:t>
      </w:r>
      <w:r w:rsidRPr="00863FF4">
        <w:rPr>
          <w:rStyle w:val="Emphasis"/>
        </w:rPr>
        <w:t>environment</w:t>
      </w:r>
      <w:r w:rsidRPr="00863FF4">
        <w:rPr>
          <w:rStyle w:val="StyleUnderline"/>
        </w:rPr>
        <w:t>, geographies and landscapes</w:t>
      </w:r>
      <w:r w:rsidRPr="00863FF4">
        <w:rPr>
          <w:sz w:val="16"/>
        </w:rPr>
        <w:t xml:space="preserve">. And it is the effects of technology </w:t>
      </w:r>
      <w:r w:rsidRPr="00863FF4">
        <w:rPr>
          <w:rStyle w:val="Emphasis"/>
        </w:rPr>
        <w:t>which</w:t>
      </w:r>
      <w:r w:rsidRPr="00010963">
        <w:rPr>
          <w:rStyle w:val="Emphasis"/>
        </w:rPr>
        <w:t xml:space="preserve"> </w:t>
      </w:r>
      <w:r w:rsidRPr="00F5779D">
        <w:rPr>
          <w:rStyle w:val="Emphasis"/>
          <w:highlight w:val="cyan"/>
        </w:rPr>
        <w:t xml:space="preserve">produces outer space </w:t>
      </w:r>
      <w:r w:rsidRPr="00863FF4">
        <w:rPr>
          <w:rStyle w:val="Emphasis"/>
        </w:rPr>
        <w:t>as a place</w:t>
      </w:r>
      <w:r w:rsidRPr="00010963">
        <w:rPr>
          <w:rStyle w:val="Emphasis"/>
        </w:rPr>
        <w:t xml:space="preserve"> and authorises contingent action </w:t>
      </w:r>
      <w:r w:rsidRPr="00F5779D">
        <w:rPr>
          <w:rStyle w:val="Emphasis"/>
          <w:highlight w:val="cyan"/>
        </w:rPr>
        <w:t>in support of weaponisation</w:t>
      </w:r>
      <w:r w:rsidRPr="00010963">
        <w:rPr>
          <w:rStyle w:val="Emphasis"/>
        </w:rPr>
        <w:t>.</w:t>
      </w:r>
      <w:r w:rsidRPr="007F4635">
        <w:rPr>
          <w:sz w:val="16"/>
        </w:rPr>
        <w:t xml:space="preserve"> This is </w:t>
      </w:r>
      <w:r w:rsidRPr="000E5033">
        <w:rPr>
          <w:rStyle w:val="StyleUnderline"/>
        </w:rPr>
        <w:t>not</w:t>
      </w:r>
      <w:r w:rsidRPr="007F4635">
        <w:rPr>
          <w:sz w:val="16"/>
        </w:rPr>
        <w:t xml:space="preserve"> to suggest </w:t>
      </w:r>
      <w:r w:rsidRPr="000E5033">
        <w:rPr>
          <w:rStyle w:val="StyleUnderline"/>
        </w:rPr>
        <w:t>that tech</w:t>
      </w:r>
      <w:r w:rsidRPr="007F4635">
        <w:rPr>
          <w:sz w:val="16"/>
        </w:rPr>
        <w:t xml:space="preserve">nologies </w:t>
      </w:r>
      <w:r w:rsidRPr="000E5033">
        <w:rPr>
          <w:rStyle w:val="StyleUnderline"/>
        </w:rPr>
        <w:t>have an existence of and on their own</w:t>
      </w:r>
      <w:r w:rsidRPr="007F4635">
        <w:rPr>
          <w:sz w:val="16"/>
        </w:rPr>
        <w:t xml:space="preserve"> and </w:t>
      </w:r>
      <w:r w:rsidRPr="000E5033">
        <w:rPr>
          <w:rStyle w:val="StyleUnderline"/>
        </w:rPr>
        <w:t>independent of social practice</w:t>
      </w:r>
      <w:r w:rsidRPr="007F4635">
        <w:rPr>
          <w:sz w:val="16"/>
        </w:rPr>
        <w:t xml:space="preserve">; of course, technology cannot be studied in isolation (see Bourdieu 1992). </w:t>
      </w:r>
      <w:r w:rsidRPr="000E5033">
        <w:rPr>
          <w:rStyle w:val="StyleUnderline"/>
        </w:rPr>
        <w:t xml:space="preserve">The </w:t>
      </w:r>
      <w:r w:rsidRPr="00010963">
        <w:rPr>
          <w:rStyle w:val="Emphasis"/>
        </w:rPr>
        <w:t>new tech</w:t>
      </w:r>
      <w:r w:rsidRPr="007F4635">
        <w:rPr>
          <w:sz w:val="16"/>
        </w:rPr>
        <w:t xml:space="preserve">nologies that </w:t>
      </w:r>
      <w:r w:rsidRPr="00010963">
        <w:rPr>
          <w:rStyle w:val="Emphasis"/>
        </w:rPr>
        <w:t>allow us to penetrate outer space</w:t>
      </w:r>
      <w:r w:rsidRPr="007F4635">
        <w:rPr>
          <w:sz w:val="16"/>
        </w:rPr>
        <w:t xml:space="preserve"> are </w:t>
      </w:r>
      <w:r w:rsidRPr="00010963">
        <w:rPr>
          <w:rStyle w:val="Emphasis"/>
        </w:rPr>
        <w:t>pro-ducing new domains of experience</w:t>
      </w:r>
      <w:r w:rsidRPr="000E5033">
        <w:rPr>
          <w:rStyle w:val="StyleUnderline"/>
        </w:rPr>
        <w:t xml:space="preserve"> </w:t>
      </w:r>
      <w:r w:rsidRPr="007F4635">
        <w:rPr>
          <w:sz w:val="16"/>
        </w:rPr>
        <w:t xml:space="preserve">and new modes of </w:t>
      </w:r>
      <w:r w:rsidRPr="00010963">
        <w:rPr>
          <w:rStyle w:val="Emphasis"/>
        </w:rPr>
        <w:t>repr</w:t>
      </w:r>
      <w:r w:rsidRPr="000E5033">
        <w:rPr>
          <w:rStyle w:val="StyleUnderline"/>
        </w:rPr>
        <w:t xml:space="preserve">esentations </w:t>
      </w:r>
      <w:r w:rsidRPr="00010963">
        <w:rPr>
          <w:rStyle w:val="Emphasis"/>
        </w:rPr>
        <w:t>and perception</w:t>
      </w:r>
      <w:r w:rsidRPr="007F4635">
        <w:rPr>
          <w:sz w:val="16"/>
        </w:rPr>
        <w:t xml:space="preserve">. Now, that technology is deeply infatuated with current policies in outer space comes to no surprise, and </w:t>
      </w:r>
      <w:r w:rsidRPr="000E5033">
        <w:rPr>
          <w:rStyle w:val="StyleUnderline"/>
        </w:rPr>
        <w:t>we ﬁnd ourselves amidst</w:t>
      </w:r>
      <w:r w:rsidRPr="007F4635">
        <w:rPr>
          <w:sz w:val="16"/>
        </w:rPr>
        <w:t xml:space="preserve"> visions of ‘</w:t>
      </w:r>
      <w:r w:rsidRPr="000E5033">
        <w:rPr>
          <w:rStyle w:val="StyleUnderline"/>
        </w:rPr>
        <w:t>hyper-spectral imagery’</w:t>
      </w:r>
      <w:r w:rsidRPr="007F4635">
        <w:rPr>
          <w:sz w:val="16"/>
        </w:rPr>
        <w:t>, ‘</w:t>
      </w:r>
      <w:r w:rsidRPr="000E5033">
        <w:rPr>
          <w:rStyle w:val="StyleUnderline"/>
        </w:rPr>
        <w:t>advanced electro-optical warning sensors’ and ‘space-based radars and lasers’</w:t>
      </w:r>
      <w:r w:rsidRPr="007F4635">
        <w:rPr>
          <w:sz w:val="16"/>
        </w:rPr>
        <w:t xml:space="preserve">. While I am interested in these technologies of, and soon in, space I am even more interested in the ways in which </w:t>
      </w:r>
      <w:r w:rsidRPr="000E5033">
        <w:rPr>
          <w:rStyle w:val="StyleUnderline"/>
        </w:rPr>
        <w:t xml:space="preserve">they </w:t>
      </w:r>
      <w:r w:rsidRPr="00010963">
        <w:rPr>
          <w:rStyle w:val="Emphasis"/>
        </w:rPr>
        <w:t>augment spatiality and accelerate claims to</w:t>
      </w:r>
      <w:r w:rsidRPr="007F4635">
        <w:rPr>
          <w:sz w:val="16"/>
        </w:rPr>
        <w:t xml:space="preserve">, and over, </w:t>
      </w:r>
      <w:r w:rsidRPr="00010963">
        <w:rPr>
          <w:rStyle w:val="Emphasis"/>
        </w:rPr>
        <w:t>spatial authority</w:t>
      </w:r>
      <w:r w:rsidRPr="007F4635">
        <w:rPr>
          <w:sz w:val="16"/>
        </w:rPr>
        <w:t xml:space="preserve">. Thus, how do </w:t>
      </w:r>
      <w:r w:rsidRPr="00010963">
        <w:rPr>
          <w:rStyle w:val="Emphasis"/>
        </w:rPr>
        <w:t xml:space="preserve">these </w:t>
      </w:r>
      <w:r w:rsidRPr="00F5779D">
        <w:rPr>
          <w:rStyle w:val="Emphasis"/>
          <w:highlight w:val="cyan"/>
        </w:rPr>
        <w:t>tech</w:t>
      </w:r>
      <w:r w:rsidRPr="00863FF4">
        <w:rPr>
          <w:rStyle w:val="Emphasis"/>
        </w:rPr>
        <w:t>nologies</w:t>
      </w:r>
      <w:r w:rsidRPr="007F4635">
        <w:rPr>
          <w:sz w:val="16"/>
        </w:rPr>
        <w:t xml:space="preserve"> relate to space? Virilio is clear on this: to begin with, and to strip these technologies of their obfuscation, </w:t>
      </w:r>
      <w:r w:rsidRPr="000E5033">
        <w:rPr>
          <w:rStyle w:val="StyleUnderline"/>
        </w:rPr>
        <w:t xml:space="preserve">they </w:t>
      </w:r>
      <w:r w:rsidRPr="00F5779D">
        <w:rPr>
          <w:rStyle w:val="Emphasis"/>
          <w:highlight w:val="cyan"/>
        </w:rPr>
        <w:t>shrink</w:t>
      </w:r>
      <w:r w:rsidRPr="000E5033">
        <w:rPr>
          <w:rStyle w:val="StyleUnderline"/>
        </w:rPr>
        <w:t xml:space="preserve"> </w:t>
      </w:r>
      <w:r w:rsidRPr="00F5779D">
        <w:rPr>
          <w:rStyle w:val="Emphasis"/>
          <w:highlight w:val="cyan"/>
        </w:rPr>
        <w:t>the planet</w:t>
      </w:r>
      <w:r w:rsidRPr="007F4635">
        <w:rPr>
          <w:sz w:val="16"/>
        </w:rPr>
        <w:t xml:space="preserve"> (and space outwith the planet, the exoatmospheric); and they do so in two ways. </w:t>
      </w:r>
      <w:r w:rsidRPr="000E5033">
        <w:rPr>
          <w:rStyle w:val="StyleUnderline"/>
        </w:rPr>
        <w:t>First</w:t>
      </w:r>
      <w:r w:rsidRPr="007F4635">
        <w:rPr>
          <w:sz w:val="16"/>
        </w:rPr>
        <w:t xml:space="preserve">, Virilio insists that </w:t>
      </w:r>
      <w:r w:rsidRPr="00D00F3C">
        <w:rPr>
          <w:rStyle w:val="Emphasis"/>
        </w:rPr>
        <w:t>tech</w:t>
      </w:r>
      <w:r w:rsidRPr="000E5033">
        <w:rPr>
          <w:rStyle w:val="StyleUnderline"/>
        </w:rPr>
        <w:t xml:space="preserve">nologies lead to a </w:t>
      </w:r>
      <w:r w:rsidRPr="00F5779D">
        <w:rPr>
          <w:rStyle w:val="Emphasis"/>
          <w:highlight w:val="cyan"/>
        </w:rPr>
        <w:t>do</w:t>
      </w:r>
      <w:r w:rsidRPr="000E5033">
        <w:rPr>
          <w:rStyle w:val="StyleUnderline"/>
        </w:rPr>
        <w:t xml:space="preserve">ing </w:t>
      </w:r>
      <w:r w:rsidRPr="00F5779D">
        <w:rPr>
          <w:rStyle w:val="Emphasis"/>
          <w:highlight w:val="cyan"/>
        </w:rPr>
        <w:t>away of spatial distance and</w:t>
      </w:r>
      <w:r w:rsidRPr="007F4635">
        <w:rPr>
          <w:sz w:val="16"/>
        </w:rPr>
        <w:t xml:space="preserve"> the </w:t>
      </w:r>
      <w:r w:rsidRPr="000E5033">
        <w:rPr>
          <w:rStyle w:val="StyleUnderline"/>
        </w:rPr>
        <w:t xml:space="preserve">geo-strategic </w:t>
      </w:r>
      <w:r w:rsidRPr="00F5779D">
        <w:rPr>
          <w:rStyle w:val="Emphasis"/>
          <w:highlight w:val="cyan"/>
        </w:rPr>
        <w:t>reference points</w:t>
      </w:r>
      <w:r w:rsidRPr="000E5033">
        <w:rPr>
          <w:rStyle w:val="StyleUnderline"/>
        </w:rPr>
        <w:t xml:space="preserve"> that go with it.</w:t>
      </w:r>
      <w:r w:rsidRPr="007F4635">
        <w:rPr>
          <w:sz w:val="16"/>
        </w:rPr>
        <w:t xml:space="preserve"> As the Rumsfeld Commission put it quite aptly, ‘Space enters homes, businesses, schools, hospitals and government ofﬁces’ (US Space Commission 2001). To take this notion further and to include the </w:t>
      </w:r>
      <w:r w:rsidRPr="00D00F3C">
        <w:rPr>
          <w:rStyle w:val="Emphasis"/>
        </w:rPr>
        <w:t>idea of a space-based laser</w:t>
      </w:r>
      <w:r w:rsidRPr="000E5033">
        <w:rPr>
          <w:rStyle w:val="StyleUnderline"/>
        </w:rPr>
        <w:t xml:space="preserve"> as an example, from any given spot in outer space we will be able to </w:t>
      </w:r>
      <w:r w:rsidRPr="00D00F3C">
        <w:rPr>
          <w:rStyle w:val="Emphasis"/>
        </w:rPr>
        <w:t>strike and destroy each other</w:t>
      </w:r>
      <w:r w:rsidRPr="007F4635">
        <w:rPr>
          <w:sz w:val="16"/>
        </w:rPr>
        <w:t xml:space="preserve"> at any given point and at any given time. </w:t>
      </w:r>
      <w:r w:rsidRPr="000E5033">
        <w:rPr>
          <w:rStyle w:val="StyleUnderline"/>
        </w:rPr>
        <w:t>Space stops to matter</w:t>
      </w:r>
      <w:r w:rsidRPr="007F4635">
        <w:rPr>
          <w:sz w:val="16"/>
        </w:rPr>
        <w:t xml:space="preserve">. The author contends that </w:t>
      </w:r>
      <w:r w:rsidRPr="00D00F3C">
        <w:rPr>
          <w:rStyle w:val="Emphasis"/>
        </w:rPr>
        <w:t>technologies</w:t>
      </w:r>
      <w:r w:rsidRPr="007F4635">
        <w:rPr>
          <w:sz w:val="16"/>
        </w:rPr>
        <w:t xml:space="preserve"> therefore </w:t>
      </w:r>
      <w:r w:rsidRPr="00D00F3C">
        <w:rPr>
          <w:rStyle w:val="Emphasis"/>
        </w:rPr>
        <w:t xml:space="preserve">lead space to suffer from </w:t>
      </w:r>
      <w:r w:rsidRPr="000E5033">
        <w:rPr>
          <w:rStyle w:val="StyleUnderline"/>
        </w:rPr>
        <w:t xml:space="preserve">‘torsion and </w:t>
      </w:r>
      <w:r w:rsidRPr="00D00F3C">
        <w:rPr>
          <w:rStyle w:val="Emphasis"/>
        </w:rPr>
        <w:t>distortion,</w:t>
      </w:r>
      <w:r w:rsidRPr="000E5033">
        <w:rPr>
          <w:rStyle w:val="StyleUnderline"/>
        </w:rPr>
        <w:t xml:space="preserve"> in which</w:t>
      </w:r>
      <w:r w:rsidRPr="007F4635">
        <w:rPr>
          <w:sz w:val="16"/>
        </w:rPr>
        <w:t xml:space="preserve"> the most elementary </w:t>
      </w:r>
      <w:r w:rsidRPr="000E5033">
        <w:rPr>
          <w:rStyle w:val="StyleUnderline"/>
        </w:rPr>
        <w:t>reference points disappear one by one’</w:t>
      </w:r>
      <w:r w:rsidRPr="007F4635">
        <w:rPr>
          <w:sz w:val="16"/>
        </w:rPr>
        <w:t xml:space="preserve"> (Virilio 1991: 30). The foreseeable deployment of a space-based laser, or, of a kinetic energy interceptor missile (designed to ‘hit and kill’ an incoming hostile missile) are testament to this sense of distortions insofar as space-based weapons would overcome the ‘location problem’ and the need of proximity close to target. As a recent study put it aptly, ‘</w:t>
      </w:r>
      <w:r w:rsidRPr="00F5779D">
        <w:rPr>
          <w:rStyle w:val="Emphasis"/>
          <w:highlight w:val="cyan"/>
        </w:rPr>
        <w:t>interceptors ﬁred from</w:t>
      </w:r>
      <w:r w:rsidRPr="000E5033">
        <w:rPr>
          <w:rStyle w:val="StyleUnderline"/>
        </w:rPr>
        <w:t xml:space="preserve"> orbiting </w:t>
      </w:r>
      <w:r w:rsidRPr="00F5779D">
        <w:rPr>
          <w:rStyle w:val="Emphasis"/>
          <w:highlight w:val="cyan"/>
        </w:rPr>
        <w:t>satellites could</w:t>
      </w:r>
      <w:r w:rsidRPr="000E5033">
        <w:rPr>
          <w:rStyle w:val="StyleUnderline"/>
        </w:rPr>
        <w:t xml:space="preserve"> in principle </w:t>
      </w:r>
      <w:r w:rsidRPr="00F5779D">
        <w:rPr>
          <w:rStyle w:val="Emphasis"/>
          <w:highlight w:val="cyan"/>
        </w:rPr>
        <w:t>defend</w:t>
      </w:r>
      <w:r w:rsidRPr="000E5033">
        <w:rPr>
          <w:rStyle w:val="StyleUnderline"/>
        </w:rPr>
        <w:t xml:space="preserve"> the U</w:t>
      </w:r>
      <w:r w:rsidRPr="007F4635">
        <w:rPr>
          <w:sz w:val="16"/>
        </w:rPr>
        <w:t xml:space="preserve">nited </w:t>
      </w:r>
      <w:r w:rsidRPr="000E5033">
        <w:rPr>
          <w:rStyle w:val="StyleUnderline"/>
        </w:rPr>
        <w:t>S</w:t>
      </w:r>
      <w:r w:rsidRPr="007F4635">
        <w:rPr>
          <w:sz w:val="16"/>
        </w:rPr>
        <w:t xml:space="preserve">tates </w:t>
      </w:r>
      <w:r w:rsidRPr="00F5779D">
        <w:rPr>
          <w:rStyle w:val="Emphasis"/>
          <w:highlight w:val="cyan"/>
        </w:rPr>
        <w:t>against ICBMs launched from anywhere</w:t>
      </w:r>
      <w:r w:rsidRPr="007F4635">
        <w:rPr>
          <w:sz w:val="16"/>
        </w:rPr>
        <w:t xml:space="preserve"> on Earth [...]. Their coverage would not be constraint by geography’. The Transformation Study Report of 27 April 2001, reﬂects similar sentiments, claiming that ‘</w:t>
      </w:r>
      <w:r w:rsidRPr="000E5033">
        <w:rPr>
          <w:rStyle w:val="StyleUnderline"/>
        </w:rPr>
        <w:t xml:space="preserve">Space capabilities are </w:t>
      </w:r>
      <w:r w:rsidRPr="007F4635">
        <w:rPr>
          <w:sz w:val="16"/>
        </w:rPr>
        <w:t xml:space="preserve">inherently global, </w:t>
      </w:r>
      <w:r w:rsidRPr="00F5779D">
        <w:rPr>
          <w:rStyle w:val="Emphasis"/>
          <w:highlight w:val="cyan"/>
        </w:rPr>
        <w:t>unaffected by</w:t>
      </w:r>
      <w:r w:rsidRPr="00D00F3C">
        <w:rPr>
          <w:rStyle w:val="Emphasis"/>
        </w:rPr>
        <w:t xml:space="preserve"> </w:t>
      </w:r>
      <w:r w:rsidRPr="00F5779D">
        <w:rPr>
          <w:rStyle w:val="Emphasis"/>
          <w:highlight w:val="cyan"/>
        </w:rPr>
        <w:t>territorial</w:t>
      </w:r>
      <w:r w:rsidRPr="000E5033">
        <w:rPr>
          <w:rStyle w:val="StyleUnderline"/>
        </w:rPr>
        <w:t xml:space="preserve"> boundaries or jurisdirectional </w:t>
      </w:r>
      <w:r w:rsidRPr="00F5779D">
        <w:rPr>
          <w:rStyle w:val="Emphasis"/>
          <w:highlight w:val="cyan"/>
        </w:rPr>
        <w:t>limitations’</w:t>
      </w:r>
      <w:r w:rsidRPr="007F4635">
        <w:rPr>
          <w:sz w:val="16"/>
        </w:rPr>
        <w:t xml:space="preserve"> [emphasis added]. It follows from here that, </w:t>
      </w:r>
      <w:r w:rsidRPr="000E5033">
        <w:rPr>
          <w:rStyle w:val="StyleUnderline"/>
        </w:rPr>
        <w:t xml:space="preserve">second, technologies </w:t>
      </w:r>
      <w:r w:rsidRPr="00D00F3C">
        <w:rPr>
          <w:rStyle w:val="Emphasis"/>
        </w:rPr>
        <w:t>‘</w:t>
      </w:r>
      <w:r w:rsidRPr="00F5779D">
        <w:rPr>
          <w:rStyle w:val="Emphasis"/>
          <w:highlight w:val="cyan"/>
        </w:rPr>
        <w:t>reduce-distance-reduce-reaction-time’</w:t>
      </w:r>
      <w:r w:rsidRPr="007F4635">
        <w:rPr>
          <w:sz w:val="16"/>
        </w:rPr>
        <w:t xml:space="preserve"> – or, as Virilio puts it much more eloquently: not only does technology </w:t>
      </w:r>
      <w:r w:rsidRPr="00F5779D">
        <w:rPr>
          <w:rStyle w:val="Emphasis"/>
          <w:highlight w:val="cyan"/>
        </w:rPr>
        <w:t>deterritorialise</w:t>
      </w:r>
      <w:r w:rsidRPr="007F4635">
        <w:rPr>
          <w:sz w:val="16"/>
        </w:rPr>
        <w:t xml:space="preserve"> space it also </w:t>
      </w:r>
      <w:r w:rsidRPr="00D00F3C">
        <w:rPr>
          <w:rStyle w:val="Emphasis"/>
        </w:rPr>
        <w:t>de-personalises</w:t>
      </w:r>
      <w:r w:rsidRPr="007F4635">
        <w:rPr>
          <w:sz w:val="16"/>
        </w:rPr>
        <w:t xml:space="preserve"> it (</w:t>
      </w:r>
      <w:r w:rsidRPr="000E5033">
        <w:rPr>
          <w:rStyle w:val="StyleUnderline"/>
        </w:rPr>
        <w:t>and</w:t>
      </w:r>
      <w:r w:rsidRPr="007F4635">
        <w:rPr>
          <w:sz w:val="16"/>
        </w:rPr>
        <w:t xml:space="preserve"> us in </w:t>
      </w:r>
      <w:r w:rsidRPr="00F5779D">
        <w:rPr>
          <w:rStyle w:val="Emphasis"/>
          <w:highlight w:val="cyan"/>
        </w:rPr>
        <w:t>our relation to space</w:t>
      </w:r>
      <w:r w:rsidRPr="007F4635">
        <w:rPr>
          <w:sz w:val="16"/>
        </w:rPr>
        <w:t xml:space="preserve">). No doubt, </w:t>
      </w:r>
      <w:r w:rsidRPr="000E5033">
        <w:rPr>
          <w:rStyle w:val="StyleUnderline"/>
        </w:rPr>
        <w:t xml:space="preserve">outer space plays a key role in the ‘real-time’ enhancement of military operations on a global scale. </w:t>
      </w:r>
      <w:r w:rsidRPr="00F5779D">
        <w:rPr>
          <w:rStyle w:val="Emphasis"/>
          <w:highlight w:val="cyan"/>
        </w:rPr>
        <w:t>Satellites</w:t>
      </w:r>
      <w:r w:rsidRPr="007F4635">
        <w:rPr>
          <w:sz w:val="16"/>
        </w:rPr>
        <w:t xml:space="preserve"> are not only </w:t>
      </w:r>
      <w:r w:rsidRPr="000E5033">
        <w:rPr>
          <w:rStyle w:val="StyleUnderline"/>
        </w:rPr>
        <w:t xml:space="preserve">used to </w:t>
      </w:r>
      <w:r w:rsidRPr="00863FF4">
        <w:rPr>
          <w:rStyle w:val="Emphasis"/>
        </w:rPr>
        <w:t>spot</w:t>
      </w:r>
      <w:r w:rsidRPr="000E5033">
        <w:rPr>
          <w:rStyle w:val="StyleUnderline"/>
        </w:rPr>
        <w:t xml:space="preserve"> targets</w:t>
      </w:r>
      <w:r w:rsidRPr="007F4635">
        <w:rPr>
          <w:sz w:val="16"/>
        </w:rPr>
        <w:t xml:space="preserve"> as they emerge and transmit data but they also allow us </w:t>
      </w:r>
      <w:r w:rsidRPr="000E5033">
        <w:rPr>
          <w:rStyle w:val="StyleUnderline"/>
        </w:rPr>
        <w:t xml:space="preserve">to </w:t>
      </w:r>
      <w:r w:rsidRPr="00F5779D">
        <w:rPr>
          <w:rStyle w:val="Emphasis"/>
          <w:highlight w:val="cyan"/>
        </w:rPr>
        <w:t>offset weapons</w:t>
      </w:r>
      <w:r w:rsidRPr="007F4635">
        <w:rPr>
          <w:sz w:val="16"/>
        </w:rPr>
        <w:t xml:space="preserve"> that meet these targets anywhere and at any time – </w:t>
      </w:r>
      <w:r w:rsidRPr="000E5033">
        <w:rPr>
          <w:rStyle w:val="StyleUnderline"/>
        </w:rPr>
        <w:t>instantly. The swiftness blurs</w:t>
      </w:r>
      <w:r w:rsidRPr="007F4635">
        <w:rPr>
          <w:sz w:val="16"/>
        </w:rPr>
        <w:t xml:space="preserve"> if not </w:t>
      </w:r>
      <w:r w:rsidRPr="00F5779D">
        <w:rPr>
          <w:rStyle w:val="Emphasis"/>
          <w:highlight w:val="cyan"/>
        </w:rPr>
        <w:t xml:space="preserve">erases </w:t>
      </w:r>
      <w:r w:rsidRPr="00863FF4">
        <w:rPr>
          <w:rStyle w:val="Emphasis"/>
        </w:rPr>
        <w:t>the</w:t>
      </w:r>
      <w:r w:rsidRPr="007F4635">
        <w:rPr>
          <w:sz w:val="16"/>
        </w:rPr>
        <w:t xml:space="preserve"> assumed (and familiar) </w:t>
      </w:r>
      <w:r w:rsidRPr="00863FF4">
        <w:rPr>
          <w:rStyle w:val="Emphasis"/>
        </w:rPr>
        <w:t>distinction between offence and defence, which affects our views on</w:t>
      </w:r>
      <w:r w:rsidRPr="00D00F3C">
        <w:rPr>
          <w:rStyle w:val="Emphasis"/>
        </w:rPr>
        <w:t xml:space="preserve"> </w:t>
      </w:r>
      <w:r w:rsidRPr="00F5779D">
        <w:rPr>
          <w:rStyle w:val="Emphasis"/>
          <w:highlight w:val="cyan"/>
        </w:rPr>
        <w:t>spatiality</w:t>
      </w:r>
      <w:r w:rsidRPr="007F4635">
        <w:rPr>
          <w:sz w:val="16"/>
        </w:rPr>
        <w:t xml:space="preserve"> insofar as the image of the battleﬁeld can now become ubiquitous: ‘</w:t>
      </w:r>
      <w:r w:rsidRPr="00F5779D">
        <w:rPr>
          <w:rStyle w:val="Emphasis"/>
          <w:highlight w:val="cyan"/>
        </w:rPr>
        <w:t>Every place becomes the front line</w:t>
      </w:r>
      <w:r w:rsidRPr="00D00F3C">
        <w:rPr>
          <w:rStyle w:val="Emphasis"/>
        </w:rPr>
        <w:t>’</w:t>
      </w:r>
      <w:r w:rsidRPr="007F4635">
        <w:rPr>
          <w:sz w:val="16"/>
        </w:rPr>
        <w:t xml:space="preserve"> (Virilio 1991: 132). Virilio further clariﬁes this for us; whereas in the past there was a sense that the ‘front’ is where the tanks are, now, he suggests, </w:t>
      </w:r>
      <w:r w:rsidRPr="000E5033">
        <w:rPr>
          <w:rStyle w:val="StyleUnderline"/>
        </w:rPr>
        <w:t>we assume that ‘</w:t>
      </w:r>
      <w:r w:rsidRPr="00D00F3C">
        <w:rPr>
          <w:rStyle w:val="Emphasis"/>
        </w:rPr>
        <w:t>where we ﬁnd the satellites</w:t>
      </w:r>
      <w:r w:rsidRPr="000E5033">
        <w:rPr>
          <w:rStyle w:val="StyleUnderline"/>
        </w:rPr>
        <w:t xml:space="preserve"> there </w:t>
      </w:r>
      <w:r w:rsidRPr="00D00F3C">
        <w:rPr>
          <w:rStyle w:val="Emphasis"/>
        </w:rPr>
        <w:t>is the fourth front’</w:t>
      </w:r>
      <w:r w:rsidRPr="007F4635">
        <w:rPr>
          <w:sz w:val="16"/>
        </w:rPr>
        <w:t xml:space="preserve"> (Virilio 2002: 3). This is furthered and </w:t>
      </w:r>
      <w:r w:rsidRPr="000E5033">
        <w:rPr>
          <w:rStyle w:val="StyleUnderline"/>
        </w:rPr>
        <w:t>ampliﬁed</w:t>
      </w:r>
      <w:r w:rsidRPr="007F4635">
        <w:rPr>
          <w:sz w:val="16"/>
        </w:rPr>
        <w:t xml:space="preserve"> </w:t>
      </w:r>
      <w:r w:rsidRPr="000E5033">
        <w:rPr>
          <w:rStyle w:val="StyleUnderline"/>
        </w:rPr>
        <w:t>by</w:t>
      </w:r>
      <w:r w:rsidRPr="007F4635">
        <w:rPr>
          <w:sz w:val="16"/>
        </w:rPr>
        <w:t xml:space="preserve"> the US Air Force vision that </w:t>
      </w:r>
      <w:r w:rsidRPr="000E5033">
        <w:rPr>
          <w:rStyle w:val="StyleUnderline"/>
        </w:rPr>
        <w:t>calls for ‘prompt global strike space systems with the capability to directly apply force</w:t>
      </w:r>
      <w:r w:rsidRPr="007F4635">
        <w:rPr>
          <w:sz w:val="16"/>
        </w:rPr>
        <w:t xml:space="preserve"> from or </w:t>
      </w:r>
      <w:r w:rsidRPr="000E5033">
        <w:rPr>
          <w:rStyle w:val="StyleUnderline"/>
        </w:rPr>
        <w:t>through Space against terrestrial targets’</w:t>
      </w:r>
      <w:r w:rsidRPr="007F4635">
        <w:rPr>
          <w:sz w:val="16"/>
        </w:rPr>
        <w:t xml:space="preserve"> (US Air Force Space Command 2003). And fast forward to the present, the Quadrennial Defense Review of 2006 is clear in its visualisation for Intelligence, Surveillance and Reconnaissance in which it seeks to establish what it aptly terms an ‘unblinking eye’ over the ‘battlespace’ that suggests the instant, constant and ‘persistent surveillance’ of US space in outer space (Quadrennial Defense Review 2006: 55). For Virilio, </w:t>
      </w:r>
      <w:r w:rsidRPr="00D00F3C">
        <w:rPr>
          <w:rStyle w:val="Emphasis"/>
        </w:rPr>
        <w:t>this process of de-materialisation of</w:t>
      </w:r>
      <w:r w:rsidRPr="000E5033">
        <w:rPr>
          <w:rStyle w:val="StyleUnderline"/>
        </w:rPr>
        <w:t xml:space="preserve"> space in </w:t>
      </w:r>
      <w:r w:rsidRPr="00D00F3C">
        <w:rPr>
          <w:rStyle w:val="Emphasis"/>
        </w:rPr>
        <w:t>outer space</w:t>
      </w:r>
      <w:r w:rsidRPr="007F4635">
        <w:rPr>
          <w:sz w:val="16"/>
        </w:rPr>
        <w:t xml:space="preserve"> along these lines can </w:t>
      </w:r>
      <w:r w:rsidRPr="00F5779D">
        <w:rPr>
          <w:rStyle w:val="Emphasis"/>
          <w:highlight w:val="cyan"/>
        </w:rPr>
        <w:t>turn into a de-realisation of</w:t>
      </w:r>
      <w:r w:rsidRPr="000E5033">
        <w:rPr>
          <w:rStyle w:val="StyleUnderline"/>
        </w:rPr>
        <w:t xml:space="preserve"> the objectives of </w:t>
      </w:r>
      <w:r w:rsidRPr="00F5779D">
        <w:rPr>
          <w:rStyle w:val="Emphasis"/>
          <w:highlight w:val="cyan"/>
        </w:rPr>
        <w:t>ﬁghting</w:t>
      </w:r>
      <w:r w:rsidRPr="000E5033">
        <w:rPr>
          <w:rStyle w:val="StyleUnderline"/>
        </w:rPr>
        <w:t xml:space="preserve"> </w:t>
      </w:r>
      <w:r w:rsidRPr="00F5779D">
        <w:rPr>
          <w:rStyle w:val="Emphasis"/>
          <w:highlight w:val="cyan"/>
        </w:rPr>
        <w:t>and destruction</w:t>
      </w:r>
      <w:r w:rsidRPr="007F4635">
        <w:rPr>
          <w:sz w:val="16"/>
        </w:rPr>
        <w:t xml:space="preserve">, and as </w:t>
      </w:r>
      <w:r w:rsidRPr="00D00F3C">
        <w:rPr>
          <w:rStyle w:val="Emphasis"/>
        </w:rPr>
        <w:t>suggested by the problematic of proximity</w:t>
      </w:r>
      <w:r w:rsidRPr="007F4635">
        <w:rPr>
          <w:sz w:val="16"/>
        </w:rPr>
        <w:t xml:space="preserve"> that this chapter addresses. </w:t>
      </w:r>
      <w:r w:rsidRPr="00F5779D">
        <w:rPr>
          <w:rStyle w:val="Emphasis"/>
          <w:highlight w:val="cyan"/>
        </w:rPr>
        <w:t>There is no time</w:t>
      </w:r>
      <w:r w:rsidRPr="00D00F3C">
        <w:rPr>
          <w:rStyle w:val="Emphasis"/>
        </w:rPr>
        <w:t xml:space="preserve"> left </w:t>
      </w:r>
      <w:r w:rsidRPr="00F5779D">
        <w:rPr>
          <w:rStyle w:val="Emphasis"/>
          <w:highlight w:val="cyan"/>
        </w:rPr>
        <w:t>for reﬂecting</w:t>
      </w:r>
      <w:r w:rsidRPr="007F4635">
        <w:rPr>
          <w:sz w:val="16"/>
        </w:rPr>
        <w:t xml:space="preserve"> on</w:t>
      </w:r>
      <w:r w:rsidRPr="00863FF4">
        <w:rPr>
          <w:sz w:val="16"/>
        </w:rPr>
        <w:t xml:space="preserve">, </w:t>
      </w:r>
      <w:r w:rsidRPr="00863FF4">
        <w:rPr>
          <w:rStyle w:val="Emphasis"/>
        </w:rPr>
        <w:t>and responding</w:t>
      </w:r>
      <w:r w:rsidRPr="00863FF4">
        <w:rPr>
          <w:sz w:val="16"/>
        </w:rPr>
        <w:t xml:space="preserve"> </w:t>
      </w:r>
      <w:r w:rsidRPr="00863FF4">
        <w:rPr>
          <w:rStyle w:val="Emphasis"/>
        </w:rPr>
        <w:t>to, warfare</w:t>
      </w:r>
      <w:r w:rsidRPr="00D00F3C">
        <w:rPr>
          <w:rStyle w:val="Emphasis"/>
        </w:rPr>
        <w:t xml:space="preserve"> and its mode of </w:t>
      </w:r>
      <w:r w:rsidRPr="000E5033">
        <w:rPr>
          <w:rStyle w:val="StyleUnderline"/>
        </w:rPr>
        <w:t xml:space="preserve">targeting, hitting, </w:t>
      </w:r>
      <w:r w:rsidRPr="00D00F3C">
        <w:rPr>
          <w:rStyle w:val="Emphasis"/>
        </w:rPr>
        <w:t xml:space="preserve">destruction and killing </w:t>
      </w:r>
      <w:r w:rsidRPr="000E5033">
        <w:rPr>
          <w:rStyle w:val="StyleUnderline"/>
        </w:rPr>
        <w:t>and</w:t>
      </w:r>
      <w:r w:rsidRPr="007F4635">
        <w:rPr>
          <w:sz w:val="16"/>
        </w:rPr>
        <w:t xml:space="preserve">, subsequently, no time to </w:t>
      </w:r>
      <w:r w:rsidRPr="000E5033">
        <w:rPr>
          <w:rStyle w:val="StyleUnderline"/>
        </w:rPr>
        <w:t>invent space differently</w:t>
      </w:r>
      <w:r w:rsidRPr="007F4635">
        <w:rPr>
          <w:sz w:val="16"/>
        </w:rPr>
        <w:t xml:space="preserve">. The author expresses this as the ‘dematerialization of armaments, de-personalisation of command, de-realisation of the aims of war’ (Virilio 2000: 87). In an attempt to close the circle to the start of this chapter and draw the line back to the notion of an </w:t>
      </w:r>
      <w:r w:rsidRPr="00F5779D">
        <w:rPr>
          <w:rStyle w:val="Emphasis"/>
          <w:highlight w:val="cyan"/>
        </w:rPr>
        <w:t>imagination of outer space as a battleﬁeld</w:t>
      </w:r>
      <w:r w:rsidRPr="007F4635">
        <w:rPr>
          <w:sz w:val="16"/>
        </w:rPr>
        <w:t xml:space="preserve"> – yet devoid of matter – consider the following: </w:t>
      </w:r>
      <w:r w:rsidRPr="00B12684">
        <w:rPr>
          <w:rStyle w:val="Emphasis"/>
        </w:rPr>
        <w:t>creati</w:t>
      </w:r>
      <w:r w:rsidRPr="00B12684">
        <w:rPr>
          <w:sz w:val="16"/>
        </w:rPr>
        <w:t>ng</w:t>
      </w:r>
      <w:r w:rsidRPr="007F4635">
        <w:rPr>
          <w:sz w:val="16"/>
        </w:rPr>
        <w:t xml:space="preserve">, fabricating, moulding and representing </w:t>
      </w:r>
      <w:r w:rsidRPr="00D00F3C">
        <w:rPr>
          <w:rStyle w:val="Emphasis"/>
        </w:rPr>
        <w:t>a ﬁeld of combat</w:t>
      </w:r>
      <w:r w:rsidRPr="000E5033">
        <w:rPr>
          <w:rStyle w:val="StyleUnderline"/>
        </w:rPr>
        <w:t xml:space="preserve"> in outer space, </w:t>
      </w:r>
      <w:r w:rsidRPr="00D00F3C">
        <w:rPr>
          <w:rStyle w:val="Emphasis"/>
        </w:rPr>
        <w:t>ubiquitous and instant</w:t>
      </w:r>
      <w:r w:rsidRPr="000E5033">
        <w:rPr>
          <w:rStyle w:val="StyleUnderline"/>
        </w:rPr>
        <w:t xml:space="preserve"> in its ability to project modes of destruction and killing</w:t>
      </w:r>
      <w:r w:rsidRPr="007F4635">
        <w:rPr>
          <w:sz w:val="16"/>
        </w:rPr>
        <w:t xml:space="preserve">, in fact determines, </w:t>
      </w:r>
      <w:r w:rsidRPr="00F5779D">
        <w:rPr>
          <w:rStyle w:val="Emphasis"/>
          <w:highlight w:val="cyan"/>
        </w:rPr>
        <w:t>reproduces and locks</w:t>
      </w:r>
      <w:r w:rsidRPr="00F5779D">
        <w:rPr>
          <w:rStyle w:val="StyleUnderline"/>
          <w:highlight w:val="cyan"/>
        </w:rPr>
        <w:t xml:space="preserve"> in </w:t>
      </w:r>
      <w:r w:rsidRPr="00863FF4">
        <w:rPr>
          <w:rStyle w:val="Emphasis"/>
        </w:rPr>
        <w:t>the</w:t>
      </w:r>
      <w:r w:rsidRPr="00863FF4">
        <w:rPr>
          <w:rStyle w:val="StyleUnderline"/>
        </w:rPr>
        <w:t xml:space="preserve"> very existence and </w:t>
      </w:r>
      <w:r w:rsidRPr="00863FF4">
        <w:rPr>
          <w:rStyle w:val="Emphasis"/>
        </w:rPr>
        <w:t>rationale</w:t>
      </w:r>
      <w:r w:rsidRPr="00863FF4">
        <w:rPr>
          <w:rStyle w:val="StyleUnderline"/>
        </w:rPr>
        <w:t xml:space="preserve"> </w:t>
      </w:r>
      <w:r w:rsidRPr="00863FF4">
        <w:rPr>
          <w:rStyle w:val="Emphasis"/>
        </w:rPr>
        <w:t>of</w:t>
      </w:r>
      <w:r w:rsidRPr="00F5779D">
        <w:rPr>
          <w:rStyle w:val="Emphasis"/>
          <w:highlight w:val="cyan"/>
        </w:rPr>
        <w:t xml:space="preserve"> the need to defend space against an other</w:t>
      </w:r>
      <w:r w:rsidRPr="000E5033">
        <w:rPr>
          <w:rStyle w:val="StyleUnderline"/>
        </w:rPr>
        <w:t>, colonise space before a competitor</w:t>
      </w:r>
      <w:r w:rsidRPr="007F4635">
        <w:rPr>
          <w:sz w:val="16"/>
        </w:rPr>
        <w:t xml:space="preserve"> can do so, </w:t>
      </w:r>
      <w:r w:rsidRPr="00D00F3C">
        <w:rPr>
          <w:rStyle w:val="Emphasis"/>
        </w:rPr>
        <w:t>and divide space into ‘ours’ and ‘theirs’</w:t>
      </w:r>
      <w:r w:rsidRPr="007F4635">
        <w:rPr>
          <w:sz w:val="16"/>
        </w:rPr>
        <w:t xml:space="preserve">. Put differently, </w:t>
      </w:r>
      <w:r w:rsidRPr="00D00F3C">
        <w:rPr>
          <w:rStyle w:val="Emphasis"/>
        </w:rPr>
        <w:t>the</w:t>
      </w:r>
      <w:r w:rsidRPr="000E5033">
        <w:rPr>
          <w:rStyle w:val="StyleUnderline"/>
        </w:rPr>
        <w:t xml:space="preserve"> </w:t>
      </w:r>
      <w:r w:rsidRPr="00D00F3C">
        <w:rPr>
          <w:rStyle w:val="Emphasis"/>
        </w:rPr>
        <w:t>invention of outer space as a battleﬁeld</w:t>
      </w:r>
      <w:r w:rsidRPr="007F4635">
        <w:rPr>
          <w:sz w:val="16"/>
        </w:rPr>
        <w:t xml:space="preserve"> with the above ‘qualities’ </w:t>
      </w:r>
      <w:r w:rsidRPr="000E5033">
        <w:rPr>
          <w:rStyle w:val="StyleUnderline"/>
        </w:rPr>
        <w:t>assumes a notion of vulnerability and threat</w:t>
      </w:r>
      <w:r w:rsidRPr="007F4635">
        <w:rPr>
          <w:sz w:val="16"/>
        </w:rPr>
        <w:t xml:space="preserve"> to that space – at any time and from anywhere – before it in fact becomes one. </w:t>
      </w:r>
      <w:r w:rsidRPr="000E5033">
        <w:rPr>
          <w:rStyle w:val="StyleUnderline"/>
        </w:rPr>
        <w:t>Thus</w:t>
      </w:r>
      <w:r w:rsidRPr="00863FF4">
        <w:rPr>
          <w:rStyle w:val="StyleUnderline"/>
        </w:rPr>
        <w:t xml:space="preserve">, </w:t>
      </w:r>
      <w:r w:rsidRPr="00863FF4">
        <w:rPr>
          <w:rStyle w:val="Emphasis"/>
        </w:rPr>
        <w:t>outer space as a sphere of permanent crisis</w:t>
      </w:r>
      <w:r w:rsidRPr="00863FF4">
        <w:rPr>
          <w:rStyle w:val="StyleUnderline"/>
        </w:rPr>
        <w:t xml:space="preserve"> in effect</w:t>
      </w:r>
      <w:r w:rsidRPr="000E5033">
        <w:rPr>
          <w:rStyle w:val="StyleUnderline"/>
        </w:rPr>
        <w:t xml:space="preserve"> constitutes and </w:t>
      </w:r>
      <w:r w:rsidRPr="00F5779D">
        <w:rPr>
          <w:rStyle w:val="Emphasis"/>
          <w:highlight w:val="cyan"/>
        </w:rPr>
        <w:t>constructs the very reality</w:t>
      </w:r>
      <w:r w:rsidRPr="00D00F3C">
        <w:rPr>
          <w:rStyle w:val="Emphasis"/>
        </w:rPr>
        <w:t xml:space="preserve"> that </w:t>
      </w:r>
      <w:r w:rsidRPr="00F5779D">
        <w:rPr>
          <w:rStyle w:val="Emphasis"/>
          <w:highlight w:val="cyan"/>
        </w:rPr>
        <w:t>it purports to counter</w:t>
      </w:r>
      <w:r w:rsidRPr="007F4635">
        <w:rPr>
          <w:sz w:val="16"/>
        </w:rPr>
        <w:t xml:space="preserve">. I am referring here to Carol Cohn’s (1987) argument that </w:t>
      </w:r>
      <w:r w:rsidRPr="00D00F3C">
        <w:rPr>
          <w:rStyle w:val="Emphasis"/>
        </w:rPr>
        <w:t>military projects pre-empt threats</w:t>
      </w:r>
      <w:r w:rsidRPr="000E5033">
        <w:rPr>
          <w:rStyle w:val="StyleUnderline"/>
        </w:rPr>
        <w:t xml:space="preserve"> and threatening intentions</w:t>
      </w:r>
      <w:r w:rsidRPr="007F4635">
        <w:rPr>
          <w:sz w:val="16"/>
        </w:rPr>
        <w:t xml:space="preserve">. In the context of past US/Soviet rivalry she contends that, if one asks what the Soviets ‘can’ do, one quickly comes to assume that ‘that is what they intend to do’. In other words, </w:t>
      </w:r>
      <w:r w:rsidRPr="000E5033">
        <w:rPr>
          <w:rStyle w:val="StyleUnderline"/>
        </w:rPr>
        <w:t xml:space="preserve">strategic planning </w:t>
      </w:r>
      <w:r w:rsidRPr="00863FF4">
        <w:rPr>
          <w:rStyle w:val="StyleUnderline"/>
        </w:rPr>
        <w:t xml:space="preserve">and </w:t>
      </w:r>
      <w:r w:rsidRPr="00863FF4">
        <w:rPr>
          <w:rStyle w:val="Emphasis"/>
        </w:rPr>
        <w:t>the logic of worst-case-scenarios</w:t>
      </w:r>
      <w:r w:rsidRPr="00F5779D">
        <w:rPr>
          <w:rStyle w:val="Emphasis"/>
          <w:highlight w:val="cyan"/>
        </w:rPr>
        <w:t xml:space="preserve"> commit us to assume something will happen</w:t>
      </w:r>
      <w:r w:rsidRPr="000E5033">
        <w:rPr>
          <w:rStyle w:val="StyleUnderline"/>
        </w:rPr>
        <w:t>.</w:t>
      </w:r>
      <w:r w:rsidRPr="007F4635">
        <w:rPr>
          <w:sz w:val="16"/>
        </w:rPr>
        <w:t xml:space="preserve"> Foucault’s notion of ‘technologies of normalization’ springs to mind by way of summary, and by which the author depicts </w:t>
      </w:r>
      <w:r w:rsidRPr="00F5779D">
        <w:rPr>
          <w:rStyle w:val="Emphasis"/>
          <w:highlight w:val="cyan"/>
        </w:rPr>
        <w:t>tech</w:t>
      </w:r>
      <w:r w:rsidRPr="00D00F3C">
        <w:rPr>
          <w:rStyle w:val="Emphasis"/>
        </w:rPr>
        <w:t xml:space="preserve">nology </w:t>
      </w:r>
      <w:r w:rsidRPr="00F5779D">
        <w:rPr>
          <w:rStyle w:val="Emphasis"/>
          <w:highlight w:val="cyan"/>
        </w:rPr>
        <w:t xml:space="preserve">as an essential component in the </w:t>
      </w:r>
      <w:r w:rsidRPr="00B12684">
        <w:rPr>
          <w:rStyle w:val="Emphasis"/>
        </w:rPr>
        <w:t>systematic creation</w:t>
      </w:r>
      <w:r w:rsidRPr="00D00F3C">
        <w:rPr>
          <w:rStyle w:val="Emphasis"/>
        </w:rPr>
        <w:t xml:space="preserve">, classiﬁcation and </w:t>
      </w:r>
      <w:r w:rsidRPr="00F5779D">
        <w:rPr>
          <w:rStyle w:val="Emphasis"/>
          <w:highlight w:val="cyan"/>
        </w:rPr>
        <w:t>control of space</w:t>
      </w:r>
      <w:r w:rsidRPr="000E5033">
        <w:rPr>
          <w:rStyle w:val="StyleUnderline"/>
        </w:rPr>
        <w:t>, habitat and its claim to contingent action drawn from that control over that space.</w:t>
      </w:r>
    </w:p>
    <w:p w14:paraId="322C7A58" w14:textId="77777777" w:rsidR="009F294A" w:rsidRDefault="009F294A" w:rsidP="009F294A">
      <w:pPr>
        <w:pStyle w:val="Heading4"/>
      </w:pPr>
      <w:r>
        <w:t>[Adams 03] Accidents are integral to technological development; the faster the speed the more dramatic the accident – the technological acceleration of outer space military system has transformed previously localized ones into an inevitable global accident</w:t>
      </w:r>
    </w:p>
    <w:p w14:paraId="6F5E44E1" w14:textId="77777777" w:rsidR="009F294A" w:rsidRPr="00F3057F" w:rsidRDefault="009F294A" w:rsidP="009F294A">
      <w:r w:rsidRPr="00F3057F">
        <w:rPr>
          <w:rStyle w:val="Heading4Char"/>
        </w:rPr>
        <w:t>Adams 03</w:t>
      </w:r>
      <w:r>
        <w:t xml:space="preserve"> </w:t>
      </w:r>
      <w:r w:rsidRPr="00F3057F">
        <w:t xml:space="preserve">[(Dr. Jason M. Adams is a writer and professor, emphasizing a critical, interdisciplinary approach to the understanding of media and philosophy, politics and culture. He holds two Ph.Ds: </w:t>
      </w:r>
      <w:r>
        <w:t>one</w:t>
      </w:r>
      <w:r w:rsidRPr="00F3057F">
        <w:t xml:space="preserve"> in Media &amp; Communication from the European Graduate School, </w:t>
      </w:r>
      <w:r>
        <w:t>the other</w:t>
      </w:r>
      <w:r w:rsidRPr="00F3057F">
        <w:t xml:space="preserve"> from the University of Hawaii in Political Science</w:t>
      </w:r>
      <w:r>
        <w:t>.</w:t>
      </w:r>
      <w:r w:rsidRPr="00F3057F">
        <w:t>)</w:t>
      </w:r>
      <w:r>
        <w:t xml:space="preserve"> </w:t>
      </w:r>
      <w:r w:rsidRPr="00F3057F">
        <w:t>Adams, J.M. “‘Popular Defense in the Empire of Speed: Paul Virilio and the Phenomenology of the Political Body’ (MA Thesis).” Academia.edu, 2020, www.academia.edu/465224/_Popular_Defense_in_the_Empire_of_Speed_Paul_Virilio_and_the_Phenomenology_of_the_Political_Body_MA_Thesis_. Accessed 15 Jan. 2022.</w:t>
      </w:r>
      <w:r>
        <w:t>] PW</w:t>
      </w:r>
    </w:p>
    <w:p w14:paraId="0E854D73" w14:textId="77777777" w:rsidR="009F294A" w:rsidRPr="0065302D" w:rsidRDefault="009F294A" w:rsidP="009F294A">
      <w:pPr>
        <w:rPr>
          <w:rStyle w:val="StyleUnderline"/>
        </w:rPr>
      </w:pPr>
      <w:r w:rsidRPr="0065302D">
        <w:rPr>
          <w:sz w:val="16"/>
        </w:rPr>
        <w:t xml:space="preserve">The extent to which the bodily perception of space and time is dependent upon the terrestrial body of the earth is illustrated in Virilio's point about the </w:t>
      </w:r>
      <w:r w:rsidRPr="0065302D">
        <w:rPr>
          <w:rStyle w:val="StyleUnderline"/>
        </w:rPr>
        <w:t>Pioneer 10</w:t>
      </w:r>
      <w:r w:rsidRPr="0065302D">
        <w:rPr>
          <w:sz w:val="16"/>
        </w:rPr>
        <w:t xml:space="preserve">, which he notes </w:t>
      </w:r>
      <w:r w:rsidRPr="0030033F">
        <w:rPr>
          <w:rStyle w:val="Emphasis"/>
        </w:rPr>
        <w:t>travels at 46,000 kilometers per hour</w:t>
      </w:r>
      <w:r w:rsidRPr="0065302D">
        <w:rPr>
          <w:sz w:val="16"/>
        </w:rPr>
        <w:t>; "but what hour and what kilometer are we talking about, since the probe has been moving away from all geographical landmarks for twenty-three years?"122</w:t>
      </w:r>
      <w:r w:rsidRPr="0065302D">
        <w:rPr>
          <w:rStyle w:val="StyleUnderline"/>
        </w:rPr>
        <w:t xml:space="preserve">Thus </w:t>
      </w:r>
      <w:r w:rsidRPr="0030033F">
        <w:rPr>
          <w:rStyle w:val="Emphasis"/>
        </w:rPr>
        <w:t>'dromospheric' pollution</w:t>
      </w:r>
      <w:r w:rsidRPr="0065302D">
        <w:rPr>
          <w:rStyle w:val="StyleUnderline"/>
        </w:rPr>
        <w:t xml:space="preserve"> can be thought of as the colonization, mediatization and </w:t>
      </w:r>
      <w:r w:rsidRPr="0030033F">
        <w:rPr>
          <w:rStyle w:val="Emphasis"/>
        </w:rPr>
        <w:t>the de-struction of life-size sensuality</w:t>
      </w:r>
      <w:r w:rsidRPr="0065302D">
        <w:rPr>
          <w:rStyle w:val="StyleUnderline"/>
        </w:rPr>
        <w:t xml:space="preserve"> that has always provided for the expanse and plurality of the earth; </w:t>
      </w:r>
      <w:r w:rsidRPr="0030033F">
        <w:rPr>
          <w:rStyle w:val="Emphasis"/>
        </w:rPr>
        <w:t>after</w:t>
      </w:r>
      <w:r w:rsidRPr="0065302D">
        <w:rPr>
          <w:sz w:val="16"/>
        </w:rPr>
        <w:t xml:space="preserve"> the introduction of </w:t>
      </w:r>
      <w:r w:rsidRPr="0030033F">
        <w:rPr>
          <w:rStyle w:val="Emphasis"/>
        </w:rPr>
        <w:t>colonization</w:t>
      </w:r>
      <w:r w:rsidRPr="0065302D">
        <w:rPr>
          <w:sz w:val="16"/>
        </w:rPr>
        <w:t xml:space="preserve">, Virilio argues, </w:t>
      </w:r>
      <w:r w:rsidRPr="0030033F">
        <w:rPr>
          <w:rStyle w:val="Emphasis"/>
        </w:rPr>
        <w:t>it was only a matter of time until every 'square inch' of the earth would come under the imperial fold</w:t>
      </w:r>
      <w:r w:rsidRPr="0065302D">
        <w:rPr>
          <w:sz w:val="16"/>
        </w:rPr>
        <w:t xml:space="preserve"> in one way or another, whether </w:t>
      </w:r>
      <w:r w:rsidRPr="0030033F">
        <w:rPr>
          <w:rStyle w:val="Emphasis"/>
        </w:rPr>
        <w:t>through</w:t>
      </w:r>
      <w:r w:rsidRPr="0065302D">
        <w:rPr>
          <w:sz w:val="16"/>
        </w:rPr>
        <w:t xml:space="preserve"> transmission technologies which bring us into cyberspace or </w:t>
      </w:r>
      <w:r w:rsidRPr="00831FE7">
        <w:rPr>
          <w:rStyle w:val="Emphasis"/>
          <w:highlight w:val="cyan"/>
        </w:rPr>
        <w:t>transportation</w:t>
      </w:r>
      <w:r w:rsidRPr="0030033F">
        <w:rPr>
          <w:rStyle w:val="Emphasis"/>
        </w:rPr>
        <w:t xml:space="preserve"> </w:t>
      </w:r>
      <w:r w:rsidRPr="00831FE7">
        <w:rPr>
          <w:rStyle w:val="Emphasis"/>
          <w:highlight w:val="cyan"/>
        </w:rPr>
        <w:t>tech</w:t>
      </w:r>
      <w:r w:rsidRPr="0065302D">
        <w:rPr>
          <w:rStyle w:val="StyleUnderline"/>
        </w:rPr>
        <w:t xml:space="preserve">nologies which bring us </w:t>
      </w:r>
      <w:r w:rsidRPr="00831FE7">
        <w:rPr>
          <w:rStyle w:val="StyleUnderline"/>
          <w:highlight w:val="cyan"/>
        </w:rPr>
        <w:t>in</w:t>
      </w:r>
      <w:r w:rsidRPr="00831FE7">
        <w:rPr>
          <w:rStyle w:val="Emphasis"/>
          <w:highlight w:val="cyan"/>
        </w:rPr>
        <w:t>to outerspace</w:t>
      </w:r>
      <w:r w:rsidRPr="0065302D">
        <w:rPr>
          <w:sz w:val="16"/>
        </w:rPr>
        <w:t xml:space="preserve">; as he asks, "what can we say at the end of the twentieth century which saw the first moon landing except that we have exhausted the time of the finite world, standardized the earth's expanse?"'23 Indeed, for Virilio, </w:t>
      </w:r>
      <w:r w:rsidRPr="0065302D">
        <w:rPr>
          <w:rStyle w:val="StyleUnderline"/>
        </w:rPr>
        <w:t>ever since humanity lost its bodily bearings on the Earth with</w:t>
      </w:r>
      <w:r w:rsidRPr="0065302D">
        <w:rPr>
          <w:sz w:val="16"/>
        </w:rPr>
        <w:t xml:space="preserve"> the passing of </w:t>
      </w:r>
      <w:r w:rsidRPr="0065302D">
        <w:rPr>
          <w:rStyle w:val="StyleUnderline"/>
        </w:rPr>
        <w:t>this</w:t>
      </w:r>
      <w:r w:rsidRPr="0065302D">
        <w:rPr>
          <w:sz w:val="16"/>
        </w:rPr>
        <w:t xml:space="preserve"> event, the Age of Enlightenment has been coming to an end, such that </w:t>
      </w:r>
      <w:r w:rsidRPr="0030033F">
        <w:rPr>
          <w:rStyle w:val="Emphasis"/>
        </w:rPr>
        <w:t>the goal</w:t>
      </w:r>
      <w:r w:rsidRPr="0065302D">
        <w:rPr>
          <w:rStyle w:val="StyleUnderline"/>
        </w:rPr>
        <w:t xml:space="preserve"> </w:t>
      </w:r>
      <w:r w:rsidRPr="0065302D">
        <w:rPr>
          <w:sz w:val="16"/>
        </w:rPr>
        <w:t xml:space="preserve">since </w:t>
      </w:r>
      <w:r w:rsidRPr="0030033F">
        <w:rPr>
          <w:rStyle w:val="Emphasis"/>
        </w:rPr>
        <w:t>has been to "</w:t>
      </w:r>
      <w:r w:rsidRPr="00831FE7">
        <w:rPr>
          <w:rStyle w:val="Emphasis"/>
          <w:highlight w:val="cyan"/>
        </w:rPr>
        <w:t>break down</w:t>
      </w:r>
      <w:r w:rsidRPr="0030033F">
        <w:rPr>
          <w:rStyle w:val="Emphasis"/>
        </w:rPr>
        <w:t xml:space="preserve"> all </w:t>
      </w:r>
      <w:r w:rsidRPr="00831FE7">
        <w:rPr>
          <w:rStyle w:val="Emphasis"/>
          <w:highlight w:val="cyan"/>
        </w:rPr>
        <w:t>resistance</w:t>
      </w:r>
      <w:r w:rsidRPr="0030033F">
        <w:rPr>
          <w:rStyle w:val="Emphasis"/>
        </w:rPr>
        <w:t xml:space="preserve">, </w:t>
      </w:r>
      <w:r w:rsidRPr="0065302D">
        <w:rPr>
          <w:rStyle w:val="StyleUnderline"/>
        </w:rPr>
        <w:t xml:space="preserve">all </w:t>
      </w:r>
      <w:r w:rsidRPr="00831FE7">
        <w:rPr>
          <w:rStyle w:val="Emphasis"/>
          <w:highlight w:val="cyan"/>
        </w:rPr>
        <w:t>dependence on the local</w:t>
      </w:r>
      <w:r w:rsidRPr="0065302D">
        <w:rPr>
          <w:rStyle w:val="StyleUnderline"/>
        </w:rPr>
        <w:t>, to wear down the opposition of duration and extension</w:t>
      </w:r>
      <w:r w:rsidRPr="0065302D">
        <w:rPr>
          <w:sz w:val="16"/>
        </w:rPr>
        <w:t xml:space="preserve">, not only with regard to the terrestrial horizon but also to the circumterrestrial altitude of our natural satellite" .'~~This is clearly seen when one considers the experience of astronauts such as Buzz </w:t>
      </w:r>
      <w:r w:rsidRPr="0065302D">
        <w:rPr>
          <w:rStyle w:val="StyleUnderline"/>
        </w:rPr>
        <w:t>Aldrin, who, upon having reached the moon's</w:t>
      </w:r>
      <w:r w:rsidRPr="0065302D">
        <w:rPr>
          <w:sz w:val="16"/>
        </w:rPr>
        <w:t xml:space="preserve"> surface, </w:t>
      </w:r>
      <w:r w:rsidRPr="0065302D">
        <w:rPr>
          <w:rStyle w:val="StyleUnderline"/>
        </w:rPr>
        <w:t>realized that lunar time is no longer the same as earth time since it is removed from the real spatiotemporality of the terrestrial body,</w:t>
      </w:r>
      <w:r w:rsidRPr="0065302D">
        <w:rPr>
          <w:sz w:val="16"/>
        </w:rPr>
        <w:t xml:space="preserve"> a realization which will surely become more widely understood as animal and social bodies become ever more universally uprooted from the earth. Indeed, for Virilio, the astronauts were the harbingers of grey ecology, since they came to know quite intimately what happens when the three bodies become removed from one another; as he points out, after reentry, Neil Armstrong recounted the surreal feeling that he had not really gone to moon, Mike Collins of having been 'both present and absent at the same time' while Buzz Aldrin ended up in a psychiatric ward after several nervous breakdowns and detoxification treatments; thus it is "as though the two most famous crews in contemporary history - that of the Enola Gay, which dropped the atomic bomb, and that of the Apollo 11 space capsule - had been the prophets of doom of humanity's unhappy future".12' In other words, one might say that </w:t>
      </w:r>
      <w:r w:rsidRPr="0030033F">
        <w:rPr>
          <w:rStyle w:val="Emphasis"/>
        </w:rPr>
        <w:t>the mental disorientation of the uprooted astronauts unconceals</w:t>
      </w:r>
      <w:r w:rsidRPr="0065302D">
        <w:rPr>
          <w:sz w:val="16"/>
        </w:rPr>
        <w:t xml:space="preserve"> one element of what Virilio predicts to be </w:t>
      </w:r>
      <w:r w:rsidRPr="0065302D">
        <w:rPr>
          <w:rStyle w:val="StyleUnderline"/>
        </w:rPr>
        <w:t>the</w:t>
      </w:r>
      <w:r w:rsidRPr="0065302D">
        <w:rPr>
          <w:sz w:val="16"/>
        </w:rPr>
        <w:t xml:space="preserve"> generalized </w:t>
      </w:r>
      <w:r w:rsidRPr="0030033F">
        <w:rPr>
          <w:rStyle w:val="Emphasis"/>
        </w:rPr>
        <w:t>accident</w:t>
      </w:r>
      <w:r w:rsidRPr="0065302D">
        <w:rPr>
          <w:rStyle w:val="StyleUnderline"/>
        </w:rPr>
        <w:t xml:space="preserve"> </w:t>
      </w:r>
      <w:r w:rsidRPr="00831FE7">
        <w:rPr>
          <w:rStyle w:val="Emphasis"/>
          <w:highlight w:val="cyan"/>
        </w:rPr>
        <w:t>appropriate</w:t>
      </w:r>
      <w:r w:rsidRPr="0030033F">
        <w:rPr>
          <w:rStyle w:val="Emphasis"/>
        </w:rPr>
        <w:t xml:space="preserve"> to </w:t>
      </w:r>
      <w:r w:rsidRPr="00831FE7">
        <w:rPr>
          <w:rStyle w:val="Emphasis"/>
          <w:highlight w:val="cyan"/>
        </w:rPr>
        <w:t>the</w:t>
      </w:r>
      <w:r w:rsidRPr="0065302D">
        <w:rPr>
          <w:sz w:val="16"/>
        </w:rPr>
        <w:t xml:space="preserve"> grey ecology of </w:t>
      </w:r>
      <w:r w:rsidRPr="00831FE7">
        <w:rPr>
          <w:rStyle w:val="Emphasis"/>
          <w:highlight w:val="cyan"/>
        </w:rPr>
        <w:t>absolute speed</w:t>
      </w:r>
      <w:r w:rsidRPr="0030033F">
        <w:rPr>
          <w:rStyle w:val="Emphasis"/>
        </w:rPr>
        <w:t xml:space="preserve"> </w:t>
      </w:r>
      <w:r w:rsidRPr="0065302D">
        <w:rPr>
          <w:rStyle w:val="StyleUnderline"/>
        </w:rPr>
        <w:t>that will</w:t>
      </w:r>
      <w:r w:rsidRPr="0065302D">
        <w:rPr>
          <w:sz w:val="16"/>
        </w:rPr>
        <w:t xml:space="preserve"> finally </w:t>
      </w:r>
      <w:r w:rsidRPr="00831FE7">
        <w:rPr>
          <w:rStyle w:val="Emphasis"/>
        </w:rPr>
        <w:t>replace the local accident</w:t>
      </w:r>
      <w:r w:rsidRPr="0030033F">
        <w:rPr>
          <w:rStyle w:val="Emphasis"/>
        </w:rPr>
        <w:t xml:space="preserve"> appropriate to the green ecology of relative speed</w:t>
      </w:r>
      <w:r w:rsidRPr="0065302D">
        <w:rPr>
          <w:rStyle w:val="StyleUnderline"/>
        </w:rPr>
        <w:t>.</w:t>
      </w:r>
      <w:r>
        <w:rPr>
          <w:rStyle w:val="StyleUnderline"/>
        </w:rPr>
        <w:t xml:space="preserve"> </w:t>
      </w:r>
      <w:r w:rsidRPr="0065302D">
        <w:rPr>
          <w:sz w:val="16"/>
        </w:rPr>
        <w:t xml:space="preserve">It certainly is true that the content of the ecological </w:t>
      </w:r>
      <w:r w:rsidRPr="00831FE7">
        <w:rPr>
          <w:rStyle w:val="Emphasis"/>
          <w:highlight w:val="cyan"/>
        </w:rPr>
        <w:t>accident</w:t>
      </w:r>
      <w:r w:rsidRPr="00831FE7">
        <w:rPr>
          <w:rStyle w:val="StyleUnderline"/>
          <w:highlight w:val="cyan"/>
        </w:rPr>
        <w:t xml:space="preserve"> has </w:t>
      </w:r>
      <w:r w:rsidRPr="00831FE7">
        <w:rPr>
          <w:rStyle w:val="Emphasis"/>
          <w:highlight w:val="cyan"/>
        </w:rPr>
        <w:t>undergone</w:t>
      </w:r>
      <w:r w:rsidRPr="0030033F">
        <w:rPr>
          <w:rStyle w:val="Emphasis"/>
        </w:rPr>
        <w:t xml:space="preserve"> </w:t>
      </w:r>
      <w:r w:rsidRPr="00831FE7">
        <w:rPr>
          <w:rStyle w:val="Emphasis"/>
        </w:rPr>
        <w:t>a transformation</w:t>
      </w:r>
      <w:r w:rsidRPr="0065302D">
        <w:rPr>
          <w:sz w:val="16"/>
        </w:rPr>
        <w:t xml:space="preserve"> in the past several </w:t>
      </w:r>
      <w:r w:rsidRPr="0065302D">
        <w:rPr>
          <w:rStyle w:val="StyleUnderline"/>
        </w:rPr>
        <w:t xml:space="preserve">decades </w:t>
      </w:r>
      <w:r w:rsidRPr="0030033F">
        <w:rPr>
          <w:rStyle w:val="Emphasis"/>
        </w:rPr>
        <w:t xml:space="preserve">of </w:t>
      </w:r>
      <w:r w:rsidRPr="00831FE7">
        <w:rPr>
          <w:rStyle w:val="Emphasis"/>
          <w:highlight w:val="cyan"/>
        </w:rPr>
        <w:t>tech</w:t>
      </w:r>
      <w:r w:rsidRPr="0030033F">
        <w:rPr>
          <w:rStyle w:val="Emphasis"/>
        </w:rPr>
        <w:t xml:space="preserve">nical </w:t>
      </w:r>
      <w:r w:rsidRPr="00831FE7">
        <w:rPr>
          <w:rStyle w:val="Emphasis"/>
          <w:highlight w:val="cyan"/>
        </w:rPr>
        <w:t>acceleration</w:t>
      </w:r>
      <w:r w:rsidRPr="0065302D">
        <w:rPr>
          <w:rStyle w:val="StyleUnderline"/>
        </w:rPr>
        <w:t>;</w:t>
      </w:r>
      <w:r w:rsidRPr="0065302D">
        <w:rPr>
          <w:sz w:val="16"/>
        </w:rPr>
        <w:t xml:space="preserve"> whereas </w:t>
      </w:r>
      <w:r w:rsidRPr="00831FE7">
        <w:rPr>
          <w:rStyle w:val="Emphasis"/>
        </w:rPr>
        <w:t>in the past</w:t>
      </w:r>
      <w:r w:rsidRPr="00831FE7">
        <w:rPr>
          <w:rStyle w:val="StyleUnderline"/>
        </w:rPr>
        <w:t xml:space="preserve"> the</w:t>
      </w:r>
      <w:r w:rsidRPr="0065302D">
        <w:rPr>
          <w:sz w:val="16"/>
        </w:rPr>
        <w:t xml:space="preserve"> green ecology of the </w:t>
      </w:r>
      <w:r w:rsidRPr="0030033F">
        <w:rPr>
          <w:rStyle w:val="Emphasis"/>
        </w:rPr>
        <w:t>terrestrial body was threatened</w:t>
      </w:r>
      <w:r w:rsidRPr="0065302D">
        <w:rPr>
          <w:rStyle w:val="StyleUnderline"/>
        </w:rPr>
        <w:t xml:space="preserve"> only </w:t>
      </w:r>
      <w:r w:rsidRPr="0030033F">
        <w:rPr>
          <w:rStyle w:val="Emphasis"/>
        </w:rPr>
        <w:t>by 'local' accidents</w:t>
      </w:r>
      <w:r w:rsidRPr="0065302D">
        <w:rPr>
          <w:rStyle w:val="StyleUnderline"/>
        </w:rPr>
        <w:t xml:space="preserve"> such as</w:t>
      </w:r>
      <w:r w:rsidRPr="0065302D">
        <w:rPr>
          <w:sz w:val="16"/>
        </w:rPr>
        <w:t xml:space="preserve"> the Exxon Valdez </w:t>
      </w:r>
      <w:r w:rsidRPr="0065302D">
        <w:rPr>
          <w:rStyle w:val="StyleUnderline"/>
        </w:rPr>
        <w:t>oil spill or</w:t>
      </w:r>
      <w:r w:rsidRPr="0065302D">
        <w:rPr>
          <w:sz w:val="16"/>
        </w:rPr>
        <w:t xml:space="preserve"> the perennial </w:t>
      </w:r>
      <w:r w:rsidRPr="0065302D">
        <w:rPr>
          <w:rStyle w:val="StyleUnderline"/>
        </w:rPr>
        <w:t>forest fires</w:t>
      </w:r>
      <w:r w:rsidRPr="0065302D">
        <w:rPr>
          <w:sz w:val="16"/>
        </w:rPr>
        <w:t xml:space="preserve"> in the Pacific Northwest, </w:t>
      </w:r>
      <w:r w:rsidRPr="0030033F">
        <w:rPr>
          <w:rStyle w:val="Emphasis"/>
        </w:rPr>
        <w:t xml:space="preserve">with </w:t>
      </w:r>
      <w:r w:rsidRPr="00831FE7">
        <w:rPr>
          <w:rStyle w:val="Emphasis"/>
          <w:highlight w:val="cyan"/>
        </w:rPr>
        <w:t>the invention of extraterrestrial</w:t>
      </w:r>
      <w:r w:rsidRPr="0030033F">
        <w:rPr>
          <w:rStyle w:val="Emphasis"/>
        </w:rPr>
        <w:t xml:space="preserve"> </w:t>
      </w:r>
      <w:r w:rsidRPr="0065302D">
        <w:rPr>
          <w:rStyle w:val="StyleUnderline"/>
        </w:rPr>
        <w:t xml:space="preserve">and circumterrestrial </w:t>
      </w:r>
      <w:r w:rsidRPr="00831FE7">
        <w:rPr>
          <w:rStyle w:val="Emphasis"/>
          <w:highlight w:val="cyan"/>
        </w:rPr>
        <w:t>transportation</w:t>
      </w:r>
      <w:r w:rsidRPr="0065302D">
        <w:rPr>
          <w:rStyle w:val="StyleUnderline"/>
        </w:rPr>
        <w:t xml:space="preserve"> and transmission technologies, </w:t>
      </w:r>
      <w:r w:rsidRPr="00831FE7">
        <w:rPr>
          <w:rStyle w:val="Emphasis"/>
          <w:highlight w:val="cyan"/>
        </w:rPr>
        <w:t>the</w:t>
      </w:r>
      <w:r w:rsidRPr="00831FE7">
        <w:rPr>
          <w:rStyle w:val="StyleUnderline"/>
          <w:highlight w:val="cyan"/>
        </w:rPr>
        <w:t xml:space="preserve"> </w:t>
      </w:r>
      <w:r w:rsidRPr="00831FE7">
        <w:rPr>
          <w:rStyle w:val="Emphasis"/>
          <w:highlight w:val="cyan"/>
        </w:rPr>
        <w:t>threat of a</w:t>
      </w:r>
      <w:r w:rsidRPr="0030033F">
        <w:rPr>
          <w:rStyle w:val="Emphasis"/>
        </w:rPr>
        <w:t xml:space="preserve"> truly </w:t>
      </w:r>
      <w:r w:rsidRPr="00831FE7">
        <w:rPr>
          <w:rStyle w:val="Emphasis"/>
          <w:highlight w:val="cyan"/>
        </w:rPr>
        <w:t>global accident</w:t>
      </w:r>
      <w:r w:rsidRPr="0065302D">
        <w:rPr>
          <w:sz w:val="16"/>
        </w:rPr>
        <w:t xml:space="preserve"> of grey ecology </w:t>
      </w:r>
      <w:r w:rsidRPr="0030033F">
        <w:rPr>
          <w:rStyle w:val="Emphasis"/>
        </w:rPr>
        <w:t>supplants</w:t>
      </w:r>
      <w:r w:rsidRPr="0065302D">
        <w:rPr>
          <w:rStyle w:val="StyleUnderline"/>
        </w:rPr>
        <w:t xml:space="preserve"> </w:t>
      </w:r>
      <w:r w:rsidRPr="0030033F">
        <w:rPr>
          <w:rStyle w:val="Emphasis"/>
        </w:rPr>
        <w:t xml:space="preserve">this, </w:t>
      </w:r>
      <w:r w:rsidRPr="00831FE7">
        <w:rPr>
          <w:rStyle w:val="Emphasis"/>
          <w:highlight w:val="cyan"/>
        </w:rPr>
        <w:t>unleash</w:t>
      </w:r>
      <w:r w:rsidRPr="0030033F">
        <w:rPr>
          <w:rStyle w:val="Emphasis"/>
        </w:rPr>
        <w:t xml:space="preserve">ing a </w:t>
      </w:r>
      <w:r w:rsidRPr="00831FE7">
        <w:rPr>
          <w:rStyle w:val="Emphasis"/>
          <w:highlight w:val="cyan"/>
        </w:rPr>
        <w:t>danger</w:t>
      </w:r>
      <w:r w:rsidRPr="0065302D">
        <w:rPr>
          <w:rStyle w:val="StyleUnderline"/>
        </w:rPr>
        <w:t xml:space="preserve"> as has </w:t>
      </w:r>
      <w:r w:rsidRPr="00831FE7">
        <w:rPr>
          <w:rStyle w:val="Emphasis"/>
          <w:highlight w:val="cyan"/>
        </w:rPr>
        <w:t>never</w:t>
      </w:r>
      <w:r w:rsidRPr="0065302D">
        <w:rPr>
          <w:rStyle w:val="StyleUnderline"/>
        </w:rPr>
        <w:t xml:space="preserve"> been seen </w:t>
      </w:r>
      <w:r w:rsidRPr="00831FE7">
        <w:rPr>
          <w:rStyle w:val="Emphasis"/>
          <w:highlight w:val="cyan"/>
        </w:rPr>
        <w:t>before</w:t>
      </w:r>
      <w:r w:rsidRPr="0065302D">
        <w:rPr>
          <w:sz w:val="16"/>
        </w:rPr>
        <w:t xml:space="preserve">. As Virilio notes, "if according to Aristotle, </w:t>
      </w:r>
      <w:r w:rsidRPr="0065302D">
        <w:rPr>
          <w:rStyle w:val="StyleUnderline"/>
        </w:rPr>
        <w:t xml:space="preserve">'the accident reveals the substance', </w:t>
      </w:r>
      <w:r w:rsidRPr="0030033F">
        <w:rPr>
          <w:rStyle w:val="Emphasis"/>
        </w:rPr>
        <w:t>the invention of the substance is</w:t>
      </w:r>
      <w:r w:rsidRPr="0065302D">
        <w:rPr>
          <w:rStyle w:val="StyleUnderline"/>
        </w:rPr>
        <w:t xml:space="preserve"> also </w:t>
      </w:r>
      <w:r w:rsidRPr="0030033F">
        <w:rPr>
          <w:rStyle w:val="Emphasis"/>
        </w:rPr>
        <w:t>the invention of the 'accident</w:t>
      </w:r>
      <w:r w:rsidRPr="0065302D">
        <w:rPr>
          <w:rStyle w:val="StyleUnderline"/>
        </w:rPr>
        <w:t>"</w:t>
      </w:r>
      <w:r w:rsidRPr="0065302D">
        <w:rPr>
          <w:sz w:val="16"/>
        </w:rPr>
        <w:t xml:space="preserve"> "-~~as has certainly been the case in regard to technology over the course of the twentieth century, when </w:t>
      </w:r>
      <w:r w:rsidRPr="0065302D">
        <w:rPr>
          <w:rStyle w:val="StyleUnderline"/>
        </w:rPr>
        <w:t>the technical substance of mass production</w:t>
      </w:r>
      <w:r w:rsidRPr="0065302D">
        <w:rPr>
          <w:sz w:val="16"/>
        </w:rPr>
        <w:t xml:space="preserve"> also </w:t>
      </w:r>
      <w:r w:rsidRPr="0065302D">
        <w:rPr>
          <w:rStyle w:val="StyleUnderline"/>
        </w:rPr>
        <w:t>became the technical accident of mass destruction</w:t>
      </w:r>
      <w:r w:rsidRPr="0065302D">
        <w:rPr>
          <w:sz w:val="16"/>
        </w:rPr>
        <w:t xml:space="preserve">, </w:t>
      </w:r>
      <w:r w:rsidRPr="0065302D">
        <w:rPr>
          <w:rStyle w:val="StyleUnderline"/>
        </w:rPr>
        <w:t>from Chernobyl to Bhopal</w:t>
      </w:r>
      <w:r w:rsidRPr="0065302D">
        <w:rPr>
          <w:sz w:val="16"/>
        </w:rPr>
        <w:t xml:space="preserve"> to today, when </w:t>
      </w:r>
      <w:r w:rsidRPr="0030033F">
        <w:rPr>
          <w:rStyle w:val="Emphasis"/>
        </w:rPr>
        <w:t>global populations are</w:t>
      </w:r>
      <w:r w:rsidRPr="0065302D">
        <w:rPr>
          <w:rStyle w:val="StyleUnderline"/>
        </w:rPr>
        <w:t xml:space="preserve"> increasingly </w:t>
      </w:r>
      <w:r w:rsidRPr="0030033F">
        <w:rPr>
          <w:rStyle w:val="Emphasis"/>
        </w:rPr>
        <w:t xml:space="preserve">plugging their vital infrastructures into singular networks </w:t>
      </w:r>
      <w:r w:rsidRPr="0065302D">
        <w:rPr>
          <w:sz w:val="16"/>
        </w:rPr>
        <w:t xml:space="preserve">such as the Internet or international electric grids, or when the </w:t>
      </w:r>
      <w:r w:rsidRPr="00831FE7">
        <w:rPr>
          <w:rStyle w:val="Emphasis"/>
          <w:highlight w:val="cyan"/>
        </w:rPr>
        <w:t>Pentagon</w:t>
      </w:r>
      <w:r w:rsidRPr="0065302D">
        <w:rPr>
          <w:sz w:val="16"/>
        </w:rPr>
        <w:t xml:space="preserve"> is </w:t>
      </w:r>
      <w:r w:rsidRPr="00831FE7">
        <w:rPr>
          <w:rStyle w:val="Emphasis"/>
          <w:highlight w:val="cyan"/>
        </w:rPr>
        <w:t>sending nuclear materiel into orbit</w:t>
      </w:r>
      <w:r w:rsidRPr="0065302D">
        <w:rPr>
          <w:rStyle w:val="StyleUnderline"/>
        </w:rPr>
        <w:t xml:space="preserve"> several miles </w:t>
      </w:r>
      <w:r w:rsidRPr="0030033F">
        <w:rPr>
          <w:rStyle w:val="Emphasis"/>
        </w:rPr>
        <w:t>over the surface of</w:t>
      </w:r>
      <w:r w:rsidRPr="0065302D">
        <w:rPr>
          <w:sz w:val="16"/>
        </w:rPr>
        <w:t xml:space="preserve"> the </w:t>
      </w:r>
      <w:r w:rsidRPr="0030033F">
        <w:rPr>
          <w:rStyle w:val="Emphasis"/>
        </w:rPr>
        <w:t>earth</w:t>
      </w:r>
      <w:r w:rsidRPr="0065302D">
        <w:rPr>
          <w:sz w:val="16"/>
        </w:rPr>
        <w:t>. As Virilio notes, what this means is that "</w:t>
      </w:r>
      <w:r w:rsidRPr="0065302D">
        <w:rPr>
          <w:rStyle w:val="StyleUnderline"/>
        </w:rPr>
        <w:t xml:space="preserve">whereas in the past </w:t>
      </w:r>
      <w:r w:rsidRPr="00831FE7">
        <w:rPr>
          <w:rStyle w:val="Emphasis"/>
          <w:highlight w:val="cyan"/>
        </w:rPr>
        <w:t>the local accident was</w:t>
      </w:r>
      <w:r w:rsidRPr="0065302D">
        <w:rPr>
          <w:rStyle w:val="StyleUnderline"/>
        </w:rPr>
        <w:t xml:space="preserve"> still </w:t>
      </w:r>
      <w:r w:rsidRPr="00831FE7">
        <w:rPr>
          <w:rStyle w:val="Emphasis"/>
          <w:highlight w:val="cyan"/>
        </w:rPr>
        <w:t>precisely situated. ..the global accident no longer is</w:t>
      </w:r>
      <w:r w:rsidRPr="002D5A80">
        <w:rPr>
          <w:rStyle w:val="Emphasis"/>
        </w:rPr>
        <w:t xml:space="preserve">, and </w:t>
      </w:r>
      <w:r w:rsidRPr="00831FE7">
        <w:rPr>
          <w:rStyle w:val="Emphasis"/>
          <w:highlight w:val="cyan"/>
        </w:rPr>
        <w:t>its fall-out extends to entire continen</w:t>
      </w:r>
      <w:r w:rsidRPr="002D5A80">
        <w:rPr>
          <w:rStyle w:val="Emphasis"/>
        </w:rPr>
        <w:t>t</w:t>
      </w:r>
      <w:r w:rsidRPr="0065302D">
        <w:rPr>
          <w:rStyle w:val="StyleUnderline"/>
        </w:rPr>
        <w:t>s. Waiting in the wings is the integral accident</w:t>
      </w:r>
      <w:r w:rsidRPr="0065302D">
        <w:rPr>
          <w:sz w:val="16"/>
        </w:rPr>
        <w:t>, which may some day soon, become our only habitat".127</w:t>
      </w:r>
      <w:r>
        <w:rPr>
          <w:sz w:val="16"/>
        </w:rPr>
        <w:t xml:space="preserve"> </w:t>
      </w:r>
      <w:r w:rsidRPr="00831FE7">
        <w:rPr>
          <w:rStyle w:val="Emphasis"/>
          <w:highlight w:val="cyan"/>
        </w:rPr>
        <w:t>The incessant drive toward</w:t>
      </w:r>
      <w:r w:rsidRPr="0065302D">
        <w:rPr>
          <w:rStyle w:val="StyleUnderline"/>
        </w:rPr>
        <w:t xml:space="preserve"> increasingly </w:t>
      </w:r>
      <w:r w:rsidRPr="00831FE7">
        <w:rPr>
          <w:rStyle w:val="Emphasis"/>
          <w:highlight w:val="cyan"/>
        </w:rPr>
        <w:t>dynamic tech</w:t>
      </w:r>
      <w:r w:rsidRPr="0065302D">
        <w:rPr>
          <w:rStyle w:val="StyleUnderline"/>
        </w:rPr>
        <w:t xml:space="preserve">nologies is precisely what is </w:t>
      </w:r>
      <w:r w:rsidRPr="00831FE7">
        <w:rPr>
          <w:rStyle w:val="Emphasis"/>
          <w:highlight w:val="cyan"/>
        </w:rPr>
        <w:t>lead</w:t>
      </w:r>
      <w:r w:rsidRPr="0065302D">
        <w:rPr>
          <w:rStyle w:val="StyleUnderline"/>
        </w:rPr>
        <w:t xml:space="preserve">ing </w:t>
      </w:r>
      <w:r w:rsidRPr="00831FE7">
        <w:rPr>
          <w:rStyle w:val="Emphasis"/>
          <w:highlight w:val="cyan"/>
        </w:rPr>
        <w:t>toward the future accident</w:t>
      </w:r>
      <w:r w:rsidRPr="002D5A80">
        <w:rPr>
          <w:rStyle w:val="Emphasis"/>
        </w:rPr>
        <w:t xml:space="preserve"> </w:t>
      </w:r>
      <w:r w:rsidRPr="0065302D">
        <w:rPr>
          <w:sz w:val="16"/>
        </w:rPr>
        <w:t xml:space="preserve">which will outstrip the excesses of everything we have known until now, because "if </w:t>
      </w:r>
      <w:r w:rsidRPr="00831FE7">
        <w:rPr>
          <w:rStyle w:val="Emphasis"/>
          <w:highlight w:val="cyan"/>
        </w:rPr>
        <w:t>to invent the substance is</w:t>
      </w:r>
      <w:r w:rsidRPr="002D5A80">
        <w:rPr>
          <w:rStyle w:val="Emphasis"/>
        </w:rPr>
        <w:t>,</w:t>
      </w:r>
      <w:r w:rsidRPr="0065302D">
        <w:rPr>
          <w:sz w:val="16"/>
        </w:rPr>
        <w:t xml:space="preserve"> indirectly, </w:t>
      </w:r>
      <w:r w:rsidRPr="00831FE7">
        <w:rPr>
          <w:rStyle w:val="Emphasis"/>
          <w:highlight w:val="cyan"/>
        </w:rPr>
        <w:t>to invent the accident</w:t>
      </w:r>
      <w:r w:rsidRPr="00831FE7">
        <w:rPr>
          <w:sz w:val="16"/>
          <w:highlight w:val="cyan"/>
        </w:rPr>
        <w:t>,</w:t>
      </w:r>
      <w:r w:rsidRPr="0065302D">
        <w:rPr>
          <w:sz w:val="16"/>
        </w:rPr>
        <w:t xml:space="preserve"> then </w:t>
      </w:r>
      <w:r w:rsidRPr="002D5A80">
        <w:rPr>
          <w:rStyle w:val="Emphasis"/>
        </w:rPr>
        <w:t>the more</w:t>
      </w:r>
      <w:r w:rsidRPr="0065302D">
        <w:rPr>
          <w:rStyle w:val="StyleUnderline"/>
        </w:rPr>
        <w:t xml:space="preserve"> </w:t>
      </w:r>
      <w:r w:rsidRPr="002D5A80">
        <w:rPr>
          <w:rStyle w:val="Emphasis"/>
        </w:rPr>
        <w:t>powerful</w:t>
      </w:r>
      <w:r w:rsidRPr="0065302D">
        <w:rPr>
          <w:rStyle w:val="StyleUnderline"/>
        </w:rPr>
        <w:t xml:space="preserve"> and efficient </w:t>
      </w:r>
      <w:r w:rsidRPr="002D5A80">
        <w:rPr>
          <w:rStyle w:val="Emphasis"/>
        </w:rPr>
        <w:t>the invention, the more dramatic the accident</w:t>
      </w:r>
      <w:r w:rsidRPr="0065302D">
        <w:rPr>
          <w:rStyle w:val="StyleUnderline"/>
        </w:rPr>
        <w:t>.</w:t>
      </w:r>
      <w:r w:rsidRPr="0065302D">
        <w:rPr>
          <w:sz w:val="16"/>
        </w:rPr>
        <w:t xml:space="preserve"> Eventually the fateful day will come when the progress of knowledge becomes intolerable, not just because of its misuse but also because of its effects - the very power of its negativity".'28 Thus </w:t>
      </w:r>
      <w:r w:rsidRPr="002D5A80">
        <w:rPr>
          <w:rStyle w:val="Emphasis"/>
        </w:rPr>
        <w:t xml:space="preserve">the greatest threat </w:t>
      </w:r>
      <w:r w:rsidRPr="0065302D">
        <w:rPr>
          <w:rStyle w:val="StyleUnderline"/>
        </w:rPr>
        <w:t xml:space="preserve">to the territorial body today </w:t>
      </w:r>
      <w:r w:rsidRPr="002D5A80">
        <w:rPr>
          <w:rStyle w:val="Emphasis"/>
        </w:rPr>
        <w:t>is</w:t>
      </w:r>
      <w:r w:rsidRPr="0065302D">
        <w:rPr>
          <w:rStyle w:val="StyleUnderline"/>
        </w:rPr>
        <w:t xml:space="preserve"> that in the move beyond </w:t>
      </w:r>
      <w:r w:rsidRPr="002D5A80">
        <w:rPr>
          <w:rStyle w:val="Emphasis"/>
        </w:rPr>
        <w:t>the accidents of</w:t>
      </w:r>
      <w:r w:rsidRPr="0065302D">
        <w:rPr>
          <w:rStyle w:val="StyleUnderline"/>
        </w:rPr>
        <w:t xml:space="preserve"> land, sea and air, the accidents of</w:t>
      </w:r>
      <w:r w:rsidRPr="0065302D">
        <w:rPr>
          <w:sz w:val="16"/>
        </w:rPr>
        <w:t xml:space="preserve"> cyberspace and </w:t>
      </w:r>
      <w:r w:rsidRPr="00831FE7">
        <w:rPr>
          <w:rStyle w:val="Emphasis"/>
          <w:highlight w:val="cyan"/>
        </w:rPr>
        <w:t>outer space</w:t>
      </w:r>
      <w:r w:rsidRPr="0065302D">
        <w:rPr>
          <w:rStyle w:val="StyleUnderline"/>
        </w:rPr>
        <w:t xml:space="preserve"> increasingly </w:t>
      </w:r>
      <w:r w:rsidRPr="00831FE7">
        <w:rPr>
          <w:rStyle w:val="Emphasis"/>
          <w:highlight w:val="cyan"/>
        </w:rPr>
        <w:t>threaten to bring</w:t>
      </w:r>
      <w:r w:rsidRPr="002D5A80">
        <w:rPr>
          <w:rStyle w:val="Emphasis"/>
        </w:rPr>
        <w:t xml:space="preserve"> the </w:t>
      </w:r>
      <w:r w:rsidRPr="00831FE7">
        <w:rPr>
          <w:rStyle w:val="Emphasis"/>
          <w:highlight w:val="cyan"/>
        </w:rPr>
        <w:t>accident to the global level</w:t>
      </w:r>
      <w:r w:rsidRPr="002D5A80">
        <w:rPr>
          <w:rStyle w:val="Emphasis"/>
        </w:rPr>
        <w:t xml:space="preserve"> for the first time</w:t>
      </w:r>
      <w:r w:rsidRPr="0065302D">
        <w:rPr>
          <w:sz w:val="16"/>
        </w:rPr>
        <w:t xml:space="preserve">; indeed, "this is what is meant by the 'integral accident', </w:t>
      </w:r>
      <w:r w:rsidRPr="0065302D">
        <w:rPr>
          <w:rStyle w:val="StyleUnderline"/>
        </w:rPr>
        <w:t xml:space="preserve">the accident which integrates us globally, </w:t>
      </w:r>
      <w:r w:rsidRPr="0065302D">
        <w:rPr>
          <w:sz w:val="16"/>
        </w:rPr>
        <w:t xml:space="preserve">and which sometimes even disintegrates us physically. So in a world which is now foreclosed, where all is explained by mathematics or psychoanalysis, </w:t>
      </w:r>
      <w:r w:rsidRPr="002D5A80">
        <w:rPr>
          <w:rStyle w:val="Emphasis"/>
        </w:rPr>
        <w:t>the</w:t>
      </w:r>
      <w:r w:rsidRPr="0065302D">
        <w:rPr>
          <w:rStyle w:val="StyleUnderline"/>
        </w:rPr>
        <w:t xml:space="preserve"> </w:t>
      </w:r>
      <w:r w:rsidRPr="002D5A80">
        <w:rPr>
          <w:rStyle w:val="Emphasis"/>
        </w:rPr>
        <w:t>accident</w:t>
      </w:r>
      <w:r w:rsidRPr="0065302D">
        <w:rPr>
          <w:rStyle w:val="StyleUnderline"/>
        </w:rPr>
        <w:t xml:space="preserve"> is what </w:t>
      </w:r>
      <w:r w:rsidRPr="00831FE7">
        <w:rPr>
          <w:rStyle w:val="Emphasis"/>
          <w:highlight w:val="cyan"/>
        </w:rPr>
        <w:t>remains unexpected,</w:t>
      </w:r>
      <w:r w:rsidRPr="00831FE7">
        <w:rPr>
          <w:rStyle w:val="StyleUnderline"/>
          <w:highlight w:val="cyan"/>
        </w:rPr>
        <w:t xml:space="preserve"> truly </w:t>
      </w:r>
      <w:r w:rsidRPr="00831FE7">
        <w:rPr>
          <w:rStyle w:val="Emphasis"/>
          <w:highlight w:val="cyan"/>
        </w:rPr>
        <w:t>surprising</w:t>
      </w:r>
      <w:r w:rsidRPr="0065302D">
        <w:rPr>
          <w:sz w:val="16"/>
        </w:rPr>
        <w:t>, the unknown quantity in a totally discovered planetary habitat".'29 This 'charted territory' of the world is one in which the great expanses of the oceans and continents are no longer so great, in which the furthest reaches of the planet become more familiar than the town three hours away by car; added to this pollution of distance, Virilio brings up the pollution of darkness by electronic light, which has reached such an extent that the vast majority of humanity no longer experiences night as such, so that even the Milky Way has suddenly become invisible, paradoxically enough, as a result of the desire to make everything on earth entirely visible! Thus, in the great transformation of our times, Virilio argues that "</w:t>
      </w:r>
      <w:r w:rsidRPr="0065302D">
        <w:rPr>
          <w:rStyle w:val="StyleUnderline"/>
        </w:rPr>
        <w:t>it is no longer God the Father who dies, but the Earth</w:t>
      </w:r>
      <w:r w:rsidRPr="0065302D">
        <w:rPr>
          <w:sz w:val="16"/>
        </w:rPr>
        <w:t xml:space="preserve">, the Mother of living creatures since the dawn of time. </w:t>
      </w:r>
      <w:r w:rsidRPr="0065302D">
        <w:rPr>
          <w:rStyle w:val="StyleUnderline"/>
        </w:rPr>
        <w:t>With</w:t>
      </w:r>
      <w:r w:rsidRPr="0065302D">
        <w:rPr>
          <w:sz w:val="16"/>
        </w:rPr>
        <w:t xml:space="preserve"> light and </w:t>
      </w:r>
      <w:r w:rsidRPr="0065302D">
        <w:rPr>
          <w:rStyle w:val="StyleUnderline"/>
        </w:rPr>
        <w:t>the speed of light, it is the whole of matter that is exter</w:t>
      </w:r>
      <w:r>
        <w:rPr>
          <w:rStyle w:val="StyleUnderline"/>
        </w:rPr>
        <w:t>m</w:t>
      </w:r>
      <w:r w:rsidRPr="0065302D">
        <w:rPr>
          <w:rStyle w:val="StyleUnderline"/>
        </w:rPr>
        <w:t>inated" ." ~</w:t>
      </w:r>
    </w:p>
    <w:p w14:paraId="2AF8E2DC" w14:textId="77777777" w:rsidR="009F294A" w:rsidRPr="00DD3D52" w:rsidRDefault="009F294A" w:rsidP="009F294A">
      <w:pPr>
        <w:pStyle w:val="Heading4"/>
      </w:pPr>
      <w:r>
        <w:t>[D&amp;H 2] Its “first come first serves” – space control consolidates an extra-terrestrial system of rule designed to protect the “us” against the “other” – shreds nuclear deterrence by destroying counterstrike capabilities</w:t>
      </w:r>
    </w:p>
    <w:p w14:paraId="2923E099" w14:textId="77777777" w:rsidR="009F294A" w:rsidRPr="00C15434" w:rsidRDefault="009F294A" w:rsidP="009F294A">
      <w:r w:rsidRPr="00DD3D52">
        <w:rPr>
          <w:rStyle w:val="Heading4Char"/>
        </w:rPr>
        <w:t>Duvall and Havercroft 06</w:t>
      </w:r>
      <w:r>
        <w:t xml:space="preserve"> </w:t>
      </w:r>
      <w:r w:rsidRPr="00DD3D52">
        <w:t>[</w:t>
      </w:r>
      <w:r>
        <w:t>(</w:t>
      </w:r>
      <w:r w:rsidRPr="00DD3D52">
        <w:t>Raymond Duvall is a professor in the Political Science department at </w:t>
      </w:r>
      <w:hyperlink r:id="rId19" w:history="1">
        <w:r w:rsidRPr="00DD3D52">
          <w:rPr>
            <w:rStyle w:val="Hyperlink"/>
          </w:rPr>
          <w:t>University of Minnesota - Twin Cities</w:t>
        </w:r>
      </w:hyperlink>
      <w:r w:rsidRPr="00DD3D52">
        <w:t>. He specializes in critical political economy, critical international relations, global governance, social institutions of global capitalism, and critical security studies</w:t>
      </w:r>
      <w:r>
        <w:t>.</w:t>
      </w:r>
      <w:r w:rsidRPr="00DD3D52">
        <w:t xml:space="preserve"> Jonathan Havercroft is an Associate Professor in the Department of Politics and International Relations at the University of Southampton. He teaches in the areas of political theory and international relations.)“Taking Sovereignty Out of This World: Space Weapons and Empire</w:t>
      </w:r>
      <w:r w:rsidRPr="00C15434">
        <w:t xml:space="preserve"> of the Future* ”</w:t>
      </w:r>
      <w:r>
        <w:t xml:space="preserve"> </w:t>
      </w:r>
      <w:r w:rsidRPr="00C15434">
        <w:t>|</w:t>
      </w:r>
      <w:hyperlink r:id="rId20" w:history="1">
        <w:r w:rsidRPr="00EF4626">
          <w:rPr>
            <w:rStyle w:val="Hyperlink"/>
          </w:rPr>
          <w:t>https://www.files.ethz.ch/isn/111193/Taking%20Sovereignty%20Out%20of%20This%20World.pdf|</w:t>
        </w:r>
      </w:hyperlink>
      <w:r w:rsidRPr="00C15434">
        <w:t>] Comrade PW</w:t>
      </w:r>
    </w:p>
    <w:p w14:paraId="606C1CC8" w14:textId="77777777" w:rsidR="009F294A" w:rsidRDefault="009F294A" w:rsidP="009F294A">
      <w:pPr>
        <w:rPr>
          <w:sz w:val="16"/>
        </w:rPr>
      </w:pPr>
      <w:r w:rsidRPr="00C15434">
        <w:rPr>
          <w:sz w:val="16"/>
        </w:rPr>
        <w:t xml:space="preserve">Space weapons, sovereignty, and the constitution of empire Our argument, in simple terms, is that the unilateral </w:t>
      </w:r>
      <w:r w:rsidRPr="00F5779D">
        <w:rPr>
          <w:rStyle w:val="Emphasis"/>
          <w:highlight w:val="cyan"/>
        </w:rPr>
        <w:t>militarisation</w:t>
      </w:r>
      <w:r w:rsidRPr="00F5779D">
        <w:rPr>
          <w:rStyle w:val="StyleUnderline"/>
          <w:highlight w:val="cyan"/>
        </w:rPr>
        <w:t xml:space="preserve"> of space</w:t>
      </w:r>
      <w:r w:rsidRPr="00C15434">
        <w:rPr>
          <w:sz w:val="16"/>
        </w:rPr>
        <w:t xml:space="preserve"> reconstitutes and </w:t>
      </w:r>
      <w:r w:rsidRPr="00F5779D">
        <w:rPr>
          <w:rStyle w:val="Emphasis"/>
          <w:highlight w:val="cyan"/>
        </w:rPr>
        <w:t>alters the</w:t>
      </w:r>
      <w:r w:rsidRPr="00C15434">
        <w:rPr>
          <w:rStyle w:val="StyleUnderline"/>
        </w:rPr>
        <w:t xml:space="preserve"> social production of </w:t>
      </w:r>
      <w:r w:rsidRPr="00F5779D">
        <w:rPr>
          <w:rStyle w:val="Emphasis"/>
          <w:highlight w:val="cyan"/>
        </w:rPr>
        <w:t>political society</w:t>
      </w:r>
      <w:r w:rsidRPr="00C15434">
        <w:rPr>
          <w:rStyle w:val="StyleUnderline"/>
        </w:rPr>
        <w:t xml:space="preserve"> globally in three</w:t>
      </w:r>
      <w:r w:rsidRPr="00C15434">
        <w:rPr>
          <w:sz w:val="16"/>
        </w:rPr>
        <w:t xml:space="preserve"> interlocked </w:t>
      </w:r>
      <w:r w:rsidRPr="00C15434">
        <w:rPr>
          <w:rStyle w:val="StyleUnderline"/>
        </w:rPr>
        <w:t>ways</w:t>
      </w:r>
      <w:r w:rsidRPr="00C15434">
        <w:rPr>
          <w:sz w:val="16"/>
        </w:rPr>
        <w:t xml:space="preserve"> that are </w:t>
      </w:r>
      <w:r w:rsidRPr="00C15434">
        <w:rPr>
          <w:rStyle w:val="StyleUnderline"/>
        </w:rPr>
        <w:t>rooted</w:t>
      </w:r>
      <w:r w:rsidRPr="00C15434">
        <w:rPr>
          <w:sz w:val="16"/>
        </w:rPr>
        <w:t xml:space="preserve"> respectively </w:t>
      </w:r>
      <w:r w:rsidRPr="00F5779D">
        <w:rPr>
          <w:rStyle w:val="Emphasis"/>
          <w:highlight w:val="cyan"/>
        </w:rPr>
        <w:t>in</w:t>
      </w:r>
      <w:r w:rsidRPr="00C15434">
        <w:rPr>
          <w:sz w:val="16"/>
        </w:rPr>
        <w:t xml:space="preserve"> the three forms of deploying </w:t>
      </w:r>
      <w:r w:rsidRPr="00F5779D">
        <w:rPr>
          <w:rStyle w:val="Emphasis"/>
          <w:highlight w:val="cyan"/>
        </w:rPr>
        <w:t>technologies</w:t>
      </w:r>
      <w:r w:rsidRPr="00C15434">
        <w:rPr>
          <w:rStyle w:val="StyleUnderline"/>
        </w:rPr>
        <w:t xml:space="preserve">/cartographies </w:t>
      </w:r>
      <w:r w:rsidRPr="00F5779D">
        <w:rPr>
          <w:rStyle w:val="Emphasis"/>
          <w:highlight w:val="cyan"/>
        </w:rPr>
        <w:t>of violence</w:t>
      </w:r>
      <w:r w:rsidRPr="00C15434">
        <w:rPr>
          <w:rStyle w:val="StyleUnderline"/>
        </w:rPr>
        <w:t xml:space="preserve"> </w:t>
      </w:r>
      <w:r w:rsidRPr="00C15434">
        <w:rPr>
          <w:sz w:val="16"/>
        </w:rPr>
        <w:t xml:space="preserve">in orbital space identified in the previous section: </w:t>
      </w:r>
      <w:r w:rsidRPr="00C15434">
        <w:rPr>
          <w:rStyle w:val="StyleUnderline"/>
        </w:rPr>
        <w:t xml:space="preserve">missile defence; </w:t>
      </w:r>
      <w:r w:rsidRPr="00F5779D">
        <w:rPr>
          <w:rStyle w:val="Emphasis"/>
          <w:highlight w:val="cyan"/>
        </w:rPr>
        <w:t>space control</w:t>
      </w:r>
      <w:r w:rsidRPr="00C15434">
        <w:rPr>
          <w:rStyle w:val="StyleUnderline"/>
        </w:rPr>
        <w:t>; and force application.</w:t>
      </w:r>
      <w:r w:rsidRPr="00C15434">
        <w:rPr>
          <w:sz w:val="16"/>
        </w:rPr>
        <w:t xml:space="preserve"> The conjoint effect of those three technologically induced processes of reconstitution33 is to </w:t>
      </w:r>
      <w:r w:rsidRPr="00C15434">
        <w:rPr>
          <w:rStyle w:val="StyleUnderline"/>
        </w:rPr>
        <w:t xml:space="preserve">substitute the </w:t>
      </w:r>
      <w:r w:rsidRPr="00F5779D">
        <w:rPr>
          <w:rStyle w:val="Emphasis"/>
          <w:highlight w:val="cyan"/>
        </w:rPr>
        <w:t>consolidat</w:t>
      </w:r>
      <w:r w:rsidRPr="00E755BA">
        <w:rPr>
          <w:rStyle w:val="Emphasis"/>
        </w:rPr>
        <w:t xml:space="preserve">ion of </w:t>
      </w:r>
      <w:r w:rsidRPr="00F5779D">
        <w:rPr>
          <w:rStyle w:val="Emphasis"/>
          <w:highlight w:val="cyan"/>
        </w:rPr>
        <w:t>an extra-territorial system of rule</w:t>
      </w:r>
      <w:r w:rsidRPr="00C15434">
        <w:rPr>
          <w:sz w:val="16"/>
        </w:rPr>
        <w:t xml:space="preserve"> - which we refer to as empire of the future - </w:t>
      </w:r>
      <w:r w:rsidRPr="00C15434">
        <w:rPr>
          <w:rStyle w:val="StyleUnderline"/>
        </w:rPr>
        <w:t>for the competitive</w:t>
      </w:r>
      <w:r w:rsidRPr="00C15434">
        <w:rPr>
          <w:sz w:val="16"/>
        </w:rPr>
        <w:t xml:space="preserve"> </w:t>
      </w:r>
      <w:r w:rsidRPr="00C15434">
        <w:rPr>
          <w:rStyle w:val="StyleUnderline"/>
        </w:rPr>
        <w:t>sovereignties of the modern states-system</w:t>
      </w:r>
      <w:r w:rsidRPr="00C15434">
        <w:rPr>
          <w:sz w:val="16"/>
        </w:rPr>
        <w:t xml:space="preserve">. </w:t>
      </w:r>
      <w:r w:rsidRPr="00F5779D">
        <w:rPr>
          <w:rStyle w:val="Emphasis"/>
          <w:highlight w:val="cyan"/>
        </w:rPr>
        <w:t>Missile defence</w:t>
      </w:r>
      <w:r w:rsidRPr="00D02E24">
        <w:rPr>
          <w:rStyle w:val="StyleUnderline"/>
        </w:rPr>
        <w:t xml:space="preserve"> The first weapons </w:t>
      </w:r>
      <w:r w:rsidRPr="00F5779D">
        <w:rPr>
          <w:rStyle w:val="StyleUnderline"/>
          <w:highlight w:val="cyan"/>
        </w:rPr>
        <w:t>in space</w:t>
      </w:r>
      <w:r w:rsidRPr="00C15434">
        <w:rPr>
          <w:sz w:val="16"/>
        </w:rPr>
        <w:t xml:space="preserve"> will probably be deployed for missile defence. The US military is testing several prototypes of components of such a system, one of which, the </w:t>
      </w:r>
      <w:r w:rsidRPr="00F5779D">
        <w:rPr>
          <w:rStyle w:val="Emphasis"/>
          <w:highlight w:val="cyan"/>
        </w:rPr>
        <w:t>MDA Space Test Bed</w:t>
      </w:r>
      <w:r w:rsidRPr="00C15434">
        <w:rPr>
          <w:sz w:val="16"/>
        </w:rPr>
        <w:t xml:space="preserve">, is being </w:t>
      </w:r>
      <w:r w:rsidRPr="00F5779D">
        <w:rPr>
          <w:rStyle w:val="Emphasis"/>
          <w:highlight w:val="cyan"/>
        </w:rPr>
        <w:t>funded</w:t>
      </w:r>
      <w:r w:rsidRPr="00C15434">
        <w:rPr>
          <w:sz w:val="16"/>
        </w:rPr>
        <w:t xml:space="preserve"> as 2008, with the aim of integrating already existing </w:t>
      </w:r>
      <w:r w:rsidRPr="00D02E24">
        <w:rPr>
          <w:rStyle w:val="StyleUnderline"/>
        </w:rPr>
        <w:t>space tech</w:t>
      </w:r>
      <w:r w:rsidRPr="00C15434">
        <w:rPr>
          <w:sz w:val="16"/>
        </w:rPr>
        <w:t xml:space="preserve">nologies into a system </w:t>
      </w:r>
      <w:r w:rsidRPr="00D02E24">
        <w:rPr>
          <w:rStyle w:val="StyleUnderline"/>
        </w:rPr>
        <w:t>that</w:t>
      </w:r>
      <w:r w:rsidRPr="00C15434">
        <w:rPr>
          <w:sz w:val="16"/>
        </w:rPr>
        <w:t xml:space="preserve">, from orbital space, </w:t>
      </w:r>
      <w:r w:rsidRPr="00D02E24">
        <w:rPr>
          <w:rStyle w:val="StyleUnderline"/>
        </w:rPr>
        <w:t xml:space="preserve">can </w:t>
      </w:r>
      <w:r w:rsidRPr="00F5779D">
        <w:rPr>
          <w:rStyle w:val="Emphasis"/>
          <w:highlight w:val="cyan"/>
        </w:rPr>
        <w:t>intercept ballistic missiles</w:t>
      </w:r>
      <w:r w:rsidRPr="00D02E24">
        <w:rPr>
          <w:rStyle w:val="Emphasis"/>
        </w:rPr>
        <w:t xml:space="preserve"> in their boost phase</w:t>
      </w:r>
      <w:r w:rsidRPr="00C15434">
        <w:rPr>
          <w:sz w:val="16"/>
        </w:rPr>
        <w:t xml:space="preserve">.34 </w:t>
      </w:r>
      <w:r w:rsidRPr="00D02E24">
        <w:rPr>
          <w:rStyle w:val="StyleUnderline"/>
        </w:rPr>
        <w:t>Such</w:t>
      </w:r>
      <w:r w:rsidRPr="00C15434">
        <w:rPr>
          <w:sz w:val="16"/>
        </w:rPr>
        <w:t xml:space="preserve"> a </w:t>
      </w:r>
      <w:r w:rsidRPr="00D02E24">
        <w:rPr>
          <w:rStyle w:val="StyleUnderline"/>
        </w:rPr>
        <w:t>system</w:t>
      </w:r>
      <w:r w:rsidRPr="00C15434">
        <w:rPr>
          <w:sz w:val="16"/>
        </w:rPr>
        <w:t xml:space="preserve">, when/if highly effective, </w:t>
      </w:r>
      <w:r w:rsidRPr="00F5779D">
        <w:rPr>
          <w:rStyle w:val="Emphasis"/>
          <w:highlight w:val="cyan"/>
        </w:rPr>
        <w:t>replaces mutual deterrence with</w:t>
      </w:r>
      <w:r w:rsidRPr="00C15434">
        <w:rPr>
          <w:rStyle w:val="StyleUnderline"/>
        </w:rPr>
        <w:t xml:space="preserve"> the singular US capability</w:t>
      </w:r>
      <w:r w:rsidRPr="00C15434">
        <w:rPr>
          <w:sz w:val="16"/>
        </w:rPr>
        <w:t xml:space="preserve"> (perhaps extended to allies) </w:t>
      </w:r>
      <w:r w:rsidRPr="00C15434">
        <w:rPr>
          <w:rStyle w:val="StyleUnderline"/>
        </w:rPr>
        <w:t xml:space="preserve">to launch </w:t>
      </w:r>
      <w:r w:rsidRPr="00F5779D">
        <w:rPr>
          <w:rStyle w:val="Emphasis"/>
          <w:highlight w:val="cyan"/>
        </w:rPr>
        <w:t>unilateral pre-emptive</w:t>
      </w:r>
      <w:r w:rsidRPr="00C15434">
        <w:rPr>
          <w:rStyle w:val="StyleUnderline"/>
        </w:rPr>
        <w:t xml:space="preserve"> and preventative </w:t>
      </w:r>
      <w:r w:rsidRPr="00F5779D">
        <w:rPr>
          <w:rStyle w:val="Emphasis"/>
          <w:highlight w:val="cyan"/>
        </w:rPr>
        <w:t>attacks freed from concerns of</w:t>
      </w:r>
      <w:r w:rsidRPr="00D02E24">
        <w:rPr>
          <w:rStyle w:val="Emphasis"/>
        </w:rPr>
        <w:t xml:space="preserve"> retaliation</w:t>
      </w:r>
      <w:r w:rsidRPr="00C15434">
        <w:rPr>
          <w:rStyle w:val="StyleUnderline"/>
        </w:rPr>
        <w:t xml:space="preserve"> through ballistic missile </w:t>
      </w:r>
      <w:r w:rsidRPr="00F5779D">
        <w:rPr>
          <w:rStyle w:val="Emphasis"/>
          <w:highlight w:val="cyan"/>
        </w:rPr>
        <w:t>counter-attacks</w:t>
      </w:r>
      <w:r w:rsidRPr="00C15434">
        <w:rPr>
          <w:rStyle w:val="StyleUnderline"/>
        </w:rPr>
        <w:t xml:space="preserve">. </w:t>
      </w:r>
      <w:r w:rsidRPr="00FC43A5">
        <w:rPr>
          <w:rStyle w:val="Emphasis"/>
        </w:rPr>
        <w:t>The missile defence system</w:t>
      </w:r>
      <w:r w:rsidRPr="00C15434">
        <w:rPr>
          <w:sz w:val="16"/>
        </w:rPr>
        <w:t xml:space="preserve"> now envisioned by the US thus </w:t>
      </w:r>
      <w:r w:rsidRPr="00FC43A5">
        <w:rPr>
          <w:rStyle w:val="Emphasis"/>
        </w:rPr>
        <w:t xml:space="preserve">undermines the logic of mutual deterrence. </w:t>
      </w:r>
      <w:r w:rsidRPr="00F5779D">
        <w:rPr>
          <w:rStyle w:val="Emphasis"/>
          <w:highlight w:val="cyan"/>
        </w:rPr>
        <w:t>States not included</w:t>
      </w:r>
      <w:r w:rsidRPr="00C15434">
        <w:rPr>
          <w:rStyle w:val="StyleUnderline"/>
        </w:rPr>
        <w:t xml:space="preserve"> under its umbrella </w:t>
      </w:r>
      <w:r w:rsidRPr="00F5779D">
        <w:rPr>
          <w:rStyle w:val="Emphasis"/>
          <w:highlight w:val="cyan"/>
        </w:rPr>
        <w:t>become</w:t>
      </w:r>
      <w:r w:rsidRPr="00C15434">
        <w:rPr>
          <w:sz w:val="16"/>
        </w:rPr>
        <w:t xml:space="preserve"> increasingly </w:t>
      </w:r>
      <w:r w:rsidRPr="00F5779D">
        <w:rPr>
          <w:rStyle w:val="Emphasis"/>
          <w:highlight w:val="cyan"/>
        </w:rPr>
        <w:t>vulnerable to</w:t>
      </w:r>
      <w:r w:rsidRPr="00C15434">
        <w:rPr>
          <w:sz w:val="16"/>
        </w:rPr>
        <w:t xml:space="preserve"> (even </w:t>
      </w:r>
      <w:r w:rsidRPr="00F5779D">
        <w:rPr>
          <w:rStyle w:val="Emphasis"/>
          <w:highlight w:val="cyan"/>
        </w:rPr>
        <w:t>nuclear) attack</w:t>
      </w:r>
      <w:r w:rsidRPr="00C15434">
        <w:rPr>
          <w:rStyle w:val="StyleUnderline"/>
        </w:rPr>
        <w:t xml:space="preserve"> </w:t>
      </w:r>
      <w:r w:rsidRPr="00F5779D">
        <w:rPr>
          <w:rStyle w:val="Emphasis"/>
          <w:highlight w:val="cyan"/>
        </w:rPr>
        <w:t>by</w:t>
      </w:r>
      <w:r w:rsidRPr="00C15434">
        <w:rPr>
          <w:rStyle w:val="StyleUnderline"/>
        </w:rPr>
        <w:t xml:space="preserve"> the </w:t>
      </w:r>
      <w:r w:rsidRPr="00F5779D">
        <w:rPr>
          <w:rStyle w:val="Emphasis"/>
          <w:highlight w:val="cyan"/>
        </w:rPr>
        <w:t>state that controls it</w:t>
      </w:r>
      <w:r w:rsidRPr="00C15434">
        <w:rPr>
          <w:sz w:val="16"/>
        </w:rPr>
        <w:t xml:space="preserve">.35 The sovereignty of a state is conceptually and practically linked to its ability to maintain territorial integrity by deterring enemies from attacking. During the Cold War, the deterrent effect of nuclear weapons was acknowledged as a primary means by which 'great power' states in conflict protected their territorial integrity, and, in turn, their sovereignty.36 Kenneth Waltz argued that </w:t>
      </w:r>
      <w:r w:rsidRPr="00C15434">
        <w:rPr>
          <w:rStyle w:val="StyleUnderline"/>
        </w:rPr>
        <w:t>the prolif</w:t>
      </w:r>
      <w:r w:rsidRPr="00C15434">
        <w:rPr>
          <w:sz w:val="16"/>
        </w:rPr>
        <w:t xml:space="preserve">eration </w:t>
      </w:r>
      <w:r w:rsidRPr="00C15434">
        <w:rPr>
          <w:rStyle w:val="StyleUnderline"/>
        </w:rPr>
        <w:t>of nuclear weapons</w:t>
      </w:r>
      <w:r w:rsidRPr="00C15434">
        <w:rPr>
          <w:sz w:val="16"/>
        </w:rPr>
        <w:t xml:space="preserve"> would </w:t>
      </w:r>
      <w:r w:rsidRPr="00C15434">
        <w:rPr>
          <w:rStyle w:val="StyleUnderline"/>
        </w:rPr>
        <w:t>extend deterrent effects to</w:t>
      </w:r>
      <w:r w:rsidRPr="00C15434">
        <w:rPr>
          <w:sz w:val="16"/>
        </w:rPr>
        <w:t xml:space="preserve"> otherwise </w:t>
      </w:r>
      <w:r w:rsidRPr="00C15434">
        <w:rPr>
          <w:rStyle w:val="StyleUnderline"/>
        </w:rPr>
        <w:t>not-yet 'great powers', thereby strengthening the security</w:t>
      </w:r>
      <w:r w:rsidRPr="00C15434">
        <w:rPr>
          <w:sz w:val="16"/>
        </w:rPr>
        <w:t xml:space="preserve"> of larger numbers of sovereign states and stabilising the international system.37 Following the logic of Herz's nuclear 'one-worldism', </w:t>
      </w:r>
      <w:r w:rsidRPr="00C15434">
        <w:rPr>
          <w:rStyle w:val="StyleUnderline"/>
        </w:rPr>
        <w:t xml:space="preserve">an effective missile defence system, by contrast, will </w:t>
      </w:r>
      <w:r w:rsidRPr="00F5779D">
        <w:rPr>
          <w:rStyle w:val="Emphasis"/>
          <w:highlight w:val="cyan"/>
        </w:rPr>
        <w:t>strip states of</w:t>
      </w:r>
      <w:r w:rsidRPr="00FC43A5">
        <w:rPr>
          <w:rStyle w:val="Emphasis"/>
        </w:rPr>
        <w:t xml:space="preserve"> </w:t>
      </w:r>
      <w:r w:rsidRPr="00C15434">
        <w:rPr>
          <w:rStyle w:val="StyleUnderline"/>
        </w:rPr>
        <w:t xml:space="preserve">whatever 'hard shell' of </w:t>
      </w:r>
      <w:r w:rsidRPr="00C15434">
        <w:rPr>
          <w:sz w:val="16"/>
        </w:rPr>
        <w:t xml:space="preserve">territorial defensibility that had been or might be provided by </w:t>
      </w:r>
      <w:r w:rsidRPr="00F5779D">
        <w:rPr>
          <w:rStyle w:val="Emphasis"/>
          <w:highlight w:val="cyan"/>
        </w:rPr>
        <w:t>mutual deterrence</w:t>
      </w:r>
      <w:r w:rsidRPr="00C15434">
        <w:rPr>
          <w:sz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US were to develop a sufficiently sophisticated missile defence shield, the deterritorialising effect on the sovereignty of all other states would be precisely those that Herz forecasted - their 'hard shell' of defensibility would be lost. </w:t>
      </w:r>
      <w:r w:rsidRPr="00C15434">
        <w:rPr>
          <w:rStyle w:val="StyleUnderline"/>
        </w:rPr>
        <w:t>There would be a significant twist</w:t>
      </w:r>
      <w:r w:rsidRPr="00C15434">
        <w:rPr>
          <w:sz w:val="16"/>
        </w:rPr>
        <w:t xml:space="preserve">, however, </w:t>
      </w:r>
      <w:r w:rsidRPr="00C15434">
        <w:rPr>
          <w:rStyle w:val="StyleUnderline"/>
        </w:rPr>
        <w:t>because</w:t>
      </w:r>
      <w:r w:rsidRPr="00C15434">
        <w:rPr>
          <w:sz w:val="16"/>
        </w:rPr>
        <w:t xml:space="preserve">, for the US, </w:t>
      </w:r>
      <w:r w:rsidRPr="00C15434">
        <w:rPr>
          <w:rStyle w:val="StyleUnderline"/>
        </w:rPr>
        <w:t>control of an effective missile defence system would</w:t>
      </w:r>
      <w:r w:rsidRPr="00C15434">
        <w:rPr>
          <w:sz w:val="16"/>
        </w:rPr>
        <w:t xml:space="preserve"> markedly </w:t>
      </w:r>
      <w:r w:rsidRPr="00F5779D">
        <w:rPr>
          <w:rStyle w:val="Emphasis"/>
          <w:highlight w:val="cyan"/>
        </w:rPr>
        <w:t>reinscribe its territorial 'hard shell'</w:t>
      </w:r>
      <w:r w:rsidRPr="00C15434">
        <w:rPr>
          <w:rStyle w:val="StyleUnderline"/>
        </w:rPr>
        <w:t xml:space="preserve"> and its sovereignty</w:t>
      </w:r>
      <w:r w:rsidRPr="00C15434">
        <w:rPr>
          <w:sz w:val="16"/>
        </w:rPr>
        <w:t xml:space="preserve"> in exclusively shielding it </w:t>
      </w:r>
      <w:r w:rsidRPr="00F5779D">
        <w:rPr>
          <w:rStyle w:val="Emphasis"/>
          <w:highlight w:val="cyan"/>
        </w:rPr>
        <w:t>from the threat of</w:t>
      </w:r>
      <w:r w:rsidRPr="00C15434">
        <w:rPr>
          <w:sz w:val="16"/>
        </w:rPr>
        <w:t xml:space="preserve"> (missile-based) attack </w:t>
      </w:r>
      <w:r w:rsidRPr="00FC43A5">
        <w:rPr>
          <w:rStyle w:val="Emphasis"/>
        </w:rPr>
        <w:t xml:space="preserve">by </w:t>
      </w:r>
      <w:r w:rsidRPr="00F5779D">
        <w:rPr>
          <w:rStyle w:val="Emphasis"/>
          <w:highlight w:val="cyan"/>
        </w:rPr>
        <w:t>others</w:t>
      </w:r>
      <w:r w:rsidRPr="00C15434">
        <w:rPr>
          <w:sz w:val="16"/>
        </w:rPr>
        <w:t xml:space="preserve">. The sovereignty of one state is reinscribed, while that of other states, most notably 'great powers' that have depended thus far on their </w:t>
      </w:r>
      <w:r w:rsidRPr="00C15434">
        <w:rPr>
          <w:rStyle w:val="StyleUnderline"/>
        </w:rPr>
        <w:t>deterrent</w:t>
      </w:r>
      <w:r w:rsidRPr="00C15434">
        <w:rPr>
          <w:sz w:val="16"/>
        </w:rPr>
        <w:t xml:space="preserve"> </w:t>
      </w:r>
      <w:r w:rsidRPr="00C15434">
        <w:rPr>
          <w:rStyle w:val="StyleUnderline"/>
        </w:rPr>
        <w:t>capacities, is eroded</w:t>
      </w:r>
      <w:r w:rsidRPr="00C15434">
        <w:rPr>
          <w:sz w:val="16"/>
        </w:rPr>
        <w:t xml:space="preserve">. </w:t>
      </w:r>
    </w:p>
    <w:p w14:paraId="2E98FE46" w14:textId="77777777" w:rsidR="009F294A" w:rsidRDefault="009F294A" w:rsidP="009F294A">
      <w:pPr>
        <w:pStyle w:val="Heading4"/>
      </w:pPr>
      <w:r>
        <w:t>[Starr 14] Nuclear firestorms and stratospheric injection ensures a massive nuclear winter –means extinction</w:t>
      </w:r>
    </w:p>
    <w:p w14:paraId="3E5F8032" w14:textId="77777777" w:rsidR="009F294A" w:rsidRPr="000E2DF6" w:rsidRDefault="009F294A" w:rsidP="009F294A">
      <w:pPr>
        <w:rPr>
          <w:rStyle w:val="Style13ptBold"/>
        </w:rPr>
      </w:pPr>
      <w:r>
        <w:rPr>
          <w:rStyle w:val="Style13ptBold"/>
        </w:rPr>
        <w:t xml:space="preserve">Starr 14 </w:t>
      </w:r>
      <w:r w:rsidRPr="00252018">
        <w:t xml:space="preserve">{Steven,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w:t>
      </w:r>
      <w:hyperlink r:id="rId21" w:history="1">
        <w:r w:rsidRPr="00EF4626">
          <w:rPr>
            <w:rStyle w:val="Hyperlink"/>
          </w:rPr>
          <w:t>http://www.globalresearch.ca/the-lethality-of-nuclear-weapons-nuclear-war-has-no-winner/5385611</w:t>
        </w:r>
      </w:hyperlink>
      <w:r>
        <w:t>} recut PW</w:t>
      </w:r>
    </w:p>
    <w:p w14:paraId="70C5E3EA" w14:textId="77777777" w:rsidR="009F294A" w:rsidRPr="00D439CB" w:rsidRDefault="009F294A" w:rsidP="009F294A">
      <w:pPr>
        <w:rPr>
          <w:sz w:val="16"/>
        </w:rPr>
      </w:pPr>
      <w:r w:rsidRPr="00252018">
        <w:rPr>
          <w:rStyle w:val="StyleUnderline"/>
        </w:rPr>
        <w:t xml:space="preserve">Nuclear war </w:t>
      </w:r>
      <w:r w:rsidRPr="00E05CBD">
        <w:rPr>
          <w:rStyle w:val="Emphasis"/>
        </w:rPr>
        <w:t>has no winner</w:t>
      </w:r>
      <w:r w:rsidRPr="00D439CB">
        <w:rPr>
          <w:sz w:val="16"/>
        </w:rPr>
        <w:t xml:space="preserve">. Beginning in 2006, several of </w:t>
      </w:r>
      <w:r w:rsidRPr="00252018">
        <w:rPr>
          <w:rStyle w:val="StyleUnderline"/>
        </w:rPr>
        <w:t xml:space="preserve">the </w:t>
      </w:r>
      <w:r w:rsidRPr="00C072AA">
        <w:rPr>
          <w:rStyle w:val="StyleUnderline"/>
        </w:rPr>
        <w:t xml:space="preserve">world’s </w:t>
      </w:r>
      <w:r w:rsidRPr="00C072AA">
        <w:rPr>
          <w:rStyle w:val="Emphasis"/>
        </w:rPr>
        <w:t>leading climatologists</w:t>
      </w:r>
      <w:r w:rsidRPr="00C072AA">
        <w:rPr>
          <w:sz w:val="16"/>
        </w:rPr>
        <w:t xml:space="preserve"> (at Rutgers, UCLA, John Hopkins University, and the University of Colorado-Boulder) </w:t>
      </w:r>
      <w:r w:rsidRPr="00C072AA">
        <w:rPr>
          <w:rStyle w:val="StyleUnderline"/>
        </w:rPr>
        <w:t>published</w:t>
      </w:r>
      <w:r w:rsidRPr="00C072AA">
        <w:rPr>
          <w:sz w:val="16"/>
        </w:rPr>
        <w:t xml:space="preserve"> a series of </w:t>
      </w:r>
      <w:r w:rsidRPr="00C072AA">
        <w:rPr>
          <w:rStyle w:val="StyleUnderline"/>
        </w:rPr>
        <w:t>studies that evaluated</w:t>
      </w:r>
      <w:r w:rsidRPr="00C072AA">
        <w:rPr>
          <w:sz w:val="16"/>
        </w:rPr>
        <w:t xml:space="preserve"> the long-term</w:t>
      </w:r>
      <w:r w:rsidRPr="00D439CB">
        <w:rPr>
          <w:sz w:val="16"/>
        </w:rPr>
        <w:t xml:space="preserve"> environmental consequences of </w:t>
      </w:r>
      <w:r w:rsidRPr="00F5779D">
        <w:rPr>
          <w:rStyle w:val="StyleUnderline"/>
          <w:highlight w:val="cyan"/>
        </w:rPr>
        <w:t>a nuclear war</w:t>
      </w:r>
      <w:r w:rsidRPr="00D439CB">
        <w:rPr>
          <w:sz w:val="16"/>
        </w:rPr>
        <w:t xml:space="preserve">, </w:t>
      </w:r>
      <w:r w:rsidRPr="00F5779D">
        <w:rPr>
          <w:rStyle w:val="StyleUnderline"/>
          <w:highlight w:val="cyan"/>
        </w:rPr>
        <w:t>including</w:t>
      </w:r>
      <w:r w:rsidRPr="00D439CB">
        <w:rPr>
          <w:sz w:val="16"/>
        </w:rPr>
        <w:t xml:space="preserve"> baseline scenarios fought with </w:t>
      </w:r>
      <w:r w:rsidRPr="00E05CBD">
        <w:rPr>
          <w:rStyle w:val="Emphasis"/>
        </w:rPr>
        <w:t xml:space="preserve">merely </w:t>
      </w:r>
      <w:r w:rsidRPr="00F5779D">
        <w:rPr>
          <w:rStyle w:val="Emphasis"/>
          <w:highlight w:val="cyan"/>
        </w:rPr>
        <w:t>1%</w:t>
      </w:r>
      <w:r w:rsidRPr="00F5779D">
        <w:rPr>
          <w:rStyle w:val="StyleUnderline"/>
          <w:highlight w:val="cyan"/>
        </w:rPr>
        <w:t xml:space="preserve"> of</w:t>
      </w:r>
      <w:r w:rsidRPr="00252018">
        <w:rPr>
          <w:rStyle w:val="StyleUnderline"/>
        </w:rPr>
        <w:t xml:space="preserve"> the explosive power in the US </w:t>
      </w:r>
      <w:r w:rsidRPr="00D439CB">
        <w:rPr>
          <w:sz w:val="16"/>
        </w:rPr>
        <w:t>and/</w:t>
      </w:r>
      <w:r w:rsidRPr="00252018">
        <w:rPr>
          <w:rStyle w:val="StyleUnderline"/>
        </w:rPr>
        <w:t>or</w:t>
      </w:r>
      <w:r w:rsidRPr="00D439CB">
        <w:rPr>
          <w:sz w:val="16"/>
        </w:rPr>
        <w:t xml:space="preserve"> </w:t>
      </w:r>
      <w:r w:rsidRPr="00252018">
        <w:rPr>
          <w:rStyle w:val="StyleUnderline"/>
        </w:rPr>
        <w:t>Russian</w:t>
      </w:r>
      <w:r w:rsidRPr="00D439CB">
        <w:rPr>
          <w:sz w:val="16"/>
        </w:rPr>
        <w:t xml:space="preserve"> launch-ready nuclear </w:t>
      </w:r>
      <w:r w:rsidRPr="00F5779D">
        <w:rPr>
          <w:rStyle w:val="StyleUnderline"/>
          <w:highlight w:val="cyan"/>
        </w:rPr>
        <w:t>arsenals</w:t>
      </w:r>
      <w:r w:rsidRPr="00252018">
        <w:rPr>
          <w:rStyle w:val="StyleUnderline"/>
        </w:rPr>
        <w:t>. They concluded</w:t>
      </w:r>
      <w:r w:rsidRPr="00D439CB">
        <w:rPr>
          <w:sz w:val="16"/>
        </w:rPr>
        <w:t xml:space="preserve"> that </w:t>
      </w:r>
      <w:r w:rsidRPr="00252018">
        <w:rPr>
          <w:rStyle w:val="StyleUnderline"/>
        </w:rPr>
        <w:t xml:space="preserve">the </w:t>
      </w:r>
      <w:r w:rsidRPr="0014038A">
        <w:rPr>
          <w:rStyle w:val="StyleUnderline"/>
        </w:rPr>
        <w:t>consequences</w:t>
      </w:r>
      <w:r w:rsidRPr="00252018">
        <w:rPr>
          <w:rStyle w:val="StyleUnderline"/>
        </w:rPr>
        <w:t xml:space="preserve"> of</w:t>
      </w:r>
      <w:r w:rsidRPr="00D439CB">
        <w:rPr>
          <w:sz w:val="16"/>
        </w:rPr>
        <w:t xml:space="preserve"> </w:t>
      </w:r>
      <w:r w:rsidRPr="00252018">
        <w:rPr>
          <w:rStyle w:val="StyleUnderline"/>
        </w:rPr>
        <w:t xml:space="preserve">even a “small” nuclear war would </w:t>
      </w:r>
      <w:r w:rsidRPr="00F5779D">
        <w:rPr>
          <w:rStyle w:val="StyleUnderline"/>
          <w:highlight w:val="cyan"/>
        </w:rPr>
        <w:t xml:space="preserve">include </w:t>
      </w:r>
      <w:r w:rsidRPr="00F5779D">
        <w:rPr>
          <w:rStyle w:val="Emphasis"/>
          <w:highlight w:val="cyan"/>
        </w:rPr>
        <w:t>catastrophic disruptions</w:t>
      </w:r>
      <w:r w:rsidRPr="00F5779D">
        <w:rPr>
          <w:rStyle w:val="StyleUnderline"/>
          <w:highlight w:val="cyan"/>
        </w:rPr>
        <w:t xml:space="preserve"> of global climate</w:t>
      </w:r>
      <w:r w:rsidRPr="00D439CB">
        <w:rPr>
          <w:sz w:val="16"/>
        </w:rPr>
        <w:t>[i</w:t>
      </w:r>
      <w:r w:rsidRPr="0014038A">
        <w:rPr>
          <w:sz w:val="16"/>
        </w:rPr>
        <w:t xml:space="preserve">] </w:t>
      </w:r>
      <w:r w:rsidRPr="0014038A">
        <w:rPr>
          <w:rStyle w:val="StyleUnderline"/>
        </w:rPr>
        <w:t xml:space="preserve">and </w:t>
      </w:r>
      <w:r w:rsidRPr="0014038A">
        <w:rPr>
          <w:rStyle w:val="Emphasis"/>
        </w:rPr>
        <w:t>massive destruction</w:t>
      </w:r>
      <w:r w:rsidRPr="0014038A">
        <w:rPr>
          <w:rStyle w:val="StyleUnderline"/>
        </w:rPr>
        <w:t xml:space="preserve"> of Earth’s protective ozone layer[</w:t>
      </w:r>
      <w:r w:rsidRPr="0014038A">
        <w:rPr>
          <w:sz w:val="16"/>
        </w:rPr>
        <w:t xml:space="preserve">ii]. </w:t>
      </w:r>
      <w:r w:rsidRPr="0014038A">
        <w:rPr>
          <w:rStyle w:val="StyleUnderline"/>
        </w:rPr>
        <w:t xml:space="preserve">These </w:t>
      </w:r>
      <w:r w:rsidRPr="0014038A">
        <w:rPr>
          <w:rStyle w:val="Emphasis"/>
        </w:rPr>
        <w:t xml:space="preserve">and more recent studies </w:t>
      </w:r>
      <w:r w:rsidRPr="0014038A">
        <w:rPr>
          <w:rStyle w:val="StyleUnderline"/>
        </w:rPr>
        <w:t>predict</w:t>
      </w:r>
      <w:r w:rsidRPr="0014038A">
        <w:rPr>
          <w:sz w:val="16"/>
        </w:rPr>
        <w:t xml:space="preserve"> that glo</w:t>
      </w:r>
      <w:r w:rsidRPr="00D439CB">
        <w:rPr>
          <w:sz w:val="16"/>
        </w:rPr>
        <w:t xml:space="preserve">bal </w:t>
      </w:r>
      <w:r w:rsidRPr="00F5779D">
        <w:rPr>
          <w:rStyle w:val="StyleUnderline"/>
          <w:highlight w:val="cyan"/>
        </w:rPr>
        <w:t>agriculture would be so</w:t>
      </w:r>
      <w:r w:rsidRPr="00252018">
        <w:rPr>
          <w:rStyle w:val="StyleUnderline"/>
        </w:rPr>
        <w:t xml:space="preserve"> negatively </w:t>
      </w:r>
      <w:r w:rsidRPr="00F5779D">
        <w:rPr>
          <w:rStyle w:val="StyleUnderline"/>
          <w:highlight w:val="cyan"/>
        </w:rPr>
        <w:t>affected</w:t>
      </w:r>
      <w:r w:rsidRPr="00D439CB">
        <w:rPr>
          <w:sz w:val="16"/>
        </w:rPr>
        <w:t xml:space="preserve"> by such a war, </w:t>
      </w:r>
      <w:r w:rsidRPr="00252018">
        <w:rPr>
          <w:rStyle w:val="StyleUnderline"/>
        </w:rPr>
        <w:t xml:space="preserve">a global famine would result, which would cause </w:t>
      </w:r>
      <w:r w:rsidRPr="00D439CB">
        <w:rPr>
          <w:sz w:val="16"/>
        </w:rPr>
        <w:t xml:space="preserve">up to </w:t>
      </w:r>
      <w:r w:rsidRPr="00423955">
        <w:rPr>
          <w:rStyle w:val="Emphasis"/>
        </w:rPr>
        <w:t xml:space="preserve">2 </w:t>
      </w:r>
      <w:r w:rsidRPr="00F5779D">
        <w:rPr>
          <w:rStyle w:val="Emphasis"/>
          <w:highlight w:val="cyan"/>
        </w:rPr>
        <w:t>billion people</w:t>
      </w:r>
      <w:r w:rsidRPr="00423955">
        <w:rPr>
          <w:rStyle w:val="Emphasis"/>
        </w:rPr>
        <w:t xml:space="preserve"> to </w:t>
      </w:r>
      <w:r w:rsidRPr="00F5779D">
        <w:rPr>
          <w:rStyle w:val="Emphasis"/>
          <w:highlight w:val="cyan"/>
        </w:rPr>
        <w:t>starve to death</w:t>
      </w:r>
      <w:r w:rsidRPr="00D439CB">
        <w:rPr>
          <w:sz w:val="16"/>
        </w:rPr>
        <w:t>. [iii]</w:t>
      </w:r>
      <w:r w:rsidRPr="00D439CB">
        <w:rPr>
          <w:sz w:val="12"/>
        </w:rPr>
        <w:t>¶</w:t>
      </w:r>
      <w:r w:rsidRPr="00D439CB">
        <w:rPr>
          <w:sz w:val="16"/>
        </w:rPr>
        <w:t xml:space="preserve"> </w:t>
      </w:r>
      <w:r w:rsidRPr="00423955">
        <w:rPr>
          <w:rStyle w:val="StyleUnderline"/>
        </w:rPr>
        <w:t xml:space="preserve">These </w:t>
      </w:r>
      <w:r w:rsidRPr="00423955">
        <w:rPr>
          <w:rStyle w:val="Emphasis"/>
        </w:rPr>
        <w:t xml:space="preserve">peer-reviewed </w:t>
      </w:r>
      <w:r w:rsidRPr="00423955">
        <w:rPr>
          <w:rStyle w:val="StyleUnderline"/>
        </w:rPr>
        <w:t>studies</w:t>
      </w:r>
      <w:r w:rsidRPr="00D439CB">
        <w:rPr>
          <w:sz w:val="16"/>
        </w:rPr>
        <w:t xml:space="preserve"> – which were </w:t>
      </w:r>
      <w:r w:rsidRPr="00423955">
        <w:rPr>
          <w:rStyle w:val="StyleUnderline"/>
        </w:rPr>
        <w:t xml:space="preserve">analyzed by the </w:t>
      </w:r>
      <w:r w:rsidRPr="00423955">
        <w:rPr>
          <w:rStyle w:val="Emphasis"/>
        </w:rPr>
        <w:t>best scientists in the world</w:t>
      </w:r>
      <w:r w:rsidRPr="00D439CB">
        <w:rPr>
          <w:sz w:val="16"/>
        </w:rPr>
        <w:t xml:space="preserve"> and found to be without error – </w:t>
      </w:r>
      <w:r w:rsidRPr="00423955">
        <w:rPr>
          <w:rStyle w:val="StyleUnderline"/>
        </w:rPr>
        <w:t>also predict</w:t>
      </w:r>
      <w:r w:rsidRPr="00D439CB">
        <w:rPr>
          <w:sz w:val="16"/>
        </w:rPr>
        <w:t xml:space="preserve"> that </w:t>
      </w:r>
      <w:r w:rsidRPr="00252018">
        <w:rPr>
          <w:rStyle w:val="StyleUnderline"/>
        </w:rPr>
        <w:t xml:space="preserve">a </w:t>
      </w:r>
      <w:r w:rsidRPr="00F5779D">
        <w:rPr>
          <w:rStyle w:val="StyleUnderline"/>
          <w:highlight w:val="cyan"/>
        </w:rPr>
        <w:t>war</w:t>
      </w:r>
      <w:r w:rsidRPr="00D439CB">
        <w:rPr>
          <w:sz w:val="16"/>
        </w:rPr>
        <w:t xml:space="preserve"> fought </w:t>
      </w:r>
      <w:r w:rsidRPr="00252018">
        <w:rPr>
          <w:rStyle w:val="StyleUnderline"/>
        </w:rPr>
        <w:t>with less than half of US or Russian</w:t>
      </w:r>
      <w:r w:rsidRPr="00D439CB">
        <w:rPr>
          <w:sz w:val="16"/>
        </w:rPr>
        <w:t xml:space="preserve"> strategic nuclear </w:t>
      </w:r>
      <w:r w:rsidRPr="00252018">
        <w:rPr>
          <w:rStyle w:val="StyleUnderline"/>
        </w:rPr>
        <w:t xml:space="preserve">weapons </w:t>
      </w:r>
      <w:r w:rsidRPr="00F5779D">
        <w:rPr>
          <w:rStyle w:val="StyleUnderline"/>
          <w:szCs w:val="22"/>
          <w:highlight w:val="cyan"/>
        </w:rPr>
        <w:t xml:space="preserve">would </w:t>
      </w:r>
      <w:r w:rsidRPr="00F5779D">
        <w:rPr>
          <w:rStyle w:val="Emphasis"/>
          <w:szCs w:val="22"/>
          <w:highlight w:val="cyan"/>
        </w:rPr>
        <w:t>destroy the human race</w:t>
      </w:r>
      <w:r w:rsidRPr="00D439CB">
        <w:rPr>
          <w:sz w:val="16"/>
        </w:rPr>
        <w:t xml:space="preserve">.[iv] In other words, </w:t>
      </w:r>
      <w:r w:rsidRPr="00252018">
        <w:rPr>
          <w:rStyle w:val="StyleUnderline"/>
        </w:rPr>
        <w:t>a US-Russian nuclear war would</w:t>
      </w:r>
      <w:r w:rsidRPr="00D439CB">
        <w:rPr>
          <w:sz w:val="16"/>
        </w:rPr>
        <w:t xml:space="preserve"> create such extreme long-term damage to the global environment that it would </w:t>
      </w:r>
      <w:r w:rsidRPr="00252018">
        <w:rPr>
          <w:rStyle w:val="StyleUnderline"/>
        </w:rPr>
        <w:t xml:space="preserve">leave the Earth </w:t>
      </w:r>
      <w:r w:rsidRPr="00E05CBD">
        <w:rPr>
          <w:rStyle w:val="Emphasis"/>
        </w:rPr>
        <w:t>uninhabitable</w:t>
      </w:r>
      <w:r w:rsidRPr="00E05CBD">
        <w:rPr>
          <w:rStyle w:val="StyleUnderline"/>
        </w:rPr>
        <w:t xml:space="preserve"> </w:t>
      </w:r>
      <w:r w:rsidRPr="00252018">
        <w:rPr>
          <w:rStyle w:val="StyleUnderline"/>
        </w:rPr>
        <w:t>for humans and most animal forms of life</w:t>
      </w:r>
      <w:r w:rsidRPr="00D439CB">
        <w:rPr>
          <w:sz w:val="16"/>
        </w:rPr>
        <w:t>.</w:t>
      </w:r>
      <w:r w:rsidRPr="00D439CB">
        <w:rPr>
          <w:sz w:val="12"/>
        </w:rPr>
        <w:t>¶</w:t>
      </w:r>
      <w:r w:rsidRPr="00D439CB">
        <w:rPr>
          <w:sz w:val="16"/>
        </w:rPr>
        <w:t xml:space="preserve"> A recent article in the Bulletin of the Atomic Scientists, “Self-assured destruction: The climate impacts of nuclear war”,[v] begins by stating:</w:t>
      </w:r>
      <w:r w:rsidRPr="00D439CB">
        <w:rPr>
          <w:sz w:val="12"/>
        </w:rPr>
        <w:t>¶</w:t>
      </w:r>
      <w:r w:rsidRPr="00D439CB">
        <w:rPr>
          <w:sz w:val="16"/>
        </w:rPr>
        <w:t xml:space="preserve"> “A </w:t>
      </w:r>
      <w:r w:rsidRPr="00252018">
        <w:rPr>
          <w:rStyle w:val="StyleUnderline"/>
        </w:rPr>
        <w:t xml:space="preserve">nuclear </w:t>
      </w:r>
      <w:r w:rsidRPr="00F5779D">
        <w:rPr>
          <w:rStyle w:val="StyleUnderline"/>
          <w:highlight w:val="cyan"/>
        </w:rPr>
        <w:t>war</w:t>
      </w:r>
      <w:r w:rsidRPr="00252018">
        <w:rPr>
          <w:rStyle w:val="StyleUnderline"/>
        </w:rPr>
        <w:t xml:space="preserve"> between Russia and the United </w:t>
      </w:r>
      <w:r w:rsidRPr="00C072AA">
        <w:rPr>
          <w:rStyle w:val="StyleUnderline"/>
        </w:rPr>
        <w:t>States, even after</w:t>
      </w:r>
      <w:r w:rsidRPr="00C072AA">
        <w:rPr>
          <w:sz w:val="16"/>
        </w:rPr>
        <w:t xml:space="preserve"> the </w:t>
      </w:r>
      <w:r w:rsidRPr="00C072AA">
        <w:rPr>
          <w:rStyle w:val="StyleUnderline"/>
        </w:rPr>
        <w:t>arsenal reductions</w:t>
      </w:r>
      <w:r w:rsidRPr="00C072AA">
        <w:rPr>
          <w:sz w:val="16"/>
        </w:rPr>
        <w:t xml:space="preserve"> planned</w:t>
      </w:r>
      <w:r w:rsidRPr="00D439CB">
        <w:rPr>
          <w:sz w:val="16"/>
        </w:rPr>
        <w:t xml:space="preserve"> under New </w:t>
      </w:r>
      <w:r w:rsidRPr="00C072AA">
        <w:rPr>
          <w:sz w:val="16"/>
        </w:rPr>
        <w:t xml:space="preserve">START, </w:t>
      </w:r>
      <w:r w:rsidRPr="00C072AA">
        <w:rPr>
          <w:rStyle w:val="StyleUnderline"/>
        </w:rPr>
        <w:t xml:space="preserve">could </w:t>
      </w:r>
      <w:r w:rsidRPr="00F5779D">
        <w:rPr>
          <w:rStyle w:val="StyleUnderline"/>
          <w:highlight w:val="cyan"/>
        </w:rPr>
        <w:t>produce</w:t>
      </w:r>
      <w:r w:rsidRPr="00252018">
        <w:rPr>
          <w:rStyle w:val="StyleUnderline"/>
        </w:rPr>
        <w:t xml:space="preserve"> a </w:t>
      </w:r>
      <w:r w:rsidRPr="00F5779D">
        <w:rPr>
          <w:rStyle w:val="StyleUnderline"/>
          <w:highlight w:val="cyan"/>
        </w:rPr>
        <w:t>nuclear winter</w:t>
      </w:r>
      <w:r w:rsidRPr="00D439CB">
        <w:rPr>
          <w:sz w:val="16"/>
        </w:rPr>
        <w:t xml:space="preserve">. Hence, </w:t>
      </w:r>
      <w:r w:rsidRPr="00252018">
        <w:rPr>
          <w:rStyle w:val="StyleUnderline"/>
        </w:rPr>
        <w:t xml:space="preserve">an attack by either side could be </w:t>
      </w:r>
      <w:r w:rsidRPr="00E05CBD">
        <w:rPr>
          <w:rStyle w:val="Emphasis"/>
        </w:rPr>
        <w:t>suicidal</w:t>
      </w:r>
      <w:r w:rsidRPr="00252018">
        <w:rPr>
          <w:rStyle w:val="StyleUnderline"/>
        </w:rPr>
        <w:t xml:space="preserve">, </w:t>
      </w:r>
      <w:r w:rsidRPr="00F5779D">
        <w:rPr>
          <w:rStyle w:val="StyleUnderline"/>
          <w:highlight w:val="cyan"/>
        </w:rPr>
        <w:t>resulting in self</w:t>
      </w:r>
      <w:r w:rsidRPr="00252018">
        <w:rPr>
          <w:rStyle w:val="StyleUnderline"/>
        </w:rPr>
        <w:t xml:space="preserve">-assured </w:t>
      </w:r>
      <w:r w:rsidRPr="00F5779D">
        <w:rPr>
          <w:rStyle w:val="StyleUnderline"/>
          <w:highlight w:val="cyan"/>
        </w:rPr>
        <w:t>destruction</w:t>
      </w:r>
      <w:r w:rsidRPr="00252018">
        <w:rPr>
          <w:rStyle w:val="StyleUnderline"/>
        </w:rPr>
        <w:t>.”</w:t>
      </w:r>
      <w:r w:rsidRPr="00D439CB">
        <w:rPr>
          <w:rStyle w:val="StyleUnderline"/>
          <w:sz w:val="12"/>
          <w:u w:val="none"/>
        </w:rPr>
        <w:t>¶</w:t>
      </w:r>
      <w:r w:rsidRPr="00D439CB">
        <w:rPr>
          <w:sz w:val="16"/>
        </w:rPr>
        <w:t xml:space="preserve"> In 2009, I wrote an article[vi] for the International Commission on Nuclear Non-proliferation and Disarmament that summarizes the findings of these studies. It explains that </w:t>
      </w:r>
      <w:r w:rsidRPr="00F5779D">
        <w:rPr>
          <w:rStyle w:val="StyleUnderline"/>
          <w:highlight w:val="cyan"/>
        </w:rPr>
        <w:t>nuclear firestorms</w:t>
      </w:r>
      <w:r w:rsidRPr="00252018">
        <w:rPr>
          <w:rStyle w:val="StyleUnderline"/>
        </w:rPr>
        <w:t xml:space="preserve"> would </w:t>
      </w:r>
      <w:r w:rsidRPr="00F5779D">
        <w:rPr>
          <w:rStyle w:val="StyleUnderline"/>
          <w:highlight w:val="cyan"/>
        </w:rPr>
        <w:t>produce millions</w:t>
      </w:r>
      <w:r w:rsidRPr="00252018">
        <w:rPr>
          <w:rStyle w:val="StyleUnderline"/>
        </w:rPr>
        <w:t xml:space="preserve"> of </w:t>
      </w:r>
      <w:r w:rsidRPr="00F5779D">
        <w:rPr>
          <w:rStyle w:val="StyleUnderline"/>
          <w:highlight w:val="cyan"/>
        </w:rPr>
        <w:t>tons of smoke,</w:t>
      </w:r>
      <w:r w:rsidRPr="00D439CB">
        <w:rPr>
          <w:sz w:val="16"/>
        </w:rPr>
        <w:t xml:space="preserve"> </w:t>
      </w:r>
      <w:r w:rsidRPr="00F5779D">
        <w:rPr>
          <w:rStyle w:val="StyleUnderline"/>
          <w:highlight w:val="cyan"/>
        </w:rPr>
        <w:t>which would</w:t>
      </w:r>
      <w:r w:rsidRPr="00D439CB">
        <w:rPr>
          <w:sz w:val="16"/>
        </w:rPr>
        <w:t xml:space="preserve"> rise above cloud level and </w:t>
      </w:r>
      <w:r w:rsidRPr="00F5779D">
        <w:rPr>
          <w:rStyle w:val="StyleUnderline"/>
          <w:highlight w:val="cyan"/>
        </w:rPr>
        <w:t>form a</w:t>
      </w:r>
      <w:r w:rsidRPr="00252018">
        <w:rPr>
          <w:rStyle w:val="StyleUnderline"/>
        </w:rPr>
        <w:t xml:space="preserve"> global </w:t>
      </w:r>
      <w:r w:rsidRPr="00F5779D">
        <w:rPr>
          <w:rStyle w:val="StyleUnderline"/>
          <w:highlight w:val="cyan"/>
        </w:rPr>
        <w:t>stratospheric smoke</w:t>
      </w:r>
      <w:r w:rsidRPr="00252018">
        <w:rPr>
          <w:rStyle w:val="StyleUnderline"/>
        </w:rPr>
        <w:t xml:space="preserve"> layer </w:t>
      </w:r>
      <w:r w:rsidRPr="00F5779D">
        <w:rPr>
          <w:rStyle w:val="StyleUnderline"/>
          <w:highlight w:val="cyan"/>
        </w:rPr>
        <w:t>that</w:t>
      </w:r>
      <w:r w:rsidRPr="00252018">
        <w:rPr>
          <w:rStyle w:val="StyleUnderline"/>
        </w:rPr>
        <w:t xml:space="preserve"> would </w:t>
      </w:r>
      <w:r w:rsidRPr="00F5779D">
        <w:rPr>
          <w:rStyle w:val="Emphasis"/>
          <w:highlight w:val="cyan"/>
        </w:rPr>
        <w:t>rapidly encircle the Earth</w:t>
      </w:r>
      <w:r w:rsidRPr="00252018">
        <w:rPr>
          <w:rStyle w:val="StyleUnderline"/>
        </w:rPr>
        <w:t>. The smoke</w:t>
      </w:r>
      <w:r w:rsidRPr="00D439CB">
        <w:rPr>
          <w:sz w:val="16"/>
        </w:rPr>
        <w:t xml:space="preserve"> layer </w:t>
      </w:r>
      <w:r w:rsidRPr="00252018">
        <w:rPr>
          <w:rStyle w:val="StyleUnderline"/>
        </w:rPr>
        <w:t xml:space="preserve">would remain </w:t>
      </w:r>
      <w:r w:rsidRPr="00F5779D">
        <w:rPr>
          <w:rStyle w:val="StyleUnderline"/>
          <w:highlight w:val="cyan"/>
        </w:rPr>
        <w:t>for</w:t>
      </w:r>
      <w:r w:rsidRPr="00D439CB">
        <w:rPr>
          <w:sz w:val="16"/>
        </w:rPr>
        <w:t xml:space="preserve"> at least </w:t>
      </w:r>
      <w:r w:rsidRPr="00F5779D">
        <w:rPr>
          <w:rStyle w:val="StyleUnderline"/>
          <w:highlight w:val="cyan"/>
        </w:rPr>
        <w:t xml:space="preserve">a </w:t>
      </w:r>
      <w:r w:rsidRPr="00F5779D">
        <w:rPr>
          <w:rStyle w:val="Emphasis"/>
          <w:highlight w:val="cyan"/>
        </w:rPr>
        <w:t>decade</w:t>
      </w:r>
      <w:r w:rsidRPr="00252018">
        <w:rPr>
          <w:rStyle w:val="StyleUnderline"/>
        </w:rPr>
        <w:t xml:space="preserve">, and </w:t>
      </w:r>
      <w:r w:rsidRPr="00F5779D">
        <w:rPr>
          <w:rStyle w:val="StyleUnderline"/>
          <w:highlight w:val="cyan"/>
        </w:rPr>
        <w:t>it would</w:t>
      </w:r>
      <w:r w:rsidRPr="00D439CB">
        <w:rPr>
          <w:sz w:val="16"/>
        </w:rPr>
        <w:t xml:space="preserve"> act to </w:t>
      </w:r>
      <w:r w:rsidRPr="00470A53">
        <w:rPr>
          <w:rStyle w:val="StyleUnderline"/>
        </w:rPr>
        <w:t>destroy the protective ozone layer</w:t>
      </w:r>
      <w:r w:rsidRPr="00D439CB">
        <w:rPr>
          <w:sz w:val="16"/>
        </w:rPr>
        <w:t xml:space="preserve"> (vastly </w:t>
      </w:r>
      <w:r w:rsidRPr="00470A53">
        <w:rPr>
          <w:rStyle w:val="StyleUnderline"/>
        </w:rPr>
        <w:t>increasing the UV-B reaching Earth</w:t>
      </w:r>
      <w:r w:rsidRPr="00D439CB">
        <w:rPr>
          <w:sz w:val="16"/>
        </w:rPr>
        <w:t xml:space="preserve">[vii]) </w:t>
      </w:r>
      <w:r w:rsidRPr="00470A53">
        <w:rPr>
          <w:rStyle w:val="StyleUnderline"/>
        </w:rPr>
        <w:t>as w</w:t>
      </w:r>
      <w:r w:rsidRPr="00252018">
        <w:rPr>
          <w:rStyle w:val="StyleUnderline"/>
        </w:rPr>
        <w:t xml:space="preserve">ell as </w:t>
      </w:r>
      <w:r w:rsidRPr="00F5779D">
        <w:rPr>
          <w:rStyle w:val="StyleUnderline"/>
          <w:highlight w:val="cyan"/>
        </w:rPr>
        <w:t>block</w:t>
      </w:r>
      <w:r w:rsidRPr="00252018">
        <w:rPr>
          <w:rStyle w:val="StyleUnderline"/>
        </w:rPr>
        <w:t xml:space="preserve"> warming </w:t>
      </w:r>
      <w:r w:rsidRPr="00F5779D">
        <w:rPr>
          <w:rStyle w:val="StyleUnderline"/>
          <w:highlight w:val="cyan"/>
        </w:rPr>
        <w:t>sunlight</w:t>
      </w:r>
      <w:r w:rsidRPr="00252018">
        <w:rPr>
          <w:rStyle w:val="StyleUnderline"/>
        </w:rPr>
        <w:t xml:space="preserve">, thus </w:t>
      </w:r>
      <w:r w:rsidRPr="00F5779D">
        <w:rPr>
          <w:rStyle w:val="StyleUnderline"/>
          <w:highlight w:val="cyan"/>
        </w:rPr>
        <w:t>creating Ice Age</w:t>
      </w:r>
      <w:r w:rsidRPr="00D439CB">
        <w:rPr>
          <w:sz w:val="16"/>
        </w:rPr>
        <w:t xml:space="preserve"> weather </w:t>
      </w:r>
      <w:r w:rsidRPr="00252018">
        <w:rPr>
          <w:rStyle w:val="StyleUnderline"/>
        </w:rPr>
        <w:t xml:space="preserve">conditions that would last </w:t>
      </w:r>
      <w:r w:rsidRPr="00E05CBD">
        <w:rPr>
          <w:rStyle w:val="Emphasis"/>
        </w:rPr>
        <w:t>10 years</w:t>
      </w:r>
      <w:r w:rsidRPr="00D439CB">
        <w:rPr>
          <w:sz w:val="16"/>
        </w:rPr>
        <w:t xml:space="preserve"> or longer.</w:t>
      </w:r>
      <w:r w:rsidRPr="00D439CB">
        <w:rPr>
          <w:sz w:val="12"/>
        </w:rPr>
        <w:t>¶</w:t>
      </w:r>
      <w:r w:rsidRPr="00D439CB">
        <w:rPr>
          <w:sz w:val="16"/>
        </w:rPr>
        <w:t xml:space="preserve"> </w:t>
      </w:r>
      <w:r w:rsidRPr="00252018">
        <w:rPr>
          <w:rStyle w:val="StyleUnderline"/>
        </w:rPr>
        <w:t>Following</w:t>
      </w:r>
      <w:r w:rsidRPr="00D439CB">
        <w:rPr>
          <w:sz w:val="16"/>
        </w:rPr>
        <w:t xml:space="preserve"> a US-Russian nuclear </w:t>
      </w:r>
      <w:r w:rsidRPr="00252018">
        <w:rPr>
          <w:rStyle w:val="StyleUnderline"/>
        </w:rPr>
        <w:t>war, temperatures in the</w:t>
      </w:r>
      <w:r w:rsidRPr="00D439CB">
        <w:rPr>
          <w:sz w:val="16"/>
        </w:rPr>
        <w:t xml:space="preserve"> central </w:t>
      </w:r>
      <w:r w:rsidRPr="00252018">
        <w:rPr>
          <w:rStyle w:val="StyleUnderline"/>
        </w:rPr>
        <w:t>US and Eurasia would fall below freezing every day for</w:t>
      </w:r>
      <w:r w:rsidRPr="00D439CB">
        <w:rPr>
          <w:sz w:val="16"/>
        </w:rPr>
        <w:t xml:space="preserve"> one to </w:t>
      </w:r>
      <w:r w:rsidRPr="00252018">
        <w:rPr>
          <w:rStyle w:val="StyleUnderline"/>
        </w:rPr>
        <w:t xml:space="preserve">three years; the intense </w:t>
      </w:r>
      <w:r w:rsidRPr="00F5779D">
        <w:rPr>
          <w:rStyle w:val="StyleUnderline"/>
          <w:highlight w:val="cyan"/>
        </w:rPr>
        <w:t>cold would</w:t>
      </w:r>
      <w:r w:rsidRPr="00252018">
        <w:rPr>
          <w:rStyle w:val="StyleUnderline"/>
        </w:rPr>
        <w:t xml:space="preserve"> </w:t>
      </w:r>
      <w:r w:rsidRPr="00E05CBD">
        <w:rPr>
          <w:rStyle w:val="Emphasis"/>
        </w:rPr>
        <w:t xml:space="preserve">completely </w:t>
      </w:r>
      <w:r w:rsidRPr="00F5779D">
        <w:rPr>
          <w:rStyle w:val="Emphasis"/>
          <w:highlight w:val="cyan"/>
        </w:rPr>
        <w:t>eliminate growing seasons for a decade</w:t>
      </w:r>
      <w:r w:rsidRPr="00D439CB">
        <w:rPr>
          <w:sz w:val="16"/>
        </w:rPr>
        <w:t xml:space="preserve"> or longer. </w:t>
      </w:r>
      <w:r w:rsidRPr="00252018">
        <w:rPr>
          <w:rStyle w:val="StyleUnderline"/>
        </w:rPr>
        <w:t xml:space="preserve">No crops could be grown, leading to a famine that would </w:t>
      </w:r>
      <w:r w:rsidRPr="00E05CBD">
        <w:rPr>
          <w:rStyle w:val="Emphasis"/>
        </w:rPr>
        <w:t>kill most humans and large animal populations</w:t>
      </w:r>
      <w:r w:rsidRPr="00252018">
        <w:rPr>
          <w:rStyle w:val="StyleUnderline"/>
        </w:rPr>
        <w:t>.</w:t>
      </w:r>
      <w:r w:rsidRPr="00D439CB">
        <w:rPr>
          <w:rStyle w:val="StyleUnderline"/>
          <w:sz w:val="12"/>
          <w:u w:val="none"/>
        </w:rPr>
        <w:t>¶</w:t>
      </w:r>
      <w:r w:rsidRPr="00D439CB">
        <w:rPr>
          <w:sz w:val="16"/>
        </w:rPr>
        <w:t xml:space="preserve"> </w:t>
      </w:r>
      <w:r w:rsidRPr="00F5779D">
        <w:rPr>
          <w:rStyle w:val="StyleUnderline"/>
          <w:highlight w:val="cyan"/>
        </w:rPr>
        <w:t>Electromagnetic pulse</w:t>
      </w:r>
      <w:r w:rsidRPr="00D439CB">
        <w:rPr>
          <w:sz w:val="16"/>
        </w:rPr>
        <w:t xml:space="preserve"> from high-altitude nuclear detonations </w:t>
      </w:r>
      <w:r w:rsidRPr="00252018">
        <w:rPr>
          <w:rStyle w:val="StyleUnderline"/>
        </w:rPr>
        <w:t xml:space="preserve">would </w:t>
      </w:r>
      <w:r w:rsidRPr="00F5779D">
        <w:rPr>
          <w:rStyle w:val="StyleUnderline"/>
          <w:highlight w:val="cyan"/>
        </w:rPr>
        <w:t>destroy</w:t>
      </w:r>
      <w:r w:rsidRPr="00D439CB">
        <w:rPr>
          <w:sz w:val="16"/>
        </w:rPr>
        <w:t xml:space="preserve"> the integrated circuits in </w:t>
      </w:r>
      <w:r w:rsidRPr="00252018">
        <w:rPr>
          <w:rStyle w:val="StyleUnderline"/>
        </w:rPr>
        <w:t>all</w:t>
      </w:r>
      <w:r w:rsidRPr="00D439CB">
        <w:rPr>
          <w:sz w:val="16"/>
        </w:rPr>
        <w:t xml:space="preserve"> modern </w:t>
      </w:r>
      <w:r w:rsidRPr="00252018">
        <w:rPr>
          <w:rStyle w:val="StyleUnderline"/>
        </w:rPr>
        <w:t xml:space="preserve">electronic </w:t>
      </w:r>
      <w:r w:rsidRPr="00F5779D">
        <w:rPr>
          <w:rStyle w:val="StyleUnderline"/>
          <w:highlight w:val="cyan"/>
        </w:rPr>
        <w:t>devices</w:t>
      </w:r>
      <w:r w:rsidRPr="00D439CB">
        <w:rPr>
          <w:sz w:val="16"/>
        </w:rPr>
        <w:t xml:space="preserve">[viii], including those in commercial nuclear power </w:t>
      </w:r>
      <w:r w:rsidRPr="00C072AA">
        <w:rPr>
          <w:sz w:val="16"/>
        </w:rPr>
        <w:t xml:space="preserve">plants. </w:t>
      </w:r>
      <w:r w:rsidRPr="00C072AA">
        <w:rPr>
          <w:rStyle w:val="StyleUnderline"/>
        </w:rPr>
        <w:t>Every nuclear reactor would</w:t>
      </w:r>
      <w:r w:rsidRPr="00C072AA">
        <w:rPr>
          <w:sz w:val="16"/>
        </w:rPr>
        <w:t xml:space="preserve"> almost </w:t>
      </w:r>
      <w:r w:rsidRPr="00C072AA">
        <w:rPr>
          <w:rStyle w:val="Emphasis"/>
        </w:rPr>
        <w:t>instantly</w:t>
      </w:r>
      <w:r w:rsidRPr="00C072AA">
        <w:rPr>
          <w:rStyle w:val="StyleUnderline"/>
        </w:rPr>
        <w:t xml:space="preserve"> meltdown</w:t>
      </w:r>
      <w:r w:rsidRPr="00C072AA">
        <w:rPr>
          <w:sz w:val="16"/>
        </w:rPr>
        <w:t xml:space="preserve">; every nuclear spent fuel pool (which contain many times more radioactivity than found in the reactors) would boil-off, </w:t>
      </w:r>
      <w:r w:rsidRPr="00C072AA">
        <w:rPr>
          <w:rStyle w:val="StyleUnderline"/>
        </w:rPr>
        <w:t xml:space="preserve">releasing vast </w:t>
      </w:r>
      <w:r w:rsidRPr="00C072AA">
        <w:rPr>
          <w:sz w:val="16"/>
        </w:rPr>
        <w:t xml:space="preserve">amounts of </w:t>
      </w:r>
      <w:r w:rsidRPr="00C072AA">
        <w:rPr>
          <w:rStyle w:val="Emphasis"/>
        </w:rPr>
        <w:t>long-lived</w:t>
      </w:r>
      <w:r w:rsidRPr="00C072AA">
        <w:rPr>
          <w:rStyle w:val="StyleUnderline"/>
        </w:rPr>
        <w:t xml:space="preserve"> radioactivity</w:t>
      </w:r>
      <w:r w:rsidRPr="00D439CB">
        <w:rPr>
          <w:sz w:val="16"/>
        </w:rPr>
        <w:t xml:space="preserve">. The </w:t>
      </w:r>
      <w:r w:rsidRPr="00F5779D">
        <w:rPr>
          <w:rStyle w:val="StyleUnderline"/>
          <w:highlight w:val="cyan"/>
        </w:rPr>
        <w:t>fallout would make</w:t>
      </w:r>
      <w:r w:rsidRPr="00D439CB">
        <w:rPr>
          <w:sz w:val="16"/>
        </w:rPr>
        <w:t xml:space="preserve"> most </w:t>
      </w:r>
      <w:r w:rsidRPr="00C072AA">
        <w:rPr>
          <w:sz w:val="16"/>
        </w:rPr>
        <w:t xml:space="preserve">of the </w:t>
      </w:r>
      <w:r w:rsidRPr="00C072AA">
        <w:rPr>
          <w:rStyle w:val="StyleUnderline"/>
        </w:rPr>
        <w:t xml:space="preserve">US and Europe </w:t>
      </w:r>
      <w:r w:rsidRPr="00F5779D">
        <w:rPr>
          <w:rStyle w:val="Emphasis"/>
          <w:highlight w:val="cyan"/>
        </w:rPr>
        <w:t>uninhabitable</w:t>
      </w:r>
      <w:r w:rsidRPr="00252018">
        <w:rPr>
          <w:rStyle w:val="StyleUnderline"/>
        </w:rPr>
        <w:t>.</w:t>
      </w:r>
      <w:r w:rsidRPr="00D439CB">
        <w:rPr>
          <w:sz w:val="16"/>
        </w:rPr>
        <w:t xml:space="preserve"> Of course, the </w:t>
      </w:r>
      <w:r w:rsidRPr="00F5779D">
        <w:rPr>
          <w:rStyle w:val="StyleUnderline"/>
          <w:highlight w:val="cyan"/>
        </w:rPr>
        <w:t>survivors</w:t>
      </w:r>
      <w:r w:rsidRPr="00252018">
        <w:rPr>
          <w:rStyle w:val="StyleUnderline"/>
        </w:rPr>
        <w:t xml:space="preserve"> of the nuclear war </w:t>
      </w:r>
      <w:r w:rsidRPr="00F5779D">
        <w:rPr>
          <w:rStyle w:val="StyleUnderline"/>
          <w:highlight w:val="cyan"/>
        </w:rPr>
        <w:t xml:space="preserve">would be </w:t>
      </w:r>
      <w:r w:rsidRPr="00F5779D">
        <w:rPr>
          <w:rStyle w:val="Emphasis"/>
          <w:sz w:val="28"/>
          <w:highlight w:val="cyan"/>
        </w:rPr>
        <w:t>starving to death anyway</w:t>
      </w:r>
      <w:r w:rsidRPr="00E05CBD">
        <w:rPr>
          <w:rStyle w:val="Emphasis"/>
          <w:sz w:val="28"/>
        </w:rPr>
        <w:t>.</w:t>
      </w:r>
      <w:r w:rsidRPr="00D439CB">
        <w:rPr>
          <w:sz w:val="16"/>
        </w:rPr>
        <w:t xml:space="preserve"> </w:t>
      </w:r>
      <w:r w:rsidRPr="00252018">
        <w:rPr>
          <w:rStyle w:val="StyleUnderline"/>
        </w:rPr>
        <w:t>Once nuclear weapons were introduced into a</w:t>
      </w:r>
      <w:r w:rsidRPr="00D439CB">
        <w:rPr>
          <w:sz w:val="16"/>
        </w:rPr>
        <w:t xml:space="preserve"> US-Russian </w:t>
      </w:r>
      <w:r w:rsidRPr="00B524EF">
        <w:rPr>
          <w:rStyle w:val="StyleUnderline"/>
        </w:rPr>
        <w:t>conflict, there would be little chance</w:t>
      </w:r>
      <w:r w:rsidRPr="00B524EF">
        <w:rPr>
          <w:sz w:val="16"/>
        </w:rPr>
        <w:t xml:space="preserve"> that a </w:t>
      </w:r>
      <w:r w:rsidRPr="00B524EF">
        <w:rPr>
          <w:rStyle w:val="Emphasis"/>
        </w:rPr>
        <w:t>nuclear holocaust</w:t>
      </w:r>
      <w:r w:rsidRPr="00B524EF">
        <w:rPr>
          <w:rStyle w:val="StyleUnderline"/>
        </w:rPr>
        <w:t xml:space="preserve"> could be avoided. Theories of</w:t>
      </w:r>
      <w:r w:rsidRPr="00B524EF">
        <w:rPr>
          <w:sz w:val="16"/>
        </w:rPr>
        <w:t xml:space="preserve"> “limited nuclear war” and “nuclear </w:t>
      </w:r>
      <w:r w:rsidRPr="00B524EF">
        <w:rPr>
          <w:rStyle w:val="StyleUnderline"/>
        </w:rPr>
        <w:t xml:space="preserve">de-escalation” are </w:t>
      </w:r>
      <w:r w:rsidRPr="00B524EF">
        <w:rPr>
          <w:rStyle w:val="Emphasis"/>
        </w:rPr>
        <w:t>unrealistic</w:t>
      </w:r>
      <w:r w:rsidRPr="00B524EF">
        <w:rPr>
          <w:sz w:val="16"/>
        </w:rPr>
        <w:t xml:space="preserve">.[ix] In 2002 the </w:t>
      </w:r>
      <w:r w:rsidRPr="00B524EF">
        <w:rPr>
          <w:rStyle w:val="StyleUnderline"/>
        </w:rPr>
        <w:t>Bush</w:t>
      </w:r>
      <w:r w:rsidRPr="00B524EF">
        <w:rPr>
          <w:sz w:val="16"/>
        </w:rPr>
        <w:t xml:space="preserve"> administration </w:t>
      </w:r>
      <w:r w:rsidRPr="00B524EF">
        <w:rPr>
          <w:rStyle w:val="StyleUnderline"/>
        </w:rPr>
        <w:t>modified US strategic doctrine</w:t>
      </w:r>
      <w:r w:rsidRPr="00B524EF">
        <w:rPr>
          <w:sz w:val="16"/>
        </w:rPr>
        <w:t xml:space="preserve"> from a retaliatory role </w:t>
      </w:r>
      <w:r w:rsidRPr="00B524EF">
        <w:rPr>
          <w:rStyle w:val="StyleUnderline"/>
        </w:rPr>
        <w:t>to permit preemptive nuclear attack</w:t>
      </w:r>
      <w:r w:rsidRPr="00B524EF">
        <w:rPr>
          <w:sz w:val="16"/>
        </w:rPr>
        <w:t xml:space="preserve">; in 2010, the </w:t>
      </w:r>
      <w:r w:rsidRPr="00B524EF">
        <w:rPr>
          <w:rStyle w:val="StyleUnderline"/>
        </w:rPr>
        <w:t>Obama</w:t>
      </w:r>
      <w:r w:rsidRPr="00B524EF">
        <w:rPr>
          <w:sz w:val="16"/>
        </w:rPr>
        <w:t xml:space="preserve"> administration </w:t>
      </w:r>
      <w:r w:rsidRPr="00B524EF">
        <w:rPr>
          <w:rStyle w:val="StyleUnderline"/>
        </w:rPr>
        <w:t>made only</w:t>
      </w:r>
      <w:r w:rsidRPr="00B524EF">
        <w:rPr>
          <w:sz w:val="16"/>
        </w:rPr>
        <w:t xml:space="preserve"> incremental and </w:t>
      </w:r>
      <w:r w:rsidRPr="00B524EF">
        <w:rPr>
          <w:rStyle w:val="StyleUnderline"/>
        </w:rPr>
        <w:t>miniscule</w:t>
      </w:r>
      <w:r w:rsidRPr="00252018">
        <w:rPr>
          <w:rStyle w:val="StyleUnderline"/>
        </w:rPr>
        <w:t xml:space="preserve"> changes</w:t>
      </w:r>
      <w:r w:rsidRPr="00D439CB">
        <w:rPr>
          <w:sz w:val="16"/>
        </w:rPr>
        <w:t xml:space="preserve"> to this doctrine, leaving it essentially unchanged. </w:t>
      </w:r>
      <w:r w:rsidRPr="00252018">
        <w:rPr>
          <w:rStyle w:val="StyleUnderline"/>
        </w:rPr>
        <w:t xml:space="preserve">Furthermore, Counterforce </w:t>
      </w:r>
      <w:r w:rsidRPr="00D439CB">
        <w:rPr>
          <w:sz w:val="16"/>
        </w:rPr>
        <w:t xml:space="preserve">doctrine – used by both the US and Russian military – </w:t>
      </w:r>
      <w:r w:rsidRPr="00252018">
        <w:rPr>
          <w:rStyle w:val="StyleUnderline"/>
        </w:rPr>
        <w:t>emphasizes the need for preemptive strikes</w:t>
      </w:r>
      <w:r w:rsidRPr="00D439CB">
        <w:rPr>
          <w:sz w:val="16"/>
        </w:rPr>
        <w:t xml:space="preserve"> once nuclear war begins. </w:t>
      </w:r>
      <w:r w:rsidRPr="00C072AA">
        <w:rPr>
          <w:rStyle w:val="StyleUnderline"/>
        </w:rPr>
        <w:t>Both sides would be under immense pressure to launch a</w:t>
      </w:r>
      <w:r w:rsidRPr="00C072AA">
        <w:rPr>
          <w:sz w:val="16"/>
        </w:rPr>
        <w:t xml:space="preserve"> preemptive nuclear </w:t>
      </w:r>
      <w:r w:rsidRPr="00C072AA">
        <w:rPr>
          <w:rStyle w:val="StyleUnderline"/>
        </w:rPr>
        <w:t>first-strike</w:t>
      </w:r>
      <w:r w:rsidRPr="00C072AA">
        <w:rPr>
          <w:sz w:val="16"/>
        </w:rPr>
        <w:t xml:space="preserve"> once military hostilities had commenced</w:t>
      </w:r>
      <w:r w:rsidRPr="00D439CB">
        <w:rPr>
          <w:sz w:val="16"/>
        </w:rPr>
        <w:t>, especially if nuclear weapons had already been used on the battlefield.</w:t>
      </w:r>
    </w:p>
    <w:p w14:paraId="72C57B78" w14:textId="77777777" w:rsidR="009F294A" w:rsidRPr="006A5A79" w:rsidRDefault="009F294A" w:rsidP="009F294A"/>
    <w:p w14:paraId="1D1EA75A" w14:textId="77777777" w:rsidR="009F294A" w:rsidRPr="008B2139" w:rsidRDefault="009F294A" w:rsidP="009F294A">
      <w:pPr>
        <w:rPr>
          <w:sz w:val="16"/>
        </w:rPr>
      </w:pPr>
    </w:p>
    <w:p w14:paraId="3C06EBCE" w14:textId="77777777" w:rsidR="009F294A" w:rsidRPr="006857EB" w:rsidRDefault="009F294A" w:rsidP="009F294A">
      <w:pPr>
        <w:pStyle w:val="Heading2"/>
      </w:pPr>
      <w:r>
        <w:t>Framing</w:t>
      </w:r>
    </w:p>
    <w:p w14:paraId="70911BF1" w14:textId="77777777" w:rsidR="009F294A" w:rsidRDefault="009F294A" w:rsidP="009F294A">
      <w:pPr>
        <w:pStyle w:val="Heading4"/>
      </w:pPr>
      <w:r>
        <w:t>[B&amp;S 09] Dominant scholarship and literature on space today are still haunted by a Cold War sentiment, thus the role of the ballot is to vote for the debater who best deconstructs the militarized image of outer space</w:t>
      </w:r>
    </w:p>
    <w:p w14:paraId="09E9F227" w14:textId="77777777" w:rsidR="009F294A" w:rsidRPr="00DB2416" w:rsidRDefault="009F294A" w:rsidP="009F294A">
      <w:r w:rsidRPr="00B87CFE">
        <w:rPr>
          <w:rStyle w:val="Heading4Char"/>
        </w:rPr>
        <w:t>Bormann and Sheehan 09</w:t>
      </w:r>
      <w:r w:rsidRPr="00B87CFE">
        <w:t xml:space="preserve"> [(Natalie Bormann teaches at the Department of Politics, Northeastern University, Boston. Prior to that she held a position at the Watson Institute for International Studies, Brown University. Michael Sheehan is Professor of International Relations at Swansea University. His current research focuses on European space policy, and on the relationship between liberalism, democracy and war.) Bormann, Natalie. Securing Outer Space. London Routledge, 2009</w:t>
      </w:r>
      <w:r>
        <w:t>. |</w:t>
      </w:r>
      <w:r w:rsidRPr="00B87CFE">
        <w:t>http://library.lol/main/595AB4C6B8521A6F9E7323DD023CC97E</w:t>
      </w:r>
      <w:r>
        <w:t>|</w:t>
      </w:r>
      <w:r w:rsidRPr="00B87CFE">
        <w:t>Accessed 29 Dec. 2021.</w:t>
      </w:r>
      <w:r>
        <w:t>] PW</w:t>
      </w:r>
    </w:p>
    <w:p w14:paraId="6EFB708C" w14:textId="77777777" w:rsidR="009F294A" w:rsidRDefault="009F294A" w:rsidP="009F294A">
      <w:pPr>
        <w:rPr>
          <w:sz w:val="16"/>
        </w:rPr>
      </w:pPr>
      <w:r w:rsidRPr="007F4635">
        <w:rPr>
          <w:sz w:val="16"/>
        </w:rPr>
        <w:t xml:space="preserve">For ﬁfty years, </w:t>
      </w:r>
      <w:r w:rsidRPr="00E947EB">
        <w:rPr>
          <w:rStyle w:val="Emphasis"/>
        </w:rPr>
        <w:t>much of our thinking</w:t>
      </w:r>
      <w:r w:rsidRPr="00B87CFE">
        <w:rPr>
          <w:rStyle w:val="StyleUnderline"/>
        </w:rPr>
        <w:t xml:space="preserve"> about socio-political, economic and military-related issues </w:t>
      </w:r>
      <w:r w:rsidRPr="00E947EB">
        <w:rPr>
          <w:rStyle w:val="Emphasis"/>
        </w:rPr>
        <w:t>were deﬁned</w:t>
      </w:r>
      <w:r w:rsidRPr="007F4635">
        <w:rPr>
          <w:sz w:val="16"/>
        </w:rPr>
        <w:t xml:space="preserve">, shaped and driven </w:t>
      </w:r>
      <w:r w:rsidRPr="00E947EB">
        <w:rPr>
          <w:rStyle w:val="Emphasis"/>
        </w:rPr>
        <w:t>by the Cold</w:t>
      </w:r>
      <w:r w:rsidRPr="00B87CFE">
        <w:rPr>
          <w:rStyle w:val="StyleUnderline"/>
        </w:rPr>
        <w:t xml:space="preserve"> </w:t>
      </w:r>
      <w:r w:rsidRPr="00E947EB">
        <w:rPr>
          <w:rStyle w:val="Emphasis"/>
        </w:rPr>
        <w:t>War</w:t>
      </w:r>
      <w:r w:rsidRPr="007F4635">
        <w:rPr>
          <w:sz w:val="16"/>
        </w:rPr>
        <w:t xml:space="preserve"> and the centrality of a comfortable paradox – that of a bipolar nuclear confrontation. A decade and a half </w:t>
      </w:r>
      <w:r w:rsidRPr="00B87CFE">
        <w:rPr>
          <w:rStyle w:val="StyleUnderline"/>
        </w:rPr>
        <w:t>after the end</w:t>
      </w:r>
      <w:r w:rsidRPr="007F4635">
        <w:rPr>
          <w:sz w:val="16"/>
        </w:rPr>
        <w:t xml:space="preserve"> of that confrontation </w:t>
      </w:r>
      <w:r w:rsidRPr="00B87CFE">
        <w:rPr>
          <w:rStyle w:val="StyleUnderline"/>
        </w:rPr>
        <w:t xml:space="preserve">we are still </w:t>
      </w:r>
      <w:r w:rsidRPr="007F4635">
        <w:rPr>
          <w:sz w:val="16"/>
        </w:rPr>
        <w:t xml:space="preserve">deemed to be </w:t>
      </w:r>
      <w:r w:rsidRPr="00B87CFE">
        <w:rPr>
          <w:rStyle w:val="StyleUnderline"/>
        </w:rPr>
        <w:t>living in a</w:t>
      </w:r>
      <w:r w:rsidRPr="007F4635">
        <w:rPr>
          <w:sz w:val="16"/>
        </w:rPr>
        <w:t xml:space="preserve"> period, the </w:t>
      </w:r>
      <w:r w:rsidRPr="00B87CFE">
        <w:rPr>
          <w:rStyle w:val="StyleUnderline"/>
        </w:rPr>
        <w:t>‘post’-Cold War era</w:t>
      </w:r>
      <w:r w:rsidRPr="007F4635">
        <w:rPr>
          <w:sz w:val="16"/>
        </w:rPr>
        <w:t xml:space="preserve">, that is </w:t>
      </w:r>
      <w:r w:rsidRPr="00B87CFE">
        <w:rPr>
          <w:rStyle w:val="StyleUnderline"/>
        </w:rPr>
        <w:t>deﬁned only in relation to the preceding one</w:t>
      </w:r>
      <w:r w:rsidRPr="007F4635">
        <w:rPr>
          <w:sz w:val="16"/>
        </w:rPr>
        <w:t xml:space="preserve">. And while there is a strong temptation, if not an expectation, for some </w:t>
      </w:r>
      <w:r w:rsidRPr="00B87CFE">
        <w:rPr>
          <w:rStyle w:val="StyleUnderline"/>
        </w:rPr>
        <w:t>scholars</w:t>
      </w:r>
      <w:r w:rsidRPr="007F4635">
        <w:rPr>
          <w:sz w:val="16"/>
        </w:rPr>
        <w:t xml:space="preserve"> to </w:t>
      </w:r>
      <w:r w:rsidRPr="00B87CFE">
        <w:rPr>
          <w:rStyle w:val="StyleUnderline"/>
        </w:rPr>
        <w:t xml:space="preserve">adhere to </w:t>
      </w:r>
      <w:r w:rsidRPr="007F4635">
        <w:rPr>
          <w:sz w:val="16"/>
        </w:rPr>
        <w:t xml:space="preserve">these well-known and </w:t>
      </w:r>
      <w:r w:rsidRPr="00B87CFE">
        <w:rPr>
          <w:rStyle w:val="StyleUnderline"/>
        </w:rPr>
        <w:t>totalizing terms</w:t>
      </w:r>
      <w:r w:rsidRPr="007F4635">
        <w:rPr>
          <w:sz w:val="16"/>
        </w:rPr>
        <w:t xml:space="preserve"> of the debate, for others the past two generations have been animated by a different, and pervasive, intervention – </w:t>
      </w:r>
      <w:r w:rsidRPr="00B87CFE">
        <w:rPr>
          <w:rStyle w:val="StyleUnderline"/>
        </w:rPr>
        <w:t>the ‘space age’</w:t>
      </w:r>
      <w:r w:rsidRPr="007F4635">
        <w:rPr>
          <w:sz w:val="16"/>
        </w:rPr>
        <w:t xml:space="preserve">. The movement of humanity into space and the development of satellite technology in retrospect may well appear as the deﬁning characteristic of this period. The ﬁftieth anniversary of the beginning of the space age was marked on 4 October 2007. It was on this day, in 1957, that the Soviet Union launched Sputnik 1, the ﬁrst satellite to be placed in orbit. This dramatic event not only ushered in the space era, it also triggered a set of questions regarding the assumptions and effects that were (and are) constitutive of this new endeavour: questions of the global, the international, the political, the ethical, the technical, the scientiﬁc, humankind and modernity – to name but a few. In what ways would these questions guide, alter and intervene with our activities in space? But also, in what ways would the space age guide, alter and intervene with these questions? That day in October 1957 also marked the beginning of serious concerns regarding the </w:t>
      </w:r>
      <w:r w:rsidRPr="00F5779D">
        <w:rPr>
          <w:rStyle w:val="Emphasis"/>
          <w:highlight w:val="cyan"/>
        </w:rPr>
        <w:t>modes</w:t>
      </w:r>
      <w:r w:rsidRPr="00B87CFE">
        <w:rPr>
          <w:rStyle w:val="StyleUnderline"/>
        </w:rPr>
        <w:t xml:space="preserve"> and kinds </w:t>
      </w:r>
      <w:r w:rsidRPr="00F5779D">
        <w:rPr>
          <w:rStyle w:val="Emphasis"/>
          <w:highlight w:val="cyan"/>
        </w:rPr>
        <w:t>of space activities</w:t>
      </w:r>
      <w:r w:rsidRPr="00B87CFE">
        <w:rPr>
          <w:rStyle w:val="StyleUnderline"/>
        </w:rPr>
        <w:t xml:space="preserve"> that we would be witnessing</w:t>
      </w:r>
      <w:r w:rsidRPr="007F4635">
        <w:rPr>
          <w:sz w:val="16"/>
        </w:rPr>
        <w:t xml:space="preserve">, and these concerns </w:t>
      </w:r>
      <w:r w:rsidRPr="00E947EB">
        <w:rPr>
          <w:rStyle w:val="Emphasis"/>
        </w:rPr>
        <w:t xml:space="preserve">were </w:t>
      </w:r>
      <w:r w:rsidRPr="00F5779D">
        <w:rPr>
          <w:rStyle w:val="Emphasis"/>
          <w:highlight w:val="cyan"/>
        </w:rPr>
        <w:t>dominated</w:t>
      </w:r>
      <w:r w:rsidRPr="007F4635">
        <w:rPr>
          <w:sz w:val="16"/>
        </w:rPr>
        <w:t xml:space="preserve"> from the outset </w:t>
      </w:r>
      <w:r w:rsidRPr="00F5779D">
        <w:rPr>
          <w:rStyle w:val="Emphasis"/>
          <w:highlight w:val="cyan"/>
        </w:rPr>
        <w:t>by</w:t>
      </w:r>
      <w:r w:rsidRPr="007F4635">
        <w:rPr>
          <w:sz w:val="16"/>
        </w:rPr>
        <w:t xml:space="preserve"> the fact that the ﬁrst journey into space was accompanied by – if not entirely driven by – </w:t>
      </w:r>
      <w:r w:rsidRPr="00B87CFE">
        <w:rPr>
          <w:rStyle w:val="StyleUnderline"/>
        </w:rPr>
        <w:t xml:space="preserve">the </w:t>
      </w:r>
      <w:r w:rsidRPr="00F5779D">
        <w:rPr>
          <w:rStyle w:val="Emphasis"/>
          <w:highlight w:val="cyan"/>
        </w:rPr>
        <w:t>Cold War arms race</w:t>
      </w:r>
      <w:r w:rsidRPr="007F4635">
        <w:rPr>
          <w:sz w:val="16"/>
        </w:rPr>
        <w:t xml:space="preserve">. The </w:t>
      </w:r>
      <w:r w:rsidRPr="00B87CFE">
        <w:rPr>
          <w:rStyle w:val="StyleUnderline"/>
        </w:rPr>
        <w:t>initial steps in the exploration</w:t>
      </w:r>
      <w:r w:rsidRPr="007F4635">
        <w:rPr>
          <w:sz w:val="16"/>
        </w:rPr>
        <w:t xml:space="preserve"> of space </w:t>
      </w:r>
      <w:r w:rsidRPr="00B87CFE">
        <w:rPr>
          <w:rStyle w:val="StyleUnderline"/>
        </w:rPr>
        <w:t xml:space="preserve">were inexorably </w:t>
      </w:r>
      <w:r w:rsidRPr="00E947EB">
        <w:rPr>
          <w:rStyle w:val="Emphasis"/>
        </w:rPr>
        <w:t>linked with</w:t>
      </w:r>
      <w:r w:rsidRPr="00B87CFE">
        <w:rPr>
          <w:rStyle w:val="StyleUnderline"/>
        </w:rPr>
        <w:t xml:space="preserve"> pressur</w:t>
      </w:r>
      <w:r w:rsidRPr="00E947EB">
        <w:rPr>
          <w:rStyle w:val="Emphasis"/>
        </w:rPr>
        <w:t xml:space="preserve">es to militarize and securitize </w:t>
      </w:r>
      <w:r w:rsidRPr="00B87CFE">
        <w:rPr>
          <w:rStyle w:val="StyleUnderline"/>
        </w:rPr>
        <w:t>this new dimension</w:t>
      </w:r>
      <w:r w:rsidRPr="007F4635">
        <w:rPr>
          <w:sz w:val="16"/>
        </w:rPr>
        <w:t xml:space="preserve">. As a geographical realm that had hitherto been pristine in relation to mankind’s warlike history, this immediate tendency for space exploration to be led by military rationales raised profound philosophical and political questions. </w:t>
      </w:r>
      <w:r w:rsidRPr="00B87CFE">
        <w:rPr>
          <w:rStyle w:val="StyleUnderline"/>
        </w:rPr>
        <w:t xml:space="preserve">What should the purpose of space activity be, and what should it not be? And how would we approach, understand </w:t>
      </w:r>
      <w:r w:rsidRPr="007F4635">
        <w:rPr>
          <w:sz w:val="16"/>
        </w:rPr>
        <w:t>and distinguish between</w:t>
      </w:r>
      <w:r w:rsidRPr="00B87CFE">
        <w:rPr>
          <w:rStyle w:val="StyleUnderline"/>
        </w:rPr>
        <w:t xml:space="preserve"> military activities, civilian ones, commercial ones, </w:t>
      </w:r>
      <w:r w:rsidRPr="007F4635">
        <w:rPr>
          <w:sz w:val="16"/>
        </w:rPr>
        <w:t>and so forth</w:t>
      </w:r>
      <w:r w:rsidRPr="00B87CFE">
        <w:rPr>
          <w:rStyle w:val="StyleUnderline"/>
        </w:rPr>
        <w:t>?</w:t>
      </w:r>
      <w:r>
        <w:rPr>
          <w:rStyle w:val="StyleUnderline"/>
        </w:rPr>
        <w:t xml:space="preserve"> </w:t>
      </w:r>
      <w:r w:rsidRPr="007F4635">
        <w:rPr>
          <w:sz w:val="16"/>
        </w:rPr>
        <w:t xml:space="preserve">More than a half century later, </w:t>
      </w:r>
      <w:r w:rsidRPr="00B87CFE">
        <w:rPr>
          <w:rStyle w:val="StyleUnderline"/>
        </w:rPr>
        <w:t>the questions as to ‘what we bring to space’ as well as how space activities challenge us,</w:t>
      </w:r>
      <w:r w:rsidRPr="007F4635">
        <w:rPr>
          <w:sz w:val="16"/>
        </w:rPr>
        <w:t xml:space="preserve"> and to what effects, seem </w:t>
      </w:r>
      <w:r w:rsidRPr="00B87CFE">
        <w:rPr>
          <w:rStyle w:val="StyleUnderline"/>
        </w:rPr>
        <w:t>ever more pressing</w:t>
      </w:r>
      <w:r w:rsidRPr="007F4635">
        <w:rPr>
          <w:sz w:val="16"/>
        </w:rPr>
        <w:t xml:space="preserve">. While the debate over some of the assumptions, modes and effects of the space age never truly abated, most of the contributors in this volume agree that </w:t>
      </w:r>
      <w:r w:rsidRPr="00F5779D">
        <w:rPr>
          <w:rStyle w:val="Emphasis"/>
          <w:highlight w:val="cyan"/>
        </w:rPr>
        <w:t>there is</w:t>
      </w:r>
      <w:r w:rsidRPr="007F4635">
        <w:rPr>
          <w:sz w:val="16"/>
        </w:rPr>
        <w:t xml:space="preserve"> sense of </w:t>
      </w:r>
      <w:r w:rsidRPr="00F5779D">
        <w:rPr>
          <w:rStyle w:val="Emphasis"/>
          <w:highlight w:val="cyan"/>
        </w:rPr>
        <w:t>urgency in</w:t>
      </w:r>
      <w:r w:rsidRPr="00B87CFE">
        <w:rPr>
          <w:rStyle w:val="StyleUnderline"/>
        </w:rPr>
        <w:t xml:space="preserve"> raising concern, </w:t>
      </w:r>
      <w:r w:rsidRPr="00F5779D">
        <w:rPr>
          <w:rStyle w:val="Emphasis"/>
          <w:highlight w:val="cyan"/>
        </w:rPr>
        <w:t>re-conceptualizing the modes of</w:t>
      </w:r>
      <w:r w:rsidRPr="00E947EB">
        <w:rPr>
          <w:rStyle w:val="Emphasis"/>
        </w:rPr>
        <w:t xml:space="preserve"> the </w:t>
      </w:r>
      <w:r w:rsidRPr="00F5779D">
        <w:rPr>
          <w:rStyle w:val="Emphasis"/>
          <w:highlight w:val="cyan"/>
        </w:rPr>
        <w:t>debate</w:t>
      </w:r>
      <w:r w:rsidRPr="00E947EB">
        <w:rPr>
          <w:rStyle w:val="Emphasis"/>
        </w:rPr>
        <w:t>,</w:t>
      </w:r>
      <w:r w:rsidRPr="00B87CFE">
        <w:rPr>
          <w:rStyle w:val="StyleUnderline"/>
        </w:rPr>
        <w:t xml:space="preserve"> and </w:t>
      </w:r>
      <w:r w:rsidRPr="00F5779D">
        <w:rPr>
          <w:rStyle w:val="Emphasis"/>
          <w:highlight w:val="cyan"/>
        </w:rPr>
        <w:t>engaging critically with the</w:t>
      </w:r>
      <w:r w:rsidRPr="00E947EB">
        <w:rPr>
          <w:rStyle w:val="Emphasis"/>
        </w:rPr>
        <w:t xml:space="preserve"> limits and </w:t>
      </w:r>
      <w:r w:rsidRPr="00F5779D">
        <w:rPr>
          <w:rStyle w:val="Emphasis"/>
          <w:highlight w:val="cyan"/>
        </w:rPr>
        <w:t>possibilities of the dimension of space vis-à-vis the political</w:t>
      </w:r>
      <w:r w:rsidRPr="007F4635">
        <w:rPr>
          <w:sz w:val="16"/>
        </w:rPr>
        <w:t xml:space="preserve">. This sense of urgency reﬂects </w:t>
      </w:r>
      <w:r w:rsidRPr="00E947EB">
        <w:rPr>
          <w:rStyle w:val="Emphasis"/>
        </w:rPr>
        <w:t>the revitalization of</w:t>
      </w:r>
      <w:r w:rsidRPr="00B87CFE">
        <w:rPr>
          <w:rStyle w:val="StyleUnderline"/>
        </w:rPr>
        <w:t xml:space="preserve"> </w:t>
      </w:r>
      <w:r w:rsidRPr="007F4635">
        <w:rPr>
          <w:sz w:val="16"/>
        </w:rPr>
        <w:t xml:space="preserve">national </w:t>
      </w:r>
      <w:r w:rsidRPr="00E947EB">
        <w:rPr>
          <w:rStyle w:val="Emphasis"/>
        </w:rPr>
        <w:t>space programmes</w:t>
      </w:r>
      <w:r w:rsidRPr="007F4635">
        <w:rPr>
          <w:sz w:val="16"/>
        </w:rPr>
        <w:t xml:space="preserve">, and particularly that of the United States and China since the start of the twenty-ﬁrst century. In January 2004, at NASA headquarters, US President George W. Bush announced the need for a new vision for America’s civilian and scientiﬁc space programme. This call culminated in a Commission’s Report on Implementation of United States Space Exploration Policy, which emphasized the fundamental role of space for US technological leadership, economic validity, and most importantly, security. While this certainly stimulated the debate over the future direction of US space exploration, it has led many to </w:t>
      </w:r>
      <w:r w:rsidRPr="00E947EB">
        <w:rPr>
          <w:rStyle w:val="Emphasis"/>
        </w:rPr>
        <w:t>express</w:t>
      </w:r>
      <w:r w:rsidRPr="007F4635">
        <w:rPr>
          <w:sz w:val="16"/>
        </w:rPr>
        <w:t xml:space="preserve"> concern over the </w:t>
      </w:r>
      <w:r w:rsidRPr="00B87CFE">
        <w:rPr>
          <w:rStyle w:val="StyleUnderline"/>
        </w:rPr>
        <w:t xml:space="preserve">implicitly </w:t>
      </w:r>
      <w:r w:rsidRPr="00E947EB">
        <w:rPr>
          <w:rStyle w:val="Emphasis"/>
        </w:rPr>
        <w:t>aggressive</w:t>
      </w:r>
      <w:r w:rsidRPr="00B87CFE">
        <w:rPr>
          <w:rStyle w:val="StyleUnderline"/>
        </w:rPr>
        <w:t xml:space="preserve"> </w:t>
      </w:r>
      <w:r w:rsidRPr="00E947EB">
        <w:rPr>
          <w:rStyle w:val="Emphasis"/>
        </w:rPr>
        <w:t>and</w:t>
      </w:r>
      <w:r w:rsidRPr="00B87CFE">
        <w:rPr>
          <w:rStyle w:val="StyleUnderline"/>
        </w:rPr>
        <w:t xml:space="preserve"> </w:t>
      </w:r>
      <w:r w:rsidRPr="00E947EB">
        <w:rPr>
          <w:rStyle w:val="Emphasis"/>
        </w:rPr>
        <w:t>ambitious</w:t>
      </w:r>
      <w:r w:rsidRPr="00B87CFE">
        <w:rPr>
          <w:rStyle w:val="StyleUnderline"/>
        </w:rPr>
        <w:t xml:space="preserve"> </w:t>
      </w:r>
      <w:r w:rsidRPr="00E947EB">
        <w:rPr>
          <w:rStyle w:val="Emphasis"/>
        </w:rPr>
        <w:t>endeavour of colonizing space in the form of</w:t>
      </w:r>
      <w:r w:rsidRPr="00B87CFE">
        <w:rPr>
          <w:rStyle w:val="StyleUnderline"/>
        </w:rPr>
        <w:t xml:space="preserve"> calling upon the need for </w:t>
      </w:r>
      <w:r w:rsidRPr="00E947EB">
        <w:rPr>
          <w:rStyle w:val="Emphasis"/>
        </w:rPr>
        <w:t>permanent access</w:t>
      </w:r>
      <w:r w:rsidRPr="00B87CFE">
        <w:rPr>
          <w:rStyle w:val="StyleUnderline"/>
        </w:rPr>
        <w:t xml:space="preserve"> to </w:t>
      </w:r>
      <w:r w:rsidRPr="00E947EB">
        <w:rPr>
          <w:rStyle w:val="Emphasis"/>
        </w:rPr>
        <w:t>and presence</w:t>
      </w:r>
      <w:r w:rsidRPr="00B87CFE">
        <w:rPr>
          <w:rStyle w:val="StyleUnderline"/>
        </w:rPr>
        <w:t xml:space="preserve"> in space</w:t>
      </w:r>
      <w:r w:rsidRPr="007F4635">
        <w:rPr>
          <w:sz w:val="16"/>
        </w:rPr>
        <w:t xml:space="preserve">. A critical eye has also been cast on the Commission’s endorsement of the </w:t>
      </w:r>
      <w:r w:rsidRPr="00B87CFE">
        <w:rPr>
          <w:rStyle w:val="StyleUnderline"/>
        </w:rPr>
        <w:t>privatization and commercialization of space and its support for implementing a far larger presence of private industry in space operations.</w:t>
      </w:r>
      <w:r>
        <w:rPr>
          <w:rStyle w:val="StyleUnderline"/>
        </w:rPr>
        <w:t xml:space="preserve"> </w:t>
      </w:r>
      <w:r w:rsidRPr="007F4635">
        <w:rPr>
          <w:sz w:val="16"/>
        </w:rPr>
        <w:t xml:space="preserve">Certainly also at the forefront of the current debate on space activities are notions of its militarization and securitization. </w:t>
      </w:r>
      <w:r w:rsidRPr="00E947EB">
        <w:rPr>
          <w:rStyle w:val="Emphasis"/>
        </w:rPr>
        <w:t xml:space="preserve">The </w:t>
      </w:r>
      <w:r w:rsidRPr="00F5779D">
        <w:rPr>
          <w:rStyle w:val="Emphasis"/>
          <w:highlight w:val="cyan"/>
        </w:rPr>
        <w:t>deployment of tec</w:t>
      </w:r>
      <w:r w:rsidRPr="00F5779D">
        <w:rPr>
          <w:rStyle w:val="StyleUnderline"/>
          <w:highlight w:val="cyan"/>
        </w:rPr>
        <w:t>h</w:t>
      </w:r>
      <w:r w:rsidRPr="007F4635">
        <w:rPr>
          <w:sz w:val="16"/>
        </w:rPr>
        <w:t xml:space="preserve">nologies </w:t>
      </w:r>
      <w:r w:rsidRPr="00B87CFE">
        <w:rPr>
          <w:rStyle w:val="StyleUnderline"/>
        </w:rPr>
        <w:t xml:space="preserve">with the aim </w:t>
      </w:r>
      <w:r w:rsidRPr="00B12684">
        <w:rPr>
          <w:rStyle w:val="StyleUnderline"/>
        </w:rPr>
        <w:t xml:space="preserve">to </w:t>
      </w:r>
      <w:r w:rsidRPr="00F5779D">
        <w:rPr>
          <w:rStyle w:val="Emphasis"/>
          <w:highlight w:val="cyan"/>
        </w:rPr>
        <w:t>secure</w:t>
      </w:r>
      <w:r w:rsidRPr="00B87CFE">
        <w:rPr>
          <w:rStyle w:val="StyleUnderline"/>
        </w:rPr>
        <w:t xml:space="preserve">, </w:t>
      </w:r>
      <w:r w:rsidRPr="00E947EB">
        <w:rPr>
          <w:rStyle w:val="Emphasis"/>
        </w:rPr>
        <w:t xml:space="preserve">safeguard, defend and control </w:t>
      </w:r>
      <w:r w:rsidRPr="00F5779D">
        <w:rPr>
          <w:rStyle w:val="Emphasis"/>
          <w:highlight w:val="cyan"/>
        </w:rPr>
        <w:t>certain assets</w:t>
      </w:r>
      <w:r w:rsidRPr="00E947EB">
        <w:rPr>
          <w:rStyle w:val="Emphasis"/>
        </w:rPr>
        <w:t>,</w:t>
      </w:r>
      <w:r w:rsidRPr="00B87CFE">
        <w:rPr>
          <w:rStyle w:val="StyleUnderline"/>
        </w:rPr>
        <w:t xml:space="preserve"> innovations </w:t>
      </w:r>
      <w:r w:rsidRPr="00E947EB">
        <w:rPr>
          <w:rStyle w:val="Emphasis"/>
        </w:rPr>
        <w:t>and activities</w:t>
      </w:r>
      <w:r w:rsidRPr="007F4635">
        <w:rPr>
          <w:sz w:val="16"/>
        </w:rPr>
        <w:t xml:space="preserve"> in space </w:t>
      </w:r>
      <w:r w:rsidRPr="00B87CFE">
        <w:rPr>
          <w:rStyle w:val="StyleUnderline"/>
        </w:rPr>
        <w:t>is presented to us as an inevitable and necessary development</w:t>
      </w:r>
      <w:r w:rsidRPr="007F4635">
        <w:rPr>
          <w:sz w:val="16"/>
        </w:rPr>
        <w:t xml:space="preserve">. It is argued that just as the development of reconnaissance aircraft in the First World War led inexorably to the emergence of ﬁghter aircraft to deny the enemy the ability to carry out such reconnaissance and then bombers to deliver weapons against targets that could be identiﬁed and reached from the air, so too has the ‘multiplier effect’ on military capabilities of satellites encouraged calls for the acquisition of space-based capabilities to defend one’s own satellites and attack those of adversaries, and in the longer term, to place weapons in space that could attack targets on Earth. Here, the </w:t>
      </w:r>
      <w:r w:rsidRPr="00B87CFE">
        <w:rPr>
          <w:rStyle w:val="StyleUnderline"/>
        </w:rPr>
        <w:t>Bush admini</w:t>
      </w:r>
      <w:r w:rsidRPr="007F4635">
        <w:rPr>
          <w:sz w:val="16"/>
        </w:rPr>
        <w:t xml:space="preserve">stration’s indication that it </w:t>
      </w:r>
      <w:r w:rsidRPr="00B87CFE">
        <w:rPr>
          <w:rStyle w:val="StyleUnderline"/>
        </w:rPr>
        <w:t>envisaged a prominent role for spacebased weapons</w:t>
      </w:r>
      <w:r w:rsidRPr="007F4635">
        <w:rPr>
          <w:sz w:val="16"/>
        </w:rPr>
        <w:t xml:space="preserve"> in the longer term </w:t>
      </w:r>
      <w:r w:rsidRPr="00B87CFE">
        <w:rPr>
          <w:rStyle w:val="StyleUnderline"/>
        </w:rPr>
        <w:t>as part of the</w:t>
      </w:r>
      <w:r w:rsidRPr="007F4635">
        <w:rPr>
          <w:sz w:val="16"/>
        </w:rPr>
        <w:t xml:space="preserve"> controversial national </w:t>
      </w:r>
      <w:r w:rsidRPr="00B87CFE">
        <w:rPr>
          <w:rStyle w:val="StyleUnderline"/>
        </w:rPr>
        <w:t>missile defence system</w:t>
      </w:r>
      <w:r w:rsidRPr="007F4635">
        <w:rPr>
          <w:sz w:val="16"/>
        </w:rPr>
        <w:t xml:space="preserve"> contributed to the atmosphere of controversy surrounding space policy. </w:t>
      </w:r>
      <w:r w:rsidRPr="00B87CFE">
        <w:rPr>
          <w:rStyle w:val="StyleUnderline"/>
        </w:rPr>
        <w:t xml:space="preserve">As space </w:t>
      </w:r>
      <w:r w:rsidRPr="007F4635">
        <w:rPr>
          <w:sz w:val="16"/>
        </w:rPr>
        <w:t xml:space="preserve">has </w:t>
      </w:r>
      <w:r w:rsidRPr="00B87CFE">
        <w:rPr>
          <w:rStyle w:val="StyleUnderline"/>
        </w:rPr>
        <w:t>become crucial to</w:t>
      </w:r>
      <w:r w:rsidRPr="007F4635">
        <w:rPr>
          <w:sz w:val="16"/>
        </w:rPr>
        <w:t xml:space="preserve">, and utilized by, far more </w:t>
      </w:r>
      <w:r w:rsidRPr="00B87CFE">
        <w:rPr>
          <w:rStyle w:val="StyleUnderline"/>
        </w:rPr>
        <w:t>international actors</w:t>
      </w:r>
      <w:r w:rsidRPr="007F4635">
        <w:rPr>
          <w:sz w:val="16"/>
        </w:rPr>
        <w:t xml:space="preserve">, so </w:t>
      </w:r>
      <w:r w:rsidRPr="00E947EB">
        <w:rPr>
          <w:rStyle w:val="Emphasis"/>
        </w:rPr>
        <w:t>the political implications of space activities have multiplied.</w:t>
      </w:r>
      <w:r w:rsidRPr="007F4635">
        <w:rPr>
          <w:sz w:val="16"/>
        </w:rPr>
        <w:t xml:space="preserve"> The members of the European Space Agency have pursued space development for economic, scientiﬁc and social reasons. Their model of international space cooperation has been seen as offering an example to other areas of the world, particularly in their desire to avoid militarizing efforts. Yet even Europe has begun to develop military space capabilities, following a path that has already been pursued by other key states such as China and India, suggesting that there is an inevitability about the militarization, and perhaps ultimately the weaponization, of space. </w:t>
      </w:r>
      <w:r w:rsidRPr="00F5779D">
        <w:rPr>
          <w:rStyle w:val="Emphasis"/>
          <w:highlight w:val="cyan"/>
        </w:rPr>
        <w:t>How we conceptualize space has</w:t>
      </w:r>
      <w:r w:rsidRPr="00B87CFE">
        <w:rPr>
          <w:rStyle w:val="StyleUnderline"/>
        </w:rPr>
        <w:t xml:space="preserve"> therefore </w:t>
      </w:r>
      <w:r w:rsidRPr="00F5779D">
        <w:rPr>
          <w:rStyle w:val="Emphasis"/>
          <w:highlight w:val="cyan"/>
        </w:rPr>
        <w:t>become</w:t>
      </w:r>
      <w:r w:rsidRPr="00B87CFE">
        <w:rPr>
          <w:rStyle w:val="StyleUnderline"/>
        </w:rPr>
        <w:t xml:space="preserve"> of </w:t>
      </w:r>
      <w:r w:rsidRPr="00F5779D">
        <w:rPr>
          <w:rStyle w:val="Emphasis"/>
          <w:highlight w:val="cyan"/>
        </w:rPr>
        <w:t>fundamental</w:t>
      </w:r>
      <w:r w:rsidRPr="00E947EB">
        <w:rPr>
          <w:rStyle w:val="Emphasis"/>
        </w:rPr>
        <w:t xml:space="preserve"> moral, </w:t>
      </w:r>
      <w:r w:rsidRPr="00F5779D">
        <w:rPr>
          <w:rStyle w:val="Emphasis"/>
          <w:highlight w:val="cyan"/>
        </w:rPr>
        <w:t>political and strategic importance. Outer space challenges the political imagination</w:t>
      </w:r>
      <w:r w:rsidRPr="00E947EB">
        <w:rPr>
          <w:rStyle w:val="Emphasis"/>
        </w:rPr>
        <w:t xml:space="preserve"> </w:t>
      </w:r>
      <w:r w:rsidRPr="00B87CFE">
        <w:rPr>
          <w:rStyle w:val="StyleUnderline"/>
        </w:rPr>
        <w:t>as it has always challenged the</w:t>
      </w:r>
      <w:r w:rsidRPr="007F4635">
        <w:rPr>
          <w:sz w:val="16"/>
        </w:rPr>
        <w:t xml:space="preserve"> </w:t>
      </w:r>
      <w:r w:rsidRPr="00B87CFE">
        <w:rPr>
          <w:rStyle w:val="StyleUnderline"/>
        </w:rPr>
        <w:t xml:space="preserve">human imagination in many other ﬁelds. </w:t>
      </w:r>
      <w:r w:rsidRPr="007F4635">
        <w:rPr>
          <w:sz w:val="16"/>
        </w:rPr>
        <w:t xml:space="preserve">For millennia people have looked up to the stars and imagined it as the home of gods or the location of the afterlife. For centuries they have looked to it for answers about the physical nature of the universe and the place of mankind’s ancestral home within it. And for decades, it has been seen as the supreme test for advanced technology. </w:t>
      </w:r>
      <w:r w:rsidRPr="00B87CFE">
        <w:rPr>
          <w:rStyle w:val="StyleUnderline"/>
        </w:rPr>
        <w:t>Space exploration</w:t>
      </w:r>
      <w:r w:rsidRPr="007F4635">
        <w:rPr>
          <w:sz w:val="16"/>
        </w:rPr>
        <w:t xml:space="preserve"> is a driver of innovation, encouraging us to dream of what might be possible, to </w:t>
      </w:r>
      <w:r w:rsidRPr="00B87CFE">
        <w:rPr>
          <w:rStyle w:val="StyleUnderline"/>
        </w:rPr>
        <w:t xml:space="preserve">push back the boundaries of thought and to </w:t>
      </w:r>
      <w:r w:rsidRPr="00F5779D">
        <w:rPr>
          <w:rStyle w:val="Emphasis"/>
          <w:highlight w:val="cyan"/>
        </w:rPr>
        <w:t>change</w:t>
      </w:r>
      <w:r w:rsidRPr="00E947EB">
        <w:rPr>
          <w:rStyle w:val="Emphasis"/>
        </w:rPr>
        <w:t xml:space="preserve"> </w:t>
      </w:r>
      <w:r w:rsidRPr="00F5779D">
        <w:rPr>
          <w:rStyle w:val="Emphasis"/>
          <w:highlight w:val="cyan"/>
        </w:rPr>
        <w:t>the nature of</w:t>
      </w:r>
      <w:r w:rsidRPr="00B87CFE">
        <w:rPr>
          <w:rStyle w:val="StyleUnderline"/>
        </w:rPr>
        <w:t xml:space="preserve"> ontological </w:t>
      </w:r>
      <w:r w:rsidRPr="00F5779D">
        <w:rPr>
          <w:rStyle w:val="Emphasis"/>
          <w:highlight w:val="cyan"/>
        </w:rPr>
        <w:t>realities</w:t>
      </w:r>
      <w:r w:rsidRPr="00F5779D">
        <w:rPr>
          <w:rStyle w:val="StyleUnderline"/>
          <w:highlight w:val="cyan"/>
        </w:rPr>
        <w:t xml:space="preserve"> by </w:t>
      </w:r>
      <w:r w:rsidRPr="00F5779D">
        <w:rPr>
          <w:rStyle w:val="Emphasis"/>
          <w:highlight w:val="cyan"/>
        </w:rPr>
        <w:t>draw</w:t>
      </w:r>
      <w:r w:rsidRPr="00F5779D">
        <w:rPr>
          <w:rStyle w:val="StyleUnderline"/>
          <w:highlight w:val="cyan"/>
        </w:rPr>
        <w:t xml:space="preserve">ing </w:t>
      </w:r>
      <w:r w:rsidRPr="00F5779D">
        <w:rPr>
          <w:rStyle w:val="Emphasis"/>
          <w:highlight w:val="cyan"/>
        </w:rPr>
        <w:t>on novel epistemologies</w:t>
      </w:r>
      <w:r w:rsidRPr="00B87CFE">
        <w:rPr>
          <w:rStyle w:val="StyleUnderline"/>
        </w:rPr>
        <w:t>.</w:t>
      </w:r>
      <w:r w:rsidRPr="007F4635">
        <w:rPr>
          <w:sz w:val="16"/>
        </w:rPr>
        <w:t xml:space="preserve"> The physical exploration of the solar system through the application of science and technology has been the visible demonstration of this.</w:t>
      </w:r>
    </w:p>
    <w:p w14:paraId="00E85C19" w14:textId="77777777" w:rsidR="009F294A" w:rsidRPr="00C355CC" w:rsidRDefault="009F294A" w:rsidP="009F294A">
      <w:pPr>
        <w:pStyle w:val="Heading4"/>
      </w:pPr>
      <w:r w:rsidRPr="00C355CC">
        <w:t xml:space="preserve">[Bormann 3] </w:t>
      </w:r>
      <w:r>
        <w:t>Militarization of space kills value to life by creating a perpetual battlefield and remove us from the pain and violence of warfare</w:t>
      </w:r>
    </w:p>
    <w:p w14:paraId="6D21E586" w14:textId="77777777" w:rsidR="009F294A" w:rsidRPr="00C355CC" w:rsidRDefault="009F294A" w:rsidP="009F294A">
      <w:r w:rsidRPr="00B87CFE">
        <w:rPr>
          <w:rStyle w:val="Heading4Char"/>
        </w:rPr>
        <w:t>Bormann 09</w:t>
      </w:r>
      <w:r w:rsidRPr="00B87CFE">
        <w:t xml:space="preserve"> [(Natalie Bormann teaches at the Department of Politics, Northeastern University, Boston. Prior to that she held a position at the Watson Institute for International Studies, Brown University.) </w:t>
      </w:r>
      <w:r w:rsidRPr="00B93BF0">
        <w:rPr>
          <w:i/>
          <w:iCs/>
        </w:rPr>
        <w:t>Securing Outer Space</w:t>
      </w:r>
      <w:r w:rsidRPr="00B87CFE">
        <w:t>. London Routledge, 2009</w:t>
      </w:r>
      <w:r>
        <w:t>. |</w:t>
      </w:r>
      <w:r w:rsidRPr="00B87CFE">
        <w:t>http://library.lol/main/595AB4C6B8521A6F9E7323DD023CC97E</w:t>
      </w:r>
      <w:r>
        <w:t>|</w:t>
      </w:r>
      <w:r w:rsidRPr="00B87CFE">
        <w:t>Accessed 29 Dec. 2021.</w:t>
      </w:r>
      <w:r>
        <w:t>] PW</w:t>
      </w:r>
    </w:p>
    <w:p w14:paraId="486F3998" w14:textId="77777777" w:rsidR="009F294A" w:rsidRDefault="009F294A" w:rsidP="009F294A">
      <w:pPr>
        <w:rPr>
          <w:sz w:val="16"/>
        </w:rPr>
      </w:pPr>
      <w:r w:rsidRPr="00BB2752">
        <w:rPr>
          <w:sz w:val="16"/>
        </w:rPr>
        <w:t xml:space="preserve">Second, the interrelation of technology and space composes some pressing questions regarding the new modes of destruction and warﬁghting that it gives possibility to. 4 </w:t>
      </w:r>
      <w:r w:rsidRPr="00F5779D">
        <w:rPr>
          <w:rStyle w:val="Emphasis"/>
          <w:highlight w:val="cyan"/>
        </w:rPr>
        <w:t>The projection of outer space as a battleﬁeld</w:t>
      </w:r>
      <w:r w:rsidRPr="00BB2752">
        <w:rPr>
          <w:sz w:val="16"/>
        </w:rPr>
        <w:t xml:space="preserve"> (‘earth-bound’ albeit in cosmos) is constitutive of certain ‘qualities’. Spacebased weapons that are designed to target threats in space as much as on Earth lead ﬁrst and foremost to a loss of certain known geo-strategic reference points: the possibility of a space-based laser that shoots down targets ‘anywhere’ is </w:t>
      </w:r>
      <w:r w:rsidRPr="00F5779D">
        <w:rPr>
          <w:rStyle w:val="Emphasis"/>
          <w:highlight w:val="cyan"/>
        </w:rPr>
        <w:t>such that every place</w:t>
      </w:r>
      <w:r w:rsidRPr="002879F9">
        <w:rPr>
          <w:rStyle w:val="StyleUnderline"/>
        </w:rPr>
        <w:t xml:space="preserve"> on Earth and in space </w:t>
      </w:r>
      <w:r w:rsidRPr="00F5779D">
        <w:rPr>
          <w:rStyle w:val="Emphasis"/>
          <w:highlight w:val="cyan"/>
        </w:rPr>
        <w:t>can</w:t>
      </w:r>
      <w:r w:rsidRPr="00F5779D">
        <w:rPr>
          <w:rStyle w:val="StyleUnderline"/>
          <w:highlight w:val="cyan"/>
        </w:rPr>
        <w:t xml:space="preserve"> </w:t>
      </w:r>
      <w:r w:rsidRPr="00F5779D">
        <w:rPr>
          <w:rStyle w:val="Emphasis"/>
          <w:highlight w:val="cyan"/>
        </w:rPr>
        <w:t>be considered a</w:t>
      </w:r>
      <w:r w:rsidRPr="002879F9">
        <w:rPr>
          <w:rStyle w:val="StyleUnderline"/>
        </w:rPr>
        <w:t xml:space="preserve"> virtual </w:t>
      </w:r>
      <w:r w:rsidRPr="00F5779D">
        <w:rPr>
          <w:rStyle w:val="Emphasis"/>
          <w:highlight w:val="cyan"/>
        </w:rPr>
        <w:t>frontline</w:t>
      </w:r>
      <w:r w:rsidRPr="00BB2752">
        <w:rPr>
          <w:sz w:val="16"/>
        </w:rPr>
        <w:t xml:space="preserve">. There is a duality of proximity at work that is puzzling: </w:t>
      </w:r>
      <w:r w:rsidRPr="00BB2752">
        <w:rPr>
          <w:rStyle w:val="StyleUnderline"/>
        </w:rPr>
        <w:t xml:space="preserve">on the </w:t>
      </w:r>
      <w:r w:rsidRPr="002751BA">
        <w:rPr>
          <w:rStyle w:val="StyleUnderline"/>
        </w:rPr>
        <w:t>one hand</w:t>
      </w:r>
      <w:r w:rsidRPr="00BB2752">
        <w:rPr>
          <w:rStyle w:val="StyleUnderline"/>
        </w:rPr>
        <w:t>, the placement of weapon systems close to their target is no longer needed. On the other hand,</w:t>
      </w:r>
      <w:r w:rsidRPr="00BB2752">
        <w:rPr>
          <w:sz w:val="16"/>
        </w:rPr>
        <w:t xml:space="preserve"> and while </w:t>
      </w:r>
      <w:r w:rsidRPr="00F5779D">
        <w:rPr>
          <w:rStyle w:val="Emphasis"/>
          <w:highlight w:val="cyan"/>
        </w:rPr>
        <w:t>the</w:t>
      </w:r>
      <w:r w:rsidRPr="002879F9">
        <w:rPr>
          <w:rStyle w:val="Emphasis"/>
        </w:rPr>
        <w:t xml:space="preserve"> </w:t>
      </w:r>
      <w:r w:rsidRPr="00F5779D">
        <w:rPr>
          <w:rStyle w:val="Emphasis"/>
          <w:highlight w:val="cyan"/>
        </w:rPr>
        <w:t>possibility of ﬁghting</w:t>
      </w:r>
      <w:r w:rsidRPr="00BB2752">
        <w:rPr>
          <w:rStyle w:val="StyleUnderline"/>
        </w:rPr>
        <w:t xml:space="preserve"> against</w:t>
      </w:r>
      <w:r w:rsidRPr="00BB2752">
        <w:rPr>
          <w:sz w:val="16"/>
        </w:rPr>
        <w:t xml:space="preserve"> threats and engaging in conﬂicts </w:t>
      </w:r>
      <w:r w:rsidRPr="00F5779D">
        <w:rPr>
          <w:rStyle w:val="Emphasis"/>
          <w:highlight w:val="cyan"/>
        </w:rPr>
        <w:t>is</w:t>
      </w:r>
      <w:r w:rsidRPr="00BB2752">
        <w:rPr>
          <w:sz w:val="16"/>
        </w:rPr>
        <w:t xml:space="preserve"> therefore </w:t>
      </w:r>
      <w:r w:rsidRPr="00BB2752">
        <w:rPr>
          <w:rStyle w:val="StyleUnderline"/>
        </w:rPr>
        <w:t>brought ‘</w:t>
      </w:r>
      <w:r w:rsidRPr="00F5779D">
        <w:rPr>
          <w:rStyle w:val="Emphasis"/>
          <w:highlight w:val="cyan"/>
        </w:rPr>
        <w:t>close</w:t>
      </w:r>
      <w:r w:rsidRPr="00BB2752">
        <w:rPr>
          <w:rStyle w:val="StyleUnderline"/>
        </w:rPr>
        <w:t xml:space="preserve"> to us’, </w:t>
      </w:r>
      <w:r w:rsidRPr="00F5779D">
        <w:rPr>
          <w:rStyle w:val="Emphasis"/>
          <w:highlight w:val="cyan"/>
        </w:rPr>
        <w:t>the battleﬁeld</w:t>
      </w:r>
      <w:r w:rsidRPr="00BB2752">
        <w:rPr>
          <w:sz w:val="16"/>
        </w:rPr>
        <w:t xml:space="preserve"> on which the ﬁghting takes place remains nonetheless </w:t>
      </w:r>
      <w:r w:rsidRPr="00BB2752">
        <w:rPr>
          <w:rStyle w:val="StyleUnderline"/>
        </w:rPr>
        <w:t>‘</w:t>
      </w:r>
      <w:r w:rsidRPr="00F5779D">
        <w:rPr>
          <w:rStyle w:val="Emphasis"/>
          <w:highlight w:val="cyan"/>
        </w:rPr>
        <w:t>distant</w:t>
      </w:r>
      <w:r w:rsidRPr="00BB2752">
        <w:rPr>
          <w:rStyle w:val="StyleUnderline"/>
        </w:rPr>
        <w:t xml:space="preserve"> from us’; </w:t>
      </w:r>
      <w:r w:rsidRPr="00F5779D">
        <w:rPr>
          <w:rStyle w:val="Emphasis"/>
          <w:highlight w:val="cyan"/>
        </w:rPr>
        <w:t>virtual and nonvisible</w:t>
      </w:r>
      <w:r w:rsidRPr="00BB2752">
        <w:rPr>
          <w:sz w:val="16"/>
        </w:rPr>
        <w:t xml:space="preserve"> in, from and through outer space. Furthermore, and closely related, it is not only </w:t>
      </w:r>
      <w:r w:rsidRPr="00BB2752">
        <w:rPr>
          <w:rStyle w:val="StyleUnderline"/>
        </w:rPr>
        <w:t>the</w:t>
      </w:r>
      <w:r w:rsidRPr="00BB2752">
        <w:rPr>
          <w:sz w:val="16"/>
        </w:rPr>
        <w:t xml:space="preserve"> necessity of </w:t>
      </w:r>
      <w:r w:rsidRPr="00BB2752">
        <w:rPr>
          <w:rStyle w:val="StyleUnderline"/>
        </w:rPr>
        <w:t>geographical proximity of combat</w:t>
      </w:r>
      <w:r w:rsidRPr="00BB2752">
        <w:rPr>
          <w:sz w:val="16"/>
        </w:rPr>
        <w:t xml:space="preserve"> that </w:t>
      </w:r>
      <w:r w:rsidRPr="00BB2752">
        <w:rPr>
          <w:rStyle w:val="StyleUnderline"/>
        </w:rPr>
        <w:t>is dwindling, so is the proximity of violence and destruction</w:t>
      </w:r>
      <w:r w:rsidRPr="00BB2752">
        <w:rPr>
          <w:sz w:val="16"/>
        </w:rPr>
        <w:t xml:space="preserve">. While the </w:t>
      </w:r>
      <w:r w:rsidRPr="002879F9">
        <w:rPr>
          <w:rStyle w:val="StyleUnderline"/>
        </w:rPr>
        <w:t xml:space="preserve">targeting and </w:t>
      </w:r>
      <w:r w:rsidRPr="00F5779D">
        <w:rPr>
          <w:rStyle w:val="Emphasis"/>
          <w:highlight w:val="cyan"/>
        </w:rPr>
        <w:t>killing becomes possible at all times</w:t>
      </w:r>
      <w:r w:rsidRPr="00F5779D">
        <w:rPr>
          <w:rStyle w:val="StyleUnderline"/>
          <w:highlight w:val="cyan"/>
        </w:rPr>
        <w:t xml:space="preserve"> </w:t>
      </w:r>
      <w:r w:rsidRPr="00F5779D">
        <w:rPr>
          <w:rStyle w:val="Emphasis"/>
          <w:highlight w:val="cyan"/>
        </w:rPr>
        <w:t>and anywhere</w:t>
      </w:r>
      <w:r w:rsidRPr="00F5779D">
        <w:rPr>
          <w:rStyle w:val="StyleUnderline"/>
          <w:highlight w:val="cyan"/>
        </w:rPr>
        <w:t>,</w:t>
      </w:r>
      <w:r w:rsidRPr="00BB2752">
        <w:rPr>
          <w:rStyle w:val="StyleUnderline"/>
        </w:rPr>
        <w:t xml:space="preserve"> the virtual shooting down</w:t>
      </w:r>
      <w:r w:rsidRPr="00BB2752">
        <w:rPr>
          <w:sz w:val="16"/>
        </w:rPr>
        <w:t xml:space="preserve"> of enemy missiles and the use of space-based lasers against hostile attack from space </w:t>
      </w:r>
      <w:r w:rsidRPr="00F5779D">
        <w:rPr>
          <w:rStyle w:val="Emphasis"/>
          <w:highlight w:val="cyan"/>
        </w:rPr>
        <w:t>removes us</w:t>
      </w:r>
      <w:r w:rsidRPr="002879F9">
        <w:rPr>
          <w:rStyle w:val="Emphasis"/>
        </w:rPr>
        <w:t xml:space="preserve"> </w:t>
      </w:r>
      <w:r w:rsidRPr="00BB2752">
        <w:rPr>
          <w:sz w:val="16"/>
        </w:rPr>
        <w:t xml:space="preserve">– ourselves – </w:t>
      </w:r>
      <w:r w:rsidRPr="00F5779D">
        <w:rPr>
          <w:rStyle w:val="Emphasis"/>
          <w:highlight w:val="cyan"/>
        </w:rPr>
        <w:t>from the battleﬁeld</w:t>
      </w:r>
      <w:r w:rsidRPr="00BB2752">
        <w:rPr>
          <w:rStyle w:val="StyleUnderline"/>
        </w:rPr>
        <w:t xml:space="preserve">, the bodily </w:t>
      </w:r>
      <w:r w:rsidRPr="00F5779D">
        <w:rPr>
          <w:rStyle w:val="StyleUnderline"/>
          <w:highlight w:val="cyan"/>
        </w:rPr>
        <w:t>violence and</w:t>
      </w:r>
      <w:r w:rsidRPr="00BB2752">
        <w:rPr>
          <w:rStyle w:val="StyleUnderline"/>
        </w:rPr>
        <w:t xml:space="preserve"> the experience, </w:t>
      </w:r>
      <w:r w:rsidRPr="00F5779D">
        <w:rPr>
          <w:rStyle w:val="StyleUnderline"/>
          <w:highlight w:val="cyan"/>
        </w:rPr>
        <w:t>pain</w:t>
      </w:r>
      <w:r w:rsidRPr="00BB2752">
        <w:rPr>
          <w:rStyle w:val="StyleUnderline"/>
        </w:rPr>
        <w:t>, and memory</w:t>
      </w:r>
      <w:r w:rsidRPr="00BB2752">
        <w:rPr>
          <w:sz w:val="16"/>
        </w:rPr>
        <w:t xml:space="preserve"> thereof. </w:t>
      </w:r>
      <w:r w:rsidRPr="00F5779D">
        <w:rPr>
          <w:rStyle w:val="Emphasis"/>
          <w:highlight w:val="cyan"/>
        </w:rPr>
        <w:t>Space tech</w:t>
      </w:r>
      <w:r w:rsidRPr="00BB2752">
        <w:rPr>
          <w:rStyle w:val="StyleUnderline"/>
        </w:rPr>
        <w:t xml:space="preserve">nology </w:t>
      </w:r>
      <w:r w:rsidRPr="00F5779D">
        <w:rPr>
          <w:rStyle w:val="Emphasis"/>
          <w:highlight w:val="cyan"/>
        </w:rPr>
        <w:t>promises to offer a</w:t>
      </w:r>
      <w:r w:rsidRPr="00BB4771">
        <w:rPr>
          <w:rStyle w:val="Emphasis"/>
        </w:rPr>
        <w:t xml:space="preserve">n automated, </w:t>
      </w:r>
      <w:r w:rsidRPr="00F5779D">
        <w:rPr>
          <w:rStyle w:val="Emphasis"/>
          <w:highlight w:val="cyan"/>
        </w:rPr>
        <w:t>clean</w:t>
      </w:r>
      <w:r w:rsidRPr="00BB2752">
        <w:rPr>
          <w:rStyle w:val="StyleUnderline"/>
        </w:rPr>
        <w:t xml:space="preserve"> and sanitised </w:t>
      </w:r>
      <w:r w:rsidRPr="00F5779D">
        <w:rPr>
          <w:rStyle w:val="Emphasis"/>
          <w:highlight w:val="cyan"/>
        </w:rPr>
        <w:t>mode</w:t>
      </w:r>
      <w:r w:rsidRPr="00F5779D">
        <w:rPr>
          <w:rStyle w:val="StyleUnderline"/>
          <w:highlight w:val="cyan"/>
        </w:rPr>
        <w:t xml:space="preserve"> </w:t>
      </w:r>
      <w:r w:rsidRPr="00F5779D">
        <w:rPr>
          <w:rStyle w:val="Emphasis"/>
          <w:highlight w:val="cyan"/>
        </w:rPr>
        <w:t>of destruction</w:t>
      </w:r>
      <w:r w:rsidRPr="00BB2752">
        <w:rPr>
          <w:rStyle w:val="StyleUnderline"/>
        </w:rPr>
        <w:t xml:space="preserve"> and killing</w:t>
      </w:r>
      <w:r w:rsidRPr="00BB2752">
        <w:rPr>
          <w:sz w:val="16"/>
        </w:rPr>
        <w:t xml:space="preserve">. 5,6 It is a process that Virilio (1999) sums up in his notion of </w:t>
      </w:r>
      <w:r w:rsidRPr="00BB2752">
        <w:rPr>
          <w:rStyle w:val="StyleUnderline"/>
        </w:rPr>
        <w:t>an ‘aesthetics of disappearance’</w:t>
      </w:r>
      <w:r w:rsidRPr="00BB2752">
        <w:rPr>
          <w:sz w:val="16"/>
        </w:rPr>
        <w:t xml:space="preserve"> by which the author means to suggest the </w:t>
      </w:r>
      <w:r w:rsidRPr="002879F9">
        <w:rPr>
          <w:sz w:val="16"/>
        </w:rPr>
        <w:t xml:space="preserve">following: </w:t>
      </w:r>
      <w:r w:rsidRPr="002879F9">
        <w:rPr>
          <w:rStyle w:val="StyleUnderline"/>
        </w:rPr>
        <w:t xml:space="preserve">in </w:t>
      </w:r>
      <w:r w:rsidRPr="002879F9">
        <w:rPr>
          <w:rStyle w:val="Emphasis"/>
        </w:rPr>
        <w:t>the same way in which tech</w:t>
      </w:r>
      <w:r w:rsidRPr="002879F9">
        <w:rPr>
          <w:rStyle w:val="StyleUnderline"/>
        </w:rPr>
        <w:t xml:space="preserve">nology </w:t>
      </w:r>
      <w:r w:rsidRPr="002879F9">
        <w:rPr>
          <w:rStyle w:val="Emphasis"/>
        </w:rPr>
        <w:t>leads to a destruction of physicality and matter</w:t>
      </w:r>
      <w:r w:rsidRPr="002879F9">
        <w:rPr>
          <w:sz w:val="16"/>
        </w:rPr>
        <w:t xml:space="preserve"> (and all the way to its disappearance</w:t>
      </w:r>
      <w:r w:rsidRPr="00BB2752">
        <w:rPr>
          <w:sz w:val="16"/>
        </w:rPr>
        <w:t xml:space="preserve">), </w:t>
      </w:r>
      <w:r w:rsidRPr="002879F9">
        <w:rPr>
          <w:rStyle w:val="Emphasis"/>
        </w:rPr>
        <w:t>weapon tech</w:t>
      </w:r>
      <w:r w:rsidRPr="00BB2752">
        <w:rPr>
          <w:rStyle w:val="StyleUnderline"/>
        </w:rPr>
        <w:t xml:space="preserve">nology </w:t>
      </w:r>
      <w:r w:rsidRPr="00F5779D">
        <w:rPr>
          <w:rStyle w:val="Emphasis"/>
          <w:highlight w:val="cyan"/>
        </w:rPr>
        <w:t>leads to a disappearance of our modes of relating</w:t>
      </w:r>
      <w:r w:rsidRPr="002879F9">
        <w:rPr>
          <w:rStyle w:val="Emphasis"/>
        </w:rPr>
        <w:t xml:space="preserve"> </w:t>
      </w:r>
      <w:r w:rsidRPr="00BB2752">
        <w:rPr>
          <w:rStyle w:val="StyleUnderline"/>
        </w:rPr>
        <w:t xml:space="preserve">and referring </w:t>
      </w:r>
      <w:r w:rsidRPr="00F5779D">
        <w:rPr>
          <w:rStyle w:val="Emphasis"/>
          <w:highlight w:val="cyan"/>
        </w:rPr>
        <w:t>to</w:t>
      </w:r>
      <w:r w:rsidRPr="00BB2752">
        <w:rPr>
          <w:rStyle w:val="StyleUnderline"/>
        </w:rPr>
        <w:t xml:space="preserve"> that </w:t>
      </w:r>
      <w:r w:rsidRPr="00F5779D">
        <w:rPr>
          <w:rStyle w:val="Emphasis"/>
          <w:highlight w:val="cyan"/>
        </w:rPr>
        <w:t>space</w:t>
      </w:r>
      <w:r w:rsidRPr="00BB2752">
        <w:rPr>
          <w:rStyle w:val="StyleUnderline"/>
        </w:rPr>
        <w:t>.</w:t>
      </w:r>
      <w:r w:rsidRPr="00BB2752">
        <w:rPr>
          <w:sz w:val="16"/>
        </w:rPr>
        <w:t>7</w:t>
      </w:r>
    </w:p>
    <w:p w14:paraId="3A8939E1" w14:textId="77777777" w:rsidR="009F294A" w:rsidRDefault="009F294A" w:rsidP="009F294A">
      <w:pPr>
        <w:pStyle w:val="Heading2"/>
      </w:pPr>
      <w:r>
        <w:t>Solvency</w:t>
      </w:r>
    </w:p>
    <w:p w14:paraId="3D7E48D3" w14:textId="77777777" w:rsidR="009F294A" w:rsidRPr="006857EB" w:rsidRDefault="009F294A" w:rsidP="009F294A">
      <w:pPr>
        <w:pStyle w:val="Heading4"/>
        <w:rPr>
          <w:lang w:eastAsia="zh-CN"/>
        </w:rPr>
      </w:pPr>
      <w:r>
        <w:t>Thus, I affirm that “The appropriation of outer space by private entities is unjust”</w:t>
      </w:r>
    </w:p>
    <w:p w14:paraId="30BCA98F" w14:textId="77777777" w:rsidR="009F294A" w:rsidRPr="002E232E" w:rsidRDefault="009F294A" w:rsidP="009F294A">
      <w:pPr>
        <w:pStyle w:val="Heading4"/>
      </w:pPr>
      <w:r>
        <w:t xml:space="preserve">[S&amp;L 17] The future is determined by current practices and ideologies, the affirmation of the resolution is a form of radical vision that disrupt and contest the neoliberal ideology of continued privatization of space </w:t>
      </w:r>
    </w:p>
    <w:p w14:paraId="50C1A3CC" w14:textId="77777777" w:rsidR="009F294A" w:rsidRPr="00A05021" w:rsidRDefault="009F294A" w:rsidP="009F294A">
      <w:r w:rsidRPr="00A62C11">
        <w:rPr>
          <w:rStyle w:val="Heading4Char"/>
        </w:rPr>
        <w:t>Sammler and Lynch 17</w:t>
      </w:r>
      <w:r>
        <w:t xml:space="preserve"> </w:t>
      </w:r>
      <w:r w:rsidRPr="00A62C11">
        <w:t>[</w:t>
      </w:r>
      <w:r>
        <w:t xml:space="preserve">(Katherine Sammler is </w:t>
      </w:r>
      <w:r w:rsidRPr="00A62C11">
        <w:t xml:space="preserve">an Assistant Professor in Global Studies &amp; Maritime Affairs. </w:t>
      </w:r>
      <w:r>
        <w:t>Her</w:t>
      </w:r>
      <w:r w:rsidRPr="00A62C11">
        <w:t xml:space="preserve"> research focuses on political geography and resource management of non-terrestrial spaces like oceans, atmospheres, and outer space. </w:t>
      </w:r>
      <w:r>
        <w:t>Casey Lynch is</w:t>
      </w:r>
      <w:r w:rsidRPr="00A62C11">
        <w:t xml:space="preserve"> an urban, political, and digital geographer </w:t>
      </w:r>
      <w:r>
        <w:t xml:space="preserve">aiming </w:t>
      </w:r>
      <w:r w:rsidRPr="00A62C11">
        <w:t>to understand the relationships of power through which particular visions of urban techno-futures come to monopolize popular imagination and guide policy and action.)2017 Sammler, K. &amp; Lynch, C. Spaceport America: Contested Offworld Access and the Everyman Astronaut. American Association of Geographers An- nual Meeting, Boston, MA, 5–9, Apr. Free access here: (</w:t>
      </w:r>
      <w:hyperlink r:id="rId22" w:history="1">
        <w:r w:rsidRPr="00A62C11">
          <w:rPr>
            <w:rStyle w:val="Hyperlink"/>
          </w:rPr>
          <w:t>https://csum-dspace.calstate.edu/bitstream/handle/10211.3/207988/Sammler%20-%202019_SpaceportAmericaPreprint.pdf?sequence=1</w:t>
        </w:r>
      </w:hyperlink>
      <w:r>
        <w:t>)] Comrade PW</w:t>
      </w:r>
    </w:p>
    <w:p w14:paraId="2FB5A293" w14:textId="77777777" w:rsidR="009F294A" w:rsidRPr="000231DF" w:rsidRDefault="009F294A" w:rsidP="009F294A">
      <w:pPr>
        <w:rPr>
          <w:rStyle w:val="Emphasis"/>
        </w:rPr>
      </w:pPr>
      <w:r w:rsidRPr="00FC2A4C">
        <w:rPr>
          <w:rStyle w:val="Emphasis"/>
        </w:rPr>
        <w:t>While</w:t>
      </w:r>
      <w:r w:rsidRPr="00606528">
        <w:rPr>
          <w:sz w:val="14"/>
        </w:rPr>
        <w:t xml:space="preserve"> </w:t>
      </w:r>
      <w:r w:rsidRPr="00660296">
        <w:rPr>
          <w:rStyle w:val="StyleUnderline"/>
        </w:rPr>
        <w:t xml:space="preserve">private firms </w:t>
      </w:r>
      <w:r w:rsidRPr="00FC2A4C">
        <w:rPr>
          <w:rStyle w:val="Emphasis"/>
        </w:rPr>
        <w:t>increasingly gain control over key tech</w:t>
      </w:r>
      <w:r w:rsidRPr="00606528">
        <w:rPr>
          <w:sz w:val="14"/>
        </w:rPr>
        <w:t xml:space="preserve">nology and infrastructure, </w:t>
      </w:r>
      <w:r w:rsidRPr="00FC2A4C">
        <w:rPr>
          <w:rStyle w:val="Emphasis"/>
        </w:rPr>
        <w:t>their</w:t>
      </w:r>
      <w:r w:rsidRPr="00606528">
        <w:rPr>
          <w:sz w:val="14"/>
        </w:rPr>
        <w:t xml:space="preserve"> long-term </w:t>
      </w:r>
      <w:r w:rsidRPr="00FC2A4C">
        <w:rPr>
          <w:rStyle w:val="Emphasis"/>
        </w:rPr>
        <w:t>viability is dependent on</w:t>
      </w:r>
      <w:r w:rsidRPr="00660296">
        <w:rPr>
          <w:rStyle w:val="StyleUnderline"/>
        </w:rPr>
        <w:t xml:space="preserve"> the emergence of </w:t>
      </w:r>
      <w:r w:rsidRPr="00FC2A4C">
        <w:rPr>
          <w:rStyle w:val="Emphasis"/>
        </w:rPr>
        <w:t>a class of</w:t>
      </w:r>
      <w:r w:rsidRPr="00660296">
        <w:rPr>
          <w:rStyle w:val="StyleUnderline"/>
        </w:rPr>
        <w:t xml:space="preserve"> offworld </w:t>
      </w:r>
      <w:r w:rsidRPr="00FC2A4C">
        <w:rPr>
          <w:rStyle w:val="Emphasis"/>
        </w:rPr>
        <w:t>consumers</w:t>
      </w:r>
      <w:r w:rsidRPr="00660296">
        <w:rPr>
          <w:rStyle w:val="StyleUnderline"/>
        </w:rPr>
        <w:t>.</w:t>
      </w:r>
      <w:r w:rsidRPr="00606528">
        <w:rPr>
          <w:sz w:val="14"/>
        </w:rPr>
        <w:t xml:space="preserve"> Virgin Galactic founder, Richard Branson, proclaims his hope is to “create thousands of astronauts over the next few years... [and for] every country in the world to have their own astronauts rather than the privileged few” (September 2004). This </w:t>
      </w:r>
      <w:r w:rsidRPr="00F5779D">
        <w:rPr>
          <w:rStyle w:val="Emphasis"/>
          <w:highlight w:val="cyan"/>
        </w:rPr>
        <w:t>anticipatory discourse</w:t>
      </w:r>
      <w:r w:rsidRPr="00606528">
        <w:rPr>
          <w:sz w:val="14"/>
        </w:rPr>
        <w:t xml:space="preserve"> from the commercial sector’s </w:t>
      </w:r>
      <w:r w:rsidRPr="00660296">
        <w:rPr>
          <w:rStyle w:val="StyleUnderline"/>
        </w:rPr>
        <w:t xml:space="preserve">cultivated imaginary, enticement </w:t>
      </w:r>
      <w:r w:rsidRPr="00FC2A4C">
        <w:rPr>
          <w:rStyle w:val="Emphasis"/>
        </w:rPr>
        <w:t>for the every- man astronaut</w:t>
      </w:r>
      <w:r w:rsidRPr="00606528">
        <w:rPr>
          <w:sz w:val="14"/>
        </w:rPr>
        <w:t xml:space="preserve">, is rather different than Congress and NASA’s projection of the everybusiness astromarket–a function of their diverging audiences of citizen taxpayer versus space business mogul. Virgin Galactic is working to build a Future Astronaut global community that they anticipate as a “wonderfully diverse group of pioneering individuals” (Virgin Galactic website), yet requires $250,000 to be paid as an upfront deposit. As of 2013 the Future Astronauts club boasts over 600 men, women, and children from more than 50 nations that have bought in. The spaceport facility is a manifestation of this </w:t>
      </w:r>
      <w:r w:rsidRPr="00660296">
        <w:rPr>
          <w:rStyle w:val="StyleUnderline"/>
        </w:rPr>
        <w:t>transitional imaginary away from the publicly-supported space program</w:t>
      </w:r>
      <w:r w:rsidRPr="00606528">
        <w:rPr>
          <w:sz w:val="14"/>
        </w:rPr>
        <w:t xml:space="preserve"> of the expert astronaut </w:t>
      </w:r>
      <w:r w:rsidRPr="00660296">
        <w:rPr>
          <w:rStyle w:val="StyleUnderline"/>
        </w:rPr>
        <w:t xml:space="preserve">towards publiclysubsidized private ventures, </w:t>
      </w:r>
      <w:r w:rsidRPr="00F5779D">
        <w:rPr>
          <w:rStyle w:val="Emphasis"/>
          <w:highlight w:val="cyan"/>
        </w:rPr>
        <w:t>portending an offworld future that reproduces and refines neoliberal relations</w:t>
      </w:r>
      <w:r w:rsidRPr="00606528">
        <w:rPr>
          <w:sz w:val="14"/>
        </w:rPr>
        <w:t xml:space="preserve">. As discussed earlier, </w:t>
      </w:r>
      <w:r w:rsidRPr="00FC2A4C">
        <w:rPr>
          <w:rStyle w:val="Emphasis"/>
        </w:rPr>
        <w:t xml:space="preserve">the image of </w:t>
      </w:r>
      <w:r w:rsidRPr="00F5779D">
        <w:rPr>
          <w:rStyle w:val="Emphasis"/>
          <w:highlight w:val="cyan"/>
        </w:rPr>
        <w:t>the everyman astronau</w:t>
      </w:r>
      <w:r w:rsidRPr="00F5779D">
        <w:rPr>
          <w:rStyle w:val="StyleUnderline"/>
          <w:highlight w:val="cyan"/>
        </w:rPr>
        <w:t>t</w:t>
      </w:r>
      <w:r w:rsidRPr="00606528">
        <w:rPr>
          <w:sz w:val="14"/>
        </w:rPr>
        <w:t xml:space="preserve"> touted by Branson and others has a longer history going back to NASA’s shuttle programs. The fusion of Branson’s pseudo-egalitarian discourse and NASA’s vision of the everyman astronaut </w:t>
      </w:r>
      <w:r w:rsidRPr="00660296">
        <w:rPr>
          <w:rStyle w:val="StyleUnderline"/>
        </w:rPr>
        <w:t xml:space="preserve">are key to </w:t>
      </w:r>
      <w:r w:rsidRPr="00F5779D">
        <w:rPr>
          <w:rStyle w:val="Emphasis"/>
          <w:highlight w:val="cyan"/>
        </w:rPr>
        <w:t>secur</w:t>
      </w:r>
      <w:r w:rsidRPr="00660296">
        <w:rPr>
          <w:rStyle w:val="StyleUnderline"/>
        </w:rPr>
        <w:t xml:space="preserve">ing the dual </w:t>
      </w:r>
      <w:r w:rsidRPr="00F5779D">
        <w:rPr>
          <w:rStyle w:val="Emphasis"/>
          <w:highlight w:val="cyan"/>
        </w:rPr>
        <w:t>support</w:t>
      </w:r>
      <w:r w:rsidRPr="00606528">
        <w:rPr>
          <w:sz w:val="14"/>
        </w:rPr>
        <w:t xml:space="preserve"> needed </w:t>
      </w:r>
      <w:r w:rsidRPr="00F5779D">
        <w:rPr>
          <w:rStyle w:val="Emphasis"/>
          <w:highlight w:val="cyan"/>
        </w:rPr>
        <w:t>for</w:t>
      </w:r>
      <w:r w:rsidRPr="00606528">
        <w:rPr>
          <w:sz w:val="14"/>
        </w:rPr>
        <w:t xml:space="preserve"> the current public-private space model–</w:t>
      </w:r>
      <w:r w:rsidRPr="00660296">
        <w:rPr>
          <w:rStyle w:val="StyleUnderline"/>
        </w:rPr>
        <w:t>the transnational class of</w:t>
      </w:r>
      <w:r w:rsidRPr="00606528">
        <w:rPr>
          <w:sz w:val="14"/>
        </w:rPr>
        <w:t xml:space="preserve"> millionaires and </w:t>
      </w:r>
      <w:r w:rsidRPr="00F5779D">
        <w:rPr>
          <w:rStyle w:val="Emphasis"/>
          <w:highlight w:val="cyan"/>
        </w:rPr>
        <w:t>billionaires</w:t>
      </w:r>
      <w:r w:rsidRPr="00660296">
        <w:rPr>
          <w:rStyle w:val="StyleUnderline"/>
        </w:rPr>
        <w:t xml:space="preserve"> </w:t>
      </w:r>
      <w:r w:rsidRPr="00FC2A4C">
        <w:rPr>
          <w:rStyle w:val="Emphasis"/>
        </w:rPr>
        <w:t>who</w:t>
      </w:r>
      <w:r w:rsidRPr="00660296">
        <w:rPr>
          <w:rStyle w:val="StyleUnderline"/>
        </w:rPr>
        <w:t xml:space="preserve"> stand to become the first space tourists or</w:t>
      </w:r>
      <w:r w:rsidRPr="00606528">
        <w:rPr>
          <w:sz w:val="14"/>
        </w:rPr>
        <w:t xml:space="preserve"> otherwise stand to </w:t>
      </w:r>
      <w:r w:rsidRPr="00FC2A4C">
        <w:rPr>
          <w:rStyle w:val="Emphasis"/>
        </w:rPr>
        <w:t>benefit from</w:t>
      </w:r>
      <w:r w:rsidRPr="00660296">
        <w:rPr>
          <w:rStyle w:val="StyleUnderline"/>
        </w:rPr>
        <w:t xml:space="preserve"> </w:t>
      </w:r>
      <w:r w:rsidRPr="00FC2A4C">
        <w:rPr>
          <w:rStyle w:val="Emphasis"/>
        </w:rPr>
        <w:t>commercial space activity</w:t>
      </w:r>
      <w:r w:rsidRPr="00660296">
        <w:rPr>
          <w:rStyle w:val="StyleUnderline"/>
        </w:rPr>
        <w:t xml:space="preserve">, </w:t>
      </w:r>
      <w:r w:rsidRPr="00F5779D">
        <w:rPr>
          <w:rStyle w:val="Emphasis"/>
          <w:highlight w:val="cyan"/>
        </w:rPr>
        <w:t>and</w:t>
      </w:r>
      <w:r w:rsidRPr="00660296">
        <w:rPr>
          <w:rStyle w:val="StyleUnderline"/>
        </w:rPr>
        <w:t xml:space="preserve"> the broader</w:t>
      </w:r>
      <w:r w:rsidRPr="00606528">
        <w:rPr>
          <w:sz w:val="14"/>
        </w:rPr>
        <w:t xml:space="preserve">, grounded </w:t>
      </w:r>
      <w:r w:rsidRPr="00F5779D">
        <w:rPr>
          <w:rStyle w:val="Emphasis"/>
          <w:highlight w:val="cyan"/>
        </w:rPr>
        <w:t>public</w:t>
      </w:r>
      <w:r w:rsidRPr="00660296">
        <w:rPr>
          <w:rStyle w:val="StyleUnderline"/>
        </w:rPr>
        <w:t>, whose tax- dollars are needed</w:t>
      </w:r>
      <w:r w:rsidRPr="00606528">
        <w:rPr>
          <w:sz w:val="14"/>
        </w:rPr>
        <w:t xml:space="preserve"> to support the basic infrastructures needed to make future commercial space enterprises possible. The Spaceport Between Us </w:t>
      </w:r>
      <w:r w:rsidRPr="00660296">
        <w:rPr>
          <w:rStyle w:val="StyleUnderline"/>
        </w:rPr>
        <w:t>Spaceport</w:t>
      </w:r>
      <w:r w:rsidRPr="00606528">
        <w:rPr>
          <w:sz w:val="14"/>
        </w:rPr>
        <w:t xml:space="preserve"> America, while consistently missing its financial and launch goals, still maintains some control of its place within the cultural imaginary. As it continues to sit vacant, awaiting the first commercial launches, the </w:t>
      </w:r>
      <w:r w:rsidRPr="00660296">
        <w:rPr>
          <w:rStyle w:val="StyleUnderline"/>
        </w:rPr>
        <w:t>facilities have been used as backdrops for music videos, commercials, and Hollywood film</w:t>
      </w:r>
      <w:r w:rsidRPr="00606528">
        <w:rPr>
          <w:sz w:val="14"/>
        </w:rPr>
        <w:t xml:space="preserve"> productions. While such activities may seem unrelated to the Spaceport America vision, these </w:t>
      </w:r>
      <w:r w:rsidRPr="00F5779D">
        <w:rPr>
          <w:rStyle w:val="Emphasis"/>
          <w:highlight w:val="cyan"/>
        </w:rPr>
        <w:t>forms of media</w:t>
      </w:r>
      <w:r w:rsidRPr="00606528">
        <w:rPr>
          <w:sz w:val="14"/>
        </w:rPr>
        <w:t xml:space="preserve"> indeed help further </w:t>
      </w:r>
      <w:r w:rsidRPr="00FC2A4C">
        <w:rPr>
          <w:rStyle w:val="Emphasis"/>
        </w:rPr>
        <w:t>spread</w:t>
      </w:r>
      <w:r w:rsidRPr="00660296">
        <w:rPr>
          <w:rStyle w:val="StyleUnderline"/>
        </w:rPr>
        <w:t xml:space="preserve"> the image of the everyman astronaut and</w:t>
      </w:r>
      <w:r w:rsidRPr="00606528">
        <w:rPr>
          <w:sz w:val="14"/>
        </w:rPr>
        <w:t xml:space="preserve"> discursively </w:t>
      </w:r>
      <w:r w:rsidRPr="00F5779D">
        <w:rPr>
          <w:rStyle w:val="Emphasis"/>
          <w:highlight w:val="cyan"/>
        </w:rPr>
        <w:t>orient the future</w:t>
      </w:r>
      <w:r w:rsidRPr="00FC2A4C">
        <w:rPr>
          <w:rStyle w:val="Emphasis"/>
        </w:rPr>
        <w:t xml:space="preserve"> of public-private space travel</w:t>
      </w:r>
      <w:r w:rsidRPr="00660296">
        <w:rPr>
          <w:rStyle w:val="StyleUnderline"/>
        </w:rPr>
        <w:t>.</w:t>
      </w:r>
      <w:r w:rsidRPr="00606528">
        <w:rPr>
          <w:sz w:val="14"/>
        </w:rPr>
        <w:t xml:space="preserve"> </w:t>
      </w:r>
      <w:r w:rsidRPr="0030033F">
        <w:rPr>
          <w:sz w:val="10"/>
          <w:szCs w:val="10"/>
        </w:rPr>
        <w:t>Spaceport America promotes the first major motion picture filmed at the facility on their website: “The production employed at least 100 New Mexico crew members and approximately 30 New Mexico principal actors and an estimated 1,000 local background talent” (Spaceport America 2016). Spaceport’s kickoff film project, The Space Between Us (2017), is a romantic teen drama about a boy born on Mars who falls in love with a girl he met via the internet back on Earth. In it, the spaceport is pictured as the headquarters of a private space company that has partnered with NASA to found a colony on Mars. The birth of the main character on Mars is seen as a mistake that is covered up by the company managers, who fear the news would hurt the company’s support from NASA and their private investors. The film is littered with discussions of the company’s business model. Yet, the vision of the everyman astronaut touted by the private space sector and NASA, and reproduced in popular media, has not been completely successful in securing public support for Spaceport America. Google reviews of Spaceport America reveal some public concerns, as Bryan Lindenberger writes: “A great idea at one time, but turned into more tax- payer funded welfare for the wealthy and wired-in. I played a small part in touting it as a huge boon for local economy through tourism, but there’s really not much to see here.” User “Rich Alfano,” writes a one star review, “A huge taxpayer funded boondoggle in the frigging desert! A waste of time and money on a white elephant built for the wealthy,” while another claims “Space Port. The place for rich people only. NO POOR ALLOWED.” These criticisms have been echoed more broadly across the state as the New Mexico State Auditor found that in 2016 only $2.2 million of an over $10 million operating budget was covered by income from commercial lease- holders (NM State NPR, Dec. 8 2017; New Mexico Spaceport Authority 2016). As the facility is not yet self-sufficient, it has relied on “excess funds” from state coffers to cover its daily operating budget. The facility has also drawn criticism for failing to meet public transparency requirements, including refusing requests for public documents and blacking out key information from those documents released (Las Cruces-Sun News, Aug. 23 2017). Indeed, Spaceport managers have asked the New Mexico state legislature to exempt the facility from public records laws with the express intent of offering privacy to their corporate tenants (El Paso Proud, Mar. 14, 2017). While New Mexico residents have criticised the fiscal model and state policies supporting Spaceport America, activists and amateur astronauts elsewhere have focused their attention on proposing alternatives to the public-private model of offworld activity that it represents. The final declara- tion of the Association of Autonomous Astronauts reads: “On April 23rd 2000, which marks the fifth anniversary of the official launch of our inde- pendent space exploration programme, the AAA will spontaneously dissolve itself in order to initiate a new phase of selfhistorification. We will enter the realm of myth, an inspiration for the Next Generation of space explorers.” Since the spontaneous self-dissolution of AAA in 2000, the Next Generation has indeed arisen. Space for a Constellation of Actors The Autonomous Space Association Network (ASAN, NASA’s acronym in reverse), which sees themselves as a direct descendant of AAA’s activities, is “planting the ideological and technical seeds for future space revolutionaries...to let the world know that autonomous space exploration is not only possible, it is imperative.” The network launches high altitude balloons through their Aphrodite Balloon Program and hopes to experiment with open-source rocketry and cubesat technology. In 2017, one ASAN launch made headlines as the “First protest in space” (a claim that potentially over- looks actions like the 1973 Skylab strike discussed above) for sending a printout of a tweet high into Earth’s atmosphere criticizing the Trump administration’s reduced funding for NASA’s space program (The Washington Post, Apr. 14 2017). The message read “@realDonaldTrump: Look at that, you son of a bitch.” This was a sentiment taken from astronaut Edgar Mitchell (quoted in Swearingen 2017), describing viewing earth from outer space: “You develop an instant global consciousness, a people orientation, an intense dissatisfaction with the state of the world, and a compulsion to do something about it. From out there on the moon, international politics look so petty. You want to grab a politician by the scruff of the neck and drag him a quarter of a million miles out and say, ‘Look at that, you son of a bitch.’” Other projects ASAN is developing include producing open-source rocket engines, placing a cubesat in orbit by 2020, and creating programs teaching youth how to receive signals from the International Space Station and amateur satellites. ASAN’s logic stems from the fact that “everyone is already an astronaut by virtue of existing on this vast spaceship we call ‘Earth.’ Our members are distressed that the exploration of the cosmos has been entirely monopolized by military actors and, increasingly, private interests.” This network of community-based groups do both discursive work and material projects to (re)claim a collective place in space, advancing a mission that is two-fold: on the one hand, we seek to overturn this government and corporate monopoly on space exploration by raising awareness that everyone is entitled to space and should demand its peaceful exploration. Secondly, ASAN is pursuing the development of open-source technologies so that space exploration becomes a truly global phenom- enon in the future, rather than the privilege of a handful of government astronauts (Laika Valentina, ASAN Director General, personal comm. Dec 8, 2017). As ASAN pursues its goals, it will be able to take advantage of designs, plans, and data from a growing open source space movement. The notion of “open source” has its origin in the software development sector and is used to describe software whose source code is not subject to private intellectual property regimes, and is thus available to study, edit, modify, and reuse. By allowing open experimentation and decentralized cooperation, the open source development model has spawned constant innovation in software while promoting alternative models of work and ownership (Coleman 2013). In recent years, the successes of the open source software movement has prompted similar activities across hardware development, including the development and production of satellites, rockets and spacecraft (Powell 2012; Simmons, Moran, and Black 2011). ASAN plans to make use of recent developments in open source Cubesat technology–small satellites weighing between 1 and 10 kilograms that can be easily launched into orbit by “piggybacking” on other launches (Woellert et al. 2011). Copenhagen Suborbitals may be the most technologically advanced group in the growing open source space movement. Founded in 2008, Copenhagen Suborbitals touts itself as “the world’s only manned amateur space program.” The program relies on crowdfunding, volunteers, and open-source technology and has launched five rockets and space capsules since 2011. The group operates out of a shipyard in Copenhagen, Denmark and launches from a ship in a military firing practice area in the Baltic Sea off the coast of the Danish island of Bornholm. In order to carry out their rocket launches, they negotiate complicated state regulations which limit access to outer space. The group claims to be “the only space organisation that launches rockets from a sailing platform in international waters, since it’s virtually impossible to get permission to do it from the ground in any country” (CopSub website, accessed Dec. 24, 2017). Yet, the group still needs to cooperate with the Danish and Swedish navies and other authorities to ensure the closure of the airspace over their launch sites, access to the firing practice area, and to ensure the launches occur under proper weather conditions. Thus, while the group is autonomous, its activities rely on at least the passive acceptance of national governments, demonstrating that the state is not absent from off- planet activities, but that its main thrust is shifting to facilitation and coordination of such endeavors. Copenhagen Suborbitals is based around the development, testing, and use of open source technology. They post frequent text and video updates on their blog about the evolution of their designs and their successful and failed experiments with rocketry systems, space capsules, parachutes, space suits, and communication systems, among other technical aspects of their mission– designs and plans that then may be taken and modified by other DIY (Do-It- Yourself) space programs. Copenhagen Suborbitals’ autonomous, open source, volunteer-based, and crowdfunded model presents a different image of the everyman astronaut than those promoted by NASA or the private space industry. While the group works toward launching their first crewed rocket, they describe who their first astronaut may be: We’re ordinary guys building a big rocket, so our astronaut should also be an ordinary person. Hiring a professional superhero just wouldn’t match our philosophy (or budget). It should be someone like ourselves, a teacher, engineer, unemployed or housewife with a very, very special dream and balls made of rocket- grade alloy... It will fit with our DIY culture that she or he has been building the rocket herself. (Copenhagen Suborbitals website, accessed Dec. 21, 2017) While echoing other familiar discourses around the everyman astronaut (and working through some gendering regarding housewives and testicles), coupled with Copenhagen Suborbitals’ broader organizational model and relationship to technology, this discourse presents a far more collective understanding of offworld acces</w:t>
      </w:r>
      <w:r w:rsidRPr="00606528">
        <w:rPr>
          <w:sz w:val="14"/>
        </w:rPr>
        <w:t xml:space="preserve">s. </w:t>
      </w:r>
      <w:r w:rsidRPr="00FE355C">
        <w:rPr>
          <w:sz w:val="16"/>
        </w:rPr>
        <w:t xml:space="preserve">Conclusion </w:t>
      </w:r>
      <w:r w:rsidRPr="00E12F8A">
        <w:rPr>
          <w:rStyle w:val="StyleUnderline"/>
        </w:rPr>
        <w:t xml:space="preserve">With the shifting role of nation-states in offplanet activity, </w:t>
      </w:r>
      <w:r w:rsidRPr="00F359A7">
        <w:rPr>
          <w:rStyle w:val="Emphasis"/>
        </w:rPr>
        <w:t>there are openings for</w:t>
      </w:r>
      <w:r w:rsidRPr="00E12F8A">
        <w:rPr>
          <w:rStyle w:val="StyleUnderline"/>
        </w:rPr>
        <w:t xml:space="preserve"> outer </w:t>
      </w:r>
      <w:r w:rsidRPr="000520B3">
        <w:rPr>
          <w:rStyle w:val="Emphasis"/>
        </w:rPr>
        <w:t>space</w:t>
      </w:r>
      <w:r w:rsidRPr="00F359A7">
        <w:rPr>
          <w:rStyle w:val="Emphasis"/>
        </w:rPr>
        <w:t xml:space="preserve"> </w:t>
      </w:r>
      <w:r w:rsidRPr="00F5779D">
        <w:rPr>
          <w:rStyle w:val="Emphasis"/>
          <w:highlight w:val="cyan"/>
        </w:rPr>
        <w:t>to become</w:t>
      </w:r>
      <w:r w:rsidRPr="00F5779D">
        <w:rPr>
          <w:sz w:val="16"/>
          <w:highlight w:val="cyan"/>
        </w:rPr>
        <w:t xml:space="preserve"> </w:t>
      </w:r>
      <w:r w:rsidRPr="00F5779D">
        <w:rPr>
          <w:rStyle w:val="StyleUnderline"/>
          <w:highlight w:val="cyan"/>
        </w:rPr>
        <w:t xml:space="preserve">another </w:t>
      </w:r>
      <w:r w:rsidRPr="00F5779D">
        <w:rPr>
          <w:rStyle w:val="Emphasis"/>
          <w:highlight w:val="cyan"/>
        </w:rPr>
        <w:t>site of capital accumulation</w:t>
      </w:r>
      <w:r w:rsidRPr="00E12F8A">
        <w:rPr>
          <w:rStyle w:val="StyleUnderline"/>
        </w:rPr>
        <w:t xml:space="preserve"> and neoliberal relations of domination and exclusion. </w:t>
      </w:r>
      <w:r w:rsidRPr="00F5779D">
        <w:rPr>
          <w:rStyle w:val="Emphasis"/>
          <w:highlight w:val="cyan"/>
        </w:rPr>
        <w:t>Yet, there is</w:t>
      </w:r>
      <w:r w:rsidRPr="00F359A7">
        <w:rPr>
          <w:rStyle w:val="Emphasis"/>
        </w:rPr>
        <w:t xml:space="preserve"> also </w:t>
      </w:r>
      <w:r w:rsidRPr="00F5779D">
        <w:rPr>
          <w:rStyle w:val="Emphasis"/>
          <w:highlight w:val="cyan"/>
        </w:rPr>
        <w:t>potential to manifest</w:t>
      </w:r>
      <w:r w:rsidRPr="00F359A7">
        <w:rPr>
          <w:rStyle w:val="Emphasis"/>
        </w:rPr>
        <w:t xml:space="preserve"> </w:t>
      </w:r>
      <w:r w:rsidRPr="00E12F8A">
        <w:rPr>
          <w:rStyle w:val="StyleUnderline"/>
        </w:rPr>
        <w:t xml:space="preserve">outer </w:t>
      </w:r>
      <w:r w:rsidRPr="00F5779D">
        <w:rPr>
          <w:rStyle w:val="Emphasis"/>
          <w:highlight w:val="cyan"/>
        </w:rPr>
        <w:t>space as envisioned by social movements</w:t>
      </w:r>
      <w:r w:rsidRPr="00FE355C">
        <w:rPr>
          <w:sz w:val="16"/>
        </w:rPr>
        <w:t xml:space="preserve"> such as the Association of Autonomous Astronauts. </w:t>
      </w:r>
      <w:r w:rsidRPr="00E12F8A">
        <w:rPr>
          <w:rStyle w:val="StyleUnderline"/>
        </w:rPr>
        <w:t>Connecting</w:t>
      </w:r>
      <w:r w:rsidRPr="00FE355C">
        <w:rPr>
          <w:sz w:val="16"/>
        </w:rPr>
        <w:t xml:space="preserve"> the </w:t>
      </w:r>
      <w:r w:rsidRPr="00E12F8A">
        <w:rPr>
          <w:rStyle w:val="StyleUnderline"/>
        </w:rPr>
        <w:t>cultural and political dimensions of the “everyman astronaut” with</w:t>
      </w:r>
      <w:r w:rsidRPr="00FE355C">
        <w:rPr>
          <w:sz w:val="16"/>
        </w:rPr>
        <w:t xml:space="preserve"> the techno-material infrastructures of Spaceport America and </w:t>
      </w:r>
      <w:r w:rsidRPr="00F359A7">
        <w:rPr>
          <w:rStyle w:val="Emphasis"/>
        </w:rPr>
        <w:t>decentralized, communal space programs</w:t>
      </w:r>
      <w:r w:rsidRPr="00FE355C">
        <w:rPr>
          <w:sz w:val="16"/>
        </w:rPr>
        <w:t xml:space="preserve">, demonstrates how </w:t>
      </w:r>
      <w:r w:rsidRPr="00F5779D">
        <w:rPr>
          <w:rStyle w:val="Emphasis"/>
          <w:highlight w:val="cyan"/>
        </w:rPr>
        <w:t>the future is rendered present through</w:t>
      </w:r>
      <w:r w:rsidRPr="00E12F8A">
        <w:rPr>
          <w:rStyle w:val="StyleUnderline"/>
        </w:rPr>
        <w:t xml:space="preserve"> a spectrum of </w:t>
      </w:r>
      <w:r w:rsidRPr="00F5779D">
        <w:rPr>
          <w:rStyle w:val="Emphasis"/>
          <w:highlight w:val="cyan"/>
        </w:rPr>
        <w:t>visions and practices</w:t>
      </w:r>
      <w:r w:rsidRPr="00FE355C">
        <w:rPr>
          <w:sz w:val="16"/>
        </w:rPr>
        <w:t xml:space="preserve">. The actors discussed in this paper are each negotiating various anticipatory futures. </w:t>
      </w:r>
      <w:r w:rsidRPr="00FE355C">
        <w:rPr>
          <w:rStyle w:val="StyleUnderline"/>
        </w:rPr>
        <w:t>The premises</w:t>
      </w:r>
      <w:r w:rsidRPr="00FE355C">
        <w:rPr>
          <w:sz w:val="16"/>
        </w:rPr>
        <w:t xml:space="preserve"> set forth </w:t>
      </w:r>
      <w:r w:rsidRPr="00FE355C">
        <w:rPr>
          <w:rStyle w:val="StyleUnderline"/>
        </w:rPr>
        <w:t>in the Outer Space Treaty</w:t>
      </w:r>
      <w:r w:rsidRPr="00FE355C">
        <w:rPr>
          <w:sz w:val="16"/>
        </w:rPr>
        <w:t xml:space="preserve"> – outer space exploration and use for the benefit of all – </w:t>
      </w:r>
      <w:r w:rsidRPr="00FE355C">
        <w:rPr>
          <w:rStyle w:val="StyleUnderline"/>
        </w:rPr>
        <w:t>are not guaranteed visions for the future</w:t>
      </w:r>
      <w:r w:rsidRPr="00FE355C">
        <w:rPr>
          <w:sz w:val="16"/>
        </w:rPr>
        <w:t xml:space="preserve">. Congealed in the upward-looking infrastructure of Spaceport America is </w:t>
      </w:r>
      <w:r w:rsidRPr="00FE355C">
        <w:rPr>
          <w:rStyle w:val="StyleUnderline"/>
        </w:rPr>
        <w:t>the material and symbolic rhetoric of publicly funded, private space development,</w:t>
      </w:r>
      <w:r w:rsidRPr="00FE355C">
        <w:rPr>
          <w:sz w:val="16"/>
        </w:rPr>
        <w:t xml:space="preserve"> a trajectory that runs from the defunding of NASA’s shuttle program through the U.S. Space Act. Autonomous outer space collectives activate </w:t>
      </w:r>
      <w:r w:rsidRPr="00F5779D">
        <w:rPr>
          <w:rStyle w:val="Emphasis"/>
          <w:highlight w:val="cyan"/>
        </w:rPr>
        <w:t>radical visions and practices</w:t>
      </w:r>
      <w:r w:rsidRPr="00FE355C">
        <w:rPr>
          <w:sz w:val="16"/>
        </w:rPr>
        <w:t xml:space="preserve"> that plug into the technological assemblages of open source rocketry that </w:t>
      </w:r>
      <w:r w:rsidRPr="00F5779D">
        <w:rPr>
          <w:rStyle w:val="Emphasis"/>
          <w:highlight w:val="cyan"/>
        </w:rPr>
        <w:t>erode status quo development models</w:t>
      </w:r>
      <w:r w:rsidRPr="00FE355C">
        <w:rPr>
          <w:rStyle w:val="StyleUnderline"/>
        </w:rPr>
        <w:t xml:space="preserve"> emerging for offplanet activities</w:t>
      </w:r>
      <w:r w:rsidRPr="00FE355C">
        <w:rPr>
          <w:sz w:val="16"/>
        </w:rPr>
        <w:t xml:space="preserve">. These </w:t>
      </w:r>
      <w:r w:rsidRPr="00F359A7">
        <w:rPr>
          <w:rStyle w:val="Emphasis"/>
        </w:rPr>
        <w:t>competing</w:t>
      </w:r>
      <w:r w:rsidRPr="00FE355C">
        <w:rPr>
          <w:rStyle w:val="StyleUnderline"/>
        </w:rPr>
        <w:t xml:space="preserve"> outer space </w:t>
      </w:r>
      <w:r w:rsidRPr="00F359A7">
        <w:rPr>
          <w:rStyle w:val="Emphasis"/>
        </w:rPr>
        <w:t>imaginaries</w:t>
      </w:r>
      <w:r w:rsidRPr="00FE355C">
        <w:rPr>
          <w:sz w:val="16"/>
        </w:rPr>
        <w:t xml:space="preserve">, and multiple others, are vying to </w:t>
      </w:r>
      <w:r w:rsidRPr="00F5779D">
        <w:rPr>
          <w:rStyle w:val="Emphasis"/>
          <w:highlight w:val="cyan"/>
        </w:rPr>
        <w:t>reconfigure the political economic</w:t>
      </w:r>
      <w:r w:rsidRPr="00F359A7">
        <w:rPr>
          <w:rStyle w:val="Emphasis"/>
        </w:rPr>
        <w:t xml:space="preserve">, technological, and cultural </w:t>
      </w:r>
      <w:r w:rsidRPr="00F5779D">
        <w:rPr>
          <w:rStyle w:val="Emphasis"/>
          <w:highlight w:val="cyan"/>
        </w:rPr>
        <w:t>aspects of</w:t>
      </w:r>
      <w:r w:rsidRPr="00F359A7">
        <w:rPr>
          <w:rStyle w:val="Emphasis"/>
        </w:rPr>
        <w:t xml:space="preserve"> </w:t>
      </w:r>
      <w:r w:rsidRPr="00F5779D">
        <w:rPr>
          <w:rStyle w:val="Emphasis"/>
          <w:highlight w:val="cyan"/>
        </w:rPr>
        <w:t>offworld access</w:t>
      </w:r>
      <w:r w:rsidRPr="00FE355C">
        <w:rPr>
          <w:sz w:val="16"/>
        </w:rPr>
        <w:t xml:space="preserve">. Within this field of diverging ideologies and actors, Spaceport America exists in the desert, lacking the private launches it was built for, disappointing public taxpayers, and making its big screen debut in a movie critics call “A sci-fi-tinged heap of sentimentality” (Tribune News Service). However, despite its failings, </w:t>
      </w:r>
      <w:r w:rsidRPr="00F359A7">
        <w:rPr>
          <w:rStyle w:val="StyleUnderline"/>
        </w:rPr>
        <w:t xml:space="preserve">the performative nature of this infrastructure, and the set of practices that accompany it, represent a daunting inertia, infused with decades of </w:t>
      </w:r>
      <w:r w:rsidRPr="000231DF">
        <w:rPr>
          <w:rStyle w:val="Emphasis"/>
        </w:rPr>
        <w:t>neoliberal doctrine</w:t>
      </w:r>
      <w:r w:rsidRPr="00F359A7">
        <w:rPr>
          <w:rStyle w:val="StyleUnderline"/>
        </w:rPr>
        <w:t>.</w:t>
      </w:r>
      <w:r w:rsidRPr="00FE355C">
        <w:rPr>
          <w:sz w:val="16"/>
        </w:rPr>
        <w:t xml:space="preserve"> The building itself, with all its futuristic motif and technological radiance, already seems outdated. The future it stands for seems to harken back to past futures of the 1960s, a popular imagination where everyone drives a flying car. In this sense, as ASAN contends, functionally Spaceport America does not really exist ...one can only imagine the dismay of the tourists as they traverse this dead facility, a monument to a space-age that will never materialize....Spaceport America points to a reality that has never existed, a reality where spaceports offer uninhibited access to the cosmos for everybody. Arguably, Spaceport America doesn’t exist (Laika Valentina, ASAN Director General, personal comm. Dec 8, 2017, emphasis in original). Instead </w:t>
      </w:r>
      <w:r w:rsidRPr="00F359A7">
        <w:rPr>
          <w:rStyle w:val="StyleUnderline"/>
        </w:rPr>
        <w:t>Spaceport America</w:t>
      </w:r>
      <w:r w:rsidRPr="00FE355C">
        <w:rPr>
          <w:sz w:val="16"/>
        </w:rPr>
        <w:t xml:space="preserve"> is neither a spaceport, in that it demonstrates no relation to a public infrastructure in the way that an airport does. Nor is it for America in any broad sense, but instead </w:t>
      </w:r>
      <w:r w:rsidRPr="000231DF">
        <w:rPr>
          <w:rStyle w:val="Emphasis"/>
        </w:rPr>
        <w:t xml:space="preserve">for </w:t>
      </w:r>
      <w:r w:rsidRPr="00F5779D">
        <w:rPr>
          <w:rStyle w:val="Emphasis"/>
          <w:highlight w:val="cyan"/>
        </w:rPr>
        <w:t>the few, super-rich</w:t>
      </w:r>
      <w:r w:rsidRPr="00FE355C">
        <w:rPr>
          <w:rStyle w:val="StyleUnderline"/>
        </w:rPr>
        <w:t>, while being supported by the people of the</w:t>
      </w:r>
      <w:r w:rsidRPr="00FE355C">
        <w:rPr>
          <w:sz w:val="16"/>
        </w:rPr>
        <w:t xml:space="preserve"> sixth </w:t>
      </w:r>
      <w:r w:rsidRPr="00FE355C">
        <w:rPr>
          <w:rStyle w:val="StyleUnderline"/>
        </w:rPr>
        <w:t>poorest state in the nation</w:t>
      </w:r>
      <w:r w:rsidRPr="00FE355C">
        <w:rPr>
          <w:sz w:val="16"/>
        </w:rPr>
        <w:t xml:space="preserve">. Yet, new imaginaries of offworld futures continue to proliferate, while intertwining with persistent political and material relations. </w:t>
      </w:r>
      <w:r w:rsidRPr="00F359A7">
        <w:rPr>
          <w:rStyle w:val="StyleUnderline"/>
        </w:rPr>
        <w:t xml:space="preserve">Advances in robotic technology </w:t>
      </w:r>
      <w:r w:rsidRPr="00F5779D">
        <w:rPr>
          <w:rStyle w:val="Emphasis"/>
          <w:highlight w:val="cyan"/>
        </w:rPr>
        <w:t>have fueled interest in</w:t>
      </w:r>
      <w:r w:rsidRPr="000231DF">
        <w:rPr>
          <w:rStyle w:val="Emphasis"/>
        </w:rPr>
        <w:t xml:space="preserve"> future possibilities for </w:t>
      </w:r>
      <w:r w:rsidRPr="00F5779D">
        <w:rPr>
          <w:rStyle w:val="Emphasis"/>
          <w:highlight w:val="cyan"/>
        </w:rPr>
        <w:t>private exploitation</w:t>
      </w:r>
      <w:r w:rsidRPr="000231DF">
        <w:rPr>
          <w:rStyle w:val="Emphasis"/>
        </w:rPr>
        <w:t xml:space="preserve"> </w:t>
      </w:r>
      <w:r w:rsidRPr="00F359A7">
        <w:rPr>
          <w:rStyle w:val="StyleUnderline"/>
        </w:rPr>
        <w:t>of mineral deposits on asteroids, the moon, and other offplanet environments</w:t>
      </w:r>
      <w:r w:rsidRPr="00FE355C">
        <w:rPr>
          <w:sz w:val="16"/>
        </w:rPr>
        <w:t xml:space="preserve">–with the Colorado School of Mines even launching a program in Space Resources in 2018 (NPR, Sept. 25, 2018). In 2017, a bipartisan proposal in the US House of Representatives called for the foundation of a “United States Space Corps” within the US Air Force, while in 2018 the Trump Administration began calling for an entirely new branch of the military known as the “Space Force.” </w:t>
      </w:r>
      <w:r w:rsidRPr="00F5779D">
        <w:rPr>
          <w:rStyle w:val="Emphasis"/>
          <w:highlight w:val="cyan"/>
        </w:rPr>
        <w:t>A critical geopolitics of outer space</w:t>
      </w:r>
      <w:r w:rsidRPr="00FE355C">
        <w:rPr>
          <w:rStyle w:val="StyleUnderline"/>
        </w:rPr>
        <w:t xml:space="preserve"> needs to</w:t>
      </w:r>
      <w:r w:rsidRPr="00FE355C">
        <w:rPr>
          <w:sz w:val="16"/>
        </w:rPr>
        <w:t xml:space="preserve"> be able to address–</w:t>
      </w:r>
      <w:r w:rsidRPr="00FE355C">
        <w:rPr>
          <w:rStyle w:val="StyleUnderline"/>
        </w:rPr>
        <w:t xml:space="preserve">and </w:t>
      </w:r>
      <w:r w:rsidRPr="00F5779D">
        <w:rPr>
          <w:rStyle w:val="Emphasis"/>
          <w:highlight w:val="cyan"/>
        </w:rPr>
        <w:t>contest</w:t>
      </w:r>
      <w:r w:rsidRPr="00FE355C">
        <w:rPr>
          <w:rStyle w:val="StyleUnderline"/>
        </w:rPr>
        <w:t>–</w:t>
      </w:r>
      <w:r w:rsidRPr="00F5779D">
        <w:rPr>
          <w:rStyle w:val="Emphasis"/>
          <w:highlight w:val="cyan"/>
        </w:rPr>
        <w:t>these developments</w:t>
      </w:r>
      <w:r w:rsidRPr="00FE355C">
        <w:rPr>
          <w:sz w:val="16"/>
        </w:rPr>
        <w:t xml:space="preserve">, and indeed geographers are well positioned to do so. </w:t>
      </w:r>
      <w:r w:rsidRPr="00F5779D">
        <w:rPr>
          <w:rStyle w:val="Emphasis"/>
          <w:highlight w:val="cyan"/>
        </w:rPr>
        <w:t>Given</w:t>
      </w:r>
      <w:r w:rsidRPr="000231DF">
        <w:rPr>
          <w:rStyle w:val="Emphasis"/>
        </w:rPr>
        <w:t xml:space="preserve"> existing </w:t>
      </w:r>
      <w:r w:rsidRPr="00FE355C">
        <w:rPr>
          <w:rStyle w:val="StyleUnderline"/>
        </w:rPr>
        <w:t xml:space="preserve">geographical </w:t>
      </w:r>
      <w:r w:rsidRPr="00F5779D">
        <w:rPr>
          <w:rStyle w:val="Emphasis"/>
          <w:highlight w:val="cyan"/>
        </w:rPr>
        <w:t>scholarship o</w:t>
      </w:r>
      <w:r w:rsidRPr="00F5779D">
        <w:rPr>
          <w:rStyle w:val="StyleUnderline"/>
          <w:highlight w:val="cyan"/>
        </w:rPr>
        <w:t>n</w:t>
      </w:r>
      <w:r w:rsidRPr="00FE355C">
        <w:rPr>
          <w:sz w:val="16"/>
        </w:rPr>
        <w:t xml:space="preserve"> questions of </w:t>
      </w:r>
      <w:r w:rsidRPr="00FE355C">
        <w:rPr>
          <w:rStyle w:val="StyleUnderline"/>
        </w:rPr>
        <w:t>human-environment</w:t>
      </w:r>
      <w:r w:rsidRPr="00FE355C">
        <w:rPr>
          <w:sz w:val="16"/>
        </w:rPr>
        <w:t xml:space="preserve"> interactions, </w:t>
      </w:r>
      <w:r w:rsidRPr="00FE355C">
        <w:rPr>
          <w:rStyle w:val="StyleUnderline"/>
        </w:rPr>
        <w:t>extractivism</w:t>
      </w:r>
      <w:r w:rsidRPr="00FE355C">
        <w:rPr>
          <w:sz w:val="16"/>
        </w:rPr>
        <w:t xml:space="preserve">, </w:t>
      </w:r>
      <w:r w:rsidRPr="00FE355C">
        <w:rPr>
          <w:rStyle w:val="StyleUnderline"/>
        </w:rPr>
        <w:t xml:space="preserve">spatio-legal regimes, </w:t>
      </w:r>
      <w:r w:rsidRPr="00F5779D">
        <w:rPr>
          <w:rStyle w:val="Emphasis"/>
          <w:highlight w:val="cyan"/>
        </w:rPr>
        <w:t>militarization, social movements</w:t>
      </w:r>
      <w:r w:rsidRPr="00FE355C">
        <w:rPr>
          <w:sz w:val="16"/>
        </w:rPr>
        <w:t xml:space="preserve">, and processes of </w:t>
      </w:r>
      <w:r w:rsidRPr="00FE355C">
        <w:rPr>
          <w:rStyle w:val="StyleUnderline"/>
        </w:rPr>
        <w:t>tech</w:t>
      </w:r>
      <w:r w:rsidRPr="00FE355C">
        <w:rPr>
          <w:sz w:val="16"/>
        </w:rPr>
        <w:t xml:space="preserve">nological </w:t>
      </w:r>
      <w:r w:rsidRPr="00FE355C">
        <w:rPr>
          <w:rStyle w:val="StyleUnderline"/>
        </w:rPr>
        <w:t xml:space="preserve">innovation and political economic change, </w:t>
      </w:r>
      <w:r w:rsidRPr="000231DF">
        <w:rPr>
          <w:rStyle w:val="Emphasis"/>
        </w:rPr>
        <w:t xml:space="preserve">geographers have much to contribute to understanding </w:t>
      </w:r>
      <w:r w:rsidRPr="00F5779D">
        <w:rPr>
          <w:rStyle w:val="Emphasis"/>
          <w:highlight w:val="cyan"/>
        </w:rPr>
        <w:t>the shifting contours of offworld access and imagining</w:t>
      </w:r>
      <w:r w:rsidRPr="000231DF">
        <w:rPr>
          <w:rStyle w:val="Emphasis"/>
        </w:rPr>
        <w:t xml:space="preserve"> </w:t>
      </w:r>
      <w:r w:rsidRPr="00F5779D">
        <w:rPr>
          <w:rStyle w:val="Emphasis"/>
          <w:highlight w:val="cyan"/>
        </w:rPr>
        <w:t>and enacting alternative futures</w:t>
      </w:r>
      <w:r w:rsidRPr="000231DF">
        <w:rPr>
          <w:rStyle w:val="Emphasis"/>
        </w:rPr>
        <w:t xml:space="preserve">. </w:t>
      </w:r>
    </w:p>
    <w:p w14:paraId="662AB698" w14:textId="77777777" w:rsidR="009F294A" w:rsidRPr="00F41DD2" w:rsidRDefault="009F294A" w:rsidP="009F294A">
      <w:pPr>
        <w:pStyle w:val="Heading4"/>
      </w:pPr>
      <w:r>
        <w:t>[Bormann 4] Dismantling the leftover Cold War sentiment via a perspective focused on military technologies leads to effective policymaking and a potential for peace</w:t>
      </w:r>
    </w:p>
    <w:p w14:paraId="0FABD337" w14:textId="77777777" w:rsidR="009F294A" w:rsidRDefault="009F294A" w:rsidP="009F294A">
      <w:r w:rsidRPr="00B87CFE">
        <w:rPr>
          <w:rStyle w:val="Heading4Char"/>
        </w:rPr>
        <w:t>Bormann 09</w:t>
      </w:r>
      <w:r w:rsidRPr="00B87CFE">
        <w:t xml:space="preserve"> [(Natalie Bormann teaches at the Department of Politics, Northeastern University, Boston. Prior to that she held a position at the Watson Institute for International Studies, Brown University.) </w:t>
      </w:r>
      <w:r w:rsidRPr="00B93BF0">
        <w:rPr>
          <w:i/>
          <w:iCs/>
        </w:rPr>
        <w:t>Securing Outer Space</w:t>
      </w:r>
      <w:r w:rsidRPr="00B87CFE">
        <w:t>. London Routledge, 2009</w:t>
      </w:r>
      <w:r>
        <w:t>. |</w:t>
      </w:r>
      <w:r w:rsidRPr="00B87CFE">
        <w:t>http://library.lol/main/595AB4C6B8521A6F9E7323DD023CC97E</w:t>
      </w:r>
      <w:r>
        <w:t>|</w:t>
      </w:r>
      <w:r w:rsidRPr="00B87CFE">
        <w:t>Accessed 29 Dec. 2021.</w:t>
      </w:r>
      <w:r>
        <w:t>] PW</w:t>
      </w:r>
    </w:p>
    <w:p w14:paraId="4DD2B155" w14:textId="77777777" w:rsidR="009F294A" w:rsidRDefault="009F294A" w:rsidP="009F294A">
      <w:pPr>
        <w:rPr>
          <w:sz w:val="16"/>
        </w:rPr>
      </w:pPr>
      <w:r w:rsidRPr="00BB2752">
        <w:rPr>
          <w:sz w:val="16"/>
        </w:rPr>
        <w:t xml:space="preserve">As the contributors in this volume highlight, there is no denying </w:t>
      </w:r>
      <w:r w:rsidRPr="007C7EBE">
        <w:rPr>
          <w:rStyle w:val="Emphasis"/>
        </w:rPr>
        <w:t>US attempts to codify a strat</w:t>
      </w:r>
      <w:r w:rsidRPr="00F41DD2">
        <w:rPr>
          <w:rStyle w:val="StyleUnderline"/>
        </w:rPr>
        <w:t xml:space="preserve">egy </w:t>
      </w:r>
      <w:r w:rsidRPr="007C7EBE">
        <w:rPr>
          <w:rStyle w:val="Emphasis"/>
        </w:rPr>
        <w:t>of conducting warfare</w:t>
      </w:r>
      <w:r w:rsidRPr="00F41DD2">
        <w:rPr>
          <w:rStyle w:val="StyleUnderline"/>
        </w:rPr>
        <w:t xml:space="preserve"> ‘in, </w:t>
      </w:r>
      <w:r w:rsidRPr="007C7EBE">
        <w:rPr>
          <w:rStyle w:val="Emphasis"/>
        </w:rPr>
        <w:t>from</w:t>
      </w:r>
      <w:r w:rsidRPr="00F41DD2">
        <w:rPr>
          <w:rStyle w:val="StyleUnderline"/>
        </w:rPr>
        <w:t xml:space="preserve"> and through’ </w:t>
      </w:r>
      <w:r w:rsidRPr="007C7EBE">
        <w:rPr>
          <w:rStyle w:val="Emphasis"/>
        </w:rPr>
        <w:t>space</w:t>
      </w:r>
      <w:r w:rsidRPr="00F41DD2">
        <w:rPr>
          <w:rStyle w:val="StyleUnderline"/>
        </w:rPr>
        <w:t>.</w:t>
      </w:r>
      <w:r w:rsidRPr="00BB2752">
        <w:rPr>
          <w:sz w:val="16"/>
        </w:rPr>
        <w:t xml:space="preserve"> With a new National Space Policy at the ready and plans for spacebased missile defence components ﬁrmly in place, efforts to understand the recent push for weaponising space seem ever more pressing. Yet, despite the proliferating theoretical and empirical discourses on outer space, </w:t>
      </w:r>
      <w:r w:rsidRPr="00F41DD2">
        <w:rPr>
          <w:rStyle w:val="StyleUnderline"/>
        </w:rPr>
        <w:t>most existing theories</w:t>
      </w:r>
      <w:r w:rsidRPr="00BB2752">
        <w:rPr>
          <w:sz w:val="16"/>
        </w:rPr>
        <w:t xml:space="preserve"> tend to </w:t>
      </w:r>
      <w:r w:rsidRPr="00F41DD2">
        <w:rPr>
          <w:rStyle w:val="StyleUnderline"/>
        </w:rPr>
        <w:t>neglect the concept of spatiality as a category for analysing US practices</w:t>
      </w:r>
      <w:r w:rsidRPr="00BB2752">
        <w:rPr>
          <w:sz w:val="16"/>
        </w:rPr>
        <w:t xml:space="preserve">. In trying to eradicate this shortcoming, this chapter directly links recent US policies to some of the recurring </w:t>
      </w:r>
      <w:r w:rsidRPr="007C7EBE">
        <w:rPr>
          <w:rStyle w:val="Emphasis"/>
        </w:rPr>
        <w:t>spatial</w:t>
      </w:r>
      <w:r w:rsidRPr="007C7EBE">
        <w:rPr>
          <w:rStyle w:val="StyleUnderline"/>
        </w:rPr>
        <w:t xml:space="preserve"> </w:t>
      </w:r>
      <w:r w:rsidRPr="00F5779D">
        <w:rPr>
          <w:rStyle w:val="Emphasis"/>
          <w:highlight w:val="cyan"/>
        </w:rPr>
        <w:t>rep</w:t>
      </w:r>
      <w:r w:rsidRPr="00F41DD2">
        <w:rPr>
          <w:rStyle w:val="StyleUnderline"/>
        </w:rPr>
        <w:t>resentation</w:t>
      </w:r>
      <w:r w:rsidRPr="00F5779D">
        <w:rPr>
          <w:rStyle w:val="Emphasis"/>
          <w:highlight w:val="cyan"/>
        </w:rPr>
        <w:t>s of</w:t>
      </w:r>
      <w:r w:rsidRPr="00BB2752">
        <w:rPr>
          <w:sz w:val="16"/>
        </w:rPr>
        <w:t xml:space="preserve">, and narrations about, </w:t>
      </w:r>
      <w:r w:rsidRPr="00F5779D">
        <w:rPr>
          <w:rStyle w:val="Emphasis"/>
          <w:highlight w:val="cyan"/>
        </w:rPr>
        <w:t>outer space as a ‘ﬁnal frontier</w:t>
      </w:r>
      <w:r w:rsidRPr="007C7EBE">
        <w:rPr>
          <w:rStyle w:val="Emphasis"/>
        </w:rPr>
        <w:t>’</w:t>
      </w:r>
      <w:r w:rsidRPr="00BB2752">
        <w:rPr>
          <w:sz w:val="16"/>
        </w:rPr>
        <w:t xml:space="preserve">. It is suggested here that </w:t>
      </w:r>
      <w:r w:rsidRPr="00F41DD2">
        <w:rPr>
          <w:rStyle w:val="StyleUnderline"/>
        </w:rPr>
        <w:t>the imagination of outer space as a ‘place’ of permanent crisis, a ‘battleﬁeld’</w:t>
      </w:r>
      <w:r w:rsidRPr="00BB2752">
        <w:rPr>
          <w:sz w:val="16"/>
        </w:rPr>
        <w:t xml:space="preserve">, tells us something about that which </w:t>
      </w:r>
      <w:r w:rsidRPr="0069303B">
        <w:rPr>
          <w:rStyle w:val="Emphasis"/>
        </w:rPr>
        <w:t>informs</w:t>
      </w:r>
      <w:r w:rsidRPr="00F41DD2">
        <w:rPr>
          <w:rStyle w:val="StyleUnderline"/>
        </w:rPr>
        <w:t xml:space="preserve"> the preferences </w:t>
      </w:r>
      <w:r w:rsidRPr="00F5779D">
        <w:rPr>
          <w:rStyle w:val="Emphasis"/>
          <w:highlight w:val="cyan"/>
        </w:rPr>
        <w:t>underly</w:t>
      </w:r>
      <w:r w:rsidRPr="0069303B">
        <w:rPr>
          <w:rStyle w:val="Emphasis"/>
        </w:rPr>
        <w:t>ing</w:t>
      </w:r>
      <w:r w:rsidRPr="007C7EBE">
        <w:rPr>
          <w:rStyle w:val="Emphasis"/>
        </w:rPr>
        <w:t xml:space="preserve"> US </w:t>
      </w:r>
      <w:r w:rsidRPr="00F5779D">
        <w:rPr>
          <w:rStyle w:val="Emphasis"/>
          <w:highlight w:val="cyan"/>
        </w:rPr>
        <w:t>policies</w:t>
      </w:r>
      <w:r w:rsidRPr="00BB2752">
        <w:rPr>
          <w:sz w:val="16"/>
        </w:rPr>
        <w:t xml:space="preserve">. In so doing, this chapter turns to Paul Virilio’s theorising on the </w:t>
      </w:r>
      <w:r w:rsidRPr="00F41DD2">
        <w:rPr>
          <w:rStyle w:val="StyleUnderline"/>
        </w:rPr>
        <w:t>military organisation</w:t>
      </w:r>
      <w:r w:rsidRPr="00BB2752">
        <w:rPr>
          <w:sz w:val="16"/>
        </w:rPr>
        <w:t xml:space="preserve"> of the category of space. According to Virilio, and here with an eye on what </w:t>
      </w:r>
      <w:r w:rsidRPr="00F5779D">
        <w:rPr>
          <w:rStyle w:val="Emphasis"/>
          <w:highlight w:val="cyan"/>
        </w:rPr>
        <w:t>informs</w:t>
      </w:r>
      <w:r w:rsidRPr="00F41DD2">
        <w:rPr>
          <w:rStyle w:val="StyleUnderline"/>
        </w:rPr>
        <w:t xml:space="preserve"> the </w:t>
      </w:r>
      <w:r w:rsidRPr="00F5779D">
        <w:rPr>
          <w:rStyle w:val="Emphasis"/>
          <w:highlight w:val="cyan"/>
        </w:rPr>
        <w:t>current space ‘vision’, we must direct our attention to the development of new military tech</w:t>
      </w:r>
      <w:r w:rsidRPr="007C7EBE">
        <w:rPr>
          <w:rStyle w:val="Emphasis"/>
        </w:rPr>
        <w:t>nologies</w:t>
      </w:r>
      <w:r w:rsidRPr="00BB2752">
        <w:rPr>
          <w:sz w:val="16"/>
        </w:rPr>
        <w:t xml:space="preserve"> as it is these that produce our modes of representation, and </w:t>
      </w:r>
      <w:r w:rsidRPr="00F5779D">
        <w:rPr>
          <w:rStyle w:val="Emphasis"/>
          <w:highlight w:val="cyan"/>
        </w:rPr>
        <w:t>that</w:t>
      </w:r>
      <w:r w:rsidRPr="00F41DD2">
        <w:rPr>
          <w:rStyle w:val="StyleUnderline"/>
        </w:rPr>
        <w:t xml:space="preserve"> ultimately </w:t>
      </w:r>
      <w:r w:rsidRPr="00F5779D">
        <w:rPr>
          <w:rStyle w:val="Emphasis"/>
          <w:highlight w:val="cyan"/>
        </w:rPr>
        <w:t>underpin our relation to</w:t>
      </w:r>
      <w:r w:rsidRPr="00F5779D">
        <w:rPr>
          <w:sz w:val="16"/>
          <w:highlight w:val="cyan"/>
        </w:rPr>
        <w:t>,</w:t>
      </w:r>
      <w:r w:rsidRPr="00BB2752">
        <w:rPr>
          <w:sz w:val="16"/>
        </w:rPr>
        <w:t xml:space="preserve"> </w:t>
      </w:r>
      <w:r w:rsidRPr="00F41DD2">
        <w:rPr>
          <w:rStyle w:val="StyleUnderline"/>
        </w:rPr>
        <w:t xml:space="preserve">and invention </w:t>
      </w:r>
      <w:r w:rsidRPr="007C7EBE">
        <w:rPr>
          <w:rStyle w:val="StyleUnderline"/>
        </w:rPr>
        <w:t>of</w:t>
      </w:r>
      <w:r w:rsidRPr="00F5779D">
        <w:rPr>
          <w:rStyle w:val="StyleUnderline"/>
          <w:highlight w:val="cyan"/>
        </w:rPr>
        <w:t xml:space="preserve">, </w:t>
      </w:r>
      <w:r w:rsidRPr="00F5779D">
        <w:rPr>
          <w:rStyle w:val="Emphasis"/>
          <w:highlight w:val="cyan"/>
        </w:rPr>
        <w:t>space</w:t>
      </w:r>
      <w:r w:rsidRPr="00F41DD2">
        <w:rPr>
          <w:rStyle w:val="StyleUnderline"/>
        </w:rPr>
        <w:t xml:space="preserve"> and habitat</w:t>
      </w:r>
      <w:r w:rsidRPr="00BB2752">
        <w:rPr>
          <w:sz w:val="16"/>
        </w:rPr>
        <w:t xml:space="preserve">. For Virilio, hence, </w:t>
      </w:r>
      <w:r w:rsidRPr="00F41DD2">
        <w:rPr>
          <w:rStyle w:val="StyleUnderline"/>
        </w:rPr>
        <w:t xml:space="preserve">any </w:t>
      </w:r>
      <w:r w:rsidRPr="007C7EBE">
        <w:rPr>
          <w:rStyle w:val="Emphasis"/>
        </w:rPr>
        <w:t>rep</w:t>
      </w:r>
      <w:r w:rsidRPr="00F41DD2">
        <w:rPr>
          <w:rStyle w:val="StyleUnderline"/>
        </w:rPr>
        <w:t>re</w:t>
      </w:r>
      <w:r w:rsidRPr="007C7EBE">
        <w:rPr>
          <w:rStyle w:val="Emphasis"/>
        </w:rPr>
        <w:t>s</w:t>
      </w:r>
      <w:r w:rsidRPr="00F41DD2">
        <w:rPr>
          <w:rStyle w:val="StyleUnderline"/>
        </w:rPr>
        <w:t xml:space="preserve">entation </w:t>
      </w:r>
      <w:r w:rsidRPr="007C7EBE">
        <w:rPr>
          <w:rStyle w:val="Emphasis"/>
        </w:rPr>
        <w:t>of spatiality</w:t>
      </w:r>
      <w:r w:rsidRPr="00F41DD2">
        <w:rPr>
          <w:rStyle w:val="StyleUnderline"/>
        </w:rPr>
        <w:t>,</w:t>
      </w:r>
      <w:r w:rsidRPr="00BB2752">
        <w:rPr>
          <w:sz w:val="16"/>
        </w:rPr>
        <w:t xml:space="preserve"> such as exposed in the legendary image of another ‘Pearl Harbor’ in space, is necessarily given a priori to it; what we ‘see’ in outer space is not spatially organised in and of itself, rather, </w:t>
      </w:r>
      <w:r w:rsidRPr="00BB2752">
        <w:rPr>
          <w:rStyle w:val="StyleUnderline"/>
        </w:rPr>
        <w:t>the ‘</w:t>
      </w:r>
      <w:r w:rsidRPr="007C7EBE">
        <w:rPr>
          <w:rStyle w:val="Emphasis"/>
        </w:rPr>
        <w:t>seeing’ is made possible through the effects of tech</w:t>
      </w:r>
      <w:r w:rsidRPr="00BB2752">
        <w:rPr>
          <w:rStyle w:val="StyleUnderline"/>
        </w:rPr>
        <w:t xml:space="preserve">nology </w:t>
      </w:r>
      <w:r w:rsidRPr="007C7EBE">
        <w:rPr>
          <w:rStyle w:val="Emphasis"/>
        </w:rPr>
        <w:t>in its production of space</w:t>
      </w:r>
      <w:r w:rsidRPr="00BB2752">
        <w:rPr>
          <w:sz w:val="16"/>
        </w:rPr>
        <w:t xml:space="preserve"> (or, one reality of it) </w:t>
      </w:r>
      <w:r w:rsidRPr="00BB2752">
        <w:rPr>
          <w:rStyle w:val="StyleUnderline"/>
        </w:rPr>
        <w:t>and its subsequent authorisation of</w:t>
      </w:r>
      <w:r w:rsidRPr="00BB2752">
        <w:rPr>
          <w:sz w:val="16"/>
        </w:rPr>
        <w:t xml:space="preserve"> spatially contingent </w:t>
      </w:r>
      <w:r w:rsidRPr="00BB2752">
        <w:rPr>
          <w:rStyle w:val="StyleUnderline"/>
        </w:rPr>
        <w:t>action</w:t>
      </w:r>
      <w:r w:rsidRPr="00BB2752">
        <w:rPr>
          <w:sz w:val="16"/>
        </w:rPr>
        <w:t xml:space="preserve"> (the defence of ‘our space’). 2 I argue that such connection between technology and space is tantamount for explaining </w:t>
      </w:r>
      <w:r w:rsidRPr="00BB2752">
        <w:rPr>
          <w:rStyle w:val="StyleUnderline"/>
        </w:rPr>
        <w:t>the</w:t>
      </w:r>
      <w:r w:rsidRPr="00BB2752">
        <w:rPr>
          <w:sz w:val="16"/>
        </w:rPr>
        <w:t xml:space="preserve"> modalities and </w:t>
      </w:r>
      <w:r w:rsidRPr="00BB2752">
        <w:rPr>
          <w:rStyle w:val="StyleUnderline"/>
        </w:rPr>
        <w:t>limits</w:t>
      </w:r>
      <w:r w:rsidRPr="00BB2752">
        <w:rPr>
          <w:sz w:val="16"/>
        </w:rPr>
        <w:t xml:space="preserve"> of, </w:t>
      </w:r>
      <w:r w:rsidRPr="00BB2752">
        <w:rPr>
          <w:rStyle w:val="StyleUnderline"/>
        </w:rPr>
        <w:t>and possibilities for</w:t>
      </w:r>
      <w:r w:rsidRPr="00BB2752">
        <w:rPr>
          <w:sz w:val="16"/>
        </w:rPr>
        <w:t xml:space="preserve">, </w:t>
      </w:r>
      <w:r w:rsidRPr="00BB2752">
        <w:rPr>
          <w:rStyle w:val="StyleUnderline"/>
        </w:rPr>
        <w:t>space weapons</w:t>
      </w:r>
      <w:r w:rsidRPr="00BB2752">
        <w:rPr>
          <w:sz w:val="16"/>
        </w:rPr>
        <w:t xml:space="preserve"> in that any spatial production of outer space always-already comp</w:t>
      </w:r>
      <w:r w:rsidRPr="00BB2752">
        <w:rPr>
          <w:rStyle w:val="StyleUnderline"/>
        </w:rPr>
        <w:t>rises an exploration of the logic of military technology</w:t>
      </w:r>
      <w:r w:rsidRPr="00BB2752">
        <w:rPr>
          <w:sz w:val="16"/>
        </w:rPr>
        <w:t xml:space="preserve">. In Virilio’s view, </w:t>
      </w:r>
      <w:r w:rsidRPr="00F5779D">
        <w:rPr>
          <w:rStyle w:val="Emphasis"/>
          <w:highlight w:val="cyan"/>
        </w:rPr>
        <w:t>the invention of military tech</w:t>
      </w:r>
      <w:r w:rsidRPr="00BB2752">
        <w:rPr>
          <w:rStyle w:val="StyleUnderline"/>
        </w:rPr>
        <w:t xml:space="preserve">nology </w:t>
      </w:r>
      <w:r w:rsidRPr="00F5779D">
        <w:rPr>
          <w:rStyle w:val="Emphasis"/>
          <w:highlight w:val="cyan"/>
        </w:rPr>
        <w:t xml:space="preserve">occurs </w:t>
      </w:r>
      <w:r w:rsidRPr="0069303B">
        <w:rPr>
          <w:rStyle w:val="Emphasis"/>
        </w:rPr>
        <w:t xml:space="preserve">simultaneously </w:t>
      </w:r>
      <w:r w:rsidRPr="00F5779D">
        <w:rPr>
          <w:rStyle w:val="Emphasis"/>
          <w:highlight w:val="cyan"/>
        </w:rPr>
        <w:t>with the</w:t>
      </w:r>
      <w:r w:rsidRPr="00BB2752">
        <w:rPr>
          <w:rStyle w:val="StyleUnderline"/>
        </w:rPr>
        <w:t xml:space="preserve"> invention of </w:t>
      </w:r>
      <w:r w:rsidRPr="00F5779D">
        <w:rPr>
          <w:rStyle w:val="Emphasis"/>
          <w:highlight w:val="cyan"/>
        </w:rPr>
        <w:t xml:space="preserve">a space to be </w:t>
      </w:r>
      <w:r w:rsidRPr="007C7EBE">
        <w:rPr>
          <w:rStyle w:val="Emphasis"/>
        </w:rPr>
        <w:t>defended</w:t>
      </w:r>
      <w:r w:rsidRPr="00BB2752">
        <w:rPr>
          <w:rStyle w:val="StyleUnderline"/>
        </w:rPr>
        <w:t xml:space="preserve"> </w:t>
      </w:r>
      <w:r w:rsidRPr="007C7EBE">
        <w:rPr>
          <w:rStyle w:val="Emphasis"/>
        </w:rPr>
        <w:t xml:space="preserve">and </w:t>
      </w:r>
      <w:r w:rsidRPr="00F5779D">
        <w:rPr>
          <w:rStyle w:val="Emphasis"/>
          <w:highlight w:val="cyan"/>
        </w:rPr>
        <w:t>secured</w:t>
      </w:r>
      <w:r w:rsidRPr="00BB2752">
        <w:rPr>
          <w:rStyle w:val="StyleUnderline"/>
        </w:rPr>
        <w:t xml:space="preserve">, invaded and colonised, </w:t>
      </w:r>
      <w:r w:rsidRPr="007C7EBE">
        <w:rPr>
          <w:rStyle w:val="Emphasis"/>
        </w:rPr>
        <w:t xml:space="preserve">weaponised </w:t>
      </w:r>
      <w:r w:rsidRPr="00F5779D">
        <w:rPr>
          <w:rStyle w:val="Emphasis"/>
          <w:highlight w:val="cyan"/>
        </w:rPr>
        <w:t xml:space="preserve">and commercialised. </w:t>
      </w:r>
      <w:r w:rsidRPr="002751BA">
        <w:rPr>
          <w:sz w:val="16"/>
        </w:rPr>
        <w:t xml:space="preserve">In other words, </w:t>
      </w:r>
      <w:r w:rsidRPr="002751BA">
        <w:rPr>
          <w:rStyle w:val="StyleUnderline"/>
        </w:rPr>
        <w:t xml:space="preserve">in </w:t>
      </w:r>
      <w:r w:rsidRPr="0069303B">
        <w:rPr>
          <w:rStyle w:val="StyleUnderline"/>
        </w:rPr>
        <w:t xml:space="preserve">order </w:t>
      </w:r>
      <w:r w:rsidRPr="0069303B">
        <w:rPr>
          <w:rStyle w:val="Emphasis"/>
        </w:rPr>
        <w:t>to grasp the modes of rep</w:t>
      </w:r>
      <w:r w:rsidRPr="0069303B">
        <w:rPr>
          <w:rStyle w:val="StyleUnderline"/>
        </w:rPr>
        <w:t xml:space="preserve">resentation that underpin outer space </w:t>
      </w:r>
      <w:r w:rsidRPr="0069303B">
        <w:rPr>
          <w:sz w:val="16"/>
        </w:rPr>
        <w:t xml:space="preserve">weaponisation </w:t>
      </w:r>
      <w:r w:rsidRPr="0069303B">
        <w:rPr>
          <w:rStyle w:val="Emphasis"/>
        </w:rPr>
        <w:t>we must turn to the tech</w:t>
      </w:r>
      <w:r w:rsidRPr="0069303B">
        <w:rPr>
          <w:rStyle w:val="StyleUnderline"/>
        </w:rPr>
        <w:t xml:space="preserve">nologies </w:t>
      </w:r>
      <w:r w:rsidRPr="0069303B">
        <w:rPr>
          <w:rStyle w:val="Emphasis"/>
        </w:rPr>
        <w:t xml:space="preserve">that </w:t>
      </w:r>
      <w:r w:rsidRPr="00F5779D">
        <w:rPr>
          <w:rStyle w:val="Emphasis"/>
          <w:highlight w:val="cyan"/>
        </w:rPr>
        <w:t xml:space="preserve">provide the condition for </w:t>
      </w:r>
      <w:r w:rsidRPr="0069303B">
        <w:rPr>
          <w:rStyle w:val="Emphasis"/>
        </w:rPr>
        <w:t xml:space="preserve">visualising </w:t>
      </w:r>
      <w:r w:rsidRPr="00F5779D">
        <w:rPr>
          <w:rStyle w:val="Emphasis"/>
          <w:highlight w:val="cyan"/>
        </w:rPr>
        <w:t>the need to weaponise</w:t>
      </w:r>
      <w:r w:rsidRPr="00BB2752">
        <w:rPr>
          <w:rStyle w:val="StyleUnderline"/>
        </w:rPr>
        <w:t>, colonise, secure, and so forth</w:t>
      </w:r>
      <w:r w:rsidRPr="00BB2752">
        <w:rPr>
          <w:sz w:val="16"/>
        </w:rPr>
        <w:t xml:space="preserve">. The work of Virilio can thus open some valuable insights, I believe, for understanding the weaponisation of outer space by drawing upon the, mostly overlooked, relationship and interaction of technology, spatiality and outer space as military space. By so doing, a Virilian reading offers not only a stringent critique of the ways in which current space policies are rendered meaningful but it also provides us with a tool for unpacking the very spatial (re)constructions of outer space that are presented to us as seamless and common-sensical. Why should this matter? In this chapter I want to point towards two signiﬁcant arguments in support for a renewed interest in questioning and criticising modes of spatiality – and that which informs them. The ﬁrst argument is concerned with the logic of spatiality and the practices it claims to render meaningful. The second one has to do with the new military technologies in their role of conducting space warfare and the modes of automated ﬁghting and killing that they appear to evoke. To begin with the ﬁrst point, it seems clear to me that </w:t>
      </w:r>
      <w:r w:rsidRPr="00F5779D">
        <w:rPr>
          <w:rStyle w:val="Emphasis"/>
          <w:highlight w:val="cyan"/>
        </w:rPr>
        <w:t>only by unbundling the processes</w:t>
      </w:r>
      <w:r w:rsidRPr="00BB2752">
        <w:rPr>
          <w:rStyle w:val="StyleUnderline"/>
        </w:rPr>
        <w:t xml:space="preserve"> which lead to the creation of seeing and inventing</w:t>
      </w:r>
      <w:r w:rsidRPr="00BB2752">
        <w:rPr>
          <w:sz w:val="16"/>
        </w:rPr>
        <w:t xml:space="preserve"> outer space </w:t>
      </w:r>
      <w:r w:rsidRPr="00BB2752">
        <w:rPr>
          <w:rStyle w:val="StyleUnderline"/>
        </w:rPr>
        <w:t>as a sphere of permanent crisis and</w:t>
      </w:r>
      <w:r w:rsidRPr="00BB2752">
        <w:rPr>
          <w:sz w:val="16"/>
        </w:rPr>
        <w:t xml:space="preserve"> its ‘in-built’ </w:t>
      </w:r>
      <w:r w:rsidRPr="00BB2752">
        <w:rPr>
          <w:rStyle w:val="StyleUnderline"/>
        </w:rPr>
        <w:t xml:space="preserve">logic of the need to weaponise that sphere </w:t>
      </w:r>
      <w:r w:rsidRPr="00F5779D">
        <w:rPr>
          <w:rStyle w:val="Emphasis"/>
          <w:highlight w:val="cyan"/>
        </w:rPr>
        <w:t xml:space="preserve">can we bring </w:t>
      </w:r>
      <w:r w:rsidRPr="0069303B">
        <w:rPr>
          <w:rStyle w:val="Emphasis"/>
        </w:rPr>
        <w:t xml:space="preserve">back </w:t>
      </w:r>
      <w:r w:rsidRPr="00F5779D">
        <w:rPr>
          <w:rStyle w:val="Emphasis"/>
          <w:highlight w:val="cyan"/>
        </w:rPr>
        <w:t>the</w:t>
      </w:r>
      <w:r w:rsidRPr="00BB2752">
        <w:rPr>
          <w:sz w:val="16"/>
        </w:rPr>
        <w:t xml:space="preserve">, hitherto, </w:t>
      </w:r>
      <w:r w:rsidRPr="007C7EBE">
        <w:rPr>
          <w:rStyle w:val="StyleUnderline"/>
        </w:rPr>
        <w:t xml:space="preserve">marginalised </w:t>
      </w:r>
      <w:r w:rsidRPr="00F5779D">
        <w:rPr>
          <w:rStyle w:val="Emphasis"/>
          <w:highlight w:val="cyan"/>
        </w:rPr>
        <w:t>possibility</w:t>
      </w:r>
      <w:r w:rsidRPr="00F5779D">
        <w:rPr>
          <w:rStyle w:val="StyleUnderline"/>
          <w:highlight w:val="cyan"/>
        </w:rPr>
        <w:t xml:space="preserve"> </w:t>
      </w:r>
      <w:r w:rsidRPr="00F5779D">
        <w:rPr>
          <w:rStyle w:val="Emphasis"/>
          <w:highlight w:val="cyan"/>
        </w:rPr>
        <w:t xml:space="preserve">of </w:t>
      </w:r>
      <w:r w:rsidRPr="0069303B">
        <w:rPr>
          <w:rStyle w:val="Emphasis"/>
        </w:rPr>
        <w:t xml:space="preserve">an alternative process of </w:t>
      </w:r>
      <w:r w:rsidRPr="00F5779D">
        <w:rPr>
          <w:rStyle w:val="Emphasis"/>
          <w:highlight w:val="cyan"/>
        </w:rPr>
        <w:t>organising</w:t>
      </w:r>
      <w:r w:rsidRPr="00BB2752">
        <w:rPr>
          <w:sz w:val="16"/>
        </w:rPr>
        <w:t xml:space="preserve"> outer space (e.g. </w:t>
      </w:r>
      <w:r w:rsidRPr="00F5779D">
        <w:rPr>
          <w:rStyle w:val="Emphasis"/>
          <w:highlight w:val="cyan"/>
        </w:rPr>
        <w:t>peacefully</w:t>
      </w:r>
      <w:r w:rsidRPr="00BB2752">
        <w:rPr>
          <w:sz w:val="16"/>
        </w:rPr>
        <w:t xml:space="preserve">). In other words, </w:t>
      </w:r>
      <w:r w:rsidRPr="00BB2752">
        <w:rPr>
          <w:rStyle w:val="StyleUnderline"/>
        </w:rPr>
        <w:t xml:space="preserve">it must be understood that </w:t>
      </w:r>
      <w:r w:rsidRPr="007C7EBE">
        <w:rPr>
          <w:rStyle w:val="Emphasis"/>
        </w:rPr>
        <w:t>it is the invention of space as a place of crisis and combat which precludes the peaceful use of space</w:t>
      </w:r>
      <w:r w:rsidRPr="00BB2752">
        <w:rPr>
          <w:sz w:val="16"/>
        </w:rPr>
        <w:t xml:space="preserve">. 3 </w:t>
      </w:r>
    </w:p>
    <w:p w14:paraId="5C7CED6C" w14:textId="77777777" w:rsidR="003E122A" w:rsidRPr="003E122A" w:rsidRDefault="003E122A" w:rsidP="003E122A"/>
    <w:sectPr w:rsidR="003E122A" w:rsidRPr="003E122A"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ACF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A87E0C"/>
    <w:multiLevelType w:val="multilevel"/>
    <w:tmpl w:val="BAB65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31302"/>
    <w:multiLevelType w:val="hybridMultilevel"/>
    <w:tmpl w:val="4C1094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635DE4"/>
    <w:multiLevelType w:val="hybridMultilevel"/>
    <w:tmpl w:val="C9C07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292FC3"/>
    <w:multiLevelType w:val="hybridMultilevel"/>
    <w:tmpl w:val="C3B6D4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232B7A"/>
    <w:multiLevelType w:val="hybridMultilevel"/>
    <w:tmpl w:val="3F82D72A"/>
    <w:lvl w:ilvl="0" w:tplc="E526617C">
      <w:start w:val="15"/>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2448BA"/>
    <w:multiLevelType w:val="hybridMultilevel"/>
    <w:tmpl w:val="3FEA6090"/>
    <w:lvl w:ilvl="0" w:tplc="134EECE8">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997236"/>
    <w:multiLevelType w:val="hybridMultilevel"/>
    <w:tmpl w:val="E07A4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362D1A"/>
    <w:multiLevelType w:val="multilevel"/>
    <w:tmpl w:val="0C7E9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56C3CFE"/>
    <w:multiLevelType w:val="multilevel"/>
    <w:tmpl w:val="502E5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6"/>
  </w:num>
  <w:num w:numId="15">
    <w:abstractNumId w:val="11"/>
  </w:num>
  <w:num w:numId="16">
    <w:abstractNumId w:val="13"/>
  </w:num>
  <w:num w:numId="17">
    <w:abstractNumId w:val="12"/>
  </w:num>
  <w:num w:numId="18">
    <w:abstractNumId w:val="15"/>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236C23"/>
    <w:rsid w:val="00252DBB"/>
    <w:rsid w:val="002A68A1"/>
    <w:rsid w:val="00307C48"/>
    <w:rsid w:val="003126CF"/>
    <w:rsid w:val="00322128"/>
    <w:rsid w:val="003E122A"/>
    <w:rsid w:val="004B03C1"/>
    <w:rsid w:val="004C748E"/>
    <w:rsid w:val="005C0636"/>
    <w:rsid w:val="00646044"/>
    <w:rsid w:val="006D5E35"/>
    <w:rsid w:val="007E1BA8"/>
    <w:rsid w:val="008E48B9"/>
    <w:rsid w:val="009F294A"/>
    <w:rsid w:val="00A40E7E"/>
    <w:rsid w:val="00AA3293"/>
    <w:rsid w:val="00BD6E74"/>
    <w:rsid w:val="00D25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6044"/>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6460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6460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9"/>
    <w:unhideWhenUsed/>
    <w:qFormat/>
    <w:rsid w:val="006460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B T"/>
    <w:basedOn w:val="Normal"/>
    <w:next w:val="Normal"/>
    <w:link w:val="Heading4Char"/>
    <w:uiPriority w:val="9"/>
    <w:unhideWhenUsed/>
    <w:qFormat/>
    <w:rsid w:val="006460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60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044"/>
  </w:style>
  <w:style w:type="character" w:customStyle="1" w:styleId="Heading1Char">
    <w:name w:val="Heading 1 Char"/>
    <w:aliases w:val="Pocket Char"/>
    <w:basedOn w:val="DefaultParagraphFont"/>
    <w:link w:val="Heading1"/>
    <w:uiPriority w:val="9"/>
    <w:rsid w:val="00646044"/>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64604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646044"/>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6460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6044"/>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646044"/>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64604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4604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646044"/>
    <w:rPr>
      <w:color w:val="auto"/>
      <w:u w:val="none"/>
    </w:rPr>
  </w:style>
  <w:style w:type="paragraph" w:styleId="DocumentMap">
    <w:name w:val="Document Map"/>
    <w:basedOn w:val="Normal"/>
    <w:link w:val="DocumentMapChar"/>
    <w:uiPriority w:val="99"/>
    <w:semiHidden/>
    <w:unhideWhenUsed/>
    <w:rsid w:val="006460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6044"/>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ListParagraph">
    <w:name w:val="List Paragraph"/>
    <w:basedOn w:val="Normal"/>
    <w:uiPriority w:val="34"/>
    <w:qFormat/>
    <w:rsid w:val="009F294A"/>
    <w:pPr>
      <w:ind w:left="720"/>
      <w:contextualSpacing/>
    </w:pPr>
  </w:style>
  <w:style w:type="paragraph" w:styleId="NormalWeb">
    <w:name w:val="Normal (Web)"/>
    <w:basedOn w:val="Normal"/>
    <w:uiPriority w:val="99"/>
    <w:semiHidden/>
    <w:unhideWhenUsed/>
    <w:rsid w:val="009F294A"/>
    <w:pPr>
      <w:spacing w:before="100" w:beforeAutospacing="1" w:after="100" w:afterAutospacing="1"/>
    </w:pPr>
  </w:style>
  <w:style w:type="character" w:styleId="UnresolvedMention">
    <w:name w:val="Unresolved Mention"/>
    <w:basedOn w:val="DefaultParagraphFont"/>
    <w:uiPriority w:val="99"/>
    <w:semiHidden/>
    <w:unhideWhenUsed/>
    <w:rsid w:val="009F294A"/>
    <w:rPr>
      <w:color w:val="605E5C"/>
      <w:shd w:val="clear" w:color="auto" w:fill="E1DFDD"/>
    </w:rPr>
  </w:style>
  <w:style w:type="paragraph" w:styleId="Revision">
    <w:name w:val="Revision"/>
    <w:hidden/>
    <w:uiPriority w:val="99"/>
    <w:semiHidden/>
    <w:rsid w:val="009F294A"/>
    <w:rPr>
      <w:rFonts w:ascii="Calibri" w:eastAsiaTheme="minorEastAsia" w:hAnsi="Calibri" w:cs="Calibri"/>
      <w:sz w:val="22"/>
    </w:rPr>
  </w:style>
  <w:style w:type="character" w:customStyle="1" w:styleId="rollover-people">
    <w:name w:val="rollover-people"/>
    <w:basedOn w:val="DefaultParagraphFont"/>
    <w:rsid w:val="009F294A"/>
  </w:style>
  <w:style w:type="character" w:styleId="HTMLDefinition">
    <w:name w:val="HTML Definition"/>
    <w:basedOn w:val="DefaultParagraphFont"/>
    <w:uiPriority w:val="99"/>
    <w:semiHidden/>
    <w:unhideWhenUsed/>
    <w:rsid w:val="009F294A"/>
    <w:rPr>
      <w:i/>
      <w:iCs/>
    </w:rPr>
  </w:style>
  <w:style w:type="paragraph" w:customStyle="1" w:styleId="dcr-o5gy41">
    <w:name w:val="dcr-o5gy41"/>
    <w:basedOn w:val="Normal"/>
    <w:rsid w:val="009F294A"/>
    <w:pPr>
      <w:spacing w:before="100" w:beforeAutospacing="1" w:after="100" w:afterAutospacing="1"/>
    </w:pPr>
  </w:style>
  <w:style w:type="character" w:customStyle="1" w:styleId="dcr-1jnp7wy">
    <w:name w:val="dcr-1jnp7wy"/>
    <w:basedOn w:val="DefaultParagraphFont"/>
    <w:rsid w:val="009F294A"/>
  </w:style>
  <w:style w:type="character" w:customStyle="1" w:styleId="dcr-o5gy411">
    <w:name w:val="dcr-o5gy411"/>
    <w:basedOn w:val="DefaultParagraphFont"/>
    <w:rsid w:val="009F294A"/>
  </w:style>
  <w:style w:type="character" w:customStyle="1" w:styleId="dcr-19x4pdv">
    <w:name w:val="dcr-19x4pdv"/>
    <w:basedOn w:val="DefaultParagraphFont"/>
    <w:rsid w:val="009F294A"/>
  </w:style>
  <w:style w:type="character" w:styleId="Strong">
    <w:name w:val="Strong"/>
    <w:basedOn w:val="DefaultParagraphFont"/>
    <w:uiPriority w:val="22"/>
    <w:qFormat/>
    <w:rsid w:val="009F294A"/>
    <w:rPr>
      <w:b/>
      <w:bCs/>
    </w:rPr>
  </w:style>
  <w:style w:type="paragraph" w:customStyle="1" w:styleId="Emphasis1">
    <w:name w:val="Emphasis1"/>
    <w:basedOn w:val="Normal"/>
    <w:autoRedefine/>
    <w:uiPriority w:val="20"/>
    <w:qFormat/>
    <w:rsid w:val="009F294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fielditem">
    <w:name w:val="field__item"/>
    <w:basedOn w:val="Normal"/>
    <w:rsid w:val="009F294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38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people/joe-biden" TargetMode="External"/><Relationship Id="rId13" Type="http://schemas.openxmlformats.org/officeDocument/2006/relationships/hyperlink" Target="https://thehill.com/people/jeffrey-jeff-bezos" TargetMode="External"/><Relationship Id="rId18" Type="http://schemas.openxmlformats.org/officeDocument/2006/relationships/hyperlink" Target="https://www.files.ethz.ch/isn/111193/Taking%20Sovereignty%20Out%20of%20This%20World.pdf|" TargetMode="External"/><Relationship Id="rId3" Type="http://schemas.openxmlformats.org/officeDocument/2006/relationships/settings" Target="settings.xml"/><Relationship Id="rId21" Type="http://schemas.openxmlformats.org/officeDocument/2006/relationships/hyperlink" Target="http://www.globalresearch.ca/the-lethality-of-nuclear-weapons-nuclear-war-has-no-winner/5385611" TargetMode="External"/><Relationship Id="rId7" Type="http://schemas.openxmlformats.org/officeDocument/2006/relationships/hyperlink" Target="https://arstechnica.com/science/2021/06/the-us-military-is-starting-to-get-really-interested-in-starship/" TargetMode="External"/><Relationship Id="rId12" Type="http://schemas.openxmlformats.org/officeDocument/2006/relationships/hyperlink" Target="https://www.nasa.gov/press-release/as-artemis-moves-forward-nasa-picks-spacex-to-land-next-americans-on-moon/" TargetMode="External"/><Relationship Id="rId17" Type="http://schemas.openxmlformats.org/officeDocument/2006/relationships/hyperlink" Target="https://www.ratemyprofessors.com/campusRatings.jsp?sid=1257" TargetMode="External"/><Relationship Id="rId2" Type="http://schemas.openxmlformats.org/officeDocument/2006/relationships/styles" Target="styles.xml"/><Relationship Id="rId16" Type="http://schemas.openxmlformats.org/officeDocument/2006/relationships/hyperlink" Target="https://scholarworks.umb.edu/cgi/viewcontent.cgi?article=1511&amp;context=masters_theses" TargetMode="External"/><Relationship Id="rId20" Type="http://schemas.openxmlformats.org/officeDocument/2006/relationships/hyperlink" Target="https://www.files.ethz.ch/isn/111193/Taking%20Sovereignty%20Out%20of%20This%20World.pdf|" TargetMode="External"/><Relationship Id="rId1" Type="http://schemas.openxmlformats.org/officeDocument/2006/relationships/numbering" Target="numbering.xml"/><Relationship Id="rId6" Type="http://schemas.openxmlformats.org/officeDocument/2006/relationships/hyperlink" Target="https://news.nationalgeographic.com/news/energy/2014/11/141111-solar-panel-manufacturing-sustainability-ranking/" TargetMode="External"/><Relationship Id="rId11" Type="http://schemas.openxmlformats.org/officeDocument/2006/relationships/hyperlink" Target="https://thehill.com/people/elon-musk" TargetMode="External"/><Relationship Id="rId24" Type="http://schemas.openxmlformats.org/officeDocument/2006/relationships/theme" Target="theme/theme1.xml"/><Relationship Id="rId5" Type="http://schemas.openxmlformats.org/officeDocument/2006/relationships/hyperlink" Target="https://www.theguardian.com/environment/2018/oct/08/global-warming-must-not-exceed-15c-warns-landmark-un-report" TargetMode="External"/><Relationship Id="rId15" Type="http://schemas.openxmlformats.org/officeDocument/2006/relationships/hyperlink" Target="https://www.space.com/elon-musk-united-states-space-force.html" TargetMode="External"/><Relationship Id="rId23" Type="http://schemas.openxmlformats.org/officeDocument/2006/relationships/fontTable" Target="fontTable.xml"/><Relationship Id="rId10" Type="http://schemas.openxmlformats.org/officeDocument/2006/relationships/hyperlink" Target="https://thehill.com/opinion/technology/512210-the-space-force-moves-to-define-itself-and-its-mission" TargetMode="External"/><Relationship Id="rId19" Type="http://schemas.openxmlformats.org/officeDocument/2006/relationships/hyperlink" Target="https://www.ratemyprofessors.com/campusRatings.jsp?sid=1257" TargetMode="External"/><Relationship Id="rId4" Type="http://schemas.openxmlformats.org/officeDocument/2006/relationships/webSettings" Target="webSettings.xml"/><Relationship Id="rId9" Type="http://schemas.openxmlformats.org/officeDocument/2006/relationships/hyperlink" Target="https://www.fool.com/investing/2021/06/01/how-spacex-could-become-space-forces-no-1-defense/" TargetMode="External"/><Relationship Id="rId14" Type="http://schemas.openxmlformats.org/officeDocument/2006/relationships/hyperlink" Target="https://www.military-history.org/feature/cross-section-inside-a-16th-century-galleon.htm" TargetMode="External"/><Relationship Id="rId22" Type="http://schemas.openxmlformats.org/officeDocument/2006/relationships/hyperlink" Target="https://csum-dspace.calstate.edu/bitstream/handle/10211.3/207988/Sammler%20-%202019_SpaceportAmericaPreprint.pdf?sequenc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19</TotalTime>
  <Pages>1</Pages>
  <Words>14390</Words>
  <Characters>82024</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16</cp:revision>
  <dcterms:created xsi:type="dcterms:W3CDTF">2020-10-09T14:32:00Z</dcterms:created>
  <dcterms:modified xsi:type="dcterms:W3CDTF">2022-02-12T00:22:00Z</dcterms:modified>
</cp:coreProperties>
</file>