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11C4A" w14:textId="7556F120" w:rsidR="004B34AD" w:rsidRDefault="004B34AD" w:rsidP="004B34AD">
      <w:pPr>
        <w:pStyle w:val="Heading1"/>
      </w:pPr>
      <w:r>
        <w:t xml:space="preserve">CAP </w:t>
      </w:r>
      <w:proofErr w:type="spellStart"/>
      <w:r>
        <w:t>Kritonk</w:t>
      </w:r>
      <w:proofErr w:type="spellEnd"/>
    </w:p>
    <w:p w14:paraId="631BF11C" w14:textId="1000E9CB" w:rsidR="004B34AD" w:rsidRDefault="004B34AD" w:rsidP="004B34AD">
      <w:pPr>
        <w:pStyle w:val="Heading4"/>
      </w:pPr>
      <w:r>
        <w:t>[Bachand 20] Attempting to resolve the inherent contradictions within capitalism through international organizations in order to “fix” the crisis exasperate the continuation of capitalist contradictions. The affirmative acts as a regulatory measure to ensure the regime of accumulation is constantly stabilized</w:t>
      </w:r>
      <w:r w:rsidR="001001FE">
        <w:t>.</w:t>
      </w:r>
    </w:p>
    <w:p w14:paraId="41FDA23A" w14:textId="77777777" w:rsidR="004B34AD" w:rsidRPr="00E25D3E" w:rsidRDefault="004B34AD" w:rsidP="004B34AD">
      <w:pPr>
        <w:rPr>
          <w:sz w:val="16"/>
        </w:rPr>
      </w:pPr>
      <w:r w:rsidRPr="00E25D3E">
        <w:rPr>
          <w:rStyle w:val="Emphasis"/>
        </w:rPr>
        <w:t>Bachand 20</w:t>
      </w:r>
      <w:r w:rsidRPr="00E25D3E">
        <w:rPr>
          <w:sz w:val="16"/>
        </w:rPr>
        <w:t xml:space="preserve"> Rémi Bachand, What’s Behind the WTO Crisis? A Marxist Analysis, European Journal of International Law, Volume 31, Issue 3, August 2020, Pages 857–882, Remi Bachand Bookmark Professor in the Law department at </w:t>
      </w:r>
      <w:proofErr w:type="spellStart"/>
      <w:r w:rsidRPr="00E25D3E">
        <w:rPr>
          <w:sz w:val="16"/>
        </w:rPr>
        <w:t>Universite</w:t>
      </w:r>
      <w:proofErr w:type="spellEnd"/>
      <w:r w:rsidRPr="00E25D3E">
        <w:rPr>
          <w:sz w:val="16"/>
        </w:rPr>
        <w:t xml:space="preserve"> du Quebec a Montreal </w:t>
      </w:r>
      <w:hyperlink r:id="rId6" w:history="1">
        <w:r w:rsidRPr="00E25D3E">
          <w:rPr>
            <w:rStyle w:val="Hyperlink"/>
            <w:sz w:val="16"/>
          </w:rPr>
          <w:t>https://doi.org/10.1093/ejil/chaa054</w:t>
        </w:r>
      </w:hyperlink>
      <w:r w:rsidRPr="00E25D3E">
        <w:rPr>
          <w:sz w:val="16"/>
        </w:rPr>
        <w:t xml:space="preserve"> //</w:t>
      </w:r>
      <w:proofErr w:type="spellStart"/>
      <w:r w:rsidRPr="00E25D3E">
        <w:rPr>
          <w:sz w:val="16"/>
        </w:rPr>
        <w:t>avery</w:t>
      </w:r>
      <w:proofErr w:type="spellEnd"/>
    </w:p>
    <w:p w14:paraId="3A4569DB" w14:textId="77777777" w:rsidR="004B34AD" w:rsidRPr="009338DB" w:rsidRDefault="004B34AD" w:rsidP="004B34AD">
      <w:pPr>
        <w:rPr>
          <w:sz w:val="14"/>
        </w:rPr>
      </w:pPr>
      <w:r w:rsidRPr="004A3E6D">
        <w:rPr>
          <w:sz w:val="14"/>
        </w:rPr>
        <w:t xml:space="preserve">Drawing on Italian activist and intellectual Antonio Gramsci, the neo-Gramscian school of IR strives to explain the development and reproduction of a social order. Specifically, it focuses on the reason for which social classes that are disadvantaged and exploited by a social order nevertheless adhere to it without attempting to reverse it. Gramsci qualifies this situation by using the concept of ‘hegemony’ which designates, among other things, the capacity of a dominant group to convince, using ideological procedures, other groups that a social order is good for them even if this is not objectively the case. Transposing this analysis at the global level, Robert Cox explains that hegemony: … means dominance of a particular kind where the dominant state creates an order based ideologically on a broad measure of consent, functioning according to general principles that in fact ensure the continuing supremacy of the leading state or states and leading classes but at the same time offer some measure or prospect of satisfaction to the less powerful.43 Criticizing the focus put by mainstream approaches in IR, Cox claims that hegemony is not essentially the supremacy of the leading state(s), but of the dominant classes of these state(s).44 Moreover, coming from the Marxist’s tradition and emphasizing the economic aspect of any social organization, he argues that hegemony ‘is </w:t>
      </w:r>
      <w:r w:rsidRPr="00520588">
        <w:rPr>
          <w:rStyle w:val="Emphasis"/>
        </w:rPr>
        <w:t>an order within a world econ</w:t>
      </w:r>
      <w:r w:rsidRPr="00A554E0">
        <w:rPr>
          <w:rStyle w:val="StyleUnderline"/>
        </w:rPr>
        <w:t xml:space="preserve">omy </w:t>
      </w:r>
      <w:r w:rsidRPr="00520588">
        <w:rPr>
          <w:rStyle w:val="Emphasis"/>
        </w:rPr>
        <w:t xml:space="preserve">with a </w:t>
      </w:r>
      <w:r w:rsidRPr="00E16283">
        <w:rPr>
          <w:rStyle w:val="Emphasis"/>
          <w:highlight w:val="cyan"/>
        </w:rPr>
        <w:t>dominant mode of production</w:t>
      </w:r>
      <w:r w:rsidRPr="00A554E0">
        <w:rPr>
          <w:rStyle w:val="StyleUnderline"/>
        </w:rPr>
        <w:t xml:space="preserve"> which penetrates into all countries and links into other subordinate modes of production’</w:t>
      </w:r>
      <w:r w:rsidRPr="004A3E6D">
        <w:rPr>
          <w:sz w:val="14"/>
        </w:rPr>
        <w:t xml:space="preserve">.45 In other words, hegemony is the capacity of the </w:t>
      </w:r>
      <w:r w:rsidRPr="00520588">
        <w:rPr>
          <w:rStyle w:val="Emphasis"/>
        </w:rPr>
        <w:t xml:space="preserve">dominant </w:t>
      </w:r>
      <w:r w:rsidRPr="00E16283">
        <w:rPr>
          <w:rStyle w:val="Emphasis"/>
        </w:rPr>
        <w:t>classes</w:t>
      </w:r>
      <w:r w:rsidRPr="00520588">
        <w:rPr>
          <w:rStyle w:val="Emphasis"/>
        </w:rPr>
        <w:t xml:space="preserve"> of the</w:t>
      </w:r>
      <w:r w:rsidRPr="00A554E0">
        <w:rPr>
          <w:rStyle w:val="StyleUnderline"/>
        </w:rPr>
        <w:t xml:space="preserve"> dominant </w:t>
      </w:r>
      <w:r w:rsidRPr="00520588">
        <w:rPr>
          <w:rStyle w:val="Emphasis"/>
        </w:rPr>
        <w:t>state(s)</w:t>
      </w:r>
      <w:r w:rsidRPr="00A554E0">
        <w:rPr>
          <w:rStyle w:val="StyleUnderline"/>
        </w:rPr>
        <w:t xml:space="preserve"> to </w:t>
      </w:r>
      <w:r w:rsidRPr="00E16283">
        <w:rPr>
          <w:rStyle w:val="Emphasis"/>
          <w:highlight w:val="cyan"/>
        </w:rPr>
        <w:t>expand, reproduce and legitimize the mode of production</w:t>
      </w:r>
      <w:r w:rsidRPr="00A554E0">
        <w:rPr>
          <w:rStyle w:val="StyleUnderline"/>
        </w:rPr>
        <w:t xml:space="preserve"> that is </w:t>
      </w:r>
      <w:proofErr w:type="spellStart"/>
      <w:r w:rsidRPr="00E16283">
        <w:rPr>
          <w:rStyle w:val="Emphasis"/>
        </w:rPr>
        <w:t>favourable</w:t>
      </w:r>
      <w:proofErr w:type="spellEnd"/>
      <w:r w:rsidRPr="00E16283">
        <w:rPr>
          <w:rStyle w:val="Emphasis"/>
        </w:rPr>
        <w:t xml:space="preserve"> to their interests</w:t>
      </w:r>
      <w:r w:rsidRPr="00A554E0">
        <w:rPr>
          <w:rStyle w:val="StyleUnderline"/>
        </w:rPr>
        <w:t>.</w:t>
      </w:r>
      <w:r w:rsidRPr="004A3E6D">
        <w:rPr>
          <w:rStyle w:val="StyleUnderline"/>
          <w:sz w:val="14"/>
        </w:rPr>
        <w:t xml:space="preserve"> </w:t>
      </w:r>
      <w:r w:rsidRPr="004A3E6D">
        <w:rPr>
          <w:sz w:val="14"/>
        </w:rPr>
        <w:t xml:space="preserve">Cox sees an important relation between international organizations (and institutions) and hegemony. In his mind: International institutions and rules are generally initiated by the state which established the hegemony. At the very least they must have that state’s support. The dominant state takes care to secure the acquiescence of other states according to a hierarchy of powers within the inter-state structure of hegemony.46 More precisely, they have many roles in the reproduction of hegemony: </w:t>
      </w:r>
      <w:r w:rsidRPr="00D87307">
        <w:rPr>
          <w:rStyle w:val="StyleUnderline"/>
        </w:rPr>
        <w:t>(</w:t>
      </w:r>
      <w:r w:rsidRPr="006611CD">
        <w:rPr>
          <w:rStyle w:val="Emphasis"/>
        </w:rPr>
        <w:t xml:space="preserve">1) [T]hey </w:t>
      </w:r>
      <w:r w:rsidRPr="00E16283">
        <w:rPr>
          <w:rStyle w:val="Emphasis"/>
          <w:highlight w:val="cyan"/>
        </w:rPr>
        <w:t>embody the rules</w:t>
      </w:r>
      <w:r w:rsidRPr="006611CD">
        <w:rPr>
          <w:rStyle w:val="Emphasis"/>
        </w:rPr>
        <w:t xml:space="preserve"> which </w:t>
      </w:r>
      <w:r w:rsidRPr="00E16283">
        <w:rPr>
          <w:rStyle w:val="Emphasis"/>
          <w:highlight w:val="cyan"/>
        </w:rPr>
        <w:t>facilitate the expansion</w:t>
      </w:r>
      <w:r w:rsidRPr="006611CD">
        <w:rPr>
          <w:rStyle w:val="Emphasis"/>
        </w:rPr>
        <w:t xml:space="preserve"> of hegemonic world orders; (2) they </w:t>
      </w:r>
      <w:r w:rsidRPr="00E16283">
        <w:rPr>
          <w:rStyle w:val="Emphasis"/>
          <w:highlight w:val="cyan"/>
        </w:rPr>
        <w:t xml:space="preserve">are </w:t>
      </w:r>
      <w:r w:rsidRPr="00E16283">
        <w:rPr>
          <w:rStyle w:val="Emphasis"/>
        </w:rPr>
        <w:t>themselves</w:t>
      </w:r>
      <w:r w:rsidRPr="00E16283">
        <w:rPr>
          <w:rStyle w:val="StyleUnderline"/>
        </w:rPr>
        <w:t xml:space="preserve"> </w:t>
      </w:r>
      <w:r w:rsidRPr="00E16283">
        <w:rPr>
          <w:rStyle w:val="StyleUnderline"/>
          <w:highlight w:val="cyan"/>
        </w:rPr>
        <w:t xml:space="preserve">the </w:t>
      </w:r>
      <w:r w:rsidRPr="00E16283">
        <w:rPr>
          <w:rStyle w:val="Emphasis"/>
          <w:highlight w:val="cyan"/>
        </w:rPr>
        <w:t>product of the</w:t>
      </w:r>
      <w:r w:rsidRPr="006611CD">
        <w:rPr>
          <w:rStyle w:val="Emphasis"/>
        </w:rPr>
        <w:t xml:space="preserve"> hegemonic </w:t>
      </w:r>
      <w:r w:rsidRPr="00E16283">
        <w:rPr>
          <w:rStyle w:val="Emphasis"/>
          <w:highlight w:val="cyan"/>
        </w:rPr>
        <w:t>order</w:t>
      </w:r>
      <w:r w:rsidRPr="004A3E6D">
        <w:rPr>
          <w:rStyle w:val="StyleUnderline"/>
        </w:rPr>
        <w:t xml:space="preserve">; (3) they ideologically </w:t>
      </w:r>
      <w:r w:rsidRPr="00E16283">
        <w:rPr>
          <w:rStyle w:val="Emphasis"/>
          <w:highlight w:val="cyan"/>
        </w:rPr>
        <w:t>legitimate</w:t>
      </w:r>
      <w:r w:rsidRPr="006611CD">
        <w:rPr>
          <w:rStyle w:val="Emphasis"/>
        </w:rPr>
        <w:t xml:space="preserve"> the </w:t>
      </w:r>
      <w:r w:rsidRPr="00E16283">
        <w:rPr>
          <w:rStyle w:val="Emphasis"/>
          <w:highlight w:val="cyan"/>
        </w:rPr>
        <w:t>norms</w:t>
      </w:r>
      <w:r w:rsidRPr="006611CD">
        <w:rPr>
          <w:rStyle w:val="Emphasis"/>
        </w:rPr>
        <w:t xml:space="preserve"> of the world orde</w:t>
      </w:r>
      <w:r w:rsidRPr="004A3E6D">
        <w:rPr>
          <w:rStyle w:val="StyleUnderline"/>
        </w:rPr>
        <w:t xml:space="preserve">r; (4) they </w:t>
      </w:r>
      <w:r w:rsidRPr="00E16283">
        <w:rPr>
          <w:rStyle w:val="Emphasis"/>
          <w:highlight w:val="cyan"/>
        </w:rPr>
        <w:t>co-opt the elites from peripheral countries</w:t>
      </w:r>
      <w:r w:rsidRPr="006611CD">
        <w:rPr>
          <w:rStyle w:val="Emphasis"/>
        </w:rPr>
        <w:t xml:space="preserve"> and</w:t>
      </w:r>
      <w:r w:rsidRPr="004A3E6D">
        <w:rPr>
          <w:rStyle w:val="StyleUnderline"/>
        </w:rPr>
        <w:t xml:space="preserve"> (5) they </w:t>
      </w:r>
      <w:r w:rsidRPr="00E16283">
        <w:rPr>
          <w:rStyle w:val="Emphasis"/>
          <w:highlight w:val="cyan"/>
        </w:rPr>
        <w:t>absorb counter-hegemonic ideas</w:t>
      </w:r>
      <w:r w:rsidRPr="004A3E6D">
        <w:rPr>
          <w:sz w:val="14"/>
        </w:rPr>
        <w:t xml:space="preserve">.47 Stephen Gill, Cox’s colleague at York University, adds an interesting dimension to these roles. With the concept of ‘new constitutionalism’ that is supported by international organizations, he refers to … political and legal reforms to redefine the political via a series of precommitment mechanisms. These include constitutions, laws, property rights and various institutional arrangements, designed to have quasi-permanent status. A central objective of new constitutionalism is to prevent future governments from undoing commitments to a disciplinary neoliberal pattern of accumulation.48 The important aspect underlined by Gill is the capacity of international organizations to exclude from the political discussion, from what is commonly sensed as ‘possible’, some aspects that are incompatible with the social order promoted by the dominant groups and social classes. Globally, the neo-Gramscian contribution is useful to emphasize the link between an international organization and a specific social order based on the reproduction of dominant social classes’ interests. Hence, </w:t>
      </w:r>
      <w:r w:rsidRPr="004A3E6D">
        <w:rPr>
          <w:rStyle w:val="StyleUnderline"/>
        </w:rPr>
        <w:t>an international organization</w:t>
      </w:r>
      <w:r w:rsidRPr="004A3E6D">
        <w:rPr>
          <w:sz w:val="14"/>
        </w:rPr>
        <w:t xml:space="preserve"> (it is at least true for the most important of them) </w:t>
      </w:r>
      <w:r w:rsidRPr="00E16283">
        <w:rPr>
          <w:rStyle w:val="Emphasis"/>
          <w:highlight w:val="cyan"/>
        </w:rPr>
        <w:t>cannot be</w:t>
      </w:r>
      <w:r w:rsidRPr="004A3E6D">
        <w:rPr>
          <w:rStyle w:val="StyleUnderline"/>
        </w:rPr>
        <w:t xml:space="preserve"> </w:t>
      </w:r>
      <w:r w:rsidRPr="00E16283">
        <w:rPr>
          <w:rStyle w:val="Emphasis"/>
          <w:highlight w:val="cyan"/>
        </w:rPr>
        <w:t>understood if not situated inside the</w:t>
      </w:r>
      <w:r w:rsidRPr="006611CD">
        <w:rPr>
          <w:rStyle w:val="Emphasis"/>
        </w:rPr>
        <w:t xml:space="preserve"> political and economic</w:t>
      </w:r>
      <w:r w:rsidRPr="004A3E6D">
        <w:rPr>
          <w:rStyle w:val="StyleUnderline"/>
        </w:rPr>
        <w:t xml:space="preserve"> </w:t>
      </w:r>
      <w:r w:rsidRPr="00E16283">
        <w:rPr>
          <w:rStyle w:val="StyleUnderline"/>
          <w:highlight w:val="cyan"/>
        </w:rPr>
        <w:t>order</w:t>
      </w:r>
      <w:r w:rsidRPr="004A3E6D">
        <w:rPr>
          <w:rStyle w:val="StyleUnderline"/>
        </w:rPr>
        <w:t xml:space="preserve"> to which </w:t>
      </w:r>
      <w:r w:rsidRPr="00E16283">
        <w:rPr>
          <w:rStyle w:val="StyleUnderline"/>
          <w:highlight w:val="cyan"/>
        </w:rPr>
        <w:t>it belong</w:t>
      </w:r>
      <w:r w:rsidRPr="00E16283">
        <w:rPr>
          <w:sz w:val="14"/>
          <w:highlight w:val="cyan"/>
        </w:rPr>
        <w:t>s</w:t>
      </w:r>
      <w:r w:rsidRPr="004A3E6D">
        <w:rPr>
          <w:sz w:val="14"/>
        </w:rPr>
        <w:t xml:space="preserve">. It is also presumably the case that when this order is not functioning well any longer, the international organization will also enter into crisis, or be radically transformed. B </w:t>
      </w:r>
      <w:proofErr w:type="spellStart"/>
      <w:r w:rsidRPr="004A3E6D">
        <w:rPr>
          <w:sz w:val="14"/>
        </w:rPr>
        <w:t>Théorie</w:t>
      </w:r>
      <w:proofErr w:type="spellEnd"/>
      <w:r w:rsidRPr="004A3E6D">
        <w:rPr>
          <w:sz w:val="14"/>
        </w:rPr>
        <w:t xml:space="preserve"> de la </w:t>
      </w:r>
      <w:proofErr w:type="spellStart"/>
      <w:r w:rsidRPr="004A3E6D">
        <w:rPr>
          <w:sz w:val="14"/>
        </w:rPr>
        <w:t>régulation</w:t>
      </w:r>
      <w:proofErr w:type="spellEnd"/>
      <w:r w:rsidRPr="004A3E6D">
        <w:rPr>
          <w:sz w:val="14"/>
        </w:rPr>
        <w:t xml:space="preserve"> and Social Structure of Accumulation Theory The second step relates to </w:t>
      </w:r>
      <w:r w:rsidRPr="006611CD">
        <w:rPr>
          <w:rStyle w:val="Emphasis"/>
        </w:rPr>
        <w:t xml:space="preserve">a ‘mode of </w:t>
      </w:r>
      <w:r w:rsidRPr="00E16283">
        <w:rPr>
          <w:rStyle w:val="Emphasis"/>
          <w:highlight w:val="cyan"/>
        </w:rPr>
        <w:t>regulation’</w:t>
      </w:r>
      <w:r w:rsidRPr="004A3E6D">
        <w:rPr>
          <w:sz w:val="14"/>
        </w:rPr>
        <w:t xml:space="preserve"> that </w:t>
      </w:r>
      <w:r w:rsidRPr="006611CD">
        <w:rPr>
          <w:rStyle w:val="Emphasis"/>
        </w:rPr>
        <w:t xml:space="preserve">supports and </w:t>
      </w:r>
      <w:r w:rsidRPr="00E16283">
        <w:rPr>
          <w:rStyle w:val="Emphasis"/>
          <w:highlight w:val="cyan"/>
        </w:rPr>
        <w:t>legitimizes the regime of accumulation</w:t>
      </w:r>
      <w:r w:rsidRPr="004A3E6D">
        <w:rPr>
          <w:sz w:val="14"/>
        </w:rPr>
        <w:t xml:space="preserve">. It is </w:t>
      </w:r>
      <w:r w:rsidRPr="006611CD">
        <w:rPr>
          <w:rStyle w:val="Emphasis"/>
        </w:rPr>
        <w:t>constituted by ‘institutional forms’</w:t>
      </w:r>
      <w:r w:rsidRPr="00E25D3E">
        <w:rPr>
          <w:rStyle w:val="StyleUnderline"/>
        </w:rPr>
        <w:t xml:space="preserve"> </w:t>
      </w:r>
      <w:r w:rsidRPr="006611CD">
        <w:rPr>
          <w:rStyle w:val="Emphasis"/>
        </w:rPr>
        <w:t>whose functions are notably to ‘</w:t>
      </w:r>
      <w:r w:rsidRPr="00E16283">
        <w:rPr>
          <w:rStyle w:val="Emphasis"/>
          <w:highlight w:val="cyan"/>
        </w:rPr>
        <w:t>reproduce the</w:t>
      </w:r>
      <w:r w:rsidRPr="00E16283">
        <w:rPr>
          <w:rStyle w:val="StyleUnderline"/>
          <w:highlight w:val="cyan"/>
        </w:rPr>
        <w:t xml:space="preserve"> </w:t>
      </w:r>
      <w:r w:rsidRPr="00E16283">
        <w:rPr>
          <w:rStyle w:val="Emphasis"/>
          <w:highlight w:val="cyan"/>
        </w:rPr>
        <w:t>fundamental social relations of the mode of production’</w:t>
      </w:r>
      <w:r w:rsidRPr="00E25D3E">
        <w:rPr>
          <w:rStyle w:val="StyleUnderline"/>
        </w:rPr>
        <w:t xml:space="preserve"> and to ‘pilot’ the reproduction of the regime of accumulation</w:t>
      </w:r>
      <w:r w:rsidRPr="004A3E6D">
        <w:rPr>
          <w:sz w:val="14"/>
        </w:rPr>
        <w:t xml:space="preserve">.53 To explain their argument, the SSAT claim that capitalism is ‘an inherently conflictual system’ but that </w:t>
      </w:r>
      <w:r w:rsidRPr="00E25D3E">
        <w:rPr>
          <w:rStyle w:val="StyleUnderline"/>
        </w:rPr>
        <w:t xml:space="preserve">its </w:t>
      </w:r>
      <w:r w:rsidRPr="006611CD">
        <w:rPr>
          <w:rStyle w:val="Emphasis"/>
        </w:rPr>
        <w:t>contradictions can be attenuated through</w:t>
      </w:r>
      <w:r w:rsidRPr="00E25D3E">
        <w:rPr>
          <w:rStyle w:val="StyleUnderline"/>
        </w:rPr>
        <w:t xml:space="preserve"> the </w:t>
      </w:r>
      <w:r w:rsidRPr="006611CD">
        <w:rPr>
          <w:rStyle w:val="Emphasis"/>
        </w:rPr>
        <w:t xml:space="preserve">construction of sets of institutions </w:t>
      </w:r>
      <w:r w:rsidRPr="00E16283">
        <w:rPr>
          <w:rStyle w:val="Emphasis"/>
          <w:highlight w:val="cyan"/>
        </w:rPr>
        <w:t>that mitigate</w:t>
      </w:r>
      <w:r w:rsidRPr="00E25D3E">
        <w:rPr>
          <w:rStyle w:val="StyleUnderline"/>
        </w:rPr>
        <w:t xml:space="preserve"> </w:t>
      </w:r>
      <w:r w:rsidRPr="006611CD">
        <w:rPr>
          <w:rStyle w:val="Emphasis"/>
        </w:rPr>
        <w:t xml:space="preserve">and channel </w:t>
      </w:r>
      <w:r w:rsidRPr="00E16283">
        <w:rPr>
          <w:rStyle w:val="Emphasis"/>
          <w:highlight w:val="cyan"/>
        </w:rPr>
        <w:t>class conflict and</w:t>
      </w:r>
      <w:r w:rsidRPr="006611CD">
        <w:rPr>
          <w:rStyle w:val="Emphasis"/>
        </w:rPr>
        <w:t xml:space="preserve"> </w:t>
      </w:r>
      <w:r w:rsidRPr="00E16283">
        <w:rPr>
          <w:rStyle w:val="Emphasis"/>
          <w:highlight w:val="cyan"/>
        </w:rPr>
        <w:t>stabilize capitalists’ long-run expectations</w:t>
      </w:r>
      <w:r w:rsidRPr="00E25D3E">
        <w:rPr>
          <w:rStyle w:val="StyleUnderline"/>
        </w:rPr>
        <w:t>.</w:t>
      </w:r>
      <w:r w:rsidRPr="004A3E6D">
        <w:rPr>
          <w:sz w:val="14"/>
        </w:rPr>
        <w:t xml:space="preserve"> Institutions in this sense are conceived of broadly and can be economic, political, ideological, or cultural in character. […] [These institutions] are mutually compatible and generally supportive of each other as well as supportive of the accumulation process.54 Joining this assessment to our earlier analysis of the neo-</w:t>
      </w:r>
      <w:proofErr w:type="spellStart"/>
      <w:r w:rsidRPr="004A3E6D">
        <w:rPr>
          <w:sz w:val="14"/>
        </w:rPr>
        <w:t>Gramscians</w:t>
      </w:r>
      <w:proofErr w:type="spellEnd"/>
      <w:r w:rsidRPr="004A3E6D">
        <w:rPr>
          <w:sz w:val="14"/>
        </w:rPr>
        <w:t xml:space="preserve">, we may now deduce that hegemony does not simply represent the expansion of a ‘mode of production’ (as Cox claims) but of the ‘regime of accumulation’ that is adopted by the dominant classes of the dominant state(s) because it is felt that it is the best one to defend their interests. In fact, </w:t>
      </w:r>
      <w:r w:rsidRPr="006611CD">
        <w:rPr>
          <w:rStyle w:val="Emphasis"/>
        </w:rPr>
        <w:t>international organizations</w:t>
      </w:r>
      <w:r w:rsidRPr="004A3E6D">
        <w:rPr>
          <w:sz w:val="14"/>
        </w:rPr>
        <w:t xml:space="preserve"> on which Cox and Gill focus may be interpreted as being part of what the école de la </w:t>
      </w:r>
      <w:proofErr w:type="spellStart"/>
      <w:r w:rsidRPr="004A3E6D">
        <w:rPr>
          <w:sz w:val="14"/>
        </w:rPr>
        <w:t>régulation</w:t>
      </w:r>
      <w:proofErr w:type="spellEnd"/>
      <w:r w:rsidRPr="004A3E6D">
        <w:rPr>
          <w:sz w:val="14"/>
        </w:rPr>
        <w:t xml:space="preserve"> calls the ‘mode of regulation’. Their function becomes clearer with the input of the SSAT and the école de la </w:t>
      </w:r>
      <w:proofErr w:type="spellStart"/>
      <w:r w:rsidRPr="004A3E6D">
        <w:rPr>
          <w:sz w:val="14"/>
        </w:rPr>
        <w:t>régulation</w:t>
      </w:r>
      <w:proofErr w:type="spellEnd"/>
      <w:r w:rsidRPr="004A3E6D">
        <w:rPr>
          <w:sz w:val="14"/>
        </w:rPr>
        <w:t xml:space="preserve">: to </w:t>
      </w:r>
      <w:r w:rsidRPr="00E16283">
        <w:rPr>
          <w:rStyle w:val="Emphasis"/>
          <w:highlight w:val="cyan"/>
        </w:rPr>
        <w:t xml:space="preserve">ensure the </w:t>
      </w:r>
      <w:r w:rsidRPr="00E16283">
        <w:rPr>
          <w:rStyle w:val="Emphasis"/>
        </w:rPr>
        <w:t>efficiency</w:t>
      </w:r>
      <w:r w:rsidRPr="00E25D3E">
        <w:rPr>
          <w:rStyle w:val="StyleUnderline"/>
        </w:rPr>
        <w:t xml:space="preserve">, the </w:t>
      </w:r>
      <w:proofErr w:type="gramStart"/>
      <w:r w:rsidRPr="00E16283">
        <w:rPr>
          <w:rStyle w:val="Emphasis"/>
          <w:highlight w:val="cyan"/>
        </w:rPr>
        <w:t>legitimacy</w:t>
      </w:r>
      <w:proofErr w:type="gramEnd"/>
      <w:r w:rsidRPr="00E16283">
        <w:rPr>
          <w:rStyle w:val="Emphasis"/>
          <w:highlight w:val="cyan"/>
        </w:rPr>
        <w:t xml:space="preserve"> and </w:t>
      </w:r>
      <w:r w:rsidRPr="00E16283">
        <w:rPr>
          <w:rStyle w:val="Emphasis"/>
        </w:rPr>
        <w:t xml:space="preserve">the </w:t>
      </w:r>
      <w:r w:rsidRPr="00E16283">
        <w:rPr>
          <w:rStyle w:val="Emphasis"/>
          <w:highlight w:val="cyan"/>
        </w:rPr>
        <w:t>permanency of the regime of accumulation</w:t>
      </w:r>
      <w:r w:rsidRPr="00E25D3E">
        <w:rPr>
          <w:rStyle w:val="StyleUnderline"/>
        </w:rPr>
        <w:t>.</w:t>
      </w:r>
      <w:r w:rsidRPr="004A3E6D">
        <w:rPr>
          <w:rStyle w:val="StyleUnderline"/>
          <w:sz w:val="14"/>
        </w:rPr>
        <w:t xml:space="preserve"> </w:t>
      </w:r>
      <w:r w:rsidRPr="004A3E6D">
        <w:rPr>
          <w:sz w:val="14"/>
        </w:rPr>
        <w:t xml:space="preserve">C The Importance of the Rate of Profit </w:t>
      </w:r>
      <w:r w:rsidRPr="004A3E6D">
        <w:rPr>
          <w:sz w:val="14"/>
        </w:rPr>
        <w:lastRenderedPageBreak/>
        <w:t xml:space="preserve">and the Counteracting Factors to Its Fall Our last theoretical influence comes directly from Marx, who explained that the inevitable change in the organic composition of capital (that is the relation between constant capital55 and variable capital56) implies a tendency of the rate of profit to fall,57 a phenomenon that Marx strongly associates with overproduction and over accumulation of capital.58 For Marx, this fall is only a long-term tendency because of the existence of some counteracting factors that can be put in play to countervail the fall of profit. Marx enumerates six of these counteracting factors: the intensification of </w:t>
      </w:r>
      <w:proofErr w:type="spellStart"/>
      <w:r w:rsidRPr="004A3E6D">
        <w:rPr>
          <w:sz w:val="14"/>
        </w:rPr>
        <w:t>labour</w:t>
      </w:r>
      <w:proofErr w:type="spellEnd"/>
      <w:r w:rsidRPr="004A3E6D">
        <w:rPr>
          <w:sz w:val="14"/>
        </w:rPr>
        <w:t xml:space="preserve"> exploitation, the reduction of wages, the cheapening of the price of elements of constant capital, the relative surplus population, foreign trade (to which we can associate foreign investment) and the increase in share capital (that will here be associated to financialization59).60 The theoretical explanation for the law of the tendential fall in the rate of profit is controversial, even though some authors continue to defend it and use it in a somewhat convincing way.61 Now, even without defending Marx’s theoretical explanation, many Marxist-oriented authors put the evolution of the rate of profit (and generally its fall) at the core of their work.62 For us, the usefulness of this type of analysis is that evolution of the rate of profit is obviously an essential part of capitalism, whose single aim is to ensure capital accumulation. Geographer David Harvey’s New Imperialism offers a particularly important contribution for any international lawyer wishing to understand the link between capitalism and international law. In this book (as well as elsewhere), Harvey develops a theory of ‘capital fix’. As he explains: The central point of this argument concerned a </w:t>
      </w:r>
      <w:r w:rsidRPr="00E25D3E">
        <w:rPr>
          <w:rStyle w:val="StyleUnderline"/>
        </w:rPr>
        <w:t xml:space="preserve">chronic </w:t>
      </w:r>
      <w:r w:rsidRPr="006611CD">
        <w:rPr>
          <w:rStyle w:val="Emphasis"/>
        </w:rPr>
        <w:t>tendency</w:t>
      </w:r>
      <w:r w:rsidRPr="00E25D3E">
        <w:rPr>
          <w:rStyle w:val="StyleUnderline"/>
        </w:rPr>
        <w:t xml:space="preserve"> </w:t>
      </w:r>
      <w:r w:rsidRPr="006611CD">
        <w:rPr>
          <w:rStyle w:val="Emphasis"/>
        </w:rPr>
        <w:t>within capitalism</w:t>
      </w:r>
      <w:r w:rsidRPr="00E25D3E">
        <w:rPr>
          <w:rStyle w:val="StyleUnderline"/>
        </w:rPr>
        <w:t xml:space="preserve">, theoretically </w:t>
      </w:r>
      <w:r w:rsidRPr="006611CD">
        <w:rPr>
          <w:rStyle w:val="Emphasis"/>
        </w:rPr>
        <w:t>derived out a reformulation of Marx’s theory</w:t>
      </w:r>
      <w:r w:rsidRPr="00E25D3E">
        <w:rPr>
          <w:rStyle w:val="StyleUnderline"/>
        </w:rPr>
        <w:t xml:space="preserve"> of the tendency for the rate of profit to fall, </w:t>
      </w:r>
      <w:r w:rsidRPr="006611CD">
        <w:rPr>
          <w:rStyle w:val="Emphasis"/>
        </w:rPr>
        <w:t>to produce crises of overaccumulation</w:t>
      </w:r>
      <w:r w:rsidRPr="00E25D3E">
        <w:rPr>
          <w:rStyle w:val="StyleUnderline"/>
        </w:rPr>
        <w:t xml:space="preserve">. </w:t>
      </w:r>
      <w:r w:rsidRPr="004A3E6D">
        <w:rPr>
          <w:sz w:val="14"/>
        </w:rPr>
        <w:t xml:space="preserve">Such crises are typically registered as surpluses of capital (in commodity, money, or productive capacity forms) and surpluses of </w:t>
      </w:r>
      <w:proofErr w:type="spellStart"/>
      <w:r w:rsidRPr="004A3E6D">
        <w:rPr>
          <w:sz w:val="14"/>
        </w:rPr>
        <w:t>labour</w:t>
      </w:r>
      <w:proofErr w:type="spellEnd"/>
      <w:r w:rsidRPr="004A3E6D">
        <w:rPr>
          <w:sz w:val="14"/>
        </w:rPr>
        <w:t xml:space="preserve"> side by side, without there apparently being any means to bring them together profitably to accomplish socially useful tasks. […] Since it is the lack of profitable opportunities that lies at the hearth of the difficulty, the key economic (as opposed to social and political) problem lies with capital. If devaluation is to be avoided, then profitable ways must be found to absorb the capital surpluses.63 </w:t>
      </w:r>
      <w:r w:rsidRPr="00E25D3E">
        <w:rPr>
          <w:rStyle w:val="StyleUnderline"/>
        </w:rPr>
        <w:t>Capital has to find solutions to face this fall of opportunities and the fall of the rate of profit</w:t>
      </w:r>
      <w:r w:rsidRPr="004A3E6D">
        <w:rPr>
          <w:sz w:val="14"/>
        </w:rPr>
        <w:t xml:space="preserve">. Harvey introduces the double meaning of the concept of ‘fix’: A certain portion of the total capital is literally fixed in and on the land in some physical form for a relative long period of time (depending on its economic and physical lifetime). […] </w:t>
      </w:r>
      <w:r w:rsidRPr="006611CD">
        <w:rPr>
          <w:rStyle w:val="Emphasis"/>
        </w:rPr>
        <w:t xml:space="preserve">The </w:t>
      </w:r>
      <w:proofErr w:type="spellStart"/>
      <w:r w:rsidRPr="006611CD">
        <w:rPr>
          <w:rStyle w:val="Emphasis"/>
        </w:rPr>
        <w:t>spatio</w:t>
      </w:r>
      <w:proofErr w:type="spellEnd"/>
      <w:r w:rsidRPr="006611CD">
        <w:rPr>
          <w:rStyle w:val="Emphasis"/>
        </w:rPr>
        <w:t>-temporal ‘fix’</w:t>
      </w:r>
      <w:r w:rsidRPr="00E25D3E">
        <w:rPr>
          <w:rStyle w:val="StyleUnderline"/>
        </w:rPr>
        <w:t xml:space="preserve">, on the other hand, is a </w:t>
      </w:r>
      <w:r w:rsidRPr="006611CD">
        <w:rPr>
          <w:rStyle w:val="Emphasis"/>
        </w:rPr>
        <w:t xml:space="preserve">metaphor for </w:t>
      </w:r>
      <w:r w:rsidRPr="00E16283">
        <w:rPr>
          <w:rStyle w:val="Emphasis"/>
          <w:highlight w:val="cyan"/>
        </w:rPr>
        <w:t>a</w:t>
      </w:r>
      <w:r w:rsidRPr="006611CD">
        <w:rPr>
          <w:rStyle w:val="Emphasis"/>
        </w:rPr>
        <w:t xml:space="preserve"> particular </w:t>
      </w:r>
      <w:r w:rsidRPr="00E16283">
        <w:rPr>
          <w:rStyle w:val="Emphasis"/>
          <w:highlight w:val="cyan"/>
        </w:rPr>
        <w:t>kind of solution to capitalist crises</w:t>
      </w:r>
      <w:r w:rsidRPr="00E16283">
        <w:rPr>
          <w:rStyle w:val="StyleUnderline"/>
          <w:highlight w:val="cyan"/>
        </w:rPr>
        <w:t xml:space="preserve"> through</w:t>
      </w:r>
      <w:r w:rsidRPr="00E25D3E">
        <w:rPr>
          <w:rStyle w:val="StyleUnderline"/>
        </w:rPr>
        <w:t xml:space="preserve"> </w:t>
      </w:r>
      <w:r w:rsidRPr="00E16283">
        <w:rPr>
          <w:rStyle w:val="StyleUnderline"/>
          <w:highlight w:val="cyan"/>
        </w:rPr>
        <w:t>temporal</w:t>
      </w:r>
      <w:r w:rsidRPr="00E25D3E">
        <w:rPr>
          <w:rStyle w:val="StyleUnderline"/>
        </w:rPr>
        <w:t xml:space="preserve"> deferral and geographical </w:t>
      </w:r>
      <w:r w:rsidRPr="00E16283">
        <w:rPr>
          <w:rStyle w:val="StyleUnderline"/>
          <w:highlight w:val="cyan"/>
        </w:rPr>
        <w:t>expansion</w:t>
      </w:r>
      <w:r w:rsidRPr="00E25D3E">
        <w:rPr>
          <w:rStyle w:val="StyleUnderline"/>
        </w:rPr>
        <w:t xml:space="preserve">. </w:t>
      </w:r>
      <w:r w:rsidRPr="004A3E6D">
        <w:rPr>
          <w:sz w:val="14"/>
        </w:rPr>
        <w:t xml:space="preserve">[…] The production of space, the organization of wholly new territorial divisions of </w:t>
      </w:r>
      <w:proofErr w:type="spellStart"/>
      <w:r w:rsidRPr="004A3E6D">
        <w:rPr>
          <w:sz w:val="14"/>
        </w:rPr>
        <w:t>labour</w:t>
      </w:r>
      <w:proofErr w:type="spellEnd"/>
      <w:r w:rsidRPr="004A3E6D">
        <w:rPr>
          <w:sz w:val="14"/>
        </w:rPr>
        <w:t xml:space="preserve">, the opening up of new and cheaper resources complexes, of new regions as dynamic spaces of capital accumulation, and the penetration of pre-existing social formation by capitalist social relations and institutional arrangements (such as rules of contract and private property arrangements) provide important ways to absorb capital and </w:t>
      </w:r>
      <w:proofErr w:type="spellStart"/>
      <w:r w:rsidRPr="004A3E6D">
        <w:rPr>
          <w:sz w:val="14"/>
        </w:rPr>
        <w:t>labour</w:t>
      </w:r>
      <w:proofErr w:type="spellEnd"/>
      <w:r w:rsidRPr="004A3E6D">
        <w:rPr>
          <w:sz w:val="14"/>
        </w:rPr>
        <w:t xml:space="preserve"> surpluses.64 Hence, with the theory of ‘capital fix’, Harvey develops Marx’s own concept of ‘counteracting factors’ (a concept we will continue to use in the following pages), </w:t>
      </w:r>
      <w:r w:rsidRPr="006611CD">
        <w:rPr>
          <w:rStyle w:val="Emphasis"/>
        </w:rPr>
        <w:t>underlying the necessity for capital to find strategies to face its inherent contradictions</w:t>
      </w:r>
      <w:r w:rsidRPr="00E25D3E">
        <w:rPr>
          <w:rStyle w:val="StyleUnderline"/>
        </w:rPr>
        <w:t>.</w:t>
      </w:r>
      <w:r w:rsidRPr="004A3E6D">
        <w:rPr>
          <w:sz w:val="14"/>
        </w:rPr>
        <w:t xml:space="preserve"> The importance of this theoretical finding is that many counteracting factors can be put at work with the help of international law and international organizations. Put together, the ideas of this section lead us to propose the following conclusion. </w:t>
      </w:r>
      <w:r w:rsidRPr="00E16283">
        <w:rPr>
          <w:rStyle w:val="Emphasis"/>
          <w:highlight w:val="cyan"/>
        </w:rPr>
        <w:t>Capitalism is wrought with</w:t>
      </w:r>
      <w:r w:rsidRPr="006611CD">
        <w:rPr>
          <w:rStyle w:val="Emphasis"/>
        </w:rPr>
        <w:t xml:space="preserve"> strong and </w:t>
      </w:r>
      <w:r w:rsidRPr="00E16283">
        <w:rPr>
          <w:rStyle w:val="Emphasis"/>
          <w:highlight w:val="cyan"/>
        </w:rPr>
        <w:t>inherent contradictions</w:t>
      </w:r>
      <w:r w:rsidRPr="00E25D3E">
        <w:rPr>
          <w:rStyle w:val="StyleUnderline"/>
        </w:rPr>
        <w:t xml:space="preserve"> that have the long-term tendency to bring down the rate of profit</w:t>
      </w:r>
      <w:r w:rsidRPr="004A3E6D">
        <w:rPr>
          <w:sz w:val="14"/>
        </w:rPr>
        <w:t>. Even if the theorization proposed by Marx of this fall has not been explicitly accepted by all, several authors have factually shown its existence and its implications. The sustainability of the rate of profit is an important, if not the main aspect of a regime of accumulation,65 and when a fall occurs, the regime of accumulation must react. In such a situation</w:t>
      </w:r>
      <w:r w:rsidRPr="00E25D3E">
        <w:rPr>
          <w:rStyle w:val="StyleUnderline"/>
        </w:rPr>
        <w:t xml:space="preserve">, </w:t>
      </w:r>
      <w:r w:rsidRPr="00E16283">
        <w:rPr>
          <w:rStyle w:val="Emphasis"/>
          <w:highlight w:val="cyan"/>
        </w:rPr>
        <w:t>the function of</w:t>
      </w:r>
      <w:r w:rsidRPr="006611CD">
        <w:rPr>
          <w:rStyle w:val="Emphasis"/>
        </w:rPr>
        <w:t xml:space="preserve"> a mode of </w:t>
      </w:r>
      <w:r w:rsidRPr="00E16283">
        <w:rPr>
          <w:rStyle w:val="Emphasis"/>
          <w:highlight w:val="cyan"/>
        </w:rPr>
        <w:t>regulation</w:t>
      </w:r>
      <w:r w:rsidRPr="004A3E6D">
        <w:rPr>
          <w:sz w:val="14"/>
        </w:rPr>
        <w:t xml:space="preserve"> (to use the concept of the école de la </w:t>
      </w:r>
      <w:proofErr w:type="spellStart"/>
      <w:r w:rsidRPr="004A3E6D">
        <w:rPr>
          <w:sz w:val="14"/>
        </w:rPr>
        <w:t>régulation</w:t>
      </w:r>
      <w:proofErr w:type="spellEnd"/>
      <w:r w:rsidRPr="004A3E6D">
        <w:rPr>
          <w:sz w:val="14"/>
        </w:rPr>
        <w:t xml:space="preserve">) is actually </w:t>
      </w:r>
      <w:r w:rsidRPr="00E16283">
        <w:rPr>
          <w:rStyle w:val="Emphasis"/>
          <w:highlight w:val="cyan"/>
        </w:rPr>
        <w:t>to find</w:t>
      </w:r>
      <w:r w:rsidRPr="006611CD">
        <w:rPr>
          <w:rStyle w:val="Emphasis"/>
        </w:rPr>
        <w:t xml:space="preserve"> </w:t>
      </w:r>
      <w:r w:rsidRPr="00E16283">
        <w:rPr>
          <w:rStyle w:val="Emphasis"/>
          <w:highlight w:val="cyan"/>
        </w:rPr>
        <w:t>ways to operati</w:t>
      </w:r>
      <w:r w:rsidRPr="006611CD">
        <w:rPr>
          <w:rStyle w:val="Emphasis"/>
        </w:rPr>
        <w:t xml:space="preserve">onalize enough </w:t>
      </w:r>
      <w:r w:rsidRPr="00E16283">
        <w:rPr>
          <w:rStyle w:val="Emphasis"/>
          <w:highlight w:val="cyan"/>
        </w:rPr>
        <w:t>counteracting factors to re-establish a satisfying rate of profit</w:t>
      </w:r>
      <w:r w:rsidRPr="004A3E6D">
        <w:rPr>
          <w:sz w:val="14"/>
        </w:rPr>
        <w:t xml:space="preserve">, at least for leading state(s)’ dominant classes. Finally, if we follow the neo-Gramscian argument and admit that the </w:t>
      </w:r>
      <w:r w:rsidRPr="00E16283">
        <w:rPr>
          <w:rStyle w:val="Emphasis"/>
          <w:highlight w:val="cyan"/>
        </w:rPr>
        <w:t>purpose of international organizations is to promote</w:t>
      </w:r>
      <w:r w:rsidRPr="006611CD">
        <w:rPr>
          <w:rStyle w:val="Emphasis"/>
        </w:rPr>
        <w:t xml:space="preserve"> the </w:t>
      </w:r>
      <w:r w:rsidRPr="00E16283">
        <w:rPr>
          <w:rStyle w:val="Emphasis"/>
          <w:highlight w:val="cyan"/>
        </w:rPr>
        <w:t>well-functioning of</w:t>
      </w:r>
      <w:r w:rsidRPr="00E16283">
        <w:rPr>
          <w:rStyle w:val="StyleUnderline"/>
          <w:highlight w:val="cyan"/>
        </w:rPr>
        <w:t xml:space="preserve"> </w:t>
      </w:r>
      <w:r w:rsidRPr="00E16283">
        <w:rPr>
          <w:rStyle w:val="StyleUnderline"/>
        </w:rPr>
        <w:t>a</w:t>
      </w:r>
      <w:r w:rsidRPr="00E25D3E">
        <w:rPr>
          <w:rStyle w:val="StyleUnderline"/>
        </w:rPr>
        <w:t xml:space="preserve"> </w:t>
      </w:r>
      <w:r w:rsidRPr="00E16283">
        <w:rPr>
          <w:rStyle w:val="Emphasis"/>
          <w:highlight w:val="cyan"/>
        </w:rPr>
        <w:t>regime of accumulation</w:t>
      </w:r>
      <w:r w:rsidRPr="00E25D3E">
        <w:rPr>
          <w:rStyle w:val="StyleUnderline"/>
        </w:rPr>
        <w:t xml:space="preserve"> (and consequently the sustainability of the rate of profit), we can conclude that </w:t>
      </w:r>
      <w:r w:rsidRPr="006611CD">
        <w:rPr>
          <w:rStyle w:val="Emphasis"/>
        </w:rPr>
        <w:t>an international organization’</w:t>
      </w:r>
      <w:r w:rsidRPr="004A3E6D">
        <w:rPr>
          <w:sz w:val="14"/>
        </w:rPr>
        <w:t xml:space="preserve">s (and especially one with economic functions </w:t>
      </w:r>
      <w:r w:rsidRPr="00E16283">
        <w:rPr>
          <w:rStyle w:val="Emphasis"/>
          <w:highlight w:val="cyan"/>
        </w:rPr>
        <w:t>like the WTO</w:t>
      </w:r>
      <w:r w:rsidRPr="006611CD">
        <w:rPr>
          <w:rStyle w:val="Emphasis"/>
        </w:rPr>
        <w:t xml:space="preserve">) existence is </w:t>
      </w:r>
      <w:r w:rsidRPr="00E16283">
        <w:rPr>
          <w:rStyle w:val="Emphasis"/>
          <w:highlight w:val="cyan"/>
        </w:rPr>
        <w:t>linked with its capacity to put</w:t>
      </w:r>
      <w:r w:rsidRPr="006611CD">
        <w:rPr>
          <w:rStyle w:val="Emphasis"/>
        </w:rPr>
        <w:t xml:space="preserve"> the </w:t>
      </w:r>
      <w:r w:rsidRPr="00E16283">
        <w:rPr>
          <w:rStyle w:val="Emphasis"/>
          <w:highlight w:val="cyan"/>
        </w:rPr>
        <w:t>counteracting factors</w:t>
      </w:r>
      <w:r w:rsidRPr="006611CD">
        <w:rPr>
          <w:rStyle w:val="Emphasis"/>
        </w:rPr>
        <w:t xml:space="preserve"> at work </w:t>
      </w:r>
      <w:r w:rsidRPr="00E16283">
        <w:rPr>
          <w:rStyle w:val="Emphasis"/>
          <w:highlight w:val="cyan"/>
        </w:rPr>
        <w:t>to ensure that the dominant classes of the leading state(s) can rake</w:t>
      </w:r>
      <w:r w:rsidRPr="006611CD">
        <w:rPr>
          <w:rStyle w:val="Emphasis"/>
        </w:rPr>
        <w:t xml:space="preserve"> satisfying </w:t>
      </w:r>
      <w:r w:rsidRPr="00E16283">
        <w:rPr>
          <w:rStyle w:val="Emphasis"/>
          <w:highlight w:val="cyan"/>
        </w:rPr>
        <w:t>profit</w:t>
      </w:r>
      <w:r w:rsidRPr="004A3E6D">
        <w:rPr>
          <w:sz w:val="14"/>
        </w:rPr>
        <w:t>. Consequently, if it is not able to achieve this goal, one can predict that, one day or another, its very existence will be challenged.</w:t>
      </w:r>
      <w:r w:rsidRPr="00935000">
        <w:rPr>
          <w:rStyle w:val="StyleUnderline"/>
        </w:rPr>
        <w:t xml:space="preserve"> </w:t>
      </w:r>
    </w:p>
    <w:p w14:paraId="13FAC7C9" w14:textId="77777777" w:rsidR="004B34AD" w:rsidRPr="00055F71" w:rsidRDefault="004B34AD" w:rsidP="004B34AD">
      <w:pPr>
        <w:pStyle w:val="Heading4"/>
      </w:pPr>
      <w:r>
        <w:t xml:space="preserve">[Malott 18] Capitalism is a bundle of contradictions strapped together by brutal expansion and violence – internal contradictions of labor and capital fuels the expansion and exploitation but simultaneously creates the tools of its own destruction  </w:t>
      </w:r>
    </w:p>
    <w:p w14:paraId="16CF199A" w14:textId="77777777" w:rsidR="004B34AD" w:rsidRDefault="004B34AD" w:rsidP="004B34AD">
      <w:pPr>
        <w:spacing w:after="0" w:line="240" w:lineRule="auto"/>
      </w:pPr>
      <w:r w:rsidRPr="00F20339">
        <w:rPr>
          <w:rStyle w:val="Heading4Char"/>
        </w:rPr>
        <w:t>Malott 18</w:t>
      </w:r>
      <w:r>
        <w:t>[</w:t>
      </w:r>
      <w:r w:rsidRPr="001B5FD1">
        <w:t xml:space="preserve"> (Curry Malott is an Associate Professor in the department of Educational Foundations and Policy Studies at West Chester University of Pennsylvania, US. His teaching and research focus on Marxist educational theory and the history of education.</w:t>
      </w:r>
      <w:r>
        <w:t>)</w:t>
      </w:r>
      <w:r w:rsidRPr="001B5FD1">
        <w:t xml:space="preserve"> “What Is Dialectical Materialism? An Introduction.” Liberation School, 4 Apr. 2018, liberationschool.org/what-is-dialectical-materialism-an-introduction/?fbclid=IwAR2ZhW5ws9_sfJOSFxuy5YD7kUMY7PQKjWY0JUnTONE4mbIM_0-rzuJJfPk. Accessed 9 July 2021.</w:t>
      </w:r>
      <w:r>
        <w:t>] Comrade PW</w:t>
      </w:r>
    </w:p>
    <w:p w14:paraId="2215E989" w14:textId="77777777" w:rsidR="004B34AD" w:rsidRDefault="004B34AD" w:rsidP="004B34AD">
      <w:pPr>
        <w:spacing w:after="0" w:line="240" w:lineRule="auto"/>
      </w:pPr>
    </w:p>
    <w:p w14:paraId="3DACF646" w14:textId="77777777" w:rsidR="004B34AD" w:rsidRDefault="004B34AD" w:rsidP="004B34AD">
      <w:pPr>
        <w:spacing w:after="0" w:line="240" w:lineRule="auto"/>
      </w:pPr>
      <w:r>
        <w:t>00:45</w:t>
      </w:r>
    </w:p>
    <w:p w14:paraId="2F70BC8A" w14:textId="77777777" w:rsidR="004B34AD" w:rsidRDefault="004B34AD" w:rsidP="004B34AD">
      <w:pPr>
        <w:spacing w:after="0" w:line="240" w:lineRule="auto"/>
      </w:pPr>
    </w:p>
    <w:p w14:paraId="12FDBD32" w14:textId="77777777" w:rsidR="004B34AD" w:rsidRDefault="004B34AD" w:rsidP="004B34AD">
      <w:pPr>
        <w:rPr>
          <w:sz w:val="16"/>
        </w:rPr>
      </w:pPr>
      <w:r w:rsidRPr="00B63040">
        <w:rPr>
          <w:sz w:val="16"/>
          <w:szCs w:val="16"/>
        </w:rPr>
        <w:lastRenderedPageBreak/>
        <w:t>What is Marx’s method? In developing</w:t>
      </w:r>
      <w:r w:rsidRPr="009235C9">
        <w:rPr>
          <w:sz w:val="16"/>
        </w:rPr>
        <w:t xml:space="preserve"> his method, Marx challenged what he considered to be vulgar materialism for its tendency to ignore the totality and the relationship between consciousness and material reality. A philosophical term, the </w:t>
      </w:r>
      <w:r w:rsidRPr="002C59AB">
        <w:rPr>
          <w:rStyle w:val="StyleUnderline"/>
        </w:rPr>
        <w:t>“</w:t>
      </w:r>
      <w:r w:rsidRPr="001839B4">
        <w:rPr>
          <w:rStyle w:val="Emphasis"/>
          <w:highlight w:val="cyan"/>
        </w:rPr>
        <w:t xml:space="preserve">totality” </w:t>
      </w:r>
      <w:r w:rsidRPr="00F74604">
        <w:rPr>
          <w:rStyle w:val="Emphasis"/>
        </w:rPr>
        <w:t>refers to</w:t>
      </w:r>
      <w:r w:rsidRPr="001839B4">
        <w:rPr>
          <w:rStyle w:val="Emphasis"/>
          <w:highlight w:val="cyan"/>
        </w:rPr>
        <w:t xml:space="preserve"> the total of </w:t>
      </w:r>
      <w:r w:rsidRPr="00F74604">
        <w:rPr>
          <w:rStyle w:val="Emphasis"/>
          <w:highlight w:val="cyan"/>
        </w:rPr>
        <w:t xml:space="preserve">existence in any </w:t>
      </w:r>
      <w:r w:rsidRPr="00F74604">
        <w:rPr>
          <w:rStyle w:val="Emphasis"/>
        </w:rPr>
        <w:t xml:space="preserve">given </w:t>
      </w:r>
      <w:r w:rsidRPr="001839B4">
        <w:rPr>
          <w:rStyle w:val="Emphasis"/>
          <w:highlight w:val="cyan"/>
        </w:rPr>
        <w:t>moment</w:t>
      </w:r>
      <w:r w:rsidRPr="009235C9">
        <w:rPr>
          <w:sz w:val="16"/>
        </w:rPr>
        <w:t>. At the same time, Marx rejected pure idealism for substituting material reality with the idea of reality (i.e. with abstract thought). Idealism therefore leads to the false assumption that alienation or estrangement can be overcome in the realm of thought alone, as if we could change our material reality by changing our ideas and beliefs.</w:t>
      </w:r>
      <w:r>
        <w:rPr>
          <w:rStyle w:val="StyleUnderline"/>
        </w:rPr>
        <w:t xml:space="preserve"> </w:t>
      </w:r>
      <w:r w:rsidRPr="009235C9">
        <w:rPr>
          <w:sz w:val="16"/>
        </w:rPr>
        <w:t xml:space="preserve">Rather, Marx’s dialectical method is based on “the unifying truth of both” (1844/1988, 154). What this means is that “it is not enough that thought should seek to realize itself; reality must also strive toward thought.” In other words, Marx’s method entails the examination of the relationship between ideas and material reality, specifically as it pertains to class struggle and the emancipation of the proletariat. Marx’s dialectics are called “dialectical materialism” in contrast with Hegel’s dialectics. Marx wrote that he “discover[ed] the rational kernel within the mystical shell” (1867/1967, 29) of Hegel’s dialectics. To realize this revolution </w:t>
      </w:r>
      <w:r w:rsidRPr="00E152D2">
        <w:rPr>
          <w:rStyle w:val="StyleUnderline"/>
        </w:rPr>
        <w:t>the working-class must</w:t>
      </w:r>
      <w:r w:rsidRPr="009235C9">
        <w:rPr>
          <w:sz w:val="16"/>
        </w:rPr>
        <w:t xml:space="preserve"> not only </w:t>
      </w:r>
      <w:r w:rsidRPr="00E152D2">
        <w:rPr>
          <w:rStyle w:val="StyleUnderline"/>
        </w:rPr>
        <w:t>understand the interaction of forces behind the development of society, but</w:t>
      </w:r>
      <w:r w:rsidRPr="009235C9">
        <w:rPr>
          <w:sz w:val="16"/>
        </w:rPr>
        <w:t xml:space="preserve"> it must </w:t>
      </w:r>
      <w:r w:rsidRPr="00E152D2">
        <w:rPr>
          <w:rStyle w:val="StyleUnderline"/>
        </w:rPr>
        <w:t xml:space="preserve">understand itself as one of those forces. </w:t>
      </w:r>
      <w:r w:rsidRPr="00620FDF">
        <w:rPr>
          <w:rStyle w:val="StyleUnderline"/>
        </w:rPr>
        <w:t>The dialectic is a powerful weapon because it breaks through the capitalist illusion of individualism</w:t>
      </w:r>
      <w:r w:rsidRPr="009235C9">
        <w:rPr>
          <w:sz w:val="16"/>
        </w:rPr>
        <w:t xml:space="preserve"> and atomism </w:t>
      </w:r>
      <w:r w:rsidRPr="00620FDF">
        <w:rPr>
          <w:rStyle w:val="StyleUnderline"/>
        </w:rPr>
        <w:t xml:space="preserve">and disrupts the idea that isolated facts speak for themselves. </w:t>
      </w:r>
      <w:r w:rsidRPr="001839B4">
        <w:rPr>
          <w:rStyle w:val="Emphasis"/>
          <w:highlight w:val="cyan"/>
        </w:rPr>
        <w:t>Only by situating</w:t>
      </w:r>
      <w:r w:rsidRPr="00620FDF">
        <w:rPr>
          <w:rStyle w:val="Emphasis"/>
        </w:rPr>
        <w:t xml:space="preserve"> facts</w:t>
      </w:r>
      <w:r w:rsidRPr="00620FDF">
        <w:rPr>
          <w:rStyle w:val="StyleUnderline"/>
        </w:rPr>
        <w:t xml:space="preserve"> or </w:t>
      </w:r>
      <w:r w:rsidRPr="001839B4">
        <w:rPr>
          <w:rStyle w:val="StyleUnderline"/>
          <w:highlight w:val="cyan"/>
        </w:rPr>
        <w:t>ideas</w:t>
      </w:r>
      <w:r w:rsidRPr="00620FDF">
        <w:rPr>
          <w:rStyle w:val="StyleUnderline"/>
        </w:rPr>
        <w:t xml:space="preserve"> </w:t>
      </w:r>
      <w:r w:rsidRPr="001839B4">
        <w:rPr>
          <w:rStyle w:val="Emphasis"/>
          <w:highlight w:val="cyan"/>
        </w:rPr>
        <w:t>in the historical totality</w:t>
      </w:r>
      <w:r w:rsidRPr="00620FDF">
        <w:rPr>
          <w:rStyle w:val="Emphasis"/>
        </w:rPr>
        <w:t xml:space="preserve"> of society </w:t>
      </w:r>
      <w:r w:rsidRPr="001839B4">
        <w:rPr>
          <w:rStyle w:val="Emphasis"/>
          <w:highlight w:val="cyan"/>
        </w:rPr>
        <w:t>do they</w:t>
      </w:r>
      <w:r w:rsidRPr="00620FDF">
        <w:rPr>
          <w:rStyle w:val="Emphasis"/>
        </w:rPr>
        <w:t xml:space="preserve"> begin to </w:t>
      </w:r>
      <w:r w:rsidRPr="001839B4">
        <w:rPr>
          <w:rStyle w:val="Emphasis"/>
          <w:highlight w:val="cyan"/>
        </w:rPr>
        <w:t>make</w:t>
      </w:r>
      <w:r w:rsidRPr="00620FDF">
        <w:rPr>
          <w:rStyle w:val="Emphasis"/>
        </w:rPr>
        <w:t xml:space="preserve"> real </w:t>
      </w:r>
      <w:r w:rsidRPr="001839B4">
        <w:rPr>
          <w:rStyle w:val="Emphasis"/>
          <w:highlight w:val="cyan"/>
        </w:rPr>
        <w:t>sense</w:t>
      </w:r>
      <w:r w:rsidRPr="009235C9">
        <w:rPr>
          <w:sz w:val="16"/>
        </w:rPr>
        <w:t xml:space="preserve">. To comprehend this revolutionary movement </w:t>
      </w:r>
      <w:r w:rsidRPr="00620FDF">
        <w:rPr>
          <w:rStyle w:val="StyleUnderline"/>
        </w:rPr>
        <w:t>we must conceive the interaction of forces as much more than the</w:t>
      </w:r>
      <w:r w:rsidRPr="009235C9">
        <w:rPr>
          <w:sz w:val="16"/>
        </w:rPr>
        <w:t xml:space="preserve"> interaction of </w:t>
      </w:r>
      <w:r w:rsidRPr="00620FDF">
        <w:rPr>
          <w:rStyle w:val="StyleUnderline"/>
        </w:rPr>
        <w:t xml:space="preserve">static and independent entities. </w:t>
      </w:r>
      <w:r w:rsidRPr="001839B4">
        <w:rPr>
          <w:rStyle w:val="Emphasis"/>
          <w:highlight w:val="cyan"/>
        </w:rPr>
        <w:t>When</w:t>
      </w:r>
      <w:r w:rsidRPr="009235C9">
        <w:rPr>
          <w:sz w:val="16"/>
        </w:rPr>
        <w:t xml:space="preserve"> the parts of the </w:t>
      </w:r>
      <w:r w:rsidRPr="001839B4">
        <w:rPr>
          <w:rStyle w:val="Emphasis"/>
          <w:highlight w:val="cyan"/>
        </w:rPr>
        <w:t>totality change, their relationship</w:t>
      </w:r>
      <w:r w:rsidRPr="00620FDF">
        <w:rPr>
          <w:rStyle w:val="Emphasis"/>
        </w:rPr>
        <w:t xml:space="preserve"> to </w:t>
      </w:r>
      <w:r w:rsidRPr="00620FDF">
        <w:rPr>
          <w:rStyle w:val="StyleUnderline"/>
        </w:rPr>
        <w:t xml:space="preserve">the </w:t>
      </w:r>
      <w:r w:rsidRPr="00620FDF">
        <w:rPr>
          <w:rStyle w:val="Emphasis"/>
        </w:rPr>
        <w:t xml:space="preserve">totality </w:t>
      </w:r>
      <w:r w:rsidRPr="001839B4">
        <w:rPr>
          <w:rStyle w:val="Emphasis"/>
          <w:highlight w:val="cyan"/>
        </w:rPr>
        <w:t>changes</w:t>
      </w:r>
      <w:r w:rsidRPr="00620FDF">
        <w:rPr>
          <w:rStyle w:val="Emphasis"/>
        </w:rPr>
        <w:t xml:space="preserve">, </w:t>
      </w:r>
      <w:r w:rsidRPr="001839B4">
        <w:rPr>
          <w:rStyle w:val="Emphasis"/>
        </w:rPr>
        <w:t>and</w:t>
      </w:r>
      <w:r w:rsidRPr="00620FDF">
        <w:rPr>
          <w:rStyle w:val="Emphasis"/>
        </w:rPr>
        <w:t xml:space="preserve"> they </w:t>
      </w:r>
      <w:r w:rsidRPr="001839B4">
        <w:rPr>
          <w:rStyle w:val="Emphasis"/>
        </w:rPr>
        <w:t>themselves change</w:t>
      </w:r>
      <w:r w:rsidRPr="009235C9">
        <w:rPr>
          <w:sz w:val="16"/>
        </w:rPr>
        <w:t xml:space="preserve">. </w:t>
      </w:r>
      <w:r w:rsidRPr="001839B4">
        <w:rPr>
          <w:rStyle w:val="Emphasis"/>
          <w:highlight w:val="cyan"/>
        </w:rPr>
        <w:t>Dialectics</w:t>
      </w:r>
      <w:r w:rsidRPr="001839B4">
        <w:rPr>
          <w:rStyle w:val="StyleUnderline"/>
          <w:highlight w:val="cyan"/>
        </w:rPr>
        <w:t xml:space="preserve"> </w:t>
      </w:r>
      <w:r w:rsidRPr="001839B4">
        <w:rPr>
          <w:rStyle w:val="Emphasis"/>
          <w:highlight w:val="cyan"/>
        </w:rPr>
        <w:t>presents</w:t>
      </w:r>
      <w:r w:rsidRPr="001839B4">
        <w:rPr>
          <w:rStyle w:val="StyleUnderline"/>
          <w:highlight w:val="cyan"/>
        </w:rPr>
        <w:t xml:space="preserve"> </w:t>
      </w:r>
      <w:r w:rsidRPr="001839B4">
        <w:rPr>
          <w:rStyle w:val="Emphasis"/>
          <w:highlight w:val="cyan"/>
        </w:rPr>
        <w:t xml:space="preserve">reality as an ongoing </w:t>
      </w:r>
      <w:r w:rsidRPr="00F74604">
        <w:rPr>
          <w:rStyle w:val="Emphasis"/>
        </w:rPr>
        <w:t xml:space="preserve">social </w:t>
      </w:r>
      <w:r w:rsidRPr="001839B4">
        <w:rPr>
          <w:rStyle w:val="Emphasis"/>
          <w:highlight w:val="cyan"/>
        </w:rPr>
        <w:t>process; nothing is</w:t>
      </w:r>
      <w:r w:rsidRPr="00620FDF">
        <w:rPr>
          <w:rStyle w:val="Emphasis"/>
        </w:rPr>
        <w:t xml:space="preserve"> ever static or </w:t>
      </w:r>
      <w:r w:rsidRPr="001839B4">
        <w:rPr>
          <w:rStyle w:val="Emphasis"/>
          <w:highlight w:val="cyan"/>
        </w:rPr>
        <w:t>fixed</w:t>
      </w:r>
      <w:r w:rsidRPr="009235C9">
        <w:rPr>
          <w:sz w:val="16"/>
        </w:rPr>
        <w:t xml:space="preserve">. </w:t>
      </w:r>
      <w:r w:rsidRPr="009235C9">
        <w:rPr>
          <w:rStyle w:val="Emphasis"/>
        </w:rPr>
        <w:t>Dialectics is</w:t>
      </w:r>
      <w:r w:rsidRPr="009235C9">
        <w:rPr>
          <w:sz w:val="16"/>
        </w:rPr>
        <w:t xml:space="preserve"> both </w:t>
      </w:r>
      <w:r w:rsidRPr="006F359D">
        <w:rPr>
          <w:rStyle w:val="StyleUnderline"/>
        </w:rPr>
        <w:t xml:space="preserve">a </w:t>
      </w:r>
      <w:r w:rsidRPr="009235C9">
        <w:rPr>
          <w:rStyle w:val="Emphasis"/>
        </w:rPr>
        <w:t>method</w:t>
      </w:r>
      <w:r w:rsidRPr="009235C9">
        <w:rPr>
          <w:sz w:val="16"/>
        </w:rPr>
        <w:t xml:space="preserve">–or a way of investigating and </w:t>
      </w:r>
      <w:r w:rsidRPr="006F359D">
        <w:rPr>
          <w:rStyle w:val="StyleUnderline"/>
        </w:rPr>
        <w:t>understanding phenomena–an</w:t>
      </w:r>
      <w:r w:rsidRPr="009235C9">
        <w:rPr>
          <w:rStyle w:val="Emphasis"/>
        </w:rPr>
        <w:t>d a fact of existenc</w:t>
      </w:r>
      <w:r w:rsidRPr="006F359D">
        <w:rPr>
          <w:rStyle w:val="StyleUnderline"/>
        </w:rPr>
        <w:t>e</w:t>
      </w:r>
      <w:r w:rsidRPr="009235C9">
        <w:rPr>
          <w:sz w:val="16"/>
        </w:rPr>
        <w:t xml:space="preserve">. For Engels, what is most central to </w:t>
      </w:r>
      <w:r w:rsidRPr="009235C9">
        <w:rPr>
          <w:rStyle w:val="Emphasis"/>
        </w:rPr>
        <w:t>dialectics is the tendency toward perpetual “motion and development”</w:t>
      </w:r>
      <w:r w:rsidRPr="009235C9">
        <w:rPr>
          <w:sz w:val="16"/>
        </w:rPr>
        <w:t xml:space="preserve"> (1894/1987, 131). What follows is a summary of the dialectical theory of movement and change. The concept around which </w:t>
      </w:r>
      <w:r w:rsidRPr="006F359D">
        <w:rPr>
          <w:rStyle w:val="StyleUnderline"/>
        </w:rPr>
        <w:t xml:space="preserve">the dialectical understanding of </w:t>
      </w:r>
      <w:r w:rsidRPr="00F74604">
        <w:rPr>
          <w:rStyle w:val="StyleUnderline"/>
        </w:rPr>
        <w:t xml:space="preserve">development </w:t>
      </w:r>
      <w:r w:rsidRPr="00F74604">
        <w:rPr>
          <w:rStyle w:val="Emphasis"/>
        </w:rPr>
        <w:t>revolves</w:t>
      </w:r>
      <w:r w:rsidRPr="00F74604">
        <w:rPr>
          <w:sz w:val="16"/>
        </w:rPr>
        <w:t xml:space="preserve"> is </w:t>
      </w:r>
      <w:r w:rsidRPr="00F74604">
        <w:rPr>
          <w:rStyle w:val="Emphasis"/>
        </w:rPr>
        <w:t>the negation of the negation</w:t>
      </w:r>
      <w:r w:rsidRPr="00F74604">
        <w:rPr>
          <w:rStyle w:val="StyleUnderline"/>
        </w:rPr>
        <w:t xml:space="preserve">, </w:t>
      </w:r>
      <w:r w:rsidRPr="00F74604">
        <w:rPr>
          <w:sz w:val="16"/>
        </w:rPr>
        <w:t xml:space="preserve">which will be taken up first, before turning to the concept of sublation. The unity of opposites or the interpenetration of opposites, a central driving force of the dialectic is then explored. Finally, we look at the tendency toward the transformation of quantity into quality, which in turn allows us to understand the negation of the negation more deeply. The negation of the negation </w:t>
      </w:r>
      <w:proofErr w:type="gramStart"/>
      <w:r w:rsidRPr="00F74604">
        <w:rPr>
          <w:sz w:val="16"/>
        </w:rPr>
        <w:t>The</w:t>
      </w:r>
      <w:proofErr w:type="gramEnd"/>
      <w:r w:rsidRPr="00F74604">
        <w:rPr>
          <w:sz w:val="16"/>
        </w:rPr>
        <w:t xml:space="preserve"> tendency toward the negation of the negation is arguably at the heart of dialectical development. Engels, for example, notes that the negation of the negation is “extremely general—and for this reason extremely far-reaching and important” (1894/1987, 131). The </w:t>
      </w:r>
      <w:r w:rsidRPr="00F74604">
        <w:rPr>
          <w:rStyle w:val="StyleUnderline"/>
        </w:rPr>
        <w:t xml:space="preserve">negation of the negation refers </w:t>
      </w:r>
      <w:r w:rsidRPr="00F74604">
        <w:rPr>
          <w:sz w:val="16"/>
        </w:rPr>
        <w:t xml:space="preserve">specifically </w:t>
      </w:r>
      <w:r w:rsidRPr="00F74604">
        <w:rPr>
          <w:rStyle w:val="Emphasis"/>
        </w:rPr>
        <w:t>to the way that phen</w:t>
      </w:r>
      <w:r w:rsidRPr="009235C9">
        <w:rPr>
          <w:rStyle w:val="Emphasis"/>
        </w:rPr>
        <w:t xml:space="preserve">omena and </w:t>
      </w:r>
      <w:r w:rsidRPr="001839B4">
        <w:rPr>
          <w:rStyle w:val="Emphasis"/>
          <w:highlight w:val="cyan"/>
        </w:rPr>
        <w:t>structures produce their opposites</w:t>
      </w:r>
      <w:r w:rsidRPr="005A095E">
        <w:rPr>
          <w:rStyle w:val="StyleUnderline"/>
        </w:rPr>
        <w:t>.</w:t>
      </w:r>
      <w:r>
        <w:rPr>
          <w:rStyle w:val="StyleUnderline"/>
        </w:rPr>
        <w:t xml:space="preserve"> </w:t>
      </w:r>
      <w:r w:rsidRPr="005A095E">
        <w:rPr>
          <w:rStyle w:val="StyleUnderline"/>
        </w:rPr>
        <w:t>For example</w:t>
      </w:r>
      <w:r w:rsidRPr="009235C9">
        <w:rPr>
          <w:sz w:val="16"/>
        </w:rPr>
        <w:t xml:space="preserve">, in the first volume of Capital, </w:t>
      </w:r>
      <w:r w:rsidRPr="005A095E">
        <w:rPr>
          <w:rStyle w:val="StyleUnderline"/>
        </w:rPr>
        <w:t>Marx</w:t>
      </w:r>
      <w:r w:rsidRPr="009235C9">
        <w:rPr>
          <w:sz w:val="16"/>
        </w:rPr>
        <w:t xml:space="preserve"> (1867/1967) </w:t>
      </w:r>
      <w:r w:rsidRPr="005A095E">
        <w:rPr>
          <w:rStyle w:val="StyleUnderline"/>
        </w:rPr>
        <w:t xml:space="preserve">writes that </w:t>
      </w:r>
      <w:r w:rsidRPr="009235C9">
        <w:rPr>
          <w:rStyle w:val="Emphasis"/>
        </w:rPr>
        <w:t xml:space="preserve">capitalist private property is the negation </w:t>
      </w:r>
      <w:r w:rsidRPr="005A095E">
        <w:rPr>
          <w:rStyle w:val="StyleUnderline"/>
        </w:rPr>
        <w:t xml:space="preserve">of </w:t>
      </w:r>
      <w:r w:rsidRPr="009235C9">
        <w:rPr>
          <w:rStyle w:val="Emphasis"/>
        </w:rPr>
        <w:t>individual private property</w:t>
      </w:r>
      <w:r w:rsidRPr="009235C9">
        <w:rPr>
          <w:sz w:val="16"/>
        </w:rPr>
        <w:t xml:space="preserve">, or property held by the proprietor or individual laborer. </w:t>
      </w:r>
      <w:r w:rsidRPr="005A095E">
        <w:rPr>
          <w:rStyle w:val="StyleUnderline"/>
        </w:rPr>
        <w:t>Peasant</w:t>
      </w:r>
      <w:r w:rsidRPr="009235C9">
        <w:rPr>
          <w:sz w:val="16"/>
        </w:rPr>
        <w:t xml:space="preserve"> proprietors, </w:t>
      </w:r>
      <w:r w:rsidRPr="005A095E">
        <w:rPr>
          <w:rStyle w:val="StyleUnderline"/>
        </w:rPr>
        <w:t xml:space="preserve">as small-scale industrial </w:t>
      </w:r>
      <w:r w:rsidRPr="002A75BF">
        <w:rPr>
          <w:rStyle w:val="StyleUnderline"/>
        </w:rPr>
        <w:t xml:space="preserve">producers, tended to own </w:t>
      </w:r>
      <w:r w:rsidRPr="009235C9">
        <w:rPr>
          <w:sz w:val="16"/>
        </w:rPr>
        <w:t xml:space="preserve">private property </w:t>
      </w:r>
      <w:r w:rsidRPr="002A75BF">
        <w:rPr>
          <w:rStyle w:val="StyleUnderline"/>
        </w:rPr>
        <w:t>and produced their own means of subsistence</w:t>
      </w:r>
      <w:r w:rsidRPr="009235C9">
        <w:rPr>
          <w:sz w:val="16"/>
        </w:rPr>
        <w:t xml:space="preserve">. This small-scale, scattered, petty industry of the peasants was </w:t>
      </w:r>
      <w:r w:rsidRPr="002A75BF">
        <w:rPr>
          <w:rStyle w:val="StyleUnderline"/>
        </w:rPr>
        <w:t>limited</w:t>
      </w:r>
      <w:r w:rsidRPr="009235C9">
        <w:rPr>
          <w:sz w:val="16"/>
        </w:rPr>
        <w:t xml:space="preserve"> in terms of its ability </w:t>
      </w:r>
      <w:r w:rsidRPr="002A75BF">
        <w:rPr>
          <w:rStyle w:val="StyleUnderline"/>
        </w:rPr>
        <w:t>to foster economic growth. The advent of the capitalist</w:t>
      </w:r>
      <w:r w:rsidRPr="009235C9">
        <w:rPr>
          <w:sz w:val="16"/>
        </w:rPr>
        <w:t xml:space="preserve"> era </w:t>
      </w:r>
      <w:r w:rsidRPr="002A75BF">
        <w:rPr>
          <w:rStyle w:val="StyleUnderline"/>
        </w:rPr>
        <w:t xml:space="preserve">included the expropriation of the peasants from their means of production. </w:t>
      </w:r>
      <w:r w:rsidRPr="00F74604">
        <w:rPr>
          <w:rStyle w:val="Emphasis"/>
        </w:rPr>
        <w:t>The logic of</w:t>
      </w:r>
      <w:r w:rsidRPr="002A75BF">
        <w:rPr>
          <w:rStyle w:val="StyleUnderline"/>
        </w:rPr>
        <w:t xml:space="preserve"> the </w:t>
      </w:r>
      <w:r w:rsidRPr="001839B4">
        <w:rPr>
          <w:rStyle w:val="Emphasis"/>
          <w:highlight w:val="cyan"/>
        </w:rPr>
        <w:t>feudal system</w:t>
      </w:r>
      <w:r w:rsidRPr="009235C9">
        <w:rPr>
          <w:rStyle w:val="Emphasis"/>
        </w:rPr>
        <w:t xml:space="preserve"> and exchange </w:t>
      </w:r>
      <w:r w:rsidRPr="001839B4">
        <w:rPr>
          <w:rStyle w:val="Emphasis"/>
          <w:highlight w:val="cyan"/>
        </w:rPr>
        <w:t>created the agencies of its own annihilation</w:t>
      </w:r>
      <w:r w:rsidRPr="009235C9">
        <w:rPr>
          <w:rStyle w:val="Emphasis"/>
        </w:rPr>
        <w:t>.</w:t>
      </w:r>
      <w:r w:rsidRPr="009235C9">
        <w:rPr>
          <w:sz w:val="16"/>
        </w:rPr>
        <w:t xml:space="preserve"> While feudalism was overcome in capitalism, aspects of it were preserved but reconfigured in a way to facilitate economic growth. For example, </w:t>
      </w:r>
      <w:r w:rsidRPr="002A75BF">
        <w:rPr>
          <w:rStyle w:val="StyleUnderline"/>
        </w:rPr>
        <w:t xml:space="preserve">the </w:t>
      </w:r>
      <w:r w:rsidRPr="009235C9">
        <w:rPr>
          <w:rStyle w:val="Emphasis"/>
        </w:rPr>
        <w:t>private property of peasants was abolished, but</w:t>
      </w:r>
      <w:r w:rsidRPr="002A75BF">
        <w:rPr>
          <w:rStyle w:val="StyleUnderline"/>
        </w:rPr>
        <w:t xml:space="preserve"> </w:t>
      </w:r>
      <w:r w:rsidRPr="009235C9">
        <w:rPr>
          <w:rStyle w:val="Emphasis"/>
        </w:rPr>
        <w:t>private property itself was not</w:t>
      </w:r>
      <w:r w:rsidRPr="002A75BF">
        <w:rPr>
          <w:rStyle w:val="StyleUnderline"/>
        </w:rPr>
        <w:t>.</w:t>
      </w:r>
      <w:r>
        <w:rPr>
          <w:rStyle w:val="StyleUnderline"/>
        </w:rPr>
        <w:t xml:space="preserve"> </w:t>
      </w:r>
      <w:r w:rsidRPr="009235C9">
        <w:rPr>
          <w:sz w:val="16"/>
        </w:rPr>
        <w:t>Capitalism concentrates and centralizes property, tending towards monopoly. Bigger capitalists buy out or otherwise out maneuver smaller capitalists</w:t>
      </w:r>
      <w:r w:rsidRPr="005A095E">
        <w:rPr>
          <w:rStyle w:val="StyleUnderline"/>
        </w:rPr>
        <w:t xml:space="preserve">. At the same time, </w:t>
      </w:r>
      <w:r w:rsidRPr="001839B4">
        <w:rPr>
          <w:rStyle w:val="Emphasis"/>
          <w:highlight w:val="cyan"/>
        </w:rPr>
        <w:t>cap</w:t>
      </w:r>
      <w:r w:rsidRPr="005A095E">
        <w:rPr>
          <w:rStyle w:val="StyleUnderline"/>
        </w:rPr>
        <w:t xml:space="preserve">italism </w:t>
      </w:r>
      <w:r w:rsidRPr="001839B4">
        <w:rPr>
          <w:rStyle w:val="Emphasis"/>
          <w:highlight w:val="cyan"/>
        </w:rPr>
        <w:t xml:space="preserve">creates </w:t>
      </w:r>
      <w:r w:rsidRPr="00F74604">
        <w:rPr>
          <w:rStyle w:val="Emphasis"/>
        </w:rPr>
        <w:t xml:space="preserve">its antagonist: </w:t>
      </w:r>
      <w:r w:rsidRPr="001839B4">
        <w:rPr>
          <w:rStyle w:val="Emphasis"/>
          <w:highlight w:val="cyan"/>
        </w:rPr>
        <w:t>the working class</w:t>
      </w:r>
      <w:r w:rsidRPr="005A095E">
        <w:rPr>
          <w:rStyle w:val="StyleUnderline"/>
        </w:rPr>
        <w:t xml:space="preserve">. As capital grows so too does the working class. </w:t>
      </w:r>
      <w:r w:rsidRPr="009235C9">
        <w:rPr>
          <w:rStyle w:val="Emphasis"/>
        </w:rPr>
        <w:t>These contradictions</w:t>
      </w:r>
      <w:r w:rsidRPr="005A095E">
        <w:rPr>
          <w:rStyle w:val="StyleUnderline"/>
        </w:rPr>
        <w:t xml:space="preserve"> </w:t>
      </w:r>
      <w:r w:rsidRPr="001839B4">
        <w:rPr>
          <w:rStyle w:val="Emphasis"/>
          <w:highlight w:val="cyan"/>
        </w:rPr>
        <w:t>provide the basis for</w:t>
      </w:r>
      <w:r w:rsidRPr="005A095E">
        <w:rPr>
          <w:rStyle w:val="StyleUnderline"/>
        </w:rPr>
        <w:t xml:space="preserve"> the second negation: the expropriation of the expropriators,</w:t>
      </w:r>
      <w:r w:rsidRPr="009235C9">
        <w:rPr>
          <w:sz w:val="16"/>
        </w:rPr>
        <w:t xml:space="preserve"> or </w:t>
      </w:r>
      <w:r w:rsidRPr="005A095E">
        <w:rPr>
          <w:rStyle w:val="StyleUnderline"/>
        </w:rPr>
        <w:t xml:space="preserve">the </w:t>
      </w:r>
      <w:r w:rsidRPr="001839B4">
        <w:rPr>
          <w:rStyle w:val="Emphasis"/>
          <w:highlight w:val="cyan"/>
        </w:rPr>
        <w:t>transformation</w:t>
      </w:r>
      <w:r w:rsidRPr="009235C9">
        <w:rPr>
          <w:rStyle w:val="Emphasis"/>
        </w:rPr>
        <w:t xml:space="preserve"> of </w:t>
      </w:r>
      <w:r w:rsidRPr="00F74604">
        <w:rPr>
          <w:rStyle w:val="Emphasis"/>
        </w:rPr>
        <w:t>capitalism into socialism</w:t>
      </w:r>
      <w:r w:rsidRPr="00F74604">
        <w:rPr>
          <w:rStyle w:val="StyleUnderline"/>
        </w:rPr>
        <w:t>. Under socialism the means of production that existed under capitalism are preserved. Instead</w:t>
      </w:r>
      <w:r w:rsidRPr="00F74604">
        <w:rPr>
          <w:sz w:val="16"/>
        </w:rPr>
        <w:t xml:space="preserve"> of being held in private </w:t>
      </w:r>
      <w:r w:rsidRPr="00F74604">
        <w:rPr>
          <w:rStyle w:val="StyleUnderline"/>
        </w:rPr>
        <w:t>they</w:t>
      </w:r>
      <w:r w:rsidRPr="005A095E">
        <w:rPr>
          <w:rStyle w:val="StyleUnderline"/>
        </w:rPr>
        <w:t xml:space="preserve"> are held in common. In place of exploitation</w:t>
      </w:r>
      <w:r w:rsidRPr="009235C9">
        <w:rPr>
          <w:sz w:val="16"/>
        </w:rPr>
        <w:t xml:space="preserve"> the means </w:t>
      </w:r>
      <w:r w:rsidRPr="005A095E">
        <w:rPr>
          <w:rStyle w:val="StyleUnderline"/>
        </w:rPr>
        <w:t>of production are put in the service of meeting the</w:t>
      </w:r>
      <w:r w:rsidRPr="009235C9">
        <w:rPr>
          <w:sz w:val="16"/>
        </w:rPr>
        <w:t xml:space="preserve"> many </w:t>
      </w:r>
      <w:r w:rsidRPr="005A095E">
        <w:rPr>
          <w:rStyle w:val="StyleUnderline"/>
        </w:rPr>
        <w:t xml:space="preserve">needs of the producers. This process is called </w:t>
      </w:r>
      <w:r w:rsidRPr="005A095E">
        <w:rPr>
          <w:rStyle w:val="Emphasis"/>
        </w:rPr>
        <w:t>sublation</w:t>
      </w:r>
      <w:r w:rsidRPr="009235C9">
        <w:rPr>
          <w:sz w:val="16"/>
        </w:rPr>
        <w:t xml:space="preserve">. When something is </w:t>
      </w:r>
      <w:proofErr w:type="gramStart"/>
      <w:r w:rsidRPr="009235C9">
        <w:rPr>
          <w:sz w:val="16"/>
        </w:rPr>
        <w:t>sublated</w:t>
      </w:r>
      <w:proofErr w:type="gramEnd"/>
      <w:r w:rsidRPr="009235C9">
        <w:rPr>
          <w:sz w:val="16"/>
        </w:rPr>
        <w:t xml:space="preserve"> it is </w:t>
      </w:r>
      <w:r w:rsidRPr="009235C9">
        <w:rPr>
          <w:rStyle w:val="Emphasis"/>
        </w:rPr>
        <w:t>both overcome yet preserved</w:t>
      </w:r>
      <w:r w:rsidRPr="005A095E">
        <w:rPr>
          <w:rStyle w:val="StyleUnderline"/>
        </w:rPr>
        <w:t xml:space="preserve">. </w:t>
      </w:r>
      <w:r w:rsidRPr="009235C9">
        <w:rPr>
          <w:sz w:val="16"/>
        </w:rPr>
        <w:t xml:space="preserve">We can also see </w:t>
      </w:r>
      <w:r w:rsidRPr="005A095E">
        <w:rPr>
          <w:rStyle w:val="StyleUnderline"/>
        </w:rPr>
        <w:t>sublation</w:t>
      </w:r>
      <w:r w:rsidRPr="009235C9">
        <w:rPr>
          <w:sz w:val="16"/>
        </w:rPr>
        <w:t xml:space="preserve"> at work </w:t>
      </w:r>
      <w:r w:rsidRPr="005A095E">
        <w:rPr>
          <w:rStyle w:val="StyleUnderline"/>
        </w:rPr>
        <w:t xml:space="preserve">in Marx’s theory of monopoly. Monopolies create the material basis for socialism as they aggregate and concentrate productive forces. </w:t>
      </w:r>
      <w:r w:rsidRPr="009235C9">
        <w:rPr>
          <w:rStyle w:val="Emphasis"/>
        </w:rPr>
        <w:t>Socialist revolution expropriates</w:t>
      </w:r>
      <w:r w:rsidRPr="005A095E">
        <w:rPr>
          <w:rStyle w:val="StyleUnderline"/>
        </w:rPr>
        <w:t xml:space="preserve"> these </w:t>
      </w:r>
      <w:r w:rsidRPr="009235C9">
        <w:rPr>
          <w:rStyle w:val="Emphasis"/>
        </w:rPr>
        <w:t>from the capitalists, but</w:t>
      </w:r>
      <w:r w:rsidRPr="009235C9">
        <w:rPr>
          <w:sz w:val="16"/>
        </w:rPr>
        <w:t xml:space="preserve"> instead of breaking them up into smaller enterprises, the working class </w:t>
      </w:r>
      <w:r w:rsidRPr="009235C9">
        <w:rPr>
          <w:rStyle w:val="Emphasis"/>
        </w:rPr>
        <w:t>takes control of them</w:t>
      </w:r>
      <w:r w:rsidRPr="005A095E">
        <w:rPr>
          <w:rStyle w:val="StyleUnderline"/>
        </w:rPr>
        <w:t xml:space="preserve"> as they are</w:t>
      </w:r>
      <w:r w:rsidRPr="009235C9">
        <w:rPr>
          <w:sz w:val="16"/>
        </w:rPr>
        <w:t xml:space="preserve">. If this is still a bit confusing at this point, it should be clearer after we go through the other components of dialectics. Of course, capitalism is not going to automatically transform into socialism, even though its own internal logic orients its development in that general direction. Capitalist crises and contradictions are necessary for socialist </w:t>
      </w:r>
      <w:proofErr w:type="gramStart"/>
      <w:r w:rsidRPr="009235C9">
        <w:rPr>
          <w:sz w:val="16"/>
        </w:rPr>
        <w:t>revolutions</w:t>
      </w:r>
      <w:proofErr w:type="gramEnd"/>
      <w:r w:rsidRPr="009235C9">
        <w:rPr>
          <w:sz w:val="16"/>
        </w:rPr>
        <w:t xml:space="preserve"> but they are not sufficient. If they were sufficient, then we would already be living under socialism! The interpenetration of opposites What compels </w:t>
      </w:r>
      <w:r w:rsidRPr="003A6F13">
        <w:rPr>
          <w:rStyle w:val="StyleUnderline"/>
        </w:rPr>
        <w:t>entities</w:t>
      </w:r>
      <w:r w:rsidRPr="009235C9">
        <w:rPr>
          <w:sz w:val="16"/>
        </w:rPr>
        <w:t xml:space="preserve"> to be </w:t>
      </w:r>
      <w:r w:rsidRPr="003A6F13">
        <w:rPr>
          <w:rStyle w:val="StyleUnderline"/>
        </w:rPr>
        <w:t xml:space="preserve">in a </w:t>
      </w:r>
      <w:r w:rsidRPr="003A6F13">
        <w:rPr>
          <w:rStyle w:val="StyleUnderline"/>
        </w:rPr>
        <w:lastRenderedPageBreak/>
        <w:t>constant state of motion are their internal contradictions</w:t>
      </w:r>
      <w:r w:rsidRPr="009235C9">
        <w:rPr>
          <w:sz w:val="16"/>
        </w:rPr>
        <w:t xml:space="preserve">, or the </w:t>
      </w:r>
      <w:r w:rsidRPr="003A6F13">
        <w:rPr>
          <w:rStyle w:val="StyleUnderline"/>
        </w:rPr>
        <w:t xml:space="preserve">forces generated by the unity of opposites. The </w:t>
      </w:r>
      <w:r w:rsidRPr="00210A3C">
        <w:rPr>
          <w:rStyle w:val="Emphasis"/>
          <w:highlight w:val="cyan"/>
        </w:rPr>
        <w:t>most</w:t>
      </w:r>
      <w:r w:rsidRPr="009235C9">
        <w:rPr>
          <w:sz w:val="16"/>
        </w:rPr>
        <w:t xml:space="preserve"> central or </w:t>
      </w:r>
      <w:r w:rsidRPr="00F74604">
        <w:rPr>
          <w:rStyle w:val="Emphasis"/>
          <w:highlight w:val="cyan"/>
        </w:rPr>
        <w:t xml:space="preserve">essential contradiction </w:t>
      </w:r>
      <w:r w:rsidRPr="001839B4">
        <w:rPr>
          <w:rStyle w:val="Emphasis"/>
        </w:rPr>
        <w:t xml:space="preserve">within capitalism </w:t>
      </w:r>
      <w:r w:rsidRPr="00210A3C">
        <w:rPr>
          <w:rStyle w:val="Emphasis"/>
          <w:highlight w:val="cyan"/>
        </w:rPr>
        <w:t>is</w:t>
      </w:r>
      <w:r w:rsidRPr="003A6F13">
        <w:rPr>
          <w:rStyle w:val="StyleUnderline"/>
        </w:rPr>
        <w:t xml:space="preserve"> between </w:t>
      </w:r>
      <w:r w:rsidRPr="00210A3C">
        <w:rPr>
          <w:rStyle w:val="Emphasis"/>
          <w:highlight w:val="cyan"/>
        </w:rPr>
        <w:t>labor and capital</w:t>
      </w:r>
      <w:r w:rsidRPr="009235C9">
        <w:rPr>
          <w:sz w:val="16"/>
        </w:rPr>
        <w:t xml:space="preserve">. </w:t>
      </w:r>
      <w:r w:rsidRPr="003A6F13">
        <w:rPr>
          <w:rStyle w:val="StyleUnderline"/>
        </w:rPr>
        <w:t>Labor and capital are opposites because they have contradictory drives.</w:t>
      </w:r>
      <w:r w:rsidRPr="009235C9">
        <w:rPr>
          <w:sz w:val="16"/>
        </w:rPr>
        <w:t xml:space="preserve"> For example, historically, </w:t>
      </w:r>
      <w:r w:rsidRPr="00813BA0">
        <w:rPr>
          <w:rStyle w:val="Emphasis"/>
        </w:rPr>
        <w:t>labor</w:t>
      </w:r>
      <w:r w:rsidRPr="003A6F13">
        <w:rPr>
          <w:rStyle w:val="StyleUnderline"/>
        </w:rPr>
        <w:t xml:space="preserve"> has</w:t>
      </w:r>
      <w:r w:rsidRPr="009235C9">
        <w:rPr>
          <w:sz w:val="16"/>
        </w:rPr>
        <w:t xml:space="preserve"> spontaneously </w:t>
      </w:r>
      <w:r w:rsidRPr="00813BA0">
        <w:rPr>
          <w:rStyle w:val="Emphasis"/>
        </w:rPr>
        <w:t>sought to decrease the rate of exploitation</w:t>
      </w:r>
      <w:r w:rsidRPr="003A6F13">
        <w:rPr>
          <w:rStyle w:val="StyleUnderline"/>
        </w:rPr>
        <w:t xml:space="preserve"> by collectively bargaining</w:t>
      </w:r>
      <w:r w:rsidRPr="009235C9">
        <w:rPr>
          <w:sz w:val="16"/>
        </w:rPr>
        <w:t xml:space="preserve"> for higher wages, better conditions, benefits, and so on. When successful, these decrease profit margins. </w:t>
      </w:r>
      <w:r w:rsidRPr="00813BA0">
        <w:rPr>
          <w:rStyle w:val="Emphasis"/>
        </w:rPr>
        <w:t>Capital</w:t>
      </w:r>
      <w:r w:rsidRPr="003A6F13">
        <w:rPr>
          <w:rStyle w:val="StyleUnderline"/>
        </w:rPr>
        <w:t xml:space="preserve">, on the other hand, </w:t>
      </w:r>
      <w:r w:rsidRPr="00813BA0">
        <w:rPr>
          <w:rStyle w:val="Emphasis"/>
        </w:rPr>
        <w:t>seeks to</w:t>
      </w:r>
      <w:r w:rsidRPr="003A6F13">
        <w:rPr>
          <w:rStyle w:val="StyleUnderline"/>
        </w:rPr>
        <w:t xml:space="preserve"> always </w:t>
      </w:r>
      <w:r w:rsidRPr="00813BA0">
        <w:rPr>
          <w:rStyle w:val="Emphasis"/>
        </w:rPr>
        <w:t>increase the rate of exploitation</w:t>
      </w:r>
      <w:r w:rsidRPr="009235C9">
        <w:rPr>
          <w:sz w:val="16"/>
        </w:rPr>
        <w:t xml:space="preserve">. </w:t>
      </w:r>
      <w:r w:rsidRPr="003A6F13">
        <w:rPr>
          <w:rStyle w:val="StyleUnderline"/>
        </w:rPr>
        <w:t>Labor and capital are</w:t>
      </w:r>
      <w:r w:rsidRPr="009235C9">
        <w:rPr>
          <w:sz w:val="16"/>
        </w:rPr>
        <w:t xml:space="preserve"> therefore </w:t>
      </w:r>
      <w:r w:rsidRPr="00813BA0">
        <w:rPr>
          <w:rStyle w:val="Emphasis"/>
        </w:rPr>
        <w:t>compelled by opposite and antagonistic drives</w:t>
      </w:r>
      <w:r w:rsidRPr="003A6F13">
        <w:rPr>
          <w:rStyle w:val="StyleUnderline"/>
        </w:rPr>
        <w:t xml:space="preserve">. </w:t>
      </w:r>
      <w:r w:rsidRPr="00813BA0">
        <w:rPr>
          <w:rStyle w:val="Emphasis"/>
        </w:rPr>
        <w:t>This antagonism can be</w:t>
      </w:r>
      <w:r w:rsidRPr="009235C9">
        <w:rPr>
          <w:sz w:val="16"/>
        </w:rPr>
        <w:t xml:space="preserve"> managed and</w:t>
      </w:r>
      <w:r w:rsidRPr="003A6F13">
        <w:rPr>
          <w:rStyle w:val="StyleUnderline"/>
        </w:rPr>
        <w:t xml:space="preserve"> </w:t>
      </w:r>
      <w:r w:rsidRPr="00813BA0">
        <w:rPr>
          <w:rStyle w:val="Emphasis"/>
        </w:rPr>
        <w:t>mediated</w:t>
      </w:r>
      <w:r w:rsidRPr="003A6F13">
        <w:rPr>
          <w:rStyle w:val="StyleUnderline"/>
        </w:rPr>
        <w:t xml:space="preserve"> by unions and state regulation, </w:t>
      </w:r>
      <w:r w:rsidRPr="00813BA0">
        <w:rPr>
          <w:rStyle w:val="Emphasis"/>
        </w:rPr>
        <w:t>but it can only be overcome through the</w:t>
      </w:r>
      <w:r w:rsidRPr="003A6F13">
        <w:rPr>
          <w:rStyle w:val="StyleUnderline"/>
        </w:rPr>
        <w:t xml:space="preserve"> </w:t>
      </w:r>
      <w:r w:rsidRPr="00813BA0">
        <w:rPr>
          <w:rStyle w:val="Emphasis"/>
        </w:rPr>
        <w:t>negation of the negation.</w:t>
      </w:r>
      <w:r w:rsidRPr="009235C9">
        <w:rPr>
          <w:sz w:val="16"/>
        </w:rPr>
        <w:t xml:space="preserve"> </w:t>
      </w:r>
      <w:r w:rsidRPr="003A6F13">
        <w:rPr>
          <w:rStyle w:val="StyleUnderline"/>
        </w:rPr>
        <w:t>Labor and capital</w:t>
      </w:r>
      <w:r w:rsidRPr="009235C9">
        <w:rPr>
          <w:sz w:val="16"/>
        </w:rPr>
        <w:t xml:space="preserve">, as such, </w:t>
      </w:r>
      <w:r w:rsidRPr="003A6F13">
        <w:rPr>
          <w:rStyle w:val="StyleUnderline"/>
        </w:rPr>
        <w:t>do not have an independent existence</w:t>
      </w:r>
      <w:r w:rsidRPr="009235C9">
        <w:rPr>
          <w:sz w:val="16"/>
        </w:rPr>
        <w:t xml:space="preserve"> apart from each other. To be a </w:t>
      </w:r>
      <w:r w:rsidRPr="00210A3C">
        <w:rPr>
          <w:rStyle w:val="Emphasis"/>
          <w:highlight w:val="cyan"/>
        </w:rPr>
        <w:t>worker is by def</w:t>
      </w:r>
      <w:r w:rsidRPr="009235C9">
        <w:rPr>
          <w:sz w:val="16"/>
        </w:rPr>
        <w:t xml:space="preserve">inition </w:t>
      </w:r>
      <w:r w:rsidRPr="00210A3C">
        <w:rPr>
          <w:rStyle w:val="Emphasis"/>
          <w:highlight w:val="cyan"/>
        </w:rPr>
        <w:t xml:space="preserve">to be exploited </w:t>
      </w:r>
      <w:r w:rsidRPr="00F74604">
        <w:rPr>
          <w:rStyle w:val="Emphasis"/>
        </w:rPr>
        <w:t>by capital</w:t>
      </w:r>
      <w:r w:rsidRPr="00F74604">
        <w:rPr>
          <w:rStyle w:val="StyleUnderline"/>
        </w:rPr>
        <w:t xml:space="preserve">, </w:t>
      </w:r>
      <w:r w:rsidRPr="00F74604">
        <w:rPr>
          <w:rStyle w:val="Emphasis"/>
        </w:rPr>
        <w:t>and</w:t>
      </w:r>
      <w:r w:rsidRPr="00F74604">
        <w:rPr>
          <w:sz w:val="16"/>
        </w:rPr>
        <w:t xml:space="preserve"> to be a </w:t>
      </w:r>
      <w:r w:rsidRPr="00F74604">
        <w:rPr>
          <w:rStyle w:val="Emphasis"/>
        </w:rPr>
        <w:t>capitalist is by def</w:t>
      </w:r>
      <w:r w:rsidRPr="00F74604">
        <w:rPr>
          <w:sz w:val="16"/>
        </w:rPr>
        <w:t xml:space="preserve">inition </w:t>
      </w:r>
      <w:r w:rsidRPr="00F74604">
        <w:rPr>
          <w:rStyle w:val="Emphasis"/>
        </w:rPr>
        <w:t>to exploit</w:t>
      </w:r>
      <w:r w:rsidRPr="00F74604">
        <w:rPr>
          <w:rStyle w:val="StyleUnderline"/>
        </w:rPr>
        <w:t xml:space="preserve"> </w:t>
      </w:r>
      <w:r w:rsidRPr="00F74604">
        <w:rPr>
          <w:rStyle w:val="Emphasis"/>
        </w:rPr>
        <w:t>workers</w:t>
      </w:r>
      <w:r w:rsidRPr="00F74604">
        <w:rPr>
          <w:rStyle w:val="StyleUnderline"/>
        </w:rPr>
        <w:t xml:space="preserve">. </w:t>
      </w:r>
      <w:r w:rsidRPr="00210A3C">
        <w:rPr>
          <w:rStyle w:val="Emphasis"/>
          <w:highlight w:val="cyan"/>
        </w:rPr>
        <w:t>The relationship</w:t>
      </w:r>
      <w:r w:rsidRPr="003A6F13">
        <w:rPr>
          <w:rStyle w:val="StyleUnderline"/>
        </w:rPr>
        <w:t xml:space="preserve"> between</w:t>
      </w:r>
      <w:r w:rsidRPr="009235C9">
        <w:rPr>
          <w:sz w:val="16"/>
        </w:rPr>
        <w:t xml:space="preserve"> labor and capital </w:t>
      </w:r>
      <w:r w:rsidRPr="00210A3C">
        <w:rPr>
          <w:rStyle w:val="Emphasis"/>
          <w:highlight w:val="cyan"/>
        </w:rPr>
        <w:t>is</w:t>
      </w:r>
      <w:r w:rsidRPr="009235C9">
        <w:rPr>
          <w:sz w:val="16"/>
        </w:rPr>
        <w:t xml:space="preserve"> therefore </w:t>
      </w:r>
      <w:r w:rsidRPr="00210A3C">
        <w:rPr>
          <w:rStyle w:val="Emphasis"/>
          <w:highlight w:val="cyan"/>
        </w:rPr>
        <w:t>internal</w:t>
      </w:r>
      <w:r>
        <w:rPr>
          <w:rStyle w:val="StyleUnderline"/>
        </w:rPr>
        <w:t xml:space="preserve"> </w:t>
      </w:r>
      <w:r w:rsidRPr="003A6F13">
        <w:rPr>
          <w:rStyle w:val="StyleUnderline"/>
        </w:rPr>
        <w:t>and constitutes the totality</w:t>
      </w:r>
      <w:r w:rsidRPr="009235C9">
        <w:rPr>
          <w:sz w:val="16"/>
        </w:rPr>
        <w:t xml:space="preserve">. </w:t>
      </w:r>
      <w:proofErr w:type="gramStart"/>
      <w:r w:rsidRPr="009235C9">
        <w:rPr>
          <w:sz w:val="16"/>
        </w:rPr>
        <w:t xml:space="preserve">As a relation of exploitation, </w:t>
      </w:r>
      <w:r w:rsidRPr="00813BA0">
        <w:rPr>
          <w:rStyle w:val="Emphasis"/>
        </w:rPr>
        <w:t>capital</w:t>
      </w:r>
      <w:proofErr w:type="gramEnd"/>
      <w:r w:rsidRPr="00813BA0">
        <w:rPr>
          <w:rStyle w:val="Emphasis"/>
        </w:rPr>
        <w:t xml:space="preserve"> is a unity of contradictions</w:t>
      </w:r>
      <w:r w:rsidRPr="003A6F13">
        <w:rPr>
          <w:rStyle w:val="StyleUnderline"/>
        </w:rPr>
        <w:t>. The dialectical development of this relationship over time is the movement of the balances of forces within capitalism</w:t>
      </w:r>
      <w:r w:rsidRPr="009235C9">
        <w:rPr>
          <w:sz w:val="16"/>
        </w:rPr>
        <w:t xml:space="preserve">. A common mistake is to conceptualize the movement generated from </w:t>
      </w:r>
      <w:proofErr w:type="gramStart"/>
      <w:r w:rsidRPr="009235C9">
        <w:rPr>
          <w:sz w:val="16"/>
        </w:rPr>
        <w:t>antagonistically-related</w:t>
      </w:r>
      <w:proofErr w:type="gramEnd"/>
      <w:r w:rsidRPr="009235C9">
        <w:rPr>
          <w:sz w:val="16"/>
        </w:rPr>
        <w:t xml:space="preserve"> social classes as the interaction of separate forces external to each other. This leads to the </w:t>
      </w:r>
      <w:r w:rsidRPr="003A6F13">
        <w:rPr>
          <w:rStyle w:val="StyleUnderline"/>
        </w:rPr>
        <w:t>false belief that the role of the working-class</w:t>
      </w:r>
      <w:r w:rsidRPr="009235C9">
        <w:rPr>
          <w:sz w:val="16"/>
        </w:rPr>
        <w:t xml:space="preserve"> revolution today </w:t>
      </w:r>
      <w:r w:rsidRPr="003A6F13">
        <w:rPr>
          <w:rStyle w:val="StyleUnderline"/>
        </w:rPr>
        <w:t>is to</w:t>
      </w:r>
      <w:r>
        <w:rPr>
          <w:rStyle w:val="StyleUnderline"/>
        </w:rPr>
        <w:t xml:space="preserve"> </w:t>
      </w:r>
      <w:r w:rsidRPr="003A6F13">
        <w:rPr>
          <w:rStyle w:val="StyleUnderline"/>
        </w:rPr>
        <w:t>destroy</w:t>
      </w:r>
      <w:r>
        <w:rPr>
          <w:rStyle w:val="StyleUnderline"/>
        </w:rPr>
        <w:t xml:space="preserve"> </w:t>
      </w:r>
      <w:r w:rsidRPr="003A6F13">
        <w:rPr>
          <w:rStyle w:val="StyleUnderline"/>
        </w:rPr>
        <w:t>capitalism and</w:t>
      </w:r>
      <w:r>
        <w:rPr>
          <w:rStyle w:val="StyleUnderline"/>
        </w:rPr>
        <w:t xml:space="preserve"> </w:t>
      </w:r>
      <w:r w:rsidRPr="003A6F13">
        <w:rPr>
          <w:rStyle w:val="StyleUnderline"/>
        </w:rPr>
        <w:t>replace</w:t>
      </w:r>
      <w:r>
        <w:rPr>
          <w:rStyle w:val="StyleUnderline"/>
        </w:rPr>
        <w:t xml:space="preserve"> </w:t>
      </w:r>
      <w:r w:rsidRPr="003A6F13">
        <w:rPr>
          <w:rStyle w:val="StyleUnderline"/>
        </w:rPr>
        <w:t>it with socialism. Socialism can only be created out of what already exists.</w:t>
      </w:r>
      <w:r>
        <w:rPr>
          <w:rStyle w:val="StyleUnderline"/>
        </w:rPr>
        <w:t xml:space="preserve"> </w:t>
      </w:r>
      <w:r w:rsidRPr="00DC020F">
        <w:rPr>
          <w:rStyle w:val="StyleUnderline"/>
        </w:rPr>
        <w:t>Marx and Engels believed</w:t>
      </w:r>
      <w:r w:rsidRPr="009235C9">
        <w:rPr>
          <w:sz w:val="16"/>
        </w:rPr>
        <w:t xml:space="preserve"> that </w:t>
      </w:r>
      <w:r w:rsidRPr="00DC020F">
        <w:rPr>
          <w:rStyle w:val="StyleUnderline"/>
        </w:rPr>
        <w:t>socialism would first emerge out of the most developed capitalist countries</w:t>
      </w:r>
      <w:r w:rsidRPr="009235C9">
        <w:rPr>
          <w:sz w:val="16"/>
        </w:rPr>
        <w:t xml:space="preserve">. This did not turn out to be true, as socialism emerged first in Russia, an underdeveloped, predominantly feudal-based country. Socialism, </w:t>
      </w:r>
      <w:r w:rsidRPr="00DC020F">
        <w:rPr>
          <w:rStyle w:val="StyleUnderline"/>
        </w:rPr>
        <w:t>nevertheless, was ushered in by the producers and created out of an old society, not separate from it.</w:t>
      </w:r>
      <w:r>
        <w:rPr>
          <w:rStyle w:val="StyleUnderline"/>
        </w:rPr>
        <w:t xml:space="preserve"> </w:t>
      </w:r>
      <w:r w:rsidRPr="009235C9">
        <w:rPr>
          <w:sz w:val="16"/>
        </w:rPr>
        <w:t xml:space="preserve">Quantity into quality </w:t>
      </w:r>
      <w:proofErr w:type="gramStart"/>
      <w:r w:rsidRPr="009235C9">
        <w:rPr>
          <w:sz w:val="16"/>
        </w:rPr>
        <w:t>The</w:t>
      </w:r>
      <w:proofErr w:type="gramEnd"/>
      <w:r w:rsidRPr="009235C9">
        <w:rPr>
          <w:sz w:val="16"/>
        </w:rPr>
        <w:t xml:space="preserve"> tendency toward the transformation of quantity into quality offers deeper insight into the negation of the negation. So far, we have seen how the essential contradiction within capitalism </w:t>
      </w:r>
      <w:proofErr w:type="gramStart"/>
      <w:r w:rsidRPr="009235C9">
        <w:rPr>
          <w:sz w:val="16"/>
        </w:rPr>
        <w:t>is the labor/capital relationship</w:t>
      </w:r>
      <w:proofErr w:type="gramEnd"/>
      <w:r w:rsidRPr="009235C9">
        <w:rPr>
          <w:sz w:val="16"/>
        </w:rPr>
        <w:t xml:space="preserve">, which is an example of the unity of opposites. We also saw the sublation of private property from one negated mode of production to the next. </w:t>
      </w:r>
      <w:r w:rsidRPr="00F74604">
        <w:rPr>
          <w:sz w:val="16"/>
        </w:rPr>
        <w:t xml:space="preserve">Investigating the interrelationship of these two issues will provide the basis for our example of the transformation of quantity into quality. </w:t>
      </w:r>
      <w:r w:rsidRPr="00F74604">
        <w:rPr>
          <w:rStyle w:val="Emphasis"/>
        </w:rPr>
        <w:t>The inherently unequal relationship between labor and capital</w:t>
      </w:r>
      <w:r w:rsidRPr="00F74604">
        <w:rPr>
          <w:rStyle w:val="StyleUnderline"/>
        </w:rPr>
        <w:t xml:space="preserve"> was </w:t>
      </w:r>
      <w:r w:rsidRPr="00210A3C">
        <w:rPr>
          <w:rStyle w:val="Emphasis"/>
          <w:highlight w:val="cyan"/>
        </w:rPr>
        <w:t>established</w:t>
      </w:r>
      <w:r w:rsidRPr="009235C9">
        <w:rPr>
          <w:sz w:val="16"/>
        </w:rPr>
        <w:t xml:space="preserve">, in part, </w:t>
      </w:r>
      <w:r w:rsidRPr="00210A3C">
        <w:rPr>
          <w:rStyle w:val="Emphasis"/>
          <w:highlight w:val="cyan"/>
        </w:rPr>
        <w:t>through</w:t>
      </w:r>
      <w:r w:rsidRPr="001B5FD1">
        <w:rPr>
          <w:rStyle w:val="StyleUnderline"/>
        </w:rPr>
        <w:t xml:space="preserve"> the violence of </w:t>
      </w:r>
      <w:r w:rsidRPr="00813BA0">
        <w:rPr>
          <w:rStyle w:val="Emphasis"/>
        </w:rPr>
        <w:t>expropriating peasants from their means of production</w:t>
      </w:r>
      <w:r w:rsidRPr="009235C9">
        <w:rPr>
          <w:sz w:val="16"/>
        </w:rPr>
        <w:t xml:space="preserve">. </w:t>
      </w:r>
      <w:r w:rsidRPr="001B5FD1">
        <w:rPr>
          <w:rStyle w:val="StyleUnderline"/>
        </w:rPr>
        <w:t>Without direct access to the means of production</w:t>
      </w:r>
      <w:r w:rsidRPr="009235C9">
        <w:rPr>
          <w:sz w:val="16"/>
        </w:rPr>
        <w:t xml:space="preserve">, former </w:t>
      </w:r>
      <w:r w:rsidRPr="001B5FD1">
        <w:rPr>
          <w:rStyle w:val="StyleUnderline"/>
        </w:rPr>
        <w:t xml:space="preserve">peasants were forced to sell their ability to work for a wage, </w:t>
      </w:r>
      <w:r w:rsidRPr="009235C9">
        <w:rPr>
          <w:sz w:val="16"/>
        </w:rPr>
        <w:t xml:space="preserve">thereby becoming part of the working class. Although beyond the scope of this short introduction, it’s crucial to note that </w:t>
      </w:r>
      <w:r w:rsidRPr="001B5FD1">
        <w:rPr>
          <w:rStyle w:val="StyleUnderline"/>
        </w:rPr>
        <w:t xml:space="preserve">the violence of </w:t>
      </w:r>
      <w:r w:rsidRPr="00210A3C">
        <w:rPr>
          <w:rStyle w:val="Emphasis"/>
          <w:highlight w:val="cyan"/>
        </w:rPr>
        <w:t>slavery, colonialism, and set</w:t>
      </w:r>
      <w:r w:rsidRPr="009235C9">
        <w:rPr>
          <w:sz w:val="16"/>
        </w:rPr>
        <w:t xml:space="preserve">tler </w:t>
      </w:r>
      <w:r w:rsidRPr="00210A3C">
        <w:rPr>
          <w:rStyle w:val="Emphasis"/>
          <w:highlight w:val="cyan"/>
        </w:rPr>
        <w:t>col</w:t>
      </w:r>
      <w:r w:rsidRPr="009235C9">
        <w:rPr>
          <w:sz w:val="16"/>
        </w:rPr>
        <w:t xml:space="preserve">onialism </w:t>
      </w:r>
      <w:r w:rsidRPr="00813BA0">
        <w:rPr>
          <w:rStyle w:val="Emphasis"/>
        </w:rPr>
        <w:t>were equally important in establishing capitalism.</w:t>
      </w:r>
      <w:r>
        <w:rPr>
          <w:rStyle w:val="Emphasis"/>
        </w:rPr>
        <w:t xml:space="preserve"> </w:t>
      </w:r>
      <w:r w:rsidRPr="009235C9">
        <w:rPr>
          <w:sz w:val="16"/>
        </w:rPr>
        <w:t xml:space="preserve">The </w:t>
      </w:r>
      <w:r w:rsidRPr="001B5FD1">
        <w:rPr>
          <w:rStyle w:val="StyleUnderline"/>
        </w:rPr>
        <w:t xml:space="preserve">competition between capitalists drives </w:t>
      </w:r>
      <w:r w:rsidRPr="00813BA0">
        <w:rPr>
          <w:rStyle w:val="Emphasis"/>
        </w:rPr>
        <w:t>tech</w:t>
      </w:r>
      <w:r w:rsidRPr="001B5FD1">
        <w:rPr>
          <w:rStyle w:val="StyleUnderline"/>
        </w:rPr>
        <w:t xml:space="preserve">nological </w:t>
      </w:r>
      <w:r w:rsidRPr="00813BA0">
        <w:rPr>
          <w:rStyle w:val="Emphasis"/>
        </w:rPr>
        <w:t>dev</w:t>
      </w:r>
      <w:r w:rsidRPr="001B5FD1">
        <w:rPr>
          <w:rStyle w:val="StyleUnderline"/>
        </w:rPr>
        <w:t xml:space="preserve">elopment. Because the price of </w:t>
      </w:r>
      <w:r w:rsidRPr="009235C9">
        <w:rPr>
          <w:sz w:val="16"/>
        </w:rPr>
        <w:t xml:space="preserve">any given </w:t>
      </w:r>
      <w:r w:rsidRPr="001B5FD1">
        <w:rPr>
          <w:rStyle w:val="StyleUnderline"/>
        </w:rPr>
        <w:t>commodity tends to center around the average amount of time its production requires, devising new tech</w:t>
      </w:r>
      <w:r w:rsidRPr="009235C9">
        <w:rPr>
          <w:sz w:val="16"/>
        </w:rPr>
        <w:t xml:space="preserve">nologies </w:t>
      </w:r>
      <w:r w:rsidRPr="001B5FD1">
        <w:rPr>
          <w:rStyle w:val="StyleUnderline"/>
        </w:rPr>
        <w:t>that</w:t>
      </w:r>
      <w:r w:rsidRPr="009235C9">
        <w:rPr>
          <w:sz w:val="16"/>
        </w:rPr>
        <w:t xml:space="preserve"> can </w:t>
      </w:r>
      <w:r w:rsidRPr="001B5FD1">
        <w:rPr>
          <w:rStyle w:val="StyleUnderline"/>
        </w:rPr>
        <w:t>reduce</w:t>
      </w:r>
      <w:r w:rsidRPr="009235C9">
        <w:rPr>
          <w:sz w:val="16"/>
        </w:rPr>
        <w:t xml:space="preserve"> the number of </w:t>
      </w:r>
      <w:r w:rsidRPr="001B5FD1">
        <w:rPr>
          <w:rStyle w:val="StyleUnderline"/>
        </w:rPr>
        <w:t>labor hours</w:t>
      </w:r>
      <w:r w:rsidRPr="009235C9">
        <w:rPr>
          <w:sz w:val="16"/>
        </w:rPr>
        <w:t xml:space="preserve"> it takes to produce whatever commodity </w:t>
      </w:r>
      <w:r w:rsidRPr="001B5FD1">
        <w:rPr>
          <w:rStyle w:val="StyleUnderline"/>
        </w:rPr>
        <w:t>is a tendency internal to capitalism.</w:t>
      </w:r>
      <w:r>
        <w:rPr>
          <w:rStyle w:val="StyleUnderline"/>
        </w:rPr>
        <w:t xml:space="preserve"> </w:t>
      </w:r>
      <w:r w:rsidRPr="001B5FD1">
        <w:rPr>
          <w:rStyle w:val="StyleUnderline"/>
        </w:rPr>
        <w:t xml:space="preserve">In the short term this </w:t>
      </w:r>
      <w:r w:rsidRPr="00813BA0">
        <w:rPr>
          <w:rStyle w:val="Emphasis"/>
        </w:rPr>
        <w:t>gives the capitalist</w:t>
      </w:r>
      <w:r w:rsidRPr="009235C9">
        <w:rPr>
          <w:sz w:val="16"/>
        </w:rPr>
        <w:t xml:space="preserve"> at the technological forefront </w:t>
      </w:r>
      <w:r w:rsidRPr="00813BA0">
        <w:rPr>
          <w:rStyle w:val="Emphasis"/>
        </w:rPr>
        <w:t>a competitive advantage</w:t>
      </w:r>
      <w:r w:rsidRPr="001B5FD1">
        <w:rPr>
          <w:rStyle w:val="StyleUnderline"/>
        </w:rPr>
        <w:t xml:space="preserve"> because they can sell</w:t>
      </w:r>
      <w:r w:rsidRPr="009235C9">
        <w:rPr>
          <w:sz w:val="16"/>
        </w:rPr>
        <w:t xml:space="preserve"> the </w:t>
      </w:r>
      <w:r w:rsidRPr="001B5FD1">
        <w:rPr>
          <w:rStyle w:val="StyleUnderline"/>
        </w:rPr>
        <w:t>commodity below its social value</w:t>
      </w:r>
      <w:r w:rsidRPr="009235C9">
        <w:rPr>
          <w:sz w:val="16"/>
        </w:rPr>
        <w:t xml:space="preserve">. </w:t>
      </w:r>
      <w:r w:rsidRPr="00813BA0">
        <w:rPr>
          <w:rStyle w:val="Emphasis"/>
        </w:rPr>
        <w:t>But as soon as</w:t>
      </w:r>
      <w:r w:rsidRPr="001B5FD1">
        <w:rPr>
          <w:rStyle w:val="StyleUnderline"/>
        </w:rPr>
        <w:t xml:space="preserve"> </w:t>
      </w:r>
      <w:r w:rsidRPr="009235C9">
        <w:rPr>
          <w:sz w:val="16"/>
        </w:rPr>
        <w:t xml:space="preserve">the new </w:t>
      </w:r>
      <w:r w:rsidRPr="00813BA0">
        <w:rPr>
          <w:rStyle w:val="Emphasis"/>
        </w:rPr>
        <w:t>tech</w:t>
      </w:r>
      <w:r w:rsidRPr="009235C9">
        <w:rPr>
          <w:sz w:val="16"/>
        </w:rPr>
        <w:t xml:space="preserve">nology </w:t>
      </w:r>
      <w:r w:rsidRPr="00813BA0">
        <w:rPr>
          <w:rStyle w:val="Emphasis"/>
        </w:rPr>
        <w:t>gets integrated into</w:t>
      </w:r>
      <w:r w:rsidRPr="001B5FD1">
        <w:rPr>
          <w:rStyle w:val="StyleUnderline"/>
        </w:rPr>
        <w:t xml:space="preserve"> the entire branch or branches of </w:t>
      </w:r>
      <w:r w:rsidRPr="00813BA0">
        <w:rPr>
          <w:rStyle w:val="Emphasis"/>
        </w:rPr>
        <w:t>industry</w:t>
      </w:r>
      <w:r w:rsidRPr="001B5FD1">
        <w:rPr>
          <w:rStyle w:val="StyleUnderline"/>
        </w:rPr>
        <w:t xml:space="preserve">, the average </w:t>
      </w:r>
      <w:r w:rsidRPr="009235C9">
        <w:rPr>
          <w:sz w:val="16"/>
        </w:rPr>
        <w:t xml:space="preserve">amount of </w:t>
      </w:r>
      <w:r w:rsidRPr="001B5FD1">
        <w:rPr>
          <w:rStyle w:val="StyleUnderline"/>
        </w:rPr>
        <w:t>time that it takes to produce</w:t>
      </w:r>
      <w:r w:rsidRPr="009235C9">
        <w:rPr>
          <w:sz w:val="16"/>
        </w:rPr>
        <w:t xml:space="preserve"> whatever </w:t>
      </w:r>
      <w:r w:rsidRPr="001B5FD1">
        <w:rPr>
          <w:rStyle w:val="StyleUnderline"/>
        </w:rPr>
        <w:t xml:space="preserve">commodity lowers, and </w:t>
      </w:r>
      <w:r w:rsidRPr="00813BA0">
        <w:rPr>
          <w:rStyle w:val="Emphasis"/>
        </w:rPr>
        <w:t>the competition begins</w:t>
      </w:r>
      <w:r w:rsidRPr="001B5FD1">
        <w:rPr>
          <w:rStyle w:val="StyleUnderline"/>
        </w:rPr>
        <w:t xml:space="preserve"> anew.</w:t>
      </w:r>
      <w:r>
        <w:rPr>
          <w:rStyle w:val="StyleUnderline"/>
        </w:rPr>
        <w:t xml:space="preserve"> </w:t>
      </w:r>
      <w:r w:rsidRPr="009235C9">
        <w:rPr>
          <w:sz w:val="16"/>
        </w:rPr>
        <w:t xml:space="preserve">While </w:t>
      </w:r>
      <w:r w:rsidRPr="001B5FD1">
        <w:rPr>
          <w:rStyle w:val="StyleUnderline"/>
        </w:rPr>
        <w:t>new</w:t>
      </w:r>
      <w:r w:rsidRPr="009235C9">
        <w:rPr>
          <w:sz w:val="16"/>
        </w:rPr>
        <w:t xml:space="preserve"> labor-saving </w:t>
      </w:r>
      <w:r w:rsidRPr="001B5FD1">
        <w:rPr>
          <w:rStyle w:val="StyleUnderline"/>
        </w:rPr>
        <w:t>tech</w:t>
      </w:r>
      <w:r w:rsidRPr="009235C9">
        <w:rPr>
          <w:sz w:val="16"/>
        </w:rPr>
        <w:t xml:space="preserve">nologies </w:t>
      </w:r>
      <w:r w:rsidRPr="001B5FD1">
        <w:rPr>
          <w:rStyle w:val="StyleUnderline"/>
        </w:rPr>
        <w:t>can be super profitable for</w:t>
      </w:r>
      <w:r w:rsidRPr="009235C9">
        <w:rPr>
          <w:sz w:val="16"/>
        </w:rPr>
        <w:t xml:space="preserve"> individual capitalists </w:t>
      </w:r>
      <w:r w:rsidRPr="001B5FD1">
        <w:rPr>
          <w:rStyle w:val="StyleUnderline"/>
        </w:rPr>
        <w:t>in the short term, in the long term it reduces the number of labor hours</w:t>
      </w:r>
      <w:r w:rsidRPr="009235C9">
        <w:rPr>
          <w:sz w:val="16"/>
        </w:rPr>
        <w:t xml:space="preserve"> simultaneously </w:t>
      </w:r>
      <w:r w:rsidRPr="001B5FD1">
        <w:rPr>
          <w:rStyle w:val="StyleUnderline"/>
        </w:rPr>
        <w:t>set into motion</w:t>
      </w:r>
      <w:r w:rsidRPr="009235C9">
        <w:rPr>
          <w:sz w:val="16"/>
        </w:rPr>
        <w:t xml:space="preserve">. It also </w:t>
      </w:r>
      <w:r w:rsidRPr="00813BA0">
        <w:rPr>
          <w:rStyle w:val="Emphasis"/>
        </w:rPr>
        <w:t>means that more capital is invested into machinery</w:t>
      </w:r>
      <w:r w:rsidRPr="001B5FD1">
        <w:rPr>
          <w:rStyle w:val="StyleUnderline"/>
        </w:rPr>
        <w:t xml:space="preserve"> rather than workers. And since workers produce value and machines do not,</w:t>
      </w:r>
      <w:r w:rsidRPr="009235C9">
        <w:rPr>
          <w:sz w:val="16"/>
        </w:rPr>
        <w:t xml:space="preserve"> </w:t>
      </w:r>
      <w:r w:rsidRPr="001B5FD1">
        <w:rPr>
          <w:rStyle w:val="StyleUnderline"/>
        </w:rPr>
        <w:t xml:space="preserve">this </w:t>
      </w:r>
      <w:r w:rsidRPr="00813BA0">
        <w:rPr>
          <w:rStyle w:val="Emphasis"/>
        </w:rPr>
        <w:t>contributes to the tendency of the falling rate of profit</w:t>
      </w:r>
      <w:r w:rsidRPr="001B5FD1">
        <w:rPr>
          <w:rStyle w:val="StyleUnderline"/>
        </w:rPr>
        <w:t>.</w:t>
      </w:r>
      <w:r>
        <w:rPr>
          <w:rStyle w:val="StyleUnderline"/>
        </w:rPr>
        <w:t xml:space="preserve"> </w:t>
      </w:r>
      <w:r w:rsidRPr="001B5FD1">
        <w:rPr>
          <w:rStyle w:val="StyleUnderline"/>
        </w:rPr>
        <w:t>When the amount of labor hours</w:t>
      </w:r>
      <w:r w:rsidRPr="009235C9">
        <w:rPr>
          <w:sz w:val="16"/>
        </w:rPr>
        <w:t xml:space="preserve"> it takes to transform a given quantity of raw materials into whatever commodity </w:t>
      </w:r>
      <w:r w:rsidRPr="001B5FD1">
        <w:rPr>
          <w:rStyle w:val="StyleUnderline"/>
        </w:rPr>
        <w:t>is reduced, the composition of capital shifts quantitatively</w:t>
      </w:r>
      <w:r w:rsidRPr="009235C9">
        <w:rPr>
          <w:sz w:val="16"/>
        </w:rPr>
        <w:t xml:space="preserve">, by degree. </w:t>
      </w:r>
      <w:r w:rsidRPr="001B5FD1">
        <w:rPr>
          <w:rStyle w:val="StyleUnderline"/>
        </w:rPr>
        <w:t>Historically</w:t>
      </w:r>
      <w:r w:rsidRPr="009235C9">
        <w:rPr>
          <w:sz w:val="16"/>
        </w:rPr>
        <w:t xml:space="preserve">, individual </w:t>
      </w:r>
      <w:r w:rsidRPr="00035AA9">
        <w:rPr>
          <w:rStyle w:val="Emphasis"/>
        </w:rPr>
        <w:t>capitalists</w:t>
      </w:r>
      <w:r w:rsidRPr="001B5FD1">
        <w:rPr>
          <w:rStyle w:val="StyleUnderline"/>
        </w:rPr>
        <w:t xml:space="preserve"> have </w:t>
      </w:r>
      <w:r w:rsidRPr="00035AA9">
        <w:rPr>
          <w:rStyle w:val="Emphasis"/>
        </w:rPr>
        <w:t>counter</w:t>
      </w:r>
      <w:r w:rsidRPr="001B5FD1">
        <w:rPr>
          <w:rStyle w:val="StyleUnderline"/>
        </w:rPr>
        <w:t>ed</w:t>
      </w:r>
      <w:r w:rsidRPr="009235C9">
        <w:rPr>
          <w:sz w:val="16"/>
        </w:rPr>
        <w:t xml:space="preserve"> </w:t>
      </w:r>
      <w:r w:rsidRPr="00035AA9">
        <w:rPr>
          <w:rStyle w:val="Emphasis"/>
        </w:rPr>
        <w:t>the falling rate of</w:t>
      </w:r>
      <w:r w:rsidRPr="009235C9">
        <w:rPr>
          <w:sz w:val="16"/>
        </w:rPr>
        <w:t xml:space="preserve"> their </w:t>
      </w:r>
      <w:r w:rsidRPr="00035AA9">
        <w:rPr>
          <w:rStyle w:val="Emphasis"/>
        </w:rPr>
        <w:t>profit</w:t>
      </w:r>
      <w:r w:rsidRPr="009235C9">
        <w:rPr>
          <w:sz w:val="16"/>
        </w:rPr>
        <w:t xml:space="preserve"> margins </w:t>
      </w:r>
      <w:r w:rsidRPr="001B5FD1">
        <w:rPr>
          <w:rStyle w:val="StyleUnderline"/>
        </w:rPr>
        <w:t xml:space="preserve">in many ways </w:t>
      </w:r>
      <w:r w:rsidRPr="00035AA9">
        <w:rPr>
          <w:rStyle w:val="Emphasis"/>
        </w:rPr>
        <w:t xml:space="preserve">such as </w:t>
      </w:r>
      <w:r w:rsidRPr="009235C9">
        <w:rPr>
          <w:sz w:val="16"/>
        </w:rPr>
        <w:t xml:space="preserve">devising schemes to </w:t>
      </w:r>
      <w:r w:rsidRPr="00035AA9">
        <w:rPr>
          <w:rStyle w:val="Emphasis"/>
        </w:rPr>
        <w:t xml:space="preserve">reduce the </w:t>
      </w:r>
      <w:r w:rsidRPr="001B5FD1">
        <w:rPr>
          <w:rStyle w:val="StyleUnderline"/>
        </w:rPr>
        <w:t xml:space="preserve">price they </w:t>
      </w:r>
      <w:r w:rsidRPr="00035AA9">
        <w:rPr>
          <w:rStyle w:val="Emphasis"/>
        </w:rPr>
        <w:t>pay</w:t>
      </w:r>
      <w:r w:rsidRPr="001B5FD1">
        <w:rPr>
          <w:rStyle w:val="StyleUnderline"/>
        </w:rPr>
        <w:t xml:space="preserve"> for labor</w:t>
      </w:r>
      <w:r w:rsidRPr="009235C9">
        <w:rPr>
          <w:sz w:val="16"/>
        </w:rPr>
        <w:t xml:space="preserve"> even </w:t>
      </w:r>
      <w:r w:rsidRPr="001B5FD1">
        <w:rPr>
          <w:rStyle w:val="StyleUnderline"/>
        </w:rPr>
        <w:t xml:space="preserve">while its value remains the same </w:t>
      </w:r>
      <w:r w:rsidRPr="00035AA9">
        <w:rPr>
          <w:rStyle w:val="Emphasis"/>
        </w:rPr>
        <w:t>thereby pushing</w:t>
      </w:r>
      <w:r w:rsidRPr="009235C9">
        <w:rPr>
          <w:sz w:val="16"/>
        </w:rPr>
        <w:t xml:space="preserve"> the </w:t>
      </w:r>
      <w:r w:rsidRPr="00035AA9">
        <w:rPr>
          <w:rStyle w:val="Emphasis"/>
        </w:rPr>
        <w:t>laborer into</w:t>
      </w:r>
      <w:r w:rsidRPr="009235C9">
        <w:rPr>
          <w:sz w:val="16"/>
        </w:rPr>
        <w:t xml:space="preserve"> depravity and </w:t>
      </w:r>
      <w:r w:rsidRPr="00035AA9">
        <w:rPr>
          <w:rStyle w:val="Emphasis"/>
        </w:rPr>
        <w:t>impoverishment</w:t>
      </w:r>
      <w:r w:rsidRPr="009235C9">
        <w:rPr>
          <w:sz w:val="16"/>
        </w:rPr>
        <w:t xml:space="preserve">. </w:t>
      </w:r>
      <w:r w:rsidRPr="00F74604">
        <w:rPr>
          <w:sz w:val="16"/>
        </w:rPr>
        <w:t xml:space="preserve">The </w:t>
      </w:r>
      <w:r w:rsidRPr="00F74604">
        <w:rPr>
          <w:rStyle w:val="Emphasis"/>
        </w:rPr>
        <w:t>capitalist</w:t>
      </w:r>
      <w:r w:rsidRPr="00210A3C">
        <w:rPr>
          <w:rStyle w:val="Emphasis"/>
          <w:highlight w:val="cyan"/>
        </w:rPr>
        <w:t xml:space="preserve">, driven to </w:t>
      </w:r>
      <w:r w:rsidRPr="000817B3">
        <w:rPr>
          <w:rStyle w:val="Emphasis"/>
        </w:rPr>
        <w:t xml:space="preserve">counter the falling rate of profit by </w:t>
      </w:r>
      <w:r w:rsidRPr="00210A3C">
        <w:rPr>
          <w:rStyle w:val="Emphasis"/>
          <w:highlight w:val="cyan"/>
        </w:rPr>
        <w:t>extract</w:t>
      </w:r>
      <w:r w:rsidRPr="000817B3">
        <w:rPr>
          <w:rStyle w:val="Emphasis"/>
        </w:rPr>
        <w:t>ing</w:t>
      </w:r>
      <w:r w:rsidRPr="00210A3C">
        <w:rPr>
          <w:rStyle w:val="Emphasis"/>
          <w:highlight w:val="cyan"/>
        </w:rPr>
        <w:t xml:space="preserve"> more</w:t>
      </w:r>
      <w:r w:rsidRPr="00035AA9">
        <w:rPr>
          <w:rStyle w:val="Emphasis"/>
        </w:rPr>
        <w:t xml:space="preserve"> and more </w:t>
      </w:r>
      <w:r w:rsidRPr="00210A3C">
        <w:rPr>
          <w:rStyle w:val="Emphasis"/>
          <w:highlight w:val="cyan"/>
        </w:rPr>
        <w:t>value</w:t>
      </w:r>
      <w:r w:rsidRPr="001B5FD1">
        <w:rPr>
          <w:rStyle w:val="StyleUnderline"/>
        </w:rPr>
        <w:t xml:space="preserve"> from the laborer, </w:t>
      </w:r>
      <w:r w:rsidRPr="00F74604">
        <w:rPr>
          <w:rStyle w:val="StyleUnderline"/>
        </w:rPr>
        <w:t xml:space="preserve">thereby </w:t>
      </w:r>
      <w:r w:rsidRPr="00F74604">
        <w:rPr>
          <w:rStyle w:val="Emphasis"/>
        </w:rPr>
        <w:t>deepens capital’s crisis.</w:t>
      </w:r>
      <w:r w:rsidRPr="00F74604">
        <w:rPr>
          <w:sz w:val="16"/>
        </w:rPr>
        <w:t xml:space="preserve"> The </w:t>
      </w:r>
      <w:r w:rsidRPr="00F74604">
        <w:rPr>
          <w:rStyle w:val="Emphasis"/>
        </w:rPr>
        <w:t>internal drive of capital to</w:t>
      </w:r>
      <w:r w:rsidRPr="00F74604">
        <w:rPr>
          <w:sz w:val="16"/>
        </w:rPr>
        <w:t xml:space="preserve"> forever </w:t>
      </w:r>
      <w:r w:rsidRPr="00F74604">
        <w:rPr>
          <w:rStyle w:val="Emphasis"/>
        </w:rPr>
        <w:t>expand the accumulation of su</w:t>
      </w:r>
      <w:r w:rsidRPr="000817B3">
        <w:rPr>
          <w:rStyle w:val="Emphasis"/>
        </w:rPr>
        <w:t>rplus</w:t>
      </w:r>
      <w:r w:rsidRPr="000817B3">
        <w:rPr>
          <w:rStyle w:val="StyleUnderline"/>
        </w:rPr>
        <w:t xml:space="preserve"> v</w:t>
      </w:r>
      <w:r w:rsidRPr="001B5FD1">
        <w:rPr>
          <w:rStyle w:val="StyleUnderline"/>
        </w:rPr>
        <w:t xml:space="preserve">alue </w:t>
      </w:r>
      <w:r w:rsidRPr="00210A3C">
        <w:rPr>
          <w:rStyle w:val="Emphasis"/>
          <w:highlight w:val="cyan"/>
        </w:rPr>
        <w:t>brings</w:t>
      </w:r>
      <w:r w:rsidRPr="009235C9">
        <w:rPr>
          <w:sz w:val="16"/>
        </w:rPr>
        <w:t xml:space="preserve"> the unity of opposites, </w:t>
      </w:r>
      <w:proofErr w:type="gramStart"/>
      <w:r w:rsidRPr="00210A3C">
        <w:rPr>
          <w:rStyle w:val="Emphasis"/>
          <w:highlight w:val="cyan"/>
        </w:rPr>
        <w:t>labor</w:t>
      </w:r>
      <w:proofErr w:type="gramEnd"/>
      <w:r w:rsidRPr="00210A3C">
        <w:rPr>
          <w:rStyle w:val="Emphasis"/>
          <w:highlight w:val="cyan"/>
        </w:rPr>
        <w:t xml:space="preserve"> and capital, into growing conflict </w:t>
      </w:r>
      <w:r w:rsidRPr="00F74604">
        <w:rPr>
          <w:rStyle w:val="Emphasis"/>
        </w:rPr>
        <w:t>with each other</w:t>
      </w:r>
      <w:r w:rsidRPr="00F74604">
        <w:rPr>
          <w:sz w:val="16"/>
        </w:rPr>
        <w:t>. This</w:t>
      </w:r>
      <w:r w:rsidRPr="009235C9">
        <w:rPr>
          <w:sz w:val="16"/>
        </w:rPr>
        <w:t xml:space="preserve"> movement is the developmental process at </w:t>
      </w:r>
      <w:r w:rsidRPr="001B5FD1">
        <w:rPr>
          <w:rStyle w:val="StyleUnderline"/>
        </w:rPr>
        <w:t xml:space="preserve">the heart of </w:t>
      </w:r>
      <w:r w:rsidRPr="009235C9">
        <w:rPr>
          <w:sz w:val="16"/>
        </w:rPr>
        <w:t xml:space="preserve">the dialectics of </w:t>
      </w:r>
      <w:r w:rsidRPr="001B5FD1">
        <w:rPr>
          <w:rStyle w:val="StyleUnderline"/>
        </w:rPr>
        <w:t>capitalism</w:t>
      </w:r>
      <w:r w:rsidRPr="009235C9">
        <w:rPr>
          <w:sz w:val="16"/>
        </w:rPr>
        <w:t xml:space="preserve">. While the </w:t>
      </w:r>
      <w:r w:rsidRPr="00210A3C">
        <w:rPr>
          <w:rStyle w:val="Emphasis"/>
          <w:highlight w:val="cyan"/>
        </w:rPr>
        <w:t xml:space="preserve">capitalist has </w:t>
      </w:r>
      <w:r w:rsidRPr="000817B3">
        <w:rPr>
          <w:rStyle w:val="Emphasis"/>
        </w:rPr>
        <w:t>an</w:t>
      </w:r>
      <w:r w:rsidRPr="000817B3">
        <w:rPr>
          <w:rStyle w:val="StyleUnderline"/>
        </w:rPr>
        <w:t xml:space="preserve"> </w:t>
      </w:r>
      <w:r w:rsidRPr="00210A3C">
        <w:rPr>
          <w:rStyle w:val="Emphasis"/>
          <w:highlight w:val="cyan"/>
        </w:rPr>
        <w:t>interest in maintaining the contradiction</w:t>
      </w:r>
      <w:r w:rsidRPr="009235C9">
        <w:rPr>
          <w:sz w:val="16"/>
        </w:rPr>
        <w:t xml:space="preserve"> and </w:t>
      </w:r>
      <w:r w:rsidRPr="009235C9">
        <w:rPr>
          <w:sz w:val="16"/>
        </w:rPr>
        <w:lastRenderedPageBreak/>
        <w:t xml:space="preserve">creating the illusion of capital’s </w:t>
      </w:r>
      <w:r w:rsidRPr="00F74604">
        <w:rPr>
          <w:sz w:val="16"/>
        </w:rPr>
        <w:t xml:space="preserve">permanence, </w:t>
      </w:r>
      <w:r w:rsidRPr="00F74604">
        <w:rPr>
          <w:rStyle w:val="Emphasis"/>
        </w:rPr>
        <w:t>the</w:t>
      </w:r>
      <w:r w:rsidRPr="00F74604">
        <w:rPr>
          <w:rStyle w:val="StyleUnderline"/>
        </w:rPr>
        <w:t xml:space="preserve"> objective </w:t>
      </w:r>
      <w:r w:rsidRPr="00F74604">
        <w:rPr>
          <w:rStyle w:val="Emphasis"/>
        </w:rPr>
        <w:t>interest of labor is to resolve the contradiction</w:t>
      </w:r>
      <w:r w:rsidRPr="00F74604">
        <w:rPr>
          <w:rStyle w:val="StyleUnderline"/>
        </w:rPr>
        <w:t xml:space="preserve">, </w:t>
      </w:r>
      <w:r w:rsidRPr="00F74604">
        <w:rPr>
          <w:rStyle w:val="Emphasis"/>
        </w:rPr>
        <w:t>thereby changing the quality of production relations.</w:t>
      </w:r>
      <w:r w:rsidRPr="00F74604">
        <w:rPr>
          <w:rStyle w:val="StyleUnderline"/>
        </w:rPr>
        <w:t xml:space="preserve"> </w:t>
      </w:r>
      <w:r w:rsidRPr="00F74604">
        <w:rPr>
          <w:sz w:val="16"/>
        </w:rPr>
        <w:t xml:space="preserve">This is quantity into quality and the center of struggle between labor and capital. </w:t>
      </w:r>
      <w:r w:rsidRPr="00F74604">
        <w:rPr>
          <w:rStyle w:val="StyleUnderline"/>
        </w:rPr>
        <w:t>The quantitative changes provide the basis</w:t>
      </w:r>
      <w:r w:rsidRPr="00F74604">
        <w:rPr>
          <w:sz w:val="16"/>
        </w:rPr>
        <w:t xml:space="preserve"> or possibility </w:t>
      </w:r>
      <w:r w:rsidRPr="00F74604">
        <w:rPr>
          <w:rStyle w:val="StyleUnderline"/>
        </w:rPr>
        <w:t>of qualitative</w:t>
      </w:r>
      <w:r w:rsidRPr="001B5FD1">
        <w:rPr>
          <w:rStyle w:val="StyleUnderline"/>
        </w:rPr>
        <w:t xml:space="preserve"> change</w:t>
      </w:r>
      <w:r w:rsidRPr="009235C9">
        <w:rPr>
          <w:sz w:val="16"/>
        </w:rPr>
        <w:t xml:space="preserve">. Conclusion One of the reasons why </w:t>
      </w:r>
      <w:r w:rsidRPr="00F054F2">
        <w:rPr>
          <w:rStyle w:val="StyleUnderline"/>
        </w:rPr>
        <w:t>dialectical materialism</w:t>
      </w:r>
      <w:r w:rsidRPr="009235C9">
        <w:rPr>
          <w:sz w:val="16"/>
        </w:rPr>
        <w:t xml:space="preserve"> is so important is because it </w:t>
      </w:r>
      <w:r w:rsidRPr="00F054F2">
        <w:rPr>
          <w:rStyle w:val="StyleUnderline"/>
        </w:rPr>
        <w:t>embodies a deep revolutionary optimism</w:t>
      </w:r>
      <w:r w:rsidRPr="009235C9">
        <w:rPr>
          <w:sz w:val="16"/>
        </w:rPr>
        <w:t xml:space="preserve">. Drawing attention to the fact that the </w:t>
      </w:r>
      <w:r w:rsidRPr="00210A3C">
        <w:rPr>
          <w:rStyle w:val="Emphasis"/>
          <w:highlight w:val="cyan"/>
        </w:rPr>
        <w:t xml:space="preserve">future </w:t>
      </w:r>
      <w:r w:rsidRPr="00F74604">
        <w:rPr>
          <w:rStyle w:val="Emphasis"/>
        </w:rPr>
        <w:t xml:space="preserve">already </w:t>
      </w:r>
      <w:r w:rsidRPr="00210A3C">
        <w:rPr>
          <w:rStyle w:val="Emphasis"/>
          <w:highlight w:val="cyan"/>
        </w:rPr>
        <w:t>exists as an unrealized potential within the present</w:t>
      </w:r>
      <w:r w:rsidRPr="00F054F2">
        <w:rPr>
          <w:rStyle w:val="StyleUnderline"/>
        </w:rPr>
        <w:t xml:space="preserve"> </w:t>
      </w:r>
      <w:r w:rsidRPr="00035AA9">
        <w:rPr>
          <w:rStyle w:val="Emphasis"/>
        </w:rPr>
        <w:t>demystifies the seeming permanence of capitalism</w:t>
      </w:r>
      <w:r w:rsidRPr="009235C9">
        <w:rPr>
          <w:sz w:val="16"/>
        </w:rPr>
        <w:t>. In other words, i</w:t>
      </w:r>
      <w:r w:rsidRPr="00F054F2">
        <w:rPr>
          <w:rStyle w:val="StyleUnderline"/>
        </w:rPr>
        <w:t>t reveals the defeat of imperialism as a real potential</w:t>
      </w:r>
      <w:r w:rsidRPr="009235C9">
        <w:rPr>
          <w:sz w:val="16"/>
        </w:rPr>
        <w:t xml:space="preserve"> and not a fantasy. </w:t>
      </w:r>
      <w:r w:rsidRPr="00F054F2">
        <w:rPr>
          <w:rStyle w:val="StyleUnderline"/>
        </w:rPr>
        <w:t>For example, it is a fact that</w:t>
      </w:r>
      <w:r w:rsidRPr="009235C9">
        <w:rPr>
          <w:sz w:val="16"/>
        </w:rPr>
        <w:t xml:space="preserve"> the </w:t>
      </w:r>
      <w:r w:rsidRPr="00F054F2">
        <w:rPr>
          <w:rStyle w:val="StyleUnderline"/>
        </w:rPr>
        <w:t>most advanced means of production</w:t>
      </w:r>
      <w:r w:rsidRPr="009235C9">
        <w:rPr>
          <w:sz w:val="16"/>
        </w:rPr>
        <w:t xml:space="preserve">, labor saving technologies, as they currently exist, </w:t>
      </w:r>
      <w:r w:rsidRPr="00F054F2">
        <w:rPr>
          <w:rStyle w:val="StyleUnderline"/>
        </w:rPr>
        <w:t>are able to meet the basic needs of every person in the world.</w:t>
      </w:r>
      <w:r w:rsidRPr="009235C9">
        <w:rPr>
          <w:sz w:val="16"/>
        </w:rPr>
        <w:t xml:space="preserve"> In this way, </w:t>
      </w:r>
      <w:r w:rsidRPr="00035AA9">
        <w:rPr>
          <w:rStyle w:val="Emphasis"/>
        </w:rPr>
        <w:t>the</w:t>
      </w:r>
      <w:r w:rsidRPr="00F054F2">
        <w:rPr>
          <w:rStyle w:val="StyleUnderline"/>
        </w:rPr>
        <w:t xml:space="preserve"> </w:t>
      </w:r>
      <w:r w:rsidRPr="00035AA9">
        <w:rPr>
          <w:rStyle w:val="Emphasis"/>
        </w:rPr>
        <w:t>future liberation of humanity from exploitation and material oppression already exists</w:t>
      </w:r>
      <w:r w:rsidRPr="009235C9">
        <w:rPr>
          <w:sz w:val="16"/>
        </w:rPr>
        <w:t>. The practicality of the aforementioned optimism resides in the fact that Marx’s method correctly locates the agent of revolutionary transformation within the working class, the many.</w:t>
      </w:r>
    </w:p>
    <w:p w14:paraId="2B4FF072" w14:textId="77777777" w:rsidR="004B34AD" w:rsidRPr="001D3F78" w:rsidRDefault="004B34AD" w:rsidP="004B34AD">
      <w:pPr>
        <w:rPr>
          <w:rStyle w:val="StyleUnderline"/>
          <w:sz w:val="8"/>
          <w:u w:val="none"/>
        </w:rPr>
      </w:pPr>
    </w:p>
    <w:p w14:paraId="34C8119E" w14:textId="77777777" w:rsidR="004B34AD" w:rsidRPr="00920935" w:rsidRDefault="004B34AD" w:rsidP="004B34AD">
      <w:pPr>
        <w:pStyle w:val="Heading4"/>
        <w:rPr>
          <w:rFonts w:cs="Calibri"/>
        </w:rPr>
      </w:pPr>
      <w:r>
        <w:rPr>
          <w:rFonts w:cs="Calibri"/>
        </w:rPr>
        <w:t xml:space="preserve">[Robinson 18] Mode of production determines the social relations – the capitalistic mode is an inherently unsustainable and expansionary one – causes extinction via overaccumulation, environmental degradation, and mass social crisis </w:t>
      </w:r>
    </w:p>
    <w:p w14:paraId="7A58A9D2" w14:textId="77777777" w:rsidR="004B34AD" w:rsidRPr="00B5177D" w:rsidRDefault="004B34AD" w:rsidP="004B34AD">
      <w:pPr>
        <w:shd w:val="clear" w:color="auto" w:fill="FFFFFF"/>
        <w:spacing w:line="235" w:lineRule="atLeast"/>
        <w:rPr>
          <w:rFonts w:eastAsia="Times New Roman"/>
          <w:color w:val="222222"/>
        </w:rPr>
      </w:pPr>
      <w:r>
        <w:rPr>
          <w:rStyle w:val="Style13ptBold"/>
        </w:rPr>
        <w:t>R</w:t>
      </w:r>
      <w:r w:rsidRPr="00B5177D">
        <w:rPr>
          <w:rStyle w:val="Style13ptBold"/>
        </w:rPr>
        <w:t>obinson 18</w:t>
      </w:r>
      <w:r w:rsidRPr="00B5177D">
        <w:rPr>
          <w:rFonts w:eastAsia="Times New Roman"/>
          <w:color w:val="222222"/>
        </w:rPr>
        <w:t> </w:t>
      </w:r>
      <w:r w:rsidRPr="00CB1F12">
        <w:t xml:space="preserve">[William I, professor of sociology, global </w:t>
      </w:r>
      <w:proofErr w:type="gramStart"/>
      <w:r w:rsidRPr="00CB1F12">
        <w:t>studies</w:t>
      </w:r>
      <w:proofErr w:type="gramEnd"/>
      <w:r w:rsidRPr="00CB1F12">
        <w:t xml:space="preserve"> and Latin American studies at the University of California at Santa Barbara. 2018. “Accumulation Crisis and Global Police State.”</w:t>
      </w:r>
      <w:hyperlink r:id="rId7" w:tgtFrame="_blank" w:history="1">
        <w:r w:rsidRPr="00CB1F12">
          <w:rPr>
            <w:rStyle w:val="Hyperlink"/>
          </w:rPr>
          <w:t>http://revolutionary-socialism.com/en/accumulation-crisis-and-global-police-state/</w:t>
        </w:r>
      </w:hyperlink>
      <w:r w:rsidRPr="00CB1F12">
        <w:t>] JCH-PF</w:t>
      </w:r>
      <w:r>
        <w:t>, recut by PW</w:t>
      </w:r>
    </w:p>
    <w:p w14:paraId="3677CBCF" w14:textId="77777777" w:rsidR="004B34AD" w:rsidRDefault="004B34AD" w:rsidP="004B34AD">
      <w:pPr>
        <w:rPr>
          <w:rStyle w:val="StyleUnderline"/>
        </w:rPr>
      </w:pPr>
      <w:r w:rsidRPr="00E261FD">
        <w:rPr>
          <w:rStyle w:val="StyleUnderline"/>
        </w:rPr>
        <w:t>Each</w:t>
      </w:r>
      <w:r w:rsidRPr="001D0AE4">
        <w:rPr>
          <w:rStyle w:val="StyleUnderline"/>
        </w:rPr>
        <w:t> major episode of </w:t>
      </w:r>
      <w:r w:rsidRPr="00E261FD">
        <w:rPr>
          <w:rStyle w:val="StyleUnderline"/>
        </w:rPr>
        <w:t>crisis in</w:t>
      </w:r>
      <w:r w:rsidRPr="001D0AE4">
        <w:rPr>
          <w:rStyle w:val="StyleUnderline"/>
        </w:rPr>
        <w:t xml:space="preserve"> the world </w:t>
      </w:r>
      <w:r w:rsidRPr="00212F36">
        <w:rPr>
          <w:rStyle w:val="StyleUnderline"/>
          <w:highlight w:val="green"/>
        </w:rPr>
        <w:t>capitalist system</w:t>
      </w:r>
      <w:r w:rsidRPr="001D0AE4">
        <w:rPr>
          <w:rStyle w:val="StyleUnderline"/>
        </w:rPr>
        <w:t xml:space="preserve"> has presented the </w:t>
      </w:r>
      <w:r w:rsidRPr="0030106F">
        <w:rPr>
          <w:rStyle w:val="Emphasis"/>
        </w:rPr>
        <w:t>potential for systemic change</w:t>
      </w:r>
      <w:r w:rsidRPr="001D0AE4">
        <w:rPr>
          <w:rStyle w:val="StyleUnderline"/>
        </w:rPr>
        <w:t>. Each has involved the breakdown of state legitimacy, </w:t>
      </w:r>
      <w:r w:rsidRPr="00212F36">
        <w:rPr>
          <w:rStyle w:val="Emphasis"/>
          <w:highlight w:val="green"/>
        </w:rPr>
        <w:t>escalat</w:t>
      </w:r>
      <w:r w:rsidRPr="00125778">
        <w:rPr>
          <w:rStyle w:val="Emphasis"/>
          <w:highlight w:val="cyan"/>
        </w:rPr>
        <w:t>i</w:t>
      </w:r>
      <w:r w:rsidRPr="000C1F23">
        <w:rPr>
          <w:rStyle w:val="Emphasis"/>
        </w:rPr>
        <w:t>ng </w:t>
      </w:r>
      <w:r w:rsidRPr="00AC186F">
        <w:rPr>
          <w:rStyle w:val="Emphasis"/>
        </w:rPr>
        <w:t>class and social struggles</w:t>
      </w:r>
      <w:r w:rsidRPr="00AC186F">
        <w:rPr>
          <w:rStyle w:val="StyleUnderline"/>
        </w:rPr>
        <w:t>, and </w:t>
      </w:r>
      <w:r w:rsidRPr="00AC186F">
        <w:rPr>
          <w:rStyle w:val="Emphasis"/>
        </w:rPr>
        <w:t xml:space="preserve">military </w:t>
      </w:r>
      <w:r w:rsidRPr="00212F36">
        <w:rPr>
          <w:rStyle w:val="Emphasis"/>
          <w:highlight w:val="green"/>
        </w:rPr>
        <w:t>conflicts</w:t>
      </w:r>
      <w:r w:rsidRPr="001D0AE4">
        <w:rPr>
          <w:rStyle w:val="StyleUnderline"/>
        </w:rPr>
        <w:t xml:space="preserve">, leading to a restructuring of the system, including new institutional arrangements, class relations, </w:t>
      </w:r>
      <w:r w:rsidRPr="00212F36">
        <w:rPr>
          <w:rStyle w:val="StyleUnderline"/>
          <w:highlight w:val="green"/>
        </w:rPr>
        <w:t>and accumulation activities </w:t>
      </w:r>
      <w:r w:rsidRPr="00AC186F">
        <w:rPr>
          <w:rStyle w:val="StyleUnderline"/>
        </w:rPr>
        <w:t>that eventually result in a </w:t>
      </w:r>
      <w:proofErr w:type="spellStart"/>
      <w:r w:rsidRPr="00AC186F">
        <w:rPr>
          <w:rStyle w:val="Emphasis"/>
        </w:rPr>
        <w:t>restabilization</w:t>
      </w:r>
      <w:proofErr w:type="spellEnd"/>
      <w:r w:rsidRPr="00AC186F">
        <w:rPr>
          <w:rStyle w:val="StyleUnderline"/>
        </w:rPr>
        <w:t xml:space="preserve"> of the system and </w:t>
      </w:r>
      <w:r w:rsidRPr="00AC186F">
        <w:rPr>
          <w:rStyle w:val="Emphasis"/>
        </w:rPr>
        <w:t>renewed capitalist expansion</w:t>
      </w:r>
      <w:r w:rsidRPr="00AC186F">
        <w:rPr>
          <w:sz w:val="16"/>
        </w:rPr>
        <w:t>. The current</w:t>
      </w:r>
      <w:r w:rsidRPr="00E21A1B">
        <w:rPr>
          <w:sz w:val="16"/>
        </w:rPr>
        <w:t xml:space="preserve"> crisis shares aspects of earlier system-wide structural crises, such as of the 1880s, the 1930s or the 1970s. But there are six interrelated dimensions to the current crisis that I believe sets it apart from these earlier ones and suggests that a simple restructuring of the system will not lead to its </w:t>
      </w:r>
      <w:proofErr w:type="spellStart"/>
      <w:r w:rsidRPr="00E21A1B">
        <w:rPr>
          <w:sz w:val="16"/>
        </w:rPr>
        <w:t>restabilization</w:t>
      </w:r>
      <w:proofErr w:type="spellEnd"/>
      <w:r w:rsidRPr="00E21A1B">
        <w:rPr>
          <w:sz w:val="16"/>
        </w:rPr>
        <w:t> – that is, </w:t>
      </w:r>
      <w:r w:rsidRPr="00212F36">
        <w:rPr>
          <w:rStyle w:val="Emphasis"/>
          <w:highlight w:val="green"/>
        </w:rPr>
        <w:t xml:space="preserve">our </w:t>
      </w:r>
      <w:r w:rsidRPr="006D005B">
        <w:rPr>
          <w:rStyle w:val="Emphasis"/>
        </w:rPr>
        <w:t xml:space="preserve">very </w:t>
      </w:r>
      <w:r w:rsidRPr="00212F36">
        <w:rPr>
          <w:rStyle w:val="Emphasis"/>
          <w:highlight w:val="green"/>
        </w:rPr>
        <w:t xml:space="preserve">survival </w:t>
      </w:r>
      <w:r w:rsidRPr="006D005B">
        <w:rPr>
          <w:rStyle w:val="Emphasis"/>
        </w:rPr>
        <w:t xml:space="preserve">now </w:t>
      </w:r>
      <w:r w:rsidRPr="00212F36">
        <w:rPr>
          <w:rStyle w:val="Emphasis"/>
          <w:highlight w:val="green"/>
        </w:rPr>
        <w:t>requires a revolution against global capitalism</w:t>
      </w:r>
      <w:r w:rsidRPr="00E21A1B">
        <w:rPr>
          <w:sz w:val="16"/>
        </w:rPr>
        <w:t xml:space="preserve"> (Robinson, 2014). These six dimensions, in broad strokes, present a “big picture” context in which a global police state is emerging. </w:t>
      </w:r>
      <w:r w:rsidRPr="001D0AE4">
        <w:rPr>
          <w:rStyle w:val="StyleUnderline"/>
        </w:rPr>
        <w:t>First, </w:t>
      </w:r>
      <w:r w:rsidRPr="00212F36">
        <w:rPr>
          <w:rStyle w:val="Emphasis"/>
          <w:highlight w:val="green"/>
        </w:rPr>
        <w:t>the system is</w:t>
      </w:r>
      <w:r w:rsidRPr="001D0AE4">
        <w:rPr>
          <w:rStyle w:val="StyleUnderline"/>
        </w:rPr>
        <w:t xml:space="preserve"> fast </w:t>
      </w:r>
      <w:r w:rsidRPr="00212F36">
        <w:rPr>
          <w:rStyle w:val="Emphasis"/>
          <w:highlight w:val="green"/>
        </w:rPr>
        <w:t>reaching the ecological limits</w:t>
      </w:r>
      <w:r w:rsidRPr="001D0AE4">
        <w:rPr>
          <w:rStyle w:val="StyleUnderline"/>
        </w:rPr>
        <w:t> of its reproduction.</w:t>
      </w:r>
      <w:r w:rsidRPr="00E21A1B">
        <w:rPr>
          <w:sz w:val="16"/>
        </w:rPr>
        <w:t> We have already passed tipping points in climate change, the nitrogen cycle, and diversity loss. </w:t>
      </w:r>
      <w:r w:rsidRPr="001D0AE4">
        <w:rPr>
          <w:rStyle w:val="StyleUnderline"/>
        </w:rPr>
        <w:t>For the first time ever, </w:t>
      </w:r>
      <w:r w:rsidRPr="00212F36">
        <w:rPr>
          <w:rStyle w:val="Emphasis"/>
          <w:highlight w:val="green"/>
        </w:rPr>
        <w:t>human conduct is</w:t>
      </w:r>
      <w:r w:rsidRPr="001D0AE4">
        <w:rPr>
          <w:rStyle w:val="StyleUnderline"/>
        </w:rPr>
        <w:t xml:space="preserve"> intersecting with and fundamentally </w:t>
      </w:r>
      <w:r w:rsidRPr="00212F36">
        <w:rPr>
          <w:rStyle w:val="Emphasis"/>
          <w:highlight w:val="green"/>
        </w:rPr>
        <w:t>altering the earth</w:t>
      </w:r>
      <w:r w:rsidRPr="00045318">
        <w:rPr>
          <w:rStyle w:val="Emphasis"/>
        </w:rPr>
        <w:t xml:space="preserve"> system in such a way </w:t>
      </w:r>
      <w:r w:rsidRPr="00212F36">
        <w:rPr>
          <w:rStyle w:val="Emphasis"/>
          <w:highlight w:val="green"/>
        </w:rPr>
        <w:t>that threatens to bring</w:t>
      </w:r>
      <w:r w:rsidRPr="001D0AE4">
        <w:rPr>
          <w:rStyle w:val="StyleUnderline"/>
        </w:rPr>
        <w:t xml:space="preserve"> about a </w:t>
      </w:r>
      <w:r w:rsidRPr="00212F36">
        <w:rPr>
          <w:rStyle w:val="StyleUnderline"/>
          <w:highlight w:val="green"/>
        </w:rPr>
        <w:t>sixth </w:t>
      </w:r>
      <w:r w:rsidRPr="00212F36">
        <w:rPr>
          <w:rStyle w:val="Emphasis"/>
          <w:highlight w:val="green"/>
        </w:rPr>
        <w:t>mass extinction</w:t>
      </w:r>
      <w:r w:rsidRPr="00E21A1B">
        <w:rPr>
          <w:sz w:val="16"/>
        </w:rPr>
        <w:t xml:space="preserve"> (see, e.g., Foster et al., 2011; Moore, 2015). These ecological dimensions of </w:t>
      </w:r>
      <w:r w:rsidRPr="001D0AE4">
        <w:rPr>
          <w:rStyle w:val="StyleUnderline"/>
        </w:rPr>
        <w:t>global crisis have been brought to the forefront of the global agenda by the worldwide environmental justice movement</w:t>
      </w:r>
      <w:r w:rsidRPr="00E21A1B">
        <w:rPr>
          <w:sz w:val="16"/>
        </w:rPr>
        <w:t>. Communities around the world have come under escalating repression as they face off against transnational corporate plunder of their environment. While capitalism cannot be held solely responsible for the ecological crisis,</w:t>
      </w:r>
      <w:r w:rsidRPr="001D0AE4">
        <w:rPr>
          <w:rStyle w:val="StyleUnderline"/>
        </w:rPr>
        <w:t> it is difficult to imagine that the environmental catastrophe can be resolved within the </w:t>
      </w:r>
      <w:r w:rsidRPr="00212F36">
        <w:rPr>
          <w:rStyle w:val="StyleUnderline"/>
          <w:highlight w:val="green"/>
        </w:rPr>
        <w:t>capitalist system</w:t>
      </w:r>
      <w:r w:rsidRPr="001D0AE4">
        <w:rPr>
          <w:rStyle w:val="StyleUnderline"/>
        </w:rPr>
        <w:t xml:space="preserve"> given </w:t>
      </w:r>
      <w:r w:rsidRPr="00E261FD">
        <w:rPr>
          <w:rStyle w:val="Emphasis"/>
        </w:rPr>
        <w:t xml:space="preserve">capital’s implacable </w:t>
      </w:r>
      <w:r w:rsidRPr="00212F36">
        <w:rPr>
          <w:rStyle w:val="Emphasis"/>
          <w:highlight w:val="green"/>
        </w:rPr>
        <w:t>impulse to accumulate</w:t>
      </w:r>
      <w:r w:rsidRPr="00212F36">
        <w:rPr>
          <w:rStyle w:val="StyleUnderline"/>
          <w:highlight w:val="green"/>
        </w:rPr>
        <w:t xml:space="preserve"> and</w:t>
      </w:r>
      <w:r w:rsidRPr="001D0AE4">
        <w:rPr>
          <w:rStyle w:val="StyleUnderline"/>
        </w:rPr>
        <w:t xml:space="preserve"> its </w:t>
      </w:r>
      <w:r w:rsidRPr="00045318">
        <w:rPr>
          <w:rStyle w:val="Emphasis"/>
        </w:rPr>
        <w:t>accelerated </w:t>
      </w:r>
      <w:r w:rsidRPr="00212F36">
        <w:rPr>
          <w:rStyle w:val="Emphasis"/>
          <w:highlight w:val="green"/>
        </w:rPr>
        <w:t>commodification</w:t>
      </w:r>
      <w:r w:rsidRPr="00045318">
        <w:rPr>
          <w:rStyle w:val="Emphasis"/>
        </w:rPr>
        <w:t xml:space="preserve"> of nature</w:t>
      </w:r>
      <w:r w:rsidRPr="001D0AE4">
        <w:rPr>
          <w:rStyle w:val="StyleUnderline"/>
        </w:rPr>
        <w:t>. Second, </w:t>
      </w:r>
      <w:r w:rsidRPr="00212F36">
        <w:rPr>
          <w:rStyle w:val="StyleUnderline"/>
          <w:highlight w:val="green"/>
        </w:rPr>
        <w:t>the level of </w:t>
      </w:r>
      <w:r w:rsidRPr="00212F36">
        <w:rPr>
          <w:rStyle w:val="Emphasis"/>
          <w:highlight w:val="green"/>
        </w:rPr>
        <w:t>global social polarization and inequality is unprecedented</w:t>
      </w:r>
      <w:r w:rsidRPr="00212F36">
        <w:rPr>
          <w:rStyle w:val="StyleUnderline"/>
          <w:highlight w:val="green"/>
        </w:rPr>
        <w:t>.</w:t>
      </w:r>
      <w:r w:rsidRPr="00E21A1B">
        <w:rPr>
          <w:sz w:val="16"/>
        </w:rPr>
        <w:t xml:space="preserve"> The richest one percent of humanity in 2016 controlled over half of the world’s wealth and 20 percent controlled 95 percent of that wealth, while the remaining 80 percent had to make do with just five percent (Oxfam, 2017). </w:t>
      </w:r>
      <w:r w:rsidRPr="00212F36">
        <w:rPr>
          <w:rStyle w:val="Emphasis"/>
          <w:highlight w:val="green"/>
        </w:rPr>
        <w:t>These escalating inequalities fuel capitalism’s</w:t>
      </w:r>
      <w:r w:rsidRPr="001D0AE4">
        <w:rPr>
          <w:rStyle w:val="StyleUnderline"/>
        </w:rPr>
        <w:t> chronic problem of </w:t>
      </w:r>
      <w:r w:rsidRPr="00212F36">
        <w:rPr>
          <w:rStyle w:val="Emphasis"/>
          <w:highlight w:val="green"/>
        </w:rPr>
        <w:t>overaccumulation</w:t>
      </w:r>
      <w:r w:rsidRPr="001D0AE4">
        <w:rPr>
          <w:rStyle w:val="StyleUnderline"/>
        </w:rPr>
        <w:t>: the TCC </w:t>
      </w:r>
      <w:r w:rsidRPr="00045318">
        <w:rPr>
          <w:rStyle w:val="Emphasis"/>
        </w:rPr>
        <w:t>cannot find productive outlets</w:t>
      </w:r>
      <w:r w:rsidRPr="001D0AE4">
        <w:rPr>
          <w:rStyle w:val="StyleUnderline"/>
        </w:rPr>
        <w:t xml:space="preserve"> to </w:t>
      </w:r>
      <w:r w:rsidRPr="00045318">
        <w:rPr>
          <w:rStyle w:val="Emphasis"/>
        </w:rPr>
        <w:t>unload the enormous amounts of surplus it has accumulated</w:t>
      </w:r>
      <w:r w:rsidRPr="001D0AE4">
        <w:rPr>
          <w:rStyle w:val="StyleUnderline"/>
        </w:rPr>
        <w:t>, leading to </w:t>
      </w:r>
      <w:r w:rsidRPr="00045318">
        <w:rPr>
          <w:rStyle w:val="Emphasis"/>
        </w:rPr>
        <w:t>chronic stagnation in the world economy</w:t>
      </w:r>
      <w:r w:rsidRPr="001D0AE4">
        <w:rPr>
          <w:rStyle w:val="StyleUnderline"/>
        </w:rPr>
        <w:t> </w:t>
      </w:r>
      <w:r w:rsidRPr="00E21A1B">
        <w:rPr>
          <w:sz w:val="16"/>
        </w:rPr>
        <w:t xml:space="preserve">(see next section). </w:t>
      </w:r>
      <w:r w:rsidRPr="001D0AE4">
        <w:rPr>
          <w:rStyle w:val="StyleUnderline"/>
        </w:rPr>
        <w:t>Such extreme levels of social polarization present a challenge of social control to dominant groups</w:t>
      </w:r>
      <w:r w:rsidRPr="00E21A1B">
        <w:rPr>
          <w:sz w:val="16"/>
        </w:rPr>
        <w:t xml:space="preserve">. As Trumpism in the United States as well as the rise of </w:t>
      </w:r>
      <w:proofErr w:type="gramStart"/>
      <w:r w:rsidRPr="00E21A1B">
        <w:rPr>
          <w:sz w:val="16"/>
        </w:rPr>
        <w:t>far-right</w:t>
      </w:r>
      <w:proofErr w:type="gramEnd"/>
      <w:r w:rsidRPr="00E21A1B">
        <w:rPr>
          <w:sz w:val="16"/>
        </w:rPr>
        <w:t xml:space="preserve"> and neo-fascist movements in Europe so well </w:t>
      </w:r>
      <w:r w:rsidRPr="004423D3">
        <w:rPr>
          <w:sz w:val="16"/>
        </w:rPr>
        <w:t>illustrate, </w:t>
      </w:r>
      <w:r w:rsidRPr="004423D3">
        <w:rPr>
          <w:rStyle w:val="StyleUnderline"/>
        </w:rPr>
        <w:t>cooptation also involves the </w:t>
      </w:r>
      <w:r w:rsidRPr="004423D3">
        <w:rPr>
          <w:rStyle w:val="Emphasis"/>
        </w:rPr>
        <w:t>manipulation of fear and insecurity</w:t>
      </w:r>
      <w:r w:rsidRPr="004423D3">
        <w:rPr>
          <w:rStyle w:val="StyleUnderline"/>
        </w:rPr>
        <w:t> among the downwardly mobile so that </w:t>
      </w:r>
      <w:r w:rsidRPr="004423D3">
        <w:rPr>
          <w:rStyle w:val="Emphasis"/>
        </w:rPr>
        <w:t xml:space="preserve">social anxiety is channeled towards scapegoated </w:t>
      </w:r>
      <w:r w:rsidRPr="004423D3">
        <w:rPr>
          <w:rStyle w:val="Emphasis"/>
        </w:rPr>
        <w:lastRenderedPageBreak/>
        <w:t>communities</w:t>
      </w:r>
      <w:r w:rsidRPr="004423D3">
        <w:rPr>
          <w:sz w:val="16"/>
        </w:rPr>
        <w:t>. This psychosocial mechanism of displacing mass anxieties is not new, but it appears to be increasing around the world in the face of the structural destabilization</w:t>
      </w:r>
      <w:r w:rsidRPr="00E21A1B">
        <w:rPr>
          <w:sz w:val="16"/>
        </w:rPr>
        <w:t xml:space="preserve"> of capitalist globalization. </w:t>
      </w:r>
      <w:r w:rsidRPr="00212F36">
        <w:rPr>
          <w:rStyle w:val="Emphasis"/>
          <w:highlight w:val="green"/>
        </w:rPr>
        <w:t>Extreme inequality</w:t>
      </w:r>
      <w:r w:rsidRPr="00212F36">
        <w:rPr>
          <w:rStyle w:val="StyleUnderline"/>
          <w:highlight w:val="green"/>
        </w:rPr>
        <w:t xml:space="preserve"> </w:t>
      </w:r>
      <w:r w:rsidRPr="00212F36">
        <w:rPr>
          <w:rStyle w:val="Emphasis"/>
          <w:highlight w:val="green"/>
        </w:rPr>
        <w:t xml:space="preserve">requires extreme violence </w:t>
      </w:r>
      <w:r w:rsidRPr="006D005B">
        <w:rPr>
          <w:rStyle w:val="Emphasis"/>
        </w:rPr>
        <w:t>and repression</w:t>
      </w:r>
      <w:r w:rsidRPr="006D005B">
        <w:rPr>
          <w:rStyle w:val="StyleUnderline"/>
        </w:rPr>
        <w:t xml:space="preserve"> </w:t>
      </w:r>
      <w:r w:rsidRPr="004423D3">
        <w:rPr>
          <w:rStyle w:val="StyleUnderline"/>
        </w:rPr>
        <w:t>that lend themselves to projects of </w:t>
      </w:r>
      <w:r w:rsidRPr="004423D3">
        <w:rPr>
          <w:rStyle w:val="Emphasis"/>
        </w:rPr>
        <w:t>21st century fascism</w:t>
      </w:r>
      <w:r w:rsidRPr="004423D3">
        <w:rPr>
          <w:rStyle w:val="StyleUnderline"/>
        </w:rPr>
        <w:t>. T</w:t>
      </w:r>
      <w:r w:rsidRPr="001D0AE4">
        <w:rPr>
          <w:rStyle w:val="StyleUnderline"/>
        </w:rPr>
        <w:t>hird, </w:t>
      </w:r>
      <w:r w:rsidRPr="00212F36">
        <w:rPr>
          <w:rStyle w:val="Emphasis"/>
          <w:highlight w:val="green"/>
        </w:rPr>
        <w:t xml:space="preserve">the sheer magnitude of </w:t>
      </w:r>
      <w:r w:rsidRPr="002E1B9C">
        <w:rPr>
          <w:rStyle w:val="Emphasis"/>
        </w:rPr>
        <w:t xml:space="preserve">the means of </w:t>
      </w:r>
      <w:r w:rsidRPr="00212F36">
        <w:rPr>
          <w:rStyle w:val="Emphasis"/>
          <w:highlight w:val="green"/>
        </w:rPr>
        <w:t>violence</w:t>
      </w:r>
      <w:r w:rsidRPr="002E1B9C">
        <w:rPr>
          <w:rStyle w:val="Emphasis"/>
        </w:rPr>
        <w:t xml:space="preserve"> and social control </w:t>
      </w:r>
      <w:r w:rsidRPr="00212F36">
        <w:rPr>
          <w:rStyle w:val="Emphasis"/>
          <w:highlight w:val="green"/>
        </w:rPr>
        <w:t>is unprecedented</w:t>
      </w:r>
      <w:r w:rsidRPr="00045318">
        <w:rPr>
          <w:rStyle w:val="Emphasis"/>
        </w:rPr>
        <w:t>,</w:t>
      </w:r>
      <w:r w:rsidRPr="001D0AE4">
        <w:rPr>
          <w:rStyle w:val="StyleUnderline"/>
        </w:rPr>
        <w:t xml:space="preserve"> as well as the magnitude and concentrated control over the means of global communication and the production and circulation of symbols, images, and knowledge. </w:t>
      </w:r>
      <w:r w:rsidRPr="00E21A1B">
        <w:rPr>
          <w:sz w:val="16"/>
        </w:rPr>
        <w:t>Computerized wars, drone warfare, robot soldiers, bunker-buster bombs, a new generation of nuclear weapons, satellite surveillance, cyberwar, spatial control technology, and so forth, have changed the face of warfare, and more generally, of systems of social control and repression. We have arrived at the panoptical surveillance society, a point brought home by Edward Snowden’s revelations in 2013, and the age of thought control by those who control global flows of communication and symbolic production. </w:t>
      </w:r>
      <w:r w:rsidRPr="001D0AE4">
        <w:rPr>
          <w:rStyle w:val="StyleUnderline"/>
        </w:rPr>
        <w:t>If </w:t>
      </w:r>
      <w:r w:rsidRPr="004423D3">
        <w:rPr>
          <w:rStyle w:val="Emphasis"/>
        </w:rPr>
        <w:t>global </w:t>
      </w:r>
      <w:r w:rsidRPr="00212F36">
        <w:rPr>
          <w:rStyle w:val="Emphasis"/>
          <w:highlight w:val="green"/>
        </w:rPr>
        <w:t>capitalist crisis</w:t>
      </w:r>
      <w:r w:rsidRPr="00212F36">
        <w:rPr>
          <w:rStyle w:val="StyleUnderline"/>
          <w:highlight w:val="green"/>
        </w:rPr>
        <w:t xml:space="preserve"> leads to</w:t>
      </w:r>
      <w:r w:rsidRPr="004423D3">
        <w:rPr>
          <w:rStyle w:val="StyleUnderline"/>
        </w:rPr>
        <w:t xml:space="preserve"> a </w:t>
      </w:r>
      <w:r w:rsidRPr="004423D3">
        <w:rPr>
          <w:rStyle w:val="Emphasis"/>
        </w:rPr>
        <w:t xml:space="preserve">new world war the </w:t>
      </w:r>
      <w:r w:rsidRPr="00212F36">
        <w:rPr>
          <w:rStyle w:val="Emphasis"/>
          <w:highlight w:val="green"/>
        </w:rPr>
        <w:t>destruction</w:t>
      </w:r>
      <w:r w:rsidRPr="004423D3">
        <w:rPr>
          <w:rStyle w:val="StyleUnderline"/>
        </w:rPr>
        <w:t xml:space="preserve"> </w:t>
      </w:r>
      <w:r w:rsidRPr="004423D3">
        <w:rPr>
          <w:rStyle w:val="Emphasis"/>
        </w:rPr>
        <w:t>would simply be unpreceden</w:t>
      </w:r>
      <w:r w:rsidRPr="0013122A">
        <w:rPr>
          <w:rStyle w:val="Emphasis"/>
        </w:rPr>
        <w:t>ted</w:t>
      </w:r>
      <w:r w:rsidRPr="001D0AE4">
        <w:rPr>
          <w:rStyle w:val="StyleUnderline"/>
        </w:rPr>
        <w:t>. Fourth, </w:t>
      </w:r>
      <w:r w:rsidRPr="00212F36">
        <w:rPr>
          <w:rStyle w:val="Emphasis"/>
          <w:highlight w:val="green"/>
        </w:rPr>
        <w:t>we are reaching limits to the extensive expansion of capitalism</w:t>
      </w:r>
      <w:r w:rsidRPr="001D0AE4">
        <w:rPr>
          <w:rStyle w:val="StyleUnderline"/>
        </w:rPr>
        <w:t>, in the sense that </w:t>
      </w:r>
      <w:r w:rsidRPr="00212F36">
        <w:rPr>
          <w:rStyle w:val="Emphasis"/>
          <w:highlight w:val="green"/>
        </w:rPr>
        <w:t>there are no</w:t>
      </w:r>
      <w:r w:rsidRPr="001D0AE4">
        <w:rPr>
          <w:rStyle w:val="StyleUnderline"/>
        </w:rPr>
        <w:t xml:space="preserve"> longer any </w:t>
      </w:r>
      <w:r w:rsidRPr="00212F36">
        <w:rPr>
          <w:rStyle w:val="Emphasis"/>
          <w:highlight w:val="green"/>
        </w:rPr>
        <w:t>new territories</w:t>
      </w:r>
      <w:r w:rsidRPr="001D0AE4">
        <w:rPr>
          <w:rStyle w:val="StyleUnderline"/>
        </w:rPr>
        <w:t xml:space="preserve"> of significance </w:t>
      </w:r>
      <w:r w:rsidRPr="00E261FD">
        <w:rPr>
          <w:rStyle w:val="Emphasis"/>
        </w:rPr>
        <w:t>to integrate</w:t>
      </w:r>
      <w:r w:rsidRPr="001D0AE4">
        <w:rPr>
          <w:rStyle w:val="StyleUnderline"/>
        </w:rPr>
        <w:t xml:space="preserve"> into world capitalism and </w:t>
      </w:r>
      <w:r w:rsidRPr="0013122A">
        <w:rPr>
          <w:rStyle w:val="Emphasis"/>
        </w:rPr>
        <w:t xml:space="preserve">new spaces </w:t>
      </w:r>
      <w:r w:rsidRPr="00212F36">
        <w:rPr>
          <w:rStyle w:val="Emphasis"/>
          <w:highlight w:val="green"/>
        </w:rPr>
        <w:t>to commodify</w:t>
      </w:r>
      <w:r w:rsidRPr="0013122A">
        <w:rPr>
          <w:rStyle w:val="Emphasis"/>
        </w:rPr>
        <w:t xml:space="preserve"> are drying up. </w:t>
      </w:r>
      <w:r w:rsidRPr="00212F36">
        <w:rPr>
          <w:rStyle w:val="Emphasis"/>
          <w:highlight w:val="green"/>
        </w:rPr>
        <w:t>The capitalist system is by its nature expansionary</w:t>
      </w:r>
      <w:r w:rsidRPr="001D0AE4">
        <w:rPr>
          <w:rStyle w:val="StyleUnderline"/>
        </w:rPr>
        <w:t xml:space="preserve">. </w:t>
      </w:r>
      <w:r w:rsidRPr="0013122A">
        <w:rPr>
          <w:rStyle w:val="Emphasis"/>
        </w:rPr>
        <w:t xml:space="preserve">In each earlier structural crisis, the system went through </w:t>
      </w:r>
      <w:r w:rsidRPr="001D0AE4">
        <w:rPr>
          <w:rStyle w:val="StyleUnderline"/>
        </w:rPr>
        <w:t xml:space="preserve">a new round of extensive </w:t>
      </w:r>
      <w:r w:rsidRPr="0013122A">
        <w:rPr>
          <w:rStyle w:val="Emphasis"/>
        </w:rPr>
        <w:t>expansion</w:t>
      </w:r>
      <w:r w:rsidRPr="001D0AE4">
        <w:rPr>
          <w:rStyle w:val="StyleUnderline"/>
        </w:rPr>
        <w:t xml:space="preserve"> – from waves of colonial conquest in earlier centuries, </w:t>
      </w:r>
      <w:r w:rsidRPr="00E21A1B">
        <w:rPr>
          <w:sz w:val="16"/>
        </w:rPr>
        <w:t xml:space="preserve">to the integration in the late 20th and early 21st centuries of the former socialist countries, China, </w:t>
      </w:r>
      <w:proofErr w:type="gramStart"/>
      <w:r w:rsidRPr="00E21A1B">
        <w:rPr>
          <w:sz w:val="16"/>
        </w:rPr>
        <w:t>India</w:t>
      </w:r>
      <w:proofErr w:type="gramEnd"/>
      <w:r w:rsidRPr="00E21A1B">
        <w:rPr>
          <w:sz w:val="16"/>
        </w:rPr>
        <w:t xml:space="preserve"> and other areas that had been marginally outside the system. </w:t>
      </w:r>
      <w:r w:rsidRPr="001D0AE4">
        <w:rPr>
          <w:rStyle w:val="StyleUnderline"/>
        </w:rPr>
        <w:t>There are no longer any new territories to integrate into world capitalism</w:t>
      </w:r>
      <w:r w:rsidRPr="00E21A1B">
        <w:rPr>
          <w:sz w:val="16"/>
        </w:rPr>
        <w:t>. At the same time, the </w:t>
      </w:r>
      <w:r w:rsidRPr="0013122A">
        <w:rPr>
          <w:rStyle w:val="StyleUnderline"/>
        </w:rPr>
        <w:t>privatization</w:t>
      </w:r>
      <w:r w:rsidRPr="00E21A1B">
        <w:rPr>
          <w:sz w:val="16"/>
        </w:rPr>
        <w:t xml:space="preserve"> of education, health, utilities, basic services, and public lands is turning those spaces in global society that were outside of capital’s control into “spaces of capital,” so that intensive expansion is reaching depths never before seen. What is there left to commodify? </w:t>
      </w:r>
      <w:r w:rsidRPr="001D0AE4">
        <w:rPr>
          <w:rStyle w:val="StyleUnderline"/>
        </w:rPr>
        <w:t xml:space="preserve">Where can the system now expand? </w:t>
      </w:r>
      <w:r w:rsidRPr="0013122A">
        <w:rPr>
          <w:rStyle w:val="Emphasis"/>
        </w:rPr>
        <w:t>New spaces have to be violently cracked open</w:t>
      </w:r>
      <w:r w:rsidRPr="001D0AE4">
        <w:rPr>
          <w:rStyle w:val="StyleUnderline"/>
        </w:rPr>
        <w:t xml:space="preserve"> and the peoples in these spaces must be </w:t>
      </w:r>
      <w:r w:rsidRPr="0013122A">
        <w:rPr>
          <w:rStyle w:val="Emphasis"/>
        </w:rPr>
        <w:t>repressed by the global police state</w:t>
      </w:r>
      <w:r w:rsidRPr="001D0AE4">
        <w:rPr>
          <w:rStyle w:val="StyleUnderline"/>
        </w:rPr>
        <w:t>.</w:t>
      </w:r>
      <w:r w:rsidRPr="00E21A1B">
        <w:rPr>
          <w:sz w:val="16"/>
        </w:rPr>
        <w:t xml:space="preserve"> Fifth, there is the rise of a vast surplus population inhabiting a “planet of slums” (Davis, 2007) pushed out of the productive economy, thrown into the margins, and subject to sophisticated systems of social control and to destruction, into a mortal cycle of dispossession-exploitation-exclusion. Crises provide capital with the opportunity to accelerate the process of forcing greater productivity out of fewer workers</w:t>
      </w:r>
      <w:r w:rsidRPr="001D0AE4">
        <w:rPr>
          <w:rStyle w:val="StyleUnderline"/>
        </w:rPr>
        <w:t>. The processes by which surplus labor is generated have accelerated under globalization. Spatial reorganization has helped transnational capital to break the territorial-bound power of organized labor and impose new capital–labor relations based on fragmentation, flexibilization, and the cheapening of labor.</w:t>
      </w:r>
      <w:r w:rsidRPr="00E21A1B">
        <w:rPr>
          <w:sz w:val="16"/>
        </w:rPr>
        <w:t xml:space="preserve"> These developments, combined with a massive new round of primitive accumulation and displacement of hundreds of millions, have given rise to a new global army of superfluous labor that goes well beyond the traditional reserve army of labor that Marx discussed. </w:t>
      </w:r>
      <w:r w:rsidRPr="00E261FD">
        <w:rPr>
          <w:rStyle w:val="Emphasis"/>
        </w:rPr>
        <w:t>Global </w:t>
      </w:r>
      <w:r w:rsidRPr="00212F36">
        <w:rPr>
          <w:rStyle w:val="Emphasis"/>
          <w:highlight w:val="green"/>
        </w:rPr>
        <w:t xml:space="preserve">capitalism has no </w:t>
      </w:r>
      <w:r w:rsidRPr="00E261FD">
        <w:rPr>
          <w:rStyle w:val="Emphasis"/>
        </w:rPr>
        <w:t>direct </w:t>
      </w:r>
      <w:r w:rsidRPr="00212F36">
        <w:rPr>
          <w:rStyle w:val="Emphasis"/>
          <w:highlight w:val="green"/>
        </w:rPr>
        <w:t>use for</w:t>
      </w:r>
      <w:r w:rsidRPr="0013122A">
        <w:rPr>
          <w:rStyle w:val="Emphasis"/>
        </w:rPr>
        <w:t xml:space="preserve"> surplus </w:t>
      </w:r>
      <w:r w:rsidRPr="00212F36">
        <w:rPr>
          <w:rStyle w:val="Emphasis"/>
          <w:highlight w:val="green"/>
        </w:rPr>
        <w:t>humanity</w:t>
      </w:r>
      <w:r w:rsidRPr="00E21A1B">
        <w:rPr>
          <w:sz w:val="16"/>
        </w:rPr>
        <w:t>. But indirectly</w:t>
      </w:r>
      <w:r w:rsidRPr="001D0AE4">
        <w:rPr>
          <w:rStyle w:val="StyleUnderline"/>
        </w:rPr>
        <w:t xml:space="preserve">, it holds wages down everywhere and </w:t>
      </w:r>
      <w:r w:rsidRPr="0013122A">
        <w:rPr>
          <w:rStyle w:val="Emphasis"/>
        </w:rPr>
        <w:t>makes new systems of 21st century slavery possible</w:t>
      </w:r>
      <w:r w:rsidRPr="00E21A1B">
        <w:rPr>
          <w:sz w:val="16"/>
        </w:rPr>
        <w:t xml:space="preserve">. Dominant groups face the challenge of how to contain both the real and potential rebellion of surplus humanity. </w:t>
      </w:r>
      <w:r w:rsidRPr="001D0AE4">
        <w:rPr>
          <w:rStyle w:val="StyleUnderline"/>
        </w:rPr>
        <w:t xml:space="preserve">In addition, surplus humanity cannot consume and so as their ranks expand the </w:t>
      </w:r>
      <w:r w:rsidRPr="0013122A">
        <w:rPr>
          <w:rStyle w:val="Emphasis"/>
        </w:rPr>
        <w:t>problem of overaccumulation becomes exacerbated</w:t>
      </w:r>
      <w:r w:rsidRPr="00E21A1B">
        <w:rPr>
          <w:sz w:val="16"/>
        </w:rPr>
        <w:t>. Sixth, </w:t>
      </w:r>
      <w:r w:rsidRPr="001D0AE4">
        <w:rPr>
          <w:rStyle w:val="StyleUnderline"/>
        </w:rPr>
        <w:t xml:space="preserve">there is an </w:t>
      </w:r>
      <w:r w:rsidRPr="0013122A">
        <w:rPr>
          <w:rStyle w:val="Emphasis"/>
        </w:rPr>
        <w:t>acute political contradiction in global capitalism:</w:t>
      </w:r>
      <w:r w:rsidRPr="001D0AE4">
        <w:rPr>
          <w:rStyle w:val="StyleUnderline"/>
        </w:rPr>
        <w:t xml:space="preserve"> economic globalization takes places within a nation-state system of political authority. Transnational state apparatuses are incipient and have not been able to substitute for a leading nation-state with enough power and authority to organize and stabilize the system, much less to impose regulations on transnational capital.</w:t>
      </w:r>
      <w:r w:rsidRPr="00E21A1B">
        <w:rPr>
          <w:sz w:val="16"/>
        </w:rPr>
        <w:t xml:space="preserve"> In the age of </w:t>
      </w:r>
      <w:r w:rsidRPr="001D0AE4">
        <w:rPr>
          <w:rStyle w:val="StyleUnderline"/>
        </w:rPr>
        <w:t>capitalist globalization governments must attract to the national territory transnational corporate investment, which requires providing capital with all the incentives associated with neoliberalism</w:t>
      </w:r>
      <w:r w:rsidRPr="00E21A1B">
        <w:rPr>
          <w:sz w:val="16"/>
        </w:rPr>
        <w:t xml:space="preserve"> – downward pressure on wages, deregulation, austerity, and so on – </w:t>
      </w:r>
      <w:r w:rsidRPr="001D0AE4">
        <w:rPr>
          <w:rStyle w:val="StyleUnderline"/>
        </w:rPr>
        <w:t>that aggravate inequality, impoverishment, and insecurity for working classes.</w:t>
      </w:r>
      <w:r w:rsidRPr="00E21A1B">
        <w:rPr>
          <w:sz w:val="16"/>
        </w:rPr>
        <w:t xml:space="preserve"> Nation-states face a contradiction between the need to promote transnational capital accumulation in their territories and their need to achieve political legitimacy. As a result, </w:t>
      </w:r>
      <w:r w:rsidRPr="001D0AE4">
        <w:rPr>
          <w:rStyle w:val="StyleUnderline"/>
        </w:rPr>
        <w:t xml:space="preserve">states around the world have been experiencing spiraling crises of legitimacy. This situation generates bewildering and seemingly contradictory politics and also helps explain the resurgence of </w:t>
      </w:r>
      <w:proofErr w:type="gramStart"/>
      <w:r w:rsidRPr="001D0AE4">
        <w:rPr>
          <w:rStyle w:val="StyleUnderline"/>
        </w:rPr>
        <w:t>far-right</w:t>
      </w:r>
      <w:proofErr w:type="gramEnd"/>
      <w:r w:rsidRPr="001D0AE4">
        <w:rPr>
          <w:rStyle w:val="StyleUnderline"/>
        </w:rPr>
        <w:t xml:space="preserve"> and neo-fascist forces that espouse rhetoric of nationalism and protectionism even as they promote neo-liberalism.</w:t>
      </w:r>
    </w:p>
    <w:p w14:paraId="2CD29B0B" w14:textId="77777777" w:rsidR="004B34AD" w:rsidRDefault="004B34AD" w:rsidP="004B34AD">
      <w:pPr>
        <w:pStyle w:val="Heading4"/>
      </w:pPr>
      <w:r>
        <w:lastRenderedPageBreak/>
        <w:t xml:space="preserve">[Foster 20] </w:t>
      </w:r>
      <w:r w:rsidRPr="00B3225B">
        <w:t xml:space="preserve">Capitalism </w:t>
      </w:r>
      <w:r>
        <w:t xml:space="preserve">is a regime of chaos: Ecological Crisis, Unlimited War, and Economic Crisis </w:t>
      </w:r>
      <w:r w:rsidRPr="00B3225B">
        <w:t>– the alternative is to invest in a new system of social metabolic production aimed towards socialism</w:t>
      </w:r>
    </w:p>
    <w:p w14:paraId="2692BC7B" w14:textId="77777777" w:rsidR="004B34AD" w:rsidRPr="00B3225B" w:rsidRDefault="004B34AD" w:rsidP="004B34AD">
      <w:pPr>
        <w:rPr>
          <w:sz w:val="16"/>
        </w:rPr>
      </w:pPr>
      <w:r w:rsidRPr="0053589D">
        <w:rPr>
          <w:rStyle w:val="Heading4Char"/>
        </w:rPr>
        <w:t>Foster 20</w:t>
      </w:r>
      <w:r w:rsidRPr="00B3225B">
        <w:rPr>
          <w:sz w:val="16"/>
        </w:rPr>
        <w:t xml:space="preserve"> REVIEW OF THE MONTH The Renewal of the Socialist Ideal by John Bellamy Foster (Sep 01, 2020) Topics: History  Marxism  Movements  Socialism  Places: Global John Bellamy Foster is an American professor of sociology at the University of Oregon and editor of the Monthly Review. He writes about political economy of capitalism and economic crisis, ecology and ecological crisis, and Marxist theory. </w:t>
      </w:r>
      <w:hyperlink r:id="rId8" w:history="1">
        <w:r w:rsidRPr="00B3225B">
          <w:rPr>
            <w:rStyle w:val="Hyperlink"/>
            <w:sz w:val="16"/>
          </w:rPr>
          <w:t>https://monthlyreview.org/2020/09/01/the-renewal-of-the-socialist-ideal/</w:t>
        </w:r>
      </w:hyperlink>
      <w:r w:rsidRPr="00B3225B">
        <w:rPr>
          <w:sz w:val="16"/>
        </w:rPr>
        <w:t xml:space="preserve"> //</w:t>
      </w:r>
      <w:proofErr w:type="spellStart"/>
      <w:r w:rsidRPr="00B3225B">
        <w:rPr>
          <w:sz w:val="16"/>
        </w:rPr>
        <w:t>avery</w:t>
      </w:r>
      <w:proofErr w:type="spellEnd"/>
    </w:p>
    <w:p w14:paraId="66557919" w14:textId="3EC706E9" w:rsidR="004B34AD" w:rsidRDefault="004B34AD" w:rsidP="004B34AD">
      <w:pPr>
        <w:rPr>
          <w:sz w:val="14"/>
        </w:rPr>
      </w:pPr>
      <w:r w:rsidRPr="0021123B">
        <w:rPr>
          <w:sz w:val="14"/>
        </w:rPr>
        <w:t xml:space="preserve">Any serious treatment of the </w:t>
      </w:r>
      <w:r w:rsidRPr="00AD5DA4">
        <w:rPr>
          <w:rStyle w:val="StyleUnderline"/>
          <w:highlight w:val="green"/>
        </w:rPr>
        <w:t>renewal of socialism</w:t>
      </w:r>
      <w:r w:rsidRPr="0021123B">
        <w:rPr>
          <w:sz w:val="14"/>
        </w:rPr>
        <w:t xml:space="preserve"> today </w:t>
      </w:r>
      <w:r w:rsidRPr="00AD5DA4">
        <w:rPr>
          <w:rStyle w:val="StyleUnderline"/>
          <w:highlight w:val="green"/>
        </w:rPr>
        <w:t>must begin with capitalism’s creative destruction of the bases of all social existence</w:t>
      </w:r>
      <w:r w:rsidRPr="0021123B">
        <w:rPr>
          <w:sz w:val="14"/>
        </w:rPr>
        <w:t xml:space="preserve">. Since the late 1980s, the world has been engulfed in an </w:t>
      </w:r>
      <w:r w:rsidRPr="0021123B">
        <w:rPr>
          <w:rStyle w:val="StyleUnderline"/>
        </w:rPr>
        <w:t xml:space="preserve">epoch of </w:t>
      </w:r>
      <w:r w:rsidRPr="00AD5DA4">
        <w:rPr>
          <w:rStyle w:val="StyleUnderline"/>
          <w:highlight w:val="green"/>
        </w:rPr>
        <w:t>catastrophe capitalism, defined as the accumulation of imminent catastrophe on every side due to</w:t>
      </w:r>
      <w:r w:rsidRPr="0021123B">
        <w:rPr>
          <w:rStyle w:val="StyleUnderline"/>
        </w:rPr>
        <w:t xml:space="preserve"> the unintended consequences of “</w:t>
      </w:r>
      <w:r w:rsidRPr="00AD5DA4">
        <w:rPr>
          <w:rStyle w:val="StyleUnderline"/>
          <w:highlight w:val="green"/>
        </w:rPr>
        <w:t>the juggernaut of capital</w:t>
      </w:r>
      <w:r w:rsidRPr="0021123B">
        <w:rPr>
          <w:sz w:val="14"/>
        </w:rPr>
        <w:t xml:space="preserve">.”1 Catastrophe capitalism in this sense is </w:t>
      </w:r>
      <w:r w:rsidRPr="00AD5DA4">
        <w:rPr>
          <w:rStyle w:val="StyleUnderline"/>
          <w:highlight w:val="green"/>
        </w:rPr>
        <w:t>manifested</w:t>
      </w:r>
      <w:r w:rsidRPr="00AD5DA4">
        <w:rPr>
          <w:rStyle w:val="StyleUnderline"/>
        </w:rPr>
        <w:t xml:space="preserve"> today </w:t>
      </w:r>
      <w:r w:rsidRPr="00AD5DA4">
        <w:rPr>
          <w:rStyle w:val="StyleUnderline"/>
          <w:highlight w:val="green"/>
        </w:rPr>
        <w:t>in the convergence of</w:t>
      </w:r>
      <w:r w:rsidRPr="00AD5DA4">
        <w:rPr>
          <w:rStyle w:val="StyleUnderline"/>
        </w:rPr>
        <w:t xml:space="preserve"> (1) </w:t>
      </w:r>
      <w:r w:rsidRPr="00AD5DA4">
        <w:rPr>
          <w:rStyle w:val="StyleUnderline"/>
          <w:highlight w:val="green"/>
        </w:rPr>
        <w:t>the planetary ecological</w:t>
      </w:r>
      <w:r w:rsidRPr="00AD5DA4">
        <w:rPr>
          <w:rStyle w:val="StyleUnderline"/>
        </w:rPr>
        <w:t xml:space="preserve"> crisis, (2) the </w:t>
      </w:r>
      <w:r w:rsidRPr="00AD5DA4">
        <w:rPr>
          <w:rStyle w:val="StyleUnderline"/>
          <w:highlight w:val="green"/>
        </w:rPr>
        <w:t>global epidemiological</w:t>
      </w:r>
      <w:r w:rsidRPr="00AD5DA4">
        <w:rPr>
          <w:rStyle w:val="StyleUnderline"/>
        </w:rPr>
        <w:t xml:space="preserve"> crisis, </w:t>
      </w:r>
      <w:r w:rsidRPr="00AD5DA4">
        <w:rPr>
          <w:rStyle w:val="StyleUnderline"/>
          <w:highlight w:val="green"/>
        </w:rPr>
        <w:t>and</w:t>
      </w:r>
      <w:r w:rsidRPr="00AD5DA4">
        <w:rPr>
          <w:rStyle w:val="StyleUnderline"/>
        </w:rPr>
        <w:t xml:space="preserve"> (3) the </w:t>
      </w:r>
      <w:r w:rsidRPr="00AD5DA4">
        <w:rPr>
          <w:rStyle w:val="StyleUnderline"/>
          <w:highlight w:val="green"/>
        </w:rPr>
        <w:t>unending world economic crisis</w:t>
      </w:r>
      <w:r w:rsidRPr="0021123B">
        <w:rPr>
          <w:sz w:val="14"/>
        </w:rPr>
        <w:t xml:space="preserve">.2 Added to this are the main features of today’s “empire of chaos,” including the extreme system of imperialist exploitation unleashed by global commodity chains; the demise of the relatively stable liberal-democratic state with the rise of neoliberalism and neofascism; and the emergence of a </w:t>
      </w:r>
      <w:r w:rsidRPr="00AD5DA4">
        <w:rPr>
          <w:rStyle w:val="StyleUnderline"/>
          <w:highlight w:val="green"/>
        </w:rPr>
        <w:t>new age of global heg</w:t>
      </w:r>
      <w:r w:rsidRPr="00AD5DA4">
        <w:rPr>
          <w:rStyle w:val="StyleUnderline"/>
        </w:rPr>
        <w:t>emonic</w:t>
      </w:r>
      <w:r w:rsidRPr="0021123B">
        <w:rPr>
          <w:rStyle w:val="StyleUnderline"/>
        </w:rPr>
        <w:t xml:space="preserve"> instability </w:t>
      </w:r>
      <w:r w:rsidRPr="00AD5DA4">
        <w:rPr>
          <w:rStyle w:val="StyleUnderline"/>
          <w:highlight w:val="green"/>
        </w:rPr>
        <w:t>accompanied by</w:t>
      </w:r>
      <w:r w:rsidRPr="0021123B">
        <w:rPr>
          <w:rStyle w:val="StyleUnderline"/>
        </w:rPr>
        <w:t xml:space="preserve"> increased </w:t>
      </w:r>
      <w:r w:rsidRPr="00AD5DA4">
        <w:rPr>
          <w:rStyle w:val="StyleUnderline"/>
          <w:highlight w:val="green"/>
        </w:rPr>
        <w:t>dangers of unlimited war</w:t>
      </w:r>
      <w:r w:rsidRPr="0021123B">
        <w:rPr>
          <w:sz w:val="14"/>
        </w:rPr>
        <w:t xml:space="preserve">.3 The climate crisis represents what the world scientific consensus refers to as a “no analogue” situation, such that if net carbon emissions from fossil fuel combustion do not reach zero in the next few decades, it </w:t>
      </w:r>
      <w:r w:rsidRPr="00212F36">
        <w:rPr>
          <w:rStyle w:val="StyleUnderline"/>
        </w:rPr>
        <w:t xml:space="preserve">will </w:t>
      </w:r>
      <w:r w:rsidRPr="002B3837">
        <w:rPr>
          <w:rStyle w:val="StyleUnderline"/>
          <w:highlight w:val="green"/>
        </w:rPr>
        <w:t>threaten</w:t>
      </w:r>
      <w:r w:rsidRPr="002B3837">
        <w:rPr>
          <w:sz w:val="14"/>
          <w:highlight w:val="green"/>
        </w:rPr>
        <w:t xml:space="preserve"> </w:t>
      </w:r>
      <w:r w:rsidRPr="002B3837">
        <w:rPr>
          <w:rStyle w:val="StyleUnderline"/>
          <w:highlight w:val="green"/>
        </w:rPr>
        <w:t>the very existence of industrial civilization and</w:t>
      </w:r>
      <w:r w:rsidRPr="0021123B">
        <w:rPr>
          <w:rStyle w:val="StyleUnderline"/>
        </w:rPr>
        <w:t xml:space="preserve"> ultimately </w:t>
      </w:r>
      <w:r w:rsidRPr="002B3837">
        <w:rPr>
          <w:rStyle w:val="StyleUnderline"/>
          <w:highlight w:val="green"/>
        </w:rPr>
        <w:t>human survival</w:t>
      </w:r>
      <w:r w:rsidRPr="0021123B">
        <w:rPr>
          <w:rStyle w:val="StyleUnderline"/>
        </w:rPr>
        <w:t>.</w:t>
      </w:r>
      <w:r w:rsidRPr="0021123B">
        <w:rPr>
          <w:sz w:val="14"/>
        </w:rPr>
        <w:t xml:space="preserve">4 Nevertheless, the existential crisis is not limited to climate change, but extends to the crossing of other planetary boundaries that together define the global ecological rift in the Earth System as a safe place for humanity. These include: (1) ocean acidification; (2) species extinction (and loss of genetic diversity); (3) destruction of forest ecosystems; (4) loss of fresh water; (5) disruption of the nitrogen and phosphorus cycles; (6) the rapid spread of toxic agents (including radionuclides); and (7) the uncontrolled proliferation of genetically modified organisms.5 This </w:t>
      </w:r>
      <w:r w:rsidRPr="0021123B">
        <w:rPr>
          <w:rStyle w:val="StyleUnderline"/>
        </w:rPr>
        <w:t>rupturing of planetary boundaries is intrinsic to the system of capital accumulation</w:t>
      </w:r>
      <w:r w:rsidRPr="0021123B">
        <w:rPr>
          <w:sz w:val="14"/>
        </w:rPr>
        <w:t xml:space="preserve"> that recognizes no insurmountable barriers to its unlimited, exponential quantitative advance. Hence, there is no exit from the current capitalist destruction of the overall social and natural conditions of existence that does not require exiting capitalism itself. </w:t>
      </w:r>
      <w:r w:rsidRPr="00AD5DA4">
        <w:rPr>
          <w:rStyle w:val="StyleUnderline"/>
          <w:highlight w:val="green"/>
        </w:rPr>
        <w:t>What is essential is the creation of</w:t>
      </w:r>
      <w:r w:rsidRPr="0021123B">
        <w:rPr>
          <w:sz w:val="14"/>
        </w:rPr>
        <w:t xml:space="preserve"> what István Mészáros in Beyond Capital called </w:t>
      </w:r>
      <w:r w:rsidRPr="00AD5DA4">
        <w:rPr>
          <w:rStyle w:val="StyleUnderline"/>
          <w:highlight w:val="green"/>
        </w:rPr>
        <w:t>a new system of “social metabolic reproduction</w:t>
      </w:r>
      <w:r w:rsidRPr="0021123B">
        <w:rPr>
          <w:sz w:val="14"/>
        </w:rPr>
        <w:t xml:space="preserve">.”6 </w:t>
      </w:r>
      <w:r w:rsidRPr="00AD5DA4">
        <w:rPr>
          <w:rStyle w:val="StyleUnderline"/>
          <w:highlight w:val="green"/>
        </w:rPr>
        <w:t>This points to socialism as the heir apparent to capitalism</w:t>
      </w:r>
      <w:r w:rsidRPr="0021123B">
        <w:rPr>
          <w:rStyle w:val="StyleUnderline"/>
        </w:rPr>
        <w:t xml:space="preserve"> in the twenty-first </w:t>
      </w:r>
      <w:proofErr w:type="gramStart"/>
      <w:r w:rsidRPr="0021123B">
        <w:rPr>
          <w:rStyle w:val="StyleUnderline"/>
        </w:rPr>
        <w:t>century</w:t>
      </w:r>
      <w:r w:rsidRPr="0021123B">
        <w:rPr>
          <w:sz w:val="14"/>
        </w:rPr>
        <w:t>, but</w:t>
      </w:r>
      <w:proofErr w:type="gramEnd"/>
      <w:r w:rsidRPr="0021123B">
        <w:rPr>
          <w:sz w:val="14"/>
        </w:rPr>
        <w:t xml:space="preserve"> conceived in ways that critically challenge the theory and practice of socialism as it existed in the twentieth century. The Polarization of the Class System </w:t>
      </w:r>
      <w:proofErr w:type="gramStart"/>
      <w:r w:rsidRPr="0021123B">
        <w:rPr>
          <w:sz w:val="14"/>
        </w:rPr>
        <w:t>In</w:t>
      </w:r>
      <w:proofErr w:type="gramEnd"/>
      <w:r w:rsidRPr="0021123B">
        <w:rPr>
          <w:sz w:val="14"/>
        </w:rPr>
        <w:t xml:space="preserve"> the United States, key sectors of monopoly-finance capital have now succeeded in mobilizing elements of the primarily white lower-middle class in the form of a nationalist, racist, misogynist ideology. The result is a nascent neofascist political-class formation, capitalizing on the long history of structural racism arising out of the legacies of slavery, settler colonialism, and global militarism/imperialism. This burgeoning neofascism’s relation to the already existing neoliberal political formation is that of “enemy brothers” characterized by a fierce jockeying for power coupled with a common repression of the working class.7 It is these conditions that have formed the basis of the rise of the New York real-estate mogul and billionaire Donald Trump as the leader of the so-called radical right, leading to the imposition of right-wing policies and a new authoritarian capitalist regime.8 Even if the </w:t>
      </w:r>
      <w:r w:rsidRPr="002B3837">
        <w:rPr>
          <w:rStyle w:val="StyleUnderline"/>
        </w:rPr>
        <w:t>neoliberal faction of the ruling class wins out in the coming presidential election, ousting Trump and replacing him with Joe Biden, a neoliberal-neofascist alliance, reflecting the internal necessity of the capitalist class</w:t>
      </w:r>
      <w:r w:rsidRPr="0021123B">
        <w:rPr>
          <w:sz w:val="14"/>
        </w:rPr>
        <w:t xml:space="preserve">, will likely continue to form the basis of state power under monopoly-finance capital. </w:t>
      </w:r>
      <w:r w:rsidRPr="002B3837">
        <w:rPr>
          <w:rStyle w:val="Emphasis"/>
          <w:highlight w:val="green"/>
        </w:rPr>
        <w:t xml:space="preserve">Appearing </w:t>
      </w:r>
      <w:r w:rsidRPr="002B3837">
        <w:rPr>
          <w:rStyle w:val="Emphasis"/>
        </w:rPr>
        <w:t xml:space="preserve">simultaneously with this new reactionary political formation </w:t>
      </w:r>
      <w:r w:rsidRPr="002B3837">
        <w:rPr>
          <w:rStyle w:val="Emphasis"/>
          <w:highlight w:val="green"/>
        </w:rPr>
        <w:t>in the U</w:t>
      </w:r>
      <w:r w:rsidRPr="002B3837">
        <w:rPr>
          <w:rStyle w:val="Emphasis"/>
        </w:rPr>
        <w:t xml:space="preserve">nited </w:t>
      </w:r>
      <w:r w:rsidRPr="002B3837">
        <w:rPr>
          <w:rStyle w:val="Emphasis"/>
          <w:highlight w:val="green"/>
        </w:rPr>
        <w:t>S</w:t>
      </w:r>
      <w:r w:rsidRPr="002B3837">
        <w:rPr>
          <w:rStyle w:val="Emphasis"/>
        </w:rPr>
        <w:t xml:space="preserve">tates </w:t>
      </w:r>
      <w:r w:rsidRPr="002B3837">
        <w:rPr>
          <w:rStyle w:val="Emphasis"/>
          <w:highlight w:val="green"/>
        </w:rPr>
        <w:t>is a resurgent movement for socialism</w:t>
      </w:r>
      <w:r w:rsidRPr="002B3837">
        <w:rPr>
          <w:rStyle w:val="StyleUnderline"/>
          <w:highlight w:val="green"/>
        </w:rPr>
        <w:t>, based in the working-class majority and dissident intellectuals</w:t>
      </w:r>
      <w:r w:rsidRPr="0021123B">
        <w:rPr>
          <w:sz w:val="14"/>
        </w:rPr>
        <w:t xml:space="preserve">. </w:t>
      </w:r>
      <w:r>
        <w:rPr>
          <w:sz w:val="14"/>
        </w:rPr>
        <w:t xml:space="preserve"> P</w:t>
      </w:r>
      <w:r w:rsidRPr="0021123B">
        <w:rPr>
          <w:sz w:val="14"/>
        </w:rPr>
        <w:t xml:space="preserve">, accelerated by the globalization of production, has undermined the former, imperial-based labor aristocracy among certain privileged sections of the working class, </w:t>
      </w:r>
      <w:r w:rsidRPr="0021123B">
        <w:rPr>
          <w:rStyle w:val="StyleUnderline"/>
        </w:rPr>
        <w:t>leading to a resurgence of socialism</w:t>
      </w:r>
      <w:r w:rsidRPr="0021123B">
        <w:rPr>
          <w:sz w:val="14"/>
        </w:rPr>
        <w:t xml:space="preserve">.9 Confronted with what Michael D. Yates has called “the Great Inequality,” </w:t>
      </w:r>
      <w:r w:rsidRPr="002B3837">
        <w:rPr>
          <w:rStyle w:val="StyleUnderline"/>
          <w:highlight w:val="green"/>
        </w:rPr>
        <w:t>the mass of the population in the U</w:t>
      </w:r>
      <w:r w:rsidRPr="002B3837">
        <w:rPr>
          <w:rStyle w:val="StyleUnderline"/>
        </w:rPr>
        <w:t xml:space="preserve">nited </w:t>
      </w:r>
      <w:r w:rsidRPr="002B3837">
        <w:rPr>
          <w:rStyle w:val="StyleUnderline"/>
          <w:highlight w:val="green"/>
        </w:rPr>
        <w:t>S</w:t>
      </w:r>
      <w:r w:rsidRPr="002B3837">
        <w:rPr>
          <w:rStyle w:val="StyleUnderline"/>
        </w:rPr>
        <w:t xml:space="preserve">tates, </w:t>
      </w:r>
      <w:r w:rsidRPr="002B3837">
        <w:rPr>
          <w:rStyle w:val="StyleUnderline"/>
          <w:highlight w:val="green"/>
        </w:rPr>
        <w:t>particularly youth, are faced with rapidly diminishing prospects</w:t>
      </w:r>
      <w:r w:rsidRPr="0021123B">
        <w:rPr>
          <w:rStyle w:val="StyleUnderline"/>
        </w:rPr>
        <w:t xml:space="preserve">, finding themselves in </w:t>
      </w:r>
      <w:r w:rsidRPr="002B3837">
        <w:rPr>
          <w:rStyle w:val="StyleUnderline"/>
          <w:highlight w:val="green"/>
        </w:rPr>
        <w:t>a state of uncertainty</w:t>
      </w:r>
      <w:r w:rsidRPr="0021123B">
        <w:rPr>
          <w:rStyle w:val="StyleUnderline"/>
        </w:rPr>
        <w:t xml:space="preserve"> </w:t>
      </w:r>
      <w:r w:rsidRPr="0021123B">
        <w:rPr>
          <w:sz w:val="14"/>
        </w:rPr>
        <w:t xml:space="preserve">and often despair, marked by a dramatic increase in “deaths of despair.”10 They are </w:t>
      </w:r>
      <w:r w:rsidRPr="0021123B">
        <w:rPr>
          <w:rStyle w:val="StyleUnderline"/>
        </w:rPr>
        <w:t xml:space="preserve">increasingly </w:t>
      </w:r>
      <w:r w:rsidRPr="002B3837">
        <w:rPr>
          <w:rStyle w:val="StyleUnderline"/>
          <w:highlight w:val="green"/>
        </w:rPr>
        <w:t>alienated from a capitalist system that offers</w:t>
      </w:r>
      <w:r w:rsidRPr="0021123B">
        <w:rPr>
          <w:rStyle w:val="StyleUnderline"/>
        </w:rPr>
        <w:t xml:space="preserve"> them </w:t>
      </w:r>
      <w:r w:rsidRPr="002B3837">
        <w:rPr>
          <w:rStyle w:val="StyleUnderline"/>
          <w:highlight w:val="green"/>
        </w:rPr>
        <w:t>no hope</w:t>
      </w:r>
      <w:r w:rsidRPr="0021123B">
        <w:rPr>
          <w:rStyle w:val="StyleUnderline"/>
        </w:rPr>
        <w:t xml:space="preserve"> and are </w:t>
      </w:r>
      <w:r w:rsidRPr="002B3837">
        <w:rPr>
          <w:rStyle w:val="StyleUnderline"/>
          <w:highlight w:val="green"/>
        </w:rPr>
        <w:t>attracted to socialism as the only genuine alternative</w:t>
      </w:r>
      <w:r w:rsidRPr="0021123B">
        <w:rPr>
          <w:sz w:val="14"/>
        </w:rPr>
        <w:t xml:space="preserve">.11 Although the U.S. situation is unique, similar objective forces </w:t>
      </w:r>
      <w:r w:rsidRPr="0021123B">
        <w:rPr>
          <w:rStyle w:val="StyleUnderline"/>
        </w:rPr>
        <w:t>propelling a resurgence of socialist movements are occurring elsewhere in the system</w:t>
      </w:r>
      <w:r w:rsidRPr="0021123B">
        <w:rPr>
          <w:sz w:val="14"/>
        </w:rPr>
        <w:t>, primarily in the Global South, in an era of continuing economic stagnation, financialization, and universal ecological decline.</w:t>
      </w:r>
    </w:p>
    <w:p w14:paraId="7460FADF" w14:textId="26863C0C" w:rsidR="001271C7" w:rsidRPr="0021123B" w:rsidRDefault="001271C7" w:rsidP="001271C7">
      <w:pPr>
        <w:pStyle w:val="Heading4"/>
      </w:pPr>
      <w:r>
        <w:lastRenderedPageBreak/>
        <w:t xml:space="preserve">CAP OUTWEIGHS – real and exists, it is already barreling itself toward the end, CC is because of capitalist expansion. Outweighs U.S. </w:t>
      </w:r>
      <w:proofErr w:type="spellStart"/>
      <w:r>
        <w:t>heg</w:t>
      </w:r>
      <w:proofErr w:type="spellEnd"/>
      <w:r>
        <w:t xml:space="preserve"> good, its not, its terrible, literally leads to our </w:t>
      </w:r>
      <w:proofErr w:type="spellStart"/>
      <w:r>
        <w:t>impx</w:t>
      </w:r>
      <w:proofErr w:type="spellEnd"/>
    </w:p>
    <w:p w14:paraId="1B3F1151" w14:textId="77777777" w:rsidR="004B34AD" w:rsidRPr="004B34AD" w:rsidRDefault="004B34AD" w:rsidP="004B34AD"/>
    <w:p w14:paraId="7583A498" w14:textId="58DEAA45" w:rsidR="004B34AD" w:rsidRDefault="00D76F0A" w:rsidP="00D76F0A">
      <w:pPr>
        <w:pStyle w:val="Heading1"/>
      </w:pPr>
      <w:r>
        <w:lastRenderedPageBreak/>
        <w:t>Case:</w:t>
      </w:r>
    </w:p>
    <w:p w14:paraId="6D6802C2" w14:textId="77777777" w:rsidR="003804C3" w:rsidRDefault="003804C3" w:rsidP="003804C3">
      <w:pPr>
        <w:pStyle w:val="Heading4"/>
      </w:pPr>
      <w:r>
        <w:t>AT EBY – Waiving patents for COVID vaccines doesn’t increase production AND it makes the extended response to current &amp; future pandemics worse</w:t>
      </w:r>
    </w:p>
    <w:p w14:paraId="4A3EAF02" w14:textId="77777777" w:rsidR="003804C3" w:rsidRDefault="003804C3" w:rsidP="003804C3">
      <w:r w:rsidRPr="002A2F63">
        <w:rPr>
          <w:rStyle w:val="Heading4Char"/>
        </w:rPr>
        <w:t>Kappos</w:t>
      </w:r>
      <w:r w:rsidRPr="002A2F63">
        <w:t>, David J, and Paul R Michel. “Waiving Covid-19 Vaccine Patents Won’t Get Shots in Arms Faster. It Slows down New Vaccines.” NBC News, NBC News, 25 May 20</w:t>
      </w:r>
      <w:r w:rsidRPr="002A2F63">
        <w:rPr>
          <w:rStyle w:val="Heading4Char"/>
        </w:rPr>
        <w:t>21</w:t>
      </w:r>
      <w:r w:rsidRPr="002A2F63">
        <w:t xml:space="preserve">, </w:t>
      </w:r>
      <w:hyperlink r:id="rId9" w:history="1">
        <w:r w:rsidRPr="002F65CD">
          <w:rPr>
            <w:rStyle w:val="Hyperlink"/>
          </w:rPr>
          <w:t>www.nbcnews.com/think/opinion/waiving-covid-19-vaccine-patents-won-t-get-shots-arms-ncna1268099. Accessed 16 Sept. 2021</w:t>
        </w:r>
      </w:hyperlink>
      <w:r w:rsidRPr="002A2F63">
        <w:t>.</w:t>
      </w:r>
    </w:p>
    <w:p w14:paraId="61CCB42B" w14:textId="77777777" w:rsidR="003804C3" w:rsidRPr="003F1D82" w:rsidRDefault="003804C3" w:rsidP="003804C3">
      <w:pPr>
        <w:rPr>
          <w:rStyle w:val="StyleUnderline"/>
        </w:rPr>
      </w:pPr>
      <w:r w:rsidRPr="003F1D82">
        <w:rPr>
          <w:rStyle w:val="StyleUnderline"/>
        </w:rPr>
        <w:t xml:space="preserve">WTO director-general Ngozi </w:t>
      </w:r>
      <w:proofErr w:type="spellStart"/>
      <w:r w:rsidRPr="003F1D82">
        <w:rPr>
          <w:rStyle w:val="StyleUnderline"/>
        </w:rPr>
        <w:t>Okonjo</w:t>
      </w:r>
      <w:proofErr w:type="spellEnd"/>
      <w:r w:rsidRPr="003F1D82">
        <w:rPr>
          <w:rStyle w:val="StyleUnderline"/>
        </w:rPr>
        <w:t>-Iweala </w:t>
      </w:r>
      <w:hyperlink r:id="rId10" w:tgtFrame="_blank" w:history="1">
        <w:r w:rsidRPr="003F1D82">
          <w:rPr>
            <w:rStyle w:val="StyleUnderline"/>
          </w:rPr>
          <w:t>said on Friday</w:t>
        </w:r>
      </w:hyperlink>
      <w:r w:rsidRPr="003F1D82">
        <w:rPr>
          <w:rStyle w:val="StyleUnderline"/>
        </w:rPr>
        <w:t xml:space="preserve"> that </w:t>
      </w:r>
      <w:r w:rsidRPr="003F1D82">
        <w:rPr>
          <w:rStyle w:val="StyleUnderline"/>
          <w:highlight w:val="green"/>
        </w:rPr>
        <w:t>a full waiver of companies' Covid-19 vaccine patents under the W</w:t>
      </w:r>
      <w:r w:rsidRPr="003F1D82">
        <w:rPr>
          <w:rStyle w:val="StyleUnderline"/>
        </w:rPr>
        <w:t xml:space="preserve">orld </w:t>
      </w:r>
      <w:r w:rsidRPr="003F1D82">
        <w:rPr>
          <w:rStyle w:val="StyleUnderline"/>
          <w:highlight w:val="green"/>
        </w:rPr>
        <w:t>T</w:t>
      </w:r>
      <w:r w:rsidRPr="003F1D82">
        <w:rPr>
          <w:rStyle w:val="StyleUnderline"/>
        </w:rPr>
        <w:t xml:space="preserve">rade </w:t>
      </w:r>
      <w:r w:rsidRPr="003F1D82">
        <w:rPr>
          <w:rStyle w:val="StyleUnderline"/>
          <w:highlight w:val="green"/>
        </w:rPr>
        <w:t>O</w:t>
      </w:r>
      <w:r w:rsidRPr="003F1D82">
        <w:rPr>
          <w:rStyle w:val="StyleUnderline"/>
        </w:rPr>
        <w:t xml:space="preserve">rganization's auspices — sought by many developing countries and supported by President Joe Biden to combat disproportionate access to the therapies — </w:t>
      </w:r>
      <w:r w:rsidRPr="003F1D82">
        <w:rPr>
          <w:rStyle w:val="StyleUnderline"/>
          <w:highlight w:val="green"/>
        </w:rPr>
        <w:t>will not be enough to speed up the provision of vaccines</w:t>
      </w:r>
      <w:r w:rsidRPr="003F1D82">
        <w:rPr>
          <w:rStyle w:val="StyleUnderline"/>
        </w:rPr>
        <w:t xml:space="preserve"> to countries </w:t>
      </w:r>
      <w:r w:rsidRPr="00455388">
        <w:rPr>
          <w:rStyle w:val="StyleUnderline"/>
        </w:rPr>
        <w:t>where it is lagging</w:t>
      </w:r>
      <w:r w:rsidRPr="003F1D82">
        <w:rPr>
          <w:rStyle w:val="StyleUnderline"/>
        </w:rPr>
        <w:t>.</w:t>
      </w:r>
    </w:p>
    <w:p w14:paraId="0528CAAA" w14:textId="77777777" w:rsidR="003804C3" w:rsidRPr="003F1D82" w:rsidRDefault="003804C3" w:rsidP="003804C3">
      <w:pPr>
        <w:rPr>
          <w:rStyle w:val="StyleUnderline"/>
        </w:rPr>
      </w:pPr>
      <w:r w:rsidRPr="003F1D82">
        <w:t xml:space="preserve">On that small point, at least, we agree: </w:t>
      </w:r>
      <w:r w:rsidRPr="00455388">
        <w:rPr>
          <w:rStyle w:val="StyleUnderline"/>
        </w:rPr>
        <w:t xml:space="preserve">The nations that spearheaded the petition to waive the patent rights at the WTO, </w:t>
      </w:r>
      <w:proofErr w:type="gramStart"/>
      <w:r w:rsidRPr="003F1D82">
        <w:rPr>
          <w:rStyle w:val="StyleUnderline"/>
          <w:highlight w:val="green"/>
        </w:rPr>
        <w:t>India</w:t>
      </w:r>
      <w:proofErr w:type="gramEnd"/>
      <w:r w:rsidRPr="003F1D82">
        <w:rPr>
          <w:rStyle w:val="StyleUnderline"/>
          <w:highlight w:val="green"/>
        </w:rPr>
        <w:t xml:space="preserve"> and South Africa, have been unable to provide any evidence that the international system of respecting intellectual property rights under the law have impeded the development, production or distribution of Covid-19 vaccines and treatments.</w:t>
      </w:r>
    </w:p>
    <w:p w14:paraId="08F38499" w14:textId="77777777" w:rsidR="003804C3" w:rsidRPr="00E457C8" w:rsidRDefault="003804C3" w:rsidP="003804C3">
      <w:pPr>
        <w:rPr>
          <w:rStyle w:val="StyleUnderline"/>
        </w:rPr>
      </w:pPr>
      <w:r w:rsidRPr="00955C78">
        <w:rPr>
          <w:sz w:val="16"/>
        </w:rPr>
        <w:t xml:space="preserve">And it is hard to imagine that any such evidence will be forthcoming, as </w:t>
      </w:r>
      <w:r w:rsidRPr="00E457C8">
        <w:rPr>
          <w:rStyle w:val="StyleUnderline"/>
          <w:highlight w:val="green"/>
        </w:rPr>
        <w:t>intellectual property is facilitating</w:t>
      </w:r>
      <w:r w:rsidRPr="00E457C8">
        <w:rPr>
          <w:rStyle w:val="StyleUnderline"/>
        </w:rPr>
        <w:t xml:space="preserve"> — </w:t>
      </w:r>
      <w:r w:rsidRPr="00455388">
        <w:rPr>
          <w:rStyle w:val="StyleUnderline"/>
        </w:rPr>
        <w:t>not inhibiting</w:t>
      </w:r>
      <w:r w:rsidRPr="00E457C8">
        <w:rPr>
          <w:rStyle w:val="StyleUnderline"/>
        </w:rPr>
        <w:t xml:space="preserve"> — </w:t>
      </w:r>
      <w:r w:rsidRPr="00E457C8">
        <w:rPr>
          <w:rStyle w:val="StyleUnderline"/>
          <w:highlight w:val="green"/>
        </w:rPr>
        <w:t>the pharmaceutical industry's pandemic response</w:t>
      </w:r>
      <w:r w:rsidRPr="00955C78">
        <w:rPr>
          <w:sz w:val="16"/>
        </w:rPr>
        <w:t>.</w:t>
      </w:r>
    </w:p>
    <w:p w14:paraId="013294D6" w14:textId="77777777" w:rsidR="003804C3" w:rsidRPr="00F5640A" w:rsidRDefault="003804C3" w:rsidP="003804C3">
      <w:pPr>
        <w:rPr>
          <w:rStyle w:val="Emphasis"/>
        </w:rPr>
      </w:pPr>
      <w:r w:rsidRPr="00F5640A">
        <w:rPr>
          <w:rStyle w:val="StyleUnderline"/>
        </w:rPr>
        <w:t xml:space="preserve">Normally </w:t>
      </w:r>
      <w:r w:rsidRPr="00F5640A">
        <w:rPr>
          <w:rStyle w:val="StyleUnderline"/>
          <w:highlight w:val="green"/>
        </w:rPr>
        <w:t>fierce rival companies have been able to cooperate on vaccine production</w:t>
      </w:r>
      <w:r w:rsidRPr="00F5640A">
        <w:rPr>
          <w:rStyle w:val="StyleUnderline"/>
        </w:rPr>
        <w:t xml:space="preserve"> precisely </w:t>
      </w:r>
      <w:r w:rsidRPr="00F5640A">
        <w:rPr>
          <w:rStyle w:val="StyleUnderline"/>
          <w:highlight w:val="green"/>
        </w:rPr>
        <w:t>because inventors know their property rights are</w:t>
      </w:r>
      <w:r w:rsidRPr="00F5640A">
        <w:rPr>
          <w:rStyle w:val="StyleUnderline"/>
        </w:rPr>
        <w:t xml:space="preserve"> — and will remain — </w:t>
      </w:r>
      <w:r w:rsidRPr="00F5640A">
        <w:rPr>
          <w:rStyle w:val="StyleUnderline"/>
          <w:highlight w:val="green"/>
        </w:rPr>
        <w:t>secure</w:t>
      </w:r>
      <w:r w:rsidRPr="00F5640A">
        <w:rPr>
          <w:rStyle w:val="StyleUnderline"/>
        </w:rPr>
        <w:t xml:space="preserve">. For instance, </w:t>
      </w:r>
      <w:r w:rsidRPr="00F5640A">
        <w:rPr>
          <w:rStyle w:val="Emphasis"/>
        </w:rPr>
        <w:t>Johnson &amp; Johnson invited Merck to help manufacture its viral-vector vaccine, while Pfizer and BioNTech, which jointly developed their revolutionary mRNA vaccine, are similarly working with French drug giant Sanofi to boost its production.</w:t>
      </w:r>
    </w:p>
    <w:p w14:paraId="0C849283" w14:textId="77777777" w:rsidR="003804C3" w:rsidRPr="00955C78" w:rsidRDefault="003804C3" w:rsidP="003804C3">
      <w:pPr>
        <w:rPr>
          <w:sz w:val="16"/>
        </w:rPr>
      </w:pPr>
      <w:r w:rsidRPr="00955C78">
        <w:rPr>
          <w:sz w:val="16"/>
        </w:rPr>
        <w:t>And generics manufacturers are already working around the clock on a contract basis with innovator firms to produce vaccines. For instance, India's largest generics manufacturer, the Serum Institute, is producing billions of doses of the AstraZeneca vaccine for low-income countries, while South Africa's largest generics firm, Aspen Pharmacare, is producing hundreds of millions of doses of John</w:t>
      </w:r>
      <w:r w:rsidRPr="00955C78">
        <w:t>s</w:t>
      </w:r>
      <w:r w:rsidRPr="00955C78">
        <w:rPr>
          <w:sz w:val="16"/>
        </w:rPr>
        <w:t>on &amp; Johnson's vaccine.</w:t>
      </w:r>
    </w:p>
    <w:p w14:paraId="54F56AFB" w14:textId="77777777" w:rsidR="003804C3" w:rsidRPr="00F5640A" w:rsidRDefault="003804C3" w:rsidP="003804C3">
      <w:pPr>
        <w:rPr>
          <w:rStyle w:val="StyleUnderline"/>
        </w:rPr>
      </w:pPr>
      <w:r w:rsidRPr="00037484">
        <w:rPr>
          <w:rStyle w:val="StyleUnderline"/>
          <w:highlight w:val="green"/>
        </w:rPr>
        <w:t xml:space="preserve">India and South Africa's </w:t>
      </w:r>
      <w:r w:rsidRPr="00455388">
        <w:rPr>
          <w:rStyle w:val="StyleUnderline"/>
          <w:highlight w:val="green"/>
        </w:rPr>
        <w:t>petition to nullify i</w:t>
      </w:r>
      <w:r w:rsidRPr="00455388">
        <w:rPr>
          <w:rStyle w:val="StyleUnderline"/>
        </w:rPr>
        <w:t>ntellectual</w:t>
      </w:r>
      <w:r w:rsidRPr="00F5640A">
        <w:rPr>
          <w:rStyle w:val="StyleUnderline"/>
        </w:rPr>
        <w:t xml:space="preserve"> </w:t>
      </w:r>
      <w:r w:rsidRPr="00455388">
        <w:rPr>
          <w:rStyle w:val="StyleUnderline"/>
          <w:highlight w:val="green"/>
        </w:rPr>
        <w:t>p</w:t>
      </w:r>
      <w:r w:rsidRPr="00F5640A">
        <w:rPr>
          <w:rStyle w:val="StyleUnderline"/>
        </w:rPr>
        <w:t xml:space="preserve">roperty </w:t>
      </w:r>
      <w:r w:rsidRPr="00455388">
        <w:rPr>
          <w:rStyle w:val="StyleUnderline"/>
          <w:highlight w:val="green"/>
        </w:rPr>
        <w:t>protections</w:t>
      </w:r>
      <w:r w:rsidRPr="00F5640A">
        <w:rPr>
          <w:rStyle w:val="StyleUnderline"/>
        </w:rPr>
        <w:t xml:space="preserve">, were it to have been in effect, </w:t>
      </w:r>
      <w:r w:rsidRPr="00037484">
        <w:rPr>
          <w:rStyle w:val="StyleUnderline"/>
          <w:highlight w:val="green"/>
        </w:rPr>
        <w:t>would have made those collaborations impossible.</w:t>
      </w:r>
    </w:p>
    <w:p w14:paraId="6615F7C9" w14:textId="77777777" w:rsidR="003804C3" w:rsidRPr="00037484" w:rsidRDefault="003804C3" w:rsidP="003804C3">
      <w:pPr>
        <w:rPr>
          <w:rStyle w:val="StyleUnderline"/>
        </w:rPr>
      </w:pPr>
      <w:r w:rsidRPr="00455388">
        <w:rPr>
          <w:rStyle w:val="StyleUnderline"/>
          <w:highlight w:val="green"/>
        </w:rPr>
        <w:t>Suspending intellectual property rights w</w:t>
      </w:r>
      <w:r w:rsidRPr="00037484">
        <w:rPr>
          <w:rStyle w:val="StyleUnderline"/>
        </w:rPr>
        <w:t xml:space="preserve">ill not get shots in arms any faster at this point and would, in fact, </w:t>
      </w:r>
      <w:r w:rsidRPr="00455388">
        <w:rPr>
          <w:rStyle w:val="StyleUnderline"/>
          <w:highlight w:val="green"/>
        </w:rPr>
        <w:t>undermine efforts to scale up vaccine production</w:t>
      </w:r>
      <w:r w:rsidRPr="00037484">
        <w:rPr>
          <w:rStyle w:val="StyleUnderline"/>
        </w:rPr>
        <w:t xml:space="preserve">. As </w:t>
      </w:r>
      <w:proofErr w:type="spellStart"/>
      <w:r w:rsidRPr="00037484">
        <w:rPr>
          <w:rStyle w:val="StyleUnderline"/>
        </w:rPr>
        <w:t>Okonjo</w:t>
      </w:r>
      <w:proofErr w:type="spellEnd"/>
      <w:r w:rsidRPr="00037484">
        <w:rPr>
          <w:rStyle w:val="StyleUnderline"/>
        </w:rPr>
        <w:t xml:space="preserve">-Iweala herself pointed out last week, though it will take time to negotiate a wholesale change to WTO treaties, the capacity to manufacture Covid-19 vaccines already exists in Pakistan, Bangladesh, Indonesia, Thailand, </w:t>
      </w:r>
      <w:proofErr w:type="gramStart"/>
      <w:r w:rsidRPr="00037484">
        <w:rPr>
          <w:rStyle w:val="StyleUnderline"/>
        </w:rPr>
        <w:t>Senegal</w:t>
      </w:r>
      <w:proofErr w:type="gramEnd"/>
      <w:r w:rsidRPr="00037484">
        <w:rPr>
          <w:rStyle w:val="StyleUnderline"/>
        </w:rPr>
        <w:t xml:space="preserve"> and South Africa but is currently sitting idle despite existing frameworks giving manufacturers in those places the right to start.</w:t>
      </w:r>
    </w:p>
    <w:p w14:paraId="73CFBF05" w14:textId="77777777" w:rsidR="003804C3" w:rsidRPr="00955C78" w:rsidRDefault="003804C3" w:rsidP="003804C3">
      <w:pPr>
        <w:rPr>
          <w:sz w:val="16"/>
        </w:rPr>
      </w:pPr>
      <w:r w:rsidRPr="00C04493">
        <w:rPr>
          <w:rStyle w:val="StyleUnderline"/>
        </w:rPr>
        <w:t>The EU, in the meantime, has </w:t>
      </w:r>
      <w:hyperlink r:id="rId11" w:tgtFrame="_blank" w:history="1">
        <w:r w:rsidRPr="00C04493">
          <w:rPr>
            <w:rStyle w:val="StyleUnderline"/>
          </w:rPr>
          <w:t>offered a counterproposal</w:t>
        </w:r>
      </w:hyperlink>
      <w:r w:rsidRPr="00C04493">
        <w:rPr>
          <w:rStyle w:val="StyleUnderline"/>
        </w:rPr>
        <w:t xml:space="preserve"> to waive or minimize export restrictions on vaccines and vaccine components, to pledge to supply vaccines to countries with shortages at cost and to allow more countries to take advantage of existing WTO rules that allow countries to license intellectual property without the consent of the patent holders, essentially allowing for an increasing production capacity without waiving the patent rights altogether. So </w:t>
      </w:r>
      <w:r w:rsidRPr="00C04493">
        <w:rPr>
          <w:rStyle w:val="StyleUnderline"/>
          <w:highlight w:val="green"/>
        </w:rPr>
        <w:t xml:space="preserve">while the appeal of an intellectual </w:t>
      </w:r>
      <w:r w:rsidRPr="00C04493">
        <w:rPr>
          <w:rStyle w:val="StyleUnderline"/>
          <w:highlight w:val="green"/>
        </w:rPr>
        <w:lastRenderedPageBreak/>
        <w:t xml:space="preserve">property waiver is tempting in the </w:t>
      </w:r>
      <w:proofErr w:type="gramStart"/>
      <w:r w:rsidRPr="00C04493">
        <w:rPr>
          <w:rStyle w:val="StyleUnderline"/>
          <w:highlight w:val="green"/>
        </w:rPr>
        <w:t>short-run</w:t>
      </w:r>
      <w:proofErr w:type="gramEnd"/>
      <w:r w:rsidRPr="00C04493">
        <w:rPr>
          <w:rStyle w:val="StyleUnderline"/>
          <w:highlight w:val="green"/>
        </w:rPr>
        <w:t>, doing so imperils our ability to develop new medicines and combat future pandemics</w:t>
      </w:r>
      <w:r w:rsidRPr="00C04493">
        <w:rPr>
          <w:rStyle w:val="StyleUnderline"/>
        </w:rPr>
        <w:t>.</w:t>
      </w:r>
      <w:r w:rsidRPr="00955C78">
        <w:rPr>
          <w:sz w:val="16"/>
        </w:rPr>
        <w:t xml:space="preserve"> The Biden administration, however, announced its support for such a petition earlier in May and progressive groups cheered, contending that the intellectual property suspension would hasten and make more equitable the global vaccine rollout by enabling more manufacturers to produce the vaccines developed by Western firms.</w:t>
      </w:r>
    </w:p>
    <w:p w14:paraId="03E01D54" w14:textId="77777777" w:rsidR="003804C3" w:rsidRPr="00C04493" w:rsidRDefault="003804C3" w:rsidP="003804C3">
      <w:pPr>
        <w:rPr>
          <w:rStyle w:val="StyleUnderline"/>
        </w:rPr>
      </w:pPr>
      <w:r w:rsidRPr="00C04493">
        <w:rPr>
          <w:rStyle w:val="StyleUnderline"/>
        </w:rPr>
        <w:t xml:space="preserve">And, certainly, the </w:t>
      </w:r>
      <w:r w:rsidRPr="00C04493">
        <w:rPr>
          <w:rStyle w:val="StyleUnderline"/>
          <w:highlight w:val="green"/>
        </w:rPr>
        <w:t>rapid and equitable distribution of Covid-19 vaccines</w:t>
      </w:r>
      <w:r w:rsidRPr="00C04493">
        <w:rPr>
          <w:rStyle w:val="StyleUnderline"/>
        </w:rPr>
        <w:t xml:space="preserve"> is absolutely </w:t>
      </w:r>
      <w:r w:rsidRPr="00C04493">
        <w:rPr>
          <w:rStyle w:val="StyleUnderline"/>
          <w:highlight w:val="green"/>
        </w:rPr>
        <w:t>critical</w:t>
      </w:r>
      <w:r w:rsidRPr="00C04493">
        <w:rPr>
          <w:rStyle w:val="StyleUnderline"/>
        </w:rPr>
        <w:t xml:space="preserve"> to ending this pandemic. </w:t>
      </w:r>
      <w:r w:rsidRPr="00C04493">
        <w:rPr>
          <w:rStyle w:val="StyleUnderline"/>
          <w:highlight w:val="green"/>
        </w:rPr>
        <w:t>But sacrificing the innovation ecosystem in order to achieve this</w:t>
      </w:r>
      <w:r w:rsidRPr="00C04493">
        <w:rPr>
          <w:rStyle w:val="StyleUnderline"/>
        </w:rPr>
        <w:t xml:space="preserve"> end </w:t>
      </w:r>
      <w:r w:rsidRPr="00C04493">
        <w:rPr>
          <w:rStyle w:val="StyleUnderline"/>
          <w:highlight w:val="green"/>
        </w:rPr>
        <w:t>would be myopic</w:t>
      </w:r>
      <w:r w:rsidRPr="00C04493">
        <w:rPr>
          <w:rStyle w:val="StyleUnderline"/>
        </w:rPr>
        <w:t xml:space="preserve"> policy.</w:t>
      </w:r>
    </w:p>
    <w:p w14:paraId="47D1D264" w14:textId="77777777" w:rsidR="003804C3" w:rsidRPr="00955C78" w:rsidRDefault="003804C3" w:rsidP="003804C3">
      <w:pPr>
        <w:rPr>
          <w:rStyle w:val="StyleUnderline"/>
        </w:rPr>
      </w:pPr>
      <w:r w:rsidRPr="00955C78">
        <w:rPr>
          <w:rStyle w:val="StyleUnderline"/>
        </w:rPr>
        <w:t xml:space="preserve">There are </w:t>
      </w:r>
      <w:r w:rsidRPr="00955C78">
        <w:rPr>
          <w:rStyle w:val="StyleUnderline"/>
          <w:highlight w:val="green"/>
        </w:rPr>
        <w:t>already</w:t>
      </w:r>
      <w:r w:rsidRPr="00955C78">
        <w:rPr>
          <w:rStyle w:val="StyleUnderline"/>
        </w:rPr>
        <w:t xml:space="preserve"> very </w:t>
      </w:r>
      <w:r w:rsidRPr="00955C78">
        <w:rPr>
          <w:rStyle w:val="StyleUnderline"/>
          <w:highlight w:val="green"/>
        </w:rPr>
        <w:t>real challenges to inoculating the world</w:t>
      </w:r>
      <w:r w:rsidRPr="00955C78">
        <w:rPr>
          <w:rStyle w:val="StyleUnderline"/>
        </w:rPr>
        <w:t xml:space="preserve">, including a </w:t>
      </w:r>
      <w:r w:rsidRPr="00955C78">
        <w:rPr>
          <w:rStyle w:val="StyleUnderline"/>
          <w:highlight w:val="green"/>
        </w:rPr>
        <w:t>widespread lack of proper refrigeration</w:t>
      </w:r>
      <w:r w:rsidRPr="00955C78">
        <w:rPr>
          <w:rStyle w:val="StyleUnderline"/>
        </w:rPr>
        <w:t xml:space="preserve"> (let alone the ultracold storage required for some vaccines), a </w:t>
      </w:r>
      <w:r w:rsidRPr="00955C78">
        <w:rPr>
          <w:rStyle w:val="StyleUnderline"/>
          <w:highlight w:val="green"/>
        </w:rPr>
        <w:t>shortage of trained professionals</w:t>
      </w:r>
      <w:r w:rsidRPr="00955C78">
        <w:rPr>
          <w:rStyle w:val="StyleUnderline"/>
        </w:rPr>
        <w:t xml:space="preserve"> to administer them and conduct follow-up evaluations, and a </w:t>
      </w:r>
      <w:r w:rsidRPr="00955C78">
        <w:rPr>
          <w:rStyle w:val="StyleUnderline"/>
          <w:highlight w:val="green"/>
        </w:rPr>
        <w:t>lack of patient compliance with the two-dose regimen</w:t>
      </w:r>
      <w:r w:rsidRPr="00955C78">
        <w:rPr>
          <w:rStyle w:val="StyleUnderline"/>
        </w:rPr>
        <w:t xml:space="preserve"> for the Pfizer-BioNTech and Moderna jabs.</w:t>
      </w:r>
    </w:p>
    <w:p w14:paraId="57812CFB" w14:textId="77777777" w:rsidR="003804C3" w:rsidRPr="00955C78" w:rsidRDefault="003804C3" w:rsidP="003804C3">
      <w:pPr>
        <w:rPr>
          <w:rStyle w:val="StyleUnderline"/>
        </w:rPr>
      </w:pPr>
      <w:r w:rsidRPr="00955C78">
        <w:rPr>
          <w:rStyle w:val="StyleUnderline"/>
        </w:rPr>
        <w:t xml:space="preserve">Plus, there have already been issues with </w:t>
      </w:r>
      <w:r w:rsidRPr="00955C78">
        <w:rPr>
          <w:rStyle w:val="StyleUnderline"/>
          <w:highlight w:val="green"/>
        </w:rPr>
        <w:t>fakes and a lack of trust in the government</w:t>
      </w:r>
      <w:r w:rsidRPr="00955C78">
        <w:rPr>
          <w:rStyle w:val="StyleUnderline"/>
        </w:rPr>
        <w:t xml:space="preserve"> that have come into play. In Mexico and Poland, </w:t>
      </w:r>
      <w:hyperlink r:id="rId12" w:tgtFrame="_blank" w:history="1">
        <w:r w:rsidRPr="00955C78">
          <w:rPr>
            <w:rStyle w:val="StyleUnderline"/>
          </w:rPr>
          <w:t>authorities have identified</w:t>
        </w:r>
      </w:hyperlink>
      <w:r w:rsidRPr="00955C78">
        <w:rPr>
          <w:rStyle w:val="StyleUnderline"/>
        </w:rPr>
        <w:t> counterfeit versions of the Pfizer-BioNTech vaccine. In Malawi, </w:t>
      </w:r>
      <w:hyperlink r:id="rId13" w:tgtFrame="_blank" w:history="1">
        <w:r w:rsidRPr="00955C78">
          <w:rPr>
            <w:rStyle w:val="StyleUnderline"/>
          </w:rPr>
          <w:t>the New York Times reported</w:t>
        </w:r>
      </w:hyperlink>
      <w:r w:rsidRPr="00955C78">
        <w:rPr>
          <w:rStyle w:val="StyleUnderline"/>
        </w:rPr>
        <w:t xml:space="preserve"> that "people are asking doctors how to flush the AstraZeneca vaccine from their bodies." </w:t>
      </w:r>
      <w:r w:rsidRPr="00955C78">
        <w:rPr>
          <w:rStyle w:val="StyleUnderline"/>
          <w:highlight w:val="green"/>
        </w:rPr>
        <w:t>Suspending intellectual property rights will not remove any of these roadblocks</w:t>
      </w:r>
      <w:r w:rsidRPr="00955C78">
        <w:rPr>
          <w:rStyle w:val="StyleUnderline"/>
        </w:rPr>
        <w:t xml:space="preserve"> and would likely exacerbate them. </w:t>
      </w:r>
      <w:r w:rsidRPr="00955C78">
        <w:rPr>
          <w:rStyle w:val="StyleUnderline"/>
          <w:highlight w:val="green"/>
        </w:rPr>
        <w:t>Without</w:t>
      </w:r>
      <w:r w:rsidRPr="00955C78">
        <w:rPr>
          <w:rStyle w:val="StyleUnderline"/>
        </w:rPr>
        <w:t xml:space="preserve"> certain </w:t>
      </w:r>
      <w:r w:rsidRPr="00955C78">
        <w:rPr>
          <w:rStyle w:val="StyleUnderline"/>
          <w:highlight w:val="green"/>
        </w:rPr>
        <w:t>quality controls</w:t>
      </w:r>
      <w:r w:rsidRPr="00955C78">
        <w:rPr>
          <w:rStyle w:val="StyleUnderline"/>
        </w:rPr>
        <w:t xml:space="preserve"> implemented by original patent holders, especially in places with existing levels of government or industrial corruption, </w:t>
      </w:r>
      <w:r w:rsidRPr="00955C78">
        <w:rPr>
          <w:rStyle w:val="StyleUnderline"/>
          <w:highlight w:val="green"/>
        </w:rPr>
        <w:t>we could see ineffective vaccines</w:t>
      </w:r>
      <w:r w:rsidRPr="00955C78">
        <w:rPr>
          <w:rStyle w:val="StyleUnderline"/>
        </w:rPr>
        <w:t xml:space="preserve"> manufactured using substandard processes, and then </w:t>
      </w:r>
      <w:r w:rsidRPr="00955C78">
        <w:rPr>
          <w:rStyle w:val="StyleUnderline"/>
          <w:highlight w:val="green"/>
        </w:rPr>
        <w:t>administered without</w:t>
      </w:r>
      <w:r w:rsidRPr="00955C78">
        <w:rPr>
          <w:rStyle w:val="StyleUnderline"/>
        </w:rPr>
        <w:t xml:space="preserve"> adequate refrigeration, </w:t>
      </w:r>
      <w:r w:rsidRPr="00955C78">
        <w:rPr>
          <w:rStyle w:val="StyleUnderline"/>
          <w:highlight w:val="green"/>
        </w:rPr>
        <w:t>professional handling</w:t>
      </w:r>
      <w:r w:rsidRPr="00955C78">
        <w:rPr>
          <w:rStyle w:val="StyleUnderline"/>
        </w:rPr>
        <w:t xml:space="preserve"> or required counseling and follow up.</w:t>
      </w:r>
    </w:p>
    <w:p w14:paraId="11A76D2E" w14:textId="77777777" w:rsidR="003804C3" w:rsidRPr="00955C78" w:rsidRDefault="003804C3" w:rsidP="003804C3">
      <w:pPr>
        <w:rPr>
          <w:rStyle w:val="StyleUnderline"/>
        </w:rPr>
      </w:pPr>
      <w:r w:rsidRPr="00955C78">
        <w:rPr>
          <w:rStyle w:val="StyleUnderline"/>
        </w:rPr>
        <w:t xml:space="preserve">In this moment, </w:t>
      </w:r>
      <w:r w:rsidRPr="00955C78">
        <w:rPr>
          <w:rStyle w:val="StyleUnderline"/>
          <w:highlight w:val="green"/>
        </w:rPr>
        <w:t>leaders and policymakers in the developed world should focus their efforts on helping other nations overcome these challenges, rather than debating the finer points of intellectual property law at the WTO</w:t>
      </w:r>
      <w:r w:rsidRPr="00955C78">
        <w:rPr>
          <w:rStyle w:val="StyleUnderline"/>
        </w:rPr>
        <w:t xml:space="preserve">. The latter is a waste of precious time, especially since </w:t>
      </w:r>
      <w:r w:rsidRPr="002A7135">
        <w:rPr>
          <w:rStyle w:val="Emphasis"/>
        </w:rPr>
        <w:t>without intellectual property protections, there might never have been vaccines to debate</w:t>
      </w:r>
      <w:r w:rsidRPr="00955C78">
        <w:rPr>
          <w:rStyle w:val="StyleUnderline"/>
        </w:rPr>
        <w:t xml:space="preserve"> — at least not yet.</w:t>
      </w:r>
    </w:p>
    <w:p w14:paraId="5F1448F0" w14:textId="77777777" w:rsidR="003804C3" w:rsidRDefault="003804C3" w:rsidP="003804C3">
      <w:pPr>
        <w:rPr>
          <w:sz w:val="16"/>
        </w:rPr>
      </w:pPr>
      <w:r w:rsidRPr="00955C78">
        <w:rPr>
          <w:sz w:val="16"/>
        </w:rPr>
        <w:t>Take Moderna's vaccine: A mere two days after Chinese authorities publicly disclosed Covid-19's genetic sequence in January 2020, Moderna had already </w:t>
      </w:r>
      <w:hyperlink r:id="rId14" w:tgtFrame="_blank" w:history="1">
        <w:r w:rsidRPr="00955C78">
          <w:rPr>
            <w:rStyle w:val="Hyperlink"/>
            <w:sz w:val="16"/>
          </w:rPr>
          <w:t>sequenced</w:t>
        </w:r>
      </w:hyperlink>
      <w:r w:rsidRPr="00955C78">
        <w:rPr>
          <w:sz w:val="16"/>
        </w:rPr>
        <w:t xml:space="preserve"> its vaccine candidate, mRNA-1273 — which ultimately proved 94.5 percent effective and became one of the first vaccines approved for emergency use in the United States and the European Union. (By way of comparison, the creation of viable vaccines for smallpox, chickenpox, typhoid </w:t>
      </w:r>
      <w:proofErr w:type="gramStart"/>
      <w:r w:rsidRPr="00955C78">
        <w:rPr>
          <w:sz w:val="16"/>
        </w:rPr>
        <w:t>fever</w:t>
      </w:r>
      <w:proofErr w:type="gramEnd"/>
      <w:r w:rsidRPr="00955C78">
        <w:rPr>
          <w:sz w:val="16"/>
        </w:rPr>
        <w:t xml:space="preserve"> and polio took decades.) Moderna's Covid-19 vaccine was the result of 10 years of work, which took </w:t>
      </w:r>
      <w:hyperlink r:id="rId15" w:tgtFrame="_blank" w:history="1">
        <w:r w:rsidRPr="00955C78">
          <w:rPr>
            <w:rStyle w:val="Hyperlink"/>
            <w:sz w:val="16"/>
          </w:rPr>
          <w:t>at least $2 billion</w:t>
        </w:r>
      </w:hyperlink>
      <w:r w:rsidRPr="00955C78">
        <w:rPr>
          <w:sz w:val="16"/>
        </w:rPr>
        <w:t xml:space="preserve"> from investors. Investors were willing to support Moderna for so many years — and potentially lose billions in the process — because they knew both that its technology could revolutionize medicine and that the technology would be protected by intellectual property rules. </w:t>
      </w:r>
    </w:p>
    <w:p w14:paraId="283F071D" w14:textId="77777777" w:rsidR="003804C3" w:rsidRDefault="003804C3" w:rsidP="003804C3">
      <w:pPr>
        <w:rPr>
          <w:sz w:val="16"/>
        </w:rPr>
      </w:pPr>
      <w:r w:rsidRPr="00955C78">
        <w:rPr>
          <w:sz w:val="16"/>
        </w:rPr>
        <w:t>Investments in Moderna paid off — but </w:t>
      </w:r>
      <w:hyperlink r:id="rId16" w:tgtFrame="_blank" w:history="1">
        <w:r w:rsidRPr="00955C78">
          <w:rPr>
            <w:rStyle w:val="Hyperlink"/>
            <w:sz w:val="16"/>
          </w:rPr>
          <w:t>only 12 percent</w:t>
        </w:r>
      </w:hyperlink>
      <w:r w:rsidRPr="00955C78">
        <w:rPr>
          <w:sz w:val="16"/>
        </w:rPr>
        <w:t> of investigational medicines entering clinical trials are ultimately approved by the U.S. Food and Drug Association. As the average cost of developing a new drug approaches </w:t>
      </w:r>
      <w:hyperlink r:id="rId17" w:tgtFrame="_blank" w:history="1">
        <w:r w:rsidRPr="00955C78">
          <w:rPr>
            <w:rStyle w:val="Hyperlink"/>
            <w:sz w:val="16"/>
          </w:rPr>
          <w:t>$3 billion</w:t>
        </w:r>
      </w:hyperlink>
      <w:r w:rsidRPr="00955C78">
        <w:rPr>
          <w:sz w:val="16"/>
        </w:rPr>
        <w:t xml:space="preserve">, it's clear that no firm would conduct research and development without the promise of intellectual property rights, which give companies exclusive ownership of their inventions and a chance to recoup the investments that made the drug possible. </w:t>
      </w:r>
    </w:p>
    <w:p w14:paraId="1500BAE8" w14:textId="77777777" w:rsidR="003804C3" w:rsidRPr="00955C78" w:rsidRDefault="003804C3" w:rsidP="003804C3">
      <w:pPr>
        <w:rPr>
          <w:rStyle w:val="StyleUnderline"/>
          <w:sz w:val="16"/>
          <w:u w:val="none"/>
        </w:rPr>
      </w:pPr>
      <w:r w:rsidRPr="00955C78">
        <w:rPr>
          <w:sz w:val="16"/>
        </w:rPr>
        <w:t xml:space="preserve">Moderna's success should be a clear lesson for every policymaker: Swift global public health responses to the pandemics of tomorrow are predicated on incentivizing research and clinical development of new drug candidates and clinical pathways today. </w:t>
      </w:r>
      <w:r w:rsidRPr="00955C78">
        <w:rPr>
          <w:rStyle w:val="StyleUnderline"/>
        </w:rPr>
        <w:t xml:space="preserve">The explosion of </w:t>
      </w:r>
      <w:r w:rsidRPr="002A7135">
        <w:rPr>
          <w:rStyle w:val="Emphasis"/>
        </w:rPr>
        <w:t>biopharma research</w:t>
      </w:r>
      <w:r w:rsidRPr="00955C78">
        <w:rPr>
          <w:rStyle w:val="StyleUnderline"/>
        </w:rPr>
        <w:t xml:space="preserve"> — and the number of novel drugs brought to market to combat Covid-19 — are </w:t>
      </w:r>
      <w:r w:rsidRPr="002A7135">
        <w:rPr>
          <w:rStyle w:val="Emphasis"/>
        </w:rPr>
        <w:t>directly linked to a strong system of intellectual property rights</w:t>
      </w:r>
      <w:r w:rsidRPr="00955C78">
        <w:rPr>
          <w:rStyle w:val="StyleUnderline"/>
        </w:rPr>
        <w:t>.</w:t>
      </w:r>
    </w:p>
    <w:p w14:paraId="580F01D0" w14:textId="77777777" w:rsidR="003804C3" w:rsidRPr="00455388" w:rsidRDefault="003804C3" w:rsidP="003804C3">
      <w:pPr>
        <w:rPr>
          <w:rStyle w:val="StyleUnderline"/>
        </w:rPr>
      </w:pPr>
      <w:r w:rsidRPr="00455388">
        <w:rPr>
          <w:rStyle w:val="StyleUnderline"/>
        </w:rPr>
        <w:t xml:space="preserve">The </w:t>
      </w:r>
      <w:r w:rsidRPr="002A7135">
        <w:rPr>
          <w:rStyle w:val="Emphasis"/>
        </w:rPr>
        <w:t>WTO waiver</w:t>
      </w:r>
      <w:r w:rsidRPr="00455388">
        <w:rPr>
          <w:rStyle w:val="StyleUnderline"/>
        </w:rPr>
        <w:t xml:space="preserve"> on patent rights for Covid-19 vaccines — let alone requirements for broader technology transfers, which </w:t>
      </w:r>
      <w:proofErr w:type="spellStart"/>
      <w:r w:rsidRPr="00455388">
        <w:rPr>
          <w:rStyle w:val="StyleUnderline"/>
        </w:rPr>
        <w:t>Okonjo</w:t>
      </w:r>
      <w:proofErr w:type="spellEnd"/>
      <w:r w:rsidRPr="00455388">
        <w:rPr>
          <w:rStyle w:val="StyleUnderline"/>
        </w:rPr>
        <w:t xml:space="preserve">-Iweala appeared to call for on Friday — </w:t>
      </w:r>
      <w:r w:rsidRPr="002A7135">
        <w:rPr>
          <w:rStyle w:val="Emphasis"/>
        </w:rPr>
        <w:t>could shatter this system</w:t>
      </w:r>
      <w:r w:rsidRPr="00455388">
        <w:rPr>
          <w:rStyle w:val="StyleUnderline"/>
        </w:rPr>
        <w:t xml:space="preserve">. It is </w:t>
      </w:r>
      <w:r w:rsidRPr="002A7135">
        <w:rPr>
          <w:rStyle w:val="Emphasis"/>
        </w:rPr>
        <w:t>unrealistic to assume</w:t>
      </w:r>
      <w:r w:rsidRPr="002A7135">
        <w:rPr>
          <w:rStyle w:val="StyleUnderline"/>
        </w:rPr>
        <w:t xml:space="preserve"> </w:t>
      </w:r>
      <w:r w:rsidRPr="002A7135">
        <w:rPr>
          <w:rStyle w:val="Emphasis"/>
        </w:rPr>
        <w:t>groundbreaking innovations will simply appear without solid and reliable protections</w:t>
      </w:r>
      <w:r w:rsidRPr="00455388">
        <w:rPr>
          <w:rStyle w:val="StyleUnderline"/>
        </w:rPr>
        <w:t xml:space="preserve"> for those who risk the time and money to develop them.</w:t>
      </w:r>
    </w:p>
    <w:p w14:paraId="12F8C9F2" w14:textId="77777777" w:rsidR="003804C3" w:rsidRPr="003804C3" w:rsidRDefault="003804C3" w:rsidP="003804C3"/>
    <w:p w14:paraId="2746C5A3" w14:textId="6DF1EFA6" w:rsidR="004B34AD" w:rsidRDefault="004B34AD" w:rsidP="004B34AD">
      <w:pPr>
        <w:pStyle w:val="Heading4"/>
      </w:pPr>
      <w:r>
        <w:lastRenderedPageBreak/>
        <w:t xml:space="preserve">AT KRISHTEL – </w:t>
      </w:r>
      <w:r>
        <w:t xml:space="preserve">Long discussion times and inability to produce COVID vax at a mass scale ends </w:t>
      </w:r>
      <w:proofErr w:type="spellStart"/>
      <w:r>
        <w:t>aff</w:t>
      </w:r>
      <w:proofErr w:type="spellEnd"/>
      <w:r>
        <w:t xml:space="preserve"> solvency. Secondly, the </w:t>
      </w:r>
      <w:proofErr w:type="spellStart"/>
      <w:r>
        <w:t>aff</w:t>
      </w:r>
      <w:proofErr w:type="spellEnd"/>
      <w:r>
        <w:t xml:space="preserve"> harms future investment into vax needed for new strains, also links well into the political capital DA</w:t>
      </w:r>
    </w:p>
    <w:p w14:paraId="11D50487" w14:textId="24A1A158" w:rsidR="00A95652" w:rsidRDefault="00A95652" w:rsidP="00B55AD5"/>
    <w:p w14:paraId="6A3D402B" w14:textId="285B88ED" w:rsidR="003804C3" w:rsidRDefault="003804C3" w:rsidP="003804C3">
      <w:pPr>
        <w:pStyle w:val="Heading4"/>
      </w:pPr>
      <w:r>
        <w:t>AT Wheatly – No solvency, countries still won’t get vax due to limited ability and rich countries buying out, cap turn</w:t>
      </w:r>
      <w:r w:rsidR="00B31988">
        <w:t xml:space="preserve"> cap bad</w:t>
      </w:r>
    </w:p>
    <w:p w14:paraId="3BC58C85" w14:textId="77777777" w:rsidR="00D76F0A" w:rsidRPr="00D76F0A" w:rsidRDefault="00D76F0A" w:rsidP="00D76F0A"/>
    <w:p w14:paraId="52594BDA" w14:textId="0E78A054" w:rsidR="003804C3" w:rsidRDefault="003804C3" w:rsidP="003804C3">
      <w:pPr>
        <w:pStyle w:val="Heading4"/>
      </w:pPr>
      <w:r>
        <w:t xml:space="preserve">AT Thompson – No IL from </w:t>
      </w:r>
      <w:proofErr w:type="spellStart"/>
      <w:r>
        <w:t>wheatly</w:t>
      </w:r>
      <w:proofErr w:type="spellEnd"/>
      <w:r>
        <w:t xml:space="preserve"> to this, don’t get access, old card</w:t>
      </w:r>
    </w:p>
    <w:p w14:paraId="44AB6100" w14:textId="30BADEAF" w:rsidR="00D76F0A" w:rsidRDefault="00D76F0A" w:rsidP="00D76F0A"/>
    <w:p w14:paraId="52DCE071" w14:textId="243C9287" w:rsidR="001271C7" w:rsidRDefault="001271C7" w:rsidP="001271C7">
      <w:pPr>
        <w:pStyle w:val="Heading4"/>
      </w:pPr>
      <w:r>
        <w:t>AT Farrar – No solvency, this is how viruses work, waiving IPPs doesn’t make viruses less able to evolve</w:t>
      </w:r>
    </w:p>
    <w:p w14:paraId="42CDF85E" w14:textId="77777777" w:rsidR="001271C7" w:rsidRPr="001271C7" w:rsidRDefault="001271C7" w:rsidP="001271C7"/>
    <w:p w14:paraId="29112BF6" w14:textId="7DE9AC3D" w:rsidR="003804C3" w:rsidRDefault="003804C3" w:rsidP="003804C3">
      <w:pPr>
        <w:pStyle w:val="Heading4"/>
      </w:pPr>
      <w:r>
        <w:t xml:space="preserve">AT </w:t>
      </w:r>
      <w:proofErr w:type="spellStart"/>
      <w:r>
        <w:t>Mcpherson</w:t>
      </w:r>
      <w:proofErr w:type="spellEnd"/>
      <w:r>
        <w:t xml:space="preserve"> – </w:t>
      </w:r>
      <w:r w:rsidR="001001FE">
        <w:t>1] terrible evidence, says decrease in industrial activity kills habitats, industrial revolution STARTED CC</w:t>
      </w:r>
      <w:r w:rsidR="000C60C4">
        <w:t xml:space="preserve">, aerosols/IR are what caused climate change </w:t>
      </w:r>
      <w:proofErr w:type="spellStart"/>
      <w:r w:rsidR="000C60C4">
        <w:t>bruh</w:t>
      </w:r>
      <w:proofErr w:type="spellEnd"/>
      <w:r w:rsidR="000C60C4">
        <w:t xml:space="preserve"> common knowledge</w:t>
      </w:r>
    </w:p>
    <w:p w14:paraId="65FD09D6" w14:textId="77777777" w:rsidR="00D76F0A" w:rsidRDefault="00D76F0A" w:rsidP="003804C3">
      <w:pPr>
        <w:pStyle w:val="Heading4"/>
        <w:rPr>
          <w:rStyle w:val="Style13ptBold"/>
          <w:b/>
        </w:rPr>
      </w:pPr>
    </w:p>
    <w:p w14:paraId="41CA955C" w14:textId="7136FFB7" w:rsidR="003804C3" w:rsidRPr="00555357" w:rsidRDefault="001001FE" w:rsidP="003804C3">
      <w:pPr>
        <w:pStyle w:val="Heading4"/>
        <w:rPr>
          <w:rStyle w:val="Style13ptBold"/>
          <w:b/>
        </w:rPr>
      </w:pPr>
      <w:r>
        <w:rPr>
          <w:rStyle w:val="Style13ptBold"/>
          <w:b/>
        </w:rPr>
        <w:t xml:space="preserve">2] </w:t>
      </w:r>
      <w:r w:rsidR="003804C3" w:rsidRPr="00555357">
        <w:rPr>
          <w:rStyle w:val="Style13ptBold"/>
          <w:b/>
        </w:rPr>
        <w:t>Discourse of coronavirus as an existential risk is weaponized to endorse the West’s economic and political interest while weakening the “other”, this feeds into the ideology of securitization which only reinforces the Western colonial and racialized view of China as the “sick man of Asia”</w:t>
      </w:r>
    </w:p>
    <w:p w14:paraId="13D0C40A" w14:textId="77777777" w:rsidR="003804C3" w:rsidRPr="00966D42" w:rsidRDefault="003804C3" w:rsidP="003804C3">
      <w:r w:rsidRPr="00022C9D">
        <w:rPr>
          <w:rStyle w:val="Style13ptBold"/>
        </w:rPr>
        <w:t xml:space="preserve">Mena </w:t>
      </w:r>
      <w:r>
        <w:rPr>
          <w:rStyle w:val="Style13ptBold"/>
        </w:rPr>
        <w:t>20</w:t>
      </w:r>
      <w:r>
        <w:t xml:space="preserve"> [</w:t>
      </w:r>
      <w:hyperlink r:id="rId18" w:history="1">
        <w:r w:rsidRPr="00022C9D">
          <w:rPr>
            <w:rStyle w:val="Hyperlink"/>
          </w:rPr>
          <w:t>Ferran Perez Mena</w:t>
        </w:r>
      </w:hyperlink>
      <w:r w:rsidRPr="00022C9D">
        <w:t xml:space="preserve"> is a PhD Student at the department of International Relations at the University of Sussex. He is working on the intersection between the production of Chinese International thought, China´s political economy and the expansion of global capitalism. His research areas are International historical sociology, IR in East Asia, Non-western IR theory, social movements in East Asia, Chinese political thought and the relation between Securitization theory and media. </w:t>
      </w:r>
      <w:proofErr w:type="spellStart"/>
      <w:r w:rsidRPr="00022C9D">
        <w:t>discoversociety</w:t>
      </w:r>
      <w:proofErr w:type="spellEnd"/>
      <w:r w:rsidRPr="00022C9D">
        <w:t>. “VIEWPOINT: China, ‘the Sick Man of Asia’ 2.0 – the Securitization of Coronavirus.” Discover Society, 3 Mar. 2020, Accessed 20 July 2020. discoversociety.org/2020/03/04/viewpoint-china-the-sick-man-of-asia-2-0-the-securitization-of-coronavirus/.</w:t>
      </w:r>
      <w:r>
        <w:t>]</w:t>
      </w:r>
      <w:r w:rsidRPr="00022C9D">
        <w:t xml:space="preserve"> </w:t>
      </w:r>
      <w:proofErr w:type="spellStart"/>
      <w:r>
        <w:t>P</w:t>
      </w:r>
      <w:r>
        <w:rPr>
          <w:rFonts w:hint="eastAsia"/>
          <w:lang w:eastAsia="zh-CN"/>
        </w:rPr>
        <w:t>W</w:t>
      </w:r>
      <w:r>
        <w:t>an</w:t>
      </w:r>
      <w:proofErr w:type="spellEnd"/>
    </w:p>
    <w:p w14:paraId="77CDDECE" w14:textId="3215B987" w:rsidR="003804C3" w:rsidRDefault="003804C3" w:rsidP="003804C3">
      <w:pPr>
        <w:rPr>
          <w:rStyle w:val="StyleUnderline"/>
        </w:rPr>
      </w:pPr>
      <w:r w:rsidRPr="00240E05">
        <w:rPr>
          <w:sz w:val="12"/>
        </w:rPr>
        <w:t xml:space="preserve">At the end of the 19th century, the imperialist western powers, during their “civilizing” mission of plundering in the Middle East, </w:t>
      </w:r>
      <w:proofErr w:type="gramStart"/>
      <w:r w:rsidRPr="00240E05">
        <w:rPr>
          <w:sz w:val="12"/>
        </w:rPr>
        <w:t>Africa</w:t>
      </w:r>
      <w:proofErr w:type="gramEnd"/>
      <w:r w:rsidRPr="00240E05">
        <w:rPr>
          <w:sz w:val="12"/>
        </w:rPr>
        <w:t xml:space="preserve"> and Asia, depicted China as </w:t>
      </w:r>
      <w:r w:rsidRPr="00240E05">
        <w:rPr>
          <w:rStyle w:val="Emphasis"/>
        </w:rPr>
        <w:t>the “sick man of Asia</w:t>
      </w:r>
      <w:r w:rsidRPr="00240E05">
        <w:rPr>
          <w:sz w:val="12"/>
        </w:rPr>
        <w:t xml:space="preserve">”. This derogatory term to define China </w:t>
      </w:r>
      <w:r w:rsidRPr="00240E05">
        <w:rPr>
          <w:rStyle w:val="Emphasis"/>
        </w:rPr>
        <w:t>can be related to</w:t>
      </w:r>
      <w:r w:rsidRPr="00240E05">
        <w:rPr>
          <w:sz w:val="12"/>
        </w:rPr>
        <w:t xml:space="preserve"> wider processes of </w:t>
      </w:r>
      <w:proofErr w:type="spellStart"/>
      <w:r w:rsidRPr="00240E05">
        <w:rPr>
          <w:rStyle w:val="Emphasis"/>
        </w:rPr>
        <w:t>racialisation</w:t>
      </w:r>
      <w:proofErr w:type="spellEnd"/>
      <w:r w:rsidRPr="00240E05">
        <w:rPr>
          <w:sz w:val="12"/>
        </w:rPr>
        <w:t xml:space="preserve"> which were </w:t>
      </w:r>
      <w:r w:rsidRPr="00240E05">
        <w:rPr>
          <w:rStyle w:val="Emphasis"/>
        </w:rPr>
        <w:t>deemed</w:t>
      </w:r>
      <w:r w:rsidRPr="00924FA0">
        <w:rPr>
          <w:rStyle w:val="StyleUnderline"/>
        </w:rPr>
        <w:t xml:space="preserve"> as instrumental </w:t>
      </w:r>
      <w:r w:rsidRPr="00240E05">
        <w:rPr>
          <w:rStyle w:val="Emphasis"/>
        </w:rPr>
        <w:t>by the imperialist powers to legitimize their colonial adventures</w:t>
      </w:r>
      <w:r w:rsidRPr="00924FA0">
        <w:rPr>
          <w:rStyle w:val="StyleUnderline"/>
        </w:rPr>
        <w:t xml:space="preserve"> overseas</w:t>
      </w:r>
      <w:r w:rsidRPr="00240E05">
        <w:rPr>
          <w:sz w:val="12"/>
        </w:rPr>
        <w:t>. In an article published in 1897 titled “On the future strength of China”, the Confucian reformist Liang Qichao (</w:t>
      </w:r>
      <w:proofErr w:type="spellStart"/>
      <w:r w:rsidRPr="00240E05">
        <w:rPr>
          <w:rFonts w:ascii="Microsoft YaHei" w:eastAsia="Microsoft YaHei" w:hAnsi="Microsoft YaHei" w:cs="Microsoft YaHei" w:hint="eastAsia"/>
          <w:sz w:val="12"/>
        </w:rPr>
        <w:t>梁啓超</w:t>
      </w:r>
      <w:proofErr w:type="spellEnd"/>
      <w:r w:rsidRPr="00240E05">
        <w:rPr>
          <w:sz w:val="12"/>
        </w:rPr>
        <w:t xml:space="preserve">) wrote on how Western imperialism was scourging a decadent Qing empire in its final stages. Liang </w:t>
      </w:r>
      <w:proofErr w:type="spellStart"/>
      <w:r w:rsidRPr="00240E05">
        <w:rPr>
          <w:sz w:val="12"/>
        </w:rPr>
        <w:t>analysed</w:t>
      </w:r>
      <w:proofErr w:type="spellEnd"/>
      <w:r w:rsidRPr="00240E05">
        <w:rPr>
          <w:sz w:val="12"/>
        </w:rPr>
        <w:t xml:space="preserve"> how </w:t>
      </w:r>
      <w:r w:rsidRPr="00601ED1">
        <w:rPr>
          <w:rStyle w:val="Emphasis"/>
          <w:highlight w:val="yellow"/>
        </w:rPr>
        <w:t>the Western press</w:t>
      </w:r>
      <w:r w:rsidRPr="00240E05">
        <w:rPr>
          <w:sz w:val="12"/>
        </w:rPr>
        <w:t xml:space="preserve"> at the end of the 19th century had </w:t>
      </w:r>
      <w:r w:rsidRPr="00601ED1">
        <w:rPr>
          <w:rStyle w:val="Emphasis"/>
          <w:highlight w:val="yellow"/>
        </w:rPr>
        <w:t>become a propaganda</w:t>
      </w:r>
      <w:r w:rsidRPr="00240E05">
        <w:rPr>
          <w:rStyle w:val="Emphasis"/>
        </w:rPr>
        <w:t xml:space="preserve"> </w:t>
      </w:r>
      <w:r w:rsidRPr="00924FA0">
        <w:rPr>
          <w:rStyle w:val="StyleUnderline"/>
        </w:rPr>
        <w:t xml:space="preserve">machine </w:t>
      </w:r>
      <w:r w:rsidRPr="00601ED1">
        <w:rPr>
          <w:rStyle w:val="Emphasis"/>
          <w:highlight w:val="yellow"/>
        </w:rPr>
        <w:t>of the imperialist interests in China</w:t>
      </w:r>
      <w:r w:rsidRPr="00240E05">
        <w:rPr>
          <w:sz w:val="12"/>
        </w:rPr>
        <w:t>. In regard to this problem, Liang (in Karl, 2020) asserted “I read Western newspapers and they report on… the disorder in the Chinese polity… This has been going on for the past few decades. Since September or October of last year [1896], they have been more openly and brazenly publicized</w:t>
      </w:r>
      <w:r w:rsidRPr="00924FA0">
        <w:rPr>
          <w:rStyle w:val="StyleUnderline"/>
        </w:rPr>
        <w:t xml:space="preserve"> </w:t>
      </w:r>
      <w:r w:rsidRPr="00601ED1">
        <w:rPr>
          <w:rStyle w:val="Emphasis"/>
          <w:highlight w:val="yellow"/>
        </w:rPr>
        <w:t>how</w:t>
      </w:r>
      <w:r w:rsidRPr="00240E05">
        <w:rPr>
          <w:rStyle w:val="Emphasis"/>
        </w:rPr>
        <w:t xml:space="preserve"> wild and </w:t>
      </w:r>
      <w:r w:rsidRPr="00601ED1">
        <w:rPr>
          <w:rStyle w:val="Emphasis"/>
          <w:highlight w:val="yellow"/>
        </w:rPr>
        <w:t>uncivilized the Chinese are</w:t>
      </w:r>
      <w:r w:rsidRPr="00924FA0">
        <w:rPr>
          <w:rStyle w:val="StyleUnderline"/>
        </w:rPr>
        <w:t>, how ignorant and dishonest,</w:t>
      </w:r>
      <w:r w:rsidRPr="00240E05">
        <w:rPr>
          <w:sz w:val="12"/>
        </w:rPr>
        <w:t xml:space="preserve"> how empty Chinese Confucianism is. </w:t>
      </w:r>
      <w:r w:rsidRPr="00924FA0">
        <w:rPr>
          <w:rStyle w:val="StyleUnderline"/>
        </w:rPr>
        <w:t>The meaning is clear: they will move to eliminate China at once</w:t>
      </w:r>
      <w:r w:rsidRPr="00240E05">
        <w:rPr>
          <w:sz w:val="12"/>
        </w:rPr>
        <w:t xml:space="preserve">.” After examining how </w:t>
      </w:r>
      <w:r w:rsidRPr="00B6592D">
        <w:rPr>
          <w:rStyle w:val="Emphasis"/>
        </w:rPr>
        <w:t xml:space="preserve">Western </w:t>
      </w:r>
      <w:r w:rsidRPr="00601ED1">
        <w:rPr>
          <w:rStyle w:val="Emphasis"/>
        </w:rPr>
        <w:t>media</w:t>
      </w:r>
      <w:r w:rsidRPr="00240E05">
        <w:rPr>
          <w:sz w:val="12"/>
        </w:rPr>
        <w:t xml:space="preserve">, and specifically the US and the British news outlets, is </w:t>
      </w:r>
      <w:r w:rsidRPr="00601ED1">
        <w:rPr>
          <w:rStyle w:val="Emphasis"/>
        </w:rPr>
        <w:t>reporting</w:t>
      </w:r>
      <w:r w:rsidRPr="00240E05">
        <w:rPr>
          <w:sz w:val="12"/>
        </w:rPr>
        <w:t xml:space="preserve"> the global effects </w:t>
      </w:r>
      <w:r w:rsidRPr="00601ED1">
        <w:rPr>
          <w:rStyle w:val="Emphasis"/>
        </w:rPr>
        <w:t>of</w:t>
      </w:r>
      <w:r w:rsidRPr="00240E05">
        <w:rPr>
          <w:sz w:val="12"/>
        </w:rPr>
        <w:t xml:space="preserve"> the </w:t>
      </w:r>
      <w:r w:rsidRPr="00B6592D">
        <w:rPr>
          <w:rStyle w:val="Emphasis"/>
        </w:rPr>
        <w:t>coronavirus</w:t>
      </w:r>
      <w:r w:rsidRPr="00240E05">
        <w:rPr>
          <w:sz w:val="12"/>
        </w:rPr>
        <w:t xml:space="preserve">, one might argue that </w:t>
      </w:r>
      <w:r w:rsidRPr="00B6592D">
        <w:rPr>
          <w:rStyle w:val="Emphasis"/>
        </w:rPr>
        <w:t xml:space="preserve">the legacies of </w:t>
      </w:r>
      <w:r w:rsidRPr="00601ED1">
        <w:rPr>
          <w:rStyle w:val="Emphasis"/>
          <w:highlight w:val="yellow"/>
        </w:rPr>
        <w:t>colonial domination remain imprinted in the way</w:t>
      </w:r>
      <w:r w:rsidRPr="00B6592D">
        <w:rPr>
          <w:rStyle w:val="Emphasis"/>
        </w:rPr>
        <w:t>s</w:t>
      </w:r>
      <w:r w:rsidRPr="00924FA0">
        <w:rPr>
          <w:rStyle w:val="StyleUnderline"/>
        </w:rPr>
        <w:t xml:space="preserve"> in </w:t>
      </w:r>
      <w:r w:rsidRPr="00601ED1">
        <w:rPr>
          <w:rStyle w:val="Emphasis"/>
          <w:highlight w:val="yellow"/>
        </w:rPr>
        <w:t>which corona</w:t>
      </w:r>
      <w:r w:rsidRPr="00B6592D">
        <w:rPr>
          <w:rStyle w:val="Emphasis"/>
        </w:rPr>
        <w:t xml:space="preserve">virus </w:t>
      </w:r>
      <w:r w:rsidRPr="00601ED1">
        <w:rPr>
          <w:rStyle w:val="Emphasis"/>
          <w:highlight w:val="yellow"/>
        </w:rPr>
        <w:t>is represented in</w:t>
      </w:r>
      <w:r w:rsidRPr="00601ED1">
        <w:rPr>
          <w:rStyle w:val="StyleUnderline"/>
          <w:highlight w:val="yellow"/>
        </w:rPr>
        <w:t xml:space="preserve"> </w:t>
      </w:r>
      <w:r w:rsidRPr="00601ED1">
        <w:rPr>
          <w:rStyle w:val="Emphasis"/>
          <w:highlight w:val="yellow"/>
        </w:rPr>
        <w:t>popular discourses</w:t>
      </w:r>
      <w:r w:rsidRPr="00240E05">
        <w:rPr>
          <w:sz w:val="12"/>
        </w:rPr>
        <w:t xml:space="preserve">. Following Liang’s analysis, I suggest that </w:t>
      </w:r>
      <w:r w:rsidRPr="00601ED1">
        <w:rPr>
          <w:rStyle w:val="Emphasis"/>
          <w:highlight w:val="yellow"/>
        </w:rPr>
        <w:t>Western media</w:t>
      </w:r>
      <w:r w:rsidRPr="00924FA0">
        <w:rPr>
          <w:rStyle w:val="StyleUnderline"/>
        </w:rPr>
        <w:t xml:space="preserve"> has </w:t>
      </w:r>
      <w:r w:rsidRPr="00601ED1">
        <w:rPr>
          <w:rStyle w:val="Emphasis"/>
          <w:highlight w:val="yellow"/>
        </w:rPr>
        <w:t xml:space="preserve">securitized and </w:t>
      </w:r>
      <w:proofErr w:type="spellStart"/>
      <w:r w:rsidRPr="00601ED1">
        <w:rPr>
          <w:rStyle w:val="Emphasis"/>
          <w:highlight w:val="yellow"/>
        </w:rPr>
        <w:lastRenderedPageBreak/>
        <w:t>weaponised</w:t>
      </w:r>
      <w:proofErr w:type="spellEnd"/>
      <w:r w:rsidRPr="00601ED1">
        <w:rPr>
          <w:rStyle w:val="Emphasis"/>
          <w:highlight w:val="yellow"/>
        </w:rPr>
        <w:t xml:space="preserve"> the</w:t>
      </w:r>
      <w:r w:rsidRPr="00240E05">
        <w:rPr>
          <w:sz w:val="12"/>
        </w:rPr>
        <w:t xml:space="preserve"> social effects and </w:t>
      </w:r>
      <w:r w:rsidRPr="00601ED1">
        <w:rPr>
          <w:rStyle w:val="Emphasis"/>
          <w:highlight w:val="yellow"/>
        </w:rPr>
        <w:t>perceptions</w:t>
      </w:r>
      <w:r w:rsidRPr="00924FA0">
        <w:rPr>
          <w:rStyle w:val="StyleUnderline"/>
        </w:rPr>
        <w:t xml:space="preserve"> generated by the global crisis </w:t>
      </w:r>
      <w:r w:rsidRPr="00601ED1">
        <w:rPr>
          <w:rStyle w:val="Emphasis"/>
          <w:highlight w:val="yellow"/>
        </w:rPr>
        <w:t>of</w:t>
      </w:r>
      <w:r w:rsidRPr="00924FA0">
        <w:rPr>
          <w:rStyle w:val="StyleUnderline"/>
        </w:rPr>
        <w:t xml:space="preserve"> the </w:t>
      </w:r>
      <w:r w:rsidRPr="00601ED1">
        <w:rPr>
          <w:rStyle w:val="Emphasis"/>
          <w:highlight w:val="yellow"/>
        </w:rPr>
        <w:t>coron</w:t>
      </w:r>
      <w:r w:rsidRPr="00601ED1">
        <w:rPr>
          <w:rStyle w:val="Emphasis"/>
        </w:rPr>
        <w:t>avirus</w:t>
      </w:r>
      <w:r w:rsidRPr="00601ED1">
        <w:rPr>
          <w:sz w:val="12"/>
        </w:rPr>
        <w:t>. I</w:t>
      </w:r>
      <w:r w:rsidRPr="00240E05">
        <w:rPr>
          <w:sz w:val="12"/>
        </w:rPr>
        <w:t xml:space="preserve">n other words, </w:t>
      </w:r>
      <w:r w:rsidRPr="00924FA0">
        <w:rPr>
          <w:rStyle w:val="StyleUnderline"/>
        </w:rPr>
        <w:t xml:space="preserve">the </w:t>
      </w:r>
      <w:r w:rsidRPr="00B6592D">
        <w:rPr>
          <w:rStyle w:val="Emphasis"/>
        </w:rPr>
        <w:t>corona</w:t>
      </w:r>
      <w:r w:rsidRPr="00924FA0">
        <w:rPr>
          <w:rStyle w:val="StyleUnderline"/>
        </w:rPr>
        <w:t xml:space="preserve">virus </w:t>
      </w:r>
      <w:r w:rsidRPr="00B6592D">
        <w:rPr>
          <w:rStyle w:val="Emphasis"/>
        </w:rPr>
        <w:t xml:space="preserve">has been </w:t>
      </w:r>
      <w:r w:rsidRPr="00601ED1">
        <w:rPr>
          <w:rStyle w:val="Emphasis"/>
          <w:highlight w:val="yellow"/>
        </w:rPr>
        <w:t>constructed</w:t>
      </w:r>
      <w:r w:rsidRPr="00924FA0">
        <w:rPr>
          <w:rStyle w:val="StyleUnderline"/>
        </w:rPr>
        <w:t xml:space="preserve"> in the public debate </w:t>
      </w:r>
      <w:r w:rsidRPr="00601ED1">
        <w:rPr>
          <w:rStyle w:val="Emphasis"/>
          <w:highlight w:val="yellow"/>
        </w:rPr>
        <w:t>as a security threat</w:t>
      </w:r>
      <w:r w:rsidRPr="00924FA0">
        <w:rPr>
          <w:rStyle w:val="StyleUnderline"/>
        </w:rPr>
        <w:t>. This</w:t>
      </w:r>
      <w:r w:rsidRPr="00240E05">
        <w:rPr>
          <w:sz w:val="12"/>
        </w:rPr>
        <w:t xml:space="preserve"> in turn has </w:t>
      </w:r>
      <w:r w:rsidRPr="00924FA0">
        <w:rPr>
          <w:rStyle w:val="StyleUnderline"/>
        </w:rPr>
        <w:t>shaped the way it has been perceived by the public</w:t>
      </w:r>
      <w:r w:rsidRPr="00240E05">
        <w:rPr>
          <w:sz w:val="12"/>
        </w:rPr>
        <w:t xml:space="preserve">. In </w:t>
      </w:r>
      <w:proofErr w:type="spellStart"/>
      <w:r w:rsidRPr="00240E05">
        <w:rPr>
          <w:sz w:val="12"/>
        </w:rPr>
        <w:t>practise</w:t>
      </w:r>
      <w:proofErr w:type="spellEnd"/>
      <w:r w:rsidRPr="00240E05">
        <w:rPr>
          <w:sz w:val="12"/>
        </w:rPr>
        <w:t xml:space="preserve">, this means that </w:t>
      </w:r>
      <w:r w:rsidRPr="00924FA0">
        <w:rPr>
          <w:rStyle w:val="StyleUnderline"/>
        </w:rPr>
        <w:t xml:space="preserve">such social effects and perceptions, </w:t>
      </w:r>
      <w:r w:rsidRPr="00601ED1">
        <w:rPr>
          <w:rStyle w:val="Emphasis"/>
        </w:rPr>
        <w:t>after</w:t>
      </w:r>
      <w:r w:rsidRPr="00B6592D">
        <w:rPr>
          <w:rStyle w:val="Emphasis"/>
        </w:rPr>
        <w:t xml:space="preserve"> being securitized,</w:t>
      </w:r>
      <w:r w:rsidRPr="00924FA0">
        <w:rPr>
          <w:rStyle w:val="StyleUnderline"/>
        </w:rPr>
        <w:t xml:space="preserve"> </w:t>
      </w:r>
      <w:r w:rsidRPr="00B6592D">
        <w:rPr>
          <w:rStyle w:val="Emphasis"/>
        </w:rPr>
        <w:t>have become a weapon</w:t>
      </w:r>
      <w:r w:rsidRPr="00924FA0">
        <w:rPr>
          <w:rStyle w:val="StyleUnderline"/>
        </w:rPr>
        <w:t xml:space="preserve"> that can be </w:t>
      </w:r>
      <w:r w:rsidRPr="00601ED1">
        <w:rPr>
          <w:rStyle w:val="Emphasis"/>
          <w:highlight w:val="yellow"/>
        </w:rPr>
        <w:t>utilized against political</w:t>
      </w:r>
      <w:r w:rsidRPr="00924FA0">
        <w:rPr>
          <w:rStyle w:val="StyleUnderline"/>
        </w:rPr>
        <w:t xml:space="preserve"> or economic </w:t>
      </w:r>
      <w:r w:rsidRPr="00601ED1">
        <w:rPr>
          <w:rStyle w:val="Emphasis"/>
          <w:highlight w:val="yellow"/>
        </w:rPr>
        <w:t>opponents</w:t>
      </w:r>
      <w:r w:rsidRPr="00240E05">
        <w:rPr>
          <w:sz w:val="12"/>
        </w:rPr>
        <w:t xml:space="preserve">, in this case, </w:t>
      </w:r>
      <w:r w:rsidRPr="00B6592D">
        <w:rPr>
          <w:rStyle w:val="Emphasis"/>
        </w:rPr>
        <w:t>the</w:t>
      </w:r>
      <w:r w:rsidRPr="00240E05">
        <w:rPr>
          <w:sz w:val="12"/>
        </w:rPr>
        <w:t xml:space="preserve"> Chinese Communist Party (</w:t>
      </w:r>
      <w:r w:rsidRPr="00B6592D">
        <w:rPr>
          <w:rStyle w:val="Emphasis"/>
        </w:rPr>
        <w:t>CCP</w:t>
      </w:r>
      <w:r w:rsidRPr="00240E05">
        <w:rPr>
          <w:sz w:val="12"/>
        </w:rPr>
        <w:t xml:space="preserve">). In this sense, </w:t>
      </w:r>
      <w:r w:rsidRPr="00601ED1">
        <w:rPr>
          <w:rStyle w:val="Emphasis"/>
          <w:highlight w:val="yellow"/>
        </w:rPr>
        <w:t>corona</w:t>
      </w:r>
      <w:r w:rsidRPr="00B6592D">
        <w:rPr>
          <w:rStyle w:val="Emphasis"/>
        </w:rPr>
        <w:t xml:space="preserve">virus, by being </w:t>
      </w:r>
      <w:r w:rsidRPr="00601ED1">
        <w:rPr>
          <w:rStyle w:val="Emphasis"/>
          <w:highlight w:val="yellow"/>
        </w:rPr>
        <w:t>treated as an existential threat</w:t>
      </w:r>
      <w:r w:rsidRPr="00601ED1">
        <w:rPr>
          <w:rStyle w:val="StyleUnderline"/>
          <w:highlight w:val="yellow"/>
        </w:rPr>
        <w:t xml:space="preserve">, </w:t>
      </w:r>
      <w:r w:rsidRPr="00601ED1">
        <w:rPr>
          <w:rStyle w:val="Emphasis"/>
          <w:highlight w:val="yellow"/>
        </w:rPr>
        <w:t>has</w:t>
      </w:r>
      <w:r w:rsidRPr="00924FA0">
        <w:rPr>
          <w:rStyle w:val="StyleUnderline"/>
        </w:rPr>
        <w:t xml:space="preserve"> moved beyond being a global health problem, but </w:t>
      </w:r>
      <w:r w:rsidRPr="00601ED1">
        <w:rPr>
          <w:rStyle w:val="Emphasis"/>
          <w:highlight w:val="yellow"/>
        </w:rPr>
        <w:t>a global security matter that needs intervention</w:t>
      </w:r>
      <w:r w:rsidRPr="00240E05">
        <w:rPr>
          <w:sz w:val="12"/>
        </w:rPr>
        <w:t xml:space="preserve"> – at times through the use of extraordinary measures, which can be used as a political and economic weapon-. According to Thierry </w:t>
      </w:r>
      <w:proofErr w:type="spellStart"/>
      <w:r w:rsidRPr="00240E05">
        <w:rPr>
          <w:sz w:val="12"/>
        </w:rPr>
        <w:t>Braspenning-Balzacq</w:t>
      </w:r>
      <w:proofErr w:type="spellEnd"/>
      <w:r w:rsidRPr="00240E05">
        <w:rPr>
          <w:sz w:val="12"/>
        </w:rPr>
        <w:t xml:space="preserve"> (2005, p.179), “</w:t>
      </w:r>
      <w:r w:rsidRPr="00601ED1">
        <w:rPr>
          <w:rStyle w:val="Emphasis"/>
          <w:highlight w:val="yellow"/>
        </w:rPr>
        <w:t>securitization</w:t>
      </w:r>
      <w:r w:rsidRPr="00924FA0">
        <w:rPr>
          <w:rStyle w:val="StyleUnderline"/>
        </w:rPr>
        <w:t xml:space="preserve"> is a rule-governed practice, the success</w:t>
      </w:r>
      <w:r w:rsidRPr="00240E05">
        <w:rPr>
          <w:sz w:val="12"/>
        </w:rPr>
        <w:t xml:space="preserve"> of which </w:t>
      </w:r>
      <w:r w:rsidRPr="00601ED1">
        <w:rPr>
          <w:rStyle w:val="Emphasis"/>
          <w:highlight w:val="yellow"/>
        </w:rPr>
        <w:t>does not</w:t>
      </w:r>
      <w:r w:rsidRPr="00240E05">
        <w:rPr>
          <w:sz w:val="12"/>
        </w:rPr>
        <w:t xml:space="preserve"> necessarily </w:t>
      </w:r>
      <w:r w:rsidRPr="00601ED1">
        <w:rPr>
          <w:rStyle w:val="Emphasis"/>
          <w:highlight w:val="yellow"/>
        </w:rPr>
        <w:t>depend on the existence of a real threat</w:t>
      </w:r>
      <w:r w:rsidRPr="00924FA0">
        <w:rPr>
          <w:rStyle w:val="StyleUnderline"/>
        </w:rPr>
        <w:t>, but on the discursive ability to effectively endow a development with such a specific complexion”.</w:t>
      </w:r>
      <w:r w:rsidRPr="00240E05">
        <w:rPr>
          <w:sz w:val="12"/>
        </w:rPr>
        <w:t xml:space="preserve"> Fred </w:t>
      </w:r>
      <w:proofErr w:type="spellStart"/>
      <w:r w:rsidRPr="00240E05">
        <w:rPr>
          <w:sz w:val="12"/>
        </w:rPr>
        <w:t>Vultee</w:t>
      </w:r>
      <w:proofErr w:type="spellEnd"/>
      <w:r w:rsidRPr="00240E05">
        <w:rPr>
          <w:sz w:val="12"/>
        </w:rPr>
        <w:t xml:space="preserve"> (2007, p.2-3) argued about the importance of new media in the process of securitization. “</w:t>
      </w:r>
      <w:r w:rsidRPr="00924FA0">
        <w:rPr>
          <w:rStyle w:val="StyleUnderline"/>
        </w:rPr>
        <w:t>Media frames are the lens</w:t>
      </w:r>
      <w:r w:rsidRPr="00240E05">
        <w:rPr>
          <w:sz w:val="12"/>
        </w:rPr>
        <w:t xml:space="preserve"> through </w:t>
      </w:r>
      <w:r w:rsidRPr="00924FA0">
        <w:rPr>
          <w:rStyle w:val="StyleUnderline"/>
        </w:rPr>
        <w:t>which the public sees an issue</w:t>
      </w:r>
      <w:r w:rsidRPr="00240E05">
        <w:rPr>
          <w:sz w:val="12"/>
        </w:rPr>
        <w:t xml:space="preserve"> like terrorism or immigration either as a routine matter best dealt with through the normal 3 workings of law enforcement and politics or as a crisis that requires extreme measures for indefinite periods”. With this in mind, </w:t>
      </w:r>
      <w:r w:rsidRPr="00B6592D">
        <w:rPr>
          <w:rStyle w:val="Emphasis"/>
        </w:rPr>
        <w:t xml:space="preserve">the </w:t>
      </w:r>
      <w:r w:rsidRPr="00601ED1">
        <w:rPr>
          <w:rStyle w:val="Emphasis"/>
          <w:highlight w:val="yellow"/>
        </w:rPr>
        <w:t>securitization</w:t>
      </w:r>
      <w:r w:rsidRPr="00B6592D">
        <w:rPr>
          <w:rStyle w:val="Emphasis"/>
        </w:rPr>
        <w:t xml:space="preserve"> and weaponization </w:t>
      </w:r>
      <w:r w:rsidRPr="00601ED1">
        <w:rPr>
          <w:rStyle w:val="Emphasis"/>
          <w:highlight w:val="yellow"/>
        </w:rPr>
        <w:t>of the corona</w:t>
      </w:r>
      <w:r w:rsidRPr="00B6592D">
        <w:rPr>
          <w:rStyle w:val="Emphasis"/>
        </w:rPr>
        <w:t xml:space="preserve">virus </w:t>
      </w:r>
      <w:r w:rsidRPr="00601ED1">
        <w:rPr>
          <w:rStyle w:val="Emphasis"/>
          <w:highlight w:val="yellow"/>
        </w:rPr>
        <w:t>is</w:t>
      </w:r>
      <w:r w:rsidRPr="00240E05">
        <w:rPr>
          <w:sz w:val="12"/>
        </w:rPr>
        <w:t xml:space="preserve"> therefore </w:t>
      </w:r>
      <w:r w:rsidRPr="00601ED1">
        <w:rPr>
          <w:rStyle w:val="Emphasis"/>
          <w:highlight w:val="yellow"/>
        </w:rPr>
        <w:t>not accidental</w:t>
      </w:r>
      <w:r w:rsidRPr="00601ED1">
        <w:rPr>
          <w:rStyle w:val="StyleUnderline"/>
          <w:highlight w:val="yellow"/>
        </w:rPr>
        <w:t xml:space="preserve">, </w:t>
      </w:r>
      <w:r w:rsidRPr="00601ED1">
        <w:rPr>
          <w:rStyle w:val="Emphasis"/>
          <w:highlight w:val="yellow"/>
        </w:rPr>
        <w:t>given the</w:t>
      </w:r>
      <w:r w:rsidRPr="00B6592D">
        <w:rPr>
          <w:rStyle w:val="Emphasis"/>
        </w:rPr>
        <w:t xml:space="preserve"> intertwined </w:t>
      </w:r>
      <w:r w:rsidRPr="00601ED1">
        <w:rPr>
          <w:rStyle w:val="Emphasis"/>
          <w:highlight w:val="yellow"/>
        </w:rPr>
        <w:t>relation between western media</w:t>
      </w:r>
      <w:r w:rsidRPr="00B6592D">
        <w:rPr>
          <w:rStyle w:val="Emphasis"/>
        </w:rPr>
        <w:t xml:space="preserve"> </w:t>
      </w:r>
      <w:r w:rsidRPr="00924FA0">
        <w:rPr>
          <w:rStyle w:val="StyleUnderline"/>
        </w:rPr>
        <w:t xml:space="preserve">and economic </w:t>
      </w:r>
      <w:r w:rsidRPr="00601ED1">
        <w:rPr>
          <w:rStyle w:val="StyleUnderline"/>
          <w:highlight w:val="yellow"/>
        </w:rPr>
        <w:t xml:space="preserve">and </w:t>
      </w:r>
      <w:r w:rsidRPr="00601ED1">
        <w:rPr>
          <w:rStyle w:val="Emphasis"/>
          <w:highlight w:val="yellow"/>
        </w:rPr>
        <w:t>political interests</w:t>
      </w:r>
      <w:r w:rsidRPr="00924FA0">
        <w:rPr>
          <w:rStyle w:val="StyleUnderline"/>
        </w:rPr>
        <w:t>.</w:t>
      </w:r>
      <w:r>
        <w:rPr>
          <w:rStyle w:val="StyleUnderline"/>
        </w:rPr>
        <w:t xml:space="preserve"> </w:t>
      </w:r>
      <w:r w:rsidRPr="00240E05">
        <w:rPr>
          <w:sz w:val="12"/>
        </w:rPr>
        <w:t xml:space="preserve">Whilst </w:t>
      </w:r>
      <w:r w:rsidRPr="00924FA0">
        <w:rPr>
          <w:rStyle w:val="StyleUnderline"/>
        </w:rPr>
        <w:t>this piece does not seek to</w:t>
      </w:r>
      <w:r w:rsidRPr="00240E05">
        <w:rPr>
          <w:sz w:val="12"/>
        </w:rPr>
        <w:t xml:space="preserve"> undermine the serious health effects of the coronavirus nor to </w:t>
      </w:r>
      <w:r w:rsidRPr="00924FA0">
        <w:rPr>
          <w:rStyle w:val="StyleUnderline"/>
        </w:rPr>
        <w:t>excuse the Chinese government for its terrible adventures</w:t>
      </w:r>
      <w:r w:rsidRPr="00240E05">
        <w:rPr>
          <w:sz w:val="12"/>
        </w:rPr>
        <w:t xml:space="preserve"> in its periphery such as in Xinjiang or romanticize the anti-imperialist legacy of CCP, it does maintain that it is essential to critically </w:t>
      </w:r>
      <w:proofErr w:type="spellStart"/>
      <w:r w:rsidRPr="00240E05">
        <w:rPr>
          <w:sz w:val="12"/>
        </w:rPr>
        <w:t>analyse</w:t>
      </w:r>
      <w:proofErr w:type="spellEnd"/>
      <w:r w:rsidRPr="00240E05">
        <w:rPr>
          <w:sz w:val="12"/>
        </w:rPr>
        <w:t xml:space="preserve"> such phenomena. </w:t>
      </w:r>
      <w:r w:rsidRPr="00924FA0">
        <w:rPr>
          <w:rStyle w:val="StyleUnderline"/>
        </w:rPr>
        <w:t>Why has a virus with a mortality rate of 2.2%</w:t>
      </w:r>
      <w:r w:rsidRPr="00240E05">
        <w:rPr>
          <w:sz w:val="12"/>
        </w:rPr>
        <w:t xml:space="preserve"> – according to data published by the UN and WHO on the 31st of January – </w:t>
      </w:r>
      <w:r w:rsidRPr="00924FA0">
        <w:rPr>
          <w:rStyle w:val="StyleUnderline"/>
        </w:rPr>
        <w:t>caused such a stir in the international press</w:t>
      </w:r>
      <w:r w:rsidRPr="00240E05">
        <w:rPr>
          <w:sz w:val="12"/>
        </w:rPr>
        <w:t xml:space="preserve">? The answer is to be found in the </w:t>
      </w:r>
      <w:r w:rsidRPr="00924FA0">
        <w:rPr>
          <w:rStyle w:val="StyleUnderline"/>
        </w:rPr>
        <w:t>contemporary geopolitics of capitalist competition, which is shaping the social, political and economics processes caused by the coronavirus.</w:t>
      </w:r>
      <w:r>
        <w:rPr>
          <w:rStyle w:val="StyleUnderline"/>
        </w:rPr>
        <w:t xml:space="preserve"> </w:t>
      </w:r>
      <w:r w:rsidRPr="00240E05">
        <w:rPr>
          <w:sz w:val="12"/>
        </w:rPr>
        <w:t xml:space="preserve">On the one hand, </w:t>
      </w:r>
      <w:r w:rsidRPr="00924FA0">
        <w:rPr>
          <w:rStyle w:val="StyleUnderline"/>
        </w:rPr>
        <w:t xml:space="preserve">the </w:t>
      </w:r>
      <w:r w:rsidRPr="00B6592D">
        <w:rPr>
          <w:rStyle w:val="Emphasis"/>
        </w:rPr>
        <w:t xml:space="preserve">weaponization of </w:t>
      </w:r>
      <w:r w:rsidRPr="00924FA0">
        <w:rPr>
          <w:rStyle w:val="StyleUnderline"/>
        </w:rPr>
        <w:t xml:space="preserve">the </w:t>
      </w:r>
      <w:r w:rsidRPr="00B6592D">
        <w:rPr>
          <w:rStyle w:val="Emphasis"/>
        </w:rPr>
        <w:t>corona</w:t>
      </w:r>
      <w:r w:rsidRPr="00924FA0">
        <w:rPr>
          <w:rStyle w:val="StyleUnderline"/>
        </w:rPr>
        <w:t>virus</w:t>
      </w:r>
      <w:r w:rsidRPr="00240E05">
        <w:rPr>
          <w:sz w:val="12"/>
        </w:rPr>
        <w:t xml:space="preserve"> that has been </w:t>
      </w:r>
      <w:r w:rsidRPr="00924FA0">
        <w:rPr>
          <w:rStyle w:val="StyleUnderline"/>
        </w:rPr>
        <w:t>fostered by the Western media</w:t>
      </w:r>
      <w:r w:rsidRPr="00240E05">
        <w:rPr>
          <w:sz w:val="12"/>
        </w:rPr>
        <w:t xml:space="preserve"> has </w:t>
      </w:r>
      <w:r w:rsidRPr="00B6592D">
        <w:rPr>
          <w:rStyle w:val="Emphasis"/>
        </w:rPr>
        <w:t>enabled a</w:t>
      </w:r>
      <w:r w:rsidRPr="00924FA0">
        <w:rPr>
          <w:rStyle w:val="StyleUnderline"/>
        </w:rPr>
        <w:t xml:space="preserve"> subtle </w:t>
      </w:r>
      <w:r w:rsidRPr="00B6592D">
        <w:rPr>
          <w:rStyle w:val="Emphasis"/>
        </w:rPr>
        <w:t>media attack on China</w:t>
      </w:r>
      <w:r w:rsidRPr="00924FA0">
        <w:rPr>
          <w:rStyle w:val="StyleUnderline"/>
        </w:rPr>
        <w:t xml:space="preserve">. The aim </w:t>
      </w:r>
      <w:r w:rsidRPr="00240E05">
        <w:rPr>
          <w:sz w:val="12"/>
        </w:rPr>
        <w:t xml:space="preserve">of this </w:t>
      </w:r>
      <w:proofErr w:type="spellStart"/>
      <w:r w:rsidRPr="00240E05">
        <w:rPr>
          <w:sz w:val="12"/>
        </w:rPr>
        <w:t>manoeuvre</w:t>
      </w:r>
      <w:proofErr w:type="spellEnd"/>
      <w:r w:rsidRPr="00240E05">
        <w:rPr>
          <w:sz w:val="12"/>
        </w:rPr>
        <w:t xml:space="preserve"> </w:t>
      </w:r>
      <w:r w:rsidRPr="00924FA0">
        <w:rPr>
          <w:rStyle w:val="StyleUnderline"/>
        </w:rPr>
        <w:t>is to produce an image of disorder that casts doubt on</w:t>
      </w:r>
      <w:r w:rsidRPr="00240E05">
        <w:rPr>
          <w:sz w:val="12"/>
        </w:rPr>
        <w:t xml:space="preserve"> the management of the crisis by </w:t>
      </w:r>
      <w:r w:rsidRPr="00924FA0">
        <w:rPr>
          <w:rStyle w:val="StyleUnderline"/>
        </w:rPr>
        <w:t>the CCP</w:t>
      </w:r>
      <w:r w:rsidRPr="00240E05">
        <w:rPr>
          <w:sz w:val="12"/>
        </w:rPr>
        <w:t xml:space="preserve">. In addition to this, </w:t>
      </w:r>
      <w:r w:rsidRPr="00924FA0">
        <w:rPr>
          <w:rStyle w:val="StyleUnderline"/>
        </w:rPr>
        <w:t xml:space="preserve">it seeks to </w:t>
      </w:r>
      <w:r w:rsidRPr="00B6592D">
        <w:rPr>
          <w:rStyle w:val="Emphasis"/>
        </w:rPr>
        <w:t>question the</w:t>
      </w:r>
      <w:r w:rsidRPr="00924FA0">
        <w:rPr>
          <w:rStyle w:val="StyleUnderline"/>
        </w:rPr>
        <w:t xml:space="preserve"> global campaign of </w:t>
      </w:r>
      <w:r w:rsidRPr="00B6592D">
        <w:rPr>
          <w:rStyle w:val="Emphasis"/>
        </w:rPr>
        <w:t>soft power that China</w:t>
      </w:r>
      <w:r w:rsidRPr="00240E05">
        <w:rPr>
          <w:sz w:val="12"/>
        </w:rPr>
        <w:t xml:space="preserve"> has been promoting for the last decade. </w:t>
      </w:r>
      <w:r w:rsidRPr="00B6592D">
        <w:rPr>
          <w:rStyle w:val="Emphasis"/>
        </w:rPr>
        <w:t>The deterioration of the Chinese regime</w:t>
      </w:r>
      <w:r w:rsidRPr="00240E05">
        <w:rPr>
          <w:sz w:val="12"/>
        </w:rPr>
        <w:t xml:space="preserve"> that the Hong Kong protests sought to achieve, </w:t>
      </w:r>
      <w:r w:rsidRPr="00B6592D">
        <w:rPr>
          <w:rStyle w:val="Emphasis"/>
        </w:rPr>
        <w:t xml:space="preserve">could be gained </w:t>
      </w:r>
      <w:r w:rsidRPr="00924FA0">
        <w:rPr>
          <w:rStyle w:val="StyleUnderline"/>
        </w:rPr>
        <w:t xml:space="preserve">instead </w:t>
      </w:r>
      <w:r w:rsidRPr="00B6592D">
        <w:rPr>
          <w:rStyle w:val="Emphasis"/>
        </w:rPr>
        <w:t>through a media campaign of misinformation on the coronavirus</w:t>
      </w:r>
      <w:r w:rsidRPr="00240E05">
        <w:rPr>
          <w:sz w:val="12"/>
        </w:rPr>
        <w:t xml:space="preserve">. In this vein, the German media Deutsche Welle </w:t>
      </w:r>
      <w:hyperlink r:id="rId19" w:history="1">
        <w:r w:rsidRPr="00240E05">
          <w:rPr>
            <w:rStyle w:val="Hyperlink"/>
            <w:sz w:val="12"/>
          </w:rPr>
          <w:t>published an article</w:t>
        </w:r>
      </w:hyperlink>
      <w:r w:rsidRPr="00240E05">
        <w:rPr>
          <w:sz w:val="12"/>
        </w:rPr>
        <w:t xml:space="preserve"> considering the relation between the authoritarian nature of the Chinese government and the expansion of the coronavirus. Nevertheless, </w:t>
      </w:r>
      <w:r w:rsidRPr="00924FA0">
        <w:rPr>
          <w:rStyle w:val="StyleUnderline"/>
        </w:rPr>
        <w:t xml:space="preserve">the </w:t>
      </w:r>
      <w:r w:rsidRPr="00B6592D">
        <w:rPr>
          <w:rStyle w:val="Emphasis"/>
        </w:rPr>
        <w:t>Western media forgot to mention on its front pages the 10,000 deaths caused by influenza in the US – the great bulwark of liberal democracy</w:t>
      </w:r>
      <w:r w:rsidRPr="00240E05">
        <w:rPr>
          <w:sz w:val="12"/>
        </w:rPr>
        <w:t xml:space="preserve"> – between 2019 and 2020. </w:t>
      </w:r>
      <w:r w:rsidRPr="00924FA0">
        <w:rPr>
          <w:rStyle w:val="StyleUnderline"/>
        </w:rPr>
        <w:t>Could anyone imagine the European governments sending planes to rescue European citizens in the US from the crisis caused by the Influenza?</w:t>
      </w:r>
      <w:r w:rsidRPr="00240E05">
        <w:rPr>
          <w:sz w:val="12"/>
        </w:rPr>
        <w:t xml:space="preserve"> On the other hand, th</w:t>
      </w:r>
      <w:r w:rsidRPr="00924FA0">
        <w:rPr>
          <w:rStyle w:val="StyleUnderline"/>
        </w:rPr>
        <w:t xml:space="preserve">e </w:t>
      </w:r>
      <w:r w:rsidRPr="00B6592D">
        <w:rPr>
          <w:rStyle w:val="Emphasis"/>
        </w:rPr>
        <w:t>securitization of the coronavirus has allowed the implementation of emergency measures</w:t>
      </w:r>
      <w:r w:rsidRPr="00924FA0">
        <w:rPr>
          <w:rStyle w:val="StyleUnderline"/>
        </w:rPr>
        <w:t xml:space="preserve"> </w:t>
      </w:r>
      <w:r w:rsidRPr="00240E05">
        <w:rPr>
          <w:sz w:val="12"/>
        </w:rPr>
        <w:t xml:space="preserve">such as the rescue of Western citizens in China, cancellation of university classes, exams, flights, important business decisions, etc. Even though these activities have been framed under the necessity of protecting citizens from the coronavirus, I contend that in practice all these measures have been covert or collateral activities that have deeply affected the Chinese economy. In other words, against some of the views that argue that this virus is the chief reason of the current destabilization of the Chinese and global economy, </w:t>
      </w:r>
      <w:r w:rsidRPr="00924FA0">
        <w:rPr>
          <w:rStyle w:val="StyleUnderline"/>
        </w:rPr>
        <w:t xml:space="preserve">I contend that the </w:t>
      </w:r>
      <w:r w:rsidRPr="00B6592D">
        <w:rPr>
          <w:rStyle w:val="Emphasis"/>
        </w:rPr>
        <w:t>securitization</w:t>
      </w:r>
      <w:r w:rsidRPr="00924FA0">
        <w:rPr>
          <w:rStyle w:val="StyleUnderline"/>
        </w:rPr>
        <w:t xml:space="preserve"> of its social effects and perceptions </w:t>
      </w:r>
      <w:r w:rsidRPr="00B6592D">
        <w:rPr>
          <w:rStyle w:val="Emphasis"/>
        </w:rPr>
        <w:t>have been the main cause of the deacceleration of China and global economy</w:t>
      </w:r>
      <w:r w:rsidRPr="00924FA0">
        <w:rPr>
          <w:rStyle w:val="StyleUnderline"/>
        </w:rPr>
        <w:t>.</w:t>
      </w:r>
      <w:r>
        <w:rPr>
          <w:rStyle w:val="StyleUnderline"/>
        </w:rPr>
        <w:t xml:space="preserve"> </w:t>
      </w:r>
      <w:r w:rsidRPr="00240E05">
        <w:rPr>
          <w:sz w:val="12"/>
        </w:rPr>
        <w:t xml:space="preserve">Regarding the economic effects of the coronavirus, on the 3rd of February of 2020, the BBC </w:t>
      </w:r>
      <w:hyperlink r:id="rId20" w:history="1">
        <w:r w:rsidRPr="00240E05">
          <w:rPr>
            <w:rStyle w:val="Hyperlink"/>
            <w:sz w:val="12"/>
          </w:rPr>
          <w:t>published an article</w:t>
        </w:r>
      </w:hyperlink>
      <w:r w:rsidRPr="00240E05">
        <w:rPr>
          <w:sz w:val="12"/>
        </w:rPr>
        <w:t xml:space="preserve"> that discussed how the Shanghai Composite Index, the stock market index of all stocks that are traded at the Shanghai Stock Exchange, had “closed nearly 8% lower, its biggest daily drop for more than four years”. “Manufacturing, materials goods companies were among the hardest hit, while healthcare shares soared”. In an </w:t>
      </w:r>
      <w:hyperlink r:id="rId21" w:history="1">
        <w:r w:rsidRPr="00240E05">
          <w:rPr>
            <w:rStyle w:val="Hyperlink"/>
            <w:sz w:val="12"/>
          </w:rPr>
          <w:t>infamous article</w:t>
        </w:r>
      </w:hyperlink>
      <w:r w:rsidRPr="00240E05">
        <w:rPr>
          <w:sz w:val="12"/>
        </w:rPr>
        <w:t xml:space="preserve"> published on the WSJ titled “</w:t>
      </w:r>
      <w:r w:rsidRPr="00924FA0">
        <w:rPr>
          <w:rStyle w:val="StyleUnderline"/>
        </w:rPr>
        <w:t>China is the real sick man of Asia</w:t>
      </w:r>
      <w:r w:rsidRPr="00240E05">
        <w:rPr>
          <w:sz w:val="12"/>
        </w:rPr>
        <w:t xml:space="preserve">”, </w:t>
      </w:r>
      <w:r w:rsidRPr="00924FA0">
        <w:rPr>
          <w:rStyle w:val="StyleUnderline"/>
        </w:rPr>
        <w:t xml:space="preserve">the professor of International Relations </w:t>
      </w:r>
      <w:r w:rsidRPr="00240E05">
        <w:rPr>
          <w:sz w:val="12"/>
        </w:rPr>
        <w:t xml:space="preserve">Walter Russel Mead </w:t>
      </w:r>
      <w:r w:rsidRPr="00924FA0">
        <w:rPr>
          <w:rStyle w:val="StyleUnderline"/>
        </w:rPr>
        <w:t>declared that “the likeliest economic consequence of the coronavirus</w:t>
      </w:r>
      <w:r w:rsidRPr="00240E05">
        <w:rPr>
          <w:sz w:val="12"/>
        </w:rPr>
        <w:t xml:space="preserve"> epidemic, forecaster expect, </w:t>
      </w:r>
      <w:r w:rsidRPr="00924FA0">
        <w:rPr>
          <w:rStyle w:val="StyleUnderline"/>
        </w:rPr>
        <w:t>will be a</w:t>
      </w:r>
      <w:r w:rsidRPr="00240E05">
        <w:rPr>
          <w:sz w:val="12"/>
        </w:rPr>
        <w:t xml:space="preserve"> short and </w:t>
      </w:r>
      <w:r w:rsidRPr="00924FA0">
        <w:rPr>
          <w:rStyle w:val="StyleUnderline"/>
        </w:rPr>
        <w:t>sharp fall in China’s economic growth</w:t>
      </w:r>
      <w:r w:rsidRPr="00240E05">
        <w:rPr>
          <w:sz w:val="12"/>
        </w:rPr>
        <w:t xml:space="preserve"> in the first quarter of 2020, and recovering as the disease fades”. In addition to this, Mead argued that the “most important long-term outcome would appear to be a strengthening of a trend for global companies to “de-</w:t>
      </w:r>
      <w:proofErr w:type="spellStart"/>
      <w:r w:rsidRPr="00240E05">
        <w:rPr>
          <w:sz w:val="12"/>
        </w:rPr>
        <w:t>sinize</w:t>
      </w:r>
      <w:proofErr w:type="spellEnd"/>
      <w:r w:rsidRPr="00240E05">
        <w:rPr>
          <w:sz w:val="12"/>
        </w:rPr>
        <w:t xml:space="preserve">” their supply chains. Add the continuing public health worries to the threat of new trade wars, and supply chain diversification looks prudent”. </w:t>
      </w:r>
      <w:r w:rsidRPr="00924FA0">
        <w:rPr>
          <w:rStyle w:val="StyleUnderline"/>
        </w:rPr>
        <w:t xml:space="preserve">In essence, </w:t>
      </w:r>
      <w:r w:rsidRPr="00601ED1">
        <w:rPr>
          <w:rStyle w:val="Emphasis"/>
          <w:highlight w:val="yellow"/>
        </w:rPr>
        <w:t>what</w:t>
      </w:r>
      <w:r w:rsidRPr="00B6592D">
        <w:rPr>
          <w:rStyle w:val="Emphasis"/>
        </w:rPr>
        <w:t xml:space="preserve"> </w:t>
      </w:r>
      <w:r w:rsidRPr="00924FA0">
        <w:rPr>
          <w:rStyle w:val="StyleUnderline"/>
        </w:rPr>
        <w:t xml:space="preserve">Trump government </w:t>
      </w:r>
      <w:r w:rsidRPr="00601ED1">
        <w:rPr>
          <w:rStyle w:val="Emphasis"/>
          <w:highlight w:val="yellow"/>
        </w:rPr>
        <w:t>hasn’t achieved during</w:t>
      </w:r>
      <w:r w:rsidRPr="00240E05">
        <w:rPr>
          <w:sz w:val="12"/>
        </w:rPr>
        <w:t xml:space="preserve"> the last impasse of </w:t>
      </w:r>
      <w:r w:rsidRPr="0071162C">
        <w:rPr>
          <w:rStyle w:val="Emphasis"/>
          <w:highlight w:val="yellow"/>
        </w:rPr>
        <w:t>the trade war</w:t>
      </w:r>
      <w:r w:rsidRPr="00B6592D">
        <w:rPr>
          <w:rStyle w:val="Emphasis"/>
        </w:rPr>
        <w:t xml:space="preserve"> </w:t>
      </w:r>
      <w:r w:rsidRPr="00240E05">
        <w:rPr>
          <w:sz w:val="12"/>
        </w:rPr>
        <w:t xml:space="preserve">with China, </w:t>
      </w:r>
      <w:r w:rsidRPr="0071162C">
        <w:rPr>
          <w:rStyle w:val="Emphasis"/>
          <w:highlight w:val="yellow"/>
        </w:rPr>
        <w:t>might be gained through the weaponization of</w:t>
      </w:r>
      <w:r w:rsidRPr="00924FA0">
        <w:rPr>
          <w:rStyle w:val="StyleUnderline"/>
        </w:rPr>
        <w:t xml:space="preserve"> the </w:t>
      </w:r>
      <w:r w:rsidRPr="00B6592D">
        <w:rPr>
          <w:rStyle w:val="Emphasis"/>
        </w:rPr>
        <w:t>social</w:t>
      </w:r>
      <w:r w:rsidRPr="00924FA0">
        <w:rPr>
          <w:rStyle w:val="StyleUnderline"/>
        </w:rPr>
        <w:t xml:space="preserve"> effects and </w:t>
      </w:r>
      <w:r w:rsidRPr="0071162C">
        <w:rPr>
          <w:rStyle w:val="Emphasis"/>
          <w:highlight w:val="yellow"/>
        </w:rPr>
        <w:t>perceptions</w:t>
      </w:r>
      <w:r w:rsidRPr="00924FA0">
        <w:rPr>
          <w:rStyle w:val="StyleUnderline"/>
        </w:rPr>
        <w:t xml:space="preserve"> spawned by a media campaign of misinformation </w:t>
      </w:r>
      <w:r w:rsidRPr="0071162C">
        <w:rPr>
          <w:rStyle w:val="Emphasis"/>
          <w:highlight w:val="yellow"/>
        </w:rPr>
        <w:t>about</w:t>
      </w:r>
      <w:r w:rsidRPr="00B6592D">
        <w:rPr>
          <w:rStyle w:val="Emphasis"/>
        </w:rPr>
        <w:t xml:space="preserve"> </w:t>
      </w:r>
      <w:r w:rsidRPr="00924FA0">
        <w:rPr>
          <w:rStyle w:val="StyleUnderline"/>
        </w:rPr>
        <w:t xml:space="preserve">the </w:t>
      </w:r>
      <w:r w:rsidRPr="0071162C">
        <w:rPr>
          <w:rStyle w:val="Emphasis"/>
          <w:highlight w:val="yellow"/>
        </w:rPr>
        <w:t>corona</w:t>
      </w:r>
      <w:r w:rsidRPr="00924FA0">
        <w:rPr>
          <w:rStyle w:val="StyleUnderline"/>
        </w:rPr>
        <w:t>virus.</w:t>
      </w:r>
      <w:r>
        <w:rPr>
          <w:rStyle w:val="StyleUnderline"/>
        </w:rPr>
        <w:t xml:space="preserve"> </w:t>
      </w:r>
      <w:r w:rsidRPr="00240E05">
        <w:rPr>
          <w:sz w:val="12"/>
        </w:rPr>
        <w:t xml:space="preserve">Against this backdrop, </w:t>
      </w:r>
      <w:r w:rsidRPr="0071162C">
        <w:rPr>
          <w:rStyle w:val="Emphasis"/>
          <w:highlight w:val="yellow"/>
        </w:rPr>
        <w:t>the rampant racism that</w:t>
      </w:r>
      <w:r w:rsidRPr="00924FA0">
        <w:rPr>
          <w:rStyle w:val="StyleUnderline"/>
        </w:rPr>
        <w:t xml:space="preserve"> the </w:t>
      </w:r>
      <w:r w:rsidRPr="0071162C">
        <w:rPr>
          <w:rStyle w:val="Emphasis"/>
          <w:highlight w:val="yellow"/>
        </w:rPr>
        <w:t>Chinese community</w:t>
      </w:r>
      <w:r w:rsidRPr="00924FA0">
        <w:rPr>
          <w:rStyle w:val="StyleUnderline"/>
        </w:rPr>
        <w:t xml:space="preserve"> has </w:t>
      </w:r>
      <w:r w:rsidRPr="0071162C">
        <w:rPr>
          <w:rStyle w:val="Emphasis"/>
          <w:highlight w:val="yellow"/>
        </w:rPr>
        <w:t>experienced</w:t>
      </w:r>
      <w:r w:rsidRPr="00924FA0">
        <w:rPr>
          <w:rStyle w:val="StyleUnderline"/>
        </w:rPr>
        <w:t xml:space="preserve"> in the West </w:t>
      </w:r>
      <w:r w:rsidRPr="0071162C">
        <w:rPr>
          <w:rStyle w:val="Emphasis"/>
          <w:highlight w:val="yellow"/>
        </w:rPr>
        <w:t>is not accidental. It is</w:t>
      </w:r>
      <w:r w:rsidRPr="00240E05">
        <w:rPr>
          <w:sz w:val="12"/>
        </w:rPr>
        <w:t xml:space="preserve"> thus </w:t>
      </w:r>
      <w:r w:rsidRPr="0071162C">
        <w:rPr>
          <w:rStyle w:val="Emphasis"/>
          <w:highlight w:val="yellow"/>
        </w:rPr>
        <w:t>a result of an irresponsible media campaign triggered by the West</w:t>
      </w:r>
      <w:r w:rsidRPr="00924FA0">
        <w:rPr>
          <w:rStyle w:val="StyleUnderline"/>
        </w:rPr>
        <w:t>ern media</w:t>
      </w:r>
      <w:r w:rsidRPr="00240E05">
        <w:rPr>
          <w:sz w:val="12"/>
        </w:rPr>
        <w:t xml:space="preserve"> that once again is </w:t>
      </w:r>
      <w:r w:rsidRPr="0071162C">
        <w:rPr>
          <w:rStyle w:val="Emphasis"/>
          <w:highlight w:val="yellow"/>
        </w:rPr>
        <w:t>endorsing political and economic interests</w:t>
      </w:r>
      <w:r w:rsidRPr="00240E05">
        <w:rPr>
          <w:sz w:val="12"/>
        </w:rPr>
        <w:t xml:space="preserve"> that </w:t>
      </w:r>
      <w:proofErr w:type="gramStart"/>
      <w:r w:rsidRPr="00240E05">
        <w:rPr>
          <w:sz w:val="12"/>
        </w:rPr>
        <w:t>not differ</w:t>
      </w:r>
      <w:proofErr w:type="gramEnd"/>
      <w:r w:rsidRPr="00240E05">
        <w:rPr>
          <w:sz w:val="12"/>
        </w:rPr>
        <w:t xml:space="preserve"> much from those that Liang Qichao was criticizing at the end of the 19th century. In this light, </w:t>
      </w:r>
      <w:r w:rsidRPr="00924FA0">
        <w:rPr>
          <w:rStyle w:val="StyleUnderline"/>
        </w:rPr>
        <w:t>we should</w:t>
      </w:r>
      <w:r w:rsidRPr="00240E05">
        <w:rPr>
          <w:sz w:val="12"/>
        </w:rPr>
        <w:t xml:space="preserve">n’t </w:t>
      </w:r>
      <w:r w:rsidRPr="00924FA0">
        <w:rPr>
          <w:rStyle w:val="StyleUnderline"/>
        </w:rPr>
        <w:t>be afraid</w:t>
      </w:r>
      <w:r w:rsidRPr="00240E05">
        <w:rPr>
          <w:sz w:val="12"/>
        </w:rPr>
        <w:t xml:space="preserve"> of the coronavirus but </w:t>
      </w:r>
      <w:r w:rsidRPr="00924FA0">
        <w:rPr>
          <w:rStyle w:val="StyleUnderline"/>
        </w:rPr>
        <w:t>of the aggressive geopolitical situation that is weaponizing health issues and is leading humanity to a collective disaster.</w:t>
      </w:r>
      <w:r>
        <w:rPr>
          <w:rStyle w:val="StyleUnderline"/>
        </w:rPr>
        <w:t xml:space="preserve"> </w:t>
      </w:r>
    </w:p>
    <w:p w14:paraId="2FE9784D" w14:textId="3FC38037" w:rsidR="003804C3" w:rsidRPr="00881D22" w:rsidRDefault="003804C3" w:rsidP="003804C3">
      <w:pPr>
        <w:pStyle w:val="Heading4"/>
        <w:spacing w:line="240" w:lineRule="auto"/>
        <w:rPr>
          <w:bCs/>
          <w:u w:val="single"/>
        </w:rPr>
      </w:pPr>
      <w:r w:rsidRPr="00881D22">
        <w:rPr>
          <w:rFonts w:cs="Times New Roman"/>
        </w:rPr>
        <w:lastRenderedPageBreak/>
        <w:t>Drop the debater –</w:t>
      </w:r>
      <w:r>
        <w:rPr>
          <w:rFonts w:cs="Times New Roman"/>
        </w:rPr>
        <w:t xml:space="preserve">judges have an ethical obligation to foster an atmosphere to education, hold </w:t>
      </w:r>
      <w:r w:rsidRPr="00881D22">
        <w:rPr>
          <w:rFonts w:cs="Times New Roman"/>
        </w:rPr>
        <w:t>debaters accountable for what they endorse</w:t>
      </w:r>
      <w:r w:rsidRPr="00881D22">
        <w:t xml:space="preserve"> </w:t>
      </w:r>
      <w:r>
        <w:t xml:space="preserve">and </w:t>
      </w:r>
      <w:proofErr w:type="spellStart"/>
      <w:r>
        <w:t>propogate</w:t>
      </w:r>
      <w:proofErr w:type="spellEnd"/>
    </w:p>
    <w:p w14:paraId="2C00F302" w14:textId="77777777" w:rsidR="003804C3" w:rsidRPr="003804C3" w:rsidRDefault="003804C3" w:rsidP="003804C3"/>
    <w:p w14:paraId="4F28E864" w14:textId="1C4FA27F" w:rsidR="003804C3" w:rsidRDefault="003804C3" w:rsidP="003804C3">
      <w:pPr>
        <w:pStyle w:val="Heading4"/>
        <w:rPr>
          <w:rFonts w:cs="Times New Roman"/>
        </w:rPr>
      </w:pPr>
      <w:r>
        <w:rPr>
          <w:rFonts w:cs="Times New Roman"/>
        </w:rPr>
        <w:t>AT Meyer – Turn, WTO dying good – Bachand, bring cap further towards instability</w:t>
      </w:r>
    </w:p>
    <w:p w14:paraId="3619AF8A" w14:textId="77777777" w:rsidR="009A06FA" w:rsidRPr="009A06FA" w:rsidRDefault="009A06FA" w:rsidP="009A06FA"/>
    <w:p w14:paraId="0BA18389" w14:textId="61933856" w:rsidR="003804C3" w:rsidRDefault="003804C3" w:rsidP="003804C3">
      <w:pPr>
        <w:pStyle w:val="Heading4"/>
      </w:pPr>
      <w:r>
        <w:t xml:space="preserve">AT Shaffer – No mention of WTO dampening power war, just says </w:t>
      </w:r>
      <w:proofErr w:type="spellStart"/>
      <w:r>
        <w:t>china</w:t>
      </w:r>
      <w:proofErr w:type="spellEnd"/>
      <w:r>
        <w:t xml:space="preserve"> – U.S. working together </w:t>
      </w:r>
      <w:proofErr w:type="gramStart"/>
      <w:r>
        <w:t>good</w:t>
      </w:r>
      <w:proofErr w:type="gramEnd"/>
    </w:p>
    <w:p w14:paraId="67E515D4" w14:textId="12700CF7" w:rsidR="003804C3" w:rsidRDefault="003804C3" w:rsidP="003804C3"/>
    <w:p w14:paraId="32FE7804" w14:textId="791D5D8C" w:rsidR="009A06FA" w:rsidRDefault="009A06FA" w:rsidP="009A06FA">
      <w:pPr>
        <w:pStyle w:val="Heading4"/>
      </w:pPr>
      <w:r>
        <w:t xml:space="preserve">Brown – Reducing IPP now doesn’t stop a virus from mutating and coming out, we can’t predict them and </w:t>
      </w:r>
      <w:proofErr w:type="spellStart"/>
      <w:r>
        <w:t>aff</w:t>
      </w:r>
      <w:proofErr w:type="spellEnd"/>
      <w:r>
        <w:t xml:space="preserve"> has no solvency. Cap overexpansion doesn’t care about people, will be fine with a new virus if it means profit, </w:t>
      </w:r>
      <w:proofErr w:type="spellStart"/>
      <w:r>
        <w:t>aff</w:t>
      </w:r>
      <w:proofErr w:type="spellEnd"/>
      <w:r>
        <w:t xml:space="preserve"> maintains cap thru WTO specifically</w:t>
      </w:r>
    </w:p>
    <w:p w14:paraId="769AC6E8" w14:textId="2ACDA6A6" w:rsidR="009A06FA" w:rsidRDefault="009A06FA" w:rsidP="009A06FA"/>
    <w:p w14:paraId="2E7EE53B" w14:textId="07DFEF58" w:rsidR="009A06FA" w:rsidRDefault="009A06FA" w:rsidP="009A06FA">
      <w:pPr>
        <w:pStyle w:val="Heading4"/>
      </w:pPr>
      <w:r>
        <w:t>AT Khatib – HIV not covid specific</w:t>
      </w:r>
    </w:p>
    <w:p w14:paraId="34EDA510" w14:textId="1BE22318" w:rsidR="009A06FA" w:rsidRDefault="009A06FA" w:rsidP="009A06FA"/>
    <w:p w14:paraId="4D68FFBF" w14:textId="4114410A" w:rsidR="009A06FA" w:rsidRDefault="009A06FA" w:rsidP="009A06FA">
      <w:pPr>
        <w:pStyle w:val="Heading4"/>
      </w:pPr>
      <w:r>
        <w:t>AT Ho 21 – Doesn’t solve for nationalism and buy out</w:t>
      </w:r>
    </w:p>
    <w:p w14:paraId="410FF99E" w14:textId="1CE80C33" w:rsidR="009A06FA" w:rsidRDefault="009A06FA" w:rsidP="009A06FA"/>
    <w:p w14:paraId="0D28C64A" w14:textId="1B0CF1D9" w:rsidR="009A06FA" w:rsidRPr="009A06FA" w:rsidRDefault="009A06FA" w:rsidP="009A06FA">
      <w:pPr>
        <w:pStyle w:val="Heading4"/>
      </w:pPr>
      <w:r>
        <w:t xml:space="preserve">AT Ehringer/Sandberg – If this was </w:t>
      </w:r>
      <w:proofErr w:type="gramStart"/>
      <w:r>
        <w:t>true</w:t>
      </w:r>
      <w:proofErr w:type="gramEnd"/>
      <w:r>
        <w:t xml:space="preserve"> we would have died a lot of times, also </w:t>
      </w:r>
      <w:proofErr w:type="spellStart"/>
      <w:r>
        <w:t>aff</w:t>
      </w:r>
      <w:proofErr w:type="spellEnd"/>
      <w:r>
        <w:t xml:space="preserve"> doesn’t solve, if an unkillable virus was secretly made and released we are dead, no solvency</w:t>
      </w:r>
    </w:p>
    <w:p w14:paraId="132CF2A0" w14:textId="3E649295" w:rsidR="003804C3" w:rsidRDefault="003804C3" w:rsidP="003804C3">
      <w:pPr>
        <w:rPr>
          <w:rStyle w:val="Emphasis"/>
        </w:rPr>
      </w:pPr>
    </w:p>
    <w:p w14:paraId="1A1EC2F3" w14:textId="36382A8A" w:rsidR="003804C3" w:rsidRDefault="003804C3" w:rsidP="003804C3">
      <w:pPr>
        <w:pStyle w:val="Heading4"/>
      </w:pPr>
      <w:r>
        <w:t>AT Erfani</w:t>
      </w:r>
      <w:r w:rsidR="001001FE">
        <w:t xml:space="preserve">/HRW/Kang – 1] </w:t>
      </w:r>
      <w:r w:rsidR="00922046">
        <w:t>Lack of resources and demand IS what the issue is, licenses have been given and scientists are working together</w:t>
      </w:r>
      <w:r w:rsidR="001001FE">
        <w:t xml:space="preserve">, 2] No solvency, big countries are buying the medicine, still happens with </w:t>
      </w:r>
      <w:proofErr w:type="spellStart"/>
      <w:r w:rsidR="001001FE">
        <w:t>aff</w:t>
      </w:r>
      <w:proofErr w:type="spellEnd"/>
      <w:r w:rsidR="001001FE">
        <w:t xml:space="preserve"> world, neg solves with cap alt, 3] Doesn’t protect from future pandemic, slows response </w:t>
      </w:r>
      <w:proofErr w:type="spellStart"/>
      <w:r w:rsidR="001001FE">
        <w:t>cuz</w:t>
      </w:r>
      <w:proofErr w:type="spellEnd"/>
      <w:r w:rsidR="001001FE">
        <w:t xml:space="preserve"> discussion needed for </w:t>
      </w:r>
      <w:proofErr w:type="spellStart"/>
      <w:r w:rsidR="001001FE">
        <w:t>aff</w:t>
      </w:r>
      <w:proofErr w:type="spellEnd"/>
      <w:r w:rsidR="001001FE">
        <w:t xml:space="preserve"> to happen</w:t>
      </w:r>
    </w:p>
    <w:p w14:paraId="59C7F712" w14:textId="77777777" w:rsidR="001001FE" w:rsidRPr="001001FE" w:rsidRDefault="001001FE" w:rsidP="001001FE"/>
    <w:p w14:paraId="5A89CF81" w14:textId="77777777" w:rsidR="003804C3" w:rsidRPr="003804C3" w:rsidRDefault="003804C3" w:rsidP="003804C3"/>
    <w:sectPr w:rsidR="003804C3" w:rsidRPr="003804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56C1E"/>
    <w:rsid w:val="000007C7"/>
    <w:rsid w:val="000139A3"/>
    <w:rsid w:val="000C60C4"/>
    <w:rsid w:val="001001FE"/>
    <w:rsid w:val="00100833"/>
    <w:rsid w:val="00104529"/>
    <w:rsid w:val="00105942"/>
    <w:rsid w:val="00107396"/>
    <w:rsid w:val="001271C7"/>
    <w:rsid w:val="00144A4C"/>
    <w:rsid w:val="00176AB0"/>
    <w:rsid w:val="00177B7D"/>
    <w:rsid w:val="0018322D"/>
    <w:rsid w:val="001B5776"/>
    <w:rsid w:val="001E527A"/>
    <w:rsid w:val="001F78CE"/>
    <w:rsid w:val="00251FC7"/>
    <w:rsid w:val="00270220"/>
    <w:rsid w:val="002855A7"/>
    <w:rsid w:val="002B146A"/>
    <w:rsid w:val="002B5E17"/>
    <w:rsid w:val="00315690"/>
    <w:rsid w:val="00316B75"/>
    <w:rsid w:val="00325646"/>
    <w:rsid w:val="003460F2"/>
    <w:rsid w:val="00356C1E"/>
    <w:rsid w:val="003804C3"/>
    <w:rsid w:val="0038158C"/>
    <w:rsid w:val="003902BA"/>
    <w:rsid w:val="003A09E2"/>
    <w:rsid w:val="00407037"/>
    <w:rsid w:val="004523B0"/>
    <w:rsid w:val="004605D6"/>
    <w:rsid w:val="004A3007"/>
    <w:rsid w:val="004B34AD"/>
    <w:rsid w:val="004C60E8"/>
    <w:rsid w:val="004E3579"/>
    <w:rsid w:val="004E728B"/>
    <w:rsid w:val="004F39E0"/>
    <w:rsid w:val="00533295"/>
    <w:rsid w:val="00537BD5"/>
    <w:rsid w:val="0057268A"/>
    <w:rsid w:val="005D2912"/>
    <w:rsid w:val="006065BD"/>
    <w:rsid w:val="006157ED"/>
    <w:rsid w:val="00635A2D"/>
    <w:rsid w:val="00645FA9"/>
    <w:rsid w:val="00647866"/>
    <w:rsid w:val="00665003"/>
    <w:rsid w:val="006808AA"/>
    <w:rsid w:val="00691B9A"/>
    <w:rsid w:val="006A2AD0"/>
    <w:rsid w:val="006C2375"/>
    <w:rsid w:val="006D4ECC"/>
    <w:rsid w:val="00713D50"/>
    <w:rsid w:val="00722258"/>
    <w:rsid w:val="007243E5"/>
    <w:rsid w:val="00766EA0"/>
    <w:rsid w:val="007A2226"/>
    <w:rsid w:val="007D7EF8"/>
    <w:rsid w:val="007F5B66"/>
    <w:rsid w:val="00823A1C"/>
    <w:rsid w:val="00845B9D"/>
    <w:rsid w:val="00860984"/>
    <w:rsid w:val="008B3ECB"/>
    <w:rsid w:val="008B4E85"/>
    <w:rsid w:val="008C1B2E"/>
    <w:rsid w:val="0091627E"/>
    <w:rsid w:val="00922046"/>
    <w:rsid w:val="0097032B"/>
    <w:rsid w:val="009A06FA"/>
    <w:rsid w:val="009D2EAD"/>
    <w:rsid w:val="009D54B2"/>
    <w:rsid w:val="009E1922"/>
    <w:rsid w:val="009F7ED2"/>
    <w:rsid w:val="00A93661"/>
    <w:rsid w:val="00A95652"/>
    <w:rsid w:val="00AC0AB8"/>
    <w:rsid w:val="00B3198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6F0A"/>
    <w:rsid w:val="00DA1C92"/>
    <w:rsid w:val="00DA25D4"/>
    <w:rsid w:val="00DA6538"/>
    <w:rsid w:val="00E15E75"/>
    <w:rsid w:val="00E5262C"/>
    <w:rsid w:val="00EC7DC4"/>
    <w:rsid w:val="00ED30CF"/>
    <w:rsid w:val="00F176EF"/>
    <w:rsid w:val="00F45E10"/>
    <w:rsid w:val="00F6364A"/>
    <w:rsid w:val="00F679B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7BD8A"/>
  <w15:chartTrackingRefBased/>
  <w15:docId w15:val="{CA2BB181-1D1F-42C4-BA2C-9BDFF25FF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B34AD"/>
    <w:rPr>
      <w:rFonts w:ascii="Calibri" w:hAnsi="Calibri" w:cs="Calibri"/>
    </w:rPr>
  </w:style>
  <w:style w:type="paragraph" w:styleId="Heading1">
    <w:name w:val="heading 1"/>
    <w:aliases w:val="Pocket"/>
    <w:basedOn w:val="Normal"/>
    <w:next w:val="Normal"/>
    <w:link w:val="Heading1Char"/>
    <w:qFormat/>
    <w:rsid w:val="00356C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56C1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56C1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space,t,Heading 2 Char Char Char Char,small text,no read,TAG,Ta, Ch,T,No Spacing4,No Spacing11111,card"/>
    <w:basedOn w:val="Normal"/>
    <w:next w:val="Normal"/>
    <w:link w:val="Heading4Char"/>
    <w:uiPriority w:val="3"/>
    <w:unhideWhenUsed/>
    <w:qFormat/>
    <w:rsid w:val="00356C1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56C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6C1E"/>
  </w:style>
  <w:style w:type="character" w:customStyle="1" w:styleId="Heading1Char">
    <w:name w:val="Heading 1 Char"/>
    <w:aliases w:val="Pocket Char"/>
    <w:basedOn w:val="DefaultParagraphFont"/>
    <w:link w:val="Heading1"/>
    <w:rsid w:val="00356C1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56C1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56C1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space Char,t Char,small text Char"/>
    <w:basedOn w:val="DefaultParagraphFont"/>
    <w:link w:val="Heading4"/>
    <w:uiPriority w:val="3"/>
    <w:rsid w:val="00356C1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356C1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56C1E"/>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pt"/>
    <w:basedOn w:val="DefaultParagraphFont"/>
    <w:uiPriority w:val="6"/>
    <w:qFormat/>
    <w:rsid w:val="00356C1E"/>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356C1E"/>
    <w:rPr>
      <w:color w:val="auto"/>
      <w:u w:val="none"/>
    </w:rPr>
  </w:style>
  <w:style w:type="character" w:styleId="FollowedHyperlink">
    <w:name w:val="FollowedHyperlink"/>
    <w:basedOn w:val="DefaultParagraphFont"/>
    <w:uiPriority w:val="99"/>
    <w:semiHidden/>
    <w:unhideWhenUsed/>
    <w:rsid w:val="00356C1E"/>
    <w:rPr>
      <w:color w:val="auto"/>
      <w:u w:val="none"/>
    </w:rPr>
  </w:style>
  <w:style w:type="paragraph" w:customStyle="1" w:styleId="textbold">
    <w:name w:val="text bold"/>
    <w:basedOn w:val="Normal"/>
    <w:link w:val="Emphasis"/>
    <w:uiPriority w:val="7"/>
    <w:qFormat/>
    <w:rsid w:val="004B34AD"/>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nthlyreview.org/2020/09/01/the-renewal-of-the-socialist-ideal/" TargetMode="External"/><Relationship Id="rId13" Type="http://schemas.openxmlformats.org/officeDocument/2006/relationships/hyperlink" Target="https://urldefense.com/v3/__https:/www.nytimes.com/2021/04/14/world/europe/western-vaccines-africa-hesitancy.html__;!!PIZeeW5wscynRQ!5im4XdWEGVpKy_ctvTTJNvidGqa0qNpMLCmOYVDuZgi0OzUdPpczT-h4tNU-_JTNQHUw$" TargetMode="External"/><Relationship Id="rId18" Type="http://schemas.openxmlformats.org/officeDocument/2006/relationships/hyperlink" Target="http://www.sussex.ac.uk/profiles/392913" TargetMode="External"/><Relationship Id="rId3" Type="http://schemas.openxmlformats.org/officeDocument/2006/relationships/styles" Target="styles.xml"/><Relationship Id="rId21" Type="http://schemas.openxmlformats.org/officeDocument/2006/relationships/hyperlink" Target="https://www.wsj.com/articles/china-is-the-real-sick-man-of-asia-11580773677" TargetMode="External"/><Relationship Id="rId7" Type="http://schemas.openxmlformats.org/officeDocument/2006/relationships/hyperlink" Target="http://revolutionary-socialism.com/en/accumulation-crisis-and-global-police-state/" TargetMode="External"/><Relationship Id="rId12" Type="http://schemas.openxmlformats.org/officeDocument/2006/relationships/hyperlink" Target="https://urldefense.com/v3/__https:/www.wsj.com/articles/pfizer-identifies-fake-covid-19-shots-abroad-as-criminals-exploit-vaccine-demand-11619006403__;!!PIZeeW5wscynRQ!5im4XdWEGVpKy_ctvTTJNvidGqa0qNpMLCmOYVDuZgi0OzUdPpczT-h4tNU-_CdcL6-x$" TargetMode="External"/><Relationship Id="rId17" Type="http://schemas.openxmlformats.org/officeDocument/2006/relationships/hyperlink" Target="https://urldefense.com/v3/__https:/www.phrma.org/-/media/Project/PhRMA/PhRMA-Org/PhRMA-Org/PDF/0-9/6--67416-Intellectual.pdf__;!!PIZeeW5wscynRQ!5im4XdWEGVpKy_ctvTTJNvidGqa0qNpMLCmOYVDuZgi0OzUdPpczT-h4tNU-_N2nrSD8$" TargetMode="External"/><Relationship Id="rId2" Type="http://schemas.openxmlformats.org/officeDocument/2006/relationships/numbering" Target="numbering.xml"/><Relationship Id="rId16" Type="http://schemas.openxmlformats.org/officeDocument/2006/relationships/hyperlink" Target="https://urldefense.com/v3/__https:/www.phrma.org/-/media/Project/PhRMA/PhRMA-Org/PhRMA-Org/PDF/0-9/6--67416-Intellectual.pdf__;!!PIZeeW5wscynRQ!5im4XdWEGVpKy_ctvTTJNvidGqa0qNpMLCmOYVDuZgi0OzUdPpczT-h4tNU-_N2nrSD8$" TargetMode="External"/><Relationship Id="rId20" Type="http://schemas.openxmlformats.org/officeDocument/2006/relationships/hyperlink" Target="https://www.bbc.co.uk/news/business-51352535" TargetMode="External"/><Relationship Id="rId1" Type="http://schemas.openxmlformats.org/officeDocument/2006/relationships/customXml" Target="../customXml/item1.xml"/><Relationship Id="rId6" Type="http://schemas.openxmlformats.org/officeDocument/2006/relationships/hyperlink" Target="https://doi.org/10.1093/ejil/chaa054" TargetMode="External"/><Relationship Id="rId11" Type="http://schemas.openxmlformats.org/officeDocument/2006/relationships/hyperlink" Target="https://www.reuters.com/world/europe/eu-present-wto-plan-boost-vaccine-production-2021-05-19/" TargetMode="External"/><Relationship Id="rId5" Type="http://schemas.openxmlformats.org/officeDocument/2006/relationships/webSettings" Target="webSettings.xml"/><Relationship Id="rId15" Type="http://schemas.openxmlformats.org/officeDocument/2006/relationships/hyperlink" Target="https://urldefense.com/v3/__https:/www.statnews.com/2020/11/10/the-story-of-mrna-how-a-once-dismissed-idea-became-a-leading-technology-in-the-covid-vaccine-race/__;!!PIZeeW5wscynRQ!5im4XdWEGVpKy_ctvTTJNvidGqa0qNpMLCmOYVDuZgi0OzUdPpczT-h4tNU-_CQ_aUV5$" TargetMode="External"/><Relationship Id="rId23" Type="http://schemas.openxmlformats.org/officeDocument/2006/relationships/theme" Target="theme/theme1.xml"/><Relationship Id="rId10" Type="http://schemas.openxmlformats.org/officeDocument/2006/relationships/hyperlink" Target="https://www.reuters.com/business/healthcare-pharmaceuticals/vaccine-patent-waiver-will-not-be-enough-wto-chief-2021-05-20/" TargetMode="External"/><Relationship Id="rId19" Type="http://schemas.openxmlformats.org/officeDocument/2006/relationships/hyperlink" Target="https://www.dw.com/en/did-chinas-authoritarianism-actually-help-the-coronavirus-spread/a-52268341" TargetMode="External"/><Relationship Id="rId4" Type="http://schemas.openxmlformats.org/officeDocument/2006/relationships/settings" Target="settings.xml"/><Relationship Id="rId9" Type="http://schemas.openxmlformats.org/officeDocument/2006/relationships/hyperlink" Target="http://www.nbcnews.com/think/opinion/waiving-covid-19-vaccine-patents-won-t-get-shots-arms-ncna1268099.%20Accessed%2016%20Sept.%202021" TargetMode="External"/><Relationship Id="rId14" Type="http://schemas.openxmlformats.org/officeDocument/2006/relationships/hyperlink" Target="https://urldefense.com/v3/__https:/www.modernatx.com/modernas-work-potential-vaccine-against-covid-19__;!!PIZeeW5wscynRQ!5im4XdWEGVpKy_ctvTTJNvidGqa0qNpMLCmOYVDuZgi0OzUdPpczT-h4tNU-_JLzWrLk$"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50</TotalTime>
  <Pages>13</Pages>
  <Words>8898</Words>
  <Characters>50720</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18</cp:revision>
  <dcterms:created xsi:type="dcterms:W3CDTF">2021-09-18T13:43:00Z</dcterms:created>
  <dcterms:modified xsi:type="dcterms:W3CDTF">2021-09-18T15:35:00Z</dcterms:modified>
</cp:coreProperties>
</file>