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946E" w14:textId="2A834B30" w:rsidR="00397518" w:rsidRDefault="00397518" w:rsidP="00397518">
      <w:pPr>
        <w:pStyle w:val="Heading2"/>
      </w:pPr>
      <w:r>
        <w:t>T – Just Gov:</w:t>
      </w:r>
    </w:p>
    <w:p w14:paraId="1B0CAB6D" w14:textId="6AFB636F" w:rsidR="00692AC7" w:rsidRPr="00845450" w:rsidRDefault="00692AC7" w:rsidP="00692AC7">
      <w:pPr>
        <w:pStyle w:val="Heading4"/>
      </w:pPr>
      <w:r w:rsidRPr="00845450">
        <w:t>Interpretation: Affirmatives must defend a just government</w:t>
      </w:r>
    </w:p>
    <w:p w14:paraId="50192B38" w14:textId="77777777" w:rsidR="00692AC7" w:rsidRPr="00845450" w:rsidRDefault="00692AC7" w:rsidP="00692AC7">
      <w:pPr>
        <w:pStyle w:val="Heading4"/>
      </w:pPr>
      <w:r w:rsidRPr="00845450">
        <w:t>Just is defined as ‘</w:t>
      </w:r>
      <w:r>
        <w:t xml:space="preserve">acting in conformity with what is </w:t>
      </w:r>
      <w:r w:rsidRPr="00845450">
        <w:t>morally upright’ according to Merriam Webster</w:t>
      </w:r>
    </w:p>
    <w:p w14:paraId="709BED24" w14:textId="77777777" w:rsidR="00692AC7" w:rsidRPr="00845450" w:rsidRDefault="00692AC7" w:rsidP="00692AC7">
      <w:r w:rsidRPr="00845450">
        <w:t>Merriam-Webster, "Definition of JUST," https://www.merriam-webster.com/dictionary/just</w:t>
      </w:r>
    </w:p>
    <w:p w14:paraId="28E56A34" w14:textId="77777777" w:rsidR="00692AC7" w:rsidRPr="00845450" w:rsidRDefault="00692AC7" w:rsidP="00692AC7">
      <w:r w:rsidRPr="00845450">
        <w:t>acting or being in conformity with what is morally upright or good</w:t>
      </w:r>
    </w:p>
    <w:p w14:paraId="04280491" w14:textId="77777777" w:rsidR="00692AC7" w:rsidRPr="00845450" w:rsidRDefault="00692AC7" w:rsidP="00692AC7">
      <w:pPr>
        <w:pStyle w:val="Heading4"/>
      </w:pPr>
      <w:r w:rsidRPr="00845450">
        <w:t>The USFG is racist.</w:t>
      </w:r>
    </w:p>
    <w:p w14:paraId="0E43E095" w14:textId="77777777" w:rsidR="00692AC7" w:rsidRPr="00845450" w:rsidRDefault="00692AC7" w:rsidP="00692AC7">
      <w:r w:rsidRPr="00845450">
        <w:rPr>
          <w:rFonts w:eastAsiaTheme="majorEastAsia" w:cstheme="majorBidi"/>
          <w:b/>
          <w:bCs/>
          <w:sz w:val="26"/>
          <w:szCs w:val="26"/>
        </w:rPr>
        <w:t>White House 21</w:t>
      </w:r>
      <w:r w:rsidRPr="00845450">
        <w:t xml:space="preserve">, 1-20-2021, "Executive Order </w:t>
      </w:r>
      <w:proofErr w:type="gramStart"/>
      <w:r w:rsidRPr="00845450">
        <w:t>On</w:t>
      </w:r>
      <w:proofErr w:type="gramEnd"/>
      <w:r w:rsidRPr="00845450">
        <w:t xml:space="preserve"> Advancing Racial Equity and Support for Underserved Communities Through the Federal Government," White House, https://www.whitehouse.gov/briefing-room/presidential-actions/2021/01/20/executive-order-advancing-racial-equity-and-support-for-underserved-communities-through-the-federal-government/</w:t>
      </w:r>
    </w:p>
    <w:p w14:paraId="5D0B668E" w14:textId="77777777" w:rsidR="00692AC7" w:rsidRPr="00845450" w:rsidRDefault="00692AC7" w:rsidP="00692AC7">
      <w:r w:rsidRPr="00845450">
        <w:t xml:space="preserve">Section 1.  Policy.  Equal opportunity is the bedrock of American democracy, and our diversity is one of our country’s greatest strengths.  But for too many, the American Dream remains out of reach.  </w:t>
      </w:r>
      <w:r w:rsidRPr="00495389">
        <w:rPr>
          <w:rStyle w:val="StyleUnderline"/>
          <w:highlight w:val="cyan"/>
        </w:rPr>
        <w:t>Entrenched disparities in</w:t>
      </w:r>
      <w:r w:rsidRPr="00845450">
        <w:rPr>
          <w:rStyle w:val="StyleUnderline"/>
        </w:rPr>
        <w:t xml:space="preserve"> our laws and public policies, and in our public and private institutions, </w:t>
      </w:r>
      <w:r w:rsidRPr="00495389">
        <w:rPr>
          <w:rStyle w:val="StyleUnderline"/>
          <w:highlight w:val="cyan"/>
        </w:rPr>
        <w:t>have</w:t>
      </w:r>
      <w:r w:rsidRPr="00845450">
        <w:rPr>
          <w:rStyle w:val="StyleUnderline"/>
        </w:rPr>
        <w:t xml:space="preserve"> often </w:t>
      </w:r>
      <w:r w:rsidRPr="00495389">
        <w:rPr>
          <w:rStyle w:val="StyleUnderline"/>
          <w:highlight w:val="cyan"/>
        </w:rPr>
        <w:t>denied</w:t>
      </w:r>
      <w:r w:rsidRPr="00845450">
        <w:rPr>
          <w:rStyle w:val="StyleUnderline"/>
        </w:rPr>
        <w:t xml:space="preserve"> that </w:t>
      </w:r>
      <w:r w:rsidRPr="00495389">
        <w:rPr>
          <w:rStyle w:val="StyleUnderline"/>
          <w:highlight w:val="cyan"/>
        </w:rPr>
        <w:t xml:space="preserve">equal opportunity </w:t>
      </w:r>
      <w:r w:rsidRPr="00845450">
        <w:rPr>
          <w:rStyle w:val="StyleUnderline"/>
        </w:rPr>
        <w:t xml:space="preserve">to individuals and communities.  </w:t>
      </w:r>
      <w:r w:rsidRPr="00495389">
        <w:rPr>
          <w:rStyle w:val="StyleUnderline"/>
          <w:highlight w:val="cyan"/>
        </w:rPr>
        <w:t>Our country faces</w:t>
      </w:r>
      <w:r w:rsidRPr="00495389">
        <w:rPr>
          <w:highlight w:val="cyan"/>
        </w:rPr>
        <w:t xml:space="preserve"> </w:t>
      </w:r>
      <w:r w:rsidRPr="00845450">
        <w:t xml:space="preserve">converging economic, health, and climate crises that have exposed and exacerbated inequities, while a historic movement for justice has highlighted the </w:t>
      </w:r>
      <w:r w:rsidRPr="00495389">
        <w:rPr>
          <w:rStyle w:val="StyleUnderline"/>
          <w:highlight w:val="cyan"/>
        </w:rPr>
        <w:t>unbearable</w:t>
      </w:r>
      <w:r w:rsidRPr="00845450">
        <w:rPr>
          <w:rStyle w:val="StyleUnderline"/>
        </w:rPr>
        <w:t xml:space="preserve"> human costs of </w:t>
      </w:r>
      <w:r w:rsidRPr="00495389">
        <w:rPr>
          <w:rStyle w:val="StyleUnderline"/>
          <w:highlight w:val="cyan"/>
        </w:rPr>
        <w:t>systemic racism</w:t>
      </w:r>
      <w:r w:rsidRPr="00845450">
        <w:t>.  Our Nation deserves an ambitious whole-of-government equity agenda that matches the scale of the opportunities and challenges that we face.</w:t>
      </w:r>
    </w:p>
    <w:p w14:paraId="196A38CB" w14:textId="77777777" w:rsidR="00692AC7" w:rsidRDefault="00692AC7" w:rsidP="00692AC7">
      <w:pPr>
        <w:pStyle w:val="Heading4"/>
      </w:pPr>
      <w:r w:rsidRPr="00845450">
        <w:t xml:space="preserve">Violation: </w:t>
      </w:r>
      <w:r>
        <w:t>Being racist is not in line with being morally upright</w:t>
      </w:r>
    </w:p>
    <w:p w14:paraId="1B118A1B" w14:textId="77777777" w:rsidR="00692AC7" w:rsidRDefault="00692AC7" w:rsidP="00692AC7">
      <w:pPr>
        <w:pStyle w:val="Heading4"/>
      </w:pPr>
      <w:r>
        <w:t xml:space="preserve">1] Precision – the counter-interp justifies them arbitrarily doing away with random words in the resolution which decks negative ground and preparation because the </w:t>
      </w:r>
      <w:proofErr w:type="spellStart"/>
      <w:r>
        <w:t>aff</w:t>
      </w:r>
      <w:proofErr w:type="spellEnd"/>
      <w:r>
        <w:t xml:space="preserve"> is no longer bounded by the resolution.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AEBF6CB" w14:textId="77777777" w:rsidR="00692AC7" w:rsidRDefault="00692AC7" w:rsidP="00692AC7">
      <w:pPr>
        <w:pStyle w:val="Heading4"/>
      </w:pPr>
      <w:r>
        <w:t>2] Limits – Their interpretation opens debate up to hundreds of potential unjust governments with different labor regulations and socioeconomic conditions which explodes the burden for neg prep.  An ideal government is best, we can prep what that would look like and defend our interpretation.</w:t>
      </w:r>
    </w:p>
    <w:p w14:paraId="19677A14" w14:textId="77777777" w:rsidR="00692AC7" w:rsidRDefault="00692AC7" w:rsidP="00692AC7">
      <w:pPr>
        <w:pStyle w:val="Heading4"/>
      </w:pPr>
      <w:r>
        <w:t>3] Philosophical education – It allows us to debate principles in the abstract about how a perfect government ought to act.  It outweighs since every other topic is about specific states, but we only get this education for 2 months.</w:t>
      </w:r>
    </w:p>
    <w:p w14:paraId="31C30AD0" w14:textId="77777777" w:rsidR="00692AC7" w:rsidRPr="00BD1F29" w:rsidRDefault="00692AC7" w:rsidP="00692AC7">
      <w:pPr>
        <w:pStyle w:val="Heading4"/>
        <w:rPr>
          <w:rFonts w:cs="Calibri"/>
        </w:rPr>
      </w:pPr>
      <w:r w:rsidRPr="00BD1F29">
        <w:rPr>
          <w:rFonts w:cs="Calibri"/>
        </w:rPr>
        <w:t xml:space="preserve">Fairness is a voter – its intrinsic to any competitive activity </w:t>
      </w:r>
    </w:p>
    <w:p w14:paraId="22829439" w14:textId="77777777" w:rsidR="00692AC7" w:rsidRPr="00BD1F29" w:rsidRDefault="00692AC7" w:rsidP="00692AC7">
      <w:pPr>
        <w:pStyle w:val="Heading4"/>
        <w:rPr>
          <w:rFonts w:cs="Calibri"/>
        </w:rPr>
      </w:pPr>
      <w:r w:rsidRPr="00BD1F29">
        <w:rPr>
          <w:rFonts w:cs="Calibri"/>
        </w:rPr>
        <w:t>Education is a voter – it’s the reason schools fund debate and host tournaments</w:t>
      </w:r>
    </w:p>
    <w:p w14:paraId="067D0D33" w14:textId="77777777" w:rsidR="00692AC7" w:rsidRPr="00BD1F29" w:rsidRDefault="00692AC7" w:rsidP="00692AC7">
      <w:pPr>
        <w:pStyle w:val="Heading4"/>
        <w:rPr>
          <w:rFonts w:cs="Calibri"/>
        </w:rPr>
      </w:pPr>
      <w:r w:rsidRPr="00BD1F29">
        <w:rPr>
          <w:rFonts w:cs="Calibri"/>
        </w:rPr>
        <w:t>Drop the debater – 1] it deters future abuse and sets a positive norm 2] Dropping the argument on T would be dropping the advocacy which is functionally the same</w:t>
      </w:r>
    </w:p>
    <w:p w14:paraId="067023BD" w14:textId="77777777" w:rsidR="00692AC7" w:rsidRPr="00BD1F29" w:rsidRDefault="00692AC7" w:rsidP="00692AC7">
      <w:pPr>
        <w:pStyle w:val="Heading4"/>
        <w:rPr>
          <w:rFonts w:cs="Calibri"/>
        </w:rPr>
      </w:pPr>
      <w:r w:rsidRPr="00BD1F29">
        <w:rPr>
          <w:rFonts w:cs="Calibri"/>
        </w:rPr>
        <w:t xml:space="preserve">Use competing </w:t>
      </w:r>
      <w:proofErr w:type="spellStart"/>
      <w:r w:rsidRPr="00BD1F29">
        <w:rPr>
          <w:rFonts w:cs="Calibri"/>
        </w:rPr>
        <w:t>interps</w:t>
      </w:r>
      <w:proofErr w:type="spellEnd"/>
      <w:r w:rsidRPr="00BD1F29">
        <w:rPr>
          <w:rFonts w:cs="Calibri"/>
        </w:rPr>
        <w:t xml:space="preserve"> – 1] reasonability is self-serving and arbitrary – they can justify their brightline no matter how abusive it is 2] it invites arbitrary judge intervention, so we won’t know your abuse meter 3) </w:t>
      </w:r>
    </w:p>
    <w:p w14:paraId="1717C4B5" w14:textId="77777777" w:rsidR="00692AC7" w:rsidRPr="00BD1F29" w:rsidRDefault="00692AC7" w:rsidP="00692AC7">
      <w:pPr>
        <w:pStyle w:val="Heading4"/>
        <w:rPr>
          <w:rFonts w:cs="Calibri"/>
        </w:rPr>
      </w:pPr>
      <w:r w:rsidRPr="00BD1F29">
        <w:rPr>
          <w:rFonts w:cs="Calibri"/>
        </w:rPr>
        <w:t xml:space="preserve">No RVIs – a] illogical – fairness is a burden just like the </w:t>
      </w:r>
      <w:proofErr w:type="spellStart"/>
      <w:r w:rsidRPr="00BD1F29">
        <w:rPr>
          <w:rFonts w:cs="Calibri"/>
        </w:rPr>
        <w:t>aff</w:t>
      </w:r>
      <w:proofErr w:type="spellEnd"/>
      <w:r w:rsidRPr="00BD1F29">
        <w:rPr>
          <w:rFonts w:cs="Calibri"/>
        </w:rPr>
        <w:t xml:space="preserve"> has the burden of inherency b] norming – I can’t concede the </w:t>
      </w:r>
      <w:proofErr w:type="spellStart"/>
      <w:r w:rsidRPr="00BD1F29">
        <w:rPr>
          <w:rFonts w:cs="Calibri"/>
        </w:rPr>
        <w:t>counterinterp</w:t>
      </w:r>
      <w:proofErr w:type="spellEnd"/>
      <w:r w:rsidRPr="00BD1F29">
        <w:rPr>
          <w:rFonts w:cs="Calibri"/>
        </w:rPr>
        <w:t xml:space="preserve"> if I realize I’m wrong which forces me to argue for bad norms c] chilling effect – debaters are scared to check real abuse which means inf abuse goes unchecked d] substance </w:t>
      </w:r>
      <w:proofErr w:type="spellStart"/>
      <w:r w:rsidRPr="00BD1F29">
        <w:rPr>
          <w:rFonts w:cs="Calibri"/>
        </w:rPr>
        <w:t>crowdout</w:t>
      </w:r>
      <w:proofErr w:type="spellEnd"/>
      <w:r w:rsidRPr="00BD1F29">
        <w:rPr>
          <w:rFonts w:cs="Calibri"/>
        </w:rPr>
        <w:t xml:space="preserve"> – prevents 1AR </w:t>
      </w:r>
      <w:proofErr w:type="spellStart"/>
      <w:r w:rsidRPr="00BD1F29">
        <w:rPr>
          <w:rFonts w:cs="Calibri"/>
        </w:rPr>
        <w:t>blipstorms</w:t>
      </w:r>
      <w:proofErr w:type="spellEnd"/>
      <w:r w:rsidRPr="00BD1F29">
        <w:rPr>
          <w:rFonts w:cs="Calibri"/>
        </w:rPr>
        <w:t xml:space="preserve"> and allows us to get back to substance </w:t>
      </w:r>
    </w:p>
    <w:p w14:paraId="05E20C54" w14:textId="0AC9AE27" w:rsidR="00692AC7" w:rsidRDefault="00397518" w:rsidP="00397518">
      <w:pPr>
        <w:pStyle w:val="Heading2"/>
      </w:pPr>
      <w:r>
        <w:t>K:</w:t>
      </w:r>
      <w:r w:rsidR="00BC5451">
        <w:t xml:space="preserve"> The </w:t>
      </w:r>
      <w:proofErr w:type="spellStart"/>
      <w:r w:rsidR="00BC5451">
        <w:t>Aff</w:t>
      </w:r>
      <w:proofErr w:type="spellEnd"/>
      <w:r w:rsidR="00BC5451">
        <w:t xml:space="preserve"> is a Prison Warden in Disguise!</w:t>
      </w:r>
    </w:p>
    <w:p w14:paraId="4BFFAB50" w14:textId="2010DC16" w:rsidR="00692AC7" w:rsidRPr="0055149E" w:rsidRDefault="00692AC7" w:rsidP="00692AC7">
      <w:pPr>
        <w:pStyle w:val="Heading4"/>
      </w:pPr>
      <w:r>
        <w:t xml:space="preserve">The 1AC sees criminal justice as </w:t>
      </w:r>
      <w:r>
        <w:rPr>
          <w:u w:val="single"/>
        </w:rPr>
        <w:t>reformable</w:t>
      </w:r>
      <w:r>
        <w:t xml:space="preserve">, </w:t>
      </w:r>
      <w:r>
        <w:rPr>
          <w:u w:val="single"/>
        </w:rPr>
        <w:t>redeemable</w:t>
      </w:r>
      <w:r>
        <w:t xml:space="preserve">, or </w:t>
      </w:r>
      <w:r>
        <w:rPr>
          <w:u w:val="single"/>
        </w:rPr>
        <w:t>forgivable</w:t>
      </w:r>
      <w:r>
        <w:t xml:space="preserve">, which </w:t>
      </w:r>
      <w:r>
        <w:rPr>
          <w:u w:val="single"/>
        </w:rPr>
        <w:t>prevents</w:t>
      </w:r>
      <w:r>
        <w:t xml:space="preserve"> understanding </w:t>
      </w:r>
      <w:proofErr w:type="spellStart"/>
      <w:r>
        <w:t>carcerality</w:t>
      </w:r>
      <w:proofErr w:type="spellEnd"/>
      <w:r>
        <w:t xml:space="preserve"> as the </w:t>
      </w:r>
      <w:r>
        <w:rPr>
          <w:u w:val="single"/>
        </w:rPr>
        <w:t>structuring principle</w:t>
      </w:r>
      <w:r>
        <w:t xml:space="preserve"> of society. Criminal justice reform gets </w:t>
      </w:r>
      <w:r>
        <w:rPr>
          <w:u w:val="single"/>
        </w:rPr>
        <w:t>coopted</w:t>
      </w:r>
      <w:r>
        <w:t xml:space="preserve"> by liberal feel-good narratives that </w:t>
      </w:r>
      <w:r>
        <w:rPr>
          <w:u w:val="single"/>
        </w:rPr>
        <w:t>strengthen</w:t>
      </w:r>
      <w:r>
        <w:t xml:space="preserve"> the prison regime </w:t>
      </w:r>
      <w:r>
        <w:rPr>
          <w:u w:val="single"/>
        </w:rPr>
        <w:t>even if</w:t>
      </w:r>
      <w:r>
        <w:t xml:space="preserve"> they seem like gains in a vacuum.</w:t>
      </w:r>
    </w:p>
    <w:p w14:paraId="2A5BE9C4" w14:textId="77777777" w:rsidR="00692AC7" w:rsidRPr="00F2745C" w:rsidRDefault="00692AC7" w:rsidP="00692AC7">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14:paraId="2323C58B" w14:textId="77777777" w:rsidR="00692AC7" w:rsidRPr="002054ED" w:rsidRDefault="00692AC7" w:rsidP="00692AC7">
      <w:pPr>
        <w:rPr>
          <w:sz w:val="16"/>
        </w:rPr>
      </w:pPr>
      <w:r w:rsidRPr="00495389">
        <w:rPr>
          <w:rStyle w:val="StyleUnderline"/>
          <w:highlight w:val="cyan"/>
        </w:rPr>
        <w:t>The</w:t>
      </w:r>
      <w:r w:rsidRPr="002054ED">
        <w:rPr>
          <w:rStyle w:val="StyleUnderline"/>
        </w:rPr>
        <w:t xml:space="preserve"> global </w:t>
      </w:r>
      <w:r w:rsidRPr="00495389">
        <w:rPr>
          <w:rStyle w:val="StyleUnderline"/>
          <w:highlight w:val="cyan"/>
        </w:rPr>
        <w:t>U.S. prison regime</w:t>
      </w:r>
      <w:r w:rsidRPr="002054ED">
        <w:rPr>
          <w:rStyle w:val="StyleUnderline"/>
        </w:rPr>
        <w:t xml:space="preserve"> has </w:t>
      </w:r>
      <w:r w:rsidRPr="002054ED">
        <w:rPr>
          <w:rStyle w:val="Emphasis"/>
        </w:rPr>
        <w:t>no precedent</w:t>
      </w:r>
      <w:r w:rsidRPr="002054ED">
        <w:rPr>
          <w:rStyle w:val="StyleUnderline"/>
        </w:rPr>
        <w:t xml:space="preserve"> or </w:t>
      </w:r>
      <w:r w:rsidRPr="002054ED">
        <w:rPr>
          <w:rStyle w:val="Emphasis"/>
        </w:rPr>
        <w:t>peer</w:t>
      </w:r>
      <w:r w:rsidRPr="002054ED">
        <w:rPr>
          <w:rStyle w:val="StyleUnderline"/>
        </w:rPr>
        <w:t xml:space="preserve"> and </w:t>
      </w:r>
      <w:r w:rsidRPr="00495389">
        <w:rPr>
          <w:rStyle w:val="StyleUnderline"/>
          <w:highlight w:val="cyan"/>
        </w:rPr>
        <w:t xml:space="preserve">has become a </w:t>
      </w:r>
      <w:r w:rsidRPr="00495389">
        <w:rPr>
          <w:rStyle w:val="Emphasis"/>
          <w:highlight w:val="cyan"/>
        </w:rPr>
        <w:t>primary condition</w:t>
      </w:r>
      <w:r w:rsidRPr="00495389">
        <w:rPr>
          <w:rStyle w:val="StyleUnderline"/>
          <w:highlight w:val="cyan"/>
        </w:rPr>
        <w:t xml:space="preserve"> of</w:t>
      </w:r>
      <w:r w:rsidRPr="002054ED">
        <w:rPr>
          <w:sz w:val="16"/>
        </w:rPr>
        <w:t xml:space="preserve"> schooling, education, and </w:t>
      </w:r>
      <w:r w:rsidRPr="00495389">
        <w:rPr>
          <w:rStyle w:val="StyleUnderline"/>
          <w:highlight w:val="cyan"/>
        </w:rPr>
        <w:t xml:space="preserve">pedagogy in </w:t>
      </w:r>
      <w:r w:rsidRPr="00495389">
        <w:rPr>
          <w:rStyle w:val="Emphasis"/>
          <w:highlight w:val="cyan"/>
        </w:rPr>
        <w:t>every possible site</w:t>
      </w:r>
      <w:r w:rsidRPr="002054ED">
        <w:rPr>
          <w:rStyle w:val="StyleUnderline"/>
        </w:rPr>
        <w:t xml:space="preserve">. Aside from its </w:t>
      </w:r>
      <w:r w:rsidRPr="002054ED">
        <w:rPr>
          <w:rStyle w:val="Emphasis"/>
        </w:rPr>
        <w:t>sheer accumulation</w:t>
      </w:r>
      <w:r w:rsidRPr="002054ED">
        <w:rPr>
          <w:rStyle w:val="StyleUnderline"/>
        </w:rPr>
        <w:t xml:space="preserve"> of captive bodies</w:t>
      </w:r>
      <w:r w:rsidRPr="002054ED">
        <w:rPr>
          <w:sz w:val="16"/>
        </w:rPr>
        <w:t xml:space="preserve"> (more than 2.5 million, if one includes children, military captives, undocumented migrants, and the mentally ill/disordered),1 </w:t>
      </w:r>
      <w:r w:rsidRPr="00495389">
        <w:rPr>
          <w:rStyle w:val="StyleUnderline"/>
          <w:highlight w:val="cyan"/>
        </w:rPr>
        <w:t xml:space="preserve">the prison has become </w:t>
      </w:r>
      <w:r w:rsidRPr="00495389">
        <w:rPr>
          <w:rStyle w:val="Emphasis"/>
          <w:highlight w:val="cyan"/>
        </w:rPr>
        <w:t>central</w:t>
      </w:r>
      <w:r w:rsidRPr="00495389">
        <w:rPr>
          <w:rStyle w:val="StyleUnderline"/>
          <w:highlight w:val="cyan"/>
        </w:rPr>
        <w:t xml:space="preserve"> to the</w:t>
      </w:r>
      <w:r w:rsidRPr="002054ED">
        <w:rPr>
          <w:sz w:val="16"/>
        </w:rPr>
        <w:t xml:space="preserve"> (re)production and (re)invention of a robust and historically dynamic </w:t>
      </w:r>
      <w:r w:rsidRPr="00495389">
        <w:rPr>
          <w:rStyle w:val="Emphasis"/>
          <w:highlight w:val="cyan"/>
        </w:rPr>
        <w:t>white supremacist state</w:t>
      </w:r>
      <w:r w:rsidRPr="002054ED">
        <w:rPr>
          <w:sz w:val="16"/>
        </w:rPr>
        <w:t xml:space="preserve">: at its farthest institutional reaches, </w:t>
      </w:r>
      <w:r w:rsidRPr="002054ED">
        <w:rPr>
          <w:rStyle w:val="StyleUnderline"/>
        </w:rPr>
        <w:t xml:space="preserve">the prison has developed a capacity to </w:t>
      </w:r>
      <w:r w:rsidRPr="002054ED">
        <w:rPr>
          <w:rStyle w:val="Emphasis"/>
        </w:rPr>
        <w:t>organize</w:t>
      </w:r>
      <w:r w:rsidRPr="002054ED">
        <w:rPr>
          <w:rStyle w:val="StyleUnderline"/>
        </w:rPr>
        <w:t xml:space="preserve"> and </w:t>
      </w:r>
      <w:r w:rsidRPr="002054ED">
        <w:rPr>
          <w:rStyle w:val="Emphasis"/>
        </w:rPr>
        <w:t>disrupt the most taken-for-granted features</w:t>
      </w:r>
      <w:r w:rsidRPr="002054ED">
        <w:rPr>
          <w:rStyle w:val="StyleUnderline"/>
        </w:rPr>
        <w:t xml:space="preserve"> of everyday social life</w:t>
      </w:r>
      <w:r w:rsidRPr="002054ED">
        <w:rPr>
          <w:sz w:val="16"/>
        </w:rPr>
        <w:t xml:space="preserve">, including “family,” “community,” “school,” and </w:t>
      </w:r>
      <w:r w:rsidRPr="002054ED">
        <w:rPr>
          <w:rStyle w:val="StyleUnderline"/>
        </w:rPr>
        <w:t>individual social identities</w:t>
      </w:r>
      <w:r w:rsidRPr="002054ED">
        <w:rPr>
          <w:sz w:val="16"/>
        </w:rPr>
        <w:t xml:space="preserve">. Students, teachers, and administrators of all kinds have come to </w:t>
      </w:r>
      <w:r w:rsidRPr="00495389">
        <w:rPr>
          <w:rStyle w:val="StyleUnderline"/>
          <w:highlight w:val="cyan"/>
        </w:rPr>
        <w:t>conceptualize “freedom,” “safety,” and “peace” as a</w:t>
      </w:r>
      <w:r w:rsidRPr="002054ED">
        <w:rPr>
          <w:rStyle w:val="StyleUnderline"/>
        </w:rPr>
        <w:t xml:space="preserve"> relatively direct </w:t>
      </w:r>
      <w:r w:rsidRPr="00495389">
        <w:rPr>
          <w:rStyle w:val="StyleUnderline"/>
          <w:highlight w:val="cyan"/>
        </w:rPr>
        <w:t xml:space="preserve">outcome of </w:t>
      </w:r>
      <w:r w:rsidRPr="00495389">
        <w:rPr>
          <w:rStyle w:val="Emphasis"/>
          <w:highlight w:val="cyan"/>
        </w:rPr>
        <w:t>state-conducted domestic war</w:t>
      </w:r>
      <w:r w:rsidRPr="002054ED">
        <w:rPr>
          <w:sz w:val="16"/>
        </w:rPr>
        <w:t xml:space="preserve"> (wars on crime, drugs, gangs, immigrants, terror, etc.), </w:t>
      </w:r>
      <w:r w:rsidRPr="00876A2E">
        <w:rPr>
          <w:rStyle w:val="Emphasis"/>
        </w:rPr>
        <w:t xml:space="preserve">legitimated </w:t>
      </w:r>
      <w:r w:rsidRPr="00C97AF2">
        <w:rPr>
          <w:rStyle w:val="Emphasis"/>
        </w:rPr>
        <w:t>police violence</w:t>
      </w:r>
      <w:r w:rsidRPr="00C97AF2">
        <w:rPr>
          <w:rStyle w:val="StyleUnderline"/>
        </w:rPr>
        <w:t xml:space="preserve">, and </w:t>
      </w:r>
      <w:r w:rsidRPr="00C97AF2">
        <w:rPr>
          <w:rStyle w:val="Emphasis"/>
        </w:rPr>
        <w:t>large-scale</w:t>
      </w:r>
      <w:r w:rsidRPr="00C97AF2">
        <w:rPr>
          <w:rStyle w:val="StyleUnderline"/>
        </w:rPr>
        <w:t xml:space="preserve">, </w:t>
      </w:r>
      <w:r w:rsidRPr="00876A2E">
        <w:rPr>
          <w:rStyle w:val="Emphasis"/>
        </w:rPr>
        <w:t xml:space="preserve">punitive </w:t>
      </w:r>
      <w:r w:rsidRPr="00C97AF2">
        <w:rPr>
          <w:rStyle w:val="Emphasis"/>
        </w:rPr>
        <w:t>imprisonment</w:t>
      </w:r>
      <w:r w:rsidRPr="002054ED">
        <w:rPr>
          <w:sz w:val="16"/>
        </w:rPr>
        <w:t xml:space="preserve">. In what follows, I attempt to offer the outlines of a critical analysis and schematic social theory that might be useful to two overlapping, urgent tasks of the radical teacher: 1) to better understand how the prison, along with the relations of power and normalized state violence that the prison inhabits/produces, form the everyday condition of possibility for the teaching act; and 2) to engage a historically situated abolitionist praxis that is, in this moment, primarily pedagogical. </w:t>
      </w:r>
    </w:p>
    <w:p w14:paraId="2E5E27F5" w14:textId="77777777" w:rsidR="00692AC7" w:rsidRPr="002054ED" w:rsidRDefault="00692AC7" w:rsidP="00692AC7">
      <w:pPr>
        <w:rPr>
          <w:sz w:val="16"/>
        </w:rPr>
      </w:pPr>
      <w:r w:rsidRPr="002054ED">
        <w:rPr>
          <w:sz w:val="16"/>
        </w:rPr>
        <w:t xml:space="preserve">A working conception of the “prison regime” offers a useful tool of critical social analysis as well as a theoretical framework for contextualizing critical, radical, and perhaps abolitionist pedagogies. In subtle distinction from the criminological, social scientific, and common sense understandings of “criminal justice,” “prisons/ jails,” and the “correctional system,” the notion of a prison regime focuses on three interrelated technologies and processes that are dynamically produced at the site of imprisonment: first, </w:t>
      </w:r>
      <w:r w:rsidRPr="00495389">
        <w:rPr>
          <w:rStyle w:val="StyleUnderline"/>
          <w:highlight w:val="cyan"/>
        </w:rPr>
        <w:t>the prison regime</w:t>
      </w:r>
      <w:r w:rsidRPr="002054ED">
        <w:rPr>
          <w:rStyle w:val="StyleUnderline"/>
        </w:rPr>
        <w:t xml:space="preserve"> encompasses the </w:t>
      </w:r>
      <w:r w:rsidRPr="002054ED">
        <w:rPr>
          <w:rStyle w:val="Emphasis"/>
        </w:rPr>
        <w:t>material arrangements</w:t>
      </w:r>
      <w:r w:rsidRPr="002054ED">
        <w:rPr>
          <w:rStyle w:val="StyleUnderline"/>
        </w:rPr>
        <w:t xml:space="preserve"> of institutional power that </w:t>
      </w:r>
      <w:r w:rsidRPr="00C97AF2">
        <w:rPr>
          <w:rStyle w:val="StyleUnderline"/>
        </w:rPr>
        <w:t>create</w:t>
      </w:r>
      <w:r w:rsidRPr="002054ED">
        <w:rPr>
          <w:sz w:val="16"/>
        </w:rPr>
        <w:t xml:space="preserve"> informal (and often nominally illegal) </w:t>
      </w:r>
      <w:r w:rsidRPr="002054ED">
        <w:rPr>
          <w:rStyle w:val="StyleUnderline"/>
        </w:rPr>
        <w:t xml:space="preserve">routines and protocols of </w:t>
      </w:r>
      <w:r w:rsidRPr="00876A2E">
        <w:rPr>
          <w:rStyle w:val="Emphasis"/>
        </w:rPr>
        <w:t xml:space="preserve">militarized physiological </w:t>
      </w:r>
      <w:r w:rsidRPr="00C97AF2">
        <w:rPr>
          <w:rStyle w:val="Emphasis"/>
        </w:rPr>
        <w:t>domination</w:t>
      </w:r>
      <w:r w:rsidRPr="00C97AF2">
        <w:rPr>
          <w:rStyle w:val="StyleUnderline"/>
        </w:rPr>
        <w:t xml:space="preserve"> over human beings</w:t>
      </w:r>
      <w:r w:rsidRPr="002054ED">
        <w:rPr>
          <w:rStyle w:val="StyleUnderline"/>
        </w:rPr>
        <w:t xml:space="preserve"> held captive by the state. </w:t>
      </w:r>
      <w:r w:rsidRPr="00C97AF2">
        <w:rPr>
          <w:rStyle w:val="StyleUnderline"/>
        </w:rPr>
        <w:t>This</w:t>
      </w:r>
      <w:r w:rsidRPr="002054ED">
        <w:rPr>
          <w:rStyle w:val="StyleUnderline"/>
        </w:rPr>
        <w:t xml:space="preserve"> domination </w:t>
      </w:r>
      <w:r w:rsidRPr="00495389">
        <w:rPr>
          <w:rStyle w:val="StyleUnderline"/>
          <w:highlight w:val="cyan"/>
        </w:rPr>
        <w:t xml:space="preserve">privileges a </w:t>
      </w:r>
      <w:r w:rsidRPr="00495389">
        <w:rPr>
          <w:rStyle w:val="Emphasis"/>
          <w:highlight w:val="cyan"/>
        </w:rPr>
        <w:t>historical anti-black state violence</w:t>
      </w:r>
      <w:r w:rsidRPr="002054ED">
        <w:rPr>
          <w:rStyle w:val="StyleUnderline"/>
        </w:rPr>
        <w:t xml:space="preserve"> that is particularly traceable to the latter stages of </w:t>
      </w:r>
      <w:r w:rsidRPr="002054ED">
        <w:rPr>
          <w:rStyle w:val="Emphasis"/>
        </w:rPr>
        <w:t>continental racial chattel slavery</w:t>
      </w:r>
      <w:r w:rsidRPr="002054ED">
        <w:rPr>
          <w:rStyle w:val="StyleUnderline"/>
        </w:rPr>
        <w:t xml:space="preserve"> and its immediate epochal aftermath in “post-emancipation” </w:t>
      </w:r>
      <w:r w:rsidRPr="002054ED">
        <w:rPr>
          <w:rStyle w:val="Emphasis"/>
        </w:rPr>
        <w:t>white supremacy</w:t>
      </w:r>
      <w:r w:rsidRPr="002054ED">
        <w:rPr>
          <w:rStyle w:val="StyleUnderline"/>
        </w:rPr>
        <w:t xml:space="preserve"> and </w:t>
      </w:r>
      <w:r w:rsidRPr="002054ED">
        <w:rPr>
          <w:rStyle w:val="Emphasis"/>
        </w:rPr>
        <w:t>juridical racial segregation/apartheid</w:t>
      </w:r>
      <w:r w:rsidRPr="002054ED">
        <w:rPr>
          <w:sz w:val="16"/>
        </w:rPr>
        <w:t xml:space="preserve">—a privileging that is directly reflected in the actual demography of the imprisoned population, composed of a Black majority. </w:t>
      </w:r>
      <w:r w:rsidRPr="002054ED">
        <w:rPr>
          <w:rStyle w:val="StyleUnderline"/>
        </w:rPr>
        <w:t xml:space="preserve">The institutional elaborations of this white supremacist and anti-black carceral state create an </w:t>
      </w:r>
      <w:r w:rsidRPr="0055149E">
        <w:rPr>
          <w:rStyle w:val="Emphasis"/>
        </w:rPr>
        <w:t>overarching system of physiological domination</w:t>
      </w:r>
      <w:r w:rsidRPr="002054ED">
        <w:rPr>
          <w:rStyle w:val="StyleUnderline"/>
        </w:rPr>
        <w:t xml:space="preserve"> that subsumes differently racialized subjects</w:t>
      </w:r>
      <w:r w:rsidRPr="002054ED">
        <w:rPr>
          <w:sz w:val="16"/>
        </w:rPr>
        <w:t xml:space="preserve"> (including whites) </w:t>
      </w:r>
      <w:r w:rsidRPr="002054ED">
        <w:rPr>
          <w:rStyle w:val="StyleUnderline"/>
        </w:rPr>
        <w:t xml:space="preserve">into </w:t>
      </w:r>
      <w:r w:rsidRPr="0055149E">
        <w:rPr>
          <w:rStyle w:val="Emphasis"/>
        </w:rPr>
        <w:t>institutional routines</w:t>
      </w:r>
      <w:r w:rsidRPr="002054ED">
        <w:rPr>
          <w:sz w:val="16"/>
        </w:rPr>
        <w:t xml:space="preserve"> (strip searching and regular bodily invasion, legally sanctioned torture, ad hoc assassination, routinized medical neglect) </w:t>
      </w:r>
      <w:r w:rsidRPr="002054ED">
        <w:rPr>
          <w:rStyle w:val="StyleUnderline"/>
        </w:rPr>
        <w:t xml:space="preserve">that revise while </w:t>
      </w:r>
      <w:r w:rsidRPr="00C97AF2">
        <w:rPr>
          <w:rStyle w:val="StyleUnderline"/>
        </w:rPr>
        <w:t xml:space="preserve">sustaining the everyday practices of </w:t>
      </w:r>
      <w:r w:rsidRPr="00C97AF2">
        <w:rPr>
          <w:rStyle w:val="Emphasis"/>
        </w:rPr>
        <w:t>genocidal racial slavery</w:t>
      </w:r>
      <w:r w:rsidRPr="00495389">
        <w:rPr>
          <w:rStyle w:val="StyleUnderline"/>
          <w:highlight w:val="cyan"/>
        </w:rPr>
        <w:t>.</w:t>
      </w:r>
      <w:r w:rsidRPr="002054ED">
        <w:rPr>
          <w:rStyle w:val="StyleUnderline"/>
        </w:rPr>
        <w:t xml:space="preserve"> While there are </w:t>
      </w:r>
      <w:r w:rsidRPr="0055149E">
        <w:rPr>
          <w:rStyle w:val="Emphasis"/>
        </w:rPr>
        <w:t>multiple variations</w:t>
      </w:r>
      <w:r w:rsidRPr="002054ED">
        <w:rPr>
          <w:rStyle w:val="StyleUnderline"/>
        </w:rPr>
        <w:t xml:space="preserve"> on this regime of physiological dominance</w:t>
      </w:r>
      <w:r w:rsidRPr="002054ED">
        <w:rPr>
          <w:sz w:val="16"/>
        </w:rPr>
        <w:t>—including (Latino/a, Muslim, and Arab) immigrant detention, extra-territorial military prisons, and asylums—</w:t>
      </w:r>
      <w:r w:rsidRPr="002054ED">
        <w:rPr>
          <w:rStyle w:val="StyleUnderline"/>
        </w:rPr>
        <w:t xml:space="preserve">it is </w:t>
      </w:r>
      <w:r w:rsidRPr="0055149E">
        <w:rPr>
          <w:rStyle w:val="Emphasis"/>
        </w:rPr>
        <w:t>crucial</w:t>
      </w:r>
      <w:r w:rsidRPr="002054ED">
        <w:rPr>
          <w:rStyle w:val="StyleUnderline"/>
        </w:rPr>
        <w:t xml:space="preserve"> to recognize that the genealogy of the prison’s systemic violence is </w:t>
      </w:r>
      <w:r w:rsidRPr="0055149E">
        <w:rPr>
          <w:rStyle w:val="Emphasis"/>
        </w:rPr>
        <w:t>anchored</w:t>
      </w:r>
      <w:r w:rsidRPr="002054ED">
        <w:rPr>
          <w:rStyle w:val="StyleUnderline"/>
        </w:rPr>
        <w:t xml:space="preserve"> in the </w:t>
      </w:r>
      <w:r w:rsidRPr="0055149E">
        <w:rPr>
          <w:rStyle w:val="Emphasis"/>
        </w:rPr>
        <w:t>normalized Black genocide</w:t>
      </w:r>
      <w:r w:rsidRPr="002054ED">
        <w:rPr>
          <w:rStyle w:val="StyleUnderline"/>
        </w:rPr>
        <w:t xml:space="preserve"> of U.S. and New World nation-building</w:t>
      </w:r>
      <w:r w:rsidRPr="002054ED">
        <w:rPr>
          <w:sz w:val="16"/>
        </w:rPr>
        <w:t xml:space="preserve">.2 </w:t>
      </w:r>
    </w:p>
    <w:p w14:paraId="6D2FC043" w14:textId="77777777" w:rsidR="00692AC7" w:rsidRPr="002054ED" w:rsidRDefault="00692AC7" w:rsidP="00692AC7">
      <w:pPr>
        <w:rPr>
          <w:sz w:val="16"/>
        </w:rPr>
      </w:pPr>
      <w:r w:rsidRPr="002054ED">
        <w:rPr>
          <w:sz w:val="16"/>
        </w:rPr>
        <w:t xml:space="preserve">Second, the concept of </w:t>
      </w:r>
      <w:r w:rsidRPr="00495389">
        <w:rPr>
          <w:rStyle w:val="StyleUnderline"/>
          <w:highlight w:val="cyan"/>
        </w:rPr>
        <w:t>the prison regime</w:t>
      </w:r>
      <w:r w:rsidRPr="002054ED">
        <w:rPr>
          <w:sz w:val="16"/>
        </w:rPr>
        <w:t xml:space="preserve"> understands the place of state-ordained human capture as a modality of social (dis)organization that </w:t>
      </w:r>
      <w:r w:rsidRPr="00495389">
        <w:rPr>
          <w:rStyle w:val="StyleUnderline"/>
          <w:highlight w:val="cyan"/>
        </w:rPr>
        <w:t>produces</w:t>
      </w:r>
      <w:r w:rsidRPr="002054ED">
        <w:rPr>
          <w:rStyle w:val="StyleUnderline"/>
        </w:rPr>
        <w:t xml:space="preserve"> </w:t>
      </w:r>
      <w:r w:rsidRPr="0055149E">
        <w:rPr>
          <w:rStyle w:val="Emphasis"/>
        </w:rPr>
        <w:t xml:space="preserve">numerous forms of </w:t>
      </w:r>
      <w:r w:rsidRPr="00876A2E">
        <w:rPr>
          <w:rStyle w:val="Emphasis"/>
        </w:rPr>
        <w:t>interpersonal</w:t>
      </w:r>
      <w:r w:rsidRPr="00876A2E">
        <w:rPr>
          <w:rStyle w:val="StyleUnderline"/>
        </w:rPr>
        <w:t xml:space="preserve"> and </w:t>
      </w:r>
      <w:r w:rsidRPr="00876A2E">
        <w:rPr>
          <w:rStyle w:val="Emphasis"/>
        </w:rPr>
        <w:t>systemic</w:t>
      </w:r>
      <w:r w:rsidRPr="002054ED">
        <w:rPr>
          <w:sz w:val="16"/>
        </w:rPr>
        <w:t xml:space="preserve"> (race, class, gender, sexual) </w:t>
      </w:r>
      <w:r w:rsidRPr="00495389">
        <w:rPr>
          <w:rStyle w:val="Emphasis"/>
          <w:highlight w:val="cyan"/>
        </w:rPr>
        <w:t>violence within</w:t>
      </w:r>
      <w:r w:rsidRPr="00495389">
        <w:rPr>
          <w:rStyle w:val="StyleUnderline"/>
          <w:highlight w:val="cyan"/>
        </w:rPr>
        <w:t xml:space="preserve"> and </w:t>
      </w:r>
      <w:r w:rsidRPr="00495389">
        <w:rPr>
          <w:rStyle w:val="Emphasis"/>
          <w:highlight w:val="cyan"/>
        </w:rPr>
        <w:t>beyond the</w:t>
      </w:r>
      <w:r w:rsidRPr="0055149E">
        <w:rPr>
          <w:rStyle w:val="Emphasis"/>
        </w:rPr>
        <w:t xml:space="preserve"> physical </w:t>
      </w:r>
      <w:r w:rsidRPr="00495389">
        <w:rPr>
          <w:rStyle w:val="Emphasis"/>
          <w:highlight w:val="cyan"/>
        </w:rPr>
        <w:t>sites of imprisonment</w:t>
      </w:r>
      <w:r w:rsidRPr="002054ED">
        <w:rPr>
          <w:sz w:val="16"/>
        </w:rPr>
        <w:t xml:space="preserve">. Here, the multiple and vast social effects of imprisonment (from affective disruptions of community and extended familial ties to long-term economic/geographic displacement) are understood as fundamental and systemic dimensions of the policing and imprisonment apparatus, rather than secondary or unintended consequences of it.3 </w:t>
      </w:r>
    </w:p>
    <w:p w14:paraId="5BEFB782" w14:textId="77777777" w:rsidR="00692AC7" w:rsidRPr="002054ED" w:rsidRDefault="00692AC7" w:rsidP="00692AC7">
      <w:pPr>
        <w:rPr>
          <w:sz w:val="16"/>
        </w:rPr>
      </w:pPr>
      <w:r w:rsidRPr="002054ED">
        <w:rPr>
          <w:sz w:val="16"/>
        </w:rPr>
        <w:t xml:space="preserve">Third, the prison regime encompasses the multiple knowledges and meanings that are created around the institutional site and cultural symbol of “the prison,” including those that circulate in popular culture and among the administrative bureaucracies and curriculum of schools. </w:t>
      </w:r>
    </w:p>
    <w:p w14:paraId="165FE918" w14:textId="77777777" w:rsidR="00692AC7" w:rsidRPr="002054ED" w:rsidRDefault="00692AC7" w:rsidP="00692AC7">
      <w:pPr>
        <w:rPr>
          <w:sz w:val="16"/>
        </w:rPr>
      </w:pPr>
      <w:r w:rsidRPr="002054ED">
        <w:rPr>
          <w:sz w:val="16"/>
        </w:rPr>
        <w:t xml:space="preserve">Given this conception of the prison regime as a far-reaching and invasive arrangement of social power, state violence, and human domination, we might better be able to understand the significance of everyday routines of school-based discipline that imply the possibility of imprisonment as the punitive bureaucratic outcome of misbehavior, truancy, and academic failure. What, then, is the condition of “teaching” in the context of a prison regime that is so relentless in its innovation and intrusiveness? </w:t>
      </w:r>
    </w:p>
    <w:p w14:paraId="787E02A6" w14:textId="77777777" w:rsidR="00692AC7" w:rsidRPr="000744CF" w:rsidRDefault="00692AC7" w:rsidP="00692AC7">
      <w:pPr>
        <w:rPr>
          <w:sz w:val="16"/>
        </w:rPr>
      </w:pPr>
      <w:r w:rsidRPr="002054ED">
        <w:rPr>
          <w:sz w:val="16"/>
        </w:rPr>
        <w:t xml:space="preserve">We might depart from another critical </w:t>
      </w:r>
      <w:r w:rsidRPr="000744CF">
        <w:rPr>
          <w:sz w:val="16"/>
        </w:rPr>
        <w:t xml:space="preserve">premise: that </w:t>
      </w:r>
      <w:r w:rsidRPr="00495389">
        <w:rPr>
          <w:rStyle w:val="StyleUnderline"/>
          <w:highlight w:val="cyan"/>
        </w:rPr>
        <w:t>the prison</w:t>
      </w:r>
      <w:r w:rsidRPr="000744CF">
        <w:rPr>
          <w:sz w:val="16"/>
        </w:rPr>
        <w:t xml:space="preserve"> 4 (jail, detention center, etc.) </w:t>
      </w:r>
      <w:r w:rsidRPr="00495389">
        <w:rPr>
          <w:rStyle w:val="Emphasis"/>
          <w:highlight w:val="cyan"/>
        </w:rPr>
        <w:t>cannot be conceptualized</w:t>
      </w:r>
      <w:r w:rsidRPr="00495389">
        <w:rPr>
          <w:rStyle w:val="StyleUnderline"/>
          <w:highlight w:val="cyan"/>
        </w:rPr>
        <w:t xml:space="preserve"> as</w:t>
      </w:r>
      <w:r w:rsidRPr="000744CF">
        <w:rPr>
          <w:sz w:val="16"/>
        </w:rPr>
        <w:t xml:space="preserve"> a place that is wholly </w:t>
      </w:r>
      <w:r w:rsidRPr="00495389">
        <w:rPr>
          <w:rStyle w:val="Emphasis"/>
          <w:highlight w:val="cyan"/>
        </w:rPr>
        <w:t>separate</w:t>
      </w:r>
      <w:r w:rsidRPr="000744CF">
        <w:rPr>
          <w:rStyle w:val="StyleUnderline"/>
        </w:rPr>
        <w:t xml:space="preserve"> or </w:t>
      </w:r>
      <w:r w:rsidRPr="000744CF">
        <w:rPr>
          <w:rStyle w:val="Emphasis"/>
        </w:rPr>
        <w:t>alienated</w:t>
      </w:r>
      <w:r w:rsidRPr="000744CF">
        <w:rPr>
          <w:rStyle w:val="StyleUnderline"/>
        </w:rPr>
        <w:t xml:space="preserve"> </w:t>
      </w:r>
      <w:r w:rsidRPr="00495389">
        <w:rPr>
          <w:rStyle w:val="StyleUnderline"/>
          <w:highlight w:val="cyan"/>
        </w:rPr>
        <w:t>from</w:t>
      </w:r>
      <w:r w:rsidRPr="000744CF">
        <w:rPr>
          <w:sz w:val="16"/>
        </w:rPr>
        <w:t xml:space="preserve"> the normalized intercourses of </w:t>
      </w:r>
      <w:r w:rsidRPr="00495389">
        <w:rPr>
          <w:rStyle w:val="StyleUnderline"/>
          <w:highlight w:val="cyan"/>
        </w:rPr>
        <w:t>civil society</w:t>
      </w:r>
      <w:r w:rsidRPr="000744CF">
        <w:rPr>
          <w:rStyle w:val="StyleUnderline"/>
        </w:rPr>
        <w:t xml:space="preserve"> or “the free world.”</w:t>
      </w:r>
      <w:r w:rsidRPr="000744CF">
        <w:rPr>
          <w:sz w:val="16"/>
        </w:rPr>
        <w:t xml:space="preserve"> Speaking more precisely to the concerns raised by this issue of Radical Teacher, the massive carceral-cultural form of the prison has naturalized a systemic disorientation of the teaching act, so that </w:t>
      </w:r>
      <w:r w:rsidRPr="000744CF">
        <w:rPr>
          <w:rStyle w:val="StyleUnderline"/>
        </w:rPr>
        <w:t xml:space="preserve">teaching is </w:t>
      </w:r>
      <w:r w:rsidRPr="000744CF">
        <w:rPr>
          <w:rStyle w:val="Emphasis"/>
        </w:rPr>
        <w:t>no longer separable</w:t>
      </w:r>
      <w:r w:rsidRPr="000744CF">
        <w:rPr>
          <w:rStyle w:val="StyleUnderline"/>
        </w:rPr>
        <w:t xml:space="preserve"> from the work of </w:t>
      </w:r>
      <w:r w:rsidRPr="000744CF">
        <w:rPr>
          <w:rStyle w:val="Emphasis"/>
        </w:rPr>
        <w:t>policing</w:t>
      </w:r>
      <w:r w:rsidRPr="000744CF">
        <w:rPr>
          <w:rStyle w:val="StyleUnderline"/>
        </w:rPr>
        <w:t xml:space="preserve">, </w:t>
      </w:r>
      <w:r w:rsidRPr="000744CF">
        <w:rPr>
          <w:rStyle w:val="Emphasis"/>
        </w:rPr>
        <w:t>juridical discipline</w:t>
      </w:r>
      <w:r w:rsidRPr="000744CF">
        <w:rPr>
          <w:rStyle w:val="StyleUnderline"/>
        </w:rPr>
        <w:t xml:space="preserve">, and </w:t>
      </w:r>
      <w:r w:rsidRPr="000744CF">
        <w:rPr>
          <w:rStyle w:val="Emphasis"/>
        </w:rPr>
        <w:t>state-crafted punishment</w:t>
      </w:r>
      <w:r w:rsidRPr="000744CF">
        <w:rPr>
          <w:sz w:val="16"/>
        </w:rPr>
        <w:t xml:space="preserve">. </w:t>
      </w:r>
    </w:p>
    <w:p w14:paraId="15389EB5" w14:textId="77777777" w:rsidR="00692AC7" w:rsidRPr="000744CF" w:rsidRDefault="00692AC7" w:rsidP="00692AC7">
      <w:pPr>
        <w:rPr>
          <w:sz w:val="16"/>
        </w:rPr>
      </w:pPr>
      <w:r w:rsidRPr="000744CF">
        <w:rPr>
          <w:sz w:val="16"/>
        </w:rPr>
        <w:t xml:space="preserve">Thus, </w:t>
      </w:r>
      <w:r w:rsidRPr="000744CF">
        <w:rPr>
          <w:rStyle w:val="StyleUnderline"/>
        </w:rPr>
        <w:t xml:space="preserve">I </w:t>
      </w:r>
      <w:r w:rsidRPr="000744CF">
        <w:rPr>
          <w:rStyle w:val="Emphasis"/>
        </w:rPr>
        <w:t>do not think</w:t>
      </w:r>
      <w:r w:rsidRPr="000744CF">
        <w:rPr>
          <w:rStyle w:val="StyleUnderline"/>
        </w:rPr>
        <w:t xml:space="preserve"> the </w:t>
      </w:r>
      <w:r w:rsidRPr="000744CF">
        <w:rPr>
          <w:rStyle w:val="Emphasis"/>
        </w:rPr>
        <w:t>crucial question</w:t>
      </w:r>
      <w:r w:rsidRPr="000744CF">
        <w:rPr>
          <w:sz w:val="16"/>
        </w:rPr>
        <w:t xml:space="preserve"> in our historical moment </w:t>
      </w:r>
      <w:r w:rsidRPr="000744CF">
        <w:rPr>
          <w:rStyle w:val="StyleUnderline"/>
        </w:rPr>
        <w:t xml:space="preserve">is </w:t>
      </w:r>
      <w:r w:rsidRPr="000744CF">
        <w:rPr>
          <w:rStyle w:val="Emphasis"/>
        </w:rPr>
        <w:t>whether</w:t>
      </w:r>
      <w:r w:rsidRPr="000744CF">
        <w:rPr>
          <w:rStyle w:val="StyleUnderline"/>
        </w:rPr>
        <w:t xml:space="preserve"> or </w:t>
      </w:r>
      <w:r w:rsidRPr="000744CF">
        <w:rPr>
          <w:rStyle w:val="Emphasis"/>
        </w:rPr>
        <w:t>not</w:t>
      </w:r>
      <w:r w:rsidRPr="000744CF">
        <w:rPr>
          <w:rStyle w:val="StyleUnderline"/>
        </w:rPr>
        <w:t xml:space="preserve"> our teaching</w:t>
      </w:r>
      <w:r w:rsidRPr="000744CF">
        <w:rPr>
          <w:sz w:val="16"/>
        </w:rPr>
        <w:t xml:space="preserve"> ultimately </w:t>
      </w:r>
      <w:r w:rsidRPr="000744CF">
        <w:rPr>
          <w:rStyle w:val="Emphasis"/>
        </w:rPr>
        <w:t>supports</w:t>
      </w:r>
      <w:r w:rsidRPr="000744CF">
        <w:rPr>
          <w:rStyle w:val="StyleUnderline"/>
        </w:rPr>
        <w:t xml:space="preserve"> or </w:t>
      </w:r>
      <w:r w:rsidRPr="000744CF">
        <w:rPr>
          <w:rStyle w:val="Emphasis"/>
        </w:rPr>
        <w:t>adequately challenges the material arrangements</w:t>
      </w:r>
      <w:r w:rsidRPr="000744CF">
        <w:rPr>
          <w:rStyle w:val="StyleUnderline"/>
        </w:rPr>
        <w:t xml:space="preserve"> and </w:t>
      </w:r>
      <w:r w:rsidRPr="000744CF">
        <w:rPr>
          <w:rStyle w:val="Emphasis"/>
        </w:rPr>
        <w:t>cultural significations</w:t>
      </w:r>
      <w:r w:rsidRPr="000744CF">
        <w:rPr>
          <w:rStyle w:val="StyleUnderline"/>
        </w:rPr>
        <w:t xml:space="preserve"> of the prison regime</w:t>
      </w:r>
      <w:r w:rsidRPr="000744CF">
        <w:rPr>
          <w:sz w:val="16"/>
        </w:rPr>
        <w:t xml:space="preserve"> - just as I believe the central question under the rule of apartheid is not whether a curriculum condones or opposes the spatial arrangements of white supremacy and intensified racist state violence. Rather, </w:t>
      </w:r>
      <w:r w:rsidRPr="000744CF">
        <w:rPr>
          <w:rStyle w:val="StyleUnderline"/>
        </w:rPr>
        <w:t xml:space="preserve">the primary question is </w:t>
      </w:r>
      <w:r w:rsidRPr="000744CF">
        <w:rPr>
          <w:rStyle w:val="Emphasis"/>
        </w:rPr>
        <w:t>whether</w:t>
      </w:r>
      <w:r w:rsidRPr="000744CF">
        <w:rPr>
          <w:rStyle w:val="StyleUnderline"/>
        </w:rPr>
        <w:t xml:space="preserve"> and </w:t>
      </w:r>
      <w:r w:rsidRPr="000744CF">
        <w:rPr>
          <w:rStyle w:val="Emphasis"/>
        </w:rPr>
        <w:t>how</w:t>
      </w:r>
      <w:r w:rsidRPr="000744CF">
        <w:rPr>
          <w:rStyle w:val="StyleUnderline"/>
        </w:rPr>
        <w:t xml:space="preserve"> the act of </w:t>
      </w:r>
      <w:r w:rsidRPr="00495389">
        <w:rPr>
          <w:rStyle w:val="StyleUnderline"/>
          <w:highlight w:val="cyan"/>
        </w:rPr>
        <w:t xml:space="preserve">teaching can </w:t>
      </w:r>
      <w:r w:rsidRPr="00D31B66">
        <w:rPr>
          <w:rStyle w:val="Emphasis"/>
        </w:rPr>
        <w:t>effectively</w:t>
      </w:r>
      <w:r w:rsidRPr="00D31B66">
        <w:rPr>
          <w:rStyle w:val="StyleUnderline"/>
        </w:rPr>
        <w:t xml:space="preserve"> and </w:t>
      </w:r>
      <w:r w:rsidRPr="00D31B66">
        <w:rPr>
          <w:rStyle w:val="Emphasis"/>
        </w:rPr>
        <w:t xml:space="preserve">radically </w:t>
      </w:r>
      <w:r w:rsidRPr="00495389">
        <w:rPr>
          <w:rStyle w:val="Emphasis"/>
          <w:highlight w:val="cyan"/>
        </w:rPr>
        <w:t xml:space="preserve">displace the </w:t>
      </w:r>
      <w:r w:rsidRPr="00C97AF2">
        <w:rPr>
          <w:rStyle w:val="Emphasis"/>
        </w:rPr>
        <w:t xml:space="preserve">normalized </w:t>
      </w:r>
      <w:r w:rsidRPr="00495389">
        <w:rPr>
          <w:rStyle w:val="Emphasis"/>
          <w:highlight w:val="cyan"/>
        </w:rPr>
        <w:t>misery</w:t>
      </w:r>
      <w:r w:rsidRPr="00495389">
        <w:rPr>
          <w:rStyle w:val="StyleUnderline"/>
          <w:highlight w:val="cyan"/>
        </w:rPr>
        <w:t xml:space="preserve">, </w:t>
      </w:r>
      <w:r w:rsidRPr="00C97AF2">
        <w:rPr>
          <w:rStyle w:val="Emphasis"/>
        </w:rPr>
        <w:t xml:space="preserve">everyday </w:t>
      </w:r>
      <w:r w:rsidRPr="00495389">
        <w:rPr>
          <w:rStyle w:val="Emphasis"/>
          <w:highlight w:val="cyan"/>
        </w:rPr>
        <w:t>suffering</w:t>
      </w:r>
      <w:r w:rsidRPr="00495389">
        <w:rPr>
          <w:rStyle w:val="StyleUnderline"/>
          <w:highlight w:val="cyan"/>
        </w:rPr>
        <w:t xml:space="preserve">, </w:t>
      </w:r>
      <w:r w:rsidRPr="00C97AF2">
        <w:rPr>
          <w:rStyle w:val="StyleUnderline"/>
        </w:rPr>
        <w:t xml:space="preserve">and </w:t>
      </w:r>
      <w:r w:rsidRPr="00C97AF2">
        <w:rPr>
          <w:rStyle w:val="Emphasis"/>
        </w:rPr>
        <w:t>mundane</w:t>
      </w:r>
      <w:r w:rsidRPr="00495389">
        <w:rPr>
          <w:rStyle w:val="Emphasis"/>
          <w:highlight w:val="cyan"/>
        </w:rPr>
        <w:t xml:space="preserve"> state violence</w:t>
      </w:r>
      <w:r w:rsidRPr="000744CF">
        <w:rPr>
          <w:rStyle w:val="StyleUnderline"/>
        </w:rPr>
        <w:t xml:space="preserve"> that are </w:t>
      </w:r>
      <w:r w:rsidRPr="000744CF">
        <w:rPr>
          <w:rStyle w:val="Emphasis"/>
        </w:rPr>
        <w:t>reproduced</w:t>
      </w:r>
      <w:r w:rsidRPr="000744CF">
        <w:rPr>
          <w:rStyle w:val="StyleUnderline"/>
        </w:rPr>
        <w:t xml:space="preserve"> and/or </w:t>
      </w:r>
      <w:r w:rsidRPr="000744CF">
        <w:rPr>
          <w:rStyle w:val="Emphasis"/>
        </w:rPr>
        <w:t>passively condoned</w:t>
      </w:r>
      <w:r w:rsidRPr="000744CF">
        <w:rPr>
          <w:rStyle w:val="StyleUnderline"/>
        </w:rPr>
        <w:t xml:space="preserve"> by both hegemonic and critical/counterhegemonic pedagogies.</w:t>
      </w:r>
    </w:p>
    <w:p w14:paraId="382D37BB" w14:textId="77777777" w:rsidR="00692AC7" w:rsidRPr="000744CF" w:rsidRDefault="00692AC7" w:rsidP="00692AC7">
      <w:pPr>
        <w:rPr>
          <w:sz w:val="16"/>
        </w:rPr>
      </w:pPr>
      <w:r w:rsidRPr="000744CF">
        <w:rPr>
          <w:sz w:val="16"/>
        </w:rPr>
        <w:t xml:space="preserve">I am arguing that our historical conditions urgently dictate that </w:t>
      </w:r>
      <w:r w:rsidRPr="00495389">
        <w:rPr>
          <w:rStyle w:val="StyleUnderline"/>
          <w:highlight w:val="cyan"/>
        </w:rPr>
        <w:t>a</w:t>
      </w:r>
      <w:r w:rsidRPr="000744CF">
        <w:rPr>
          <w:rStyle w:val="StyleUnderline"/>
        </w:rPr>
        <w:t xml:space="preserve"> strategic </w:t>
      </w:r>
      <w:r w:rsidRPr="00495389">
        <w:rPr>
          <w:rStyle w:val="StyleUnderline"/>
          <w:highlight w:val="cyan"/>
        </w:rPr>
        <w:t xml:space="preserve">distinction </w:t>
      </w:r>
      <w:r w:rsidRPr="00495389">
        <w:rPr>
          <w:rStyle w:val="Emphasis"/>
          <w:highlight w:val="cyan"/>
        </w:rPr>
        <w:t>must be drawn</w:t>
      </w:r>
      <w:r w:rsidRPr="00495389">
        <w:rPr>
          <w:rStyle w:val="StyleUnderline"/>
          <w:highlight w:val="cyan"/>
        </w:rPr>
        <w:t xml:space="preserve"> between liberal</w:t>
      </w:r>
      <w:r w:rsidRPr="00D31B66">
        <w:rPr>
          <w:rStyle w:val="StyleUnderline"/>
        </w:rPr>
        <w:t xml:space="preserve">, social justice, critical, and even "radical" </w:t>
      </w:r>
      <w:r w:rsidRPr="00495389">
        <w:rPr>
          <w:rStyle w:val="StyleUnderline"/>
          <w:highlight w:val="cyan"/>
        </w:rPr>
        <w:t xml:space="preserve">pedagogies that </w:t>
      </w:r>
      <w:r w:rsidRPr="00D31B66">
        <w:rPr>
          <w:rStyle w:val="StyleUnderline"/>
        </w:rPr>
        <w:t xml:space="preserve">are </w:t>
      </w:r>
      <w:r w:rsidRPr="00D31B66">
        <w:rPr>
          <w:rStyle w:val="Emphasis"/>
        </w:rPr>
        <w:t xml:space="preserve">capable of </w:t>
      </w:r>
      <w:r w:rsidRPr="00495389">
        <w:rPr>
          <w:rStyle w:val="Emphasis"/>
          <w:highlight w:val="cyan"/>
        </w:rPr>
        <w:t xml:space="preserve">even </w:t>
      </w:r>
      <w:r w:rsidRPr="00495389">
        <w:rPr>
          <w:rStyle w:val="Emphasis"/>
          <w:sz w:val="28"/>
          <w:szCs w:val="28"/>
          <w:highlight w:val="cyan"/>
        </w:rPr>
        <w:t>remotely justifyi</w:t>
      </w:r>
      <w:r w:rsidRPr="00D31B66">
        <w:rPr>
          <w:rStyle w:val="Emphasis"/>
          <w:sz w:val="28"/>
          <w:szCs w:val="28"/>
        </w:rPr>
        <w:t>ng</w:t>
      </w:r>
      <w:r w:rsidRPr="00D31B66">
        <w:rPr>
          <w:rStyle w:val="StyleUnderline"/>
        </w:rPr>
        <w:t>,</w:t>
      </w:r>
      <w:r w:rsidRPr="00495389">
        <w:rPr>
          <w:rStyle w:val="StyleUnderline"/>
          <w:highlight w:val="cyan"/>
        </w:rPr>
        <w:t xml:space="preserve"> </w:t>
      </w:r>
      <w:r w:rsidRPr="00495389">
        <w:rPr>
          <w:rStyle w:val="Emphasis"/>
          <w:sz w:val="28"/>
          <w:szCs w:val="28"/>
          <w:highlight w:val="cyan"/>
        </w:rPr>
        <w:t>defend</w:t>
      </w:r>
      <w:r w:rsidRPr="00D31B66">
        <w:rPr>
          <w:rStyle w:val="Emphasis"/>
          <w:sz w:val="28"/>
          <w:szCs w:val="28"/>
        </w:rPr>
        <w:t>ing</w:t>
      </w:r>
      <w:r w:rsidRPr="00D31B66">
        <w:rPr>
          <w:rStyle w:val="StyleUnderline"/>
        </w:rPr>
        <w:t>,</w:t>
      </w:r>
      <w:r w:rsidRPr="00495389">
        <w:rPr>
          <w:rStyle w:val="StyleUnderline"/>
          <w:highlight w:val="cyan"/>
        </w:rPr>
        <w:t xml:space="preserve"> or </w:t>
      </w:r>
      <w:r w:rsidRPr="00495389">
        <w:rPr>
          <w:rStyle w:val="Emphasis"/>
          <w:sz w:val="28"/>
          <w:szCs w:val="28"/>
          <w:highlight w:val="cyan"/>
        </w:rPr>
        <w:t>tolerat</w:t>
      </w:r>
      <w:r w:rsidRPr="00D31B66">
        <w:rPr>
          <w:rStyle w:val="Emphasis"/>
          <w:sz w:val="28"/>
          <w:szCs w:val="28"/>
        </w:rPr>
        <w:t>ing</w:t>
      </w:r>
      <w:r w:rsidRPr="00495389">
        <w:rPr>
          <w:rStyle w:val="StyleUnderline"/>
          <w:highlight w:val="cyan"/>
        </w:rPr>
        <w:t xml:space="preserve"> a </w:t>
      </w:r>
      <w:r w:rsidRPr="00495389">
        <w:rPr>
          <w:rStyle w:val="Emphasis"/>
          <w:highlight w:val="cyan"/>
        </w:rPr>
        <w:t>proto-genocidal prison regime</w:t>
      </w:r>
      <w:r w:rsidRPr="000744CF">
        <w:rPr>
          <w:sz w:val="16"/>
        </w:rPr>
        <w:t xml:space="preserve"> that is without precedent or peer, </w:t>
      </w:r>
      <w:r w:rsidRPr="000744CF">
        <w:rPr>
          <w:rStyle w:val="StyleUnderline"/>
        </w:rPr>
        <w:t xml:space="preserve">on the one hand, </w:t>
      </w:r>
      <w:r w:rsidRPr="00495389">
        <w:rPr>
          <w:rStyle w:val="StyleUnderline"/>
          <w:highlight w:val="cyan"/>
        </w:rPr>
        <w:t xml:space="preserve">and those attempts at </w:t>
      </w:r>
      <w:r w:rsidRPr="00495389">
        <w:rPr>
          <w:rStyle w:val="Emphasis"/>
          <w:highlight w:val="cyan"/>
        </w:rPr>
        <w:t>abolitionist pedagogy</w:t>
      </w:r>
      <w:r w:rsidRPr="00495389">
        <w:rPr>
          <w:rStyle w:val="StyleUnderline"/>
          <w:highlight w:val="cyan"/>
        </w:rPr>
        <w:t xml:space="preserve"> that</w:t>
      </w:r>
      <w:r w:rsidRPr="000744CF">
        <w:rPr>
          <w:sz w:val="16"/>
        </w:rPr>
        <w:t xml:space="preserve"> - in an urgent embracing of the historical necessity of innovation, improvisation, and radical rearticulation - </w:t>
      </w:r>
      <w:r w:rsidRPr="000744CF">
        <w:rPr>
          <w:rStyle w:val="StyleUnderline"/>
        </w:rPr>
        <w:t xml:space="preserve">are attempting to </w:t>
      </w:r>
      <w:r w:rsidRPr="00495389">
        <w:rPr>
          <w:rStyle w:val="StyleUnderline"/>
          <w:highlight w:val="cyan"/>
        </w:rPr>
        <w:t xml:space="preserve">generate </w:t>
      </w:r>
      <w:r w:rsidRPr="00495389">
        <w:rPr>
          <w:rStyle w:val="Emphasis"/>
          <w:highlight w:val="cyan"/>
        </w:rPr>
        <w:t>new</w:t>
      </w:r>
      <w:r w:rsidRPr="000744CF">
        <w:rPr>
          <w:rStyle w:val="Emphasis"/>
        </w:rPr>
        <w:t xml:space="preserve"> epistemic</w:t>
      </w:r>
      <w:r w:rsidRPr="000744CF">
        <w:rPr>
          <w:rStyle w:val="StyleUnderline"/>
        </w:rPr>
        <w:t xml:space="preserve"> and </w:t>
      </w:r>
      <w:r w:rsidRPr="000744CF">
        <w:rPr>
          <w:rStyle w:val="Emphasis"/>
        </w:rPr>
        <w:t xml:space="preserve">intellectual </w:t>
      </w:r>
      <w:r w:rsidRPr="00495389">
        <w:rPr>
          <w:rStyle w:val="Emphasis"/>
          <w:highlight w:val="cyan"/>
        </w:rPr>
        <w:t>approaches</w:t>
      </w:r>
      <w:r w:rsidRPr="00495389">
        <w:rPr>
          <w:rStyle w:val="StyleUnderline"/>
          <w:highlight w:val="cyan"/>
        </w:rPr>
        <w:t xml:space="preserve"> to</w:t>
      </w:r>
      <w:r w:rsidRPr="000744CF">
        <w:rPr>
          <w:rStyle w:val="StyleUnderline"/>
        </w:rPr>
        <w:t xml:space="preserve"> meaning, </w:t>
      </w:r>
      <w:r w:rsidRPr="00495389">
        <w:rPr>
          <w:rStyle w:val="StyleUnderline"/>
          <w:highlight w:val="cyan"/>
        </w:rPr>
        <w:t>knowledge</w:t>
      </w:r>
      <w:r w:rsidRPr="000744CF">
        <w:rPr>
          <w:rStyle w:val="StyleUnderline"/>
        </w:rPr>
        <w:t xml:space="preserve">, learning, and practice </w:t>
      </w:r>
      <w:r w:rsidRPr="00381078">
        <w:rPr>
          <w:rStyle w:val="StyleUnderline"/>
        </w:rPr>
        <w:t xml:space="preserve">for the sake of </w:t>
      </w:r>
      <w:r w:rsidRPr="00381078">
        <w:rPr>
          <w:rStyle w:val="Emphasis"/>
        </w:rPr>
        <w:t>life</w:t>
      </w:r>
      <w:r w:rsidRPr="00381078">
        <w:rPr>
          <w:rStyle w:val="StyleUnderline"/>
        </w:rPr>
        <w:t xml:space="preserve">, </w:t>
      </w:r>
      <w:r w:rsidRPr="00381078">
        <w:rPr>
          <w:rStyle w:val="Emphasis"/>
        </w:rPr>
        <w:t>liberation</w:t>
      </w:r>
      <w:r w:rsidRPr="00381078">
        <w:rPr>
          <w:rStyle w:val="StyleUnderline"/>
        </w:rPr>
        <w:t xml:space="preserve">, and </w:t>
      </w:r>
      <w:r w:rsidRPr="00381078">
        <w:rPr>
          <w:rStyle w:val="Emphasis"/>
        </w:rPr>
        <w:t>new social possibilities</w:t>
      </w:r>
      <w:r w:rsidRPr="000744CF">
        <w:rPr>
          <w:sz w:val="16"/>
        </w:rPr>
        <w:t>. I am concerned with addressing a pedagogical tendency that artificially separates the teacher- student relation and "the school" from "the prison."</w:t>
      </w:r>
    </w:p>
    <w:p w14:paraId="39BFE0B1" w14:textId="77777777" w:rsidR="00692AC7" w:rsidRPr="000744CF" w:rsidRDefault="00692AC7" w:rsidP="00692AC7">
      <w:pPr>
        <w:rPr>
          <w:sz w:val="10"/>
          <w:szCs w:val="10"/>
        </w:rPr>
      </w:pPr>
      <w:r w:rsidRPr="000744CF">
        <w:rPr>
          <w:sz w:val="10"/>
          <w:szCs w:val="10"/>
        </w:rPr>
        <w:t>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recuperable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w:t>
      </w:r>
      <w:proofErr w:type="spellStart"/>
      <w:r w:rsidRPr="000744CF">
        <w:rPr>
          <w:sz w:val="10"/>
          <w:szCs w:val="10"/>
        </w:rPr>
        <w:t>grantedness</w:t>
      </w:r>
      <w:proofErr w:type="spellEnd"/>
      <w:r w:rsidRPr="000744CF">
        <w:rPr>
          <w:sz w:val="10"/>
          <w:szCs w:val="10"/>
        </w:rPr>
        <w:t xml:space="preserve"> of prisons, policing, and the normalized state violence they reproduce?</w:t>
      </w:r>
    </w:p>
    <w:p w14:paraId="111BC563" w14:textId="77777777" w:rsidR="00692AC7" w:rsidRPr="000744CF" w:rsidRDefault="00692AC7" w:rsidP="00692AC7">
      <w:pPr>
        <w:rPr>
          <w:sz w:val="10"/>
          <w:szCs w:val="10"/>
        </w:rPr>
      </w:pPr>
      <w:r w:rsidRPr="000744CF">
        <w:rPr>
          <w:sz w:val="10"/>
          <w:szCs w:val="10"/>
        </w:rPr>
        <w:t xml:space="preserve">Schooling Regime </w:t>
      </w:r>
    </w:p>
    <w:p w14:paraId="71702DB2" w14:textId="77777777" w:rsidR="00692AC7" w:rsidRPr="0055149E" w:rsidRDefault="00692AC7" w:rsidP="00692AC7">
      <w:pPr>
        <w:rPr>
          <w:sz w:val="10"/>
          <w:szCs w:val="10"/>
        </w:rPr>
      </w:pPr>
      <w:r w:rsidRPr="000744CF">
        <w:rPr>
          <w:sz w:val="10"/>
          <w:szCs w:val="10"/>
        </w:rPr>
        <w:t xml:space="preserve">The structural symbiosis between schools and the racist policing/prison state is evident in the administrative, public policy, and pedagogical innovations of the War on Drugs, “Zero Tolerance,” “No Child Left Behind,” and the school-based </w:t>
      </w:r>
      <w:proofErr w:type="spellStart"/>
      <w:r w:rsidRPr="000744CF">
        <w:rPr>
          <w:sz w:val="10"/>
          <w:szCs w:val="10"/>
        </w:rPr>
        <w:t>militarizations</w:t>
      </w:r>
      <w:proofErr w:type="spellEnd"/>
      <w:r w:rsidRPr="000744CF">
        <w:rPr>
          <w:sz w:val="10"/>
          <w:szCs w:val="10"/>
        </w:rPr>
        <w:t xml:space="preserve">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w:t>
      </w:r>
      <w:r w:rsidRPr="0055149E">
        <w:rPr>
          <w:sz w:val="10"/>
          <w:szCs w:val="10"/>
        </w:rPr>
        <w:t xml:space="preserve"> </w:t>
      </w:r>
    </w:p>
    <w:p w14:paraId="7795F17C" w14:textId="77777777" w:rsidR="00692AC7" w:rsidRPr="0055149E" w:rsidRDefault="00692AC7" w:rsidP="00692AC7">
      <w:pPr>
        <w:rPr>
          <w:sz w:val="10"/>
          <w:szCs w:val="10"/>
        </w:rPr>
      </w:pPr>
      <w:r w:rsidRPr="0055149E">
        <w:rPr>
          <w:sz w:val="10"/>
          <w:szCs w:val="10"/>
        </w:rPr>
        <w:t xml:space="preserve">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 </w:t>
      </w:r>
    </w:p>
    <w:p w14:paraId="4E5E0A92" w14:textId="77777777" w:rsidR="00692AC7" w:rsidRDefault="00692AC7" w:rsidP="00692AC7">
      <w:pPr>
        <w:rPr>
          <w:rStyle w:val="StyleUnderline"/>
        </w:rPr>
      </w:pPr>
      <w:r w:rsidRPr="002054ED">
        <w:rPr>
          <w:sz w:val="16"/>
        </w:rPr>
        <w:t xml:space="preserve">I have written elsewhere that </w:t>
      </w:r>
      <w:r w:rsidRPr="00381078">
        <w:rPr>
          <w:rStyle w:val="StyleUnderline"/>
        </w:rPr>
        <w:t>the prison regime</w:t>
      </w:r>
      <w:r w:rsidRPr="002054ED">
        <w:rPr>
          <w:sz w:val="16"/>
        </w:rPr>
        <w:t xml:space="preserve"> is an apparatus of power/violence that </w:t>
      </w:r>
      <w:r w:rsidRPr="00381078">
        <w:rPr>
          <w:rStyle w:val="Emphasis"/>
        </w:rPr>
        <w:t>cannot be reduced</w:t>
      </w:r>
      <w:r w:rsidRPr="00381078">
        <w:rPr>
          <w:rStyle w:val="StyleUnderline"/>
        </w:rPr>
        <w:t xml:space="preserve"> to a minor “</w:t>
      </w:r>
      <w:r w:rsidRPr="00381078">
        <w:rPr>
          <w:rStyle w:val="Emphasis"/>
        </w:rPr>
        <w:t>institution</w:t>
      </w:r>
      <w:r w:rsidRPr="002054ED">
        <w:rPr>
          <w:rStyle w:val="StyleUnderline"/>
        </w:rPr>
        <w:t xml:space="preserve">” of the </w:t>
      </w:r>
      <w:proofErr w:type="gramStart"/>
      <w:r w:rsidRPr="002054ED">
        <w:rPr>
          <w:rStyle w:val="StyleUnderline"/>
        </w:rPr>
        <w:t xml:space="preserve">state, </w:t>
      </w:r>
      <w:r w:rsidRPr="00381078">
        <w:rPr>
          <w:rStyle w:val="StyleUnderline"/>
        </w:rPr>
        <w:t>but</w:t>
      </w:r>
      <w:proofErr w:type="gramEnd"/>
      <w:r w:rsidRPr="00381078">
        <w:rPr>
          <w:rStyle w:val="StyleUnderline"/>
        </w:rPr>
        <w:t xml:space="preserve"> has</w:t>
      </w:r>
      <w:r w:rsidRPr="00495389">
        <w:rPr>
          <w:sz w:val="16"/>
          <w:highlight w:val="cyan"/>
        </w:rPr>
        <w:t xml:space="preserve"> </w:t>
      </w:r>
      <w:r w:rsidRPr="00D31B66">
        <w:rPr>
          <w:sz w:val="16"/>
        </w:rPr>
        <w:t>in</w:t>
      </w:r>
      <w:r w:rsidRPr="002054ED">
        <w:rPr>
          <w:sz w:val="16"/>
        </w:rPr>
        <w:t xml:space="preserve"> fact </w:t>
      </w:r>
      <w:r w:rsidRPr="00381078">
        <w:rPr>
          <w:rStyle w:val="StyleUnderline"/>
        </w:rPr>
        <w:t xml:space="preserve">become an apparatus that </w:t>
      </w:r>
      <w:r w:rsidRPr="00381078">
        <w:rPr>
          <w:rStyle w:val="Emphasis"/>
        </w:rPr>
        <w:t>possesses</w:t>
      </w:r>
      <w:r w:rsidRPr="00381078">
        <w:rPr>
          <w:rStyle w:val="StyleUnderline"/>
        </w:rPr>
        <w:t xml:space="preserve"> and </w:t>
      </w:r>
      <w:r w:rsidRPr="00381078">
        <w:rPr>
          <w:rStyle w:val="Emphasis"/>
        </w:rPr>
        <w:t>constitutes</w:t>
      </w:r>
      <w:r w:rsidRPr="00381078">
        <w:rPr>
          <w:rStyle w:val="StyleUnderline"/>
        </w:rPr>
        <w:t xml:space="preserve"> the state</w:t>
      </w:r>
      <w:r w:rsidRPr="002054ED">
        <w:rPr>
          <w:rStyle w:val="StyleUnderline"/>
        </w:rPr>
        <w:t xml:space="preserve">, often as if </w:t>
      </w:r>
      <w:r w:rsidRPr="0055149E">
        <w:rPr>
          <w:rStyle w:val="Emphasis"/>
        </w:rPr>
        <w:t>autonomous</w:t>
      </w:r>
      <w:r w:rsidRPr="002054ED">
        <w:rPr>
          <w:rStyle w:val="StyleUnderline"/>
        </w:rPr>
        <w:t xml:space="preserve"> of its authority</w:t>
      </w:r>
      <w:r w:rsidRPr="002054ED">
        <w:rPr>
          <w:sz w:val="16"/>
        </w:rPr>
        <w:t xml:space="preserve">.13 Here, I am interested in how this regime overlaps with and mutually nourishes the multiple “schooling regimes” that make up the U.S. educational system. </w:t>
      </w:r>
      <w:r w:rsidRPr="002054ED">
        <w:rPr>
          <w:rStyle w:val="StyleUnderline"/>
        </w:rPr>
        <w:t>The U.S. prison</w:t>
      </w:r>
      <w:r w:rsidRPr="002054ED">
        <w:rPr>
          <w:sz w:val="16"/>
        </w:rPr>
        <w:t xml:space="preserve">, in other words, </w:t>
      </w:r>
      <w:r w:rsidRPr="002054ED">
        <w:rPr>
          <w:rStyle w:val="StyleUnderline"/>
        </w:rPr>
        <w:t xml:space="preserve">has become a </w:t>
      </w:r>
      <w:r w:rsidRPr="0055149E">
        <w:rPr>
          <w:rStyle w:val="Emphasis"/>
        </w:rPr>
        <w:t>model</w:t>
      </w:r>
      <w:r w:rsidRPr="002054ED">
        <w:rPr>
          <w:rStyle w:val="StyleUnderline"/>
        </w:rPr>
        <w:t xml:space="preserve"> and </w:t>
      </w:r>
      <w:r w:rsidRPr="0055149E">
        <w:rPr>
          <w:rStyle w:val="Emphasis"/>
        </w:rPr>
        <w:t>prototype</w:t>
      </w:r>
      <w:r w:rsidRPr="002054ED">
        <w:rPr>
          <w:rStyle w:val="StyleUnderline"/>
        </w:rPr>
        <w:t xml:space="preserve"> for power relations more </w:t>
      </w:r>
      <w:r w:rsidRPr="0055149E">
        <w:rPr>
          <w:rStyle w:val="Emphasis"/>
        </w:rPr>
        <w:t>generally</w:t>
      </w:r>
      <w:r w:rsidRPr="002054ED">
        <w:rPr>
          <w:rStyle w:val="StyleUnderline"/>
        </w:rPr>
        <w:t>, in which</w:t>
      </w:r>
      <w:r w:rsidRPr="002054ED">
        <w:rPr>
          <w:sz w:val="16"/>
        </w:rPr>
        <w:t xml:space="preserve"> 1) </w:t>
      </w:r>
      <w:r w:rsidRPr="0055149E">
        <w:rPr>
          <w:rStyle w:val="Emphasis"/>
        </w:rPr>
        <w:t>institutional authority is intertwined</w:t>
      </w:r>
      <w:r w:rsidRPr="002054ED">
        <w:rPr>
          <w:rStyle w:val="StyleUnderline"/>
        </w:rPr>
        <w:t xml:space="preserve"> with the </w:t>
      </w:r>
      <w:r w:rsidRPr="0055149E">
        <w:rPr>
          <w:rStyle w:val="Emphasis"/>
        </w:rPr>
        <w:t>policing</w:t>
      </w:r>
      <w:r w:rsidRPr="002054ED">
        <w:rPr>
          <w:rStyle w:val="StyleUnderline"/>
        </w:rPr>
        <w:t xml:space="preserve"> and </w:t>
      </w:r>
      <w:r w:rsidRPr="0055149E">
        <w:rPr>
          <w:rStyle w:val="Emphasis"/>
        </w:rPr>
        <w:t>surveillance capacities</w:t>
      </w:r>
      <w:r w:rsidRPr="002054ED">
        <w:rPr>
          <w:sz w:val="16"/>
        </w:rPr>
        <w:t xml:space="preserve"> (legitimated violence) </w:t>
      </w:r>
      <w:r w:rsidRPr="002054ED">
        <w:rPr>
          <w:rStyle w:val="StyleUnderline"/>
        </w:rPr>
        <w:t>of the state</w:t>
      </w:r>
      <w:r w:rsidRPr="002054ED">
        <w:rPr>
          <w:sz w:val="16"/>
        </w:rPr>
        <w:t xml:space="preserve">, 2) the broadly cultural and peculiarly juridical racial/gender </w:t>
      </w:r>
      <w:r w:rsidRPr="0055149E">
        <w:rPr>
          <w:rStyle w:val="Emphasis"/>
        </w:rPr>
        <w:t>criminalization</w:t>
      </w:r>
      <w:r w:rsidRPr="002054ED">
        <w:rPr>
          <w:sz w:val="16"/>
        </w:rPr>
        <w:t xml:space="preserve"> of particular social subjects </w:t>
      </w:r>
      <w:r w:rsidRPr="0055149E">
        <w:rPr>
          <w:rStyle w:val="StyleUnderline"/>
        </w:rPr>
        <w:t xml:space="preserve">becomes a </w:t>
      </w:r>
      <w:r w:rsidRPr="0055149E">
        <w:rPr>
          <w:rStyle w:val="Emphasis"/>
        </w:rPr>
        <w:t>primary framework</w:t>
      </w:r>
      <w:r w:rsidRPr="0055149E">
        <w:rPr>
          <w:rStyle w:val="StyleUnderline"/>
        </w:rPr>
        <w:t xml:space="preserve"> for organizing institutional access</w:t>
      </w:r>
      <w:r w:rsidRPr="002054ED">
        <w:rPr>
          <w:sz w:val="16"/>
        </w:rPr>
        <w:t>, and 3) the practice of systemic bodily immobilization (</w:t>
      </w:r>
      <w:r w:rsidRPr="0055149E">
        <w:rPr>
          <w:rStyle w:val="Emphasis"/>
        </w:rPr>
        <w:t>incarceration</w:t>
      </w:r>
      <w:r w:rsidRPr="002054ED">
        <w:rPr>
          <w:sz w:val="16"/>
        </w:rPr>
        <w:t xml:space="preserve">) </w:t>
      </w:r>
      <w:r w:rsidRPr="0055149E">
        <w:rPr>
          <w:rStyle w:val="Emphasis"/>
        </w:rPr>
        <w:t>permeates the normal routines</w:t>
      </w:r>
      <w:r w:rsidRPr="0055149E">
        <w:rPr>
          <w:rStyle w:val="StyleUnderline"/>
        </w:rPr>
        <w:t xml:space="preserve"> of the “</w:t>
      </w:r>
      <w:r w:rsidRPr="0055149E">
        <w:rPr>
          <w:rStyle w:val="Emphasis"/>
        </w:rPr>
        <w:t>free world</w:t>
      </w:r>
      <w:r w:rsidRPr="0055149E">
        <w:rPr>
          <w:rStyle w:val="StyleUnderline"/>
        </w:rPr>
        <w:t>.”</w:t>
      </w:r>
      <w:r w:rsidRPr="002054ED">
        <w:rPr>
          <w:sz w:val="16"/>
        </w:rPr>
        <w:t xml:space="preserve"> To trace </w:t>
      </w:r>
      <w:r w:rsidRPr="002054ED">
        <w:rPr>
          <w:rStyle w:val="StyleUnderline"/>
        </w:rPr>
        <w:t>the movements of the prison’s modeling of power relations</w:t>
      </w:r>
      <w:r w:rsidRPr="002054ED">
        <w:rPr>
          <w:sz w:val="16"/>
        </w:rPr>
        <w:t xml:space="preserve"> to the site of the school is to understand that policing/surveillance, criminalization, and immobilization </w:t>
      </w:r>
      <w:r w:rsidRPr="002054ED">
        <w:rPr>
          <w:rStyle w:val="StyleUnderline"/>
        </w:rPr>
        <w:t xml:space="preserve">are as much </w:t>
      </w:r>
      <w:r w:rsidRPr="0055149E">
        <w:rPr>
          <w:rStyle w:val="Emphasis"/>
        </w:rPr>
        <w:t>schooling</w:t>
      </w:r>
      <w:r w:rsidRPr="0055149E">
        <w:rPr>
          <w:rStyle w:val="StyleUnderline"/>
        </w:rPr>
        <w:t xml:space="preserve"> practices as they are </w:t>
      </w:r>
      <w:r w:rsidRPr="0055149E">
        <w:rPr>
          <w:rStyle w:val="Emphasis"/>
        </w:rPr>
        <w:t>imprisonment</w:t>
      </w:r>
      <w:r w:rsidRPr="0055149E">
        <w:rPr>
          <w:rStyle w:val="StyleUnderline"/>
        </w:rPr>
        <w:t xml:space="preserve"> practices. The</w:t>
      </w:r>
      <w:r w:rsidRPr="002054ED">
        <w:rPr>
          <w:rStyle w:val="StyleUnderline"/>
        </w:rPr>
        <w:t xml:space="preserve"> teacher is generally being asked to </w:t>
      </w:r>
      <w:r w:rsidRPr="0055149E">
        <w:rPr>
          <w:rStyle w:val="Emphasis"/>
        </w:rPr>
        <w:t>train the foot soldiers</w:t>
      </w:r>
      <w:r w:rsidRPr="002054ED">
        <w:rPr>
          <w:rStyle w:val="StyleUnderline"/>
        </w:rPr>
        <w:t xml:space="preserve">, </w:t>
      </w:r>
      <w:r w:rsidRPr="0055149E">
        <w:rPr>
          <w:rStyle w:val="Emphasis"/>
        </w:rPr>
        <w:t>middle managers</w:t>
      </w:r>
      <w:r w:rsidRPr="002054ED">
        <w:rPr>
          <w:rStyle w:val="StyleUnderline"/>
        </w:rPr>
        <w:t xml:space="preserve">, </w:t>
      </w:r>
      <w:r w:rsidRPr="0055149E">
        <w:rPr>
          <w:rStyle w:val="Emphasis"/>
        </w:rPr>
        <w:t>administrators</w:t>
      </w:r>
      <w:r w:rsidRPr="002054ED">
        <w:rPr>
          <w:rStyle w:val="StyleUnderline"/>
        </w:rPr>
        <w:t xml:space="preserve">, </w:t>
      </w:r>
      <w:r w:rsidRPr="0055149E">
        <w:rPr>
          <w:rStyle w:val="Emphasis"/>
        </w:rPr>
        <w:t>workers</w:t>
      </w:r>
      <w:r w:rsidRPr="002054ED">
        <w:rPr>
          <w:rStyle w:val="StyleUnderline"/>
        </w:rPr>
        <w:t xml:space="preserve">, </w:t>
      </w:r>
      <w:r w:rsidRPr="0055149E">
        <w:rPr>
          <w:rStyle w:val="Emphasis"/>
        </w:rPr>
        <w:t>intellectuals</w:t>
      </w:r>
      <w:r w:rsidRPr="002054ED">
        <w:rPr>
          <w:rStyle w:val="StyleUnderline"/>
        </w:rPr>
        <w:t xml:space="preserve">, and </w:t>
      </w:r>
      <w:r w:rsidRPr="0055149E">
        <w:rPr>
          <w:rStyle w:val="Emphasis"/>
        </w:rPr>
        <w:t>potential captives</w:t>
      </w:r>
      <w:r w:rsidRPr="002054ED">
        <w:rPr>
          <w:rStyle w:val="StyleUnderline"/>
        </w:rPr>
        <w:t xml:space="preserve"> of the school/prison confluence</w:t>
      </w:r>
      <w:r w:rsidRPr="002054ED">
        <w:rPr>
          <w:sz w:val="16"/>
        </w:rPr>
        <w:t xml:space="preserve">, whether the classroom is populated by criminalized Black and Brown youth or white Ph.D. candidates. Two thoughts are worth considering: the teaching act is constituted by the technologies of the prison regime, and </w:t>
      </w:r>
      <w:r w:rsidRPr="00381078">
        <w:rPr>
          <w:rStyle w:val="StyleUnderline"/>
        </w:rPr>
        <w:t xml:space="preserve">the school is </w:t>
      </w:r>
      <w:r w:rsidRPr="00381078">
        <w:rPr>
          <w:rStyle w:val="Emphasis"/>
        </w:rPr>
        <w:t>inseparable</w:t>
      </w:r>
      <w:r w:rsidRPr="00381078">
        <w:rPr>
          <w:rStyle w:val="StyleUnderline"/>
        </w:rPr>
        <w:t xml:space="preserve"> from the prison industrial complex</w:t>
      </w:r>
      <w:r w:rsidRPr="002054ED">
        <w:rPr>
          <w:sz w:val="16"/>
        </w:rPr>
        <w:t>.</w:t>
      </w:r>
    </w:p>
    <w:p w14:paraId="08C86BDE" w14:textId="77777777" w:rsidR="00692AC7" w:rsidRPr="002054ED" w:rsidRDefault="00692AC7" w:rsidP="00692AC7">
      <w:pPr>
        <w:rPr>
          <w:sz w:val="16"/>
        </w:rPr>
      </w:pPr>
      <w:r w:rsidRPr="002054E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w:t>
      </w:r>
      <w:proofErr w:type="gramStart"/>
      <w:r w:rsidRPr="002054ED">
        <w:rPr>
          <w:sz w:val="16"/>
        </w:rPr>
        <w:t>multiply-scaled</w:t>
      </w:r>
      <w:proofErr w:type="gramEnd"/>
      <w:r w:rsidRPr="002054ED">
        <w:rPr>
          <w:sz w:val="16"/>
        </w:rPr>
        <w:t xml:space="preserve">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material transformations and institutional shifts that facilitated— in fact, necessitated—the large-scale reorganization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2054ED">
        <w:rPr>
          <w:rStyle w:val="StyleUnderline"/>
        </w:rPr>
        <w:t xml:space="preserve">the </w:t>
      </w:r>
      <w:r w:rsidRPr="00495389">
        <w:rPr>
          <w:rStyle w:val="Emphasis"/>
          <w:highlight w:val="cyan"/>
        </w:rPr>
        <w:t>reform</w:t>
      </w:r>
      <w:r w:rsidRPr="00495389">
        <w:rPr>
          <w:rStyle w:val="StyleUnderline"/>
          <w:highlight w:val="cyan"/>
        </w:rPr>
        <w:t xml:space="preserve"> of the prison </w:t>
      </w:r>
      <w:r w:rsidRPr="00495389">
        <w:rPr>
          <w:rStyle w:val="Emphasis"/>
          <w:highlight w:val="cyan"/>
        </w:rPr>
        <w:t>required its own expansion</w:t>
      </w:r>
      <w:r w:rsidRPr="00495389">
        <w:rPr>
          <w:rStyle w:val="StyleUnderline"/>
          <w:highlight w:val="cyan"/>
        </w:rPr>
        <w:t xml:space="preserve"> and </w:t>
      </w:r>
      <w:r w:rsidRPr="00495389">
        <w:rPr>
          <w:rStyle w:val="Emphasis"/>
          <w:highlight w:val="cyan"/>
        </w:rPr>
        <w:t>bureaucratic multiplication</w:t>
      </w:r>
      <w:r w:rsidRPr="002054ED">
        <w:rPr>
          <w:sz w:val="16"/>
        </w:rPr>
        <w:t xml:space="preserve">: for example, </w:t>
      </w:r>
      <w:r w:rsidRPr="00381078">
        <w:rPr>
          <w:rStyle w:val="StyleUnderline"/>
        </w:rPr>
        <w:t xml:space="preserve">the </w:t>
      </w:r>
      <w:r w:rsidRPr="00381078">
        <w:rPr>
          <w:rStyle w:val="Emphasis"/>
        </w:rPr>
        <w:t>reform of prison overcrowding</w:t>
      </w:r>
      <w:r w:rsidRPr="002054ED">
        <w:rPr>
          <w:rStyle w:val="StyleUnderline"/>
        </w:rPr>
        <w:t xml:space="preserve"> came to </w:t>
      </w:r>
      <w:r w:rsidRPr="00381078">
        <w:rPr>
          <w:rStyle w:val="StyleUnderline"/>
        </w:rPr>
        <w:t xml:space="preserve">involve an </w:t>
      </w:r>
      <w:r w:rsidRPr="00381078">
        <w:rPr>
          <w:rStyle w:val="Emphasis"/>
        </w:rPr>
        <w:t>astronomical growth</w:t>
      </w:r>
      <w:r w:rsidRPr="00381078">
        <w:rPr>
          <w:rStyle w:val="StyleUnderline"/>
        </w:rPr>
        <w:t xml:space="preserve"> in new prison construction</w:t>
      </w:r>
      <w:r w:rsidRPr="002054ED">
        <w:rPr>
          <w:sz w:val="16"/>
        </w:rPr>
        <w:t xml:space="preserve"> (rather than </w:t>
      </w:r>
      <w:proofErr w:type="spellStart"/>
      <w:r w:rsidRPr="002054ED">
        <w:rPr>
          <w:sz w:val="16"/>
        </w:rPr>
        <w:t>decarceration</w:t>
      </w:r>
      <w:proofErr w:type="spellEnd"/>
      <w:r w:rsidRPr="002054ED">
        <w:rPr>
          <w:sz w:val="16"/>
        </w:rPr>
        <w:t xml:space="preserve"> and release), </w:t>
      </w:r>
      <w:r w:rsidRPr="002054ED">
        <w:rPr>
          <w:rStyle w:val="StyleUnderline"/>
        </w:rPr>
        <w:t xml:space="preserve">the </w:t>
      </w:r>
      <w:r w:rsidRPr="00D31B66">
        <w:rPr>
          <w:rStyle w:val="Emphasis"/>
        </w:rPr>
        <w:t>reformist outrage against preventable deaths</w:t>
      </w:r>
      <w:r w:rsidRPr="00D31B66">
        <w:rPr>
          <w:rStyle w:val="StyleUnderline"/>
        </w:rPr>
        <w:t xml:space="preserve"> and </w:t>
      </w:r>
      <w:r w:rsidRPr="00D31B66">
        <w:rPr>
          <w:rStyle w:val="Emphasis"/>
        </w:rPr>
        <w:t>severe physiological suffering</w:t>
      </w:r>
      <w:r w:rsidRPr="002054ED">
        <w:rPr>
          <w:rStyle w:val="StyleUnderline"/>
        </w:rPr>
        <w:t xml:space="preserve"> from</w:t>
      </w:r>
      <w:r w:rsidRPr="002054ED">
        <w:rPr>
          <w:sz w:val="16"/>
        </w:rPr>
        <w:t xml:space="preserve"> (communicable, congenital, and mental) </w:t>
      </w:r>
      <w:r w:rsidRPr="002054ED">
        <w:rPr>
          <w:rStyle w:val="StyleUnderline"/>
        </w:rPr>
        <w:t xml:space="preserve">illnesses </w:t>
      </w:r>
      <w:r w:rsidRPr="00D31B66">
        <w:rPr>
          <w:rStyle w:val="StyleUnderline"/>
        </w:rPr>
        <w:t>yielded the</w:t>
      </w:r>
      <w:r w:rsidRPr="002054ED">
        <w:rPr>
          <w:rStyle w:val="StyleUnderline"/>
        </w:rPr>
        <w:t xml:space="preserve"> </w:t>
      </w:r>
      <w:r w:rsidRPr="0055149E">
        <w:rPr>
          <w:rStyle w:val="Emphasis"/>
        </w:rPr>
        <w:t>piecemeal incorporation</w:t>
      </w:r>
      <w:r w:rsidRPr="002054ED">
        <w:rPr>
          <w:rStyle w:val="StyleUnderline"/>
        </w:rPr>
        <w:t xml:space="preserve"> of medical facilities and staff into prison protocols</w:t>
      </w:r>
      <w:r w:rsidRPr="002054ED">
        <w:rPr>
          <w:sz w:val="16"/>
        </w:rPr>
        <w:t xml:space="preserve"> (as opposed to addressing the fact that massive incarceration inherently creates and circulates sickness), </w:t>
      </w:r>
      <w:r w:rsidRPr="002054ED">
        <w:rPr>
          <w:rStyle w:val="StyleUnderline"/>
        </w:rPr>
        <w:t xml:space="preserve">and </w:t>
      </w:r>
      <w:r w:rsidRPr="00381078">
        <w:rPr>
          <w:rStyle w:val="Emphasis"/>
        </w:rPr>
        <w:t>reformist recognition of carceral state violence</w:t>
      </w:r>
      <w:r w:rsidRPr="00381078">
        <w:rPr>
          <w:rStyle w:val="StyleUnderline"/>
        </w:rPr>
        <w:t xml:space="preserve"> </w:t>
      </w:r>
      <w:r w:rsidRPr="00D31B66">
        <w:rPr>
          <w:rStyle w:val="StyleUnderline"/>
        </w:rPr>
        <w:t>against</w:t>
      </w:r>
      <w:r w:rsidRPr="002054ED">
        <w:rPr>
          <w:rStyle w:val="StyleUnderline"/>
        </w:rPr>
        <w:t xml:space="preserve"> emotionally disordered, </w:t>
      </w:r>
      <w:r w:rsidRPr="00D31B66">
        <w:rPr>
          <w:rStyle w:val="StyleUnderline"/>
        </w:rPr>
        <w:t>mentally ill</w:t>
      </w:r>
      <w:r w:rsidRPr="002054ED">
        <w:rPr>
          <w:rStyle w:val="StyleUnderline"/>
        </w:rPr>
        <w:t xml:space="preserve">, and disabled captives </w:t>
      </w:r>
      <w:r w:rsidRPr="00381078">
        <w:rPr>
          <w:rStyle w:val="StyleUnderline"/>
        </w:rPr>
        <w:t xml:space="preserve">led to the </w:t>
      </w:r>
      <w:r w:rsidRPr="00381078">
        <w:rPr>
          <w:rStyle w:val="Emphasis"/>
        </w:rPr>
        <w:t>creation of new prisons</w:t>
      </w:r>
      <w:r w:rsidRPr="00381078">
        <w:rPr>
          <w:rStyle w:val="StyleUnderline"/>
        </w:rPr>
        <w:t xml:space="preserve"> and </w:t>
      </w:r>
      <w:r w:rsidRPr="00381078">
        <w:rPr>
          <w:rStyle w:val="Emphasis"/>
        </w:rPr>
        <w:t>pharmaceutical regimens</w:t>
      </w:r>
      <w:r w:rsidRPr="002054ED">
        <w:rPr>
          <w:rStyle w:val="StyleUnderline"/>
        </w:rPr>
        <w:t xml:space="preserve"> for the “criminally insane,” </w:t>
      </w:r>
      <w:r w:rsidRPr="00381078">
        <w:rPr>
          <w:rStyle w:val="StyleUnderline"/>
        </w:rPr>
        <w:t xml:space="preserve">and </w:t>
      </w:r>
      <w:r w:rsidRPr="00381078">
        <w:rPr>
          <w:rStyle w:val="Emphasis"/>
        </w:rPr>
        <w:t>so on</w:t>
      </w:r>
      <w:r w:rsidRPr="002054E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495389">
        <w:rPr>
          <w:rStyle w:val="StyleUnderline"/>
          <w:highlight w:val="cyan"/>
        </w:rPr>
        <w:t>the prison industrial complex</w:t>
      </w:r>
      <w:r w:rsidRPr="002054ED">
        <w:rPr>
          <w:rStyle w:val="StyleUnderline"/>
        </w:rPr>
        <w:t xml:space="preserve"> is one of the </w:t>
      </w:r>
      <w:r w:rsidRPr="0055149E">
        <w:rPr>
          <w:rStyle w:val="Emphasis"/>
        </w:rPr>
        <w:t>most significant</w:t>
      </w:r>
      <w:r w:rsidRPr="002054ED">
        <w:rPr>
          <w:rStyle w:val="StyleUnderline"/>
        </w:rPr>
        <w:t xml:space="preserve"> “</w:t>
      </w:r>
      <w:r w:rsidRPr="0055149E">
        <w:rPr>
          <w:rStyle w:val="Emphasis"/>
        </w:rPr>
        <w:t>reformist</w:t>
      </w:r>
      <w:r w:rsidRPr="002054ED">
        <w:rPr>
          <w:rStyle w:val="StyleUnderline"/>
        </w:rPr>
        <w:t xml:space="preserve">” </w:t>
      </w:r>
      <w:r w:rsidRPr="0055149E">
        <w:rPr>
          <w:rStyle w:val="Emphasis"/>
        </w:rPr>
        <w:t>achievements</w:t>
      </w:r>
      <w:r w:rsidRPr="002054ED">
        <w:rPr>
          <w:rStyle w:val="StyleUnderline"/>
        </w:rPr>
        <w:t xml:space="preserve"> in U.S. history</w:t>
      </w:r>
      <w:r w:rsidRPr="002054ED">
        <w:rPr>
          <w:sz w:val="16"/>
        </w:rPr>
        <w:t xml:space="preserve"> and is not simply the perverse social project of self-identified reactionaries and conservatives. </w:t>
      </w:r>
      <w:r w:rsidRPr="00D31B66">
        <w:rPr>
          <w:rStyle w:val="StyleUnderline"/>
        </w:rPr>
        <w:t>It</w:t>
      </w:r>
      <w:r w:rsidRPr="00495389">
        <w:rPr>
          <w:rStyle w:val="StyleUnderline"/>
          <w:highlight w:val="cyan"/>
        </w:rPr>
        <w:t xml:space="preserve">s </w:t>
      </w:r>
      <w:r w:rsidRPr="00495389">
        <w:rPr>
          <w:rStyle w:val="Emphasis"/>
          <w:highlight w:val="cyan"/>
        </w:rPr>
        <w:t>roots</w:t>
      </w:r>
      <w:r w:rsidRPr="00495389">
        <w:rPr>
          <w:rStyle w:val="StyleUnderline"/>
          <w:highlight w:val="cyan"/>
        </w:rPr>
        <w:t xml:space="preserve"> </w:t>
      </w:r>
      <w:r w:rsidRPr="00381078">
        <w:rPr>
          <w:rStyle w:val="StyleUnderline"/>
        </w:rPr>
        <w:t xml:space="preserve">and </w:t>
      </w:r>
      <w:r w:rsidRPr="00381078">
        <w:rPr>
          <w:rStyle w:val="Emphasis"/>
        </w:rPr>
        <w:t xml:space="preserve">sustenance </w:t>
      </w:r>
      <w:r w:rsidRPr="00495389">
        <w:rPr>
          <w:rStyle w:val="Emphasis"/>
          <w:highlight w:val="cyan"/>
        </w:rPr>
        <w:t xml:space="preserve">are </w:t>
      </w:r>
      <w:r w:rsidRPr="00D31B66">
        <w:rPr>
          <w:rStyle w:val="Emphasis"/>
        </w:rPr>
        <w:t>fundamentally</w:t>
      </w:r>
      <w:r w:rsidRPr="0055149E">
        <w:rPr>
          <w:rStyle w:val="Emphasis"/>
        </w:rPr>
        <w:t xml:space="preserve"> </w:t>
      </w:r>
      <w:r w:rsidRPr="00495389">
        <w:rPr>
          <w:rStyle w:val="Emphasis"/>
          <w:highlight w:val="cyan"/>
        </w:rPr>
        <w:t>located</w:t>
      </w:r>
      <w:r w:rsidRPr="00495389">
        <w:rPr>
          <w:rStyle w:val="StyleUnderline"/>
          <w:highlight w:val="cyan"/>
        </w:rPr>
        <w:t xml:space="preserve"> in the American liberal</w:t>
      </w:r>
      <w:r w:rsidRPr="002054ED">
        <w:rPr>
          <w:rStyle w:val="StyleUnderline"/>
        </w:rPr>
        <w:t xml:space="preserve">-progressive </w:t>
      </w:r>
      <w:r w:rsidRPr="00495389">
        <w:rPr>
          <w:rStyle w:val="StyleUnderline"/>
          <w:highlight w:val="cyan"/>
        </w:rPr>
        <w:t xml:space="preserve">impulse toward </w:t>
      </w:r>
      <w:r w:rsidRPr="00495389">
        <w:rPr>
          <w:rStyle w:val="Emphasis"/>
          <w:sz w:val="30"/>
          <w:szCs w:val="30"/>
          <w:highlight w:val="cyan"/>
        </w:rPr>
        <w:t>reforming institutionalized state violence rather than abolishing it</w:t>
      </w:r>
      <w:r w:rsidRPr="002054ED">
        <w:rPr>
          <w:sz w:val="16"/>
        </w:rPr>
        <w:t xml:space="preserve">. </w:t>
      </w:r>
    </w:p>
    <w:p w14:paraId="0BDEDB8C" w14:textId="77777777" w:rsidR="00692AC7" w:rsidRPr="002054ED" w:rsidRDefault="00692AC7" w:rsidP="00692AC7">
      <w:pPr>
        <w:rPr>
          <w:sz w:val="16"/>
        </w:rPr>
      </w:pPr>
      <w:r w:rsidRPr="002054ED">
        <w:rPr>
          <w:rStyle w:val="StyleUnderline"/>
        </w:rPr>
        <w:t xml:space="preserve">The </w:t>
      </w:r>
      <w:r w:rsidRPr="0055149E">
        <w:rPr>
          <w:rStyle w:val="Emphasis"/>
        </w:rPr>
        <w:t>absolute banality</w:t>
      </w:r>
      <w:r w:rsidRPr="002054ED">
        <w:rPr>
          <w:rStyle w:val="StyleUnderline"/>
        </w:rPr>
        <w:t xml:space="preserve"> of the prison regime’s presence</w:t>
      </w:r>
      <w:r w:rsidRPr="002054ED">
        <w:rPr>
          <w:sz w:val="16"/>
        </w:rPr>
        <w:t xml:space="preserve"> in the administrative protocols, curricula, and educational routines of the school </w:t>
      </w:r>
      <w:r w:rsidRPr="002054ED">
        <w:rPr>
          <w:rStyle w:val="StyleUnderline"/>
        </w:rPr>
        <w:t xml:space="preserve">is almost </w:t>
      </w:r>
      <w:r w:rsidRPr="0055149E">
        <w:rPr>
          <w:rStyle w:val="Emphasis"/>
        </w:rPr>
        <w:t>omnipresent</w:t>
      </w:r>
      <w:r w:rsidRPr="002054ED">
        <w:rPr>
          <w:sz w:val="16"/>
        </w:rPr>
        <w:t xml:space="preserve">: aside from the most obvious appearances of the racist policing state on campuses everywhere, </w:t>
      </w:r>
      <w:r w:rsidRPr="002054ED">
        <w:rPr>
          <w:rStyle w:val="StyleUnderline"/>
        </w:rPr>
        <w:t xml:space="preserve">it is generally the </w:t>
      </w:r>
      <w:r w:rsidRPr="0055149E">
        <w:rPr>
          <w:rStyle w:val="Emphasis"/>
        </w:rPr>
        <w:t>fundamental epistemological</w:t>
      </w:r>
      <w:r w:rsidRPr="002054ED">
        <w:rPr>
          <w:rStyle w:val="StyleUnderline"/>
        </w:rPr>
        <w:t xml:space="preserve"> (hence </w:t>
      </w:r>
      <w:r w:rsidRPr="0055149E">
        <w:rPr>
          <w:rStyle w:val="Emphasis"/>
        </w:rPr>
        <w:t>pedagogical</w:t>
      </w:r>
      <w:r w:rsidRPr="002054ED">
        <w:rPr>
          <w:rStyle w:val="StyleUnderline"/>
        </w:rPr>
        <w:t xml:space="preserve">) </w:t>
      </w:r>
      <w:r w:rsidRPr="0055149E">
        <w:rPr>
          <w:rStyle w:val="Emphasis"/>
        </w:rPr>
        <w:t>assumption</w:t>
      </w:r>
      <w:r w:rsidRPr="002054ED">
        <w:rPr>
          <w:sz w:val="16"/>
        </w:rPr>
        <w:t xml:space="preserve"> of the school </w:t>
      </w:r>
      <w:r w:rsidRPr="002054ED">
        <w:rPr>
          <w:rStyle w:val="StyleUnderline"/>
        </w:rPr>
        <w:t>that</w:t>
      </w:r>
      <w:r w:rsidRPr="002054ED">
        <w:rPr>
          <w:sz w:val="16"/>
        </w:rPr>
        <w:t xml:space="preserve"> 1) </w:t>
      </w:r>
      <w:r w:rsidRPr="002054ED">
        <w:rPr>
          <w:rStyle w:val="StyleUnderline"/>
        </w:rPr>
        <w:t xml:space="preserve">social order (peace) </w:t>
      </w:r>
      <w:r w:rsidRPr="0055149E">
        <w:rPr>
          <w:rStyle w:val="Emphasis"/>
        </w:rPr>
        <w:t>requires a normalized</w:t>
      </w:r>
      <w:r w:rsidRPr="002054ED">
        <w:rPr>
          <w:rStyle w:val="StyleUnderline"/>
        </w:rPr>
        <w:t xml:space="preserve">, </w:t>
      </w:r>
      <w:r w:rsidRPr="0055149E">
        <w:rPr>
          <w:rStyle w:val="Emphasis"/>
        </w:rPr>
        <w:t>culturally legitimated proliferation</w:t>
      </w:r>
      <w:r w:rsidRPr="002054ED">
        <w:rPr>
          <w:rStyle w:val="StyleUnderline"/>
        </w:rPr>
        <w:t xml:space="preserve"> of state violence</w:t>
      </w:r>
      <w:r w:rsidRPr="002054ED">
        <w:rPr>
          <w:sz w:val="16"/>
        </w:rPr>
        <w:t xml:space="preserve"> (policing, juridical punishment, war); 2) </w:t>
      </w:r>
      <w:r w:rsidRPr="002054ED">
        <w:rPr>
          <w:rStyle w:val="StyleUnderline"/>
        </w:rPr>
        <w:t xml:space="preserve">the </w:t>
      </w:r>
      <w:r w:rsidRPr="0055149E">
        <w:rPr>
          <w:rStyle w:val="Emphasis"/>
        </w:rPr>
        <w:t>survival of civil society</w:t>
      </w:r>
      <w:r w:rsidRPr="002054ED">
        <w:rPr>
          <w:sz w:val="16"/>
        </w:rPr>
        <w:t xml:space="preserve"> (schools, citizenship, and individual “freedom”) </w:t>
      </w:r>
      <w:r w:rsidRPr="0055149E">
        <w:rPr>
          <w:rStyle w:val="Emphasis"/>
        </w:rPr>
        <w:t>depends</w:t>
      </w:r>
      <w:r w:rsidRPr="002054ED">
        <w:rPr>
          <w:rStyle w:val="StyleUnderline"/>
        </w:rPr>
        <w:t xml:space="preserve"> on the capacity of the state to </w:t>
      </w:r>
      <w:r w:rsidRPr="0055149E">
        <w:rPr>
          <w:rStyle w:val="Emphasis"/>
        </w:rPr>
        <w:t>isolate</w:t>
      </w:r>
      <w:r w:rsidRPr="002054ED">
        <w:rPr>
          <w:rStyle w:val="StyleUnderline"/>
        </w:rPr>
        <w:t xml:space="preserve"> or </w:t>
      </w:r>
      <w:r w:rsidRPr="0055149E">
        <w:rPr>
          <w:rStyle w:val="Emphasis"/>
        </w:rPr>
        <w:t>extinguish the criminal/dangerous</w:t>
      </w:r>
      <w:r w:rsidRPr="002054ED">
        <w:rPr>
          <w:rStyle w:val="StyleUnderline"/>
        </w:rPr>
        <w:t>; and</w:t>
      </w:r>
      <w:r w:rsidRPr="002054ED">
        <w:rPr>
          <w:sz w:val="16"/>
        </w:rPr>
        <w:t xml:space="preserve"> 3) </w:t>
      </w:r>
      <w:r w:rsidRPr="002054ED">
        <w:rPr>
          <w:rStyle w:val="StyleUnderline"/>
        </w:rPr>
        <w:t xml:space="preserve">the U.S. </w:t>
      </w:r>
      <w:proofErr w:type="spellStart"/>
      <w:r w:rsidRPr="002054ED">
        <w:rPr>
          <w:rStyle w:val="StyleUnderline"/>
        </w:rPr>
        <w:t>nationbuilding</w:t>
      </w:r>
      <w:proofErr w:type="spellEnd"/>
      <w:r w:rsidRPr="002054ED">
        <w:rPr>
          <w:rStyle w:val="StyleUnderline"/>
        </w:rPr>
        <w:t xml:space="preserve"> project is </w:t>
      </w:r>
      <w:r w:rsidRPr="0055149E">
        <w:rPr>
          <w:rStyle w:val="Emphasis"/>
        </w:rPr>
        <w:t>endemically decent</w:t>
      </w:r>
      <w:r w:rsidRPr="002054ED">
        <w:rPr>
          <w:rStyle w:val="StyleUnderline"/>
        </w:rPr>
        <w:t xml:space="preserve"> or</w:t>
      </w:r>
      <w:r w:rsidRPr="002054ED">
        <w:rPr>
          <w:sz w:val="16"/>
        </w:rPr>
        <w:t xml:space="preserve"> (at least) </w:t>
      </w:r>
      <w:r w:rsidRPr="0055149E">
        <w:rPr>
          <w:rStyle w:val="Emphasis"/>
        </w:rPr>
        <w:t>democratic</w:t>
      </w:r>
      <w:r w:rsidRPr="002054ED">
        <w:rPr>
          <w:rStyle w:val="StyleUnderline"/>
        </w:rPr>
        <w:t xml:space="preserve"> in spirit, and its </w:t>
      </w:r>
      <w:r w:rsidRPr="0055149E">
        <w:rPr>
          <w:rStyle w:val="Emphasis"/>
        </w:rPr>
        <w:t>apparent corruptions</w:t>
      </w:r>
      <w:r w:rsidRPr="002054ED">
        <w:rPr>
          <w:rStyle w:val="StyleUnderline"/>
        </w:rPr>
        <w:t xml:space="preserve">, </w:t>
      </w:r>
      <w:r w:rsidRPr="0055149E">
        <w:rPr>
          <w:rStyle w:val="Emphasis"/>
        </w:rPr>
        <w:t>contradictions</w:t>
      </w:r>
      <w:r w:rsidRPr="002054ED">
        <w:rPr>
          <w:rStyle w:val="StyleUnderline"/>
        </w:rPr>
        <w:t xml:space="preserve">, and </w:t>
      </w:r>
      <w:r w:rsidRPr="0055149E">
        <w:rPr>
          <w:rStyle w:val="Emphasis"/>
        </w:rPr>
        <w:t>systemic brutalities</w:t>
      </w:r>
      <w:r w:rsidRPr="002054ED">
        <w:rPr>
          <w:sz w:val="16"/>
        </w:rPr>
        <w:t xml:space="preserve"> (</w:t>
      </w:r>
      <w:r w:rsidRPr="002054ED">
        <w:rPr>
          <w:rStyle w:val="StyleUnderline"/>
        </w:rPr>
        <w:t>including and especially</w:t>
      </w:r>
      <w:r w:rsidRPr="002054ED">
        <w:rPr>
          <w:sz w:val="16"/>
        </w:rPr>
        <w:t xml:space="preserve"> the racial, gender, and class-based violence of </w:t>
      </w:r>
      <w:r w:rsidRPr="002054ED">
        <w:rPr>
          <w:rStyle w:val="StyleUnderline"/>
        </w:rPr>
        <w:t xml:space="preserve">the </w:t>
      </w:r>
      <w:r w:rsidRPr="0055149E">
        <w:rPr>
          <w:rStyle w:val="Emphasis"/>
        </w:rPr>
        <w:t>prison industrial complex</w:t>
      </w:r>
      <w:r w:rsidRPr="002054ED">
        <w:rPr>
          <w:sz w:val="16"/>
        </w:rPr>
        <w:t xml:space="preserve">) </w:t>
      </w:r>
      <w:r w:rsidRPr="002054ED">
        <w:rPr>
          <w:rStyle w:val="StyleUnderline"/>
        </w:rPr>
        <w:t xml:space="preserve">are ultimately </w:t>
      </w:r>
      <w:r w:rsidRPr="0055149E">
        <w:rPr>
          <w:rStyle w:val="Emphasis"/>
        </w:rPr>
        <w:t>reformable</w:t>
      </w:r>
      <w:r w:rsidRPr="002054ED">
        <w:rPr>
          <w:rStyle w:val="StyleUnderline"/>
        </w:rPr>
        <w:t xml:space="preserve">, </w:t>
      </w:r>
      <w:r w:rsidRPr="0055149E">
        <w:rPr>
          <w:rStyle w:val="Emphasis"/>
        </w:rPr>
        <w:t>redeemable</w:t>
      </w:r>
      <w:r w:rsidRPr="002054ED">
        <w:rPr>
          <w:rStyle w:val="StyleUnderline"/>
        </w:rPr>
        <w:t xml:space="preserve">, or (if all else fails) </w:t>
      </w:r>
      <w:r w:rsidRPr="0055149E">
        <w:rPr>
          <w:rStyle w:val="Emphasis"/>
        </w:rPr>
        <w:t>forgivable</w:t>
      </w:r>
      <w:r w:rsidRPr="002054ED">
        <w:rPr>
          <w:sz w:val="16"/>
        </w:rPr>
        <w:t xml:space="preserve">. </w:t>
      </w:r>
    </w:p>
    <w:p w14:paraId="7F9950AA" w14:textId="77777777" w:rsidR="00692AC7" w:rsidRDefault="00692AC7" w:rsidP="00692AC7"/>
    <w:p w14:paraId="37B87C8C" w14:textId="77777777" w:rsidR="00692AC7" w:rsidRPr="00796BC6" w:rsidRDefault="00692AC7" w:rsidP="00692AC7">
      <w:pPr>
        <w:pStyle w:val="Heading4"/>
      </w:pPr>
      <w:r>
        <w:t xml:space="preserve">Vote neg for an </w:t>
      </w:r>
      <w:r>
        <w:rPr>
          <w:u w:val="single"/>
        </w:rPr>
        <w:t>abolitionist pedagogy</w:t>
      </w:r>
      <w:r>
        <w:t xml:space="preserve"> that locates itself within a </w:t>
      </w:r>
      <w:r w:rsidRPr="00024736">
        <w:rPr>
          <w:u w:val="single"/>
        </w:rPr>
        <w:t>living history</w:t>
      </w:r>
      <w:r>
        <w:t xml:space="preserve"> of radical anti-carceral movements. You are an educator who can </w:t>
      </w:r>
      <w:r w:rsidRPr="00614850">
        <w:rPr>
          <w:u w:val="single"/>
        </w:rPr>
        <w:t>mobilize abolition scholarship</w:t>
      </w:r>
      <w:r>
        <w:t xml:space="preserve"> for radical ends—that’s the </w:t>
      </w:r>
      <w:r>
        <w:rPr>
          <w:u w:val="single"/>
        </w:rPr>
        <w:t>only ethical response</w:t>
      </w:r>
      <w:r>
        <w:t xml:space="preserve"> to dominant carceral logics which will ensure </w:t>
      </w:r>
      <w:r w:rsidRPr="00614850">
        <w:rPr>
          <w:u w:val="single"/>
        </w:rPr>
        <w:t>genocidal violence</w:t>
      </w:r>
      <w:r>
        <w:t xml:space="preserve"> and </w:t>
      </w:r>
      <w:r>
        <w:rPr>
          <w:u w:val="single"/>
        </w:rPr>
        <w:t>extinction</w:t>
      </w:r>
      <w:r>
        <w:t>.</w:t>
      </w:r>
    </w:p>
    <w:p w14:paraId="3B8EEB30" w14:textId="77777777" w:rsidR="00692AC7" w:rsidRPr="00F2745C" w:rsidRDefault="00692AC7" w:rsidP="00692AC7">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14:paraId="74E17297" w14:textId="77777777" w:rsidR="00692AC7" w:rsidRDefault="00692AC7" w:rsidP="00692AC7"/>
    <w:p w14:paraId="07F6091D" w14:textId="77777777" w:rsidR="00692AC7" w:rsidRPr="000744CF" w:rsidRDefault="00692AC7" w:rsidP="00692AC7">
      <w:pPr>
        <w:rPr>
          <w:sz w:val="16"/>
        </w:rPr>
      </w:pPr>
      <w:r w:rsidRPr="000744CF">
        <w:rPr>
          <w:sz w:val="16"/>
        </w:rPr>
        <w:t xml:space="preserve">Contrary to the thinly disguised ideological </w:t>
      </w:r>
      <w:proofErr w:type="spellStart"/>
      <w:r w:rsidRPr="000744CF">
        <w:rPr>
          <w:sz w:val="16"/>
        </w:rPr>
        <w:t>Alinskyism</w:t>
      </w:r>
      <w:proofErr w:type="spellEnd"/>
      <w:r w:rsidRPr="000744CF">
        <w:rPr>
          <w:sz w:val="16"/>
        </w:rPr>
        <w:t xml:space="preserve"> that contemporary liberal, progressive, critical, and “radical” teaching generally and tacitly assumes in relation to the prison regime, </w:t>
      </w:r>
      <w:r w:rsidRPr="00D1444D">
        <w:rPr>
          <w:rStyle w:val="StyleUnderline"/>
          <w:highlight w:val="yellow"/>
        </w:rPr>
        <w:t>what is</w:t>
      </w:r>
      <w:r w:rsidRPr="000744CF">
        <w:rPr>
          <w:rStyle w:val="StyleUnderline"/>
        </w:rPr>
        <w:t xml:space="preserve"> </w:t>
      </w:r>
      <w:r w:rsidRPr="003F532D">
        <w:rPr>
          <w:rStyle w:val="Emphasis"/>
        </w:rPr>
        <w:t xml:space="preserve">usually </w:t>
      </w:r>
      <w:r w:rsidRPr="00D1444D">
        <w:rPr>
          <w:rStyle w:val="Emphasis"/>
          <w:highlight w:val="yellow"/>
        </w:rPr>
        <w:t>required</w:t>
      </w:r>
      <w:r w:rsidRPr="000744CF">
        <w:rPr>
          <w:rStyle w:val="StyleUnderline"/>
        </w:rPr>
        <w:t xml:space="preserve">, and what </w:t>
      </w:r>
      <w:r w:rsidRPr="003F532D">
        <w:rPr>
          <w:rStyle w:val="Emphasis"/>
        </w:rPr>
        <w:t>usually works</w:t>
      </w:r>
      <w:r w:rsidRPr="000744CF">
        <w:rPr>
          <w:rStyle w:val="StyleUnderline"/>
        </w:rPr>
        <w:t xml:space="preserve"> as a strategy </w:t>
      </w:r>
      <w:r w:rsidRPr="00D1444D">
        <w:rPr>
          <w:rStyle w:val="StyleUnderline"/>
          <w:highlight w:val="yellow"/>
        </w:rPr>
        <w:t>for teaching against the carceral common sense, is a pedagogical approach</w:t>
      </w:r>
      <w:r w:rsidRPr="00381078">
        <w:rPr>
          <w:rStyle w:val="StyleUnderline"/>
        </w:rPr>
        <w:t xml:space="preserve"> that </w:t>
      </w:r>
      <w:r w:rsidRPr="00381078">
        <w:rPr>
          <w:rStyle w:val="Emphasis"/>
        </w:rPr>
        <w:t>asks the unaskable</w:t>
      </w:r>
      <w:r w:rsidRPr="00381078">
        <w:rPr>
          <w:rStyle w:val="StyleUnderline"/>
        </w:rPr>
        <w:t xml:space="preserve">, posits the </w:t>
      </w:r>
      <w:r w:rsidRPr="00381078">
        <w:rPr>
          <w:rStyle w:val="Emphasis"/>
        </w:rPr>
        <w:t>necessity</w:t>
      </w:r>
      <w:r w:rsidRPr="00381078">
        <w:rPr>
          <w:rStyle w:val="StyleUnderline"/>
        </w:rPr>
        <w:t xml:space="preserve"> of the </w:t>
      </w:r>
      <w:r w:rsidRPr="00381078">
        <w:rPr>
          <w:rStyle w:val="Emphasis"/>
        </w:rPr>
        <w:t>impossible</w:t>
      </w:r>
      <w:r w:rsidRPr="00381078">
        <w:rPr>
          <w:rStyle w:val="StyleUnderline"/>
        </w:rPr>
        <w:t xml:space="preserve">, and </w:t>
      </w:r>
      <w:r w:rsidRPr="00381078">
        <w:rPr>
          <w:rStyle w:val="Emphasis"/>
        </w:rPr>
        <w:t>embraces the creative danger</w:t>
      </w:r>
      <w:r w:rsidRPr="00381078">
        <w:rPr>
          <w:rStyle w:val="StyleUnderline"/>
        </w:rPr>
        <w:t xml:space="preserve"> inherent in </w:t>
      </w:r>
      <w:r w:rsidRPr="00381078">
        <w:rPr>
          <w:rStyle w:val="Emphasis"/>
        </w:rPr>
        <w:t>liberationist futures</w:t>
      </w:r>
      <w:r w:rsidRPr="000744CF">
        <w:rPr>
          <w:sz w:val="16"/>
        </w:rPr>
        <w:t xml:space="preserve">. About a decade of teaching a variety of courses at the undergraduate and graduate levels at one of the most demographically diverse research universities in the United States (the University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E160BB">
        <w:rPr>
          <w:rStyle w:val="StyleUnderline"/>
        </w:rPr>
        <w:t>Students are</w:t>
      </w:r>
      <w:r w:rsidRPr="00381078">
        <w:rPr>
          <w:rStyle w:val="StyleUnderline"/>
        </w:rPr>
        <w:t xml:space="preserve"> </w:t>
      </w:r>
      <w:r w:rsidRPr="00381078">
        <w:rPr>
          <w:rStyle w:val="Emphasis"/>
        </w:rPr>
        <w:t>consistently</w:t>
      </w:r>
      <w:r w:rsidRPr="000744CF">
        <w:rPr>
          <w:rStyle w:val="StyleUnderline"/>
        </w:rPr>
        <w:t xml:space="preserve"> (and often </w:t>
      </w:r>
      <w:r w:rsidRPr="003F532D">
        <w:rPr>
          <w:rStyle w:val="Emphasis"/>
        </w:rPr>
        <w:t>unanimously</w:t>
      </w:r>
      <w:r w:rsidRPr="000744CF">
        <w:rPr>
          <w:rStyle w:val="StyleUnderline"/>
        </w:rPr>
        <w:t xml:space="preserve">) </w:t>
      </w:r>
      <w:r w:rsidRPr="00E160BB">
        <w:rPr>
          <w:rStyle w:val="Emphasis"/>
        </w:rPr>
        <w:t>eager to locate their studies</w:t>
      </w:r>
      <w:r w:rsidRPr="00E160BB">
        <w:rPr>
          <w:rStyle w:val="StyleUnderline"/>
        </w:rPr>
        <w:t xml:space="preserve"> within an </w:t>
      </w:r>
      <w:r w:rsidRPr="00E160BB">
        <w:rPr>
          <w:rStyle w:val="Emphasis"/>
        </w:rPr>
        <w:t>abolitionist genealogy</w:t>
      </w:r>
      <w:r w:rsidRPr="000744CF">
        <w:rPr>
          <w:rStyle w:val="StyleUnderline"/>
        </w:rPr>
        <w:t xml:space="preserve">—often understanding their work as potentially </w:t>
      </w:r>
      <w:r w:rsidRPr="003F532D">
        <w:rPr>
          <w:rStyle w:val="Emphasis"/>
        </w:rPr>
        <w:t>connected</w:t>
      </w:r>
      <w:r w:rsidRPr="000744CF">
        <w:rPr>
          <w:rStyle w:val="StyleUnderline"/>
        </w:rPr>
        <w:t xml:space="preserve"> to a </w:t>
      </w:r>
      <w:r w:rsidRPr="003F532D">
        <w:rPr>
          <w:rStyle w:val="Emphasis"/>
        </w:rPr>
        <w:t>living history of radical social movements</w:t>
      </w:r>
      <w:r w:rsidRPr="000744CF">
        <w:rPr>
          <w:rStyle w:val="StyleUnderline"/>
        </w:rPr>
        <w:t xml:space="preserve"> and </w:t>
      </w:r>
      <w:r w:rsidRPr="003F532D">
        <w:rPr>
          <w:rStyle w:val="Emphasis"/>
        </w:rPr>
        <w:t>epistemological-political revolt</w:t>
      </w:r>
      <w:r w:rsidRPr="000744CF">
        <w:rPr>
          <w:sz w:val="16"/>
        </w:rPr>
        <w:t xml:space="preserve">—and tend to embrace the high academic demands and rigor of these courses with far less resistance and ambivalence than in many of my other Ethnic Studies courses. </w:t>
      </w:r>
    </w:p>
    <w:p w14:paraId="04C85390" w14:textId="77777777" w:rsidR="00692AC7" w:rsidRPr="000744CF" w:rsidRDefault="00692AC7" w:rsidP="00692AC7">
      <w:pPr>
        <w:rPr>
          <w:sz w:val="16"/>
        </w:rPr>
      </w:pPr>
      <w:r w:rsidRPr="000744CF">
        <w:rPr>
          <w:sz w:val="16"/>
        </w:rPr>
        <w:t xml:space="preserve">There are some immediate analytical and scholarly tools that form a basic pedagogical apparatus for productively exploding the generalized common sense that creates and surrounds the U.S. prison regime. In fact, </w:t>
      </w:r>
      <w:r w:rsidRPr="00D1444D">
        <w:rPr>
          <w:rStyle w:val="StyleUnderline"/>
          <w:highlight w:val="yellow"/>
        </w:rPr>
        <w:t xml:space="preserve">it is </w:t>
      </w:r>
      <w:r w:rsidRPr="00D1444D">
        <w:rPr>
          <w:rStyle w:val="Emphasis"/>
          <w:highlight w:val="yellow"/>
        </w:rPr>
        <w:t>crucial</w:t>
      </w:r>
      <w:r w:rsidRPr="00D1444D">
        <w:rPr>
          <w:rStyle w:val="StyleUnderline"/>
          <w:highlight w:val="yellow"/>
        </w:rPr>
        <w:t xml:space="preserve"> for teachers and students to</w:t>
      </w:r>
      <w:r w:rsidRPr="000744CF">
        <w:rPr>
          <w:rStyle w:val="StyleUnderline"/>
        </w:rPr>
        <w:t xml:space="preserve"> collectively </w:t>
      </w:r>
      <w:r w:rsidRPr="00D1444D">
        <w:rPr>
          <w:rStyle w:val="StyleUnderline"/>
          <w:highlight w:val="yellow"/>
        </w:rPr>
        <w:t>understand that it is</w:t>
      </w:r>
      <w:r w:rsidRPr="000744CF">
        <w:rPr>
          <w:rStyle w:val="StyleUnderline"/>
        </w:rPr>
        <w:t xml:space="preserve"> precisely </w:t>
      </w:r>
      <w:r w:rsidRPr="00D1444D">
        <w:rPr>
          <w:rStyle w:val="StyleUnderline"/>
          <w:highlight w:val="yellow"/>
        </w:rPr>
        <w:t>the</w:t>
      </w:r>
      <w:r w:rsidRPr="00E160BB">
        <w:rPr>
          <w:rStyle w:val="StyleUnderline"/>
        </w:rPr>
        <w:t xml:space="preserve"> </w:t>
      </w:r>
      <w:r w:rsidRPr="00E160BB">
        <w:rPr>
          <w:rStyle w:val="Emphasis"/>
        </w:rPr>
        <w:t>circulation</w:t>
      </w:r>
      <w:r w:rsidRPr="00E160BB">
        <w:rPr>
          <w:rStyle w:val="StyleUnderline"/>
        </w:rPr>
        <w:t xml:space="preserve"> and </w:t>
      </w:r>
      <w:r w:rsidRPr="00E160BB">
        <w:rPr>
          <w:rStyle w:val="Emphasis"/>
        </w:rPr>
        <w:t xml:space="preserve">concrete </w:t>
      </w:r>
      <w:r w:rsidRPr="00D1444D">
        <w:rPr>
          <w:rStyle w:val="Emphasis"/>
          <w:highlight w:val="yellow"/>
        </w:rPr>
        <w:t>enactment</w:t>
      </w:r>
      <w:r w:rsidRPr="00D1444D">
        <w:rPr>
          <w:rStyle w:val="StyleUnderline"/>
          <w:highlight w:val="yellow"/>
        </w:rPr>
        <w:t xml:space="preserve"> of this common sense that makes it </w:t>
      </w:r>
      <w:r w:rsidRPr="00D1444D">
        <w:rPr>
          <w:rStyle w:val="Emphasis"/>
          <w:highlight w:val="yellow"/>
        </w:rPr>
        <w:t>central</w:t>
      </w:r>
      <w:r w:rsidRPr="00D1444D">
        <w:rPr>
          <w:rStyle w:val="StyleUnderline"/>
          <w:highlight w:val="yellow"/>
        </w:rPr>
        <w:t xml:space="preserve"> to the prison regime, </w:t>
      </w:r>
      <w:r w:rsidRPr="00381078">
        <w:rPr>
          <w:rStyle w:val="StyleUnderline"/>
        </w:rPr>
        <w:t>not simply an ideological “</w:t>
      </w:r>
      <w:r w:rsidRPr="00381078">
        <w:rPr>
          <w:rStyle w:val="Emphasis"/>
        </w:rPr>
        <w:t>supplement</w:t>
      </w:r>
      <w:r w:rsidRPr="00381078">
        <w:rPr>
          <w:rStyle w:val="StyleUnderline"/>
        </w:rPr>
        <w:t>” of it</w:t>
      </w:r>
      <w:r w:rsidRPr="000744CF">
        <w:rPr>
          <w:sz w:val="16"/>
        </w:rPr>
        <w:t xml:space="preserve">. Put differently, </w:t>
      </w:r>
      <w:r w:rsidRPr="000744CF">
        <w:rPr>
          <w:rStyle w:val="StyleUnderline"/>
        </w:rPr>
        <w:t xml:space="preserve">many students and teachers have a tendency to presume that the </w:t>
      </w:r>
      <w:r w:rsidRPr="003F532D">
        <w:rPr>
          <w:rStyle w:val="StyleUnderline"/>
        </w:rPr>
        <w:t xml:space="preserve">cultural symbols and popular discourses that </w:t>
      </w:r>
      <w:r w:rsidRPr="003F532D">
        <w:rPr>
          <w:rStyle w:val="Emphasis"/>
        </w:rPr>
        <w:t>signify</w:t>
      </w:r>
      <w:r w:rsidRPr="000744CF">
        <w:rPr>
          <w:rStyle w:val="StyleUnderline"/>
        </w:rPr>
        <w:t xml:space="preserve"> and </w:t>
      </w:r>
      <w:r w:rsidRPr="003F532D">
        <w:rPr>
          <w:rStyle w:val="Emphasis"/>
        </w:rPr>
        <w:t>give common sense meaning</w:t>
      </w:r>
      <w:r w:rsidRPr="000744CF">
        <w:rPr>
          <w:rStyle w:val="StyleUnderline"/>
        </w:rPr>
        <w:t xml:space="preserve"> to prisons and policing are </w:t>
      </w:r>
      <w:r w:rsidRPr="003F532D">
        <w:rPr>
          <w:rStyle w:val="Emphasis"/>
        </w:rPr>
        <w:t>external</w:t>
      </w:r>
      <w:r w:rsidRPr="000744CF">
        <w:rPr>
          <w:rStyle w:val="StyleUnderline"/>
        </w:rPr>
        <w:t xml:space="preserve"> to the prison regime</w:t>
      </w:r>
      <w:r w:rsidRPr="000744CF">
        <w:rPr>
          <w:sz w:val="16"/>
        </w:rPr>
        <w:t xml:space="preserve">, as if these symbols and discourses (produced through mass media, state spokespersons and elected officials, right-wing think tanks, video games, television crime dramas, etc.) simply amount to “bad” or “deceptive” propaganda that conspiratorially hide some essential “truth” about prisons that can be uncovered. </w:t>
      </w:r>
      <w:r w:rsidRPr="000744CF">
        <w:rPr>
          <w:rStyle w:val="StyleUnderline"/>
        </w:rPr>
        <w:t xml:space="preserve">This is a </w:t>
      </w:r>
      <w:r w:rsidRPr="003F532D">
        <w:rPr>
          <w:rStyle w:val="Emphasis"/>
        </w:rPr>
        <w:t>seductive</w:t>
      </w:r>
      <w:r w:rsidRPr="000744CF">
        <w:rPr>
          <w:rStyle w:val="StyleUnderline"/>
        </w:rPr>
        <w:t xml:space="preserve"> and </w:t>
      </w:r>
      <w:r w:rsidRPr="003F532D">
        <w:rPr>
          <w:rStyle w:val="Emphasis"/>
        </w:rPr>
        <w:t>self-explanatory</w:t>
      </w:r>
      <w:r w:rsidRPr="000744CF">
        <w:rPr>
          <w:rStyle w:val="StyleUnderline"/>
        </w:rPr>
        <w:t xml:space="preserve">, but </w:t>
      </w:r>
      <w:r w:rsidRPr="003F532D">
        <w:rPr>
          <w:rStyle w:val="Emphasis"/>
        </w:rPr>
        <w:t>far too simplistic</w:t>
      </w:r>
      <w:r w:rsidRPr="000744CF">
        <w:rPr>
          <w:rStyle w:val="StyleUnderline"/>
        </w:rPr>
        <w:t xml:space="preserve">, way of understanding how the prison regime thrives. </w:t>
      </w:r>
      <w:r w:rsidRPr="005039DA">
        <w:rPr>
          <w:rStyle w:val="StyleUnderline"/>
        </w:rPr>
        <w:t xml:space="preserve">What </w:t>
      </w:r>
      <w:r w:rsidRPr="00D1444D">
        <w:rPr>
          <w:rStyle w:val="StyleUnderline"/>
          <w:highlight w:val="yellow"/>
        </w:rPr>
        <w:t>we require</w:t>
      </w:r>
      <w:r w:rsidRPr="000744CF">
        <w:rPr>
          <w:sz w:val="16"/>
        </w:rPr>
        <w:t xml:space="preserve">, instead, </w:t>
      </w:r>
      <w:r w:rsidRPr="000744CF">
        <w:rPr>
          <w:rStyle w:val="StyleUnderline"/>
        </w:rPr>
        <w:t xml:space="preserve">is </w:t>
      </w:r>
      <w:r w:rsidRPr="00E160BB">
        <w:rPr>
          <w:rStyle w:val="StyleUnderline"/>
        </w:rPr>
        <w:t xml:space="preserve">a </w:t>
      </w:r>
      <w:r w:rsidRPr="00E160BB">
        <w:rPr>
          <w:rStyle w:val="Emphasis"/>
        </w:rPr>
        <w:t xml:space="preserve">sustained </w:t>
      </w:r>
      <w:r w:rsidRPr="00D1444D">
        <w:rPr>
          <w:rStyle w:val="Emphasis"/>
          <w:highlight w:val="yellow"/>
        </w:rPr>
        <w:t>analytical discussion</w:t>
      </w:r>
      <w:r w:rsidRPr="00D1444D">
        <w:rPr>
          <w:rStyle w:val="StyleUnderline"/>
          <w:highlight w:val="yellow"/>
        </w:rPr>
        <w:t xml:space="preserve"> that considers how multiple layers of knowledge</w:t>
      </w:r>
      <w:r w:rsidRPr="000744CF">
        <w:rPr>
          <w:rStyle w:val="StyleUnderline"/>
        </w:rPr>
        <w:t xml:space="preserve">—including </w:t>
      </w:r>
      <w:r w:rsidRPr="005039DA">
        <w:rPr>
          <w:rStyle w:val="Emphasis"/>
        </w:rPr>
        <w:t>common sense</w:t>
      </w:r>
      <w:r w:rsidRPr="005039DA">
        <w:rPr>
          <w:rStyle w:val="StyleUnderline"/>
        </w:rPr>
        <w:t xml:space="preserve"> and its different cultural forms</w:t>
      </w:r>
      <w:r w:rsidRPr="000744CF">
        <w:rPr>
          <w:rStyle w:val="StyleUnderline"/>
        </w:rPr>
        <w:t>—</w:t>
      </w:r>
      <w:r w:rsidRPr="00D1444D">
        <w:rPr>
          <w:rStyle w:val="StyleUnderline"/>
          <w:highlight w:val="yellow"/>
        </w:rPr>
        <w:t>are constantly producing a “</w:t>
      </w:r>
      <w:r w:rsidRPr="00D1444D">
        <w:rPr>
          <w:rStyle w:val="Emphasis"/>
          <w:highlight w:val="yellow"/>
        </w:rPr>
        <w:t>lived truth</w:t>
      </w:r>
      <w:r w:rsidRPr="00D1444D">
        <w:rPr>
          <w:rStyle w:val="StyleUnderline"/>
          <w:highlight w:val="yellow"/>
        </w:rPr>
        <w:t>” of</w:t>
      </w:r>
      <w:r w:rsidRPr="000744CF">
        <w:rPr>
          <w:rStyle w:val="StyleUnderline"/>
        </w:rPr>
        <w:t xml:space="preserve"> policing and </w:t>
      </w:r>
      <w:r w:rsidRPr="00D1444D">
        <w:rPr>
          <w:rStyle w:val="StyleUnderline"/>
          <w:highlight w:val="yellow"/>
        </w:rPr>
        <w:t xml:space="preserve">prisons that has </w:t>
      </w:r>
      <w:r w:rsidRPr="00D1444D">
        <w:rPr>
          <w:rStyle w:val="Emphasis"/>
          <w:highlight w:val="yellow"/>
        </w:rPr>
        <w:t>nothing</w:t>
      </w:r>
      <w:r w:rsidRPr="003F532D">
        <w:rPr>
          <w:rStyle w:val="Emphasis"/>
        </w:rPr>
        <w:t xml:space="preserve"> at all </w:t>
      </w:r>
      <w:r w:rsidRPr="00D1444D">
        <w:rPr>
          <w:rStyle w:val="Emphasis"/>
          <w:highlight w:val="yellow"/>
        </w:rPr>
        <w:t>to do</w:t>
      </w:r>
      <w:r w:rsidRPr="00D1444D">
        <w:rPr>
          <w:rStyle w:val="StyleUnderline"/>
          <w:highlight w:val="yellow"/>
        </w:rPr>
        <w:t xml:space="preserve"> with an</w:t>
      </w:r>
      <w:r w:rsidRPr="000744CF">
        <w:rPr>
          <w:rStyle w:val="StyleUnderline"/>
        </w:rPr>
        <w:t xml:space="preserve"> </w:t>
      </w:r>
      <w:r w:rsidRPr="003F532D">
        <w:rPr>
          <w:rStyle w:val="Emphasis"/>
        </w:rPr>
        <w:t>essential</w:t>
      </w:r>
      <w:r w:rsidRPr="000744CF">
        <w:rPr>
          <w:rStyle w:val="StyleUnderline"/>
        </w:rPr>
        <w:t xml:space="preserve">, </w:t>
      </w:r>
      <w:r w:rsidRPr="00D1444D">
        <w:rPr>
          <w:rStyle w:val="Emphasis"/>
          <w:highlight w:val="yellow"/>
        </w:rPr>
        <w:t>objective truth</w:t>
      </w:r>
      <w:r w:rsidRPr="000744CF">
        <w:rPr>
          <w:sz w:val="16"/>
        </w:rPr>
        <w:t>. Rather</w:t>
      </w:r>
      <w:r w:rsidRPr="00381078">
        <w:rPr>
          <w:sz w:val="16"/>
        </w:rPr>
        <w:t xml:space="preserve">, </w:t>
      </w:r>
      <w:r w:rsidRPr="00381078">
        <w:rPr>
          <w:rStyle w:val="StyleUnderline"/>
        </w:rPr>
        <w:t>this fabricated</w:t>
      </w:r>
      <w:r w:rsidRPr="000744CF">
        <w:rPr>
          <w:rStyle w:val="StyleUnderline"/>
        </w:rPr>
        <w:t xml:space="preserve">, lived </w:t>
      </w:r>
      <w:r w:rsidRPr="00381078">
        <w:rPr>
          <w:rStyle w:val="StyleUnderline"/>
        </w:rPr>
        <w:t xml:space="preserve">truth forms the </w:t>
      </w:r>
      <w:r w:rsidRPr="00381078">
        <w:rPr>
          <w:rStyle w:val="Emphasis"/>
        </w:rPr>
        <w:t>template of everyday life</w:t>
      </w:r>
      <w:r w:rsidRPr="000744CF">
        <w:rPr>
          <w:rStyle w:val="StyleUnderline"/>
        </w:rPr>
        <w:t xml:space="preserve"> through which we come to believe that we more or less </w:t>
      </w:r>
      <w:r w:rsidRPr="003F532D">
        <w:rPr>
          <w:rStyle w:val="Emphasis"/>
        </w:rPr>
        <w:t>understand</w:t>
      </w:r>
      <w:r w:rsidRPr="000744CF">
        <w:rPr>
          <w:rStyle w:val="StyleUnderline"/>
        </w:rPr>
        <w:t xml:space="preserve"> and “</w:t>
      </w:r>
      <w:r w:rsidRPr="003F532D">
        <w:rPr>
          <w:rStyle w:val="Emphasis"/>
        </w:rPr>
        <w:t>know</w:t>
      </w:r>
      <w:r w:rsidRPr="000744CF">
        <w:rPr>
          <w:rStyle w:val="StyleUnderline"/>
        </w:rPr>
        <w:t xml:space="preserve">” the </w:t>
      </w:r>
      <w:r w:rsidRPr="003F532D">
        <w:rPr>
          <w:rStyle w:val="Emphasis"/>
        </w:rPr>
        <w:t>prison</w:t>
      </w:r>
      <w:r w:rsidRPr="000744CF">
        <w:rPr>
          <w:rStyle w:val="StyleUnderline"/>
        </w:rPr>
        <w:t xml:space="preserve"> and </w:t>
      </w:r>
      <w:r w:rsidRPr="003F532D">
        <w:rPr>
          <w:rStyle w:val="Emphasis"/>
        </w:rPr>
        <w:t>policing apparatus</w:t>
      </w:r>
      <w:r w:rsidRPr="000744CF">
        <w:rPr>
          <w:rStyle w:val="StyleUnderline"/>
        </w:rPr>
        <w:t xml:space="preserve">, and </w:t>
      </w:r>
      <w:r w:rsidRPr="00D1444D">
        <w:rPr>
          <w:rStyle w:val="StyleUnderline"/>
          <w:highlight w:val="yellow"/>
        </w:rPr>
        <w:t>which</w:t>
      </w:r>
      <w:r w:rsidRPr="000744CF">
        <w:rPr>
          <w:rStyle w:val="StyleUnderline"/>
        </w:rPr>
        <w:t xml:space="preserve"> </w:t>
      </w:r>
      <w:r w:rsidRPr="003F532D">
        <w:rPr>
          <w:rStyle w:val="Emphasis"/>
        </w:rPr>
        <w:t xml:space="preserve">dynamically </w:t>
      </w:r>
      <w:r w:rsidRPr="00D1444D">
        <w:rPr>
          <w:rStyle w:val="Emphasis"/>
          <w:highlight w:val="yellow"/>
        </w:rPr>
        <w:t>produces our</w:t>
      </w:r>
      <w:r w:rsidRPr="00495389">
        <w:rPr>
          <w:rStyle w:val="Emphasis"/>
          <w:highlight w:val="cyan"/>
        </w:rPr>
        <w:t xml:space="preserve"> </w:t>
      </w:r>
      <w:r w:rsidRPr="005039DA">
        <w:rPr>
          <w:rStyle w:val="Emphasis"/>
        </w:rPr>
        <w:t>consent</w:t>
      </w:r>
      <w:r w:rsidRPr="005039DA">
        <w:rPr>
          <w:rStyle w:val="StyleUnderline"/>
        </w:rPr>
        <w:t xml:space="preserve"> and/or</w:t>
      </w:r>
      <w:r w:rsidRPr="000744CF">
        <w:rPr>
          <w:rStyle w:val="StyleUnderline"/>
        </w:rPr>
        <w:t xml:space="preserve"> </w:t>
      </w:r>
      <w:r w:rsidRPr="00D1444D">
        <w:rPr>
          <w:rStyle w:val="Emphasis"/>
          <w:highlight w:val="yellow"/>
        </w:rPr>
        <w:t>surrender</w:t>
      </w:r>
      <w:r w:rsidRPr="00D1444D">
        <w:rPr>
          <w:rStyle w:val="StyleUnderline"/>
          <w:highlight w:val="yellow"/>
        </w:rPr>
        <w:t xml:space="preserve"> to its </w:t>
      </w:r>
      <w:r w:rsidRPr="00381078">
        <w:rPr>
          <w:rStyle w:val="Emphasis"/>
        </w:rPr>
        <w:t xml:space="preserve">epochal </w:t>
      </w:r>
      <w:r w:rsidRPr="00D1444D">
        <w:rPr>
          <w:rStyle w:val="Emphasis"/>
          <w:highlight w:val="yellow"/>
        </w:rPr>
        <w:t>oppressive violence</w:t>
      </w:r>
      <w:r w:rsidRPr="000744CF">
        <w:rPr>
          <w:sz w:val="16"/>
        </w:rPr>
        <w:t xml:space="preserve">. </w:t>
      </w:r>
    </w:p>
    <w:p w14:paraId="143A6D5E" w14:textId="77777777" w:rsidR="00692AC7" w:rsidRPr="000744CF" w:rsidRDefault="00692AC7" w:rsidP="00692AC7">
      <w:pPr>
        <w:rPr>
          <w:sz w:val="16"/>
        </w:rPr>
      </w:pPr>
      <w:r w:rsidRPr="000744CF">
        <w:rPr>
          <w:sz w:val="16"/>
        </w:rPr>
        <w:t xml:space="preserve">As a pedagogical tool, </w:t>
      </w:r>
      <w:r w:rsidRPr="00D1444D">
        <w:rPr>
          <w:rStyle w:val="StyleUnderline"/>
          <w:highlight w:val="yellow"/>
        </w:rPr>
        <w:t xml:space="preserve">this </w:t>
      </w:r>
      <w:r w:rsidRPr="00D1444D">
        <w:rPr>
          <w:rStyle w:val="Emphasis"/>
          <w:highlight w:val="yellow"/>
        </w:rPr>
        <w:t>framework</w:t>
      </w:r>
      <w:r w:rsidRPr="00D1444D">
        <w:rPr>
          <w:rStyle w:val="StyleUnderline"/>
          <w:highlight w:val="yellow"/>
        </w:rPr>
        <w:t xml:space="preserve"> compels students and teachers to </w:t>
      </w:r>
      <w:r w:rsidRPr="00D1444D">
        <w:rPr>
          <w:rStyle w:val="Emphasis"/>
          <w:highlight w:val="yellow"/>
        </w:rPr>
        <w:t>examine how</w:t>
      </w:r>
      <w:r w:rsidRPr="003F532D">
        <w:rPr>
          <w:rStyle w:val="Emphasis"/>
        </w:rPr>
        <w:t xml:space="preserve"> deeply </w:t>
      </w:r>
      <w:r w:rsidRPr="00D1444D">
        <w:rPr>
          <w:rStyle w:val="Emphasis"/>
          <w:highlight w:val="yellow"/>
        </w:rPr>
        <w:t>engaged they are</w:t>
      </w:r>
      <w:r w:rsidRPr="00D1444D">
        <w:rPr>
          <w:rStyle w:val="StyleUnderline"/>
          <w:highlight w:val="yellow"/>
        </w:rPr>
        <w:t xml:space="preserve"> in the </w:t>
      </w:r>
      <w:r w:rsidRPr="00D1444D">
        <w:rPr>
          <w:rStyle w:val="Emphasis"/>
          <w:highlight w:val="yellow"/>
        </w:rPr>
        <w:t>violent common sens</w:t>
      </w:r>
      <w:r w:rsidRPr="00495389">
        <w:rPr>
          <w:rStyle w:val="Emphasis"/>
          <w:highlight w:val="cyan"/>
        </w:rPr>
        <w:t>e</w:t>
      </w:r>
      <w:r w:rsidRPr="000744CF">
        <w:rPr>
          <w:rStyle w:val="StyleUnderline"/>
        </w:rPr>
        <w:t xml:space="preserve"> of the prison and the racist state</w:t>
      </w:r>
      <w:r w:rsidRPr="000744CF">
        <w:rPr>
          <w:sz w:val="16"/>
        </w:rPr>
        <w:t xml:space="preserve">. Who is left for dead in the common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0744CF">
        <w:rPr>
          <w:rStyle w:val="StyleUnderline"/>
        </w:rPr>
        <w:t xml:space="preserve">teachers and students can attempt to </w:t>
      </w:r>
      <w:r w:rsidRPr="003F532D">
        <w:rPr>
          <w:rStyle w:val="Emphasis"/>
        </w:rPr>
        <w:t>concretely understand</w:t>
      </w:r>
      <w:r w:rsidRPr="000744CF">
        <w:rPr>
          <w:rStyle w:val="StyleUnderline"/>
        </w:rPr>
        <w:t xml:space="preserve"> how they are a </w:t>
      </w:r>
      <w:r w:rsidRPr="003F532D">
        <w:rPr>
          <w:rStyle w:val="Emphasis"/>
        </w:rPr>
        <w:t>dynamic part</w:t>
      </w:r>
      <w:r w:rsidRPr="000744CF">
        <w:rPr>
          <w:rStyle w:val="StyleUnderline"/>
        </w:rPr>
        <w:t xml:space="preserve"> of the prison regime’s production and reproduction— </w:t>
      </w:r>
      <w:r w:rsidRPr="00D1444D">
        <w:rPr>
          <w:rStyle w:val="StyleUnderline"/>
          <w:highlight w:val="yellow"/>
        </w:rPr>
        <w:t>and</w:t>
      </w:r>
      <w:r w:rsidRPr="000744CF">
        <w:rPr>
          <w:rStyle w:val="StyleUnderline"/>
        </w:rPr>
        <w:t xml:space="preserve"> thus </w:t>
      </w:r>
      <w:r w:rsidRPr="00D1444D">
        <w:rPr>
          <w:rStyle w:val="StyleUnderline"/>
          <w:highlight w:val="yellow"/>
        </w:rPr>
        <w:t>how they might</w:t>
      </w:r>
      <w:r w:rsidRPr="000744CF">
        <w:rPr>
          <w:rStyle w:val="StyleUnderline"/>
        </w:rPr>
        <w:t xml:space="preserve"> also </w:t>
      </w:r>
      <w:r w:rsidRPr="00D1444D">
        <w:rPr>
          <w:rStyle w:val="StyleUnderline"/>
          <w:highlight w:val="yellow"/>
        </w:rPr>
        <w:t xml:space="preserve">be </w:t>
      </w:r>
      <w:r w:rsidRPr="00D1444D">
        <w:rPr>
          <w:rStyle w:val="Emphasis"/>
          <w:highlight w:val="yellow"/>
        </w:rPr>
        <w:t>part of its abolition</w:t>
      </w:r>
      <w:r w:rsidRPr="00D1444D">
        <w:rPr>
          <w:rStyle w:val="StyleUnderline"/>
          <w:highlight w:val="yellow"/>
        </w:rPr>
        <w:t xml:space="preserve"> </w:t>
      </w:r>
      <w:r w:rsidRPr="00381078">
        <w:rPr>
          <w:rStyle w:val="StyleUnderline"/>
        </w:rPr>
        <w:t>through</w:t>
      </w:r>
      <w:r w:rsidRPr="000744CF">
        <w:rPr>
          <w:rStyle w:val="StyleUnderline"/>
        </w:rPr>
        <w:t xml:space="preserve"> the work of </w:t>
      </w:r>
      <w:r w:rsidRPr="00381078">
        <w:rPr>
          <w:rStyle w:val="Emphasis"/>
        </w:rPr>
        <w:t>building</w:t>
      </w:r>
      <w:r w:rsidRPr="00381078">
        <w:rPr>
          <w:rStyle w:val="StyleUnderline"/>
        </w:rPr>
        <w:t xml:space="preserve"> and </w:t>
      </w:r>
      <w:r w:rsidRPr="00381078">
        <w:rPr>
          <w:rStyle w:val="Emphasis"/>
        </w:rPr>
        <w:t>teaching a radical</w:t>
      </w:r>
      <w:r w:rsidRPr="00381078">
        <w:rPr>
          <w:rStyle w:val="StyleUnderline"/>
        </w:rPr>
        <w:t xml:space="preserve"> and </w:t>
      </w:r>
      <w:r w:rsidRPr="00381078">
        <w:rPr>
          <w:rStyle w:val="Emphasis"/>
        </w:rPr>
        <w:t>liberatory common sense</w:t>
      </w:r>
      <w:r w:rsidRPr="000744CF">
        <w:rPr>
          <w:sz w:val="16"/>
        </w:rPr>
        <w:t xml:space="preserve"> (this is political work that anyone can do, ideally as part of a community of social movement). </w:t>
      </w:r>
    </w:p>
    <w:p w14:paraId="20826F84" w14:textId="77777777" w:rsidR="00692AC7" w:rsidRPr="000744CF" w:rsidRDefault="00692AC7" w:rsidP="00692AC7">
      <w:pPr>
        <w:rPr>
          <w:sz w:val="16"/>
        </w:rPr>
      </w:pPr>
      <w:r w:rsidRPr="000744CF">
        <w:rPr>
          <w:sz w:val="16"/>
        </w:rPr>
        <w:t xml:space="preserve">Additionally, </w:t>
      </w:r>
      <w:r w:rsidRPr="00D1444D">
        <w:rPr>
          <w:rStyle w:val="StyleUnderline"/>
          <w:highlight w:val="yellow"/>
        </w:rPr>
        <w:t xml:space="preserve">the abolitionist teacher can prioritize </w:t>
      </w:r>
      <w:r w:rsidRPr="00381078">
        <w:rPr>
          <w:rStyle w:val="StyleUnderline"/>
        </w:rPr>
        <w:t xml:space="preserve">a </w:t>
      </w:r>
      <w:r w:rsidRPr="00381078">
        <w:rPr>
          <w:rStyle w:val="Emphasis"/>
        </w:rPr>
        <w:t>rigorous</w:t>
      </w:r>
      <w:r w:rsidRPr="000744CF">
        <w:rPr>
          <w:rStyle w:val="StyleUnderline"/>
        </w:rPr>
        <w:t xml:space="preserve">—and </w:t>
      </w:r>
      <w:r w:rsidRPr="003F532D">
        <w:rPr>
          <w:rStyle w:val="Emphasis"/>
        </w:rPr>
        <w:t>vigorous</w:t>
      </w:r>
      <w:r w:rsidRPr="000744CF">
        <w:rPr>
          <w:rStyle w:val="StyleUnderline"/>
        </w:rPr>
        <w:t>—</w:t>
      </w:r>
      <w:r w:rsidRPr="00D1444D">
        <w:rPr>
          <w:rStyle w:val="Emphasis"/>
          <w:highlight w:val="yellow"/>
        </w:rPr>
        <w:t>critique</w:t>
      </w:r>
      <w:r w:rsidRPr="00D1444D">
        <w:rPr>
          <w:rStyle w:val="StyleUnderline"/>
          <w:highlight w:val="yellow"/>
        </w:rPr>
        <w:t xml:space="preserve"> of </w:t>
      </w:r>
      <w:r w:rsidRPr="00E160BB">
        <w:rPr>
          <w:rStyle w:val="StyleUnderline"/>
        </w:rPr>
        <w:t>the</w:t>
      </w:r>
      <w:r w:rsidRPr="000744CF">
        <w:rPr>
          <w:rStyle w:val="StyleUnderline"/>
        </w:rPr>
        <w:t xml:space="preserve"> </w:t>
      </w:r>
      <w:r w:rsidRPr="003F532D">
        <w:rPr>
          <w:rStyle w:val="Emphasis"/>
        </w:rPr>
        <w:t xml:space="preserve">endemic </w:t>
      </w:r>
      <w:r w:rsidRPr="00E160BB">
        <w:rPr>
          <w:rStyle w:val="Emphasis"/>
        </w:rPr>
        <w:t xml:space="preserve">complicities of </w:t>
      </w:r>
      <w:r w:rsidRPr="00D1444D">
        <w:rPr>
          <w:rStyle w:val="Emphasis"/>
          <w:highlight w:val="yellow"/>
        </w:rPr>
        <w:t>liberal</w:t>
      </w:r>
      <w:r w:rsidRPr="003F532D">
        <w:rPr>
          <w:rStyle w:val="Emphasis"/>
        </w:rPr>
        <w:t xml:space="preserve">/progressive </w:t>
      </w:r>
      <w:r w:rsidRPr="00D1444D">
        <w:rPr>
          <w:rStyle w:val="Emphasis"/>
          <w:highlight w:val="yellow"/>
        </w:rPr>
        <w:t>reformism</w:t>
      </w:r>
      <w:r w:rsidRPr="00D1444D">
        <w:rPr>
          <w:rStyle w:val="StyleUnderline"/>
          <w:highlight w:val="yellow"/>
        </w:rPr>
        <w:t xml:space="preserve"> </w:t>
      </w:r>
      <w:r w:rsidRPr="00381078">
        <w:rPr>
          <w:rStyle w:val="StyleUnderline"/>
        </w:rPr>
        <w:t>to the</w:t>
      </w:r>
      <w:r w:rsidRPr="000744CF">
        <w:rPr>
          <w:rStyle w:val="StyleUnderline"/>
        </w:rPr>
        <w:t xml:space="preserve"> </w:t>
      </w:r>
      <w:r w:rsidRPr="003F532D">
        <w:rPr>
          <w:rStyle w:val="Emphasis"/>
        </w:rPr>
        <w:t>transformation</w:t>
      </w:r>
      <w:r w:rsidRPr="000744CF">
        <w:rPr>
          <w:rStyle w:val="StyleUnderline"/>
        </w:rPr>
        <w:t xml:space="preserve">, </w:t>
      </w:r>
      <w:r w:rsidRPr="003F532D">
        <w:rPr>
          <w:rStyle w:val="Emphasis"/>
        </w:rPr>
        <w:t>expansion</w:t>
      </w:r>
      <w:r w:rsidRPr="000744CF">
        <w:rPr>
          <w:rStyle w:val="StyleUnderline"/>
        </w:rPr>
        <w:t xml:space="preserve">, and ultimate </w:t>
      </w:r>
      <w:r w:rsidRPr="00381078">
        <w:rPr>
          <w:rStyle w:val="Emphasis"/>
        </w:rPr>
        <w:t>reproduction of racist state violence</w:t>
      </w:r>
      <w:r w:rsidRPr="00381078">
        <w:rPr>
          <w:rStyle w:val="StyleUnderline"/>
        </w:rPr>
        <w:t xml:space="preserve"> and</w:t>
      </w:r>
      <w:r w:rsidRPr="000744CF">
        <w:rPr>
          <w:rStyle w:val="StyleUnderline"/>
        </w:rPr>
        <w:t xml:space="preserve"> </w:t>
      </w:r>
      <w:r w:rsidRPr="003F532D">
        <w:rPr>
          <w:rStyle w:val="Emphasis"/>
        </w:rPr>
        <w:t>(proto)</w:t>
      </w:r>
      <w:r w:rsidRPr="00381078">
        <w:rPr>
          <w:rStyle w:val="Emphasis"/>
        </w:rPr>
        <w:t>genocide</w:t>
      </w:r>
      <w:r w:rsidRPr="005039DA">
        <w:rPr>
          <w:rStyle w:val="StyleUnderline"/>
        </w:rPr>
        <w:t>; this</w:t>
      </w:r>
      <w:r w:rsidRPr="000744CF">
        <w:rPr>
          <w:rStyle w:val="StyleUnderline"/>
        </w:rPr>
        <w:t xml:space="preserve"> entails a </w:t>
      </w:r>
      <w:r w:rsidRPr="003F532D">
        <w:rPr>
          <w:rStyle w:val="Emphasis"/>
        </w:rPr>
        <w:t>radical critique</w:t>
      </w:r>
      <w:r w:rsidRPr="000744CF">
        <w:rPr>
          <w:rStyle w:val="StyleUnderline"/>
        </w:rPr>
        <w:t xml:space="preserve"> of</w:t>
      </w:r>
      <w:r w:rsidRPr="000744CF">
        <w:rPr>
          <w:sz w:val="16"/>
        </w:rPr>
        <w:t xml:space="preserve"> everything from the sociopolitical legacies of “civil rights” and the oppressive capacities of “human rights” to the racist state’s direct assimilation of 1970s-era </w:t>
      </w:r>
      <w:r w:rsidRPr="000744CF">
        <w:rPr>
          <w:rStyle w:val="StyleUnderline"/>
        </w:rPr>
        <w:t>“</w:t>
      </w:r>
      <w:r w:rsidRPr="003F532D">
        <w:rPr>
          <w:rStyle w:val="Emphasis"/>
        </w:rPr>
        <w:t>prison reform</w:t>
      </w:r>
      <w:r w:rsidRPr="000744CF">
        <w:rPr>
          <w:rStyle w:val="StyleUnderline"/>
        </w:rPr>
        <w:t>” agendas</w:t>
      </w:r>
      <w:r w:rsidRPr="000744CF">
        <w:rPr>
          <w:sz w:val="16"/>
        </w:rPr>
        <w:t xml:space="preserve"> into the blueprints for massive prison expansion discussed above.17 </w:t>
      </w:r>
    </w:p>
    <w:p w14:paraId="46FCCF8D" w14:textId="77777777" w:rsidR="00692AC7" w:rsidRPr="000744CF" w:rsidRDefault="00692AC7" w:rsidP="00692AC7">
      <w:pPr>
        <w:rPr>
          <w:sz w:val="16"/>
        </w:rPr>
      </w:pPr>
      <w:r w:rsidRPr="00E160BB">
        <w:rPr>
          <w:rStyle w:val="StyleUnderline"/>
        </w:rPr>
        <w:t>The</w:t>
      </w:r>
      <w:r w:rsidRPr="000744CF">
        <w:rPr>
          <w:sz w:val="16"/>
        </w:rPr>
        <w:t xml:space="preserve"> abolitionist </w:t>
      </w:r>
      <w:r w:rsidRPr="00E160BB">
        <w:rPr>
          <w:rStyle w:val="StyleUnderline"/>
        </w:rPr>
        <w:t>teacher must</w:t>
      </w:r>
      <w:r w:rsidRPr="000744CF">
        <w:rPr>
          <w:rStyle w:val="StyleUnderline"/>
        </w:rPr>
        <w:t xml:space="preserve"> be willing to </w:t>
      </w:r>
      <w:r w:rsidRPr="00E160BB">
        <w:rPr>
          <w:rStyle w:val="StyleUnderline"/>
        </w:rPr>
        <w:t>occupy the</w:t>
      </w:r>
      <w:r w:rsidRPr="000744CF">
        <w:rPr>
          <w:rStyle w:val="StyleUnderline"/>
        </w:rPr>
        <w:t xml:space="preserve"> difficult and often uncomfortable </w:t>
      </w:r>
      <w:r w:rsidRPr="00E160BB">
        <w:rPr>
          <w:rStyle w:val="StyleUnderline"/>
        </w:rPr>
        <w:t xml:space="preserve">position of </w:t>
      </w:r>
      <w:r w:rsidRPr="00E160BB">
        <w:rPr>
          <w:rStyle w:val="Emphasis"/>
        </w:rPr>
        <w:t>political leadership</w:t>
      </w:r>
      <w:r w:rsidRPr="000744CF">
        <w:rPr>
          <w:rStyle w:val="StyleUnderline"/>
        </w:rPr>
        <w:t xml:space="preserve"> in the classroom</w:t>
      </w:r>
      <w:r w:rsidRPr="000744CF">
        <w:rPr>
          <w:sz w:val="16"/>
        </w:rPr>
        <w:t xml:space="preserve">. To some, this reads as a direct violation of </w:t>
      </w:r>
      <w:proofErr w:type="spellStart"/>
      <w:r w:rsidRPr="000744CF">
        <w:rPr>
          <w:sz w:val="16"/>
        </w:rPr>
        <w:t>Freirian</w:t>
      </w:r>
      <w:proofErr w:type="spellEnd"/>
      <w:r w:rsidRPr="000744CF">
        <w:rPr>
          <w:sz w:val="16"/>
        </w:rPr>
        <w:t xml:space="preserve"> conceptions of critical pedagogy, but I would argue that it is really an elaboration and amplification of the revolutionary spirit at the heart of Freire’s entire lifework. That is, </w:t>
      </w:r>
      <w:r w:rsidRPr="000744CF">
        <w:rPr>
          <w:rStyle w:val="StyleUnderline"/>
        </w:rPr>
        <w:t>how can a teacher expect</w:t>
      </w:r>
      <w:r w:rsidRPr="000744CF">
        <w:rPr>
          <w:sz w:val="16"/>
        </w:rPr>
        <w:t xml:space="preserve"> her/ his </w:t>
      </w:r>
      <w:r w:rsidRPr="000744CF">
        <w:rPr>
          <w:rStyle w:val="StyleUnderline"/>
        </w:rPr>
        <w:t xml:space="preserve">students to undertake the courageous and difficult work of </w:t>
      </w:r>
      <w:r w:rsidRPr="00A3741C">
        <w:rPr>
          <w:rStyle w:val="Emphasis"/>
        </w:rPr>
        <w:t>inhabiting an abolitionist positionality</w:t>
      </w:r>
      <w:r w:rsidRPr="000744CF">
        <w:rPr>
          <w:rStyle w:val="StyleUnderline"/>
        </w:rPr>
        <w:t>—even if only as an “</w:t>
      </w:r>
      <w:r w:rsidRPr="00A3741C">
        <w:rPr>
          <w:rStyle w:val="Emphasis"/>
        </w:rPr>
        <w:t>academic</w:t>
      </w:r>
      <w:r w:rsidRPr="000744CF">
        <w:rPr>
          <w:rStyle w:val="StyleUnderline"/>
        </w:rPr>
        <w:t>” exercise—unless the teacher</w:t>
      </w:r>
      <w:r w:rsidRPr="000744CF">
        <w:rPr>
          <w:sz w:val="16"/>
        </w:rPr>
        <w:t xml:space="preserve"> herself/himself </w:t>
      </w:r>
      <w:r w:rsidRPr="00A3741C">
        <w:rPr>
          <w:rStyle w:val="Emphasis"/>
        </w:rPr>
        <w:t>embodies</w:t>
      </w:r>
      <w:r w:rsidRPr="000744CF">
        <w:rPr>
          <w:rStyle w:val="StyleUnderline"/>
        </w:rPr>
        <w:t xml:space="preserve">, </w:t>
      </w:r>
      <w:r w:rsidRPr="00A3741C">
        <w:rPr>
          <w:rStyle w:val="Emphasis"/>
        </w:rPr>
        <w:t>performs</w:t>
      </w:r>
      <w:r w:rsidRPr="000744CF">
        <w:rPr>
          <w:rStyle w:val="StyleUnderline"/>
        </w:rPr>
        <w:t xml:space="preserve">, and </w:t>
      </w:r>
      <w:r w:rsidRPr="00D1444D">
        <w:rPr>
          <w:rStyle w:val="Emphasis"/>
          <w:rFonts w:ascii="Juice ITC" w:hAnsi="Juice ITC"/>
          <w:color w:val="92D050"/>
          <w:sz w:val="30"/>
          <w:szCs w:val="30"/>
          <w:highlight w:val="yellow"/>
        </w:rPr>
        <w:t>oozes</w:t>
      </w:r>
      <w:r w:rsidRPr="00A3741C">
        <w:rPr>
          <w:rStyle w:val="StyleUnderline"/>
          <w:color w:val="92D050"/>
        </w:rPr>
        <w:t xml:space="preserve"> </w:t>
      </w:r>
      <w:r w:rsidRPr="000744CF">
        <w:rPr>
          <w:rStyle w:val="StyleUnderline"/>
        </w:rPr>
        <w:t>that very same political desire?</w:t>
      </w:r>
      <w:r w:rsidRPr="000744CF">
        <w:rPr>
          <w:sz w:val="16"/>
        </w:rPr>
        <w:t xml:space="preserve"> In fact, it often seems that </w:t>
      </w:r>
      <w:r w:rsidRPr="000744CF">
        <w:rPr>
          <w:rStyle w:val="StyleUnderline"/>
        </w:rPr>
        <w:t xml:space="preserve">doing the latter is </w:t>
      </w:r>
      <w:r w:rsidRPr="00A3741C">
        <w:rPr>
          <w:rStyle w:val="Emphasis"/>
        </w:rPr>
        <w:t>enough to compel many students</w:t>
      </w:r>
      <w:r w:rsidRPr="000744CF">
        <w:rPr>
          <w:rStyle w:val="StyleUnderline"/>
        </w:rPr>
        <w:t xml:space="preserve"> (at least </w:t>
      </w:r>
      <w:r w:rsidRPr="00A3741C">
        <w:rPr>
          <w:rStyle w:val="Emphasis"/>
        </w:rPr>
        <w:t>momentarily</w:t>
      </w:r>
      <w:r w:rsidRPr="000744CF">
        <w:rPr>
          <w:rStyle w:val="StyleUnderline"/>
        </w:rPr>
        <w:t xml:space="preserve">) to become </w:t>
      </w:r>
      <w:r w:rsidRPr="00A3741C">
        <w:rPr>
          <w:rStyle w:val="Emphasis"/>
        </w:rPr>
        <w:t>intimate</w:t>
      </w:r>
      <w:r w:rsidRPr="000744CF">
        <w:rPr>
          <w:rStyle w:val="StyleUnderline"/>
        </w:rPr>
        <w:t xml:space="preserve"> and </w:t>
      </w:r>
      <w:r w:rsidRPr="00A3741C">
        <w:rPr>
          <w:rStyle w:val="Emphasis"/>
        </w:rPr>
        <w:t>familiar</w:t>
      </w:r>
      <w:r w:rsidRPr="000744CF">
        <w:rPr>
          <w:rStyle w:val="StyleUnderline"/>
        </w:rPr>
        <w:t xml:space="preserve"> with the </w:t>
      </w:r>
      <w:r w:rsidRPr="00A3741C">
        <w:rPr>
          <w:rStyle w:val="Emphasis"/>
        </w:rPr>
        <w:t>allegedly impossible</w:t>
      </w:r>
      <w:r w:rsidRPr="000744CF">
        <w:rPr>
          <w:sz w:val="16"/>
        </w:rPr>
        <w:t xml:space="preserve">. </w:t>
      </w:r>
    </w:p>
    <w:p w14:paraId="6BB341B1" w14:textId="77777777" w:rsidR="00692AC7" w:rsidRPr="000744CF" w:rsidRDefault="00692AC7" w:rsidP="00692AC7">
      <w:pPr>
        <w:rPr>
          <w:sz w:val="16"/>
        </w:rPr>
      </w:pPr>
      <w:r w:rsidRPr="000744CF">
        <w:rPr>
          <w:sz w:val="16"/>
        </w:rPr>
        <w:t>Finally</w:t>
      </w:r>
      <w:r w:rsidRPr="00495389">
        <w:rPr>
          <w:sz w:val="16"/>
          <w:highlight w:val="cyan"/>
        </w:rPr>
        <w:t xml:space="preserve">, </w:t>
      </w:r>
      <w:r w:rsidRPr="00D1444D">
        <w:rPr>
          <w:rStyle w:val="StyleUnderline"/>
          <w:highlight w:val="yellow"/>
        </w:rPr>
        <w:t xml:space="preserve">the horizon of the possible is </w:t>
      </w:r>
      <w:r w:rsidRPr="00D1444D">
        <w:rPr>
          <w:rStyle w:val="Emphasis"/>
          <w:highlight w:val="yellow"/>
        </w:rPr>
        <w:t>only constrained</w:t>
      </w:r>
      <w:r w:rsidRPr="00D1444D">
        <w:rPr>
          <w:rStyle w:val="StyleUnderline"/>
          <w:highlight w:val="yellow"/>
        </w:rPr>
        <w:t xml:space="preserve"> by</w:t>
      </w:r>
      <w:r w:rsidRPr="00381078">
        <w:rPr>
          <w:rStyle w:val="StyleUnderline"/>
        </w:rPr>
        <w:t xml:space="preserve"> one’s </w:t>
      </w:r>
      <w:r w:rsidRPr="00D1444D">
        <w:rPr>
          <w:rStyle w:val="StyleUnderline"/>
          <w:highlight w:val="yellow"/>
        </w:rPr>
        <w:t>pedagogical willingness</w:t>
      </w:r>
      <w:r w:rsidRPr="00381078">
        <w:rPr>
          <w:rStyle w:val="StyleUnderline"/>
        </w:rPr>
        <w:t xml:space="preserve"> to </w:t>
      </w:r>
      <w:r w:rsidRPr="00381078">
        <w:rPr>
          <w:rStyle w:val="Emphasis"/>
        </w:rPr>
        <w:t>locate a particular political struggle</w:t>
      </w:r>
      <w:r w:rsidRPr="000744CF">
        <w:rPr>
          <w:sz w:val="16"/>
        </w:rPr>
        <w:t xml:space="preserve"> (here, prison abolition) </w:t>
      </w:r>
      <w:r w:rsidRPr="00381078">
        <w:rPr>
          <w:rStyle w:val="StyleUnderline"/>
        </w:rPr>
        <w:t>within the</w:t>
      </w:r>
      <w:r w:rsidRPr="000744CF">
        <w:rPr>
          <w:rStyle w:val="StyleUnderline"/>
        </w:rPr>
        <w:t xml:space="preserve"> </w:t>
      </w:r>
      <w:r w:rsidRPr="00A3741C">
        <w:rPr>
          <w:rStyle w:val="Emphasis"/>
        </w:rPr>
        <w:t>long</w:t>
      </w:r>
      <w:r w:rsidRPr="000744CF">
        <w:rPr>
          <w:rStyle w:val="StyleUnderline"/>
        </w:rPr>
        <w:t xml:space="preserve"> and </w:t>
      </w:r>
      <w:r w:rsidRPr="00A3741C">
        <w:rPr>
          <w:rStyle w:val="Emphasis"/>
        </w:rPr>
        <w:t xml:space="preserve">living </w:t>
      </w:r>
      <w:r w:rsidRPr="00381078">
        <w:rPr>
          <w:rStyle w:val="Emphasis"/>
        </w:rPr>
        <w:t>history</w:t>
      </w:r>
      <w:r w:rsidRPr="00381078">
        <w:rPr>
          <w:rStyle w:val="StyleUnderline"/>
        </w:rPr>
        <w:t xml:space="preserve"> of liberation movements</w:t>
      </w:r>
      <w:r w:rsidRPr="000744CF">
        <w:rPr>
          <w:sz w:val="16"/>
        </w:rPr>
        <w:t xml:space="preserve">. In this context, </w:t>
      </w:r>
      <w:r w:rsidRPr="00E160BB">
        <w:rPr>
          <w:rStyle w:val="StyleUnderline"/>
        </w:rPr>
        <w:t xml:space="preserve">“prison abolition” can be understood as </w:t>
      </w:r>
      <w:r w:rsidRPr="00E160BB">
        <w:rPr>
          <w:rStyle w:val="Emphasis"/>
        </w:rPr>
        <w:t>one important strain</w:t>
      </w:r>
      <w:r w:rsidRPr="000744CF">
        <w:rPr>
          <w:rStyle w:val="StyleUnderline"/>
        </w:rPr>
        <w:t xml:space="preserve"> within a </w:t>
      </w:r>
      <w:r w:rsidRPr="00A3741C">
        <w:rPr>
          <w:rStyle w:val="Emphasis"/>
        </w:rPr>
        <w:t>continuously unfurling fabric</w:t>
      </w:r>
      <w:r w:rsidRPr="000744CF">
        <w:rPr>
          <w:rStyle w:val="StyleUnderline"/>
        </w:rPr>
        <w:t xml:space="preserve"> </w:t>
      </w:r>
      <w:r w:rsidRPr="00E160BB">
        <w:rPr>
          <w:rStyle w:val="StyleUnderline"/>
        </w:rPr>
        <w:t>of liberationist</w:t>
      </w:r>
      <w:r w:rsidRPr="000744CF">
        <w:rPr>
          <w:rStyle w:val="StyleUnderline"/>
        </w:rPr>
        <w:t xml:space="preserve"> political </w:t>
      </w:r>
      <w:r w:rsidRPr="00E160BB">
        <w:rPr>
          <w:rStyle w:val="StyleUnderline"/>
        </w:rPr>
        <w:t>horizons</w:t>
      </w:r>
      <w:r w:rsidRPr="000744CF">
        <w:rPr>
          <w:rStyle w:val="StyleUnderline"/>
        </w:rPr>
        <w:t xml:space="preserve">, in which the imagination of the possible and the practical is </w:t>
      </w:r>
      <w:r w:rsidRPr="00A3741C">
        <w:rPr>
          <w:rStyle w:val="Emphasis"/>
        </w:rPr>
        <w:t>shaped</w:t>
      </w:r>
      <w:r w:rsidRPr="000744CF">
        <w:rPr>
          <w:rStyle w:val="StyleUnderline"/>
        </w:rPr>
        <w:t xml:space="preserve"> but </w:t>
      </w:r>
      <w:r w:rsidRPr="00A3741C">
        <w:rPr>
          <w:rStyle w:val="Emphasis"/>
        </w:rPr>
        <w:t>not limited</w:t>
      </w:r>
      <w:r w:rsidRPr="000744CF">
        <w:rPr>
          <w:rStyle w:val="StyleUnderline"/>
        </w:rPr>
        <w:t xml:space="preserve"> by the </w:t>
      </w:r>
      <w:r w:rsidRPr="00A3741C">
        <w:rPr>
          <w:rStyle w:val="Emphasis"/>
        </w:rPr>
        <w:t>specific material</w:t>
      </w:r>
      <w:r w:rsidRPr="000744CF">
        <w:rPr>
          <w:rStyle w:val="StyleUnderline"/>
        </w:rPr>
        <w:t xml:space="preserve"> and </w:t>
      </w:r>
      <w:r w:rsidRPr="00A3741C">
        <w:rPr>
          <w:rStyle w:val="Emphasis"/>
        </w:rPr>
        <w:t>institutional conditions</w:t>
      </w:r>
      <w:r w:rsidRPr="000744CF">
        <w:rPr>
          <w:rStyle w:val="StyleUnderline"/>
        </w:rPr>
        <w:t xml:space="preserve"> within which one lives</w:t>
      </w:r>
      <w:r w:rsidRPr="000744CF">
        <w:rPr>
          <w:sz w:val="16"/>
        </w:rPr>
        <w:t xml:space="preserve">. It is useful to continually ask: </w:t>
      </w:r>
      <w:r w:rsidRPr="00A3741C">
        <w:rPr>
          <w:rStyle w:val="Emphasis"/>
        </w:rPr>
        <w:t>on whose shoulders does one sit</w:t>
      </w:r>
      <w:r w:rsidRPr="000744CF">
        <w:rPr>
          <w:rStyle w:val="StyleUnderline"/>
        </w:rPr>
        <w:t xml:space="preserve">, when undertaking the </w:t>
      </w:r>
      <w:r w:rsidRPr="00A3741C">
        <w:rPr>
          <w:rStyle w:val="Emphasis"/>
        </w:rPr>
        <w:t>audacious identifications</w:t>
      </w:r>
      <w:r w:rsidRPr="000744CF">
        <w:rPr>
          <w:rStyle w:val="StyleUnderline"/>
        </w:rPr>
        <w:t xml:space="preserve"> and </w:t>
      </w:r>
      <w:r w:rsidRPr="00A3741C">
        <w:rPr>
          <w:rStyle w:val="Emphasis"/>
        </w:rPr>
        <w:t>political practices</w:t>
      </w:r>
      <w:r w:rsidRPr="000744CF">
        <w:rPr>
          <w:rStyle w:val="StyleUnderline"/>
        </w:rPr>
        <w:t xml:space="preserve"> endemic to an abolitionist pedagogy? There is something </w:t>
      </w:r>
      <w:r w:rsidRPr="00A3741C">
        <w:rPr>
          <w:rStyle w:val="Emphasis"/>
        </w:rPr>
        <w:t>profoundly indelible</w:t>
      </w:r>
      <w:r w:rsidRPr="000744CF">
        <w:rPr>
          <w:rStyle w:val="StyleUnderline"/>
        </w:rPr>
        <w:t xml:space="preserve"> and </w:t>
      </w:r>
      <w:r w:rsidRPr="00A3741C">
        <w:rPr>
          <w:rStyle w:val="Emphasis"/>
        </w:rPr>
        <w:t>emboldening</w:t>
      </w:r>
      <w:r w:rsidRPr="000744CF">
        <w:rPr>
          <w:rStyle w:val="StyleUnderline"/>
        </w:rPr>
        <w:t xml:space="preserve"> in realizing that one’s “own” political struggle is </w:t>
      </w:r>
      <w:r w:rsidRPr="00A3741C">
        <w:rPr>
          <w:rStyle w:val="Emphasis"/>
        </w:rPr>
        <w:t>deeply connected</w:t>
      </w:r>
      <w:r w:rsidRPr="00A3741C">
        <w:rPr>
          <w:rStyle w:val="StyleUnderline"/>
        </w:rPr>
        <w:t xml:space="preserve"> to a </w:t>
      </w:r>
      <w:r w:rsidRPr="00A3741C">
        <w:rPr>
          <w:rStyle w:val="Emphasis"/>
        </w:rPr>
        <w:t>vibrant</w:t>
      </w:r>
      <w:r w:rsidRPr="000744CF">
        <w:rPr>
          <w:rStyle w:val="StyleUnderline"/>
        </w:rPr>
        <w:t xml:space="preserve">, </w:t>
      </w:r>
      <w:r w:rsidRPr="00A3741C">
        <w:rPr>
          <w:rStyle w:val="Emphasis"/>
        </w:rPr>
        <w:t>robust</w:t>
      </w:r>
      <w:r w:rsidRPr="000744CF">
        <w:rPr>
          <w:rStyle w:val="StyleUnderline"/>
        </w:rPr>
        <w:t xml:space="preserve">, </w:t>
      </w:r>
      <w:r w:rsidRPr="00A3741C">
        <w:rPr>
          <w:rStyle w:val="Emphasis"/>
        </w:rPr>
        <w:t>creative</w:t>
      </w:r>
      <w:r w:rsidRPr="000744CF">
        <w:rPr>
          <w:rStyle w:val="StyleUnderline"/>
        </w:rPr>
        <w:t xml:space="preserve">, and </w:t>
      </w:r>
      <w:r w:rsidRPr="00A3741C">
        <w:rPr>
          <w:rStyle w:val="Emphasis"/>
        </w:rPr>
        <w:t>beautiful legacy of collective imagination</w:t>
      </w:r>
      <w:r w:rsidRPr="000744CF">
        <w:rPr>
          <w:rStyle w:val="StyleUnderline"/>
        </w:rPr>
        <w:t xml:space="preserve"> and creative social labor</w:t>
      </w:r>
      <w:r w:rsidRPr="000744CF">
        <w:rPr>
          <w:sz w:val="16"/>
        </w:rPr>
        <w:t xml:space="preserve"> (and of course, there are crucial ways of comprehending historical liberation struggles in all their forms, from guerilla warfare to dance). </w:t>
      </w:r>
    </w:p>
    <w:p w14:paraId="56EC0B9A" w14:textId="77777777" w:rsidR="00692AC7" w:rsidRPr="000744CF" w:rsidRDefault="00692AC7" w:rsidP="00692AC7">
      <w:pPr>
        <w:rPr>
          <w:sz w:val="16"/>
        </w:rPr>
      </w:pPr>
      <w:r w:rsidRPr="000744CF">
        <w:rPr>
          <w:sz w:val="16"/>
        </w:rPr>
        <w:t xml:space="preserve">While </w:t>
      </w:r>
      <w:r w:rsidRPr="000744CF">
        <w:rPr>
          <w:rStyle w:val="StyleUnderline"/>
        </w:rPr>
        <w:t xml:space="preserve">I </w:t>
      </w:r>
      <w:r w:rsidRPr="00A3741C">
        <w:rPr>
          <w:rStyle w:val="Emphasis"/>
        </w:rPr>
        <w:t>do not expect</w:t>
      </w:r>
      <w:r w:rsidRPr="000744CF">
        <w:rPr>
          <w:rStyle w:val="StyleUnderline"/>
        </w:rPr>
        <w:t xml:space="preserve"> to arrive at a </w:t>
      </w:r>
      <w:r w:rsidRPr="00A3741C">
        <w:rPr>
          <w:rStyle w:val="Emphasis"/>
        </w:rPr>
        <w:t>wholly satisfactory pedagogical endpoint</w:t>
      </w:r>
      <w:r w:rsidRPr="000744CF">
        <w:rPr>
          <w:sz w:val="16"/>
        </w:rPr>
        <w:t xml:space="preserve"> anytime </w:t>
      </w:r>
      <w:proofErr w:type="gramStart"/>
      <w:r w:rsidRPr="000744CF">
        <w:rPr>
          <w:sz w:val="16"/>
        </w:rPr>
        <w:t xml:space="preserve">soon, </w:t>
      </w:r>
      <w:r w:rsidRPr="000744CF">
        <w:rPr>
          <w:rStyle w:val="StyleUnderline"/>
        </w:rPr>
        <w:t>and</w:t>
      </w:r>
      <w:proofErr w:type="gramEnd"/>
      <w:r w:rsidRPr="000744CF">
        <w:rPr>
          <w:rStyle w:val="StyleUnderline"/>
        </w:rPr>
        <w:t xml:space="preserve"> am</w:t>
      </w:r>
      <w:r w:rsidRPr="000744CF">
        <w:rPr>
          <w:sz w:val="16"/>
        </w:rPr>
        <w:t xml:space="preserve"> therefore </w:t>
      </w:r>
      <w:r w:rsidRPr="00A3741C">
        <w:rPr>
          <w:rStyle w:val="Emphasis"/>
        </w:rPr>
        <w:t>hesitant</w:t>
      </w:r>
      <w:r w:rsidRPr="000744CF">
        <w:rPr>
          <w:rStyle w:val="StyleUnderline"/>
        </w:rPr>
        <w:t xml:space="preserve"> to offer </w:t>
      </w:r>
      <w:r w:rsidRPr="00A3741C">
        <w:rPr>
          <w:rStyle w:val="Emphasis"/>
        </w:rPr>
        <w:t>prescriptive examples</w:t>
      </w:r>
      <w:r w:rsidRPr="000744CF">
        <w:rPr>
          <w:sz w:val="16"/>
        </w:rPr>
        <w:t xml:space="preserve"> of “how to teach” within an abolitionist framework, I also believe that </w:t>
      </w:r>
      <w:r w:rsidRPr="00A3741C">
        <w:rPr>
          <w:rStyle w:val="Emphasis"/>
        </w:rPr>
        <w:t>rigorous experimentation</w:t>
      </w:r>
      <w:r w:rsidRPr="000744CF">
        <w:rPr>
          <w:rStyle w:val="StyleUnderline"/>
        </w:rPr>
        <w:t xml:space="preserve"> and </w:t>
      </w:r>
      <w:r w:rsidRPr="00A3741C">
        <w:rPr>
          <w:rStyle w:val="Emphasis"/>
        </w:rPr>
        <w:t>creative pedagogical radicalism</w:t>
      </w:r>
      <w:r w:rsidRPr="000744CF">
        <w:rPr>
          <w:rStyle w:val="StyleUnderline"/>
        </w:rPr>
        <w:t xml:space="preserve"> is the</w:t>
      </w:r>
      <w:r w:rsidRPr="000744CF">
        <w:rPr>
          <w:sz w:val="16"/>
        </w:rPr>
        <w:t xml:space="preserve"> very </w:t>
      </w:r>
      <w:r w:rsidRPr="00A3741C">
        <w:rPr>
          <w:rStyle w:val="Emphasis"/>
        </w:rPr>
        <w:t>soul</w:t>
      </w:r>
      <w:r w:rsidRPr="000744CF">
        <w:rPr>
          <w:rStyle w:val="StyleUnderline"/>
        </w:rPr>
        <w:t xml:space="preserve"> of this praxis</w:t>
      </w:r>
      <w:r w:rsidRPr="000744CF">
        <w:rPr>
          <w:sz w:val="16"/>
        </w:rPr>
        <w:t xml:space="preserve">. There is, in the end, no teaching formula or pedagogical system that finally fulfills the abolitionist social vision, </w:t>
      </w:r>
      <w:r w:rsidRPr="000744CF">
        <w:rPr>
          <w:rStyle w:val="StyleUnderline"/>
        </w:rPr>
        <w:t xml:space="preserve">there is only a </w:t>
      </w:r>
      <w:r w:rsidRPr="00A3741C">
        <w:rPr>
          <w:rStyle w:val="Emphasis"/>
        </w:rPr>
        <w:t>political desire</w:t>
      </w:r>
      <w:r w:rsidRPr="000744CF">
        <w:rPr>
          <w:rStyle w:val="StyleUnderline"/>
        </w:rPr>
        <w:t xml:space="preserve"> that understands the </w:t>
      </w:r>
      <w:r w:rsidRPr="00A3741C">
        <w:rPr>
          <w:rStyle w:val="Emphasis"/>
        </w:rPr>
        <w:t>immediacy of struggling</w:t>
      </w:r>
      <w:r w:rsidRPr="000744CF">
        <w:rPr>
          <w:rStyle w:val="StyleUnderline"/>
        </w:rPr>
        <w:t xml:space="preserve"> for human liberation from precisely those forms of systemic violence and institutionalized dehumanization that are </w:t>
      </w:r>
      <w:r w:rsidRPr="00A3741C">
        <w:rPr>
          <w:rStyle w:val="Emphasis"/>
        </w:rPr>
        <w:t>most</w:t>
      </w:r>
      <w:r w:rsidRPr="000744CF">
        <w:rPr>
          <w:sz w:val="16"/>
        </w:rPr>
        <w:t xml:space="preserve"> culturally and politically sanctioned, valorized, and </w:t>
      </w:r>
      <w:r w:rsidRPr="00A3741C">
        <w:rPr>
          <w:rStyle w:val="Emphasis"/>
        </w:rPr>
        <w:t>taken for granted</w:t>
      </w:r>
      <w:r w:rsidRPr="000744CF">
        <w:rPr>
          <w:rStyle w:val="StyleUnderline"/>
        </w:rPr>
        <w:t xml:space="preserve"> within one’s own pedagogical moment. To </w:t>
      </w:r>
      <w:r w:rsidRPr="00A3741C">
        <w:rPr>
          <w:rStyle w:val="Emphasis"/>
        </w:rPr>
        <w:t>refuse</w:t>
      </w:r>
      <w:r w:rsidRPr="000744CF">
        <w:rPr>
          <w:rStyle w:val="StyleUnderline"/>
        </w:rPr>
        <w:t xml:space="preserve"> or </w:t>
      </w:r>
      <w:r w:rsidRPr="00A3741C">
        <w:rPr>
          <w:rStyle w:val="Emphasis"/>
        </w:rPr>
        <w:t>resist</w:t>
      </w:r>
      <w:r w:rsidRPr="000744CF">
        <w:rPr>
          <w:rStyle w:val="StyleUnderline"/>
        </w:rPr>
        <w:t xml:space="preserve"> this desire is to be </w:t>
      </w:r>
      <w:r w:rsidRPr="00A3741C">
        <w:rPr>
          <w:rStyle w:val="Emphasis"/>
        </w:rPr>
        <w:t>unaccountable</w:t>
      </w:r>
      <w:r w:rsidRPr="000744CF">
        <w:rPr>
          <w:rStyle w:val="StyleUnderline"/>
        </w:rPr>
        <w:t xml:space="preserve"> to the historical truth of our moment, in which</w:t>
      </w:r>
      <w:r w:rsidRPr="000744CF">
        <w:rPr>
          <w:sz w:val="16"/>
        </w:rPr>
        <w:t xml:space="preserve"> the structural logic and physiological technologies of social liquidation (removal from or effective neutralization within civil society) have merged with history’s greatest experiment in </w:t>
      </w:r>
      <w:r w:rsidRPr="00A3741C">
        <w:rPr>
          <w:rStyle w:val="Emphasis"/>
        </w:rPr>
        <w:t>punitive human captivity</w:t>
      </w:r>
      <w:r w:rsidRPr="000744CF">
        <w:rPr>
          <w:sz w:val="16"/>
        </w:rPr>
        <w:t xml:space="preserve">, a linkage that </w:t>
      </w:r>
      <w:r w:rsidRPr="00A3741C">
        <w:rPr>
          <w:rStyle w:val="Emphasis"/>
        </w:rPr>
        <w:t>increasingly lays bare racism’s logical outcome in genocide</w:t>
      </w:r>
      <w:r w:rsidRPr="000744CF">
        <w:rPr>
          <w:sz w:val="16"/>
        </w:rPr>
        <w:t xml:space="preserve">.18 </w:t>
      </w:r>
    </w:p>
    <w:p w14:paraId="3885E6CA" w14:textId="77777777" w:rsidR="00692AC7" w:rsidRPr="000744CF" w:rsidRDefault="00692AC7" w:rsidP="00692AC7">
      <w:pPr>
        <w:rPr>
          <w:sz w:val="10"/>
          <w:szCs w:val="10"/>
        </w:rPr>
      </w:pPr>
      <w:r w:rsidRPr="000744CF">
        <w:rPr>
          <w:sz w:val="10"/>
          <w:szCs w:val="10"/>
        </w:rPr>
        <w:t xml:space="preserve">Abolitionist Position and Praxis </w:t>
      </w:r>
    </w:p>
    <w:p w14:paraId="03F3B70B" w14:textId="77777777" w:rsidR="00692AC7" w:rsidRPr="000744CF" w:rsidRDefault="00692AC7" w:rsidP="00692AC7">
      <w:pPr>
        <w:rPr>
          <w:sz w:val="10"/>
          <w:szCs w:val="10"/>
        </w:rPr>
      </w:pPr>
      <w:r w:rsidRPr="000744CF">
        <w:rPr>
          <w:sz w:val="10"/>
          <w:szCs w:val="10"/>
        </w:rPr>
        <w:t>Given the historical context I have briefly outlined, and the practical-theoretical need for situating an abolitionist praxis within a longer tradition of freedom struggle, I contend that there can be no liberatory teaching act, nor can there be an adequately critical pedagogical practice, that does not also attempt to become an abolitionist one. Provisionally, I am conceptualizing abolition as a praxis of liberation that is creative and experimental rather than formulaic and rigidly programmatic. Abolition is a “radical” political position, as well as a perpetually creative and experimental pedagogy, because formulaic approaches cannot adequately apprehend the biopolitics, dynamic statecraft, and internalized violence of genocidal and proto-genocidal systems of human domination.</w:t>
      </w:r>
    </w:p>
    <w:p w14:paraId="37C1C470" w14:textId="77777777" w:rsidR="00692AC7" w:rsidRPr="000744CF" w:rsidRDefault="00692AC7" w:rsidP="00692AC7">
      <w:pPr>
        <w:rPr>
          <w:sz w:val="10"/>
          <w:szCs w:val="10"/>
        </w:rPr>
      </w:pPr>
      <w:r w:rsidRPr="000744CF">
        <w:rPr>
          <w:sz w:val="10"/>
          <w:szCs w:val="10"/>
        </w:rPr>
        <w:t xml:space="preserve">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 In this sense, abolitionist praxis does not 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w:t>
      </w:r>
    </w:p>
    <w:p w14:paraId="1F99D34F" w14:textId="77777777" w:rsidR="00692AC7" w:rsidRPr="000744CF" w:rsidRDefault="00692AC7" w:rsidP="00692AC7">
      <w:pPr>
        <w:rPr>
          <w:sz w:val="10"/>
          <w:szCs w:val="10"/>
        </w:rPr>
      </w:pPr>
      <w:r w:rsidRPr="000744CF">
        <w:rPr>
          <w:sz w:val="10"/>
          <w:szCs w:val="10"/>
        </w:rPr>
        <w:t xml:space="preserve">Amendment XIII Section 1. Neither slavery nor involuntary servitude, except as a punishment for crime whereof the party shall have been duly convicted, shall exist within the United States, or any place subject to their jurisdiction.21 [emphasis added] </w:t>
      </w:r>
    </w:p>
    <w:p w14:paraId="6B4C3046" w14:textId="77777777" w:rsidR="00692AC7" w:rsidRPr="000744CF" w:rsidRDefault="00692AC7" w:rsidP="00692AC7">
      <w:pPr>
        <w:rPr>
          <w:sz w:val="16"/>
        </w:rPr>
      </w:pPr>
      <w:r w:rsidRPr="000744CF">
        <w:rPr>
          <w:sz w:val="16"/>
        </w:rPr>
        <w:t xml:space="preserve">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violence, immobilization, and capture. </w:t>
      </w:r>
      <w:r w:rsidRPr="00A3741C">
        <w:rPr>
          <w:rStyle w:val="Emphasis"/>
        </w:rPr>
        <w:t>Prior</w:t>
      </w:r>
      <w:r w:rsidRPr="000744CF">
        <w:rPr>
          <w:rStyle w:val="StyleUnderline"/>
        </w:rPr>
        <w:t xml:space="preserve"> to the work of </w:t>
      </w:r>
      <w:r w:rsidRPr="00A3741C">
        <w:rPr>
          <w:rStyle w:val="Emphasis"/>
        </w:rPr>
        <w:t>formulating an effective</w:t>
      </w:r>
      <w:r w:rsidRPr="000744CF">
        <w:rPr>
          <w:sz w:val="16"/>
        </w:rPr>
        <w:t xml:space="preserve"> curriculum and teaching </w:t>
      </w:r>
      <w:r w:rsidRPr="00A3741C">
        <w:rPr>
          <w:rStyle w:val="Emphasis"/>
        </w:rPr>
        <w:t>strategy</w:t>
      </w:r>
      <w:r w:rsidRPr="00A3741C">
        <w:rPr>
          <w:rStyle w:val="StyleUnderline"/>
        </w:rPr>
        <w:t xml:space="preserve"> for critically engaging the prison industrial complex, in </w:t>
      </w:r>
      <w:r w:rsidRPr="000744CF">
        <w:rPr>
          <w:rStyle w:val="StyleUnderline"/>
        </w:rPr>
        <w:t xml:space="preserve">other words, is the </w:t>
      </w:r>
      <w:r w:rsidRPr="00A3741C">
        <w:rPr>
          <w:rStyle w:val="Emphasis"/>
        </w:rPr>
        <w:t>even more difficult</w:t>
      </w:r>
      <w:r w:rsidRPr="00A3741C">
        <w:rPr>
          <w:rStyle w:val="StyleUnderline"/>
        </w:rPr>
        <w:t xml:space="preserve"> work of </w:t>
      </w:r>
      <w:r w:rsidRPr="00A3741C">
        <w:rPr>
          <w:rStyle w:val="Emphasis"/>
        </w:rPr>
        <w:t>examining the assumptive limitations</w:t>
      </w:r>
      <w:r w:rsidRPr="000744CF">
        <w:rPr>
          <w:rStyle w:val="StyleUnderline"/>
        </w:rPr>
        <w:t xml:space="preserve"> of any “</w:t>
      </w:r>
      <w:r w:rsidRPr="00A3741C">
        <w:rPr>
          <w:rStyle w:val="Emphasis"/>
        </w:rPr>
        <w:t>radical pedagogy</w:t>
      </w:r>
      <w:r w:rsidRPr="000744CF">
        <w:rPr>
          <w:rStyle w:val="StyleUnderline"/>
        </w:rPr>
        <w:t xml:space="preserve">” that </w:t>
      </w:r>
      <w:r w:rsidRPr="00A3741C">
        <w:rPr>
          <w:rStyle w:val="Emphasis"/>
        </w:rPr>
        <w:t>does not attempt to displace</w:t>
      </w:r>
      <w:r w:rsidRPr="000744CF">
        <w:rPr>
          <w:rStyle w:val="StyleUnderline"/>
        </w:rPr>
        <w:t xml:space="preserve"> an epistemological and cultural common sense in which the relative order and peace of the classroom is </w:t>
      </w:r>
      <w:r w:rsidRPr="00A3741C">
        <w:rPr>
          <w:rStyle w:val="Emphasis"/>
        </w:rPr>
        <w:t>perpetually reproduced</w:t>
      </w:r>
      <w:r w:rsidRPr="000744CF">
        <w:rPr>
          <w:rStyle w:val="StyleUnderline"/>
        </w:rPr>
        <w:t xml:space="preserve"> by the </w:t>
      </w:r>
      <w:r w:rsidRPr="00A3741C">
        <w:rPr>
          <w:rStyle w:val="Emphasis"/>
        </w:rPr>
        <w:t>systemic disorder</w:t>
      </w:r>
      <w:r w:rsidRPr="000744CF">
        <w:rPr>
          <w:rStyle w:val="StyleUnderline"/>
        </w:rPr>
        <w:t xml:space="preserve"> and </w:t>
      </w:r>
      <w:r w:rsidRPr="00A3741C">
        <w:rPr>
          <w:rStyle w:val="Emphasis"/>
        </w:rPr>
        <w:t>deep violence</w:t>
      </w:r>
      <w:r w:rsidRPr="000744CF">
        <w:rPr>
          <w:rStyle w:val="StyleUnderline"/>
        </w:rPr>
        <w:t xml:space="preserve"> of the prison regime</w:t>
      </w:r>
      <w:r w:rsidRPr="000744CF">
        <w:rPr>
          <w:sz w:val="16"/>
        </w:rPr>
        <w:t xml:space="preserve">. </w:t>
      </w:r>
    </w:p>
    <w:p w14:paraId="64E4DE92" w14:textId="77777777" w:rsidR="00692AC7" w:rsidRPr="00A3741C" w:rsidRDefault="00692AC7" w:rsidP="00692AC7">
      <w:pPr>
        <w:rPr>
          <w:rStyle w:val="StyleUnderline"/>
        </w:rPr>
      </w:pPr>
      <w:r w:rsidRPr="000744CF">
        <w:rPr>
          <w:sz w:val="16"/>
        </w:rPr>
        <w:t>In relation to the radical challenging of common sense discussed above, another critical analytical tool for building an abolitionist pedagogy entails the rigorous, scholarly dismantling of the “</w:t>
      </w:r>
      <w:proofErr w:type="spellStart"/>
      <w:r w:rsidRPr="000744CF">
        <w:rPr>
          <w:sz w:val="16"/>
        </w:rPr>
        <w:t>presentist</w:t>
      </w:r>
      <w:proofErr w:type="spellEnd"/>
      <w:r w:rsidRPr="000744CF">
        <w:rPr>
          <w:sz w:val="16"/>
        </w:rPr>
        <w:t xml:space="preserve">”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w:t>
      </w:r>
      <w:r w:rsidRPr="000744CF">
        <w:rPr>
          <w:rStyle w:val="StyleUnderline"/>
        </w:rPr>
        <w:t>the prison regime</w:t>
      </w:r>
      <w:r w:rsidRPr="000744CF">
        <w:rPr>
          <w:sz w:val="16"/>
        </w:rPr>
        <w:t xml:space="preserve"> a very recent invention of the state (and therefore is neither a “permanent” nor indestructible institutional assemblage), but it </w:t>
      </w:r>
      <w:r w:rsidRPr="000744CF">
        <w:rPr>
          <w:rStyle w:val="StyleUnderline"/>
        </w:rPr>
        <w:t xml:space="preserve">is </w:t>
      </w:r>
      <w:r w:rsidRPr="00A3741C">
        <w:rPr>
          <w:rStyle w:val="Emphasis"/>
        </w:rPr>
        <w:t>institutionally</w:t>
      </w:r>
      <w:r w:rsidRPr="000744CF">
        <w:rPr>
          <w:rStyle w:val="StyleUnderline"/>
        </w:rPr>
        <w:t xml:space="preserve"> and </w:t>
      </w:r>
      <w:r w:rsidRPr="00A3741C">
        <w:rPr>
          <w:rStyle w:val="Emphasis"/>
        </w:rPr>
        <w:t>historically inseparable</w:t>
      </w:r>
      <w:r w:rsidRPr="000744CF">
        <w:rPr>
          <w:rStyle w:val="StyleUnderline"/>
        </w:rPr>
        <w:t xml:space="preserve"> from</w:t>
      </w:r>
      <w:r w:rsidRPr="000744CF">
        <w:rPr>
          <w:sz w:val="16"/>
        </w:rPr>
        <w:t xml:space="preserve"> the precedent and </w:t>
      </w:r>
      <w:r w:rsidRPr="000744CF">
        <w:rPr>
          <w:rStyle w:val="StyleUnderline"/>
        </w:rPr>
        <w:t xml:space="preserve">contemporaneous structures of </w:t>
      </w:r>
      <w:r w:rsidRPr="00A3741C">
        <w:rPr>
          <w:rStyle w:val="Emphasis"/>
        </w:rPr>
        <w:t>large-scale racist state violence</w:t>
      </w:r>
      <w:r w:rsidRPr="000744CF">
        <w:rPr>
          <w:sz w:val="16"/>
        </w:rPr>
        <w:t xml:space="preserv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w:t>
      </w:r>
      <w:r w:rsidRPr="000744CF">
        <w:rPr>
          <w:rStyle w:val="StyleUnderline"/>
        </w:rPr>
        <w:t>This</w:t>
      </w:r>
      <w:r w:rsidRPr="000744CF">
        <w:rPr>
          <w:sz w:val="16"/>
        </w:rPr>
        <w:t xml:space="preserve"> also </w:t>
      </w:r>
      <w:r w:rsidRPr="000744CF">
        <w:rPr>
          <w:rStyle w:val="StyleUnderline"/>
        </w:rPr>
        <w:t xml:space="preserve">means that our discussions take place within a </w:t>
      </w:r>
      <w:r w:rsidRPr="00A3741C">
        <w:rPr>
          <w:rStyle w:val="Emphasis"/>
        </w:rPr>
        <w:t>longer temporal community</w:t>
      </w:r>
      <w:r w:rsidRPr="000744CF">
        <w:rPr>
          <w:rStyle w:val="StyleUnderline"/>
        </w:rPr>
        <w:t xml:space="preserve"> with those liberation struggles</w:t>
      </w:r>
      <w:r w:rsidRPr="000744CF">
        <w:rPr>
          <w:sz w:val="16"/>
        </w:rPr>
        <w:t>, such that we are neither “crazy” nor “</w:t>
      </w:r>
      <w:r w:rsidRPr="00A3741C">
        <w:rPr>
          <w:sz w:val="16"/>
        </w:rPr>
        <w:t xml:space="preserve">isolated.” </w:t>
      </w:r>
      <w:r w:rsidRPr="00A3741C">
        <w:rPr>
          <w:rStyle w:val="StyleUnderline"/>
        </w:rPr>
        <w:t xml:space="preserve">I have seen students and teachers </w:t>
      </w:r>
      <w:r w:rsidRPr="00A3741C">
        <w:rPr>
          <w:rStyle w:val="Emphasis"/>
        </w:rPr>
        <w:t>speak radical truth to power</w:t>
      </w:r>
      <w:r w:rsidRPr="00A3741C">
        <w:rPr>
          <w:rStyle w:val="StyleUnderline"/>
        </w:rPr>
        <w:t xml:space="preserve"> under difficult and vulnerable circumstances based on this understanding that they are </w:t>
      </w:r>
      <w:r w:rsidRPr="00A3741C">
        <w:rPr>
          <w:rStyle w:val="Emphasis"/>
        </w:rPr>
        <w:t>part of a historical record</w:t>
      </w:r>
      <w:r w:rsidRPr="00A3741C">
        <w:rPr>
          <w:rStyle w:val="StyleUnderline"/>
        </w:rPr>
        <w:t>.</w:t>
      </w:r>
    </w:p>
    <w:p w14:paraId="3B3B6BAB" w14:textId="77777777" w:rsidR="00692AC7" w:rsidRPr="00A3741C" w:rsidRDefault="00692AC7" w:rsidP="00692AC7">
      <w:pPr>
        <w:rPr>
          <w:sz w:val="16"/>
        </w:rPr>
      </w:pPr>
      <w:r w:rsidRPr="00A3741C">
        <w:rPr>
          <w:sz w:val="16"/>
        </w:rPr>
        <w:t xml:space="preserve">I have had little trouble "convincing" most students - across distinctions of race, class, gender, age, sexuality, and geography - of the gravity and emergency of our historical moment. </w:t>
      </w:r>
      <w:r w:rsidRPr="00A3741C">
        <w:rPr>
          <w:rStyle w:val="StyleUnderline"/>
        </w:rPr>
        <w:t xml:space="preserve">It is </w:t>
      </w:r>
      <w:r w:rsidRPr="000C6199">
        <w:rPr>
          <w:rStyle w:val="StyleUnderline"/>
        </w:rPr>
        <w:t>the</w:t>
      </w:r>
      <w:r w:rsidRPr="00A3741C">
        <w:rPr>
          <w:rStyle w:val="StyleUnderline"/>
        </w:rPr>
        <w:t xml:space="preserve"> analytical, political, and practical </w:t>
      </w:r>
      <w:r w:rsidRPr="000C6199">
        <w:rPr>
          <w:rStyle w:val="StyleUnderline"/>
        </w:rPr>
        <w:t>move toward an abolitionist positionality</w:t>
      </w:r>
      <w:r w:rsidRPr="00A3741C">
        <w:rPr>
          <w:rStyle w:val="StyleUnderline"/>
        </w:rPr>
        <w:t xml:space="preserve"> that </w:t>
      </w:r>
      <w:r w:rsidRPr="000C6199">
        <w:rPr>
          <w:rStyle w:val="StyleUnderline"/>
        </w:rPr>
        <w:t>is</w:t>
      </w:r>
      <w:r w:rsidRPr="00A3741C">
        <w:rPr>
          <w:sz w:val="16"/>
        </w:rPr>
        <w:t xml:space="preserve"> (perhaps predictably) far more </w:t>
      </w:r>
      <w:r w:rsidRPr="000C6199">
        <w:rPr>
          <w:rStyle w:val="Emphasis"/>
        </w:rPr>
        <w:t>challenging</w:t>
      </w:r>
      <w:r w:rsidRPr="00A3741C">
        <w:rPr>
          <w:rStyle w:val="StyleUnderline"/>
        </w:rPr>
        <w:t>. This is</w:t>
      </w:r>
      <w:r w:rsidRPr="00A3741C">
        <w:rPr>
          <w:sz w:val="16"/>
        </w:rPr>
        <w:t xml:space="preserve"> in </w:t>
      </w:r>
      <w:r w:rsidRPr="0072377D">
        <w:rPr>
          <w:sz w:val="16"/>
        </w:rPr>
        <w:t>part</w:t>
      </w:r>
      <w:r w:rsidRPr="00A3741C">
        <w:rPr>
          <w:sz w:val="16"/>
        </w:rPr>
        <w:t xml:space="preserve"> </w:t>
      </w:r>
      <w:r w:rsidRPr="000C6199">
        <w:rPr>
          <w:rStyle w:val="StyleUnderline"/>
        </w:rPr>
        <w:t>due to the</w:t>
      </w:r>
      <w:r w:rsidRPr="00A3741C">
        <w:rPr>
          <w:sz w:val="16"/>
        </w:rPr>
        <w:t xml:space="preserve"> fraudulent and stubborn </w:t>
      </w:r>
      <w:r w:rsidRPr="000C6199">
        <w:rPr>
          <w:rStyle w:val="Emphasis"/>
        </w:rPr>
        <w:t>default position</w:t>
      </w:r>
      <w:r w:rsidRPr="000C6199">
        <w:rPr>
          <w:rStyle w:val="StyleUnderline"/>
        </w:rPr>
        <w:t xml:space="preserve"> of</w:t>
      </w:r>
      <w:r w:rsidRPr="00A3741C">
        <w:rPr>
          <w:sz w:val="16"/>
        </w:rPr>
        <w:t xml:space="preserve"> centrist-to-progressive </w:t>
      </w:r>
      <w:r w:rsidRPr="0072377D">
        <w:rPr>
          <w:rStyle w:val="Emphasis"/>
        </w:rPr>
        <w:t>liberalism</w:t>
      </w:r>
      <w:r w:rsidRPr="00A3741C">
        <w:rPr>
          <w:rStyle w:val="Emphasis"/>
        </w:rPr>
        <w:t>/</w:t>
      </w:r>
      <w:r w:rsidRPr="000C6199">
        <w:rPr>
          <w:rStyle w:val="Emphasis"/>
        </w:rPr>
        <w:t>reformism</w:t>
      </w:r>
      <w:r w:rsidRPr="00A3741C">
        <w:rPr>
          <w:sz w:val="16"/>
        </w:rPr>
        <w:t xml:space="preserve"> (</w:t>
      </w:r>
      <w:r w:rsidRPr="00A3741C">
        <w:rPr>
          <w:rStyle w:val="StyleUnderline"/>
        </w:rPr>
        <w:t>including assertions of "civil" and "human" rights</w:t>
      </w:r>
      <w:r w:rsidRPr="00A3741C">
        <w:rPr>
          <w:sz w:val="16"/>
        </w:rPr>
        <w:t xml:space="preserve">) </w:t>
      </w:r>
      <w:r w:rsidRPr="000C6199">
        <w:rPr>
          <w:rStyle w:val="StyleUnderline"/>
        </w:rPr>
        <w:t xml:space="preserve">as the </w:t>
      </w:r>
      <w:r w:rsidRPr="000C6199">
        <w:rPr>
          <w:rStyle w:val="Emphasis"/>
        </w:rPr>
        <w:t>only feasible</w:t>
      </w:r>
      <w:r w:rsidRPr="00A3741C">
        <w:rPr>
          <w:rStyle w:val="StyleUnderline"/>
        </w:rPr>
        <w:t xml:space="preserve"> or </w:t>
      </w:r>
      <w:r w:rsidRPr="00A3741C">
        <w:rPr>
          <w:rStyle w:val="Emphasis"/>
        </w:rPr>
        <w:t xml:space="preserve">legible </w:t>
      </w:r>
      <w:r w:rsidRPr="000C6199">
        <w:rPr>
          <w:rStyle w:val="Emphasis"/>
        </w:rPr>
        <w:t>response</w:t>
      </w:r>
      <w:r w:rsidRPr="000C6199">
        <w:rPr>
          <w:rStyle w:val="StyleUnderline"/>
        </w:rPr>
        <w:t xml:space="preserve"> to</w:t>
      </w:r>
      <w:r w:rsidRPr="00A3741C">
        <w:rPr>
          <w:rStyle w:val="StyleUnderline"/>
        </w:rPr>
        <w:t xml:space="preserve"> reactionary, </w:t>
      </w:r>
      <w:r w:rsidRPr="000C6199">
        <w:rPr>
          <w:rStyle w:val="StyleUnderline"/>
        </w:rPr>
        <w:t>violent</w:t>
      </w:r>
      <w:r w:rsidRPr="00A3741C">
        <w:rPr>
          <w:rStyle w:val="StyleUnderline"/>
        </w:rPr>
        <w:t xml:space="preserve">, racist forms of </w:t>
      </w:r>
      <w:r w:rsidRPr="000C6199">
        <w:rPr>
          <w:rStyle w:val="StyleUnderline"/>
        </w:rPr>
        <w:t>state power</w:t>
      </w:r>
      <w:r w:rsidRPr="00A3741C">
        <w:rPr>
          <w:rStyle w:val="StyleUnderline"/>
        </w:rPr>
        <w:t>.</w:t>
      </w:r>
      <w:r w:rsidRPr="00A3741C">
        <w:rPr>
          <w:sz w:val="16"/>
        </w:rPr>
        <w:t xml:space="preserve"> Perhaps more troublesome, however, is that </w:t>
      </w:r>
      <w:r w:rsidRPr="00A3741C">
        <w:rPr>
          <w:rStyle w:val="StyleUnderline"/>
        </w:rPr>
        <w:t xml:space="preserve">this </w:t>
      </w:r>
      <w:r w:rsidRPr="00A3741C">
        <w:rPr>
          <w:rStyle w:val="Emphasis"/>
        </w:rPr>
        <w:t>resistance</w:t>
      </w:r>
      <w:r w:rsidRPr="00A3741C">
        <w:rPr>
          <w:rStyle w:val="StyleUnderline"/>
        </w:rPr>
        <w:t xml:space="preserve"> to engaging with abolitionist praxis seems to also derive from a</w:t>
      </w:r>
      <w:r w:rsidRPr="00A3741C">
        <w:rPr>
          <w:sz w:val="16"/>
        </w:rPr>
        <w:t xml:space="preserve"> deep and broad epistemological and </w:t>
      </w:r>
      <w:r w:rsidRPr="00A3741C">
        <w:rPr>
          <w:rStyle w:val="Emphasis"/>
        </w:rPr>
        <w:t>cultural disciplining</w:t>
      </w:r>
      <w:r w:rsidRPr="00A3741C">
        <w:rPr>
          <w:rStyle w:val="StyleUnderline"/>
        </w:rPr>
        <w:t xml:space="preserve"> of the political imagination that makes liberationist dreams </w:t>
      </w:r>
      <w:r w:rsidRPr="00A3741C">
        <w:rPr>
          <w:rStyle w:val="Emphasis"/>
        </w:rPr>
        <w:t>unspeakable</w:t>
      </w:r>
      <w:r w:rsidRPr="00A3741C">
        <w:rPr>
          <w:rStyle w:val="StyleUnderline"/>
        </w:rPr>
        <w:t>. This</w:t>
      </w:r>
      <w:r w:rsidRPr="00A3741C">
        <w:rPr>
          <w:sz w:val="16"/>
        </w:rPr>
        <w:t xml:space="preserve"> disciplining </w:t>
      </w:r>
      <w:r w:rsidRPr="00A3741C">
        <w:rPr>
          <w:rStyle w:val="StyleUnderline"/>
        </w:rPr>
        <w:t xml:space="preserve">is </w:t>
      </w:r>
      <w:r w:rsidRPr="00A3741C">
        <w:rPr>
          <w:rStyle w:val="Emphasis"/>
        </w:rPr>
        <w:t>most overtly produced</w:t>
      </w:r>
      <w:r w:rsidRPr="00A3741C">
        <w:rPr>
          <w:rStyle w:val="StyleUnderline"/>
        </w:rPr>
        <w:t xml:space="preserve"> through hegemonic </w:t>
      </w:r>
      <w:r w:rsidRPr="00A3741C">
        <w:rPr>
          <w:rStyle w:val="Emphasis"/>
        </w:rPr>
        <w:t>state</w:t>
      </w:r>
      <w:r w:rsidRPr="00A3741C">
        <w:rPr>
          <w:rStyle w:val="StyleUnderline"/>
        </w:rPr>
        <w:t xml:space="preserve"> and </w:t>
      </w:r>
      <w:r w:rsidRPr="00A3741C">
        <w:rPr>
          <w:rStyle w:val="Emphasis"/>
        </w:rPr>
        <w:t>cultural apparatuses</w:t>
      </w:r>
      <w:r w:rsidRPr="00A3741C">
        <w:rPr>
          <w:sz w:val="16"/>
        </w:rPr>
        <w:t xml:space="preserve"> and their representatives (including elected officials, popular political pundits and public intellectuals, schools, family units, religious institutions, etc.), </w:t>
      </w:r>
      <w:r w:rsidRPr="00A3741C">
        <w:rPr>
          <w:rStyle w:val="StyleUnderline"/>
        </w:rPr>
        <w:t xml:space="preserve">but is also </w:t>
      </w:r>
      <w:r w:rsidRPr="00A3741C">
        <w:rPr>
          <w:rStyle w:val="Emphasis"/>
        </w:rPr>
        <w:t>compounded</w:t>
      </w:r>
      <w:r w:rsidRPr="00A3741C">
        <w:rPr>
          <w:rStyle w:val="StyleUnderline"/>
        </w:rPr>
        <w:t xml:space="preserve"> through the </w:t>
      </w:r>
      <w:r w:rsidRPr="00A3741C">
        <w:rPr>
          <w:rStyle w:val="Emphasis"/>
        </w:rPr>
        <w:t>pragmatic imperatives</w:t>
      </w:r>
      <w:r w:rsidRPr="00A3741C">
        <w:rPr>
          <w:rStyle w:val="StyleUnderline"/>
        </w:rPr>
        <w:t xml:space="preserve"> of many </w:t>
      </w:r>
      <w:r w:rsidRPr="00A3741C">
        <w:rPr>
          <w:rStyle w:val="Emphasis"/>
        </w:rPr>
        <w:t>liberal</w:t>
      </w:r>
      <w:r w:rsidRPr="00A3741C">
        <w:rPr>
          <w:rStyle w:val="StyleUnderline"/>
        </w:rPr>
        <w:t xml:space="preserve"> and </w:t>
      </w:r>
      <w:r w:rsidRPr="00A3741C">
        <w:rPr>
          <w:rStyle w:val="Emphasis"/>
        </w:rPr>
        <w:t>progressive</w:t>
      </w:r>
      <w:r w:rsidRPr="00A3741C">
        <w:rPr>
          <w:sz w:val="16"/>
        </w:rPr>
        <w:t xml:space="preserve"> nonprofit organizations and </w:t>
      </w:r>
      <w:r w:rsidRPr="00A3741C">
        <w:rPr>
          <w:rStyle w:val="StyleUnderline"/>
        </w:rPr>
        <w:t xml:space="preserve">social movements that </w:t>
      </w:r>
      <w:r w:rsidRPr="00A3741C">
        <w:rPr>
          <w:rStyle w:val="Emphasis"/>
        </w:rPr>
        <w:t>reproduce the political limitations</w:t>
      </w:r>
      <w:r w:rsidRPr="00A3741C">
        <w:rPr>
          <w:rStyle w:val="StyleUnderline"/>
        </w:rPr>
        <w:t xml:space="preserve"> of the nonprofit industrial complex</w:t>
      </w:r>
      <w:r w:rsidRPr="00A3741C">
        <w:rPr>
          <w:sz w:val="16"/>
        </w:rPr>
        <w:t xml:space="preserve">.22 In this context, </w:t>
      </w:r>
      <w:r w:rsidRPr="00A3741C">
        <w:rPr>
          <w:rStyle w:val="StyleUnderline"/>
        </w:rPr>
        <w:t xml:space="preserve">the liberationist historical identifications hailed by an abolitionist social imagination also require that such </w:t>
      </w:r>
      <w:r w:rsidRPr="00A3741C">
        <w:rPr>
          <w:rStyle w:val="Emphasis"/>
        </w:rPr>
        <w:t>repression</w:t>
      </w:r>
      <w:r w:rsidRPr="00A3741C">
        <w:rPr>
          <w:rStyle w:val="StyleUnderline"/>
        </w:rPr>
        <w:t xml:space="preserve"> of political-intellectual imagination be </w:t>
      </w:r>
      <w:r w:rsidRPr="00A3741C">
        <w:rPr>
          <w:rStyle w:val="Emphasis"/>
        </w:rPr>
        <w:t>fought</w:t>
      </w:r>
      <w:r w:rsidRPr="00A3741C">
        <w:rPr>
          <w:rStyle w:val="StyleUnderline"/>
        </w:rPr>
        <w:t xml:space="preserve">, </w:t>
      </w:r>
      <w:r w:rsidRPr="00A3741C">
        <w:rPr>
          <w:rStyle w:val="Emphasis"/>
        </w:rPr>
        <w:t>demystified</w:t>
      </w:r>
      <w:r w:rsidRPr="00A3741C">
        <w:rPr>
          <w:rStyle w:val="StyleUnderline"/>
        </w:rPr>
        <w:t xml:space="preserve">, and </w:t>
      </w:r>
      <w:r w:rsidRPr="00A3741C">
        <w:rPr>
          <w:rStyle w:val="Emphasis"/>
        </w:rPr>
        <w:t>displaced</w:t>
      </w:r>
      <w:r w:rsidRPr="00A3741C">
        <w:rPr>
          <w:rStyle w:val="StyleUnderline"/>
        </w:rPr>
        <w:t>.</w:t>
      </w:r>
    </w:p>
    <w:p w14:paraId="719E56C9" w14:textId="77777777" w:rsidR="00692AC7" w:rsidRPr="00A3741C" w:rsidRDefault="00692AC7" w:rsidP="00692AC7">
      <w:pPr>
        <w:rPr>
          <w:b/>
          <w:sz w:val="16"/>
        </w:rPr>
      </w:pPr>
      <w:r w:rsidRPr="00A3741C">
        <w:rPr>
          <w:sz w:val="16"/>
        </w:rPr>
        <w:t xml:space="preserve">Perhaps, then, </w:t>
      </w:r>
      <w:r w:rsidRPr="00D1444D">
        <w:rPr>
          <w:rStyle w:val="Emphasis"/>
          <w:sz w:val="28"/>
          <w:szCs w:val="28"/>
          <w:highlight w:val="yellow"/>
        </w:rPr>
        <w:t>there is no viable or defensible pedagogical position other than an abolitionist one</w:t>
      </w:r>
      <w:r w:rsidRPr="00D1444D">
        <w:rPr>
          <w:rStyle w:val="StyleUnderline"/>
          <w:highlight w:val="yellow"/>
        </w:rPr>
        <w:t>. To</w:t>
      </w:r>
      <w:r w:rsidRPr="00D1444D">
        <w:rPr>
          <w:sz w:val="16"/>
          <w:highlight w:val="yellow"/>
        </w:rPr>
        <w:t xml:space="preserve"> </w:t>
      </w:r>
      <w:r w:rsidRPr="00D1444D">
        <w:rPr>
          <w:rStyle w:val="Emphasis"/>
          <w:highlight w:val="yellow"/>
        </w:rPr>
        <w:t>live</w:t>
      </w:r>
      <w:r w:rsidRPr="00A3741C">
        <w:rPr>
          <w:rStyle w:val="StyleUnderline"/>
        </w:rPr>
        <w:t xml:space="preserve"> and </w:t>
      </w:r>
      <w:r w:rsidRPr="00381078">
        <w:rPr>
          <w:rStyle w:val="Emphasis"/>
        </w:rPr>
        <w:t>work</w:t>
      </w:r>
      <w:r w:rsidRPr="00A3741C">
        <w:rPr>
          <w:rStyle w:val="StyleUnderline"/>
        </w:rPr>
        <w:t xml:space="preserve">, </w:t>
      </w:r>
      <w:proofErr w:type="gramStart"/>
      <w:r w:rsidRPr="00381078">
        <w:rPr>
          <w:rStyle w:val="Emphasis"/>
        </w:rPr>
        <w:t>learn</w:t>
      </w:r>
      <w:proofErr w:type="gramEnd"/>
      <w:r w:rsidRPr="00A3741C">
        <w:rPr>
          <w:rStyle w:val="StyleUnderline"/>
        </w:rPr>
        <w:t xml:space="preserve"> and </w:t>
      </w:r>
      <w:r w:rsidRPr="00381078">
        <w:rPr>
          <w:rStyle w:val="Emphasis"/>
        </w:rPr>
        <w:t>teach</w:t>
      </w:r>
      <w:r w:rsidRPr="00A3741C">
        <w:rPr>
          <w:rStyle w:val="StyleUnderline"/>
        </w:rPr>
        <w:t xml:space="preserve">, and </w:t>
      </w:r>
      <w:r w:rsidRPr="00381078">
        <w:rPr>
          <w:rStyle w:val="Emphasis"/>
        </w:rPr>
        <w:t>survive</w:t>
      </w:r>
      <w:r w:rsidRPr="00381078">
        <w:rPr>
          <w:rStyle w:val="StyleUnderline"/>
        </w:rPr>
        <w:t xml:space="preserve"> </w:t>
      </w:r>
      <w:r w:rsidRPr="00C97AF2">
        <w:rPr>
          <w:rStyle w:val="StyleUnderline"/>
        </w:rPr>
        <w:t xml:space="preserve">and </w:t>
      </w:r>
      <w:r w:rsidRPr="00C97AF2">
        <w:rPr>
          <w:rStyle w:val="Emphasis"/>
        </w:rPr>
        <w:t>thrive</w:t>
      </w:r>
      <w:r w:rsidRPr="00A3741C">
        <w:rPr>
          <w:rStyle w:val="StyleUnderline"/>
        </w:rPr>
        <w:t xml:space="preserve"> </w:t>
      </w:r>
      <w:r w:rsidRPr="00D1444D">
        <w:rPr>
          <w:rStyle w:val="StyleUnderline"/>
          <w:highlight w:val="yellow"/>
        </w:rPr>
        <w:t>in a time defined by the</w:t>
      </w:r>
      <w:r w:rsidRPr="00A3741C">
        <w:rPr>
          <w:rStyle w:val="StyleUnderline"/>
        </w:rPr>
        <w:t xml:space="preserve"> capacity and </w:t>
      </w:r>
      <w:r w:rsidRPr="00D1444D">
        <w:rPr>
          <w:rStyle w:val="StyleUnderline"/>
          <w:highlight w:val="yellow"/>
        </w:rPr>
        <w:t xml:space="preserve">political willingness to </w:t>
      </w:r>
      <w:r w:rsidRPr="00D1444D">
        <w:rPr>
          <w:rStyle w:val="Emphasis"/>
          <w:highlight w:val="yellow"/>
        </w:rPr>
        <w:t>eliminate</w:t>
      </w:r>
      <w:r w:rsidRPr="00D1444D">
        <w:rPr>
          <w:rStyle w:val="StyleUnderline"/>
          <w:highlight w:val="yellow"/>
        </w:rPr>
        <w:t xml:space="preserve"> and </w:t>
      </w:r>
      <w:r w:rsidRPr="00D1444D">
        <w:rPr>
          <w:rStyle w:val="Emphasis"/>
          <w:highlight w:val="yellow"/>
        </w:rPr>
        <w:t>neutralize</w:t>
      </w:r>
      <w:r w:rsidRPr="00D1444D">
        <w:rPr>
          <w:rStyle w:val="StyleUnderline"/>
          <w:highlight w:val="yellow"/>
        </w:rPr>
        <w:t xml:space="preserve"> populations </w:t>
      </w:r>
      <w:r w:rsidRPr="00381078">
        <w:rPr>
          <w:rStyle w:val="StyleUnderline"/>
        </w:rPr>
        <w:t>through a</w:t>
      </w:r>
      <w:r w:rsidRPr="00A3741C">
        <w:rPr>
          <w:rStyle w:val="StyleUnderline"/>
        </w:rPr>
        <w:t xml:space="preserve"> </w:t>
      </w:r>
      <w:r w:rsidRPr="00A3741C">
        <w:rPr>
          <w:rStyle w:val="Emphasis"/>
        </w:rPr>
        <w:t>culturally valorized</w:t>
      </w:r>
      <w:r w:rsidRPr="00A3741C">
        <w:rPr>
          <w:rStyle w:val="StyleUnderline"/>
        </w:rPr>
        <w:t xml:space="preserve">, </w:t>
      </w:r>
      <w:r w:rsidRPr="00381078">
        <w:rPr>
          <w:rStyle w:val="Emphasis"/>
        </w:rPr>
        <w:t>state sanctioned nexus of institutional violence</w:t>
      </w:r>
      <w:r w:rsidRPr="00495389">
        <w:rPr>
          <w:rStyle w:val="StyleUnderline"/>
          <w:highlight w:val="cyan"/>
        </w:rPr>
        <w:t xml:space="preserve">, </w:t>
      </w:r>
      <w:r w:rsidRPr="00D1444D">
        <w:rPr>
          <w:rStyle w:val="StyleUnderline"/>
          <w:highlight w:val="yellow"/>
        </w:rPr>
        <w:t>is to</w:t>
      </w:r>
      <w:r w:rsidRPr="00A3741C">
        <w:rPr>
          <w:rStyle w:val="StyleUnderline"/>
        </w:rPr>
        <w:t xml:space="preserve"> better </w:t>
      </w:r>
      <w:r w:rsidRPr="00D1444D">
        <w:rPr>
          <w:rStyle w:val="StyleUnderline"/>
          <w:highlight w:val="yellow"/>
        </w:rPr>
        <w:t>understand why abolitionist praxis</w:t>
      </w:r>
      <w:r w:rsidRPr="00A3741C">
        <w:rPr>
          <w:rStyle w:val="StyleUnderline"/>
        </w:rPr>
        <w:t xml:space="preserve"> in this historical moment </w:t>
      </w:r>
      <w:r w:rsidRPr="00D1444D">
        <w:rPr>
          <w:rStyle w:val="StyleUnderline"/>
          <w:highlight w:val="yellow"/>
        </w:rPr>
        <w:t xml:space="preserve">is </w:t>
      </w:r>
      <w:r w:rsidRPr="00D1444D">
        <w:rPr>
          <w:rStyle w:val="Emphasis"/>
          <w:highlight w:val="yellow"/>
        </w:rPr>
        <w:t>primarily pedagogical</w:t>
      </w:r>
      <w:r w:rsidRPr="00A3741C">
        <w:rPr>
          <w:sz w:val="16"/>
        </w:rPr>
        <w:t xml:space="preserve">, within and against the "system" in which it occurs. </w:t>
      </w:r>
      <w:r w:rsidRPr="00B569A5">
        <w:rPr>
          <w:rStyle w:val="StyleUnderline"/>
        </w:rPr>
        <w:t xml:space="preserve">While it is </w:t>
      </w:r>
      <w:r w:rsidRPr="00B569A5">
        <w:rPr>
          <w:rStyle w:val="Emphasis"/>
        </w:rPr>
        <w:t>conceivable</w:t>
      </w:r>
      <w:r w:rsidRPr="00B569A5">
        <w:rPr>
          <w:rStyle w:val="StyleUnderline"/>
        </w:rPr>
        <w:t xml:space="preserve"> that </w:t>
      </w:r>
      <w:r w:rsidRPr="00C97AF2">
        <w:rPr>
          <w:rStyle w:val="StyleUnderline"/>
        </w:rPr>
        <w:t xml:space="preserve">in </w:t>
      </w:r>
      <w:r w:rsidRPr="00B569A5">
        <w:rPr>
          <w:rStyle w:val="StyleUnderline"/>
        </w:rPr>
        <w:t>future</w:t>
      </w:r>
      <w:r w:rsidRPr="00A3741C">
        <w:rPr>
          <w:rStyle w:val="StyleUnderline"/>
        </w:rPr>
        <w:t xml:space="preserve"> moments, </w:t>
      </w:r>
      <w:r w:rsidRPr="00B569A5">
        <w:rPr>
          <w:rStyle w:val="StyleUnderline"/>
        </w:rPr>
        <w:t>abolitionist praxis</w:t>
      </w:r>
      <w:r w:rsidRPr="00A3741C">
        <w:rPr>
          <w:rStyle w:val="StyleUnderline"/>
        </w:rPr>
        <w:t xml:space="preserve"> </w:t>
      </w:r>
      <w:r w:rsidRPr="00B569A5">
        <w:rPr>
          <w:rStyle w:val="StyleUnderline"/>
        </w:rPr>
        <w:t>can focus</w:t>
      </w:r>
      <w:r w:rsidRPr="00A3741C">
        <w:rPr>
          <w:rStyle w:val="StyleUnderline"/>
        </w:rPr>
        <w:t xml:space="preserve"> </w:t>
      </w:r>
      <w:r w:rsidRPr="00A3741C">
        <w:rPr>
          <w:rStyle w:val="Emphasis"/>
        </w:rPr>
        <w:t>more centrally</w:t>
      </w:r>
      <w:r w:rsidRPr="00A3741C">
        <w:rPr>
          <w:rStyle w:val="StyleUnderline"/>
        </w:rPr>
        <w:t xml:space="preserve"> </w:t>
      </w:r>
      <w:r w:rsidRPr="00B569A5">
        <w:rPr>
          <w:rStyle w:val="StyleUnderline"/>
        </w:rPr>
        <w:t>on</w:t>
      </w:r>
      <w:r w:rsidRPr="00A3741C">
        <w:rPr>
          <w:rStyle w:val="StyleUnderline"/>
        </w:rPr>
        <w:t xml:space="preserve"> matters of</w:t>
      </w:r>
      <w:r w:rsidRPr="00A3741C">
        <w:rPr>
          <w:sz w:val="16"/>
        </w:rPr>
        <w:t xml:space="preserve"> (</w:t>
      </w:r>
      <w:r w:rsidRPr="00A3741C">
        <w:rPr>
          <w:rStyle w:val="Emphasis"/>
        </w:rPr>
        <w:t>creating</w:t>
      </w:r>
      <w:r w:rsidRPr="00A3741C">
        <w:rPr>
          <w:rStyle w:val="StyleUnderline"/>
        </w:rPr>
        <w:t xml:space="preserve"> and </w:t>
      </w:r>
      <w:r w:rsidRPr="00A3741C">
        <w:rPr>
          <w:rStyle w:val="Emphasis"/>
        </w:rPr>
        <w:t>not simply opposing</w:t>
      </w:r>
      <w:r w:rsidRPr="00A3741C">
        <w:rPr>
          <w:sz w:val="16"/>
        </w:rPr>
        <w:t xml:space="preserve">) </w:t>
      </w:r>
      <w:r w:rsidRPr="00B569A5">
        <w:rPr>
          <w:rStyle w:val="Emphasis"/>
        </w:rPr>
        <w:t>public policy</w:t>
      </w:r>
      <w:r w:rsidRPr="00A3741C">
        <w:rPr>
          <w:sz w:val="16"/>
        </w:rPr>
        <w:t xml:space="preserve">, infrastructure building, and economic reorganization, </w:t>
      </w:r>
      <w:r w:rsidRPr="00D1444D">
        <w:rPr>
          <w:rStyle w:val="StyleUnderline"/>
          <w:highlight w:val="yellow"/>
        </w:rPr>
        <w:t>the present</w:t>
      </w:r>
      <w:r w:rsidRPr="00495389">
        <w:rPr>
          <w:rStyle w:val="StyleUnderline"/>
          <w:highlight w:val="cyan"/>
        </w:rPr>
        <w:t xml:space="preserve"> </w:t>
      </w:r>
      <w:r w:rsidRPr="00B569A5">
        <w:rPr>
          <w:rStyle w:val="StyleUnderline"/>
        </w:rPr>
        <w:t xml:space="preserve">moment </w:t>
      </w:r>
      <w:r w:rsidRPr="00E160BB">
        <w:rPr>
          <w:rStyle w:val="Emphasis"/>
        </w:rPr>
        <w:t xml:space="preserve">clearly </w:t>
      </w:r>
      <w:r w:rsidRPr="00D1444D">
        <w:rPr>
          <w:rStyle w:val="Emphasis"/>
          <w:highlight w:val="yellow"/>
        </w:rPr>
        <w:t>demands</w:t>
      </w:r>
      <w:r w:rsidRPr="00A3741C">
        <w:rPr>
          <w:rStyle w:val="StyleUnderline"/>
        </w:rPr>
        <w:t xml:space="preserve"> a convening of </w:t>
      </w:r>
      <w:r w:rsidRPr="00D1444D">
        <w:rPr>
          <w:rStyle w:val="StyleUnderline"/>
          <w:highlight w:val="yellow"/>
        </w:rPr>
        <w:t>radical pedagogical energies that</w:t>
      </w:r>
      <w:r w:rsidRPr="00A3741C">
        <w:rPr>
          <w:rStyle w:val="StyleUnderline"/>
        </w:rPr>
        <w:t xml:space="preserve"> can </w:t>
      </w:r>
      <w:r w:rsidRPr="00E160BB">
        <w:rPr>
          <w:rStyle w:val="Emphasis"/>
        </w:rPr>
        <w:t>build the</w:t>
      </w:r>
      <w:r w:rsidRPr="00A3741C">
        <w:rPr>
          <w:sz w:val="16"/>
        </w:rPr>
        <w:t xml:space="preserve"> collective human power, </w:t>
      </w:r>
      <w:r w:rsidRPr="00E160BB">
        <w:rPr>
          <w:rStyle w:val="Emphasis"/>
        </w:rPr>
        <w:t>epistemic</w:t>
      </w:r>
      <w:r w:rsidRPr="00A3741C">
        <w:rPr>
          <w:rStyle w:val="StyleUnderline"/>
        </w:rPr>
        <w:t xml:space="preserve"> and </w:t>
      </w:r>
      <w:r w:rsidRPr="00A3741C">
        <w:rPr>
          <w:rStyle w:val="Emphasis"/>
        </w:rPr>
        <w:t xml:space="preserve">knowledge </w:t>
      </w:r>
      <w:r w:rsidRPr="00E160BB">
        <w:rPr>
          <w:rStyle w:val="Emphasis"/>
        </w:rPr>
        <w:t>apparatuses</w:t>
      </w:r>
      <w:r w:rsidRPr="00A3741C">
        <w:rPr>
          <w:rStyle w:val="StyleUnderline"/>
        </w:rPr>
        <w:t xml:space="preserve">, and </w:t>
      </w:r>
      <w:r w:rsidRPr="00A3741C">
        <w:rPr>
          <w:rStyle w:val="Emphasis"/>
        </w:rPr>
        <w:t>material sites of learning</w:t>
      </w:r>
      <w:r w:rsidRPr="00A3741C">
        <w:rPr>
          <w:rStyle w:val="StyleUnderline"/>
        </w:rPr>
        <w:t xml:space="preserve"> </w:t>
      </w:r>
      <w:r w:rsidRPr="00D1444D">
        <w:rPr>
          <w:rStyle w:val="StyleUnderline"/>
        </w:rPr>
        <w:t xml:space="preserve">that </w:t>
      </w:r>
      <w:r w:rsidRPr="00D1444D">
        <w:rPr>
          <w:rStyle w:val="StyleUnderline"/>
          <w:highlight w:val="yellow"/>
        </w:rPr>
        <w:t xml:space="preserve">are </w:t>
      </w:r>
      <w:r w:rsidRPr="00D1444D">
        <w:rPr>
          <w:rStyle w:val="Emphasis"/>
          <w:sz w:val="28"/>
          <w:szCs w:val="28"/>
          <w:highlight w:val="yellow"/>
        </w:rPr>
        <w:t>the precondition</w:t>
      </w:r>
      <w:r w:rsidRPr="00D1444D">
        <w:rPr>
          <w:rStyle w:val="StyleUnderline"/>
          <w:highlight w:val="yellow"/>
        </w:rPr>
        <w:t xml:space="preserve"> of</w:t>
      </w:r>
      <w:r w:rsidRPr="00A3741C">
        <w:rPr>
          <w:rStyle w:val="StyleUnderline"/>
        </w:rPr>
        <w:t xml:space="preserve"> </w:t>
      </w:r>
      <w:r w:rsidRPr="00A3741C">
        <w:rPr>
          <w:rStyle w:val="Emphasis"/>
        </w:rPr>
        <w:t>authentic</w:t>
      </w:r>
      <w:r w:rsidRPr="00A3741C">
        <w:rPr>
          <w:rStyle w:val="StyleUnderline"/>
        </w:rPr>
        <w:t xml:space="preserve"> and </w:t>
      </w:r>
      <w:r w:rsidRPr="00D1444D">
        <w:rPr>
          <w:rStyle w:val="Emphasis"/>
          <w:highlight w:val="yellow"/>
        </w:rPr>
        <w:t>liberatory</w:t>
      </w:r>
      <w:r w:rsidRPr="00D1444D">
        <w:rPr>
          <w:rStyle w:val="StyleUnderline"/>
          <w:highlight w:val="yellow"/>
        </w:rPr>
        <w:t xml:space="preserve"> social transformations</w:t>
      </w:r>
      <w:r w:rsidRPr="00A3741C">
        <w:rPr>
          <w:b/>
          <w:sz w:val="16"/>
        </w:rPr>
        <w:t>.</w:t>
      </w:r>
    </w:p>
    <w:p w14:paraId="62744ACA" w14:textId="77777777" w:rsidR="00692AC7" w:rsidRPr="00A3741C" w:rsidRDefault="00692AC7" w:rsidP="00692AC7">
      <w:pPr>
        <w:rPr>
          <w:sz w:val="16"/>
        </w:rPr>
      </w:pPr>
      <w:r w:rsidRPr="00A3741C">
        <w:rPr>
          <w:rStyle w:val="StyleUnderline"/>
        </w:rPr>
        <w:t xml:space="preserve">The prison regime is the </w:t>
      </w:r>
      <w:r w:rsidRPr="00A3741C">
        <w:rPr>
          <w:rStyle w:val="Emphasis"/>
        </w:rPr>
        <w:t>institutionalization</w:t>
      </w:r>
      <w:r w:rsidRPr="00A3741C">
        <w:rPr>
          <w:rStyle w:val="StyleUnderline"/>
        </w:rPr>
        <w:t xml:space="preserve"> and </w:t>
      </w:r>
      <w:r w:rsidRPr="00A3741C">
        <w:rPr>
          <w:rStyle w:val="Emphasis"/>
        </w:rPr>
        <w:t>systemic expansion of massive human misery</w:t>
      </w:r>
      <w:r w:rsidRPr="00A3741C">
        <w:rPr>
          <w:sz w:val="16"/>
        </w:rPr>
        <w:t xml:space="preserve">. It is the production of bodily and psychic disarticulation on multiple scales, across different physiological capacities. </w:t>
      </w:r>
      <w:r w:rsidRPr="00A3741C">
        <w:rPr>
          <w:rStyle w:val="StyleUnderline"/>
        </w:rPr>
        <w:t>The prison industrial complex is</w:t>
      </w:r>
      <w:r w:rsidRPr="00A3741C">
        <w:rPr>
          <w:sz w:val="16"/>
        </w:rPr>
        <w:t xml:space="preserve">, in its logic of organization and its production of common sense, at least </w:t>
      </w:r>
      <w:r w:rsidRPr="00A3741C">
        <w:rPr>
          <w:rStyle w:val="Emphasis"/>
        </w:rPr>
        <w:t>proto-genocidal</w:t>
      </w:r>
      <w:r w:rsidRPr="00A3741C">
        <w:rPr>
          <w:sz w:val="16"/>
        </w:rPr>
        <w:t xml:space="preserve">. Finally, </w:t>
      </w:r>
      <w:r w:rsidRPr="00A3741C">
        <w:rPr>
          <w:rStyle w:val="StyleUnderline"/>
        </w:rPr>
        <w:t xml:space="preserve">the prison regime is </w:t>
      </w:r>
      <w:r w:rsidRPr="00A3741C">
        <w:rPr>
          <w:rStyle w:val="Emphasis"/>
        </w:rPr>
        <w:t>inseparable from</w:t>
      </w:r>
      <w:r w:rsidRPr="00A3741C">
        <w:rPr>
          <w:sz w:val="16"/>
        </w:rPr>
        <w:t xml:space="preserve"> - that is, present in - </w:t>
      </w:r>
      <w:r w:rsidRPr="00A3741C">
        <w:rPr>
          <w:rStyle w:val="StyleUnderline"/>
        </w:rPr>
        <w:t xml:space="preserve">the schooling regime in which teachers are entangled. Prison is </w:t>
      </w:r>
      <w:r w:rsidRPr="00A3741C">
        <w:rPr>
          <w:rStyle w:val="Emphasis"/>
        </w:rPr>
        <w:t>not</w:t>
      </w:r>
      <w:r w:rsidRPr="00A3741C">
        <w:rPr>
          <w:rStyle w:val="StyleUnderline"/>
        </w:rPr>
        <w:t xml:space="preserve"> simply a place to which one is displaced</w:t>
      </w:r>
      <w:r w:rsidRPr="00A3741C">
        <w:rPr>
          <w:sz w:val="16"/>
        </w:rPr>
        <w:t xml:space="preserve"> and where one's physiological being is disarticulated, at the rule and whim of the state and its designated representatives (police, parole officers, </w:t>
      </w:r>
      <w:proofErr w:type="gramStart"/>
      <w:r w:rsidRPr="00A3741C">
        <w:rPr>
          <w:sz w:val="16"/>
        </w:rPr>
        <w:t>school teachers</w:t>
      </w:r>
      <w:proofErr w:type="gramEnd"/>
      <w:r w:rsidRPr="00A3741C">
        <w:rPr>
          <w:sz w:val="16"/>
        </w:rPr>
        <w:t xml:space="preserve">). </w:t>
      </w:r>
      <w:r w:rsidRPr="00A3741C">
        <w:rPr>
          <w:rStyle w:val="StyleUnderline"/>
        </w:rPr>
        <w:t xml:space="preserve">The prison regime is the </w:t>
      </w:r>
      <w:r w:rsidRPr="00A3741C">
        <w:rPr>
          <w:rStyle w:val="Emphasis"/>
        </w:rPr>
        <w:t>assumptive premise of classroom teaching generally</w:t>
      </w:r>
      <w:r w:rsidRPr="00A3741C">
        <w:rPr>
          <w:sz w:val="16"/>
        </w:rPr>
        <w:t xml:space="preserve">. </w:t>
      </w:r>
      <w:r w:rsidRPr="00A3741C">
        <w:rPr>
          <w:rStyle w:val="StyleUnderline"/>
        </w:rPr>
        <w:t xml:space="preserve">While many of us must live in </w:t>
      </w:r>
      <w:r w:rsidRPr="00A3741C">
        <w:rPr>
          <w:rStyle w:val="Emphasis"/>
        </w:rPr>
        <w:t>labored denial</w:t>
      </w:r>
      <w:r w:rsidRPr="00A3741C">
        <w:rPr>
          <w:rStyle w:val="StyleUnderline"/>
        </w:rPr>
        <w:t xml:space="preserve"> of this fact in order to teach as we must about "American democracy," "freedom," and "(civil) rights," there are </w:t>
      </w:r>
      <w:r w:rsidRPr="00A3741C">
        <w:rPr>
          <w:rStyle w:val="Emphasis"/>
        </w:rPr>
        <w:t>opportune moments</w:t>
      </w:r>
      <w:r w:rsidRPr="00A3741C">
        <w:rPr>
          <w:rStyle w:val="StyleUnderline"/>
        </w:rPr>
        <w:t xml:space="preserve"> in which it is useful to </w:t>
      </w:r>
      <w:r w:rsidRPr="00A3741C">
        <w:rPr>
          <w:rStyle w:val="Emphasis"/>
        </w:rPr>
        <w:t>come clean</w:t>
      </w:r>
      <w:r w:rsidRPr="00A3741C">
        <w:rPr>
          <w:rStyle w:val="StyleUnderline"/>
        </w:rPr>
        <w:t xml:space="preserve">: the </w:t>
      </w:r>
      <w:r w:rsidRPr="00A3741C">
        <w:rPr>
          <w:rStyle w:val="Emphasis"/>
        </w:rPr>
        <w:t>vast majority</w:t>
      </w:r>
      <w:r w:rsidRPr="00A3741C">
        <w:rPr>
          <w:rStyle w:val="StyleUnderline"/>
        </w:rPr>
        <w:t xml:space="preserve"> of what occurs in U.S. classrooms</w:t>
      </w:r>
      <w:r w:rsidRPr="00A3741C">
        <w:rPr>
          <w:sz w:val="16"/>
        </w:rPr>
        <w:t xml:space="preserve"> - from preschool to graduate school - </w:t>
      </w:r>
      <w:r w:rsidRPr="00A3741C">
        <w:rPr>
          <w:rStyle w:val="Emphasis"/>
        </w:rPr>
        <w:t>cannot accommodate</w:t>
      </w:r>
      <w:r w:rsidRPr="00A3741C">
        <w:rPr>
          <w:rStyle w:val="StyleUnderline"/>
        </w:rPr>
        <w:t xml:space="preserve"> the bare truth of the proto-genocidal prison regime as </w:t>
      </w:r>
      <w:r w:rsidRPr="00A3741C">
        <w:rPr>
          <w:rStyle w:val="Emphasis"/>
        </w:rPr>
        <w:t>a violent ordering of the world</w:t>
      </w:r>
      <w:r w:rsidRPr="00A3741C">
        <w:rPr>
          <w:rStyle w:val="StyleUnderline"/>
        </w:rPr>
        <w:t xml:space="preserve">, a </w:t>
      </w:r>
      <w:r w:rsidRPr="00A3741C">
        <w:rPr>
          <w:rStyle w:val="Emphasis"/>
        </w:rPr>
        <w:t>primary component</w:t>
      </w:r>
      <w:r w:rsidRPr="00A3741C">
        <w:rPr>
          <w:rStyle w:val="StyleUnderline"/>
        </w:rPr>
        <w:t xml:space="preserve"> of civil society/school, and a </w:t>
      </w:r>
      <w:r w:rsidRPr="00A3741C">
        <w:rPr>
          <w:rStyle w:val="Emphasis"/>
        </w:rPr>
        <w:t>material presence</w:t>
      </w:r>
      <w:r w:rsidRPr="00A3741C">
        <w:rPr>
          <w:rStyle w:val="StyleUnderline"/>
        </w:rPr>
        <w:t xml:space="preserve"> in our everyday teaching acts</w:t>
      </w:r>
      <w:r w:rsidRPr="00A3741C">
        <w:rPr>
          <w:sz w:val="16"/>
        </w:rPr>
        <w:t>.</w:t>
      </w:r>
    </w:p>
    <w:p w14:paraId="22660545" w14:textId="77777777" w:rsidR="00692AC7" w:rsidRPr="000744CF" w:rsidRDefault="00692AC7" w:rsidP="00692AC7">
      <w:pPr>
        <w:rPr>
          <w:sz w:val="16"/>
        </w:rPr>
      </w:pPr>
      <w:r w:rsidRPr="00A3741C">
        <w:rPr>
          <w:rStyle w:val="StyleUnderline"/>
        </w:rPr>
        <w:t xml:space="preserve">As teachers, we are </w:t>
      </w:r>
      <w:r w:rsidRPr="00A3741C">
        <w:rPr>
          <w:rStyle w:val="Emphasis"/>
        </w:rPr>
        <w:t>institutionally hailed</w:t>
      </w:r>
      <w:r w:rsidRPr="00A3741C">
        <w:rPr>
          <w:rStyle w:val="StyleUnderline"/>
        </w:rPr>
        <w:t xml:space="preserve"> to the service of </w:t>
      </w:r>
      <w:r w:rsidRPr="00A3741C">
        <w:rPr>
          <w:rStyle w:val="Emphasis"/>
        </w:rPr>
        <w:t>genocide management</w:t>
      </w:r>
      <w:r w:rsidRPr="00A3741C">
        <w:rPr>
          <w:rStyle w:val="StyleUnderline"/>
        </w:rPr>
        <w:t>, in which our pedagogical labor is variously engaged in</w:t>
      </w:r>
      <w:r w:rsidRPr="00A3741C">
        <w:rPr>
          <w:sz w:val="16"/>
        </w:rPr>
        <w:t xml:space="preserve"> mitigating, valorizing, critiquing, redeeming, justifying, lamenting, and otherwise </w:t>
      </w:r>
      <w:r w:rsidRPr="00A3741C">
        <w:rPr>
          <w:rStyle w:val="Emphasis"/>
        </w:rPr>
        <w:t>reproducing</w:t>
      </w:r>
      <w:r w:rsidRPr="00A3741C">
        <w:rPr>
          <w:rStyle w:val="StyleUnderline"/>
        </w:rPr>
        <w:t xml:space="preserve"> or </w:t>
      </w:r>
      <w:r w:rsidRPr="00A3741C">
        <w:rPr>
          <w:rStyle w:val="Emphasis"/>
        </w:rPr>
        <w:t>tolerating the profound</w:t>
      </w:r>
      <w:r w:rsidRPr="00A3741C">
        <w:rPr>
          <w:rStyle w:val="StyleUnderline"/>
        </w:rPr>
        <w:t xml:space="preserve"> and </w:t>
      </w:r>
      <w:r w:rsidRPr="00A3741C">
        <w:rPr>
          <w:rStyle w:val="Emphasis"/>
        </w:rPr>
        <w:t>systemic violence</w:t>
      </w:r>
      <w:r w:rsidRPr="00A3741C">
        <w:rPr>
          <w:rStyle w:val="StyleUnderline"/>
        </w:rPr>
        <w:t xml:space="preserve"> of the global-historical U.S. nation building project. As "</w:t>
      </w:r>
      <w:r w:rsidRPr="00E160BB">
        <w:rPr>
          <w:rStyle w:val="StyleUnderline"/>
        </w:rPr>
        <w:t>radical" teachers,</w:t>
      </w:r>
      <w:r w:rsidRPr="00A3741C">
        <w:rPr>
          <w:rStyle w:val="StyleUnderline"/>
        </w:rPr>
        <w:t xml:space="preserve"> we </w:t>
      </w:r>
      <w:r w:rsidRPr="00E160BB">
        <w:rPr>
          <w:rStyle w:val="StyleUnderline"/>
        </w:rPr>
        <w:t>are</w:t>
      </w:r>
      <w:r w:rsidRPr="00A3741C">
        <w:rPr>
          <w:rStyle w:val="StyleUnderline"/>
        </w:rPr>
        <w:t xml:space="preserve"> </w:t>
      </w:r>
      <w:r w:rsidRPr="00C97AF2">
        <w:rPr>
          <w:rStyle w:val="StyleUnderline"/>
        </w:rPr>
        <w:t>politically</w:t>
      </w:r>
      <w:r w:rsidRPr="00A3741C">
        <w:rPr>
          <w:rStyle w:val="StyleUnderline"/>
        </w:rPr>
        <w:t xml:space="preserve"> </w:t>
      </w:r>
      <w:r w:rsidRPr="00E160BB">
        <w:rPr>
          <w:rStyle w:val="StyleUnderline"/>
        </w:rPr>
        <w:t xml:space="preserve">hailed to </w:t>
      </w:r>
      <w:r w:rsidRPr="00E160BB">
        <w:rPr>
          <w:rStyle w:val="Emphasis"/>
        </w:rPr>
        <w:t>betray genocide management</w:t>
      </w:r>
      <w:r w:rsidRPr="00A3741C">
        <w:rPr>
          <w:rStyle w:val="StyleUnderline"/>
        </w:rPr>
        <w:t xml:space="preserve"> in order </w:t>
      </w:r>
      <w:r w:rsidRPr="00E160BB">
        <w:rPr>
          <w:rStyle w:val="StyleUnderline"/>
        </w:rPr>
        <w:t xml:space="preserve">to embrace </w:t>
      </w:r>
      <w:r w:rsidRPr="00E160BB">
        <w:rPr>
          <w:rStyle w:val="Emphasis"/>
        </w:rPr>
        <w:t>the urgent challenge</w:t>
      </w:r>
      <w:r w:rsidRPr="00E160BB">
        <w:rPr>
          <w:rStyle w:val="StyleUnderline"/>
        </w:rPr>
        <w:t xml:space="preserve"> of genocide abolition</w:t>
      </w:r>
      <w:r w:rsidRPr="00A3741C">
        <w:rPr>
          <w:sz w:val="16"/>
        </w:rPr>
        <w:t xml:space="preserve">. The short-term survival of those populations rendered most immediately vulnerable to the mundane and spectacular violence of this system, and </w:t>
      </w:r>
      <w:r w:rsidRPr="00D1444D">
        <w:rPr>
          <w:rStyle w:val="Emphasis"/>
          <w:sz w:val="28"/>
          <w:szCs w:val="28"/>
          <w:highlight w:val="yellow"/>
        </w:rPr>
        <w:t>the long-term survival of</w:t>
      </w:r>
      <w:r w:rsidRPr="00A3741C">
        <w:rPr>
          <w:sz w:val="16"/>
        </w:rPr>
        <w:t xml:space="preserve"> most of </w:t>
      </w:r>
      <w:r w:rsidRPr="00D1444D">
        <w:rPr>
          <w:rStyle w:val="Emphasis"/>
          <w:sz w:val="28"/>
          <w:szCs w:val="28"/>
          <w:highlight w:val="yellow"/>
        </w:rPr>
        <w:t>the planet</w:t>
      </w:r>
      <w:r w:rsidRPr="00D1444D">
        <w:rPr>
          <w:sz w:val="16"/>
          <w:highlight w:val="yellow"/>
        </w:rPr>
        <w:t>'s</w:t>
      </w:r>
      <w:r w:rsidRPr="00A3741C">
        <w:rPr>
          <w:sz w:val="16"/>
        </w:rPr>
        <w:t xml:space="preserve"> human population (particularly those descended from survivors of enslavement, colonization, conquest, and economic exploitation), </w:t>
      </w:r>
      <w:r w:rsidRPr="00D1444D">
        <w:rPr>
          <w:rStyle w:val="StyleUnderline"/>
          <w:highlight w:val="yellow"/>
        </w:rPr>
        <w:t xml:space="preserve">is </w:t>
      </w:r>
      <w:r w:rsidRPr="00D1444D">
        <w:rPr>
          <w:rStyle w:val="Emphasis"/>
          <w:highlight w:val="yellow"/>
        </w:rPr>
        <w:t>significantly dependent</w:t>
      </w:r>
      <w:r w:rsidRPr="00D1444D">
        <w:rPr>
          <w:rStyle w:val="StyleUnderline"/>
          <w:highlight w:val="yellow"/>
        </w:rPr>
        <w:t xml:space="preserve"> on our willingness to embrace</w:t>
      </w:r>
      <w:r w:rsidRPr="00A3741C">
        <w:rPr>
          <w:rStyle w:val="StyleUnderline"/>
        </w:rPr>
        <w:t xml:space="preserve"> this form of </w:t>
      </w:r>
      <w:r w:rsidRPr="00D1444D">
        <w:rPr>
          <w:rStyle w:val="Emphasis"/>
          <w:highlight w:val="yellow"/>
        </w:rPr>
        <w:t>pedagogical audacity</w:t>
      </w:r>
      <w:r w:rsidRPr="00D1444D">
        <w:rPr>
          <w:sz w:val="16"/>
          <w:highlight w:val="yellow"/>
        </w:rPr>
        <w:t>.</w:t>
      </w:r>
    </w:p>
    <w:p w14:paraId="3EE4F265" w14:textId="77777777" w:rsidR="00692AC7" w:rsidRPr="00495389" w:rsidRDefault="00692AC7" w:rsidP="00692AC7"/>
    <w:p w14:paraId="7033EDB9" w14:textId="77777777" w:rsidR="00692AC7" w:rsidRPr="00C15B5B" w:rsidRDefault="00692AC7" w:rsidP="00692AC7">
      <w:pPr>
        <w:pStyle w:val="Heading4"/>
      </w:pPr>
      <w:r>
        <w:t xml:space="preserve">Domestic warfare is the </w:t>
      </w:r>
      <w:r>
        <w:rPr>
          <w:u w:val="single"/>
        </w:rPr>
        <w:t>intensely materialized modality of the state.</w:t>
      </w:r>
      <w:r>
        <w:t xml:space="preserve"> Refining the violent machine only </w:t>
      </w:r>
      <w:r w:rsidRPr="00BD7D2E">
        <w:rPr>
          <w:u w:val="single"/>
        </w:rPr>
        <w:t xml:space="preserve">assumes and takes for granted the mystified permeance of domestic warfare </w:t>
      </w:r>
      <w:r>
        <w:t xml:space="preserve">as a constant production of targeted suffering against black, brown, and aboriginal peoples and forgoes the possibility of an </w:t>
      </w:r>
      <w:r>
        <w:rPr>
          <w:u w:val="single"/>
        </w:rPr>
        <w:t>abolitionist praxis</w:t>
      </w:r>
      <w:r>
        <w:t xml:space="preserve"> to challenge the premise of these wars. How can we </w:t>
      </w:r>
      <w:r w:rsidRPr="00BD7D2E">
        <w:rPr>
          <w:u w:val="single"/>
        </w:rPr>
        <w:t xml:space="preserve">normalize the </w:t>
      </w:r>
      <w:r>
        <w:rPr>
          <w:u w:val="single"/>
        </w:rPr>
        <w:t xml:space="preserve">social </w:t>
      </w:r>
      <w:r w:rsidRPr="00BD7D2E">
        <w:rPr>
          <w:u w:val="single"/>
        </w:rPr>
        <w:t xml:space="preserve">liquidation </w:t>
      </w:r>
      <w:r>
        <w:rPr>
          <w:u w:val="single"/>
        </w:rPr>
        <w:t>and physical evisceration o</w:t>
      </w:r>
      <w:r w:rsidRPr="00BD7D2E">
        <w:rPr>
          <w:u w:val="single"/>
        </w:rPr>
        <w:t>f entire groups of people</w:t>
      </w:r>
      <w:r>
        <w:t xml:space="preserve"> under the guise of pursuing “winnable policies?”</w:t>
      </w:r>
    </w:p>
    <w:p w14:paraId="1333B4AA" w14:textId="77777777" w:rsidR="00692AC7" w:rsidRPr="005D7A27" w:rsidRDefault="00692AC7" w:rsidP="00692AC7">
      <w:r>
        <w:rPr>
          <w:rStyle w:val="Style13ptBold"/>
        </w:rPr>
        <w:t>Rodríguez</w:t>
      </w:r>
      <w:r w:rsidRPr="00BB54AC">
        <w:rPr>
          <w:rStyle w:val="Style13ptBold"/>
        </w:rPr>
        <w:t xml:space="preserve"> </w:t>
      </w:r>
      <w:r>
        <w:rPr>
          <w:rStyle w:val="Style13ptBold"/>
        </w:rPr>
        <w:t>10</w:t>
      </w:r>
      <w:r>
        <w:t>[Dylan; A</w:t>
      </w:r>
      <w:r w:rsidRPr="00BD7D2E">
        <w:t>ssociate Professor at University of California</w:t>
      </w:r>
      <w:r>
        <w:t xml:space="preserve">, </w:t>
      </w:r>
      <w:r w:rsidRPr="00BD7D2E">
        <w:t>Riverside, where he began his teaching career in 2001</w:t>
      </w:r>
      <w:r>
        <w:t>; “WARFARE AND THE TERMS OF ENGAGEMENT”;</w:t>
      </w:r>
      <w:r w:rsidRPr="00BD7D2E">
        <w:t xml:space="preserve"> http://criticalresistance.org/wp-content/uploads/2012/06/Critical-Resistance-Abolition-Now-Ten-Years-of-Strategy-and-Struggle-against-the-Prison-Industrial-Complex.pdf</w:t>
      </w:r>
      <w:r>
        <w:t>; accessed: 7/7/20; AB] **typos/page numbers removed if they interrupted the text**</w:t>
      </w:r>
    </w:p>
    <w:p w14:paraId="41A6AB4F" w14:textId="77777777" w:rsidR="00692AC7" w:rsidRDefault="00692AC7" w:rsidP="00692AC7">
      <w:pPr>
        <w:rPr>
          <w:rStyle w:val="StyleUnderline"/>
        </w:rPr>
      </w:pPr>
      <w:r w:rsidRPr="00C15B5B">
        <w:rPr>
          <w:sz w:val="10"/>
        </w:rPr>
        <w:t xml:space="preserve">INTRODUCTION: WARFARE AND THE TERMS OF ENGAGEMENT As I've said before, </w:t>
      </w:r>
      <w:r w:rsidRPr="000A648C">
        <w:rPr>
          <w:rStyle w:val="StyleUnderline"/>
        </w:rPr>
        <w:t>we've taken down the surrender flag and run up the battle flag</w:t>
      </w:r>
      <w:r w:rsidRPr="00C15B5B">
        <w:rPr>
          <w:sz w:val="10"/>
        </w:rPr>
        <w:t xml:space="preserve">. And </w:t>
      </w:r>
      <w:r w:rsidRPr="000A648C">
        <w:rPr>
          <w:rStyle w:val="StyleUnderline"/>
        </w:rPr>
        <w:t>we're going to win the war on drugs</w:t>
      </w:r>
      <w:r w:rsidRPr="00C15B5B">
        <w:rPr>
          <w:sz w:val="10"/>
        </w:rPr>
        <w:t xml:space="preserve">. Pres. Ronald </w:t>
      </w:r>
      <w:r w:rsidRPr="000A648C">
        <w:rPr>
          <w:rStyle w:val="StyleUnderline"/>
        </w:rPr>
        <w:t>Reagan</w:t>
      </w:r>
      <w:r w:rsidRPr="00C15B5B">
        <w:rPr>
          <w:sz w:val="10"/>
        </w:rPr>
        <w:t xml:space="preserve">, Radio Address to the Nation on Federal Drug Policy, October 2, </w:t>
      </w:r>
      <w:proofErr w:type="gramStart"/>
      <w:r w:rsidRPr="00C15B5B">
        <w:rPr>
          <w:sz w:val="10"/>
        </w:rPr>
        <w:t>1982</w:t>
      </w:r>
      <w:proofErr w:type="gramEnd"/>
      <w:r w:rsidRPr="00C15B5B">
        <w:rPr>
          <w:sz w:val="10"/>
        </w:rPr>
        <w:t xml:space="preserve"> </w:t>
      </w:r>
      <w:r w:rsidRPr="000A648C">
        <w:rPr>
          <w:rStyle w:val="StyleUnderline"/>
        </w:rPr>
        <w:t>My generation will remember how America swung into action when we were attacked in W</w:t>
      </w:r>
      <w:r w:rsidRPr="00C15B5B">
        <w:rPr>
          <w:sz w:val="10"/>
        </w:rPr>
        <w:t xml:space="preserve">orld </w:t>
      </w:r>
      <w:r w:rsidRPr="000A648C">
        <w:rPr>
          <w:rStyle w:val="StyleUnderline"/>
        </w:rPr>
        <w:t>W</w:t>
      </w:r>
      <w:r w:rsidRPr="00C15B5B">
        <w:rPr>
          <w:sz w:val="10"/>
        </w:rPr>
        <w:t xml:space="preserve">ar </w:t>
      </w:r>
      <w:r w:rsidRPr="000A648C">
        <w:rPr>
          <w:rStyle w:val="StyleUnderline"/>
        </w:rPr>
        <w:t>II</w:t>
      </w:r>
      <w:r w:rsidRPr="00C15B5B">
        <w:rPr>
          <w:sz w:val="10"/>
        </w:rPr>
        <w:t xml:space="preserve">. </w:t>
      </w:r>
      <w:r w:rsidRPr="000A648C">
        <w:rPr>
          <w:rStyle w:val="StyleUnderline"/>
        </w:rPr>
        <w:t>The war was not just fought by the fellows flying the planes or driving the tanks. It was fought at home</w:t>
      </w:r>
      <w:r w:rsidRPr="00C15B5B">
        <w:rPr>
          <w:sz w:val="10"/>
        </w:rPr>
        <w:t xml:space="preserve"> by a mobilized nation-men and women alike-building planes and ships, clothing sailors and soldiers, feeding marines and airmen; and it was fought by children planting victory gardens and collecting cans. </w:t>
      </w:r>
      <w:r w:rsidRPr="000A648C">
        <w:rPr>
          <w:rStyle w:val="Emphasis"/>
        </w:rPr>
        <w:t xml:space="preserve">Well, </w:t>
      </w:r>
      <w:r w:rsidRPr="00495389">
        <w:rPr>
          <w:rStyle w:val="Emphasis"/>
          <w:highlight w:val="cyan"/>
        </w:rPr>
        <w:t>now we're in another war for our freedom</w:t>
      </w:r>
      <w:r w:rsidRPr="000A648C">
        <w:rPr>
          <w:rStyle w:val="Emphasis"/>
        </w:rPr>
        <w:t>, and it's time for all of us to pull together again</w:t>
      </w:r>
      <w:r w:rsidRPr="00C15B5B">
        <w:rPr>
          <w:sz w:val="10"/>
        </w:rPr>
        <w:t xml:space="preserve">. In this crusade, let us not forget who we are. </w:t>
      </w:r>
      <w:r w:rsidRPr="000A648C">
        <w:rPr>
          <w:rStyle w:val="StyleUnderline"/>
        </w:rPr>
        <w:t>Drug abuse is a repudiation of everything America is</w:t>
      </w:r>
      <w:r w:rsidRPr="00C15B5B">
        <w:rPr>
          <w:sz w:val="10"/>
        </w:rPr>
        <w:t xml:space="preserve">. The destructiveness and human wreckage mock our heritage. Think for a moment how special it is to be an American. </w:t>
      </w:r>
      <w:r w:rsidRPr="000A648C">
        <w:rPr>
          <w:rStyle w:val="StyleUnderline"/>
        </w:rPr>
        <w:t>Can we doubt that only a divine providence placed this land, this island of freedom, here as a refuge for all those people on the world who yearn to breathe free?</w:t>
      </w:r>
      <w:r w:rsidRPr="00C15B5B">
        <w:rPr>
          <w:sz w:val="10"/>
        </w:rPr>
        <w:t xml:space="preserve"> Pres. Ronald </w:t>
      </w:r>
      <w:r w:rsidRPr="000A648C">
        <w:rPr>
          <w:rStyle w:val="StyleUnderline"/>
        </w:rPr>
        <w:t>Reagan</w:t>
      </w:r>
      <w:r w:rsidRPr="00C15B5B">
        <w:rPr>
          <w:sz w:val="10"/>
        </w:rPr>
        <w:t xml:space="preserve">, Address to the Nation on the Campaign Against Drug Abuse, September 14, </w:t>
      </w:r>
      <w:proofErr w:type="gramStart"/>
      <w:r w:rsidRPr="00C15B5B">
        <w:rPr>
          <w:sz w:val="10"/>
        </w:rPr>
        <w:t>1986</w:t>
      </w:r>
      <w:proofErr w:type="gramEnd"/>
      <w:r w:rsidRPr="00C15B5B">
        <w:rPr>
          <w:sz w:val="10"/>
        </w:rPr>
        <w:t xml:space="preserve"> 91 ABOLITION NOW! </w:t>
      </w:r>
      <w:r w:rsidRPr="000A648C">
        <w:rPr>
          <w:rStyle w:val="StyleUnderline"/>
        </w:rPr>
        <w:t>This war is not yet won</w:t>
      </w:r>
      <w:r w:rsidRPr="00C15B5B">
        <w:rPr>
          <w:sz w:val="10"/>
        </w:rPr>
        <w:t xml:space="preserve">, not by a long shot. </w:t>
      </w:r>
      <w:r w:rsidRPr="000A648C">
        <w:rPr>
          <w:rStyle w:val="StyleUnderline"/>
        </w:rPr>
        <w:t>When we say zero tolerance, we mean, simply, that we've had it.</w:t>
      </w:r>
      <w:r w:rsidRPr="00C15B5B">
        <w:rPr>
          <w:sz w:val="10"/>
        </w:rPr>
        <w:t xml:space="preserve"> We will no longer tolerate those who sell drugs and those who buy drugs. </w:t>
      </w:r>
      <w:r w:rsidRPr="000A648C">
        <w:rPr>
          <w:rStyle w:val="StyleUnderline"/>
        </w:rPr>
        <w:t>All</w:t>
      </w:r>
      <w:r w:rsidRPr="00C15B5B">
        <w:rPr>
          <w:sz w:val="10"/>
        </w:rPr>
        <w:t xml:space="preserve"> </w:t>
      </w:r>
      <w:r w:rsidRPr="000A648C">
        <w:rPr>
          <w:rStyle w:val="StyleUnderline"/>
        </w:rPr>
        <w:t>Americans of good will are determined to stamp out those parasites who survive and even prosper by feeding off the energy and vitality and humanity of others</w:t>
      </w:r>
      <w:r w:rsidRPr="00C15B5B">
        <w:rPr>
          <w:sz w:val="10"/>
        </w:rPr>
        <w:t xml:space="preserve">. </w:t>
      </w:r>
      <w:r w:rsidRPr="000A648C">
        <w:rPr>
          <w:rStyle w:val="Emphasis"/>
        </w:rPr>
        <w:t>They must pay</w:t>
      </w:r>
      <w:r w:rsidRPr="00C15B5B">
        <w:rPr>
          <w:sz w:val="10"/>
        </w:rPr>
        <w:t xml:space="preserve">. That's why the administration ... has advocated tougher measures than ever before to combat the drug runners and the drug dealers. We're doing this by seizing the ill-gotten possessions of drug dealers and their accomplices. Those fancy cars and fancy houses and bank accounts full of dirty money aren't really theirs. They were bought from the sale of illegal blood pollutants. We do not tolerate companies that poison our harbors and rivers, and we won't let people who are poisoning the blood of our children get away with it either. Those who have the gall to use federally subsidized housing to peddle their toxins must get the message as well. We will not tolerate those who think they can do their dirty work in the same quarters where disadvantaged Americans struggle to build a better life. </w:t>
      </w:r>
      <w:r w:rsidRPr="000A648C">
        <w:rPr>
          <w:rStyle w:val="StyleUnderline"/>
        </w:rPr>
        <w:t>We want to kick the vermin out and keep them out.</w:t>
      </w:r>
      <w:r w:rsidRPr="00C15B5B">
        <w:rPr>
          <w:sz w:val="10"/>
        </w:rPr>
        <w:t xml:space="preserve"> Pres. Ronald Reagan, Radio Address to the Nation on Economic Growth and the War on Drugs, October 8, 1 988 We give up freedom when we addict ourselves to drugs. This fact is not lost on the terrorists. Asa Hutchinson, Administrator, Drug Enforcement Administration, "The Past, Present, &amp; Future of the War on Drugs, " November 15, </w:t>
      </w:r>
      <w:proofErr w:type="gramStart"/>
      <w:r w:rsidRPr="00C15B5B">
        <w:rPr>
          <w:sz w:val="10"/>
        </w:rPr>
        <w:t>2001</w:t>
      </w:r>
      <w:proofErr w:type="gramEnd"/>
      <w:r w:rsidRPr="00C15B5B">
        <w:rPr>
          <w:sz w:val="10"/>
        </w:rPr>
        <w:t xml:space="preserve"> This </w:t>
      </w:r>
      <w:r w:rsidRPr="000A648C">
        <w:rPr>
          <w:rStyle w:val="Emphasis"/>
        </w:rPr>
        <w:t xml:space="preserve">introductory litany of dread reminds us that </w:t>
      </w:r>
      <w:r w:rsidRPr="00495389">
        <w:rPr>
          <w:rStyle w:val="Emphasis"/>
          <w:highlight w:val="cyan"/>
        </w:rPr>
        <w:t>domestic warfare is</w:t>
      </w:r>
      <w:r w:rsidRPr="000A648C">
        <w:rPr>
          <w:rStyle w:val="Emphasis"/>
        </w:rPr>
        <w:t xml:space="preserve"> both </w:t>
      </w:r>
      <w:r w:rsidRPr="00495389">
        <w:rPr>
          <w:rStyle w:val="Emphasis"/>
          <w:highlight w:val="cyan"/>
        </w:rPr>
        <w:t>the common language and</w:t>
      </w:r>
      <w:r w:rsidRPr="000A648C">
        <w:rPr>
          <w:rStyle w:val="Emphasis"/>
        </w:rPr>
        <w:t xml:space="preserve"> intensely </w:t>
      </w:r>
      <w:r w:rsidRPr="00495389">
        <w:rPr>
          <w:rStyle w:val="Emphasis"/>
          <w:highlight w:val="cyan"/>
        </w:rPr>
        <w:t>materialized modality of the US state</w:t>
      </w:r>
      <w:r w:rsidRPr="000A648C">
        <w:rPr>
          <w:rStyle w:val="Emphasis"/>
        </w:rPr>
        <w:t>.</w:t>
      </w:r>
      <w:r w:rsidRPr="00C15B5B">
        <w:rPr>
          <w:sz w:val="10"/>
        </w:rPr>
        <w:t xml:space="preserve"> While </w:t>
      </w:r>
      <w:r w:rsidRPr="00495389">
        <w:rPr>
          <w:rStyle w:val="StyleUnderline"/>
          <w:highlight w:val="cyan"/>
        </w:rPr>
        <w:t>this</w:t>
      </w:r>
      <w:r w:rsidRPr="0073633F">
        <w:rPr>
          <w:rStyle w:val="StyleUnderline"/>
        </w:rPr>
        <w:t xml:space="preserve"> form of legitimated </w:t>
      </w:r>
      <w:r w:rsidRPr="00495389">
        <w:rPr>
          <w:rStyle w:val="StyleUnderline"/>
          <w:highlight w:val="cyan"/>
        </w:rPr>
        <w:t>state</w:t>
      </w:r>
      <w:r w:rsidRPr="0073633F">
        <w:rPr>
          <w:rStyle w:val="StyleUnderline"/>
        </w:rPr>
        <w:t xml:space="preserve"> </w:t>
      </w:r>
      <w:r w:rsidRPr="00495389">
        <w:rPr>
          <w:rStyle w:val="StyleUnderline"/>
          <w:highlight w:val="cyan"/>
        </w:rPr>
        <w:t>violence</w:t>
      </w:r>
      <w:r w:rsidRPr="0073633F">
        <w:rPr>
          <w:rStyle w:val="StyleUnderline"/>
        </w:rPr>
        <w:t xml:space="preserve"> certainly </w:t>
      </w:r>
      <w:r w:rsidRPr="00495389">
        <w:rPr>
          <w:rStyle w:val="StyleUnderline"/>
          <w:highlight w:val="cyan"/>
        </w:rPr>
        <w:t>predates</w:t>
      </w:r>
      <w:r w:rsidRPr="00C15B5B">
        <w:rPr>
          <w:sz w:val="10"/>
        </w:rPr>
        <w:t xml:space="preserve"> Reagan's "</w:t>
      </w:r>
      <w:r w:rsidRPr="00495389">
        <w:rPr>
          <w:rStyle w:val="StyleUnderline"/>
          <w:highlight w:val="cyan"/>
        </w:rPr>
        <w:t>war on drugs</w:t>
      </w:r>
      <w:r w:rsidRPr="00C15B5B">
        <w:rPr>
          <w:sz w:val="10"/>
        </w:rPr>
        <w:t xml:space="preserve">" and his/its inheritors, </w:t>
      </w:r>
      <w:r w:rsidRPr="00495389">
        <w:rPr>
          <w:rStyle w:val="Emphasis"/>
          <w:highlight w:val="cyan"/>
        </w:rPr>
        <w:t>the scope</w:t>
      </w:r>
      <w:r w:rsidRPr="0073633F">
        <w:rPr>
          <w:rStyle w:val="Emphasis"/>
        </w:rPr>
        <w:t xml:space="preserve"> and depth </w:t>
      </w:r>
      <w:r w:rsidRPr="00495389">
        <w:rPr>
          <w:rStyle w:val="Emphasis"/>
          <w:highlight w:val="cyan"/>
        </w:rPr>
        <w:t xml:space="preserve">of domestic </w:t>
      </w:r>
      <w:proofErr w:type="spellStart"/>
      <w:r w:rsidRPr="00495389">
        <w:rPr>
          <w:rStyle w:val="Emphasis"/>
          <w:highlight w:val="cyan"/>
        </w:rPr>
        <w:t>warmaking</w:t>
      </w:r>
      <w:proofErr w:type="spellEnd"/>
      <w:r w:rsidRPr="00495389">
        <w:rPr>
          <w:rStyle w:val="Emphasis"/>
          <w:highlight w:val="cyan"/>
        </w:rPr>
        <w:t xml:space="preserve"> seems to be mounting</w:t>
      </w:r>
      <w:r w:rsidRPr="0073633F">
        <w:rPr>
          <w:rStyle w:val="Emphasis"/>
        </w:rPr>
        <w:t xml:space="preserve"> </w:t>
      </w:r>
      <w:r w:rsidRPr="00C15B5B">
        <w:rPr>
          <w:sz w:val="10"/>
        </w:rPr>
        <w:t xml:space="preserve">with a peculiar urgency in our historical moment. </w:t>
      </w:r>
      <w:r w:rsidRPr="0073633F">
        <w:rPr>
          <w:rStyle w:val="StyleUnderline"/>
        </w:rPr>
        <w:t>To take former NYPD and current LAPD Chief</w:t>
      </w:r>
      <w:r w:rsidRPr="00C15B5B">
        <w:rPr>
          <w:sz w:val="10"/>
        </w:rPr>
        <w:t xml:space="preserve"> </w:t>
      </w:r>
      <w:r w:rsidRPr="0073633F">
        <w:rPr>
          <w:rStyle w:val="StyleUnderline"/>
        </w:rPr>
        <w:t>William Bratton on the strength of his own words</w:t>
      </w:r>
      <w:r w:rsidRPr="00C15B5B">
        <w:rPr>
          <w:sz w:val="10"/>
        </w:rPr>
        <w:t xml:space="preserve">, </w:t>
      </w:r>
      <w:r w:rsidRPr="0073633F">
        <w:rPr>
          <w:rStyle w:val="Emphasis"/>
        </w:rPr>
        <w:t>the primary work of the police is to engage aggressively in "the internal war on terrorism,"</w:t>
      </w:r>
      <w:r w:rsidRPr="00C15B5B">
        <w:rPr>
          <w:sz w:val="10"/>
        </w:rPr>
        <w:t xml:space="preserve"> </w:t>
      </w:r>
      <w:r w:rsidRPr="0073633F">
        <w:rPr>
          <w:rStyle w:val="StyleUnderline"/>
        </w:rPr>
        <w:t>which in these times entails everything from record-breaking expansions of urban police forces, to cross-party consensus in legislating state offensives against criminalized populations of choice, and the reshuffling of administrative relationships</w:t>
      </w:r>
      <w:r w:rsidRPr="00C15B5B">
        <w:rPr>
          <w:sz w:val="10"/>
        </w:rPr>
        <w:t xml:space="preserve"> between the militarized and juridical arms of local and federal government to</w:t>
      </w:r>
      <w:r w:rsidRPr="0073633F">
        <w:rPr>
          <w:rStyle w:val="StyleUnderline"/>
        </w:rPr>
        <w:t xml:space="preserve"> facilitate </w:t>
      </w:r>
      <w:r w:rsidRPr="00495389">
        <w:rPr>
          <w:rStyle w:val="StyleUnderline"/>
          <w:highlight w:val="cyan"/>
        </w:rPr>
        <w:t>the state's various</w:t>
      </w:r>
      <w:r w:rsidRPr="0073633F">
        <w:rPr>
          <w:rStyle w:val="StyleUnderline"/>
        </w:rPr>
        <w:t xml:space="preserve"> localized "</w:t>
      </w:r>
      <w:r w:rsidRPr="00495389">
        <w:rPr>
          <w:rStyle w:val="StyleUnderline"/>
          <w:highlight w:val="cyan"/>
        </w:rPr>
        <w:t>wars on gangs</w:t>
      </w:r>
      <w:r w:rsidRPr="0073633F">
        <w:rPr>
          <w:rStyle w:val="StyleUnderline"/>
        </w:rPr>
        <w:t>."</w:t>
      </w:r>
      <w:r w:rsidRPr="00C15B5B">
        <w:rPr>
          <w:sz w:val="10"/>
        </w:rPr>
        <w:t xml:space="preserve"> It is in this context that we can urgently assume the political burden of critically assessing the work of progressive US based community and non-profit organizations, grassroots movements, and issue-based campaigns: that is, </w:t>
      </w:r>
      <w:r w:rsidRPr="0073633F">
        <w:rPr>
          <w:rStyle w:val="Emphasis"/>
        </w:rPr>
        <w:t xml:space="preserve">if we are to take the state's own language of domestic warfare seriously, </w:t>
      </w:r>
      <w:r w:rsidRPr="00495389">
        <w:rPr>
          <w:rStyle w:val="Emphasis"/>
          <w:highlight w:val="cyan"/>
        </w:rPr>
        <w:t>what do we make of the</w:t>
      </w:r>
      <w:r w:rsidRPr="0073633F">
        <w:rPr>
          <w:rStyle w:val="Emphasis"/>
        </w:rPr>
        <w:t xml:space="preserve"> </w:t>
      </w:r>
      <w:r w:rsidRPr="00C15B5B">
        <w:rPr>
          <w:sz w:val="10"/>
        </w:rPr>
        <w:t xml:space="preserve">political, ideological, institutional, and financial </w:t>
      </w:r>
      <w:r w:rsidRPr="0073633F">
        <w:rPr>
          <w:rStyle w:val="Emphasis"/>
        </w:rPr>
        <w:t xml:space="preserve">relationships that </w:t>
      </w:r>
      <w:r w:rsidRPr="00495389">
        <w:rPr>
          <w:rStyle w:val="Emphasis"/>
          <w:highlight w:val="cyan"/>
        </w:rPr>
        <w:t>progressive movements</w:t>
      </w:r>
      <w:r w:rsidRPr="00C15B5B">
        <w:rPr>
          <w:sz w:val="10"/>
        </w:rPr>
        <w:t xml:space="preserve">, campaigns, and organizations </w:t>
      </w:r>
      <w:r w:rsidRPr="0073633F">
        <w:rPr>
          <w:rStyle w:val="Emphasis"/>
        </w:rPr>
        <w:t xml:space="preserve">are creating </w:t>
      </w:r>
      <w:r w:rsidRPr="00495389">
        <w:rPr>
          <w:rStyle w:val="Emphasis"/>
          <w:highlight w:val="cyan"/>
        </w:rPr>
        <w:t>in</w:t>
      </w:r>
      <w:r w:rsidRPr="00C15B5B">
        <w:rPr>
          <w:sz w:val="10"/>
        </w:rPr>
        <w:t xml:space="preserve"> (uneasy) </w:t>
      </w:r>
      <w:r w:rsidRPr="00495389">
        <w:rPr>
          <w:rStyle w:val="Emphasis"/>
          <w:highlight w:val="cyan"/>
        </w:rPr>
        <w:t>alliance with the state's</w:t>
      </w:r>
      <w:r w:rsidRPr="0073633F">
        <w:rPr>
          <w:rStyle w:val="Emphasis"/>
        </w:rPr>
        <w:t xml:space="preserve"> vast </w:t>
      </w:r>
      <w:r w:rsidRPr="00495389">
        <w:rPr>
          <w:rStyle w:val="Emphasis"/>
          <w:highlight w:val="cyan"/>
        </w:rPr>
        <w:t>architectures of war?</w:t>
      </w:r>
      <w:r w:rsidRPr="00C15B5B">
        <w:rPr>
          <w:sz w:val="10"/>
        </w:rPr>
        <w:t xml:space="preserve"> </w:t>
      </w:r>
      <w:r w:rsidRPr="004C47F0">
        <w:rPr>
          <w:rStyle w:val="Emphasis"/>
        </w:rPr>
        <w:t>Under what conditions and sets of assumptions are progressive activists</w:t>
      </w:r>
      <w:r w:rsidRPr="004C47F0">
        <w:rPr>
          <w:sz w:val="10"/>
        </w:rPr>
        <w:t xml:space="preserve">, organizers, and scholars </w:t>
      </w:r>
      <w:r w:rsidRPr="004C47F0">
        <w:rPr>
          <w:rStyle w:val="Emphasis"/>
        </w:rPr>
        <w:t xml:space="preserve">able to </w:t>
      </w:r>
      <w:proofErr w:type="gramStart"/>
      <w:r w:rsidRPr="004C47F0">
        <w:rPr>
          <w:rStyle w:val="Emphasis"/>
        </w:rPr>
        <w:t>so militantly oppose the proliferation of American state violence</w:t>
      </w:r>
      <w:proofErr w:type="gramEnd"/>
      <w:r w:rsidRPr="004C47F0">
        <w:rPr>
          <w:rStyle w:val="Emphasis"/>
        </w:rPr>
        <w:t xml:space="preserve"> in other parts of the world, while tolerating the everyday state violence of US policing, criminal law, and</w:t>
      </w:r>
      <w:r w:rsidRPr="0073633F">
        <w:rPr>
          <w:rStyle w:val="Emphasis"/>
        </w:rPr>
        <w:t xml:space="preserve"> low-intensity genocide?</w:t>
      </w:r>
      <w:r w:rsidRPr="00C15B5B">
        <w:rPr>
          <w:sz w:val="10"/>
        </w:rPr>
        <w:t xml:space="preserve"> </w:t>
      </w:r>
      <w:r w:rsidRPr="00495389">
        <w:rPr>
          <w:rStyle w:val="StyleUnderline"/>
          <w:highlight w:val="cyan"/>
        </w:rPr>
        <w:t>We are</w:t>
      </w:r>
      <w:r w:rsidRPr="0073633F">
        <w:rPr>
          <w:rStyle w:val="StyleUnderline"/>
        </w:rPr>
        <w:t xml:space="preserve"> collectively </w:t>
      </w:r>
      <w:r w:rsidRPr="00495389">
        <w:rPr>
          <w:rStyle w:val="StyleUnderline"/>
          <w:highlight w:val="cyan"/>
        </w:rPr>
        <w:t>witnessing</w:t>
      </w:r>
      <w:r w:rsidRPr="0073633F">
        <w:rPr>
          <w:rStyle w:val="StyleUnderline"/>
        </w:rPr>
        <w:t xml:space="preserve">, surviving, and working </w:t>
      </w:r>
      <w:r w:rsidRPr="00495389">
        <w:rPr>
          <w:rStyle w:val="StyleUnderline"/>
          <w:highlight w:val="cyan"/>
        </w:rPr>
        <w:t>in a time of</w:t>
      </w:r>
      <w:r w:rsidRPr="0073633F">
        <w:rPr>
          <w:rStyle w:val="StyleUnderline"/>
        </w:rPr>
        <w:t xml:space="preserve"> unprecedented state-organized human capture and </w:t>
      </w:r>
      <w:r w:rsidRPr="00495389">
        <w:rPr>
          <w:rStyle w:val="StyleUnderline"/>
          <w:highlight w:val="cyan"/>
        </w:rPr>
        <w:t>state-produced physical/social</w:t>
      </w:r>
      <w:r w:rsidRPr="0073633F">
        <w:rPr>
          <w:rStyle w:val="StyleUnderline"/>
        </w:rPr>
        <w:t xml:space="preserve">/ psychic </w:t>
      </w:r>
      <w:r w:rsidRPr="00495389">
        <w:rPr>
          <w:rStyle w:val="StyleUnderline"/>
          <w:highlight w:val="cyan"/>
        </w:rPr>
        <w:t>alienation</w:t>
      </w:r>
      <w:r w:rsidRPr="00495389">
        <w:rPr>
          <w:sz w:val="10"/>
          <w:highlight w:val="cyan"/>
        </w:rPr>
        <w:t xml:space="preserve">, </w:t>
      </w:r>
      <w:r w:rsidRPr="00495389">
        <w:rPr>
          <w:rStyle w:val="StyleUnderline"/>
          <w:highlight w:val="cyan"/>
        </w:rPr>
        <w:t>from the 2.5 million imprisoned by the</w:t>
      </w:r>
      <w:r w:rsidRPr="0073633F">
        <w:rPr>
          <w:rStyle w:val="StyleUnderline"/>
        </w:rPr>
        <w:t xml:space="preserve"> domestic and global </w:t>
      </w:r>
      <w:r w:rsidRPr="00495389">
        <w:rPr>
          <w:rStyle w:val="StyleUnderline"/>
          <w:highlight w:val="cyan"/>
        </w:rPr>
        <w:t>US prison industrial complex</w:t>
      </w:r>
      <w:r w:rsidRPr="0073633F">
        <w:rPr>
          <w:rStyle w:val="StyleUnderline"/>
        </w:rPr>
        <w:t xml:space="preserve"> to the profound forms of informal apartheid and </w:t>
      </w:r>
      <w:proofErr w:type="spellStart"/>
      <w:r w:rsidRPr="0073633F">
        <w:rPr>
          <w:rStyle w:val="StyleUnderline"/>
        </w:rPr>
        <w:t>protoapartheid</w:t>
      </w:r>
      <w:proofErr w:type="spellEnd"/>
      <w:r w:rsidRPr="0073633F">
        <w:rPr>
          <w:rStyle w:val="StyleUnderline"/>
        </w:rPr>
        <w:t xml:space="preserve"> that are being instantiated in cities, suburbs, and rural areas all over the country.</w:t>
      </w:r>
      <w:r w:rsidRPr="00C15B5B">
        <w:rPr>
          <w:sz w:val="10"/>
        </w:rPr>
        <w:t xml:space="preserve"> </w:t>
      </w:r>
      <w:r w:rsidRPr="00495389">
        <w:rPr>
          <w:rStyle w:val="Emphasis"/>
          <w:highlight w:val="cyan"/>
        </w:rPr>
        <w:t>This condition presents a</w:t>
      </w:r>
      <w:r w:rsidRPr="0073633F">
        <w:rPr>
          <w:rStyle w:val="Emphasis"/>
        </w:rPr>
        <w:t xml:space="preserve"> profound </w:t>
      </w:r>
      <w:r w:rsidRPr="00495389">
        <w:rPr>
          <w:rStyle w:val="Emphasis"/>
          <w:highlight w:val="cyan"/>
        </w:rPr>
        <w:t>crisis</w:t>
      </w:r>
      <w:r w:rsidRPr="0073633F">
        <w:rPr>
          <w:rStyle w:val="Emphasis"/>
        </w:rPr>
        <w:t>-and political possibility-</w:t>
      </w:r>
      <w:r w:rsidRPr="00495389">
        <w:rPr>
          <w:rStyle w:val="Emphasis"/>
          <w:highlight w:val="cyan"/>
        </w:rPr>
        <w:t xml:space="preserve">for people struggling against the white supremacist state, </w:t>
      </w:r>
      <w:r w:rsidRPr="00DF4780">
        <w:rPr>
          <w:rStyle w:val="Emphasis"/>
        </w:rPr>
        <w:t>which</w:t>
      </w:r>
      <w:r w:rsidRPr="0073633F">
        <w:rPr>
          <w:rStyle w:val="Emphasis"/>
        </w:rPr>
        <w:t xml:space="preserve"> continues to institutionalize the social liquidation and physical evisceration of Black, brown, and aboriginal peoples nearby and far </w:t>
      </w:r>
      <w:r w:rsidRPr="00DF4780">
        <w:rPr>
          <w:rStyle w:val="Emphasis"/>
        </w:rPr>
        <w:t>away</w:t>
      </w:r>
      <w:r w:rsidRPr="00DF4780">
        <w:rPr>
          <w:sz w:val="10"/>
        </w:rPr>
        <w:t xml:space="preserve">. </w:t>
      </w:r>
      <w:r w:rsidRPr="00DF4780">
        <w:rPr>
          <w:rStyle w:val="StyleUnderline"/>
        </w:rPr>
        <w:t>If we are to approach racism, neoliberalism, militarism/militarization, and US state hegemony and</w:t>
      </w:r>
      <w:r w:rsidRPr="0073633F">
        <w:rPr>
          <w:rStyle w:val="StyleUnderline"/>
        </w:rPr>
        <w:t xml:space="preserve"> domination in a legitimately "global" way, it is nothing short of unconscionable to expend significant political energy protesting American wars elsewhere </w:t>
      </w:r>
      <w:r w:rsidRPr="00C15B5B">
        <w:rPr>
          <w:sz w:val="10"/>
        </w:rPr>
        <w:t xml:space="preserve">(e.g. Iraq, Afghanistan, etc.) </w:t>
      </w:r>
      <w:r w:rsidRPr="0073633F">
        <w:rPr>
          <w:rStyle w:val="StyleUnderline"/>
        </w:rPr>
        <w:t xml:space="preserve">when there are overlapping, and no less profoundly oppressive, declarations of and mobilizations for war in our very own, most </w:t>
      </w:r>
      <w:proofErr w:type="gramStart"/>
      <w:r w:rsidRPr="0073633F">
        <w:rPr>
          <w:rStyle w:val="StyleUnderline"/>
        </w:rPr>
        <w:t>intimate</w:t>
      </w:r>
      <w:proofErr w:type="gramEnd"/>
      <w:r w:rsidRPr="0073633F">
        <w:rPr>
          <w:rStyle w:val="StyleUnderline"/>
        </w:rPr>
        <w:t xml:space="preserve"> and nearby geographies of "home</w:t>
      </w:r>
      <w:r w:rsidRPr="00C15B5B">
        <w:rPr>
          <w:sz w:val="10"/>
        </w:rPr>
        <w:t xml:space="preserve">." </w:t>
      </w:r>
      <w:r w:rsidRPr="00495389">
        <w:rPr>
          <w:rStyle w:val="Emphasis"/>
          <w:highlight w:val="cyan"/>
        </w:rPr>
        <w:t>This time of crisis</w:t>
      </w:r>
      <w:r w:rsidRPr="0073633F">
        <w:rPr>
          <w:rStyle w:val="Emphasis"/>
        </w:rPr>
        <w:t xml:space="preserve"> and emergency </w:t>
      </w:r>
      <w:r w:rsidRPr="00495389">
        <w:rPr>
          <w:rStyle w:val="Emphasis"/>
          <w:highlight w:val="cyan"/>
        </w:rPr>
        <w:t>necessitates a critical examination of the political</w:t>
      </w:r>
      <w:r w:rsidRPr="0073633F">
        <w:rPr>
          <w:rStyle w:val="Emphasis"/>
        </w:rPr>
        <w:t xml:space="preserve"> and </w:t>
      </w:r>
      <w:r w:rsidRPr="00495389">
        <w:rPr>
          <w:rStyle w:val="Emphasis"/>
          <w:highlight w:val="cyan"/>
        </w:rPr>
        <w:t>institutional logics that structure</w:t>
      </w:r>
      <w:r w:rsidRPr="0073633F">
        <w:rPr>
          <w:rStyle w:val="Emphasis"/>
        </w:rPr>
        <w:t xml:space="preserve"> so much of </w:t>
      </w:r>
      <w:r w:rsidRPr="00495389">
        <w:rPr>
          <w:rStyle w:val="Emphasis"/>
          <w:highlight w:val="cyan"/>
        </w:rPr>
        <w:t>the</w:t>
      </w:r>
      <w:r w:rsidRPr="0073633F">
        <w:rPr>
          <w:rStyle w:val="Emphasis"/>
        </w:rPr>
        <w:t xml:space="preserve"> US </w:t>
      </w:r>
      <w:r w:rsidRPr="00495389">
        <w:rPr>
          <w:rStyle w:val="Emphasis"/>
          <w:highlight w:val="cyan"/>
        </w:rPr>
        <w:t>progressive left</w:t>
      </w:r>
      <w:r w:rsidRPr="00C15B5B">
        <w:rPr>
          <w:sz w:val="10"/>
        </w:rPr>
        <w:t xml:space="preserve">, </w:t>
      </w:r>
      <w:r w:rsidRPr="0073633F">
        <w:rPr>
          <w:rStyle w:val="StyleUnderline"/>
        </w:rPr>
        <w:t>and</w:t>
      </w:r>
      <w:r w:rsidRPr="00C15B5B">
        <w:rPr>
          <w:sz w:val="10"/>
        </w:rPr>
        <w:t xml:space="preserve"> particularly </w:t>
      </w:r>
      <w:r w:rsidRPr="0073633F">
        <w:rPr>
          <w:rStyle w:val="StyleUnderline"/>
        </w:rPr>
        <w:t>the "establishment" left that is tethered</w:t>
      </w:r>
      <w:r w:rsidRPr="00C15B5B">
        <w:rPr>
          <w:sz w:val="10"/>
        </w:rPr>
        <w:t xml:space="preserve"> (for better and worse) </w:t>
      </w:r>
      <w:r w:rsidRPr="0073633F">
        <w:rPr>
          <w:rStyle w:val="StyleUnderline"/>
        </w:rPr>
        <w:t>to the</w:t>
      </w:r>
      <w:r w:rsidRPr="00C15B5B">
        <w:rPr>
          <w:sz w:val="10"/>
        </w:rPr>
        <w:t xml:space="preserve"> non-profit industrial complex (</w:t>
      </w:r>
      <w:r w:rsidRPr="0073633F">
        <w:rPr>
          <w:rStyle w:val="StyleUnderline"/>
        </w:rPr>
        <w:t>NPIC</w:t>
      </w:r>
      <w:r w:rsidRPr="00C15B5B">
        <w:rPr>
          <w:sz w:val="10"/>
        </w:rPr>
        <w:t xml:space="preserve">). I have defined the NPIC elsewhere as the set of symbiotic relationships that link political and financial technologies of state and owning class social control with surveillance over public political discourse, including and especially emergent progressive and leftist social movements. This definition is most focused on the industrialized incorporation, accelerated since the 1970s, of pro-state liberal and progressive campaigns and movements into a spectrum of government-proctored non-profit organizations. 93 </w:t>
      </w:r>
      <w:proofErr w:type="gramStart"/>
      <w:r w:rsidRPr="00C15B5B">
        <w:rPr>
          <w:sz w:val="10"/>
        </w:rPr>
        <w:t>ABOLITION</w:t>
      </w:r>
      <w:proofErr w:type="gramEnd"/>
      <w:r w:rsidRPr="00C15B5B">
        <w:rPr>
          <w:sz w:val="10"/>
        </w:rPr>
        <w:t xml:space="preserve"> NOW! </w:t>
      </w:r>
      <w:r w:rsidRPr="0073633F">
        <w:rPr>
          <w:rStyle w:val="StyleUnderline"/>
        </w:rPr>
        <w:t xml:space="preserve">It </w:t>
      </w:r>
      <w:proofErr w:type="spellStart"/>
      <w:r w:rsidRPr="0073633F">
        <w:rPr>
          <w:rStyle w:val="StyleUnderline"/>
        </w:rPr>
        <w:t>i</w:t>
      </w:r>
      <w:proofErr w:type="spellEnd"/>
      <w:r w:rsidRPr="0073633F">
        <w:rPr>
          <w:rStyle w:val="StyleUnderline"/>
        </w:rPr>
        <w:t xml:space="preserve"> s </w:t>
      </w:r>
      <w:proofErr w:type="spellStart"/>
      <w:r w:rsidRPr="0073633F">
        <w:rPr>
          <w:rStyle w:val="StyleUnderline"/>
        </w:rPr>
        <w:t>i</w:t>
      </w:r>
      <w:proofErr w:type="spellEnd"/>
      <w:r w:rsidRPr="0073633F">
        <w:rPr>
          <w:rStyle w:val="StyleUnderline"/>
        </w:rPr>
        <w:t xml:space="preserve"> n the context of the formation of the NPIC as a political power structure that I wish to address, with a less-than-subtle sense of alarm, a peculiar and disturbing politics of assumption that often structures, disciplines, and actively shapes the work of even the most progressive movements and organizations within the US establishment left</w:t>
      </w:r>
      <w:r w:rsidRPr="00C15B5B">
        <w:rPr>
          <w:sz w:val="10"/>
        </w:rPr>
        <w:t xml:space="preserve"> (of which I too am a part, for better and worse): </w:t>
      </w:r>
      <w:r w:rsidRPr="0073633F">
        <w:rPr>
          <w:rStyle w:val="StyleUnderline"/>
        </w:rPr>
        <w:t>that is,</w:t>
      </w:r>
      <w:r w:rsidRPr="0073633F">
        <w:rPr>
          <w:rStyle w:val="Emphasis"/>
        </w:rPr>
        <w:t xml:space="preserve"> </w:t>
      </w:r>
      <w:r w:rsidRPr="00495389">
        <w:rPr>
          <w:rStyle w:val="Emphasis"/>
          <w:highlight w:val="cyan"/>
        </w:rPr>
        <w:t>the left's willingness to</w:t>
      </w:r>
      <w:r w:rsidRPr="0073633F">
        <w:rPr>
          <w:rStyle w:val="Emphasis"/>
        </w:rPr>
        <w:t xml:space="preserve"> fundamentally </w:t>
      </w:r>
      <w:r w:rsidRPr="00495389">
        <w:rPr>
          <w:rStyle w:val="Emphasis"/>
          <w:highlight w:val="cyan"/>
        </w:rPr>
        <w:t>tolerate</w:t>
      </w:r>
      <w:r w:rsidRPr="0073633F">
        <w:rPr>
          <w:rStyle w:val="Emphasis"/>
        </w:rPr>
        <w:t xml:space="preserve">-and accompanying </w:t>
      </w:r>
      <w:r w:rsidRPr="00495389">
        <w:rPr>
          <w:rStyle w:val="Emphasis"/>
          <w:highlight w:val="cyan"/>
        </w:rPr>
        <w:t>unwillingness to abolish-the</w:t>
      </w:r>
      <w:r w:rsidRPr="0073633F">
        <w:rPr>
          <w:rStyle w:val="Emphasis"/>
        </w:rPr>
        <w:t xml:space="preserve"> institutionalized </w:t>
      </w:r>
      <w:r w:rsidRPr="00495389">
        <w:rPr>
          <w:rStyle w:val="Emphasis"/>
          <w:highlight w:val="cyan"/>
        </w:rPr>
        <w:t>dehumanization of</w:t>
      </w:r>
      <w:r w:rsidRPr="0073633F">
        <w:rPr>
          <w:rStyle w:val="Emphasis"/>
        </w:rPr>
        <w:t xml:space="preserve"> the contemporary </w:t>
      </w:r>
      <w:r w:rsidRPr="00495389">
        <w:rPr>
          <w:rStyle w:val="Emphasis"/>
          <w:highlight w:val="cyan"/>
        </w:rPr>
        <w:t>policing and imprisonment apparatus in its most</w:t>
      </w:r>
      <w:r w:rsidRPr="0073633F">
        <w:rPr>
          <w:rStyle w:val="Emphasis"/>
        </w:rPr>
        <w:t xml:space="preserve"> localized, </w:t>
      </w:r>
      <w:r w:rsidRPr="00495389">
        <w:rPr>
          <w:rStyle w:val="Emphasis"/>
          <w:highlight w:val="cyan"/>
        </w:rPr>
        <w:t>unremarkable</w:t>
      </w:r>
      <w:r w:rsidRPr="0073633F">
        <w:rPr>
          <w:rStyle w:val="Emphasis"/>
        </w:rPr>
        <w:t xml:space="preserve">, and hence "normal" </w:t>
      </w:r>
      <w:r w:rsidRPr="00495389">
        <w:rPr>
          <w:rStyle w:val="Emphasis"/>
          <w:highlight w:val="cyan"/>
        </w:rPr>
        <w:t>manifestations</w:t>
      </w:r>
      <w:r w:rsidRPr="0073633F">
        <w:rPr>
          <w:rStyle w:val="Emphasis"/>
        </w:rPr>
        <w:t xml:space="preserve"> within the domestic "homeland" of the Homeland Security state</w:t>
      </w:r>
      <w:r w:rsidRPr="00C15B5B">
        <w:rPr>
          <w:sz w:val="10"/>
        </w:rPr>
        <w:t xml:space="preserve">. </w:t>
      </w:r>
      <w:r w:rsidRPr="00495389">
        <w:rPr>
          <w:rStyle w:val="Emphasis"/>
          <w:highlight w:val="cyan"/>
        </w:rPr>
        <w:t>Behind the din of</w:t>
      </w:r>
      <w:r w:rsidRPr="0073633F">
        <w:rPr>
          <w:rStyle w:val="Emphasis"/>
        </w:rPr>
        <w:t xml:space="preserve"> </w:t>
      </w:r>
      <w:r w:rsidRPr="00495389">
        <w:rPr>
          <w:rStyle w:val="Emphasis"/>
          <w:highlight w:val="cyan"/>
        </w:rPr>
        <w:t>progressive</w:t>
      </w:r>
      <w:r w:rsidRPr="0073633F">
        <w:rPr>
          <w:rStyle w:val="Emphasis"/>
        </w:rPr>
        <w:t xml:space="preserve"> and liberal </w:t>
      </w:r>
      <w:r w:rsidRPr="00495389">
        <w:rPr>
          <w:rStyle w:val="Emphasis"/>
          <w:highlight w:val="cyan"/>
        </w:rPr>
        <w:t>reformist struggles over</w:t>
      </w:r>
      <w:r w:rsidRPr="0073633F">
        <w:rPr>
          <w:rStyle w:val="Emphasis"/>
        </w:rPr>
        <w:t xml:space="preserve"> public </w:t>
      </w:r>
      <w:r w:rsidRPr="00495389">
        <w:rPr>
          <w:rStyle w:val="Emphasis"/>
          <w:highlight w:val="cyan"/>
        </w:rPr>
        <w:t>policy</w:t>
      </w:r>
      <w:r w:rsidRPr="0073633F">
        <w:rPr>
          <w:rStyle w:val="Emphasis"/>
        </w:rPr>
        <w:t xml:space="preserve">, civil liberties, and law, </w:t>
      </w:r>
      <w:r w:rsidRPr="00495389">
        <w:rPr>
          <w:rStyle w:val="Emphasis"/>
          <w:highlight w:val="cyan"/>
        </w:rPr>
        <w:t>and beneath the infrequent mobilizations</w:t>
      </w:r>
      <w:r w:rsidRPr="00DF4780">
        <w:rPr>
          <w:rStyle w:val="Emphasis"/>
        </w:rPr>
        <w:t xml:space="preserve"> of activity </w:t>
      </w:r>
      <w:r w:rsidRPr="00495389">
        <w:rPr>
          <w:rStyle w:val="Emphasis"/>
          <w:highlight w:val="cyan"/>
        </w:rPr>
        <w:t>to defend</w:t>
      </w:r>
      <w:r w:rsidRPr="00DF4780">
        <w:rPr>
          <w:rStyle w:val="Emphasis"/>
        </w:rPr>
        <w:t xml:space="preserve"> </w:t>
      </w:r>
      <w:r w:rsidRPr="00495389">
        <w:rPr>
          <w:rStyle w:val="Emphasis"/>
          <w:highlight w:val="cyan"/>
        </w:rPr>
        <w:t>against the next onslaught of racist</w:t>
      </w:r>
      <w:r w:rsidRPr="00DF4780">
        <w:rPr>
          <w:rStyle w:val="Emphasis"/>
        </w:rPr>
        <w:t xml:space="preserve">, classist, ageist, and </w:t>
      </w:r>
      <w:r w:rsidRPr="00495389">
        <w:rPr>
          <w:rStyle w:val="Emphasis"/>
          <w:highlight w:val="cyan"/>
        </w:rPr>
        <w:t>misogynist criminalization, there is an unspoken politics of assumption that takes for granted</w:t>
      </w:r>
      <w:r w:rsidRPr="0073633F">
        <w:rPr>
          <w:rStyle w:val="Emphasis"/>
        </w:rPr>
        <w:t xml:space="preserve"> </w:t>
      </w:r>
      <w:r w:rsidRPr="00495389">
        <w:rPr>
          <w:rStyle w:val="Emphasis"/>
          <w:highlight w:val="cyan"/>
        </w:rPr>
        <w:t>the</w:t>
      </w:r>
      <w:r w:rsidRPr="0073633F">
        <w:rPr>
          <w:rStyle w:val="Emphasis"/>
        </w:rPr>
        <w:t xml:space="preserve"> mystified </w:t>
      </w:r>
      <w:r w:rsidRPr="00495389">
        <w:rPr>
          <w:rStyle w:val="Emphasis"/>
          <w:highlight w:val="cyan"/>
        </w:rPr>
        <w:t xml:space="preserve">permanence of domestic warfare as a constant production of </w:t>
      </w:r>
      <w:r w:rsidRPr="00DF4780">
        <w:rPr>
          <w:rStyle w:val="Emphasis"/>
        </w:rPr>
        <w:t>targeted</w:t>
      </w:r>
      <w:r w:rsidRPr="0073633F">
        <w:rPr>
          <w:rStyle w:val="Emphasis"/>
        </w:rPr>
        <w:t xml:space="preserve"> and </w:t>
      </w:r>
      <w:r w:rsidRPr="00495389">
        <w:rPr>
          <w:rStyle w:val="Emphasis"/>
          <w:highlight w:val="cyan"/>
        </w:rPr>
        <w:t>massive suffering</w:t>
      </w:r>
      <w:r w:rsidRPr="0073633F">
        <w:rPr>
          <w:rStyle w:val="Emphasis"/>
        </w:rPr>
        <w:t>, guided by the logic of Black, brown, and indigenous subjection to the expediencies and essential violence of the American (global) nation-building project</w:t>
      </w:r>
      <w:r w:rsidRPr="00C15B5B">
        <w:rPr>
          <w:sz w:val="10"/>
        </w:rPr>
        <w:t xml:space="preserve">. To put it differently: </w:t>
      </w:r>
      <w:r w:rsidRPr="0073633F">
        <w:rPr>
          <w:rStyle w:val="Emphasis"/>
        </w:rPr>
        <w:t xml:space="preserve">despite the unprecedented forms of imprisonment, social and political repression, and violent policing that compose the mosaic of our historical time, </w:t>
      </w:r>
      <w:r w:rsidRPr="00495389">
        <w:rPr>
          <w:rStyle w:val="Emphasis"/>
          <w:highlight w:val="cyan"/>
        </w:rPr>
        <w:t>the</w:t>
      </w:r>
      <w:r w:rsidRPr="0073633F">
        <w:rPr>
          <w:rStyle w:val="Emphasis"/>
        </w:rPr>
        <w:t xml:space="preserve"> establishment </w:t>
      </w:r>
      <w:r w:rsidRPr="00495389">
        <w:rPr>
          <w:rStyle w:val="Emphasis"/>
          <w:highlight w:val="cyan"/>
        </w:rPr>
        <w:t>left</w:t>
      </w:r>
      <w:r w:rsidRPr="00C15B5B">
        <w:rPr>
          <w:sz w:val="10"/>
        </w:rPr>
        <w:t xml:space="preserve"> (within and perhaps beyond the US) </w:t>
      </w:r>
      <w:r w:rsidRPr="00495389">
        <w:rPr>
          <w:rStyle w:val="Emphasis"/>
          <w:highlight w:val="cyan"/>
        </w:rPr>
        <w:t>does not</w:t>
      </w:r>
      <w:r w:rsidRPr="0073633F">
        <w:rPr>
          <w:rStyle w:val="Emphasis"/>
        </w:rPr>
        <w:t xml:space="preserve"> care to </w:t>
      </w:r>
      <w:r w:rsidRPr="00495389">
        <w:rPr>
          <w:rStyle w:val="Emphasis"/>
          <w:highlight w:val="cyan"/>
        </w:rPr>
        <w:t>envision</w:t>
      </w:r>
      <w:r w:rsidRPr="0073633F">
        <w:rPr>
          <w:rStyle w:val="Emphasis"/>
        </w:rPr>
        <w:t xml:space="preserve">, much less politically prioritize, </w:t>
      </w:r>
      <w:r w:rsidRPr="00495389">
        <w:rPr>
          <w:rStyle w:val="Emphasis"/>
          <w:highlight w:val="cyan"/>
        </w:rPr>
        <w:t>the abolition of</w:t>
      </w:r>
      <w:r w:rsidRPr="0073633F">
        <w:rPr>
          <w:rStyle w:val="Emphasis"/>
        </w:rPr>
        <w:t xml:space="preserve"> us </w:t>
      </w:r>
      <w:r w:rsidRPr="00495389">
        <w:rPr>
          <w:rStyle w:val="Emphasis"/>
          <w:highlight w:val="cyan"/>
        </w:rPr>
        <w:t>domestic warfare and its</w:t>
      </w:r>
      <w:r w:rsidRPr="0073633F">
        <w:rPr>
          <w:rStyle w:val="Emphasis"/>
        </w:rPr>
        <w:t xml:space="preserve"> structuring </w:t>
      </w:r>
      <w:r w:rsidRPr="00495389">
        <w:rPr>
          <w:rStyle w:val="Emphasis"/>
          <w:highlight w:val="cyan"/>
        </w:rPr>
        <w:t>white supremacist</w:t>
      </w:r>
      <w:r w:rsidRPr="0073633F">
        <w:rPr>
          <w:rStyle w:val="Emphasis"/>
        </w:rPr>
        <w:t xml:space="preserve"> social </w:t>
      </w:r>
      <w:r w:rsidRPr="00495389">
        <w:rPr>
          <w:rStyle w:val="Emphasis"/>
          <w:highlight w:val="cyan"/>
        </w:rPr>
        <w:t>logic</w:t>
      </w:r>
      <w:r w:rsidRPr="0073633F">
        <w:rPr>
          <w:rStyle w:val="Emphasis"/>
        </w:rPr>
        <w:t xml:space="preserve"> as its most urgent task of the present and future.</w:t>
      </w:r>
      <w:r w:rsidRPr="00C15B5B">
        <w:rPr>
          <w:sz w:val="10"/>
        </w:rPr>
        <w:t xml:space="preserve"> Our </w:t>
      </w:r>
      <w:r w:rsidRPr="0073633F">
        <w:rPr>
          <w:rStyle w:val="Emphasis"/>
        </w:rPr>
        <w:t>non-profit left</w:t>
      </w:r>
      <w:r w:rsidRPr="00C15B5B">
        <w:rPr>
          <w:sz w:val="10"/>
        </w:rPr>
        <w:t xml:space="preserve">, in particular, seems </w:t>
      </w:r>
      <w:r w:rsidRPr="0073633F">
        <w:rPr>
          <w:rStyle w:val="Emphasis"/>
        </w:rPr>
        <w:t>content to engage in desperate</w:t>
      </w:r>
      <w:r w:rsidRPr="00C15B5B">
        <w:rPr>
          <w:sz w:val="10"/>
        </w:rPr>
        <w:t xml:space="preserve"> (and usually well-intentioned) </w:t>
      </w:r>
      <w:r w:rsidRPr="0073633F">
        <w:rPr>
          <w:rStyle w:val="Emphasis"/>
        </w:rPr>
        <w:t>attempts to manage the casualties of domestic warfare, foregoing the urgency of an abolitionist praxis that openly, critically, and radically addresses the moral, cultural, and political premises of these wars</w:t>
      </w:r>
      <w:r w:rsidRPr="00C15B5B">
        <w:rPr>
          <w:sz w:val="10"/>
        </w:rPr>
        <w:t xml:space="preserve">. </w:t>
      </w:r>
      <w:r w:rsidRPr="0073633F">
        <w:rPr>
          <w:rStyle w:val="StyleUnderline"/>
        </w:rPr>
        <w:t xml:space="preserve">Not long from now, generations will emerge from the organic accumulation of rage, suffering, social alienation, and </w:t>
      </w:r>
      <w:r w:rsidRPr="00C15B5B">
        <w:rPr>
          <w:sz w:val="10"/>
        </w:rPr>
        <w:t xml:space="preserve">(we hope) </w:t>
      </w:r>
      <w:r w:rsidRPr="0073633F">
        <w:rPr>
          <w:rStyle w:val="StyleUnderline"/>
        </w:rPr>
        <w:t>politically principled rebellion against this living apocalypse and pose to us some rudimentary questions of radical accountability</w:t>
      </w:r>
      <w:r w:rsidRPr="00C15B5B">
        <w:rPr>
          <w:sz w:val="10"/>
        </w:rPr>
        <w:t xml:space="preserve">: </w:t>
      </w:r>
      <w:r w:rsidRPr="00495389">
        <w:rPr>
          <w:rStyle w:val="Emphasis"/>
          <w:highlight w:val="cyan"/>
        </w:rPr>
        <w:t>How were we able to</w:t>
      </w:r>
      <w:r w:rsidRPr="0073633F">
        <w:rPr>
          <w:rStyle w:val="Emphasis"/>
        </w:rPr>
        <w:t xml:space="preserve"> accommodate, and even culturally and politically </w:t>
      </w:r>
      <w:r w:rsidRPr="00495389">
        <w:rPr>
          <w:rStyle w:val="Emphasis"/>
          <w:highlight w:val="cyan"/>
        </w:rPr>
        <w:t>normalize the</w:t>
      </w:r>
      <w:r w:rsidRPr="0073633F">
        <w:rPr>
          <w:rStyle w:val="Emphasis"/>
        </w:rPr>
        <w:t xml:space="preserve"> strategic, </w:t>
      </w:r>
      <w:r w:rsidRPr="00495389">
        <w:rPr>
          <w:rStyle w:val="Emphasis"/>
          <w:highlight w:val="cyan"/>
        </w:rPr>
        <w:t>explicit</w:t>
      </w:r>
      <w:r w:rsidRPr="0073633F">
        <w:rPr>
          <w:rStyle w:val="Emphasis"/>
        </w:rPr>
        <w:t xml:space="preserve">, and openly </w:t>
      </w:r>
      <w:r w:rsidRPr="00495389">
        <w:rPr>
          <w:rStyle w:val="Emphasis"/>
          <w:highlight w:val="cyan"/>
        </w:rPr>
        <w:t>racist technologies of state violence that</w:t>
      </w:r>
      <w:r w:rsidRPr="0073633F">
        <w:rPr>
          <w:rStyle w:val="Emphasis"/>
        </w:rPr>
        <w:t xml:space="preserve"> effectively socially </w:t>
      </w:r>
      <w:r w:rsidRPr="00495389">
        <w:rPr>
          <w:rStyle w:val="Emphasis"/>
          <w:highlight w:val="cyan"/>
        </w:rPr>
        <w:t>neutralized</w:t>
      </w:r>
      <w:r w:rsidRPr="0073633F">
        <w:rPr>
          <w:rStyle w:val="Emphasis"/>
        </w:rPr>
        <w:t xml:space="preserve"> and frequently liquidated </w:t>
      </w:r>
      <w:r w:rsidRPr="00495389">
        <w:rPr>
          <w:rStyle w:val="Emphasis"/>
          <w:highlight w:val="cyan"/>
        </w:rPr>
        <w:t>entire</w:t>
      </w:r>
      <w:r w:rsidRPr="0073633F">
        <w:rPr>
          <w:rStyle w:val="Emphasis"/>
        </w:rPr>
        <w:t xml:space="preserve"> nearby </w:t>
      </w:r>
      <w:r w:rsidRPr="00495389">
        <w:rPr>
          <w:rStyle w:val="Emphasis"/>
          <w:highlight w:val="cyan"/>
        </w:rPr>
        <w:t>populations of</w:t>
      </w:r>
      <w:r w:rsidRPr="0073633F">
        <w:rPr>
          <w:rStyle w:val="Emphasis"/>
        </w:rPr>
        <w:t xml:space="preserve"> our </w:t>
      </w:r>
      <w:r w:rsidRPr="00495389">
        <w:rPr>
          <w:rStyle w:val="Emphasis"/>
          <w:highlight w:val="cyan"/>
        </w:rPr>
        <w:t>people</w:t>
      </w:r>
      <w:r w:rsidRPr="0073633F">
        <w:rPr>
          <w:rStyle w:val="Emphasis"/>
        </w:rPr>
        <w:t>, given that ours are the very same populations that have historically struggled to survive and overthrow such "classical" structures of dominance as colonialism, frontier conquest, racial slavery, and other genocides?</w:t>
      </w:r>
      <w:r w:rsidRPr="00C15B5B">
        <w:rPr>
          <w:sz w:val="10"/>
        </w:rPr>
        <w:t xml:space="preserve"> In a somewhat more intimate sense, </w:t>
      </w:r>
      <w:r w:rsidRPr="00C15B5B">
        <w:rPr>
          <w:rStyle w:val="Emphasis"/>
        </w:rPr>
        <w:t xml:space="preserve">how could we live with ourselves in this domestic state of emergency, and </w:t>
      </w:r>
      <w:r w:rsidRPr="00495389">
        <w:rPr>
          <w:rStyle w:val="Emphasis"/>
          <w:highlight w:val="cyan"/>
        </w:rPr>
        <w:t>why did we</w:t>
      </w:r>
      <w:r w:rsidRPr="00C15B5B">
        <w:rPr>
          <w:rStyle w:val="Emphasis"/>
        </w:rPr>
        <w:t xml:space="preserve"> </w:t>
      </w:r>
      <w:r w:rsidRPr="00C15B5B">
        <w:rPr>
          <w:sz w:val="10"/>
        </w:rPr>
        <w:t xml:space="preserve">seem to generally </w:t>
      </w:r>
      <w:r w:rsidRPr="00495389">
        <w:rPr>
          <w:rStyle w:val="Emphasis"/>
          <w:highlight w:val="cyan"/>
        </w:rPr>
        <w:t>forfeit the</w:t>
      </w:r>
      <w:r w:rsidRPr="00C15B5B">
        <w:rPr>
          <w:rStyle w:val="Emphasis"/>
        </w:rPr>
        <w:t xml:space="preserve"> creative </w:t>
      </w:r>
      <w:r w:rsidRPr="00495389">
        <w:rPr>
          <w:rStyle w:val="Emphasis"/>
          <w:highlight w:val="cyan"/>
        </w:rPr>
        <w:t>possibilities of radically</w:t>
      </w:r>
      <w:r w:rsidRPr="00C15B5B">
        <w:rPr>
          <w:rStyle w:val="Emphasis"/>
        </w:rPr>
        <w:t xml:space="preserve"> challenging, dislodging, and </w:t>
      </w:r>
      <w:r w:rsidRPr="00495389">
        <w:rPr>
          <w:rStyle w:val="Emphasis"/>
          <w:highlight w:val="cyan"/>
        </w:rPr>
        <w:t>transforming the ideological</w:t>
      </w:r>
      <w:r w:rsidRPr="00C15B5B">
        <w:rPr>
          <w:rStyle w:val="Emphasis"/>
        </w:rPr>
        <w:t xml:space="preserve"> and institutional </w:t>
      </w:r>
      <w:r w:rsidRPr="00495389">
        <w:rPr>
          <w:rStyle w:val="Emphasis"/>
          <w:highlight w:val="cyan"/>
        </w:rPr>
        <w:t>premises of this condition</w:t>
      </w:r>
      <w:r w:rsidRPr="00C15B5B">
        <w:rPr>
          <w:rStyle w:val="Emphasis"/>
        </w:rPr>
        <w:t xml:space="preserve"> of domestic warfare </w:t>
      </w:r>
      <w:r w:rsidRPr="00495389">
        <w:rPr>
          <w:rStyle w:val="Emphasis"/>
          <w:highlight w:val="cyan"/>
        </w:rPr>
        <w:t>in favor of short-term, "winnable" policy reforms?</w:t>
      </w:r>
      <w:r w:rsidRPr="00C15B5B">
        <w:rPr>
          <w:sz w:val="10"/>
        </w:rPr>
        <w:t xml:space="preserve"> (For example, why did we choose to formulate and tolerate a "progressive" political language that reinforced dominant racist notions of "criminality" in the process of trying to discredit the legal basis of "Three Strikes" laws?) </w:t>
      </w:r>
      <w:r w:rsidRPr="00C15B5B">
        <w:rPr>
          <w:rStyle w:val="StyleUnderline"/>
        </w:rPr>
        <w:t>What were the fundamental concerns of our progressive organizations and movements during this time, and were they willing to comprehend and galvanize an effective, or even viable opposition to the white supremacist state's terms of engagement</w:t>
      </w:r>
      <w:r w:rsidRPr="00C15B5B">
        <w:rPr>
          <w:sz w:val="10"/>
        </w:rPr>
        <w:t xml:space="preserve"> (that is, </w:t>
      </w:r>
      <w:r w:rsidRPr="00C15B5B">
        <w:rPr>
          <w:rStyle w:val="StyleUnderline"/>
        </w:rPr>
        <w:t>warfare</w:t>
      </w:r>
      <w:r w:rsidRPr="00C15B5B">
        <w:rPr>
          <w:sz w:val="10"/>
        </w:rPr>
        <w:t xml:space="preserve">)? This radical accountability reflects a variation on anticolonial liberation theorist Frantz Fanon's memorable statement to his own peers, comrades, and nemeses: </w:t>
      </w:r>
      <w:r w:rsidRPr="00C15B5B">
        <w:rPr>
          <w:rStyle w:val="StyleUnderline"/>
        </w:rPr>
        <w:t xml:space="preserve">Each generation must discover its mission, fulfill </w:t>
      </w:r>
      <w:proofErr w:type="gramStart"/>
      <w:r w:rsidRPr="00C15B5B">
        <w:rPr>
          <w:rStyle w:val="StyleUnderline"/>
        </w:rPr>
        <w:t>it</w:t>
      </w:r>
      <w:proofErr w:type="gramEnd"/>
      <w:r w:rsidRPr="00C15B5B">
        <w:rPr>
          <w:rStyle w:val="StyleUnderline"/>
        </w:rPr>
        <w:t xml:space="preserve"> or betray it, in relative opacity</w:t>
      </w:r>
      <w:r w:rsidRPr="00C15B5B">
        <w:rPr>
          <w:sz w:val="10"/>
        </w:rPr>
        <w:t xml:space="preserve">. In the underdeveloped countries preceding generations have simultaneously resisted the insidious agenda of colonialism and paved the way for the emergence of the current struggles. </w:t>
      </w:r>
      <w:r w:rsidRPr="00C15B5B">
        <w:rPr>
          <w:rStyle w:val="StyleUnderline"/>
        </w:rPr>
        <w:t>Now that we are in the heat of combat, we must shed the habit of decrying the efforts of our forefathers or feigning incomprehension at their silence or passiveness.</w:t>
      </w:r>
    </w:p>
    <w:p w14:paraId="3206CF77" w14:textId="77777777" w:rsidR="00692AC7" w:rsidRPr="0023322A" w:rsidRDefault="00692AC7" w:rsidP="00692AC7">
      <w:pPr>
        <w:pStyle w:val="Heading4"/>
      </w:pPr>
      <w:r>
        <w:t xml:space="preserve">Raising questions about the types of reforms that are appropriate in response to injustice diverts attention from </w:t>
      </w:r>
      <w:r>
        <w:rPr>
          <w:u w:val="single"/>
        </w:rPr>
        <w:t xml:space="preserve">why we have those injustices in the first place. </w:t>
      </w:r>
      <w:r>
        <w:t xml:space="preserve">The alt solves because it avoids false dilemmas and opens the door to more </w:t>
      </w:r>
      <w:r>
        <w:rPr>
          <w:u w:val="single"/>
        </w:rPr>
        <w:t>substantive change</w:t>
      </w:r>
      <w:r>
        <w:t xml:space="preserve">. </w:t>
      </w:r>
    </w:p>
    <w:p w14:paraId="4A51D2EF" w14:textId="77777777" w:rsidR="00692AC7" w:rsidRPr="005D7A27" w:rsidRDefault="00692AC7" w:rsidP="00692AC7">
      <w:r>
        <w:rPr>
          <w:rStyle w:val="Style13ptBold"/>
        </w:rPr>
        <w:t>Green</w:t>
      </w:r>
      <w:r w:rsidRPr="00BB54AC">
        <w:rPr>
          <w:rStyle w:val="Style13ptBold"/>
        </w:rPr>
        <w:t xml:space="preserve"> </w:t>
      </w:r>
      <w:r>
        <w:rPr>
          <w:rStyle w:val="Style13ptBold"/>
        </w:rPr>
        <w:t>20</w:t>
      </w:r>
      <w:r>
        <w:t xml:space="preserve">[Ben; </w:t>
      </w:r>
      <w:r w:rsidRPr="00694651">
        <w:t>PhD Candidate in Applied Math at the Harvard School of Engineering and Applied Sciences and an Affiliate at the Berkman Klein Center for Internet and Society at Harvard</w:t>
      </w:r>
      <w:r>
        <w:t xml:space="preserve">; “The False Promise of Risk Assessments: Epistemic Reform and the Limits of Fairness.” In Conference on Fairness, Accountability, and Transparency (FAT* ’20), January 27–30, 2020, Barcelona, Spain. ACM, New York, NY, USA, 13 </w:t>
      </w:r>
      <w:proofErr w:type="spellStart"/>
      <w:r>
        <w:t>pages.https</w:t>
      </w:r>
      <w:proofErr w:type="spellEnd"/>
      <w:r>
        <w:t>://doi.org/10.1145/3351095.3372869; accessed: 6/29/2020; AB]</w:t>
      </w:r>
    </w:p>
    <w:p w14:paraId="4015F856" w14:textId="77777777" w:rsidR="00692AC7" w:rsidRDefault="00692AC7" w:rsidP="00692AC7">
      <w:pPr>
        <w:rPr>
          <w:rStyle w:val="Emphasis"/>
        </w:rPr>
      </w:pPr>
      <w:r w:rsidRPr="008D146F">
        <w:rPr>
          <w:rStyle w:val="StyleUnderline"/>
        </w:rPr>
        <w:t>The challenges raised by questions of algorithmic fairness are not—and must not be—limited to the scope of analysis presented by algorithmic fairness.</w:t>
      </w:r>
      <w:r w:rsidRPr="008D146F">
        <w:rPr>
          <w:sz w:val="12"/>
        </w:rPr>
        <w:t xml:space="preserve"> </w:t>
      </w:r>
      <w:r w:rsidRPr="008D146F">
        <w:rPr>
          <w:rStyle w:val="Emphasis"/>
        </w:rPr>
        <w:t xml:space="preserve">Algorithmic </w:t>
      </w:r>
      <w:r w:rsidRPr="00861B1F">
        <w:rPr>
          <w:rStyle w:val="Emphasis"/>
          <w:highlight w:val="cyan"/>
        </w:rPr>
        <w:t>decision making raises</w:t>
      </w:r>
      <w:r w:rsidRPr="008D146F">
        <w:rPr>
          <w:rStyle w:val="Emphasis"/>
        </w:rPr>
        <w:t xml:space="preserve"> fundamental </w:t>
      </w:r>
      <w:r w:rsidRPr="00861B1F">
        <w:rPr>
          <w:rStyle w:val="Emphasis"/>
          <w:highlight w:val="cyan"/>
        </w:rPr>
        <w:t>questions about</w:t>
      </w:r>
      <w:r w:rsidRPr="008D146F">
        <w:rPr>
          <w:rStyle w:val="Emphasis"/>
        </w:rPr>
        <w:t xml:space="preserve"> the </w:t>
      </w:r>
      <w:r w:rsidRPr="00861B1F">
        <w:rPr>
          <w:rStyle w:val="Emphasis"/>
          <w:highlight w:val="cyan"/>
        </w:rPr>
        <w:t>structure of institutions and</w:t>
      </w:r>
      <w:r w:rsidRPr="008D146F">
        <w:rPr>
          <w:rStyle w:val="Emphasis"/>
        </w:rPr>
        <w:t xml:space="preserve"> the </w:t>
      </w:r>
      <w:r w:rsidRPr="00861B1F">
        <w:rPr>
          <w:rStyle w:val="Emphasis"/>
          <w:highlight w:val="cyan"/>
        </w:rPr>
        <w:t>types of reform that are appropriate</w:t>
      </w:r>
      <w:r w:rsidRPr="008D146F">
        <w:rPr>
          <w:rStyle w:val="Emphasis"/>
        </w:rPr>
        <w:t xml:space="preserve"> in response to injustice</w:t>
      </w:r>
      <w:r w:rsidRPr="008D146F">
        <w:rPr>
          <w:sz w:val="12"/>
        </w:rPr>
        <w:t xml:space="preserve">. Yet as currently constituted, </w:t>
      </w:r>
      <w:r w:rsidRPr="00861B1F">
        <w:rPr>
          <w:rStyle w:val="StyleUnderline"/>
          <w:highlight w:val="cyan"/>
        </w:rPr>
        <w:t>algorithmic fairness narrows these debates to</w:t>
      </w:r>
      <w:r w:rsidRPr="008D146F">
        <w:rPr>
          <w:rStyle w:val="StyleUnderline"/>
        </w:rPr>
        <w:t xml:space="preserve"> the precise functioning at </w:t>
      </w:r>
      <w:r w:rsidRPr="00861B1F">
        <w:rPr>
          <w:rStyle w:val="StyleUnderline"/>
          <w:highlight w:val="cyan"/>
        </w:rPr>
        <w:t>the decision point</w:t>
      </w:r>
      <w:r w:rsidRPr="008D146F">
        <w:rPr>
          <w:rStyle w:val="StyleUnderline"/>
        </w:rPr>
        <w:t xml:space="preserve"> itself.</w:t>
      </w:r>
      <w:r w:rsidRPr="008D146F">
        <w:rPr>
          <w:sz w:val="12"/>
        </w:rPr>
        <w:t xml:space="preserve"> </w:t>
      </w:r>
      <w:r w:rsidRPr="00861B1F">
        <w:rPr>
          <w:rStyle w:val="Emphasis"/>
          <w:highlight w:val="cyan"/>
        </w:rPr>
        <w:t>This</w:t>
      </w:r>
      <w:r w:rsidRPr="008D146F">
        <w:rPr>
          <w:rStyle w:val="Emphasis"/>
        </w:rPr>
        <w:t xml:space="preserve"> approach </w:t>
      </w:r>
      <w:r w:rsidRPr="00861B1F">
        <w:rPr>
          <w:rStyle w:val="Emphasis"/>
          <w:highlight w:val="cyan"/>
        </w:rPr>
        <w:t>overlooks</w:t>
      </w:r>
      <w:r w:rsidRPr="008D146F">
        <w:rPr>
          <w:rStyle w:val="Emphasis"/>
        </w:rPr>
        <w:t xml:space="preserve"> and legitimizes </w:t>
      </w:r>
      <w:r w:rsidRPr="00861B1F">
        <w:rPr>
          <w:rStyle w:val="Emphasis"/>
          <w:highlight w:val="cyan"/>
        </w:rPr>
        <w:t>the context that gives structure and meaning to the decision point</w:t>
      </w:r>
      <w:r w:rsidRPr="008D146F">
        <w:rPr>
          <w:rStyle w:val="Emphasis"/>
        </w:rPr>
        <w:t>.</w:t>
      </w:r>
      <w:r w:rsidRPr="008D146F">
        <w:rPr>
          <w:sz w:val="12"/>
        </w:rPr>
        <w:t xml:space="preserve"> In </w:t>
      </w:r>
      <w:r w:rsidRPr="008D146F">
        <w:rPr>
          <w:rStyle w:val="StyleUnderline"/>
        </w:rPr>
        <w:t>turn, it leads down a path toward dilemmas that</w:t>
      </w:r>
      <w:r w:rsidRPr="008D146F">
        <w:rPr>
          <w:sz w:val="12"/>
        </w:rPr>
        <w:t xml:space="preserve">, within this scope, </w:t>
      </w:r>
      <w:r w:rsidRPr="008D146F">
        <w:rPr>
          <w:rStyle w:val="StyleUnderline"/>
        </w:rPr>
        <w:t>appear intractable</w:t>
      </w:r>
      <w:r w:rsidRPr="008D146F">
        <w:rPr>
          <w:sz w:val="12"/>
        </w:rPr>
        <w:t xml:space="preserve">. </w:t>
      </w:r>
      <w:r w:rsidRPr="00861B1F">
        <w:rPr>
          <w:rStyle w:val="Emphasis"/>
          <w:highlight w:val="cyan"/>
        </w:rPr>
        <w:t>Escaping these false choices requires</w:t>
      </w:r>
      <w:r w:rsidRPr="008D146F">
        <w:rPr>
          <w:rStyle w:val="Emphasis"/>
        </w:rPr>
        <w:t xml:space="preserve"> that “</w:t>
      </w:r>
      <w:r w:rsidRPr="00861B1F">
        <w:rPr>
          <w:rStyle w:val="Emphasis"/>
          <w:highlight w:val="cyan"/>
        </w:rPr>
        <w:t>we question [our] assumptions and</w:t>
      </w:r>
      <w:r w:rsidRPr="008D146F">
        <w:rPr>
          <w:rStyle w:val="Emphasis"/>
        </w:rPr>
        <w:t xml:space="preserve"> try to </w:t>
      </w:r>
      <w:r w:rsidRPr="00861B1F">
        <w:rPr>
          <w:rStyle w:val="Emphasis"/>
          <w:highlight w:val="cyan"/>
        </w:rPr>
        <w:t>look at the issues from another point of view</w:t>
      </w:r>
      <w:r w:rsidRPr="008D146F">
        <w:rPr>
          <w:sz w:val="12"/>
        </w:rPr>
        <w:t xml:space="preserve">” [114]. </w:t>
      </w:r>
      <w:r w:rsidRPr="00861B1F">
        <w:rPr>
          <w:rStyle w:val="StyleUnderline"/>
          <w:highlight w:val="cyan"/>
        </w:rPr>
        <w:t>Approaching algorithms as sociotechnical imaginaries</w:t>
      </w:r>
      <w:r w:rsidRPr="008D146F">
        <w:rPr>
          <w:rStyle w:val="StyleUnderline"/>
        </w:rPr>
        <w:t xml:space="preserve"> rather than as discrete technologies enables this expanded scope of analysis.</w:t>
      </w:r>
      <w:r w:rsidRPr="008D146F">
        <w:rPr>
          <w:sz w:val="12"/>
        </w:rPr>
        <w:t xml:space="preserve"> By highlighting the entire context surrounding algorithms as subject to reimagination and reform, </w:t>
      </w:r>
      <w:r w:rsidRPr="008D146F">
        <w:rPr>
          <w:rStyle w:val="Emphasis"/>
        </w:rPr>
        <w:t xml:space="preserve">this approach </w:t>
      </w:r>
      <w:r w:rsidRPr="00861B1F">
        <w:rPr>
          <w:rStyle w:val="Emphasis"/>
          <w:highlight w:val="cyan"/>
        </w:rPr>
        <w:t>avoids the trap of false dilemmas and makes possible</w:t>
      </w:r>
      <w:r w:rsidRPr="008D146F">
        <w:rPr>
          <w:rStyle w:val="Emphasis"/>
        </w:rPr>
        <w:t xml:space="preserve"> more </w:t>
      </w:r>
      <w:r w:rsidRPr="00861B1F">
        <w:rPr>
          <w:rStyle w:val="Emphasis"/>
          <w:highlight w:val="cyan"/>
        </w:rPr>
        <w:t>substantive change. Engaging in this</w:t>
      </w:r>
      <w:r w:rsidRPr="008D146F">
        <w:rPr>
          <w:rStyle w:val="Emphasis"/>
        </w:rPr>
        <w:t xml:space="preserve"> </w:t>
      </w:r>
      <w:r w:rsidRPr="00861B1F">
        <w:rPr>
          <w:rStyle w:val="Emphasis"/>
          <w:highlight w:val="cyan"/>
        </w:rPr>
        <w:t>manner</w:t>
      </w:r>
      <w:r w:rsidRPr="008D146F">
        <w:rPr>
          <w:rStyle w:val="Emphasis"/>
        </w:rPr>
        <w:t xml:space="preserve"> with today’s complex socio-legal-technical environments </w:t>
      </w:r>
      <w:r w:rsidRPr="00861B1F">
        <w:rPr>
          <w:rStyle w:val="Emphasis"/>
          <w:highlight w:val="cyan"/>
        </w:rPr>
        <w:t>will inform new paths for</w:t>
      </w:r>
      <w:r w:rsidRPr="008D146F">
        <w:rPr>
          <w:rStyle w:val="Emphasis"/>
        </w:rPr>
        <w:t xml:space="preserve"> algorithms and for </w:t>
      </w:r>
      <w:r w:rsidRPr="00861B1F">
        <w:rPr>
          <w:rStyle w:val="Emphasis"/>
          <w:highlight w:val="cyan"/>
        </w:rPr>
        <w:t>reform</w:t>
      </w:r>
      <w:r w:rsidRPr="008D146F">
        <w:rPr>
          <w:rStyle w:val="Emphasis"/>
        </w:rPr>
        <w:t>, in the criminal justice system and beyond.</w:t>
      </w:r>
    </w:p>
    <w:p w14:paraId="25E4C918" w14:textId="77777777" w:rsidR="00692AC7" w:rsidRPr="00E42A41" w:rsidRDefault="00692AC7" w:rsidP="00692AC7">
      <w:pPr>
        <w:pStyle w:val="Heading4"/>
        <w:rPr>
          <w:rFonts w:asciiTheme="minorHAnsi" w:hAnsiTheme="minorHAnsi" w:cstheme="minorHAnsi"/>
        </w:rPr>
      </w:pPr>
      <w:r>
        <w:rPr>
          <w:rFonts w:asciiTheme="minorHAnsi" w:hAnsiTheme="minorHAnsi" w:cstheme="minorHAnsi"/>
        </w:rPr>
        <w:t xml:space="preserve">Abolition requires departure from reform the </w:t>
      </w:r>
      <w:proofErr w:type="spellStart"/>
      <w:r>
        <w:rPr>
          <w:rFonts w:asciiTheme="minorHAnsi" w:hAnsiTheme="minorHAnsi" w:cstheme="minorHAnsi"/>
        </w:rPr>
        <w:t>aff</w:t>
      </w:r>
      <w:proofErr w:type="spellEnd"/>
      <w:r>
        <w:rPr>
          <w:rFonts w:asciiTheme="minorHAnsi" w:hAnsiTheme="minorHAnsi" w:cstheme="minorHAnsi"/>
        </w:rPr>
        <w:t xml:space="preserve"> is i</w:t>
      </w:r>
      <w:r w:rsidRPr="00E42A41">
        <w:rPr>
          <w:rFonts w:asciiTheme="minorHAnsi" w:hAnsiTheme="minorHAnsi" w:cstheme="minorHAnsi"/>
          <w:u w:val="single"/>
        </w:rPr>
        <w:t>neffective</w:t>
      </w:r>
      <w:r w:rsidRPr="00E42A41">
        <w:rPr>
          <w:rFonts w:asciiTheme="minorHAnsi" w:hAnsiTheme="minorHAnsi" w:cstheme="minorHAnsi"/>
        </w:rPr>
        <w:t xml:space="preserve"> and </w:t>
      </w:r>
      <w:r w:rsidRPr="00E42A41">
        <w:rPr>
          <w:rFonts w:asciiTheme="minorHAnsi" w:hAnsiTheme="minorHAnsi" w:cstheme="minorHAnsi"/>
          <w:u w:val="single"/>
        </w:rPr>
        <w:t>reinforce</w:t>
      </w:r>
      <w:r w:rsidRPr="00E42A41">
        <w:rPr>
          <w:rFonts w:asciiTheme="minorHAnsi" w:hAnsiTheme="minorHAnsi" w:cstheme="minorHAnsi"/>
        </w:rPr>
        <w:t xml:space="preserve"> </w:t>
      </w:r>
      <w:r>
        <w:rPr>
          <w:rFonts w:asciiTheme="minorHAnsi" w:hAnsiTheme="minorHAnsi" w:cstheme="minorHAnsi"/>
        </w:rPr>
        <w:t>system</w:t>
      </w:r>
      <w:r w:rsidRPr="00E42A41">
        <w:rPr>
          <w:rFonts w:asciiTheme="minorHAnsi" w:hAnsiTheme="minorHAnsi" w:cstheme="minorHAnsi"/>
        </w:rPr>
        <w:t xml:space="preserve"> coherence of those systems</w:t>
      </w:r>
    </w:p>
    <w:p w14:paraId="55036CFE" w14:textId="77777777" w:rsidR="00692AC7" w:rsidRPr="00E42A41" w:rsidRDefault="00692AC7" w:rsidP="00692AC7">
      <w:pPr>
        <w:rPr>
          <w:rFonts w:asciiTheme="minorHAnsi" w:hAnsiTheme="minorHAnsi" w:cstheme="minorHAnsi"/>
        </w:rPr>
      </w:pPr>
      <w:r w:rsidRPr="00E42A41">
        <w:rPr>
          <w:rStyle w:val="Style13ptBold"/>
          <w:rFonts w:asciiTheme="minorHAnsi" w:hAnsiTheme="minorHAnsi" w:cstheme="minorHAnsi"/>
        </w:rPr>
        <w:t>Rodriguez 19</w:t>
      </w:r>
      <w:r w:rsidRPr="00E42A41">
        <w:rPr>
          <w:rFonts w:asciiTheme="minorHAnsi" w:hAnsiTheme="minorHAnsi" w:cstheme="minorHAnsi"/>
        </w:rPr>
        <w:t xml:space="preserve"> – Professor of Ethnic Studies and Chair of the Academic Senate, University of California, Riverside</w:t>
      </w:r>
    </w:p>
    <w:p w14:paraId="7F792CDA" w14:textId="77777777" w:rsidR="00692AC7" w:rsidRPr="00E42A41" w:rsidRDefault="00692AC7" w:rsidP="00692AC7">
      <w:pPr>
        <w:rPr>
          <w:rFonts w:asciiTheme="minorHAnsi" w:hAnsiTheme="minorHAnsi" w:cstheme="minorHAnsi"/>
        </w:rPr>
      </w:pPr>
      <w:r w:rsidRPr="00E42A41">
        <w:rPr>
          <w:rFonts w:asciiTheme="minorHAnsi" w:hAnsiTheme="minorHAnsi" w:cstheme="minorHAnsi"/>
        </w:rPr>
        <w:t xml:space="preserve">Dylan, Abolition as Praxis of Human Being: A Foreword, 132 Harv. L. Rev. 1575. </w:t>
      </w:r>
      <w:proofErr w:type="spellStart"/>
      <w:r w:rsidRPr="00E42A41">
        <w:rPr>
          <w:rFonts w:asciiTheme="minorHAnsi" w:hAnsiTheme="minorHAnsi" w:cstheme="minorHAnsi"/>
        </w:rPr>
        <w:t>HeinOnline</w:t>
      </w:r>
      <w:proofErr w:type="spellEnd"/>
      <w:r w:rsidRPr="00E42A41">
        <w:rPr>
          <w:rFonts w:asciiTheme="minorHAnsi" w:hAnsiTheme="minorHAnsi" w:cstheme="minorHAnsi"/>
        </w:rPr>
        <w:t>.</w:t>
      </w:r>
    </w:p>
    <w:p w14:paraId="66BAAC91" w14:textId="77777777" w:rsidR="00692AC7" w:rsidRPr="00E42A41" w:rsidRDefault="00692AC7" w:rsidP="00692AC7">
      <w:pPr>
        <w:rPr>
          <w:rFonts w:asciiTheme="minorHAnsi" w:hAnsiTheme="minorHAnsi" w:cstheme="minorHAnsi"/>
          <w:sz w:val="16"/>
        </w:rPr>
      </w:pPr>
      <w:r w:rsidRPr="00E42A41">
        <w:rPr>
          <w:rFonts w:asciiTheme="minorHAnsi" w:hAnsiTheme="minorHAnsi" w:cstheme="minorHAnsi"/>
          <w:sz w:val="16"/>
        </w:rPr>
        <w:t xml:space="preserve">Abolition is a dream toward futurity vested in insurgent, counter- Civilizational histories - genealogies of collective genius' that perform liberation under conditions of duress. The late Black-liberation warrior, organizer, and Vice President of the Provisional Government of the Republic of New Afrika2 Safiya Bukhari once wrote, in </w:t>
      </w:r>
      <w:proofErr w:type="spellStart"/>
      <w:r w:rsidRPr="00E42A41">
        <w:rPr>
          <w:rFonts w:asciiTheme="minorHAnsi" w:hAnsiTheme="minorHAnsi" w:cstheme="minorHAnsi"/>
          <w:sz w:val="16"/>
        </w:rPr>
        <w:t>characteristi</w:t>
      </w:r>
      <w:proofErr w:type="spellEnd"/>
      <w:r w:rsidRPr="00E42A41">
        <w:rPr>
          <w:rFonts w:asciiTheme="minorHAnsi" w:hAnsiTheme="minorHAnsi" w:cstheme="minorHAnsi"/>
          <w:sz w:val="16"/>
        </w:rPr>
        <w:t xml:space="preserve">- </w:t>
      </w:r>
      <w:proofErr w:type="spellStart"/>
      <w:r w:rsidRPr="00E42A41">
        <w:rPr>
          <w:rFonts w:asciiTheme="minorHAnsi" w:hAnsiTheme="minorHAnsi" w:cstheme="minorHAnsi"/>
          <w:sz w:val="16"/>
        </w:rPr>
        <w:t>cally</w:t>
      </w:r>
      <w:proofErr w:type="spellEnd"/>
      <w:r w:rsidRPr="00E42A41">
        <w:rPr>
          <w:rFonts w:asciiTheme="minorHAnsi" w:hAnsiTheme="minorHAnsi" w:cstheme="minorHAnsi"/>
          <w:sz w:val="16"/>
        </w:rPr>
        <w:t xml:space="preserve"> crystallized terms, "[b]y definition, security means the freedom from danger, fear, and anxiety."' 3 </w:t>
      </w:r>
      <w:r w:rsidRPr="00E42A41">
        <w:rPr>
          <w:rStyle w:val="StyleUnderline"/>
          <w:rFonts w:asciiTheme="minorHAnsi" w:hAnsiTheme="minorHAnsi" w:cstheme="minorHAnsi"/>
        </w:rPr>
        <w:t>Security and freedom, for peoples sub-</w:t>
      </w:r>
      <w:proofErr w:type="spellStart"/>
      <w:r w:rsidRPr="00E42A41">
        <w:rPr>
          <w:rStyle w:val="StyleUnderline"/>
          <w:rFonts w:asciiTheme="minorHAnsi" w:hAnsiTheme="minorHAnsi" w:cstheme="minorHAnsi"/>
        </w:rPr>
        <w:t>jected</w:t>
      </w:r>
      <w:proofErr w:type="spellEnd"/>
      <w:r w:rsidRPr="00E42A41">
        <w:rPr>
          <w:rStyle w:val="StyleUnderline"/>
          <w:rFonts w:asciiTheme="minorHAnsi" w:hAnsiTheme="minorHAnsi" w:cstheme="minorHAnsi"/>
        </w:rPr>
        <w:t xml:space="preserve"> to the normalized state- and culturally </w:t>
      </w:r>
      <w:r w:rsidRPr="00F8341B">
        <w:rPr>
          <w:rStyle w:val="StyleUnderline"/>
          <w:rFonts w:asciiTheme="minorHAnsi" w:hAnsiTheme="minorHAnsi" w:cstheme="minorHAnsi"/>
          <w:highlight w:val="cyan"/>
        </w:rPr>
        <w:t>condoned violence of</w:t>
      </w:r>
      <w:r w:rsidRPr="00E42A41">
        <w:rPr>
          <w:rStyle w:val="StyleUnderline"/>
          <w:rFonts w:asciiTheme="minorHAnsi" w:hAnsiTheme="minorHAnsi" w:cstheme="minorHAnsi"/>
        </w:rPr>
        <w:t xml:space="preserve"> (global) </w:t>
      </w:r>
      <w:r w:rsidRPr="00F8341B">
        <w:rPr>
          <w:rStyle w:val="StyleUnderline"/>
          <w:rFonts w:asciiTheme="minorHAnsi" w:hAnsiTheme="minorHAnsi" w:cstheme="minorHAnsi"/>
          <w:highlight w:val="cyan"/>
        </w:rPr>
        <w:t>U</w:t>
      </w:r>
      <w:r w:rsidRPr="00E42A41">
        <w:rPr>
          <w:rStyle w:val="StyleUnderline"/>
          <w:rFonts w:asciiTheme="minorHAnsi" w:hAnsiTheme="minorHAnsi" w:cstheme="minorHAnsi"/>
        </w:rPr>
        <w:t>.</w:t>
      </w:r>
      <w:r w:rsidRPr="00F8341B">
        <w:rPr>
          <w:rStyle w:val="StyleUnderline"/>
          <w:rFonts w:asciiTheme="minorHAnsi" w:hAnsiTheme="minorHAnsi" w:cstheme="minorHAnsi"/>
          <w:highlight w:val="cyan"/>
        </w:rPr>
        <w:t>S. nation-buildin</w:t>
      </w:r>
      <w:r w:rsidRPr="00E42A41">
        <w:rPr>
          <w:rStyle w:val="StyleUnderline"/>
          <w:rFonts w:asciiTheme="minorHAnsi" w:hAnsiTheme="minorHAnsi" w:cstheme="minorHAnsi"/>
        </w:rPr>
        <w:t xml:space="preserve">g, </w:t>
      </w:r>
      <w:r w:rsidRPr="00F8341B">
        <w:rPr>
          <w:rStyle w:val="StyleUnderline"/>
          <w:rFonts w:asciiTheme="minorHAnsi" w:hAnsiTheme="minorHAnsi" w:cstheme="minorHAnsi"/>
          <w:highlight w:val="cyan"/>
        </w:rPr>
        <w:t>require</w:t>
      </w:r>
      <w:r w:rsidRPr="00E42A41">
        <w:rPr>
          <w:rStyle w:val="StyleUnderline"/>
          <w:rFonts w:asciiTheme="minorHAnsi" w:hAnsiTheme="minorHAnsi" w:cstheme="minorHAnsi"/>
        </w:rPr>
        <w:t xml:space="preserve"> a </w:t>
      </w:r>
      <w:r w:rsidRPr="00F8341B">
        <w:rPr>
          <w:rStyle w:val="Emphasis"/>
          <w:rFonts w:asciiTheme="minorHAnsi" w:hAnsiTheme="minorHAnsi" w:cstheme="minorHAnsi"/>
          <w:highlight w:val="cyan"/>
        </w:rPr>
        <w:t>decisive</w:t>
      </w:r>
      <w:r w:rsidRPr="00E42A41">
        <w:rPr>
          <w:rStyle w:val="Emphasis"/>
          <w:rFonts w:asciiTheme="minorHAnsi" w:hAnsiTheme="minorHAnsi" w:cstheme="minorHAnsi"/>
        </w:rPr>
        <w:t xml:space="preserve"> </w:t>
      </w:r>
      <w:r w:rsidRPr="00F8341B">
        <w:rPr>
          <w:rStyle w:val="Emphasis"/>
          <w:rFonts w:asciiTheme="minorHAnsi" w:hAnsiTheme="minorHAnsi" w:cstheme="minorHAnsi"/>
          <w:highlight w:val="cyan"/>
        </w:rPr>
        <w:t>departure</w:t>
      </w:r>
      <w:r w:rsidRPr="00E42A41">
        <w:rPr>
          <w:rStyle w:val="Emphasis"/>
          <w:rFonts w:asciiTheme="minorHAnsi" w:hAnsiTheme="minorHAnsi" w:cstheme="minorHAnsi"/>
        </w:rPr>
        <w:t xml:space="preserve"> from typical demands for </w:t>
      </w:r>
      <w:r w:rsidRPr="00F8341B">
        <w:rPr>
          <w:rStyle w:val="Emphasis"/>
          <w:rFonts w:asciiTheme="minorHAnsi" w:hAnsiTheme="minorHAnsi" w:cstheme="minorHAnsi"/>
          <w:highlight w:val="cyan"/>
        </w:rPr>
        <w:t>policy refor</w:t>
      </w:r>
      <w:r w:rsidRPr="00E42A41">
        <w:rPr>
          <w:rStyle w:val="Emphasis"/>
          <w:rFonts w:asciiTheme="minorHAnsi" w:hAnsiTheme="minorHAnsi" w:cstheme="minorHAnsi"/>
        </w:rPr>
        <w:t>m</w:t>
      </w:r>
      <w:r w:rsidRPr="00E42A41">
        <w:rPr>
          <w:rFonts w:asciiTheme="minorHAnsi" w:hAnsiTheme="minorHAnsi" w:cstheme="minorHAnsi"/>
          <w:sz w:val="16"/>
        </w:rPr>
        <w:t>, formal equality, and amped-up electoral par-</w:t>
      </w:r>
      <w:proofErr w:type="spellStart"/>
      <w:r w:rsidRPr="00E42A41">
        <w:rPr>
          <w:rFonts w:asciiTheme="minorHAnsi" w:hAnsiTheme="minorHAnsi" w:cstheme="minorHAnsi"/>
          <w:sz w:val="16"/>
        </w:rPr>
        <w:t>ticipation</w:t>
      </w:r>
      <w:proofErr w:type="spellEnd"/>
      <w:r w:rsidRPr="00E42A41">
        <w:rPr>
          <w:rFonts w:asciiTheme="minorHAnsi" w:hAnsiTheme="minorHAnsi" w:cstheme="minorHAnsi"/>
          <w:sz w:val="16"/>
        </w:rPr>
        <w:t xml:space="preserve">; rather, </w:t>
      </w:r>
      <w:r w:rsidRPr="00F8341B">
        <w:rPr>
          <w:rStyle w:val="StyleUnderline"/>
          <w:rFonts w:asciiTheme="minorHAnsi" w:hAnsiTheme="minorHAnsi" w:cstheme="minorHAnsi"/>
          <w:highlight w:val="cyan"/>
        </w:rPr>
        <w:t>what is needed is</w:t>
      </w:r>
      <w:r w:rsidRPr="00E42A41">
        <w:rPr>
          <w:rStyle w:val="StyleUnderline"/>
          <w:rFonts w:asciiTheme="minorHAnsi" w:hAnsiTheme="minorHAnsi" w:cstheme="minorHAnsi"/>
        </w:rPr>
        <w:t xml:space="preserve"> a mustering of </w:t>
      </w:r>
      <w:r w:rsidRPr="00F8341B">
        <w:rPr>
          <w:rStyle w:val="StyleUnderline"/>
          <w:rFonts w:asciiTheme="minorHAnsi" w:hAnsiTheme="minorHAnsi" w:cstheme="minorHAnsi"/>
          <w:highlight w:val="cyan"/>
        </w:rPr>
        <w:t>collective voice that</w:t>
      </w:r>
      <w:r w:rsidRPr="00E42A41">
        <w:rPr>
          <w:rFonts w:asciiTheme="minorHAnsi" w:hAnsiTheme="minorHAnsi" w:cstheme="minorHAnsi"/>
          <w:sz w:val="16"/>
        </w:rPr>
        <w:t xml:space="preserve"> </w:t>
      </w:r>
      <w:r w:rsidRPr="00F8341B">
        <w:rPr>
          <w:rStyle w:val="Emphasis"/>
          <w:rFonts w:asciiTheme="minorHAnsi" w:hAnsiTheme="minorHAnsi" w:cstheme="minorHAnsi"/>
          <w:highlight w:val="cyan"/>
        </w:rPr>
        <w:t>abrogates</w:t>
      </w:r>
      <w:r w:rsidRPr="00E42A41">
        <w:rPr>
          <w:rStyle w:val="Emphasis"/>
          <w:rFonts w:asciiTheme="minorHAnsi" w:hAnsiTheme="minorHAnsi" w:cstheme="minorHAnsi"/>
        </w:rPr>
        <w:t xml:space="preserve"> the </w:t>
      </w:r>
      <w:r w:rsidRPr="00F8341B">
        <w:rPr>
          <w:rStyle w:val="Emphasis"/>
          <w:rFonts w:asciiTheme="minorHAnsi" w:hAnsiTheme="minorHAnsi" w:cstheme="minorHAnsi"/>
        </w:rPr>
        <w:t xml:space="preserve">political-discursive </w:t>
      </w:r>
      <w:r w:rsidRPr="00F8341B">
        <w:rPr>
          <w:rStyle w:val="Emphasis"/>
          <w:rFonts w:asciiTheme="minorHAnsi" w:hAnsiTheme="minorHAnsi" w:cstheme="minorHAnsi"/>
          <w:highlight w:val="cyan"/>
        </w:rPr>
        <w:t>limits of "demand" itself</w:t>
      </w:r>
      <w:r w:rsidRPr="00E42A41">
        <w:rPr>
          <w:rFonts w:asciiTheme="minorHAnsi" w:hAnsiTheme="minorHAnsi" w:cstheme="minorHAnsi"/>
          <w:sz w:val="16"/>
        </w:rPr>
        <w:t xml:space="preserve">. </w:t>
      </w:r>
    </w:p>
    <w:p w14:paraId="227B1CCE" w14:textId="77777777" w:rsidR="00692AC7" w:rsidRPr="00E42A41" w:rsidRDefault="00692AC7" w:rsidP="00692AC7">
      <w:pPr>
        <w:rPr>
          <w:rFonts w:asciiTheme="minorHAnsi" w:hAnsiTheme="minorHAnsi" w:cstheme="minorHAnsi"/>
          <w:sz w:val="16"/>
        </w:rPr>
      </w:pPr>
      <w:r w:rsidRPr="00E42A41">
        <w:rPr>
          <w:rFonts w:asciiTheme="minorHAnsi" w:hAnsiTheme="minorHAnsi" w:cstheme="minorHAnsi"/>
          <w:sz w:val="16"/>
        </w:rPr>
        <w:t xml:space="preserve">The long historical praxis of abolition is grounded in a Black radical genealogy of revolt and transformative insurgency against racial chattel enslavement and the transatlantic trafficking of captive Africans. Understood as part of the historical present tense, abolitionist critique, or- </w:t>
      </w:r>
      <w:proofErr w:type="spellStart"/>
      <w:r w:rsidRPr="00E42A41">
        <w:rPr>
          <w:rFonts w:asciiTheme="minorHAnsi" w:hAnsiTheme="minorHAnsi" w:cstheme="minorHAnsi"/>
          <w:sz w:val="16"/>
        </w:rPr>
        <w:t>ganizing</w:t>
      </w:r>
      <w:proofErr w:type="spellEnd"/>
      <w:r w:rsidRPr="00E42A41">
        <w:rPr>
          <w:rFonts w:asciiTheme="minorHAnsi" w:hAnsiTheme="minorHAnsi" w:cstheme="minorHAnsi"/>
          <w:sz w:val="16"/>
        </w:rPr>
        <w:t xml:space="preserve">, and collective movement (across scales of geography and col- </w:t>
      </w:r>
      <w:proofErr w:type="spellStart"/>
      <w:r w:rsidRPr="00E42A41">
        <w:rPr>
          <w:rFonts w:asciiTheme="minorHAnsi" w:hAnsiTheme="minorHAnsi" w:cstheme="minorHAnsi"/>
          <w:sz w:val="16"/>
        </w:rPr>
        <w:t>lectivity</w:t>
      </w:r>
      <w:proofErr w:type="spellEnd"/>
      <w:r w:rsidRPr="00E42A41">
        <w:rPr>
          <w:rFonts w:asciiTheme="minorHAnsi" w:hAnsiTheme="minorHAnsi" w:cstheme="minorHAnsi"/>
          <w:sz w:val="16"/>
        </w:rPr>
        <w:t xml:space="preserve">) honor and extend this tradition. The contributors to this issue of the Harvard Law Review signify the breadth, rigor, and strategic </w:t>
      </w:r>
      <w:proofErr w:type="spellStart"/>
      <w:r w:rsidRPr="00E42A41">
        <w:rPr>
          <w:rFonts w:asciiTheme="minorHAnsi" w:hAnsiTheme="minorHAnsi" w:cstheme="minorHAnsi"/>
          <w:sz w:val="16"/>
        </w:rPr>
        <w:t>bril</w:t>
      </w:r>
      <w:proofErr w:type="spellEnd"/>
      <w:r w:rsidRPr="00E42A41">
        <w:rPr>
          <w:rFonts w:asciiTheme="minorHAnsi" w:hAnsiTheme="minorHAnsi" w:cstheme="minorHAnsi"/>
          <w:sz w:val="16"/>
        </w:rPr>
        <w:t xml:space="preserve">- </w:t>
      </w:r>
      <w:proofErr w:type="spellStart"/>
      <w:r w:rsidRPr="00E42A41">
        <w:rPr>
          <w:rFonts w:asciiTheme="minorHAnsi" w:hAnsiTheme="minorHAnsi" w:cstheme="minorHAnsi"/>
          <w:sz w:val="16"/>
        </w:rPr>
        <w:t>liance</w:t>
      </w:r>
      <w:proofErr w:type="spellEnd"/>
      <w:r w:rsidRPr="00E42A41">
        <w:rPr>
          <w:rFonts w:asciiTheme="minorHAnsi" w:hAnsiTheme="minorHAnsi" w:cstheme="minorHAnsi"/>
          <w:sz w:val="16"/>
        </w:rPr>
        <w:t xml:space="preserve"> of contemporary abolitionist praxis, as their work represents a broader field of creative and rigorously theorized struggle against the continuities of carceral state violence, including but not limited to im- </w:t>
      </w:r>
      <w:proofErr w:type="spellStart"/>
      <w:r w:rsidRPr="00E42A41">
        <w:rPr>
          <w:rFonts w:asciiTheme="minorHAnsi" w:hAnsiTheme="minorHAnsi" w:cstheme="minorHAnsi"/>
          <w:sz w:val="16"/>
        </w:rPr>
        <w:t>prisonment</w:t>
      </w:r>
      <w:proofErr w:type="spellEnd"/>
      <w:r w:rsidRPr="00E42A41">
        <w:rPr>
          <w:rFonts w:asciiTheme="minorHAnsi" w:hAnsiTheme="minorHAnsi" w:cstheme="minorHAnsi"/>
          <w:sz w:val="16"/>
        </w:rPr>
        <w:t xml:space="preserve">, jailing, detention, and policing. In this sense, </w:t>
      </w:r>
      <w:r w:rsidRPr="00E42A41">
        <w:rPr>
          <w:rStyle w:val="StyleUnderline"/>
          <w:rFonts w:asciiTheme="minorHAnsi" w:hAnsiTheme="minorHAnsi" w:cstheme="minorHAnsi"/>
        </w:rPr>
        <w:t>abolition is not merely a practice of negation</w:t>
      </w:r>
      <w:r w:rsidRPr="00E42A41">
        <w:rPr>
          <w:rFonts w:asciiTheme="minorHAnsi" w:hAnsiTheme="minorHAnsi" w:cstheme="minorHAnsi"/>
          <w:sz w:val="16"/>
        </w:rPr>
        <w:t xml:space="preserve"> - a collective attempt to eliminate institutionalized dominance over targeted peoples and populations - </w:t>
      </w:r>
      <w:r w:rsidRPr="00E42A41">
        <w:rPr>
          <w:rStyle w:val="StyleUnderline"/>
          <w:rFonts w:asciiTheme="minorHAnsi" w:hAnsiTheme="minorHAnsi" w:cstheme="minorHAnsi"/>
        </w:rPr>
        <w:t>but also a radically imaginative, generative, and socially productive communal (and community-building) practice</w:t>
      </w:r>
      <w:r w:rsidRPr="00E42A41">
        <w:rPr>
          <w:rFonts w:asciiTheme="minorHAnsi" w:hAnsiTheme="minorHAnsi" w:cstheme="minorHAnsi"/>
          <w:sz w:val="16"/>
        </w:rPr>
        <w:t xml:space="preserve">. </w:t>
      </w:r>
      <w:r w:rsidRPr="00E42A41">
        <w:rPr>
          <w:rStyle w:val="StyleUnderline"/>
          <w:rFonts w:asciiTheme="minorHAnsi" w:hAnsiTheme="minorHAnsi" w:cstheme="minorHAnsi"/>
        </w:rPr>
        <w:t>Abolition seeks (as it performs) a radical reconfiguration of justice, subjectivity, and social formation that does not depend on the existence of either the carceral state</w:t>
      </w:r>
      <w:r w:rsidRPr="00E42A41">
        <w:rPr>
          <w:rFonts w:asciiTheme="minorHAnsi" w:hAnsiTheme="minorHAnsi" w:cstheme="minorHAnsi"/>
          <w:sz w:val="16"/>
        </w:rPr>
        <w:t xml:space="preserve"> (a statecraft that institutionalizes various forms of targeted human capture) </w:t>
      </w:r>
      <w:r w:rsidRPr="00E42A41">
        <w:rPr>
          <w:rStyle w:val="StyleUnderline"/>
          <w:rFonts w:asciiTheme="minorHAnsi" w:hAnsiTheme="minorHAnsi" w:cstheme="minorHAnsi"/>
        </w:rPr>
        <w:t xml:space="preserve">or carceral power as such (a totality of state-sanctioned and </w:t>
      </w:r>
      <w:proofErr w:type="spellStart"/>
      <w:r w:rsidRPr="00E42A41">
        <w:rPr>
          <w:rStyle w:val="StyleUnderline"/>
          <w:rFonts w:asciiTheme="minorHAnsi" w:hAnsiTheme="minorHAnsi" w:cstheme="minorHAnsi"/>
        </w:rPr>
        <w:t>extrastate</w:t>
      </w:r>
      <w:proofErr w:type="spellEnd"/>
      <w:r w:rsidRPr="00E42A41">
        <w:rPr>
          <w:rStyle w:val="StyleUnderline"/>
          <w:rFonts w:asciiTheme="minorHAnsi" w:hAnsiTheme="minorHAnsi" w:cstheme="minorHAnsi"/>
        </w:rPr>
        <w:t xml:space="preserve"> relations of gendered racial-colonial dominance</w:t>
      </w:r>
      <w:r w:rsidRPr="00E42A41">
        <w:rPr>
          <w:rFonts w:asciiTheme="minorHAnsi" w:hAnsiTheme="minorHAnsi" w:cstheme="minorHAnsi"/>
          <w:sz w:val="16"/>
        </w:rPr>
        <w:t>).</w:t>
      </w:r>
    </w:p>
    <w:p w14:paraId="680CD46A" w14:textId="77777777" w:rsidR="00692AC7" w:rsidRPr="00E42A41" w:rsidRDefault="00692AC7" w:rsidP="00692AC7">
      <w:pPr>
        <w:rPr>
          <w:rFonts w:asciiTheme="minorHAnsi" w:hAnsiTheme="minorHAnsi" w:cstheme="minorHAnsi"/>
          <w:sz w:val="16"/>
        </w:rPr>
      </w:pPr>
      <w:r w:rsidRPr="00E42A41">
        <w:rPr>
          <w:rStyle w:val="StyleUnderline"/>
          <w:rFonts w:asciiTheme="minorHAnsi" w:hAnsiTheme="minorHAnsi" w:cstheme="minorHAnsi"/>
        </w:rPr>
        <w:t xml:space="preserve">Contemporary </w:t>
      </w:r>
      <w:r w:rsidRPr="00F8341B">
        <w:rPr>
          <w:rStyle w:val="StyleUnderline"/>
          <w:rFonts w:asciiTheme="minorHAnsi" w:hAnsiTheme="minorHAnsi" w:cstheme="minorHAnsi"/>
          <w:highlight w:val="cyan"/>
        </w:rPr>
        <w:t>reform</w:t>
      </w:r>
      <w:r w:rsidRPr="00E42A41">
        <w:rPr>
          <w:rStyle w:val="StyleUnderline"/>
          <w:rFonts w:asciiTheme="minorHAnsi" w:hAnsiTheme="minorHAnsi" w:cstheme="minorHAnsi"/>
        </w:rPr>
        <w:t>ist approaches to addressing the apparent overreach and scandalous excesses of the carceral state</w:t>
      </w:r>
      <w:r w:rsidRPr="00E42A41">
        <w:rPr>
          <w:rFonts w:asciiTheme="minorHAnsi" w:hAnsiTheme="minorHAnsi" w:cstheme="minorHAnsi"/>
          <w:sz w:val="16"/>
        </w:rPr>
        <w:t xml:space="preserve"> - characterized by calls to end "police brutality" and "mass incarceration" - </w:t>
      </w:r>
      <w:r w:rsidRPr="00F8341B">
        <w:rPr>
          <w:rStyle w:val="StyleUnderline"/>
          <w:rFonts w:asciiTheme="minorHAnsi" w:hAnsiTheme="minorHAnsi" w:cstheme="minorHAnsi"/>
          <w:highlight w:val="cyan"/>
        </w:rPr>
        <w:t xml:space="preserve">fail to rec- </w:t>
      </w:r>
      <w:proofErr w:type="spellStart"/>
      <w:r w:rsidRPr="00F8341B">
        <w:rPr>
          <w:rStyle w:val="StyleUnderline"/>
          <w:rFonts w:asciiTheme="minorHAnsi" w:hAnsiTheme="minorHAnsi" w:cstheme="minorHAnsi"/>
          <w:highlight w:val="cyan"/>
        </w:rPr>
        <w:t>ognize</w:t>
      </w:r>
      <w:proofErr w:type="spellEnd"/>
      <w:r w:rsidRPr="00E42A41">
        <w:rPr>
          <w:rStyle w:val="StyleUnderline"/>
          <w:rFonts w:asciiTheme="minorHAnsi" w:hAnsiTheme="minorHAnsi" w:cstheme="minorHAnsi"/>
        </w:rPr>
        <w:t xml:space="preserve"> that the very </w:t>
      </w:r>
      <w:r w:rsidRPr="00F8341B">
        <w:rPr>
          <w:rStyle w:val="StyleUnderline"/>
          <w:rFonts w:asciiTheme="minorHAnsi" w:hAnsiTheme="minorHAnsi" w:cstheme="minorHAnsi"/>
          <w:highlight w:val="cyan"/>
        </w:rPr>
        <w:t>logics of</w:t>
      </w:r>
      <w:r w:rsidRPr="00E42A41">
        <w:rPr>
          <w:rStyle w:val="StyleUnderline"/>
          <w:rFonts w:asciiTheme="minorHAnsi" w:hAnsiTheme="minorHAnsi" w:cstheme="minorHAnsi"/>
        </w:rPr>
        <w:t xml:space="preserve"> the </w:t>
      </w:r>
      <w:r w:rsidRPr="00F8341B">
        <w:rPr>
          <w:rStyle w:val="StyleUnderline"/>
          <w:rFonts w:asciiTheme="minorHAnsi" w:hAnsiTheme="minorHAnsi" w:cstheme="minorHAnsi"/>
          <w:highlight w:val="cyan"/>
        </w:rPr>
        <w:t>overlapping</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criminal justice</w:t>
      </w:r>
      <w:r w:rsidRPr="00E42A41">
        <w:rPr>
          <w:rStyle w:val="StyleUnderline"/>
          <w:rFonts w:asciiTheme="minorHAnsi" w:hAnsiTheme="minorHAnsi" w:cstheme="minorHAnsi"/>
        </w:rPr>
        <w:t xml:space="preserve"> and </w:t>
      </w:r>
      <w:proofErr w:type="spellStart"/>
      <w:r w:rsidRPr="00E42A41">
        <w:rPr>
          <w:rStyle w:val="StyleUnderline"/>
          <w:rFonts w:asciiTheme="minorHAnsi" w:hAnsiTheme="minorHAnsi" w:cstheme="minorHAnsi"/>
        </w:rPr>
        <w:t>polic</w:t>
      </w:r>
      <w:proofErr w:type="spellEnd"/>
      <w:r w:rsidRPr="00E42A41">
        <w:rPr>
          <w:rStyle w:val="StyleUnderline"/>
          <w:rFonts w:asciiTheme="minorHAnsi" w:hAnsiTheme="minorHAnsi" w:cstheme="minorHAnsi"/>
        </w:rPr>
        <w:t xml:space="preserve">- </w:t>
      </w:r>
      <w:proofErr w:type="spellStart"/>
      <w:r w:rsidRPr="00E42A41">
        <w:rPr>
          <w:rStyle w:val="StyleUnderline"/>
          <w:rFonts w:asciiTheme="minorHAnsi" w:hAnsiTheme="minorHAnsi" w:cstheme="minorHAnsi"/>
        </w:rPr>
        <w:t>ing</w:t>
      </w:r>
      <w:proofErr w:type="spellEnd"/>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regimes</w:t>
      </w:r>
      <w:r w:rsidRPr="00E42A41">
        <w:rPr>
          <w:rStyle w:val="StyleUnderline"/>
          <w:rFonts w:asciiTheme="minorHAnsi" w:hAnsiTheme="minorHAnsi" w:cstheme="minorHAnsi"/>
        </w:rPr>
        <w:t xml:space="preserve"> systemically perpetuate racial, sexual, gender, colonial, and class violence through carceral powe</w:t>
      </w:r>
      <w:r w:rsidRPr="00E42A41">
        <w:rPr>
          <w:rFonts w:asciiTheme="minorHAnsi" w:hAnsiTheme="minorHAnsi" w:cstheme="minorHAnsi"/>
          <w:sz w:val="16"/>
        </w:rPr>
        <w:t xml:space="preserve">r. Thus, </w:t>
      </w:r>
      <w:r w:rsidRPr="00E42A41">
        <w:rPr>
          <w:rStyle w:val="StyleUnderline"/>
          <w:rFonts w:asciiTheme="minorHAnsi" w:hAnsiTheme="minorHAnsi" w:cstheme="minorHAnsi"/>
        </w:rPr>
        <w:t xml:space="preserve">in addition to being </w:t>
      </w:r>
      <w:proofErr w:type="spellStart"/>
      <w:r w:rsidRPr="00F8341B">
        <w:rPr>
          <w:rStyle w:val="Emphasis"/>
          <w:rFonts w:asciiTheme="minorHAnsi" w:hAnsiTheme="minorHAnsi" w:cstheme="minorHAnsi"/>
          <w:highlight w:val="cyan"/>
        </w:rPr>
        <w:t>inef</w:t>
      </w:r>
      <w:proofErr w:type="spellEnd"/>
      <w:r w:rsidRPr="00F8341B">
        <w:rPr>
          <w:rStyle w:val="Emphasis"/>
          <w:rFonts w:asciiTheme="minorHAnsi" w:hAnsiTheme="minorHAnsi" w:cstheme="minorHAnsi"/>
          <w:highlight w:val="cyan"/>
        </w:rPr>
        <w:t xml:space="preserve">- </w:t>
      </w:r>
      <w:proofErr w:type="spellStart"/>
      <w:r w:rsidRPr="00F8341B">
        <w:rPr>
          <w:rStyle w:val="Emphasis"/>
          <w:rFonts w:asciiTheme="minorHAnsi" w:hAnsiTheme="minorHAnsi" w:cstheme="minorHAnsi"/>
          <w:highlight w:val="cyan"/>
        </w:rPr>
        <w:t>fective</w:t>
      </w:r>
      <w:proofErr w:type="spellEnd"/>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at achieving</w:t>
      </w:r>
      <w:r w:rsidRPr="00E42A41">
        <w:rPr>
          <w:rStyle w:val="StyleUnderline"/>
          <w:rFonts w:asciiTheme="minorHAnsi" w:hAnsiTheme="minorHAnsi" w:cstheme="minorHAnsi"/>
        </w:rPr>
        <w:t xml:space="preserve"> their generally </w:t>
      </w:r>
      <w:r w:rsidRPr="00F8341B">
        <w:rPr>
          <w:rStyle w:val="StyleUnderline"/>
          <w:rFonts w:asciiTheme="minorHAnsi" w:hAnsiTheme="minorHAnsi" w:cstheme="minorHAnsi"/>
          <w:highlight w:val="cyan"/>
        </w:rPr>
        <w:t>stated goals</w:t>
      </w:r>
      <w:r w:rsidRPr="00E42A41">
        <w:rPr>
          <w:rStyle w:val="StyleUnderline"/>
          <w:rFonts w:asciiTheme="minorHAnsi" w:hAnsiTheme="minorHAnsi" w:cstheme="minorHAnsi"/>
        </w:rPr>
        <w:t xml:space="preserve"> of alleviating vulnerable peoples' subjection to legitimated state violence, reformist approaches </w:t>
      </w:r>
      <w:r w:rsidRPr="00F8341B">
        <w:rPr>
          <w:rStyle w:val="StyleUnderline"/>
          <w:rFonts w:asciiTheme="minorHAnsi" w:hAnsiTheme="minorHAnsi" w:cstheme="minorHAnsi"/>
          <w:highlight w:val="cyan"/>
        </w:rPr>
        <w:t xml:space="preserve">ultimately </w:t>
      </w:r>
      <w:r w:rsidRPr="00F8341B">
        <w:rPr>
          <w:rStyle w:val="Emphasis"/>
          <w:rFonts w:asciiTheme="minorHAnsi" w:hAnsiTheme="minorHAnsi" w:cstheme="minorHAnsi"/>
          <w:highlight w:val="cyan"/>
        </w:rPr>
        <w:t>reinforce a violent system</w:t>
      </w:r>
      <w:r w:rsidRPr="00E42A41">
        <w:rPr>
          <w:rStyle w:val="StyleUnderline"/>
          <w:rFonts w:asciiTheme="minorHAnsi" w:hAnsiTheme="minorHAnsi" w:cstheme="minorHAnsi"/>
        </w:rPr>
        <w:t xml:space="preserve"> that is fundamentally asymmetrical in its production and organization of normalized misery, social surveil-lance, vulnerability to state terror, and incarceration</w:t>
      </w:r>
      <w:r w:rsidRPr="00E42A41">
        <w:rPr>
          <w:rFonts w:asciiTheme="minorHAnsi" w:hAnsiTheme="minorHAnsi" w:cstheme="minorHAnsi"/>
          <w:sz w:val="16"/>
        </w:rPr>
        <w:t xml:space="preserve">. </w:t>
      </w:r>
    </w:p>
    <w:p w14:paraId="4F3DCE95" w14:textId="77777777" w:rsidR="00692AC7" w:rsidRPr="00E83B4D" w:rsidRDefault="00692AC7" w:rsidP="00692AC7">
      <w:pPr>
        <w:rPr>
          <w:rFonts w:asciiTheme="minorHAnsi" w:hAnsiTheme="minorHAnsi" w:cstheme="minorHAnsi"/>
          <w:sz w:val="16"/>
        </w:rPr>
      </w:pPr>
      <w:r w:rsidRPr="00E42A41">
        <w:rPr>
          <w:rStyle w:val="StyleUnderline"/>
          <w:rFonts w:asciiTheme="minorHAnsi" w:hAnsiTheme="minorHAnsi" w:cstheme="minorHAnsi"/>
        </w:rPr>
        <w:t xml:space="preserve">It is </w:t>
      </w:r>
      <w:r w:rsidRPr="00F8341B">
        <w:rPr>
          <w:rStyle w:val="StyleUnderline"/>
          <w:rFonts w:asciiTheme="minorHAnsi" w:hAnsiTheme="minorHAnsi" w:cstheme="minorHAnsi"/>
          <w:highlight w:val="cyan"/>
        </w:rPr>
        <w:t>within</w:t>
      </w:r>
      <w:r w:rsidRPr="00E42A41">
        <w:rPr>
          <w:rStyle w:val="StyleUnderline"/>
          <w:rFonts w:asciiTheme="minorHAnsi" w:hAnsiTheme="minorHAnsi" w:cstheme="minorHAnsi"/>
        </w:rPr>
        <w:t xml:space="preserve"> this </w:t>
      </w:r>
      <w:r w:rsidRPr="00F8341B">
        <w:rPr>
          <w:rStyle w:val="StyleUnderline"/>
          <w:rFonts w:asciiTheme="minorHAnsi" w:hAnsiTheme="minorHAnsi" w:cstheme="minorHAnsi"/>
          <w:highlight w:val="cyan"/>
        </w:rPr>
        <w:t>irreconcilable reformist contradiction</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rPr>
        <w:t>that</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rPr>
        <w:t>an</w:t>
      </w:r>
      <w:r w:rsidRPr="00E42A41">
        <w:rPr>
          <w:rStyle w:val="StyleUnderline"/>
          <w:rFonts w:asciiTheme="minorHAnsi" w:hAnsiTheme="minorHAnsi" w:cstheme="minorHAnsi"/>
        </w:rPr>
        <w:t xml:space="preserve"> </w:t>
      </w:r>
      <w:proofErr w:type="spellStart"/>
      <w:r w:rsidRPr="00F8341B">
        <w:rPr>
          <w:rStyle w:val="StyleUnderline"/>
          <w:rFonts w:asciiTheme="minorHAnsi" w:hAnsiTheme="minorHAnsi" w:cstheme="minorHAnsi"/>
          <w:highlight w:val="cyan"/>
        </w:rPr>
        <w:t>aboli-tionist</w:t>
      </w:r>
      <w:proofErr w:type="spellEnd"/>
      <w:r w:rsidRPr="00F8341B">
        <w:rPr>
          <w:rStyle w:val="StyleUnderline"/>
          <w:rFonts w:asciiTheme="minorHAnsi" w:hAnsiTheme="minorHAnsi" w:cstheme="minorHAnsi"/>
          <w:highlight w:val="cyan"/>
        </w:rPr>
        <w:t xml:space="preserve"> </w:t>
      </w:r>
      <w:r w:rsidRPr="00F8341B">
        <w:rPr>
          <w:rStyle w:val="StyleUnderline"/>
          <w:rFonts w:asciiTheme="minorHAnsi" w:hAnsiTheme="minorHAnsi" w:cstheme="minorHAnsi"/>
        </w:rPr>
        <w:t xml:space="preserve">historical </w:t>
      </w:r>
      <w:r w:rsidRPr="00F8341B">
        <w:rPr>
          <w:rStyle w:val="StyleUnderline"/>
          <w:rFonts w:asciiTheme="minorHAnsi" w:hAnsiTheme="minorHAnsi" w:cstheme="minorHAnsi"/>
          <w:highlight w:val="cyan"/>
        </w:rPr>
        <w:t>mandate</w:t>
      </w:r>
      <w:r w:rsidRPr="00E42A41">
        <w:rPr>
          <w:rStyle w:val="StyleUnderline"/>
          <w:rFonts w:asciiTheme="minorHAnsi" w:hAnsiTheme="minorHAnsi" w:cstheme="minorHAnsi"/>
        </w:rPr>
        <w:t xml:space="preserve"> </w:t>
      </w:r>
      <w:r w:rsidRPr="00F8341B">
        <w:rPr>
          <w:rStyle w:val="StyleUnderline"/>
          <w:rFonts w:asciiTheme="minorHAnsi" w:hAnsiTheme="minorHAnsi" w:cstheme="minorHAnsi"/>
          <w:highlight w:val="cyan"/>
        </w:rPr>
        <w:t>provides</w:t>
      </w:r>
      <w:r w:rsidRPr="00E42A41">
        <w:rPr>
          <w:rStyle w:val="StyleUnderline"/>
          <w:rFonts w:asciiTheme="minorHAnsi" w:hAnsiTheme="minorHAnsi" w:cstheme="minorHAnsi"/>
        </w:rPr>
        <w:t xml:space="preserve"> a useful and necessary </w:t>
      </w:r>
      <w:r w:rsidRPr="00F8341B">
        <w:rPr>
          <w:rStyle w:val="StyleUnderline"/>
          <w:rFonts w:asciiTheme="minorHAnsi" w:hAnsiTheme="minorHAnsi" w:cstheme="minorHAnsi"/>
          <w:highlight w:val="cyan"/>
        </w:rPr>
        <w:t>departure</w:t>
      </w:r>
      <w:r w:rsidRPr="00E42A41">
        <w:rPr>
          <w:rStyle w:val="StyleUnderline"/>
          <w:rFonts w:asciiTheme="minorHAnsi" w:hAnsiTheme="minorHAnsi" w:cstheme="minorHAnsi"/>
        </w:rPr>
        <w:t xml:space="preserve"> from the liberal assumption that either the carceral state or carceral power is an inevitable and permanent feature of the social formation</w:t>
      </w:r>
      <w:r w:rsidRPr="00E42A41">
        <w:rPr>
          <w:rFonts w:asciiTheme="minorHAnsi" w:hAnsiTheme="minorHAnsi" w:cstheme="minorHAnsi"/>
          <w:sz w:val="16"/>
        </w:rPr>
        <w:t xml:space="preserve">. This historical mandate animates abolition as a creative, imaginative, and speculative collective labor: while </w:t>
      </w:r>
      <w:r w:rsidRPr="00E42A41">
        <w:rPr>
          <w:rStyle w:val="Emphasis"/>
          <w:rFonts w:asciiTheme="minorHAnsi" w:hAnsiTheme="minorHAnsi" w:cstheme="minorHAnsi"/>
        </w:rPr>
        <w:t>liberal-to-</w:t>
      </w:r>
      <w:r w:rsidRPr="00F8341B">
        <w:rPr>
          <w:rStyle w:val="Emphasis"/>
          <w:rFonts w:asciiTheme="minorHAnsi" w:hAnsiTheme="minorHAnsi" w:cstheme="minorHAnsi"/>
          <w:highlight w:val="cyan"/>
        </w:rPr>
        <w:t>progressive reformism</w:t>
      </w:r>
      <w:r w:rsidRPr="00E42A41">
        <w:rPr>
          <w:rStyle w:val="Emphasis"/>
          <w:rFonts w:asciiTheme="minorHAnsi" w:hAnsiTheme="minorHAnsi" w:cstheme="minorHAnsi"/>
        </w:rPr>
        <w:t xml:space="preserve"> attempts to </w:t>
      </w:r>
      <w:r w:rsidRPr="00F8341B">
        <w:rPr>
          <w:rStyle w:val="Emphasis"/>
          <w:rFonts w:asciiTheme="minorHAnsi" w:hAnsiTheme="minorHAnsi" w:cstheme="minorHAnsi"/>
          <w:highlight w:val="cyan"/>
        </w:rPr>
        <w:t>protect</w:t>
      </w:r>
      <w:r w:rsidRPr="00E42A41">
        <w:rPr>
          <w:rStyle w:val="Emphasis"/>
          <w:rFonts w:asciiTheme="minorHAnsi" w:hAnsiTheme="minorHAnsi" w:cstheme="minorHAnsi"/>
        </w:rPr>
        <w:t xml:space="preserve"> and sustain the </w:t>
      </w:r>
      <w:r w:rsidRPr="00F8341B">
        <w:rPr>
          <w:rStyle w:val="Emphasis"/>
          <w:rFonts w:asciiTheme="minorHAnsi" w:hAnsiTheme="minorHAnsi" w:cstheme="minorHAnsi"/>
          <w:highlight w:val="cyan"/>
        </w:rPr>
        <w:t>institutional</w:t>
      </w:r>
      <w:r w:rsidRPr="00E42A41">
        <w:rPr>
          <w:rStyle w:val="Emphasis"/>
          <w:rFonts w:asciiTheme="minorHAnsi" w:hAnsiTheme="minorHAnsi" w:cstheme="minorHAnsi"/>
        </w:rPr>
        <w:t xml:space="preserve"> and cultural-political </w:t>
      </w:r>
      <w:r w:rsidRPr="00F8341B">
        <w:rPr>
          <w:rStyle w:val="Emphasis"/>
          <w:rFonts w:asciiTheme="minorHAnsi" w:hAnsiTheme="minorHAnsi" w:cstheme="minorHAnsi"/>
          <w:highlight w:val="cyan"/>
        </w:rPr>
        <w:t xml:space="preserve">coherence of an existing system by </w:t>
      </w:r>
      <w:r w:rsidRPr="00F8341B">
        <w:rPr>
          <w:rStyle w:val="Emphasis"/>
          <w:rFonts w:asciiTheme="minorHAnsi" w:hAnsiTheme="minorHAnsi" w:cstheme="minorHAnsi"/>
        </w:rPr>
        <w:t>adjusting</w:t>
      </w:r>
      <w:r w:rsidRPr="00E42A41">
        <w:rPr>
          <w:rStyle w:val="Emphasis"/>
          <w:rFonts w:asciiTheme="minorHAnsi" w:hAnsiTheme="minorHAnsi" w:cstheme="minorHAnsi"/>
        </w:rPr>
        <w:t xml:space="preserve"> and/or </w:t>
      </w:r>
      <w:r w:rsidRPr="00F8341B">
        <w:rPr>
          <w:rStyle w:val="Emphasis"/>
          <w:rFonts w:asciiTheme="minorHAnsi" w:hAnsiTheme="minorHAnsi" w:cstheme="minorHAnsi"/>
          <w:highlight w:val="cyan"/>
        </w:rPr>
        <w:t>refurbishing it,</w:t>
      </w:r>
      <w:r w:rsidRPr="00E42A41">
        <w:rPr>
          <w:rFonts w:asciiTheme="minorHAnsi" w:hAnsiTheme="minorHAnsi" w:cstheme="minorHAnsi"/>
          <w:sz w:val="16"/>
        </w:rPr>
        <w:t xml:space="preserve"> abo- </w:t>
      </w:r>
      <w:proofErr w:type="spellStart"/>
      <w:r w:rsidRPr="00E42A41">
        <w:rPr>
          <w:rFonts w:asciiTheme="minorHAnsi" w:hAnsiTheme="minorHAnsi" w:cstheme="minorHAnsi"/>
          <w:sz w:val="16"/>
        </w:rPr>
        <w:t>litionism</w:t>
      </w:r>
      <w:proofErr w:type="spellEnd"/>
      <w:r w:rsidRPr="00E42A41">
        <w:rPr>
          <w:rFonts w:asciiTheme="minorHAnsi" w:hAnsiTheme="minorHAnsi" w:cstheme="minorHAnsi"/>
          <w:sz w:val="16"/>
        </w:rPr>
        <w:t xml:space="preserve"> addresses the historical roots of that system in relations of op- pressive, continuous, and asymmetrical violence and raises the radical question of whether those relations must be uprooted and transformed (rather than reformed or "fixed") for the sake of particular peoples' ex- </w:t>
      </w:r>
      <w:proofErr w:type="spellStart"/>
      <w:r w:rsidRPr="00E42A41">
        <w:rPr>
          <w:rFonts w:asciiTheme="minorHAnsi" w:hAnsiTheme="minorHAnsi" w:cstheme="minorHAnsi"/>
          <w:sz w:val="16"/>
        </w:rPr>
        <w:t>istence</w:t>
      </w:r>
      <w:proofErr w:type="spellEnd"/>
      <w:r w:rsidRPr="00E42A41">
        <w:rPr>
          <w:rFonts w:asciiTheme="minorHAnsi" w:hAnsiTheme="minorHAnsi" w:cstheme="minorHAnsi"/>
          <w:sz w:val="16"/>
        </w:rPr>
        <w:t xml:space="preserve"> and survival as such.7</w:t>
      </w:r>
    </w:p>
    <w:p w14:paraId="112B0F6F" w14:textId="77777777" w:rsidR="00692AC7" w:rsidRPr="00E45C97" w:rsidRDefault="00692AC7" w:rsidP="00692AC7">
      <w:pPr>
        <w:pStyle w:val="Heading3"/>
        <w:rPr>
          <w:rFonts w:asciiTheme="minorHAnsi" w:hAnsiTheme="minorHAnsi"/>
        </w:rPr>
      </w:pPr>
      <w:r w:rsidRPr="00E45C97">
        <w:rPr>
          <w:rFonts w:asciiTheme="minorHAnsi" w:hAnsiTheme="minorHAnsi"/>
        </w:rPr>
        <w:t>FW</w:t>
      </w:r>
    </w:p>
    <w:p w14:paraId="3BFBDEFB" w14:textId="77777777" w:rsidR="00692AC7" w:rsidRDefault="00692AC7" w:rsidP="00692AC7">
      <w:pPr>
        <w:pStyle w:val="Heading4"/>
        <w:rPr>
          <w:rStyle w:val="Style13ptBold"/>
          <w:rFonts w:asciiTheme="minorHAnsi" w:hAnsiTheme="minorHAnsi"/>
          <w:b/>
        </w:rPr>
      </w:pPr>
      <w:r w:rsidRPr="00E45C97">
        <w:rPr>
          <w:rStyle w:val="Style13ptBold"/>
          <w:rFonts w:asciiTheme="minorHAnsi" w:hAnsiTheme="minorHAnsi"/>
        </w:rPr>
        <w:t xml:space="preserve">The role of the </w:t>
      </w:r>
      <w:r>
        <w:rPr>
          <w:rStyle w:val="Style13ptBold"/>
          <w:rFonts w:asciiTheme="minorHAnsi" w:hAnsiTheme="minorHAnsi"/>
        </w:rPr>
        <w:t>ballot is to endorse an abolitionist pedagogy and deconstruct carceral logic:</w:t>
      </w:r>
    </w:p>
    <w:p w14:paraId="48A60BDD" w14:textId="77777777" w:rsidR="00692AC7" w:rsidRPr="00750C27" w:rsidRDefault="00692AC7" w:rsidP="00692AC7">
      <w:pPr>
        <w:pStyle w:val="ListParagraph"/>
        <w:numPr>
          <w:ilvl w:val="0"/>
          <w:numId w:val="17"/>
        </w:numPr>
        <w:rPr>
          <w:rStyle w:val="Style13ptBold"/>
        </w:rPr>
      </w:pPr>
      <w:r w:rsidRPr="00750C27">
        <w:rPr>
          <w:rStyle w:val="Style13ptBold"/>
        </w:rPr>
        <w:t xml:space="preserve">Epistemology is key – the “common sense” we produce is a surrender to the prison’s oppressive violence as we accept its logic of imprisonment and discriminatory targeting of certain groups. It’s a lie fed to us that bad criminals have to be locked away from the rest of society to protect the larger “innocent” majority. We need to push against these assumptions and question the criminal/innocent dichotomy. We need to understand how the prison reproduces itself in order to understand how we can destroy it. </w:t>
      </w:r>
    </w:p>
    <w:p w14:paraId="2521FE78" w14:textId="7EB67AA7" w:rsidR="00692AC7" w:rsidRDefault="00692AC7" w:rsidP="00692AC7">
      <w:pPr>
        <w:pStyle w:val="ListParagraph"/>
        <w:numPr>
          <w:ilvl w:val="0"/>
          <w:numId w:val="17"/>
        </w:numPr>
        <w:rPr>
          <w:rStyle w:val="Style13ptBold"/>
        </w:rPr>
      </w:pPr>
      <w:r w:rsidRPr="00750C27">
        <w:rPr>
          <w:rStyle w:val="Style13ptBold"/>
        </w:rPr>
        <w:t xml:space="preserve">Debate classroom is key – it’s a place to generate knowledge and our understandings of the world. Re-evaluating these assumptions allows us to be better activists in the real world by understanding what “liberal” policies are actually effective. </w:t>
      </w:r>
    </w:p>
    <w:p w14:paraId="398C4AC9" w14:textId="3B5D9012" w:rsidR="00A81E76" w:rsidRDefault="00F17542" w:rsidP="00692AC7">
      <w:pPr>
        <w:pStyle w:val="ListParagraph"/>
        <w:numPr>
          <w:ilvl w:val="0"/>
          <w:numId w:val="17"/>
        </w:numPr>
        <w:rPr>
          <w:rStyle w:val="Style13ptBold"/>
        </w:rPr>
      </w:pPr>
      <w:r>
        <w:rPr>
          <w:rStyle w:val="Style13ptBold"/>
        </w:rPr>
        <w:t>Pre-fiat pedagogical implications outweigh, we utilize educational spaces like debate to critique the system at its roots rather than giving useless ways to reform it, educating about the flaws and methods of taking down the PIC</w:t>
      </w:r>
    </w:p>
    <w:p w14:paraId="0F6CCCF2" w14:textId="77AB4FC8" w:rsidR="00F17542" w:rsidRPr="00750C27" w:rsidRDefault="00F17542" w:rsidP="00692AC7">
      <w:pPr>
        <w:pStyle w:val="ListParagraph"/>
        <w:numPr>
          <w:ilvl w:val="0"/>
          <w:numId w:val="17"/>
        </w:numPr>
        <w:rPr>
          <w:rStyle w:val="Style13ptBold"/>
        </w:rPr>
      </w:pPr>
      <w:r>
        <w:rPr>
          <w:rStyle w:val="Style13ptBold"/>
        </w:rPr>
        <w:t>Under Util we outweigh, abolition of prisons fundamentally removes any chance of exploitation for any prisoner, breaks a system that is intended to marginalize and oppress people of color all across the U.S. and actually end recidivism</w:t>
      </w:r>
    </w:p>
    <w:p w14:paraId="6562126F" w14:textId="48F09F31" w:rsidR="00B72E77" w:rsidRDefault="00B72E77" w:rsidP="00B72E77">
      <w:pPr>
        <w:pStyle w:val="Heading2"/>
      </w:pPr>
      <w:r>
        <w:t>Case:</w:t>
      </w:r>
    </w:p>
    <w:p w14:paraId="00FD5F24" w14:textId="7735C8B7" w:rsidR="00B72E77" w:rsidRDefault="00B72E77" w:rsidP="00B72E77">
      <w:pPr>
        <w:pStyle w:val="Heading3"/>
      </w:pPr>
      <w:r>
        <w:t>1nc-legal recognition</w:t>
      </w:r>
    </w:p>
    <w:p w14:paraId="13378D66" w14:textId="1C365353" w:rsidR="00B72E77" w:rsidRDefault="00B72E77" w:rsidP="00B72E77">
      <w:pPr>
        <w:pStyle w:val="Heading4"/>
      </w:pPr>
      <w:r>
        <w:t xml:space="preserve">Strikes are already happening in the </w:t>
      </w:r>
      <w:proofErr w:type="spellStart"/>
      <w:r>
        <w:t>squo</w:t>
      </w:r>
      <w:proofErr w:type="spellEnd"/>
    </w:p>
    <w:p w14:paraId="55382C33" w14:textId="77777777" w:rsidR="00B72E77" w:rsidRPr="005D36F8" w:rsidRDefault="00B72E77" w:rsidP="00B72E77">
      <w:r w:rsidRPr="005D36F8">
        <w:t xml:space="preserve">LAIGNEE </w:t>
      </w:r>
      <w:r w:rsidRPr="005D36F8">
        <w:rPr>
          <w:rStyle w:val="Style13ptBold"/>
        </w:rPr>
        <w:t>BARRON</w:t>
      </w:r>
      <w:r w:rsidRPr="005D36F8">
        <w:t>, journalist</w:t>
      </w:r>
      <w:r>
        <w:t xml:space="preserve"> at Time magazine, </w:t>
      </w:r>
      <w:r w:rsidRPr="005D36F8">
        <w:rPr>
          <w:rStyle w:val="Style13ptBold"/>
        </w:rPr>
        <w:t>2018</w:t>
      </w:r>
      <w:r>
        <w:t xml:space="preserve"> – [“</w:t>
      </w:r>
      <w:r w:rsidRPr="005D36F8">
        <w:t>Here's Why Inmates in the U.S. Prison System Have Launched a Nationwide Strike</w:t>
      </w:r>
      <w:r>
        <w:t xml:space="preserve">”, </w:t>
      </w:r>
      <w:r w:rsidRPr="005D36F8">
        <w:t>https://time.com/5374133/prison-strike-labor-conditions/</w:t>
      </w:r>
      <w:r>
        <w:t>]//bread</w:t>
      </w:r>
    </w:p>
    <w:p w14:paraId="67047D2D" w14:textId="77777777" w:rsidR="00B72E77" w:rsidRPr="005D36F8" w:rsidRDefault="00B72E77" w:rsidP="00B72E77">
      <w:r w:rsidRPr="005D36F8">
        <w:rPr>
          <w:highlight w:val="cyan"/>
          <w:u w:val="single"/>
        </w:rPr>
        <w:t xml:space="preserve">What may </w:t>
      </w:r>
      <w:r w:rsidRPr="005D36F8">
        <w:rPr>
          <w:u w:val="single"/>
        </w:rPr>
        <w:t xml:space="preserve">shape up to </w:t>
      </w:r>
      <w:r w:rsidRPr="005D36F8">
        <w:rPr>
          <w:highlight w:val="cyan"/>
          <w:u w:val="single"/>
        </w:rPr>
        <w:t>be one of the largest prison strikes in</w:t>
      </w:r>
      <w:r w:rsidRPr="005D36F8">
        <w:rPr>
          <w:u w:val="single"/>
        </w:rPr>
        <w:t xml:space="preserve"> modern </w:t>
      </w:r>
      <w:r w:rsidRPr="005D36F8">
        <w:rPr>
          <w:highlight w:val="cyan"/>
          <w:u w:val="single"/>
        </w:rPr>
        <w:t>U.S. history began Tuesday</w:t>
      </w:r>
      <w:r w:rsidRPr="005D36F8">
        <w:rPr>
          <w:u w:val="single"/>
        </w:rPr>
        <w:t>, with inmates across the country protesting what they call “modern day slavery</w:t>
      </w:r>
      <w:r w:rsidRPr="005D36F8">
        <w:t>.”</w:t>
      </w:r>
      <w:r>
        <w:t xml:space="preserve"> </w:t>
      </w:r>
      <w:r w:rsidRPr="005D36F8">
        <w:rPr>
          <w:highlight w:val="cyan"/>
          <w:u w:val="single"/>
        </w:rPr>
        <w:t>The</w:t>
      </w:r>
      <w:r w:rsidRPr="005D36F8">
        <w:rPr>
          <w:u w:val="single"/>
        </w:rPr>
        <w:t xml:space="preserve"> nearly </w:t>
      </w:r>
      <w:r w:rsidRPr="005D36F8">
        <w:rPr>
          <w:highlight w:val="cyan"/>
          <w:u w:val="single"/>
        </w:rPr>
        <w:t>three-week strike targets poorly paid prison labor, prison conditions and life-long sentencing</w:t>
      </w:r>
      <w:r w:rsidRPr="005D36F8">
        <w:t>, and was spurred by deadly riots earlier this year at the Lee Correctional Institution where seven inmates were killed.</w:t>
      </w:r>
      <w:r>
        <w:t xml:space="preserve"> </w:t>
      </w:r>
      <w:r w:rsidRPr="005D36F8">
        <w:rPr>
          <w:highlight w:val="cyan"/>
          <w:u w:val="single"/>
        </w:rPr>
        <w:t xml:space="preserve">Through labor strikes, hunger </w:t>
      </w:r>
      <w:proofErr w:type="gramStart"/>
      <w:r w:rsidRPr="005D36F8">
        <w:rPr>
          <w:highlight w:val="cyan"/>
          <w:u w:val="single"/>
        </w:rPr>
        <w:t>strikes</w:t>
      </w:r>
      <w:proofErr w:type="gramEnd"/>
      <w:r w:rsidRPr="005D36F8">
        <w:rPr>
          <w:highlight w:val="cyan"/>
          <w:u w:val="single"/>
        </w:rPr>
        <w:t xml:space="preserve"> and sit-ins staged from Aug. 21 to Sept. 9,</w:t>
      </w:r>
      <w:r w:rsidRPr="005D36F8">
        <w:rPr>
          <w:u w:val="single"/>
        </w:rPr>
        <w:t xml:space="preserve"> protest </w:t>
      </w:r>
      <w:r w:rsidRPr="005D36F8">
        <w:rPr>
          <w:highlight w:val="cyan"/>
          <w:u w:val="single"/>
        </w:rPr>
        <w:t>organizers are demanding an end to</w:t>
      </w:r>
      <w:r w:rsidRPr="005D36F8">
        <w:rPr>
          <w:u w:val="single"/>
        </w:rPr>
        <w:t xml:space="preserve"> what they see as </w:t>
      </w:r>
      <w:r w:rsidRPr="005D36F8">
        <w:rPr>
          <w:highlight w:val="cyan"/>
          <w:u w:val="single"/>
        </w:rPr>
        <w:t>exploitation and racism</w:t>
      </w:r>
      <w:r w:rsidRPr="005D36F8">
        <w:rPr>
          <w:u w:val="single"/>
        </w:rPr>
        <w:t xml:space="preserve"> in the world’s largest incarceration complex</w:t>
      </w:r>
      <w:r w:rsidRPr="005D36F8">
        <w:t>.</w:t>
      </w:r>
      <w:r>
        <w:t xml:space="preserve"> </w:t>
      </w:r>
      <w:r w:rsidRPr="005D36F8">
        <w:t>“Prisoners understand they are being treated as animals. We know that our conditions are causing physical harm and deaths that could be avoided,” Jailhouse Lawyers Speak, a nationwide inmates’ collective, said in a pre-strike </w:t>
      </w:r>
      <w:hyperlink r:id="rId6" w:tgtFrame="_blank" w:history="1">
        <w:r w:rsidRPr="005D36F8">
          <w:rPr>
            <w:rStyle w:val="Hyperlink"/>
          </w:rPr>
          <w:t>statement</w:t>
        </w:r>
      </w:hyperlink>
      <w:r w:rsidRPr="005D36F8">
        <w:t>.</w:t>
      </w:r>
      <w:r>
        <w:t xml:space="preserve"> </w:t>
      </w:r>
      <w:r w:rsidRPr="005D36F8">
        <w:t>“Prisons in America are a warzone,” it added.</w:t>
      </w:r>
      <w:r>
        <w:t xml:space="preserve"> </w:t>
      </w:r>
      <w:r w:rsidRPr="005D36F8">
        <w:t>It’s unclear how many of the </w:t>
      </w:r>
      <w:hyperlink r:id="rId7" w:tgtFrame="_blank" w:history="1">
        <w:r w:rsidRPr="005D36F8">
          <w:rPr>
            <w:rStyle w:val="Hyperlink"/>
          </w:rPr>
          <w:t>almost 2.3 million people</w:t>
        </w:r>
      </w:hyperlink>
      <w:r w:rsidRPr="005D36F8">
        <w:t> serving time in America’s vast incarceration system will risk substantial penal retaliation to join the protest. But the movement has the potential for massive operational disruption as correctional institutions rely on prison labor, from cooking and serving the meals, to washing the laundry, to maintaining the grounds.</w:t>
      </w:r>
      <w:r>
        <w:t xml:space="preserve"> </w:t>
      </w:r>
      <w:r w:rsidRPr="005D36F8">
        <w:t xml:space="preserve">As </w:t>
      </w:r>
      <w:proofErr w:type="gramStart"/>
      <w:r w:rsidRPr="005D36F8">
        <w:t>correctional facilities</w:t>
      </w:r>
      <w:proofErr w:type="gramEnd"/>
      <w:r w:rsidRPr="005D36F8">
        <w:t xml:space="preserve"> from coast to coast are hit with strikes, here’s what to know.</w:t>
      </w:r>
      <w:r>
        <w:t xml:space="preserve"> </w:t>
      </w:r>
      <w:r w:rsidRPr="005D36F8">
        <w:t>Who is protesting and why</w:t>
      </w:r>
      <w:r>
        <w:rPr>
          <w:b/>
          <w:bCs/>
        </w:rPr>
        <w:t xml:space="preserve"> </w:t>
      </w:r>
      <w:r w:rsidRPr="005D36F8">
        <w:t xml:space="preserve">Led by inmate organizations like Jailhouse Lawyers Speak and Incarcerated Workers Organizing Committee, </w:t>
      </w:r>
      <w:r w:rsidRPr="005D36F8">
        <w:rPr>
          <w:highlight w:val="cyan"/>
          <w:u w:val="single"/>
        </w:rPr>
        <w:t xml:space="preserve">the 19-day strike has countrywide reach with </w:t>
      </w:r>
      <w:r w:rsidRPr="005D36F8">
        <w:rPr>
          <w:u w:val="single"/>
        </w:rPr>
        <w:t>at least </w:t>
      </w:r>
      <w:hyperlink r:id="rId8" w:tgtFrame="_blank" w:history="1">
        <w:r w:rsidRPr="005D36F8">
          <w:rPr>
            <w:rStyle w:val="Hyperlink"/>
            <w:highlight w:val="cyan"/>
            <w:u w:val="single"/>
          </w:rPr>
          <w:t>17 states</w:t>
        </w:r>
      </w:hyperlink>
      <w:r w:rsidRPr="005D36F8">
        <w:rPr>
          <w:highlight w:val="cyan"/>
          <w:u w:val="single"/>
        </w:rPr>
        <w:t> </w:t>
      </w:r>
      <w:r w:rsidRPr="005D36F8">
        <w:rPr>
          <w:u w:val="single"/>
        </w:rPr>
        <w:t xml:space="preserve">reportedly </w:t>
      </w:r>
      <w:r w:rsidRPr="005D36F8">
        <w:rPr>
          <w:highlight w:val="cyan"/>
          <w:u w:val="single"/>
        </w:rPr>
        <w:t>participating so far</w:t>
      </w:r>
      <w:r w:rsidRPr="005D36F8">
        <w:t>.</w:t>
      </w:r>
    </w:p>
    <w:p w14:paraId="4AC6E35F" w14:textId="3854C273" w:rsidR="00521E89" w:rsidRDefault="00B72E77" w:rsidP="00521E89">
      <w:pPr>
        <w:pStyle w:val="Heading4"/>
      </w:pPr>
      <w:r>
        <w:t xml:space="preserve">Which begs the question of – what does the </w:t>
      </w:r>
      <w:proofErr w:type="spellStart"/>
      <w:r>
        <w:t>aff</w:t>
      </w:r>
      <w:proofErr w:type="spellEnd"/>
      <w:r>
        <w:t xml:space="preserve"> do? </w:t>
      </w:r>
      <w:r w:rsidR="00807D40">
        <w:t xml:space="preserve"> </w:t>
      </w:r>
    </w:p>
    <w:p w14:paraId="26B48F52" w14:textId="77EAF296" w:rsidR="00792585" w:rsidRDefault="00792585" w:rsidP="00792585"/>
    <w:p w14:paraId="0B694E5F" w14:textId="61F038F3" w:rsidR="00792585" w:rsidRDefault="00792585" w:rsidP="00792585"/>
    <w:p w14:paraId="57C5A315" w14:textId="540E508B" w:rsidR="00792585" w:rsidRDefault="00792585" w:rsidP="00792585"/>
    <w:p w14:paraId="4434BE43" w14:textId="0717758B" w:rsidR="00792585" w:rsidRDefault="00792585" w:rsidP="00792585">
      <w:pPr>
        <w:pStyle w:val="Heading2"/>
      </w:pPr>
      <w:r>
        <w:t>2n:</w:t>
      </w:r>
    </w:p>
    <w:p w14:paraId="1F38BE7E" w14:textId="77777777" w:rsidR="00792585" w:rsidRDefault="00792585" w:rsidP="00792585">
      <w:r>
        <w:t xml:space="preserve">The PIC is irredeemable, built on penal logic and racism. No amount of political reform can change those underlying foundations, which means only the alt offers a solution that can resolve the long-term state violence inflicted by the system. Small policy reforms still operate on the acceptance of this domestic warfare, coming at the cost of a radical re-imagining of alternative futures. </w:t>
      </w:r>
    </w:p>
    <w:p w14:paraId="5EF0A789" w14:textId="77777777" w:rsidR="00792585" w:rsidRDefault="00792585" w:rsidP="00792585">
      <w:r>
        <w:t xml:space="preserve">The </w:t>
      </w:r>
      <w:proofErr w:type="spellStart"/>
      <w:r>
        <w:t>aff</w:t>
      </w:r>
      <w:proofErr w:type="spellEnd"/>
      <w:r>
        <w:t xml:space="preserve"> is an instance of reifying the PIC complex and fails to understand why this violence against prisoners exist in the first place, it is merely a prison warden in disguise. Only the alt stands any chance of resolving the </w:t>
      </w:r>
      <w:proofErr w:type="spellStart"/>
      <w:r>
        <w:t>aff’s</w:t>
      </w:r>
      <w:proofErr w:type="spellEnd"/>
      <w:r>
        <w:t xml:space="preserve"> impacts, means that it’s try or die. </w:t>
      </w:r>
    </w:p>
    <w:p w14:paraId="515822B6" w14:textId="77777777" w:rsidR="00792585" w:rsidRDefault="00792585" w:rsidP="00792585">
      <w:pPr>
        <w:pStyle w:val="Heading3"/>
      </w:pPr>
      <w:r>
        <w:t xml:space="preserve">FW: you should prioritize epistemology first </w:t>
      </w:r>
    </w:p>
    <w:p w14:paraId="3D388831" w14:textId="77777777" w:rsidR="00792585" w:rsidRDefault="00792585" w:rsidP="00792585">
      <w:r>
        <w:t xml:space="preserve">It’s question of starting points – if we’ve proven that their knowledge and assumptions of the world are wrong, then that is independent reason to reject the 1AC. Debate is an educational activity where the discourses and reps in round shape how we understand the world. You should prioritize the epistemology of the </w:t>
      </w:r>
      <w:proofErr w:type="spellStart"/>
      <w:r>
        <w:t>aff</w:t>
      </w:r>
      <w:proofErr w:type="spellEnd"/>
      <w:r>
        <w:t xml:space="preserve"> above the </w:t>
      </w:r>
      <w:proofErr w:type="spellStart"/>
      <w:r>
        <w:t>fiated</w:t>
      </w:r>
      <w:proofErr w:type="spellEnd"/>
      <w:r>
        <w:t xml:space="preserve"> impacts of the plan, if we prove that their assumptions are wrong, it proves why their plan would reify and build a world that we think is violent. </w:t>
      </w:r>
    </w:p>
    <w:p w14:paraId="3CCDA51B" w14:textId="77777777" w:rsidR="00792585" w:rsidRDefault="00792585" w:rsidP="00792585">
      <w:pPr>
        <w:pStyle w:val="Heading3"/>
      </w:pPr>
      <w:r>
        <w:t xml:space="preserve">The link debate: </w:t>
      </w:r>
    </w:p>
    <w:p w14:paraId="3843C677" w14:textId="77777777" w:rsidR="00792585" w:rsidRDefault="00792585" w:rsidP="00792585">
      <w:r>
        <w:t xml:space="preserve">The </w:t>
      </w:r>
      <w:proofErr w:type="spellStart"/>
      <w:r>
        <w:t>aff</w:t>
      </w:r>
      <w:proofErr w:type="spellEnd"/>
      <w:r>
        <w:t xml:space="preserve"> is a desire to improve the conditions of imprisonment, to make it look better and </w:t>
      </w:r>
      <w:proofErr w:type="spellStart"/>
      <w:r>
        <w:t>refiy</w:t>
      </w:r>
      <w:proofErr w:type="spellEnd"/>
      <w:r>
        <w:t xml:space="preserve"> the PIC – giving workers the right to strike without addressing the reason WHY they’re paid so terribly, WHY they’re incarcerated in the first place, is putting the responsibility of improving their living conditions on them, ignoring the state violence that the us has inflicted upon black and brown people that causes their high incarceration rates in the first place. </w:t>
      </w:r>
    </w:p>
    <w:p w14:paraId="1B218BEA" w14:textId="77777777" w:rsidR="00792585" w:rsidRDefault="00792585" w:rsidP="00792585">
      <w:r>
        <w:t xml:space="preserve">It’s like saying “oh, now you can go fight for yourself!”, which washes away the state’s atrocities and guilt, the state’s role in creating these conditions in the first place. The </w:t>
      </w:r>
      <w:proofErr w:type="spellStart"/>
      <w:r>
        <w:t>aff</w:t>
      </w:r>
      <w:proofErr w:type="spellEnd"/>
      <w:r>
        <w:t xml:space="preserve"> is the wrong starting point for understanding the prison industrial complex. Reforms like the </w:t>
      </w:r>
      <w:proofErr w:type="spellStart"/>
      <w:r>
        <w:t>aff</w:t>
      </w:r>
      <w:proofErr w:type="spellEnd"/>
      <w:r>
        <w:t xml:space="preserve"> never amount to structural changes, and only makes the system look cleaner and </w:t>
      </w:r>
      <w:proofErr w:type="gramStart"/>
      <w:r>
        <w:t>more “fair”</w:t>
      </w:r>
      <w:proofErr w:type="gramEnd"/>
      <w:r>
        <w:t xml:space="preserve">, covering up the racism and injustice that is fundamental to the PIC. </w:t>
      </w:r>
    </w:p>
    <w:p w14:paraId="71014AD3" w14:textId="77777777" w:rsidR="00792585" w:rsidRDefault="00792585" w:rsidP="00792585">
      <w:r>
        <w:t xml:space="preserve">Look, the </w:t>
      </w:r>
      <w:proofErr w:type="spellStart"/>
      <w:r>
        <w:t>aff</w:t>
      </w:r>
      <w:proofErr w:type="spellEnd"/>
      <w:r>
        <w:t xml:space="preserve"> basically shifts the responsibility of taking care of people from the state to the workers, forcing them to fight for their rights</w:t>
      </w:r>
    </w:p>
    <w:p w14:paraId="59A0710B" w14:textId="77777777" w:rsidR="00792585" w:rsidRDefault="00792585" w:rsidP="00792585">
      <w:r>
        <w:t xml:space="preserve">Look at the </w:t>
      </w:r>
      <w:proofErr w:type="spellStart"/>
      <w:r>
        <w:t>aff’s</w:t>
      </w:r>
      <w:proofErr w:type="spellEnd"/>
      <w:r>
        <w:t xml:space="preserve"> Lueng </w:t>
      </w:r>
      <w:proofErr w:type="spellStart"/>
      <w:r>
        <w:t>ev</w:t>
      </w:r>
      <w:proofErr w:type="spellEnd"/>
      <w:r>
        <w:t xml:space="preserve"> that says that black and brown people are incarcerated at higher rates – the </w:t>
      </w:r>
      <w:proofErr w:type="spellStart"/>
      <w:r>
        <w:t>aff</w:t>
      </w:r>
      <w:proofErr w:type="spellEnd"/>
      <w:r>
        <w:t xml:space="preserve"> can’t explain why any of that happens, but we can. It’s not a problem of strikes, it’s a problem with the system. Only the alt can resolve</w:t>
      </w:r>
    </w:p>
    <w:p w14:paraId="7B1D9E84" w14:textId="77777777" w:rsidR="00792585" w:rsidRDefault="00792585" w:rsidP="00792585">
      <w:r>
        <w:t xml:space="preserve">The </w:t>
      </w:r>
      <w:proofErr w:type="spellStart"/>
      <w:r>
        <w:t>aff</w:t>
      </w:r>
      <w:proofErr w:type="spellEnd"/>
      <w:r>
        <w:t xml:space="preserve"> can’t do jack shit about recidivism </w:t>
      </w:r>
      <w:proofErr w:type="spellStart"/>
      <w:r>
        <w:t>bc</w:t>
      </w:r>
      <w:proofErr w:type="spellEnd"/>
      <w:r>
        <w:t xml:space="preserve"> it doesn’t fucking address </w:t>
      </w:r>
      <w:proofErr w:type="gramStart"/>
      <w:r>
        <w:t>why</w:t>
      </w:r>
      <w:proofErr w:type="gramEnd"/>
      <w:r>
        <w:t xml:space="preserve"> prisoners are pit in prison in the first place because of marijuana </w:t>
      </w:r>
    </w:p>
    <w:p w14:paraId="3A5720E5" w14:textId="77777777" w:rsidR="00792585" w:rsidRDefault="00792585" w:rsidP="00792585">
      <w:r>
        <w:t xml:space="preserve">AT </w:t>
      </w:r>
      <w:proofErr w:type="spellStart"/>
      <w:r>
        <w:t>aff</w:t>
      </w:r>
      <w:proofErr w:type="spellEnd"/>
      <w:r>
        <w:t xml:space="preserve"> and alt</w:t>
      </w:r>
    </w:p>
    <w:p w14:paraId="3B95BD3F" w14:textId="77777777" w:rsidR="00792585" w:rsidRDefault="00792585" w:rsidP="00792585"/>
    <w:p w14:paraId="7A89DB5F" w14:textId="77777777" w:rsidR="00792585" w:rsidRDefault="00792585" w:rsidP="00792585">
      <w:r>
        <w:t xml:space="preserve">The alt: </w:t>
      </w:r>
    </w:p>
    <w:p w14:paraId="15B1C247" w14:textId="77777777" w:rsidR="00792585" w:rsidRDefault="00792585" w:rsidP="00792585">
      <w:pPr>
        <w:pStyle w:val="Heading4"/>
        <w:rPr>
          <w:rFonts w:asciiTheme="minorHAnsi" w:hAnsiTheme="minorHAnsi"/>
        </w:rPr>
      </w:pPr>
      <w:bookmarkStart w:id="0" w:name="_Hlk58591038"/>
      <w:r w:rsidRPr="00E45C97">
        <w:rPr>
          <w:rFonts w:asciiTheme="minorHAnsi" w:hAnsiTheme="minorHAnsi"/>
        </w:rPr>
        <w:t>The alt endorses abolitionism politics by</w:t>
      </w:r>
      <w:r>
        <w:rPr>
          <w:rFonts w:asciiTheme="minorHAnsi" w:hAnsiTheme="minorHAnsi"/>
        </w:rPr>
        <w:t xml:space="preserve"> encouraging pedagogical questioning of the prison system and</w:t>
      </w:r>
      <w:r w:rsidRPr="00E45C97">
        <w:rPr>
          <w:rFonts w:asciiTheme="minorHAnsi" w:hAnsiTheme="minorHAnsi"/>
        </w:rPr>
        <w:t xml:space="preserve"> organizing into mobilized movements that can </w:t>
      </w:r>
      <w:r>
        <w:rPr>
          <w:rFonts w:asciiTheme="minorHAnsi" w:hAnsiTheme="minorHAnsi"/>
        </w:rPr>
        <w:t xml:space="preserve">envision alternatives. It rejects the </w:t>
      </w:r>
      <w:proofErr w:type="spellStart"/>
      <w:r>
        <w:rPr>
          <w:rFonts w:asciiTheme="minorHAnsi" w:hAnsiTheme="minorHAnsi"/>
        </w:rPr>
        <w:t>aff’s</w:t>
      </w:r>
      <w:proofErr w:type="spellEnd"/>
      <w:r>
        <w:rPr>
          <w:rFonts w:asciiTheme="minorHAnsi" w:hAnsiTheme="minorHAnsi"/>
        </w:rPr>
        <w:t xml:space="preserve"> politics by endorsing a scholarly framework that disidentifies with the state</w:t>
      </w:r>
      <w:r w:rsidRPr="00E45C97">
        <w:rPr>
          <w:rFonts w:asciiTheme="minorHAnsi" w:hAnsiTheme="minorHAnsi"/>
        </w:rPr>
        <w:t xml:space="preserve"> </w:t>
      </w:r>
      <w:r>
        <w:rPr>
          <w:rFonts w:asciiTheme="minorHAnsi" w:hAnsiTheme="minorHAnsi"/>
        </w:rPr>
        <w:t xml:space="preserve">and instead allies with the possibilities of insurgency. </w:t>
      </w:r>
    </w:p>
    <w:p w14:paraId="5F76CD85" w14:textId="77777777" w:rsidR="00792585" w:rsidRDefault="00792585" w:rsidP="00792585">
      <w:r>
        <w:t>The alt asks questions of “what does a world look like without PIC”? “</w:t>
      </w:r>
      <w:proofErr w:type="gramStart"/>
      <w:r>
        <w:t>how</w:t>
      </w:r>
      <w:proofErr w:type="gramEnd"/>
      <w:r>
        <w:t xml:space="preserve"> can we challenge structural problems that cause incarceration in the </w:t>
      </w:r>
      <w:proofErr w:type="spellStart"/>
      <w:r>
        <w:t>squo</w:t>
      </w:r>
      <w:proofErr w:type="spellEnd"/>
      <w:r>
        <w:t>?” “</w:t>
      </w:r>
      <w:proofErr w:type="gramStart"/>
      <w:r>
        <w:t>what</w:t>
      </w:r>
      <w:proofErr w:type="gramEnd"/>
      <w:r>
        <w:t xml:space="preserve"> are some alternatives to prisons?” </w:t>
      </w:r>
    </w:p>
    <w:p w14:paraId="6BB75C34" w14:textId="77777777" w:rsidR="00792585" w:rsidRPr="00BF13F5" w:rsidRDefault="00792585" w:rsidP="00792585">
      <w:r>
        <w:t xml:space="preserve">Only the alt can question </w:t>
      </w:r>
      <w:r>
        <w:rPr>
          <w:i/>
          <w:iCs/>
        </w:rPr>
        <w:t>why</w:t>
      </w:r>
      <w:r>
        <w:t xml:space="preserve"> POC are incarcerated at higher rates than </w:t>
      </w:r>
    </w:p>
    <w:p w14:paraId="74591E83" w14:textId="77777777" w:rsidR="00792585" w:rsidRDefault="00792585" w:rsidP="00792585"/>
    <w:p w14:paraId="19F48FE3" w14:textId="77777777" w:rsidR="00792585" w:rsidRPr="00BF13F5" w:rsidRDefault="00792585" w:rsidP="00792585"/>
    <w:bookmarkEnd w:id="0"/>
    <w:p w14:paraId="5640BA86" w14:textId="77777777" w:rsidR="00792585" w:rsidRDefault="00792585" w:rsidP="00792585">
      <w:pPr>
        <w:pStyle w:val="Heading4"/>
      </w:pPr>
      <w:r>
        <w:rPr>
          <w:u w:val="single"/>
        </w:rPr>
        <w:t>F</w:t>
      </w:r>
      <w:r w:rsidRPr="00E7362A">
        <w:rPr>
          <w:u w:val="single"/>
        </w:rPr>
        <w:t>ramework</w:t>
      </w:r>
      <w:r>
        <w:t xml:space="preserve">—means they don’t get a perm </w:t>
      </w:r>
      <w:proofErr w:type="spellStart"/>
      <w:r>
        <w:t>cuz</w:t>
      </w:r>
      <w:proofErr w:type="spellEnd"/>
      <w:r>
        <w:t xml:space="preserve"> it’s just a question of the 1AC’s rhetoric </w:t>
      </w:r>
      <w:r w:rsidRPr="00673EED">
        <w:rPr>
          <w:u w:val="single"/>
        </w:rPr>
        <w:t>not</w:t>
      </w:r>
      <w:r>
        <w:t xml:space="preserve"> whether the plan is in the direction of abolition</w:t>
      </w:r>
    </w:p>
    <w:p w14:paraId="0C409654" w14:textId="77777777" w:rsidR="00792585" w:rsidRPr="003B5F5C" w:rsidRDefault="00792585" w:rsidP="00792585">
      <w:pPr>
        <w:pStyle w:val="Heading4"/>
      </w:pPr>
      <w:r>
        <w:t xml:space="preserve">View competition through the lens of </w:t>
      </w:r>
      <w:r w:rsidRPr="003B5F5C">
        <w:rPr>
          <w:u w:val="single"/>
        </w:rPr>
        <w:t>starting points</w:t>
      </w:r>
      <w:r>
        <w:t xml:space="preserve">—alt starts with the idea that abolition is necessary despite opposition and then tries to build pedagogies that can accomplish it. The </w:t>
      </w:r>
      <w:proofErr w:type="spellStart"/>
      <w:r>
        <w:t>aff</w:t>
      </w:r>
      <w:proofErr w:type="spellEnd"/>
      <w:r>
        <w:t xml:space="preserve"> takes the opposite approach it starts from the idea opposition makes abolition infeasible and then compromises with that opposition</w:t>
      </w:r>
    </w:p>
    <w:p w14:paraId="24D3BA5B" w14:textId="77777777" w:rsidR="00792585" w:rsidRPr="00E45C97" w:rsidRDefault="00792585" w:rsidP="00792585">
      <w:pPr>
        <w:pStyle w:val="Heading4"/>
        <w:rPr>
          <w:rStyle w:val="Style13ptBold"/>
          <w:rFonts w:asciiTheme="minorHAnsi" w:hAnsiTheme="minorHAnsi"/>
          <w:b/>
          <w:bCs w:val="0"/>
        </w:rPr>
      </w:pPr>
      <w:r w:rsidRPr="00E45C97">
        <w:rPr>
          <w:rStyle w:val="Style13ptBold"/>
          <w:rFonts w:asciiTheme="minorHAnsi" w:hAnsiTheme="minorHAnsi"/>
        </w:rPr>
        <w:t xml:space="preserve">Group the perms </w:t>
      </w:r>
      <w:r>
        <w:rPr>
          <w:rStyle w:val="Style13ptBold"/>
          <w:rFonts w:asciiTheme="minorHAnsi" w:hAnsiTheme="minorHAnsi"/>
        </w:rPr>
        <w:t xml:space="preserve">- </w:t>
      </w:r>
    </w:p>
    <w:p w14:paraId="69A1047B" w14:textId="77777777" w:rsidR="00792585" w:rsidRPr="00E45C97" w:rsidRDefault="00792585" w:rsidP="00792585">
      <w:pPr>
        <w:pStyle w:val="ListParagraph"/>
        <w:numPr>
          <w:ilvl w:val="1"/>
          <w:numId w:val="18"/>
        </w:numPr>
        <w:spacing w:after="0"/>
        <w:rPr>
          <w:rStyle w:val="Style13ptBold"/>
          <w:rFonts w:asciiTheme="minorHAnsi" w:hAnsiTheme="minorHAnsi"/>
        </w:rPr>
      </w:pPr>
      <w:r w:rsidRPr="00E45C97">
        <w:rPr>
          <w:rStyle w:val="Style13ptBold"/>
          <w:rFonts w:asciiTheme="minorHAnsi" w:hAnsiTheme="minorHAnsi"/>
        </w:rPr>
        <w:t xml:space="preserve">They all sever or are intrinsic which is bad for competitive equity as it makes the 1AC a shifting target and should be rejected </w:t>
      </w:r>
    </w:p>
    <w:p w14:paraId="6135D133" w14:textId="77777777" w:rsidR="00792585" w:rsidRPr="00AA18EC" w:rsidRDefault="00792585" w:rsidP="00792585">
      <w:pPr>
        <w:numPr>
          <w:ilvl w:val="1"/>
          <w:numId w:val="18"/>
        </w:numPr>
        <w:spacing w:after="0"/>
        <w:rPr>
          <w:rFonts w:asciiTheme="minorHAnsi" w:hAnsiTheme="minorHAnsi"/>
          <w:b/>
          <w:bCs/>
          <w:sz w:val="26"/>
        </w:rPr>
      </w:pPr>
      <w:r w:rsidRPr="00E45C97">
        <w:rPr>
          <w:rStyle w:val="Style13ptBold"/>
          <w:rFonts w:asciiTheme="minorHAnsi" w:hAnsiTheme="minorHAnsi"/>
        </w:rPr>
        <w:t xml:space="preserve">Perm is impossible – the alt is a refusal of the </w:t>
      </w:r>
      <w:proofErr w:type="spellStart"/>
      <w:r w:rsidRPr="00E45C97">
        <w:rPr>
          <w:rStyle w:val="Style13ptBold"/>
          <w:rFonts w:asciiTheme="minorHAnsi" w:hAnsiTheme="minorHAnsi"/>
        </w:rPr>
        <w:t>aff</w:t>
      </w:r>
      <w:r>
        <w:rPr>
          <w:rStyle w:val="Style13ptBold"/>
          <w:rFonts w:asciiTheme="minorHAnsi" w:hAnsiTheme="minorHAnsi"/>
        </w:rPr>
        <w:t>’s</w:t>
      </w:r>
      <w:proofErr w:type="spellEnd"/>
      <w:r w:rsidRPr="00E45C97">
        <w:rPr>
          <w:rStyle w:val="Style13ptBold"/>
          <w:rFonts w:asciiTheme="minorHAnsi" w:hAnsiTheme="minorHAnsi"/>
        </w:rPr>
        <w:t xml:space="preserve"> politics</w:t>
      </w:r>
      <w:r>
        <w:rPr>
          <w:rStyle w:val="Style13ptBold"/>
          <w:rFonts w:asciiTheme="minorHAnsi" w:hAnsiTheme="minorHAnsi"/>
        </w:rPr>
        <w:t xml:space="preserve"> of using the state and its prison logic. </w:t>
      </w:r>
    </w:p>
    <w:p w14:paraId="68A78EA8" w14:textId="77777777" w:rsidR="00792585" w:rsidRDefault="00792585" w:rsidP="00792585">
      <w:pPr>
        <w:rPr>
          <w:rFonts w:asciiTheme="minorHAnsi" w:hAnsiTheme="minorHAnsi"/>
        </w:rPr>
      </w:pPr>
      <w:r w:rsidRPr="00E45C97">
        <w:rPr>
          <w:rFonts w:asciiTheme="minorHAnsi" w:hAnsiTheme="minorHAnsi"/>
        </w:rPr>
        <w:t xml:space="preserve">The permutation ensures cooption – </w:t>
      </w:r>
      <w:r>
        <w:rPr>
          <w:rFonts w:asciiTheme="minorHAnsi" w:hAnsiTheme="minorHAnsi"/>
        </w:rPr>
        <w:t xml:space="preserve">the </w:t>
      </w:r>
      <w:proofErr w:type="spellStart"/>
      <w:r>
        <w:rPr>
          <w:rFonts w:asciiTheme="minorHAnsi" w:hAnsiTheme="minorHAnsi"/>
        </w:rPr>
        <w:t>aff’s</w:t>
      </w:r>
      <w:proofErr w:type="spellEnd"/>
      <w:r>
        <w:rPr>
          <w:rFonts w:asciiTheme="minorHAnsi" w:hAnsiTheme="minorHAnsi"/>
        </w:rPr>
        <w:t xml:space="preserve"> logic of incarceration doesn’t challenge the state and its power politics. It allows the state to portray itself as an advocate for justice by “fixing” the bad parts of the machine</w:t>
      </w:r>
    </w:p>
    <w:p w14:paraId="7F18A9E7" w14:textId="77777777" w:rsidR="00792585" w:rsidRDefault="00792585" w:rsidP="00792585">
      <w:pPr>
        <w:rPr>
          <w:rFonts w:asciiTheme="minorHAnsi" w:hAnsiTheme="minorHAnsi"/>
        </w:rPr>
      </w:pPr>
    </w:p>
    <w:p w14:paraId="703B122E" w14:textId="77777777" w:rsidR="00792585" w:rsidRDefault="00792585" w:rsidP="00792585">
      <w:r>
        <w:rPr>
          <w:rFonts w:asciiTheme="minorHAnsi" w:hAnsiTheme="minorHAnsi"/>
        </w:rPr>
        <w:t xml:space="preserve">AT The net benefits </w:t>
      </w:r>
    </w:p>
    <w:p w14:paraId="2A050FB8" w14:textId="77777777" w:rsidR="00792585" w:rsidRPr="00792585" w:rsidRDefault="00792585" w:rsidP="00792585"/>
    <w:sectPr w:rsidR="00792585" w:rsidRPr="00792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Liberation Sans">
    <w:altName w:val="Arial"/>
    <w:charset w:val="01"/>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Baskerville">
    <w:altName w:val="Baskerville Old Face"/>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Gill Sans">
    <w:charset w:val="B1"/>
    <w:family w:val="swiss"/>
    <w:pitch w:val="variable"/>
    <w:sig w:usb0="80000A67" w:usb1="00000000" w:usb2="00000000" w:usb3="00000000" w:csb0="000001F7" w:csb1="00000000"/>
  </w:font>
  <w:font w:name="Times New Roman Bold">
    <w:panose1 w:val="020208030705050203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Futura">
    <w:charset w:val="00"/>
    <w:family w:val="swiss"/>
    <w:pitch w:val="variable"/>
    <w:sig w:usb0="A00002AF" w:usb1="5000214A"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AKDPE C+ Utopia">
    <w:altName w:val="Cambria"/>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variable"/>
    <w:sig w:usb0="00000001" w:usb1="5000E07B" w:usb2="00000000" w:usb3="00000000" w:csb0="000001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Juice ITC">
    <w:panose1 w:val="04040403040A020202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1E36A5"/>
    <w:multiLevelType w:val="hybridMultilevel"/>
    <w:tmpl w:val="98265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9C7269"/>
    <w:multiLevelType w:val="hybridMultilevel"/>
    <w:tmpl w:val="8C5403D8"/>
    <w:lvl w:ilvl="0" w:tplc="964A09F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11DCB"/>
    <w:multiLevelType w:val="hybridMultilevel"/>
    <w:tmpl w:val="DB306B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2E76460"/>
    <w:multiLevelType w:val="hybridMultilevel"/>
    <w:tmpl w:val="8B20C90C"/>
    <w:lvl w:ilvl="0" w:tplc="4C4A37AE">
      <w:start w:val="1"/>
      <w:numFmt w:val="decimal"/>
      <w:lvlText w:val="%1)"/>
      <w:lvlJc w:val="left"/>
      <w:pPr>
        <w:ind w:left="720" w:hanging="360"/>
      </w:pPr>
      <w:rPr>
        <w:rFonts w:ascii="Calibri" w:eastAsiaTheme="minorHAnsi"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E4C29"/>
    <w:multiLevelType w:val="hybridMultilevel"/>
    <w:tmpl w:val="84C4F0C4"/>
    <w:lvl w:ilvl="0" w:tplc="7CC64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9"/>
  </w:num>
  <w:num w:numId="13">
    <w:abstractNumId w:val="11"/>
  </w:num>
  <w:num w:numId="14">
    <w:abstractNumId w:val="15"/>
  </w:num>
  <w:num w:numId="15">
    <w:abstractNumId w:val="17"/>
  </w:num>
  <w:num w:numId="16">
    <w:abstractNumId w:val="10"/>
  </w:num>
  <w:num w:numId="17">
    <w:abstractNumId w:val="16"/>
  </w:num>
  <w:num w:numId="18">
    <w:abstractNumId w:val="13"/>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95177386832"/>
    <w:docVar w:name="VerbatimVersion" w:val="5.1"/>
  </w:docVars>
  <w:rsids>
    <w:rsidRoot w:val="00E31B4A"/>
    <w:rsid w:val="0001106D"/>
    <w:rsid w:val="000139A3"/>
    <w:rsid w:val="000F68E3"/>
    <w:rsid w:val="00100833"/>
    <w:rsid w:val="00104529"/>
    <w:rsid w:val="00105942"/>
    <w:rsid w:val="00107396"/>
    <w:rsid w:val="00121192"/>
    <w:rsid w:val="00144A4C"/>
    <w:rsid w:val="00176AB0"/>
    <w:rsid w:val="00177B7D"/>
    <w:rsid w:val="0018322D"/>
    <w:rsid w:val="001B5776"/>
    <w:rsid w:val="001E527A"/>
    <w:rsid w:val="001F78CE"/>
    <w:rsid w:val="00251FC7"/>
    <w:rsid w:val="002654F8"/>
    <w:rsid w:val="002855A7"/>
    <w:rsid w:val="002B146A"/>
    <w:rsid w:val="002B5E17"/>
    <w:rsid w:val="00315690"/>
    <w:rsid w:val="00316B75"/>
    <w:rsid w:val="00325646"/>
    <w:rsid w:val="003460F2"/>
    <w:rsid w:val="0038158C"/>
    <w:rsid w:val="003902BA"/>
    <w:rsid w:val="00397518"/>
    <w:rsid w:val="003A09E2"/>
    <w:rsid w:val="00407037"/>
    <w:rsid w:val="004605D6"/>
    <w:rsid w:val="004C60E8"/>
    <w:rsid w:val="004E3579"/>
    <w:rsid w:val="004E728B"/>
    <w:rsid w:val="004F39E0"/>
    <w:rsid w:val="00521E89"/>
    <w:rsid w:val="00532129"/>
    <w:rsid w:val="00537BD5"/>
    <w:rsid w:val="0057268A"/>
    <w:rsid w:val="005D2912"/>
    <w:rsid w:val="006065BD"/>
    <w:rsid w:val="00645FA9"/>
    <w:rsid w:val="00647866"/>
    <w:rsid w:val="00665003"/>
    <w:rsid w:val="00692AC7"/>
    <w:rsid w:val="006A2AD0"/>
    <w:rsid w:val="006C2375"/>
    <w:rsid w:val="006D4ECC"/>
    <w:rsid w:val="00713D50"/>
    <w:rsid w:val="00722258"/>
    <w:rsid w:val="007243E5"/>
    <w:rsid w:val="007338EB"/>
    <w:rsid w:val="00766EA0"/>
    <w:rsid w:val="007730F6"/>
    <w:rsid w:val="00792585"/>
    <w:rsid w:val="007A2226"/>
    <w:rsid w:val="007D7EF8"/>
    <w:rsid w:val="007F5B66"/>
    <w:rsid w:val="00807D40"/>
    <w:rsid w:val="00823A1C"/>
    <w:rsid w:val="00845B9D"/>
    <w:rsid w:val="00860984"/>
    <w:rsid w:val="008B3ECB"/>
    <w:rsid w:val="008B4E85"/>
    <w:rsid w:val="008C1B2E"/>
    <w:rsid w:val="0091627E"/>
    <w:rsid w:val="00936553"/>
    <w:rsid w:val="0097032B"/>
    <w:rsid w:val="009761CD"/>
    <w:rsid w:val="009D2EAD"/>
    <w:rsid w:val="009D46F1"/>
    <w:rsid w:val="009D54B2"/>
    <w:rsid w:val="009E1922"/>
    <w:rsid w:val="009F7ED2"/>
    <w:rsid w:val="00A81E76"/>
    <w:rsid w:val="00A93661"/>
    <w:rsid w:val="00A95652"/>
    <w:rsid w:val="00AC0AB8"/>
    <w:rsid w:val="00B33C6D"/>
    <w:rsid w:val="00B4508F"/>
    <w:rsid w:val="00B55AD5"/>
    <w:rsid w:val="00B72E77"/>
    <w:rsid w:val="00B8057C"/>
    <w:rsid w:val="00BC545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44D"/>
    <w:rsid w:val="00D325A9"/>
    <w:rsid w:val="00D36A8A"/>
    <w:rsid w:val="00D61409"/>
    <w:rsid w:val="00D6691E"/>
    <w:rsid w:val="00D71170"/>
    <w:rsid w:val="00DA1C92"/>
    <w:rsid w:val="00DA25D4"/>
    <w:rsid w:val="00DA6538"/>
    <w:rsid w:val="00E15E75"/>
    <w:rsid w:val="00E31B4A"/>
    <w:rsid w:val="00E5262C"/>
    <w:rsid w:val="00EC7DC4"/>
    <w:rsid w:val="00ED30CF"/>
    <w:rsid w:val="00EE5A39"/>
    <w:rsid w:val="00F1754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0ACF1"/>
  <w15:chartTrackingRefBased/>
  <w15:docId w15:val="{C55C0C1E-A0D5-4B56-9900-B59D38F8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2AC7"/>
    <w:rPr>
      <w:rFonts w:ascii="Calibri" w:hAnsi="Calibri" w:cs="Calibri"/>
    </w:rPr>
  </w:style>
  <w:style w:type="paragraph" w:styleId="Heading1">
    <w:name w:val="heading 1"/>
    <w:aliases w:val="Pocket,AHeading 1,F2 - Heading 1,Brief - Heading 1,Block Name,Block Header,Heading 1 Char1,ALEX,Heading,Heading 1 Char Char,Block Titles,Heading 1 Char1 Char,Heading 1 Char Char Char,Heading 1 Char1 Char Char,Heading 1 Char Char Char Char,HAT"/>
    <w:basedOn w:val="Normal"/>
    <w:next w:val="Normal"/>
    <w:link w:val="Heading1Char"/>
    <w:qFormat/>
    <w:rsid w:val="00E31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BlockText,1,2, 1"/>
    <w:basedOn w:val="Normal"/>
    <w:next w:val="Normal"/>
    <w:link w:val="Heading2Char"/>
    <w:uiPriority w:val="1"/>
    <w:unhideWhenUsed/>
    <w:qFormat/>
    <w:rsid w:val="00E31B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 Char,Char1,Cite 1,Char,n"/>
    <w:basedOn w:val="Normal"/>
    <w:next w:val="Normal"/>
    <w:link w:val="Heading3Char"/>
    <w:uiPriority w:val="2"/>
    <w:unhideWhenUsed/>
    <w:qFormat/>
    <w:rsid w:val="00E31B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31B4A"/>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692AC7"/>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nhideWhenUsed/>
    <w:qFormat/>
    <w:rsid w:val="00692AC7"/>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692AC7"/>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692AC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92AC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31B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B4A"/>
  </w:style>
  <w:style w:type="character" w:customStyle="1" w:styleId="Heading1Char">
    <w:name w:val="Heading 1 Char"/>
    <w:aliases w:val="Pocket Char,AHeading 1 Char,F2 - Heading 1 Char,Brief - Heading 1 Char,Block Name Char,Block Header Char,Heading 1 Char1 Char1,ALEX Char,Heading Char,Heading 1 Char Char Char1,Block Titles Char,Heading 1 Char1 Char Char1,HAT Char"/>
    <w:basedOn w:val="DefaultParagraphFont"/>
    <w:link w:val="Heading1"/>
    <w:rsid w:val="00E31B4A"/>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1"/>
    <w:rsid w:val="00E31B4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 Char Char1,n Char"/>
    <w:basedOn w:val="DefaultParagraphFont"/>
    <w:link w:val="Heading3"/>
    <w:uiPriority w:val="2"/>
    <w:rsid w:val="00E31B4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31B4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E31B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31B4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E31B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link w:val="Card"/>
    <w:uiPriority w:val="99"/>
    <w:unhideWhenUsed/>
    <w:rsid w:val="00E31B4A"/>
    <w:rPr>
      <w:color w:val="auto"/>
      <w:u w:val="none"/>
    </w:rPr>
  </w:style>
  <w:style w:type="character" w:styleId="FollowedHyperlink">
    <w:name w:val="FollowedHyperlink"/>
    <w:basedOn w:val="DefaultParagraphFont"/>
    <w:uiPriority w:val="99"/>
    <w:unhideWhenUsed/>
    <w:rsid w:val="00E31B4A"/>
    <w:rPr>
      <w:color w:val="auto"/>
      <w:u w:val="none"/>
    </w:rPr>
  </w:style>
  <w:style w:type="character" w:customStyle="1" w:styleId="Heading5Char">
    <w:name w:val="Heading 5 Char"/>
    <w:aliases w:val="Blocks Char"/>
    <w:basedOn w:val="DefaultParagraphFont"/>
    <w:link w:val="Heading5"/>
    <w:uiPriority w:val="9"/>
    <w:rsid w:val="00692AC7"/>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rsid w:val="00692AC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692AC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692AC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692AC7"/>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uiPriority w:val="7"/>
    <w:qFormat/>
    <w:rsid w:val="00692AC7"/>
    <w:pP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692A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rsid w:val="00692AC7"/>
  </w:style>
  <w:style w:type="character" w:customStyle="1" w:styleId="apple-style-span">
    <w:name w:val="apple-style-span"/>
    <w:rsid w:val="00692AC7"/>
  </w:style>
  <w:style w:type="character" w:customStyle="1" w:styleId="blue">
    <w:name w:val="blue"/>
    <w:rsid w:val="00692AC7"/>
  </w:style>
  <w:style w:type="paragraph" w:customStyle="1" w:styleId="Nothing">
    <w:name w:val="Nothing"/>
    <w:link w:val="NothingChar"/>
    <w:qFormat/>
    <w:rsid w:val="00692AC7"/>
    <w:pPr>
      <w:spacing w:after="0" w:line="240" w:lineRule="auto"/>
      <w:jc w:val="both"/>
    </w:pPr>
    <w:rPr>
      <w:rFonts w:ascii="Times New Roman" w:eastAsia="Calibri" w:hAnsi="Times New Roman" w:cs="Times New Roman"/>
      <w:sz w:val="20"/>
      <w:szCs w:val="20"/>
    </w:rPr>
  </w:style>
  <w:style w:type="character" w:customStyle="1" w:styleId="CardsFont12pt">
    <w:name w:val="Cards + Font 12pt"/>
    <w:basedOn w:val="DefaultParagraphFont"/>
    <w:uiPriority w:val="1"/>
    <w:rsid w:val="00692AC7"/>
    <w:rPr>
      <w:rFonts w:ascii="Times New Roman" w:hAnsi="Times New Roman"/>
      <w:sz w:val="24"/>
      <w:u w:val="single"/>
      <w:lang w:val="en-US" w:eastAsia="en-US" w:bidi="ar-SA"/>
    </w:rPr>
  </w:style>
  <w:style w:type="character" w:customStyle="1" w:styleId="NothingChar">
    <w:name w:val="Nothing Char"/>
    <w:basedOn w:val="DefaultParagraphFont"/>
    <w:link w:val="Nothing"/>
    <w:rsid w:val="00692AC7"/>
    <w:rPr>
      <w:rFonts w:ascii="Times New Roman" w:eastAsia="Calibri" w:hAnsi="Times New Roman" w:cs="Times New Roman"/>
      <w:sz w:val="20"/>
      <w:szCs w:val="20"/>
    </w:rPr>
  </w:style>
  <w:style w:type="paragraph" w:customStyle="1" w:styleId="CiteSpacing">
    <w:name w:val="Cite Spacing"/>
    <w:basedOn w:val="Normal"/>
    <w:uiPriority w:val="4"/>
    <w:qFormat/>
    <w:rsid w:val="00692AC7"/>
    <w:pPr>
      <w:spacing w:before="60" w:after="60"/>
    </w:pPr>
  </w:style>
  <w:style w:type="paragraph" w:customStyle="1" w:styleId="Underlining">
    <w:name w:val="Underlining"/>
    <w:basedOn w:val="Normal"/>
    <w:link w:val="UnderliningChar"/>
    <w:qFormat/>
    <w:rsid w:val="00692AC7"/>
    <w:rPr>
      <w:rFonts w:ascii="Arial Narrow" w:hAnsi="Arial Narrow"/>
      <w:u w:val="single"/>
    </w:rPr>
  </w:style>
  <w:style w:type="character" w:customStyle="1" w:styleId="UnderliningChar">
    <w:name w:val="Underlining Char"/>
    <w:link w:val="Underlining"/>
    <w:rsid w:val="00692AC7"/>
    <w:rPr>
      <w:rFonts w:ascii="Arial Narrow" w:hAnsi="Arial Narrow" w:cs="Calibri"/>
      <w:u w:val="single"/>
    </w:rPr>
  </w:style>
  <w:style w:type="character" w:customStyle="1" w:styleId="underline">
    <w:name w:val="underline"/>
    <w:qFormat/>
    <w:rsid w:val="00692AC7"/>
    <w:rPr>
      <w:u w:val="single"/>
      <w:lang w:val="en-US" w:eastAsia="en-US" w:bidi="ar-SA"/>
    </w:rPr>
  </w:style>
  <w:style w:type="paragraph" w:styleId="Title">
    <w:name w:val="Title"/>
    <w:aliases w:val="UNDERLINE,Bold Underlined,Cites and Cards,title,Block Heading,Read This,Non Read Text,Debate Normal,Warrants"/>
    <w:basedOn w:val="Normal"/>
    <w:next w:val="Normal"/>
    <w:link w:val="TitleChar"/>
    <w:uiPriority w:val="6"/>
    <w:qFormat/>
    <w:rsid w:val="00692AC7"/>
    <w:pPr>
      <w:pBdr>
        <w:bottom w:val="single" w:sz="8" w:space="4" w:color="4F81BD"/>
      </w:pBdr>
      <w:spacing w:after="300"/>
      <w:contextualSpacing/>
    </w:pPr>
    <w:rPr>
      <w:rFonts w:asciiTheme="minorHAnsi" w:hAnsiTheme="minorHAnsi"/>
      <w:bCs/>
      <w:u w:val="single"/>
    </w:rPr>
  </w:style>
  <w:style w:type="character" w:customStyle="1" w:styleId="TitleChar">
    <w:name w:val="Title Char"/>
    <w:aliases w:val="UNDERLINE Char,Bold Underlined Char,Cites and Cards Char,title Char,Block Heading Char,Read This Char,Non Read Text Char1,Debate Normal Char,Warrants Char"/>
    <w:basedOn w:val="DefaultParagraphFont"/>
    <w:link w:val="Title"/>
    <w:uiPriority w:val="6"/>
    <w:qFormat/>
    <w:rsid w:val="00692AC7"/>
    <w:rPr>
      <w:rFonts w:cs="Calibri"/>
      <w:bCs/>
      <w:u w:val="single"/>
    </w:rPr>
  </w:style>
  <w:style w:type="paragraph" w:styleId="FootnoteText">
    <w:name w:val="footnote text"/>
    <w:basedOn w:val="Normal"/>
    <w:link w:val="FootnoteTextChar"/>
    <w:unhideWhenUsed/>
    <w:rsid w:val="00692AC7"/>
    <w:pPr>
      <w:jc w:val="both"/>
    </w:pPr>
    <w:rPr>
      <w:sz w:val="20"/>
      <w:szCs w:val="20"/>
    </w:rPr>
  </w:style>
  <w:style w:type="character" w:customStyle="1" w:styleId="FootnoteTextChar">
    <w:name w:val="Footnote Text Char"/>
    <w:basedOn w:val="DefaultParagraphFont"/>
    <w:link w:val="FootnoteText"/>
    <w:rsid w:val="00692AC7"/>
    <w:rPr>
      <w:rFonts w:ascii="Calibri" w:hAnsi="Calibri" w:cs="Calibri"/>
      <w:sz w:val="20"/>
      <w:szCs w:val="20"/>
    </w:rPr>
  </w:style>
  <w:style w:type="character" w:styleId="FootnoteReference">
    <w:name w:val="footnote reference"/>
    <w:unhideWhenUsed/>
    <w:rsid w:val="00692AC7"/>
    <w:rPr>
      <w:vertAlign w:val="superscript"/>
    </w:rPr>
  </w:style>
  <w:style w:type="paragraph" w:customStyle="1" w:styleId="Emphasis1">
    <w:name w:val="Emphasis1"/>
    <w:basedOn w:val="Normal"/>
    <w:autoRedefine/>
    <w:uiPriority w:val="7"/>
    <w:qFormat/>
    <w:rsid w:val="00692AC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692AC7"/>
    <w:pPr>
      <w:widowControl w:val="0"/>
      <w:suppressAutoHyphens/>
      <w:spacing w:after="200"/>
      <w:contextualSpacing/>
    </w:pPr>
    <w:rPr>
      <w:rFonts w:asciiTheme="minorHAnsi" w:hAnsiTheme="minorHAnsi"/>
      <w:u w:val="single"/>
    </w:rPr>
  </w:style>
  <w:style w:type="character" w:styleId="Strong">
    <w:name w:val="Strong"/>
    <w:aliases w:val="8 pt font,Citation Char Char1 Char Char Char Char Char,Cut,Small 1,Read Char Char Char,Citation Char Char Char1,Read Char Char1"/>
    <w:basedOn w:val="DefaultParagraphFont"/>
    <w:uiPriority w:val="99"/>
    <w:qFormat/>
    <w:rsid w:val="00692AC7"/>
    <w:rPr>
      <w:b/>
      <w:bCs/>
    </w:rPr>
  </w:style>
  <w:style w:type="paragraph" w:customStyle="1" w:styleId="Cards">
    <w:name w:val="Cards"/>
    <w:next w:val="Normal"/>
    <w:link w:val="CardsChar"/>
    <w:qFormat/>
    <w:rsid w:val="00692AC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692AC7"/>
    <w:rPr>
      <w:rFonts w:ascii="Times New Roman" w:eastAsia="Times New Roman" w:hAnsi="Times New Roman" w:cs="Times New Roman"/>
      <w:sz w:val="20"/>
      <w:szCs w:val="24"/>
    </w:rPr>
  </w:style>
  <w:style w:type="character" w:customStyle="1" w:styleId="gmail-style13ptbold">
    <w:name w:val="gmail-style13ptbold"/>
    <w:basedOn w:val="DefaultParagraphFont"/>
    <w:rsid w:val="00692AC7"/>
  </w:style>
  <w:style w:type="character" w:customStyle="1" w:styleId="gmail-styleunderline">
    <w:name w:val="gmail-styleunderline"/>
    <w:basedOn w:val="DefaultParagraphFont"/>
    <w:rsid w:val="00692AC7"/>
  </w:style>
  <w:style w:type="character" w:customStyle="1" w:styleId="term">
    <w:name w:val="term"/>
    <w:basedOn w:val="DefaultParagraphFont"/>
    <w:rsid w:val="00692AC7"/>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692AC7"/>
    <w:pPr>
      <w:spacing w:before="100" w:beforeAutospacing="1" w:after="100" w:afterAutospacing="1"/>
    </w:pPr>
    <w:rPr>
      <w:rFonts w:eastAsia="Times New Roman"/>
      <w:szCs w:val="24"/>
    </w:rPr>
  </w:style>
  <w:style w:type="character" w:styleId="IntenseEmphasis">
    <w:name w:val="Intense Emphasis"/>
    <w:aliases w:val="Title Char2,Heading 3 Char1 Char Char Char,9.5 p,9.5 ,Title Cha,8.,Intense Emphasi,Box Out,Italic,Intense Emphasis5,Cite Char1,Underline1,ci1,Body text + Italic,Spacing 0 pt,Body text + CordiaUPC,12 pt,9 pt"/>
    <w:basedOn w:val="DefaultParagraphFont"/>
    <w:uiPriority w:val="1"/>
    <w:qFormat/>
    <w:rsid w:val="00692AC7"/>
    <w:rPr>
      <w:b/>
      <w:u w:val="single"/>
    </w:rPr>
  </w:style>
  <w:style w:type="paragraph" w:customStyle="1" w:styleId="CardsFont12pt0">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92AC7"/>
    <w:pPr>
      <w:spacing w:after="0" w:line="240" w:lineRule="auto"/>
    </w:pPr>
    <w:rPr>
      <w:u w:val="single"/>
    </w:rPr>
  </w:style>
  <w:style w:type="paragraph" w:customStyle="1" w:styleId="tiny">
    <w:name w:val="tiny"/>
    <w:next w:val="Normal"/>
    <w:link w:val="tinyChar"/>
    <w:autoRedefine/>
    <w:qFormat/>
    <w:rsid w:val="00692AC7"/>
    <w:pPr>
      <w:spacing w:after="0" w:line="240" w:lineRule="auto"/>
      <w:contextualSpacing/>
    </w:pPr>
    <w:rPr>
      <w:rFonts w:ascii="Times New Roman" w:eastAsia="Malgun Gothic" w:hAnsi="Times New Roman" w:cs="Times New Roman"/>
      <w:sz w:val="12"/>
      <w:szCs w:val="24"/>
    </w:rPr>
  </w:style>
  <w:style w:type="paragraph" w:customStyle="1" w:styleId="underlined">
    <w:name w:val="underlined"/>
    <w:next w:val="Normal"/>
    <w:link w:val="underlinedChar"/>
    <w:autoRedefine/>
    <w:qFormat/>
    <w:rsid w:val="00692AC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692AC7"/>
    <w:rPr>
      <w:rFonts w:ascii="Times New Roman" w:eastAsia="Malgun Gothic" w:hAnsi="Times New Roman" w:cs="Times New Roman"/>
      <w:sz w:val="21"/>
      <w:szCs w:val="24"/>
      <w:u w:val="single"/>
    </w:rPr>
  </w:style>
  <w:style w:type="character" w:customStyle="1" w:styleId="tinyChar">
    <w:name w:val="tiny Char"/>
    <w:link w:val="tiny"/>
    <w:rsid w:val="00692AC7"/>
    <w:rPr>
      <w:rFonts w:ascii="Times New Roman" w:eastAsia="Malgun Gothic" w:hAnsi="Times New Roman" w:cs="Times New Roman"/>
      <w:sz w:val="12"/>
      <w:szCs w:val="24"/>
    </w:rPr>
  </w:style>
  <w:style w:type="paragraph" w:customStyle="1" w:styleId="Emphasize">
    <w:name w:val="Emphasize"/>
    <w:basedOn w:val="Normal"/>
    <w:uiPriority w:val="7"/>
    <w:qFormat/>
    <w:rsid w:val="00692AC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haracterStyle1">
    <w:name w:val="Character Style 1"/>
    <w:uiPriority w:val="99"/>
    <w:rsid w:val="00692AC7"/>
    <w:rPr>
      <w:sz w:val="20"/>
      <w:szCs w:val="20"/>
    </w:rPr>
  </w:style>
  <w:style w:type="paragraph" w:customStyle="1" w:styleId="Underline2">
    <w:name w:val="Underline2"/>
    <w:basedOn w:val="Normal"/>
    <w:link w:val="Underline2Char"/>
    <w:autoRedefine/>
    <w:uiPriority w:val="4"/>
    <w:qFormat/>
    <w:rsid w:val="00692AC7"/>
    <w:rPr>
      <w:rFonts w:eastAsia="Calibri"/>
      <w:u w:val="single"/>
    </w:rPr>
  </w:style>
  <w:style w:type="character" w:customStyle="1" w:styleId="Underline2Char">
    <w:name w:val="Underline2 Char"/>
    <w:link w:val="Underline2"/>
    <w:uiPriority w:val="4"/>
    <w:rsid w:val="00692AC7"/>
    <w:rPr>
      <w:rFonts w:ascii="Calibri" w:eastAsia="Calibri" w:hAnsi="Calibri" w:cs="Calibri"/>
      <w:u w:val="single"/>
    </w:rPr>
  </w:style>
  <w:style w:type="character" w:customStyle="1" w:styleId="Style11ptUnderline">
    <w:name w:val="Style 11 pt Underline"/>
    <w:basedOn w:val="DefaultParagraphFont"/>
    <w:rsid w:val="00692AC7"/>
    <w:rPr>
      <w:sz w:val="20"/>
      <w:u w:val="single"/>
    </w:rPr>
  </w:style>
  <w:style w:type="character" w:customStyle="1" w:styleId="Style11pt">
    <w:name w:val="Style 11 pt"/>
    <w:basedOn w:val="DefaultParagraphFont"/>
    <w:rsid w:val="00692AC7"/>
    <w:rPr>
      <w:sz w:val="20"/>
    </w:rPr>
  </w:style>
  <w:style w:type="paragraph" w:customStyle="1" w:styleId="StyleStyle411pt">
    <w:name w:val="Style Style4 + 11 pt"/>
    <w:basedOn w:val="Normal"/>
    <w:link w:val="StyleStyle411ptChar"/>
    <w:qFormat/>
    <w:rsid w:val="00692AC7"/>
    <w:rPr>
      <w:rFonts w:eastAsia="Times New Roman"/>
      <w:szCs w:val="24"/>
      <w:u w:val="single"/>
    </w:rPr>
  </w:style>
  <w:style w:type="character" w:customStyle="1" w:styleId="StyleStyle411ptChar">
    <w:name w:val="Style Style4 + 11 pt Char"/>
    <w:basedOn w:val="DefaultParagraphFont"/>
    <w:link w:val="StyleStyle411pt"/>
    <w:rsid w:val="00692AC7"/>
    <w:rPr>
      <w:rFonts w:ascii="Calibri" w:eastAsia="Times New Roman" w:hAnsi="Calibri" w:cs="Calibri"/>
      <w:szCs w:val="24"/>
      <w:u w:val="single"/>
    </w:rPr>
  </w:style>
  <w:style w:type="character" w:customStyle="1" w:styleId="Style1Char">
    <w:name w:val="Style1 Char"/>
    <w:rsid w:val="00692AC7"/>
    <w:rPr>
      <w:rFonts w:ascii="Times New Roman" w:eastAsia="SimSun" w:hAnsi="Times New Roman" w:cs="Times New Roman"/>
      <w:sz w:val="20"/>
      <w:szCs w:val="24"/>
      <w:u w:val="single"/>
      <w:lang w:eastAsia="zh-CN"/>
    </w:rPr>
  </w:style>
  <w:style w:type="character" w:customStyle="1" w:styleId="body-text">
    <w:name w:val="body-text"/>
    <w:basedOn w:val="DefaultParagraphFont"/>
    <w:rsid w:val="00692AC7"/>
  </w:style>
  <w:style w:type="paragraph" w:customStyle="1" w:styleId="Style4">
    <w:name w:val="Style4"/>
    <w:basedOn w:val="Normal"/>
    <w:link w:val="Style4Char"/>
    <w:qFormat/>
    <w:rsid w:val="00692AC7"/>
    <w:rPr>
      <w:rFonts w:eastAsia="Times New Roman"/>
      <w:szCs w:val="24"/>
      <w:u w:val="single"/>
    </w:rPr>
  </w:style>
  <w:style w:type="character" w:customStyle="1" w:styleId="Style4Char">
    <w:name w:val="Style4 Char"/>
    <w:link w:val="Style4"/>
    <w:rsid w:val="00692AC7"/>
    <w:rPr>
      <w:rFonts w:ascii="Calibri" w:eastAsia="Times New Roman" w:hAnsi="Calibri" w:cs="Calibri"/>
      <w:szCs w:val="24"/>
      <w:u w:val="single"/>
    </w:rPr>
  </w:style>
  <w:style w:type="character" w:customStyle="1" w:styleId="m-7861393314226884088gmail-style13ptbold">
    <w:name w:val="m_-7861393314226884088gmail-style13ptbold"/>
    <w:basedOn w:val="DefaultParagraphFont"/>
    <w:rsid w:val="00692AC7"/>
  </w:style>
  <w:style w:type="character" w:customStyle="1" w:styleId="m-7861393314226884088gmail-styleunderline">
    <w:name w:val="m_-7861393314226884088gmail-styleunderline"/>
    <w:basedOn w:val="DefaultParagraphFont"/>
    <w:rsid w:val="00692AC7"/>
  </w:style>
  <w:style w:type="character" w:customStyle="1" w:styleId="m9157140472398192259gmail-style13ptbold">
    <w:name w:val="m_9157140472398192259gmail-style13ptbold"/>
    <w:basedOn w:val="DefaultParagraphFont"/>
    <w:rsid w:val="00692AC7"/>
  </w:style>
  <w:style w:type="character" w:customStyle="1" w:styleId="m9157140472398192259gmail-styleunderline">
    <w:name w:val="m_9157140472398192259gmail-styleunderline"/>
    <w:basedOn w:val="DefaultParagraphFont"/>
    <w:rsid w:val="00692AC7"/>
  </w:style>
  <w:style w:type="paragraph" w:styleId="ListParagraph">
    <w:name w:val="List Paragraph"/>
    <w:aliases w:val="6 font"/>
    <w:basedOn w:val="Normal"/>
    <w:uiPriority w:val="99"/>
    <w:unhideWhenUsed/>
    <w:qFormat/>
    <w:rsid w:val="00692AC7"/>
    <w:pPr>
      <w:ind w:left="720"/>
      <w:contextualSpacing/>
    </w:pPr>
  </w:style>
  <w:style w:type="character" w:customStyle="1" w:styleId="m6694975898748735535gmail-style13ptbold">
    <w:name w:val="m_6694975898748735535gmail-style13ptbold"/>
    <w:basedOn w:val="DefaultParagraphFont"/>
    <w:rsid w:val="00692AC7"/>
  </w:style>
  <w:style w:type="paragraph" w:styleId="HTMLPreformatted">
    <w:name w:val="HTML Preformatted"/>
    <w:basedOn w:val="Normal"/>
    <w:link w:val="HTMLPreformattedChar"/>
    <w:uiPriority w:val="99"/>
    <w:unhideWhenUsed/>
    <w:rsid w:val="00692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92AC7"/>
    <w:rPr>
      <w:rFonts w:ascii="Courier New" w:eastAsia="Times New Roman" w:hAnsi="Courier New" w:cs="Courier New"/>
      <w:sz w:val="20"/>
      <w:szCs w:val="20"/>
    </w:rPr>
  </w:style>
  <w:style w:type="paragraph" w:styleId="DocumentMap">
    <w:name w:val="Document Map"/>
    <w:basedOn w:val="Normal"/>
    <w:link w:val="DocumentMapChar"/>
    <w:uiPriority w:val="99"/>
    <w:unhideWhenUsed/>
    <w:rsid w:val="00692AC7"/>
    <w:rPr>
      <w:rFonts w:ascii="Lucida Grande" w:hAnsi="Lucida Grande" w:cs="Lucida Grande"/>
    </w:rPr>
  </w:style>
  <w:style w:type="character" w:customStyle="1" w:styleId="DocumentMapChar">
    <w:name w:val="Document Map Char"/>
    <w:basedOn w:val="DefaultParagraphFont"/>
    <w:link w:val="DocumentMap"/>
    <w:uiPriority w:val="99"/>
    <w:rsid w:val="00692AC7"/>
    <w:rPr>
      <w:rFonts w:ascii="Lucida Grande" w:hAnsi="Lucida Grande" w:cs="Lucida Grande"/>
    </w:rPr>
  </w:style>
  <w:style w:type="character" w:customStyle="1" w:styleId="cardChar">
    <w:name w:val="card Char"/>
    <w:basedOn w:val="DefaultParagraphFont"/>
    <w:locked/>
    <w:rsid w:val="00692AC7"/>
    <w:rPr>
      <w:rFonts w:eastAsia="Times New Roman" w:cs="Calibri"/>
      <w:kern w:val="32"/>
      <w:szCs w:val="20"/>
    </w:rPr>
  </w:style>
  <w:style w:type="character" w:customStyle="1" w:styleId="TitleChar1">
    <w:name w:val="Title Char1"/>
    <w:aliases w:val="Non Read Text Char"/>
    <w:basedOn w:val="DefaultParagraphFont"/>
    <w:uiPriority w:val="10"/>
    <w:qFormat/>
    <w:rsid w:val="00692AC7"/>
    <w:rPr>
      <w:rFonts w:asciiTheme="majorHAnsi" w:eastAsiaTheme="majorEastAsia" w:hAnsiTheme="majorHAnsi" w:cstheme="majorBidi"/>
      <w:spacing w:val="-10"/>
      <w:kern w:val="28"/>
      <w:sz w:val="56"/>
      <w:szCs w:val="56"/>
    </w:rPr>
  </w:style>
  <w:style w:type="character" w:customStyle="1" w:styleId="UnderlineChar">
    <w:name w:val="Underline Char"/>
    <w:locked/>
    <w:rsid w:val="00692AC7"/>
    <w:rPr>
      <w:rFonts w:ascii="Arial Narrow" w:hAnsi="Arial Narrow"/>
      <w:szCs w:val="22"/>
      <w:u w:val="thick"/>
    </w:rPr>
  </w:style>
  <w:style w:type="paragraph" w:customStyle="1" w:styleId="Analytic">
    <w:name w:val="Analytic"/>
    <w:basedOn w:val="Normal"/>
    <w:link w:val="AnalyticChar"/>
    <w:autoRedefine/>
    <w:uiPriority w:val="4"/>
    <w:qFormat/>
    <w:rsid w:val="00692AC7"/>
    <w:rPr>
      <w:rFonts w:ascii="Liberation Sans" w:hAnsi="Liberation Sans"/>
      <w:b/>
      <w:sz w:val="26"/>
    </w:rPr>
  </w:style>
  <w:style w:type="character" w:customStyle="1" w:styleId="AnalyticChar">
    <w:name w:val="Analytic Char"/>
    <w:basedOn w:val="DefaultParagraphFont"/>
    <w:link w:val="Analytic"/>
    <w:uiPriority w:val="4"/>
    <w:rsid w:val="00692AC7"/>
    <w:rPr>
      <w:rFonts w:ascii="Liberation Sans" w:hAnsi="Liberation Sans" w:cs="Calibri"/>
      <w:b/>
      <w:sz w:val="26"/>
    </w:rPr>
  </w:style>
  <w:style w:type="character" w:customStyle="1" w:styleId="Style11ptBlackUnderline">
    <w:name w:val="Style 11 pt Black Underline"/>
    <w:basedOn w:val="DefaultParagraphFont"/>
    <w:rsid w:val="00692AC7"/>
    <w:rPr>
      <w:color w:val="000000"/>
      <w:sz w:val="20"/>
      <w:u w:val="single"/>
    </w:rPr>
  </w:style>
  <w:style w:type="character" w:customStyle="1" w:styleId="Style11ptBlack">
    <w:name w:val="Style 11 pt Black"/>
    <w:basedOn w:val="DefaultParagraphFont"/>
    <w:rsid w:val="00692AC7"/>
    <w:rPr>
      <w:color w:val="000000"/>
      <w:sz w:val="20"/>
    </w:rPr>
  </w:style>
  <w:style w:type="character" w:customStyle="1" w:styleId="Style1Char1">
    <w:name w:val="Style1 Char1"/>
    <w:basedOn w:val="DefaultParagraphFont"/>
    <w:rsid w:val="00692AC7"/>
    <w:rPr>
      <w:rFonts w:ascii="Arial" w:eastAsia="SimSun" w:hAnsi="Arial" w:cs="Arial"/>
      <w:sz w:val="22"/>
      <w:szCs w:val="22"/>
      <w:u w:val="single"/>
      <w:lang w:eastAsia="zh-CN"/>
    </w:rPr>
  </w:style>
  <w:style w:type="character" w:customStyle="1" w:styleId="ital-inline">
    <w:name w:val="ital-inline"/>
    <w:basedOn w:val="DefaultParagraphFont"/>
    <w:rsid w:val="00692AC7"/>
  </w:style>
  <w:style w:type="character" w:customStyle="1" w:styleId="evidencetextChar1">
    <w:name w:val="evidence text Char1"/>
    <w:basedOn w:val="DefaultParagraphFont"/>
    <w:link w:val="evidencetext"/>
    <w:locked/>
    <w:rsid w:val="00692AC7"/>
    <w:rPr>
      <w:rFonts w:ascii="Arial" w:eastAsia="Times New Roman" w:hAnsi="Arial" w:cs="Times New Roman"/>
      <w:color w:val="000000"/>
      <w:sz w:val="16"/>
    </w:rPr>
  </w:style>
  <w:style w:type="paragraph" w:customStyle="1" w:styleId="evidencetext">
    <w:name w:val="evidence text"/>
    <w:basedOn w:val="Normal"/>
    <w:link w:val="evidencetextChar1"/>
    <w:qFormat/>
    <w:rsid w:val="00692AC7"/>
    <w:pPr>
      <w:ind w:left="1008" w:right="720"/>
    </w:pPr>
    <w:rPr>
      <w:rFonts w:ascii="Arial" w:eastAsia="Times New Roman" w:hAnsi="Arial" w:cs="Times New Roman"/>
      <w:color w:val="000000"/>
      <w:sz w:val="16"/>
    </w:rPr>
  </w:style>
  <w:style w:type="paragraph" w:customStyle="1" w:styleId="authorcreds">
    <w:name w:val="authorcreds"/>
    <w:basedOn w:val="Normal"/>
    <w:link w:val="authorcredsChar"/>
    <w:autoRedefine/>
    <w:uiPriority w:val="4"/>
    <w:qFormat/>
    <w:rsid w:val="00692AC7"/>
    <w:rPr>
      <w:sz w:val="16"/>
      <w:szCs w:val="16"/>
    </w:rPr>
  </w:style>
  <w:style w:type="character" w:customStyle="1" w:styleId="authorcredsChar">
    <w:name w:val="authorcreds Char"/>
    <w:basedOn w:val="DefaultParagraphFont"/>
    <w:link w:val="authorcreds"/>
    <w:uiPriority w:val="4"/>
    <w:rsid w:val="00692AC7"/>
    <w:rPr>
      <w:rFonts w:ascii="Calibri" w:hAnsi="Calibri" w:cs="Calibri"/>
      <w:sz w:val="16"/>
      <w:szCs w:val="16"/>
    </w:rPr>
  </w:style>
  <w:style w:type="paragraph" w:styleId="NoSpacing">
    <w:name w:val="No Spacing"/>
    <w:aliases w:val="Card Format,ClearFormatting,Clear,DDI Tag,Tag Title,No Spacing51,No Spacing6,No Spacing tnr,Hidden Block Title,No Spacing311,No Spacing8,Dont u,No Spacing1111111,Note Level 2,Small Text,Note Level 21,No Spacing11211,Tag and Ci,No Spacing41,ca"/>
    <w:link w:val="NoSpacingChar"/>
    <w:uiPriority w:val="99"/>
    <w:qFormat/>
    <w:rsid w:val="00692AC7"/>
    <w:pPr>
      <w:spacing w:after="0" w:line="240" w:lineRule="auto"/>
    </w:pPr>
    <w:rPr>
      <w:rFonts w:ascii="Calibri" w:eastAsia="Times New Roman" w:hAnsi="Calibri" w:cs="Calibri"/>
      <w:sz w:val="26"/>
    </w:rPr>
  </w:style>
  <w:style w:type="paragraph" w:customStyle="1" w:styleId="Analytics">
    <w:name w:val="Analytics"/>
    <w:link w:val="AnalyticsChar"/>
    <w:uiPriority w:val="4"/>
    <w:qFormat/>
    <w:rsid w:val="00692AC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92AC7"/>
    <w:rPr>
      <w:rFonts w:ascii="Calibri" w:eastAsiaTheme="majorEastAsia" w:hAnsi="Calibri" w:cstheme="majorBidi"/>
      <w:b/>
      <w:iCs/>
      <w:sz w:val="26"/>
      <w:szCs w:val="28"/>
    </w:rPr>
  </w:style>
  <w:style w:type="character" w:customStyle="1" w:styleId="StyleBoldUnderline1">
    <w:name w:val="Style Bold Underline1"/>
    <w:basedOn w:val="DefaultParagraphFont"/>
    <w:rsid w:val="00692AC7"/>
    <w:rPr>
      <w:b/>
      <w:bCs/>
      <w:u w:val="single"/>
      <w:bdr w:val="single" w:sz="4" w:space="0" w:color="auto"/>
    </w:rPr>
  </w:style>
  <w:style w:type="character" w:customStyle="1" w:styleId="pg">
    <w:name w:val="pg"/>
    <w:basedOn w:val="DefaultParagraphFont"/>
    <w:rsid w:val="00692AC7"/>
  </w:style>
  <w:style w:type="paragraph" w:customStyle="1" w:styleId="Yayanalytics">
    <w:name w:val="Yay analytics"/>
    <w:basedOn w:val="Heading4"/>
    <w:next w:val="Heading4"/>
    <w:qFormat/>
    <w:rsid w:val="00692AC7"/>
    <w:rPr>
      <w:rFonts w:ascii="Times New Roman" w:hAnsi="Times New Roman" w:cs="Times New Roman"/>
      <w:color w:val="FF0000"/>
      <w:sz w:val="32"/>
      <w:szCs w:val="32"/>
    </w:rPr>
  </w:style>
  <w:style w:type="paragraph" w:customStyle="1" w:styleId="StyleStyle49pt">
    <w:name w:val="Style Style4 + 9 pt"/>
    <w:basedOn w:val="Style4"/>
    <w:link w:val="StyleStyle49ptChar"/>
    <w:qFormat/>
    <w:rsid w:val="00692AC7"/>
    <w:pPr>
      <w:ind w:left="360" w:hanging="360"/>
    </w:pPr>
    <w:rPr>
      <w:rFonts w:ascii="Times New Roman" w:hAnsi="Times New Roman" w:cs="Times New Roman"/>
      <w:sz w:val="20"/>
      <w:szCs w:val="22"/>
    </w:rPr>
  </w:style>
  <w:style w:type="character" w:customStyle="1" w:styleId="StyleStyle49ptChar">
    <w:name w:val="Style Style4 + 9 pt Char"/>
    <w:basedOn w:val="DefaultParagraphFont"/>
    <w:link w:val="StyleStyle49pt"/>
    <w:locked/>
    <w:rsid w:val="00692AC7"/>
    <w:rPr>
      <w:rFonts w:ascii="Times New Roman" w:eastAsia="Times New Roman" w:hAnsi="Times New Roman" w:cs="Times New Roman"/>
      <w:sz w:val="20"/>
      <w:u w:val="single"/>
    </w:rPr>
  </w:style>
  <w:style w:type="character" w:customStyle="1" w:styleId="StyleTimesNewRoman9pt">
    <w:name w:val="Style Times New Roman 9 pt"/>
    <w:rsid w:val="00692AC7"/>
    <w:rPr>
      <w:sz w:val="20"/>
    </w:rPr>
  </w:style>
  <w:style w:type="character" w:customStyle="1" w:styleId="Style9ptItalicUnderline">
    <w:name w:val="Style 9 pt Italic Underline"/>
    <w:rsid w:val="00692AC7"/>
    <w:rPr>
      <w:i/>
      <w:sz w:val="20"/>
      <w:u w:val="single"/>
    </w:rPr>
  </w:style>
  <w:style w:type="character" w:customStyle="1" w:styleId="BoldUnderlineChar">
    <w:name w:val="Bold Underline Char"/>
    <w:basedOn w:val="DefaultParagraphFont"/>
    <w:rsid w:val="00692AC7"/>
    <w:rPr>
      <w:rFonts w:ascii="Arial Narrow" w:hAnsi="Arial Narrow"/>
      <w:b/>
      <w:szCs w:val="22"/>
      <w:u w:val="thick"/>
    </w:rPr>
  </w:style>
  <w:style w:type="paragraph" w:customStyle="1" w:styleId="CardTagandCite">
    <w:name w:val="Card Tag and Cite"/>
    <w:basedOn w:val="Normal"/>
    <w:next w:val="Normal"/>
    <w:link w:val="CardTagandCiteChar"/>
    <w:qFormat/>
    <w:rsid w:val="00692AC7"/>
    <w:rPr>
      <w:rFonts w:ascii="Arial Narrow" w:eastAsia="Times New Roman" w:hAnsi="Arial Narrow" w:cs="Times New Roman"/>
      <w:b/>
      <w:sz w:val="26"/>
    </w:rPr>
  </w:style>
  <w:style w:type="character" w:customStyle="1" w:styleId="CardTagandCiteChar">
    <w:name w:val="Card Tag and Cite Char"/>
    <w:basedOn w:val="DefaultParagraphFont"/>
    <w:link w:val="CardTagandCite"/>
    <w:rsid w:val="00692AC7"/>
    <w:rPr>
      <w:rFonts w:ascii="Arial Narrow" w:eastAsia="Times New Roman" w:hAnsi="Arial Narrow" w:cs="Times New Roman"/>
      <w:b/>
      <w:sz w:val="26"/>
    </w:rPr>
  </w:style>
  <w:style w:type="character" w:customStyle="1" w:styleId="NoSpacingChar">
    <w:name w:val="No Spacing Char"/>
    <w:aliases w:val="Card Format Char,ClearFormatting Char,Clear Char1,DDI Tag Char,Tag Title Char,No Spacing51 Char,No Spacing6 Char,No Spacing tnr Char,Hidden Block Title Char,No Spacing311 Char,No Spacing8 Char,Dont u Char,No Spacing1111111 Char,ca Char"/>
    <w:basedOn w:val="CardTagandCiteChar"/>
    <w:link w:val="NoSpacing"/>
    <w:uiPriority w:val="99"/>
    <w:rsid w:val="00692AC7"/>
    <w:rPr>
      <w:rFonts w:ascii="Calibri" w:eastAsia="Times New Roman" w:hAnsi="Calibri" w:cs="Calibri"/>
      <w:b w:val="0"/>
      <w:sz w:val="26"/>
    </w:rPr>
  </w:style>
  <w:style w:type="paragraph" w:customStyle="1" w:styleId="CardText1">
    <w:name w:val="Card Text 1"/>
    <w:basedOn w:val="Normal"/>
    <w:link w:val="CardText1Char"/>
    <w:autoRedefine/>
    <w:qFormat/>
    <w:rsid w:val="00692AC7"/>
    <w:rPr>
      <w:rFonts w:ascii="Arial Narrow" w:eastAsia="Times New Roman" w:hAnsi="Arial Narrow" w:cs="Times New Roman"/>
      <w:color w:val="000000"/>
      <w:u w:val="single"/>
    </w:rPr>
  </w:style>
  <w:style w:type="paragraph" w:customStyle="1" w:styleId="CardText2">
    <w:name w:val="Card Text 2"/>
    <w:basedOn w:val="CardText1"/>
    <w:link w:val="CardText2Char"/>
    <w:qFormat/>
    <w:rsid w:val="00692AC7"/>
    <w:rPr>
      <w:b/>
    </w:rPr>
  </w:style>
  <w:style w:type="character" w:customStyle="1" w:styleId="CardText1Char">
    <w:name w:val="Card Text 1 Char"/>
    <w:basedOn w:val="DefaultParagraphFont"/>
    <w:link w:val="CardText1"/>
    <w:rsid w:val="00692AC7"/>
    <w:rPr>
      <w:rFonts w:ascii="Arial Narrow" w:eastAsia="Times New Roman" w:hAnsi="Arial Narrow" w:cs="Times New Roman"/>
      <w:color w:val="000000"/>
      <w:u w:val="single"/>
    </w:rPr>
  </w:style>
  <w:style w:type="character" w:customStyle="1" w:styleId="CardText2Char">
    <w:name w:val="Card Text 2 Char"/>
    <w:basedOn w:val="CardText1Char"/>
    <w:link w:val="CardText2"/>
    <w:rsid w:val="00692AC7"/>
    <w:rPr>
      <w:rFonts w:ascii="Arial Narrow" w:eastAsia="Times New Roman" w:hAnsi="Arial Narrow" w:cs="Times New Roman"/>
      <w:b/>
      <w:color w:val="000000"/>
      <w:u w:val="single"/>
    </w:rPr>
  </w:style>
  <w:style w:type="paragraph" w:customStyle="1" w:styleId="Paste">
    <w:name w:val="Paste"/>
    <w:basedOn w:val="Normal"/>
    <w:qFormat/>
    <w:rsid w:val="00692AC7"/>
    <w:rPr>
      <w:rFonts w:ascii="Arial Narrow" w:eastAsia="Times New Roman" w:hAnsi="Arial Narrow" w:cs="Times New Roman"/>
      <w:color w:val="000000"/>
      <w:sz w:val="16"/>
    </w:rPr>
  </w:style>
  <w:style w:type="character" w:customStyle="1" w:styleId="tl8wme">
    <w:name w:val="tl8wme"/>
    <w:basedOn w:val="DefaultParagraphFont"/>
    <w:rsid w:val="00692AC7"/>
  </w:style>
  <w:style w:type="character" w:customStyle="1" w:styleId="StyleBold">
    <w:name w:val="Style Bold"/>
    <w:basedOn w:val="DefaultParagraphFont"/>
    <w:uiPriority w:val="9"/>
    <w:semiHidden/>
    <w:rsid w:val="00692AC7"/>
    <w:rPr>
      <w:b/>
      <w:bCs/>
    </w:rPr>
  </w:style>
  <w:style w:type="paragraph" w:styleId="Header">
    <w:name w:val="header"/>
    <w:aliases w:val=" Char2,Header 1,Text,Header Char Char Char Char,Header Char Char Char Char Char Char,Heading 1 Char Char Char Char Char Char Char,Header 1 Char Char,Header Char2,Header Char1 Char,Header Char Char Char,Header Char Char1,Header Char Char"/>
    <w:basedOn w:val="Normal"/>
    <w:link w:val="HeaderChar"/>
    <w:uiPriority w:val="99"/>
    <w:qFormat/>
    <w:rsid w:val="00692AC7"/>
    <w:pPr>
      <w:tabs>
        <w:tab w:val="center" w:pos="4680"/>
        <w:tab w:val="right" w:pos="9360"/>
      </w:tabs>
    </w:pPr>
  </w:style>
  <w:style w:type="character" w:customStyle="1" w:styleId="HeaderChar">
    <w:name w:val="Header Char"/>
    <w:aliases w:val=" Char2 Char,Header 1 Char,Text Char,Header Char Char Char Char Char,Header Char Char Char Char Char Char Char,Heading 1 Char Char Char Char Char Char Char Char,Header 1 Char Char Char,Header Char2 Char,Header Char1 Char Char"/>
    <w:basedOn w:val="DefaultParagraphFont"/>
    <w:link w:val="Header"/>
    <w:uiPriority w:val="99"/>
    <w:rsid w:val="00692AC7"/>
    <w:rPr>
      <w:rFonts w:ascii="Calibri" w:hAnsi="Calibri" w:cs="Calibri"/>
    </w:rPr>
  </w:style>
  <w:style w:type="paragraph" w:styleId="Footer">
    <w:name w:val="footer"/>
    <w:basedOn w:val="Normal"/>
    <w:link w:val="FooterChar"/>
    <w:uiPriority w:val="99"/>
    <w:rsid w:val="00692AC7"/>
    <w:pPr>
      <w:tabs>
        <w:tab w:val="center" w:pos="4680"/>
        <w:tab w:val="right" w:pos="9360"/>
      </w:tabs>
    </w:pPr>
  </w:style>
  <w:style w:type="character" w:customStyle="1" w:styleId="FooterChar">
    <w:name w:val="Footer Char"/>
    <w:basedOn w:val="DefaultParagraphFont"/>
    <w:link w:val="Footer"/>
    <w:uiPriority w:val="99"/>
    <w:rsid w:val="00692AC7"/>
    <w:rPr>
      <w:rFonts w:ascii="Calibri" w:hAnsi="Calibri" w:cs="Calibri"/>
    </w:rPr>
  </w:style>
  <w:style w:type="character" w:customStyle="1" w:styleId="StyleStyleUnderlineUnderlineStyleBoldUnderlineIntenseEmphas">
    <w:name w:val="Style Style UnderlineUnderlineStyle Bold UnderlineIntense Emphas..."/>
    <w:basedOn w:val="DefaultParagraphFont"/>
    <w:rsid w:val="00692AC7"/>
    <w:rPr>
      <w:b w:val="0"/>
      <w:sz w:val="22"/>
      <w:u w:val="single"/>
      <w:bdr w:val="none" w:sz="0" w:space="0" w:color="auto"/>
    </w:rPr>
  </w:style>
  <w:style w:type="character" w:customStyle="1" w:styleId="highlight2">
    <w:name w:val="highlight2"/>
    <w:basedOn w:val="DefaultParagraphFont"/>
    <w:rsid w:val="00692AC7"/>
    <w:rPr>
      <w:rFonts w:ascii="Arial" w:hAnsi="Arial"/>
      <w:b/>
      <w:sz w:val="19"/>
      <w:u w:val="thick"/>
      <w:bdr w:val="none" w:sz="0" w:space="0" w:color="auto"/>
      <w:shd w:val="clear" w:color="auto" w:fill="auto"/>
    </w:rPr>
  </w:style>
  <w:style w:type="character" w:customStyle="1" w:styleId="Heading2Char1">
    <w:name w:val="Heading 2 Char1"/>
    <w:aliases w:val="Heading 2 Char Char,Char Char Char Char Char,Char Char Char Char,Char Char Char Char Char Char Char1,Heading 2 Char1 Char Char Char Char Char Char,Char Char Char Char Char1,Char Char Char Char1"/>
    <w:qFormat/>
    <w:rsid w:val="00692AC7"/>
    <w:rPr>
      <w:b/>
      <w:szCs w:val="28"/>
      <w:lang w:val="en-US" w:eastAsia="en-US" w:bidi="ar-SA"/>
    </w:rPr>
  </w:style>
  <w:style w:type="character" w:customStyle="1" w:styleId="Footnote">
    <w:name w:val="Footnote_"/>
    <w:link w:val="Footnote0"/>
    <w:rsid w:val="00692AC7"/>
    <w:rPr>
      <w:rFonts w:ascii="Times New Roman" w:eastAsia="Times New Roman" w:hAnsi="Times New Roman"/>
      <w:sz w:val="12"/>
      <w:szCs w:val="12"/>
      <w:shd w:val="clear" w:color="auto" w:fill="FFFFFF"/>
    </w:rPr>
  </w:style>
  <w:style w:type="character" w:customStyle="1" w:styleId="Footnote2">
    <w:name w:val="Footnote (2)_"/>
    <w:link w:val="Footnote20"/>
    <w:rsid w:val="00692AC7"/>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692AC7"/>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692AC7"/>
    <w:pPr>
      <w:widowControl w:val="0"/>
      <w:shd w:val="clear" w:color="auto" w:fill="FFFFFF"/>
      <w:spacing w:line="156" w:lineRule="exact"/>
      <w:jc w:val="both"/>
    </w:pPr>
    <w:rPr>
      <w:rFonts w:ascii="Times New Roman" w:eastAsia="Times New Roman" w:hAnsi="Times New Roman" w:cstheme="minorBidi"/>
      <w:sz w:val="12"/>
      <w:szCs w:val="12"/>
    </w:rPr>
  </w:style>
  <w:style w:type="paragraph" w:customStyle="1" w:styleId="Footnote20">
    <w:name w:val="Footnote (2)"/>
    <w:basedOn w:val="Normal"/>
    <w:link w:val="Footnote2"/>
    <w:rsid w:val="00692AC7"/>
    <w:pPr>
      <w:widowControl w:val="0"/>
      <w:shd w:val="clear" w:color="auto" w:fill="FFFFFF"/>
      <w:spacing w:line="156" w:lineRule="exact"/>
    </w:pPr>
    <w:rPr>
      <w:rFonts w:ascii="Times New Roman" w:eastAsia="Times New Roman" w:hAnsi="Times New Roman" w:cstheme="minorBidi"/>
      <w:i/>
      <w:iCs/>
      <w:sz w:val="12"/>
      <w:szCs w:val="12"/>
    </w:rPr>
  </w:style>
  <w:style w:type="character" w:customStyle="1" w:styleId="st">
    <w:name w:val="st"/>
    <w:basedOn w:val="DefaultParagraphFont"/>
    <w:rsid w:val="00692AC7"/>
  </w:style>
  <w:style w:type="paragraph" w:customStyle="1" w:styleId="cardtext">
    <w:name w:val="card text"/>
    <w:basedOn w:val="Normal"/>
    <w:link w:val="cardtextChar"/>
    <w:qFormat/>
    <w:rsid w:val="00692AC7"/>
    <w:pPr>
      <w:ind w:left="288" w:right="288"/>
    </w:pPr>
  </w:style>
  <w:style w:type="character" w:customStyle="1" w:styleId="cardtextChar">
    <w:name w:val="card text Char"/>
    <w:basedOn w:val="DefaultParagraphFont"/>
    <w:link w:val="cardtext"/>
    <w:rsid w:val="00692AC7"/>
    <w:rPr>
      <w:rFonts w:ascii="Calibri" w:hAnsi="Calibri" w:cs="Calibri"/>
    </w:rPr>
  </w:style>
  <w:style w:type="character" w:customStyle="1" w:styleId="CardsChar1">
    <w:name w:val="Cards Char1"/>
    <w:rsid w:val="00692AC7"/>
    <w:rPr>
      <w:rFonts w:ascii="Calibri" w:hAnsi="Calibri" w:cs="Calibri"/>
      <w:sz w:val="24"/>
      <w:szCs w:val="20"/>
    </w:rPr>
  </w:style>
  <w:style w:type="paragraph" w:customStyle="1" w:styleId="NormalText">
    <w:name w:val="Normal Text"/>
    <w:basedOn w:val="Normal"/>
    <w:link w:val="NormalTextChar"/>
    <w:autoRedefine/>
    <w:qFormat/>
    <w:rsid w:val="00692AC7"/>
    <w:pPr>
      <w:jc w:val="both"/>
    </w:pPr>
    <w:rPr>
      <w:rFonts w:ascii="Times New Roman" w:hAnsi="Times New Roman"/>
      <w:sz w:val="20"/>
      <w:szCs w:val="26"/>
    </w:rPr>
  </w:style>
  <w:style w:type="character" w:customStyle="1" w:styleId="NormalTextChar">
    <w:name w:val="Normal Text Char"/>
    <w:link w:val="NormalText"/>
    <w:rsid w:val="00692AC7"/>
    <w:rPr>
      <w:rFonts w:ascii="Times New Roman" w:hAnsi="Times New Roman" w:cs="Calibri"/>
      <w:sz w:val="20"/>
      <w:szCs w:val="26"/>
    </w:rPr>
  </w:style>
  <w:style w:type="paragraph" w:customStyle="1" w:styleId="Tag2">
    <w:name w:val="Tag2"/>
    <w:basedOn w:val="Normal"/>
    <w:qFormat/>
    <w:rsid w:val="00692AC7"/>
    <w:rPr>
      <w:rFonts w:ascii="Arial" w:hAnsi="Arial" w:cs="Arial"/>
      <w:b/>
      <w:sz w:val="20"/>
    </w:rPr>
  </w:style>
  <w:style w:type="character" w:customStyle="1" w:styleId="DebateUnderline">
    <w:name w:val="Debate Underline"/>
    <w:qFormat/>
    <w:rsid w:val="00692AC7"/>
    <w:rPr>
      <w:rFonts w:ascii="Times New Roman" w:hAnsi="Times New Roman"/>
      <w:sz w:val="24"/>
      <w:u w:val="thick"/>
    </w:rPr>
  </w:style>
  <w:style w:type="paragraph" w:customStyle="1" w:styleId="CardIndented">
    <w:name w:val="Card (Indented)"/>
    <w:basedOn w:val="Normal"/>
    <w:link w:val="CardIndentedChar"/>
    <w:qFormat/>
    <w:rsid w:val="00692AC7"/>
    <w:pPr>
      <w:ind w:left="288"/>
    </w:pPr>
    <w:rPr>
      <w:rFonts w:ascii="Times New Roman" w:eastAsia="Calibri" w:hAnsi="Times New Roman" w:cs="Times New Roman"/>
      <w:sz w:val="20"/>
    </w:rPr>
  </w:style>
  <w:style w:type="character" w:customStyle="1" w:styleId="CardIndentedChar">
    <w:name w:val="Card (Indented) Char"/>
    <w:link w:val="CardIndented"/>
    <w:rsid w:val="00692AC7"/>
    <w:rPr>
      <w:rFonts w:ascii="Times New Roman" w:eastAsia="Calibri" w:hAnsi="Times New Roman" w:cs="Times New Roman"/>
      <w:sz w:val="20"/>
    </w:rPr>
  </w:style>
  <w:style w:type="character" w:customStyle="1" w:styleId="UnderlineBold">
    <w:name w:val="Underline + Bold"/>
    <w:uiPriority w:val="1"/>
    <w:qFormat/>
    <w:rsid w:val="00692AC7"/>
    <w:rPr>
      <w:b w:val="0"/>
      <w:sz w:val="20"/>
      <w:u w:val="single"/>
    </w:rPr>
  </w:style>
  <w:style w:type="character" w:customStyle="1" w:styleId="SmallText-New">
    <w:name w:val="Small Text - New"/>
    <w:rsid w:val="00692AC7"/>
    <w:rPr>
      <w:rFonts w:ascii="Arial Narrow" w:hAnsi="Arial Narrow"/>
      <w:sz w:val="14"/>
    </w:rPr>
  </w:style>
  <w:style w:type="paragraph" w:customStyle="1" w:styleId="cites">
    <w:name w:val="cites"/>
    <w:autoRedefine/>
    <w:qFormat/>
    <w:rsid w:val="00692AC7"/>
    <w:pPr>
      <w:spacing w:after="0" w:line="240" w:lineRule="auto"/>
      <w:contextualSpacing/>
    </w:pPr>
    <w:rPr>
      <w:rFonts w:ascii="Garamond" w:eastAsia="Malgun Gothic" w:hAnsi="Garamond" w:cs="Times New Roman"/>
      <w:b/>
      <w:sz w:val="20"/>
      <w:szCs w:val="24"/>
    </w:rPr>
  </w:style>
  <w:style w:type="character" w:customStyle="1" w:styleId="StyleunderlinedCharBold">
    <w:name w:val="Style underlined Char + Bold"/>
    <w:basedOn w:val="underlinedChar"/>
    <w:rsid w:val="00692AC7"/>
    <w:rPr>
      <w:rFonts w:ascii="Times New Roman" w:eastAsia="Malgun Gothic" w:hAnsi="Times New Roman" w:cs="Times New Roman"/>
      <w:b/>
      <w:bCs/>
      <w:sz w:val="21"/>
      <w:szCs w:val="24"/>
      <w:u w:val="single"/>
    </w:rPr>
  </w:style>
  <w:style w:type="character" w:customStyle="1" w:styleId="UnderlineCharChar">
    <w:name w:val="Underline Char Char"/>
    <w:aliases w:val="Char Char Char2"/>
    <w:qFormat/>
    <w:rsid w:val="00692AC7"/>
    <w:rPr>
      <w:rFonts w:ascii="Arial Narrow" w:hAnsi="Arial Narrow"/>
      <w:szCs w:val="24"/>
      <w:u w:val="single"/>
      <w:lang w:val="en-US" w:eastAsia="en-US" w:bidi="ar-SA"/>
    </w:rPr>
  </w:style>
  <w:style w:type="paragraph" w:customStyle="1" w:styleId="Cites0">
    <w:name w:val="Cites"/>
    <w:basedOn w:val="Normal"/>
    <w:qFormat/>
    <w:rsid w:val="00692AC7"/>
  </w:style>
  <w:style w:type="paragraph" w:customStyle="1" w:styleId="cards0">
    <w:name w:val="cards"/>
    <w:basedOn w:val="Normal"/>
    <w:qFormat/>
    <w:rsid w:val="00692AC7"/>
  </w:style>
  <w:style w:type="paragraph" w:customStyle="1" w:styleId="StyleStyle49pt9">
    <w:name w:val="Style Style4 + 9 pt9"/>
    <w:basedOn w:val="Normal"/>
    <w:next w:val="CardIndented"/>
    <w:rsid w:val="00692AC7"/>
  </w:style>
  <w:style w:type="character" w:customStyle="1" w:styleId="StyleStyle49pt9Char">
    <w:name w:val="Style Style4 + 9 pt9 Char"/>
    <w:rsid w:val="00692AC7"/>
  </w:style>
  <w:style w:type="character" w:customStyle="1" w:styleId="BoldUnderline">
    <w:name w:val="BoldUnderline"/>
    <w:uiPriority w:val="1"/>
    <w:qFormat/>
    <w:rsid w:val="00692AC7"/>
  </w:style>
  <w:style w:type="character" w:customStyle="1" w:styleId="CiteReal">
    <w:name w:val="CiteReal"/>
    <w:uiPriority w:val="1"/>
    <w:qFormat/>
    <w:rsid w:val="00692AC7"/>
  </w:style>
  <w:style w:type="character" w:customStyle="1" w:styleId="UnderlineCard">
    <w:name w:val="Underline Card"/>
    <w:uiPriority w:val="6"/>
    <w:qFormat/>
    <w:rsid w:val="00692AC7"/>
  </w:style>
  <w:style w:type="paragraph" w:customStyle="1" w:styleId="Header1">
    <w:name w:val="Header1"/>
    <w:basedOn w:val="Normal"/>
    <w:next w:val="ListParagraph"/>
    <w:rsid w:val="00692AC7"/>
  </w:style>
  <w:style w:type="character" w:customStyle="1" w:styleId="Date1">
    <w:name w:val="Date1"/>
    <w:basedOn w:val="DefaultParagraphFont"/>
    <w:rsid w:val="00692AC7"/>
  </w:style>
  <w:style w:type="character" w:customStyle="1" w:styleId="Emphasis2">
    <w:name w:val="Emphasis2"/>
    <w:basedOn w:val="DefaultParagraphFont"/>
    <w:rsid w:val="00692AC7"/>
  </w:style>
  <w:style w:type="paragraph" w:customStyle="1" w:styleId="CardText0">
    <w:name w:val="CardText"/>
    <w:basedOn w:val="Normal"/>
    <w:next w:val="Normal"/>
    <w:qFormat/>
    <w:rsid w:val="00692AC7"/>
  </w:style>
  <w:style w:type="character" w:customStyle="1" w:styleId="CardTextChar0">
    <w:name w:val="CardText Char"/>
    <w:basedOn w:val="DefaultParagraphFont"/>
    <w:rsid w:val="00692AC7"/>
  </w:style>
  <w:style w:type="paragraph" w:customStyle="1" w:styleId="Cite2">
    <w:name w:val="Cite 2"/>
    <w:basedOn w:val="Normal"/>
    <w:next w:val="Style4"/>
    <w:qFormat/>
    <w:rsid w:val="00692AC7"/>
  </w:style>
  <w:style w:type="paragraph" w:customStyle="1" w:styleId="TagText">
    <w:name w:val="TagText"/>
    <w:basedOn w:val="Normal"/>
    <w:qFormat/>
    <w:rsid w:val="00692AC7"/>
  </w:style>
  <w:style w:type="character" w:customStyle="1" w:styleId="DebateHighlighted">
    <w:name w:val="Debate Highlighted"/>
    <w:rsid w:val="00692AC7"/>
  </w:style>
  <w:style w:type="character" w:customStyle="1" w:styleId="Author-Date">
    <w:name w:val="Author-Date"/>
    <w:qFormat/>
    <w:rsid w:val="00692AC7"/>
  </w:style>
  <w:style w:type="character" w:customStyle="1" w:styleId="wikiexternallink">
    <w:name w:val="wikiexternallink"/>
    <w:basedOn w:val="DefaultParagraphFont"/>
    <w:rsid w:val="00692AC7"/>
  </w:style>
  <w:style w:type="character" w:customStyle="1" w:styleId="wikigeneratedlinkcontent">
    <w:name w:val="wikigeneratedlinkcontent"/>
    <w:basedOn w:val="DefaultParagraphFont"/>
    <w:rsid w:val="00692AC7"/>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692AC7"/>
  </w:style>
  <w:style w:type="character" w:customStyle="1" w:styleId="CitesChar2">
    <w:name w:val="Cites Char2"/>
    <w:rsid w:val="00692AC7"/>
  </w:style>
  <w:style w:type="paragraph" w:customStyle="1" w:styleId="loose">
    <w:name w:val="loose"/>
    <w:basedOn w:val="Normal"/>
    <w:qFormat/>
    <w:rsid w:val="00692AC7"/>
  </w:style>
  <w:style w:type="character" w:customStyle="1" w:styleId="Style8pt">
    <w:name w:val="Style 8 pt"/>
    <w:basedOn w:val="DefaultParagraphFont"/>
    <w:rsid w:val="00692AC7"/>
  </w:style>
  <w:style w:type="paragraph" w:customStyle="1" w:styleId="Default">
    <w:name w:val="Default"/>
    <w:basedOn w:val="Normal"/>
    <w:qFormat/>
    <w:rsid w:val="00692AC7"/>
  </w:style>
  <w:style w:type="paragraph" w:styleId="List">
    <w:name w:val="List"/>
    <w:basedOn w:val="Normal"/>
    <w:uiPriority w:val="99"/>
    <w:unhideWhenUsed/>
    <w:rsid w:val="00692AC7"/>
    <w:pPr>
      <w:ind w:left="360" w:hanging="360"/>
      <w:contextualSpacing/>
    </w:pPr>
  </w:style>
  <w:style w:type="paragraph" w:customStyle="1" w:styleId="PageHeaderLine1">
    <w:name w:val="PageHeaderLine1"/>
    <w:basedOn w:val="Normal"/>
    <w:next w:val="Style4"/>
    <w:qFormat/>
    <w:rsid w:val="00692AC7"/>
  </w:style>
  <w:style w:type="paragraph" w:customStyle="1" w:styleId="PageHeaderLine2">
    <w:name w:val="PageHeaderLine2"/>
    <w:basedOn w:val="Normal"/>
    <w:next w:val="Normal"/>
    <w:link w:val="PageHeaderLine2Char"/>
    <w:qFormat/>
    <w:rsid w:val="00692AC7"/>
  </w:style>
  <w:style w:type="character" w:customStyle="1" w:styleId="EndnoteTextChar">
    <w:name w:val="Endnote Text Char"/>
    <w:rsid w:val="00692AC7"/>
  </w:style>
  <w:style w:type="paragraph" w:styleId="EndnoteText">
    <w:name w:val="endnote text"/>
    <w:basedOn w:val="Normal"/>
    <w:link w:val="EndnoteTextChar1"/>
    <w:unhideWhenUsed/>
    <w:rsid w:val="00692AC7"/>
    <w:rPr>
      <w:sz w:val="20"/>
      <w:szCs w:val="20"/>
    </w:rPr>
  </w:style>
  <w:style w:type="character" w:customStyle="1" w:styleId="EndnoteTextChar1">
    <w:name w:val="Endnote Text Char1"/>
    <w:basedOn w:val="DefaultParagraphFont"/>
    <w:link w:val="EndnoteText"/>
    <w:rsid w:val="00692AC7"/>
    <w:rPr>
      <w:rFonts w:ascii="Calibri" w:hAnsi="Calibri" w:cs="Calibri"/>
      <w:sz w:val="20"/>
      <w:szCs w:val="20"/>
    </w:rPr>
  </w:style>
  <w:style w:type="paragraph" w:customStyle="1" w:styleId="2909F619802848F09E01365C32F34654">
    <w:name w:val="2909F619802848F09E01365C32F34654"/>
    <w:qFormat/>
    <w:rsid w:val="00692AC7"/>
  </w:style>
  <w:style w:type="paragraph" w:customStyle="1" w:styleId="D345FF3D873148C5AE3FBF3267827368">
    <w:name w:val="D345FF3D873148C5AE3FBF3267827368"/>
    <w:qFormat/>
    <w:rsid w:val="00692AC7"/>
  </w:style>
  <w:style w:type="character" w:customStyle="1" w:styleId="BalloonTextChar">
    <w:name w:val="Balloon Text Char"/>
    <w:uiPriority w:val="99"/>
    <w:rsid w:val="00692AC7"/>
  </w:style>
  <w:style w:type="paragraph" w:styleId="BalloonText">
    <w:name w:val="Balloon Text"/>
    <w:basedOn w:val="Normal"/>
    <w:link w:val="BalloonTextChar1"/>
    <w:uiPriority w:val="99"/>
    <w:unhideWhenUsed/>
    <w:rsid w:val="00692AC7"/>
    <w:rPr>
      <w:rFonts w:ascii="Segoe UI" w:hAnsi="Segoe UI" w:cs="Segoe UI"/>
      <w:sz w:val="18"/>
      <w:szCs w:val="18"/>
    </w:rPr>
  </w:style>
  <w:style w:type="character" w:customStyle="1" w:styleId="BalloonTextChar1">
    <w:name w:val="Balloon Text Char1"/>
    <w:basedOn w:val="DefaultParagraphFont"/>
    <w:link w:val="BalloonText"/>
    <w:uiPriority w:val="99"/>
    <w:rsid w:val="00692AC7"/>
    <w:rPr>
      <w:rFonts w:ascii="Segoe UI" w:hAnsi="Segoe UI" w:cs="Segoe UI"/>
      <w:sz w:val="18"/>
      <w:szCs w:val="18"/>
    </w:rPr>
  </w:style>
  <w:style w:type="character" w:customStyle="1" w:styleId="MinimizeChar">
    <w:name w:val="Minimize Char"/>
    <w:rsid w:val="00692AC7"/>
  </w:style>
  <w:style w:type="character" w:customStyle="1" w:styleId="Author">
    <w:name w:val="Author"/>
    <w:qFormat/>
    <w:rsid w:val="00692AC7"/>
  </w:style>
  <w:style w:type="paragraph" w:customStyle="1" w:styleId="Normaltext0">
    <w:name w:val="Normal text"/>
    <w:basedOn w:val="Normal"/>
    <w:autoRedefine/>
    <w:qFormat/>
    <w:rsid w:val="00692AC7"/>
  </w:style>
  <w:style w:type="character" w:customStyle="1" w:styleId="NormaltextCharChar">
    <w:name w:val="Normal text Char Char"/>
    <w:rsid w:val="00692AC7"/>
  </w:style>
  <w:style w:type="paragraph" w:customStyle="1" w:styleId="TagofCard">
    <w:name w:val="Tag of Card"/>
    <w:basedOn w:val="Normal"/>
    <w:next w:val="List"/>
    <w:autoRedefine/>
    <w:qFormat/>
    <w:rsid w:val="00692AC7"/>
  </w:style>
  <w:style w:type="character" w:customStyle="1" w:styleId="TagofCardChar">
    <w:name w:val="Tag of Card Char"/>
    <w:rsid w:val="00692AC7"/>
  </w:style>
  <w:style w:type="paragraph" w:customStyle="1" w:styleId="Sourcename">
    <w:name w:val="Source name"/>
    <w:basedOn w:val="Normal"/>
    <w:next w:val="PageHeaderLine2"/>
    <w:autoRedefine/>
    <w:qFormat/>
    <w:rsid w:val="00692AC7"/>
  </w:style>
  <w:style w:type="character" w:customStyle="1" w:styleId="SourcenameChar">
    <w:name w:val="Source name Char"/>
    <w:rsid w:val="00692AC7"/>
  </w:style>
  <w:style w:type="paragraph" w:customStyle="1" w:styleId="underlinedcard">
    <w:name w:val="underlined card"/>
    <w:basedOn w:val="Normal"/>
    <w:next w:val="EndnoteText"/>
    <w:autoRedefine/>
    <w:qFormat/>
    <w:rsid w:val="00692AC7"/>
  </w:style>
  <w:style w:type="character" w:customStyle="1" w:styleId="underlinedcardChar">
    <w:name w:val="underlined card Char"/>
    <w:rsid w:val="00692AC7"/>
  </w:style>
  <w:style w:type="paragraph" w:styleId="BodyText">
    <w:name w:val="Body Text"/>
    <w:aliases w:val="BT"/>
    <w:basedOn w:val="Normal"/>
    <w:link w:val="BodyTextChar"/>
    <w:unhideWhenUsed/>
    <w:qFormat/>
    <w:rsid w:val="00692AC7"/>
    <w:pPr>
      <w:spacing w:after="120"/>
    </w:pPr>
  </w:style>
  <w:style w:type="character" w:customStyle="1" w:styleId="BodyTextChar">
    <w:name w:val="Body Text Char"/>
    <w:aliases w:val="BT Char"/>
    <w:basedOn w:val="DefaultParagraphFont"/>
    <w:link w:val="BodyText"/>
    <w:rsid w:val="00692AC7"/>
    <w:rPr>
      <w:rFonts w:ascii="Calibri" w:hAnsi="Calibri" w:cs="Calibri"/>
    </w:rPr>
  </w:style>
  <w:style w:type="paragraph" w:customStyle="1" w:styleId="FullText">
    <w:name w:val="Full Text"/>
    <w:basedOn w:val="Normal"/>
    <w:next w:val="EndnoteText"/>
    <w:qFormat/>
    <w:rsid w:val="00692AC7"/>
  </w:style>
  <w:style w:type="character" w:customStyle="1" w:styleId="SourceBold">
    <w:name w:val="Source Bold"/>
    <w:rsid w:val="00692AC7"/>
  </w:style>
  <w:style w:type="paragraph" w:customStyle="1" w:styleId="citenon-bold">
    <w:name w:val="cite non-bold"/>
    <w:basedOn w:val="Normal"/>
    <w:qFormat/>
    <w:rsid w:val="00692AC7"/>
  </w:style>
  <w:style w:type="character" w:customStyle="1" w:styleId="citenon-boldChar">
    <w:name w:val="cite non-bold Char"/>
    <w:rsid w:val="00692AC7"/>
  </w:style>
  <w:style w:type="paragraph" w:customStyle="1" w:styleId="TextUnderline">
    <w:name w:val="Text Underline"/>
    <w:basedOn w:val="Normal"/>
    <w:next w:val="BalloonText"/>
    <w:qFormat/>
    <w:rsid w:val="00692AC7"/>
  </w:style>
  <w:style w:type="character" w:customStyle="1" w:styleId="TextUnderlineChar">
    <w:name w:val="Text Underline Char"/>
    <w:rsid w:val="00692AC7"/>
  </w:style>
  <w:style w:type="paragraph" w:customStyle="1" w:styleId="BlockTitle">
    <w:name w:val="Block Title"/>
    <w:basedOn w:val="Heading1"/>
    <w:next w:val="Normal"/>
    <w:link w:val="BlockTitleChar"/>
    <w:qFormat/>
    <w:rsid w:val="00692AC7"/>
    <w:rPr>
      <w:rFonts w:ascii="Georgia" w:hAnsi="Georgia"/>
      <w:caps/>
    </w:rPr>
  </w:style>
  <w:style w:type="character" w:customStyle="1" w:styleId="AuthorDate">
    <w:name w:val="Author Date"/>
    <w:rsid w:val="00692AC7"/>
  </w:style>
  <w:style w:type="character" w:customStyle="1" w:styleId="2xBoldUnderline">
    <w:name w:val="2x_Bold_Underline"/>
    <w:rsid w:val="00692AC7"/>
  </w:style>
  <w:style w:type="character" w:customStyle="1" w:styleId="Dottedunderline">
    <w:name w:val="Dotted underline"/>
    <w:rsid w:val="00692AC7"/>
  </w:style>
  <w:style w:type="character" w:customStyle="1" w:styleId="verdana">
    <w:name w:val="verdana"/>
    <w:rsid w:val="00692AC7"/>
  </w:style>
  <w:style w:type="character" w:customStyle="1" w:styleId="hit">
    <w:name w:val="hit"/>
    <w:rsid w:val="00692AC7"/>
  </w:style>
  <w:style w:type="paragraph" w:customStyle="1" w:styleId="citeunread">
    <w:name w:val="cite unread"/>
    <w:basedOn w:val="Normal"/>
    <w:next w:val="TextUnderline"/>
    <w:qFormat/>
    <w:rsid w:val="00692AC7"/>
  </w:style>
  <w:style w:type="character" w:customStyle="1" w:styleId="citeunreadChar">
    <w:name w:val="cite unread Char"/>
    <w:rsid w:val="00692AC7"/>
  </w:style>
  <w:style w:type="paragraph" w:customStyle="1" w:styleId="read">
    <w:name w:val="read"/>
    <w:basedOn w:val="Normal"/>
    <w:next w:val="Normal"/>
    <w:qFormat/>
    <w:rsid w:val="00692AC7"/>
  </w:style>
  <w:style w:type="character" w:customStyle="1" w:styleId="readCharChar">
    <w:name w:val="read Char Char"/>
    <w:locked/>
    <w:rsid w:val="00692AC7"/>
  </w:style>
  <w:style w:type="paragraph" w:customStyle="1" w:styleId="2ndLevel-TAG">
    <w:name w:val="2nd Level - TAG"/>
    <w:basedOn w:val="Normal"/>
    <w:next w:val="Normal"/>
    <w:qFormat/>
    <w:rsid w:val="00692AC7"/>
  </w:style>
  <w:style w:type="character" w:customStyle="1" w:styleId="readChar">
    <w:name w:val="read Char"/>
    <w:rsid w:val="00692AC7"/>
  </w:style>
  <w:style w:type="paragraph" w:customStyle="1" w:styleId="AuthorDate0">
    <w:name w:val="AuthorDate"/>
    <w:basedOn w:val="Normal"/>
    <w:next w:val="NoSpacing"/>
    <w:qFormat/>
    <w:rsid w:val="00692AC7"/>
  </w:style>
  <w:style w:type="character" w:customStyle="1" w:styleId="underlining0">
    <w:name w:val="underlining"/>
    <w:rsid w:val="00692AC7"/>
  </w:style>
  <w:style w:type="character" w:customStyle="1" w:styleId="addmd">
    <w:name w:val="addmd"/>
    <w:rsid w:val="00692AC7"/>
  </w:style>
  <w:style w:type="paragraph" w:styleId="BodyTextIndent2">
    <w:name w:val="Body Text Indent 2"/>
    <w:basedOn w:val="Normal"/>
    <w:link w:val="BodyTextIndent2Char"/>
    <w:unhideWhenUsed/>
    <w:rsid w:val="00692AC7"/>
    <w:pPr>
      <w:spacing w:after="120" w:line="480" w:lineRule="auto"/>
      <w:ind w:left="360"/>
    </w:pPr>
  </w:style>
  <w:style w:type="character" w:customStyle="1" w:styleId="BodyTextIndent2Char">
    <w:name w:val="Body Text Indent 2 Char"/>
    <w:basedOn w:val="DefaultParagraphFont"/>
    <w:link w:val="BodyTextIndent2"/>
    <w:rsid w:val="00692AC7"/>
    <w:rPr>
      <w:rFonts w:ascii="Calibri" w:hAnsi="Calibri" w:cs="Calibri"/>
    </w:rPr>
  </w:style>
  <w:style w:type="character" w:customStyle="1" w:styleId="A6">
    <w:name w:val="A6"/>
    <w:uiPriority w:val="99"/>
    <w:rsid w:val="00692AC7"/>
  </w:style>
  <w:style w:type="character" w:customStyle="1" w:styleId="smallChar">
    <w:name w:val="small Char"/>
    <w:rsid w:val="00692AC7"/>
  </w:style>
  <w:style w:type="character" w:customStyle="1" w:styleId="il">
    <w:name w:val="il"/>
    <w:rsid w:val="00692AC7"/>
  </w:style>
  <w:style w:type="paragraph" w:customStyle="1" w:styleId="CiteCard">
    <w:name w:val="Cite_Card"/>
    <w:qFormat/>
    <w:rsid w:val="00692AC7"/>
  </w:style>
  <w:style w:type="character" w:customStyle="1" w:styleId="CiteCardChar">
    <w:name w:val="Cite_Card Char"/>
    <w:rsid w:val="00692AC7"/>
  </w:style>
  <w:style w:type="character" w:customStyle="1" w:styleId="btitle">
    <w:name w:val="btitle"/>
    <w:rsid w:val="00692AC7"/>
  </w:style>
  <w:style w:type="character" w:customStyle="1" w:styleId="green">
    <w:name w:val="green"/>
    <w:rsid w:val="00692AC7"/>
  </w:style>
  <w:style w:type="paragraph" w:customStyle="1" w:styleId="CM5">
    <w:name w:val="CM5"/>
    <w:basedOn w:val="Normal"/>
    <w:uiPriority w:val="99"/>
    <w:qFormat/>
    <w:rsid w:val="00692AC7"/>
  </w:style>
  <w:style w:type="paragraph" w:customStyle="1" w:styleId="CM14">
    <w:name w:val="CM14"/>
    <w:basedOn w:val="Normal"/>
    <w:next w:val="AuthorDate0"/>
    <w:uiPriority w:val="99"/>
    <w:qFormat/>
    <w:rsid w:val="00692AC7"/>
  </w:style>
  <w:style w:type="character" w:customStyle="1" w:styleId="BodyText1">
    <w:name w:val="Body Text1"/>
    <w:rsid w:val="00692AC7"/>
  </w:style>
  <w:style w:type="character" w:customStyle="1" w:styleId="BodyText2">
    <w:name w:val="Body Text2"/>
    <w:rsid w:val="00692AC7"/>
  </w:style>
  <w:style w:type="character" w:customStyle="1" w:styleId="BodyText3">
    <w:name w:val="Body Text3"/>
    <w:rsid w:val="00692AC7"/>
  </w:style>
  <w:style w:type="character" w:customStyle="1" w:styleId="BodytextBold">
    <w:name w:val="Body text + Bold"/>
    <w:rsid w:val="00692AC7"/>
  </w:style>
  <w:style w:type="character" w:customStyle="1" w:styleId="Bodytext6pt">
    <w:name w:val="Body text + 6 pt"/>
    <w:rsid w:val="00692AC7"/>
  </w:style>
  <w:style w:type="character" w:customStyle="1" w:styleId="BodyText4">
    <w:name w:val="Body Text4"/>
    <w:rsid w:val="00692AC7"/>
  </w:style>
  <w:style w:type="character" w:customStyle="1" w:styleId="AuthorDateChar">
    <w:name w:val="AuthorDate Char"/>
    <w:basedOn w:val="DefaultParagraphFont"/>
    <w:rsid w:val="00692AC7"/>
  </w:style>
  <w:style w:type="paragraph" w:customStyle="1" w:styleId="StyleLeft02">
    <w:name w:val="Style Left:  0.2&quot;"/>
    <w:basedOn w:val="Normal"/>
    <w:next w:val="CiteCard"/>
    <w:qFormat/>
    <w:rsid w:val="00692AC7"/>
  </w:style>
  <w:style w:type="character" w:customStyle="1" w:styleId="HTMLPreformattedChar1">
    <w:name w:val="HTML Preformatted Char1"/>
    <w:basedOn w:val="DefaultParagraphFont"/>
    <w:uiPriority w:val="99"/>
    <w:rsid w:val="00692AC7"/>
    <w:rPr>
      <w:rFonts w:ascii="Consolas" w:hAnsi="Consolas" w:cs="Consolas"/>
      <w:sz w:val="20"/>
      <w:szCs w:val="20"/>
    </w:rPr>
  </w:style>
  <w:style w:type="paragraph" w:customStyle="1" w:styleId="DebateBlocking">
    <w:name w:val="DebateBlocking"/>
    <w:basedOn w:val="Normal"/>
    <w:uiPriority w:val="99"/>
    <w:qFormat/>
    <w:rsid w:val="00692AC7"/>
  </w:style>
  <w:style w:type="paragraph" w:customStyle="1" w:styleId="Stylecardtext5pt">
    <w:name w:val="Style card text + 5 pt"/>
    <w:basedOn w:val="Normal"/>
    <w:qFormat/>
    <w:rsid w:val="00692AC7"/>
  </w:style>
  <w:style w:type="character" w:customStyle="1" w:styleId="reduce2">
    <w:name w:val="reduce2"/>
    <w:rsid w:val="00692AC7"/>
  </w:style>
  <w:style w:type="character" w:styleId="HTMLCite">
    <w:name w:val="HTML Cite"/>
    <w:basedOn w:val="DefaultParagraphFont"/>
    <w:uiPriority w:val="99"/>
    <w:unhideWhenUsed/>
    <w:rsid w:val="00692AC7"/>
    <w:rPr>
      <w:i/>
      <w:iCs/>
    </w:rPr>
  </w:style>
  <w:style w:type="paragraph" w:customStyle="1" w:styleId="Minimize">
    <w:name w:val="Minimize"/>
    <w:basedOn w:val="Cite2"/>
    <w:next w:val="Normal"/>
    <w:qFormat/>
    <w:rsid w:val="00692AC7"/>
  </w:style>
  <w:style w:type="paragraph" w:styleId="Subtitle">
    <w:name w:val="Subtitle"/>
    <w:aliases w:val="Underlined card text"/>
    <w:basedOn w:val="Normal"/>
    <w:next w:val="Normal"/>
    <w:link w:val="SubtitleChar"/>
    <w:qFormat/>
    <w:rsid w:val="00692AC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rsid w:val="00692AC7"/>
    <w:rPr>
      <w:rFonts w:cs="Calibri"/>
      <w:color w:val="5A5A5A" w:themeColor="text1" w:themeTint="A5"/>
      <w:spacing w:val="15"/>
    </w:rPr>
  </w:style>
  <w:style w:type="character" w:styleId="PageNumber">
    <w:name w:val="page number"/>
    <w:aliases w:val="card ununderlined"/>
    <w:basedOn w:val="DefaultParagraphFont"/>
    <w:unhideWhenUsed/>
    <w:rsid w:val="00692AC7"/>
  </w:style>
  <w:style w:type="paragraph" w:customStyle="1" w:styleId="Tag12">
    <w:name w:val="Tag12"/>
    <w:basedOn w:val="Normal"/>
    <w:next w:val="Normal"/>
    <w:qFormat/>
    <w:rsid w:val="00692AC7"/>
  </w:style>
  <w:style w:type="character" w:customStyle="1" w:styleId="HeaderChar1">
    <w:name w:val="Header Char1"/>
    <w:aliases w:val="Char2 Char1,Header 1 Char1,Text Char1,Header Char Char Char Char Char1,Heading 1 Char Char Char Char Char Char1,Header Char Char Char Char Char Char Char1,Heading 1 Char Char Char Char Char Char Char Char1,Header 1 Char Char Char1,tag Char"/>
    <w:basedOn w:val="DefaultParagraphFont"/>
    <w:qFormat/>
    <w:rsid w:val="00692AC7"/>
  </w:style>
  <w:style w:type="paragraph" w:customStyle="1" w:styleId="StyleJustified">
    <w:name w:val="Style Justified"/>
    <w:basedOn w:val="Normal"/>
    <w:qFormat/>
    <w:rsid w:val="00692AC7"/>
  </w:style>
  <w:style w:type="character" w:customStyle="1" w:styleId="DocumentMapChar1">
    <w:name w:val="Document Map Char1"/>
    <w:basedOn w:val="DefaultParagraphFont"/>
    <w:rsid w:val="00692AC7"/>
  </w:style>
  <w:style w:type="paragraph" w:customStyle="1" w:styleId="StyleHeading4TagsmalltextBigcardbodyNormalTagNotBold">
    <w:name w:val="Style Heading 4Tagsmall textBig cardbodyNormal Tag + Not Bold"/>
    <w:basedOn w:val="Heading4"/>
    <w:qFormat/>
    <w:rsid w:val="00692AC7"/>
    <w:rPr>
      <w:rFonts w:ascii="Georgia" w:hAnsi="Georgia"/>
      <w:sz w:val="22"/>
    </w:rPr>
  </w:style>
  <w:style w:type="character" w:styleId="HTMLTypewriter">
    <w:name w:val="HTML Typewriter"/>
    <w:basedOn w:val="DefaultParagraphFont"/>
    <w:unhideWhenUsed/>
    <w:rsid w:val="00692AC7"/>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locked/>
    <w:rsid w:val="00692AC7"/>
  </w:style>
  <w:style w:type="character" w:customStyle="1" w:styleId="CommentTextChar">
    <w:name w:val="Comment Text Char"/>
    <w:basedOn w:val="DefaultParagraphFont"/>
    <w:uiPriority w:val="99"/>
    <w:locked/>
    <w:rsid w:val="00692AC7"/>
  </w:style>
  <w:style w:type="character" w:customStyle="1" w:styleId="BodyTextIndentChar">
    <w:name w:val="Body Text Indent Char"/>
    <w:basedOn w:val="DefaultParagraphFont"/>
    <w:locked/>
    <w:rsid w:val="00692AC7"/>
  </w:style>
  <w:style w:type="character" w:customStyle="1" w:styleId="DateChar">
    <w:name w:val="Date Char"/>
    <w:aliases w:val="date Char"/>
    <w:basedOn w:val="DefaultParagraphFont"/>
    <w:locked/>
    <w:rsid w:val="00692AC7"/>
  </w:style>
  <w:style w:type="character" w:customStyle="1" w:styleId="BodyTextChar1">
    <w:name w:val="Body Text Char1"/>
    <w:aliases w:val="BT Char1"/>
    <w:basedOn w:val="DefaultParagraphFont"/>
    <w:uiPriority w:val="99"/>
    <w:rsid w:val="00692AC7"/>
  </w:style>
  <w:style w:type="character" w:customStyle="1" w:styleId="BodyTextFirstIndentChar">
    <w:name w:val="Body Text First Indent Char"/>
    <w:basedOn w:val="EndnoteTextChar"/>
    <w:locked/>
    <w:rsid w:val="00692AC7"/>
  </w:style>
  <w:style w:type="character" w:customStyle="1" w:styleId="BodyText2Char">
    <w:name w:val="Body Text 2 Char"/>
    <w:basedOn w:val="DefaultParagraphFont"/>
    <w:locked/>
    <w:rsid w:val="00692AC7"/>
  </w:style>
  <w:style w:type="character" w:customStyle="1" w:styleId="BodyText3Char">
    <w:name w:val="Body Text 3 Char"/>
    <w:basedOn w:val="DefaultParagraphFont"/>
    <w:locked/>
    <w:rsid w:val="00692AC7"/>
  </w:style>
  <w:style w:type="character" w:customStyle="1" w:styleId="PlainTextChar">
    <w:name w:val="Plain Text Char"/>
    <w:basedOn w:val="DefaultParagraphFont"/>
    <w:locked/>
    <w:rsid w:val="00692AC7"/>
  </w:style>
  <w:style w:type="paragraph" w:styleId="CommentText">
    <w:name w:val="annotation text"/>
    <w:basedOn w:val="Normal"/>
    <w:link w:val="CommentTextChar1"/>
    <w:uiPriority w:val="99"/>
    <w:unhideWhenUsed/>
    <w:rsid w:val="00692AC7"/>
    <w:rPr>
      <w:sz w:val="20"/>
      <w:szCs w:val="20"/>
    </w:rPr>
  </w:style>
  <w:style w:type="character" w:customStyle="1" w:styleId="CommentTextChar1">
    <w:name w:val="Comment Text Char1"/>
    <w:basedOn w:val="DefaultParagraphFont"/>
    <w:link w:val="CommentText"/>
    <w:uiPriority w:val="99"/>
    <w:rsid w:val="00692AC7"/>
    <w:rPr>
      <w:rFonts w:ascii="Calibri" w:hAnsi="Calibri" w:cs="Calibri"/>
      <w:sz w:val="20"/>
      <w:szCs w:val="20"/>
    </w:rPr>
  </w:style>
  <w:style w:type="character" w:customStyle="1" w:styleId="CommentSubjectChar">
    <w:name w:val="Comment Subject Char"/>
    <w:basedOn w:val="HeaderChar1"/>
    <w:uiPriority w:val="99"/>
    <w:locked/>
    <w:rsid w:val="00692AC7"/>
  </w:style>
  <w:style w:type="character" w:customStyle="1" w:styleId="QuoteChar">
    <w:name w:val="Quote Char"/>
    <w:basedOn w:val="DefaultParagraphFont"/>
    <w:uiPriority w:val="29"/>
    <w:locked/>
    <w:rsid w:val="00692AC7"/>
  </w:style>
  <w:style w:type="character" w:customStyle="1" w:styleId="ShrinkChar">
    <w:name w:val="Shrink Char"/>
    <w:locked/>
    <w:rsid w:val="00692AC7"/>
  </w:style>
  <w:style w:type="paragraph" w:customStyle="1" w:styleId="Shrink">
    <w:name w:val="Shrink"/>
    <w:qFormat/>
    <w:rsid w:val="00692AC7"/>
  </w:style>
  <w:style w:type="character" w:customStyle="1" w:styleId="CitesChar">
    <w:name w:val="Cites Char"/>
    <w:locked/>
    <w:rsid w:val="00692AC7"/>
  </w:style>
  <w:style w:type="character" w:customStyle="1" w:styleId="BlockHeadingsCharCharChar">
    <w:name w:val="Block Headings Char Char Char"/>
    <w:locked/>
    <w:rsid w:val="00692AC7"/>
  </w:style>
  <w:style w:type="paragraph" w:customStyle="1" w:styleId="BlockHeadingsCharChar">
    <w:name w:val="Block Headings Char Char"/>
    <w:basedOn w:val="Normal"/>
    <w:qFormat/>
    <w:rsid w:val="00692AC7"/>
  </w:style>
  <w:style w:type="character" w:customStyle="1" w:styleId="CitesCharCharCharChar">
    <w:name w:val="Cites Char Char Char Char"/>
    <w:locked/>
    <w:rsid w:val="00692AC7"/>
  </w:style>
  <w:style w:type="paragraph" w:customStyle="1" w:styleId="CitesCharCharChar">
    <w:name w:val="Cites Char Char Char"/>
    <w:basedOn w:val="Normal"/>
    <w:next w:val="Shrink"/>
    <w:qFormat/>
    <w:rsid w:val="00692AC7"/>
  </w:style>
  <w:style w:type="character" w:customStyle="1" w:styleId="TagsChar1CharChar">
    <w:name w:val="Tags Char1 Char Char"/>
    <w:locked/>
    <w:rsid w:val="00692AC7"/>
  </w:style>
  <w:style w:type="paragraph" w:customStyle="1" w:styleId="TagsChar1Char">
    <w:name w:val="Tags Char1 Char"/>
    <w:basedOn w:val="Normal"/>
    <w:qFormat/>
    <w:rsid w:val="00692AC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692AC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qFormat/>
    <w:rsid w:val="00692AC7"/>
  </w:style>
  <w:style w:type="character" w:customStyle="1" w:styleId="CardsFont6ptCharCharChar">
    <w:name w:val="Cards + Font: 6 pt Char Char Char"/>
    <w:locked/>
    <w:rsid w:val="00692AC7"/>
  </w:style>
  <w:style w:type="paragraph" w:customStyle="1" w:styleId="CardsFont6ptCharChar">
    <w:name w:val="Cards + Font: 6 pt Char Char"/>
    <w:basedOn w:val="Normal"/>
    <w:qFormat/>
    <w:rsid w:val="00692AC7"/>
  </w:style>
  <w:style w:type="character" w:customStyle="1" w:styleId="Style3Char">
    <w:name w:val="Style3 Char"/>
    <w:locked/>
    <w:rsid w:val="00692AC7"/>
  </w:style>
  <w:style w:type="paragraph" w:customStyle="1" w:styleId="Style3">
    <w:name w:val="Style3"/>
    <w:basedOn w:val="Normal"/>
    <w:qFormat/>
    <w:rsid w:val="00692AC7"/>
  </w:style>
  <w:style w:type="character" w:customStyle="1" w:styleId="blocktitleChar0">
    <w:name w:val="block title Char"/>
    <w:locked/>
    <w:rsid w:val="00692AC7"/>
  </w:style>
  <w:style w:type="paragraph" w:customStyle="1" w:styleId="blocktitle0">
    <w:name w:val="block title"/>
    <w:basedOn w:val="Normal"/>
    <w:next w:val="TagsChar1Char"/>
    <w:qFormat/>
    <w:rsid w:val="00692AC7"/>
  </w:style>
  <w:style w:type="character" w:customStyle="1" w:styleId="MicrotextChar">
    <w:name w:val="Microtext Char"/>
    <w:locked/>
    <w:rsid w:val="00692AC7"/>
  </w:style>
  <w:style w:type="paragraph" w:customStyle="1" w:styleId="Microtext">
    <w:name w:val="Microtext"/>
    <w:basedOn w:val="Normal"/>
    <w:next w:val="Normal"/>
    <w:qFormat/>
    <w:rsid w:val="00692AC7"/>
  </w:style>
  <w:style w:type="character" w:customStyle="1" w:styleId="Cards1Char">
    <w:name w:val="Cards1 Char"/>
    <w:locked/>
    <w:rsid w:val="00692AC7"/>
  </w:style>
  <w:style w:type="paragraph" w:customStyle="1" w:styleId="Cards1">
    <w:name w:val="Cards1"/>
    <w:basedOn w:val="Normal"/>
    <w:next w:val="blocktitle0"/>
    <w:qFormat/>
    <w:rsid w:val="00692AC7"/>
  </w:style>
  <w:style w:type="character" w:customStyle="1" w:styleId="CardsUnderlineChar">
    <w:name w:val="Cards + Underline Char"/>
    <w:locked/>
    <w:rsid w:val="00692AC7"/>
  </w:style>
  <w:style w:type="paragraph" w:customStyle="1" w:styleId="CardsUnderline">
    <w:name w:val="Cards + Underline"/>
    <w:basedOn w:val="Normal"/>
    <w:next w:val="Microtext"/>
    <w:qFormat/>
    <w:rsid w:val="00692AC7"/>
  </w:style>
  <w:style w:type="paragraph" w:customStyle="1" w:styleId="StyleNormalWebNormalWebChar1CharNormalWebCharCharC">
    <w:name w:val="Style Normal (Web)Normal (Web) Char1 CharNormal (Web) Char Char C..."/>
    <w:basedOn w:val="Normal"/>
    <w:qFormat/>
    <w:rsid w:val="00692AC7"/>
  </w:style>
  <w:style w:type="paragraph" w:customStyle="1" w:styleId="Reference">
    <w:name w:val="Reference"/>
    <w:next w:val="blocktitle0"/>
    <w:qFormat/>
    <w:rsid w:val="00692AC7"/>
  </w:style>
  <w:style w:type="character" w:customStyle="1" w:styleId="Debate-CardSmalltextF2Char">
    <w:name w:val="Debate- Card Small text F2 Char"/>
    <w:locked/>
    <w:rsid w:val="00692AC7"/>
  </w:style>
  <w:style w:type="paragraph" w:customStyle="1" w:styleId="Debate-CardSmalltextF2">
    <w:name w:val="Debate- Card Small text F2"/>
    <w:basedOn w:val="Normal"/>
    <w:next w:val="Normal"/>
    <w:qFormat/>
    <w:rsid w:val="00692AC7"/>
  </w:style>
  <w:style w:type="character" w:customStyle="1" w:styleId="Debate-EmphasizedText-F5Char">
    <w:name w:val="Debate- Emphasized Text- F5 Char"/>
    <w:locked/>
    <w:rsid w:val="00692AC7"/>
  </w:style>
  <w:style w:type="paragraph" w:customStyle="1" w:styleId="Debate-EmphasizedText-F5">
    <w:name w:val="Debate- Emphasized Text- F5"/>
    <w:basedOn w:val="Normal"/>
    <w:next w:val="Reference"/>
    <w:qFormat/>
    <w:rsid w:val="00692AC7"/>
  </w:style>
  <w:style w:type="character" w:customStyle="1" w:styleId="Debate-CardTextUnderlined-F3Char">
    <w:name w:val="Debate- Card Text Underlined- F3 Char"/>
    <w:locked/>
    <w:rsid w:val="00692AC7"/>
  </w:style>
  <w:style w:type="paragraph" w:customStyle="1" w:styleId="Debate-CardTextUnderlined-F3">
    <w:name w:val="Debate- Card Text Underlined- F3"/>
    <w:basedOn w:val="Normal"/>
    <w:next w:val="CardsUnderline"/>
    <w:qFormat/>
    <w:rsid w:val="00692AC7"/>
  </w:style>
  <w:style w:type="character" w:customStyle="1" w:styleId="CardtextChar1">
    <w:name w:val="Card text Char"/>
    <w:uiPriority w:val="99"/>
    <w:locked/>
    <w:rsid w:val="00692AC7"/>
  </w:style>
  <w:style w:type="paragraph" w:customStyle="1" w:styleId="Cardtext3">
    <w:name w:val="Card text"/>
    <w:next w:val="Debate-EmphasizedText-F5"/>
    <w:uiPriority w:val="99"/>
    <w:qFormat/>
    <w:rsid w:val="00692AC7"/>
  </w:style>
  <w:style w:type="paragraph" w:customStyle="1" w:styleId="StyleHeading2Heading2Char2CharHeading2Char1CharCharHead">
    <w:name w:val="Style Heading 2Heading 2 Char2 CharHeading 2 Char1 Char CharHead..."/>
    <w:basedOn w:val="Heading2"/>
    <w:qFormat/>
    <w:rsid w:val="00692AC7"/>
    <w:rPr>
      <w:rFonts w:ascii="Georgia" w:hAnsi="Georgia"/>
      <w:caps/>
    </w:rPr>
  </w:style>
  <w:style w:type="paragraph" w:customStyle="1" w:styleId="Blocktitle1">
    <w:name w:val="Block title"/>
    <w:basedOn w:val="Heading1"/>
    <w:next w:val="Debate-CardTextUnderlined-F3"/>
    <w:autoRedefine/>
    <w:qFormat/>
    <w:rsid w:val="00692AC7"/>
    <w:rPr>
      <w:rFonts w:ascii="Georgia" w:hAnsi="Georgia"/>
      <w:caps/>
    </w:rPr>
  </w:style>
  <w:style w:type="paragraph" w:customStyle="1" w:styleId="CardUnderlined">
    <w:name w:val="Card Underlined"/>
    <w:basedOn w:val="Normal"/>
    <w:next w:val="Debate-CardSmalltextF2"/>
    <w:autoRedefine/>
    <w:qFormat/>
    <w:rsid w:val="00692AC7"/>
  </w:style>
  <w:style w:type="paragraph" w:customStyle="1" w:styleId="CardNotUnderlined">
    <w:name w:val="Card Not Underlined"/>
    <w:basedOn w:val="Normal"/>
    <w:next w:val="Cardtext3"/>
    <w:autoRedefine/>
    <w:qFormat/>
    <w:rsid w:val="00692AC7"/>
  </w:style>
  <w:style w:type="paragraph" w:customStyle="1" w:styleId="MicroText0">
    <w:name w:val="MicroText"/>
    <w:basedOn w:val="Normal"/>
    <w:next w:val="Normal"/>
    <w:qFormat/>
    <w:rsid w:val="00692AC7"/>
  </w:style>
  <w:style w:type="paragraph" w:customStyle="1" w:styleId="BlockHeading1">
    <w:name w:val="Block Heading 1"/>
    <w:basedOn w:val="Normal"/>
    <w:next w:val="Blocktitle1"/>
    <w:qFormat/>
    <w:rsid w:val="00692AC7"/>
  </w:style>
  <w:style w:type="paragraph" w:customStyle="1" w:styleId="RepeatBlockHeading">
    <w:name w:val="Repeat Block Heading"/>
    <w:basedOn w:val="Blocktitle1"/>
    <w:next w:val="CardUnderlined"/>
    <w:qFormat/>
    <w:rsid w:val="00692AC7"/>
  </w:style>
  <w:style w:type="character" w:customStyle="1" w:styleId="CardTagChar">
    <w:name w:val="Card Tag Char"/>
    <w:locked/>
    <w:rsid w:val="00692AC7"/>
  </w:style>
  <w:style w:type="paragraph" w:customStyle="1" w:styleId="CardTag">
    <w:name w:val="Card Tag"/>
    <w:next w:val="MicroText0"/>
    <w:qFormat/>
    <w:rsid w:val="00692AC7"/>
  </w:style>
  <w:style w:type="paragraph" w:customStyle="1" w:styleId="Normal1">
    <w:name w:val="Normal1"/>
    <w:basedOn w:val="Normal"/>
    <w:next w:val="BlockHeading1"/>
    <w:autoRedefine/>
    <w:qFormat/>
    <w:rsid w:val="00692AC7"/>
  </w:style>
  <w:style w:type="paragraph" w:customStyle="1" w:styleId="textsmall">
    <w:name w:val="textsmall"/>
    <w:basedOn w:val="Normal"/>
    <w:qFormat/>
    <w:rsid w:val="00692AC7"/>
  </w:style>
  <w:style w:type="paragraph" w:customStyle="1" w:styleId="SmallCite">
    <w:name w:val="Small Cite"/>
    <w:basedOn w:val="Normal"/>
    <w:next w:val="CardTag"/>
    <w:qFormat/>
    <w:rsid w:val="00692AC7"/>
  </w:style>
  <w:style w:type="paragraph" w:customStyle="1" w:styleId="inside-copy">
    <w:name w:val="inside-copy"/>
    <w:basedOn w:val="Normal"/>
    <w:next w:val="Normal1"/>
    <w:qFormat/>
    <w:rsid w:val="00692AC7"/>
  </w:style>
  <w:style w:type="paragraph" w:customStyle="1" w:styleId="links1">
    <w:name w:val="links1"/>
    <w:basedOn w:val="Normal"/>
    <w:next w:val="Paste"/>
    <w:qFormat/>
    <w:rsid w:val="00692AC7"/>
  </w:style>
  <w:style w:type="paragraph" w:customStyle="1" w:styleId="noindent">
    <w:name w:val="noindent"/>
    <w:basedOn w:val="Normal"/>
    <w:next w:val="textsmall"/>
    <w:qFormat/>
    <w:rsid w:val="00692AC7"/>
  </w:style>
  <w:style w:type="paragraph" w:customStyle="1" w:styleId="endtext">
    <w:name w:val="endtext"/>
    <w:basedOn w:val="Normal"/>
    <w:next w:val="SmallCite"/>
    <w:qFormat/>
    <w:rsid w:val="00692AC7"/>
  </w:style>
  <w:style w:type="paragraph" w:customStyle="1" w:styleId="copyright">
    <w:name w:val="copyright"/>
    <w:basedOn w:val="Normal"/>
    <w:next w:val="inside-copy"/>
    <w:qFormat/>
    <w:rsid w:val="00692AC7"/>
  </w:style>
  <w:style w:type="paragraph" w:customStyle="1" w:styleId="g">
    <w:name w:val="g"/>
    <w:basedOn w:val="Normal"/>
    <w:next w:val="links1"/>
    <w:qFormat/>
    <w:rsid w:val="00692AC7"/>
  </w:style>
  <w:style w:type="paragraph" w:customStyle="1" w:styleId="text">
    <w:name w:val="text"/>
    <w:basedOn w:val="Normal"/>
    <w:next w:val="noindent"/>
    <w:qFormat/>
    <w:rsid w:val="00692AC7"/>
  </w:style>
  <w:style w:type="paragraph" w:customStyle="1" w:styleId="Small">
    <w:name w:val="Small"/>
    <w:basedOn w:val="Normal"/>
    <w:next w:val="endtext"/>
    <w:qFormat/>
    <w:rsid w:val="00692AC7"/>
  </w:style>
  <w:style w:type="paragraph" w:customStyle="1" w:styleId="SmallChar0">
    <w:name w:val="Small Char"/>
    <w:next w:val="copyright"/>
    <w:qFormat/>
    <w:rsid w:val="00692AC7"/>
  </w:style>
  <w:style w:type="paragraph" w:customStyle="1" w:styleId="Repeatheader">
    <w:name w:val="Repeat header"/>
    <w:basedOn w:val="Normal"/>
    <w:next w:val="g"/>
    <w:autoRedefine/>
    <w:qFormat/>
    <w:rsid w:val="00692AC7"/>
  </w:style>
  <w:style w:type="paragraph" w:customStyle="1" w:styleId="StyleCardNotUnderlined8pt">
    <w:name w:val="Style Card Not Underlined + 8 pt"/>
    <w:basedOn w:val="Cardtext3"/>
    <w:next w:val="text"/>
    <w:qFormat/>
    <w:rsid w:val="00692AC7"/>
  </w:style>
  <w:style w:type="paragraph" w:customStyle="1" w:styleId="CardNotUnderlined3">
    <w:name w:val="Card Not Underlined 3"/>
    <w:basedOn w:val="Cardtext3"/>
    <w:next w:val="Small"/>
    <w:qFormat/>
    <w:rsid w:val="00692AC7"/>
  </w:style>
  <w:style w:type="paragraph" w:customStyle="1" w:styleId="CardNotUnderlinedFinal">
    <w:name w:val="Card Not Underlined Final"/>
    <w:basedOn w:val="Small"/>
    <w:next w:val="SmallChar0"/>
    <w:qFormat/>
    <w:rsid w:val="00692AC7"/>
  </w:style>
  <w:style w:type="paragraph" w:customStyle="1" w:styleId="Numbering">
    <w:name w:val="Numbering"/>
    <w:basedOn w:val="Normal"/>
    <w:next w:val="Normal"/>
    <w:qFormat/>
    <w:rsid w:val="00692AC7"/>
  </w:style>
  <w:style w:type="paragraph" w:customStyle="1" w:styleId="Un-IndexedHeading">
    <w:name w:val="Un-Indexed Heading"/>
    <w:basedOn w:val="Heading1"/>
    <w:next w:val="Normal"/>
    <w:qFormat/>
    <w:rsid w:val="00692AC7"/>
    <w:rPr>
      <w:rFonts w:ascii="Georgia" w:hAnsi="Georgia"/>
      <w:caps/>
    </w:rPr>
  </w:style>
  <w:style w:type="paragraph" w:customStyle="1" w:styleId="SmallFont">
    <w:name w:val="Small Font"/>
    <w:basedOn w:val="Normal"/>
    <w:next w:val="Normal"/>
    <w:qFormat/>
    <w:rsid w:val="00692AC7"/>
  </w:style>
  <w:style w:type="paragraph" w:customStyle="1" w:styleId="Circle">
    <w:name w:val="Circle"/>
    <w:basedOn w:val="Normal"/>
    <w:next w:val="Normal"/>
    <w:qFormat/>
    <w:rsid w:val="00692AC7"/>
  </w:style>
  <w:style w:type="paragraph" w:customStyle="1" w:styleId="PageHeader">
    <w:name w:val="Page Header"/>
    <w:basedOn w:val="Normal"/>
    <w:next w:val="Numbering"/>
    <w:link w:val="PageHeaderChar"/>
    <w:qFormat/>
    <w:rsid w:val="00692AC7"/>
  </w:style>
  <w:style w:type="paragraph" w:customStyle="1" w:styleId="IndentedLettering">
    <w:name w:val="Indented Lettering"/>
    <w:next w:val="Normal"/>
    <w:qFormat/>
    <w:rsid w:val="00692AC7"/>
  </w:style>
  <w:style w:type="paragraph" w:customStyle="1" w:styleId="Lettering">
    <w:name w:val="Lettering"/>
    <w:basedOn w:val="Repeatheader"/>
    <w:next w:val="Normal"/>
    <w:qFormat/>
    <w:rsid w:val="00692AC7"/>
  </w:style>
  <w:style w:type="paragraph" w:customStyle="1" w:styleId="FileName">
    <w:name w:val="File Name"/>
    <w:basedOn w:val="Normal"/>
    <w:next w:val="Normal"/>
    <w:qFormat/>
    <w:rsid w:val="00692AC7"/>
  </w:style>
  <w:style w:type="paragraph" w:customStyle="1" w:styleId="Pagination">
    <w:name w:val="Pagination"/>
    <w:basedOn w:val="Normal"/>
    <w:next w:val="Normal"/>
    <w:qFormat/>
    <w:rsid w:val="00692AC7"/>
  </w:style>
  <w:style w:type="paragraph" w:customStyle="1" w:styleId="IndentedNumbering">
    <w:name w:val="Indented Numbering"/>
    <w:basedOn w:val="Un-IndexedHeading"/>
    <w:next w:val="Normal"/>
    <w:qFormat/>
    <w:rsid w:val="00692AC7"/>
  </w:style>
  <w:style w:type="paragraph" w:customStyle="1" w:styleId="CardContinued1">
    <w:name w:val="Card Continued 1"/>
    <w:basedOn w:val="Normal"/>
    <w:next w:val="Normal"/>
    <w:qFormat/>
    <w:rsid w:val="00692AC7"/>
  </w:style>
  <w:style w:type="paragraph" w:customStyle="1" w:styleId="CardContinued2">
    <w:name w:val="Card Continued 2"/>
    <w:basedOn w:val="Lettering"/>
    <w:next w:val="Normal"/>
    <w:qFormat/>
    <w:rsid w:val="00692AC7"/>
  </w:style>
  <w:style w:type="paragraph" w:customStyle="1" w:styleId="Clearformatting">
    <w:name w:val="Clear formatting"/>
    <w:basedOn w:val="Normal"/>
    <w:next w:val="Pagination"/>
    <w:qFormat/>
    <w:rsid w:val="00692AC7"/>
  </w:style>
  <w:style w:type="paragraph" w:customStyle="1" w:styleId="SmallCardText">
    <w:name w:val="Small Card Text"/>
    <w:next w:val="PageHeader"/>
    <w:qFormat/>
    <w:rsid w:val="00692AC7"/>
  </w:style>
  <w:style w:type="paragraph" w:customStyle="1" w:styleId="TAGFONT">
    <w:name w:val="TAG FONT"/>
    <w:basedOn w:val="Normal"/>
    <w:next w:val="CardContinued1"/>
    <w:autoRedefine/>
    <w:qFormat/>
    <w:rsid w:val="00692AC7"/>
  </w:style>
  <w:style w:type="paragraph" w:customStyle="1" w:styleId="BlockTitle2">
    <w:name w:val="Block Title2"/>
    <w:basedOn w:val="Normal"/>
    <w:next w:val="CardContinued2"/>
    <w:link w:val="BlockTitle2Char"/>
    <w:qFormat/>
    <w:rsid w:val="00692AC7"/>
  </w:style>
  <w:style w:type="paragraph" w:customStyle="1" w:styleId="fullstory">
    <w:name w:val="fullstory"/>
    <w:basedOn w:val="Normal"/>
    <w:next w:val="FileName"/>
    <w:qFormat/>
    <w:rsid w:val="00692AC7"/>
  </w:style>
  <w:style w:type="paragraph" w:customStyle="1" w:styleId="TxBrp1">
    <w:name w:val="TxBr_p1"/>
    <w:basedOn w:val="Normal"/>
    <w:next w:val="SmallCardText"/>
    <w:qFormat/>
    <w:rsid w:val="00692AC7"/>
  </w:style>
  <w:style w:type="character" w:customStyle="1" w:styleId="LanguageStrikeChar">
    <w:name w:val="Language Strike Char"/>
    <w:locked/>
    <w:rsid w:val="00692AC7"/>
  </w:style>
  <w:style w:type="paragraph" w:customStyle="1" w:styleId="LanguageStrike">
    <w:name w:val="Language Strike"/>
    <w:basedOn w:val="Normal"/>
    <w:next w:val="Normal"/>
    <w:qFormat/>
    <w:rsid w:val="00692AC7"/>
  </w:style>
  <w:style w:type="paragraph" w:customStyle="1" w:styleId="medium-normal">
    <w:name w:val="medium-normal"/>
    <w:basedOn w:val="Normal"/>
    <w:next w:val="fullstory"/>
    <w:qFormat/>
    <w:rsid w:val="00692AC7"/>
  </w:style>
  <w:style w:type="character" w:customStyle="1" w:styleId="8pointChar">
    <w:name w:val="8 point Char"/>
    <w:locked/>
    <w:rsid w:val="00692AC7"/>
  </w:style>
  <w:style w:type="paragraph" w:customStyle="1" w:styleId="8point">
    <w:name w:val="8 point"/>
    <w:basedOn w:val="Normal"/>
    <w:qFormat/>
    <w:rsid w:val="00692AC7"/>
  </w:style>
  <w:style w:type="character" w:customStyle="1" w:styleId="citationunderlineChar">
    <w:name w:val="citation/underline Char"/>
    <w:locked/>
    <w:rsid w:val="00692AC7"/>
  </w:style>
  <w:style w:type="paragraph" w:customStyle="1" w:styleId="citationunderline">
    <w:name w:val="citation/underline"/>
    <w:next w:val="medium-normal"/>
    <w:autoRedefine/>
    <w:qFormat/>
    <w:rsid w:val="00692AC7"/>
  </w:style>
  <w:style w:type="paragraph" w:customStyle="1" w:styleId="Style1">
    <w:name w:val="Style 1"/>
    <w:next w:val="fullstory"/>
    <w:qFormat/>
    <w:rsid w:val="00692AC7"/>
  </w:style>
  <w:style w:type="paragraph" w:customStyle="1" w:styleId="Style6">
    <w:name w:val="Style 6"/>
    <w:next w:val="8point"/>
    <w:qFormat/>
    <w:rsid w:val="00692AC7"/>
  </w:style>
  <w:style w:type="paragraph" w:customStyle="1" w:styleId="UnderlinedText">
    <w:name w:val="Underlined Text"/>
    <w:basedOn w:val="Normal"/>
    <w:link w:val="UnderlinedTextChar"/>
    <w:autoRedefine/>
    <w:qFormat/>
    <w:rsid w:val="00692AC7"/>
  </w:style>
  <w:style w:type="paragraph" w:customStyle="1" w:styleId="Citation-Complete">
    <w:name w:val="Citation - Complete"/>
    <w:basedOn w:val="Normal"/>
    <w:next w:val="citationunderline"/>
    <w:link w:val="Citation-CompleteChar"/>
    <w:autoRedefine/>
    <w:qFormat/>
    <w:rsid w:val="00692AC7"/>
  </w:style>
  <w:style w:type="paragraph" w:customStyle="1" w:styleId="Citation-FirstLine">
    <w:name w:val="Citation - First Line"/>
    <w:basedOn w:val="Normal"/>
    <w:next w:val="citationunderline"/>
    <w:autoRedefine/>
    <w:qFormat/>
    <w:rsid w:val="00692AC7"/>
  </w:style>
  <w:style w:type="character" w:customStyle="1" w:styleId="Style6Char">
    <w:name w:val="Style6 Char"/>
    <w:locked/>
    <w:rsid w:val="00692AC7"/>
  </w:style>
  <w:style w:type="paragraph" w:customStyle="1" w:styleId="Style60">
    <w:name w:val="Style6"/>
    <w:basedOn w:val="Normal"/>
    <w:next w:val="UnderlinedText"/>
    <w:autoRedefine/>
    <w:qFormat/>
    <w:rsid w:val="00692AC7"/>
  </w:style>
  <w:style w:type="character" w:customStyle="1" w:styleId="DateCitesAuthorCharChar">
    <w:name w:val="DateCitesAuthor Char Char"/>
    <w:locked/>
    <w:rsid w:val="00692AC7"/>
  </w:style>
  <w:style w:type="paragraph" w:customStyle="1" w:styleId="DateCitesAuthorChar">
    <w:name w:val="DateCitesAuthor Char"/>
    <w:basedOn w:val="Normal"/>
    <w:next w:val="citationunderline"/>
    <w:qFormat/>
    <w:rsid w:val="00692AC7"/>
  </w:style>
  <w:style w:type="paragraph" w:customStyle="1" w:styleId="articlebodynormaltext">
    <w:name w:val="articlebody_normaltext"/>
    <w:basedOn w:val="Normal"/>
    <w:qFormat/>
    <w:rsid w:val="00692AC7"/>
  </w:style>
  <w:style w:type="paragraph" w:customStyle="1" w:styleId="western">
    <w:name w:val="western"/>
    <w:basedOn w:val="Normal"/>
    <w:next w:val="Style6"/>
    <w:qFormat/>
    <w:rsid w:val="00692AC7"/>
  </w:style>
  <w:style w:type="paragraph" w:customStyle="1" w:styleId="targetcaption">
    <w:name w:val="targetcaption"/>
    <w:basedOn w:val="Normal"/>
    <w:qFormat/>
    <w:rsid w:val="00692AC7"/>
  </w:style>
  <w:style w:type="paragraph" w:customStyle="1" w:styleId="Index">
    <w:name w:val="Index"/>
    <w:basedOn w:val="Normal"/>
    <w:qFormat/>
    <w:rsid w:val="00692AC7"/>
  </w:style>
  <w:style w:type="character" w:customStyle="1" w:styleId="HotRouteChar">
    <w:name w:val="Hot Route! Char"/>
    <w:locked/>
    <w:rsid w:val="00692AC7"/>
  </w:style>
  <w:style w:type="paragraph" w:customStyle="1" w:styleId="HotRoute">
    <w:name w:val="Hot Route!"/>
    <w:basedOn w:val="Normal"/>
    <w:qFormat/>
    <w:rsid w:val="00692AC7"/>
  </w:style>
  <w:style w:type="character" w:customStyle="1" w:styleId="SmalltextChar">
    <w:name w:val="Small text Char"/>
    <w:aliases w:val="Quote1 Char1"/>
    <w:locked/>
    <w:rsid w:val="00692AC7"/>
  </w:style>
  <w:style w:type="paragraph" w:customStyle="1" w:styleId="Smalltext">
    <w:name w:val="Small text"/>
    <w:aliases w:val="Quote11"/>
    <w:basedOn w:val="Normal"/>
    <w:qFormat/>
    <w:rsid w:val="00692AC7"/>
  </w:style>
  <w:style w:type="paragraph" w:customStyle="1" w:styleId="Shrink8">
    <w:name w:val="Shrink8"/>
    <w:basedOn w:val="Normal"/>
    <w:next w:val="DateCitesAuthorChar"/>
    <w:autoRedefine/>
    <w:uiPriority w:val="99"/>
    <w:qFormat/>
    <w:rsid w:val="00692AC7"/>
  </w:style>
  <w:style w:type="character" w:customStyle="1" w:styleId="StyleStyle411ptBoldChar">
    <w:name w:val="Style Style4 + 11 pt Bold Char"/>
    <w:locked/>
    <w:rsid w:val="00692AC7"/>
  </w:style>
  <w:style w:type="paragraph" w:customStyle="1" w:styleId="StyleStyle411ptBold">
    <w:name w:val="Style Style4 + 11 pt Bold"/>
    <w:basedOn w:val="Normal"/>
    <w:qFormat/>
    <w:rsid w:val="00692AC7"/>
  </w:style>
  <w:style w:type="character" w:customStyle="1" w:styleId="StyleStyle411pt1Char">
    <w:name w:val="Style Style4 + 11 pt1 Char"/>
    <w:locked/>
    <w:rsid w:val="00692AC7"/>
  </w:style>
  <w:style w:type="paragraph" w:customStyle="1" w:styleId="StyleStyle411pt1">
    <w:name w:val="Style Style4 + 11 pt1"/>
    <w:basedOn w:val="Normal"/>
    <w:next w:val="Shrink8"/>
    <w:qFormat/>
    <w:rsid w:val="00692AC7"/>
  </w:style>
  <w:style w:type="character" w:customStyle="1" w:styleId="HeadingsBaseChar">
    <w:name w:val="Headings Base Char"/>
    <w:locked/>
    <w:rsid w:val="00692AC7"/>
  </w:style>
  <w:style w:type="paragraph" w:customStyle="1" w:styleId="HeadingsBase">
    <w:name w:val="Headings Base"/>
    <w:basedOn w:val="Normal"/>
    <w:next w:val="StyleStyle411ptBold"/>
    <w:qFormat/>
    <w:rsid w:val="00692AC7"/>
  </w:style>
  <w:style w:type="paragraph" w:customStyle="1" w:styleId="SchoolPaper">
    <w:name w:val="School Paper"/>
    <w:basedOn w:val="Normal"/>
    <w:qFormat/>
    <w:rsid w:val="00692AC7"/>
  </w:style>
  <w:style w:type="paragraph" w:customStyle="1" w:styleId="SchoolBlockQuote">
    <w:name w:val="School Block Quote"/>
    <w:basedOn w:val="Normal"/>
    <w:next w:val="Smalltext"/>
    <w:qFormat/>
    <w:rsid w:val="00692AC7"/>
  </w:style>
  <w:style w:type="paragraph" w:customStyle="1" w:styleId="SchoolWorksCited">
    <w:name w:val="School Works Cited"/>
    <w:basedOn w:val="Normal"/>
    <w:qFormat/>
    <w:rsid w:val="00692AC7"/>
  </w:style>
  <w:style w:type="paragraph" w:customStyle="1" w:styleId="BlockQuote">
    <w:name w:val="Block Quote"/>
    <w:basedOn w:val="Normal"/>
    <w:next w:val="HeadingsBase"/>
    <w:qFormat/>
    <w:rsid w:val="00692AC7"/>
  </w:style>
  <w:style w:type="paragraph" w:customStyle="1" w:styleId="PaperBody">
    <w:name w:val="Paper Body"/>
    <w:basedOn w:val="Normal"/>
    <w:next w:val="SchoolPaper"/>
    <w:qFormat/>
    <w:rsid w:val="00692AC7"/>
  </w:style>
  <w:style w:type="paragraph" w:customStyle="1" w:styleId="PaperCitation">
    <w:name w:val="Paper Citation"/>
    <w:basedOn w:val="Normal"/>
    <w:next w:val="SchoolBlockQuote"/>
    <w:qFormat/>
    <w:rsid w:val="00692AC7"/>
  </w:style>
  <w:style w:type="character" w:customStyle="1" w:styleId="hatChar">
    <w:name w:val="hat Char"/>
    <w:locked/>
    <w:rsid w:val="00692AC7"/>
  </w:style>
  <w:style w:type="paragraph" w:customStyle="1" w:styleId="hat">
    <w:name w:val="hat"/>
    <w:basedOn w:val="Heading1"/>
    <w:next w:val="BlockQuote"/>
    <w:qFormat/>
    <w:rsid w:val="00692AC7"/>
    <w:rPr>
      <w:rFonts w:ascii="Georgia" w:hAnsi="Georgia"/>
      <w:caps/>
    </w:rPr>
  </w:style>
  <w:style w:type="paragraph" w:customStyle="1" w:styleId="TagCite">
    <w:name w:val="TagCite"/>
    <w:basedOn w:val="Normal"/>
    <w:next w:val="HeadingsBase"/>
    <w:qFormat/>
    <w:rsid w:val="00692AC7"/>
  </w:style>
  <w:style w:type="paragraph" w:customStyle="1" w:styleId="CM9">
    <w:name w:val="CM9"/>
    <w:basedOn w:val="Normal"/>
    <w:next w:val="SchoolPaper"/>
    <w:uiPriority w:val="99"/>
    <w:qFormat/>
    <w:rsid w:val="00692AC7"/>
  </w:style>
  <w:style w:type="paragraph" w:customStyle="1" w:styleId="CM6">
    <w:name w:val="CM6"/>
    <w:basedOn w:val="Normal"/>
    <w:next w:val="SchoolBlockQuote"/>
    <w:uiPriority w:val="99"/>
    <w:qFormat/>
    <w:rsid w:val="00692AC7"/>
  </w:style>
  <w:style w:type="paragraph" w:customStyle="1" w:styleId="boldness">
    <w:name w:val="boldness"/>
    <w:basedOn w:val="Normal"/>
    <w:next w:val="hat"/>
    <w:qFormat/>
    <w:rsid w:val="00692AC7"/>
  </w:style>
  <w:style w:type="paragraph" w:customStyle="1" w:styleId="byline">
    <w:name w:val="byline"/>
    <w:basedOn w:val="Normal"/>
    <w:next w:val="TagCite"/>
    <w:qFormat/>
    <w:rsid w:val="00692AC7"/>
  </w:style>
  <w:style w:type="character" w:customStyle="1" w:styleId="UnderlineCardChar">
    <w:name w:val="UnderlineCard Char"/>
    <w:locked/>
    <w:rsid w:val="00692AC7"/>
  </w:style>
  <w:style w:type="paragraph" w:customStyle="1" w:styleId="UnderlineCard0">
    <w:name w:val="UnderlineCard"/>
    <w:basedOn w:val="Heading4"/>
    <w:next w:val="CM6"/>
    <w:qFormat/>
    <w:rsid w:val="00692AC7"/>
    <w:rPr>
      <w:rFonts w:ascii="Georgia" w:hAnsi="Georgia"/>
      <w:sz w:val="22"/>
    </w:rPr>
  </w:style>
  <w:style w:type="paragraph" w:customStyle="1" w:styleId="CM21">
    <w:name w:val="CM21"/>
    <w:basedOn w:val="Normal"/>
    <w:uiPriority w:val="99"/>
    <w:qFormat/>
    <w:rsid w:val="00692AC7"/>
  </w:style>
  <w:style w:type="paragraph" w:customStyle="1" w:styleId="CM22">
    <w:name w:val="CM22"/>
    <w:basedOn w:val="Normal"/>
    <w:next w:val="hat"/>
    <w:uiPriority w:val="99"/>
    <w:qFormat/>
    <w:rsid w:val="00692AC7"/>
  </w:style>
  <w:style w:type="paragraph" w:customStyle="1" w:styleId="CM4">
    <w:name w:val="CM4"/>
    <w:basedOn w:val="Normal"/>
    <w:next w:val="TagCite"/>
    <w:uiPriority w:val="99"/>
    <w:qFormat/>
    <w:rsid w:val="00692AC7"/>
  </w:style>
  <w:style w:type="paragraph" w:customStyle="1" w:styleId="Pa10">
    <w:name w:val="Pa10"/>
    <w:basedOn w:val="Normal"/>
    <w:next w:val="CM9"/>
    <w:uiPriority w:val="99"/>
    <w:qFormat/>
    <w:rsid w:val="00692AC7"/>
  </w:style>
  <w:style w:type="paragraph" w:customStyle="1" w:styleId="Pa31">
    <w:name w:val="Pa3+1"/>
    <w:basedOn w:val="Normal"/>
    <w:next w:val="CM6"/>
    <w:uiPriority w:val="99"/>
    <w:qFormat/>
    <w:rsid w:val="00692AC7"/>
  </w:style>
  <w:style w:type="paragraph" w:customStyle="1" w:styleId="Pa1">
    <w:name w:val="Pa1"/>
    <w:basedOn w:val="Normal"/>
    <w:next w:val="boldness"/>
    <w:uiPriority w:val="99"/>
    <w:qFormat/>
    <w:rsid w:val="00692AC7"/>
  </w:style>
  <w:style w:type="paragraph" w:customStyle="1" w:styleId="Pa2">
    <w:name w:val="Pa2"/>
    <w:basedOn w:val="Normal"/>
    <w:next w:val="byline"/>
    <w:uiPriority w:val="99"/>
    <w:qFormat/>
    <w:rsid w:val="00692AC7"/>
  </w:style>
  <w:style w:type="paragraph" w:customStyle="1" w:styleId="FreeFormA">
    <w:name w:val="Free Form A"/>
    <w:next w:val="Pa10"/>
    <w:qFormat/>
    <w:rsid w:val="00692AC7"/>
  </w:style>
  <w:style w:type="paragraph" w:customStyle="1" w:styleId="H4Tag">
    <w:name w:val="H4 (Tag)"/>
    <w:basedOn w:val="Normal"/>
    <w:next w:val="UnderlineCard0"/>
    <w:qFormat/>
    <w:rsid w:val="00692AC7"/>
  </w:style>
  <w:style w:type="character" w:customStyle="1" w:styleId="CardUpSize-LightChar">
    <w:name w:val="CardUpSize - Light Char"/>
    <w:basedOn w:val="DefaultParagraphFont"/>
    <w:locked/>
    <w:rsid w:val="00692AC7"/>
  </w:style>
  <w:style w:type="paragraph" w:customStyle="1" w:styleId="CardUpSize-Light">
    <w:name w:val="CardUpSize - Light"/>
    <w:basedOn w:val="Normal"/>
    <w:next w:val="CM22"/>
    <w:qFormat/>
    <w:rsid w:val="00692AC7"/>
  </w:style>
  <w:style w:type="character" w:customStyle="1" w:styleId="CiteCardUpSize-HeavyChar">
    <w:name w:val="Cite // CardUpSize - Heavy Char"/>
    <w:basedOn w:val="DefaultParagraphFont"/>
    <w:locked/>
    <w:rsid w:val="00692AC7"/>
  </w:style>
  <w:style w:type="paragraph" w:customStyle="1" w:styleId="CiteCardUpSize-Heavy">
    <w:name w:val="Cite // CardUpSize - Heavy"/>
    <w:basedOn w:val="Normal"/>
    <w:next w:val="Pa10"/>
    <w:qFormat/>
    <w:rsid w:val="00692AC7"/>
  </w:style>
  <w:style w:type="character" w:customStyle="1" w:styleId="HotRouteCharCharCharCharCharChar">
    <w:name w:val="Hot Route! Char Char Char Char Char Char"/>
    <w:locked/>
    <w:rsid w:val="00692AC7"/>
  </w:style>
  <w:style w:type="paragraph" w:customStyle="1" w:styleId="HotRouteCharCharCharCharChar">
    <w:name w:val="Hot Route! Char Char Char Char Char"/>
    <w:basedOn w:val="Normal"/>
    <w:next w:val="Pa1"/>
    <w:qFormat/>
    <w:rsid w:val="00692AC7"/>
  </w:style>
  <w:style w:type="character" w:customStyle="1" w:styleId="SmallTextCharCharCharChar">
    <w:name w:val="Small Text Char Char Char Char"/>
    <w:locked/>
    <w:rsid w:val="00692AC7"/>
  </w:style>
  <w:style w:type="paragraph" w:customStyle="1" w:styleId="SmallTextCharCharChar">
    <w:name w:val="Small Text Char Char Char"/>
    <w:basedOn w:val="Normal"/>
    <w:next w:val="CiteCardUpSize-Heavy"/>
    <w:qFormat/>
    <w:rsid w:val="00692AC7"/>
  </w:style>
  <w:style w:type="character" w:customStyle="1" w:styleId="UnderlineCharCharCharCharCharCharCharChar">
    <w:name w:val="Underline Char Char Char Char Char Char Char Char"/>
    <w:basedOn w:val="DefaultParagraphFont"/>
    <w:locked/>
    <w:rsid w:val="00692AC7"/>
  </w:style>
  <w:style w:type="paragraph" w:customStyle="1" w:styleId="UnderlineCharCharCharCharCharCharChar">
    <w:name w:val="Underline Char Char Char Char Char Char Char"/>
    <w:basedOn w:val="Normal"/>
    <w:next w:val="HotRouteCharCharCharCharChar"/>
    <w:qFormat/>
    <w:rsid w:val="00692AC7"/>
  </w:style>
  <w:style w:type="character" w:customStyle="1" w:styleId="SmalltextCharCharCharChar0">
    <w:name w:val="Small text Char Char Char Char"/>
    <w:basedOn w:val="DefaultParagraphFont"/>
    <w:locked/>
    <w:rsid w:val="00692AC7"/>
  </w:style>
  <w:style w:type="paragraph" w:customStyle="1" w:styleId="SmalltextCharCharChar0">
    <w:name w:val="Small text Char Char Char"/>
    <w:basedOn w:val="Normal"/>
    <w:next w:val="SmallTextCharCharChar"/>
    <w:qFormat/>
    <w:rsid w:val="00692AC7"/>
  </w:style>
  <w:style w:type="paragraph" w:customStyle="1" w:styleId="WW-Default">
    <w:name w:val="WW-Default"/>
    <w:next w:val="CiteCardUpSize-Heavy"/>
    <w:qFormat/>
    <w:rsid w:val="00692AC7"/>
  </w:style>
  <w:style w:type="paragraph" w:customStyle="1" w:styleId="CardStyle">
    <w:name w:val="Card Style"/>
    <w:basedOn w:val="Normal"/>
    <w:next w:val="UnderlineCharCharCharCharCharCharChar"/>
    <w:qFormat/>
    <w:rsid w:val="00692AC7"/>
  </w:style>
  <w:style w:type="paragraph" w:customStyle="1" w:styleId="Tagandcite">
    <w:name w:val="Tag and cite"/>
    <w:basedOn w:val="Normal"/>
    <w:qFormat/>
    <w:rsid w:val="00692AC7"/>
  </w:style>
  <w:style w:type="paragraph" w:customStyle="1" w:styleId="Standard">
    <w:name w:val="Standard"/>
    <w:next w:val="SmalltextCharCharChar0"/>
    <w:qFormat/>
    <w:rsid w:val="00692AC7"/>
  </w:style>
  <w:style w:type="paragraph" w:customStyle="1" w:styleId="Textbody">
    <w:name w:val="Text body"/>
    <w:basedOn w:val="SmalltextCharCharChar0"/>
    <w:next w:val="SmallTextCharCharChar"/>
    <w:qFormat/>
    <w:rsid w:val="00692AC7"/>
  </w:style>
  <w:style w:type="paragraph" w:customStyle="1" w:styleId="comments">
    <w:name w:val="comments"/>
    <w:basedOn w:val="Normal"/>
    <w:next w:val="UnderlineCharCharCharCharCharCharChar"/>
    <w:qFormat/>
    <w:rsid w:val="00692AC7"/>
  </w:style>
  <w:style w:type="paragraph" w:customStyle="1" w:styleId="Default1">
    <w:name w:val="Default1"/>
    <w:basedOn w:val="Normal"/>
    <w:uiPriority w:val="99"/>
    <w:qFormat/>
    <w:rsid w:val="00692AC7"/>
  </w:style>
  <w:style w:type="paragraph" w:customStyle="1" w:styleId="NFAPWPheader">
    <w:name w:val="NFAP WP header"/>
    <w:basedOn w:val="Normal"/>
    <w:next w:val="SmalltextCharCharChar0"/>
    <w:uiPriority w:val="99"/>
    <w:qFormat/>
    <w:rsid w:val="00692AC7"/>
  </w:style>
  <w:style w:type="character" w:customStyle="1" w:styleId="CircledChar">
    <w:name w:val="Circled Char"/>
    <w:locked/>
    <w:rsid w:val="00692AC7"/>
  </w:style>
  <w:style w:type="paragraph" w:customStyle="1" w:styleId="Circled">
    <w:name w:val="Circled"/>
    <w:basedOn w:val="Normal"/>
    <w:next w:val="Normal"/>
    <w:autoRedefine/>
    <w:qFormat/>
    <w:rsid w:val="00692AC7"/>
  </w:style>
  <w:style w:type="character" w:customStyle="1" w:styleId="MinimizedTextChar">
    <w:name w:val="Minimized Text Char"/>
    <w:locked/>
    <w:rsid w:val="00692AC7"/>
  </w:style>
  <w:style w:type="paragraph" w:customStyle="1" w:styleId="MinimizedText">
    <w:name w:val="Minimized Text"/>
    <w:basedOn w:val="Normal"/>
    <w:next w:val="Standard"/>
    <w:qFormat/>
    <w:rsid w:val="00692AC7"/>
  </w:style>
  <w:style w:type="character" w:customStyle="1" w:styleId="UnderlinedCardTextChar">
    <w:name w:val="Underlined Card Text Char"/>
    <w:locked/>
    <w:rsid w:val="00692AC7"/>
  </w:style>
  <w:style w:type="paragraph" w:customStyle="1" w:styleId="UnderlinedCardText">
    <w:name w:val="Underlined Card Text"/>
    <w:basedOn w:val="Normal"/>
    <w:next w:val="comments"/>
    <w:qFormat/>
    <w:rsid w:val="00692AC7"/>
  </w:style>
  <w:style w:type="character" w:customStyle="1" w:styleId="cardtextemphasisChar">
    <w:name w:val="card text emphasis Char"/>
    <w:locked/>
    <w:rsid w:val="00692AC7"/>
  </w:style>
  <w:style w:type="paragraph" w:customStyle="1" w:styleId="cardtextemphasis">
    <w:name w:val="card text emphasis"/>
    <w:basedOn w:val="Normal"/>
    <w:next w:val="NFAPWPheader"/>
    <w:qFormat/>
    <w:rsid w:val="00692AC7"/>
  </w:style>
  <w:style w:type="character" w:customStyle="1" w:styleId="CiteCharCharChar">
    <w:name w:val="Cite Char Char Char"/>
    <w:locked/>
    <w:rsid w:val="00692AC7"/>
  </w:style>
  <w:style w:type="paragraph" w:customStyle="1" w:styleId="CiteCharChar">
    <w:name w:val="Cite Char Char"/>
    <w:basedOn w:val="Normal"/>
    <w:next w:val="Normal"/>
    <w:qFormat/>
    <w:rsid w:val="00692AC7"/>
  </w:style>
  <w:style w:type="character" w:customStyle="1" w:styleId="UnreadTextChar">
    <w:name w:val="Unread Text Char"/>
    <w:locked/>
    <w:rsid w:val="00692AC7"/>
  </w:style>
  <w:style w:type="paragraph" w:customStyle="1" w:styleId="UnreadText">
    <w:name w:val="Unread Text"/>
    <w:basedOn w:val="Normal"/>
    <w:next w:val="Normal"/>
    <w:autoRedefine/>
    <w:qFormat/>
    <w:rsid w:val="00692AC7"/>
  </w:style>
  <w:style w:type="character" w:customStyle="1" w:styleId="BoldandUnderlineCharChar2">
    <w:name w:val="Bold and Underline Char Char2"/>
    <w:locked/>
    <w:rsid w:val="00692AC7"/>
  </w:style>
  <w:style w:type="paragraph" w:customStyle="1" w:styleId="BoldandUnderlineChar">
    <w:name w:val="Bold and Underline Char"/>
    <w:basedOn w:val="Normal"/>
    <w:next w:val="UnderlinedCardText"/>
    <w:qFormat/>
    <w:rsid w:val="00692AC7"/>
  </w:style>
  <w:style w:type="paragraph" w:customStyle="1" w:styleId="CiteCardCharChar">
    <w:name w:val="Cite_Card Char Char"/>
    <w:next w:val="UnreadText"/>
    <w:autoRedefine/>
    <w:qFormat/>
    <w:rsid w:val="00692AC7"/>
  </w:style>
  <w:style w:type="character" w:customStyle="1" w:styleId="CiteCardCharCharCharChar">
    <w:name w:val="Cite_Card Char Char Char Char"/>
    <w:locked/>
    <w:rsid w:val="00692AC7"/>
  </w:style>
  <w:style w:type="paragraph" w:customStyle="1" w:styleId="CiteCardCharCharChar">
    <w:name w:val="Cite_Card Char Char Char"/>
    <w:next w:val="BoldandUnderlineChar"/>
    <w:qFormat/>
    <w:rsid w:val="00692AC7"/>
  </w:style>
  <w:style w:type="paragraph" w:customStyle="1" w:styleId="heading">
    <w:name w:val="heading"/>
    <w:basedOn w:val="Normal"/>
    <w:next w:val="CiteCardCharChar"/>
    <w:qFormat/>
    <w:rsid w:val="00692AC7"/>
  </w:style>
  <w:style w:type="character" w:customStyle="1" w:styleId="LittleChar">
    <w:name w:val="Little Char"/>
    <w:locked/>
    <w:rsid w:val="00692AC7"/>
  </w:style>
  <w:style w:type="paragraph" w:customStyle="1" w:styleId="Little">
    <w:name w:val="Little"/>
    <w:basedOn w:val="Normal"/>
    <w:next w:val="CiteCardCharCharChar"/>
    <w:qFormat/>
    <w:rsid w:val="00692AC7"/>
  </w:style>
  <w:style w:type="character" w:customStyle="1" w:styleId="DebateHeaderChar">
    <w:name w:val="Debate Header Char"/>
    <w:locked/>
    <w:rsid w:val="00692AC7"/>
  </w:style>
  <w:style w:type="paragraph" w:customStyle="1" w:styleId="DebateHeader">
    <w:name w:val="Debate Header"/>
    <w:basedOn w:val="Normal"/>
    <w:next w:val="Normal"/>
    <w:autoRedefine/>
    <w:qFormat/>
    <w:rsid w:val="00692AC7"/>
  </w:style>
  <w:style w:type="paragraph" w:customStyle="1" w:styleId="articletitle">
    <w:name w:val="article_title"/>
    <w:basedOn w:val="Normal"/>
    <w:next w:val="CiteCardCharChar"/>
    <w:qFormat/>
    <w:rsid w:val="00692AC7"/>
  </w:style>
  <w:style w:type="character" w:customStyle="1" w:styleId="TagCiteChar">
    <w:name w:val="Tag &amp; Cite Char"/>
    <w:locked/>
    <w:rsid w:val="00692AC7"/>
  </w:style>
  <w:style w:type="paragraph" w:customStyle="1" w:styleId="TagCite0">
    <w:name w:val="Tag &amp; Cite"/>
    <w:basedOn w:val="Normal"/>
    <w:next w:val="DebateHeader"/>
    <w:qFormat/>
    <w:rsid w:val="00692AC7"/>
  </w:style>
  <w:style w:type="character" w:customStyle="1" w:styleId="HighlightedTextChar">
    <w:name w:val="Highlighted Text Char"/>
    <w:locked/>
    <w:rsid w:val="00692AC7"/>
  </w:style>
  <w:style w:type="paragraph" w:customStyle="1" w:styleId="HighlightedText">
    <w:name w:val="Highlighted Text"/>
    <w:basedOn w:val="Normal"/>
    <w:qFormat/>
    <w:rsid w:val="00692AC7"/>
  </w:style>
  <w:style w:type="character" w:customStyle="1" w:styleId="UnhighlightedChar">
    <w:name w:val="Unhighlighted Char"/>
    <w:locked/>
    <w:rsid w:val="00692AC7"/>
  </w:style>
  <w:style w:type="paragraph" w:customStyle="1" w:styleId="Unhighlighted">
    <w:name w:val="Unhighlighted"/>
    <w:basedOn w:val="Normal"/>
    <w:autoRedefine/>
    <w:qFormat/>
    <w:rsid w:val="00692AC7"/>
  </w:style>
  <w:style w:type="paragraph" w:customStyle="1" w:styleId="Caption1">
    <w:name w:val="Caption1"/>
    <w:basedOn w:val="Normal"/>
    <w:next w:val="HighlightedText"/>
    <w:qFormat/>
    <w:rsid w:val="00692AC7"/>
  </w:style>
  <w:style w:type="paragraph" w:customStyle="1" w:styleId="articleauthor">
    <w:name w:val="articleauthor"/>
    <w:basedOn w:val="Normal"/>
    <w:next w:val="articletitle"/>
    <w:qFormat/>
    <w:rsid w:val="00692AC7"/>
  </w:style>
  <w:style w:type="character" w:customStyle="1" w:styleId="StylecardUnderlineChar">
    <w:name w:val="Style card + Underline Char"/>
    <w:locked/>
    <w:rsid w:val="00692AC7"/>
  </w:style>
  <w:style w:type="paragraph" w:customStyle="1" w:styleId="StylecardUnderline">
    <w:name w:val="Style card + Underline"/>
    <w:basedOn w:val="Cite2"/>
    <w:next w:val="Caption1"/>
    <w:qFormat/>
    <w:rsid w:val="00692AC7"/>
  </w:style>
  <w:style w:type="paragraph" w:customStyle="1" w:styleId="TagF3">
    <w:name w:val="Tag (F3)"/>
    <w:next w:val="articleauthor"/>
    <w:qFormat/>
    <w:rsid w:val="00692AC7"/>
  </w:style>
  <w:style w:type="paragraph" w:customStyle="1" w:styleId="i1">
    <w:name w:val="i1"/>
    <w:basedOn w:val="Normal"/>
    <w:next w:val="Caption1"/>
    <w:qFormat/>
    <w:rsid w:val="00692AC7"/>
  </w:style>
  <w:style w:type="paragraph" w:customStyle="1" w:styleId="style14">
    <w:name w:val="style14"/>
    <w:basedOn w:val="Normal"/>
    <w:qFormat/>
    <w:rsid w:val="00692AC7"/>
  </w:style>
  <w:style w:type="paragraph" w:customStyle="1" w:styleId="CardTagCite1Char">
    <w:name w:val="Card Tag + Cite #1 Char"/>
    <w:basedOn w:val="Normal"/>
    <w:qFormat/>
    <w:rsid w:val="00692AC7"/>
  </w:style>
  <w:style w:type="paragraph" w:customStyle="1" w:styleId="HotRoute0">
    <w:name w:val="Hot Route"/>
    <w:basedOn w:val="Normal"/>
    <w:qFormat/>
    <w:rsid w:val="00692AC7"/>
  </w:style>
  <w:style w:type="paragraph" w:customStyle="1" w:styleId="articlebody">
    <w:name w:val="articlebody"/>
    <w:basedOn w:val="Normal"/>
    <w:qFormat/>
    <w:rsid w:val="00692AC7"/>
  </w:style>
  <w:style w:type="character" w:customStyle="1" w:styleId="CiteCardCharCharCharCharCharCharCharChar">
    <w:name w:val="Cite_Card Char Char Char Char Char Char Char Char"/>
    <w:locked/>
    <w:rsid w:val="00692AC7"/>
  </w:style>
  <w:style w:type="paragraph" w:customStyle="1" w:styleId="CiteCardCharCharCharCharCharCharChar">
    <w:name w:val="Cite_Card Char Char Char Char Char Char Char"/>
    <w:autoRedefine/>
    <w:qFormat/>
    <w:rsid w:val="00692AC7"/>
  </w:style>
  <w:style w:type="paragraph" w:customStyle="1" w:styleId="foldie">
    <w:name w:val="foldie"/>
    <w:basedOn w:val="CiteCardCharChar"/>
    <w:qFormat/>
    <w:rsid w:val="00692AC7"/>
  </w:style>
  <w:style w:type="paragraph" w:customStyle="1" w:styleId="billtextsection">
    <w:name w:val="bill_text_section"/>
    <w:basedOn w:val="Normal"/>
    <w:next w:val="HotRoute0"/>
    <w:qFormat/>
    <w:rsid w:val="00692AC7"/>
  </w:style>
  <w:style w:type="paragraph" w:customStyle="1" w:styleId="wp-caption-text">
    <w:name w:val="wp-caption-text"/>
    <w:basedOn w:val="Normal"/>
    <w:qFormat/>
    <w:rsid w:val="00692AC7"/>
  </w:style>
  <w:style w:type="character" w:customStyle="1" w:styleId="CiteNormalChar">
    <w:name w:val="Cite Normal Char"/>
    <w:locked/>
    <w:rsid w:val="00692AC7"/>
  </w:style>
  <w:style w:type="paragraph" w:customStyle="1" w:styleId="CiteNormal">
    <w:name w:val="Cite Normal"/>
    <w:basedOn w:val="Normal"/>
    <w:next w:val="CiteCardCharCharCharCharCharCharChar"/>
    <w:autoRedefine/>
    <w:qFormat/>
    <w:rsid w:val="00692AC7"/>
  </w:style>
  <w:style w:type="paragraph" w:customStyle="1" w:styleId="Pa3">
    <w:name w:val="Pa3"/>
    <w:basedOn w:val="Normal"/>
    <w:next w:val="foldie"/>
    <w:uiPriority w:val="99"/>
    <w:qFormat/>
    <w:rsid w:val="00692AC7"/>
  </w:style>
  <w:style w:type="character" w:customStyle="1" w:styleId="Debate-CardTagandCite-F6Char">
    <w:name w:val="Debate- Card Tag and Cite- F6 Char"/>
    <w:locked/>
    <w:rsid w:val="00692AC7"/>
  </w:style>
  <w:style w:type="paragraph" w:customStyle="1" w:styleId="Debate-CardTagandCite-F6">
    <w:name w:val="Debate- Card Tag and Cite- F6"/>
    <w:basedOn w:val="Normal"/>
    <w:qFormat/>
    <w:rsid w:val="00692AC7"/>
  </w:style>
  <w:style w:type="character" w:customStyle="1" w:styleId="BoldUnderlineChar0">
    <w:name w:val="BoldUnderline Char"/>
    <w:locked/>
    <w:rsid w:val="00692AC7"/>
  </w:style>
  <w:style w:type="character" w:customStyle="1" w:styleId="StyleStyle411ptBoldBorderSinglesolidlineAuto0Char">
    <w:name w:val="Style Style4 + 11 pt Bold Border: : (Single solid line Auto  0.... Char"/>
    <w:locked/>
    <w:rsid w:val="00692AC7"/>
  </w:style>
  <w:style w:type="paragraph" w:customStyle="1" w:styleId="StyleStyle411ptBoldBorderSinglesolidlineAuto0">
    <w:name w:val="Style Style4 + 11 pt Bold Border: : (Single solid line Auto  0...."/>
    <w:basedOn w:val="Normal"/>
    <w:qFormat/>
    <w:rsid w:val="00692AC7"/>
  </w:style>
  <w:style w:type="character" w:customStyle="1" w:styleId="BoldunderlineChar1">
    <w:name w:val="Bold underline Char"/>
    <w:locked/>
    <w:rsid w:val="00692AC7"/>
  </w:style>
  <w:style w:type="paragraph" w:customStyle="1" w:styleId="Boldunderline0">
    <w:name w:val="Bold underline"/>
    <w:basedOn w:val="Normal"/>
    <w:qFormat/>
    <w:rsid w:val="00692AC7"/>
  </w:style>
  <w:style w:type="character" w:customStyle="1" w:styleId="Style2Char">
    <w:name w:val="Style2 Char"/>
    <w:locked/>
    <w:rsid w:val="00692AC7"/>
  </w:style>
  <w:style w:type="paragraph" w:customStyle="1" w:styleId="Style2">
    <w:name w:val="Style2"/>
    <w:basedOn w:val="Normal"/>
    <w:qFormat/>
    <w:rsid w:val="00692AC7"/>
  </w:style>
  <w:style w:type="paragraph" w:customStyle="1" w:styleId="BLOCKTITLE3">
    <w:name w:val="BLOCK TITLE"/>
    <w:basedOn w:val="Normal"/>
    <w:qFormat/>
    <w:rsid w:val="00692AC7"/>
  </w:style>
  <w:style w:type="paragraph" w:customStyle="1" w:styleId="StyleNormalWeb10pt">
    <w:name w:val="Style Normal (Web) + 10 pt"/>
    <w:basedOn w:val="Normal"/>
    <w:qFormat/>
    <w:rsid w:val="00692AC7"/>
  </w:style>
  <w:style w:type="paragraph" w:customStyle="1" w:styleId="BlockHeadings">
    <w:name w:val="Block Headings"/>
    <w:next w:val="Boldunderline0"/>
    <w:qFormat/>
    <w:rsid w:val="00692AC7"/>
  </w:style>
  <w:style w:type="character" w:customStyle="1" w:styleId="cardChar0">
    <w:name w:val="%card Char"/>
    <w:locked/>
    <w:rsid w:val="00692AC7"/>
  </w:style>
  <w:style w:type="paragraph" w:customStyle="1" w:styleId="card0">
    <w:name w:val="%card"/>
    <w:basedOn w:val="Normal"/>
    <w:qFormat/>
    <w:rsid w:val="00692AC7"/>
  </w:style>
  <w:style w:type="paragraph" w:customStyle="1" w:styleId="SmallNormal">
    <w:name w:val="Small Normal"/>
    <w:basedOn w:val="Normal"/>
    <w:next w:val="BLOCKTITLE3"/>
    <w:qFormat/>
    <w:rsid w:val="00692AC7"/>
  </w:style>
  <w:style w:type="paragraph" w:customStyle="1" w:styleId="p1">
    <w:name w:val="p1"/>
    <w:basedOn w:val="Normal"/>
    <w:qFormat/>
    <w:rsid w:val="00692AC7"/>
  </w:style>
  <w:style w:type="character" w:customStyle="1" w:styleId="UnunderlinedTextChar">
    <w:name w:val="Ununderlined Text Char"/>
    <w:locked/>
    <w:rsid w:val="00692AC7"/>
  </w:style>
  <w:style w:type="paragraph" w:customStyle="1" w:styleId="UnunderlinedText">
    <w:name w:val="Ununderlined Text"/>
    <w:basedOn w:val="Normal"/>
    <w:autoRedefine/>
    <w:qFormat/>
    <w:rsid w:val="00692AC7"/>
  </w:style>
  <w:style w:type="character" w:customStyle="1" w:styleId="RegularChar">
    <w:name w:val="Regular Char"/>
    <w:locked/>
    <w:rsid w:val="00692AC7"/>
  </w:style>
  <w:style w:type="paragraph" w:customStyle="1" w:styleId="Regular">
    <w:name w:val="Regular"/>
    <w:qFormat/>
    <w:rsid w:val="00692AC7"/>
  </w:style>
  <w:style w:type="character" w:customStyle="1" w:styleId="ReallyfuckingsmallCharCharCharChar">
    <w:name w:val="Really fucking small Char Char Char Char"/>
    <w:locked/>
    <w:rsid w:val="00692AC7"/>
  </w:style>
  <w:style w:type="paragraph" w:customStyle="1" w:styleId="ReallyfuckingsmallCharCharChar">
    <w:name w:val="Really fucking small Char Char Char"/>
    <w:basedOn w:val="Normal"/>
    <w:qFormat/>
    <w:rsid w:val="00692AC7"/>
  </w:style>
  <w:style w:type="character" w:customStyle="1" w:styleId="CardDownx1Char">
    <w:name w:val="CardDown x1 Char"/>
    <w:locked/>
    <w:rsid w:val="00692AC7"/>
  </w:style>
  <w:style w:type="paragraph" w:customStyle="1" w:styleId="CardDownx1">
    <w:name w:val="CardDown x1"/>
    <w:basedOn w:val="Normal"/>
    <w:qFormat/>
    <w:rsid w:val="00692AC7"/>
  </w:style>
  <w:style w:type="paragraph" w:customStyle="1" w:styleId="CardDownx15">
    <w:name w:val="CardDown x1.5"/>
    <w:basedOn w:val="Normal"/>
    <w:qFormat/>
    <w:rsid w:val="00692AC7"/>
  </w:style>
  <w:style w:type="character" w:customStyle="1" w:styleId="ReallyfuckingsmallChar">
    <w:name w:val="Really fucking small Char"/>
    <w:locked/>
    <w:rsid w:val="00692AC7"/>
  </w:style>
  <w:style w:type="paragraph" w:customStyle="1" w:styleId="Reallyfuckingsmall">
    <w:name w:val="Really fucking small"/>
    <w:basedOn w:val="Normal"/>
    <w:qFormat/>
    <w:rsid w:val="00692AC7"/>
  </w:style>
  <w:style w:type="character" w:customStyle="1" w:styleId="FullCiteChar">
    <w:name w:val="Full Cite Char"/>
    <w:locked/>
    <w:rsid w:val="00692AC7"/>
  </w:style>
  <w:style w:type="paragraph" w:customStyle="1" w:styleId="FullCite">
    <w:name w:val="Full Cite"/>
    <w:basedOn w:val="Normal"/>
    <w:next w:val="Normal"/>
    <w:qFormat/>
    <w:rsid w:val="00692AC7"/>
  </w:style>
  <w:style w:type="paragraph" w:customStyle="1" w:styleId="CiteTag">
    <w:name w:val="Cite/Tag"/>
    <w:basedOn w:val="Normal"/>
    <w:qFormat/>
    <w:rsid w:val="00692AC7"/>
  </w:style>
  <w:style w:type="paragraph" w:customStyle="1" w:styleId="cardtext4">
    <w:name w:val="cardtext"/>
    <w:basedOn w:val="Normal"/>
    <w:qFormat/>
    <w:rsid w:val="00692AC7"/>
  </w:style>
  <w:style w:type="paragraph" w:customStyle="1" w:styleId="Heading5SizeDown">
    <w:name w:val="Heading 5 Size Down"/>
    <w:basedOn w:val="Normal"/>
    <w:autoRedefine/>
    <w:qFormat/>
    <w:rsid w:val="00692AC7"/>
  </w:style>
  <w:style w:type="character" w:customStyle="1" w:styleId="evidencetextChar">
    <w:name w:val="evidence text Char"/>
    <w:locked/>
    <w:rsid w:val="00692AC7"/>
  </w:style>
  <w:style w:type="character" w:customStyle="1" w:styleId="StyleStyleArialNarrow9ptLeft-075ArialNarrowChar">
    <w:name w:val="Style Style Arial Narrow 9 pt Left:  -0.75&quot; + Arial Narrow Char"/>
    <w:locked/>
    <w:rsid w:val="00692AC7"/>
  </w:style>
  <w:style w:type="paragraph" w:customStyle="1" w:styleId="StyleStyleArialNarrow9ptLeft-075ArialNarrow">
    <w:name w:val="Style Style Arial Narrow 9 pt Left:  -0.75&quot; + Arial Narrow"/>
    <w:basedOn w:val="Normal"/>
    <w:qFormat/>
    <w:rsid w:val="00692AC7"/>
  </w:style>
  <w:style w:type="character" w:customStyle="1" w:styleId="StyleStyleCardTextLeft-075Right0Char">
    <w:name w:val="Style Style Card Text + Left:  -0.75&quot; + Right:  0&quot; Char"/>
    <w:locked/>
    <w:rsid w:val="00692AC7"/>
  </w:style>
  <w:style w:type="paragraph" w:customStyle="1" w:styleId="StyleStyleCardTextLeft-075Right0">
    <w:name w:val="Style Style Card Text + Left:  -0.75&quot; + Right:  0&quot;"/>
    <w:basedOn w:val="Normal"/>
    <w:autoRedefine/>
    <w:qFormat/>
    <w:rsid w:val="00692AC7"/>
  </w:style>
  <w:style w:type="paragraph" w:customStyle="1" w:styleId="ecxmsonormal">
    <w:name w:val="ecxmsonormal"/>
    <w:basedOn w:val="Normal"/>
    <w:qFormat/>
    <w:rsid w:val="00692AC7"/>
  </w:style>
  <w:style w:type="character" w:customStyle="1" w:styleId="DebateUnderlineBoldChar">
    <w:name w:val="Debate Underline Bold Char"/>
    <w:locked/>
    <w:rsid w:val="00692AC7"/>
  </w:style>
  <w:style w:type="paragraph" w:customStyle="1" w:styleId="DebateUnderlineBold">
    <w:name w:val="Debate Underline Bold"/>
    <w:basedOn w:val="Normal"/>
    <w:next w:val="StyleStyleArialNarrow9ptLeft-075ArialNarrow"/>
    <w:qFormat/>
    <w:rsid w:val="00692AC7"/>
  </w:style>
  <w:style w:type="character" w:customStyle="1" w:styleId="StyleArialNarrow12ptBoldLeft-075Char">
    <w:name w:val="Style Arial Narrow 12 pt Bold Left:  -0.75&quot; Char"/>
    <w:locked/>
    <w:rsid w:val="00692AC7"/>
  </w:style>
  <w:style w:type="paragraph" w:customStyle="1" w:styleId="StyleArialNarrow12ptBoldLeft-075">
    <w:name w:val="Style Arial Narrow 12 pt Bold Left:  -0.75&quot;"/>
    <w:basedOn w:val="Normal"/>
    <w:next w:val="StyleStyleCardTextLeft-075Right0"/>
    <w:qFormat/>
    <w:rsid w:val="00692AC7"/>
  </w:style>
  <w:style w:type="character" w:customStyle="1" w:styleId="StyleStyleevidencetextBorderSinglesolidlineAuto05Char">
    <w:name w:val="Style Style evidence text + Border: : (Single solid line Auto  0.5 ... Char"/>
    <w:locked/>
    <w:rsid w:val="00692AC7"/>
  </w:style>
  <w:style w:type="paragraph" w:customStyle="1" w:styleId="StyleStyleevidencetextBorderSinglesolidlineAuto05">
    <w:name w:val="Style Style evidence text + Border: : (Single solid line Auto  0.5 ..."/>
    <w:basedOn w:val="Normal"/>
    <w:qFormat/>
    <w:rsid w:val="00692AC7"/>
  </w:style>
  <w:style w:type="character" w:customStyle="1" w:styleId="StyleevidencetextBorderSinglesolidlineAuto05ptLChar">
    <w:name w:val="Style evidence text + Border: : (Single solid line Auto  0.5 pt L... Char"/>
    <w:locked/>
    <w:rsid w:val="00692AC7"/>
  </w:style>
  <w:style w:type="paragraph" w:customStyle="1" w:styleId="StyleevidencetextBorderSinglesolidlineAuto05ptL">
    <w:name w:val="Style evidence text + Border: : (Single solid line Auto  0.5 pt L..."/>
    <w:basedOn w:val="Normal"/>
    <w:qFormat/>
    <w:rsid w:val="00692AC7"/>
  </w:style>
  <w:style w:type="character" w:customStyle="1" w:styleId="HighlightingChar">
    <w:name w:val="Highlighting Char"/>
    <w:locked/>
    <w:rsid w:val="00692AC7"/>
  </w:style>
  <w:style w:type="paragraph" w:customStyle="1" w:styleId="Highlighting">
    <w:name w:val="Highlighting"/>
    <w:basedOn w:val="Normal"/>
    <w:autoRedefine/>
    <w:qFormat/>
    <w:rsid w:val="00692AC7"/>
  </w:style>
  <w:style w:type="paragraph" w:customStyle="1" w:styleId="CiteCharCharCharChar">
    <w:name w:val="Cite Char Char Char Char"/>
    <w:basedOn w:val="Normal"/>
    <w:next w:val="Normal"/>
    <w:qFormat/>
    <w:rsid w:val="00692AC7"/>
  </w:style>
  <w:style w:type="character" w:customStyle="1" w:styleId="UnderliningCharChar1CharCharChar">
    <w:name w:val="Underlining Char Char1 Char Char Char"/>
    <w:locked/>
    <w:rsid w:val="00692AC7"/>
  </w:style>
  <w:style w:type="paragraph" w:customStyle="1" w:styleId="UnderliningCharChar1CharChar">
    <w:name w:val="Underlining Char Char1 Char Char"/>
    <w:basedOn w:val="Normal"/>
    <w:next w:val="Normal"/>
    <w:qFormat/>
    <w:rsid w:val="00692AC7"/>
  </w:style>
  <w:style w:type="character" w:customStyle="1" w:styleId="CiteCharCharCharCharCharChar">
    <w:name w:val="Cite Char Char Char Char Char Char"/>
    <w:locked/>
    <w:rsid w:val="00692AC7"/>
  </w:style>
  <w:style w:type="paragraph" w:customStyle="1" w:styleId="CiteCharCharCharCharChar">
    <w:name w:val="Cite Char Char Char Char Char"/>
    <w:basedOn w:val="Normal"/>
    <w:next w:val="Normal"/>
    <w:qFormat/>
    <w:rsid w:val="00692AC7"/>
  </w:style>
  <w:style w:type="character" w:customStyle="1" w:styleId="UnderliningCharCharChar">
    <w:name w:val="Underlining Char Char Char"/>
    <w:locked/>
    <w:rsid w:val="00692AC7"/>
  </w:style>
  <w:style w:type="paragraph" w:customStyle="1" w:styleId="UnderliningCharChar">
    <w:name w:val="Underlining Char Char"/>
    <w:basedOn w:val="Normal"/>
    <w:next w:val="Normal"/>
    <w:qFormat/>
    <w:rsid w:val="00692AC7"/>
  </w:style>
  <w:style w:type="paragraph" w:customStyle="1" w:styleId="Style12">
    <w:name w:val="Style 12"/>
    <w:qFormat/>
    <w:rsid w:val="00692AC7"/>
  </w:style>
  <w:style w:type="paragraph" w:customStyle="1" w:styleId="Style7">
    <w:name w:val="Style 7"/>
    <w:qFormat/>
    <w:rsid w:val="00692AC7"/>
  </w:style>
  <w:style w:type="paragraph" w:customStyle="1" w:styleId="Style9">
    <w:name w:val="Style 9"/>
    <w:qFormat/>
    <w:rsid w:val="00692AC7"/>
  </w:style>
  <w:style w:type="paragraph" w:customStyle="1" w:styleId="Emphasis3">
    <w:name w:val="Emphasis3"/>
    <w:qFormat/>
    <w:rsid w:val="00692AC7"/>
  </w:style>
  <w:style w:type="paragraph" w:customStyle="1" w:styleId="UnderlinedCard0">
    <w:name w:val="Underlined Card"/>
    <w:basedOn w:val="Normal"/>
    <w:qFormat/>
    <w:rsid w:val="00692AC7"/>
  </w:style>
  <w:style w:type="paragraph" w:customStyle="1" w:styleId="SmallCard">
    <w:name w:val="Small Card"/>
    <w:basedOn w:val="Normal"/>
    <w:qFormat/>
    <w:rsid w:val="00692AC7"/>
  </w:style>
  <w:style w:type="paragraph" w:customStyle="1" w:styleId="BreifTitle">
    <w:name w:val="Breif Title"/>
    <w:basedOn w:val="Normal"/>
    <w:autoRedefine/>
    <w:qFormat/>
    <w:rsid w:val="00692AC7"/>
  </w:style>
  <w:style w:type="paragraph" w:customStyle="1" w:styleId="Normal10pt">
    <w:name w:val="Normal + 10 pt"/>
    <w:basedOn w:val="Normal"/>
    <w:qFormat/>
    <w:rsid w:val="00692AC7"/>
  </w:style>
  <w:style w:type="paragraph" w:customStyle="1" w:styleId="formfldssel">
    <w:name w:val="formfldssel"/>
    <w:basedOn w:val="Normal"/>
    <w:qFormat/>
    <w:rsid w:val="00692AC7"/>
  </w:style>
  <w:style w:type="paragraph" w:customStyle="1" w:styleId="hpleftlk">
    <w:name w:val="hpleftlk"/>
    <w:basedOn w:val="Normal"/>
    <w:qFormat/>
    <w:rsid w:val="00692AC7"/>
  </w:style>
  <w:style w:type="paragraph" w:customStyle="1" w:styleId="lblu">
    <w:name w:val="lblu"/>
    <w:basedOn w:val="Normal"/>
    <w:qFormat/>
    <w:rsid w:val="00692AC7"/>
  </w:style>
  <w:style w:type="paragraph" w:customStyle="1" w:styleId="Underlinestyle">
    <w:name w:val="Underlinestyle"/>
    <w:basedOn w:val="Normal"/>
    <w:qFormat/>
    <w:rsid w:val="00692AC7"/>
  </w:style>
  <w:style w:type="paragraph" w:customStyle="1" w:styleId="DebateCiteCharChar">
    <w:name w:val="Debate Cite Char Char"/>
    <w:basedOn w:val="Normal"/>
    <w:autoRedefine/>
    <w:qFormat/>
    <w:rsid w:val="00692AC7"/>
  </w:style>
  <w:style w:type="paragraph" w:customStyle="1" w:styleId="StyleTagandCiteFranklinGothicDemi">
    <w:name w:val="Style Tag and Cite + Franklin Gothic Demi"/>
    <w:basedOn w:val="Index"/>
    <w:autoRedefine/>
    <w:qFormat/>
    <w:rsid w:val="00692AC7"/>
  </w:style>
  <w:style w:type="paragraph" w:customStyle="1" w:styleId="StyleStyleTagandCiteFranklinGothicDemi11pt">
    <w:name w:val="Style Style Tag and Cite + Franklin Gothic Demi + 11 pt"/>
    <w:basedOn w:val="StyleTagandCiteFranklinGothicDemi"/>
    <w:autoRedefine/>
    <w:qFormat/>
    <w:rsid w:val="00692AC7"/>
  </w:style>
  <w:style w:type="paragraph" w:customStyle="1" w:styleId="TagCite1">
    <w:name w:val="Tag/Cite"/>
    <w:basedOn w:val="Normal"/>
    <w:qFormat/>
    <w:rsid w:val="00692AC7"/>
  </w:style>
  <w:style w:type="paragraph" w:customStyle="1" w:styleId="CiteCard0">
    <w:name w:val="Cite/Card"/>
    <w:basedOn w:val="Normal"/>
    <w:qFormat/>
    <w:rsid w:val="00692AC7"/>
  </w:style>
  <w:style w:type="paragraph" w:customStyle="1" w:styleId="tagCharCharCharCharCharCharChar">
    <w:name w:val="tag Char Char Char Char Char Char Char"/>
    <w:basedOn w:val="Normal"/>
    <w:qFormat/>
    <w:rsid w:val="00692AC7"/>
  </w:style>
  <w:style w:type="paragraph" w:customStyle="1" w:styleId="title-bold-medium">
    <w:name w:val="title-bold-medium"/>
    <w:basedOn w:val="Normal"/>
    <w:qFormat/>
    <w:rsid w:val="00692AC7"/>
  </w:style>
  <w:style w:type="paragraph" w:customStyle="1" w:styleId="lact">
    <w:name w:val="lact"/>
    <w:basedOn w:val="Normal"/>
    <w:qFormat/>
    <w:rsid w:val="00692AC7"/>
  </w:style>
  <w:style w:type="paragraph" w:customStyle="1" w:styleId="shellscontentions">
    <w:name w:val="shells/contentions"/>
    <w:qFormat/>
    <w:rsid w:val="00692AC7"/>
  </w:style>
  <w:style w:type="paragraph" w:customStyle="1" w:styleId="BriefTitle1">
    <w:name w:val="Brief Title 1"/>
    <w:basedOn w:val="Normal"/>
    <w:qFormat/>
    <w:rsid w:val="00692AC7"/>
  </w:style>
  <w:style w:type="paragraph" w:customStyle="1" w:styleId="TagCiteChar0">
    <w:name w:val="Tag/Cite Char"/>
    <w:basedOn w:val="Normal"/>
    <w:qFormat/>
    <w:rsid w:val="00692AC7"/>
  </w:style>
  <w:style w:type="paragraph" w:customStyle="1" w:styleId="ShellTitles">
    <w:name w:val="ShellTitles"/>
    <w:basedOn w:val="Normal"/>
    <w:qFormat/>
    <w:rsid w:val="00692AC7"/>
  </w:style>
  <w:style w:type="paragraph" w:customStyle="1" w:styleId="maintext">
    <w:name w:val="maintext"/>
    <w:basedOn w:val="Normal"/>
    <w:qFormat/>
    <w:rsid w:val="00692AC7"/>
  </w:style>
  <w:style w:type="paragraph" w:customStyle="1" w:styleId="ToRead">
    <w:name w:val="To Read"/>
    <w:basedOn w:val="Normal"/>
    <w:qFormat/>
    <w:rsid w:val="00692AC7"/>
  </w:style>
  <w:style w:type="paragraph" w:customStyle="1" w:styleId="Style20">
    <w:name w:val="Style 2"/>
    <w:basedOn w:val="Normal"/>
    <w:qFormat/>
    <w:rsid w:val="00692AC7"/>
  </w:style>
  <w:style w:type="paragraph" w:customStyle="1" w:styleId="Style40">
    <w:name w:val="Style 4"/>
    <w:basedOn w:val="Normal"/>
    <w:qFormat/>
    <w:rsid w:val="00692AC7"/>
  </w:style>
  <w:style w:type="paragraph" w:customStyle="1" w:styleId="CM10">
    <w:name w:val="CM10"/>
    <w:basedOn w:val="Normal"/>
    <w:next w:val="ShellTitles"/>
    <w:qFormat/>
    <w:rsid w:val="00692AC7"/>
  </w:style>
  <w:style w:type="paragraph" w:customStyle="1" w:styleId="OffensiveLanguage">
    <w:name w:val="Offensive Language"/>
    <w:basedOn w:val="Normal"/>
    <w:next w:val="Normal"/>
    <w:qFormat/>
    <w:rsid w:val="00692AC7"/>
  </w:style>
  <w:style w:type="paragraph" w:customStyle="1" w:styleId="clearformatting0">
    <w:name w:val="clear formatting"/>
    <w:basedOn w:val="Normal"/>
    <w:next w:val="ToRead"/>
    <w:qFormat/>
    <w:rsid w:val="00692AC7"/>
  </w:style>
  <w:style w:type="paragraph" w:customStyle="1" w:styleId="Style18">
    <w:name w:val="Style 18"/>
    <w:next w:val="Style20"/>
    <w:uiPriority w:val="99"/>
    <w:qFormat/>
    <w:rsid w:val="00692AC7"/>
  </w:style>
  <w:style w:type="paragraph" w:customStyle="1" w:styleId="formfld">
    <w:name w:val="formfld"/>
    <w:basedOn w:val="Normal"/>
    <w:next w:val="Style40"/>
    <w:qFormat/>
    <w:rsid w:val="00692AC7"/>
  </w:style>
  <w:style w:type="paragraph" w:customStyle="1" w:styleId="Caption3">
    <w:name w:val="Caption3"/>
    <w:basedOn w:val="Normal"/>
    <w:next w:val="CM10"/>
    <w:qFormat/>
    <w:rsid w:val="00692AC7"/>
  </w:style>
  <w:style w:type="paragraph" w:customStyle="1" w:styleId="teaserpermalink">
    <w:name w:val="teaser_permalink"/>
    <w:basedOn w:val="Normal"/>
    <w:next w:val="OffensiveLanguage"/>
    <w:qFormat/>
    <w:rsid w:val="00692AC7"/>
  </w:style>
  <w:style w:type="character" w:styleId="CommentReference">
    <w:name w:val="annotation reference"/>
    <w:basedOn w:val="DefaultParagraphFont"/>
    <w:uiPriority w:val="99"/>
    <w:unhideWhenUsed/>
    <w:rsid w:val="00692AC7"/>
    <w:rPr>
      <w:sz w:val="16"/>
      <w:szCs w:val="16"/>
    </w:rPr>
  </w:style>
  <w:style w:type="character" w:styleId="BookTitle">
    <w:name w:val="Book Title"/>
    <w:basedOn w:val="DefaultParagraphFont"/>
    <w:qFormat/>
    <w:rsid w:val="00692AC7"/>
    <w:rPr>
      <w:b/>
      <w:bCs/>
      <w:i/>
      <w:iCs/>
      <w:spacing w:val="5"/>
    </w:rPr>
  </w:style>
  <w:style w:type="character" w:customStyle="1" w:styleId="Heading7Char1">
    <w:name w:val="Heading 7 Char1"/>
    <w:basedOn w:val="DefaultParagraphFont"/>
    <w:semiHidden/>
    <w:rsid w:val="00692AC7"/>
  </w:style>
  <w:style w:type="character" w:customStyle="1" w:styleId="Heading8Char1">
    <w:name w:val="Heading 8 Char1"/>
    <w:basedOn w:val="DefaultParagraphFont"/>
    <w:semiHidden/>
    <w:rsid w:val="00692AC7"/>
  </w:style>
  <w:style w:type="character" w:customStyle="1" w:styleId="Heading9Char1">
    <w:name w:val="Heading 9 Char1"/>
    <w:basedOn w:val="DefaultParagraphFont"/>
    <w:semiHidden/>
    <w:rsid w:val="00692AC7"/>
  </w:style>
  <w:style w:type="character" w:customStyle="1" w:styleId="FooterChar1">
    <w:name w:val="Footer Char1"/>
    <w:basedOn w:val="DefaultParagraphFont"/>
    <w:uiPriority w:val="99"/>
    <w:rsid w:val="00692AC7"/>
  </w:style>
  <w:style w:type="character" w:customStyle="1" w:styleId="sup1">
    <w:name w:val="sup1"/>
    <w:rsid w:val="00692AC7"/>
  </w:style>
  <w:style w:type="character" w:customStyle="1" w:styleId="pgnum1">
    <w:name w:val="pgnum1"/>
    <w:rsid w:val="00692AC7"/>
  </w:style>
  <w:style w:type="character" w:customStyle="1" w:styleId="nw">
    <w:name w:val="nw"/>
    <w:rsid w:val="00692AC7"/>
  </w:style>
  <w:style w:type="character" w:customStyle="1" w:styleId="CardsHighlight">
    <w:name w:val="Cards Highlight"/>
    <w:uiPriority w:val="1"/>
    <w:rsid w:val="00692AC7"/>
  </w:style>
  <w:style w:type="character" w:customStyle="1" w:styleId="caps">
    <w:name w:val="caps"/>
    <w:rsid w:val="00692AC7"/>
  </w:style>
  <w:style w:type="character" w:customStyle="1" w:styleId="apple">
    <w:name w:val="apple"/>
    <w:rsid w:val="00692AC7"/>
  </w:style>
  <w:style w:type="character" w:customStyle="1" w:styleId="CitesChar1">
    <w:name w:val="Cites Char1"/>
    <w:rsid w:val="00692AC7"/>
  </w:style>
  <w:style w:type="character" w:customStyle="1" w:styleId="CardsFont12ptCharCharCharCharCharCharCharCharCharCharChar">
    <w:name w:val="Cards + Font: 12 pt Char Char Char Char Char Char Char Char Char Char Char"/>
    <w:rsid w:val="00692AC7"/>
  </w:style>
  <w:style w:type="character" w:customStyle="1" w:styleId="AuthorChar">
    <w:name w:val="Author Char"/>
    <w:rsid w:val="00692AC7"/>
  </w:style>
  <w:style w:type="character" w:customStyle="1" w:styleId="term1">
    <w:name w:val="term1"/>
    <w:rsid w:val="00692AC7"/>
  </w:style>
  <w:style w:type="character" w:customStyle="1" w:styleId="BoldUnderlining">
    <w:name w:val="Bold Underlining"/>
    <w:rsid w:val="00692AC7"/>
  </w:style>
  <w:style w:type="character" w:customStyle="1" w:styleId="inhoud">
    <w:name w:val="inhoud"/>
    <w:rsid w:val="00692AC7"/>
  </w:style>
  <w:style w:type="character" w:customStyle="1" w:styleId="CardsUnderlined">
    <w:name w:val="Cards Underlined"/>
    <w:qFormat/>
    <w:rsid w:val="00692AC7"/>
  </w:style>
  <w:style w:type="character" w:customStyle="1" w:styleId="Cites-AuthorDate">
    <w:name w:val="Cites-Author/Date"/>
    <w:qFormat/>
    <w:rsid w:val="00692AC7"/>
  </w:style>
  <w:style w:type="character" w:customStyle="1" w:styleId="Highlight">
    <w:name w:val="Highlight"/>
    <w:uiPriority w:val="1"/>
    <w:qFormat/>
    <w:rsid w:val="00692AC7"/>
  </w:style>
  <w:style w:type="character" w:customStyle="1" w:styleId="Boxout">
    <w:name w:val="Box out"/>
    <w:uiPriority w:val="1"/>
    <w:qFormat/>
    <w:rsid w:val="00692AC7"/>
  </w:style>
  <w:style w:type="character" w:customStyle="1" w:styleId="StyleCardtextChar10pt">
    <w:name w:val="Style Card text Char + 10 pt"/>
    <w:rsid w:val="00692AC7"/>
  </w:style>
  <w:style w:type="character" w:customStyle="1" w:styleId="UnderliningChar2">
    <w:name w:val="Underlining Char2"/>
    <w:rsid w:val="00692AC7"/>
  </w:style>
  <w:style w:type="paragraph" w:styleId="PlainText">
    <w:name w:val="Plain Text"/>
    <w:basedOn w:val="Normal"/>
    <w:link w:val="PlainTextChar1"/>
    <w:unhideWhenUsed/>
    <w:rsid w:val="00692AC7"/>
    <w:rPr>
      <w:rFonts w:ascii="Consolas" w:hAnsi="Consolas" w:cs="Consolas"/>
      <w:sz w:val="21"/>
      <w:szCs w:val="21"/>
    </w:rPr>
  </w:style>
  <w:style w:type="character" w:customStyle="1" w:styleId="PlainTextChar1">
    <w:name w:val="Plain Text Char1"/>
    <w:basedOn w:val="DefaultParagraphFont"/>
    <w:link w:val="PlainText"/>
    <w:rsid w:val="00692AC7"/>
    <w:rPr>
      <w:rFonts w:ascii="Consolas" w:hAnsi="Consolas" w:cs="Consolas"/>
      <w:sz w:val="21"/>
      <w:szCs w:val="21"/>
    </w:rPr>
  </w:style>
  <w:style w:type="character" w:customStyle="1" w:styleId="UnderliningChar1">
    <w:name w:val="Underlining Char1"/>
    <w:rsid w:val="00692AC7"/>
  </w:style>
  <w:style w:type="character" w:customStyle="1" w:styleId="MicroTextChar0">
    <w:name w:val="MicroText Char"/>
    <w:rsid w:val="00692AC7"/>
  </w:style>
  <w:style w:type="character" w:customStyle="1" w:styleId="smcaps">
    <w:name w:val="smcaps"/>
    <w:rsid w:val="00692AC7"/>
  </w:style>
  <w:style w:type="character" w:customStyle="1" w:styleId="Style1Char2">
    <w:name w:val="Style1 Char2"/>
    <w:rsid w:val="00692AC7"/>
  </w:style>
  <w:style w:type="character" w:customStyle="1" w:styleId="inside-head1">
    <w:name w:val="inside-head1"/>
    <w:rsid w:val="00692AC7"/>
  </w:style>
  <w:style w:type="character" w:customStyle="1" w:styleId="datestamp1">
    <w:name w:val="datestamp1"/>
    <w:rsid w:val="00692AC7"/>
  </w:style>
  <w:style w:type="character" w:customStyle="1" w:styleId="pagetools1">
    <w:name w:val="pagetools1"/>
    <w:rsid w:val="00692AC7"/>
  </w:style>
  <w:style w:type="character" w:customStyle="1" w:styleId="smallredtext">
    <w:name w:val="smallredtext"/>
    <w:rsid w:val="00692AC7"/>
  </w:style>
  <w:style w:type="character" w:customStyle="1" w:styleId="storyheading31">
    <w:name w:val="storyheading31"/>
    <w:rsid w:val="00692AC7"/>
  </w:style>
  <w:style w:type="character" w:customStyle="1" w:styleId="storydeck31">
    <w:name w:val="storydeck31"/>
    <w:rsid w:val="00692AC7"/>
  </w:style>
  <w:style w:type="character" w:customStyle="1" w:styleId="title1">
    <w:name w:val="title1"/>
    <w:rsid w:val="00692AC7"/>
  </w:style>
  <w:style w:type="character" w:customStyle="1" w:styleId="subtitle1">
    <w:name w:val="subtitle1"/>
    <w:rsid w:val="00692AC7"/>
  </w:style>
  <w:style w:type="character" w:customStyle="1" w:styleId="Title10">
    <w:name w:val="Title1"/>
    <w:rsid w:val="00692AC7"/>
  </w:style>
  <w:style w:type="character" w:customStyle="1" w:styleId="clsbiolink">
    <w:name w:val="clsbiolink"/>
    <w:rsid w:val="00692AC7"/>
  </w:style>
  <w:style w:type="character" w:customStyle="1" w:styleId="clssmaller">
    <w:name w:val="clssmaller"/>
    <w:rsid w:val="00692AC7"/>
  </w:style>
  <w:style w:type="character" w:customStyle="1" w:styleId="sm1">
    <w:name w:val="sm1"/>
    <w:rsid w:val="00692AC7"/>
  </w:style>
  <w:style w:type="character" w:customStyle="1" w:styleId="noindentChar">
    <w:name w:val="noindent Char"/>
    <w:rsid w:val="00692AC7"/>
  </w:style>
  <w:style w:type="character" w:customStyle="1" w:styleId="SmallChar1">
    <w:name w:val="Small Char1"/>
    <w:rsid w:val="00692AC7"/>
  </w:style>
  <w:style w:type="character" w:customStyle="1" w:styleId="fullcite0">
    <w:name w:val="fullcite"/>
    <w:rsid w:val="00692AC7"/>
  </w:style>
  <w:style w:type="character" w:customStyle="1" w:styleId="Style9ptThickunderline">
    <w:name w:val="Style 9 pt Thick underline"/>
    <w:rsid w:val="00692AC7"/>
  </w:style>
  <w:style w:type="character" w:customStyle="1" w:styleId="UnderlineChar1">
    <w:name w:val="Underline Char1"/>
    <w:rsid w:val="00692AC7"/>
  </w:style>
  <w:style w:type="character" w:customStyle="1" w:styleId="CardNotUnderlinedChar">
    <w:name w:val="Card Not Underlined Char"/>
    <w:rsid w:val="00692AC7"/>
  </w:style>
  <w:style w:type="character" w:customStyle="1" w:styleId="CardUnderlinedChar">
    <w:name w:val="Card Underlined Char"/>
    <w:rsid w:val="00692AC7"/>
  </w:style>
  <w:style w:type="character" w:customStyle="1" w:styleId="CardNotUnderlinedChar1">
    <w:name w:val="Card Not Underlined Char1"/>
    <w:rsid w:val="00692AC7"/>
  </w:style>
  <w:style w:type="character" w:customStyle="1" w:styleId="author0">
    <w:name w:val="author"/>
    <w:rsid w:val="00692AC7"/>
  </w:style>
  <w:style w:type="character" w:customStyle="1" w:styleId="IndexHeadersCharChar">
    <w:name w:val="Index Headers Char Char"/>
    <w:rsid w:val="00692AC7"/>
  </w:style>
  <w:style w:type="character" w:customStyle="1" w:styleId="SmallFontChar">
    <w:name w:val="Small Font Char"/>
    <w:rsid w:val="00692AC7"/>
  </w:style>
  <w:style w:type="character" w:customStyle="1" w:styleId="CircleChar1">
    <w:name w:val="Circle Char1"/>
    <w:rsid w:val="00692AC7"/>
  </w:style>
  <w:style w:type="character" w:customStyle="1" w:styleId="BoldUnderliningChar">
    <w:name w:val="Bold Underlining Char"/>
    <w:rsid w:val="00692AC7"/>
  </w:style>
  <w:style w:type="character" w:customStyle="1" w:styleId="textmedium">
    <w:name w:val="textmedium"/>
    <w:rsid w:val="00692AC7"/>
  </w:style>
  <w:style w:type="character" w:customStyle="1" w:styleId="CardTextChar2">
    <w:name w:val="Card Text Char"/>
    <w:rsid w:val="00692AC7"/>
  </w:style>
  <w:style w:type="character" w:customStyle="1" w:styleId="SmallText0">
    <w:name w:val="SmallText"/>
    <w:rsid w:val="00692AC7"/>
  </w:style>
  <w:style w:type="character" w:customStyle="1" w:styleId="citation">
    <w:name w:val="citation"/>
    <w:rsid w:val="00692AC7"/>
  </w:style>
  <w:style w:type="character" w:customStyle="1" w:styleId="justify">
    <w:name w:val="justify"/>
    <w:rsid w:val="00692AC7"/>
  </w:style>
  <w:style w:type="character" w:customStyle="1" w:styleId="SmallCardTextChar">
    <w:name w:val="Small Card Text Char"/>
    <w:rsid w:val="00692AC7"/>
  </w:style>
  <w:style w:type="paragraph" w:styleId="BodyTextIndent">
    <w:name w:val="Body Text Indent"/>
    <w:basedOn w:val="Normal"/>
    <w:link w:val="BodyTextIndentChar1"/>
    <w:unhideWhenUsed/>
    <w:rsid w:val="00692AC7"/>
    <w:pPr>
      <w:spacing w:after="120"/>
      <w:ind w:left="360"/>
    </w:pPr>
  </w:style>
  <w:style w:type="character" w:customStyle="1" w:styleId="BodyTextIndentChar1">
    <w:name w:val="Body Text Indent Char1"/>
    <w:basedOn w:val="DefaultParagraphFont"/>
    <w:link w:val="BodyTextIndent"/>
    <w:rsid w:val="00692AC7"/>
    <w:rPr>
      <w:rFonts w:ascii="Calibri" w:hAnsi="Calibri" w:cs="Calibri"/>
    </w:rPr>
  </w:style>
  <w:style w:type="paragraph" w:styleId="BodyText20">
    <w:name w:val="Body Text 2"/>
    <w:basedOn w:val="Normal"/>
    <w:link w:val="BodyText2Char1"/>
    <w:unhideWhenUsed/>
    <w:rsid w:val="00692AC7"/>
    <w:pPr>
      <w:spacing w:after="120" w:line="480" w:lineRule="auto"/>
    </w:pPr>
  </w:style>
  <w:style w:type="character" w:customStyle="1" w:styleId="BodyText2Char1">
    <w:name w:val="Body Text 2 Char1"/>
    <w:basedOn w:val="DefaultParagraphFont"/>
    <w:link w:val="BodyText20"/>
    <w:rsid w:val="00692AC7"/>
    <w:rPr>
      <w:rFonts w:ascii="Calibri" w:hAnsi="Calibri" w:cs="Calibri"/>
    </w:rPr>
  </w:style>
  <w:style w:type="character" w:customStyle="1" w:styleId="cardChar1">
    <w:name w:val="card Char1"/>
    <w:rsid w:val="00692AC7"/>
  </w:style>
  <w:style w:type="character" w:customStyle="1" w:styleId="tagChar3">
    <w:name w:val="tag Char3"/>
    <w:rsid w:val="00692AC7"/>
  </w:style>
  <w:style w:type="character" w:customStyle="1" w:styleId="medium-normal1">
    <w:name w:val="medium-normal1"/>
    <w:rsid w:val="00692AC7"/>
  </w:style>
  <w:style w:type="character" w:customStyle="1" w:styleId="inside-head">
    <w:name w:val="inside-head"/>
    <w:rsid w:val="00692AC7"/>
  </w:style>
  <w:style w:type="character" w:customStyle="1" w:styleId="awtw">
    <w:name w:val="awtw"/>
    <w:rsid w:val="00692AC7"/>
  </w:style>
  <w:style w:type="paragraph" w:styleId="Date">
    <w:name w:val="Date"/>
    <w:aliases w:val="date"/>
    <w:basedOn w:val="Normal"/>
    <w:next w:val="Normal"/>
    <w:link w:val="DateChar1"/>
    <w:unhideWhenUsed/>
    <w:rsid w:val="00692AC7"/>
  </w:style>
  <w:style w:type="character" w:customStyle="1" w:styleId="DateChar1">
    <w:name w:val="Date Char1"/>
    <w:aliases w:val="date Char1"/>
    <w:basedOn w:val="DefaultParagraphFont"/>
    <w:link w:val="Date"/>
    <w:rsid w:val="00692AC7"/>
    <w:rPr>
      <w:rFonts w:ascii="Calibri" w:hAnsi="Calibri" w:cs="Calibri"/>
    </w:rPr>
  </w:style>
  <w:style w:type="character" w:customStyle="1" w:styleId="slug-pub-date">
    <w:name w:val="slug-pub-date"/>
    <w:rsid w:val="00692AC7"/>
  </w:style>
  <w:style w:type="character" w:customStyle="1" w:styleId="slug-vol">
    <w:name w:val="slug-vol"/>
    <w:rsid w:val="00692AC7"/>
  </w:style>
  <w:style w:type="character" w:customStyle="1" w:styleId="slug-issue">
    <w:name w:val="slug-issue"/>
    <w:rsid w:val="00692AC7"/>
  </w:style>
  <w:style w:type="character" w:customStyle="1" w:styleId="slug-pages">
    <w:name w:val="slug-pages"/>
    <w:rsid w:val="00692AC7"/>
  </w:style>
  <w:style w:type="character" w:customStyle="1" w:styleId="CardText-Underlined">
    <w:name w:val="Card Text - Underlined"/>
    <w:rsid w:val="00692AC7"/>
  </w:style>
  <w:style w:type="character" w:customStyle="1" w:styleId="Citation-AuthorDate">
    <w:name w:val="Citation - Author/Date"/>
    <w:rsid w:val="00692AC7"/>
  </w:style>
  <w:style w:type="character" w:customStyle="1" w:styleId="CardsCharChar">
    <w:name w:val="Cards Char Char"/>
    <w:rsid w:val="00692AC7"/>
  </w:style>
  <w:style w:type="character" w:customStyle="1" w:styleId="CardsFont12ptCharChar">
    <w:name w:val="Cards + Font: 12 pt Char Char"/>
    <w:aliases w:val="Thick Underline Char Char,Cards + Font: 12 pt1,Thick Underline1"/>
    <w:rsid w:val="00692AC7"/>
  </w:style>
  <w:style w:type="character" w:customStyle="1" w:styleId="CitesCharChar">
    <w:name w:val="Cites Char Char"/>
    <w:rsid w:val="00692AC7"/>
  </w:style>
  <w:style w:type="character" w:customStyle="1" w:styleId="TagsCharChar">
    <w:name w:val="Tags Char Char"/>
    <w:rsid w:val="00692AC7"/>
  </w:style>
  <w:style w:type="character" w:customStyle="1" w:styleId="ld3">
    <w:name w:val="ld3"/>
    <w:rsid w:val="00692AC7"/>
  </w:style>
  <w:style w:type="character" w:customStyle="1" w:styleId="5Notunderlined">
    <w:name w:val="5 Not underlined"/>
    <w:rsid w:val="00692AC7"/>
  </w:style>
  <w:style w:type="character" w:customStyle="1" w:styleId="ssl0">
    <w:name w:val="ss_l0"/>
    <w:basedOn w:val="DefaultParagraphFont"/>
    <w:rsid w:val="00692AC7"/>
  </w:style>
  <w:style w:type="character" w:customStyle="1" w:styleId="postbody">
    <w:name w:val="postbody"/>
    <w:rsid w:val="00692AC7"/>
  </w:style>
  <w:style w:type="character" w:customStyle="1" w:styleId="ssl4">
    <w:name w:val="ss_l4"/>
    <w:rsid w:val="00692AC7"/>
  </w:style>
  <w:style w:type="character" w:customStyle="1" w:styleId="italic">
    <w:name w:val="italic"/>
    <w:rsid w:val="00692AC7"/>
  </w:style>
  <w:style w:type="character" w:customStyle="1" w:styleId="pmterms1">
    <w:name w:val="pmterms1"/>
    <w:rsid w:val="00692AC7"/>
  </w:style>
  <w:style w:type="character" w:customStyle="1" w:styleId="stylestylebold12pt">
    <w:name w:val="stylestylebold12pt"/>
    <w:rsid w:val="00692AC7"/>
  </w:style>
  <w:style w:type="paragraph" w:styleId="Quote">
    <w:name w:val="Quote"/>
    <w:basedOn w:val="Normal"/>
    <w:next w:val="Normal"/>
    <w:link w:val="QuoteChar1"/>
    <w:uiPriority w:val="29"/>
    <w:qFormat/>
    <w:rsid w:val="00692AC7"/>
    <w:pPr>
      <w:spacing w:before="200"/>
      <w:ind w:left="864" w:right="864"/>
      <w:jc w:val="center"/>
    </w:pPr>
    <w:rPr>
      <w:i/>
      <w:iCs/>
      <w:color w:val="404040" w:themeColor="text1" w:themeTint="BF"/>
    </w:rPr>
  </w:style>
  <w:style w:type="character" w:customStyle="1" w:styleId="QuoteChar1">
    <w:name w:val="Quote Char1"/>
    <w:basedOn w:val="DefaultParagraphFont"/>
    <w:link w:val="Quote"/>
    <w:uiPriority w:val="29"/>
    <w:rsid w:val="00692AC7"/>
    <w:rPr>
      <w:rFonts w:ascii="Calibri" w:hAnsi="Calibri" w:cs="Calibri"/>
      <w:i/>
      <w:iCs/>
      <w:color w:val="404040" w:themeColor="text1" w:themeTint="BF"/>
    </w:rPr>
  </w:style>
  <w:style w:type="character" w:customStyle="1" w:styleId="Highlightedunderline">
    <w:name w:val="Highlighted underline"/>
    <w:qFormat/>
    <w:rsid w:val="00692AC7"/>
  </w:style>
  <w:style w:type="character" w:customStyle="1" w:styleId="externaledithide">
    <w:name w:val="external_edit_hide"/>
    <w:rsid w:val="00692AC7"/>
  </w:style>
  <w:style w:type="character" w:customStyle="1" w:styleId="itxtrst">
    <w:name w:val="itxtrst"/>
    <w:rsid w:val="00692AC7"/>
  </w:style>
  <w:style w:type="character" w:customStyle="1" w:styleId="grey10">
    <w:name w:val="grey10"/>
    <w:rsid w:val="00692AC7"/>
  </w:style>
  <w:style w:type="character" w:customStyle="1" w:styleId="CharacterStyle20">
    <w:name w:val="Character Style 20"/>
    <w:rsid w:val="00692AC7"/>
  </w:style>
  <w:style w:type="character" w:customStyle="1" w:styleId="Style11ptUnderlineBorderSinglesolidlineAuto05pt">
    <w:name w:val="Style 11 pt Underline Border: : (Single solid line Auto  0.5 pt..."/>
    <w:rsid w:val="00692AC7"/>
  </w:style>
  <w:style w:type="character" w:customStyle="1" w:styleId="Style11ptBoldUnderline">
    <w:name w:val="Style 11 pt Bold Underline"/>
    <w:rsid w:val="00692AC7"/>
  </w:style>
  <w:style w:type="character" w:customStyle="1" w:styleId="A9">
    <w:name w:val="A9"/>
    <w:uiPriority w:val="99"/>
    <w:rsid w:val="00692AC7"/>
  </w:style>
  <w:style w:type="character" w:customStyle="1" w:styleId="CharChar3">
    <w:name w:val="Char Char3"/>
    <w:rsid w:val="00692AC7"/>
  </w:style>
  <w:style w:type="character" w:customStyle="1" w:styleId="A5">
    <w:name w:val="A5"/>
    <w:uiPriority w:val="99"/>
    <w:rsid w:val="00692AC7"/>
  </w:style>
  <w:style w:type="character" w:customStyle="1" w:styleId="underline1">
    <w:name w:val="underline1"/>
    <w:rsid w:val="00692AC7"/>
  </w:style>
  <w:style w:type="character" w:customStyle="1" w:styleId="see">
    <w:name w:val="see"/>
    <w:rsid w:val="00692AC7"/>
  </w:style>
  <w:style w:type="character" w:customStyle="1" w:styleId="CharacterStyle2">
    <w:name w:val="Character Style 2"/>
    <w:rsid w:val="00692AC7"/>
  </w:style>
  <w:style w:type="character" w:customStyle="1" w:styleId="lightblue">
    <w:name w:val="lightblue"/>
    <w:rsid w:val="00692AC7"/>
  </w:style>
  <w:style w:type="character" w:customStyle="1" w:styleId="CharChar11">
    <w:name w:val="Char Char11"/>
    <w:rsid w:val="00692AC7"/>
  </w:style>
  <w:style w:type="paragraph" w:styleId="CommentSubject">
    <w:name w:val="annotation subject"/>
    <w:basedOn w:val="CommentText"/>
    <w:next w:val="CommentText"/>
    <w:link w:val="CommentSubjectChar1"/>
    <w:uiPriority w:val="99"/>
    <w:unhideWhenUsed/>
    <w:rsid w:val="00692AC7"/>
    <w:rPr>
      <w:b/>
      <w:bCs/>
    </w:rPr>
  </w:style>
  <w:style w:type="character" w:customStyle="1" w:styleId="CommentSubjectChar1">
    <w:name w:val="Comment Subject Char1"/>
    <w:basedOn w:val="CommentTextChar1"/>
    <w:link w:val="CommentSubject"/>
    <w:uiPriority w:val="99"/>
    <w:rsid w:val="00692AC7"/>
    <w:rPr>
      <w:rFonts w:ascii="Calibri" w:hAnsi="Calibri" w:cs="Calibri"/>
      <w:b/>
      <w:bCs/>
      <w:sz w:val="20"/>
      <w:szCs w:val="20"/>
    </w:rPr>
  </w:style>
  <w:style w:type="character" w:customStyle="1" w:styleId="underline20">
    <w:name w:val="underline2"/>
    <w:rsid w:val="00692AC7"/>
  </w:style>
  <w:style w:type="character" w:customStyle="1" w:styleId="underline3">
    <w:name w:val="underline3"/>
    <w:rsid w:val="00692AC7"/>
  </w:style>
  <w:style w:type="character" w:customStyle="1" w:styleId="menu">
    <w:name w:val="menu"/>
    <w:rsid w:val="00692AC7"/>
  </w:style>
  <w:style w:type="character" w:customStyle="1" w:styleId="klink">
    <w:name w:val="klink"/>
    <w:rsid w:val="00692AC7"/>
  </w:style>
  <w:style w:type="character" w:customStyle="1" w:styleId="centerheadlines">
    <w:name w:val="centerheadlines"/>
    <w:rsid w:val="00692AC7"/>
  </w:style>
  <w:style w:type="character" w:customStyle="1" w:styleId="datetime">
    <w:name w:val="datetime"/>
    <w:rsid w:val="00692AC7"/>
  </w:style>
  <w:style w:type="character" w:customStyle="1" w:styleId="info">
    <w:name w:val="info"/>
    <w:rsid w:val="00692AC7"/>
  </w:style>
  <w:style w:type="character" w:customStyle="1" w:styleId="datestory">
    <w:name w:val="datestory"/>
    <w:rsid w:val="00692AC7"/>
  </w:style>
  <w:style w:type="character" w:customStyle="1" w:styleId="A2">
    <w:name w:val="A2"/>
    <w:uiPriority w:val="99"/>
    <w:rsid w:val="00692AC7"/>
  </w:style>
  <w:style w:type="character" w:customStyle="1" w:styleId="A1">
    <w:name w:val="A1"/>
    <w:uiPriority w:val="99"/>
    <w:rsid w:val="00692AC7"/>
  </w:style>
  <w:style w:type="character" w:customStyle="1" w:styleId="-SmallText-">
    <w:name w:val="-Small Text-"/>
    <w:rsid w:val="00692AC7"/>
  </w:style>
  <w:style w:type="character" w:customStyle="1" w:styleId="goohl1">
    <w:name w:val="goohl1"/>
    <w:rsid w:val="00692AC7"/>
  </w:style>
  <w:style w:type="character" w:customStyle="1" w:styleId="goohl2">
    <w:name w:val="goohl2"/>
    <w:rsid w:val="00692AC7"/>
  </w:style>
  <w:style w:type="character" w:customStyle="1" w:styleId="goohl0">
    <w:name w:val="goohl0"/>
    <w:rsid w:val="00692AC7"/>
  </w:style>
  <w:style w:type="character" w:customStyle="1" w:styleId="smallcaps">
    <w:name w:val="smallcaps"/>
    <w:rsid w:val="00692AC7"/>
  </w:style>
  <w:style w:type="character" w:customStyle="1" w:styleId="Boxed">
    <w:name w:val="Boxed"/>
    <w:qFormat/>
    <w:rsid w:val="00692AC7"/>
  </w:style>
  <w:style w:type="character" w:customStyle="1" w:styleId="StyleUnderlineBorderSinglesolidlineAuto05ptLinew">
    <w:name w:val="Style Underline Border: : (Single solid line Auto  0.5 pt Line w..."/>
    <w:basedOn w:val="DefaultParagraphFont"/>
    <w:rsid w:val="00692AC7"/>
  </w:style>
  <w:style w:type="character" w:customStyle="1" w:styleId="citeschar10">
    <w:name w:val="citeschar1"/>
    <w:basedOn w:val="DefaultParagraphFont"/>
    <w:rsid w:val="00692AC7"/>
  </w:style>
  <w:style w:type="character" w:customStyle="1" w:styleId="cardunderlinedchar0">
    <w:name w:val="cardunderlinedchar"/>
    <w:basedOn w:val="DefaultParagraphFont"/>
    <w:rsid w:val="00692AC7"/>
  </w:style>
  <w:style w:type="paragraph" w:customStyle="1" w:styleId="Style1CharChar">
    <w:name w:val="Style1 Char Char"/>
    <w:basedOn w:val="Normal"/>
    <w:qFormat/>
    <w:rsid w:val="00692AC7"/>
  </w:style>
  <w:style w:type="character" w:customStyle="1" w:styleId="Style1CharCharChar">
    <w:name w:val="Style1 Char Char Char"/>
    <w:locked/>
    <w:rsid w:val="00692AC7"/>
  </w:style>
  <w:style w:type="character" w:customStyle="1" w:styleId="SubtitleChar1">
    <w:name w:val="Subtitle Char1"/>
    <w:aliases w:val="Underlined card text Char1"/>
    <w:basedOn w:val="DefaultParagraphFont"/>
    <w:uiPriority w:val="11"/>
    <w:rsid w:val="00692AC7"/>
  </w:style>
  <w:style w:type="character" w:customStyle="1" w:styleId="FootnoteTextChar1">
    <w:name w:val="Footnote Text Char1"/>
    <w:basedOn w:val="DefaultParagraphFont"/>
    <w:rsid w:val="00692AC7"/>
  </w:style>
  <w:style w:type="character" w:customStyle="1" w:styleId="EmphasizeThis">
    <w:name w:val="EmphasizeThis"/>
    <w:rsid w:val="00692AC7"/>
  </w:style>
  <w:style w:type="character" w:customStyle="1" w:styleId="submitted-date">
    <w:name w:val="submitted-date"/>
    <w:rsid w:val="00692AC7"/>
  </w:style>
  <w:style w:type="character" w:customStyle="1" w:styleId="headline">
    <w:name w:val="headline"/>
    <w:rsid w:val="00692AC7"/>
  </w:style>
  <w:style w:type="character" w:customStyle="1" w:styleId="Underline-Highlighted">
    <w:name w:val="Underline-Highlighted"/>
    <w:uiPriority w:val="1"/>
    <w:qFormat/>
    <w:rsid w:val="00692AC7"/>
  </w:style>
  <w:style w:type="character" w:customStyle="1" w:styleId="fn">
    <w:name w:val="fn"/>
    <w:basedOn w:val="DefaultParagraphFont"/>
    <w:rsid w:val="00692AC7"/>
  </w:style>
  <w:style w:type="character" w:customStyle="1" w:styleId="provider">
    <w:name w:val="provider"/>
    <w:basedOn w:val="DefaultParagraphFont"/>
    <w:rsid w:val="00692AC7"/>
  </w:style>
  <w:style w:type="character" w:customStyle="1" w:styleId="ilad">
    <w:name w:val="il_ad"/>
    <w:rsid w:val="00692AC7"/>
  </w:style>
  <w:style w:type="character" w:customStyle="1" w:styleId="grame">
    <w:name w:val="grame"/>
    <w:rsid w:val="00692AC7"/>
  </w:style>
  <w:style w:type="character" w:customStyle="1" w:styleId="spelle">
    <w:name w:val="spelle"/>
    <w:rsid w:val="00692AC7"/>
  </w:style>
  <w:style w:type="character" w:customStyle="1" w:styleId="vitstoryheadline">
    <w:name w:val="vitstoryheadline"/>
    <w:rsid w:val="00692AC7"/>
  </w:style>
  <w:style w:type="character" w:customStyle="1" w:styleId="vitstorybyline">
    <w:name w:val="vitstorybyline"/>
    <w:rsid w:val="00692AC7"/>
  </w:style>
  <w:style w:type="character" w:customStyle="1" w:styleId="yahoobuzzbadge-form">
    <w:name w:val="yahoobuzzbadge-form"/>
    <w:rsid w:val="00692AC7"/>
  </w:style>
  <w:style w:type="character" w:customStyle="1" w:styleId="tickerlinx">
    <w:name w:val="tickerlinx"/>
    <w:rsid w:val="00692AC7"/>
  </w:style>
  <w:style w:type="character" w:customStyle="1" w:styleId="post-author">
    <w:name w:val="post-author"/>
    <w:rsid w:val="00692AC7"/>
  </w:style>
  <w:style w:type="character" w:customStyle="1" w:styleId="post-timestamp">
    <w:name w:val="post-timestamp"/>
    <w:rsid w:val="00692AC7"/>
  </w:style>
  <w:style w:type="character" w:customStyle="1" w:styleId="Box">
    <w:name w:val="Box!"/>
    <w:rsid w:val="00692AC7"/>
  </w:style>
  <w:style w:type="character" w:customStyle="1" w:styleId="mw-headline">
    <w:name w:val="mw-headline"/>
    <w:rsid w:val="00692AC7"/>
  </w:style>
  <w:style w:type="character" w:customStyle="1" w:styleId="month">
    <w:name w:val="month"/>
    <w:rsid w:val="00692AC7"/>
  </w:style>
  <w:style w:type="character" w:customStyle="1" w:styleId="texttitlebigred">
    <w:name w:val="texttitlebigred"/>
    <w:rsid w:val="00692AC7"/>
  </w:style>
  <w:style w:type="character" w:customStyle="1" w:styleId="subtitles">
    <w:name w:val="subtitles"/>
    <w:rsid w:val="00692AC7"/>
  </w:style>
  <w:style w:type="character" w:customStyle="1" w:styleId="UnderlineCharChar1">
    <w:name w:val="Underline Char Char1"/>
    <w:rsid w:val="00692AC7"/>
  </w:style>
  <w:style w:type="character" w:customStyle="1" w:styleId="a">
    <w:name w:val="a"/>
    <w:rsid w:val="00692AC7"/>
  </w:style>
  <w:style w:type="character" w:customStyle="1" w:styleId="CiteCardChar1">
    <w:name w:val="Cite_Card Char1"/>
    <w:rsid w:val="00692AC7"/>
  </w:style>
  <w:style w:type="character" w:customStyle="1" w:styleId="tagCharChar">
    <w:name w:val="tag Char Char"/>
    <w:rsid w:val="00692AC7"/>
  </w:style>
  <w:style w:type="character" w:customStyle="1" w:styleId="ptitleinside">
    <w:name w:val="p_title_inside"/>
    <w:rsid w:val="00692AC7"/>
  </w:style>
  <w:style w:type="character" w:customStyle="1" w:styleId="paramv">
    <w:name w:val="paramv"/>
    <w:rsid w:val="00692AC7"/>
  </w:style>
  <w:style w:type="character" w:customStyle="1" w:styleId="quotepeekbase">
    <w:name w:val="quotepeekbase"/>
    <w:rsid w:val="00692AC7"/>
  </w:style>
  <w:style w:type="character" w:customStyle="1" w:styleId="symbol">
    <w:name w:val="symbol"/>
    <w:rsid w:val="00692AC7"/>
  </w:style>
  <w:style w:type="character" w:customStyle="1" w:styleId="data">
    <w:name w:val="data"/>
    <w:rsid w:val="00692AC7"/>
  </w:style>
  <w:style w:type="character" w:customStyle="1" w:styleId="cross-head">
    <w:name w:val="cross-head"/>
    <w:rsid w:val="00692AC7"/>
  </w:style>
  <w:style w:type="character" w:customStyle="1" w:styleId="scaps">
    <w:name w:val="scaps"/>
    <w:rsid w:val="00692AC7"/>
  </w:style>
  <w:style w:type="character" w:customStyle="1" w:styleId="pub-date">
    <w:name w:val="pub-date"/>
    <w:rsid w:val="00692AC7"/>
  </w:style>
  <w:style w:type="character" w:customStyle="1" w:styleId="StyleTimesNewRoman12ptBold">
    <w:name w:val="Style Times New Roman 12 pt Bold"/>
    <w:rsid w:val="00692AC7"/>
  </w:style>
  <w:style w:type="character" w:customStyle="1" w:styleId="AuthorDateF4">
    <w:name w:val="Author Date (F4)"/>
    <w:rsid w:val="00692AC7"/>
  </w:style>
  <w:style w:type="character" w:customStyle="1" w:styleId="BoldUnderlineF6">
    <w:name w:val="Bold Underline (F6)"/>
    <w:rsid w:val="00692AC7"/>
  </w:style>
  <w:style w:type="character" w:customStyle="1" w:styleId="grouptext">
    <w:name w:val="group_text"/>
    <w:rsid w:val="00692AC7"/>
  </w:style>
  <w:style w:type="character" w:customStyle="1" w:styleId="authors">
    <w:name w:val="authors"/>
    <w:rsid w:val="00692AC7"/>
  </w:style>
  <w:style w:type="character" w:customStyle="1" w:styleId="date-display-single">
    <w:name w:val="date-display-single"/>
    <w:rsid w:val="00692AC7"/>
  </w:style>
  <w:style w:type="character" w:customStyle="1" w:styleId="StyleArial12ptBoldItalic">
    <w:name w:val="Style Arial 12 pt Bold Italic"/>
    <w:rsid w:val="00692AC7"/>
  </w:style>
  <w:style w:type="character" w:customStyle="1" w:styleId="verdana12grey1">
    <w:name w:val="verdana12grey1"/>
    <w:rsid w:val="00692AC7"/>
  </w:style>
  <w:style w:type="character" w:customStyle="1" w:styleId="verdana9grey1a">
    <w:name w:val="verdana9grey1a"/>
    <w:rsid w:val="00692AC7"/>
  </w:style>
  <w:style w:type="character" w:customStyle="1" w:styleId="nn-twttr-share-btn">
    <w:name w:val="nn-twttr-share-btn"/>
    <w:rsid w:val="00692AC7"/>
  </w:style>
  <w:style w:type="character" w:customStyle="1" w:styleId="count">
    <w:name w:val="count"/>
    <w:rsid w:val="00692AC7"/>
  </w:style>
  <w:style w:type="character" w:customStyle="1" w:styleId="fbbuttontext">
    <w:name w:val="fb_button_text"/>
    <w:rsid w:val="00692AC7"/>
  </w:style>
  <w:style w:type="character" w:customStyle="1" w:styleId="comment-count">
    <w:name w:val="comment-count"/>
    <w:rsid w:val="00692AC7"/>
  </w:style>
  <w:style w:type="character" w:customStyle="1" w:styleId="comment-count-text">
    <w:name w:val="comment-count-text"/>
    <w:rsid w:val="00692AC7"/>
  </w:style>
  <w:style w:type="character" w:customStyle="1" w:styleId="author-name">
    <w:name w:val="author-name"/>
    <w:rsid w:val="00692AC7"/>
  </w:style>
  <w:style w:type="character" w:customStyle="1" w:styleId="StyleThickunderline">
    <w:name w:val="Style Thick underline"/>
    <w:qFormat/>
    <w:rsid w:val="00692AC7"/>
  </w:style>
  <w:style w:type="paragraph" w:styleId="z-TopofForm">
    <w:name w:val="HTML Top of Form"/>
    <w:basedOn w:val="Normal"/>
    <w:next w:val="Normal"/>
    <w:link w:val="z-TopofFormChar"/>
    <w:hidden/>
    <w:uiPriority w:val="99"/>
    <w:unhideWhenUsed/>
    <w:rsid w:val="00692AC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692AC7"/>
    <w:rPr>
      <w:rFonts w:ascii="Arial" w:hAnsi="Arial" w:cs="Arial"/>
      <w:vanish/>
      <w:sz w:val="16"/>
      <w:szCs w:val="16"/>
    </w:rPr>
  </w:style>
  <w:style w:type="character" w:customStyle="1" w:styleId="z-TopofFormChar1">
    <w:name w:val="z-Top of Form Char1"/>
    <w:basedOn w:val="DefaultParagraphFont"/>
    <w:uiPriority w:val="99"/>
    <w:rsid w:val="00692AC7"/>
  </w:style>
  <w:style w:type="paragraph" w:styleId="z-BottomofForm">
    <w:name w:val="HTML Bottom of Form"/>
    <w:basedOn w:val="Normal"/>
    <w:next w:val="Normal"/>
    <w:link w:val="z-BottomofFormChar"/>
    <w:hidden/>
    <w:uiPriority w:val="99"/>
    <w:unhideWhenUsed/>
    <w:rsid w:val="00692AC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692AC7"/>
    <w:rPr>
      <w:rFonts w:ascii="Arial" w:hAnsi="Arial" w:cs="Arial"/>
      <w:vanish/>
      <w:sz w:val="16"/>
      <w:szCs w:val="16"/>
    </w:rPr>
  </w:style>
  <w:style w:type="character" w:customStyle="1" w:styleId="z-BottomofFormChar1">
    <w:name w:val="z-Bottom of Form Char1"/>
    <w:basedOn w:val="DefaultParagraphFont"/>
    <w:uiPriority w:val="99"/>
    <w:rsid w:val="00692AC7"/>
  </w:style>
  <w:style w:type="character" w:customStyle="1" w:styleId="lightheader">
    <w:name w:val="lightheader"/>
    <w:rsid w:val="00692AC7"/>
  </w:style>
  <w:style w:type="character" w:customStyle="1" w:styleId="CiteCardCharCharCharCharChar">
    <w:name w:val="Cite_Card Char Char Char Char Char"/>
    <w:rsid w:val="00692AC7"/>
  </w:style>
  <w:style w:type="character" w:customStyle="1" w:styleId="CiteCardCharCharCharCharCharChar">
    <w:name w:val="Cite_Card Char Char Char Char Char Char"/>
    <w:rsid w:val="00692AC7"/>
  </w:style>
  <w:style w:type="character" w:customStyle="1" w:styleId="yahoobuzzbadge">
    <w:name w:val="yahoobuzzbadge"/>
    <w:rsid w:val="00692AC7"/>
  </w:style>
  <w:style w:type="character" w:customStyle="1" w:styleId="fbsharecountinner">
    <w:name w:val="fb_share_count_inner"/>
    <w:rsid w:val="00692AC7"/>
  </w:style>
  <w:style w:type="character" w:customStyle="1" w:styleId="fbconnectbuttontext">
    <w:name w:val="fbconnectbutton_text"/>
    <w:rsid w:val="00692AC7"/>
  </w:style>
  <w:style w:type="character" w:customStyle="1" w:styleId="StrongEmphasis">
    <w:name w:val="Strong Emphasis"/>
    <w:rsid w:val="00692AC7"/>
  </w:style>
  <w:style w:type="character" w:customStyle="1" w:styleId="Caption2">
    <w:name w:val="Caption2"/>
    <w:rsid w:val="00692AC7"/>
  </w:style>
  <w:style w:type="character" w:customStyle="1" w:styleId="Style11ptItalicUnderline">
    <w:name w:val="Style 11 pt Italic Underline"/>
    <w:rsid w:val="00692AC7"/>
  </w:style>
  <w:style w:type="character" w:customStyle="1" w:styleId="Style11ptItalic">
    <w:name w:val="Style 11 pt Italic"/>
    <w:rsid w:val="00692AC7"/>
  </w:style>
  <w:style w:type="character" w:customStyle="1" w:styleId="standardcontent">
    <w:name w:val="standardcontent"/>
    <w:basedOn w:val="DefaultParagraphFont"/>
    <w:rsid w:val="00692AC7"/>
  </w:style>
  <w:style w:type="character" w:customStyle="1" w:styleId="storyby">
    <w:name w:val="storyby"/>
    <w:basedOn w:val="DefaultParagraphFont"/>
    <w:rsid w:val="00692AC7"/>
  </w:style>
  <w:style w:type="character" w:customStyle="1" w:styleId="7TimesNewRoman">
    <w:name w:val="7 Times New Roman"/>
    <w:rsid w:val="00692AC7"/>
  </w:style>
  <w:style w:type="character" w:customStyle="1" w:styleId="Style6pt">
    <w:name w:val="Style 6 pt"/>
    <w:qFormat/>
    <w:rsid w:val="00692AC7"/>
  </w:style>
  <w:style w:type="character" w:customStyle="1" w:styleId="UnderlineTextChar">
    <w:name w:val="Underline Text Char"/>
    <w:link w:val="UnderlineText"/>
    <w:rsid w:val="00692AC7"/>
  </w:style>
  <w:style w:type="character" w:customStyle="1" w:styleId="article-articlebody">
    <w:name w:val="article-articlebody"/>
    <w:basedOn w:val="DefaultParagraphFont"/>
    <w:rsid w:val="00692AC7"/>
  </w:style>
  <w:style w:type="character" w:customStyle="1" w:styleId="pageheader0">
    <w:name w:val="pageheader"/>
    <w:basedOn w:val="DefaultParagraphFont"/>
    <w:rsid w:val="00692AC7"/>
  </w:style>
  <w:style w:type="character" w:customStyle="1" w:styleId="AuthorCharChar">
    <w:name w:val="Author Char Char"/>
    <w:rsid w:val="00692AC7"/>
  </w:style>
  <w:style w:type="character" w:customStyle="1" w:styleId="smallchar2">
    <w:name w:val="smallchar"/>
    <w:basedOn w:val="DefaultParagraphFont"/>
    <w:rsid w:val="00692AC7"/>
  </w:style>
  <w:style w:type="character" w:customStyle="1" w:styleId="Shortcite">
    <w:name w:val="Shortcite"/>
    <w:rsid w:val="00692AC7"/>
  </w:style>
  <w:style w:type="character" w:customStyle="1" w:styleId="Longcite">
    <w:name w:val="Longcite"/>
    <w:rsid w:val="00692AC7"/>
  </w:style>
  <w:style w:type="character" w:customStyle="1" w:styleId="StyleStyle7pt8pt">
    <w:name w:val="Style Style 7 pt + 8 pt"/>
    <w:rsid w:val="00692AC7"/>
  </w:style>
  <w:style w:type="character" w:customStyle="1" w:styleId="StyleStyleThickunderlineBold1">
    <w:name w:val="Style Style Thick underline + Bold1"/>
    <w:rsid w:val="00692AC7"/>
  </w:style>
  <w:style w:type="character" w:customStyle="1" w:styleId="StyleUnderline2">
    <w:name w:val="Style Underline2"/>
    <w:rsid w:val="00692AC7"/>
  </w:style>
  <w:style w:type="character" w:customStyle="1" w:styleId="tagchar">
    <w:name w:val="tagchar"/>
    <w:basedOn w:val="DefaultParagraphFont"/>
    <w:rsid w:val="00692AC7"/>
  </w:style>
  <w:style w:type="character" w:customStyle="1" w:styleId="address">
    <w:name w:val="address"/>
    <w:rsid w:val="00692AC7"/>
  </w:style>
  <w:style w:type="character" w:customStyle="1" w:styleId="NormalizationChar">
    <w:name w:val="Normalization Char"/>
    <w:rsid w:val="00692AC7"/>
  </w:style>
  <w:style w:type="character" w:customStyle="1" w:styleId="maintextbldleft">
    <w:name w:val="maintextbldleft"/>
    <w:basedOn w:val="DefaultParagraphFont"/>
    <w:rsid w:val="00692AC7"/>
  </w:style>
  <w:style w:type="character" w:customStyle="1" w:styleId="maintextleft">
    <w:name w:val="maintextleft"/>
    <w:basedOn w:val="DefaultParagraphFont"/>
    <w:rsid w:val="00692AC7"/>
  </w:style>
  <w:style w:type="character" w:customStyle="1" w:styleId="highlight0">
    <w:name w:val="highlight"/>
    <w:rsid w:val="00692AC7"/>
  </w:style>
  <w:style w:type="character" w:customStyle="1" w:styleId="Shrinker">
    <w:name w:val="Shrinker"/>
    <w:rsid w:val="00692AC7"/>
  </w:style>
  <w:style w:type="character" w:customStyle="1" w:styleId="heading2char0">
    <w:name w:val="heading2char"/>
    <w:basedOn w:val="DefaultParagraphFont"/>
    <w:rsid w:val="00692AC7"/>
  </w:style>
  <w:style w:type="character" w:customStyle="1" w:styleId="heading3char1">
    <w:name w:val="heading3char1"/>
    <w:basedOn w:val="DefaultParagraphFont"/>
    <w:rsid w:val="00692AC7"/>
  </w:style>
  <w:style w:type="character" w:customStyle="1" w:styleId="underlinea">
    <w:name w:val="underlinea"/>
    <w:basedOn w:val="DefaultParagraphFont"/>
    <w:rsid w:val="00692AC7"/>
  </w:style>
  <w:style w:type="character" w:customStyle="1" w:styleId="StyleUnderlineChar9pt2">
    <w:name w:val="Style Underline Char + 9 pt2"/>
    <w:rsid w:val="00692AC7"/>
  </w:style>
  <w:style w:type="character" w:customStyle="1" w:styleId="StyleUnderlineChar9ptBold1">
    <w:name w:val="Style Underline Char + 9 pt Bold1"/>
    <w:rsid w:val="00692AC7"/>
  </w:style>
  <w:style w:type="character" w:customStyle="1" w:styleId="FontStyle329">
    <w:name w:val="Font Style329"/>
    <w:uiPriority w:val="99"/>
    <w:rsid w:val="00692AC7"/>
  </w:style>
  <w:style w:type="character" w:customStyle="1" w:styleId="heading3char0">
    <w:name w:val="heading3char"/>
    <w:rsid w:val="00692AC7"/>
  </w:style>
  <w:style w:type="character" w:customStyle="1" w:styleId="styleboldunderline">
    <w:name w:val="styleboldunderline"/>
    <w:rsid w:val="00692AC7"/>
  </w:style>
  <w:style w:type="character" w:customStyle="1" w:styleId="FontStyle291">
    <w:name w:val="Font Style291"/>
    <w:uiPriority w:val="99"/>
    <w:rsid w:val="00692AC7"/>
  </w:style>
  <w:style w:type="character" w:customStyle="1" w:styleId="FontStyle232">
    <w:name w:val="Font Style232"/>
    <w:uiPriority w:val="99"/>
    <w:rsid w:val="00692AC7"/>
  </w:style>
  <w:style w:type="character" w:customStyle="1" w:styleId="underlineChar0">
    <w:name w:val="underline Char"/>
    <w:rsid w:val="00692AC7"/>
  </w:style>
  <w:style w:type="character" w:customStyle="1" w:styleId="erasure">
    <w:name w:val="erasure"/>
    <w:rsid w:val="00692AC7"/>
  </w:style>
  <w:style w:type="character" w:customStyle="1" w:styleId="MicroTextCharChar">
    <w:name w:val="MicroText Char Char"/>
    <w:rsid w:val="00692AC7"/>
  </w:style>
  <w:style w:type="character" w:customStyle="1" w:styleId="Hyperlink6">
    <w:name w:val="Hyperlink6"/>
    <w:rsid w:val="00692AC7"/>
  </w:style>
  <w:style w:type="character" w:customStyle="1" w:styleId="pmterms11">
    <w:name w:val="pmterms11"/>
    <w:rsid w:val="00692AC7"/>
  </w:style>
  <w:style w:type="character" w:customStyle="1" w:styleId="style61">
    <w:name w:val="style6"/>
    <w:rsid w:val="00692AC7"/>
  </w:style>
  <w:style w:type="character" w:customStyle="1" w:styleId="UnderlinedCardChar0">
    <w:name w:val="Underlined Card Char"/>
    <w:basedOn w:val="DefaultParagraphFont"/>
    <w:rsid w:val="00692AC7"/>
  </w:style>
  <w:style w:type="character" w:customStyle="1" w:styleId="Title2">
    <w:name w:val="Title2"/>
    <w:basedOn w:val="DefaultParagraphFont"/>
    <w:rsid w:val="00692AC7"/>
  </w:style>
  <w:style w:type="character" w:customStyle="1" w:styleId="pmterms12">
    <w:name w:val="pmterms12"/>
    <w:basedOn w:val="DefaultParagraphFont"/>
    <w:rsid w:val="00692AC7"/>
  </w:style>
  <w:style w:type="character" w:customStyle="1" w:styleId="BoldandUnderlineChar1Char2Char">
    <w:name w:val="Bold and Underline Char1 Char2 Char"/>
    <w:basedOn w:val="DefaultParagraphFont"/>
    <w:rsid w:val="00692AC7"/>
  </w:style>
  <w:style w:type="character" w:customStyle="1" w:styleId="cardtextsmallCharCharCharCharCharCharCharCharCharCharCharChar">
    <w:name w:val="card text small Char Char Char Char Char Char Char Char Char Char Char Char"/>
    <w:basedOn w:val="DefaultParagraphFont"/>
    <w:rsid w:val="00692AC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692AC7"/>
  </w:style>
  <w:style w:type="character" w:customStyle="1" w:styleId="pmterms2">
    <w:name w:val="pmterms2"/>
    <w:basedOn w:val="DefaultParagraphFont"/>
    <w:rsid w:val="00692AC7"/>
  </w:style>
  <w:style w:type="character" w:customStyle="1" w:styleId="BoldandUnderlineChar5CharCharCharCharCharCharCharChar">
    <w:name w:val="Bold and Underline Char5 Char Char Char Char Char Char Char Char"/>
    <w:basedOn w:val="DefaultParagraphFont"/>
    <w:rsid w:val="00692AC7"/>
  </w:style>
  <w:style w:type="character" w:customStyle="1" w:styleId="StyleCardTextUnderline3Char">
    <w:name w:val="Style Card Text + Underline3 Char"/>
    <w:basedOn w:val="DefaultParagraphFont"/>
    <w:link w:val="StyleCardTextUnderline3"/>
    <w:rsid w:val="00692AC7"/>
  </w:style>
  <w:style w:type="character" w:customStyle="1" w:styleId="BoldandUnderlineChar1Char2CharChar">
    <w:name w:val="Bold and Underline Char1 Char2 Char Char"/>
    <w:basedOn w:val="DefaultParagraphFont"/>
    <w:rsid w:val="00692AC7"/>
  </w:style>
  <w:style w:type="character" w:customStyle="1" w:styleId="UnderlineChar1Char1">
    <w:name w:val="Underline Char1 Char1"/>
    <w:basedOn w:val="DefaultParagraphFont"/>
    <w:rsid w:val="00692AC7"/>
  </w:style>
  <w:style w:type="character" w:customStyle="1" w:styleId="UnderlineChar6CharCharCharCharCharCharCharChar">
    <w:name w:val="Underline Char6 Char Char Char Char Char Char Char Char"/>
    <w:basedOn w:val="DefaultParagraphFont"/>
    <w:rsid w:val="00692AC7"/>
  </w:style>
  <w:style w:type="character" w:customStyle="1" w:styleId="BoldText12pt">
    <w:name w:val="Bold Text 12 pt"/>
    <w:autoRedefine/>
    <w:rsid w:val="00692AC7"/>
  </w:style>
  <w:style w:type="character" w:customStyle="1" w:styleId="BodyTextIndent2Char1">
    <w:name w:val="Body Text Indent 2 Char1"/>
    <w:basedOn w:val="DefaultParagraphFont"/>
    <w:rsid w:val="00692AC7"/>
  </w:style>
  <w:style w:type="character" w:customStyle="1" w:styleId="Style2CharChar">
    <w:name w:val="Style2 Char Char"/>
    <w:basedOn w:val="DefaultParagraphFont"/>
    <w:rsid w:val="00692AC7"/>
  </w:style>
  <w:style w:type="character" w:customStyle="1" w:styleId="DebateCiteCharCharChar">
    <w:name w:val="Debate Cite Char Char Char"/>
    <w:basedOn w:val="DefaultParagraphFont"/>
    <w:rsid w:val="00692AC7"/>
  </w:style>
  <w:style w:type="paragraph" w:styleId="BodyTextFirstIndent">
    <w:name w:val="Body Text First Indent"/>
    <w:basedOn w:val="BodyText"/>
    <w:link w:val="BodyTextFirstIndentChar1"/>
    <w:unhideWhenUsed/>
    <w:rsid w:val="00692AC7"/>
    <w:pPr>
      <w:spacing w:after="0"/>
      <w:ind w:firstLine="360"/>
    </w:pPr>
  </w:style>
  <w:style w:type="character" w:customStyle="1" w:styleId="BodyTextFirstIndentChar1">
    <w:name w:val="Body Text First Indent Char1"/>
    <w:basedOn w:val="BodyTextChar"/>
    <w:link w:val="BodyTextFirstIndent"/>
    <w:rsid w:val="00692AC7"/>
    <w:rPr>
      <w:rFonts w:ascii="Calibri" w:hAnsi="Calibri" w:cs="Calibri"/>
    </w:rPr>
  </w:style>
  <w:style w:type="paragraph" w:styleId="BodyText30">
    <w:name w:val="Body Text 3"/>
    <w:basedOn w:val="Normal"/>
    <w:link w:val="BodyText3Char1"/>
    <w:unhideWhenUsed/>
    <w:rsid w:val="00692AC7"/>
    <w:pPr>
      <w:spacing w:after="120"/>
    </w:pPr>
    <w:rPr>
      <w:sz w:val="16"/>
      <w:szCs w:val="16"/>
    </w:rPr>
  </w:style>
  <w:style w:type="character" w:customStyle="1" w:styleId="BodyText3Char1">
    <w:name w:val="Body Text 3 Char1"/>
    <w:basedOn w:val="DefaultParagraphFont"/>
    <w:link w:val="BodyText30"/>
    <w:rsid w:val="00692AC7"/>
    <w:rPr>
      <w:rFonts w:ascii="Calibri" w:hAnsi="Calibri" w:cs="Calibri"/>
      <w:sz w:val="16"/>
      <w:szCs w:val="16"/>
    </w:rPr>
  </w:style>
  <w:style w:type="character" w:customStyle="1" w:styleId="Style10ptBold">
    <w:name w:val="Style 10 pt Bold"/>
    <w:basedOn w:val="DefaultParagraphFont"/>
    <w:rsid w:val="00692AC7"/>
  </w:style>
  <w:style w:type="character" w:customStyle="1" w:styleId="text9">
    <w:name w:val="text9"/>
    <w:basedOn w:val="DefaultParagraphFont"/>
    <w:rsid w:val="00692AC7"/>
  </w:style>
  <w:style w:type="character" w:customStyle="1" w:styleId="text21">
    <w:name w:val="text21"/>
    <w:basedOn w:val="DefaultParagraphFont"/>
    <w:rsid w:val="00692AC7"/>
  </w:style>
  <w:style w:type="character" w:customStyle="1" w:styleId="text19">
    <w:name w:val="text19"/>
    <w:basedOn w:val="DefaultParagraphFont"/>
    <w:rsid w:val="00692AC7"/>
  </w:style>
  <w:style w:type="character" w:customStyle="1" w:styleId="TagChar30">
    <w:name w:val="Tag Char3"/>
    <w:basedOn w:val="DefaultParagraphFont"/>
    <w:rsid w:val="00692AC7"/>
  </w:style>
  <w:style w:type="character" w:customStyle="1" w:styleId="term2">
    <w:name w:val="term2"/>
    <w:basedOn w:val="DefaultParagraphFont"/>
    <w:rsid w:val="00692AC7"/>
  </w:style>
  <w:style w:type="character" w:customStyle="1" w:styleId="ToReadChar">
    <w:name w:val="To Read Char"/>
    <w:basedOn w:val="DefaultParagraphFont"/>
    <w:rsid w:val="00692AC7"/>
  </w:style>
  <w:style w:type="character" w:customStyle="1" w:styleId="ToReadCharChar">
    <w:name w:val="To Read Char Char"/>
    <w:basedOn w:val="DefaultParagraphFont"/>
    <w:rsid w:val="00692AC7"/>
  </w:style>
  <w:style w:type="character" w:customStyle="1" w:styleId="bio">
    <w:name w:val="bio"/>
    <w:basedOn w:val="DefaultParagraphFont"/>
    <w:rsid w:val="00692AC7"/>
  </w:style>
  <w:style w:type="character" w:customStyle="1" w:styleId="storytextstyle">
    <w:name w:val="storytextstyle"/>
    <w:basedOn w:val="DefaultParagraphFont"/>
    <w:rsid w:val="00692AC7"/>
  </w:style>
  <w:style w:type="character" w:customStyle="1" w:styleId="cardunderlinedCharChar">
    <w:name w:val="card underlined Char Char"/>
    <w:basedOn w:val="DefaultParagraphFont"/>
    <w:rsid w:val="00692AC7"/>
  </w:style>
  <w:style w:type="character" w:customStyle="1" w:styleId="Style2Char1">
    <w:name w:val="Style2 Char1"/>
    <w:basedOn w:val="DefaultParagraphFont"/>
    <w:rsid w:val="00692AC7"/>
  </w:style>
  <w:style w:type="character" w:customStyle="1" w:styleId="articlehead21">
    <w:name w:val="articlehead21"/>
    <w:basedOn w:val="DefaultParagraphFont"/>
    <w:rsid w:val="00692AC7"/>
  </w:style>
  <w:style w:type="character" w:customStyle="1" w:styleId="BoldandUnderlineChar2Char1">
    <w:name w:val="Bold and Underline Char2 Char1"/>
    <w:basedOn w:val="DefaultParagraphFont"/>
    <w:rsid w:val="00692AC7"/>
  </w:style>
  <w:style w:type="character" w:customStyle="1" w:styleId="TagCiteChar1">
    <w:name w:val="Tag/Cite Char1"/>
    <w:basedOn w:val="DefaultParagraphFont"/>
    <w:rsid w:val="00692AC7"/>
  </w:style>
  <w:style w:type="character" w:customStyle="1" w:styleId="Normal2">
    <w:name w:val="Normal2"/>
    <w:basedOn w:val="DefaultParagraphFont"/>
    <w:rsid w:val="00692AC7"/>
  </w:style>
  <w:style w:type="character" w:customStyle="1" w:styleId="CardCharChar">
    <w:name w:val="Card Char Char"/>
    <w:basedOn w:val="DefaultParagraphFont"/>
    <w:rsid w:val="00692AC7"/>
  </w:style>
  <w:style w:type="character" w:customStyle="1" w:styleId="BriefTitle1Char">
    <w:name w:val="Brief Title 1 Char"/>
    <w:basedOn w:val="DefaultParagraphFont"/>
    <w:rsid w:val="00692AC7"/>
  </w:style>
  <w:style w:type="character" w:customStyle="1" w:styleId="TagCiteCharChar">
    <w:name w:val="Tag/Cite Char Char"/>
    <w:basedOn w:val="DefaultParagraphFont"/>
    <w:rsid w:val="00692AC7"/>
  </w:style>
  <w:style w:type="character" w:customStyle="1" w:styleId="btx">
    <w:name w:val="btx"/>
    <w:basedOn w:val="DefaultParagraphFont"/>
    <w:rsid w:val="00692AC7"/>
  </w:style>
  <w:style w:type="character" w:customStyle="1" w:styleId="prodgeneral1">
    <w:name w:val="prodgeneral1"/>
    <w:basedOn w:val="DefaultParagraphFont"/>
    <w:rsid w:val="00692AC7"/>
  </w:style>
  <w:style w:type="character" w:customStyle="1" w:styleId="texto11">
    <w:name w:val="texto11"/>
    <w:basedOn w:val="DefaultParagraphFont"/>
    <w:rsid w:val="00692AC7"/>
  </w:style>
  <w:style w:type="character" w:customStyle="1" w:styleId="date10">
    <w:name w:val="date1"/>
    <w:basedOn w:val="DefaultParagraphFont"/>
    <w:rsid w:val="00692AC7"/>
  </w:style>
  <w:style w:type="character" w:customStyle="1" w:styleId="summary1">
    <w:name w:val="summary1"/>
    <w:basedOn w:val="DefaultParagraphFont"/>
    <w:rsid w:val="00692AC7"/>
  </w:style>
  <w:style w:type="character" w:customStyle="1" w:styleId="text3">
    <w:name w:val="text3"/>
    <w:basedOn w:val="DefaultParagraphFont"/>
    <w:rsid w:val="00692AC7"/>
  </w:style>
  <w:style w:type="character" w:customStyle="1" w:styleId="featurecontentgray1">
    <w:name w:val="featurecontentgray1"/>
    <w:basedOn w:val="DefaultParagraphFont"/>
    <w:rsid w:val="00692AC7"/>
  </w:style>
  <w:style w:type="character" w:customStyle="1" w:styleId="CardCharCharChar">
    <w:name w:val="Card Char Char Char"/>
    <w:basedOn w:val="DefaultParagraphFont"/>
    <w:rsid w:val="00692AC7"/>
  </w:style>
  <w:style w:type="character" w:customStyle="1" w:styleId="big1">
    <w:name w:val="big1"/>
    <w:basedOn w:val="DefaultParagraphFont"/>
    <w:rsid w:val="00692AC7"/>
  </w:style>
  <w:style w:type="character" w:customStyle="1" w:styleId="articletitle1">
    <w:name w:val="articletitle1"/>
    <w:basedOn w:val="DefaultParagraphFont"/>
    <w:rsid w:val="00692AC7"/>
  </w:style>
  <w:style w:type="character" w:customStyle="1" w:styleId="prodgeneral">
    <w:name w:val="prodgeneral"/>
    <w:basedOn w:val="DefaultParagraphFont"/>
    <w:rsid w:val="00692AC7"/>
  </w:style>
  <w:style w:type="character" w:customStyle="1" w:styleId="StyleUnderline1">
    <w:name w:val="Style Underline1"/>
    <w:basedOn w:val="DefaultParagraphFont"/>
    <w:rsid w:val="00692AC7"/>
  </w:style>
  <w:style w:type="character" w:customStyle="1" w:styleId="Style10pt">
    <w:name w:val="Style 10 pt"/>
    <w:basedOn w:val="DefaultParagraphFont"/>
    <w:rsid w:val="00692AC7"/>
  </w:style>
  <w:style w:type="character" w:customStyle="1" w:styleId="StyleUnderlineChar">
    <w:name w:val="Style Underline + Char"/>
    <w:basedOn w:val="DefaultParagraphFont"/>
    <w:rsid w:val="00692AC7"/>
  </w:style>
  <w:style w:type="character" w:customStyle="1" w:styleId="highlightChar">
    <w:name w:val="highlight Char"/>
    <w:basedOn w:val="DefaultParagraphFont"/>
    <w:rsid w:val="00692AC7"/>
  </w:style>
  <w:style w:type="character" w:customStyle="1" w:styleId="citeChar">
    <w:name w:val="cite Char"/>
    <w:basedOn w:val="DefaultParagraphFont"/>
    <w:rsid w:val="00692AC7"/>
  </w:style>
  <w:style w:type="character" w:customStyle="1" w:styleId="OffensiveLanguageChar">
    <w:name w:val="Offensive Language Char"/>
    <w:rsid w:val="00692AC7"/>
  </w:style>
  <w:style w:type="character" w:customStyle="1" w:styleId="highlightedsearchterm">
    <w:name w:val="highlightedsearchterm"/>
    <w:basedOn w:val="DefaultParagraphFont"/>
    <w:rsid w:val="00692AC7"/>
  </w:style>
  <w:style w:type="character" w:customStyle="1" w:styleId="yellowfadeinnerspan">
    <w:name w:val="yellowfadeinnerspan"/>
    <w:rsid w:val="00692AC7"/>
  </w:style>
  <w:style w:type="character" w:customStyle="1" w:styleId="BoldUnderlineCharChar">
    <w:name w:val="BoldUnderline Char Char"/>
    <w:rsid w:val="00692AC7"/>
  </w:style>
  <w:style w:type="character" w:customStyle="1" w:styleId="ipa">
    <w:name w:val="ipa"/>
    <w:basedOn w:val="DefaultParagraphFont"/>
    <w:rsid w:val="00692AC7"/>
  </w:style>
  <w:style w:type="table" w:styleId="TableGrid">
    <w:name w:val="Table Grid"/>
    <w:basedOn w:val="TableNormal"/>
    <w:rsid w:val="00692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692AC7"/>
    <w:tblPr/>
  </w:style>
  <w:style w:type="paragraph" w:customStyle="1" w:styleId="HeadingFake">
    <w:name w:val="Heading Fake"/>
    <w:basedOn w:val="Heading3"/>
    <w:qFormat/>
    <w:rsid w:val="00692AC7"/>
    <w:rPr>
      <w:rFonts w:ascii="Georgia" w:hAnsi="Georgia"/>
      <w:caps/>
    </w:rPr>
  </w:style>
  <w:style w:type="character" w:customStyle="1" w:styleId="StyleciteChar">
    <w:name w:val="Style cite + Char"/>
    <w:basedOn w:val="DefaultParagraphFont"/>
    <w:rsid w:val="00692AC7"/>
  </w:style>
  <w:style w:type="paragraph" w:styleId="ListBullet">
    <w:name w:val="List Bullet"/>
    <w:basedOn w:val="Normal"/>
    <w:uiPriority w:val="99"/>
    <w:unhideWhenUsed/>
    <w:rsid w:val="00692AC7"/>
    <w:pPr>
      <w:tabs>
        <w:tab w:val="num" w:pos="360"/>
      </w:tabs>
      <w:ind w:left="360" w:hanging="360"/>
      <w:contextualSpacing/>
    </w:pPr>
  </w:style>
  <w:style w:type="character" w:customStyle="1" w:styleId="H4TagChar1">
    <w:name w:val="H4 (Tag) Char1"/>
    <w:locked/>
    <w:rsid w:val="00692AC7"/>
  </w:style>
  <w:style w:type="paragraph" w:customStyle="1" w:styleId="body-paragraph">
    <w:name w:val="body-paragraph"/>
    <w:basedOn w:val="Normal"/>
    <w:qFormat/>
    <w:rsid w:val="00692AC7"/>
  </w:style>
  <w:style w:type="paragraph" w:customStyle="1" w:styleId="description">
    <w:name w:val="description"/>
    <w:basedOn w:val="Normal"/>
    <w:qFormat/>
    <w:rsid w:val="00692AC7"/>
  </w:style>
  <w:style w:type="paragraph" w:customStyle="1" w:styleId="credit">
    <w:name w:val="credit"/>
    <w:basedOn w:val="Normal"/>
    <w:next w:val="DebateUnderlined"/>
    <w:qFormat/>
    <w:rsid w:val="00692AC7"/>
  </w:style>
  <w:style w:type="character" w:customStyle="1" w:styleId="DebateUnderlinedChar">
    <w:name w:val="Debate Underlined Char"/>
    <w:locked/>
    <w:rsid w:val="00692AC7"/>
  </w:style>
  <w:style w:type="paragraph" w:customStyle="1" w:styleId="DebateUnderlined">
    <w:name w:val="Debate Underlined"/>
    <w:basedOn w:val="Normal"/>
    <w:next w:val="Card10f2"/>
    <w:qFormat/>
    <w:rsid w:val="00692AC7"/>
  </w:style>
  <w:style w:type="character" w:customStyle="1" w:styleId="Card10f2Char">
    <w:name w:val="Card.10.f2 Char"/>
    <w:locked/>
    <w:rsid w:val="00692AC7"/>
  </w:style>
  <w:style w:type="paragraph" w:customStyle="1" w:styleId="Card10f2">
    <w:name w:val="Card.10.f2"/>
    <w:basedOn w:val="Normal"/>
    <w:next w:val="BodyText5"/>
    <w:autoRedefine/>
    <w:qFormat/>
    <w:rsid w:val="00692AC7"/>
  </w:style>
  <w:style w:type="character" w:customStyle="1" w:styleId="Bodytext0">
    <w:name w:val="Body text_"/>
    <w:basedOn w:val="DefaultParagraphFont"/>
    <w:locked/>
    <w:rsid w:val="00692AC7"/>
  </w:style>
  <w:style w:type="paragraph" w:customStyle="1" w:styleId="BodyText5">
    <w:name w:val="Body Text5"/>
    <w:basedOn w:val="Normal"/>
    <w:next w:val="about"/>
    <w:qFormat/>
    <w:rsid w:val="00692AC7"/>
  </w:style>
  <w:style w:type="paragraph" w:customStyle="1" w:styleId="user">
    <w:name w:val="user"/>
    <w:basedOn w:val="Normal"/>
    <w:next w:val="first"/>
    <w:qFormat/>
    <w:rsid w:val="00692AC7"/>
  </w:style>
  <w:style w:type="paragraph" w:customStyle="1" w:styleId="about">
    <w:name w:val="about"/>
    <w:basedOn w:val="Normal"/>
    <w:next w:val="t6"/>
    <w:qFormat/>
    <w:rsid w:val="00692AC7"/>
  </w:style>
  <w:style w:type="paragraph" w:customStyle="1" w:styleId="first">
    <w:name w:val="first"/>
    <w:basedOn w:val="Normal"/>
    <w:next w:val="thumbnail"/>
    <w:qFormat/>
    <w:rsid w:val="00692AC7"/>
  </w:style>
  <w:style w:type="paragraph" w:customStyle="1" w:styleId="t6">
    <w:name w:val="t6"/>
    <w:basedOn w:val="Normal"/>
    <w:next w:val="stand-first-alone"/>
    <w:qFormat/>
    <w:rsid w:val="00692AC7"/>
  </w:style>
  <w:style w:type="paragraph" w:customStyle="1" w:styleId="thumbnail">
    <w:name w:val="thumbnail"/>
    <w:basedOn w:val="Normal"/>
    <w:next w:val="wallacepara"/>
    <w:qFormat/>
    <w:rsid w:val="00692AC7"/>
  </w:style>
  <w:style w:type="paragraph" w:customStyle="1" w:styleId="stand-first-alone">
    <w:name w:val="stand-first-alone"/>
    <w:basedOn w:val="Normal"/>
    <w:next w:val="morelink"/>
    <w:qFormat/>
    <w:rsid w:val="00692AC7"/>
  </w:style>
  <w:style w:type="paragraph" w:customStyle="1" w:styleId="wallacepara">
    <w:name w:val="wallacepara"/>
    <w:basedOn w:val="Normal"/>
    <w:next w:val="audiolink"/>
    <w:qFormat/>
    <w:rsid w:val="00692AC7"/>
  </w:style>
  <w:style w:type="paragraph" w:customStyle="1" w:styleId="morelink">
    <w:name w:val="morelink"/>
    <w:basedOn w:val="Normal"/>
    <w:next w:val="titlestyle1"/>
    <w:qFormat/>
    <w:rsid w:val="00692AC7"/>
  </w:style>
  <w:style w:type="paragraph" w:customStyle="1" w:styleId="audiolink">
    <w:name w:val="audiolink"/>
    <w:basedOn w:val="Normal"/>
    <w:next w:val="nav1"/>
    <w:qFormat/>
    <w:rsid w:val="00692AC7"/>
  </w:style>
  <w:style w:type="paragraph" w:customStyle="1" w:styleId="titlestyle1">
    <w:name w:val="titlestyle1"/>
    <w:basedOn w:val="Normal"/>
    <w:next w:val="nav2"/>
    <w:qFormat/>
    <w:rsid w:val="00692AC7"/>
  </w:style>
  <w:style w:type="paragraph" w:customStyle="1" w:styleId="nav1">
    <w:name w:val="nav1"/>
    <w:basedOn w:val="Normal"/>
    <w:next w:val="stand-first-alone"/>
    <w:qFormat/>
    <w:rsid w:val="00692AC7"/>
  </w:style>
  <w:style w:type="paragraph" w:customStyle="1" w:styleId="nav2">
    <w:name w:val="nav2"/>
    <w:basedOn w:val="Normal"/>
    <w:next w:val="CM45"/>
    <w:qFormat/>
    <w:rsid w:val="00692AC7"/>
  </w:style>
  <w:style w:type="paragraph" w:customStyle="1" w:styleId="Pa0">
    <w:name w:val="Pa0"/>
    <w:basedOn w:val="Normal"/>
    <w:next w:val="morelink"/>
    <w:uiPriority w:val="99"/>
    <w:qFormat/>
    <w:rsid w:val="00692AC7"/>
  </w:style>
  <w:style w:type="paragraph" w:customStyle="1" w:styleId="CM45">
    <w:name w:val="CM45"/>
    <w:basedOn w:val="Normal"/>
    <w:next w:val="audiolink"/>
    <w:uiPriority w:val="99"/>
    <w:qFormat/>
    <w:rsid w:val="00692AC7"/>
  </w:style>
  <w:style w:type="paragraph" w:customStyle="1" w:styleId="CM46">
    <w:name w:val="CM46"/>
    <w:basedOn w:val="Normal"/>
    <w:next w:val="titlestyle1"/>
    <w:uiPriority w:val="99"/>
    <w:qFormat/>
    <w:rsid w:val="00692AC7"/>
  </w:style>
  <w:style w:type="paragraph" w:customStyle="1" w:styleId="F4-NormalText">
    <w:name w:val="F4 - Normal Text"/>
    <w:basedOn w:val="Normal"/>
    <w:qFormat/>
    <w:rsid w:val="00692AC7"/>
  </w:style>
  <w:style w:type="paragraph" w:customStyle="1" w:styleId="TagLine">
    <w:name w:val="Tag Line"/>
    <w:basedOn w:val="Normal"/>
    <w:next w:val="EndnoteText"/>
    <w:qFormat/>
    <w:rsid w:val="00692AC7"/>
  </w:style>
  <w:style w:type="character" w:customStyle="1" w:styleId="Heading18">
    <w:name w:val="Heading #18_"/>
    <w:basedOn w:val="DefaultParagraphFont"/>
    <w:locked/>
    <w:rsid w:val="00692AC7"/>
  </w:style>
  <w:style w:type="paragraph" w:customStyle="1" w:styleId="Heading180">
    <w:name w:val="Heading #18"/>
    <w:basedOn w:val="Normal"/>
    <w:next w:val="CM45"/>
    <w:qFormat/>
    <w:rsid w:val="00692AC7"/>
  </w:style>
  <w:style w:type="character" w:customStyle="1" w:styleId="Picturecaption2">
    <w:name w:val="Picture caption (2)_"/>
    <w:basedOn w:val="DefaultParagraphFont"/>
    <w:locked/>
    <w:rsid w:val="00692AC7"/>
  </w:style>
  <w:style w:type="paragraph" w:customStyle="1" w:styleId="Picturecaption20">
    <w:name w:val="Picture caption (2)"/>
    <w:basedOn w:val="Normal"/>
    <w:next w:val="F4-NormalText"/>
    <w:qFormat/>
    <w:rsid w:val="00692AC7"/>
  </w:style>
  <w:style w:type="character" w:customStyle="1" w:styleId="Picturecaption">
    <w:name w:val="Picture caption_"/>
    <w:basedOn w:val="DefaultParagraphFont"/>
    <w:locked/>
    <w:rsid w:val="00692AC7"/>
  </w:style>
  <w:style w:type="paragraph" w:customStyle="1" w:styleId="Picturecaption0">
    <w:name w:val="Picture caption"/>
    <w:basedOn w:val="Normal"/>
    <w:qFormat/>
    <w:rsid w:val="00692AC7"/>
  </w:style>
  <w:style w:type="character" w:customStyle="1" w:styleId="Bodytext31">
    <w:name w:val="Body text (31)_"/>
    <w:basedOn w:val="DefaultParagraphFont"/>
    <w:locked/>
    <w:rsid w:val="00692AC7"/>
  </w:style>
  <w:style w:type="paragraph" w:customStyle="1" w:styleId="Bodytext310">
    <w:name w:val="Body text (31)"/>
    <w:basedOn w:val="Normal"/>
    <w:qFormat/>
    <w:rsid w:val="00692AC7"/>
  </w:style>
  <w:style w:type="character" w:customStyle="1" w:styleId="Heading22">
    <w:name w:val="Heading #22_"/>
    <w:basedOn w:val="DefaultParagraphFont"/>
    <w:locked/>
    <w:rsid w:val="00692AC7"/>
  </w:style>
  <w:style w:type="paragraph" w:customStyle="1" w:styleId="Heading220">
    <w:name w:val="Heading #22"/>
    <w:basedOn w:val="Normal"/>
    <w:qFormat/>
    <w:rsid w:val="00692AC7"/>
  </w:style>
  <w:style w:type="character" w:customStyle="1" w:styleId="Bodytext131">
    <w:name w:val="Body text (131)_"/>
    <w:basedOn w:val="DefaultParagraphFont"/>
    <w:locked/>
    <w:rsid w:val="00692AC7"/>
  </w:style>
  <w:style w:type="paragraph" w:customStyle="1" w:styleId="Bodytext1310">
    <w:name w:val="Body text (131)"/>
    <w:basedOn w:val="Normal"/>
    <w:qFormat/>
    <w:rsid w:val="00692AC7"/>
  </w:style>
  <w:style w:type="character" w:customStyle="1" w:styleId="Bodytext140">
    <w:name w:val="Body text (140)_"/>
    <w:basedOn w:val="DefaultParagraphFont"/>
    <w:locked/>
    <w:rsid w:val="00692AC7"/>
  </w:style>
  <w:style w:type="paragraph" w:customStyle="1" w:styleId="Bodytext1400">
    <w:name w:val="Body text (140)"/>
    <w:basedOn w:val="Normal"/>
    <w:qFormat/>
    <w:rsid w:val="00692AC7"/>
  </w:style>
  <w:style w:type="character" w:customStyle="1" w:styleId="Bodytext141">
    <w:name w:val="Body text (141)_"/>
    <w:basedOn w:val="DefaultParagraphFont"/>
    <w:locked/>
    <w:rsid w:val="00692AC7"/>
  </w:style>
  <w:style w:type="paragraph" w:customStyle="1" w:styleId="Bodytext1410">
    <w:name w:val="Body text (141)"/>
    <w:basedOn w:val="Normal"/>
    <w:qFormat/>
    <w:rsid w:val="00692AC7"/>
  </w:style>
  <w:style w:type="character" w:customStyle="1" w:styleId="Tableofcontents20">
    <w:name w:val="Table of contents (20)_"/>
    <w:basedOn w:val="DefaultParagraphFont"/>
    <w:locked/>
    <w:rsid w:val="00692AC7"/>
  </w:style>
  <w:style w:type="paragraph" w:customStyle="1" w:styleId="Tableofcontents200">
    <w:name w:val="Table of contents (20)"/>
    <w:basedOn w:val="Normal"/>
    <w:qFormat/>
    <w:rsid w:val="00692AC7"/>
  </w:style>
  <w:style w:type="character" w:customStyle="1" w:styleId="Tableofcontents21">
    <w:name w:val="Table of contents (21)_"/>
    <w:basedOn w:val="DefaultParagraphFont"/>
    <w:locked/>
    <w:rsid w:val="00692AC7"/>
  </w:style>
  <w:style w:type="paragraph" w:customStyle="1" w:styleId="Tableofcontents210">
    <w:name w:val="Table of contents (21)"/>
    <w:basedOn w:val="Normal"/>
    <w:qFormat/>
    <w:rsid w:val="00692AC7"/>
  </w:style>
  <w:style w:type="character" w:customStyle="1" w:styleId="Tableofcontents22">
    <w:name w:val="Table of contents (22)_"/>
    <w:basedOn w:val="DefaultParagraphFont"/>
    <w:locked/>
    <w:rsid w:val="00692AC7"/>
  </w:style>
  <w:style w:type="paragraph" w:customStyle="1" w:styleId="Tableofcontents220">
    <w:name w:val="Table of contents (22)"/>
    <w:basedOn w:val="Normal"/>
    <w:qFormat/>
    <w:rsid w:val="00692AC7"/>
  </w:style>
  <w:style w:type="character" w:customStyle="1" w:styleId="Bodytext142">
    <w:name w:val="Body text (142)_"/>
    <w:basedOn w:val="DefaultParagraphFont"/>
    <w:locked/>
    <w:rsid w:val="00692AC7"/>
  </w:style>
  <w:style w:type="paragraph" w:customStyle="1" w:styleId="Bodytext1420">
    <w:name w:val="Body text (142)"/>
    <w:basedOn w:val="Normal"/>
    <w:qFormat/>
    <w:rsid w:val="00692AC7"/>
  </w:style>
  <w:style w:type="character" w:customStyle="1" w:styleId="Bodytext143">
    <w:name w:val="Body text (143)_"/>
    <w:basedOn w:val="DefaultParagraphFont"/>
    <w:locked/>
    <w:rsid w:val="00692AC7"/>
  </w:style>
  <w:style w:type="paragraph" w:customStyle="1" w:styleId="Bodytext1430">
    <w:name w:val="Body text (143)"/>
    <w:basedOn w:val="Normal"/>
    <w:qFormat/>
    <w:rsid w:val="00692AC7"/>
  </w:style>
  <w:style w:type="character" w:customStyle="1" w:styleId="Bodytext144Exact">
    <w:name w:val="Body text (144) Exact"/>
    <w:basedOn w:val="DefaultParagraphFont"/>
    <w:locked/>
    <w:rsid w:val="00692AC7"/>
  </w:style>
  <w:style w:type="paragraph" w:customStyle="1" w:styleId="Bodytext144">
    <w:name w:val="Body text (144)"/>
    <w:basedOn w:val="Normal"/>
    <w:qFormat/>
    <w:rsid w:val="00692AC7"/>
  </w:style>
  <w:style w:type="character" w:customStyle="1" w:styleId="Bodytext145Exact">
    <w:name w:val="Body text (145) Exact"/>
    <w:basedOn w:val="DefaultParagraphFont"/>
    <w:locked/>
    <w:rsid w:val="00692AC7"/>
  </w:style>
  <w:style w:type="paragraph" w:customStyle="1" w:styleId="Bodytext145">
    <w:name w:val="Body text (145)"/>
    <w:basedOn w:val="Normal"/>
    <w:qFormat/>
    <w:rsid w:val="00692AC7"/>
  </w:style>
  <w:style w:type="character" w:customStyle="1" w:styleId="Bodytext146">
    <w:name w:val="Body text (146)_"/>
    <w:basedOn w:val="DefaultParagraphFont"/>
    <w:locked/>
    <w:rsid w:val="00692AC7"/>
  </w:style>
  <w:style w:type="paragraph" w:customStyle="1" w:styleId="Bodytext1460">
    <w:name w:val="Body text (146)"/>
    <w:basedOn w:val="Normal"/>
    <w:qFormat/>
    <w:rsid w:val="00692AC7"/>
  </w:style>
  <w:style w:type="character" w:customStyle="1" w:styleId="Heading23">
    <w:name w:val="Heading #23_"/>
    <w:basedOn w:val="DefaultParagraphFont"/>
    <w:locked/>
    <w:rsid w:val="00692AC7"/>
  </w:style>
  <w:style w:type="paragraph" w:customStyle="1" w:styleId="Heading230">
    <w:name w:val="Heading #23"/>
    <w:basedOn w:val="Normal"/>
    <w:qFormat/>
    <w:rsid w:val="00692AC7"/>
  </w:style>
  <w:style w:type="character" w:customStyle="1" w:styleId="Picturecaption36">
    <w:name w:val="Picture caption (36)_"/>
    <w:basedOn w:val="DefaultParagraphFont"/>
    <w:locked/>
    <w:rsid w:val="00692AC7"/>
  </w:style>
  <w:style w:type="paragraph" w:customStyle="1" w:styleId="Picturecaption360">
    <w:name w:val="Picture caption (36)"/>
    <w:basedOn w:val="Normal"/>
    <w:qFormat/>
    <w:rsid w:val="00692AC7"/>
  </w:style>
  <w:style w:type="character" w:customStyle="1" w:styleId="Picturecaption42">
    <w:name w:val="Picture caption (42)_"/>
    <w:basedOn w:val="DefaultParagraphFont"/>
    <w:locked/>
    <w:rsid w:val="00692AC7"/>
  </w:style>
  <w:style w:type="paragraph" w:customStyle="1" w:styleId="Picturecaption420">
    <w:name w:val="Picture caption (42)"/>
    <w:basedOn w:val="Normal"/>
    <w:qFormat/>
    <w:rsid w:val="00692AC7"/>
  </w:style>
  <w:style w:type="character" w:customStyle="1" w:styleId="Bodytext154">
    <w:name w:val="Body text (154)_"/>
    <w:basedOn w:val="DefaultParagraphFont"/>
    <w:locked/>
    <w:rsid w:val="00692AC7"/>
  </w:style>
  <w:style w:type="paragraph" w:customStyle="1" w:styleId="Bodytext1540">
    <w:name w:val="Body text (154)"/>
    <w:basedOn w:val="Normal"/>
    <w:qFormat/>
    <w:rsid w:val="00692AC7"/>
  </w:style>
  <w:style w:type="character" w:customStyle="1" w:styleId="Bodytext155">
    <w:name w:val="Body text (155)_"/>
    <w:basedOn w:val="DefaultParagraphFont"/>
    <w:locked/>
    <w:rsid w:val="00692AC7"/>
  </w:style>
  <w:style w:type="paragraph" w:customStyle="1" w:styleId="Bodytext1550">
    <w:name w:val="Body text (155)"/>
    <w:basedOn w:val="Normal"/>
    <w:qFormat/>
    <w:rsid w:val="00692AC7"/>
  </w:style>
  <w:style w:type="character" w:customStyle="1" w:styleId="Bodytext156">
    <w:name w:val="Body text (156)_"/>
    <w:basedOn w:val="DefaultParagraphFont"/>
    <w:locked/>
    <w:rsid w:val="00692AC7"/>
  </w:style>
  <w:style w:type="paragraph" w:customStyle="1" w:styleId="Bodytext1560">
    <w:name w:val="Body text (156)"/>
    <w:basedOn w:val="Normal"/>
    <w:qFormat/>
    <w:rsid w:val="00692AC7"/>
  </w:style>
  <w:style w:type="character" w:customStyle="1" w:styleId="Bodytext60">
    <w:name w:val="Body text (60)_"/>
    <w:basedOn w:val="DefaultParagraphFont"/>
    <w:locked/>
    <w:rsid w:val="00692AC7"/>
  </w:style>
  <w:style w:type="paragraph" w:customStyle="1" w:styleId="Bodytext600">
    <w:name w:val="Body text (60)"/>
    <w:basedOn w:val="Normal"/>
    <w:qFormat/>
    <w:rsid w:val="00692AC7"/>
  </w:style>
  <w:style w:type="character" w:customStyle="1" w:styleId="Bodytext158">
    <w:name w:val="Body text (158)_"/>
    <w:basedOn w:val="DefaultParagraphFont"/>
    <w:locked/>
    <w:rsid w:val="00692AC7"/>
  </w:style>
  <w:style w:type="paragraph" w:customStyle="1" w:styleId="Bodytext1580">
    <w:name w:val="Body text (158)"/>
    <w:basedOn w:val="Normal"/>
    <w:qFormat/>
    <w:rsid w:val="00692AC7"/>
  </w:style>
  <w:style w:type="character" w:customStyle="1" w:styleId="Bodytext159">
    <w:name w:val="Body text (159)_"/>
    <w:basedOn w:val="DefaultParagraphFont"/>
    <w:locked/>
    <w:rsid w:val="00692AC7"/>
  </w:style>
  <w:style w:type="paragraph" w:customStyle="1" w:styleId="Bodytext1590">
    <w:name w:val="Body text (159)"/>
    <w:basedOn w:val="Normal"/>
    <w:qFormat/>
    <w:rsid w:val="00692AC7"/>
  </w:style>
  <w:style w:type="character" w:customStyle="1" w:styleId="Bodytext160">
    <w:name w:val="Body text (160)_"/>
    <w:basedOn w:val="DefaultParagraphFont"/>
    <w:locked/>
    <w:rsid w:val="00692AC7"/>
  </w:style>
  <w:style w:type="paragraph" w:customStyle="1" w:styleId="Bodytext1600">
    <w:name w:val="Body text (160)"/>
    <w:basedOn w:val="Normal"/>
    <w:qFormat/>
    <w:rsid w:val="00692AC7"/>
  </w:style>
  <w:style w:type="character" w:customStyle="1" w:styleId="Picturecaption4">
    <w:name w:val="Picture caption (4)_"/>
    <w:basedOn w:val="DefaultParagraphFont"/>
    <w:locked/>
    <w:rsid w:val="00692AC7"/>
  </w:style>
  <w:style w:type="paragraph" w:customStyle="1" w:styleId="Picturecaption40">
    <w:name w:val="Picture caption (4)"/>
    <w:basedOn w:val="Normal"/>
    <w:qFormat/>
    <w:rsid w:val="00692AC7"/>
  </w:style>
  <w:style w:type="character" w:customStyle="1" w:styleId="Heading10">
    <w:name w:val="Heading #10_"/>
    <w:basedOn w:val="DefaultParagraphFont"/>
    <w:locked/>
    <w:rsid w:val="00692AC7"/>
  </w:style>
  <w:style w:type="paragraph" w:customStyle="1" w:styleId="Heading100">
    <w:name w:val="Heading #10"/>
    <w:basedOn w:val="Normal"/>
    <w:qFormat/>
    <w:rsid w:val="00692AC7"/>
  </w:style>
  <w:style w:type="character" w:customStyle="1" w:styleId="Picturecaption3">
    <w:name w:val="Picture caption (3)_"/>
    <w:basedOn w:val="DefaultParagraphFont"/>
    <w:locked/>
    <w:rsid w:val="00692AC7"/>
  </w:style>
  <w:style w:type="paragraph" w:customStyle="1" w:styleId="Picturecaption30">
    <w:name w:val="Picture caption (3)"/>
    <w:basedOn w:val="Normal"/>
    <w:qFormat/>
    <w:rsid w:val="00692AC7"/>
  </w:style>
  <w:style w:type="character" w:customStyle="1" w:styleId="Heading13">
    <w:name w:val="Heading #13_"/>
    <w:basedOn w:val="DefaultParagraphFont"/>
    <w:locked/>
    <w:rsid w:val="00692AC7"/>
  </w:style>
  <w:style w:type="paragraph" w:customStyle="1" w:styleId="Heading130">
    <w:name w:val="Heading #13"/>
    <w:basedOn w:val="Normal"/>
    <w:qFormat/>
    <w:rsid w:val="00692AC7"/>
  </w:style>
  <w:style w:type="character" w:customStyle="1" w:styleId="Heading92">
    <w:name w:val="Heading #9 (2)_"/>
    <w:basedOn w:val="DefaultParagraphFont"/>
    <w:locked/>
    <w:rsid w:val="00692AC7"/>
  </w:style>
  <w:style w:type="paragraph" w:customStyle="1" w:styleId="Heading920">
    <w:name w:val="Heading #9 (2)"/>
    <w:basedOn w:val="Normal"/>
    <w:qFormat/>
    <w:rsid w:val="00692AC7"/>
  </w:style>
  <w:style w:type="character" w:customStyle="1" w:styleId="Heading15">
    <w:name w:val="Heading #15_"/>
    <w:basedOn w:val="DefaultParagraphFont"/>
    <w:locked/>
    <w:rsid w:val="00692AC7"/>
  </w:style>
  <w:style w:type="paragraph" w:customStyle="1" w:styleId="Heading150">
    <w:name w:val="Heading #15"/>
    <w:basedOn w:val="Normal"/>
    <w:qFormat/>
    <w:rsid w:val="00692AC7"/>
  </w:style>
  <w:style w:type="character" w:customStyle="1" w:styleId="Bodytext38">
    <w:name w:val="Body text (38)_"/>
    <w:basedOn w:val="DefaultParagraphFont"/>
    <w:locked/>
    <w:rsid w:val="00692AC7"/>
  </w:style>
  <w:style w:type="paragraph" w:customStyle="1" w:styleId="Bodytext380">
    <w:name w:val="Body text (38)"/>
    <w:basedOn w:val="Normal"/>
    <w:qFormat/>
    <w:rsid w:val="00692AC7"/>
  </w:style>
  <w:style w:type="character" w:customStyle="1" w:styleId="Heading17">
    <w:name w:val="Heading #17_"/>
    <w:basedOn w:val="DefaultParagraphFont"/>
    <w:locked/>
    <w:rsid w:val="00692AC7"/>
  </w:style>
  <w:style w:type="paragraph" w:customStyle="1" w:styleId="Heading170">
    <w:name w:val="Heading #17"/>
    <w:basedOn w:val="Normal"/>
    <w:qFormat/>
    <w:rsid w:val="00692AC7"/>
  </w:style>
  <w:style w:type="character" w:customStyle="1" w:styleId="Bodytext97Exact">
    <w:name w:val="Body text (97) Exact"/>
    <w:basedOn w:val="DefaultParagraphFont"/>
    <w:locked/>
    <w:rsid w:val="00692AC7"/>
  </w:style>
  <w:style w:type="paragraph" w:customStyle="1" w:styleId="Bodytext97">
    <w:name w:val="Body text (97)"/>
    <w:basedOn w:val="Normal"/>
    <w:qFormat/>
    <w:rsid w:val="00692AC7"/>
  </w:style>
  <w:style w:type="character" w:customStyle="1" w:styleId="Bodytext42">
    <w:name w:val="Body text (42)_"/>
    <w:basedOn w:val="DefaultParagraphFont"/>
    <w:locked/>
    <w:rsid w:val="00692AC7"/>
  </w:style>
  <w:style w:type="paragraph" w:customStyle="1" w:styleId="Bodytext420">
    <w:name w:val="Body text (42)"/>
    <w:basedOn w:val="Normal"/>
    <w:qFormat/>
    <w:rsid w:val="00692AC7"/>
  </w:style>
  <w:style w:type="character" w:customStyle="1" w:styleId="Picturecaption9">
    <w:name w:val="Picture caption (9)_"/>
    <w:basedOn w:val="DefaultParagraphFont"/>
    <w:locked/>
    <w:rsid w:val="00692AC7"/>
  </w:style>
  <w:style w:type="paragraph" w:customStyle="1" w:styleId="Picturecaption90">
    <w:name w:val="Picture caption (9)"/>
    <w:basedOn w:val="Normal"/>
    <w:qFormat/>
    <w:rsid w:val="00692AC7"/>
  </w:style>
  <w:style w:type="character" w:customStyle="1" w:styleId="Bodytext96Exact">
    <w:name w:val="Body text (96) Exact"/>
    <w:basedOn w:val="DefaultParagraphFont"/>
    <w:locked/>
    <w:rsid w:val="00692AC7"/>
  </w:style>
  <w:style w:type="paragraph" w:customStyle="1" w:styleId="Bodytext96">
    <w:name w:val="Body text (96)"/>
    <w:basedOn w:val="Normal"/>
    <w:qFormat/>
    <w:rsid w:val="00692AC7"/>
  </w:style>
  <w:style w:type="character" w:customStyle="1" w:styleId="Heading142">
    <w:name w:val="Heading #14 (2)_"/>
    <w:basedOn w:val="DefaultParagraphFont"/>
    <w:locked/>
    <w:rsid w:val="00692AC7"/>
  </w:style>
  <w:style w:type="paragraph" w:customStyle="1" w:styleId="Heading1420">
    <w:name w:val="Heading #14 (2)"/>
    <w:basedOn w:val="Normal"/>
    <w:qFormat/>
    <w:rsid w:val="00692AC7"/>
  </w:style>
  <w:style w:type="character" w:customStyle="1" w:styleId="Picturecaption31">
    <w:name w:val="Picture caption (31)_"/>
    <w:basedOn w:val="DefaultParagraphFont"/>
    <w:locked/>
    <w:rsid w:val="00692AC7"/>
  </w:style>
  <w:style w:type="paragraph" w:customStyle="1" w:styleId="Picturecaption310">
    <w:name w:val="Picture caption (31)"/>
    <w:basedOn w:val="Normal"/>
    <w:qFormat/>
    <w:rsid w:val="00692AC7"/>
  </w:style>
  <w:style w:type="character" w:customStyle="1" w:styleId="Picturecaption27">
    <w:name w:val="Picture caption (27)_"/>
    <w:basedOn w:val="DefaultParagraphFont"/>
    <w:locked/>
    <w:rsid w:val="00692AC7"/>
  </w:style>
  <w:style w:type="paragraph" w:customStyle="1" w:styleId="Picturecaption270">
    <w:name w:val="Picture caption (27)"/>
    <w:basedOn w:val="Normal"/>
    <w:qFormat/>
    <w:rsid w:val="00692AC7"/>
  </w:style>
  <w:style w:type="character" w:customStyle="1" w:styleId="Bodytext43Exact">
    <w:name w:val="Body text (43) Exact"/>
    <w:basedOn w:val="DefaultParagraphFont"/>
    <w:locked/>
    <w:rsid w:val="00692AC7"/>
  </w:style>
  <w:style w:type="paragraph" w:customStyle="1" w:styleId="Bodytext43">
    <w:name w:val="Body text (43)"/>
    <w:basedOn w:val="Normal"/>
    <w:qFormat/>
    <w:rsid w:val="00692AC7"/>
  </w:style>
  <w:style w:type="character" w:customStyle="1" w:styleId="Bodytext109">
    <w:name w:val="Body text (109)_"/>
    <w:basedOn w:val="DefaultParagraphFont"/>
    <w:locked/>
    <w:rsid w:val="00692AC7"/>
  </w:style>
  <w:style w:type="paragraph" w:customStyle="1" w:styleId="Bodytext1090">
    <w:name w:val="Body text (109)"/>
    <w:basedOn w:val="Normal"/>
    <w:qFormat/>
    <w:rsid w:val="00692AC7"/>
  </w:style>
  <w:style w:type="character" w:customStyle="1" w:styleId="Bodytext110">
    <w:name w:val="Body text (110)_"/>
    <w:basedOn w:val="DefaultParagraphFont"/>
    <w:locked/>
    <w:rsid w:val="00692AC7"/>
  </w:style>
  <w:style w:type="paragraph" w:customStyle="1" w:styleId="Bodytext1100">
    <w:name w:val="Body text (110)"/>
    <w:basedOn w:val="Normal"/>
    <w:qFormat/>
    <w:rsid w:val="00692AC7"/>
  </w:style>
  <w:style w:type="character" w:customStyle="1" w:styleId="Bodytext111">
    <w:name w:val="Body text (111)_"/>
    <w:basedOn w:val="DefaultParagraphFont"/>
    <w:locked/>
    <w:rsid w:val="00692AC7"/>
  </w:style>
  <w:style w:type="paragraph" w:customStyle="1" w:styleId="Bodytext1110">
    <w:name w:val="Body text (111)"/>
    <w:basedOn w:val="Normal"/>
    <w:qFormat/>
    <w:rsid w:val="00692AC7"/>
  </w:style>
  <w:style w:type="character" w:customStyle="1" w:styleId="Tablecaption7">
    <w:name w:val="Table caption (7)_"/>
    <w:basedOn w:val="DefaultParagraphFont"/>
    <w:locked/>
    <w:rsid w:val="00692AC7"/>
  </w:style>
  <w:style w:type="paragraph" w:customStyle="1" w:styleId="Tablecaption70">
    <w:name w:val="Table caption (7)"/>
    <w:basedOn w:val="Normal"/>
    <w:qFormat/>
    <w:rsid w:val="00692AC7"/>
  </w:style>
  <w:style w:type="character" w:customStyle="1" w:styleId="Bodytext112">
    <w:name w:val="Body text (112)_"/>
    <w:basedOn w:val="DefaultParagraphFont"/>
    <w:locked/>
    <w:rsid w:val="00692AC7"/>
  </w:style>
  <w:style w:type="paragraph" w:customStyle="1" w:styleId="Bodytext1120">
    <w:name w:val="Body text (112)"/>
    <w:basedOn w:val="Normal"/>
    <w:qFormat/>
    <w:rsid w:val="00692AC7"/>
  </w:style>
  <w:style w:type="character" w:customStyle="1" w:styleId="Bodytext113">
    <w:name w:val="Body text (113)_"/>
    <w:basedOn w:val="DefaultParagraphFont"/>
    <w:locked/>
    <w:rsid w:val="00692AC7"/>
  </w:style>
  <w:style w:type="paragraph" w:customStyle="1" w:styleId="Bodytext1130">
    <w:name w:val="Body text (113)"/>
    <w:basedOn w:val="Normal"/>
    <w:qFormat/>
    <w:rsid w:val="00692AC7"/>
  </w:style>
  <w:style w:type="character" w:customStyle="1" w:styleId="Tableofcontents10">
    <w:name w:val="Table of contents (10)_"/>
    <w:basedOn w:val="DefaultParagraphFont"/>
    <w:locked/>
    <w:rsid w:val="00692AC7"/>
  </w:style>
  <w:style w:type="paragraph" w:customStyle="1" w:styleId="Tableofcontents100">
    <w:name w:val="Table of contents (10)"/>
    <w:basedOn w:val="Normal"/>
    <w:qFormat/>
    <w:rsid w:val="00692AC7"/>
  </w:style>
  <w:style w:type="character" w:customStyle="1" w:styleId="Tableofcontents12">
    <w:name w:val="Table of contents (12)_"/>
    <w:basedOn w:val="DefaultParagraphFont"/>
    <w:locked/>
    <w:rsid w:val="00692AC7"/>
  </w:style>
  <w:style w:type="paragraph" w:customStyle="1" w:styleId="Tableofcontents120">
    <w:name w:val="Table of contents (12)"/>
    <w:basedOn w:val="Normal"/>
    <w:qFormat/>
    <w:rsid w:val="00692AC7"/>
  </w:style>
  <w:style w:type="character" w:customStyle="1" w:styleId="Tableofcontents14">
    <w:name w:val="Table of contents (14)_"/>
    <w:basedOn w:val="DefaultParagraphFont"/>
    <w:locked/>
    <w:rsid w:val="00692AC7"/>
  </w:style>
  <w:style w:type="paragraph" w:customStyle="1" w:styleId="Tableofcontents140">
    <w:name w:val="Table of contents (14)"/>
    <w:basedOn w:val="Normal"/>
    <w:qFormat/>
    <w:rsid w:val="00692AC7"/>
  </w:style>
  <w:style w:type="character" w:customStyle="1" w:styleId="Heading162">
    <w:name w:val="Heading #16 (2)_"/>
    <w:basedOn w:val="DefaultParagraphFont"/>
    <w:locked/>
    <w:rsid w:val="00692AC7"/>
  </w:style>
  <w:style w:type="paragraph" w:customStyle="1" w:styleId="Heading1620">
    <w:name w:val="Heading #16 (2)"/>
    <w:basedOn w:val="Normal"/>
    <w:qFormat/>
    <w:rsid w:val="00692AC7"/>
  </w:style>
  <w:style w:type="character" w:customStyle="1" w:styleId="StyleStyle4LatinTimesNewRomanAsianSimSunChar">
    <w:name w:val="Style Style4 + (Latin) Times New Roman (Asian) SimSun Char"/>
    <w:locked/>
    <w:rsid w:val="00692AC7"/>
  </w:style>
  <w:style w:type="paragraph" w:customStyle="1" w:styleId="StyleStyle4LatinTimesNewRomanAsianSimSun">
    <w:name w:val="Style Style4 + (Latin) Times New Roman (Asian) SimSun"/>
    <w:basedOn w:val="Sourcename"/>
    <w:qFormat/>
    <w:rsid w:val="00692AC7"/>
  </w:style>
  <w:style w:type="character" w:customStyle="1" w:styleId="StyleUnderlineCharLatinTimesNewRomanAsianSimSunChar">
    <w:name w:val="Style Underline Char + (Latin) Times New Roman (Asian) SimSun Char"/>
    <w:locked/>
    <w:rsid w:val="00692AC7"/>
  </w:style>
  <w:style w:type="paragraph" w:customStyle="1" w:styleId="StyleUnderlineCharLatinTimesNewRomanAsianSimSun">
    <w:name w:val="Style Underline Char + (Latin) Times New Roman (Asian) SimSun"/>
    <w:basedOn w:val="Normal"/>
    <w:qFormat/>
    <w:rsid w:val="00692AC7"/>
  </w:style>
  <w:style w:type="character" w:customStyle="1" w:styleId="StyleUnderlineCharLatinTimesNewRomanAsianSimSunBoldChar">
    <w:name w:val="Style Underline Char + (Latin) Times New Roman (Asian) SimSun Bold Char"/>
    <w:locked/>
    <w:rsid w:val="00692AC7"/>
  </w:style>
  <w:style w:type="paragraph" w:customStyle="1" w:styleId="StyleUnderlineCharLatinTimesNewRomanAsianSimSunBold">
    <w:name w:val="Style Underline Char + (Latin) Times New Roman (Asian) SimSun Bold"/>
    <w:basedOn w:val="Normal"/>
    <w:qFormat/>
    <w:rsid w:val="00692AC7"/>
  </w:style>
  <w:style w:type="character" w:customStyle="1" w:styleId="StyleStyle1BoldChar">
    <w:name w:val="Style Style1 + Bold Char"/>
    <w:locked/>
    <w:rsid w:val="00692AC7"/>
  </w:style>
  <w:style w:type="paragraph" w:customStyle="1" w:styleId="StyleStyle1Bold">
    <w:name w:val="Style Style1 + Bold"/>
    <w:basedOn w:val="Normal"/>
    <w:qFormat/>
    <w:rsid w:val="00692AC7"/>
  </w:style>
  <w:style w:type="character" w:customStyle="1" w:styleId="StyleBoldandUnderlineChar11ptChar">
    <w:name w:val="Style Bold and Underline Char + 11 pt Char"/>
    <w:locked/>
    <w:rsid w:val="00692AC7"/>
  </w:style>
  <w:style w:type="paragraph" w:customStyle="1" w:styleId="StyleBoldandUnderlineChar11pt">
    <w:name w:val="Style Bold and Underline Char + 11 pt"/>
    <w:basedOn w:val="Normal"/>
    <w:qFormat/>
    <w:rsid w:val="00692AC7"/>
  </w:style>
  <w:style w:type="character" w:customStyle="1" w:styleId="StyleUnderlineChar11ptChar">
    <w:name w:val="Style Underline Char + 11 pt Char"/>
    <w:locked/>
    <w:rsid w:val="00692AC7"/>
  </w:style>
  <w:style w:type="paragraph" w:customStyle="1" w:styleId="StyleUnderlineChar11pt">
    <w:name w:val="Style Underline Char + 11 pt"/>
    <w:basedOn w:val="Normal"/>
    <w:qFormat/>
    <w:rsid w:val="00692AC7"/>
  </w:style>
  <w:style w:type="character" w:customStyle="1" w:styleId="StyleUnderlineChar11ptBoldChar">
    <w:name w:val="Style Underline Char + 11 pt Bold Char"/>
    <w:locked/>
    <w:rsid w:val="00692AC7"/>
  </w:style>
  <w:style w:type="paragraph" w:customStyle="1" w:styleId="StyleUnderlineChar11ptBold">
    <w:name w:val="Style Underline Char + 11 pt Bold"/>
    <w:basedOn w:val="Normal"/>
    <w:qFormat/>
    <w:rsid w:val="00692AC7"/>
  </w:style>
  <w:style w:type="character" w:customStyle="1" w:styleId="StyleStyleStyle4LatinTimesNewRomanAsianSimSunBoldChar">
    <w:name w:val="Style Style Style4 + (Latin) Times New Roman (Asian) SimSun Bold + Char"/>
    <w:locked/>
    <w:rsid w:val="00692AC7"/>
  </w:style>
  <w:style w:type="paragraph" w:customStyle="1" w:styleId="StyleStyleStyle4LatinTimesNewRomanAsianSimSunBold">
    <w:name w:val="Style Style Style4 + (Latin) Times New Roman (Asian) SimSun Bold +"/>
    <w:basedOn w:val="Normal"/>
    <w:qFormat/>
    <w:rsid w:val="00692AC7"/>
  </w:style>
  <w:style w:type="character" w:customStyle="1" w:styleId="StyleStyle4BoldChar">
    <w:name w:val="Style Style4 + Bold Char"/>
    <w:locked/>
    <w:rsid w:val="00692AC7"/>
  </w:style>
  <w:style w:type="paragraph" w:customStyle="1" w:styleId="StyleStyle4Bold">
    <w:name w:val="Style Style4 + Bold"/>
    <w:basedOn w:val="Sourcename"/>
    <w:qFormat/>
    <w:rsid w:val="00692AC7"/>
  </w:style>
  <w:style w:type="character" w:customStyle="1" w:styleId="StyleStyle411ptBorderSinglesolidlineAuto05ptLChar">
    <w:name w:val="Style Style4 + 11 pt Border: : (Single solid line Auto  0.5 pt L... Char"/>
    <w:locked/>
    <w:rsid w:val="00692AC7"/>
  </w:style>
  <w:style w:type="paragraph" w:customStyle="1" w:styleId="StyleStyle411ptBorderSinglesolidlineAuto05ptL">
    <w:name w:val="Style Style4 + 11 pt Border: : (Single solid line Auto  0.5 pt L..."/>
    <w:basedOn w:val="Sourcename"/>
    <w:qFormat/>
    <w:rsid w:val="00692AC7"/>
  </w:style>
  <w:style w:type="character" w:customStyle="1" w:styleId="StyleStyle49ptBoldChar">
    <w:name w:val="Style Style4 + 9 pt Bold Char"/>
    <w:locked/>
    <w:rsid w:val="00692AC7"/>
  </w:style>
  <w:style w:type="paragraph" w:customStyle="1" w:styleId="StyleStyle49ptBold">
    <w:name w:val="Style Style4 + 9 pt Bold"/>
    <w:basedOn w:val="Normal"/>
    <w:qFormat/>
    <w:rsid w:val="00692AC7"/>
  </w:style>
  <w:style w:type="character" w:customStyle="1" w:styleId="StyleStyle49ptBoldBorderSinglesolidlineAuto05Char">
    <w:name w:val="Style Style4 + 9 pt Bold Border: : (Single solid line Auto  0.5... Char"/>
    <w:locked/>
    <w:rsid w:val="00692AC7"/>
  </w:style>
  <w:style w:type="paragraph" w:customStyle="1" w:styleId="StyleStyle49ptBoldBorderSinglesolidlineAuto05">
    <w:name w:val="Style Style4 + 9 pt Bold Border: : (Single solid line Auto  0.5..."/>
    <w:basedOn w:val="Sourcename"/>
    <w:qFormat/>
    <w:rsid w:val="00692AC7"/>
  </w:style>
  <w:style w:type="character" w:customStyle="1" w:styleId="StyleStyle49ptBorderSinglesolidlineAuto05ptLiChar">
    <w:name w:val="Style Style4 + 9 pt Border: : (Single solid line Auto  0.5 pt Li... Char"/>
    <w:locked/>
    <w:rsid w:val="00692AC7"/>
  </w:style>
  <w:style w:type="paragraph" w:customStyle="1" w:styleId="StyleStyle49ptBorderSinglesolidlineAuto05ptLi">
    <w:name w:val="Style Style4 + 9 pt Border: : (Single solid line Auto  0.5 pt Li..."/>
    <w:basedOn w:val="Sourcename"/>
    <w:next w:val="cardCharChar0"/>
    <w:qFormat/>
    <w:rsid w:val="00692AC7"/>
  </w:style>
  <w:style w:type="character" w:customStyle="1" w:styleId="cardCharCharChar0">
    <w:name w:val="card Char Char Char"/>
    <w:locked/>
    <w:rsid w:val="00692AC7"/>
  </w:style>
  <w:style w:type="paragraph" w:customStyle="1" w:styleId="cardCharChar0">
    <w:name w:val="card Char Char"/>
    <w:basedOn w:val="Normal"/>
    <w:next w:val="UnderlineCharCharCharCharChar"/>
    <w:qFormat/>
    <w:rsid w:val="00692AC7"/>
  </w:style>
  <w:style w:type="character" w:customStyle="1" w:styleId="UnderlineCharCharCharCharCharChar">
    <w:name w:val="Underline Char Char Char Char Char Char"/>
    <w:locked/>
    <w:rsid w:val="00692AC7"/>
  </w:style>
  <w:style w:type="paragraph" w:customStyle="1" w:styleId="UnderlineCharCharCharCharChar">
    <w:name w:val="Underline Char Char Char Char Char"/>
    <w:basedOn w:val="Normal"/>
    <w:next w:val="Textsmall0"/>
    <w:qFormat/>
    <w:rsid w:val="00692AC7"/>
  </w:style>
  <w:style w:type="character" w:customStyle="1" w:styleId="TextsmallChar">
    <w:name w:val="Textsmall Char"/>
    <w:locked/>
    <w:rsid w:val="00692AC7"/>
  </w:style>
  <w:style w:type="paragraph" w:customStyle="1" w:styleId="Textsmall0">
    <w:name w:val="Textsmall"/>
    <w:basedOn w:val="Normal"/>
    <w:next w:val="Normal"/>
    <w:qFormat/>
    <w:rsid w:val="00692AC7"/>
  </w:style>
  <w:style w:type="paragraph" w:customStyle="1" w:styleId="hotroute1">
    <w:name w:val="hot route!"/>
    <w:basedOn w:val="Normal"/>
    <w:next w:val="CardsHighlighted"/>
    <w:qFormat/>
    <w:rsid w:val="00692AC7"/>
  </w:style>
  <w:style w:type="character" w:customStyle="1" w:styleId="CardsHighlightedChar">
    <w:name w:val="Cards Highlighted Char"/>
    <w:basedOn w:val="DefaultParagraphFont"/>
    <w:locked/>
    <w:rsid w:val="00692AC7"/>
  </w:style>
  <w:style w:type="paragraph" w:customStyle="1" w:styleId="CardsHighlighted">
    <w:name w:val="Cards Highlighted"/>
    <w:basedOn w:val="Normal"/>
    <w:next w:val="BlockHeaderHidden"/>
    <w:autoRedefine/>
    <w:qFormat/>
    <w:rsid w:val="00692AC7"/>
  </w:style>
  <w:style w:type="character" w:customStyle="1" w:styleId="BlockHeaderHiddenChar">
    <w:name w:val="Block Header Hidden Char"/>
    <w:basedOn w:val="DefaultParagraphFont"/>
    <w:locked/>
    <w:rsid w:val="00692AC7"/>
  </w:style>
  <w:style w:type="paragraph" w:customStyle="1" w:styleId="BlockHeaderHidden">
    <w:name w:val="Block Header Hidden"/>
    <w:basedOn w:val="Normal"/>
    <w:next w:val="CardsFont6pt"/>
    <w:autoRedefine/>
    <w:qFormat/>
    <w:rsid w:val="00692AC7"/>
  </w:style>
  <w:style w:type="character" w:customStyle="1" w:styleId="CardsFont6ptChar1">
    <w:name w:val="Cards + Font: 6 pt Char1"/>
    <w:basedOn w:val="DefaultParagraphFont"/>
    <w:locked/>
    <w:rsid w:val="00692AC7"/>
  </w:style>
  <w:style w:type="paragraph" w:customStyle="1" w:styleId="CardsFont6pt">
    <w:name w:val="Cards + Font: 6 pt"/>
    <w:basedOn w:val="textbold"/>
    <w:qFormat/>
    <w:rsid w:val="00692AC7"/>
    <w:pPr>
      <w:pBdr>
        <w:top w:val="single" w:sz="8" w:space="0" w:color="auto"/>
        <w:left w:val="single" w:sz="8" w:space="0" w:color="auto"/>
        <w:bottom w:val="single" w:sz="8" w:space="0" w:color="auto"/>
        <w:right w:val="single" w:sz="8" w:space="0" w:color="auto"/>
      </w:pBdr>
      <w:spacing w:line="256" w:lineRule="auto"/>
    </w:pPr>
    <w:rPr>
      <w:rFonts w:eastAsiaTheme="minorEastAsia"/>
      <w:szCs w:val="24"/>
    </w:rPr>
  </w:style>
  <w:style w:type="paragraph" w:customStyle="1" w:styleId="txgreen">
    <w:name w:val="txgreen"/>
    <w:basedOn w:val="Normal"/>
    <w:qFormat/>
    <w:rsid w:val="00692AC7"/>
  </w:style>
  <w:style w:type="paragraph" w:customStyle="1" w:styleId="rtecenter">
    <w:name w:val="rtecenter"/>
    <w:basedOn w:val="Normal"/>
    <w:next w:val="BlockHeaderHidden"/>
    <w:qFormat/>
    <w:rsid w:val="00692AC7"/>
  </w:style>
  <w:style w:type="paragraph" w:customStyle="1" w:styleId="StyleHeading4TagBigcardNotBold">
    <w:name w:val="Style Heading 4TagBig card + Not Bold"/>
    <w:basedOn w:val="Heading4"/>
    <w:qFormat/>
    <w:rsid w:val="00692AC7"/>
    <w:rPr>
      <w:rFonts w:ascii="Georgia" w:hAnsi="Georgia"/>
      <w:sz w:val="22"/>
    </w:rPr>
  </w:style>
  <w:style w:type="paragraph" w:customStyle="1" w:styleId="Stylecardtext8pt">
    <w:name w:val="Style card text + 8 pt"/>
    <w:basedOn w:val="Normal"/>
    <w:next w:val="CardsFont6pt"/>
    <w:qFormat/>
    <w:rsid w:val="00692AC7"/>
  </w:style>
  <w:style w:type="character" w:customStyle="1" w:styleId="regtext">
    <w:name w:val="regtext"/>
    <w:uiPriority w:val="99"/>
    <w:rsid w:val="00692AC7"/>
  </w:style>
  <w:style w:type="character" w:customStyle="1" w:styleId="FontStyle14">
    <w:name w:val="Font Style14"/>
    <w:uiPriority w:val="99"/>
    <w:rsid w:val="00692AC7"/>
  </w:style>
  <w:style w:type="character" w:customStyle="1" w:styleId="F7-SmallFont">
    <w:name w:val="F7 - Small Font"/>
    <w:rsid w:val="00692AC7"/>
  </w:style>
  <w:style w:type="character" w:customStyle="1" w:styleId="StyleLatinGaramond9ptUnderline">
    <w:name w:val="Style (Latin) Garamond 9 pt Underline"/>
    <w:rsid w:val="00692AC7"/>
  </w:style>
  <w:style w:type="character" w:customStyle="1" w:styleId="tkrname">
    <w:name w:val="tkrname"/>
    <w:basedOn w:val="DefaultParagraphFont"/>
    <w:rsid w:val="00692AC7"/>
  </w:style>
  <w:style w:type="character" w:customStyle="1" w:styleId="tkrchange">
    <w:name w:val="tkrchange"/>
    <w:basedOn w:val="DefaultParagraphFont"/>
    <w:rsid w:val="00692AC7"/>
  </w:style>
  <w:style w:type="character" w:customStyle="1" w:styleId="l9">
    <w:name w:val="l9"/>
    <w:basedOn w:val="DefaultParagraphFont"/>
    <w:rsid w:val="00692AC7"/>
  </w:style>
  <w:style w:type="character" w:customStyle="1" w:styleId="l8">
    <w:name w:val="l8"/>
    <w:basedOn w:val="DefaultParagraphFont"/>
    <w:rsid w:val="00692AC7"/>
  </w:style>
  <w:style w:type="character" w:customStyle="1" w:styleId="l6">
    <w:name w:val="l6"/>
    <w:basedOn w:val="DefaultParagraphFont"/>
    <w:rsid w:val="00692AC7"/>
  </w:style>
  <w:style w:type="character" w:customStyle="1" w:styleId="l7">
    <w:name w:val="l7"/>
    <w:basedOn w:val="DefaultParagraphFont"/>
    <w:rsid w:val="00692AC7"/>
  </w:style>
  <w:style w:type="character" w:customStyle="1" w:styleId="ellipsistext">
    <w:name w:val="ellipsis_text"/>
    <w:basedOn w:val="DefaultParagraphFont"/>
    <w:rsid w:val="00692AC7"/>
  </w:style>
  <w:style w:type="character" w:customStyle="1" w:styleId="referencediv">
    <w:name w:val="referencediv"/>
    <w:basedOn w:val="DefaultParagraphFont"/>
    <w:rsid w:val="00692AC7"/>
  </w:style>
  <w:style w:type="character" w:customStyle="1" w:styleId="A3">
    <w:name w:val="A3"/>
    <w:rsid w:val="00692AC7"/>
  </w:style>
  <w:style w:type="character" w:customStyle="1" w:styleId="mb">
    <w:name w:val="mb"/>
    <w:basedOn w:val="DefaultParagraphFont"/>
    <w:rsid w:val="00692AC7"/>
  </w:style>
  <w:style w:type="character" w:customStyle="1" w:styleId="submitted">
    <w:name w:val="submitted"/>
    <w:basedOn w:val="DefaultParagraphFont"/>
    <w:rsid w:val="00692AC7"/>
  </w:style>
  <w:style w:type="character" w:customStyle="1" w:styleId="cite0">
    <w:name w:val="cite0"/>
    <w:rsid w:val="00692AC7"/>
  </w:style>
  <w:style w:type="character" w:customStyle="1" w:styleId="hilite1">
    <w:name w:val="hilite1"/>
    <w:rsid w:val="00692AC7"/>
  </w:style>
  <w:style w:type="character" w:customStyle="1" w:styleId="Style8pt1">
    <w:name w:val="Style 8 pt1"/>
    <w:basedOn w:val="DefaultParagraphFont"/>
    <w:rsid w:val="00692AC7"/>
  </w:style>
  <w:style w:type="character" w:customStyle="1" w:styleId="qlabel">
    <w:name w:val="q_label"/>
    <w:rsid w:val="00692AC7"/>
  </w:style>
  <w:style w:type="character" w:customStyle="1" w:styleId="alabel">
    <w:name w:val="a_label"/>
    <w:rsid w:val="00692AC7"/>
  </w:style>
  <w:style w:type="character" w:customStyle="1" w:styleId="StyleStyle4CharTimesNewRoman11pt">
    <w:name w:val="Style Style4 Char + Times New Roman 11 pt"/>
    <w:rsid w:val="00692AC7"/>
  </w:style>
  <w:style w:type="character" w:customStyle="1" w:styleId="Aunderline">
    <w:name w:val="Aunderline"/>
    <w:uiPriority w:val="1"/>
    <w:qFormat/>
    <w:rsid w:val="00692AC7"/>
  </w:style>
  <w:style w:type="character" w:customStyle="1" w:styleId="desc">
    <w:name w:val="desc"/>
    <w:basedOn w:val="DefaultParagraphFont"/>
    <w:rsid w:val="00692AC7"/>
  </w:style>
  <w:style w:type="character" w:customStyle="1" w:styleId="style10">
    <w:name w:val="style1"/>
    <w:basedOn w:val="DefaultParagraphFont"/>
    <w:rsid w:val="00692AC7"/>
  </w:style>
  <w:style w:type="character" w:customStyle="1" w:styleId="titleauthoretc">
    <w:name w:val="titleauthoretc"/>
    <w:rsid w:val="00692AC7"/>
  </w:style>
  <w:style w:type="character" w:customStyle="1" w:styleId="in-widget">
    <w:name w:val="in-widget"/>
    <w:rsid w:val="00692AC7"/>
  </w:style>
  <w:style w:type="character" w:customStyle="1" w:styleId="in-top">
    <w:name w:val="in-top"/>
    <w:rsid w:val="00692AC7"/>
  </w:style>
  <w:style w:type="character" w:customStyle="1" w:styleId="nukeled">
    <w:name w:val="nukeled"/>
    <w:rsid w:val="00692AC7"/>
  </w:style>
  <w:style w:type="character" w:customStyle="1" w:styleId="contextlyrelated">
    <w:name w:val="contextly_related"/>
    <w:rsid w:val="00692AC7"/>
  </w:style>
  <w:style w:type="character" w:customStyle="1" w:styleId="in-right">
    <w:name w:val="in-right"/>
    <w:rsid w:val="00692AC7"/>
  </w:style>
  <w:style w:type="character" w:customStyle="1" w:styleId="adtext">
    <w:name w:val="ad_text"/>
    <w:rsid w:val="00692AC7"/>
  </w:style>
  <w:style w:type="character" w:customStyle="1" w:styleId="linkrow">
    <w:name w:val="link_row"/>
    <w:rsid w:val="00692AC7"/>
  </w:style>
  <w:style w:type="character" w:customStyle="1" w:styleId="revision-date">
    <w:name w:val="revision-date"/>
    <w:rsid w:val="00692AC7"/>
  </w:style>
  <w:style w:type="character" w:customStyle="1" w:styleId="facebook-share">
    <w:name w:val="facebook-share"/>
    <w:rsid w:val="00692AC7"/>
  </w:style>
  <w:style w:type="character" w:customStyle="1" w:styleId="facebook-share-label">
    <w:name w:val="facebook-share-label"/>
    <w:rsid w:val="00692AC7"/>
  </w:style>
  <w:style w:type="character" w:customStyle="1" w:styleId="cap">
    <w:name w:val="cap"/>
    <w:rsid w:val="00692AC7"/>
  </w:style>
  <w:style w:type="character" w:customStyle="1" w:styleId="UNDERLINECharChar0">
    <w:name w:val="UNDERLINE Char Char"/>
    <w:rsid w:val="00692AC7"/>
  </w:style>
  <w:style w:type="character" w:customStyle="1" w:styleId="share">
    <w:name w:val="share"/>
    <w:rsid w:val="00692AC7"/>
  </w:style>
  <w:style w:type="character" w:customStyle="1" w:styleId="ata11y">
    <w:name w:val="at_a11y"/>
    <w:rsid w:val="00692AC7"/>
  </w:style>
  <w:style w:type="character" w:customStyle="1" w:styleId="tpk">
    <w:name w:val="tpk"/>
    <w:rsid w:val="00692AC7"/>
  </w:style>
  <w:style w:type="character" w:customStyle="1" w:styleId="A24">
    <w:name w:val="A24"/>
    <w:uiPriority w:val="99"/>
    <w:rsid w:val="00692AC7"/>
  </w:style>
  <w:style w:type="character" w:customStyle="1" w:styleId="A25">
    <w:name w:val="A25"/>
    <w:uiPriority w:val="99"/>
    <w:rsid w:val="00692AC7"/>
  </w:style>
  <w:style w:type="character" w:customStyle="1" w:styleId="12TimesNewRoman">
    <w:name w:val="12 Times New Roman"/>
    <w:rsid w:val="00692AC7"/>
  </w:style>
  <w:style w:type="character" w:customStyle="1" w:styleId="Headerorfooter">
    <w:name w:val="Header or footer_"/>
    <w:basedOn w:val="DefaultParagraphFont"/>
    <w:rsid w:val="00692AC7"/>
  </w:style>
  <w:style w:type="character" w:customStyle="1" w:styleId="Bodytext21">
    <w:name w:val="Body text (2)_"/>
    <w:basedOn w:val="DefaultParagraphFont"/>
    <w:rsid w:val="00692AC7"/>
  </w:style>
  <w:style w:type="character" w:customStyle="1" w:styleId="Bodytext22">
    <w:name w:val="Body text (2)"/>
    <w:basedOn w:val="Headerorfooter0"/>
    <w:rsid w:val="00692AC7"/>
  </w:style>
  <w:style w:type="character" w:customStyle="1" w:styleId="Headerorfooter0">
    <w:name w:val="Header or footer"/>
    <w:basedOn w:val="DefaultParagraphFont"/>
    <w:rsid w:val="00692AC7"/>
  </w:style>
  <w:style w:type="character" w:customStyle="1" w:styleId="Bodytext32">
    <w:name w:val="Body text (3)_"/>
    <w:basedOn w:val="DefaultParagraphFont"/>
    <w:rsid w:val="00692AC7"/>
  </w:style>
  <w:style w:type="character" w:customStyle="1" w:styleId="Bodytext31Exact">
    <w:name w:val="Body text (31) Exact"/>
    <w:basedOn w:val="DefaultParagraphFont"/>
    <w:rsid w:val="00692AC7"/>
  </w:style>
  <w:style w:type="character" w:customStyle="1" w:styleId="Bodytext10">
    <w:name w:val="Body text (10)_"/>
    <w:basedOn w:val="DefaultParagraphFont"/>
    <w:rsid w:val="00692AC7"/>
  </w:style>
  <w:style w:type="character" w:customStyle="1" w:styleId="Bodytext33">
    <w:name w:val="Body text (3)"/>
    <w:basedOn w:val="Bodytext10"/>
    <w:rsid w:val="00692AC7"/>
  </w:style>
  <w:style w:type="character" w:customStyle="1" w:styleId="Bodytext46">
    <w:name w:val="Body text (46)_"/>
    <w:basedOn w:val="DefaultParagraphFont"/>
    <w:rsid w:val="00692AC7"/>
  </w:style>
  <w:style w:type="character" w:customStyle="1" w:styleId="Bodytext51">
    <w:name w:val="Body text (51)_"/>
    <w:basedOn w:val="DefaultParagraphFont"/>
    <w:rsid w:val="00692AC7"/>
  </w:style>
  <w:style w:type="character" w:customStyle="1" w:styleId="Bodytext34">
    <w:name w:val="Body text (34)_"/>
    <w:basedOn w:val="DefaultParagraphFont"/>
    <w:rsid w:val="00692AC7"/>
  </w:style>
  <w:style w:type="character" w:customStyle="1" w:styleId="Bodytext3Spacing0ptExact">
    <w:name w:val="Body text (3) + Spacing 0 pt Exact"/>
    <w:rsid w:val="00692AC7"/>
  </w:style>
  <w:style w:type="character" w:customStyle="1" w:styleId="Bodytext82">
    <w:name w:val="Body text (82)_"/>
    <w:basedOn w:val="DefaultParagraphFont"/>
    <w:rsid w:val="00692AC7"/>
  </w:style>
  <w:style w:type="character" w:customStyle="1" w:styleId="PicturecaptionSpacing0ptExact">
    <w:name w:val="Picture caption + Spacing 0 pt Exact"/>
    <w:basedOn w:val="DefaultParagraphFont"/>
    <w:rsid w:val="00692AC7"/>
  </w:style>
  <w:style w:type="character" w:customStyle="1" w:styleId="Tableofcontents13">
    <w:name w:val="Table of contents (13)_"/>
    <w:basedOn w:val="DefaultParagraphFont"/>
    <w:rsid w:val="00692AC7"/>
  </w:style>
  <w:style w:type="character" w:customStyle="1" w:styleId="Bodytext114">
    <w:name w:val="Body text (114)_"/>
    <w:basedOn w:val="DefaultParagraphFont"/>
    <w:rsid w:val="00692AC7"/>
  </w:style>
  <w:style w:type="character" w:customStyle="1" w:styleId="Bodytext115">
    <w:name w:val="Body text (115)_"/>
    <w:basedOn w:val="DefaultParagraphFont"/>
    <w:rsid w:val="00692AC7"/>
  </w:style>
  <w:style w:type="character" w:customStyle="1" w:styleId="Bodytext1150">
    <w:name w:val="Body text (115)"/>
    <w:basedOn w:val="Bodytext820"/>
    <w:rsid w:val="00692AC7"/>
  </w:style>
  <w:style w:type="character" w:customStyle="1" w:styleId="Bodytext820">
    <w:name w:val="Body text (82)"/>
    <w:basedOn w:val="Tableofcontents13"/>
    <w:rsid w:val="00692AC7"/>
  </w:style>
  <w:style w:type="character" w:customStyle="1" w:styleId="Bodytext100">
    <w:name w:val="Body text (10)"/>
    <w:basedOn w:val="Bodytext46"/>
    <w:rsid w:val="00692AC7"/>
  </w:style>
  <w:style w:type="character" w:customStyle="1" w:styleId="Bodytext82Spacing0ptExact">
    <w:name w:val="Body text (82) + Spacing 0 pt Exact"/>
    <w:basedOn w:val="Tableofcontents13"/>
    <w:rsid w:val="00692AC7"/>
  </w:style>
  <w:style w:type="character" w:customStyle="1" w:styleId="Bodytext131Exact">
    <w:name w:val="Body text (131) Exact"/>
    <w:basedOn w:val="DefaultParagraphFont"/>
    <w:rsid w:val="00692AC7"/>
  </w:style>
  <w:style w:type="character" w:customStyle="1" w:styleId="Picturecaption2Spacing0ptExact">
    <w:name w:val="Picture caption (2) + Spacing 0 pt Exact"/>
    <w:basedOn w:val="DefaultParagraphFont"/>
    <w:rsid w:val="00692AC7"/>
  </w:style>
  <w:style w:type="character" w:customStyle="1" w:styleId="Bodytext114Exact">
    <w:name w:val="Body text (114) Exact"/>
    <w:basedOn w:val="Bodytext1150"/>
    <w:rsid w:val="00692AC7"/>
  </w:style>
  <w:style w:type="character" w:customStyle="1" w:styleId="Bodytext340">
    <w:name w:val="Body text (34)"/>
    <w:basedOn w:val="Bodytext82"/>
    <w:rsid w:val="00692AC7"/>
  </w:style>
  <w:style w:type="character" w:customStyle="1" w:styleId="Bodytext510">
    <w:name w:val="Body text (51)"/>
    <w:basedOn w:val="Bodytext3Spacing0ptExact"/>
    <w:rsid w:val="00692AC7"/>
  </w:style>
  <w:style w:type="character" w:customStyle="1" w:styleId="Bodytext1140">
    <w:name w:val="Body text (114)"/>
    <w:basedOn w:val="Bodytext1150"/>
    <w:rsid w:val="00692AC7"/>
  </w:style>
  <w:style w:type="character" w:customStyle="1" w:styleId="Tableofcontents130">
    <w:name w:val="Table of contents (13)"/>
    <w:basedOn w:val="Bodytext115"/>
    <w:rsid w:val="00692AC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692AC7"/>
  </w:style>
  <w:style w:type="character" w:customStyle="1" w:styleId="Bodytext460">
    <w:name w:val="Body text (46)"/>
    <w:basedOn w:val="Bodytext34"/>
    <w:rsid w:val="00692AC7"/>
  </w:style>
  <w:style w:type="character" w:customStyle="1" w:styleId="Bodytext46NotBold">
    <w:name w:val="Body text (46) + Not Bold"/>
    <w:basedOn w:val="Bodytext34"/>
    <w:rsid w:val="00692AC7"/>
  </w:style>
  <w:style w:type="character" w:customStyle="1" w:styleId="Bodytext46SegoeUI">
    <w:name w:val="Body text (46) + Segoe UI"/>
    <w:basedOn w:val="Bodytext34"/>
    <w:rsid w:val="00692AC7"/>
  </w:style>
  <w:style w:type="character" w:customStyle="1" w:styleId="Bodytext115Spacing0ptExact">
    <w:name w:val="Body text (115) + Spacing 0 pt Exact"/>
    <w:basedOn w:val="Bodytext820"/>
    <w:rsid w:val="00692AC7"/>
  </w:style>
  <w:style w:type="character" w:customStyle="1" w:styleId="Picturecaption42SmallCaps">
    <w:name w:val="Picture caption (42) + Small Caps"/>
    <w:basedOn w:val="DefaultParagraphFont"/>
    <w:rsid w:val="00692AC7"/>
  </w:style>
  <w:style w:type="character" w:customStyle="1" w:styleId="Bodytext155Exact">
    <w:name w:val="Body text (155) Exact"/>
    <w:basedOn w:val="DefaultParagraphFont"/>
    <w:rsid w:val="00692AC7"/>
  </w:style>
  <w:style w:type="character" w:customStyle="1" w:styleId="Bodytext157">
    <w:name w:val="Body text (157)_"/>
    <w:basedOn w:val="DefaultParagraphFont"/>
    <w:rsid w:val="00692AC7"/>
  </w:style>
  <w:style w:type="character" w:customStyle="1" w:styleId="Bodytext157Spacing0pt">
    <w:name w:val="Body text (157) + Spacing 0 pt"/>
    <w:basedOn w:val="Bodytext1570"/>
    <w:rsid w:val="00692AC7"/>
  </w:style>
  <w:style w:type="character" w:customStyle="1" w:styleId="Bodytext1570">
    <w:name w:val="Body text (157)"/>
    <w:basedOn w:val="DefaultParagraphFont"/>
    <w:rsid w:val="00692AC7"/>
  </w:style>
  <w:style w:type="character" w:customStyle="1" w:styleId="Heading2213pt">
    <w:name w:val="Heading #22 + 13 pt"/>
    <w:basedOn w:val="DefaultParagraphFont"/>
    <w:rsid w:val="00692AC7"/>
  </w:style>
  <w:style w:type="character" w:customStyle="1" w:styleId="Heading22125pt">
    <w:name w:val="Heading #22 + 12.5 pt"/>
    <w:basedOn w:val="DefaultParagraphFont"/>
    <w:rsid w:val="00692AC7"/>
  </w:style>
  <w:style w:type="character" w:customStyle="1" w:styleId="Bodytext300">
    <w:name w:val="Body text (30)_"/>
    <w:basedOn w:val="DefaultParagraphFont"/>
    <w:rsid w:val="00692AC7"/>
  </w:style>
  <w:style w:type="character" w:customStyle="1" w:styleId="Bodytext301">
    <w:name w:val="Body text (30)"/>
    <w:basedOn w:val="Bodytext39"/>
    <w:rsid w:val="00692AC7"/>
  </w:style>
  <w:style w:type="character" w:customStyle="1" w:styleId="Bodytext39">
    <w:name w:val="Body text (39)_"/>
    <w:basedOn w:val="DefaultParagraphFont"/>
    <w:rsid w:val="00692AC7"/>
  </w:style>
  <w:style w:type="character" w:customStyle="1" w:styleId="Bodytext390">
    <w:name w:val="Body text (39)"/>
    <w:basedOn w:val="Bodytext159Exact"/>
    <w:rsid w:val="00692AC7"/>
  </w:style>
  <w:style w:type="character" w:customStyle="1" w:styleId="Bodytext159Exact">
    <w:name w:val="Body text (159) Exact"/>
    <w:basedOn w:val="DefaultParagraphFont"/>
    <w:rsid w:val="00692AC7"/>
  </w:style>
  <w:style w:type="character" w:customStyle="1" w:styleId="Bodytext60Spacing0pt">
    <w:name w:val="Body text (60) + Spacing 0 pt"/>
    <w:basedOn w:val="DefaultParagraphFont"/>
    <w:rsid w:val="00692AC7"/>
  </w:style>
  <w:style w:type="character" w:customStyle="1" w:styleId="Bodytext3Spacing-1pt">
    <w:name w:val="Body text (3) + Spacing -1 pt"/>
    <w:basedOn w:val="Bodytext10"/>
    <w:rsid w:val="00692AC7"/>
  </w:style>
  <w:style w:type="character" w:customStyle="1" w:styleId="Bodytext3TimesNewRoman">
    <w:name w:val="Body text (3) + Times New Roman"/>
    <w:aliases w:val="11.5 pt"/>
    <w:basedOn w:val="Bodytext10"/>
    <w:rsid w:val="00692AC7"/>
  </w:style>
  <w:style w:type="character" w:customStyle="1" w:styleId="Bodytext2NotBold">
    <w:name w:val="Body text (2) + Not Bold"/>
    <w:basedOn w:val="Headerorfooter0"/>
    <w:rsid w:val="00692AC7"/>
  </w:style>
  <w:style w:type="character" w:customStyle="1" w:styleId="BodytextExact">
    <w:name w:val="Body text Exact"/>
    <w:basedOn w:val="DefaultParagraphFont"/>
    <w:rsid w:val="00692AC7"/>
  </w:style>
  <w:style w:type="character" w:customStyle="1" w:styleId="Heading13Italic">
    <w:name w:val="Heading #13 + Italic"/>
    <w:basedOn w:val="DefaultParagraphFont"/>
    <w:rsid w:val="00692AC7"/>
  </w:style>
  <w:style w:type="character" w:customStyle="1" w:styleId="Heading92Spacing2pt">
    <w:name w:val="Heading #9 (2) + Spacing 2 pt"/>
    <w:basedOn w:val="DefaultParagraphFont"/>
    <w:rsid w:val="00692AC7"/>
  </w:style>
  <w:style w:type="character" w:customStyle="1" w:styleId="Bodytext38Spacing0pt">
    <w:name w:val="Body text (38) + Spacing 0 pt"/>
    <w:basedOn w:val="DefaultParagraphFont"/>
    <w:rsid w:val="00692AC7"/>
  </w:style>
  <w:style w:type="character" w:customStyle="1" w:styleId="Bodytext42Spacing-1pt">
    <w:name w:val="Body text (42) + Spacing -1 pt"/>
    <w:basedOn w:val="DefaultParagraphFont"/>
    <w:rsid w:val="00692AC7"/>
  </w:style>
  <w:style w:type="character" w:customStyle="1" w:styleId="Bodytext35">
    <w:name w:val="Body text (35)_"/>
    <w:basedOn w:val="DefaultParagraphFont"/>
    <w:rsid w:val="00692AC7"/>
  </w:style>
  <w:style w:type="character" w:customStyle="1" w:styleId="Picturecaption19">
    <w:name w:val="Picture caption (19)_"/>
    <w:basedOn w:val="DefaultParagraphFont"/>
    <w:rsid w:val="00692AC7"/>
  </w:style>
  <w:style w:type="character" w:customStyle="1" w:styleId="Picturecaption9Exact">
    <w:name w:val="Picture caption (9) Exact"/>
    <w:basedOn w:val="DefaultParagraphFont"/>
    <w:rsid w:val="00692AC7"/>
  </w:style>
  <w:style w:type="character" w:customStyle="1" w:styleId="Bodytext87">
    <w:name w:val="Body text (87)_"/>
    <w:basedOn w:val="DefaultParagraphFont"/>
    <w:rsid w:val="00692AC7"/>
  </w:style>
  <w:style w:type="character" w:customStyle="1" w:styleId="Bodytext6">
    <w:name w:val="Body text (6)_"/>
    <w:basedOn w:val="DefaultParagraphFont"/>
    <w:rsid w:val="00692AC7"/>
  </w:style>
  <w:style w:type="character" w:customStyle="1" w:styleId="Heading142SmallCaps">
    <w:name w:val="Heading #14 (2) + Small Caps"/>
    <w:basedOn w:val="DefaultParagraphFont"/>
    <w:rsid w:val="00692AC7"/>
  </w:style>
  <w:style w:type="character" w:customStyle="1" w:styleId="Bodytext350">
    <w:name w:val="Body text (35)"/>
    <w:basedOn w:val="Picturecaption9Exact"/>
    <w:rsid w:val="00692AC7"/>
  </w:style>
  <w:style w:type="character" w:customStyle="1" w:styleId="Picturecaption190">
    <w:name w:val="Picture caption (19)"/>
    <w:basedOn w:val="Bodytext87"/>
    <w:rsid w:val="00692AC7"/>
  </w:style>
  <w:style w:type="character" w:customStyle="1" w:styleId="Picturecaption27Spacing0pt">
    <w:name w:val="Picture caption (27) + Spacing 0 pt"/>
    <w:basedOn w:val="DefaultParagraphFont"/>
    <w:rsid w:val="00692AC7"/>
  </w:style>
  <w:style w:type="character" w:customStyle="1" w:styleId="Bodytext43Spacing0ptExact">
    <w:name w:val="Body text (43) + Spacing 0 pt Exact"/>
    <w:basedOn w:val="DefaultParagraphFont"/>
    <w:rsid w:val="00692AC7"/>
  </w:style>
  <w:style w:type="character" w:customStyle="1" w:styleId="Bodytext61">
    <w:name w:val="Body text (6)"/>
    <w:basedOn w:val="Bodytext350"/>
    <w:rsid w:val="00692AC7"/>
  </w:style>
  <w:style w:type="character" w:customStyle="1" w:styleId="Bodytext870">
    <w:name w:val="Body text (87)"/>
    <w:basedOn w:val="DefaultParagraphFont"/>
    <w:rsid w:val="00692AC7"/>
  </w:style>
  <w:style w:type="character" w:customStyle="1" w:styleId="BodytextSegoeUI">
    <w:name w:val="Body text + Segoe UI"/>
    <w:aliases w:val="21.5 pt"/>
    <w:basedOn w:val="DefaultParagraphFont"/>
    <w:rsid w:val="00692AC7"/>
  </w:style>
  <w:style w:type="character" w:customStyle="1" w:styleId="Bodytext68">
    <w:name w:val="Body text (68)_"/>
    <w:basedOn w:val="DefaultParagraphFont"/>
    <w:rsid w:val="00692AC7"/>
  </w:style>
  <w:style w:type="character" w:customStyle="1" w:styleId="Bodytext112SmallCaps">
    <w:name w:val="Body text (112) + Small Caps"/>
    <w:basedOn w:val="DefaultParagraphFont"/>
    <w:rsid w:val="00692AC7"/>
  </w:style>
  <w:style w:type="character" w:customStyle="1" w:styleId="Bodytext680">
    <w:name w:val="Body text (68)"/>
    <w:basedOn w:val="DefaultParagraphFont"/>
    <w:rsid w:val="00692AC7"/>
  </w:style>
  <w:style w:type="character" w:customStyle="1" w:styleId="Tableofcontents11">
    <w:name w:val="Table of contents (11)_"/>
    <w:basedOn w:val="DefaultParagraphFont"/>
    <w:rsid w:val="00692AC7"/>
  </w:style>
  <w:style w:type="character" w:customStyle="1" w:styleId="Tableofcontents110">
    <w:name w:val="Table of contents (11)"/>
    <w:basedOn w:val="Tableofcontents15"/>
    <w:rsid w:val="00692AC7"/>
  </w:style>
  <w:style w:type="character" w:customStyle="1" w:styleId="Tableofcontents15">
    <w:name w:val="Table of contents (15)_"/>
    <w:basedOn w:val="DefaultParagraphFont"/>
    <w:rsid w:val="00692AC7"/>
  </w:style>
  <w:style w:type="character" w:customStyle="1" w:styleId="Tableofcontents150">
    <w:name w:val="Table of contents (15)"/>
    <w:basedOn w:val="Heading162SmallCaps"/>
    <w:rsid w:val="00692AC7"/>
  </w:style>
  <w:style w:type="character" w:customStyle="1" w:styleId="Heading162SmallCaps">
    <w:name w:val="Heading #16 (2) + Small Caps"/>
    <w:basedOn w:val="DefaultParagraphFont"/>
    <w:rsid w:val="00692AC7"/>
  </w:style>
  <w:style w:type="character" w:customStyle="1" w:styleId="ft6">
    <w:name w:val="ft6"/>
    <w:basedOn w:val="DefaultParagraphFont"/>
    <w:rsid w:val="00692AC7"/>
  </w:style>
  <w:style w:type="character" w:customStyle="1" w:styleId="amp">
    <w:name w:val="amp"/>
    <w:basedOn w:val="DefaultParagraphFont"/>
    <w:rsid w:val="00692AC7"/>
  </w:style>
  <w:style w:type="character" w:customStyle="1" w:styleId="article-quote-right">
    <w:name w:val="article-quote-right"/>
    <w:basedOn w:val="DefaultParagraphFont"/>
    <w:rsid w:val="00692AC7"/>
  </w:style>
  <w:style w:type="character" w:customStyle="1" w:styleId="StyleBox12ptBold">
    <w:name w:val="Style Box + 12 pt Bold"/>
    <w:basedOn w:val="DefaultParagraphFont"/>
    <w:rsid w:val="00692AC7"/>
  </w:style>
  <w:style w:type="character" w:customStyle="1" w:styleId="StyleBox12pt">
    <w:name w:val="Style Box + 12 pt"/>
    <w:basedOn w:val="DefaultParagraphFont"/>
    <w:rsid w:val="00692AC7"/>
  </w:style>
  <w:style w:type="character" w:customStyle="1" w:styleId="StyleEmphasisEvidenceMinimizedminimizedHighlightedtag2Size1">
    <w:name w:val="Style EmphasisEvidenceMinimizedminimizedHighlightedtag2Size 1..."/>
    <w:basedOn w:val="DefaultParagraphFont"/>
    <w:rsid w:val="00692AC7"/>
  </w:style>
  <w:style w:type="character" w:customStyle="1" w:styleId="tagCharCharChar">
    <w:name w:val="tag Char Char Char"/>
    <w:locked/>
    <w:rsid w:val="00692AC7"/>
  </w:style>
  <w:style w:type="character" w:customStyle="1" w:styleId="BoldandUnderlineCharCharCharChar">
    <w:name w:val="Bold and Underline Char Char Char Char"/>
    <w:rsid w:val="00692AC7"/>
  </w:style>
  <w:style w:type="character" w:customStyle="1" w:styleId="BoldandUnderlineCharChar">
    <w:name w:val="Bold and Underline Char Char"/>
    <w:rsid w:val="00692AC7"/>
  </w:style>
  <w:style w:type="character" w:customStyle="1" w:styleId="commentstext">
    <w:name w:val="commentstext"/>
    <w:rsid w:val="00692AC7"/>
  </w:style>
  <w:style w:type="character" w:customStyle="1" w:styleId="Style9ptUnderline">
    <w:name w:val="Style 9 pt Underline"/>
    <w:rsid w:val="00692AC7"/>
  </w:style>
  <w:style w:type="character" w:customStyle="1" w:styleId="dd">
    <w:name w:val="dd"/>
    <w:rsid w:val="00692AC7"/>
  </w:style>
  <w:style w:type="character" w:customStyle="1" w:styleId="underLight">
    <w:name w:val="underLight"/>
    <w:uiPriority w:val="1"/>
    <w:qFormat/>
    <w:rsid w:val="00692AC7"/>
  </w:style>
  <w:style w:type="character" w:customStyle="1" w:styleId="author-rss">
    <w:name w:val="author-rss"/>
    <w:rsid w:val="00692AC7"/>
  </w:style>
  <w:style w:type="character" w:customStyle="1" w:styleId="NothingChar1">
    <w:name w:val="Nothing Char1"/>
    <w:basedOn w:val="DefaultParagraphFont"/>
    <w:rsid w:val="00692AC7"/>
  </w:style>
  <w:style w:type="character" w:customStyle="1" w:styleId="at">
    <w:name w:val="at"/>
    <w:basedOn w:val="DefaultParagraphFont"/>
    <w:rsid w:val="00692AC7"/>
  </w:style>
  <w:style w:type="character" w:customStyle="1" w:styleId="source">
    <w:name w:val="source"/>
    <w:rsid w:val="00692AC7"/>
  </w:style>
  <w:style w:type="character" w:customStyle="1" w:styleId="bioline">
    <w:name w:val="bioline"/>
    <w:rsid w:val="00692AC7"/>
  </w:style>
  <w:style w:type="character" w:customStyle="1" w:styleId="wikicreatelink">
    <w:name w:val="wikicreatelink"/>
    <w:basedOn w:val="DefaultParagraphFont"/>
    <w:rsid w:val="00692AC7"/>
  </w:style>
  <w:style w:type="character" w:customStyle="1" w:styleId="facebook-share-count">
    <w:name w:val="facebook-share-count"/>
    <w:basedOn w:val="DefaultParagraphFont"/>
    <w:rsid w:val="00692AC7"/>
  </w:style>
  <w:style w:type="character" w:customStyle="1" w:styleId="StyleDate">
    <w:name w:val="Style Date"/>
    <w:basedOn w:val="DefaultParagraphFont"/>
    <w:uiPriority w:val="1"/>
    <w:qFormat/>
    <w:rsid w:val="00692AC7"/>
  </w:style>
  <w:style w:type="character" w:customStyle="1" w:styleId="tickerwrap">
    <w:name w:val="ticker_wrap"/>
    <w:basedOn w:val="DefaultParagraphFont"/>
    <w:rsid w:val="00692AC7"/>
  </w:style>
  <w:style w:type="character" w:customStyle="1" w:styleId="smallcaps0">
    <w:name w:val="small_caps"/>
    <w:basedOn w:val="DefaultParagraphFont"/>
    <w:rsid w:val="00692AC7"/>
  </w:style>
  <w:style w:type="character" w:customStyle="1" w:styleId="bodycopy">
    <w:name w:val="bodycopy"/>
    <w:basedOn w:val="DefaultParagraphFont"/>
    <w:rsid w:val="00692AC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692AC7"/>
  </w:style>
  <w:style w:type="character" w:customStyle="1" w:styleId="StyleGaramondText1">
    <w:name w:val="Style Garamond Text 1"/>
    <w:basedOn w:val="DefaultParagraphFont"/>
    <w:rsid w:val="00692AC7"/>
  </w:style>
  <w:style w:type="character" w:customStyle="1" w:styleId="StyleGaramondText1Underline">
    <w:name w:val="Style Garamond Text 1 Underline"/>
    <w:basedOn w:val="DefaultParagraphFont"/>
    <w:rsid w:val="00692AC7"/>
  </w:style>
  <w:style w:type="character" w:customStyle="1" w:styleId="StyleBoldUnderlineBorderSinglesolidlineAuto05pt">
    <w:name w:val="Style Bold Underline Border: : (Single solid line Auto  0.5 pt ..."/>
    <w:basedOn w:val="DefaultParagraphFont"/>
    <w:rsid w:val="00692AC7"/>
  </w:style>
  <w:style w:type="character" w:customStyle="1" w:styleId="StyleStyleBoldUnderlineUnderlineIntenseEmphasisIntenseEmpha">
    <w:name w:val="Style Style Bold UnderlineUnderlineIntense EmphasisIntense Empha..."/>
    <w:basedOn w:val="DefaultParagraphFont"/>
    <w:rsid w:val="00692AC7"/>
  </w:style>
  <w:style w:type="character" w:customStyle="1" w:styleId="Style7ptBold">
    <w:name w:val="Style 7 pt Bold"/>
    <w:basedOn w:val="DefaultParagraphFont"/>
    <w:rsid w:val="00692AC7"/>
  </w:style>
  <w:style w:type="paragraph" w:styleId="TOC1">
    <w:name w:val="toc 1"/>
    <w:aliases w:val="Index Basic"/>
    <w:basedOn w:val="Normal"/>
    <w:next w:val="Normal"/>
    <w:autoRedefine/>
    <w:uiPriority w:val="39"/>
    <w:unhideWhenUsed/>
    <w:qFormat/>
    <w:rsid w:val="00692AC7"/>
    <w:pPr>
      <w:spacing w:after="100"/>
    </w:pPr>
  </w:style>
  <w:style w:type="character" w:customStyle="1" w:styleId="HotRouteChar0">
    <w:name w:val="Hot Route Char"/>
    <w:rsid w:val="00692AC7"/>
  </w:style>
  <w:style w:type="paragraph" w:styleId="Revision">
    <w:name w:val="Revision"/>
    <w:hidden/>
    <w:uiPriority w:val="99"/>
    <w:semiHidden/>
    <w:rsid w:val="00692AC7"/>
    <w:pPr>
      <w:spacing w:after="0" w:line="240" w:lineRule="auto"/>
    </w:pPr>
    <w:rPr>
      <w:rFonts w:ascii="Georgia" w:hAnsi="Georgia"/>
    </w:rPr>
  </w:style>
  <w:style w:type="paragraph" w:styleId="TOC9">
    <w:name w:val="toc 9"/>
    <w:basedOn w:val="Normal"/>
    <w:next w:val="Normal"/>
    <w:autoRedefine/>
    <w:unhideWhenUsed/>
    <w:rsid w:val="00692AC7"/>
    <w:pPr>
      <w:spacing w:after="100"/>
      <w:ind w:left="1760"/>
    </w:pPr>
  </w:style>
  <w:style w:type="character" w:styleId="EndnoteReference">
    <w:name w:val="endnote reference"/>
    <w:basedOn w:val="DefaultParagraphFont"/>
    <w:unhideWhenUsed/>
    <w:rsid w:val="00692AC7"/>
    <w:rPr>
      <w:vertAlign w:val="superscript"/>
    </w:rPr>
  </w:style>
  <w:style w:type="paragraph" w:styleId="TOC2">
    <w:name w:val="toc 2"/>
    <w:basedOn w:val="Normal"/>
    <w:next w:val="Normal"/>
    <w:autoRedefine/>
    <w:unhideWhenUsed/>
    <w:rsid w:val="00692AC7"/>
    <w:pPr>
      <w:spacing w:after="100"/>
      <w:ind w:left="220"/>
    </w:pPr>
  </w:style>
  <w:style w:type="paragraph" w:styleId="TOC3">
    <w:name w:val="toc 3"/>
    <w:basedOn w:val="Normal"/>
    <w:next w:val="Normal"/>
    <w:autoRedefine/>
    <w:unhideWhenUsed/>
    <w:rsid w:val="00692AC7"/>
    <w:pPr>
      <w:spacing w:after="100"/>
      <w:ind w:left="440"/>
    </w:pPr>
  </w:style>
  <w:style w:type="paragraph" w:styleId="TOC4">
    <w:name w:val="toc 4"/>
    <w:basedOn w:val="Normal"/>
    <w:next w:val="Normal"/>
    <w:autoRedefine/>
    <w:uiPriority w:val="39"/>
    <w:unhideWhenUsed/>
    <w:rsid w:val="00692AC7"/>
    <w:pPr>
      <w:spacing w:after="100"/>
      <w:ind w:left="660"/>
    </w:pPr>
  </w:style>
  <w:style w:type="paragraph" w:styleId="TOC5">
    <w:name w:val="toc 5"/>
    <w:basedOn w:val="Normal"/>
    <w:next w:val="Normal"/>
    <w:autoRedefine/>
    <w:unhideWhenUsed/>
    <w:rsid w:val="00692AC7"/>
    <w:pPr>
      <w:spacing w:after="100"/>
      <w:ind w:left="880"/>
    </w:pPr>
  </w:style>
  <w:style w:type="paragraph" w:styleId="TOC6">
    <w:name w:val="toc 6"/>
    <w:basedOn w:val="Normal"/>
    <w:next w:val="Normal"/>
    <w:autoRedefine/>
    <w:unhideWhenUsed/>
    <w:rsid w:val="00692AC7"/>
    <w:pPr>
      <w:spacing w:after="100"/>
      <w:ind w:left="1100"/>
    </w:pPr>
  </w:style>
  <w:style w:type="paragraph" w:styleId="TOC7">
    <w:name w:val="toc 7"/>
    <w:basedOn w:val="Normal"/>
    <w:next w:val="Normal"/>
    <w:autoRedefine/>
    <w:unhideWhenUsed/>
    <w:rsid w:val="00692AC7"/>
    <w:pPr>
      <w:spacing w:after="100"/>
      <w:ind w:left="1320"/>
    </w:pPr>
  </w:style>
  <w:style w:type="paragraph" w:styleId="TOC8">
    <w:name w:val="toc 8"/>
    <w:basedOn w:val="Normal"/>
    <w:next w:val="Normal"/>
    <w:autoRedefine/>
    <w:unhideWhenUsed/>
    <w:rsid w:val="00692AC7"/>
    <w:pPr>
      <w:spacing w:after="100"/>
      <w:ind w:left="1540"/>
    </w:pPr>
  </w:style>
  <w:style w:type="paragraph" w:styleId="TOCHeading">
    <w:name w:val="TOC Heading"/>
    <w:basedOn w:val="Heading1"/>
    <w:next w:val="Normal"/>
    <w:unhideWhenUsed/>
    <w:qFormat/>
    <w:rsid w:val="00692AC7"/>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rPr>
  </w:style>
  <w:style w:type="character" w:styleId="HTMLAcronym">
    <w:name w:val="HTML Acronym"/>
    <w:basedOn w:val="DefaultParagraphFont"/>
    <w:uiPriority w:val="99"/>
    <w:unhideWhenUsed/>
    <w:rsid w:val="00692AC7"/>
  </w:style>
  <w:style w:type="numbering" w:customStyle="1" w:styleId="NoList1">
    <w:name w:val="No List1"/>
    <w:next w:val="NoList"/>
    <w:uiPriority w:val="99"/>
    <w:semiHidden/>
    <w:unhideWhenUsed/>
    <w:rsid w:val="00692AC7"/>
  </w:style>
  <w:style w:type="numbering" w:customStyle="1" w:styleId="NoList11">
    <w:name w:val="No List11"/>
    <w:next w:val="NoList"/>
    <w:uiPriority w:val="99"/>
    <w:semiHidden/>
    <w:unhideWhenUsed/>
    <w:rsid w:val="00692AC7"/>
  </w:style>
  <w:style w:type="numbering" w:customStyle="1" w:styleId="NoList2">
    <w:name w:val="No List2"/>
    <w:next w:val="NoList"/>
    <w:uiPriority w:val="99"/>
    <w:semiHidden/>
    <w:unhideWhenUsed/>
    <w:rsid w:val="00692AC7"/>
  </w:style>
  <w:style w:type="paragraph" w:styleId="BlockText">
    <w:name w:val="Block Text"/>
    <w:basedOn w:val="Normal"/>
    <w:unhideWhenUsed/>
    <w:rsid w:val="00692AC7"/>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asciiTheme="minorHAnsi" w:hAnsiTheme="minorHAnsi"/>
      <w:i/>
      <w:iCs/>
      <w:color w:val="5B9BD5" w:themeColor="accent1"/>
    </w:rPr>
  </w:style>
  <w:style w:type="paragraph" w:styleId="NormalIndent">
    <w:name w:val="Normal Indent"/>
    <w:basedOn w:val="Normal"/>
    <w:unhideWhenUsed/>
    <w:rsid w:val="00692AC7"/>
    <w:pPr>
      <w:ind w:left="720"/>
    </w:pPr>
  </w:style>
  <w:style w:type="paragraph" w:styleId="EnvelopeReturn">
    <w:name w:val="envelope return"/>
    <w:basedOn w:val="Normal"/>
    <w:unhideWhenUsed/>
    <w:rsid w:val="00692AC7"/>
    <w:rPr>
      <w:rFonts w:asciiTheme="majorHAnsi" w:eastAsiaTheme="majorEastAsia" w:hAnsiTheme="majorHAnsi" w:cstheme="majorBidi"/>
      <w:sz w:val="20"/>
      <w:szCs w:val="20"/>
    </w:rPr>
  </w:style>
  <w:style w:type="paragraph" w:styleId="EnvelopeAddress">
    <w:name w:val="envelope address"/>
    <w:basedOn w:val="Normal"/>
    <w:unhideWhenUsed/>
    <w:rsid w:val="00692AC7"/>
    <w:pPr>
      <w:framePr w:w="7920" w:h="1980" w:hRule="exact" w:hSpace="180" w:wrap="auto" w:hAnchor="page" w:xAlign="center" w:yAlign="bottom"/>
      <w:ind w:left="2880"/>
    </w:pPr>
    <w:rPr>
      <w:rFonts w:asciiTheme="majorHAnsi" w:eastAsiaTheme="majorEastAsia" w:hAnsiTheme="majorHAnsi" w:cstheme="majorBidi"/>
    </w:rPr>
  </w:style>
  <w:style w:type="character" w:customStyle="1" w:styleId="TagtemplateChar">
    <w:name w:val="Tagtemplate Char"/>
    <w:basedOn w:val="DefaultParagraphFont"/>
    <w:locked/>
    <w:rsid w:val="00692AC7"/>
  </w:style>
  <w:style w:type="paragraph" w:customStyle="1" w:styleId="Tagtemplate">
    <w:name w:val="Tagtemplate"/>
    <w:basedOn w:val="Normal"/>
    <w:autoRedefine/>
    <w:qFormat/>
    <w:rsid w:val="00692AC7"/>
  </w:style>
  <w:style w:type="paragraph" w:styleId="HTMLAddress">
    <w:name w:val="HTML Address"/>
    <w:basedOn w:val="Normal"/>
    <w:link w:val="HTMLAddressChar"/>
    <w:uiPriority w:val="99"/>
    <w:unhideWhenUsed/>
    <w:rsid w:val="00692AC7"/>
    <w:rPr>
      <w:i/>
      <w:iCs/>
    </w:rPr>
  </w:style>
  <w:style w:type="character" w:customStyle="1" w:styleId="HTMLAddressChar">
    <w:name w:val="HTML Address Char"/>
    <w:basedOn w:val="DefaultParagraphFont"/>
    <w:link w:val="HTMLAddress"/>
    <w:uiPriority w:val="99"/>
    <w:rsid w:val="00692AC7"/>
    <w:rPr>
      <w:rFonts w:ascii="Calibri" w:hAnsi="Calibri" w:cs="Calibri"/>
      <w:i/>
      <w:iCs/>
    </w:rPr>
  </w:style>
  <w:style w:type="paragraph" w:styleId="Index1">
    <w:name w:val="index 1"/>
    <w:basedOn w:val="Normal"/>
    <w:next w:val="Normal"/>
    <w:autoRedefine/>
    <w:unhideWhenUsed/>
    <w:rsid w:val="00692AC7"/>
    <w:pPr>
      <w:ind w:left="220" w:hanging="220"/>
    </w:pPr>
  </w:style>
  <w:style w:type="paragraph" w:styleId="Caption">
    <w:name w:val="caption"/>
    <w:aliases w:val="caption"/>
    <w:basedOn w:val="Normal"/>
    <w:next w:val="Normal"/>
    <w:uiPriority w:val="35"/>
    <w:unhideWhenUsed/>
    <w:qFormat/>
    <w:rsid w:val="00692AC7"/>
    <w:pPr>
      <w:spacing w:after="200"/>
    </w:pPr>
    <w:rPr>
      <w:i/>
      <w:iCs/>
      <w:color w:val="44546A" w:themeColor="text2"/>
      <w:sz w:val="18"/>
      <w:szCs w:val="18"/>
    </w:rPr>
  </w:style>
  <w:style w:type="character" w:customStyle="1" w:styleId="BodyTextIndent3Char">
    <w:name w:val="Body Text Indent 3 Char"/>
    <w:basedOn w:val="DefaultParagraphFont"/>
    <w:locked/>
    <w:rsid w:val="00692AC7"/>
  </w:style>
  <w:style w:type="character" w:customStyle="1" w:styleId="cardunderlineChar">
    <w:name w:val="card underline Char"/>
    <w:locked/>
    <w:rsid w:val="00692AC7"/>
  </w:style>
  <w:style w:type="paragraph" w:customStyle="1" w:styleId="cardunderline">
    <w:name w:val="card underline"/>
    <w:basedOn w:val="Normal"/>
    <w:qFormat/>
    <w:rsid w:val="00692AC7"/>
  </w:style>
  <w:style w:type="character" w:customStyle="1" w:styleId="StyleHeading4UnderlinedsmalltextGaramondChar">
    <w:name w:val="Style Heading 4Underlinedsmall text + Garamond Char"/>
    <w:locked/>
    <w:rsid w:val="00692AC7"/>
  </w:style>
  <w:style w:type="paragraph" w:customStyle="1" w:styleId="StyleHeading4UnderlinedsmalltextGaramond">
    <w:name w:val="Style Heading 4Underlinedsmall text + Garamond"/>
    <w:basedOn w:val="Heading4"/>
    <w:next w:val="Caption"/>
    <w:qFormat/>
    <w:rsid w:val="00692AC7"/>
    <w:rPr>
      <w:rFonts w:ascii="Georgia" w:hAnsi="Georgia"/>
      <w:sz w:val="22"/>
    </w:rPr>
  </w:style>
  <w:style w:type="paragraph" w:customStyle="1" w:styleId="Heading2-NotBold">
    <w:name w:val="Heading 2 - Not Bold"/>
    <w:basedOn w:val="Heading2"/>
    <w:autoRedefine/>
    <w:qFormat/>
    <w:rsid w:val="00692AC7"/>
    <w:rPr>
      <w:rFonts w:ascii="Georgia" w:hAnsi="Georgia"/>
      <w:caps/>
    </w:rPr>
  </w:style>
  <w:style w:type="paragraph" w:customStyle="1" w:styleId="Heading2-Bold">
    <w:name w:val="Heading 2 - Bold"/>
    <w:basedOn w:val="Normal"/>
    <w:autoRedefine/>
    <w:qFormat/>
    <w:rsid w:val="00692AC7"/>
  </w:style>
  <w:style w:type="paragraph" w:customStyle="1" w:styleId="tag">
    <w:name w:val="%tag"/>
    <w:basedOn w:val="Normal"/>
    <w:next w:val="Normal"/>
    <w:link w:val="tagChar0"/>
    <w:qFormat/>
    <w:rsid w:val="00692AC7"/>
  </w:style>
  <w:style w:type="character" w:customStyle="1" w:styleId="Style2Char0">
    <w:name w:val="Style 2 Char"/>
    <w:locked/>
    <w:rsid w:val="00692AC7"/>
  </w:style>
  <w:style w:type="character" w:customStyle="1" w:styleId="GAUnderlineChar">
    <w:name w:val="GA Underline Char"/>
    <w:locked/>
    <w:rsid w:val="00692AC7"/>
  </w:style>
  <w:style w:type="paragraph" w:customStyle="1" w:styleId="GAUnderline">
    <w:name w:val="GA Underline"/>
    <w:basedOn w:val="Normal"/>
    <w:next w:val="Heading2-NotBold"/>
    <w:qFormat/>
    <w:rsid w:val="00692AC7"/>
  </w:style>
  <w:style w:type="character" w:customStyle="1" w:styleId="textsmallChar0">
    <w:name w:val="textsmall Char"/>
    <w:locked/>
    <w:rsid w:val="00692AC7"/>
  </w:style>
  <w:style w:type="character" w:customStyle="1" w:styleId="cardtextChar3">
    <w:name w:val="cardtext Char"/>
    <w:locked/>
    <w:rsid w:val="00692AC7"/>
  </w:style>
  <w:style w:type="character" w:customStyle="1" w:styleId="MicroChar">
    <w:name w:val="Micro Char"/>
    <w:locked/>
    <w:rsid w:val="00692AC7"/>
  </w:style>
  <w:style w:type="paragraph" w:customStyle="1" w:styleId="Micro">
    <w:name w:val="Micro"/>
    <w:basedOn w:val="Normal"/>
    <w:next w:val="Normal"/>
    <w:qFormat/>
    <w:rsid w:val="00692AC7"/>
  </w:style>
  <w:style w:type="paragraph" w:customStyle="1" w:styleId="h-lead">
    <w:name w:val="h-lead"/>
    <w:basedOn w:val="Normal"/>
    <w:qFormat/>
    <w:rsid w:val="00692AC7"/>
  </w:style>
  <w:style w:type="paragraph" w:customStyle="1" w:styleId="intro">
    <w:name w:val="intro"/>
    <w:basedOn w:val="Normal"/>
    <w:next w:val="StyleHeading2TagHEADING2TagCite11pt"/>
    <w:qFormat/>
    <w:rsid w:val="00692AC7"/>
  </w:style>
  <w:style w:type="character" w:customStyle="1" w:styleId="StyleHeading2TagHEADING2TagCite11ptChar">
    <w:name w:val="Style Heading 2TagHEADING 2Tag&amp;Cite + 11 pt Char"/>
    <w:locked/>
    <w:rsid w:val="00692AC7"/>
  </w:style>
  <w:style w:type="paragraph" w:customStyle="1" w:styleId="StyleHeading2TagHEADING2TagCite11pt">
    <w:name w:val="Style Heading 2TagHEADING 2Tag&amp;Cite + 11 pt"/>
    <w:basedOn w:val="Heading2"/>
    <w:next w:val="F5-UnderlineNormal"/>
    <w:qFormat/>
    <w:rsid w:val="00692AC7"/>
    <w:rPr>
      <w:rFonts w:ascii="Georgia" w:hAnsi="Georgia"/>
      <w:caps/>
    </w:rPr>
  </w:style>
  <w:style w:type="paragraph" w:customStyle="1" w:styleId="F3-TagAuthor">
    <w:name w:val="F3 - Tag/Author"/>
    <w:basedOn w:val="Normal"/>
    <w:next w:val="Brief-PrimarySource"/>
    <w:qFormat/>
    <w:rsid w:val="00692AC7"/>
  </w:style>
  <w:style w:type="paragraph" w:customStyle="1" w:styleId="F5-UnderlineNormal">
    <w:name w:val="F5 - Underline Normal"/>
    <w:basedOn w:val="Normal"/>
    <w:next w:val="Brief-Underline"/>
    <w:qFormat/>
    <w:rsid w:val="00692AC7"/>
  </w:style>
  <w:style w:type="paragraph" w:customStyle="1" w:styleId="Brief-PrimarySource">
    <w:name w:val="Brief - Primary Source"/>
    <w:basedOn w:val="Normal"/>
    <w:next w:val="Brief"/>
    <w:qFormat/>
    <w:rsid w:val="00692AC7"/>
  </w:style>
  <w:style w:type="paragraph" w:customStyle="1" w:styleId="Brief-Underline">
    <w:name w:val="Brief - Underline"/>
    <w:basedOn w:val="Normal"/>
    <w:next w:val="CM2"/>
    <w:qFormat/>
    <w:rsid w:val="00692AC7"/>
  </w:style>
  <w:style w:type="paragraph" w:customStyle="1" w:styleId="Brief">
    <w:name w:val="Brief"/>
    <w:basedOn w:val="Normal"/>
    <w:next w:val="CM11"/>
    <w:qFormat/>
    <w:rsid w:val="00692AC7"/>
  </w:style>
  <w:style w:type="paragraph" w:customStyle="1" w:styleId="CM2">
    <w:name w:val="CM2"/>
    <w:basedOn w:val="Normal"/>
    <w:next w:val="Normal"/>
    <w:qFormat/>
    <w:rsid w:val="00692AC7"/>
  </w:style>
  <w:style w:type="paragraph" w:customStyle="1" w:styleId="CM11">
    <w:name w:val="CM11"/>
    <w:basedOn w:val="Normal"/>
    <w:next w:val="Normal"/>
    <w:qFormat/>
    <w:rsid w:val="00692AC7"/>
  </w:style>
  <w:style w:type="paragraph" w:customStyle="1" w:styleId="CM16">
    <w:name w:val="CM16"/>
    <w:basedOn w:val="Normal"/>
    <w:next w:val="Normal"/>
    <w:qFormat/>
    <w:rsid w:val="00692AC7"/>
  </w:style>
  <w:style w:type="paragraph" w:customStyle="1" w:styleId="CM19">
    <w:name w:val="CM19"/>
    <w:basedOn w:val="Normal"/>
    <w:next w:val="Brief-Underline"/>
    <w:qFormat/>
    <w:rsid w:val="00692AC7"/>
  </w:style>
  <w:style w:type="paragraph" w:customStyle="1" w:styleId="CM34">
    <w:name w:val="CM34"/>
    <w:basedOn w:val="Normal"/>
    <w:next w:val="Brief"/>
    <w:qFormat/>
    <w:rsid w:val="00692AC7"/>
  </w:style>
  <w:style w:type="paragraph" w:customStyle="1" w:styleId="CM56">
    <w:name w:val="CM56"/>
    <w:basedOn w:val="Normal"/>
    <w:next w:val="CM2"/>
    <w:qFormat/>
    <w:rsid w:val="00692AC7"/>
  </w:style>
  <w:style w:type="paragraph" w:customStyle="1" w:styleId="CM58">
    <w:name w:val="CM58"/>
    <w:basedOn w:val="Normal"/>
    <w:next w:val="CM11"/>
    <w:qFormat/>
    <w:rsid w:val="00692AC7"/>
  </w:style>
  <w:style w:type="paragraph" w:customStyle="1" w:styleId="CM57">
    <w:name w:val="CM57"/>
    <w:basedOn w:val="Normal"/>
    <w:next w:val="CM16"/>
    <w:qFormat/>
    <w:rsid w:val="00692AC7"/>
  </w:style>
  <w:style w:type="paragraph" w:customStyle="1" w:styleId="CM1">
    <w:name w:val="CM1"/>
    <w:basedOn w:val="Normal"/>
    <w:next w:val="CM19"/>
    <w:qFormat/>
    <w:rsid w:val="00692AC7"/>
  </w:style>
  <w:style w:type="paragraph" w:customStyle="1" w:styleId="CM49">
    <w:name w:val="CM49"/>
    <w:basedOn w:val="Normal"/>
    <w:next w:val="CM34"/>
    <w:qFormat/>
    <w:rsid w:val="00692AC7"/>
  </w:style>
  <w:style w:type="paragraph" w:customStyle="1" w:styleId="CM41">
    <w:name w:val="CM41"/>
    <w:basedOn w:val="Normal"/>
    <w:next w:val="CM56"/>
    <w:qFormat/>
    <w:rsid w:val="00692AC7"/>
  </w:style>
  <w:style w:type="paragraph" w:customStyle="1" w:styleId="Quote1">
    <w:name w:val="Quote1"/>
    <w:basedOn w:val="Normal"/>
    <w:next w:val="CM58"/>
    <w:qFormat/>
    <w:rsid w:val="00692AC7"/>
  </w:style>
  <w:style w:type="paragraph" w:customStyle="1" w:styleId="3rdOrderPara">
    <w:name w:val="3rd Order Para"/>
    <w:basedOn w:val="Normal"/>
    <w:next w:val="CM57"/>
    <w:qFormat/>
    <w:rsid w:val="00692AC7"/>
  </w:style>
  <w:style w:type="paragraph" w:customStyle="1" w:styleId="2ndOrderPara">
    <w:name w:val="2nd Order Para"/>
    <w:basedOn w:val="Normal"/>
    <w:next w:val="CM1"/>
    <w:qFormat/>
    <w:rsid w:val="00692AC7"/>
  </w:style>
  <w:style w:type="paragraph" w:customStyle="1" w:styleId="Normal-SIGN2">
    <w:name w:val="Normal-SIGN2"/>
    <w:basedOn w:val="Normal"/>
    <w:next w:val="CM49"/>
    <w:qFormat/>
    <w:rsid w:val="00692AC7"/>
  </w:style>
  <w:style w:type="paragraph" w:customStyle="1" w:styleId="Normal-SIGN1">
    <w:name w:val="Normal-SIGN1"/>
    <w:basedOn w:val="Normal"/>
    <w:next w:val="CM41"/>
    <w:qFormat/>
    <w:rsid w:val="00692AC7"/>
  </w:style>
  <w:style w:type="paragraph" w:customStyle="1" w:styleId="CM3">
    <w:name w:val="CM3"/>
    <w:basedOn w:val="Normal"/>
    <w:next w:val="Quote1"/>
    <w:qFormat/>
    <w:rsid w:val="00692AC7"/>
  </w:style>
  <w:style w:type="paragraph" w:customStyle="1" w:styleId="CM33">
    <w:name w:val="CM33"/>
    <w:basedOn w:val="Normal"/>
    <w:next w:val="3rdOrderPara"/>
    <w:qFormat/>
    <w:rsid w:val="00692AC7"/>
  </w:style>
  <w:style w:type="paragraph" w:customStyle="1" w:styleId="CM37">
    <w:name w:val="CM37"/>
    <w:basedOn w:val="Normal"/>
    <w:next w:val="2ndOrderPara"/>
    <w:qFormat/>
    <w:rsid w:val="00692AC7"/>
  </w:style>
  <w:style w:type="paragraph" w:customStyle="1" w:styleId="CM7">
    <w:name w:val="CM7"/>
    <w:basedOn w:val="Normal"/>
    <w:next w:val="Normal-SIGN2"/>
    <w:qFormat/>
    <w:rsid w:val="00692AC7"/>
  </w:style>
  <w:style w:type="paragraph" w:customStyle="1" w:styleId="Brief-SecondarySource">
    <w:name w:val="Brief - Secondary Source"/>
    <w:basedOn w:val="Normal"/>
    <w:next w:val="Normal3"/>
    <w:qFormat/>
    <w:rsid w:val="00692AC7"/>
  </w:style>
  <w:style w:type="paragraph" w:customStyle="1" w:styleId="Brief-Card">
    <w:name w:val="Brief - Card"/>
    <w:basedOn w:val="Normal"/>
    <w:next w:val="Normal10"/>
    <w:qFormat/>
    <w:rsid w:val="00692AC7"/>
  </w:style>
  <w:style w:type="paragraph" w:customStyle="1" w:styleId="Normal3">
    <w:name w:val="Normal+3"/>
    <w:basedOn w:val="Normal"/>
    <w:next w:val="Normal"/>
    <w:qFormat/>
    <w:rsid w:val="00692AC7"/>
  </w:style>
  <w:style w:type="paragraph" w:customStyle="1" w:styleId="Normal10">
    <w:name w:val="Normal+1"/>
    <w:basedOn w:val="Normal"/>
    <w:next w:val="Normal"/>
    <w:qFormat/>
    <w:rsid w:val="00692AC7"/>
  </w:style>
  <w:style w:type="paragraph" w:customStyle="1" w:styleId="Heading231">
    <w:name w:val="Heading 2+3"/>
    <w:basedOn w:val="Normal"/>
    <w:next w:val="Normal"/>
    <w:qFormat/>
    <w:rsid w:val="00692AC7"/>
  </w:style>
  <w:style w:type="paragraph" w:customStyle="1" w:styleId="Normal5">
    <w:name w:val="Normal+5"/>
    <w:basedOn w:val="Normal"/>
    <w:next w:val="Brief-SecondarySource"/>
    <w:qFormat/>
    <w:rsid w:val="00692AC7"/>
  </w:style>
  <w:style w:type="paragraph" w:customStyle="1" w:styleId="Cover1">
    <w:name w:val="Cover 1"/>
    <w:basedOn w:val="Normal"/>
    <w:next w:val="Normal"/>
    <w:qFormat/>
    <w:rsid w:val="00692AC7"/>
  </w:style>
  <w:style w:type="paragraph" w:customStyle="1" w:styleId="Cover2">
    <w:name w:val="Cover 2"/>
    <w:basedOn w:val="Normal"/>
    <w:next w:val="Normal"/>
    <w:qFormat/>
    <w:rsid w:val="00692AC7"/>
  </w:style>
  <w:style w:type="paragraph" w:customStyle="1" w:styleId="ReportDate">
    <w:name w:val="ReportDate"/>
    <w:basedOn w:val="Normal"/>
    <w:next w:val="Normal10"/>
    <w:qFormat/>
    <w:rsid w:val="00692AC7"/>
  </w:style>
  <w:style w:type="paragraph" w:customStyle="1" w:styleId="Pa11">
    <w:name w:val="Pa11"/>
    <w:basedOn w:val="Normal"/>
    <w:next w:val="Normal"/>
    <w:qFormat/>
    <w:rsid w:val="00692AC7"/>
  </w:style>
  <w:style w:type="paragraph" w:customStyle="1" w:styleId="CM30">
    <w:name w:val="CM30"/>
    <w:basedOn w:val="Normal"/>
    <w:next w:val="Normal5"/>
    <w:qFormat/>
    <w:rsid w:val="00692AC7"/>
  </w:style>
  <w:style w:type="paragraph" w:customStyle="1" w:styleId="CM28">
    <w:name w:val="CM28"/>
    <w:basedOn w:val="Normal"/>
    <w:next w:val="Cover1"/>
    <w:qFormat/>
    <w:rsid w:val="00692AC7"/>
  </w:style>
  <w:style w:type="paragraph" w:customStyle="1" w:styleId="CM8">
    <w:name w:val="CM8"/>
    <w:basedOn w:val="Normal"/>
    <w:next w:val="Cover2"/>
    <w:qFormat/>
    <w:rsid w:val="00692AC7"/>
  </w:style>
  <w:style w:type="paragraph" w:customStyle="1" w:styleId="DoubleUnderlined">
    <w:name w:val="Double Underlined"/>
    <w:basedOn w:val="Heading2"/>
    <w:next w:val="StyleLeft025Right025TopSinglesolidlineAuto"/>
    <w:autoRedefine/>
    <w:qFormat/>
    <w:rsid w:val="00692AC7"/>
    <w:rPr>
      <w:rFonts w:ascii="Georgia" w:hAnsi="Georgia"/>
      <w:caps/>
    </w:rPr>
  </w:style>
  <w:style w:type="paragraph" w:customStyle="1" w:styleId="IndexFixer">
    <w:name w:val="Index Fixer"/>
    <w:basedOn w:val="Heading1"/>
    <w:next w:val="PageHeader-Underline18pt"/>
    <w:qFormat/>
    <w:rsid w:val="00692AC7"/>
    <w:rPr>
      <w:rFonts w:ascii="Georgia" w:hAnsi="Georgia"/>
      <w:caps/>
    </w:rPr>
  </w:style>
  <w:style w:type="paragraph" w:customStyle="1" w:styleId="StyleLeft025Right025TopSinglesolidlineAuto">
    <w:name w:val="Style Left:  0.25&quot; Right:  0.25&quot; Top: (Single solid line Auto  ..."/>
    <w:basedOn w:val="Normal"/>
    <w:next w:val="ArgumentTags"/>
    <w:qFormat/>
    <w:rsid w:val="00692AC7"/>
  </w:style>
  <w:style w:type="paragraph" w:customStyle="1" w:styleId="PageHeader-Underline18pt">
    <w:name w:val="Page Header - Underline 18 pt"/>
    <w:next w:val="subhead"/>
    <w:qFormat/>
    <w:rsid w:val="00692AC7"/>
  </w:style>
  <w:style w:type="paragraph" w:customStyle="1" w:styleId="ArgumentTags">
    <w:name w:val="Argument Tags"/>
    <w:basedOn w:val="Heading2"/>
    <w:next w:val="StyleHeading110pt"/>
    <w:qFormat/>
    <w:rsid w:val="00692AC7"/>
    <w:rPr>
      <w:rFonts w:ascii="Georgia" w:hAnsi="Georgia"/>
      <w:caps/>
    </w:rPr>
  </w:style>
  <w:style w:type="paragraph" w:customStyle="1" w:styleId="subhead">
    <w:name w:val="subhead"/>
    <w:basedOn w:val="Normal"/>
    <w:next w:val="StyleStyleHeading110pt10pt"/>
    <w:qFormat/>
    <w:rsid w:val="00692AC7"/>
  </w:style>
  <w:style w:type="paragraph" w:customStyle="1" w:styleId="StyleHeading110pt">
    <w:name w:val="Style Heading 1 + 10 pt"/>
    <w:basedOn w:val="Heading1"/>
    <w:next w:val="StyleUnderliningTimesNewRomanBoldNounderlineKernat16"/>
    <w:qFormat/>
    <w:rsid w:val="00692AC7"/>
    <w:rPr>
      <w:rFonts w:ascii="Georgia" w:hAnsi="Georgia"/>
      <w:caps/>
    </w:rPr>
  </w:style>
  <w:style w:type="paragraph" w:customStyle="1" w:styleId="StyleStyleHeading110pt10pt">
    <w:name w:val="Style Style Heading 1 + 10 pt + 10 pt"/>
    <w:basedOn w:val="StyleUnderliningTimesNewRomanBoldNounderlineKernat16"/>
    <w:next w:val="StyleLeft025Right025TopSinglesolidlineAuto"/>
    <w:qFormat/>
    <w:rsid w:val="00692AC7"/>
  </w:style>
  <w:style w:type="paragraph" w:customStyle="1" w:styleId="StyleUnderliningTimesNewRomanBoldNounderlineKernat16">
    <w:name w:val="Style Underlining + Times New Roman Bold No underline Kern at 16..."/>
    <w:basedOn w:val="Normal"/>
    <w:next w:val="StyleBoldUnderliningKernat16pt"/>
    <w:qFormat/>
    <w:rsid w:val="00692AC7"/>
  </w:style>
  <w:style w:type="paragraph" w:customStyle="1" w:styleId="StyleUnderliningTimesNewRomanBoldNounderlineKernat161">
    <w:name w:val="Style Underlining + Times New Roman Bold No underline Kern at 16...1"/>
    <w:basedOn w:val="Normal"/>
    <w:next w:val="boldy"/>
    <w:qFormat/>
    <w:rsid w:val="00692AC7"/>
  </w:style>
  <w:style w:type="paragraph" w:customStyle="1" w:styleId="StyleBoldUnderliningKernat16pt">
    <w:name w:val="Style Bold Underlining + Kern at 16 pt"/>
    <w:next w:val="TxBr6p1"/>
    <w:qFormat/>
    <w:rsid w:val="00692AC7"/>
  </w:style>
  <w:style w:type="paragraph" w:customStyle="1" w:styleId="boldy">
    <w:name w:val="boldy"/>
    <w:basedOn w:val="Heading2"/>
    <w:next w:val="cardCharCharCharCharCharCharCharCharCharCharCharCharCharCharChar"/>
    <w:qFormat/>
    <w:rsid w:val="00692AC7"/>
    <w:rPr>
      <w:rFonts w:ascii="Georgia" w:hAnsi="Georgia"/>
      <w:caps/>
    </w:rPr>
  </w:style>
  <w:style w:type="paragraph" w:customStyle="1" w:styleId="TxBr6p1">
    <w:name w:val="TxBr_6p1"/>
    <w:basedOn w:val="Normal"/>
    <w:qFormat/>
    <w:rsid w:val="00692AC7"/>
  </w:style>
  <w:style w:type="paragraph" w:customStyle="1" w:styleId="cardCharCharCharCharCharCharCharCharCharCharCharCharCharCharChar">
    <w:name w:val="card Char Char Char Char Char Char Char Char Char Char Char Char Char Char Char"/>
    <w:basedOn w:val="Normal"/>
    <w:next w:val="Normalization"/>
    <w:qFormat/>
    <w:rsid w:val="00692AC7"/>
  </w:style>
  <w:style w:type="character" w:customStyle="1" w:styleId="UnderlineStyleChar">
    <w:name w:val="Underline Style Char"/>
    <w:link w:val="UnderlineStyle0"/>
    <w:locked/>
    <w:rsid w:val="00692AC7"/>
  </w:style>
  <w:style w:type="paragraph" w:customStyle="1" w:styleId="Normalization">
    <w:name w:val="Normalization"/>
    <w:basedOn w:val="Normal"/>
    <w:next w:val="listlevel2"/>
    <w:qFormat/>
    <w:rsid w:val="00692AC7"/>
  </w:style>
  <w:style w:type="paragraph" w:customStyle="1" w:styleId="listlevel1">
    <w:name w:val="list level 1"/>
    <w:basedOn w:val="Normal"/>
    <w:next w:val="listlevel3"/>
    <w:qFormat/>
    <w:rsid w:val="00692AC7"/>
  </w:style>
  <w:style w:type="paragraph" w:customStyle="1" w:styleId="listlevel2">
    <w:name w:val="list level 2"/>
    <w:basedOn w:val="Normal"/>
    <w:next w:val="PageNumber1"/>
    <w:qFormat/>
    <w:rsid w:val="00692AC7"/>
  </w:style>
  <w:style w:type="paragraph" w:customStyle="1" w:styleId="listlevel3">
    <w:name w:val="list level 3"/>
    <w:basedOn w:val="PageNumber1"/>
    <w:next w:val="Card1"/>
    <w:qFormat/>
    <w:rsid w:val="00692AC7"/>
  </w:style>
  <w:style w:type="paragraph" w:customStyle="1" w:styleId="PageNumber1">
    <w:name w:val="Page Number1"/>
    <w:basedOn w:val="Normal"/>
    <w:next w:val="Normal"/>
    <w:qFormat/>
    <w:rsid w:val="00692AC7"/>
  </w:style>
  <w:style w:type="paragraph" w:customStyle="1" w:styleId="Card1">
    <w:name w:val="Card1"/>
    <w:next w:val="cardCharCharCharCharCharCharCharCharCharCharCharChar"/>
    <w:qFormat/>
    <w:rsid w:val="00692AC7"/>
  </w:style>
  <w:style w:type="paragraph" w:customStyle="1" w:styleId="Cite20">
    <w:name w:val="Cite2"/>
    <w:next w:val="cite21"/>
    <w:qFormat/>
    <w:rsid w:val="00692AC7"/>
  </w:style>
  <w:style w:type="paragraph" w:customStyle="1" w:styleId="cardCharCharCharCharCharCharCharCharCharCharCharChar">
    <w:name w:val="card Char Char Char Char Char Char Char Char Char Char Char Char"/>
    <w:basedOn w:val="Normal"/>
    <w:next w:val="articletext"/>
    <w:qFormat/>
    <w:rsid w:val="00692AC7"/>
  </w:style>
  <w:style w:type="paragraph" w:customStyle="1" w:styleId="cite21">
    <w:name w:val="cite2"/>
    <w:next w:val="cardtextsmall"/>
    <w:qFormat/>
    <w:rsid w:val="00692AC7"/>
  </w:style>
  <w:style w:type="paragraph" w:customStyle="1" w:styleId="articletext">
    <w:name w:val="articletext"/>
    <w:basedOn w:val="Normal"/>
    <w:next w:val="CaseListNormal"/>
    <w:qFormat/>
    <w:rsid w:val="00692AC7"/>
  </w:style>
  <w:style w:type="paragraph" w:customStyle="1" w:styleId="cardtextsmall">
    <w:name w:val="card text small"/>
    <w:basedOn w:val="Normal"/>
    <w:next w:val="Body"/>
    <w:qFormat/>
    <w:rsid w:val="00692AC7"/>
  </w:style>
  <w:style w:type="paragraph" w:customStyle="1" w:styleId="CaseListNormal">
    <w:name w:val="Case List Normal"/>
    <w:basedOn w:val="Normal"/>
    <w:next w:val="3text"/>
    <w:qFormat/>
    <w:rsid w:val="00692AC7"/>
  </w:style>
  <w:style w:type="paragraph" w:customStyle="1" w:styleId="Body">
    <w:name w:val="Body"/>
    <w:basedOn w:val="Normal"/>
    <w:next w:val="TimesNewRoman12"/>
    <w:qFormat/>
    <w:rsid w:val="00692AC7"/>
  </w:style>
  <w:style w:type="paragraph" w:customStyle="1" w:styleId="3text">
    <w:name w:val="3text"/>
    <w:basedOn w:val="Normal"/>
    <w:next w:val="htmlbody"/>
    <w:qFormat/>
    <w:rsid w:val="00692AC7"/>
  </w:style>
  <w:style w:type="paragraph" w:customStyle="1" w:styleId="TimesNewRoman12">
    <w:name w:val="TimesNewRoman12"/>
    <w:next w:val="textChar"/>
    <w:qFormat/>
    <w:rsid w:val="00692AC7"/>
  </w:style>
  <w:style w:type="paragraph" w:customStyle="1" w:styleId="htmlbody">
    <w:name w:val="htmlbody"/>
    <w:basedOn w:val="Normal"/>
    <w:next w:val="text1"/>
    <w:qFormat/>
    <w:rsid w:val="00692AC7"/>
  </w:style>
  <w:style w:type="paragraph" w:customStyle="1" w:styleId="textChar">
    <w:name w:val="text Char"/>
    <w:basedOn w:val="Normal"/>
    <w:next w:val="story-headline"/>
    <w:autoRedefine/>
    <w:qFormat/>
    <w:rsid w:val="00692AC7"/>
  </w:style>
  <w:style w:type="paragraph" w:customStyle="1" w:styleId="text1">
    <w:name w:val="text1"/>
    <w:basedOn w:val="Normal"/>
    <w:next w:val="story-body"/>
    <w:autoRedefine/>
    <w:qFormat/>
    <w:rsid w:val="00692AC7"/>
  </w:style>
  <w:style w:type="paragraph" w:customStyle="1" w:styleId="story-headline">
    <w:name w:val="story-headline"/>
    <w:basedOn w:val="Normal"/>
    <w:next w:val="story-dateline"/>
    <w:qFormat/>
    <w:rsid w:val="00692AC7"/>
  </w:style>
  <w:style w:type="paragraph" w:customStyle="1" w:styleId="story-body">
    <w:name w:val="story-body"/>
    <w:basedOn w:val="Normal"/>
    <w:next w:val="TextofCards"/>
    <w:qFormat/>
    <w:rsid w:val="00692AC7"/>
  </w:style>
  <w:style w:type="paragraph" w:customStyle="1" w:styleId="story-dateline">
    <w:name w:val="story-dateline"/>
    <w:basedOn w:val="Normal"/>
    <w:next w:val="Corpotesto"/>
    <w:qFormat/>
    <w:rsid w:val="00692AC7"/>
  </w:style>
  <w:style w:type="paragraph" w:customStyle="1" w:styleId="TextofCards">
    <w:name w:val="Text of Cards"/>
    <w:basedOn w:val="Normal"/>
    <w:next w:val="tagCharChar1Char"/>
    <w:qFormat/>
    <w:rsid w:val="00692AC7"/>
  </w:style>
  <w:style w:type="paragraph" w:customStyle="1" w:styleId="Corpotesto">
    <w:name w:val="Corpo testo"/>
    <w:basedOn w:val="Normal"/>
    <w:next w:val="OmniPage1"/>
    <w:qFormat/>
    <w:rsid w:val="00692AC7"/>
  </w:style>
  <w:style w:type="paragraph" w:customStyle="1" w:styleId="tagCharChar1Char">
    <w:name w:val="tag Char Char1 Char"/>
    <w:next w:val="TitlePageCenter"/>
    <w:qFormat/>
    <w:rsid w:val="00692AC7"/>
  </w:style>
  <w:style w:type="paragraph" w:customStyle="1" w:styleId="OmniPage1">
    <w:name w:val="OmniPage #1"/>
    <w:basedOn w:val="Normal"/>
    <w:next w:val="TitlePageBy"/>
    <w:qFormat/>
    <w:rsid w:val="00692AC7"/>
  </w:style>
  <w:style w:type="paragraph" w:customStyle="1" w:styleId="TitlePageCenter">
    <w:name w:val="Title Page Center"/>
    <w:basedOn w:val="Normal"/>
    <w:next w:val="ProjectTitleLine"/>
    <w:autoRedefine/>
    <w:qFormat/>
    <w:rsid w:val="00692AC7"/>
  </w:style>
  <w:style w:type="paragraph" w:customStyle="1" w:styleId="TitlePageBy">
    <w:name w:val="Title Page By"/>
    <w:basedOn w:val="ProjectTitleLine"/>
    <w:next w:val="Normal"/>
    <w:autoRedefine/>
    <w:qFormat/>
    <w:rsid w:val="00692AC7"/>
  </w:style>
  <w:style w:type="paragraph" w:customStyle="1" w:styleId="ProjectTitleLine">
    <w:name w:val="Project Title Line"/>
    <w:basedOn w:val="Normal"/>
    <w:next w:val="Normal"/>
    <w:autoRedefine/>
    <w:qFormat/>
    <w:rsid w:val="00692AC7"/>
  </w:style>
  <w:style w:type="paragraph" w:customStyle="1" w:styleId="NormalVerdana">
    <w:name w:val="Normal + Verdana"/>
    <w:aliases w:val="White,Normal + Arial,10 pt"/>
    <w:basedOn w:val="Normal"/>
    <w:next w:val="CM12"/>
    <w:qFormat/>
    <w:rsid w:val="00692AC7"/>
  </w:style>
  <w:style w:type="paragraph" w:customStyle="1" w:styleId="cardChar1Char">
    <w:name w:val="card Char1 Char"/>
    <w:basedOn w:val="Normal"/>
    <w:next w:val="OmniPage1"/>
    <w:qFormat/>
    <w:rsid w:val="00692AC7"/>
  </w:style>
  <w:style w:type="paragraph" w:customStyle="1" w:styleId="CM12">
    <w:name w:val="CM12"/>
    <w:basedOn w:val="Normal"/>
    <w:next w:val="TitlePageCenter"/>
    <w:qFormat/>
    <w:rsid w:val="00692AC7"/>
  </w:style>
  <w:style w:type="paragraph" w:customStyle="1" w:styleId="CM44">
    <w:name w:val="CM44"/>
    <w:basedOn w:val="Normal"/>
    <w:next w:val="TitlePageBy"/>
    <w:qFormat/>
    <w:rsid w:val="00692AC7"/>
  </w:style>
  <w:style w:type="paragraph" w:customStyle="1" w:styleId="bold">
    <w:name w:val="bold"/>
    <w:basedOn w:val="Normal"/>
    <w:next w:val="textbodyblack"/>
    <w:qFormat/>
    <w:rsid w:val="00692AC7"/>
  </w:style>
  <w:style w:type="paragraph" w:customStyle="1" w:styleId="StrikeThrough">
    <w:name w:val="Strike Through"/>
    <w:basedOn w:val="Normal"/>
    <w:next w:val="Normal"/>
    <w:qFormat/>
    <w:rsid w:val="00692AC7"/>
  </w:style>
  <w:style w:type="paragraph" w:customStyle="1" w:styleId="textbodyblack">
    <w:name w:val="textbodyblack"/>
    <w:basedOn w:val="Normal"/>
    <w:qFormat/>
    <w:rsid w:val="00692AC7"/>
  </w:style>
  <w:style w:type="character" w:customStyle="1" w:styleId="CiteCorrectedChar">
    <w:name w:val="Cite Corrected Char"/>
    <w:locked/>
    <w:rsid w:val="00692AC7"/>
  </w:style>
  <w:style w:type="paragraph" w:customStyle="1" w:styleId="CiteCorrected">
    <w:name w:val="Cite Corrected"/>
    <w:basedOn w:val="Normal"/>
    <w:next w:val="Heading4"/>
    <w:qFormat/>
    <w:rsid w:val="00692AC7"/>
  </w:style>
  <w:style w:type="paragraph" w:customStyle="1" w:styleId="Hat1">
    <w:name w:val="Hat1"/>
    <w:basedOn w:val="Normal"/>
    <w:next w:val="Normal"/>
    <w:uiPriority w:val="2"/>
    <w:qFormat/>
    <w:rsid w:val="00692AC7"/>
  </w:style>
  <w:style w:type="paragraph" w:customStyle="1" w:styleId="post-subtitle">
    <w:name w:val="post-subtitle"/>
    <w:basedOn w:val="Normal"/>
    <w:next w:val="Pa5"/>
    <w:qFormat/>
    <w:rsid w:val="00692AC7"/>
  </w:style>
  <w:style w:type="paragraph" w:customStyle="1" w:styleId="para">
    <w:name w:val="para"/>
    <w:basedOn w:val="Normal"/>
    <w:next w:val="Pa6"/>
    <w:qFormat/>
    <w:rsid w:val="00692AC7"/>
  </w:style>
  <w:style w:type="paragraph" w:customStyle="1" w:styleId="Pa5">
    <w:name w:val="Pa5"/>
    <w:basedOn w:val="Normal"/>
    <w:next w:val="CiteCorrected"/>
    <w:uiPriority w:val="99"/>
    <w:qFormat/>
    <w:rsid w:val="00692AC7"/>
  </w:style>
  <w:style w:type="paragraph" w:customStyle="1" w:styleId="Pa6">
    <w:name w:val="Pa6"/>
    <w:basedOn w:val="Normal"/>
    <w:next w:val="Hat1"/>
    <w:uiPriority w:val="99"/>
    <w:qFormat/>
    <w:rsid w:val="00692AC7"/>
  </w:style>
  <w:style w:type="paragraph" w:customStyle="1" w:styleId="noindent0">
    <w:name w:val="no_indent"/>
    <w:basedOn w:val="Normal"/>
    <w:next w:val="Block1"/>
    <w:qFormat/>
    <w:rsid w:val="00692AC7"/>
  </w:style>
  <w:style w:type="paragraph" w:customStyle="1" w:styleId="tagline0">
    <w:name w:val="tagline"/>
    <w:basedOn w:val="Normal"/>
    <w:next w:val="TOCHeading1"/>
    <w:qFormat/>
    <w:rsid w:val="00692AC7"/>
  </w:style>
  <w:style w:type="paragraph" w:customStyle="1" w:styleId="Block1">
    <w:name w:val="Block1"/>
    <w:basedOn w:val="Normal"/>
    <w:next w:val="Normal"/>
    <w:uiPriority w:val="3"/>
    <w:qFormat/>
    <w:rsid w:val="00692AC7"/>
  </w:style>
  <w:style w:type="paragraph" w:customStyle="1" w:styleId="TOCHeading1">
    <w:name w:val="TOC Heading1"/>
    <w:basedOn w:val="Heading1"/>
    <w:next w:val="Normal"/>
    <w:uiPriority w:val="39"/>
    <w:qFormat/>
    <w:rsid w:val="00692AC7"/>
    <w:rPr>
      <w:rFonts w:ascii="Georgia" w:hAnsi="Georgia"/>
      <w:caps/>
    </w:rPr>
  </w:style>
  <w:style w:type="paragraph" w:customStyle="1" w:styleId="NoteLevel11">
    <w:name w:val="Note Level 11"/>
    <w:basedOn w:val="Normal"/>
    <w:next w:val="ReallySamllText"/>
    <w:uiPriority w:val="99"/>
    <w:qFormat/>
    <w:rsid w:val="00692AC7"/>
  </w:style>
  <w:style w:type="character" w:customStyle="1" w:styleId="ReallySamllTextChar">
    <w:name w:val="ReallySamllText Char"/>
    <w:locked/>
    <w:rsid w:val="00692AC7"/>
  </w:style>
  <w:style w:type="paragraph" w:customStyle="1" w:styleId="ReallySamllText">
    <w:name w:val="ReallySamllText"/>
    <w:basedOn w:val="Normal"/>
    <w:next w:val="CardCites"/>
    <w:autoRedefine/>
    <w:qFormat/>
    <w:rsid w:val="00692AC7"/>
  </w:style>
  <w:style w:type="paragraph" w:customStyle="1" w:styleId="Card6pt">
    <w:name w:val="Card 6pt"/>
    <w:basedOn w:val="Normal"/>
    <w:next w:val="NormalWeb3"/>
    <w:qFormat/>
    <w:rsid w:val="00692AC7"/>
  </w:style>
  <w:style w:type="paragraph" w:customStyle="1" w:styleId="CardCites">
    <w:name w:val="Card Cites"/>
    <w:basedOn w:val="Normal"/>
    <w:next w:val="Normal"/>
    <w:qFormat/>
    <w:rsid w:val="00692AC7"/>
  </w:style>
  <w:style w:type="paragraph" w:customStyle="1" w:styleId="NormalWeb3">
    <w:name w:val="Normal (Web)3"/>
    <w:basedOn w:val="Normal"/>
    <w:next w:val="TagCiteChar2"/>
    <w:qFormat/>
    <w:rsid w:val="00692AC7"/>
  </w:style>
  <w:style w:type="paragraph" w:customStyle="1" w:styleId="cardCharCharCharCharChar">
    <w:name w:val="card Char Char Char Char Char"/>
    <w:basedOn w:val="Normal"/>
    <w:next w:val="PageNumber2"/>
    <w:qFormat/>
    <w:rsid w:val="00692AC7"/>
  </w:style>
  <w:style w:type="paragraph" w:customStyle="1" w:styleId="TagCiteChar2">
    <w:name w:val="Tag / Cite Char"/>
    <w:basedOn w:val="Normal"/>
    <w:next w:val="HeaderFooter"/>
    <w:qFormat/>
    <w:rsid w:val="00692AC7"/>
  </w:style>
  <w:style w:type="paragraph" w:customStyle="1" w:styleId="PageNumber2">
    <w:name w:val="Page Number2"/>
    <w:basedOn w:val="Normal"/>
    <w:next w:val="Normal"/>
    <w:qFormat/>
    <w:rsid w:val="00692AC7"/>
  </w:style>
  <w:style w:type="paragraph" w:customStyle="1" w:styleId="HeaderFooter">
    <w:name w:val="Header &amp; Footer"/>
    <w:next w:val="CardTextUnderlined"/>
    <w:qFormat/>
    <w:rsid w:val="00692AC7"/>
  </w:style>
  <w:style w:type="paragraph" w:customStyle="1" w:styleId="CardTextSmall0">
    <w:name w:val="Card Text Small"/>
    <w:basedOn w:val="Normal"/>
    <w:next w:val="HeaderDebate"/>
    <w:qFormat/>
    <w:rsid w:val="00692AC7"/>
  </w:style>
  <w:style w:type="paragraph" w:customStyle="1" w:styleId="CardTextUnderlined">
    <w:name w:val="Card Text Underlined"/>
    <w:basedOn w:val="Normal"/>
    <w:next w:val="NormalWeb1"/>
    <w:qFormat/>
    <w:rsid w:val="00692AC7"/>
  </w:style>
  <w:style w:type="paragraph" w:customStyle="1" w:styleId="HeaderDebate">
    <w:name w:val="Header Debate"/>
    <w:basedOn w:val="Normal"/>
    <w:next w:val="TagCiteChar2"/>
    <w:qFormat/>
    <w:rsid w:val="00692AC7"/>
  </w:style>
  <w:style w:type="paragraph" w:customStyle="1" w:styleId="NormalWeb1">
    <w:name w:val="Normal (Web)1"/>
    <w:basedOn w:val="Normal"/>
    <w:next w:val="fixed"/>
    <w:qFormat/>
    <w:rsid w:val="00692AC7"/>
  </w:style>
  <w:style w:type="paragraph" w:customStyle="1" w:styleId="CardTagCharChar">
    <w:name w:val="Card Tag Char Char"/>
    <w:basedOn w:val="Normal"/>
    <w:next w:val="textonormal"/>
    <w:qFormat/>
    <w:rsid w:val="00692AC7"/>
  </w:style>
  <w:style w:type="paragraph" w:customStyle="1" w:styleId="fixed">
    <w:name w:val="fixed"/>
    <w:basedOn w:val="Normal"/>
    <w:next w:val="Subtitle10"/>
    <w:qFormat/>
    <w:rsid w:val="00692AC7"/>
  </w:style>
  <w:style w:type="paragraph" w:customStyle="1" w:styleId="textonormal">
    <w:name w:val="textonormal"/>
    <w:basedOn w:val="Normal"/>
    <w:next w:val="ExecutiveSummarytext"/>
    <w:qFormat/>
    <w:rsid w:val="00692AC7"/>
  </w:style>
  <w:style w:type="paragraph" w:customStyle="1" w:styleId="Subtitle10">
    <w:name w:val="Subtitle1"/>
    <w:basedOn w:val="Normal"/>
    <w:qFormat/>
    <w:rsid w:val="00692AC7"/>
  </w:style>
  <w:style w:type="paragraph" w:customStyle="1" w:styleId="ExecutiveSummarytext">
    <w:name w:val="Executive Summary text"/>
    <w:basedOn w:val="Normal"/>
    <w:next w:val="Normal"/>
    <w:qFormat/>
    <w:rsid w:val="00692AC7"/>
  </w:style>
  <w:style w:type="character" w:customStyle="1" w:styleId="NormalUnderlineChar1">
    <w:name w:val="Normal Underline Char1"/>
    <w:locked/>
    <w:rsid w:val="00692AC7"/>
  </w:style>
  <w:style w:type="paragraph" w:customStyle="1" w:styleId="NormalUnderline">
    <w:name w:val="Normal Underline"/>
    <w:basedOn w:val="Normal"/>
    <w:next w:val="PlaceholderText1"/>
    <w:link w:val="NormalUnderlineChar"/>
    <w:qFormat/>
    <w:rsid w:val="00692AC7"/>
  </w:style>
  <w:style w:type="paragraph" w:customStyle="1" w:styleId="byline1">
    <w:name w:val="byline1"/>
    <w:basedOn w:val="Normal"/>
    <w:next w:val="NoteLevel31"/>
    <w:qFormat/>
    <w:rsid w:val="00692AC7"/>
  </w:style>
  <w:style w:type="paragraph" w:customStyle="1" w:styleId="PlaceholderText1">
    <w:name w:val="Placeholder Text1"/>
    <w:basedOn w:val="Normal"/>
    <w:next w:val="NoteLevel41"/>
    <w:qFormat/>
    <w:rsid w:val="00692AC7"/>
  </w:style>
  <w:style w:type="paragraph" w:customStyle="1" w:styleId="NoteLevel31">
    <w:name w:val="Note Level 31"/>
    <w:basedOn w:val="Normal"/>
    <w:next w:val="ExecutiveSummarytext"/>
    <w:qFormat/>
    <w:rsid w:val="00692AC7"/>
  </w:style>
  <w:style w:type="paragraph" w:customStyle="1" w:styleId="NoteLevel41">
    <w:name w:val="Note Level 41"/>
    <w:basedOn w:val="Normal"/>
    <w:next w:val="NoteLevel61"/>
    <w:qFormat/>
    <w:rsid w:val="00692AC7"/>
  </w:style>
  <w:style w:type="paragraph" w:customStyle="1" w:styleId="NoteLevel51">
    <w:name w:val="Note Level 51"/>
    <w:basedOn w:val="Normal"/>
    <w:next w:val="NormalUnderline"/>
    <w:qFormat/>
    <w:rsid w:val="00692AC7"/>
  </w:style>
  <w:style w:type="paragraph" w:customStyle="1" w:styleId="NoteLevel61">
    <w:name w:val="Note Level 61"/>
    <w:basedOn w:val="Normal"/>
    <w:next w:val="NoteLevel81"/>
    <w:qFormat/>
    <w:rsid w:val="00692AC7"/>
  </w:style>
  <w:style w:type="paragraph" w:customStyle="1" w:styleId="NoteLevel71">
    <w:name w:val="Note Level 71"/>
    <w:basedOn w:val="Normal"/>
    <w:next w:val="PlaceholderText1"/>
    <w:qFormat/>
    <w:rsid w:val="00692AC7"/>
  </w:style>
  <w:style w:type="paragraph" w:customStyle="1" w:styleId="NoteLevel81">
    <w:name w:val="Note Level 81"/>
    <w:basedOn w:val="Normal"/>
    <w:qFormat/>
    <w:rsid w:val="00692AC7"/>
  </w:style>
  <w:style w:type="paragraph" w:customStyle="1" w:styleId="NoteLevel91">
    <w:name w:val="Note Level 91"/>
    <w:basedOn w:val="Normal"/>
    <w:next w:val="NoteLevel41"/>
    <w:qFormat/>
    <w:rsid w:val="00692AC7"/>
  </w:style>
  <w:style w:type="character" w:customStyle="1" w:styleId="ImportantTextChar">
    <w:name w:val="Important Text Char"/>
    <w:locked/>
    <w:rsid w:val="00692AC7"/>
  </w:style>
  <w:style w:type="paragraph" w:customStyle="1" w:styleId="ImportantText">
    <w:name w:val="Important Text"/>
    <w:basedOn w:val="Normal"/>
    <w:next w:val="Normal"/>
    <w:qFormat/>
    <w:rsid w:val="00692AC7"/>
  </w:style>
  <w:style w:type="character" w:customStyle="1" w:styleId="StyleBodyText11ptBlackUnderlineChar">
    <w:name w:val="Style Body Text + 11 pt Black Underline Char"/>
    <w:locked/>
    <w:rsid w:val="00692AC7"/>
  </w:style>
  <w:style w:type="paragraph" w:customStyle="1" w:styleId="StyleBodyText11ptBlackUnderline">
    <w:name w:val="Style Body Text + 11 pt Black Underline"/>
    <w:basedOn w:val="PageHeaderLine2"/>
    <w:next w:val="StyleBodyText11ptBoldBlack"/>
    <w:qFormat/>
    <w:rsid w:val="00692AC7"/>
  </w:style>
  <w:style w:type="character" w:customStyle="1" w:styleId="StyleBodyText11ptBoldBlackChar">
    <w:name w:val="Style Body Text + 11 pt Bold Black Char"/>
    <w:locked/>
    <w:rsid w:val="00692AC7"/>
  </w:style>
  <w:style w:type="paragraph" w:customStyle="1" w:styleId="StyleBodyText11ptBoldBlack">
    <w:name w:val="Style Body Text + 11 pt Bold Black"/>
    <w:basedOn w:val="PageHeaderLine2"/>
    <w:next w:val="StyletinyBold"/>
    <w:qFormat/>
    <w:rsid w:val="00692AC7"/>
  </w:style>
  <w:style w:type="character" w:customStyle="1" w:styleId="StyletinyBoldChar">
    <w:name w:val="Style tiny + Bold Char"/>
    <w:locked/>
    <w:rsid w:val="00692AC7"/>
  </w:style>
  <w:style w:type="paragraph" w:customStyle="1" w:styleId="StyletinyBold">
    <w:name w:val="Style tiny + Bold"/>
    <w:basedOn w:val="TagF3"/>
    <w:qFormat/>
    <w:rsid w:val="00692AC7"/>
  </w:style>
  <w:style w:type="character" w:customStyle="1" w:styleId="Heading5SizeDownChar">
    <w:name w:val="Heading 5 Size Down Char"/>
    <w:locked/>
    <w:rsid w:val="00692AC7"/>
  </w:style>
  <w:style w:type="character" w:customStyle="1" w:styleId="Normal2BoldChar">
    <w:name w:val="Normal2 + Bold Char"/>
    <w:locked/>
    <w:rsid w:val="00692AC7"/>
  </w:style>
  <w:style w:type="paragraph" w:customStyle="1" w:styleId="Normal2Bold">
    <w:name w:val="Normal2 + Bold"/>
    <w:basedOn w:val="Normal"/>
    <w:next w:val="ListContents"/>
    <w:qFormat/>
    <w:rsid w:val="00692AC7"/>
  </w:style>
  <w:style w:type="character" w:customStyle="1" w:styleId="ListContentsChar">
    <w:name w:val="List Contents Char"/>
    <w:locked/>
    <w:rsid w:val="00692AC7"/>
  </w:style>
  <w:style w:type="paragraph" w:customStyle="1" w:styleId="ListContents">
    <w:name w:val="List Contents"/>
    <w:basedOn w:val="Normal"/>
    <w:next w:val="StyleListContents11ptCustomColorRGB353132Underline"/>
    <w:qFormat/>
    <w:rsid w:val="00692AC7"/>
  </w:style>
  <w:style w:type="character" w:customStyle="1" w:styleId="StyleListContents11ptCustomColorRGB353132UnderlineChar">
    <w:name w:val="Style List Contents + 11 pt Custom Color(RGB(353132)) Underline Char"/>
    <w:locked/>
    <w:rsid w:val="00692AC7"/>
  </w:style>
  <w:style w:type="paragraph" w:customStyle="1" w:styleId="StyleListContents11ptCustomColorRGB353132Underline">
    <w:name w:val="Style List Contents + 11 pt Custom Color(RGB(353132)) Underline"/>
    <w:basedOn w:val="Normal"/>
    <w:qFormat/>
    <w:rsid w:val="00692AC7"/>
  </w:style>
  <w:style w:type="paragraph" w:customStyle="1" w:styleId="CardsFont12ptCharCharCharCharCharCharCharCharChar">
    <w:name w:val="Cards + Font: 12 pt Char Char Char Char Char Char Char Char Char"/>
    <w:basedOn w:val="textbold"/>
    <w:next w:val="StyleCards12ptThickunderline"/>
    <w:qFormat/>
    <w:rsid w:val="00692AC7"/>
    <w:pPr>
      <w:pBdr>
        <w:top w:val="single" w:sz="8" w:space="0" w:color="auto"/>
        <w:left w:val="single" w:sz="8" w:space="0" w:color="auto"/>
        <w:bottom w:val="single" w:sz="8" w:space="0" w:color="auto"/>
        <w:right w:val="single" w:sz="8" w:space="0" w:color="auto"/>
      </w:pBdr>
      <w:spacing w:line="256" w:lineRule="auto"/>
    </w:pPr>
    <w:rPr>
      <w:rFonts w:eastAsiaTheme="minorEastAsia"/>
      <w:szCs w:val="24"/>
    </w:rPr>
  </w:style>
  <w:style w:type="character" w:customStyle="1" w:styleId="StyleCards12ptThickunderlineChar2">
    <w:name w:val="Style Cards + 12 pt Thick underline Char2"/>
    <w:locked/>
    <w:rsid w:val="00692AC7"/>
  </w:style>
  <w:style w:type="paragraph" w:customStyle="1" w:styleId="StyleCards12ptThickunderline">
    <w:name w:val="Style Cards + 12 pt Thick underline"/>
    <w:basedOn w:val="Normal"/>
    <w:next w:val="ListContents"/>
    <w:qFormat/>
    <w:rsid w:val="00692AC7"/>
  </w:style>
  <w:style w:type="character" w:customStyle="1" w:styleId="UnimportantCharChar">
    <w:name w:val="Unimportant Char Char"/>
    <w:locked/>
    <w:rsid w:val="00692AC7"/>
  </w:style>
  <w:style w:type="paragraph" w:customStyle="1" w:styleId="Unimportant">
    <w:name w:val="Unimportant"/>
    <w:basedOn w:val="Normal"/>
    <w:next w:val="StyleListContents11ptCustomColorRGB353132Underline"/>
    <w:qFormat/>
    <w:rsid w:val="00692AC7"/>
  </w:style>
  <w:style w:type="character" w:customStyle="1" w:styleId="UnunderlinedChar">
    <w:name w:val="Ununderlined Char"/>
    <w:locked/>
    <w:rsid w:val="00692AC7"/>
  </w:style>
  <w:style w:type="paragraph" w:customStyle="1" w:styleId="Ununderlined">
    <w:name w:val="Ununderlined"/>
    <w:basedOn w:val="Normal"/>
    <w:qFormat/>
    <w:rsid w:val="00692AC7"/>
  </w:style>
  <w:style w:type="paragraph" w:customStyle="1" w:styleId="StyleHeading1Justified">
    <w:name w:val="Style Heading 1 + Justified"/>
    <w:basedOn w:val="Normal"/>
    <w:next w:val="Normal"/>
    <w:qFormat/>
    <w:rsid w:val="00692AC7"/>
  </w:style>
  <w:style w:type="character" w:customStyle="1" w:styleId="BlockHeadingsChar">
    <w:name w:val="Block Headings Char"/>
    <w:locked/>
    <w:rsid w:val="00692AC7"/>
  </w:style>
  <w:style w:type="character" w:customStyle="1" w:styleId="textunderlineChar0">
    <w:name w:val="text underline Char"/>
    <w:locked/>
    <w:rsid w:val="00692AC7"/>
  </w:style>
  <w:style w:type="paragraph" w:customStyle="1" w:styleId="textunderline0">
    <w:name w:val="text underline"/>
    <w:basedOn w:val="Normal"/>
    <w:next w:val="DebateTag"/>
    <w:autoRedefine/>
    <w:qFormat/>
    <w:rsid w:val="00692AC7"/>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692AC7"/>
  </w:style>
  <w:style w:type="paragraph" w:customStyle="1" w:styleId="DebateTag">
    <w:name w:val="Debate Tag"/>
    <w:basedOn w:val="Normal"/>
    <w:next w:val="BlockTitle10"/>
    <w:autoRedefine/>
    <w:qFormat/>
    <w:rsid w:val="00692AC7"/>
  </w:style>
  <w:style w:type="paragraph" w:customStyle="1" w:styleId="DebateCite">
    <w:name w:val="Debate Cite"/>
    <w:basedOn w:val="Normal"/>
    <w:next w:val="PreformattedText"/>
    <w:autoRedefine/>
    <w:qFormat/>
    <w:rsid w:val="00692AC7"/>
  </w:style>
  <w:style w:type="paragraph" w:customStyle="1" w:styleId="BlockTitle10">
    <w:name w:val="Block Title #1"/>
    <w:basedOn w:val="Heading1"/>
    <w:qFormat/>
    <w:rsid w:val="00692AC7"/>
    <w:rPr>
      <w:rFonts w:ascii="Georgia" w:hAnsi="Georgia"/>
      <w:caps/>
    </w:rPr>
  </w:style>
  <w:style w:type="paragraph" w:customStyle="1" w:styleId="PreformattedText">
    <w:name w:val="Preformatted Text"/>
    <w:basedOn w:val="Normal"/>
    <w:next w:val="NoSpacing"/>
    <w:qFormat/>
    <w:rsid w:val="00692AC7"/>
  </w:style>
  <w:style w:type="paragraph" w:customStyle="1" w:styleId="MaggieTag">
    <w:name w:val="MaggieTag"/>
    <w:basedOn w:val="Heading2"/>
    <w:qFormat/>
    <w:rsid w:val="00692AC7"/>
    <w:rPr>
      <w:rFonts w:ascii="Georgia" w:hAnsi="Georgia"/>
      <w:caps/>
    </w:rPr>
  </w:style>
  <w:style w:type="character" w:customStyle="1" w:styleId="Heading4CiteChar">
    <w:name w:val="Heading 4 Cite Char"/>
    <w:locked/>
    <w:rsid w:val="00692AC7"/>
  </w:style>
  <w:style w:type="paragraph" w:customStyle="1" w:styleId="Heading4Cite">
    <w:name w:val="Heading 4 Cite"/>
    <w:basedOn w:val="Normal"/>
    <w:autoRedefine/>
    <w:qFormat/>
    <w:rsid w:val="00692AC7"/>
  </w:style>
  <w:style w:type="paragraph" w:customStyle="1" w:styleId="4">
    <w:name w:val="4"/>
    <w:basedOn w:val="Normal"/>
    <w:next w:val="Normaltag"/>
    <w:qFormat/>
    <w:rsid w:val="00692AC7"/>
  </w:style>
  <w:style w:type="character" w:customStyle="1" w:styleId="NormaltagChar">
    <w:name w:val="Normal tag Char"/>
    <w:uiPriority w:val="99"/>
    <w:locked/>
    <w:rsid w:val="00692AC7"/>
  </w:style>
  <w:style w:type="paragraph" w:customStyle="1" w:styleId="Normaltag">
    <w:name w:val="Normal tag"/>
    <w:basedOn w:val="Normal"/>
    <w:next w:val="Cardnon-underlined"/>
    <w:uiPriority w:val="99"/>
    <w:qFormat/>
    <w:rsid w:val="00692AC7"/>
  </w:style>
  <w:style w:type="character" w:customStyle="1" w:styleId="Cardnon-underlinedChar">
    <w:name w:val="Card non-underlined Char"/>
    <w:uiPriority w:val="99"/>
    <w:locked/>
    <w:rsid w:val="00692AC7"/>
  </w:style>
  <w:style w:type="paragraph" w:customStyle="1" w:styleId="Cardnon-underlined">
    <w:name w:val="Card non-underlined"/>
    <w:basedOn w:val="Normal"/>
    <w:next w:val="Heading4Cite"/>
    <w:autoRedefine/>
    <w:uiPriority w:val="99"/>
    <w:qFormat/>
    <w:rsid w:val="00692AC7"/>
  </w:style>
  <w:style w:type="paragraph" w:customStyle="1" w:styleId="BlockTitle4">
    <w:name w:val="%Block Title"/>
    <w:basedOn w:val="Heading1"/>
    <w:next w:val="HiddenBlockHeader"/>
    <w:qFormat/>
    <w:rsid w:val="00692AC7"/>
    <w:rPr>
      <w:rFonts w:ascii="Georgia" w:hAnsi="Georgia"/>
      <w:caps/>
    </w:rPr>
  </w:style>
  <w:style w:type="paragraph" w:customStyle="1" w:styleId="CARD2">
    <w:name w:val="CARD"/>
    <w:basedOn w:val="Normal"/>
    <w:next w:val="ThickUnderline"/>
    <w:link w:val="CARDChar2"/>
    <w:qFormat/>
    <w:rsid w:val="00692AC7"/>
  </w:style>
  <w:style w:type="paragraph" w:customStyle="1" w:styleId="HiddenBlockHeader">
    <w:name w:val="Hidden Block Header"/>
    <w:basedOn w:val="Normal"/>
    <w:next w:val="Normaltag"/>
    <w:qFormat/>
    <w:rsid w:val="00692AC7"/>
  </w:style>
  <w:style w:type="paragraph" w:customStyle="1" w:styleId="ThickUnderline">
    <w:name w:val="ThickUnderline"/>
    <w:next w:val="AAAcard"/>
    <w:qFormat/>
    <w:rsid w:val="00692AC7"/>
  </w:style>
  <w:style w:type="paragraph" w:customStyle="1" w:styleId="DottedUnderline0">
    <w:name w:val="DottedUnderline"/>
    <w:basedOn w:val="Normal"/>
    <w:qFormat/>
    <w:rsid w:val="00692AC7"/>
  </w:style>
  <w:style w:type="paragraph" w:customStyle="1" w:styleId="AAAcard">
    <w:name w:val="AAAcard"/>
    <w:basedOn w:val="Normal"/>
    <w:next w:val="BlockTitle4"/>
    <w:link w:val="AAAcardChar"/>
    <w:qFormat/>
    <w:rsid w:val="00692AC7"/>
  </w:style>
  <w:style w:type="character" w:customStyle="1" w:styleId="Card-UnderlineChar">
    <w:name w:val="Card-Underline Char"/>
    <w:locked/>
    <w:rsid w:val="00692AC7"/>
  </w:style>
  <w:style w:type="paragraph" w:customStyle="1" w:styleId="Card-Underline">
    <w:name w:val="Card-Underline"/>
    <w:basedOn w:val="Normal"/>
    <w:next w:val="PageNumber4"/>
    <w:qFormat/>
    <w:rsid w:val="00692AC7"/>
  </w:style>
  <w:style w:type="paragraph" w:customStyle="1" w:styleId="PageNumber3">
    <w:name w:val="Page Number3"/>
    <w:basedOn w:val="Normal"/>
    <w:next w:val="Normal"/>
    <w:qFormat/>
    <w:rsid w:val="00692AC7"/>
  </w:style>
  <w:style w:type="paragraph" w:customStyle="1" w:styleId="PageNumber4">
    <w:name w:val="Page Number4"/>
    <w:basedOn w:val="Normal"/>
    <w:next w:val="Normal"/>
    <w:qFormat/>
    <w:rsid w:val="00692AC7"/>
  </w:style>
  <w:style w:type="paragraph" w:customStyle="1" w:styleId="PageNumber5">
    <w:name w:val="Page Number5"/>
    <w:basedOn w:val="Normal"/>
    <w:next w:val="Normal"/>
    <w:qFormat/>
    <w:rsid w:val="00692AC7"/>
  </w:style>
  <w:style w:type="paragraph" w:customStyle="1" w:styleId="smalltext1">
    <w:name w:val="small text1"/>
    <w:basedOn w:val="Normal"/>
    <w:next w:val="Normal"/>
    <w:uiPriority w:val="4"/>
    <w:qFormat/>
    <w:rsid w:val="00692AC7"/>
  </w:style>
  <w:style w:type="character" w:customStyle="1" w:styleId="CircleChar">
    <w:name w:val="Circle Char"/>
    <w:locked/>
    <w:rsid w:val="00692AC7"/>
  </w:style>
  <w:style w:type="paragraph" w:customStyle="1" w:styleId="CiteReal0">
    <w:name w:val="Cite Real"/>
    <w:basedOn w:val="Normal"/>
    <w:next w:val="Normal"/>
    <w:qFormat/>
    <w:rsid w:val="00692AC7"/>
  </w:style>
  <w:style w:type="paragraph" w:customStyle="1" w:styleId="PageNumber6">
    <w:name w:val="Page Number6"/>
    <w:basedOn w:val="Normal"/>
    <w:next w:val="Normal"/>
    <w:qFormat/>
    <w:rsid w:val="00692AC7"/>
  </w:style>
  <w:style w:type="paragraph" w:customStyle="1" w:styleId="lastupdated">
    <w:name w:val="lastupdated"/>
    <w:basedOn w:val="Normal"/>
    <w:next w:val="articleinfo"/>
    <w:qFormat/>
    <w:rsid w:val="00692AC7"/>
  </w:style>
  <w:style w:type="paragraph" w:customStyle="1" w:styleId="hn-byline">
    <w:name w:val="hn-byline"/>
    <w:basedOn w:val="Normal"/>
    <w:qFormat/>
    <w:rsid w:val="00692AC7"/>
  </w:style>
  <w:style w:type="paragraph" w:customStyle="1" w:styleId="articleinfo">
    <w:name w:val="articleinfo"/>
    <w:basedOn w:val="Normal"/>
    <w:next w:val="StyleStyle16pt"/>
    <w:qFormat/>
    <w:rsid w:val="00692AC7"/>
  </w:style>
  <w:style w:type="character" w:customStyle="1" w:styleId="StyleStyle16ptChar">
    <w:name w:val="Style Style1 + 6 pt Char"/>
    <w:locked/>
    <w:rsid w:val="00692AC7"/>
  </w:style>
  <w:style w:type="paragraph" w:customStyle="1" w:styleId="StyleStyle16pt">
    <w:name w:val="Style Style1 + 6 pt"/>
    <w:basedOn w:val="Normal"/>
    <w:next w:val="OmniPage4"/>
    <w:qFormat/>
    <w:rsid w:val="00692AC7"/>
  </w:style>
  <w:style w:type="paragraph" w:customStyle="1" w:styleId="PageNumber7">
    <w:name w:val="Page Number7"/>
    <w:basedOn w:val="Normal"/>
    <w:next w:val="Normal"/>
    <w:qFormat/>
    <w:rsid w:val="00692AC7"/>
  </w:style>
  <w:style w:type="paragraph" w:customStyle="1" w:styleId="OmniPage4">
    <w:name w:val="OmniPage #4"/>
    <w:basedOn w:val="Normal"/>
    <w:next w:val="hn-byline"/>
    <w:qFormat/>
    <w:rsid w:val="00692AC7"/>
  </w:style>
  <w:style w:type="paragraph" w:customStyle="1" w:styleId="OmniPage10">
    <w:name w:val="OmniPage #10"/>
    <w:basedOn w:val="Normal"/>
    <w:next w:val="articleinfo"/>
    <w:qFormat/>
    <w:rsid w:val="00692AC7"/>
  </w:style>
  <w:style w:type="paragraph" w:customStyle="1" w:styleId="PageNumber8">
    <w:name w:val="Page Number8"/>
    <w:basedOn w:val="Normal"/>
    <w:next w:val="Normal"/>
    <w:qFormat/>
    <w:rsid w:val="00692AC7"/>
  </w:style>
  <w:style w:type="paragraph" w:customStyle="1" w:styleId="Subtitle2">
    <w:name w:val="Subtitle2"/>
    <w:basedOn w:val="Normal"/>
    <w:next w:val="StyleStyle16pt"/>
    <w:qFormat/>
    <w:rsid w:val="00692AC7"/>
  </w:style>
  <w:style w:type="paragraph" w:customStyle="1" w:styleId="bodyintro">
    <w:name w:val="bodyintro"/>
    <w:basedOn w:val="Normal"/>
    <w:next w:val="PageNumber7"/>
    <w:uiPriority w:val="99"/>
    <w:qFormat/>
    <w:rsid w:val="00692AC7"/>
  </w:style>
  <w:style w:type="paragraph" w:customStyle="1" w:styleId="indent">
    <w:name w:val="indent"/>
    <w:basedOn w:val="Normal"/>
    <w:next w:val="OmniPage4"/>
    <w:uiPriority w:val="99"/>
    <w:qFormat/>
    <w:rsid w:val="00692AC7"/>
  </w:style>
  <w:style w:type="paragraph" w:customStyle="1" w:styleId="center">
    <w:name w:val="center"/>
    <w:basedOn w:val="Normal"/>
    <w:next w:val="OmniPage10"/>
    <w:uiPriority w:val="99"/>
    <w:qFormat/>
    <w:rsid w:val="00692AC7"/>
  </w:style>
  <w:style w:type="character" w:customStyle="1" w:styleId="tagChar2">
    <w:name w:val="tag Char2"/>
    <w:qFormat/>
    <w:rsid w:val="00692AC7"/>
  </w:style>
  <w:style w:type="character" w:customStyle="1" w:styleId="cardchar00">
    <w:name w:val="cardchar0"/>
    <w:basedOn w:val="DefaultParagraphFont"/>
    <w:rsid w:val="00692AC7"/>
  </w:style>
  <w:style w:type="character" w:customStyle="1" w:styleId="UnderlineNon-bold">
    <w:name w:val="Underline Non - bold"/>
    <w:rsid w:val="00692AC7"/>
  </w:style>
  <w:style w:type="character" w:customStyle="1" w:styleId="UnderlineBold0">
    <w:name w:val="Underline Bold"/>
    <w:rsid w:val="00692AC7"/>
  </w:style>
  <w:style w:type="character" w:customStyle="1" w:styleId="Heading5Char2">
    <w:name w:val="Heading 5 Char2"/>
    <w:rsid w:val="00692AC7"/>
  </w:style>
  <w:style w:type="character" w:customStyle="1" w:styleId="underlinechar2">
    <w:name w:val="underlinechar"/>
    <w:rsid w:val="00692AC7"/>
  </w:style>
  <w:style w:type="character" w:customStyle="1" w:styleId="authordate1">
    <w:name w:val="authordate"/>
    <w:rsid w:val="00692AC7"/>
  </w:style>
  <w:style w:type="character" w:customStyle="1" w:styleId="underline0">
    <w:name w:val="%underline"/>
    <w:qFormat/>
    <w:rsid w:val="00692AC7"/>
  </w:style>
  <w:style w:type="character" w:customStyle="1" w:styleId="AUNDERLINE0">
    <w:name w:val="AUNDERLINE"/>
    <w:qFormat/>
    <w:rsid w:val="00692AC7"/>
  </w:style>
  <w:style w:type="character" w:customStyle="1" w:styleId="UnderlinedCharChar">
    <w:name w:val="Underlined Char Char"/>
    <w:rsid w:val="00692AC7"/>
  </w:style>
  <w:style w:type="character" w:customStyle="1" w:styleId="slug-doi">
    <w:name w:val="slug-doi"/>
    <w:basedOn w:val="DefaultParagraphFont"/>
    <w:rsid w:val="00692AC7"/>
  </w:style>
  <w:style w:type="character" w:customStyle="1" w:styleId="af">
    <w:name w:val="af"/>
    <w:basedOn w:val="DefaultParagraphFont"/>
    <w:rsid w:val="00692AC7"/>
  </w:style>
  <w:style w:type="character" w:customStyle="1" w:styleId="ab">
    <w:name w:val="ab"/>
    <w:basedOn w:val="DefaultParagraphFont"/>
    <w:rsid w:val="00692AC7"/>
  </w:style>
  <w:style w:type="character" w:customStyle="1" w:styleId="em">
    <w:name w:val="em"/>
    <w:basedOn w:val="DefaultParagraphFont"/>
    <w:rsid w:val="00692AC7"/>
  </w:style>
  <w:style w:type="character" w:customStyle="1" w:styleId="au">
    <w:name w:val="au"/>
    <w:basedOn w:val="DefaultParagraphFont"/>
    <w:rsid w:val="00692AC7"/>
  </w:style>
  <w:style w:type="character" w:customStyle="1" w:styleId="ti">
    <w:name w:val="ti"/>
    <w:basedOn w:val="DefaultParagraphFont"/>
    <w:rsid w:val="00692AC7"/>
  </w:style>
  <w:style w:type="character" w:customStyle="1" w:styleId="subheadblue">
    <w:name w:val="subhead_blue"/>
    <w:basedOn w:val="DefaultParagraphFont"/>
    <w:rsid w:val="00692AC7"/>
  </w:style>
  <w:style w:type="character" w:customStyle="1" w:styleId="affiliation">
    <w:name w:val="affiliation"/>
    <w:basedOn w:val="DefaultParagraphFont"/>
    <w:rsid w:val="00692AC7"/>
  </w:style>
  <w:style w:type="character" w:customStyle="1" w:styleId="slug-doi-wrapper">
    <w:name w:val="slug-doi-wrapper"/>
    <w:basedOn w:val="DefaultParagraphFont"/>
    <w:rsid w:val="00692AC7"/>
  </w:style>
  <w:style w:type="character" w:customStyle="1" w:styleId="slug-metadata-noteahead-of-print">
    <w:name w:val="slug-metadata-note ahead-of-print"/>
    <w:basedOn w:val="DefaultParagraphFont"/>
    <w:rsid w:val="00692AC7"/>
  </w:style>
  <w:style w:type="character" w:customStyle="1" w:styleId="slug-ahead-of-print-date">
    <w:name w:val="slug-ahead-of-print-date"/>
    <w:basedOn w:val="DefaultParagraphFont"/>
    <w:rsid w:val="00692AC7"/>
  </w:style>
  <w:style w:type="character" w:customStyle="1" w:styleId="medium-bold">
    <w:name w:val="medium-bold"/>
    <w:basedOn w:val="DefaultParagraphFont"/>
    <w:rsid w:val="00692AC7"/>
  </w:style>
  <w:style w:type="character" w:customStyle="1" w:styleId="updated-short-citation">
    <w:name w:val="updated-short-citation"/>
    <w:basedOn w:val="DefaultParagraphFont"/>
    <w:rsid w:val="00692AC7"/>
  </w:style>
  <w:style w:type="character" w:customStyle="1" w:styleId="CharChar6">
    <w:name w:val="Char Char6"/>
    <w:rsid w:val="00692AC7"/>
  </w:style>
  <w:style w:type="character" w:customStyle="1" w:styleId="TagCharChar1">
    <w:name w:val="Tag Char Char1"/>
    <w:rsid w:val="00692AC7"/>
  </w:style>
  <w:style w:type="character" w:customStyle="1" w:styleId="berief">
    <w:name w:val="berief"/>
    <w:rsid w:val="00692AC7"/>
  </w:style>
  <w:style w:type="character" w:customStyle="1" w:styleId="Brief-Smalltext">
    <w:name w:val="Brief - Small text"/>
    <w:rsid w:val="00692AC7"/>
  </w:style>
  <w:style w:type="character" w:customStyle="1" w:styleId="F8-UnderlineBold">
    <w:name w:val="F8 - Underline/Bold"/>
    <w:rsid w:val="00692AC7"/>
  </w:style>
  <w:style w:type="character" w:customStyle="1" w:styleId="Brief-Bold">
    <w:name w:val="Brief - Bold"/>
    <w:rsid w:val="00692AC7"/>
  </w:style>
  <w:style w:type="character" w:customStyle="1" w:styleId="Card-Underline0">
    <w:name w:val="Card - Underline"/>
    <w:rsid w:val="00692AC7"/>
  </w:style>
  <w:style w:type="character" w:customStyle="1" w:styleId="beriefunderline">
    <w:name w:val="berief = underline"/>
    <w:rsid w:val="00692AC7"/>
  </w:style>
  <w:style w:type="character" w:customStyle="1" w:styleId="BoldText10pt">
    <w:name w:val="Bold Text 10 pt"/>
    <w:rsid w:val="00692AC7"/>
  </w:style>
  <w:style w:type="character" w:customStyle="1" w:styleId="eoeaheader">
    <w:name w:val="eoea_header"/>
    <w:basedOn w:val="DefaultParagraphFont"/>
    <w:rsid w:val="00692AC7"/>
  </w:style>
  <w:style w:type="character" w:customStyle="1" w:styleId="SC4208902">
    <w:name w:val="SC.4.208902"/>
    <w:rsid w:val="00692AC7"/>
  </w:style>
  <w:style w:type="character" w:customStyle="1" w:styleId="SC4208915">
    <w:name w:val="SC.4.208915"/>
    <w:rsid w:val="00692AC7"/>
  </w:style>
  <w:style w:type="character" w:customStyle="1" w:styleId="SC273764">
    <w:name w:val="SC.2.73764"/>
    <w:rsid w:val="00692AC7"/>
  </w:style>
  <w:style w:type="character" w:customStyle="1" w:styleId="SC273779">
    <w:name w:val="SC.2.73779"/>
    <w:rsid w:val="00692AC7"/>
  </w:style>
  <w:style w:type="character" w:customStyle="1" w:styleId="SC273763">
    <w:name w:val="SC.2.73763"/>
    <w:rsid w:val="00692AC7"/>
  </w:style>
  <w:style w:type="character" w:customStyle="1" w:styleId="SC4208910">
    <w:name w:val="SC.4.208910"/>
    <w:rsid w:val="00692AC7"/>
  </w:style>
  <w:style w:type="character" w:customStyle="1" w:styleId="SC4208911">
    <w:name w:val="SC.4.208911"/>
    <w:rsid w:val="00692AC7"/>
  </w:style>
  <w:style w:type="character" w:customStyle="1" w:styleId="articlesubtitle">
    <w:name w:val="article_sub_title"/>
    <w:basedOn w:val="DefaultParagraphFont"/>
    <w:rsid w:val="00692AC7"/>
  </w:style>
  <w:style w:type="character" w:customStyle="1" w:styleId="newsdate2">
    <w:name w:val="news_date2"/>
    <w:basedOn w:val="DefaultParagraphFont"/>
    <w:rsid w:val="00692AC7"/>
  </w:style>
  <w:style w:type="character" w:customStyle="1" w:styleId="readarticleheader">
    <w:name w:val="readarticleheader"/>
    <w:basedOn w:val="DefaultParagraphFont"/>
    <w:rsid w:val="00692AC7"/>
  </w:style>
  <w:style w:type="character" w:customStyle="1" w:styleId="UnderlineChar20">
    <w:name w:val="Underline Char2"/>
    <w:rsid w:val="00692AC7"/>
  </w:style>
  <w:style w:type="character" w:customStyle="1" w:styleId="Style10ptUnderline">
    <w:name w:val="Style 10 pt Underline"/>
    <w:rsid w:val="00692AC7"/>
  </w:style>
  <w:style w:type="character" w:customStyle="1" w:styleId="char">
    <w:name w:val="char"/>
    <w:basedOn w:val="DefaultParagraphFont"/>
    <w:rsid w:val="00692AC7"/>
  </w:style>
  <w:style w:type="character" w:customStyle="1" w:styleId="hdr">
    <w:name w:val="hdr"/>
    <w:basedOn w:val="DefaultParagraphFont"/>
    <w:rsid w:val="00692AC7"/>
  </w:style>
  <w:style w:type="character" w:customStyle="1" w:styleId="bolding1">
    <w:name w:val="bolding1"/>
    <w:rsid w:val="00692AC7"/>
  </w:style>
  <w:style w:type="character" w:customStyle="1" w:styleId="bookoptions1">
    <w:name w:val="book_options1"/>
    <w:rsid w:val="00692AC7"/>
  </w:style>
  <w:style w:type="character" w:customStyle="1" w:styleId="descriptionblock">
    <w:name w:val="description block"/>
    <w:basedOn w:val="DefaultParagraphFont"/>
    <w:rsid w:val="00692AC7"/>
  </w:style>
  <w:style w:type="character" w:customStyle="1" w:styleId="detailsboxblock">
    <w:name w:val="detailsbox block"/>
    <w:basedOn w:val="DefaultParagraphFont"/>
    <w:rsid w:val="00692AC7"/>
  </w:style>
  <w:style w:type="character" w:customStyle="1" w:styleId="Char3">
    <w:name w:val="Char3"/>
    <w:rsid w:val="00692AC7"/>
  </w:style>
  <w:style w:type="character" w:customStyle="1" w:styleId="CardsFont6ptChar">
    <w:name w:val="Cards + Font: 6 pt Char"/>
    <w:rsid w:val="00692AC7"/>
  </w:style>
  <w:style w:type="character" w:customStyle="1" w:styleId="CardTextUnderlinedChar">
    <w:name w:val="Card Text Underlined Char"/>
    <w:rsid w:val="00692AC7"/>
  </w:style>
  <w:style w:type="character" w:customStyle="1" w:styleId="cardtextsmallChar">
    <w:name w:val="card text small Char"/>
    <w:rsid w:val="00692AC7"/>
  </w:style>
  <w:style w:type="character" w:customStyle="1" w:styleId="countrytitle1">
    <w:name w:val="countrytitle1"/>
    <w:rsid w:val="00692AC7"/>
  </w:style>
  <w:style w:type="character" w:customStyle="1" w:styleId="storyheader1">
    <w:name w:val="storyheader1"/>
    <w:rsid w:val="00692AC7"/>
  </w:style>
  <w:style w:type="character" w:customStyle="1" w:styleId="cardunderlinedChar1">
    <w:name w:val="card underlined Char"/>
    <w:rsid w:val="00692AC7"/>
  </w:style>
  <w:style w:type="character" w:customStyle="1" w:styleId="article1">
    <w:name w:val="article1"/>
    <w:rsid w:val="00692AC7"/>
  </w:style>
  <w:style w:type="character" w:customStyle="1" w:styleId="story-posted-date1">
    <w:name w:val="story-posted-date1"/>
    <w:rsid w:val="00692AC7"/>
  </w:style>
  <w:style w:type="character" w:customStyle="1" w:styleId="citation1">
    <w:name w:val="citation1"/>
    <w:rsid w:val="00692AC7"/>
  </w:style>
  <w:style w:type="character" w:customStyle="1" w:styleId="hithighlite">
    <w:name w:val="hithighlite"/>
    <w:basedOn w:val="DefaultParagraphFont"/>
    <w:rsid w:val="00692AC7"/>
  </w:style>
  <w:style w:type="character" w:customStyle="1" w:styleId="articlecontent">
    <w:name w:val="articlecontent"/>
    <w:basedOn w:val="DefaultParagraphFont"/>
    <w:rsid w:val="00692AC7"/>
  </w:style>
  <w:style w:type="character" w:customStyle="1" w:styleId="fource1">
    <w:name w:val="fource1"/>
    <w:rsid w:val="00692AC7"/>
  </w:style>
  <w:style w:type="character" w:customStyle="1" w:styleId="normal11">
    <w:name w:val="normal1"/>
    <w:basedOn w:val="DefaultParagraphFont"/>
    <w:rsid w:val="00692AC7"/>
  </w:style>
  <w:style w:type="character" w:customStyle="1" w:styleId="ds">
    <w:name w:val="ds"/>
    <w:basedOn w:val="DefaultParagraphFont"/>
    <w:rsid w:val="00692AC7"/>
  </w:style>
  <w:style w:type="character" w:customStyle="1" w:styleId="MicroTextChar1">
    <w:name w:val="MicroText Char1"/>
    <w:rsid w:val="00692AC7"/>
  </w:style>
  <w:style w:type="character" w:customStyle="1" w:styleId="DefaultPara">
    <w:name w:val="Default Para"/>
    <w:rsid w:val="00692AC7"/>
  </w:style>
  <w:style w:type="character" w:customStyle="1" w:styleId="SYSHYPERTEXT">
    <w:name w:val="SYS_HYPERTEXT"/>
    <w:rsid w:val="00692AC7"/>
  </w:style>
  <w:style w:type="character" w:customStyle="1" w:styleId="Hyperlink1">
    <w:name w:val="Hyperlink1"/>
    <w:rsid w:val="00692AC7"/>
  </w:style>
  <w:style w:type="character" w:customStyle="1" w:styleId="BlockHeading1Char">
    <w:name w:val="Block Heading 1 Char"/>
    <w:rsid w:val="00692AC7"/>
  </w:style>
  <w:style w:type="character" w:customStyle="1" w:styleId="StyleTagTimesNewRomanChar">
    <w:name w:val="Style Tag + Times New Roman Char"/>
    <w:rsid w:val="00692AC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92AC7"/>
  </w:style>
  <w:style w:type="character" w:customStyle="1" w:styleId="StyleArialNarrow12ptBold">
    <w:name w:val="Style Arial Narrow 12 pt Bold"/>
    <w:rsid w:val="00692AC7"/>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692AC7"/>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692AC7"/>
  </w:style>
  <w:style w:type="character" w:customStyle="1" w:styleId="UnderlinedCharChar1">
    <w:name w:val="Underlined Char Char1"/>
    <w:rsid w:val="00692AC7"/>
  </w:style>
  <w:style w:type="character" w:customStyle="1" w:styleId="Heading2CharChar2">
    <w:name w:val="Heading 2 Char Char2"/>
    <w:rsid w:val="00692AC7"/>
  </w:style>
  <w:style w:type="character" w:customStyle="1" w:styleId="doctitle">
    <w:name w:val="doctitle"/>
    <w:rsid w:val="00692AC7"/>
  </w:style>
  <w:style w:type="character" w:customStyle="1" w:styleId="cardtext-underlined0">
    <w:name w:val="card text- underlined"/>
    <w:rsid w:val="00692AC7"/>
  </w:style>
  <w:style w:type="character" w:customStyle="1" w:styleId="Style8ptChar">
    <w:name w:val="Style 8 pt Char"/>
    <w:rsid w:val="00692AC7"/>
  </w:style>
  <w:style w:type="character" w:customStyle="1" w:styleId="message-item">
    <w:name w:val="message-item"/>
    <w:rsid w:val="00692AC7"/>
  </w:style>
  <w:style w:type="character" w:customStyle="1" w:styleId="A0">
    <w:name w:val="A0"/>
    <w:uiPriority w:val="99"/>
    <w:rsid w:val="00692AC7"/>
  </w:style>
  <w:style w:type="character" w:customStyle="1" w:styleId="datestamp">
    <w:name w:val="datestamp"/>
    <w:rsid w:val="00692AC7"/>
  </w:style>
  <w:style w:type="character" w:customStyle="1" w:styleId="i">
    <w:name w:val="i"/>
    <w:rsid w:val="00692AC7"/>
  </w:style>
  <w:style w:type="character" w:customStyle="1" w:styleId="name">
    <w:name w:val="name"/>
    <w:rsid w:val="00692AC7"/>
  </w:style>
  <w:style w:type="character" w:customStyle="1" w:styleId="forenames">
    <w:name w:val="forenames"/>
    <w:rsid w:val="00692AC7"/>
  </w:style>
  <w:style w:type="character" w:customStyle="1" w:styleId="surname">
    <w:name w:val="surname"/>
    <w:rsid w:val="00692AC7"/>
  </w:style>
  <w:style w:type="character" w:customStyle="1" w:styleId="sifr-alternate">
    <w:name w:val="sifr-alternate"/>
    <w:rsid w:val="00692AC7"/>
  </w:style>
  <w:style w:type="character" w:customStyle="1" w:styleId="medium-font">
    <w:name w:val="medium-font"/>
    <w:rsid w:val="00692AC7"/>
  </w:style>
  <w:style w:type="character" w:customStyle="1" w:styleId="title-link-wrapper">
    <w:name w:val="title-link-wrapper"/>
    <w:rsid w:val="00692AC7"/>
  </w:style>
  <w:style w:type="character" w:customStyle="1" w:styleId="A7">
    <w:name w:val="A7"/>
    <w:uiPriority w:val="99"/>
    <w:rsid w:val="00692AC7"/>
  </w:style>
  <w:style w:type="character" w:customStyle="1" w:styleId="refpreview">
    <w:name w:val="refpreview"/>
    <w:rsid w:val="00692AC7"/>
  </w:style>
  <w:style w:type="character" w:customStyle="1" w:styleId="loose1">
    <w:name w:val="loose1"/>
    <w:rsid w:val="00692AC7"/>
  </w:style>
  <w:style w:type="character" w:customStyle="1" w:styleId="email">
    <w:name w:val="email"/>
    <w:rsid w:val="00692AC7"/>
  </w:style>
  <w:style w:type="character" w:customStyle="1" w:styleId="gsa">
    <w:name w:val="gs_a"/>
    <w:rsid w:val="00692AC7"/>
  </w:style>
  <w:style w:type="character" w:customStyle="1" w:styleId="mainarttitle">
    <w:name w:val="mainarttitle"/>
    <w:rsid w:val="00692AC7"/>
  </w:style>
  <w:style w:type="character" w:customStyle="1" w:styleId="mainartauthor">
    <w:name w:val="mainartauthor"/>
    <w:rsid w:val="00692AC7"/>
  </w:style>
  <w:style w:type="character" w:customStyle="1" w:styleId="mainartdate">
    <w:name w:val="mainartdate"/>
    <w:rsid w:val="00692AC7"/>
  </w:style>
  <w:style w:type="character" w:customStyle="1" w:styleId="gsggs">
    <w:name w:val="gs_ggs"/>
    <w:rsid w:val="00692AC7"/>
  </w:style>
  <w:style w:type="character" w:customStyle="1" w:styleId="ahead">
    <w:name w:val="a_head"/>
    <w:rsid w:val="00692AC7"/>
  </w:style>
  <w:style w:type="character" w:customStyle="1" w:styleId="footnote1">
    <w:name w:val="footnote"/>
    <w:rsid w:val="00692AC7"/>
  </w:style>
  <w:style w:type="character" w:customStyle="1" w:styleId="ssl3">
    <w:name w:val="ss_l3"/>
    <w:rsid w:val="00692AC7"/>
  </w:style>
  <w:style w:type="character" w:customStyle="1" w:styleId="docbody">
    <w:name w:val="docbody"/>
    <w:rsid w:val="00692AC7"/>
  </w:style>
  <w:style w:type="paragraph" w:styleId="BodyTextIndent3">
    <w:name w:val="Body Text Indent 3"/>
    <w:basedOn w:val="Normal"/>
    <w:link w:val="BodyTextIndent3Char1"/>
    <w:unhideWhenUsed/>
    <w:rsid w:val="00692AC7"/>
    <w:pPr>
      <w:spacing w:after="120"/>
      <w:ind w:left="360"/>
    </w:pPr>
    <w:rPr>
      <w:sz w:val="16"/>
      <w:szCs w:val="16"/>
    </w:rPr>
  </w:style>
  <w:style w:type="character" w:customStyle="1" w:styleId="BodyTextIndent3Char1">
    <w:name w:val="Body Text Indent 3 Char1"/>
    <w:basedOn w:val="DefaultParagraphFont"/>
    <w:link w:val="BodyTextIndent3"/>
    <w:rsid w:val="00692AC7"/>
    <w:rPr>
      <w:rFonts w:ascii="Calibri" w:hAnsi="Calibri" w:cs="Calibri"/>
      <w:sz w:val="16"/>
      <w:szCs w:val="16"/>
    </w:rPr>
  </w:style>
  <w:style w:type="character" w:customStyle="1" w:styleId="superscript">
    <w:name w:val="superscript"/>
    <w:rsid w:val="00692AC7"/>
  </w:style>
  <w:style w:type="character" w:customStyle="1" w:styleId="StyleUnderlineChar0">
    <w:name w:val="Style Underline Char"/>
    <w:locked/>
    <w:rsid w:val="00692AC7"/>
  </w:style>
  <w:style w:type="character" w:customStyle="1" w:styleId="bwxsm">
    <w:name w:val="b w xsm"/>
    <w:rsid w:val="00692AC7"/>
  </w:style>
  <w:style w:type="character" w:customStyle="1" w:styleId="f">
    <w:name w:val="f"/>
    <w:rsid w:val="00692AC7"/>
  </w:style>
  <w:style w:type="character" w:customStyle="1" w:styleId="fstd">
    <w:name w:val="f std"/>
    <w:rsid w:val="00692AC7"/>
  </w:style>
  <w:style w:type="character" w:customStyle="1" w:styleId="gl">
    <w:name w:val="gl"/>
    <w:rsid w:val="00692AC7"/>
  </w:style>
  <w:style w:type="character" w:customStyle="1" w:styleId="yshortcuts">
    <w:name w:val="yshortcuts"/>
    <w:rsid w:val="00692AC7"/>
  </w:style>
  <w:style w:type="character" w:customStyle="1" w:styleId="heading2char2charchar1">
    <w:name w:val="heading2char2charchar1"/>
    <w:rsid w:val="00692AC7"/>
  </w:style>
  <w:style w:type="character" w:customStyle="1" w:styleId="charchar60">
    <w:name w:val="charchar6"/>
    <w:rsid w:val="00692AC7"/>
  </w:style>
  <w:style w:type="character" w:customStyle="1" w:styleId="bio1">
    <w:name w:val="bio1"/>
    <w:rsid w:val="00692AC7"/>
  </w:style>
  <w:style w:type="character" w:customStyle="1" w:styleId="BoldChar">
    <w:name w:val="Bold Char"/>
    <w:rsid w:val="00692AC7"/>
  </w:style>
  <w:style w:type="character" w:customStyle="1" w:styleId="cardCharCharCharCharCharChar">
    <w:name w:val="card Char Char Char Char Char Char"/>
    <w:rsid w:val="00692AC7"/>
  </w:style>
  <w:style w:type="character" w:customStyle="1" w:styleId="bodytext7">
    <w:name w:val="bodytext"/>
    <w:basedOn w:val="DefaultParagraphFont"/>
    <w:rsid w:val="00692AC7"/>
  </w:style>
  <w:style w:type="character" w:customStyle="1" w:styleId="Style24ptBoldUnderlineCenteredCharChar">
    <w:name w:val="Style 24 pt Bold Underline Centered Char Char"/>
    <w:rsid w:val="00692AC7"/>
  </w:style>
  <w:style w:type="character" w:customStyle="1" w:styleId="TagCiteCharChar0">
    <w:name w:val="Tag / Cite Char Char"/>
    <w:rsid w:val="00692AC7"/>
  </w:style>
  <w:style w:type="character" w:customStyle="1" w:styleId="drop">
    <w:name w:val="drop"/>
    <w:basedOn w:val="DefaultParagraphFont"/>
    <w:rsid w:val="00692AC7"/>
  </w:style>
  <w:style w:type="character" w:customStyle="1" w:styleId="CardTextChar10">
    <w:name w:val="Card Text Char1"/>
    <w:rsid w:val="00692AC7"/>
  </w:style>
  <w:style w:type="character" w:customStyle="1" w:styleId="CardTextUnderlinedCharChar">
    <w:name w:val="Card Text Underlined Char Char"/>
    <w:rsid w:val="00692AC7"/>
  </w:style>
  <w:style w:type="character" w:customStyle="1" w:styleId="CardTagCharCharChar">
    <w:name w:val="Card Tag Char Char Char"/>
    <w:rsid w:val="00692AC7"/>
  </w:style>
  <w:style w:type="character" w:customStyle="1" w:styleId="mainbody">
    <w:name w:val="mainbody"/>
    <w:basedOn w:val="DefaultParagraphFont"/>
    <w:rsid w:val="00692AC7"/>
  </w:style>
  <w:style w:type="character" w:customStyle="1" w:styleId="UnderlineStyleChar2">
    <w:name w:val="Underline Style Char2"/>
    <w:rsid w:val="00692AC7"/>
  </w:style>
  <w:style w:type="character" w:customStyle="1" w:styleId="t13">
    <w:name w:val="t13"/>
    <w:basedOn w:val="DefaultParagraphFont"/>
    <w:rsid w:val="00692AC7"/>
  </w:style>
  <w:style w:type="character" w:customStyle="1" w:styleId="lead">
    <w:name w:val="lead"/>
    <w:basedOn w:val="DefaultParagraphFont"/>
    <w:rsid w:val="00692AC7"/>
  </w:style>
  <w:style w:type="character" w:customStyle="1" w:styleId="SmallFont7pt">
    <w:name w:val="Small Font (7 pt)"/>
    <w:qFormat/>
    <w:rsid w:val="00692AC7"/>
  </w:style>
  <w:style w:type="character" w:customStyle="1" w:styleId="timestamp">
    <w:name w:val="timestamp"/>
    <w:basedOn w:val="DefaultParagraphFont"/>
    <w:rsid w:val="00692AC7"/>
  </w:style>
  <w:style w:type="character" w:customStyle="1" w:styleId="CharChar17">
    <w:name w:val="Char Char17"/>
    <w:locked/>
    <w:rsid w:val="00692AC7"/>
  </w:style>
  <w:style w:type="character" w:customStyle="1" w:styleId="box0">
    <w:name w:val="box"/>
    <w:rsid w:val="00692AC7"/>
  </w:style>
  <w:style w:type="character" w:customStyle="1" w:styleId="ilspan">
    <w:name w:val="il_span"/>
    <w:basedOn w:val="DefaultParagraphFont"/>
    <w:rsid w:val="00692AC7"/>
  </w:style>
  <w:style w:type="character" w:customStyle="1" w:styleId="leftidx1">
    <w:name w:val="leftidx1"/>
    <w:rsid w:val="00692AC7"/>
  </w:style>
  <w:style w:type="character" w:customStyle="1" w:styleId="blue1">
    <w:name w:val="blue1"/>
    <w:rsid w:val="00692AC7"/>
  </w:style>
  <w:style w:type="character" w:customStyle="1" w:styleId="author-link1">
    <w:name w:val="author-link1"/>
    <w:rsid w:val="00692AC7"/>
  </w:style>
  <w:style w:type="character" w:customStyle="1" w:styleId="black1">
    <w:name w:val="black1"/>
    <w:rsid w:val="00692AC7"/>
  </w:style>
  <w:style w:type="character" w:customStyle="1" w:styleId="CardUnderline0">
    <w:name w:val="Card Underline"/>
    <w:rsid w:val="00692AC7"/>
  </w:style>
  <w:style w:type="character" w:customStyle="1" w:styleId="lingoregion">
    <w:name w:val="lingo_region"/>
    <w:basedOn w:val="DefaultParagraphFont"/>
    <w:rsid w:val="00692AC7"/>
  </w:style>
  <w:style w:type="character" w:customStyle="1" w:styleId="cite">
    <w:name w:val="%cite"/>
    <w:rsid w:val="00692AC7"/>
  </w:style>
  <w:style w:type="character" w:customStyle="1" w:styleId="Emphasis20">
    <w:name w:val="%Emphasis2"/>
    <w:rsid w:val="00692AC7"/>
  </w:style>
  <w:style w:type="character" w:customStyle="1" w:styleId="bodycontentlink">
    <w:name w:val="bodycontentlink"/>
    <w:basedOn w:val="DefaultParagraphFont"/>
    <w:rsid w:val="00692AC7"/>
  </w:style>
  <w:style w:type="character" w:customStyle="1" w:styleId="AAAcite">
    <w:name w:val="AAAcite"/>
    <w:rsid w:val="00692AC7"/>
  </w:style>
  <w:style w:type="character" w:customStyle="1" w:styleId="tmplheaderlink">
    <w:name w:val="tmplheaderlink"/>
    <w:rsid w:val="00692AC7"/>
  </w:style>
  <w:style w:type="character" w:customStyle="1" w:styleId="SubtleEmphasis1">
    <w:name w:val="Subtle Emphasis1"/>
    <w:uiPriority w:val="19"/>
    <w:qFormat/>
    <w:rsid w:val="00692AC7"/>
  </w:style>
  <w:style w:type="table" w:styleId="ColorfulGrid-Accent1">
    <w:name w:val="Colorful Grid Accent 1"/>
    <w:basedOn w:val="TableNormal"/>
    <w:uiPriority w:val="29"/>
    <w:unhideWhenUsed/>
    <w:rsid w:val="00692AC7"/>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AuthorYear">
    <w:name w:val="AuthorYear"/>
    <w:uiPriority w:val="1"/>
    <w:qFormat/>
    <w:rsid w:val="00692AC7"/>
    <w:rPr>
      <w:rFonts w:ascii="Georgia" w:hAnsi="Georgia"/>
      <w:b/>
      <w:sz w:val="24"/>
    </w:rPr>
  </w:style>
  <w:style w:type="paragraph" w:customStyle="1" w:styleId="StyleHeading4Tagheading2Heading2Char2CharHeading2Char1">
    <w:name w:val="Style Heading 4Tagheading 2Heading 2 Char2 CharHeading 2 Char1 ..."/>
    <w:basedOn w:val="Heading4"/>
    <w:rsid w:val="00692AC7"/>
    <w:rPr>
      <w:rFonts w:ascii="Georgia" w:hAnsi="Georgia"/>
      <w:iCs w:val="0"/>
      <w:sz w:val="22"/>
    </w:rPr>
  </w:style>
  <w:style w:type="character" w:customStyle="1" w:styleId="StyleStyleUnderlineUnderlineStyleBoldUnderlineIntenseEmphas1">
    <w:name w:val="Style Style UnderlineUnderlineStyle Bold UnderlineIntense Emphas...1"/>
    <w:basedOn w:val="DefaultParagraphFont"/>
    <w:rsid w:val="00692AC7"/>
    <w:rPr>
      <w:b w:val="0"/>
      <w:sz w:val="24"/>
      <w:u w:val="single"/>
      <w:bdr w:val="none" w:sz="0" w:space="0" w:color="auto"/>
    </w:rPr>
  </w:style>
  <w:style w:type="character" w:customStyle="1" w:styleId="BlockTitleChar">
    <w:name w:val="Block Title Char"/>
    <w:aliases w:val="Heading 1 Char2,Heading 1 - block Char,Heading 1 Char Char1,Heading 1 Char Char Char Char1,cites Char"/>
    <w:link w:val="BlockTitle"/>
    <w:locked/>
    <w:rsid w:val="00692AC7"/>
    <w:rPr>
      <w:rFonts w:ascii="Georgia" w:eastAsiaTheme="majorEastAsia" w:hAnsi="Georgia" w:cstheme="majorBidi"/>
      <w:b/>
      <w:caps/>
      <w:sz w:val="52"/>
      <w:szCs w:val="32"/>
    </w:rPr>
  </w:style>
  <w:style w:type="character" w:customStyle="1" w:styleId="chart-title">
    <w:name w:val="chart-title"/>
    <w:rsid w:val="00692AC7"/>
  </w:style>
  <w:style w:type="paragraph" w:customStyle="1" w:styleId="chart-intro">
    <w:name w:val="chart-intro"/>
    <w:basedOn w:val="Normal"/>
    <w:rsid w:val="00692AC7"/>
    <w:pPr>
      <w:spacing w:before="100" w:beforeAutospacing="1" w:after="100" w:afterAutospacing="1"/>
    </w:pPr>
    <w:rPr>
      <w:rFonts w:ascii="Times New Roman" w:eastAsia="Times New Roman" w:hAnsi="Times New Roman"/>
    </w:rPr>
  </w:style>
  <w:style w:type="character" w:customStyle="1" w:styleId="fu-autorenangabe-fu-beschreibung">
    <w:name w:val="fu-autorenangabe-fu-beschreibung"/>
    <w:rsid w:val="00692AC7"/>
  </w:style>
  <w:style w:type="character" w:customStyle="1" w:styleId="authorname">
    <w:name w:val="authorname"/>
    <w:rsid w:val="00692AC7"/>
  </w:style>
  <w:style w:type="character" w:customStyle="1" w:styleId="contacticon">
    <w:name w:val="contacticon"/>
    <w:rsid w:val="00692AC7"/>
  </w:style>
  <w:style w:type="character" w:customStyle="1" w:styleId="affiliationnumber">
    <w:name w:val="affiliationnumber"/>
    <w:rsid w:val="00692AC7"/>
  </w:style>
  <w:style w:type="character" w:customStyle="1" w:styleId="qlink">
    <w:name w:val="qlink"/>
    <w:rsid w:val="00692AC7"/>
  </w:style>
  <w:style w:type="character" w:customStyle="1" w:styleId="tagChar0">
    <w:name w:val="%tag Char"/>
    <w:link w:val="tag"/>
    <w:rsid w:val="00692AC7"/>
    <w:rPr>
      <w:rFonts w:ascii="Calibri" w:hAnsi="Calibri" w:cs="Calibri"/>
    </w:rPr>
  </w:style>
  <w:style w:type="character" w:customStyle="1" w:styleId="UnreadTextCharChar">
    <w:name w:val="Unread Text Char Char"/>
    <w:locked/>
    <w:rsid w:val="00692AC7"/>
    <w:rPr>
      <w:rFonts w:ascii="SimSun" w:eastAsia="SimSun"/>
      <w:sz w:val="15"/>
      <w:szCs w:val="24"/>
      <w:lang w:eastAsia="zh-CN"/>
    </w:rPr>
  </w:style>
  <w:style w:type="character" w:customStyle="1" w:styleId="hoenzb">
    <w:name w:val="hoenzb"/>
    <w:rsid w:val="00692AC7"/>
  </w:style>
  <w:style w:type="character" w:customStyle="1" w:styleId="StyleStyleBoldUnderlineUnderlineIntenseEmphasis1apple-style-">
    <w:name w:val="Style Style Bold UnderlineUnderlineIntense Emphasis1apple-style-..."/>
    <w:rsid w:val="00692AC7"/>
    <w:rPr>
      <w:b w:val="0"/>
      <w:bCs w:val="0"/>
      <w:sz w:val="22"/>
      <w:u w:val="single"/>
      <w:bdr w:val="none" w:sz="0" w:space="0" w:color="auto"/>
    </w:rPr>
  </w:style>
  <w:style w:type="character" w:customStyle="1" w:styleId="StyleGeorgia12ptBoldUnderlineBorderSinglesolidline">
    <w:name w:val="Style Georgia 12 pt Bold Underline Border: : (Single solid line..."/>
    <w:rsid w:val="00692AC7"/>
    <w:rPr>
      <w:rFonts w:ascii="Georgia" w:hAnsi="Georgia"/>
      <w:b/>
      <w:bCs/>
      <w:sz w:val="24"/>
      <w:u w:val="single"/>
      <w:bdr w:val="none" w:sz="0" w:space="0" w:color="auto"/>
    </w:rPr>
  </w:style>
  <w:style w:type="character" w:customStyle="1" w:styleId="StyleGeorgiaThickunderline">
    <w:name w:val="Style Georgia Thick underline"/>
    <w:rsid w:val="00692AC7"/>
    <w:rPr>
      <w:rFonts w:ascii="Georgia" w:hAnsi="Georgia"/>
      <w:u w:val="single"/>
    </w:rPr>
  </w:style>
  <w:style w:type="paragraph" w:customStyle="1" w:styleId="StyleCardsGeorgia12ptBoldThickunderlineBorderSin">
    <w:name w:val="Style Cards + Georgia 12 pt Bold Thick underline Border: : (Sin..."/>
    <w:basedOn w:val="Normal"/>
    <w:qFormat/>
    <w:rsid w:val="00692AC7"/>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rsid w:val="00692AC7"/>
    <w:rPr>
      <w:rFonts w:ascii="Georgia" w:hAnsi="Georgia"/>
      <w:sz w:val="24"/>
      <w:u w:val="single"/>
    </w:rPr>
  </w:style>
  <w:style w:type="paragraph" w:customStyle="1" w:styleId="StyleCardsGeorgia">
    <w:name w:val="Style Cards + Georgia"/>
    <w:basedOn w:val="Normal"/>
    <w:qFormat/>
    <w:rsid w:val="00692AC7"/>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692AC7"/>
    <w:pPr>
      <w:spacing w:after="200" w:line="276" w:lineRule="auto"/>
      <w:contextualSpacing/>
    </w:pPr>
    <w:rPr>
      <w:rFonts w:ascii="Calibri" w:eastAsia="Malgun Gothic" w:hAnsi="Calibri" w:cs="Times New Roman"/>
      <w:b/>
      <w:bCs/>
      <w:sz w:val="24"/>
      <w:u w:val="single"/>
      <w:bdr w:val="single" w:sz="4" w:space="0" w:color="auto" w:frame="1"/>
    </w:rPr>
  </w:style>
  <w:style w:type="paragraph" w:customStyle="1" w:styleId="StyleunderlinedLatinGeorgiaThickunderline">
    <w:name w:val="Style underlined + (Latin) Georgia Thick underline"/>
    <w:qFormat/>
    <w:rsid w:val="00692AC7"/>
    <w:pPr>
      <w:spacing w:after="200" w:line="276" w:lineRule="auto"/>
      <w:contextualSpacing/>
    </w:pPr>
    <w:rPr>
      <w:rFonts w:ascii="Calibri" w:eastAsia="Malgun Gothic" w:hAnsi="Calibri" w:cs="Times New Roman"/>
      <w:sz w:val="24"/>
      <w:u w:val="single"/>
    </w:rPr>
  </w:style>
  <w:style w:type="character" w:customStyle="1" w:styleId="StyleThickunderline1">
    <w:name w:val="Style Thick underline1"/>
    <w:basedOn w:val="DefaultParagraphFont"/>
    <w:rsid w:val="00692AC7"/>
    <w:rPr>
      <w:u w:val="single"/>
    </w:rPr>
  </w:style>
  <w:style w:type="character" w:customStyle="1" w:styleId="ColorfulGrid-Accent1Char">
    <w:name w:val="Colorful Grid - Accent 1 Char"/>
    <w:link w:val="ColorfulGrid-Accent11"/>
    <w:uiPriority w:val="29"/>
    <w:locked/>
    <w:rsid w:val="00692AC7"/>
    <w:rPr>
      <w:rFonts w:ascii="Times New Roman" w:eastAsia="Times New Roman" w:hAnsi="Times New Roman" w:cs="Times New Roman"/>
      <w:i/>
      <w:iCs/>
      <w:color w:val="000000"/>
    </w:rPr>
  </w:style>
  <w:style w:type="character" w:customStyle="1" w:styleId="UnderlinedEvidenceCharChar">
    <w:name w:val="Underlined Evidence Char Char"/>
    <w:rsid w:val="00692AC7"/>
    <w:rPr>
      <w:rFonts w:ascii="Verdana" w:hAnsi="Verdana" w:hint="default"/>
      <w:sz w:val="21"/>
      <w:szCs w:val="21"/>
      <w:u w:val="thick"/>
      <w:lang w:val="en-US" w:eastAsia="en-US" w:bidi="ar-SA"/>
    </w:rPr>
  </w:style>
  <w:style w:type="character" w:customStyle="1" w:styleId="role">
    <w:name w:val="role"/>
    <w:rsid w:val="00692AC7"/>
  </w:style>
  <w:style w:type="character" w:customStyle="1" w:styleId="pagination0">
    <w:name w:val="pagination"/>
    <w:basedOn w:val="DefaultParagraphFont"/>
    <w:rsid w:val="00692AC7"/>
  </w:style>
  <w:style w:type="character" w:customStyle="1" w:styleId="doi">
    <w:name w:val="doi"/>
    <w:basedOn w:val="DefaultParagraphFont"/>
    <w:rsid w:val="00692AC7"/>
  </w:style>
  <w:style w:type="character" w:customStyle="1" w:styleId="bodycontents">
    <w:name w:val="bodycontents"/>
    <w:basedOn w:val="DefaultParagraphFont"/>
    <w:rsid w:val="00692AC7"/>
  </w:style>
  <w:style w:type="character" w:customStyle="1" w:styleId="comma">
    <w:name w:val="comma"/>
    <w:basedOn w:val="DefaultParagraphFont"/>
    <w:rsid w:val="00692AC7"/>
  </w:style>
  <w:style w:type="character" w:customStyle="1" w:styleId="pad5right">
    <w:name w:val="pad5right"/>
    <w:basedOn w:val="DefaultParagraphFont"/>
    <w:rsid w:val="00692AC7"/>
  </w:style>
  <w:style w:type="character" w:customStyle="1" w:styleId="pnumber">
    <w:name w:val="pnumber"/>
    <w:rsid w:val="00692AC7"/>
  </w:style>
  <w:style w:type="character" w:customStyle="1" w:styleId="ital">
    <w:name w:val="ital"/>
    <w:rsid w:val="00692AC7"/>
  </w:style>
  <w:style w:type="character" w:customStyle="1" w:styleId="orgdiv">
    <w:name w:val="orgdiv"/>
    <w:rsid w:val="00692AC7"/>
  </w:style>
  <w:style w:type="character" w:customStyle="1" w:styleId="orgname">
    <w:name w:val="orgname"/>
    <w:rsid w:val="00692AC7"/>
  </w:style>
  <w:style w:type="character" w:customStyle="1" w:styleId="city">
    <w:name w:val="city"/>
    <w:rsid w:val="00692AC7"/>
  </w:style>
  <w:style w:type="character" w:customStyle="1" w:styleId="state">
    <w:name w:val="state"/>
    <w:rsid w:val="00692AC7"/>
  </w:style>
  <w:style w:type="character" w:customStyle="1" w:styleId="country">
    <w:name w:val="country"/>
    <w:rsid w:val="00692AC7"/>
  </w:style>
  <w:style w:type="character" w:customStyle="1" w:styleId="entry-date">
    <w:name w:val="entry-date"/>
    <w:basedOn w:val="DefaultParagraphFont"/>
    <w:rsid w:val="00692AC7"/>
  </w:style>
  <w:style w:type="character" w:customStyle="1" w:styleId="divider">
    <w:name w:val="divider"/>
    <w:basedOn w:val="DefaultParagraphFont"/>
    <w:rsid w:val="00692AC7"/>
  </w:style>
  <w:style w:type="character" w:customStyle="1" w:styleId="pubdate">
    <w:name w:val="pubdate"/>
    <w:basedOn w:val="DefaultParagraphFont"/>
    <w:rsid w:val="00692AC7"/>
  </w:style>
  <w:style w:type="character" w:customStyle="1" w:styleId="blogdate">
    <w:name w:val="blogdate"/>
    <w:basedOn w:val="DefaultParagraphFont"/>
    <w:rsid w:val="00692AC7"/>
  </w:style>
  <w:style w:type="character" w:customStyle="1" w:styleId="ticker">
    <w:name w:val="ticker"/>
    <w:basedOn w:val="DefaultParagraphFont"/>
    <w:rsid w:val="00692AC7"/>
  </w:style>
  <w:style w:type="character" w:customStyle="1" w:styleId="posted">
    <w:name w:val="posted"/>
    <w:basedOn w:val="DefaultParagraphFont"/>
    <w:rsid w:val="00692AC7"/>
  </w:style>
  <w:style w:type="character" w:customStyle="1" w:styleId="time">
    <w:name w:val="time"/>
    <w:basedOn w:val="DefaultParagraphFont"/>
    <w:rsid w:val="00692AC7"/>
  </w:style>
  <w:style w:type="character" w:customStyle="1" w:styleId="dot">
    <w:name w:val="dot"/>
    <w:basedOn w:val="DefaultParagraphFont"/>
    <w:rsid w:val="00692AC7"/>
  </w:style>
  <w:style w:type="character" w:customStyle="1" w:styleId="hn-date">
    <w:name w:val="hn-date"/>
    <w:basedOn w:val="DefaultParagraphFont"/>
    <w:rsid w:val="00692AC7"/>
  </w:style>
  <w:style w:type="character" w:customStyle="1" w:styleId="location">
    <w:name w:val="location"/>
    <w:basedOn w:val="DefaultParagraphFont"/>
    <w:rsid w:val="00692AC7"/>
  </w:style>
  <w:style w:type="character" w:customStyle="1" w:styleId="arial11">
    <w:name w:val="arial_11"/>
    <w:basedOn w:val="DefaultParagraphFont"/>
    <w:rsid w:val="00692AC7"/>
  </w:style>
  <w:style w:type="character" w:customStyle="1" w:styleId="dropcap-letter">
    <w:name w:val="dropcap-letter"/>
    <w:basedOn w:val="DefaultParagraphFont"/>
    <w:rsid w:val="00692AC7"/>
  </w:style>
  <w:style w:type="character" w:customStyle="1" w:styleId="offscreen">
    <w:name w:val="offscreen"/>
    <w:basedOn w:val="DefaultParagraphFont"/>
    <w:rsid w:val="00692AC7"/>
  </w:style>
  <w:style w:type="character" w:customStyle="1" w:styleId="linked-in">
    <w:name w:val="linked-in"/>
    <w:basedOn w:val="DefaultParagraphFont"/>
    <w:rsid w:val="00692AC7"/>
  </w:style>
  <w:style w:type="character" w:customStyle="1" w:styleId="divs">
    <w:name w:val="divs"/>
    <w:basedOn w:val="DefaultParagraphFont"/>
    <w:rsid w:val="00692AC7"/>
  </w:style>
  <w:style w:type="character" w:customStyle="1" w:styleId="CardUnderlineChar0">
    <w:name w:val="Card Underline Char"/>
    <w:locked/>
    <w:rsid w:val="00692AC7"/>
    <w:rPr>
      <w:szCs w:val="24"/>
      <w:u w:val="single"/>
    </w:rPr>
  </w:style>
  <w:style w:type="character" w:customStyle="1" w:styleId="h4">
    <w:name w:val="h4"/>
    <w:rsid w:val="00692AC7"/>
  </w:style>
  <w:style w:type="character" w:customStyle="1" w:styleId="Date2">
    <w:name w:val="Date2"/>
    <w:rsid w:val="00692AC7"/>
  </w:style>
  <w:style w:type="character" w:customStyle="1" w:styleId="entry-title">
    <w:name w:val="entry-title"/>
    <w:basedOn w:val="DefaultParagraphFont"/>
    <w:rsid w:val="00692AC7"/>
  </w:style>
  <w:style w:type="character" w:customStyle="1" w:styleId="postheader">
    <w:name w:val="postheader"/>
    <w:basedOn w:val="DefaultParagraphFont"/>
    <w:rsid w:val="00692AC7"/>
  </w:style>
  <w:style w:type="numbering" w:customStyle="1" w:styleId="1ai1">
    <w:name w:val="1 / a / i1"/>
    <w:rsid w:val="00692AC7"/>
    <w:pPr>
      <w:numPr>
        <w:numId w:val="11"/>
      </w:numPr>
    </w:pPr>
  </w:style>
  <w:style w:type="numbering" w:styleId="1ai">
    <w:name w:val="Outline List 1"/>
    <w:basedOn w:val="NoList"/>
    <w:unhideWhenUsed/>
    <w:rsid w:val="00692AC7"/>
    <w:pPr>
      <w:numPr>
        <w:numId w:val="12"/>
      </w:numPr>
    </w:pPr>
  </w:style>
  <w:style w:type="numbering" w:customStyle="1" w:styleId="NoList3">
    <w:name w:val="No List3"/>
    <w:next w:val="NoList"/>
    <w:semiHidden/>
    <w:unhideWhenUsed/>
    <w:rsid w:val="00692AC7"/>
  </w:style>
  <w:style w:type="numbering" w:customStyle="1" w:styleId="NoList4">
    <w:name w:val="No List4"/>
    <w:next w:val="NoList"/>
    <w:semiHidden/>
    <w:unhideWhenUsed/>
    <w:rsid w:val="00692AC7"/>
  </w:style>
  <w:style w:type="numbering" w:customStyle="1" w:styleId="NoList5">
    <w:name w:val="No List5"/>
    <w:next w:val="NoList"/>
    <w:semiHidden/>
    <w:unhideWhenUsed/>
    <w:rsid w:val="00692AC7"/>
  </w:style>
  <w:style w:type="numbering" w:customStyle="1" w:styleId="NoList6">
    <w:name w:val="No List6"/>
    <w:next w:val="NoList"/>
    <w:uiPriority w:val="99"/>
    <w:semiHidden/>
    <w:unhideWhenUsed/>
    <w:rsid w:val="00692AC7"/>
  </w:style>
  <w:style w:type="numbering" w:customStyle="1" w:styleId="NoList7">
    <w:name w:val="No List7"/>
    <w:next w:val="NoList"/>
    <w:semiHidden/>
    <w:unhideWhenUsed/>
    <w:rsid w:val="00692AC7"/>
  </w:style>
  <w:style w:type="paragraph" w:styleId="Index2">
    <w:name w:val="index 2"/>
    <w:basedOn w:val="Normal"/>
    <w:next w:val="Normal"/>
    <w:autoRedefine/>
    <w:rsid w:val="00692AC7"/>
    <w:pPr>
      <w:spacing w:after="200" w:line="276" w:lineRule="auto"/>
      <w:ind w:left="400" w:hanging="200"/>
    </w:pPr>
    <w:rPr>
      <w:rFonts w:eastAsia="Times New Roman" w:cs="Times New Roman"/>
      <w:bCs/>
    </w:rPr>
  </w:style>
  <w:style w:type="paragraph" w:styleId="Index3">
    <w:name w:val="index 3"/>
    <w:basedOn w:val="Normal"/>
    <w:next w:val="Normal"/>
    <w:autoRedefine/>
    <w:rsid w:val="00692AC7"/>
    <w:pPr>
      <w:spacing w:after="200" w:line="276" w:lineRule="auto"/>
      <w:ind w:left="600" w:hanging="200"/>
    </w:pPr>
    <w:rPr>
      <w:rFonts w:eastAsia="Times New Roman" w:cs="Times New Roman"/>
      <w:bCs/>
    </w:rPr>
  </w:style>
  <w:style w:type="paragraph" w:styleId="Index4">
    <w:name w:val="index 4"/>
    <w:basedOn w:val="Normal"/>
    <w:next w:val="Normal"/>
    <w:autoRedefine/>
    <w:rsid w:val="00692AC7"/>
    <w:pPr>
      <w:spacing w:after="200" w:line="276" w:lineRule="auto"/>
      <w:ind w:left="800" w:hanging="200"/>
    </w:pPr>
    <w:rPr>
      <w:rFonts w:eastAsia="Times New Roman" w:cs="Times New Roman"/>
      <w:bCs/>
    </w:rPr>
  </w:style>
  <w:style w:type="paragraph" w:styleId="Index5">
    <w:name w:val="index 5"/>
    <w:basedOn w:val="Normal"/>
    <w:next w:val="Normal"/>
    <w:autoRedefine/>
    <w:rsid w:val="00692AC7"/>
    <w:pPr>
      <w:spacing w:after="200" w:line="276" w:lineRule="auto"/>
      <w:ind w:left="1000" w:hanging="200"/>
    </w:pPr>
    <w:rPr>
      <w:rFonts w:eastAsia="Times New Roman" w:cs="Times New Roman"/>
      <w:bCs/>
    </w:rPr>
  </w:style>
  <w:style w:type="paragraph" w:styleId="Index6">
    <w:name w:val="index 6"/>
    <w:basedOn w:val="Normal"/>
    <w:next w:val="Normal"/>
    <w:autoRedefine/>
    <w:rsid w:val="00692AC7"/>
    <w:pPr>
      <w:spacing w:after="200" w:line="276" w:lineRule="auto"/>
      <w:ind w:left="1200" w:hanging="200"/>
    </w:pPr>
    <w:rPr>
      <w:rFonts w:eastAsia="Times New Roman" w:cs="Times New Roman"/>
      <w:bCs/>
    </w:rPr>
  </w:style>
  <w:style w:type="paragraph" w:styleId="Index7">
    <w:name w:val="index 7"/>
    <w:basedOn w:val="Normal"/>
    <w:next w:val="Normal"/>
    <w:autoRedefine/>
    <w:rsid w:val="00692AC7"/>
    <w:pPr>
      <w:spacing w:after="200" w:line="276" w:lineRule="auto"/>
      <w:ind w:left="1400" w:hanging="200"/>
    </w:pPr>
    <w:rPr>
      <w:rFonts w:eastAsia="Times New Roman" w:cs="Times New Roman"/>
      <w:bCs/>
    </w:rPr>
  </w:style>
  <w:style w:type="paragraph" w:styleId="Index8">
    <w:name w:val="index 8"/>
    <w:basedOn w:val="Normal"/>
    <w:next w:val="Normal"/>
    <w:autoRedefine/>
    <w:rsid w:val="00692AC7"/>
    <w:pPr>
      <w:spacing w:after="200" w:line="276" w:lineRule="auto"/>
      <w:ind w:left="1600" w:hanging="200"/>
    </w:pPr>
    <w:rPr>
      <w:rFonts w:eastAsia="Times New Roman" w:cs="Times New Roman"/>
      <w:bCs/>
    </w:rPr>
  </w:style>
  <w:style w:type="paragraph" w:styleId="Index9">
    <w:name w:val="index 9"/>
    <w:basedOn w:val="Normal"/>
    <w:next w:val="Normal"/>
    <w:autoRedefine/>
    <w:rsid w:val="00692AC7"/>
    <w:pPr>
      <w:spacing w:after="200" w:line="276" w:lineRule="auto"/>
      <w:ind w:left="1800" w:hanging="200"/>
    </w:pPr>
    <w:rPr>
      <w:rFonts w:eastAsia="Times New Roman" w:cs="Times New Roman"/>
      <w:bCs/>
    </w:rPr>
  </w:style>
  <w:style w:type="paragraph" w:styleId="IndexHeading">
    <w:name w:val="index heading"/>
    <w:basedOn w:val="Normal"/>
    <w:next w:val="Index1"/>
    <w:rsid w:val="00692AC7"/>
    <w:pPr>
      <w:spacing w:after="200" w:line="276" w:lineRule="auto"/>
    </w:pPr>
    <w:rPr>
      <w:rFonts w:eastAsia="Times New Roman" w:cs="Times New Roman"/>
      <w:bCs/>
    </w:rPr>
  </w:style>
  <w:style w:type="numbering" w:customStyle="1" w:styleId="NoList8">
    <w:name w:val="No List8"/>
    <w:next w:val="NoList"/>
    <w:semiHidden/>
    <w:unhideWhenUsed/>
    <w:rsid w:val="00692AC7"/>
  </w:style>
  <w:style w:type="numbering" w:customStyle="1" w:styleId="NoList9">
    <w:name w:val="No List9"/>
    <w:next w:val="NoList"/>
    <w:semiHidden/>
    <w:unhideWhenUsed/>
    <w:rsid w:val="00692AC7"/>
  </w:style>
  <w:style w:type="numbering" w:customStyle="1" w:styleId="NoList10">
    <w:name w:val="No List10"/>
    <w:next w:val="NoList"/>
    <w:uiPriority w:val="99"/>
    <w:semiHidden/>
    <w:unhideWhenUsed/>
    <w:rsid w:val="00692AC7"/>
  </w:style>
  <w:style w:type="numbering" w:customStyle="1" w:styleId="NoList12">
    <w:name w:val="No List12"/>
    <w:next w:val="NoList"/>
    <w:semiHidden/>
    <w:unhideWhenUsed/>
    <w:rsid w:val="00692AC7"/>
  </w:style>
  <w:style w:type="numbering" w:customStyle="1" w:styleId="NoList13">
    <w:name w:val="No List13"/>
    <w:next w:val="NoList"/>
    <w:semiHidden/>
    <w:unhideWhenUsed/>
    <w:rsid w:val="00692AC7"/>
  </w:style>
  <w:style w:type="numbering" w:customStyle="1" w:styleId="NoList14">
    <w:name w:val="No List14"/>
    <w:next w:val="NoList"/>
    <w:semiHidden/>
    <w:unhideWhenUsed/>
    <w:rsid w:val="00692AC7"/>
  </w:style>
  <w:style w:type="numbering" w:customStyle="1" w:styleId="NoList15">
    <w:name w:val="No List15"/>
    <w:next w:val="NoList"/>
    <w:semiHidden/>
    <w:unhideWhenUsed/>
    <w:rsid w:val="00692AC7"/>
  </w:style>
  <w:style w:type="numbering" w:customStyle="1" w:styleId="NoList16">
    <w:name w:val="No List16"/>
    <w:next w:val="NoList"/>
    <w:semiHidden/>
    <w:unhideWhenUsed/>
    <w:rsid w:val="00692AC7"/>
  </w:style>
  <w:style w:type="numbering" w:customStyle="1" w:styleId="NoList17">
    <w:name w:val="No List17"/>
    <w:next w:val="NoList"/>
    <w:semiHidden/>
    <w:unhideWhenUsed/>
    <w:rsid w:val="00692AC7"/>
  </w:style>
  <w:style w:type="numbering" w:customStyle="1" w:styleId="NoList18">
    <w:name w:val="No List18"/>
    <w:next w:val="NoList"/>
    <w:semiHidden/>
    <w:unhideWhenUsed/>
    <w:rsid w:val="00692AC7"/>
  </w:style>
  <w:style w:type="numbering" w:customStyle="1" w:styleId="NoList19">
    <w:name w:val="No List19"/>
    <w:next w:val="NoList"/>
    <w:semiHidden/>
    <w:unhideWhenUsed/>
    <w:rsid w:val="00692AC7"/>
  </w:style>
  <w:style w:type="numbering" w:customStyle="1" w:styleId="NoList20">
    <w:name w:val="No List20"/>
    <w:next w:val="NoList"/>
    <w:semiHidden/>
    <w:unhideWhenUsed/>
    <w:rsid w:val="00692AC7"/>
  </w:style>
  <w:style w:type="numbering" w:customStyle="1" w:styleId="NoList21">
    <w:name w:val="No List21"/>
    <w:next w:val="NoList"/>
    <w:semiHidden/>
    <w:unhideWhenUsed/>
    <w:rsid w:val="00692AC7"/>
  </w:style>
  <w:style w:type="numbering" w:customStyle="1" w:styleId="NoList31">
    <w:name w:val="No List31"/>
    <w:next w:val="NoList"/>
    <w:semiHidden/>
    <w:unhideWhenUsed/>
    <w:rsid w:val="00692AC7"/>
  </w:style>
  <w:style w:type="numbering" w:customStyle="1" w:styleId="NoList41">
    <w:name w:val="No List41"/>
    <w:next w:val="NoList"/>
    <w:semiHidden/>
    <w:unhideWhenUsed/>
    <w:rsid w:val="00692AC7"/>
  </w:style>
  <w:style w:type="numbering" w:customStyle="1" w:styleId="NoList51">
    <w:name w:val="No List51"/>
    <w:next w:val="NoList"/>
    <w:semiHidden/>
    <w:unhideWhenUsed/>
    <w:rsid w:val="00692AC7"/>
  </w:style>
  <w:style w:type="numbering" w:customStyle="1" w:styleId="NoList61">
    <w:name w:val="No List61"/>
    <w:next w:val="NoList"/>
    <w:semiHidden/>
    <w:unhideWhenUsed/>
    <w:rsid w:val="00692AC7"/>
  </w:style>
  <w:style w:type="numbering" w:customStyle="1" w:styleId="NoList71">
    <w:name w:val="No List71"/>
    <w:next w:val="NoList"/>
    <w:semiHidden/>
    <w:unhideWhenUsed/>
    <w:rsid w:val="00692AC7"/>
  </w:style>
  <w:style w:type="numbering" w:customStyle="1" w:styleId="NoList81">
    <w:name w:val="No List81"/>
    <w:next w:val="NoList"/>
    <w:semiHidden/>
    <w:unhideWhenUsed/>
    <w:rsid w:val="00692AC7"/>
  </w:style>
  <w:style w:type="numbering" w:customStyle="1" w:styleId="NoList91">
    <w:name w:val="No List91"/>
    <w:next w:val="NoList"/>
    <w:semiHidden/>
    <w:unhideWhenUsed/>
    <w:rsid w:val="00692AC7"/>
  </w:style>
  <w:style w:type="numbering" w:customStyle="1" w:styleId="NoList101">
    <w:name w:val="No List101"/>
    <w:next w:val="NoList"/>
    <w:uiPriority w:val="99"/>
    <w:semiHidden/>
    <w:unhideWhenUsed/>
    <w:rsid w:val="00692AC7"/>
  </w:style>
  <w:style w:type="numbering" w:customStyle="1" w:styleId="NoList111">
    <w:name w:val="No List111"/>
    <w:next w:val="NoList"/>
    <w:uiPriority w:val="99"/>
    <w:semiHidden/>
    <w:unhideWhenUsed/>
    <w:rsid w:val="00692AC7"/>
  </w:style>
  <w:style w:type="numbering" w:customStyle="1" w:styleId="NoList121">
    <w:name w:val="No List121"/>
    <w:next w:val="NoList"/>
    <w:semiHidden/>
    <w:unhideWhenUsed/>
    <w:rsid w:val="00692AC7"/>
  </w:style>
  <w:style w:type="numbering" w:customStyle="1" w:styleId="NoList131">
    <w:name w:val="No List131"/>
    <w:next w:val="NoList"/>
    <w:semiHidden/>
    <w:unhideWhenUsed/>
    <w:rsid w:val="00692AC7"/>
  </w:style>
  <w:style w:type="numbering" w:customStyle="1" w:styleId="NoList141">
    <w:name w:val="No List141"/>
    <w:next w:val="NoList"/>
    <w:semiHidden/>
    <w:unhideWhenUsed/>
    <w:rsid w:val="00692AC7"/>
  </w:style>
  <w:style w:type="paragraph" w:customStyle="1" w:styleId="Quote2">
    <w:name w:val="Quote2"/>
    <w:basedOn w:val="Default"/>
    <w:next w:val="Default"/>
    <w:qFormat/>
    <w:rsid w:val="00692AC7"/>
    <w:pPr>
      <w:autoSpaceDE w:val="0"/>
      <w:autoSpaceDN w:val="0"/>
      <w:adjustRightInd w:val="0"/>
    </w:pPr>
    <w:rPr>
      <w:rFonts w:ascii="Times New Roman" w:eastAsia="Calibri" w:hAnsi="Times New Roman" w:cs="Times New Roman"/>
    </w:rPr>
  </w:style>
  <w:style w:type="character" w:customStyle="1" w:styleId="StyleLatinBaskervilleUnderline">
    <w:name w:val="Style (Latin) Baskerville Underline"/>
    <w:rsid w:val="00692AC7"/>
    <w:rPr>
      <w:rFonts w:ascii="Baskerville" w:hAnsi="Baskerville"/>
      <w:sz w:val="26"/>
      <w:u w:val="single"/>
    </w:rPr>
  </w:style>
  <w:style w:type="numbering" w:customStyle="1" w:styleId="NoList22">
    <w:name w:val="No List22"/>
    <w:next w:val="NoList"/>
    <w:semiHidden/>
    <w:unhideWhenUsed/>
    <w:rsid w:val="00692AC7"/>
  </w:style>
  <w:style w:type="numbering" w:customStyle="1" w:styleId="NoList23">
    <w:name w:val="No List23"/>
    <w:next w:val="NoList"/>
    <w:semiHidden/>
    <w:unhideWhenUsed/>
    <w:rsid w:val="00692AC7"/>
  </w:style>
  <w:style w:type="numbering" w:customStyle="1" w:styleId="NoList24">
    <w:name w:val="No List24"/>
    <w:next w:val="NoList"/>
    <w:semiHidden/>
    <w:unhideWhenUsed/>
    <w:rsid w:val="00692AC7"/>
  </w:style>
  <w:style w:type="numbering" w:customStyle="1" w:styleId="NoList25">
    <w:name w:val="No List25"/>
    <w:next w:val="NoList"/>
    <w:semiHidden/>
    <w:unhideWhenUsed/>
    <w:rsid w:val="00692AC7"/>
  </w:style>
  <w:style w:type="character" w:customStyle="1" w:styleId="FontStyle39">
    <w:name w:val="Font Style39"/>
    <w:uiPriority w:val="99"/>
    <w:rsid w:val="00692AC7"/>
    <w:rPr>
      <w:rFonts w:ascii="Constantia" w:hAnsi="Constantia" w:cs="Constantia" w:hint="default"/>
      <w:b/>
      <w:bCs/>
      <w:sz w:val="18"/>
      <w:szCs w:val="18"/>
    </w:rPr>
  </w:style>
  <w:style w:type="character" w:customStyle="1" w:styleId="StyleStyleUnderline411pt">
    <w:name w:val="Style Style Underline4 + 11 pt"/>
    <w:basedOn w:val="DefaultParagraphFont"/>
    <w:rsid w:val="00692AC7"/>
    <w:rPr>
      <w:sz w:val="20"/>
      <w:u w:val="single"/>
    </w:rPr>
  </w:style>
  <w:style w:type="character" w:customStyle="1" w:styleId="StyleStyleUnderline411ptBold">
    <w:name w:val="Style Style Underline4 + 11 pt Bold"/>
    <w:basedOn w:val="DefaultParagraphFont"/>
    <w:rsid w:val="00692AC7"/>
    <w:rPr>
      <w:b/>
      <w:bCs/>
      <w:sz w:val="20"/>
      <w:u w:val="single"/>
    </w:rPr>
  </w:style>
  <w:style w:type="character" w:customStyle="1" w:styleId="StyleStyleUnderline311pt">
    <w:name w:val="Style Style Underline3 + 11 pt"/>
    <w:basedOn w:val="DefaultParagraphFont"/>
    <w:rsid w:val="00692AC7"/>
    <w:rPr>
      <w:sz w:val="20"/>
      <w:u w:val="single"/>
    </w:rPr>
  </w:style>
  <w:style w:type="character" w:customStyle="1" w:styleId="StyleStyleUnderline311ptBold">
    <w:name w:val="Style Style Underline3 + 11 pt Bold"/>
    <w:basedOn w:val="DefaultParagraphFont"/>
    <w:rsid w:val="00692AC7"/>
    <w:rPr>
      <w:b/>
      <w:bCs/>
      <w:sz w:val="20"/>
      <w:u w:val="single"/>
    </w:rPr>
  </w:style>
  <w:style w:type="character" w:customStyle="1" w:styleId="dropcap1">
    <w:name w:val="dropcap1"/>
    <w:rsid w:val="00692AC7"/>
  </w:style>
  <w:style w:type="character" w:customStyle="1" w:styleId="StyleHeading2CharHeading2CharCharCharCharCharCharCharT">
    <w:name w:val="Style Heading 2 CharHeading 2 Char Char Char Char Char Char CharT..."/>
    <w:rsid w:val="00692AC7"/>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692AC7"/>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692AC7"/>
    <w:rPr>
      <w:b w:val="0"/>
      <w:bCs w:val="0"/>
      <w:sz w:val="22"/>
      <w:u w:val="single"/>
      <w:bdr w:val="none" w:sz="0" w:space="0" w:color="auto"/>
    </w:rPr>
  </w:style>
  <w:style w:type="character" w:customStyle="1" w:styleId="BodytextItalic1">
    <w:name w:val="Body text + Italic1"/>
    <w:aliases w:val="Spacing 0 pt1"/>
    <w:uiPriority w:val="99"/>
    <w:rsid w:val="00692AC7"/>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692AC7"/>
    <w:rPr>
      <w:rFonts w:eastAsia="Calibri" w:cs="Times New Roman"/>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rsid w:val="00692AC7"/>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692AC7"/>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rsid w:val="00692AC7"/>
    <w:pPr>
      <w:spacing w:before="100" w:beforeAutospacing="1" w:after="100" w:afterAutospacing="1"/>
    </w:pPr>
    <w:rPr>
      <w:rFonts w:ascii="Times New Roman" w:eastAsia="Times New Roman" w:hAnsi="Times New Roman" w:cs="Times New Roman"/>
    </w:rPr>
  </w:style>
  <w:style w:type="character" w:customStyle="1" w:styleId="Emphasis21">
    <w:name w:val="Emphasis 2"/>
    <w:basedOn w:val="Emphasis"/>
    <w:uiPriority w:val="1"/>
    <w:qFormat/>
    <w:rsid w:val="00692AC7"/>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692AC7"/>
    <w:rPr>
      <w:b/>
      <w:bCs w:val="0"/>
      <w:u w:val="single"/>
    </w:rPr>
  </w:style>
  <w:style w:type="character" w:customStyle="1" w:styleId="created">
    <w:name w:val="created"/>
    <w:basedOn w:val="DefaultParagraphFont"/>
    <w:rsid w:val="00692AC7"/>
  </w:style>
  <w:style w:type="paragraph" w:customStyle="1" w:styleId="8font">
    <w:name w:val="8font"/>
    <w:basedOn w:val="Normal"/>
    <w:next w:val="Normal"/>
    <w:autoRedefine/>
    <w:qFormat/>
    <w:rsid w:val="00692AC7"/>
    <w:rPr>
      <w:rFonts w:eastAsia="Cambria" w:cs="Times New Roman"/>
      <w:szCs w:val="16"/>
    </w:rPr>
  </w:style>
  <w:style w:type="paragraph" w:customStyle="1" w:styleId="CiteLittle">
    <w:name w:val="Cite Little"/>
    <w:next w:val="Normal"/>
    <w:qFormat/>
    <w:rsid w:val="00692AC7"/>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rsid w:val="00692AC7"/>
    <w:rPr>
      <w:rFonts w:ascii="Calibri" w:hAnsi="Calibri" w:cs="Calibri"/>
    </w:rPr>
  </w:style>
  <w:style w:type="character" w:customStyle="1" w:styleId="UnderlinedChar0">
    <w:name w:val="Underlined Char"/>
    <w:rsid w:val="00692AC7"/>
    <w:rPr>
      <w:rFonts w:ascii="Times New Roman" w:eastAsia="MS Mincho" w:hAnsi="Times New Roman"/>
      <w:u w:val="single"/>
      <w:lang w:eastAsia="ja-JP"/>
    </w:rPr>
  </w:style>
  <w:style w:type="character" w:customStyle="1" w:styleId="StyleAsianMSMinchoBold">
    <w:name w:val="Style (Asian) MS Mincho Bold"/>
    <w:rsid w:val="00692AC7"/>
    <w:rPr>
      <w:rFonts w:ascii="Times New Roman" w:eastAsia="MS Mincho" w:hAnsi="Times New Roman"/>
      <w:b/>
      <w:bCs/>
      <w:u w:val="thick"/>
    </w:rPr>
  </w:style>
  <w:style w:type="character" w:customStyle="1" w:styleId="StyleAsianMSMincho">
    <w:name w:val="Style (Asian) MS Mincho"/>
    <w:rsid w:val="00692AC7"/>
    <w:rPr>
      <w:rFonts w:ascii="Times New Roman" w:eastAsia="MS Mincho" w:hAnsi="Times New Roman"/>
      <w:u w:val="thick"/>
    </w:rPr>
  </w:style>
  <w:style w:type="paragraph" w:customStyle="1" w:styleId="docheader">
    <w:name w:val="doc header"/>
    <w:autoRedefine/>
    <w:qFormat/>
    <w:rsid w:val="00692AC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692AC7"/>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692AC7"/>
  </w:style>
  <w:style w:type="character" w:customStyle="1" w:styleId="CardCharChar1">
    <w:name w:val="Card Char Char1"/>
    <w:rsid w:val="00692AC7"/>
    <w:rPr>
      <w:b/>
      <w:bCs/>
      <w:sz w:val="28"/>
      <w:szCs w:val="28"/>
    </w:rPr>
  </w:style>
  <w:style w:type="character" w:customStyle="1" w:styleId="CharacterStyle3">
    <w:name w:val="Character Style 3"/>
    <w:rsid w:val="00692AC7"/>
    <w:rPr>
      <w:sz w:val="18"/>
      <w:szCs w:val="18"/>
    </w:rPr>
  </w:style>
  <w:style w:type="paragraph" w:customStyle="1" w:styleId="bloctitles">
    <w:name w:val="bloc titles"/>
    <w:basedOn w:val="Heading1"/>
    <w:next w:val="Normal"/>
    <w:link w:val="bloctitlesChar"/>
    <w:autoRedefine/>
    <w:rsid w:val="00692AC7"/>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caps/>
      <w:sz w:val="28"/>
      <w:u w:val="single"/>
    </w:rPr>
  </w:style>
  <w:style w:type="character" w:customStyle="1" w:styleId="bloctitlesChar">
    <w:name w:val="bloc titles Char"/>
    <w:link w:val="bloctitles"/>
    <w:rsid w:val="00692AC7"/>
    <w:rPr>
      <w:rFonts w:ascii="Times New Roman" w:eastAsia="Times New Roman" w:hAnsi="Times New Roman" w:cs="Times New Roman"/>
      <w:b/>
      <w:caps/>
      <w:sz w:val="28"/>
      <w:szCs w:val="32"/>
      <w:u w:val="single"/>
    </w:rPr>
  </w:style>
  <w:style w:type="paragraph" w:customStyle="1" w:styleId="blocorganizer">
    <w:name w:val="bloc organizer"/>
    <w:basedOn w:val="Heading1"/>
    <w:next w:val="bloctitles"/>
    <w:link w:val="blocorganizerChar"/>
    <w:autoRedefine/>
    <w:qFormat/>
    <w:rsid w:val="00692AC7"/>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caps/>
      <w:sz w:val="4"/>
      <w:u w:val="single"/>
    </w:rPr>
  </w:style>
  <w:style w:type="character" w:customStyle="1" w:styleId="blocorganizerChar">
    <w:name w:val="bloc organizer Char"/>
    <w:link w:val="blocorganizer"/>
    <w:rsid w:val="00692AC7"/>
    <w:rPr>
      <w:rFonts w:ascii="Times New Roman" w:eastAsia="Times New Roman" w:hAnsi="Times New Roman" w:cs="Times New Roman"/>
      <w:b/>
      <w:caps/>
      <w:sz w:val="4"/>
      <w:szCs w:val="32"/>
      <w:u w:val="single"/>
    </w:rPr>
  </w:style>
  <w:style w:type="character" w:customStyle="1" w:styleId="UnderlineBoldChar">
    <w:name w:val="Underline Bold Char"/>
    <w:locked/>
    <w:rsid w:val="00692AC7"/>
    <w:rPr>
      <w:rFonts w:ascii="Times New Roman" w:eastAsia="Times New Roman" w:hAnsi="Times New Roman" w:cs="Calibri"/>
      <w:b/>
      <w:sz w:val="24"/>
      <w:szCs w:val="20"/>
      <w:u w:val="single"/>
    </w:rPr>
  </w:style>
  <w:style w:type="paragraph" w:customStyle="1" w:styleId="cardCharCharCharChar">
    <w:name w:val="card Char Char Char Char"/>
    <w:basedOn w:val="Normal"/>
    <w:rsid w:val="00692AC7"/>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AAAcardChar">
    <w:name w:val="AAAcard Char"/>
    <w:link w:val="AAAcard"/>
    <w:rsid w:val="00692AC7"/>
    <w:rPr>
      <w:rFonts w:ascii="Calibri" w:hAnsi="Calibri" w:cs="Calibri"/>
    </w:rPr>
  </w:style>
  <w:style w:type="character" w:customStyle="1" w:styleId="underlineCharChar2">
    <w:name w:val="underline Char Char"/>
    <w:rsid w:val="00692AC7"/>
    <w:rPr>
      <w:rFonts w:ascii="Arial Narrow" w:eastAsia="Times New Roman" w:hAnsi="Arial Narrow" w:cs="Calibri"/>
      <w:sz w:val="24"/>
      <w:u w:val="single"/>
    </w:rPr>
  </w:style>
  <w:style w:type="paragraph" w:customStyle="1" w:styleId="TagStyle">
    <w:name w:val="Tag Style"/>
    <w:basedOn w:val="Normal"/>
    <w:qFormat/>
    <w:rsid w:val="00692AC7"/>
    <w:rPr>
      <w:rFonts w:ascii="Times New Roman" w:eastAsia="Times New Roman" w:hAnsi="Times New Roman"/>
      <w:b/>
    </w:rPr>
  </w:style>
  <w:style w:type="paragraph" w:customStyle="1" w:styleId="tagstyle0">
    <w:name w:val="tagstyle"/>
    <w:basedOn w:val="Normal"/>
    <w:rsid w:val="00692AC7"/>
    <w:pPr>
      <w:spacing w:before="100" w:beforeAutospacing="1" w:after="100" w:afterAutospacing="1"/>
    </w:pPr>
    <w:rPr>
      <w:rFonts w:ascii="Times New Roman" w:eastAsia="Times New Roman" w:hAnsi="Times New Roman"/>
    </w:rPr>
  </w:style>
  <w:style w:type="character" w:customStyle="1" w:styleId="newsstorytitle">
    <w:name w:val="news_story_title"/>
    <w:rsid w:val="00692AC7"/>
  </w:style>
  <w:style w:type="character" w:customStyle="1" w:styleId="yqlink">
    <w:name w:val="yqlink"/>
    <w:rsid w:val="00692AC7"/>
  </w:style>
  <w:style w:type="character" w:customStyle="1" w:styleId="clbody">
    <w:name w:val="clbody"/>
    <w:rsid w:val="00692AC7"/>
  </w:style>
  <w:style w:type="character" w:customStyle="1" w:styleId="Boxing">
    <w:name w:val="Boxing"/>
    <w:rsid w:val="00692AC7"/>
    <w:rPr>
      <w:rFonts w:ascii="Arial Narrow" w:hAnsi="Arial Narrow"/>
      <w:dstrike w:val="0"/>
      <w:sz w:val="20"/>
      <w:bdr w:val="single" w:sz="2" w:space="0" w:color="auto"/>
      <w:vertAlign w:val="baseline"/>
    </w:rPr>
  </w:style>
  <w:style w:type="paragraph" w:customStyle="1" w:styleId="Analyticals">
    <w:name w:val="Analyticals"/>
    <w:basedOn w:val="Normal"/>
    <w:rsid w:val="00692AC7"/>
    <w:rPr>
      <w:rFonts w:ascii="Times New Roman" w:eastAsia="Times New Roman" w:hAnsi="Times New Roman"/>
    </w:rPr>
  </w:style>
  <w:style w:type="character" w:customStyle="1" w:styleId="norm">
    <w:name w:val="norm"/>
    <w:rsid w:val="00692AC7"/>
  </w:style>
  <w:style w:type="character" w:customStyle="1" w:styleId="boldandunderlinecharcharcharcharcharcharcharcharcharcharcharcharcharcharcharchar0">
    <w:name w:val="boldandunderlinecharcharcharcharcharcharcharcharcharcharcharcharcharcharcharchar"/>
    <w:rsid w:val="00692AC7"/>
  </w:style>
  <w:style w:type="character" w:customStyle="1" w:styleId="underlinecharcharcharcharcharcharcharcharcharcharcharcharcharchar0">
    <w:name w:val="underlinecharcharcharcharcharcharcharcharcharcharcharcharcharchar"/>
    <w:rsid w:val="00692AC7"/>
  </w:style>
  <w:style w:type="paragraph" w:customStyle="1" w:styleId="CharChar2">
    <w:name w:val="Char Char2"/>
    <w:aliases w:val="Char Char Char Char Char Char1"/>
    <w:next w:val="Nothing"/>
    <w:link w:val="CharCharCharCharCharChar1Char"/>
    <w:rsid w:val="00692AC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harCharCharCharCharChar1Char">
    <w:name w:val="Char Char Char Char Char Char1 Char"/>
    <w:link w:val="CharChar2"/>
    <w:rsid w:val="00692AC7"/>
    <w:rPr>
      <w:rFonts w:ascii="Times New Roman" w:eastAsia="Times New Roman" w:hAnsi="Times New Roman" w:cs="Times New Roman"/>
      <w:b/>
      <w:sz w:val="24"/>
      <w:szCs w:val="24"/>
    </w:rPr>
  </w:style>
  <w:style w:type="character" w:customStyle="1" w:styleId="Underlined-New">
    <w:name w:val="Underlined - New"/>
    <w:rsid w:val="00692AC7"/>
    <w:rPr>
      <w:rFonts w:ascii="Arial Narrow" w:hAnsi="Arial Narrow"/>
      <w:sz w:val="16"/>
      <w:u w:val="single"/>
    </w:rPr>
  </w:style>
  <w:style w:type="character" w:customStyle="1" w:styleId="Taggin-New">
    <w:name w:val="Taggin - New"/>
    <w:rsid w:val="00692AC7"/>
    <w:rPr>
      <w:rFonts w:ascii="Arial Narrow" w:hAnsi="Arial Narrow"/>
      <w:b/>
      <w:sz w:val="22"/>
    </w:rPr>
  </w:style>
  <w:style w:type="character" w:customStyle="1" w:styleId="emphasis22">
    <w:name w:val="emphasis2"/>
    <w:rsid w:val="00692AC7"/>
  </w:style>
  <w:style w:type="character" w:customStyle="1" w:styleId="citechar0">
    <w:name w:val="citechar"/>
    <w:rsid w:val="00692AC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692AC7"/>
    <w:rPr>
      <w:sz w:val="24"/>
      <w:szCs w:val="24"/>
      <w:lang w:val="en-US" w:eastAsia="en-US" w:bidi="ar-SA"/>
    </w:rPr>
  </w:style>
  <w:style w:type="character" w:customStyle="1" w:styleId="NewTag">
    <w:name w:val="NewTag"/>
    <w:uiPriority w:val="1"/>
    <w:qFormat/>
    <w:rsid w:val="00692AC7"/>
    <w:rPr>
      <w:rFonts w:ascii="Georgia" w:hAnsi="Georgia"/>
      <w:b/>
      <w:sz w:val="24"/>
    </w:rPr>
  </w:style>
  <w:style w:type="character" w:customStyle="1" w:styleId="aqj">
    <w:name w:val="aqj"/>
    <w:rsid w:val="00692AC7"/>
  </w:style>
  <w:style w:type="character" w:customStyle="1" w:styleId="searchtools-record-title">
    <w:name w:val="searchtools-record-title"/>
    <w:basedOn w:val="DefaultParagraphFont"/>
    <w:rsid w:val="00692AC7"/>
  </w:style>
  <w:style w:type="character" w:customStyle="1" w:styleId="HighlightedUnderline0">
    <w:name w:val="Highlighted Underline"/>
    <w:basedOn w:val="DefaultParagraphFont"/>
    <w:uiPriority w:val="1"/>
    <w:qFormat/>
    <w:rsid w:val="00692AC7"/>
    <w:rPr>
      <w:rFonts w:ascii="Arial Narrow" w:hAnsi="Arial Narrow"/>
      <w:b w:val="0"/>
      <w:sz w:val="22"/>
      <w:u w:val="single"/>
      <w:bdr w:val="none" w:sz="0" w:space="0" w:color="auto"/>
      <w:shd w:val="clear" w:color="auto" w:fill="C76361"/>
    </w:rPr>
  </w:style>
  <w:style w:type="character" w:customStyle="1" w:styleId="rightside">
    <w:name w:val="rightside"/>
    <w:rsid w:val="00692AC7"/>
  </w:style>
  <w:style w:type="character" w:customStyle="1" w:styleId="flourish">
    <w:name w:val="flourish"/>
    <w:rsid w:val="00692AC7"/>
  </w:style>
  <w:style w:type="character" w:customStyle="1" w:styleId="style150">
    <w:name w:val="style150"/>
    <w:rsid w:val="00692AC7"/>
  </w:style>
  <w:style w:type="character" w:customStyle="1" w:styleId="head">
    <w:name w:val="head"/>
    <w:rsid w:val="00692AC7"/>
  </w:style>
  <w:style w:type="character" w:customStyle="1" w:styleId="first-letter">
    <w:name w:val="first-letter"/>
    <w:rsid w:val="00692AC7"/>
  </w:style>
  <w:style w:type="character" w:customStyle="1" w:styleId="focusparagraph">
    <w:name w:val="focusparagraph"/>
    <w:rsid w:val="00692AC7"/>
  </w:style>
  <w:style w:type="character" w:customStyle="1" w:styleId="StyleUnderlineCharChar9pt">
    <w:name w:val="Style Underline Char Char + 9 pt"/>
    <w:rsid w:val="00692AC7"/>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692AC7"/>
    <w:rPr>
      <w:rFonts w:ascii="Times New Roman" w:hAnsi="Times New Roman"/>
      <w:sz w:val="20"/>
      <w:u w:val="single"/>
      <w:lang w:val="en-US" w:eastAsia="en-US" w:bidi="ar-SA"/>
    </w:rPr>
  </w:style>
  <w:style w:type="character" w:customStyle="1" w:styleId="CharChar31">
    <w:name w:val="Char Char31"/>
    <w:rsid w:val="00692AC7"/>
    <w:rPr>
      <w:rFonts w:cs="Arial"/>
      <w:b/>
      <w:bCs/>
      <w:szCs w:val="32"/>
      <w:lang w:val="en-US" w:eastAsia="en-US" w:bidi="ar-SA"/>
    </w:rPr>
  </w:style>
  <w:style w:type="character" w:customStyle="1" w:styleId="citationgenerated">
    <w:name w:val="citation generated"/>
    <w:rsid w:val="00692AC7"/>
  </w:style>
  <w:style w:type="character" w:customStyle="1" w:styleId="commentstext0">
    <w:name w:val="comments_text"/>
    <w:uiPriority w:val="99"/>
    <w:rsid w:val="00692AC7"/>
    <w:rPr>
      <w:rFonts w:cs="Times New Roman"/>
    </w:rPr>
  </w:style>
  <w:style w:type="paragraph" w:customStyle="1" w:styleId="CM25">
    <w:name w:val="CM25"/>
    <w:basedOn w:val="Default"/>
    <w:next w:val="Default"/>
    <w:rsid w:val="00692AC7"/>
    <w:pPr>
      <w:autoSpaceDE w:val="0"/>
      <w:autoSpaceDN w:val="0"/>
      <w:adjustRightInd w:val="0"/>
      <w:spacing w:after="233" w:line="276" w:lineRule="auto"/>
    </w:pPr>
    <w:rPr>
      <w:rFonts w:eastAsia="Calibri" w:cs="Times New Roman"/>
    </w:rPr>
  </w:style>
  <w:style w:type="character" w:customStyle="1" w:styleId="UnderlineChar4Char">
    <w:name w:val="Underline Char4 Char"/>
    <w:link w:val="UnderlineChar4"/>
    <w:rsid w:val="00692AC7"/>
    <w:rPr>
      <w:u w:val="single"/>
    </w:rPr>
  </w:style>
  <w:style w:type="character" w:customStyle="1" w:styleId="BoldandUnderlineChar3Char2">
    <w:name w:val="Bold and Underline Char3 Char2"/>
    <w:link w:val="BoldandUnderlineChar3"/>
    <w:rsid w:val="00692AC7"/>
    <w:rPr>
      <w:b/>
      <w:u w:val="single"/>
    </w:rPr>
  </w:style>
  <w:style w:type="character" w:customStyle="1" w:styleId="LanguageChar">
    <w:name w:val="Language Char"/>
    <w:link w:val="Language"/>
    <w:rsid w:val="00692AC7"/>
    <w:rPr>
      <w:strike/>
      <w:sz w:val="16"/>
      <w:szCs w:val="16"/>
    </w:rPr>
  </w:style>
  <w:style w:type="character" w:customStyle="1" w:styleId="FontStyle29">
    <w:name w:val="Font Style29"/>
    <w:uiPriority w:val="99"/>
    <w:rsid w:val="00692AC7"/>
    <w:rPr>
      <w:rFonts w:ascii="Arial" w:hAnsi="Arial" w:cs="Arial"/>
      <w:sz w:val="14"/>
      <w:szCs w:val="14"/>
    </w:rPr>
  </w:style>
  <w:style w:type="character" w:customStyle="1" w:styleId="texto1">
    <w:name w:val="texto1"/>
    <w:rsid w:val="00692AC7"/>
  </w:style>
  <w:style w:type="character" w:customStyle="1" w:styleId="A8">
    <w:name w:val="A8"/>
    <w:rsid w:val="00692AC7"/>
    <w:rPr>
      <w:color w:val="000000"/>
      <w:sz w:val="12"/>
      <w:szCs w:val="12"/>
    </w:rPr>
  </w:style>
  <w:style w:type="character" w:customStyle="1" w:styleId="marrontitulobig">
    <w:name w:val="marron_titulo_big"/>
    <w:rsid w:val="00692AC7"/>
  </w:style>
  <w:style w:type="character" w:customStyle="1" w:styleId="apturelink">
    <w:name w:val="apturelink"/>
    <w:rsid w:val="00692AC7"/>
  </w:style>
  <w:style w:type="character" w:customStyle="1" w:styleId="apturelinkicon">
    <w:name w:val="apturelinkicon"/>
    <w:rsid w:val="00692AC7"/>
  </w:style>
  <w:style w:type="character" w:customStyle="1" w:styleId="titletxt">
    <w:name w:val="titletxt"/>
    <w:rsid w:val="00692AC7"/>
  </w:style>
  <w:style w:type="character" w:customStyle="1" w:styleId="colbcopy">
    <w:name w:val="colbcopy"/>
    <w:rsid w:val="00692AC7"/>
  </w:style>
  <w:style w:type="character" w:customStyle="1" w:styleId="hcard">
    <w:name w:val="hcard"/>
    <w:rsid w:val="00692AC7"/>
  </w:style>
  <w:style w:type="table" w:styleId="MediumGrid2">
    <w:name w:val="Medium Grid 2"/>
    <w:basedOn w:val="TableNormal"/>
    <w:uiPriority w:val="68"/>
    <w:rsid w:val="00692AC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692AC7"/>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rsid w:val="00692AC7"/>
    <w:rPr>
      <w:rFonts w:ascii="Courier" w:eastAsia="Cambria" w:hAnsi="Courier" w:cs="Times New Roman"/>
    </w:rPr>
  </w:style>
  <w:style w:type="paragraph" w:customStyle="1" w:styleId="hotroute2">
    <w:name w:val="hotroute"/>
    <w:basedOn w:val="Normal"/>
    <w:qFormat/>
    <w:rsid w:val="00692AC7"/>
    <w:pPr>
      <w:ind w:left="288"/>
    </w:pPr>
  </w:style>
  <w:style w:type="paragraph" w:customStyle="1" w:styleId="DeleteAnalytics">
    <w:name w:val="Delete Analytics"/>
    <w:basedOn w:val="Heading4"/>
    <w:qFormat/>
    <w:rsid w:val="00692AC7"/>
    <w:rPr>
      <w:rFonts w:ascii="Georgia" w:hAnsi="Georgia"/>
      <w:color w:val="800000"/>
      <w:sz w:val="22"/>
    </w:rPr>
  </w:style>
  <w:style w:type="paragraph" w:customStyle="1" w:styleId="ReallyFuckingSmall0">
    <w:name w:val="Really Fucking Small"/>
    <w:basedOn w:val="Normal"/>
    <w:link w:val="ReallyFuckingSmallChar0"/>
    <w:rsid w:val="00692AC7"/>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692AC7"/>
    <w:rPr>
      <w:rFonts w:ascii="Times New Roman" w:eastAsia="Times New Roman" w:hAnsi="Times New Roman" w:cs="Times New Roman"/>
      <w:sz w:val="12"/>
    </w:rPr>
  </w:style>
  <w:style w:type="paragraph" w:customStyle="1" w:styleId="Boxempahsis">
    <w:name w:val="Box empahsis"/>
    <w:basedOn w:val="Normal"/>
    <w:link w:val="BoxempahsisChar"/>
    <w:qFormat/>
    <w:rsid w:val="00692AC7"/>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692AC7"/>
    <w:rPr>
      <w:rFonts w:ascii="Franklin Gothic Heavy" w:hAnsi="Franklin Gothic Heavy" w:cs="Calibri"/>
      <w:u w:val="single"/>
      <w:bdr w:val="single" w:sz="4" w:space="0" w:color="auto"/>
    </w:rPr>
  </w:style>
  <w:style w:type="character" w:customStyle="1" w:styleId="Qualified">
    <w:name w:val="Qualified"/>
    <w:rsid w:val="00692AC7"/>
    <w:rPr>
      <w:rFonts w:asciiTheme="majorHAnsi" w:hAnsiTheme="majorHAnsi"/>
      <w:b/>
      <w:bCs/>
      <w:sz w:val="16"/>
    </w:rPr>
  </w:style>
  <w:style w:type="character" w:styleId="SubtleEmphasis">
    <w:name w:val="Subtle Emphasis"/>
    <w:basedOn w:val="DefaultParagraphFont"/>
    <w:uiPriority w:val="19"/>
    <w:qFormat/>
    <w:rsid w:val="00692AC7"/>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692AC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692AC7"/>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692AC7"/>
    <w:rPr>
      <w:rFonts w:ascii="Arial" w:eastAsia="Times New Roman" w:hAnsi="Arial" w:cs="Arial"/>
      <w:b/>
      <w:bCs/>
      <w:kern w:val="32"/>
      <w:sz w:val="28"/>
      <w:szCs w:val="32"/>
    </w:rPr>
  </w:style>
  <w:style w:type="character" w:customStyle="1" w:styleId="columntexthead">
    <w:name w:val="columntexthead"/>
    <w:rsid w:val="00692AC7"/>
  </w:style>
  <w:style w:type="character" w:customStyle="1" w:styleId="instruction">
    <w:name w:val="instruction"/>
    <w:rsid w:val="00692AC7"/>
  </w:style>
  <w:style w:type="character" w:customStyle="1" w:styleId="listpipe">
    <w:name w:val="listpipe"/>
    <w:rsid w:val="00692AC7"/>
  </w:style>
  <w:style w:type="character" w:customStyle="1" w:styleId="imagelink">
    <w:name w:val="imagelink"/>
    <w:rsid w:val="00692AC7"/>
  </w:style>
  <w:style w:type="character" w:customStyle="1" w:styleId="leadin">
    <w:name w:val="leadin"/>
    <w:rsid w:val="00692AC7"/>
  </w:style>
  <w:style w:type="character" w:customStyle="1" w:styleId="A4">
    <w:name w:val="A4"/>
    <w:rsid w:val="00692AC7"/>
    <w:rPr>
      <w:rFonts w:ascii="Baskerville" w:hAnsi="Baskerville" w:cs="Baskerville"/>
      <w:b/>
      <w:bCs/>
      <w:color w:val="000000"/>
      <w:sz w:val="22"/>
      <w:szCs w:val="22"/>
    </w:rPr>
  </w:style>
  <w:style w:type="character" w:customStyle="1" w:styleId="noticiabyline">
    <w:name w:val="noticia_byline"/>
    <w:rsid w:val="00692AC7"/>
  </w:style>
  <w:style w:type="character" w:customStyle="1" w:styleId="sep">
    <w:name w:val="sep"/>
    <w:rsid w:val="00692AC7"/>
  </w:style>
  <w:style w:type="character" w:customStyle="1" w:styleId="rightnowyahoo">
    <w:name w:val="right_now_yahoo"/>
    <w:rsid w:val="00692AC7"/>
  </w:style>
  <w:style w:type="character" w:customStyle="1" w:styleId="submittedmeta">
    <w:name w:val="submitted meta"/>
    <w:rsid w:val="00692AC7"/>
  </w:style>
  <w:style w:type="character" w:customStyle="1" w:styleId="A10">
    <w:name w:val="A10"/>
    <w:uiPriority w:val="99"/>
    <w:rsid w:val="00692AC7"/>
    <w:rPr>
      <w:color w:val="000000"/>
      <w:sz w:val="12"/>
      <w:szCs w:val="12"/>
    </w:rPr>
  </w:style>
  <w:style w:type="paragraph" w:customStyle="1" w:styleId="Pa7">
    <w:name w:val="Pa7"/>
    <w:basedOn w:val="Default"/>
    <w:next w:val="Default"/>
    <w:uiPriority w:val="99"/>
    <w:rsid w:val="00692AC7"/>
    <w:pPr>
      <w:autoSpaceDE w:val="0"/>
      <w:autoSpaceDN w:val="0"/>
      <w:adjustRightInd w:val="0"/>
      <w:spacing w:before="280" w:line="221" w:lineRule="atLeast"/>
    </w:pPr>
    <w:rPr>
      <w:rFonts w:ascii="Baskerville" w:eastAsia="Times New Roman" w:hAnsi="Baskerville" w:cs="Times New Roman"/>
    </w:rPr>
  </w:style>
  <w:style w:type="paragraph" w:customStyle="1" w:styleId="Pa8">
    <w:name w:val="Pa8"/>
    <w:basedOn w:val="Default"/>
    <w:next w:val="Default"/>
    <w:uiPriority w:val="99"/>
    <w:rsid w:val="00692AC7"/>
    <w:pPr>
      <w:autoSpaceDE w:val="0"/>
      <w:autoSpaceDN w:val="0"/>
      <w:adjustRightInd w:val="0"/>
      <w:spacing w:line="221" w:lineRule="atLeast"/>
    </w:pPr>
    <w:rPr>
      <w:rFonts w:ascii="Baskerville" w:eastAsia="Times New Roman" w:hAnsi="Baskerville" w:cs="Times New Roman"/>
    </w:rPr>
  </w:style>
  <w:style w:type="character" w:customStyle="1" w:styleId="A11">
    <w:name w:val="A11"/>
    <w:rsid w:val="00692AC7"/>
    <w:rPr>
      <w:color w:val="000000"/>
      <w:sz w:val="12"/>
      <w:szCs w:val="12"/>
    </w:rPr>
  </w:style>
  <w:style w:type="character" w:customStyle="1" w:styleId="AAAunderline">
    <w:name w:val="AAAunderline"/>
    <w:qFormat/>
    <w:rsid w:val="00692AC7"/>
    <w:rPr>
      <w:b/>
      <w:u w:val="single"/>
    </w:rPr>
  </w:style>
  <w:style w:type="paragraph" w:customStyle="1" w:styleId="IndexHeader">
    <w:name w:val="Index Header"/>
    <w:basedOn w:val="Normal"/>
    <w:rsid w:val="00692AC7"/>
    <w:pPr>
      <w:ind w:left="-720"/>
      <w:outlineLvl w:val="0"/>
    </w:pPr>
    <w:rPr>
      <w:rFonts w:ascii="Times New Roman" w:eastAsia="Times New Roman" w:hAnsi="Times New Roman"/>
      <w:b/>
      <w:bCs/>
      <w:sz w:val="36"/>
      <w:szCs w:val="20"/>
    </w:rPr>
  </w:style>
  <w:style w:type="character" w:customStyle="1" w:styleId="IndexHeaderChar">
    <w:name w:val="Index Header Char"/>
    <w:rsid w:val="00692AC7"/>
    <w:rPr>
      <w:rFonts w:ascii="Times New Roman" w:eastAsia="Times New Roman" w:hAnsi="Times New Roman"/>
      <w:b/>
      <w:bCs/>
      <w:sz w:val="36"/>
    </w:rPr>
  </w:style>
  <w:style w:type="paragraph" w:customStyle="1" w:styleId="CardRead">
    <w:name w:val="Card_Read"/>
    <w:basedOn w:val="Normal"/>
    <w:rsid w:val="00692AC7"/>
    <w:rPr>
      <w:rFonts w:ascii="Times" w:eastAsia="Times" w:hAnsi="Times"/>
      <w:szCs w:val="20"/>
    </w:rPr>
  </w:style>
  <w:style w:type="paragraph" w:customStyle="1" w:styleId="CardNU">
    <w:name w:val="CardNU"/>
    <w:basedOn w:val="Normal"/>
    <w:rsid w:val="00692AC7"/>
    <w:rPr>
      <w:rFonts w:ascii="Times" w:eastAsia="Times" w:hAnsi="Times"/>
      <w:sz w:val="14"/>
      <w:szCs w:val="20"/>
    </w:rPr>
  </w:style>
  <w:style w:type="paragraph" w:customStyle="1" w:styleId="StyleHeading310pt">
    <w:name w:val="Style Heading 3 + 10 pt"/>
    <w:basedOn w:val="Heading3"/>
    <w:rsid w:val="00692AC7"/>
    <w:pPr>
      <w:keepLines w:val="0"/>
      <w:pageBreakBefore w:val="0"/>
      <w:ind w:left="576"/>
      <w:jc w:val="left"/>
    </w:pPr>
    <w:rPr>
      <w:rFonts w:ascii="Georgia" w:eastAsia="Times New Roman" w:hAnsi="Georgia" w:cs="Arial"/>
      <w:b w:val="0"/>
      <w:bCs/>
      <w:caps/>
      <w:sz w:val="20"/>
      <w:szCs w:val="26"/>
      <w:u w:val="none"/>
    </w:rPr>
  </w:style>
  <w:style w:type="character" w:customStyle="1" w:styleId="StyleHeading310ptChar">
    <w:name w:val="Style Heading 3 + 10 pt Char"/>
    <w:rsid w:val="00692AC7"/>
    <w:rPr>
      <w:rFonts w:ascii="Times New Roman" w:eastAsia="Times New Roman" w:hAnsi="Times New Roman" w:cs="Arial"/>
      <w:b/>
      <w:bCs/>
      <w:sz w:val="26"/>
      <w:szCs w:val="26"/>
    </w:rPr>
  </w:style>
  <w:style w:type="paragraph" w:customStyle="1" w:styleId="Style30">
    <w:name w:val="Style 3"/>
    <w:basedOn w:val="Normal"/>
    <w:rsid w:val="00692AC7"/>
    <w:pPr>
      <w:autoSpaceDE w:val="0"/>
      <w:autoSpaceDN w:val="0"/>
      <w:spacing w:line="326" w:lineRule="auto"/>
      <w:ind w:firstLine="216"/>
      <w:jc w:val="both"/>
    </w:pPr>
    <w:rPr>
      <w:rFonts w:ascii="Arial" w:eastAsia="Times New Roman" w:hAnsi="Arial"/>
      <w:sz w:val="6"/>
      <w:szCs w:val="6"/>
    </w:rPr>
  </w:style>
  <w:style w:type="character" w:customStyle="1" w:styleId="Style12Char">
    <w:name w:val="Style12 Char"/>
    <w:link w:val="Style120"/>
    <w:rsid w:val="00692AC7"/>
    <w:rPr>
      <w:b/>
      <w:u w:val="thick"/>
    </w:rPr>
  </w:style>
  <w:style w:type="character" w:customStyle="1" w:styleId="BoldUnderlineChar10">
    <w:name w:val="BoldUnderline Char1"/>
    <w:rsid w:val="00692AC7"/>
    <w:rPr>
      <w:b/>
      <w:sz w:val="22"/>
      <w:szCs w:val="24"/>
      <w:u w:val="single"/>
      <w:lang w:val="en-US" w:eastAsia="en-US" w:bidi="ar-SA"/>
    </w:rPr>
  </w:style>
  <w:style w:type="paragraph" w:customStyle="1" w:styleId="CardText-NotUnderlined">
    <w:name w:val="Card Text - Not Underlined"/>
    <w:basedOn w:val="Normal"/>
    <w:rsid w:val="00692AC7"/>
    <w:pPr>
      <w:spacing w:after="60"/>
    </w:pPr>
    <w:rPr>
      <w:rFonts w:ascii="Times New Roman" w:eastAsia="Times New Roman" w:hAnsi="Times New Roman"/>
      <w:sz w:val="18"/>
    </w:rPr>
  </w:style>
  <w:style w:type="character" w:customStyle="1" w:styleId="CardsFont12ptCharCharCharChar">
    <w:name w:val="Cards + Font: 12 pt Char Char Char Char"/>
    <w:rsid w:val="00692AC7"/>
    <w:rPr>
      <w:sz w:val="24"/>
      <w:szCs w:val="24"/>
      <w:u w:val="thick"/>
      <w:lang w:val="en-US" w:eastAsia="en-US" w:bidi="ar-SA"/>
    </w:rPr>
  </w:style>
  <w:style w:type="paragraph" w:customStyle="1" w:styleId="OmniPage8">
    <w:name w:val="OmniPage #8"/>
    <w:basedOn w:val="Normal"/>
    <w:rsid w:val="00692AC7"/>
    <w:rPr>
      <w:rFonts w:ascii="Times New Roman" w:eastAsia="Times New Roman" w:hAnsi="Times New Roman"/>
      <w:color w:val="000000"/>
      <w:sz w:val="20"/>
      <w:szCs w:val="20"/>
    </w:rPr>
  </w:style>
  <w:style w:type="paragraph" w:customStyle="1" w:styleId="OmniPage2">
    <w:name w:val="OmniPage #2"/>
    <w:basedOn w:val="Normal"/>
    <w:rsid w:val="00692AC7"/>
    <w:rPr>
      <w:rFonts w:ascii="Times New Roman" w:eastAsia="Times New Roman" w:hAnsi="Times New Roman"/>
      <w:color w:val="000000"/>
      <w:sz w:val="20"/>
      <w:szCs w:val="20"/>
    </w:rPr>
  </w:style>
  <w:style w:type="paragraph" w:customStyle="1" w:styleId="OmniPage6">
    <w:name w:val="OmniPage #6"/>
    <w:basedOn w:val="Normal"/>
    <w:rsid w:val="00692AC7"/>
    <w:rPr>
      <w:rFonts w:ascii="Times New Roman" w:eastAsia="Times New Roman" w:hAnsi="Times New Roman"/>
      <w:color w:val="000000"/>
      <w:sz w:val="20"/>
      <w:szCs w:val="20"/>
    </w:rPr>
  </w:style>
  <w:style w:type="paragraph" w:customStyle="1" w:styleId="OmniPage7">
    <w:name w:val="OmniPage #7"/>
    <w:basedOn w:val="Normal"/>
    <w:rsid w:val="00692AC7"/>
    <w:rPr>
      <w:rFonts w:ascii="Times New Roman" w:eastAsia="Times New Roman" w:hAnsi="Times New Roman"/>
      <w:color w:val="000000"/>
      <w:sz w:val="20"/>
      <w:szCs w:val="20"/>
    </w:rPr>
  </w:style>
  <w:style w:type="paragraph" w:customStyle="1" w:styleId="OmniPage11">
    <w:name w:val="OmniPage #11"/>
    <w:basedOn w:val="Normal"/>
    <w:rsid w:val="00692AC7"/>
    <w:rPr>
      <w:rFonts w:ascii="Times New Roman" w:eastAsia="Times New Roman" w:hAnsi="Times New Roman"/>
      <w:color w:val="000000"/>
      <w:sz w:val="20"/>
      <w:szCs w:val="20"/>
    </w:rPr>
  </w:style>
  <w:style w:type="paragraph" w:customStyle="1" w:styleId="OmniPage12">
    <w:name w:val="OmniPage #12"/>
    <w:basedOn w:val="Normal"/>
    <w:rsid w:val="00692AC7"/>
    <w:rPr>
      <w:rFonts w:ascii="Times New Roman" w:eastAsia="Times New Roman" w:hAnsi="Times New Roman"/>
      <w:color w:val="000000"/>
      <w:sz w:val="20"/>
      <w:szCs w:val="20"/>
    </w:rPr>
  </w:style>
  <w:style w:type="paragraph" w:customStyle="1" w:styleId="OmniPage13">
    <w:name w:val="OmniPage #13"/>
    <w:basedOn w:val="Normal"/>
    <w:rsid w:val="00692AC7"/>
    <w:rPr>
      <w:rFonts w:ascii="Times New Roman" w:eastAsia="Times New Roman" w:hAnsi="Times New Roman"/>
      <w:color w:val="000000"/>
      <w:sz w:val="20"/>
      <w:szCs w:val="20"/>
    </w:rPr>
  </w:style>
  <w:style w:type="paragraph" w:customStyle="1" w:styleId="OmniPage14">
    <w:name w:val="OmniPage #14"/>
    <w:basedOn w:val="Normal"/>
    <w:rsid w:val="00692AC7"/>
    <w:rPr>
      <w:rFonts w:ascii="Times New Roman" w:eastAsia="Times New Roman" w:hAnsi="Times New Roman"/>
      <w:color w:val="000000"/>
      <w:sz w:val="20"/>
      <w:szCs w:val="20"/>
    </w:rPr>
  </w:style>
  <w:style w:type="paragraph" w:customStyle="1" w:styleId="OmniPage15">
    <w:name w:val="OmniPage #15"/>
    <w:basedOn w:val="Normal"/>
    <w:rsid w:val="00692AC7"/>
    <w:rPr>
      <w:rFonts w:ascii="Times New Roman" w:eastAsia="Times New Roman" w:hAnsi="Times New Roman"/>
      <w:color w:val="000000"/>
      <w:sz w:val="20"/>
      <w:szCs w:val="20"/>
    </w:rPr>
  </w:style>
  <w:style w:type="paragraph" w:customStyle="1" w:styleId="OmniPage17">
    <w:name w:val="OmniPage #17"/>
    <w:basedOn w:val="Normal"/>
    <w:rsid w:val="00692AC7"/>
    <w:rPr>
      <w:rFonts w:ascii="Times New Roman" w:eastAsia="Times New Roman" w:hAnsi="Times New Roman"/>
      <w:color w:val="000000"/>
      <w:sz w:val="20"/>
      <w:szCs w:val="20"/>
    </w:rPr>
  </w:style>
  <w:style w:type="paragraph" w:customStyle="1" w:styleId="OmniPage19">
    <w:name w:val="OmniPage #19"/>
    <w:basedOn w:val="Normal"/>
    <w:rsid w:val="00692AC7"/>
    <w:rPr>
      <w:rFonts w:ascii="Times New Roman" w:eastAsia="Times New Roman" w:hAnsi="Times New Roman"/>
      <w:color w:val="000000"/>
      <w:sz w:val="20"/>
      <w:szCs w:val="20"/>
    </w:rPr>
  </w:style>
  <w:style w:type="paragraph" w:customStyle="1" w:styleId="OmniPage20">
    <w:name w:val="OmniPage #20"/>
    <w:basedOn w:val="Normal"/>
    <w:rsid w:val="00692AC7"/>
    <w:rPr>
      <w:rFonts w:ascii="Times New Roman" w:eastAsia="Times New Roman" w:hAnsi="Times New Roman"/>
      <w:color w:val="000000"/>
      <w:sz w:val="20"/>
      <w:szCs w:val="20"/>
    </w:rPr>
  </w:style>
  <w:style w:type="paragraph" w:customStyle="1" w:styleId="OmniPage21">
    <w:name w:val="OmniPage #21"/>
    <w:basedOn w:val="Normal"/>
    <w:rsid w:val="00692AC7"/>
    <w:rPr>
      <w:rFonts w:ascii="Times New Roman" w:eastAsia="Times New Roman" w:hAnsi="Times New Roman"/>
      <w:color w:val="000000"/>
      <w:sz w:val="20"/>
      <w:szCs w:val="20"/>
    </w:rPr>
  </w:style>
  <w:style w:type="paragraph" w:customStyle="1" w:styleId="OmniPage22">
    <w:name w:val="OmniPage #22"/>
    <w:basedOn w:val="Normal"/>
    <w:rsid w:val="00692AC7"/>
    <w:rPr>
      <w:rFonts w:ascii="Times New Roman" w:eastAsia="Times New Roman" w:hAnsi="Times New Roman"/>
      <w:color w:val="000000"/>
      <w:sz w:val="20"/>
      <w:szCs w:val="20"/>
    </w:rPr>
  </w:style>
  <w:style w:type="paragraph" w:customStyle="1" w:styleId="OmniPage25">
    <w:name w:val="OmniPage #25"/>
    <w:basedOn w:val="Normal"/>
    <w:rsid w:val="00692AC7"/>
    <w:rPr>
      <w:rFonts w:ascii="Times New Roman" w:eastAsia="Times New Roman" w:hAnsi="Times New Roman"/>
      <w:color w:val="000000"/>
      <w:sz w:val="20"/>
      <w:szCs w:val="20"/>
    </w:rPr>
  </w:style>
  <w:style w:type="paragraph" w:customStyle="1" w:styleId="OmniPage18">
    <w:name w:val="OmniPage #18"/>
    <w:basedOn w:val="Normal"/>
    <w:rsid w:val="00692AC7"/>
    <w:rPr>
      <w:rFonts w:ascii="Times New Roman" w:eastAsia="Times New Roman" w:hAnsi="Times New Roman"/>
      <w:color w:val="000000"/>
      <w:sz w:val="20"/>
      <w:szCs w:val="20"/>
    </w:rPr>
  </w:style>
  <w:style w:type="paragraph" w:customStyle="1" w:styleId="OmniPage26">
    <w:name w:val="OmniPage #26"/>
    <w:basedOn w:val="Normal"/>
    <w:rsid w:val="00692AC7"/>
    <w:rPr>
      <w:rFonts w:ascii="Times New Roman" w:eastAsia="Times New Roman" w:hAnsi="Times New Roman"/>
      <w:color w:val="000000"/>
      <w:sz w:val="20"/>
      <w:szCs w:val="20"/>
    </w:rPr>
  </w:style>
  <w:style w:type="character" w:customStyle="1" w:styleId="iagsheaderlarge">
    <w:name w:val="iags_header_large"/>
    <w:rsid w:val="00692AC7"/>
  </w:style>
  <w:style w:type="paragraph" w:customStyle="1" w:styleId="OmniPage9">
    <w:name w:val="OmniPage #9"/>
    <w:basedOn w:val="Normal"/>
    <w:rsid w:val="00692AC7"/>
    <w:rPr>
      <w:rFonts w:ascii="Times New Roman" w:eastAsia="Times New Roman" w:hAnsi="Times New Roman"/>
      <w:color w:val="000000"/>
      <w:sz w:val="20"/>
      <w:szCs w:val="20"/>
    </w:rPr>
  </w:style>
  <w:style w:type="paragraph" w:customStyle="1" w:styleId="OmniPage5">
    <w:name w:val="OmniPage #5"/>
    <w:basedOn w:val="Normal"/>
    <w:rsid w:val="00692AC7"/>
    <w:rPr>
      <w:rFonts w:ascii="Times New Roman" w:eastAsia="Times New Roman" w:hAnsi="Times New Roman"/>
      <w:color w:val="000000"/>
      <w:sz w:val="20"/>
      <w:szCs w:val="20"/>
    </w:rPr>
  </w:style>
  <w:style w:type="character" w:customStyle="1" w:styleId="style12char0">
    <w:name w:val="style12char"/>
    <w:rsid w:val="00692AC7"/>
  </w:style>
  <w:style w:type="character" w:customStyle="1" w:styleId="charchar20">
    <w:name w:val="charchar2"/>
    <w:rsid w:val="00692AC7"/>
  </w:style>
  <w:style w:type="character" w:customStyle="1" w:styleId="style11char">
    <w:name w:val="style11char"/>
    <w:rsid w:val="00692AC7"/>
  </w:style>
  <w:style w:type="paragraph" w:customStyle="1" w:styleId="CitesandCardText">
    <w:name w:val="Cites and Card Text"/>
    <w:basedOn w:val="Normal"/>
    <w:rsid w:val="00692AC7"/>
    <w:rPr>
      <w:rFonts w:ascii="Times New Roman" w:eastAsia="Times New Roman" w:hAnsi="Times New Roman"/>
      <w:sz w:val="20"/>
    </w:rPr>
  </w:style>
  <w:style w:type="paragraph" w:styleId="List2">
    <w:name w:val="List 2"/>
    <w:basedOn w:val="Default"/>
    <w:next w:val="Default"/>
    <w:rsid w:val="00692AC7"/>
    <w:pPr>
      <w:autoSpaceDE w:val="0"/>
      <w:autoSpaceDN w:val="0"/>
      <w:adjustRightInd w:val="0"/>
    </w:pPr>
    <w:rPr>
      <w:rFonts w:ascii="Times New Roman" w:eastAsia="Times New Roman" w:hAnsi="Times New Roman" w:cs="Times New Roman"/>
    </w:rPr>
  </w:style>
  <w:style w:type="character" w:customStyle="1" w:styleId="Heading51">
    <w:name w:val="Heading 51"/>
    <w:aliases w:val="Heading 5 Char Char Char"/>
    <w:rsid w:val="00692AC7"/>
    <w:rPr>
      <w:b/>
      <w:bCs/>
      <w:iCs/>
      <w:szCs w:val="26"/>
      <w:lang w:val="en-US" w:eastAsia="en-US" w:bidi="ar-SA"/>
    </w:rPr>
  </w:style>
  <w:style w:type="paragraph" w:customStyle="1" w:styleId="Style16">
    <w:name w:val="Style 16"/>
    <w:basedOn w:val="Normal"/>
    <w:rsid w:val="00692AC7"/>
    <w:pPr>
      <w:autoSpaceDE w:val="0"/>
      <w:autoSpaceDN w:val="0"/>
      <w:adjustRightInd w:val="0"/>
    </w:pPr>
    <w:rPr>
      <w:rFonts w:ascii="Times New Roman" w:eastAsia="Times New Roman" w:hAnsi="Times New Roman"/>
    </w:rPr>
  </w:style>
  <w:style w:type="paragraph" w:customStyle="1" w:styleId="smalltext2">
    <w:name w:val="smalltext"/>
    <w:basedOn w:val="Normal"/>
    <w:link w:val="smalltextChar0"/>
    <w:rsid w:val="00692AC7"/>
    <w:rPr>
      <w:rFonts w:ascii="Times New Roman" w:eastAsia="Times New Roman" w:hAnsi="Times New Roman" w:cs="Arial"/>
    </w:rPr>
  </w:style>
  <w:style w:type="character" w:customStyle="1" w:styleId="smalltextChar0">
    <w:name w:val="smalltext Char"/>
    <w:link w:val="smalltext2"/>
    <w:rsid w:val="00692AC7"/>
    <w:rPr>
      <w:rFonts w:ascii="Times New Roman" w:eastAsia="Times New Roman" w:hAnsi="Times New Roman" w:cs="Arial"/>
    </w:rPr>
  </w:style>
  <w:style w:type="paragraph" w:customStyle="1" w:styleId="StyleJustifiedFirstline1cmAfter6ptLinespacing1">
    <w:name w:val="Style Justified First line:  1 cm After:  6 pt Line spacing:  1...."/>
    <w:basedOn w:val="Default"/>
    <w:next w:val="Default"/>
    <w:rsid w:val="00692AC7"/>
    <w:pPr>
      <w:autoSpaceDE w:val="0"/>
      <w:autoSpaceDN w:val="0"/>
      <w:adjustRightInd w:val="0"/>
      <w:spacing w:after="120"/>
    </w:pPr>
    <w:rPr>
      <w:rFonts w:ascii="Times New Roman" w:eastAsia="Times New Roman" w:hAnsi="Times New Roman" w:cs="Times New Roman"/>
    </w:rPr>
  </w:style>
  <w:style w:type="paragraph" w:customStyle="1" w:styleId="headingChar">
    <w:name w:val="heading Char"/>
    <w:basedOn w:val="Normal"/>
    <w:rsid w:val="00692AC7"/>
    <w:pPr>
      <w:jc w:val="center"/>
    </w:pPr>
    <w:rPr>
      <w:rFonts w:ascii="Arial Black" w:eastAsia="Times New Roman" w:hAnsi="Arial Black"/>
      <w:b/>
      <w:sz w:val="36"/>
      <w:u w:val="single"/>
    </w:rPr>
  </w:style>
  <w:style w:type="character" w:customStyle="1" w:styleId="boldunderlineCharChar0">
    <w:name w:val="boldunderline Char Char"/>
    <w:rsid w:val="00692AC7"/>
    <w:rPr>
      <w:b/>
      <w:sz w:val="22"/>
      <w:szCs w:val="24"/>
      <w:u w:val="single"/>
      <w:lang w:val="en-US" w:eastAsia="en-US" w:bidi="ar-SA"/>
    </w:rPr>
  </w:style>
  <w:style w:type="paragraph" w:customStyle="1" w:styleId="Bullets-squares">
    <w:name w:val="Bullets - squares"/>
    <w:basedOn w:val="Normal"/>
    <w:next w:val="Normal"/>
    <w:rsid w:val="00692AC7"/>
    <w:pPr>
      <w:numPr>
        <w:numId w:val="13"/>
      </w:numPr>
      <w:overflowPunct w:val="0"/>
      <w:autoSpaceDE w:val="0"/>
      <w:autoSpaceDN w:val="0"/>
      <w:adjustRightInd w:val="0"/>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rsid w:val="00692AC7"/>
    <w:pPr>
      <w:ind w:left="288"/>
    </w:pPr>
    <w:rPr>
      <w:rFonts w:asciiTheme="minorHAnsi" w:hAnsiTheme="minorHAnsi" w:cstheme="minorBidi"/>
    </w:rPr>
  </w:style>
  <w:style w:type="paragraph" w:customStyle="1" w:styleId="Size8">
    <w:name w:val="Size 8"/>
    <w:link w:val="Size8Char"/>
    <w:rsid w:val="00692AC7"/>
    <w:pPr>
      <w:spacing w:after="0" w:line="240" w:lineRule="auto"/>
    </w:pPr>
    <w:rPr>
      <w:rFonts w:ascii="Times New Roman" w:eastAsia="Times New Roman" w:hAnsi="Times New Roman" w:cs="Times New Roman"/>
      <w:sz w:val="16"/>
    </w:rPr>
  </w:style>
  <w:style w:type="character" w:customStyle="1" w:styleId="MediumGrid2Char">
    <w:name w:val="Medium Grid 2 Char"/>
    <w:rsid w:val="00692AC7"/>
    <w:rPr>
      <w:sz w:val="24"/>
      <w:szCs w:val="22"/>
      <w:lang w:val="en-US" w:eastAsia="en-US" w:bidi="ar-SA"/>
    </w:rPr>
  </w:style>
  <w:style w:type="character" w:customStyle="1" w:styleId="Size8Char">
    <w:name w:val="Size 8 Char"/>
    <w:link w:val="Size8"/>
    <w:rsid w:val="00692AC7"/>
    <w:rPr>
      <w:rFonts w:ascii="Times New Roman" w:eastAsia="Times New Roman" w:hAnsi="Times New Roman" w:cs="Times New Roman"/>
      <w:sz w:val="16"/>
    </w:rPr>
  </w:style>
  <w:style w:type="character" w:customStyle="1" w:styleId="UnderlinedTextCharChar">
    <w:name w:val="Underlined Text Char Char"/>
    <w:rsid w:val="00692AC7"/>
    <w:rPr>
      <w:rFonts w:cs="Arial"/>
      <w:bCs/>
      <w:szCs w:val="26"/>
      <w:u w:val="single"/>
      <w:lang w:val="en-US" w:eastAsia="en-US" w:bidi="ar-SA"/>
    </w:rPr>
  </w:style>
  <w:style w:type="paragraph" w:customStyle="1" w:styleId="RegularCite">
    <w:name w:val="Regular Cite"/>
    <w:qFormat/>
    <w:rsid w:val="00692AC7"/>
    <w:pPr>
      <w:spacing w:after="0" w:line="240" w:lineRule="auto"/>
    </w:pPr>
    <w:rPr>
      <w:rFonts w:ascii="Times New Roman" w:eastAsia="Times New Roman" w:hAnsi="Times New Roman" w:cs="Times New Roman"/>
      <w:sz w:val="20"/>
    </w:rPr>
  </w:style>
  <w:style w:type="character" w:customStyle="1" w:styleId="eudoraheader">
    <w:name w:val="eudoraheader"/>
    <w:rsid w:val="00692AC7"/>
  </w:style>
  <w:style w:type="character" w:customStyle="1" w:styleId="emailstyle26">
    <w:name w:val="emailstyle26"/>
    <w:rsid w:val="00692AC7"/>
  </w:style>
  <w:style w:type="paragraph" w:customStyle="1" w:styleId="context">
    <w:name w:val="context"/>
    <w:basedOn w:val="Normal"/>
    <w:rsid w:val="00692AC7"/>
    <w:pPr>
      <w:spacing w:before="100" w:beforeAutospacing="1" w:after="100" w:afterAutospacing="1"/>
    </w:pPr>
    <w:rPr>
      <w:rFonts w:ascii="Times New Roman" w:eastAsia="Times New Roman" w:hAnsi="Times New Roman"/>
    </w:rPr>
  </w:style>
  <w:style w:type="character" w:customStyle="1" w:styleId="newstitle1">
    <w:name w:val="newstitle1"/>
    <w:rsid w:val="00692AC7"/>
  </w:style>
  <w:style w:type="character" w:customStyle="1" w:styleId="articleheadline">
    <w:name w:val="articleheadline"/>
    <w:rsid w:val="00692AC7"/>
  </w:style>
  <w:style w:type="character" w:customStyle="1" w:styleId="dateline">
    <w:name w:val="dateline"/>
    <w:rsid w:val="00692AC7"/>
  </w:style>
  <w:style w:type="character" w:customStyle="1" w:styleId="sendtofriend">
    <w:name w:val="sendtofriend"/>
    <w:rsid w:val="00692AC7"/>
  </w:style>
  <w:style w:type="character" w:customStyle="1" w:styleId="pagetype">
    <w:name w:val="pagetype"/>
    <w:rsid w:val="00692AC7"/>
  </w:style>
  <w:style w:type="character" w:customStyle="1" w:styleId="byl">
    <w:name w:val="byl"/>
    <w:rsid w:val="00692AC7"/>
  </w:style>
  <w:style w:type="character" w:customStyle="1" w:styleId="byd">
    <w:name w:val="byd"/>
    <w:rsid w:val="00692AC7"/>
  </w:style>
  <w:style w:type="paragraph" w:customStyle="1" w:styleId="Size6">
    <w:name w:val="Size 6"/>
    <w:link w:val="Size6Char"/>
    <w:qFormat/>
    <w:rsid w:val="00692AC7"/>
    <w:pPr>
      <w:spacing w:after="0" w:line="240" w:lineRule="auto"/>
    </w:pPr>
    <w:rPr>
      <w:rFonts w:ascii="Times New Roman" w:eastAsia="Times New Roman" w:hAnsi="Times New Roman" w:cs="Times New Roman"/>
      <w:sz w:val="16"/>
    </w:rPr>
  </w:style>
  <w:style w:type="character" w:customStyle="1" w:styleId="Size6Char">
    <w:name w:val="Size 6 Char"/>
    <w:link w:val="Size6"/>
    <w:rsid w:val="00692AC7"/>
    <w:rPr>
      <w:rFonts w:ascii="Times New Roman" w:eastAsia="Times New Roman" w:hAnsi="Times New Roman" w:cs="Times New Roman"/>
      <w:sz w:val="16"/>
    </w:rPr>
  </w:style>
  <w:style w:type="character" w:customStyle="1" w:styleId="underliningchar0">
    <w:name w:val="underliningchar"/>
    <w:rsid w:val="00692AC7"/>
  </w:style>
  <w:style w:type="paragraph" w:customStyle="1" w:styleId="TxBrp11">
    <w:name w:val="TxBr_p11"/>
    <w:basedOn w:val="Normal"/>
    <w:rsid w:val="00692AC7"/>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rsid w:val="00692AC7"/>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rsid w:val="00692AC7"/>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692AC7"/>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rsid w:val="00692AC7"/>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rsid w:val="00692AC7"/>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rsid w:val="00692AC7"/>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rsid w:val="00692AC7"/>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rsid w:val="00692AC7"/>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rsid w:val="00692AC7"/>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rsid w:val="00692AC7"/>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rsid w:val="00692AC7"/>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rsid w:val="00692AC7"/>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rsid w:val="00692AC7"/>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rsid w:val="00692AC7"/>
    <w:pPr>
      <w:tabs>
        <w:tab w:val="left" w:pos="2931"/>
      </w:tabs>
      <w:autoSpaceDE w:val="0"/>
      <w:autoSpaceDN w:val="0"/>
      <w:adjustRightInd w:val="0"/>
      <w:spacing w:line="300" w:lineRule="atLeast"/>
      <w:ind w:left="2552"/>
      <w:jc w:val="both"/>
    </w:pPr>
    <w:rPr>
      <w:rFonts w:ascii="Times New Roman" w:eastAsia="Times New Roman" w:hAnsi="Times New Roman"/>
    </w:rPr>
  </w:style>
  <w:style w:type="character" w:customStyle="1" w:styleId="adtext124">
    <w:name w:val="adtext124"/>
    <w:rsid w:val="00692AC7"/>
    <w:rPr>
      <w:vanish w:val="0"/>
      <w:webHidden w:val="0"/>
      <w:color w:val="999999"/>
      <w:sz w:val="12"/>
      <w:szCs w:val="12"/>
      <w:specVanish/>
    </w:rPr>
  </w:style>
  <w:style w:type="paragraph" w:customStyle="1" w:styleId="CardsFont8pt">
    <w:name w:val="Cards + Font: 8 pt"/>
    <w:basedOn w:val="Normal"/>
    <w:rsid w:val="00692AC7"/>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692AC7"/>
    <w:rPr>
      <w:sz w:val="16"/>
    </w:rPr>
  </w:style>
  <w:style w:type="character" w:customStyle="1" w:styleId="TagLineCharChar">
    <w:name w:val="Tag Line Char Char"/>
    <w:rsid w:val="00692AC7"/>
    <w:rPr>
      <w:rFonts w:cs="Arial"/>
      <w:b/>
      <w:bCs/>
      <w:iCs/>
      <w:sz w:val="24"/>
      <w:szCs w:val="28"/>
      <w:lang w:val="en-US" w:eastAsia="en-US" w:bidi="ar-SA"/>
    </w:rPr>
  </w:style>
  <w:style w:type="paragraph" w:customStyle="1" w:styleId="published">
    <w:name w:val="published"/>
    <w:basedOn w:val="Normal"/>
    <w:rsid w:val="00692AC7"/>
    <w:pPr>
      <w:spacing w:before="100" w:beforeAutospacing="1" w:after="100" w:afterAutospacing="1"/>
    </w:pPr>
    <w:rPr>
      <w:rFonts w:ascii="Times New Roman" w:eastAsia="Times New Roman" w:hAnsi="Times New Roman"/>
    </w:rPr>
  </w:style>
  <w:style w:type="paragraph" w:customStyle="1" w:styleId="updated">
    <w:name w:val="updated"/>
    <w:basedOn w:val="Normal"/>
    <w:rsid w:val="00692AC7"/>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692AC7"/>
  </w:style>
  <w:style w:type="character" w:customStyle="1" w:styleId="articlerecommendcount">
    <w:name w:val="article_recommend_count"/>
    <w:rsid w:val="00692AC7"/>
  </w:style>
  <w:style w:type="character" w:customStyle="1" w:styleId="normaltext1">
    <w:name w:val="normal_text"/>
    <w:rsid w:val="00692AC7"/>
  </w:style>
  <w:style w:type="paragraph" w:customStyle="1" w:styleId="storytimestamp">
    <w:name w:val="storytimestamp"/>
    <w:basedOn w:val="Normal"/>
    <w:rsid w:val="00692AC7"/>
    <w:pPr>
      <w:spacing w:before="100" w:beforeAutospacing="1" w:after="100" w:afterAutospacing="1"/>
    </w:pPr>
    <w:rPr>
      <w:rFonts w:ascii="Times New Roman" w:eastAsia="Times New Roman" w:hAnsi="Times New Roman"/>
    </w:rPr>
  </w:style>
  <w:style w:type="character" w:customStyle="1" w:styleId="story-byline">
    <w:name w:val="story-byline"/>
    <w:rsid w:val="00692AC7"/>
  </w:style>
  <w:style w:type="character" w:customStyle="1" w:styleId="story-titleline">
    <w:name w:val="story-titleline"/>
    <w:rsid w:val="00692AC7"/>
  </w:style>
  <w:style w:type="paragraph" w:styleId="ListBullet2">
    <w:name w:val="List Bullet 2"/>
    <w:basedOn w:val="Normal"/>
    <w:rsid w:val="00692AC7"/>
    <w:pPr>
      <w:tabs>
        <w:tab w:val="num" w:pos="1440"/>
      </w:tabs>
      <w:ind w:left="1440" w:hanging="360"/>
    </w:pPr>
    <w:rPr>
      <w:rFonts w:ascii="Times New Roman" w:eastAsia="Times New Roman" w:hAnsi="Times New Roman" w:cs="Arial"/>
      <w:b/>
      <w:szCs w:val="44"/>
    </w:rPr>
  </w:style>
  <w:style w:type="paragraph" w:customStyle="1" w:styleId="Cardnotunderlined0">
    <w:name w:val="Card not underlined"/>
    <w:basedOn w:val="Normal"/>
    <w:rsid w:val="00692AC7"/>
    <w:rPr>
      <w:rFonts w:ascii="Times New Roman" w:eastAsia="Times New Roman" w:hAnsi="Times New Roman"/>
      <w:color w:val="000000"/>
      <w:sz w:val="10"/>
    </w:rPr>
  </w:style>
  <w:style w:type="character" w:customStyle="1" w:styleId="marron">
    <w:name w:val="marron"/>
    <w:rsid w:val="00692AC7"/>
  </w:style>
  <w:style w:type="paragraph" w:customStyle="1" w:styleId="boldcite">
    <w:name w:val="bold cite"/>
    <w:basedOn w:val="Heading1"/>
    <w:link w:val="boldciteChar4"/>
    <w:qFormat/>
    <w:rsid w:val="00692AC7"/>
    <w:pPr>
      <w:keepLines w:val="0"/>
      <w:pageBreakBefore w:val="0"/>
      <w:pBdr>
        <w:top w:val="none" w:sz="0" w:space="0" w:color="auto"/>
        <w:left w:val="none" w:sz="0" w:space="0" w:color="auto"/>
        <w:bottom w:val="none" w:sz="0" w:space="0" w:color="auto"/>
        <w:right w:val="none" w:sz="0" w:space="0" w:color="auto"/>
      </w:pBdr>
      <w:jc w:val="left"/>
      <w:outlineLvl w:val="9"/>
    </w:pPr>
    <w:rPr>
      <w:rFonts w:ascii="Arial" w:eastAsia="Times New Roman" w:hAnsi="Arial" w:cs="Arial"/>
      <w:caps/>
      <w:kern w:val="32"/>
      <w:sz w:val="24"/>
      <w:szCs w:val="24"/>
    </w:rPr>
  </w:style>
  <w:style w:type="character" w:customStyle="1" w:styleId="UnderlineCardChar0">
    <w:name w:val="Underline Card Char"/>
    <w:rsid w:val="00692AC7"/>
    <w:rPr>
      <w:sz w:val="22"/>
      <w:szCs w:val="24"/>
      <w:u w:val="single"/>
      <w:lang w:val="en-US" w:eastAsia="en-US" w:bidi="ar-SA"/>
    </w:rPr>
  </w:style>
  <w:style w:type="character" w:customStyle="1" w:styleId="SourcesCharChar1">
    <w:name w:val="Sources Char Char1"/>
    <w:rsid w:val="00692AC7"/>
    <w:rPr>
      <w:rFonts w:cs="Arial"/>
      <w:b/>
      <w:bCs/>
      <w:iCs/>
      <w:sz w:val="24"/>
      <w:szCs w:val="28"/>
      <w:lang w:val="en-US" w:eastAsia="en-US" w:bidi="ar-SA"/>
    </w:rPr>
  </w:style>
  <w:style w:type="character" w:customStyle="1" w:styleId="UnderlinesCharChar">
    <w:name w:val="Underlines Char Char"/>
    <w:rsid w:val="00692AC7"/>
    <w:rPr>
      <w:rFonts w:cs="Arial"/>
      <w:b/>
      <w:bCs/>
      <w:sz w:val="22"/>
      <w:szCs w:val="26"/>
      <w:u w:val="single"/>
      <w:lang w:val="en-US" w:eastAsia="en-US" w:bidi="ar-SA"/>
    </w:rPr>
  </w:style>
  <w:style w:type="paragraph" w:customStyle="1" w:styleId="OmniPage3">
    <w:name w:val="OmniPage #3"/>
    <w:basedOn w:val="Normal"/>
    <w:rsid w:val="00692AC7"/>
    <w:rPr>
      <w:rFonts w:ascii="Times New Roman" w:eastAsia="Times New Roman" w:hAnsi="Times New Roman"/>
      <w:color w:val="000000"/>
      <w:sz w:val="20"/>
      <w:szCs w:val="20"/>
    </w:rPr>
  </w:style>
  <w:style w:type="paragraph" w:customStyle="1" w:styleId="OmniPage16">
    <w:name w:val="OmniPage #16"/>
    <w:basedOn w:val="Normal"/>
    <w:rsid w:val="00692AC7"/>
    <w:rPr>
      <w:rFonts w:ascii="Times New Roman" w:eastAsia="Times New Roman" w:hAnsi="Times New Roman"/>
      <w:color w:val="000000"/>
      <w:sz w:val="20"/>
      <w:szCs w:val="20"/>
    </w:rPr>
  </w:style>
  <w:style w:type="paragraph" w:customStyle="1" w:styleId="OmniPage23">
    <w:name w:val="OmniPage #23"/>
    <w:basedOn w:val="Normal"/>
    <w:rsid w:val="00692AC7"/>
    <w:rPr>
      <w:rFonts w:ascii="Times New Roman" w:eastAsia="Times New Roman" w:hAnsi="Times New Roman"/>
      <w:color w:val="000000"/>
      <w:sz w:val="20"/>
      <w:szCs w:val="20"/>
    </w:rPr>
  </w:style>
  <w:style w:type="paragraph" w:customStyle="1" w:styleId="OmniPage24">
    <w:name w:val="OmniPage #24"/>
    <w:basedOn w:val="Normal"/>
    <w:rsid w:val="00692AC7"/>
    <w:rPr>
      <w:rFonts w:ascii="Times New Roman" w:eastAsia="Times New Roman" w:hAnsi="Times New Roman"/>
      <w:color w:val="000000"/>
      <w:sz w:val="20"/>
      <w:szCs w:val="20"/>
    </w:rPr>
  </w:style>
  <w:style w:type="paragraph" w:customStyle="1" w:styleId="OmniPage27">
    <w:name w:val="OmniPage #27"/>
    <w:basedOn w:val="Normal"/>
    <w:rsid w:val="00692AC7"/>
    <w:rPr>
      <w:rFonts w:ascii="Times New Roman" w:eastAsia="Times New Roman" w:hAnsi="Times New Roman"/>
      <w:color w:val="000000"/>
      <w:sz w:val="20"/>
      <w:szCs w:val="20"/>
    </w:rPr>
  </w:style>
  <w:style w:type="paragraph" w:customStyle="1" w:styleId="OmniPage28">
    <w:name w:val="OmniPage #28"/>
    <w:basedOn w:val="Normal"/>
    <w:rsid w:val="00692AC7"/>
    <w:rPr>
      <w:rFonts w:ascii="Times New Roman" w:eastAsia="Times New Roman" w:hAnsi="Times New Roman"/>
      <w:color w:val="000000"/>
      <w:sz w:val="20"/>
      <w:szCs w:val="20"/>
    </w:rPr>
  </w:style>
  <w:style w:type="paragraph" w:customStyle="1" w:styleId="OmniPage29">
    <w:name w:val="OmniPage #29"/>
    <w:basedOn w:val="Normal"/>
    <w:rsid w:val="00692AC7"/>
    <w:rPr>
      <w:rFonts w:ascii="Times New Roman" w:eastAsia="Times New Roman" w:hAnsi="Times New Roman"/>
      <w:color w:val="000000"/>
      <w:sz w:val="20"/>
      <w:szCs w:val="20"/>
    </w:rPr>
  </w:style>
  <w:style w:type="paragraph" w:customStyle="1" w:styleId="OmniPage30">
    <w:name w:val="OmniPage #30"/>
    <w:basedOn w:val="Normal"/>
    <w:rsid w:val="00692AC7"/>
    <w:rPr>
      <w:rFonts w:ascii="Times New Roman" w:eastAsia="Times New Roman" w:hAnsi="Times New Roman"/>
      <w:color w:val="000000"/>
      <w:sz w:val="20"/>
      <w:szCs w:val="20"/>
    </w:rPr>
  </w:style>
  <w:style w:type="paragraph" w:customStyle="1" w:styleId="OmniPage31">
    <w:name w:val="OmniPage #31"/>
    <w:basedOn w:val="Normal"/>
    <w:rsid w:val="00692AC7"/>
    <w:rPr>
      <w:rFonts w:ascii="Times New Roman" w:eastAsia="Times New Roman" w:hAnsi="Times New Roman"/>
      <w:color w:val="000000"/>
      <w:sz w:val="20"/>
      <w:szCs w:val="20"/>
    </w:rPr>
  </w:style>
  <w:style w:type="paragraph" w:customStyle="1" w:styleId="OmniPage32">
    <w:name w:val="OmniPage #32"/>
    <w:basedOn w:val="Normal"/>
    <w:rsid w:val="00692AC7"/>
    <w:rPr>
      <w:rFonts w:ascii="Times New Roman" w:eastAsia="Times New Roman" w:hAnsi="Times New Roman"/>
      <w:color w:val="000000"/>
      <w:sz w:val="20"/>
      <w:szCs w:val="20"/>
    </w:rPr>
  </w:style>
  <w:style w:type="paragraph" w:customStyle="1" w:styleId="OmniPage33">
    <w:name w:val="OmniPage #33"/>
    <w:basedOn w:val="Normal"/>
    <w:rsid w:val="00692AC7"/>
    <w:rPr>
      <w:rFonts w:ascii="Times New Roman" w:eastAsia="Times New Roman" w:hAnsi="Times New Roman"/>
      <w:color w:val="000000"/>
      <w:sz w:val="20"/>
      <w:szCs w:val="20"/>
    </w:rPr>
  </w:style>
  <w:style w:type="paragraph" w:customStyle="1" w:styleId="OmniPage34">
    <w:name w:val="OmniPage #34"/>
    <w:basedOn w:val="Normal"/>
    <w:rsid w:val="00692AC7"/>
    <w:rPr>
      <w:rFonts w:ascii="Times New Roman" w:eastAsia="Times New Roman" w:hAnsi="Times New Roman"/>
      <w:color w:val="000000"/>
      <w:sz w:val="20"/>
      <w:szCs w:val="20"/>
    </w:rPr>
  </w:style>
  <w:style w:type="paragraph" w:customStyle="1" w:styleId="OmniPage35">
    <w:name w:val="OmniPage #35"/>
    <w:basedOn w:val="Normal"/>
    <w:rsid w:val="00692AC7"/>
    <w:rPr>
      <w:rFonts w:ascii="Times New Roman" w:eastAsia="Times New Roman" w:hAnsi="Times New Roman"/>
      <w:color w:val="000000"/>
      <w:sz w:val="20"/>
      <w:szCs w:val="20"/>
    </w:rPr>
  </w:style>
  <w:style w:type="paragraph" w:customStyle="1" w:styleId="OmniPage36">
    <w:name w:val="OmniPage #36"/>
    <w:basedOn w:val="Normal"/>
    <w:rsid w:val="00692AC7"/>
    <w:rPr>
      <w:rFonts w:ascii="Times New Roman" w:eastAsia="Times New Roman" w:hAnsi="Times New Roman"/>
      <w:color w:val="000000"/>
      <w:sz w:val="20"/>
      <w:szCs w:val="20"/>
    </w:rPr>
  </w:style>
  <w:style w:type="paragraph" w:customStyle="1" w:styleId="OmniPage37">
    <w:name w:val="OmniPage #37"/>
    <w:basedOn w:val="Normal"/>
    <w:rsid w:val="00692AC7"/>
    <w:rPr>
      <w:rFonts w:ascii="Times New Roman" w:eastAsia="Times New Roman" w:hAnsi="Times New Roman"/>
      <w:color w:val="000000"/>
      <w:sz w:val="20"/>
      <w:szCs w:val="20"/>
    </w:rPr>
  </w:style>
  <w:style w:type="paragraph" w:customStyle="1" w:styleId="OmniPage38">
    <w:name w:val="OmniPage #38"/>
    <w:basedOn w:val="Normal"/>
    <w:rsid w:val="00692AC7"/>
    <w:rPr>
      <w:rFonts w:ascii="Times New Roman" w:eastAsia="Times New Roman" w:hAnsi="Times New Roman"/>
      <w:color w:val="000000"/>
      <w:sz w:val="20"/>
      <w:szCs w:val="20"/>
    </w:rPr>
  </w:style>
  <w:style w:type="paragraph" w:customStyle="1" w:styleId="OmniPage39">
    <w:name w:val="OmniPage #39"/>
    <w:basedOn w:val="Normal"/>
    <w:rsid w:val="00692AC7"/>
    <w:rPr>
      <w:rFonts w:ascii="Times New Roman" w:eastAsia="Times New Roman" w:hAnsi="Times New Roman"/>
      <w:color w:val="000000"/>
      <w:sz w:val="20"/>
      <w:szCs w:val="20"/>
    </w:rPr>
  </w:style>
  <w:style w:type="paragraph" w:customStyle="1" w:styleId="OmniPage40">
    <w:name w:val="OmniPage #40"/>
    <w:basedOn w:val="Normal"/>
    <w:rsid w:val="00692AC7"/>
    <w:rPr>
      <w:rFonts w:ascii="Times New Roman" w:eastAsia="Times New Roman" w:hAnsi="Times New Roman"/>
      <w:color w:val="000000"/>
      <w:sz w:val="20"/>
      <w:szCs w:val="20"/>
    </w:rPr>
  </w:style>
  <w:style w:type="paragraph" w:customStyle="1" w:styleId="OmniPage41">
    <w:name w:val="OmniPage #41"/>
    <w:basedOn w:val="Normal"/>
    <w:rsid w:val="00692AC7"/>
    <w:rPr>
      <w:rFonts w:ascii="Times New Roman" w:eastAsia="Times New Roman" w:hAnsi="Times New Roman"/>
      <w:color w:val="000000"/>
      <w:sz w:val="20"/>
      <w:szCs w:val="20"/>
    </w:rPr>
  </w:style>
  <w:style w:type="paragraph" w:customStyle="1" w:styleId="OmniPage42">
    <w:name w:val="OmniPage #42"/>
    <w:basedOn w:val="Normal"/>
    <w:rsid w:val="00692AC7"/>
    <w:rPr>
      <w:rFonts w:ascii="Times New Roman" w:eastAsia="Times New Roman" w:hAnsi="Times New Roman"/>
      <w:color w:val="000000"/>
      <w:sz w:val="20"/>
      <w:szCs w:val="20"/>
    </w:rPr>
  </w:style>
  <w:style w:type="paragraph" w:customStyle="1" w:styleId="OmniPage43">
    <w:name w:val="OmniPage #43"/>
    <w:basedOn w:val="Normal"/>
    <w:rsid w:val="00692AC7"/>
    <w:rPr>
      <w:rFonts w:ascii="Times New Roman" w:eastAsia="Times New Roman" w:hAnsi="Times New Roman"/>
      <w:color w:val="000000"/>
      <w:sz w:val="20"/>
      <w:szCs w:val="20"/>
    </w:rPr>
  </w:style>
  <w:style w:type="paragraph" w:customStyle="1" w:styleId="OmniPage44">
    <w:name w:val="OmniPage #44"/>
    <w:basedOn w:val="Normal"/>
    <w:rsid w:val="00692AC7"/>
    <w:rPr>
      <w:rFonts w:ascii="Times New Roman" w:eastAsia="Times New Roman" w:hAnsi="Times New Roman"/>
      <w:color w:val="000000"/>
      <w:sz w:val="20"/>
      <w:szCs w:val="20"/>
    </w:rPr>
  </w:style>
  <w:style w:type="paragraph" w:customStyle="1" w:styleId="OmniPage45">
    <w:name w:val="OmniPage #45"/>
    <w:basedOn w:val="Normal"/>
    <w:rsid w:val="00692AC7"/>
    <w:rPr>
      <w:rFonts w:ascii="Times New Roman" w:eastAsia="Times New Roman" w:hAnsi="Times New Roman"/>
      <w:color w:val="000000"/>
      <w:sz w:val="20"/>
      <w:szCs w:val="20"/>
    </w:rPr>
  </w:style>
  <w:style w:type="paragraph" w:customStyle="1" w:styleId="OmniPage46">
    <w:name w:val="OmniPage #46"/>
    <w:basedOn w:val="Normal"/>
    <w:rsid w:val="00692AC7"/>
    <w:rPr>
      <w:rFonts w:ascii="Times New Roman" w:eastAsia="Times New Roman" w:hAnsi="Times New Roman"/>
      <w:color w:val="000000"/>
      <w:sz w:val="20"/>
      <w:szCs w:val="20"/>
    </w:rPr>
  </w:style>
  <w:style w:type="paragraph" w:customStyle="1" w:styleId="OmniPage47">
    <w:name w:val="OmniPage #47"/>
    <w:basedOn w:val="Normal"/>
    <w:rsid w:val="00692AC7"/>
    <w:rPr>
      <w:rFonts w:ascii="Times New Roman" w:eastAsia="Times New Roman" w:hAnsi="Times New Roman"/>
      <w:color w:val="000000"/>
      <w:sz w:val="20"/>
      <w:szCs w:val="20"/>
    </w:rPr>
  </w:style>
  <w:style w:type="paragraph" w:customStyle="1" w:styleId="OmniPage48">
    <w:name w:val="OmniPage #48"/>
    <w:basedOn w:val="Normal"/>
    <w:rsid w:val="00692AC7"/>
    <w:rPr>
      <w:rFonts w:ascii="Times New Roman" w:eastAsia="Times New Roman" w:hAnsi="Times New Roman"/>
      <w:color w:val="000000"/>
      <w:sz w:val="20"/>
      <w:szCs w:val="20"/>
    </w:rPr>
  </w:style>
  <w:style w:type="paragraph" w:customStyle="1" w:styleId="OmniPage49">
    <w:name w:val="OmniPage #49"/>
    <w:basedOn w:val="Normal"/>
    <w:rsid w:val="00692AC7"/>
    <w:rPr>
      <w:rFonts w:ascii="Times New Roman" w:eastAsia="Times New Roman" w:hAnsi="Times New Roman"/>
      <w:color w:val="000000"/>
      <w:sz w:val="20"/>
      <w:szCs w:val="20"/>
    </w:rPr>
  </w:style>
  <w:style w:type="paragraph" w:customStyle="1" w:styleId="OmniPage50">
    <w:name w:val="OmniPage #50"/>
    <w:basedOn w:val="Normal"/>
    <w:rsid w:val="00692AC7"/>
    <w:rPr>
      <w:rFonts w:ascii="Times New Roman" w:eastAsia="Times New Roman" w:hAnsi="Times New Roman"/>
      <w:color w:val="000000"/>
      <w:sz w:val="20"/>
      <w:szCs w:val="20"/>
    </w:rPr>
  </w:style>
  <w:style w:type="paragraph" w:customStyle="1" w:styleId="OmniPage51">
    <w:name w:val="OmniPage #51"/>
    <w:basedOn w:val="Normal"/>
    <w:rsid w:val="00692AC7"/>
    <w:rPr>
      <w:rFonts w:ascii="Times New Roman" w:eastAsia="Times New Roman" w:hAnsi="Times New Roman"/>
      <w:color w:val="000000"/>
      <w:sz w:val="20"/>
      <w:szCs w:val="20"/>
    </w:rPr>
  </w:style>
  <w:style w:type="paragraph" w:customStyle="1" w:styleId="OmniPage52">
    <w:name w:val="OmniPage #52"/>
    <w:basedOn w:val="Normal"/>
    <w:rsid w:val="00692AC7"/>
    <w:rPr>
      <w:rFonts w:ascii="Times New Roman" w:eastAsia="Times New Roman" w:hAnsi="Times New Roman"/>
      <w:color w:val="000000"/>
      <w:sz w:val="20"/>
      <w:szCs w:val="20"/>
    </w:rPr>
  </w:style>
  <w:style w:type="paragraph" w:customStyle="1" w:styleId="OmniPage53">
    <w:name w:val="OmniPage #53"/>
    <w:basedOn w:val="Normal"/>
    <w:rsid w:val="00692AC7"/>
    <w:rPr>
      <w:rFonts w:ascii="Times New Roman" w:eastAsia="Times New Roman" w:hAnsi="Times New Roman"/>
      <w:color w:val="000000"/>
      <w:sz w:val="20"/>
      <w:szCs w:val="20"/>
    </w:rPr>
  </w:style>
  <w:style w:type="paragraph" w:customStyle="1" w:styleId="OmniPage54">
    <w:name w:val="OmniPage #54"/>
    <w:basedOn w:val="Normal"/>
    <w:rsid w:val="00692AC7"/>
    <w:rPr>
      <w:rFonts w:ascii="Times New Roman" w:eastAsia="Times New Roman" w:hAnsi="Times New Roman"/>
      <w:color w:val="000000"/>
      <w:sz w:val="20"/>
      <w:szCs w:val="20"/>
    </w:rPr>
  </w:style>
  <w:style w:type="paragraph" w:customStyle="1" w:styleId="OmniPage55">
    <w:name w:val="OmniPage #55"/>
    <w:basedOn w:val="Normal"/>
    <w:rsid w:val="00692AC7"/>
    <w:rPr>
      <w:rFonts w:ascii="Times New Roman" w:eastAsia="Times New Roman" w:hAnsi="Times New Roman"/>
      <w:color w:val="000000"/>
      <w:sz w:val="20"/>
      <w:szCs w:val="20"/>
    </w:rPr>
  </w:style>
  <w:style w:type="paragraph" w:customStyle="1" w:styleId="OmniPage56">
    <w:name w:val="OmniPage #56"/>
    <w:basedOn w:val="Normal"/>
    <w:rsid w:val="00692AC7"/>
    <w:rPr>
      <w:rFonts w:ascii="Times New Roman" w:eastAsia="Times New Roman" w:hAnsi="Times New Roman"/>
      <w:color w:val="000000"/>
      <w:sz w:val="20"/>
      <w:szCs w:val="20"/>
    </w:rPr>
  </w:style>
  <w:style w:type="paragraph" w:customStyle="1" w:styleId="OmniPage57">
    <w:name w:val="OmniPage #57"/>
    <w:basedOn w:val="Normal"/>
    <w:rsid w:val="00692AC7"/>
    <w:rPr>
      <w:rFonts w:ascii="Times New Roman" w:eastAsia="Times New Roman" w:hAnsi="Times New Roman"/>
      <w:color w:val="000000"/>
      <w:sz w:val="20"/>
      <w:szCs w:val="20"/>
    </w:rPr>
  </w:style>
  <w:style w:type="paragraph" w:customStyle="1" w:styleId="OmniPage58">
    <w:name w:val="OmniPage #58"/>
    <w:basedOn w:val="Normal"/>
    <w:rsid w:val="00692AC7"/>
    <w:rPr>
      <w:rFonts w:ascii="Times New Roman" w:eastAsia="Times New Roman" w:hAnsi="Times New Roman"/>
      <w:color w:val="000000"/>
      <w:sz w:val="20"/>
      <w:szCs w:val="20"/>
    </w:rPr>
  </w:style>
  <w:style w:type="paragraph" w:customStyle="1" w:styleId="OmniPage59">
    <w:name w:val="OmniPage #59"/>
    <w:basedOn w:val="Normal"/>
    <w:rsid w:val="00692AC7"/>
    <w:rPr>
      <w:rFonts w:ascii="Times New Roman" w:eastAsia="Times New Roman" w:hAnsi="Times New Roman"/>
      <w:color w:val="000000"/>
      <w:sz w:val="20"/>
      <w:szCs w:val="20"/>
    </w:rPr>
  </w:style>
  <w:style w:type="paragraph" w:customStyle="1" w:styleId="OmniPage60">
    <w:name w:val="OmniPage #60"/>
    <w:basedOn w:val="Normal"/>
    <w:rsid w:val="00692AC7"/>
    <w:rPr>
      <w:rFonts w:ascii="Times New Roman" w:eastAsia="Times New Roman" w:hAnsi="Times New Roman"/>
      <w:color w:val="000000"/>
      <w:sz w:val="20"/>
      <w:szCs w:val="20"/>
    </w:rPr>
  </w:style>
  <w:style w:type="paragraph" w:customStyle="1" w:styleId="OmniPage61">
    <w:name w:val="OmniPage #61"/>
    <w:basedOn w:val="Normal"/>
    <w:rsid w:val="00692AC7"/>
    <w:rPr>
      <w:rFonts w:ascii="Times New Roman" w:eastAsia="Times New Roman" w:hAnsi="Times New Roman"/>
      <w:color w:val="000000"/>
      <w:sz w:val="20"/>
      <w:szCs w:val="20"/>
    </w:rPr>
  </w:style>
  <w:style w:type="paragraph" w:customStyle="1" w:styleId="OmniPage62">
    <w:name w:val="OmniPage #62"/>
    <w:basedOn w:val="Normal"/>
    <w:rsid w:val="00692AC7"/>
    <w:rPr>
      <w:rFonts w:ascii="Times New Roman" w:eastAsia="Times New Roman" w:hAnsi="Times New Roman"/>
      <w:color w:val="000000"/>
      <w:sz w:val="20"/>
      <w:szCs w:val="20"/>
    </w:rPr>
  </w:style>
  <w:style w:type="paragraph" w:customStyle="1" w:styleId="OmniPage63">
    <w:name w:val="OmniPage #63"/>
    <w:basedOn w:val="Normal"/>
    <w:rsid w:val="00692AC7"/>
    <w:rPr>
      <w:rFonts w:ascii="Times New Roman" w:eastAsia="Times New Roman" w:hAnsi="Times New Roman"/>
      <w:color w:val="000000"/>
      <w:sz w:val="20"/>
      <w:szCs w:val="20"/>
    </w:rPr>
  </w:style>
  <w:style w:type="paragraph" w:customStyle="1" w:styleId="OmniPage64">
    <w:name w:val="OmniPage #64"/>
    <w:basedOn w:val="Normal"/>
    <w:rsid w:val="00692AC7"/>
    <w:rPr>
      <w:rFonts w:ascii="Times New Roman" w:eastAsia="Times New Roman" w:hAnsi="Times New Roman"/>
      <w:color w:val="000000"/>
      <w:sz w:val="20"/>
      <w:szCs w:val="20"/>
    </w:rPr>
  </w:style>
  <w:style w:type="paragraph" w:customStyle="1" w:styleId="OmniPage65">
    <w:name w:val="OmniPage #65"/>
    <w:basedOn w:val="Normal"/>
    <w:rsid w:val="00692AC7"/>
    <w:rPr>
      <w:rFonts w:ascii="Times New Roman" w:eastAsia="Times New Roman" w:hAnsi="Times New Roman"/>
      <w:color w:val="000000"/>
      <w:sz w:val="20"/>
      <w:szCs w:val="20"/>
    </w:rPr>
  </w:style>
  <w:style w:type="paragraph" w:customStyle="1" w:styleId="OmniPage66">
    <w:name w:val="OmniPage #66"/>
    <w:basedOn w:val="Normal"/>
    <w:rsid w:val="00692AC7"/>
    <w:rPr>
      <w:rFonts w:ascii="Times New Roman" w:eastAsia="Times New Roman" w:hAnsi="Times New Roman"/>
      <w:color w:val="000000"/>
      <w:sz w:val="20"/>
      <w:szCs w:val="20"/>
    </w:rPr>
  </w:style>
  <w:style w:type="paragraph" w:customStyle="1" w:styleId="OmniPage67">
    <w:name w:val="OmniPage #67"/>
    <w:basedOn w:val="Normal"/>
    <w:rsid w:val="00692AC7"/>
    <w:rPr>
      <w:rFonts w:ascii="Times New Roman" w:eastAsia="Times New Roman" w:hAnsi="Times New Roman"/>
      <w:color w:val="000000"/>
      <w:sz w:val="20"/>
      <w:szCs w:val="20"/>
    </w:rPr>
  </w:style>
  <w:style w:type="paragraph" w:customStyle="1" w:styleId="OmniPage68">
    <w:name w:val="OmniPage #68"/>
    <w:basedOn w:val="Normal"/>
    <w:rsid w:val="00692AC7"/>
    <w:rPr>
      <w:rFonts w:ascii="Times New Roman" w:eastAsia="Times New Roman" w:hAnsi="Times New Roman"/>
      <w:color w:val="000000"/>
      <w:sz w:val="20"/>
      <w:szCs w:val="20"/>
    </w:rPr>
  </w:style>
  <w:style w:type="paragraph" w:customStyle="1" w:styleId="OmniPage69">
    <w:name w:val="OmniPage #69"/>
    <w:basedOn w:val="Normal"/>
    <w:rsid w:val="00692AC7"/>
    <w:rPr>
      <w:rFonts w:ascii="Times New Roman" w:eastAsia="Times New Roman" w:hAnsi="Times New Roman"/>
      <w:color w:val="000000"/>
      <w:sz w:val="20"/>
      <w:szCs w:val="20"/>
    </w:rPr>
  </w:style>
  <w:style w:type="paragraph" w:customStyle="1" w:styleId="OmniPage70">
    <w:name w:val="OmniPage #70"/>
    <w:basedOn w:val="Normal"/>
    <w:rsid w:val="00692AC7"/>
    <w:rPr>
      <w:rFonts w:ascii="Times New Roman" w:eastAsia="Times New Roman" w:hAnsi="Times New Roman"/>
      <w:color w:val="000000"/>
      <w:sz w:val="20"/>
      <w:szCs w:val="20"/>
    </w:rPr>
  </w:style>
  <w:style w:type="paragraph" w:customStyle="1" w:styleId="OmniPage71">
    <w:name w:val="OmniPage #71"/>
    <w:basedOn w:val="Normal"/>
    <w:rsid w:val="00692AC7"/>
    <w:rPr>
      <w:rFonts w:ascii="Times New Roman" w:eastAsia="Times New Roman" w:hAnsi="Times New Roman"/>
      <w:color w:val="000000"/>
      <w:sz w:val="20"/>
      <w:szCs w:val="20"/>
    </w:rPr>
  </w:style>
  <w:style w:type="table" w:customStyle="1" w:styleId="MediumGrid22">
    <w:name w:val="Medium Grid 22"/>
    <w:basedOn w:val="TableNormal"/>
    <w:uiPriority w:val="68"/>
    <w:rsid w:val="00692AC7"/>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692AC7"/>
    <w:rPr>
      <w:rFonts w:ascii="Times New Roman" w:eastAsia="Times New Roman" w:hAnsi="Times New Roman" w:cs="Calibri"/>
      <w:sz w:val="16"/>
      <w:szCs w:val="20"/>
    </w:rPr>
  </w:style>
  <w:style w:type="character" w:customStyle="1" w:styleId="createby">
    <w:name w:val="createby"/>
    <w:rsid w:val="00692AC7"/>
  </w:style>
  <w:style w:type="character" w:customStyle="1" w:styleId="quote-right">
    <w:name w:val="quote-right"/>
    <w:rsid w:val="00692AC7"/>
  </w:style>
  <w:style w:type="character" w:customStyle="1" w:styleId="dropcap">
    <w:name w:val="dropcap"/>
    <w:rsid w:val="00692AC7"/>
  </w:style>
  <w:style w:type="character" w:customStyle="1" w:styleId="smallcase">
    <w:name w:val="smallcase"/>
    <w:rsid w:val="00692AC7"/>
  </w:style>
  <w:style w:type="character" w:customStyle="1" w:styleId="ft0">
    <w:name w:val="ft0"/>
    <w:rsid w:val="00692AC7"/>
  </w:style>
  <w:style w:type="character" w:customStyle="1" w:styleId="ft2">
    <w:name w:val="ft2"/>
    <w:rsid w:val="00692AC7"/>
  </w:style>
  <w:style w:type="character" w:customStyle="1" w:styleId="ft1">
    <w:name w:val="ft1"/>
    <w:rsid w:val="00692AC7"/>
  </w:style>
  <w:style w:type="character" w:customStyle="1" w:styleId="ft3">
    <w:name w:val="ft3"/>
    <w:rsid w:val="00692AC7"/>
  </w:style>
  <w:style w:type="character" w:customStyle="1" w:styleId="StyleTimesNewRoman12ptBold1">
    <w:name w:val="Style Times New Roman 12 pt Bold1"/>
    <w:rsid w:val="00692AC7"/>
    <w:rPr>
      <w:b/>
      <w:bCs/>
      <w:sz w:val="24"/>
    </w:rPr>
  </w:style>
  <w:style w:type="character" w:customStyle="1" w:styleId="UnderlinedChar2">
    <w:name w:val="Underlined Char2"/>
    <w:aliases w:val="Heading 4 Char2,body Char2"/>
    <w:qFormat/>
    <w:rsid w:val="00692AC7"/>
    <w:rPr>
      <w:rFonts w:eastAsia="MS Mincho"/>
      <w:szCs w:val="24"/>
      <w:u w:val="single"/>
      <w:lang w:val="en-US" w:eastAsia="ja-JP" w:bidi="ar-SA"/>
    </w:rPr>
  </w:style>
  <w:style w:type="character" w:customStyle="1" w:styleId="CircledChar2">
    <w:name w:val="Circled Char2"/>
    <w:rsid w:val="00692AC7"/>
    <w:rPr>
      <w:rFonts w:eastAsia="MS Mincho"/>
      <w:b/>
      <w:szCs w:val="24"/>
      <w:u w:val="single"/>
      <w:lang w:val="en-US" w:eastAsia="ja-JP" w:bidi="ar-SA"/>
    </w:rPr>
  </w:style>
  <w:style w:type="character" w:customStyle="1" w:styleId="SmallTextChar2">
    <w:name w:val="Small Text Char2"/>
    <w:rsid w:val="00692AC7"/>
    <w:rPr>
      <w:rFonts w:eastAsia="MS Mincho"/>
      <w:sz w:val="15"/>
      <w:szCs w:val="24"/>
      <w:lang w:val="en-US" w:eastAsia="ja-JP" w:bidi="ar-SA"/>
    </w:rPr>
  </w:style>
  <w:style w:type="character" w:customStyle="1" w:styleId="BoldandUnderlineCharCharCharCharChar1">
    <w:name w:val="Bold and Underline Char Char Char Char Char1"/>
    <w:rsid w:val="00692AC7"/>
    <w:rPr>
      <w:b/>
      <w:szCs w:val="24"/>
      <w:u w:val="single"/>
      <w:lang w:val="en-US" w:eastAsia="en-US" w:bidi="ar-SA"/>
    </w:rPr>
  </w:style>
  <w:style w:type="character" w:customStyle="1" w:styleId="SmallCardChar">
    <w:name w:val="Small Card Char"/>
    <w:rsid w:val="00692AC7"/>
    <w:rPr>
      <w:rFonts w:ascii="Palatino Linotype" w:eastAsia="Times New Roman" w:hAnsi="Palatino Linotype"/>
      <w:sz w:val="12"/>
      <w:szCs w:val="24"/>
    </w:rPr>
  </w:style>
  <w:style w:type="character" w:customStyle="1" w:styleId="StyleBoldUnderline10ptBold">
    <w:name w:val="Style Bold Underline + 10 pt Bold"/>
    <w:rsid w:val="00692AC7"/>
    <w:rPr>
      <w:b/>
      <w:bCs/>
      <w:sz w:val="20"/>
      <w:u w:val="thick"/>
    </w:rPr>
  </w:style>
  <w:style w:type="character" w:customStyle="1" w:styleId="separator">
    <w:name w:val="separator"/>
    <w:rsid w:val="00692AC7"/>
  </w:style>
  <w:style w:type="character" w:customStyle="1" w:styleId="PageHeaderChar">
    <w:name w:val="Page Header Char"/>
    <w:link w:val="PageHeader"/>
    <w:rsid w:val="00692AC7"/>
    <w:rPr>
      <w:rFonts w:ascii="Calibri" w:hAnsi="Calibri" w:cs="Calibri"/>
    </w:rPr>
  </w:style>
  <w:style w:type="paragraph" w:customStyle="1" w:styleId="NormalUnderline0">
    <w:name w:val="Normal + Underline"/>
    <w:basedOn w:val="Normal"/>
    <w:link w:val="NormalUnderlineChar0"/>
    <w:rsid w:val="00692AC7"/>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rsid w:val="00692AC7"/>
    <w:pPr>
      <w:ind w:left="720"/>
    </w:pPr>
    <w:rPr>
      <w:rFonts w:ascii="Times New Roman" w:eastAsia="Times New Roman" w:hAnsi="Times New Roman"/>
      <w:sz w:val="12"/>
    </w:rPr>
  </w:style>
  <w:style w:type="character" w:customStyle="1" w:styleId="NormalUnderlineChar0">
    <w:name w:val="Normal + Underline Char"/>
    <w:link w:val="NormalUnderline0"/>
    <w:rsid w:val="00692AC7"/>
    <w:rPr>
      <w:rFonts w:ascii="Times New Roman" w:eastAsia="Times New Roman" w:hAnsi="Times New Roman" w:cs="Calibri"/>
      <w:b/>
      <w:u w:val="single"/>
    </w:rPr>
  </w:style>
  <w:style w:type="character" w:customStyle="1" w:styleId="NormalNoUnderlineChar">
    <w:name w:val="Normal + No Underline Char"/>
    <w:link w:val="NormalNoUnderline"/>
    <w:rsid w:val="00692AC7"/>
    <w:rPr>
      <w:rFonts w:ascii="Times New Roman" w:eastAsia="Times New Roman" w:hAnsi="Times New Roman" w:cs="Calibri"/>
      <w:sz w:val="12"/>
    </w:rPr>
  </w:style>
  <w:style w:type="paragraph" w:customStyle="1" w:styleId="TagCite2">
    <w:name w:val="Tag Cite"/>
    <w:basedOn w:val="PageHeader"/>
    <w:link w:val="TagCiteChar3"/>
    <w:qFormat/>
    <w:rsid w:val="00692AC7"/>
    <w:rPr>
      <w:rFonts w:ascii="Arial Narrow" w:eastAsia="SimSun" w:hAnsi="Arial Narrow"/>
      <w:b/>
      <w:lang w:eastAsia="zh-CN"/>
    </w:rPr>
  </w:style>
  <w:style w:type="character" w:customStyle="1" w:styleId="TagCiteChar3">
    <w:name w:val="Tag Cite Char"/>
    <w:link w:val="TagCite2"/>
    <w:rsid w:val="00692AC7"/>
    <w:rPr>
      <w:rFonts w:ascii="Arial Narrow" w:eastAsia="SimSun" w:hAnsi="Arial Narrow" w:cs="Calibri"/>
      <w:b/>
      <w:lang w:eastAsia="zh-CN"/>
    </w:rPr>
  </w:style>
  <w:style w:type="character" w:customStyle="1" w:styleId="smalllink">
    <w:name w:val="smalllink"/>
    <w:rsid w:val="00692AC7"/>
  </w:style>
  <w:style w:type="character" w:customStyle="1" w:styleId="bighead1">
    <w:name w:val="bighead1"/>
    <w:rsid w:val="00692AC7"/>
    <w:rPr>
      <w:rFonts w:ascii="Verdana" w:hAnsi="Verdana" w:hint="default"/>
      <w:b/>
      <w:bCs/>
      <w:sz w:val="27"/>
      <w:szCs w:val="27"/>
    </w:rPr>
  </w:style>
  <w:style w:type="character" w:customStyle="1" w:styleId="Underline-WFU">
    <w:name w:val="Underline-WFU"/>
    <w:uiPriority w:val="1"/>
    <w:qFormat/>
    <w:rsid w:val="00692AC7"/>
    <w:rPr>
      <w:rFonts w:ascii="Cambria" w:hAnsi="Cambria"/>
      <w:sz w:val="21"/>
      <w:u w:val="single"/>
    </w:rPr>
  </w:style>
  <w:style w:type="paragraph" w:customStyle="1" w:styleId="Tiny-WFU">
    <w:name w:val="Tiny-WFU"/>
    <w:basedOn w:val="Normal"/>
    <w:qFormat/>
    <w:rsid w:val="00692AC7"/>
    <w:rPr>
      <w:rFonts w:ascii="Cambria" w:eastAsia="Malgun Gothic" w:hAnsi="Cambria"/>
      <w:sz w:val="12"/>
      <w:lang w:eastAsia="ko-KR"/>
    </w:rPr>
  </w:style>
  <w:style w:type="character" w:customStyle="1" w:styleId="b">
    <w:name w:val="b"/>
    <w:rsid w:val="00692AC7"/>
  </w:style>
  <w:style w:type="character" w:customStyle="1" w:styleId="CardTextCharChar">
    <w:name w:val="Card Text Char Char"/>
    <w:rsid w:val="00692AC7"/>
    <w:rPr>
      <w:rFonts w:ascii="Arial" w:hAnsi="Arial"/>
      <w:sz w:val="16"/>
      <w:szCs w:val="24"/>
    </w:rPr>
  </w:style>
  <w:style w:type="paragraph" w:customStyle="1" w:styleId="Indentation">
    <w:name w:val="Indentation"/>
    <w:basedOn w:val="Normal"/>
    <w:qFormat/>
    <w:rsid w:val="00692AC7"/>
    <w:pPr>
      <w:ind w:left="288" w:right="288"/>
    </w:pPr>
    <w:rPr>
      <w:rFonts w:ascii="Times New Roman" w:eastAsia="Calibri" w:hAnsi="Times New Roman"/>
    </w:rPr>
  </w:style>
  <w:style w:type="paragraph" w:customStyle="1" w:styleId="departments">
    <w:name w:val="departments"/>
    <w:basedOn w:val="Normal"/>
    <w:rsid w:val="00692AC7"/>
    <w:pPr>
      <w:spacing w:before="100" w:beforeAutospacing="1" w:after="100" w:afterAutospacing="1"/>
    </w:pPr>
    <w:rPr>
      <w:rFonts w:ascii="Times New Roman" w:eastAsia="Times New Roman" w:hAnsi="Times New Roman"/>
    </w:rPr>
  </w:style>
  <w:style w:type="character" w:customStyle="1" w:styleId="left-date1">
    <w:name w:val="left-date1"/>
    <w:rsid w:val="00692AC7"/>
    <w:rPr>
      <w:rFonts w:ascii="Verdana" w:hAnsi="Verdana" w:hint="default"/>
      <w:color w:val="666666"/>
      <w:sz w:val="14"/>
      <w:szCs w:val="14"/>
    </w:rPr>
  </w:style>
  <w:style w:type="character" w:customStyle="1" w:styleId="Bodytext10pt">
    <w:name w:val="Body text + 10 pt"/>
    <w:aliases w:val="Spacing -1 pt"/>
    <w:basedOn w:val="DefaultParagraphFont"/>
    <w:rsid w:val="00692AC7"/>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character" w:customStyle="1" w:styleId="org">
    <w:name w:val="org"/>
    <w:basedOn w:val="DefaultParagraphFont"/>
    <w:rsid w:val="00692AC7"/>
  </w:style>
  <w:style w:type="paragraph" w:customStyle="1" w:styleId="seeall">
    <w:name w:val="seeall"/>
    <w:basedOn w:val="Normal"/>
    <w:rsid w:val="00692AC7"/>
    <w:pPr>
      <w:spacing w:before="100" w:beforeAutospacing="1" w:after="100" w:afterAutospacing="1"/>
    </w:pPr>
    <w:rPr>
      <w:rFonts w:ascii="Times New Roman" w:eastAsia="Times New Roman" w:hAnsi="Times New Roman" w:cs="Times New Roman"/>
    </w:rPr>
  </w:style>
  <w:style w:type="character" w:customStyle="1" w:styleId="list-comma">
    <w:name w:val="list-comma"/>
    <w:basedOn w:val="DefaultParagraphFont"/>
    <w:rsid w:val="00692AC7"/>
  </w:style>
  <w:style w:type="character" w:customStyle="1" w:styleId="livefyre-commentcount">
    <w:name w:val="livefyre-commentcount"/>
    <w:basedOn w:val="DefaultParagraphFont"/>
    <w:rsid w:val="00692AC7"/>
  </w:style>
  <w:style w:type="character" w:customStyle="1" w:styleId="rednegchange">
    <w:name w:val="red_neg_change"/>
    <w:basedOn w:val="DefaultParagraphFont"/>
    <w:rsid w:val="00692AC7"/>
  </w:style>
  <w:style w:type="character" w:customStyle="1" w:styleId="wsodqchgshow">
    <w:name w:val="wsodq_chgshow"/>
    <w:basedOn w:val="DefaultParagraphFont"/>
    <w:rsid w:val="00692AC7"/>
  </w:style>
  <w:style w:type="character" w:customStyle="1" w:styleId="greenposchange">
    <w:name w:val="green_pos_change"/>
    <w:basedOn w:val="DefaultParagraphFont"/>
    <w:rsid w:val="00692AC7"/>
  </w:style>
  <w:style w:type="paragraph" w:customStyle="1" w:styleId="image-caption">
    <w:name w:val="image-caption"/>
    <w:basedOn w:val="Normal"/>
    <w:rsid w:val="00692AC7"/>
    <w:pPr>
      <w:spacing w:before="100" w:beforeAutospacing="1" w:after="100" w:afterAutospacing="1"/>
    </w:pPr>
    <w:rPr>
      <w:rFonts w:ascii="Times New Roman" w:eastAsia="Times New Roman" w:hAnsi="Times New Roman" w:cs="Times New Roman"/>
    </w:rPr>
  </w:style>
  <w:style w:type="character" w:customStyle="1" w:styleId="image-credit">
    <w:name w:val="image-credit"/>
    <w:basedOn w:val="DefaultParagraphFont"/>
    <w:rsid w:val="00692AC7"/>
  </w:style>
  <w:style w:type="paragraph" w:customStyle="1" w:styleId="gascontcredit">
    <w:name w:val="gas_cont_credit"/>
    <w:basedOn w:val="Normal"/>
    <w:rsid w:val="00692AC7"/>
    <w:pPr>
      <w:spacing w:before="100" w:beforeAutospacing="1" w:after="100" w:afterAutospacing="1"/>
    </w:pPr>
    <w:rPr>
      <w:rFonts w:ascii="Times New Roman" w:eastAsia="Times New Roman" w:hAnsi="Times New Roman" w:cs="Times New Roman"/>
    </w:rPr>
  </w:style>
  <w:style w:type="character" w:customStyle="1" w:styleId="Heading2CharCharCharCharCharCharCharChar1">
    <w:name w:val="Heading 2 Char Char Char Char Char Char Char Char1"/>
    <w:aliases w:val="Heading 2 Char1 Char Char Char Char Char,Heading 2 Char Char Char Char Char Char Char Char"/>
    <w:rsid w:val="00692AC7"/>
    <w:rPr>
      <w:rFonts w:cs="Arial"/>
      <w:b/>
      <w:bCs/>
      <w:iCs/>
      <w:color w:val="000000"/>
      <w:szCs w:val="28"/>
      <w:lang w:val="en-US" w:eastAsia="en-US" w:bidi="ar-SA"/>
    </w:rPr>
  </w:style>
  <w:style w:type="character" w:customStyle="1" w:styleId="BoldandUnderlineChar6">
    <w:name w:val="Bold and Underline Char6"/>
    <w:basedOn w:val="DefaultParagraphFont"/>
    <w:rsid w:val="00692AC7"/>
    <w:rPr>
      <w:b/>
      <w:szCs w:val="24"/>
      <w:u w:val="single"/>
      <w:lang w:val="en-US" w:eastAsia="en-US" w:bidi="ar-SA"/>
    </w:rPr>
  </w:style>
  <w:style w:type="paragraph" w:customStyle="1" w:styleId="endarticle">
    <w:name w:val="endarticle"/>
    <w:basedOn w:val="Normal"/>
    <w:uiPriority w:val="99"/>
    <w:rsid w:val="00692AC7"/>
    <w:pPr>
      <w:spacing w:before="100" w:beforeAutospacing="1" w:after="100" w:afterAutospacing="1"/>
    </w:pPr>
    <w:rPr>
      <w:rFonts w:ascii="Times New Roman" w:eastAsia="Times New Roman" w:hAnsi="Times New Roman" w:cs="Times New Roman"/>
    </w:rPr>
  </w:style>
  <w:style w:type="paragraph" w:customStyle="1" w:styleId="a-body-text">
    <w:name w:val="a-body-text"/>
    <w:basedOn w:val="Normal"/>
    <w:uiPriority w:val="99"/>
    <w:rsid w:val="00692AC7"/>
    <w:pPr>
      <w:spacing w:before="100" w:beforeAutospacing="1" w:after="100" w:afterAutospacing="1"/>
    </w:pPr>
    <w:rPr>
      <w:rFonts w:ascii="Times New Roman" w:eastAsia="Times New Roman" w:hAnsi="Times New Roman" w:cs="Times New Roman"/>
    </w:rPr>
  </w:style>
  <w:style w:type="paragraph" w:customStyle="1" w:styleId="obgpara">
    <w:name w:val="obg_para"/>
    <w:basedOn w:val="Normal"/>
    <w:uiPriority w:val="99"/>
    <w:rsid w:val="00692AC7"/>
    <w:pPr>
      <w:spacing w:before="100" w:beforeAutospacing="1" w:after="100" w:afterAutospacing="1"/>
    </w:pPr>
    <w:rPr>
      <w:rFonts w:ascii="Times New Roman" w:eastAsia="Times New Roman" w:hAnsi="Times New Roman" w:cs="Times New Roman"/>
    </w:rPr>
  </w:style>
  <w:style w:type="character" w:customStyle="1" w:styleId="StyleUnderlineChar11pt3Char">
    <w:name w:val="Style Underline Char + 11 pt3 Char"/>
    <w:link w:val="StyleUnderlineChar11pt3"/>
    <w:locked/>
    <w:rsid w:val="00692AC7"/>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692AC7"/>
    <w:rPr>
      <w:rFonts w:ascii="Georgia" w:eastAsia="Calibri" w:hAnsi="Georgia"/>
      <w:u w:val="single"/>
    </w:rPr>
  </w:style>
  <w:style w:type="character" w:customStyle="1" w:styleId="StyleUnderlineChar11ptBold3Char">
    <w:name w:val="Style Underline Char + 11 pt Bold3 Char"/>
    <w:link w:val="StyleUnderlineChar11ptBold3"/>
    <w:locked/>
    <w:rsid w:val="00692AC7"/>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692AC7"/>
    <w:rPr>
      <w:rFonts w:ascii="Georgia" w:eastAsia="Calibri" w:hAnsi="Georgia"/>
      <w:b/>
      <w:bCs/>
      <w:u w:val="single"/>
    </w:rPr>
  </w:style>
  <w:style w:type="character" w:customStyle="1" w:styleId="caption4">
    <w:name w:val="caption4"/>
    <w:basedOn w:val="DefaultParagraphFont"/>
    <w:rsid w:val="00692AC7"/>
  </w:style>
  <w:style w:type="character" w:customStyle="1" w:styleId="field-content">
    <w:name w:val="field-content"/>
    <w:basedOn w:val="DefaultParagraphFont"/>
    <w:rsid w:val="00692AC7"/>
  </w:style>
  <w:style w:type="character" w:customStyle="1" w:styleId="honorific-prefix">
    <w:name w:val="honorific-prefix"/>
    <w:basedOn w:val="DefaultParagraphFont"/>
    <w:rsid w:val="00692AC7"/>
  </w:style>
  <w:style w:type="character" w:customStyle="1" w:styleId="given-name">
    <w:name w:val="given-name"/>
    <w:basedOn w:val="DefaultParagraphFont"/>
    <w:rsid w:val="00692AC7"/>
  </w:style>
  <w:style w:type="character" w:customStyle="1" w:styleId="family-name">
    <w:name w:val="family-name"/>
    <w:basedOn w:val="DefaultParagraphFont"/>
    <w:rsid w:val="00692AC7"/>
  </w:style>
  <w:style w:type="character" w:customStyle="1" w:styleId="chead">
    <w:name w:val="chead"/>
    <w:basedOn w:val="DefaultParagraphFont"/>
    <w:rsid w:val="00692AC7"/>
  </w:style>
  <w:style w:type="character" w:customStyle="1" w:styleId="obgcapsstart">
    <w:name w:val="obg_caps_start"/>
    <w:basedOn w:val="DefaultParagraphFont"/>
    <w:rsid w:val="00692AC7"/>
  </w:style>
  <w:style w:type="character" w:customStyle="1" w:styleId="underlinedCharChar0">
    <w:name w:val="underlined Char Char"/>
    <w:basedOn w:val="DefaultParagraphFont"/>
    <w:rsid w:val="00692AC7"/>
    <w:rPr>
      <w:rFonts w:ascii="Times New Roman" w:eastAsia="Times New Roman" w:hAnsi="Times New Roman" w:cs="Times New Roman"/>
      <w:sz w:val="20"/>
      <w:szCs w:val="20"/>
      <w:u w:val="single"/>
    </w:rPr>
  </w:style>
  <w:style w:type="paragraph" w:customStyle="1" w:styleId="Language">
    <w:name w:val="Language"/>
    <w:next w:val="Normal"/>
    <w:link w:val="LanguageChar"/>
    <w:rsid w:val="00692AC7"/>
    <w:pPr>
      <w:spacing w:after="0" w:line="240" w:lineRule="auto"/>
    </w:pPr>
    <w:rPr>
      <w:strike/>
      <w:sz w:val="16"/>
      <w:szCs w:val="16"/>
    </w:rPr>
  </w:style>
  <w:style w:type="paragraph" w:customStyle="1" w:styleId="Pa4">
    <w:name w:val="Pa4"/>
    <w:basedOn w:val="Normal"/>
    <w:next w:val="Normal"/>
    <w:rsid w:val="00692AC7"/>
    <w:pPr>
      <w:autoSpaceDE w:val="0"/>
      <w:autoSpaceDN w:val="0"/>
      <w:adjustRightInd w:val="0"/>
      <w:spacing w:line="181" w:lineRule="atLeast"/>
    </w:pPr>
    <w:rPr>
      <w:rFonts w:eastAsia="Times New Roman"/>
    </w:rPr>
  </w:style>
  <w:style w:type="character" w:customStyle="1" w:styleId="subheader">
    <w:name w:val="subheader"/>
    <w:basedOn w:val="DefaultParagraphFont"/>
    <w:rsid w:val="00692AC7"/>
  </w:style>
  <w:style w:type="paragraph" w:customStyle="1" w:styleId="attribution">
    <w:name w:val="attribution"/>
    <w:basedOn w:val="Normal"/>
    <w:rsid w:val="00692AC7"/>
    <w:pPr>
      <w:spacing w:before="100" w:beforeAutospacing="1" w:after="100" w:afterAutospacing="1"/>
    </w:pPr>
    <w:rPr>
      <w:rFonts w:eastAsia="Times New Roman"/>
    </w:rPr>
  </w:style>
  <w:style w:type="paragraph" w:customStyle="1" w:styleId="text-textbodyhoustontexttext-dateline">
    <w:name w:val="text-textbody houstontext text-dateline"/>
    <w:basedOn w:val="Normal"/>
    <w:rsid w:val="00692AC7"/>
    <w:pPr>
      <w:spacing w:before="100" w:beforeAutospacing="1" w:after="100" w:afterAutospacing="1"/>
    </w:pPr>
    <w:rPr>
      <w:rFonts w:eastAsia="Times New Roman"/>
    </w:rPr>
  </w:style>
  <w:style w:type="paragraph" w:customStyle="1" w:styleId="text-textbodyhoustontext">
    <w:name w:val="text-textbody houstontext"/>
    <w:basedOn w:val="Normal"/>
    <w:rsid w:val="00692AC7"/>
    <w:pPr>
      <w:spacing w:before="100" w:beforeAutospacing="1" w:after="100" w:afterAutospacing="1"/>
    </w:pPr>
    <w:rPr>
      <w:rFonts w:eastAsia="Times New Roman"/>
    </w:rPr>
  </w:style>
  <w:style w:type="character" w:customStyle="1" w:styleId="text2">
    <w:name w:val="text2"/>
    <w:basedOn w:val="DefaultParagraphFont"/>
    <w:rsid w:val="00692AC7"/>
  </w:style>
  <w:style w:type="paragraph" w:customStyle="1" w:styleId="msolistparagraph0">
    <w:name w:val="msolistparagraph"/>
    <w:basedOn w:val="Normal"/>
    <w:rsid w:val="00692AC7"/>
    <w:pPr>
      <w:spacing w:before="100" w:beforeAutospacing="1" w:after="100" w:afterAutospacing="1"/>
    </w:pPr>
    <w:rPr>
      <w:rFonts w:eastAsia="Times New Roman"/>
    </w:rPr>
  </w:style>
  <w:style w:type="paragraph" w:customStyle="1" w:styleId="msolistparagraphcxsplast">
    <w:name w:val="msolistparagraphcxsplast"/>
    <w:basedOn w:val="Normal"/>
    <w:rsid w:val="00692AC7"/>
    <w:pPr>
      <w:spacing w:before="100" w:beforeAutospacing="1" w:after="100" w:afterAutospacing="1"/>
    </w:pPr>
    <w:rPr>
      <w:rFonts w:eastAsia="Times New Roman"/>
    </w:rPr>
  </w:style>
  <w:style w:type="character" w:customStyle="1" w:styleId="pmtermsel">
    <w:name w:val="pmtermsel"/>
    <w:basedOn w:val="DefaultParagraphFont"/>
    <w:rsid w:val="00692AC7"/>
  </w:style>
  <w:style w:type="character" w:customStyle="1" w:styleId="StyleUnderlineChar2CharChar11pt">
    <w:name w:val="Style Underline Char2 Char Char + 11 pt"/>
    <w:basedOn w:val="Style11pt"/>
    <w:rsid w:val="00692AC7"/>
    <w:rPr>
      <w:rFonts w:ascii="Times New Roman" w:hAnsi="Times New Roman"/>
      <w:sz w:val="20"/>
      <w:u w:val="single"/>
    </w:rPr>
  </w:style>
  <w:style w:type="character" w:customStyle="1" w:styleId="StyleStyleBoldUnderline11pt">
    <w:name w:val="Style Style Bold Underline + 11 pt"/>
    <w:basedOn w:val="DefaultParagraphFont"/>
    <w:rsid w:val="00692AC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rsid w:val="00692AC7"/>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692AC7"/>
    <w:rPr>
      <w:rFonts w:ascii="Calibri" w:eastAsia="SimSun" w:hAnsi="Calibri" w:cs="Calibri"/>
      <w:b/>
      <w:bCs/>
      <w:sz w:val="20"/>
      <w:szCs w:val="24"/>
      <w:u w:val="single"/>
      <w:lang w:eastAsia="zh-CN"/>
    </w:rPr>
  </w:style>
  <w:style w:type="character" w:customStyle="1" w:styleId="Styleunderline11pt">
    <w:name w:val="Style underline + 11 pt"/>
    <w:basedOn w:val="underline"/>
    <w:rsid w:val="00692AC7"/>
    <w:rPr>
      <w:rFonts w:ascii="Times New Roman" w:hAnsi="Times New Roman"/>
      <w:b w:val="0"/>
      <w:sz w:val="20"/>
      <w:u w:val="single"/>
      <w:lang w:val="en-US" w:eastAsia="en-US" w:bidi="ar-SA"/>
    </w:rPr>
  </w:style>
  <w:style w:type="character" w:customStyle="1" w:styleId="Styleunderline11ptBold">
    <w:name w:val="Style underline + 11 pt Bold"/>
    <w:basedOn w:val="underline"/>
    <w:rsid w:val="00692AC7"/>
    <w:rPr>
      <w:rFonts w:ascii="Times New Roman" w:hAnsi="Times New Roman"/>
      <w:b/>
      <w:bCs/>
      <w:sz w:val="20"/>
      <w:u w:val="single"/>
      <w:lang w:val="en-US" w:eastAsia="en-US" w:bidi="ar-SA"/>
    </w:rPr>
  </w:style>
  <w:style w:type="paragraph" w:customStyle="1" w:styleId="StyleStyle49pt10">
    <w:name w:val="Style Style4 + 9 pt10"/>
    <w:basedOn w:val="Style4"/>
    <w:link w:val="StyleStyle49pt10Char"/>
    <w:rsid w:val="00692AC7"/>
    <w:rPr>
      <w:sz w:val="20"/>
      <w:lang w:eastAsia="zh-CN"/>
    </w:rPr>
  </w:style>
  <w:style w:type="character" w:customStyle="1" w:styleId="StyleStyle49pt10Char">
    <w:name w:val="Style Style4 + 9 pt10 Char"/>
    <w:basedOn w:val="Style4Char"/>
    <w:link w:val="StyleStyle49pt10"/>
    <w:rsid w:val="00692AC7"/>
    <w:rPr>
      <w:rFonts w:ascii="Calibri" w:eastAsia="Times New Roman" w:hAnsi="Calibri" w:cs="Calibri"/>
      <w:sz w:val="20"/>
      <w:szCs w:val="24"/>
      <w:u w:val="single"/>
      <w:lang w:eastAsia="zh-CN"/>
    </w:rPr>
  </w:style>
  <w:style w:type="paragraph" w:customStyle="1" w:styleId="StyleStyle49ptBold7">
    <w:name w:val="Style Style4 + 9 pt Bold7"/>
    <w:basedOn w:val="Style4"/>
    <w:link w:val="StyleStyle49ptBold7Char"/>
    <w:rsid w:val="00692AC7"/>
    <w:rPr>
      <w:b/>
      <w:bCs/>
      <w:sz w:val="20"/>
      <w:lang w:eastAsia="zh-CN"/>
    </w:rPr>
  </w:style>
  <w:style w:type="character" w:customStyle="1" w:styleId="StyleStyle49ptBold7Char">
    <w:name w:val="Style Style4 + 9 pt Bold7 Char"/>
    <w:basedOn w:val="Style4Char"/>
    <w:link w:val="StyleStyle49ptBold7"/>
    <w:rsid w:val="00692AC7"/>
    <w:rPr>
      <w:rFonts w:ascii="Calibri" w:eastAsia="Times New Roman" w:hAnsi="Calibri" w:cs="Calibri"/>
      <w:b/>
      <w:bCs/>
      <w:sz w:val="20"/>
      <w:szCs w:val="24"/>
      <w:u w:val="single"/>
      <w:lang w:eastAsia="zh-CN"/>
    </w:rPr>
  </w:style>
  <w:style w:type="character" w:customStyle="1" w:styleId="StyleUnderlineChar9pt">
    <w:name w:val="Style Underline Char + 9 pt"/>
    <w:basedOn w:val="DefaultParagraphFont"/>
    <w:rsid w:val="00692AC7"/>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692AC7"/>
    <w:rPr>
      <w:rFonts w:ascii="Times New Roman" w:hAnsi="Times New Roman"/>
      <w:b/>
      <w:bCs/>
      <w:sz w:val="20"/>
      <w:u w:val="single"/>
      <w:lang w:val="en-US" w:eastAsia="en-US" w:bidi="ar-SA"/>
    </w:rPr>
  </w:style>
  <w:style w:type="character" w:customStyle="1" w:styleId="articlehead2">
    <w:name w:val="articlehead2"/>
    <w:basedOn w:val="DefaultParagraphFont"/>
    <w:rsid w:val="00692AC7"/>
  </w:style>
  <w:style w:type="character" w:customStyle="1" w:styleId="pronset">
    <w:name w:val="pronset"/>
    <w:basedOn w:val="DefaultParagraphFont"/>
    <w:rsid w:val="00692AC7"/>
  </w:style>
  <w:style w:type="character" w:customStyle="1" w:styleId="showipapr">
    <w:name w:val="show_ipapr"/>
    <w:basedOn w:val="DefaultParagraphFont"/>
    <w:rsid w:val="00692AC7"/>
  </w:style>
  <w:style w:type="character" w:customStyle="1" w:styleId="prondelim">
    <w:name w:val="prondelim"/>
    <w:basedOn w:val="DefaultParagraphFont"/>
    <w:rsid w:val="00692AC7"/>
  </w:style>
  <w:style w:type="character" w:customStyle="1" w:styleId="pron">
    <w:name w:val="pron"/>
    <w:basedOn w:val="DefaultParagraphFont"/>
    <w:rsid w:val="00692AC7"/>
  </w:style>
  <w:style w:type="character" w:customStyle="1" w:styleId="prontoggle">
    <w:name w:val="pron_toggle"/>
    <w:basedOn w:val="DefaultParagraphFont"/>
    <w:rsid w:val="00692AC7"/>
  </w:style>
  <w:style w:type="character" w:customStyle="1" w:styleId="showspellpr">
    <w:name w:val="show_spellpr"/>
    <w:basedOn w:val="DefaultParagraphFont"/>
    <w:rsid w:val="00692AC7"/>
  </w:style>
  <w:style w:type="character" w:customStyle="1" w:styleId="boldface">
    <w:name w:val="boldface"/>
    <w:basedOn w:val="DefaultParagraphFont"/>
    <w:rsid w:val="00692AC7"/>
  </w:style>
  <w:style w:type="character" w:customStyle="1" w:styleId="secondary-bf">
    <w:name w:val="secondary-bf"/>
    <w:basedOn w:val="DefaultParagraphFont"/>
    <w:rsid w:val="00692AC7"/>
  </w:style>
  <w:style w:type="character" w:customStyle="1" w:styleId="dnindex">
    <w:name w:val="dnindex"/>
    <w:basedOn w:val="DefaultParagraphFont"/>
    <w:rsid w:val="00692AC7"/>
  </w:style>
  <w:style w:type="character" w:customStyle="1" w:styleId="Styleterm111ptUnderline">
    <w:name w:val="Style term1 + 11 pt Underline"/>
    <w:basedOn w:val="term1"/>
    <w:rsid w:val="00692AC7"/>
    <w:rPr>
      <w:b/>
      <w:bCs/>
      <w:sz w:val="20"/>
      <w:u w:val="single"/>
    </w:rPr>
  </w:style>
  <w:style w:type="paragraph" w:customStyle="1" w:styleId="StyleMinimizedTextArialNarrow10pt">
    <w:name w:val="Style Minimized Text + Arial Narrow 10 pt"/>
    <w:basedOn w:val="MinimizedText"/>
    <w:link w:val="StyleMinimizedTextArialNarrow10ptChar"/>
    <w:rsid w:val="00692AC7"/>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692AC7"/>
    <w:rPr>
      <w:rFonts w:ascii="Calibri" w:eastAsia="Times New Roman" w:hAnsi="Calibri" w:cs="Calibri"/>
      <w:sz w:val="20"/>
    </w:rPr>
  </w:style>
  <w:style w:type="paragraph" w:customStyle="1" w:styleId="StyleStyle49pt3">
    <w:name w:val="Style Style4 + 9 pt3"/>
    <w:basedOn w:val="Style4"/>
    <w:link w:val="StyleStyle49pt3Char"/>
    <w:rsid w:val="00692AC7"/>
    <w:rPr>
      <w:sz w:val="20"/>
      <w:lang w:eastAsia="zh-CN"/>
    </w:rPr>
  </w:style>
  <w:style w:type="character" w:customStyle="1" w:styleId="StyleStyle49pt3Char">
    <w:name w:val="Style Style4 + 9 pt3 Char"/>
    <w:basedOn w:val="Style4Char"/>
    <w:link w:val="StyleStyle49pt3"/>
    <w:rsid w:val="00692AC7"/>
    <w:rPr>
      <w:rFonts w:ascii="Calibri" w:eastAsia="Times New Roman" w:hAnsi="Calibri" w:cs="Calibri"/>
      <w:sz w:val="20"/>
      <w:szCs w:val="24"/>
      <w:u w:val="single"/>
      <w:lang w:eastAsia="zh-CN"/>
    </w:rPr>
  </w:style>
  <w:style w:type="paragraph" w:customStyle="1" w:styleId="StyleStyle49ptBold3">
    <w:name w:val="Style Style4 + 9 pt Bold3"/>
    <w:basedOn w:val="Style4"/>
    <w:link w:val="StyleStyle49ptBold3Char"/>
    <w:qFormat/>
    <w:rsid w:val="00692AC7"/>
    <w:rPr>
      <w:b/>
      <w:bCs/>
      <w:sz w:val="20"/>
      <w:lang w:eastAsia="zh-CN"/>
    </w:rPr>
  </w:style>
  <w:style w:type="character" w:customStyle="1" w:styleId="StyleStyle49ptBold3Char">
    <w:name w:val="Style Style4 + 9 pt Bold3 Char"/>
    <w:basedOn w:val="Style4Char"/>
    <w:link w:val="StyleStyle49ptBold3"/>
    <w:rsid w:val="00692AC7"/>
    <w:rPr>
      <w:rFonts w:ascii="Calibri" w:eastAsia="Times New Roman" w:hAnsi="Calibri" w:cs="Calibri"/>
      <w:b/>
      <w:bCs/>
      <w:sz w:val="20"/>
      <w:szCs w:val="24"/>
      <w:u w:val="single"/>
      <w:lang w:eastAsia="zh-CN"/>
    </w:rPr>
  </w:style>
  <w:style w:type="character" w:customStyle="1" w:styleId="Style9ptUnderline6">
    <w:name w:val="Style 9 pt Underline6"/>
    <w:basedOn w:val="DefaultParagraphFont"/>
    <w:rsid w:val="00692AC7"/>
    <w:rPr>
      <w:sz w:val="20"/>
      <w:u w:val="single"/>
    </w:rPr>
  </w:style>
  <w:style w:type="character" w:customStyle="1" w:styleId="ct-with-fmlt">
    <w:name w:val="ct-with-fmlt"/>
    <w:basedOn w:val="DefaultParagraphFont"/>
    <w:rsid w:val="00692AC7"/>
  </w:style>
  <w:style w:type="character" w:customStyle="1" w:styleId="althead">
    <w:name w:val="althead"/>
    <w:basedOn w:val="DefaultParagraphFont"/>
    <w:rsid w:val="00692AC7"/>
  </w:style>
  <w:style w:type="character" w:customStyle="1" w:styleId="arbd1">
    <w:name w:val="arbd1"/>
    <w:basedOn w:val="DefaultParagraphFont"/>
    <w:rsid w:val="00692AC7"/>
  </w:style>
  <w:style w:type="character" w:customStyle="1" w:styleId="unx">
    <w:name w:val="unx"/>
    <w:basedOn w:val="DefaultParagraphFont"/>
    <w:rsid w:val="00692AC7"/>
  </w:style>
  <w:style w:type="character" w:customStyle="1" w:styleId="lrdctph">
    <w:name w:val="lr_dct_ph"/>
    <w:basedOn w:val="DefaultParagraphFont"/>
    <w:rsid w:val="00692AC7"/>
  </w:style>
  <w:style w:type="paragraph" w:customStyle="1" w:styleId="CardT1">
    <w:name w:val="CardT1"/>
    <w:basedOn w:val="Normal"/>
    <w:link w:val="CardT1Char"/>
    <w:qFormat/>
    <w:rsid w:val="00692AC7"/>
    <w:pPr>
      <w:jc w:val="both"/>
    </w:pPr>
    <w:rPr>
      <w:rFonts w:ascii="Arial" w:eastAsia="Calibri" w:hAnsi="Arial" w:cs="Arial"/>
      <w:kern w:val="2"/>
      <w:sz w:val="14"/>
      <w:szCs w:val="14"/>
      <w:lang w:eastAsia="zh-TW"/>
    </w:rPr>
  </w:style>
  <w:style w:type="character" w:customStyle="1" w:styleId="CardT1Char">
    <w:name w:val="CardT1 Char"/>
    <w:link w:val="CardT1"/>
    <w:rsid w:val="00692AC7"/>
    <w:rPr>
      <w:rFonts w:ascii="Arial" w:eastAsia="Calibri" w:hAnsi="Arial" w:cs="Arial"/>
      <w:kern w:val="2"/>
      <w:sz w:val="14"/>
      <w:szCs w:val="14"/>
      <w:lang w:eastAsia="zh-TW"/>
    </w:rPr>
  </w:style>
  <w:style w:type="character" w:customStyle="1" w:styleId="CardCite1">
    <w:name w:val="CardCite1"/>
    <w:qFormat/>
    <w:rsid w:val="00692AC7"/>
    <w:rPr>
      <w:rFonts w:ascii="Times New Roman" w:hAnsi="Times New Roman"/>
      <w:b/>
      <w:sz w:val="22"/>
      <w:szCs w:val="22"/>
      <w:u w:val="single"/>
      <w:lang w:val="en-US" w:eastAsia="en-US" w:bidi="ar-SA"/>
    </w:rPr>
  </w:style>
  <w:style w:type="character" w:customStyle="1" w:styleId="BoxX2">
    <w:name w:val="BoxX2"/>
    <w:qFormat/>
    <w:rsid w:val="00692AC7"/>
    <w:rPr>
      <w:rFonts w:ascii="Times New Roman" w:hAnsi="Times New Roman"/>
      <w:b/>
      <w:sz w:val="22"/>
      <w:u w:val="single"/>
      <w:bdr w:val="single" w:sz="4" w:space="0" w:color="auto"/>
    </w:rPr>
  </w:style>
  <w:style w:type="character" w:customStyle="1" w:styleId="Bodytext85pt">
    <w:name w:val="Body text + 8.5 pt"/>
    <w:aliases w:val="Spacing 1 pt"/>
    <w:rsid w:val="00692AC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StyleUnderlineBold">
    <w:name w:val="Style Underline + Bold"/>
    <w:rsid w:val="00692AC7"/>
    <w:rPr>
      <w:b/>
      <w:bCs/>
      <w:u w:val="single"/>
    </w:rPr>
  </w:style>
  <w:style w:type="character" w:customStyle="1" w:styleId="A-Underlining">
    <w:name w:val="A-Underlining"/>
    <w:basedOn w:val="DefaultParagraphFont"/>
    <w:rsid w:val="00692AC7"/>
    <w:rPr>
      <w:rFonts w:ascii="Garamond" w:hAnsi="Garamond"/>
      <w:color w:val="auto"/>
      <w:sz w:val="24"/>
      <w:u w:val="single"/>
    </w:rPr>
  </w:style>
  <w:style w:type="paragraph" w:customStyle="1" w:styleId="B-TagCite">
    <w:name w:val="B-TagCite"/>
    <w:rsid w:val="00692AC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newsmain">
    <w:name w:val="news_main"/>
    <w:basedOn w:val="DefaultParagraphFont"/>
    <w:rsid w:val="00692AC7"/>
  </w:style>
  <w:style w:type="character" w:customStyle="1" w:styleId="articletitle0">
    <w:name w:val="articletitle"/>
    <w:rsid w:val="00692AC7"/>
    <w:rPr>
      <w:rFonts w:cs="Times New Roman"/>
    </w:rPr>
  </w:style>
  <w:style w:type="character" w:customStyle="1" w:styleId="6pointChar">
    <w:name w:val="6 point Char"/>
    <w:rsid w:val="00692AC7"/>
    <w:rPr>
      <w:rFonts w:cs="Times New Roman"/>
      <w:sz w:val="12"/>
      <w:lang w:val="en-US" w:eastAsia="en-US"/>
    </w:rPr>
  </w:style>
  <w:style w:type="character" w:customStyle="1" w:styleId="tagciteChar4">
    <w:name w:val="tag/cite Char"/>
    <w:basedOn w:val="DefaultParagraphFont"/>
    <w:rsid w:val="00692AC7"/>
    <w:rPr>
      <w:b/>
      <w:sz w:val="24"/>
      <w:lang w:val="en-US" w:eastAsia="en-US" w:bidi="ar-SA"/>
    </w:rPr>
  </w:style>
  <w:style w:type="character" w:customStyle="1" w:styleId="person-name">
    <w:name w:val="person-name"/>
    <w:basedOn w:val="DefaultParagraphFont"/>
    <w:rsid w:val="00692AC7"/>
  </w:style>
  <w:style w:type="paragraph" w:customStyle="1" w:styleId="TxBr41p1">
    <w:name w:val="TxBr_41p1"/>
    <w:basedOn w:val="Normal"/>
    <w:rsid w:val="00692AC7"/>
    <w:pPr>
      <w:tabs>
        <w:tab w:val="left" w:pos="204"/>
      </w:tabs>
      <w:autoSpaceDE w:val="0"/>
      <w:autoSpaceDN w:val="0"/>
      <w:adjustRightInd w:val="0"/>
      <w:spacing w:line="238" w:lineRule="atLeast"/>
      <w:jc w:val="both"/>
    </w:pPr>
    <w:rPr>
      <w:rFonts w:ascii="Times New Roman" w:eastAsia="Times New Roman" w:hAnsi="Times New Roman" w:cs="Times New Roman"/>
    </w:rPr>
  </w:style>
  <w:style w:type="character" w:customStyle="1" w:styleId="BlockTitleCharChar">
    <w:name w:val="Block Title Char Char"/>
    <w:rsid w:val="00692AC7"/>
    <w:rPr>
      <w:rFonts w:ascii="Georgia" w:eastAsia="Times New Roman" w:hAnsi="Georgia" w:cs="Arial" w:hint="default"/>
      <w:b/>
      <w:bCs/>
      <w:kern w:val="32"/>
      <w:sz w:val="28"/>
      <w:szCs w:val="32"/>
    </w:rPr>
  </w:style>
  <w:style w:type="character" w:customStyle="1" w:styleId="style3Char0">
    <w:name w:val="style 3 Char"/>
    <w:rsid w:val="00692AC7"/>
    <w:rPr>
      <w:sz w:val="18"/>
      <w:szCs w:val="24"/>
      <w:lang w:val="en-US" w:eastAsia="en-US" w:bidi="ar-SA"/>
    </w:rPr>
  </w:style>
  <w:style w:type="paragraph" w:customStyle="1" w:styleId="003Cite">
    <w:name w:val="003Cite"/>
    <w:basedOn w:val="Normal"/>
    <w:qFormat/>
    <w:rsid w:val="00692AC7"/>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692AC7"/>
    <w:pPr>
      <w:jc w:val="both"/>
    </w:pPr>
    <w:rPr>
      <w:b/>
      <w:color w:val="000000"/>
      <w:u w:val="single"/>
    </w:rPr>
  </w:style>
  <w:style w:type="character" w:customStyle="1" w:styleId="NormalBoldChar">
    <w:name w:val="Normal + Bold Char"/>
    <w:aliases w:val="Double Underline Char"/>
    <w:basedOn w:val="DefaultParagraphFont"/>
    <w:link w:val="NormalBold"/>
    <w:rsid w:val="00692AC7"/>
    <w:rPr>
      <w:rFonts w:ascii="Calibri" w:hAnsi="Calibri" w:cs="Calibri"/>
      <w:b/>
      <w:color w:val="000000"/>
      <w:u w:val="single"/>
    </w:rPr>
  </w:style>
  <w:style w:type="character" w:customStyle="1" w:styleId="StyleBold1">
    <w:name w:val="Style Bold1"/>
    <w:rsid w:val="00692AC7"/>
    <w:rPr>
      <w:rFonts w:ascii="Georgia" w:hAnsi="Georgia"/>
      <w:b/>
      <w:bCs/>
      <w:sz w:val="22"/>
    </w:rPr>
  </w:style>
  <w:style w:type="character" w:customStyle="1" w:styleId="BlockHeadingsChar1">
    <w:name w:val="Block Headings Char1"/>
    <w:rsid w:val="00692AC7"/>
    <w:rPr>
      <w:b/>
      <w:caps/>
    </w:rPr>
  </w:style>
  <w:style w:type="character" w:customStyle="1" w:styleId="CARDChar2">
    <w:name w:val="CARD Char"/>
    <w:link w:val="CARD2"/>
    <w:rsid w:val="00692AC7"/>
    <w:rPr>
      <w:rFonts w:ascii="Calibri" w:hAnsi="Calibri" w:cs="Calibri"/>
    </w:rPr>
  </w:style>
  <w:style w:type="character" w:customStyle="1" w:styleId="FontStyle170">
    <w:name w:val="Font Style170"/>
    <w:uiPriority w:val="99"/>
    <w:rsid w:val="00692AC7"/>
    <w:rPr>
      <w:rFonts w:ascii="Bookman Old Style" w:hAnsi="Bookman Old Style" w:cs="Bookman Old Style"/>
      <w:sz w:val="16"/>
      <w:szCs w:val="16"/>
    </w:rPr>
  </w:style>
  <w:style w:type="character" w:customStyle="1" w:styleId="FontStyle15">
    <w:name w:val="Font Style15"/>
    <w:uiPriority w:val="99"/>
    <w:rsid w:val="00692AC7"/>
    <w:rPr>
      <w:rFonts w:ascii="Book Antiqua" w:hAnsi="Book Antiqua" w:cs="Book Antiqua"/>
      <w:b/>
      <w:bCs/>
      <w:spacing w:val="10"/>
      <w:sz w:val="16"/>
      <w:szCs w:val="16"/>
    </w:rPr>
  </w:style>
  <w:style w:type="character" w:customStyle="1" w:styleId="FontStyle17">
    <w:name w:val="Font Style17"/>
    <w:uiPriority w:val="99"/>
    <w:rsid w:val="00692AC7"/>
    <w:rPr>
      <w:rFonts w:ascii="Book Antiqua" w:hAnsi="Book Antiqua" w:cs="Book Antiqua"/>
      <w:i/>
      <w:iCs/>
      <w:spacing w:val="10"/>
      <w:sz w:val="22"/>
      <w:szCs w:val="22"/>
    </w:rPr>
  </w:style>
  <w:style w:type="character" w:customStyle="1" w:styleId="label">
    <w:name w:val="label"/>
    <w:rsid w:val="00692AC7"/>
  </w:style>
  <w:style w:type="character" w:customStyle="1" w:styleId="articoloinside">
    <w:name w:val="articolo_inside"/>
    <w:rsid w:val="00692AC7"/>
  </w:style>
  <w:style w:type="paragraph" w:customStyle="1" w:styleId="pagetools">
    <w:name w:val="pagetools"/>
    <w:basedOn w:val="Normal"/>
    <w:rsid w:val="00692AC7"/>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692AC7"/>
  </w:style>
  <w:style w:type="character" w:customStyle="1" w:styleId="company">
    <w:name w:val="company"/>
    <w:basedOn w:val="DefaultParagraphFont"/>
    <w:rsid w:val="00692AC7"/>
  </w:style>
  <w:style w:type="character" w:customStyle="1" w:styleId="publisher">
    <w:name w:val="publisher"/>
    <w:basedOn w:val="DefaultParagraphFont"/>
    <w:rsid w:val="00692AC7"/>
  </w:style>
  <w:style w:type="character" w:customStyle="1" w:styleId="pubyear">
    <w:name w:val="pubyear"/>
    <w:basedOn w:val="DefaultParagraphFont"/>
    <w:rsid w:val="00692AC7"/>
  </w:style>
  <w:style w:type="character" w:customStyle="1" w:styleId="pubcity">
    <w:name w:val="pubcity"/>
    <w:basedOn w:val="DefaultParagraphFont"/>
    <w:rsid w:val="00692AC7"/>
  </w:style>
  <w:style w:type="paragraph" w:customStyle="1" w:styleId="C-Text">
    <w:name w:val="C-Text"/>
    <w:basedOn w:val="Normal"/>
    <w:rsid w:val="00692AC7"/>
    <w:pPr>
      <w:tabs>
        <w:tab w:val="num" w:pos="720"/>
      </w:tabs>
      <w:ind w:left="720" w:hanging="360"/>
    </w:pPr>
    <w:rPr>
      <w:rFonts w:ascii="Garamond" w:hAnsi="Garamond"/>
    </w:rPr>
  </w:style>
  <w:style w:type="paragraph" w:customStyle="1" w:styleId="times">
    <w:name w:val="times"/>
    <w:basedOn w:val="Normal"/>
    <w:rsid w:val="00692AC7"/>
    <w:pPr>
      <w:spacing w:before="100" w:beforeAutospacing="1" w:after="100" w:afterAutospacing="1"/>
    </w:pPr>
  </w:style>
  <w:style w:type="character" w:customStyle="1" w:styleId="ecdate">
    <w:name w:val="ec_date"/>
    <w:basedOn w:val="DefaultParagraphFont"/>
    <w:rsid w:val="00692AC7"/>
    <w:rPr>
      <w:rFonts w:ascii="Verdana" w:hAnsi="Verdana" w:hint="default"/>
      <w:sz w:val="20"/>
      <w:szCs w:val="20"/>
      <w:shd w:val="clear" w:color="auto" w:fill="FFFFFF"/>
    </w:rPr>
  </w:style>
  <w:style w:type="paragraph" w:customStyle="1" w:styleId="ecmsonormal">
    <w:name w:val="ec_msonormal"/>
    <w:basedOn w:val="Normal"/>
    <w:rsid w:val="00692AC7"/>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692AC7"/>
  </w:style>
  <w:style w:type="character" w:customStyle="1" w:styleId="hittermhilite">
    <w:name w:val="hittermhilite"/>
    <w:basedOn w:val="DefaultParagraphFont"/>
    <w:rsid w:val="00692AC7"/>
  </w:style>
  <w:style w:type="paragraph" w:customStyle="1" w:styleId="u-intro">
    <w:name w:val="u-intro"/>
    <w:basedOn w:val="Normal"/>
    <w:rsid w:val="00692AC7"/>
    <w:pPr>
      <w:spacing w:before="100" w:beforeAutospacing="1" w:after="100" w:afterAutospacing="1"/>
    </w:pPr>
  </w:style>
  <w:style w:type="character" w:customStyle="1" w:styleId="u-byline">
    <w:name w:val="u-byline"/>
    <w:basedOn w:val="DefaultParagraphFont"/>
    <w:rsid w:val="00692AC7"/>
  </w:style>
  <w:style w:type="character" w:customStyle="1" w:styleId="story">
    <w:name w:val="story"/>
    <w:basedOn w:val="DefaultParagraphFont"/>
    <w:rsid w:val="00692AC7"/>
  </w:style>
  <w:style w:type="character" w:customStyle="1" w:styleId="articlebya">
    <w:name w:val="articleby_a"/>
    <w:basedOn w:val="DefaultParagraphFont"/>
    <w:rsid w:val="00692AC7"/>
  </w:style>
  <w:style w:type="character" w:customStyle="1" w:styleId="popupwinby">
    <w:name w:val="popupwinby"/>
    <w:basedOn w:val="DefaultParagraphFont"/>
    <w:rsid w:val="00692AC7"/>
  </w:style>
  <w:style w:type="character" w:customStyle="1" w:styleId="storyheader">
    <w:name w:val="storyheader"/>
    <w:basedOn w:val="DefaultParagraphFont"/>
    <w:rsid w:val="00692AC7"/>
  </w:style>
  <w:style w:type="character" w:customStyle="1" w:styleId="StyleNormalWeb10ptChar">
    <w:name w:val="Style Normal (Web) + 10 pt Char"/>
    <w:basedOn w:val="DefaultParagraphFont"/>
    <w:rsid w:val="00692AC7"/>
    <w:rPr>
      <w:szCs w:val="24"/>
      <w:lang w:val="en-US" w:eastAsia="en-US" w:bidi="ar-SA"/>
    </w:rPr>
  </w:style>
  <w:style w:type="paragraph" w:customStyle="1" w:styleId="TagCiteShells">
    <w:name w:val="Tag/Cite/Shells"/>
    <w:basedOn w:val="Normal"/>
    <w:rsid w:val="00692AC7"/>
    <w:rPr>
      <w:b/>
    </w:rPr>
  </w:style>
  <w:style w:type="paragraph" w:customStyle="1" w:styleId="DefinitionTerm">
    <w:name w:val="Definition Term"/>
    <w:basedOn w:val="Normal"/>
    <w:next w:val="Normal"/>
    <w:rsid w:val="00692AC7"/>
    <w:rPr>
      <w:snapToGrid w:val="0"/>
    </w:rPr>
  </w:style>
  <w:style w:type="character" w:customStyle="1" w:styleId="Style3CharChar">
    <w:name w:val="Style3 Char Char"/>
    <w:basedOn w:val="DefaultParagraphFont"/>
    <w:rsid w:val="00692AC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92AC7"/>
    <w:pPr>
      <w:spacing w:after="60"/>
    </w:pPr>
    <w:rPr>
      <w:rFonts w:ascii="Georgia" w:eastAsia="SimSun" w:hAnsi="Georgia" w:cs="Times New Roman"/>
      <w:sz w:val="20"/>
      <w:lang w:eastAsia="zh-CN"/>
    </w:rPr>
  </w:style>
  <w:style w:type="character" w:customStyle="1" w:styleId="NormalChar">
    <w:name w:val="Normal Char"/>
    <w:basedOn w:val="DefaultParagraphFont"/>
    <w:rsid w:val="00692AC7"/>
    <w:rPr>
      <w:lang w:eastAsia="en-US"/>
    </w:rPr>
  </w:style>
  <w:style w:type="character" w:customStyle="1" w:styleId="BoldUnderlineChar2">
    <w:name w:val="Bold + Underline Char"/>
    <w:basedOn w:val="DefaultParagraphFont"/>
    <w:rsid w:val="00692AC7"/>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692AC7"/>
  </w:style>
  <w:style w:type="character" w:customStyle="1" w:styleId="CharacterStyle7">
    <w:name w:val="Character Style 7"/>
    <w:rsid w:val="00692AC7"/>
    <w:rPr>
      <w:rFonts w:ascii="Arial Narrow" w:hAnsi="Arial Narrow" w:cs="Arial Narrow"/>
      <w:sz w:val="20"/>
      <w:szCs w:val="20"/>
      <w:u w:val="single"/>
    </w:rPr>
  </w:style>
  <w:style w:type="character" w:customStyle="1" w:styleId="StyleStyle4Char">
    <w:name w:val="Style Style4 + Char"/>
    <w:basedOn w:val="DefaultParagraphFont"/>
    <w:rsid w:val="00692AC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692AC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rsid w:val="00692AC7"/>
    <w:rPr>
      <w:rFonts w:ascii="Verdana" w:hAnsi="Verdana"/>
      <w:sz w:val="21"/>
      <w:szCs w:val="21"/>
      <w:u w:val="thick"/>
    </w:rPr>
  </w:style>
  <w:style w:type="character" w:styleId="PlaceholderText">
    <w:name w:val="Placeholder Text"/>
    <w:basedOn w:val="DefaultParagraphFont"/>
    <w:uiPriority w:val="99"/>
    <w:rsid w:val="00692AC7"/>
    <w:rPr>
      <w:color w:val="808080"/>
    </w:rPr>
  </w:style>
  <w:style w:type="character" w:customStyle="1" w:styleId="Styleunderline12pt">
    <w:name w:val="Style underline + 12 pt"/>
    <w:rsid w:val="00692AC7"/>
    <w:rPr>
      <w:rFonts w:ascii="Times New Roman" w:hAnsi="Times New Roman"/>
      <w:bCs/>
      <w:sz w:val="20"/>
      <w:u w:val="single"/>
    </w:rPr>
  </w:style>
  <w:style w:type="character" w:customStyle="1" w:styleId="StyleUnderlineChar19pt">
    <w:name w:val="Style Underline Char1 + 9 pt"/>
    <w:basedOn w:val="UnderlineChar1"/>
    <w:rsid w:val="00692AC7"/>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692AC7"/>
    <w:rPr>
      <w:rFonts w:ascii="Times New Roman" w:hAnsi="Times New Roman"/>
      <w:b/>
      <w:bCs/>
      <w:sz w:val="20"/>
      <w:szCs w:val="24"/>
      <w:u w:val="single"/>
      <w:lang w:val="en-US" w:eastAsia="en-US" w:bidi="ar-SA"/>
    </w:rPr>
  </w:style>
  <w:style w:type="character" w:customStyle="1" w:styleId="StyleUnderlineChar1Bold">
    <w:name w:val="Style Underline Char1 + Bold"/>
    <w:rsid w:val="00692AC7"/>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692AC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92AC7"/>
    <w:rPr>
      <w:rFonts w:ascii="Times New Roman" w:hAnsi="Times New Roman"/>
      <w:sz w:val="20"/>
      <w:szCs w:val="24"/>
      <w:u w:val="single"/>
      <w:lang w:val="en-US" w:eastAsia="en-US" w:bidi="ar-SA"/>
    </w:rPr>
  </w:style>
  <w:style w:type="character" w:customStyle="1" w:styleId="Style9ptBoldUnderline">
    <w:name w:val="Style 9 pt Bold Underline"/>
    <w:rsid w:val="00692AC7"/>
    <w:rPr>
      <w:b/>
      <w:bCs/>
      <w:sz w:val="20"/>
      <w:u w:val="single"/>
    </w:rPr>
  </w:style>
  <w:style w:type="paragraph" w:customStyle="1" w:styleId="StyleUnderline9pt">
    <w:name w:val="Style Underline + 9 pt"/>
    <w:link w:val="StyleUnderline9ptChar"/>
    <w:rsid w:val="00692AC7"/>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692AC7"/>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692AC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692AC7"/>
    <w:rPr>
      <w:rFonts w:ascii="Times New Roman" w:hAnsi="Times New Roman"/>
      <w:sz w:val="20"/>
      <w:u w:val="single"/>
      <w:lang w:val="en-US" w:eastAsia="en-US" w:bidi="ar-SA"/>
    </w:rPr>
  </w:style>
  <w:style w:type="paragraph" w:customStyle="1" w:styleId="StyleUnderline9pt1">
    <w:name w:val="Style Underline + 9 pt1"/>
    <w:rsid w:val="00692AC7"/>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692AC7"/>
    <w:rPr>
      <w:sz w:val="20"/>
      <w:u w:val="single"/>
    </w:rPr>
  </w:style>
  <w:style w:type="character" w:customStyle="1" w:styleId="StyleUnderlineChar19pt2">
    <w:name w:val="Style Underline Char1 + 9 pt2"/>
    <w:basedOn w:val="UnderlineChar1"/>
    <w:rsid w:val="00692AC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692AC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692AC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692AC7"/>
    <w:rPr>
      <w:rFonts w:ascii="Times New Roman" w:hAnsi="Times New Roman"/>
      <w:b/>
      <w:bCs/>
      <w:sz w:val="20"/>
      <w:szCs w:val="24"/>
      <w:u w:val="single"/>
      <w:lang w:val="en-US" w:eastAsia="en-US" w:bidi="ar-SA"/>
    </w:rPr>
  </w:style>
  <w:style w:type="character" w:customStyle="1" w:styleId="content">
    <w:name w:val="content"/>
    <w:basedOn w:val="DefaultParagraphFont"/>
    <w:rsid w:val="00692AC7"/>
  </w:style>
  <w:style w:type="character" w:customStyle="1" w:styleId="Style9ptUnderline2">
    <w:name w:val="Style 9 pt Underline2"/>
    <w:rsid w:val="00692AC7"/>
    <w:rPr>
      <w:sz w:val="20"/>
      <w:u w:val="single"/>
    </w:rPr>
  </w:style>
  <w:style w:type="character" w:customStyle="1" w:styleId="Style9ptBoldUnderline1">
    <w:name w:val="Style 9 pt Bold Underline1"/>
    <w:rsid w:val="00692AC7"/>
    <w:rPr>
      <w:b/>
      <w:bCs/>
      <w:sz w:val="20"/>
      <w:u w:val="single"/>
    </w:rPr>
  </w:style>
  <w:style w:type="paragraph" w:customStyle="1" w:styleId="StyleUnderline9pt2">
    <w:name w:val="Style Underline + 9 pt2"/>
    <w:link w:val="StyleUnderline9pt2Char"/>
    <w:rsid w:val="00692AC7"/>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692AC7"/>
    <w:rPr>
      <w:rFonts w:ascii="Times New Roman" w:eastAsia="SimSun" w:hAnsi="Times New Roman" w:cs="Times New Roman"/>
      <w:sz w:val="20"/>
      <w:szCs w:val="20"/>
      <w:u w:val="single"/>
    </w:rPr>
  </w:style>
  <w:style w:type="character" w:customStyle="1" w:styleId="tagCharCharCharChar">
    <w:name w:val="tag Char Char Char Char"/>
    <w:rsid w:val="00692AC7"/>
    <w:rPr>
      <w:rFonts w:ascii="Georgia" w:eastAsia="Calibri" w:hAnsi="Georgia" w:cs="Calibri"/>
      <w:b/>
      <w:sz w:val="24"/>
    </w:rPr>
  </w:style>
  <w:style w:type="character" w:customStyle="1" w:styleId="3">
    <w:name w:val="3"/>
    <w:rsid w:val="00692AC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692AC7"/>
    <w:rPr>
      <w:rFonts w:cs="Arial"/>
      <w:b/>
      <w:bCs/>
      <w:iCs/>
      <w:szCs w:val="28"/>
      <w:lang w:val="en-US" w:eastAsia="en-US" w:bidi="ar-SA"/>
    </w:rPr>
  </w:style>
  <w:style w:type="paragraph" w:customStyle="1" w:styleId="EmphasisText">
    <w:name w:val="Emphasis Text"/>
    <w:basedOn w:val="UnderlinedText"/>
    <w:link w:val="EmphasisTextChar"/>
    <w:rsid w:val="00692AC7"/>
    <w:rPr>
      <w:rFonts w:ascii="Times New Roman" w:eastAsia="SimSun" w:hAnsi="Times New Roman" w:cs="Times New Roman"/>
      <w:b/>
      <w:u w:val="single"/>
    </w:rPr>
  </w:style>
  <w:style w:type="character" w:customStyle="1" w:styleId="EmphasisTextChar">
    <w:name w:val="Emphasis Text Char"/>
    <w:link w:val="EmphasisText"/>
    <w:rsid w:val="00692AC7"/>
    <w:rPr>
      <w:rFonts w:ascii="Times New Roman" w:eastAsia="SimSun" w:hAnsi="Times New Roman" w:cs="Times New Roman"/>
      <w:b/>
      <w:u w:val="single"/>
    </w:rPr>
  </w:style>
  <w:style w:type="character" w:customStyle="1" w:styleId="featuretitle">
    <w:name w:val="feature_title"/>
    <w:basedOn w:val="DefaultParagraphFont"/>
    <w:rsid w:val="00692AC7"/>
  </w:style>
  <w:style w:type="character" w:customStyle="1" w:styleId="6">
    <w:name w:val="6"/>
    <w:rsid w:val="00692AC7"/>
    <w:rPr>
      <w:rFonts w:cs="Arial"/>
      <w:bCs/>
      <w:sz w:val="20"/>
      <w:u w:val="single"/>
      <w:lang w:val="en-US" w:eastAsia="en-US" w:bidi="ar-SA"/>
    </w:rPr>
  </w:style>
  <w:style w:type="character" w:customStyle="1" w:styleId="7">
    <w:name w:val="7"/>
    <w:rsid w:val="00692AC7"/>
    <w:rPr>
      <w:rFonts w:cs="Arial"/>
      <w:bCs/>
      <w:sz w:val="20"/>
      <w:u w:val="single"/>
      <w:lang w:val="en-US" w:eastAsia="en-US" w:bidi="ar-SA"/>
    </w:rPr>
  </w:style>
  <w:style w:type="character" w:customStyle="1" w:styleId="StyleUnderlineChar19pt4">
    <w:name w:val="Style Underline Char1 + 9 pt4"/>
    <w:basedOn w:val="UnderlineChar1"/>
    <w:rsid w:val="00692AC7"/>
    <w:rPr>
      <w:rFonts w:ascii="Times New Roman" w:hAnsi="Times New Roman"/>
      <w:sz w:val="20"/>
      <w:szCs w:val="24"/>
      <w:u w:val="single"/>
      <w:lang w:val="en-US" w:eastAsia="en-US" w:bidi="ar-SA"/>
    </w:rPr>
  </w:style>
  <w:style w:type="character" w:customStyle="1" w:styleId="StyleUnderlineChar19ptBold1">
    <w:name w:val="Style Underline Char1 + 9 pt Bold1"/>
    <w:rsid w:val="00692AC7"/>
    <w:rPr>
      <w:rFonts w:ascii="Times New Roman" w:hAnsi="Times New Roman"/>
      <w:b/>
      <w:bCs/>
      <w:sz w:val="20"/>
      <w:szCs w:val="24"/>
      <w:u w:val="single"/>
      <w:lang w:val="en-US" w:eastAsia="en-US" w:bidi="ar-SA"/>
    </w:rPr>
  </w:style>
  <w:style w:type="character" w:customStyle="1" w:styleId="Style9ptUnderline3">
    <w:name w:val="Style 9 pt Underline3"/>
    <w:rsid w:val="00692AC7"/>
    <w:rPr>
      <w:sz w:val="20"/>
      <w:u w:val="single"/>
    </w:rPr>
  </w:style>
  <w:style w:type="paragraph" w:customStyle="1" w:styleId="Stylecard9pt">
    <w:name w:val="Style card + 9 pt"/>
    <w:basedOn w:val="Normal"/>
    <w:link w:val="Stylecard9ptChar"/>
    <w:rsid w:val="00692AC7"/>
    <w:pPr>
      <w:ind w:left="288" w:right="288"/>
    </w:pPr>
    <w:rPr>
      <w:rFonts w:eastAsia="Calibri" w:cs="Times New Roman"/>
      <w:kern w:val="32"/>
      <w:sz w:val="20"/>
      <w:szCs w:val="20"/>
      <w:u w:val="single"/>
      <w:lang w:val="x-none" w:eastAsia="x-none"/>
    </w:rPr>
  </w:style>
  <w:style w:type="character" w:customStyle="1" w:styleId="Stylecard9ptChar">
    <w:name w:val="Style card + 9 pt Char"/>
    <w:basedOn w:val="cardChar"/>
    <w:link w:val="Stylecard9pt"/>
    <w:rsid w:val="00692AC7"/>
    <w:rPr>
      <w:rFonts w:ascii="Calibri" w:eastAsia="Calibri" w:hAnsi="Calibri" w:cs="Times New Roman"/>
      <w:kern w:val="32"/>
      <w:sz w:val="20"/>
      <w:szCs w:val="20"/>
      <w:u w:val="single"/>
      <w:lang w:val="x-none" w:eastAsia="x-none"/>
    </w:rPr>
  </w:style>
  <w:style w:type="character" w:customStyle="1" w:styleId="Styleunderline9pt0">
    <w:name w:val="Style underline + 9 pt"/>
    <w:basedOn w:val="underline"/>
    <w:rsid w:val="00692AC7"/>
    <w:rPr>
      <w:rFonts w:ascii="Georgia" w:hAnsi="Georgia"/>
      <w:b w:val="0"/>
      <w:u w:val="single"/>
      <w:lang w:val="en-US" w:eastAsia="en-US" w:bidi="ar-SA"/>
    </w:rPr>
  </w:style>
  <w:style w:type="character" w:customStyle="1" w:styleId="Style9ptUnderline4">
    <w:name w:val="Style 9 pt Underline4"/>
    <w:rsid w:val="00692AC7"/>
    <w:rPr>
      <w:sz w:val="20"/>
      <w:u w:val="single"/>
    </w:rPr>
  </w:style>
  <w:style w:type="character" w:customStyle="1" w:styleId="55">
    <w:name w:val="55"/>
    <w:rsid w:val="00692AC7"/>
    <w:rPr>
      <w:rFonts w:cs="Arial"/>
      <w:bCs/>
      <w:sz w:val="20"/>
      <w:u w:val="single"/>
      <w:lang w:val="en-US" w:eastAsia="en-US" w:bidi="ar-SA"/>
    </w:rPr>
  </w:style>
  <w:style w:type="paragraph" w:customStyle="1" w:styleId="CardBody">
    <w:name w:val="Card Body"/>
    <w:basedOn w:val="Normal"/>
    <w:link w:val="CardBodyChar"/>
    <w:qFormat/>
    <w:rsid w:val="00692AC7"/>
    <w:rPr>
      <w:rFonts w:eastAsia="Calibri"/>
    </w:rPr>
  </w:style>
  <w:style w:type="character" w:customStyle="1" w:styleId="CardBodyChar">
    <w:name w:val="Card Body Char"/>
    <w:link w:val="CardBody"/>
    <w:rsid w:val="00692AC7"/>
    <w:rPr>
      <w:rFonts w:ascii="Calibri" w:eastAsia="Calibri" w:hAnsi="Calibri" w:cs="Calibri"/>
    </w:rPr>
  </w:style>
  <w:style w:type="character" w:customStyle="1" w:styleId="Styleunderline9pt10">
    <w:name w:val="Style underline + 9 pt1"/>
    <w:basedOn w:val="underline"/>
    <w:rsid w:val="00692AC7"/>
    <w:rPr>
      <w:rFonts w:ascii="Georgia" w:hAnsi="Georgia"/>
      <w:b w:val="0"/>
      <w:u w:val="single"/>
      <w:lang w:val="en-US" w:eastAsia="en-US" w:bidi="ar-SA"/>
    </w:rPr>
  </w:style>
  <w:style w:type="character" w:customStyle="1" w:styleId="Styleunderline9ptBold">
    <w:name w:val="Style underline + 9 pt Bold"/>
    <w:rsid w:val="00692AC7"/>
    <w:rPr>
      <w:b/>
      <w:bCs/>
      <w:sz w:val="20"/>
      <w:u w:val="single"/>
    </w:rPr>
  </w:style>
  <w:style w:type="character" w:customStyle="1" w:styleId="StyleUnderliningChar9ptBold">
    <w:name w:val="Style Underlining Char + 9 pt Bold"/>
    <w:rsid w:val="00692AC7"/>
    <w:rPr>
      <w:rFonts w:ascii="Times New Roman" w:hAnsi="Times New Roman"/>
      <w:b/>
      <w:bCs/>
      <w:sz w:val="20"/>
      <w:szCs w:val="24"/>
      <w:u w:val="single"/>
      <w:lang w:val="en-US" w:eastAsia="en-US" w:bidi="ar-SA"/>
    </w:rPr>
  </w:style>
  <w:style w:type="character" w:customStyle="1" w:styleId="StyleUnderliningChar9pt">
    <w:name w:val="Style Underlining Char + 9 pt"/>
    <w:rsid w:val="00692AC7"/>
    <w:rPr>
      <w:rFonts w:ascii="Times New Roman" w:hAnsi="Times New Roman"/>
      <w:sz w:val="20"/>
      <w:szCs w:val="24"/>
      <w:u w:val="single"/>
      <w:lang w:val="en-US" w:eastAsia="en-US" w:bidi="ar-SA"/>
    </w:rPr>
  </w:style>
  <w:style w:type="character" w:customStyle="1" w:styleId="34">
    <w:name w:val="34"/>
    <w:rsid w:val="00692AC7"/>
    <w:rPr>
      <w:rFonts w:ascii="Times New Roman" w:hAnsi="Times New Roman" w:cs="Arial"/>
      <w:bCs/>
      <w:sz w:val="20"/>
      <w:u w:val="single"/>
      <w:lang w:val="en-US" w:eastAsia="en-US" w:bidi="ar-SA"/>
    </w:rPr>
  </w:style>
  <w:style w:type="character" w:customStyle="1" w:styleId="45">
    <w:name w:val="45"/>
    <w:rsid w:val="00692AC7"/>
    <w:rPr>
      <w:rFonts w:ascii="Times New Roman" w:hAnsi="Times New Roman" w:cs="Arial"/>
      <w:b/>
      <w:bCs/>
      <w:sz w:val="20"/>
      <w:u w:val="single"/>
      <w:lang w:val="en-US" w:eastAsia="en-US" w:bidi="ar-SA"/>
    </w:rPr>
  </w:style>
  <w:style w:type="character" w:customStyle="1" w:styleId="Style9ptUnderline5">
    <w:name w:val="Style 9 pt Underline5"/>
    <w:rsid w:val="00692AC7"/>
    <w:rPr>
      <w:rFonts w:ascii="Times New Roman" w:hAnsi="Times New Roman"/>
      <w:sz w:val="20"/>
      <w:u w:val="single"/>
    </w:rPr>
  </w:style>
  <w:style w:type="character" w:customStyle="1" w:styleId="Style9ptBoldUnderline2">
    <w:name w:val="Style 9 pt Bold Underline2"/>
    <w:rsid w:val="00692AC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692AC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692AC7"/>
    <w:rPr>
      <w:rFonts w:eastAsia="Calibri"/>
      <w:sz w:val="20"/>
      <w:lang w:eastAsia="zh-CN"/>
    </w:rPr>
  </w:style>
  <w:style w:type="character" w:customStyle="1" w:styleId="StyleStyle49pt1Char">
    <w:name w:val="Style Style4 + 9 pt1 Char"/>
    <w:basedOn w:val="Style4Char"/>
    <w:link w:val="StyleStyle49pt1"/>
    <w:rsid w:val="00692AC7"/>
    <w:rPr>
      <w:rFonts w:ascii="Calibri" w:eastAsia="Calibri" w:hAnsi="Calibri" w:cs="Calibri"/>
      <w:sz w:val="20"/>
      <w:szCs w:val="24"/>
      <w:u w:val="single"/>
      <w:lang w:eastAsia="zh-CN"/>
    </w:rPr>
  </w:style>
  <w:style w:type="paragraph" w:customStyle="1" w:styleId="StyleStyle49ptBold1">
    <w:name w:val="Style Style4 + 9 pt Bold1"/>
    <w:basedOn w:val="Style4"/>
    <w:link w:val="StyleStyle49ptBold1Char"/>
    <w:rsid w:val="00692AC7"/>
    <w:rPr>
      <w:rFonts w:eastAsia="Calibri"/>
      <w:b/>
      <w:bCs/>
      <w:szCs w:val="22"/>
    </w:rPr>
  </w:style>
  <w:style w:type="character" w:customStyle="1" w:styleId="StyleStyle49ptBold1Char">
    <w:name w:val="Style Style4 + 9 pt Bold1 Char"/>
    <w:link w:val="StyleStyle49ptBold1"/>
    <w:rsid w:val="00692AC7"/>
    <w:rPr>
      <w:rFonts w:ascii="Calibri" w:eastAsia="Calibri" w:hAnsi="Calibri" w:cs="Calibri"/>
      <w:b/>
      <w:bCs/>
      <w:u w:val="single"/>
    </w:rPr>
  </w:style>
  <w:style w:type="paragraph" w:customStyle="1" w:styleId="StyleStyle49pt2">
    <w:name w:val="Style Style4 + 9 pt2"/>
    <w:basedOn w:val="Style4"/>
    <w:link w:val="StyleStyle49pt2Char"/>
    <w:rsid w:val="00692AC7"/>
    <w:rPr>
      <w:rFonts w:eastAsia="Calibri"/>
      <w:sz w:val="20"/>
      <w:lang w:eastAsia="zh-CN"/>
    </w:rPr>
  </w:style>
  <w:style w:type="character" w:customStyle="1" w:styleId="StyleStyle49pt2Char">
    <w:name w:val="Style Style4 + 9 pt2 Char"/>
    <w:basedOn w:val="Style4Char"/>
    <w:link w:val="StyleStyle49pt2"/>
    <w:rsid w:val="00692AC7"/>
    <w:rPr>
      <w:rFonts w:ascii="Calibri" w:eastAsia="Calibri" w:hAnsi="Calibri" w:cs="Calibri"/>
      <w:sz w:val="20"/>
      <w:szCs w:val="24"/>
      <w:u w:val="single"/>
      <w:lang w:eastAsia="zh-CN"/>
    </w:rPr>
  </w:style>
  <w:style w:type="paragraph" w:customStyle="1" w:styleId="StyleStyle49ptBold2">
    <w:name w:val="Style Style4 + 9 pt Bold2"/>
    <w:basedOn w:val="Style4"/>
    <w:link w:val="StyleStyle49ptBold2Char"/>
    <w:rsid w:val="00692AC7"/>
    <w:rPr>
      <w:rFonts w:eastAsia="Calibri"/>
      <w:b/>
      <w:bCs/>
      <w:szCs w:val="22"/>
    </w:rPr>
  </w:style>
  <w:style w:type="character" w:customStyle="1" w:styleId="StyleStyle49ptBold2Char">
    <w:name w:val="Style Style4 + 9 pt Bold2 Char"/>
    <w:link w:val="StyleStyle49ptBold2"/>
    <w:rsid w:val="00692AC7"/>
    <w:rPr>
      <w:rFonts w:ascii="Calibri" w:eastAsia="Calibri" w:hAnsi="Calibri" w:cs="Calibri"/>
      <w:b/>
      <w:bCs/>
      <w:u w:val="single"/>
    </w:rPr>
  </w:style>
  <w:style w:type="character" w:customStyle="1" w:styleId="23">
    <w:name w:val="23"/>
    <w:rsid w:val="00692AC7"/>
    <w:rPr>
      <w:rFonts w:ascii="Times New Roman" w:hAnsi="Times New Roman" w:cs="Arial"/>
      <w:bCs/>
      <w:sz w:val="20"/>
      <w:u w:val="single"/>
      <w:lang w:val="en-US" w:eastAsia="en-US" w:bidi="ar-SA"/>
    </w:rPr>
  </w:style>
  <w:style w:type="character" w:customStyle="1" w:styleId="33">
    <w:name w:val="33"/>
    <w:rsid w:val="00692AC7"/>
    <w:rPr>
      <w:rFonts w:ascii="Times New Roman" w:hAnsi="Times New Roman" w:cs="Arial"/>
      <w:b/>
      <w:bCs/>
      <w:sz w:val="20"/>
      <w:u w:val="single"/>
      <w:lang w:val="en-US" w:eastAsia="en-US" w:bidi="ar-SA"/>
    </w:rPr>
  </w:style>
  <w:style w:type="character" w:customStyle="1" w:styleId="27">
    <w:name w:val="27"/>
    <w:rsid w:val="00692AC7"/>
    <w:rPr>
      <w:rFonts w:cs="Arial"/>
      <w:bCs/>
      <w:sz w:val="20"/>
      <w:u w:val="single"/>
      <w:lang w:val="en-US" w:eastAsia="en-US" w:bidi="ar-SA"/>
    </w:rPr>
  </w:style>
  <w:style w:type="character" w:customStyle="1" w:styleId="StyleArialNarrow9pt">
    <w:name w:val="Style Arial Narrow 9 pt"/>
    <w:rsid w:val="00692AC7"/>
    <w:rPr>
      <w:rFonts w:ascii="Times New Roman" w:hAnsi="Times New Roman"/>
      <w:sz w:val="20"/>
    </w:rPr>
  </w:style>
  <w:style w:type="paragraph" w:customStyle="1" w:styleId="CiteBody">
    <w:name w:val="Cite Body"/>
    <w:basedOn w:val="Normal"/>
    <w:link w:val="CiteBodyChar"/>
    <w:qFormat/>
    <w:rsid w:val="00692AC7"/>
    <w:rPr>
      <w:rFonts w:eastAsia="Calibri"/>
      <w:szCs w:val="16"/>
    </w:rPr>
  </w:style>
  <w:style w:type="paragraph" w:customStyle="1" w:styleId="CiteBold">
    <w:name w:val="Cite Bold"/>
    <w:basedOn w:val="CiteBody"/>
    <w:link w:val="CiteBoldChar"/>
    <w:qFormat/>
    <w:rsid w:val="00692AC7"/>
    <w:rPr>
      <w:b/>
    </w:rPr>
  </w:style>
  <w:style w:type="character" w:customStyle="1" w:styleId="CiteBodyChar">
    <w:name w:val="Cite Body Char"/>
    <w:link w:val="CiteBody"/>
    <w:rsid w:val="00692AC7"/>
    <w:rPr>
      <w:rFonts w:ascii="Calibri" w:eastAsia="Calibri" w:hAnsi="Calibri" w:cs="Calibri"/>
      <w:szCs w:val="16"/>
    </w:rPr>
  </w:style>
  <w:style w:type="character" w:customStyle="1" w:styleId="CiteBoldChar">
    <w:name w:val="Cite Bold Char"/>
    <w:link w:val="CiteBold"/>
    <w:rsid w:val="00692AC7"/>
    <w:rPr>
      <w:rFonts w:ascii="Calibri" w:eastAsia="Calibri" w:hAnsi="Calibri" w:cs="Calibri"/>
      <w:b/>
      <w:szCs w:val="16"/>
    </w:rPr>
  </w:style>
  <w:style w:type="paragraph" w:customStyle="1" w:styleId="StyleCardBody11ptUnderline">
    <w:name w:val="Style Card Body + 11 pt Underline"/>
    <w:basedOn w:val="CardBody"/>
    <w:link w:val="StyleCardBody11ptUnderlineChar"/>
    <w:rsid w:val="00692AC7"/>
    <w:rPr>
      <w:sz w:val="20"/>
      <w:u w:val="single"/>
    </w:rPr>
  </w:style>
  <w:style w:type="character" w:customStyle="1" w:styleId="StyleCardBody11ptUnderlineChar">
    <w:name w:val="Style Card Body + 11 pt Underline Char"/>
    <w:link w:val="StyleCardBody11ptUnderline"/>
    <w:rsid w:val="00692AC7"/>
    <w:rPr>
      <w:rFonts w:ascii="Calibri" w:eastAsia="Calibri" w:hAnsi="Calibri" w:cs="Calibri"/>
      <w:sz w:val="20"/>
      <w:u w:val="single"/>
    </w:rPr>
  </w:style>
  <w:style w:type="paragraph" w:customStyle="1" w:styleId="StyleStyle49pt4">
    <w:name w:val="Style Style4 + 9 pt4"/>
    <w:basedOn w:val="Style4"/>
    <w:link w:val="StyleStyle49pt4Char"/>
    <w:rsid w:val="00692AC7"/>
    <w:rPr>
      <w:rFonts w:eastAsia="Calibri"/>
      <w:sz w:val="20"/>
      <w:lang w:eastAsia="zh-CN"/>
    </w:rPr>
  </w:style>
  <w:style w:type="character" w:customStyle="1" w:styleId="StyleStyle49pt4Char">
    <w:name w:val="Style Style4 + 9 pt4 Char"/>
    <w:basedOn w:val="Style4Char"/>
    <w:link w:val="StyleStyle49pt4"/>
    <w:rsid w:val="00692AC7"/>
    <w:rPr>
      <w:rFonts w:ascii="Calibri" w:eastAsia="Calibri" w:hAnsi="Calibri" w:cs="Calibri"/>
      <w:sz w:val="20"/>
      <w:szCs w:val="24"/>
      <w:u w:val="single"/>
      <w:lang w:eastAsia="zh-CN"/>
    </w:rPr>
  </w:style>
  <w:style w:type="paragraph" w:customStyle="1" w:styleId="StyleStyle49ptBold4">
    <w:name w:val="Style Style4 + 9 pt Bold4"/>
    <w:basedOn w:val="Style4"/>
    <w:link w:val="StyleStyle49ptBold4Char"/>
    <w:rsid w:val="00692AC7"/>
    <w:rPr>
      <w:rFonts w:eastAsia="Calibri"/>
      <w:b/>
      <w:bCs/>
      <w:szCs w:val="22"/>
    </w:rPr>
  </w:style>
  <w:style w:type="character" w:customStyle="1" w:styleId="StyleStyle49ptBold4Char">
    <w:name w:val="Style Style4 + 9 pt Bold4 Char"/>
    <w:link w:val="StyleStyle49ptBold4"/>
    <w:rsid w:val="00692AC7"/>
    <w:rPr>
      <w:rFonts w:ascii="Calibri" w:eastAsia="Calibri" w:hAnsi="Calibri" w:cs="Calibri"/>
      <w:b/>
      <w:bCs/>
      <w:u w:val="single"/>
    </w:rPr>
  </w:style>
  <w:style w:type="character" w:customStyle="1" w:styleId="StyleUnderlineCharChar9pt2">
    <w:name w:val="Style Underline Char Char + 9 pt2"/>
    <w:basedOn w:val="DefaultParagraphFont"/>
    <w:rsid w:val="00692AC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692AC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692AC7"/>
    <w:rPr>
      <w:b/>
      <w:bCs/>
      <w:sz w:val="20"/>
      <w:u w:val="single"/>
      <w:bdr w:val="single" w:sz="4" w:space="0" w:color="auto"/>
    </w:rPr>
  </w:style>
  <w:style w:type="character" w:customStyle="1" w:styleId="Style9ptUnderline7">
    <w:name w:val="Style 9 pt Underline7"/>
    <w:rsid w:val="00692AC7"/>
    <w:rPr>
      <w:sz w:val="20"/>
      <w:u w:val="single"/>
    </w:rPr>
  </w:style>
  <w:style w:type="character" w:customStyle="1" w:styleId="Style9ptBoldUnderline3">
    <w:name w:val="Style 9 pt Bold Underline3"/>
    <w:rsid w:val="00692AC7"/>
    <w:rPr>
      <w:b/>
      <w:bCs/>
      <w:sz w:val="20"/>
      <w:u w:val="single"/>
    </w:rPr>
  </w:style>
  <w:style w:type="character" w:customStyle="1" w:styleId="Style9ptUnderline8">
    <w:name w:val="Style 9 pt Underline8"/>
    <w:rsid w:val="00692AC7"/>
    <w:rPr>
      <w:sz w:val="20"/>
      <w:u w:val="single"/>
    </w:rPr>
  </w:style>
  <w:style w:type="paragraph" w:customStyle="1" w:styleId="StyleStyle49pt5">
    <w:name w:val="Style Style4 + 9 pt5"/>
    <w:basedOn w:val="Style4"/>
    <w:link w:val="StyleStyle49pt5Char"/>
    <w:rsid w:val="00692AC7"/>
    <w:rPr>
      <w:rFonts w:eastAsia="Calibri"/>
      <w:sz w:val="20"/>
      <w:lang w:eastAsia="zh-CN"/>
    </w:rPr>
  </w:style>
  <w:style w:type="character" w:customStyle="1" w:styleId="StyleStyle49pt5Char">
    <w:name w:val="Style Style4 + 9 pt5 Char"/>
    <w:basedOn w:val="Style4Char"/>
    <w:link w:val="StyleStyle49pt5"/>
    <w:rsid w:val="00692AC7"/>
    <w:rPr>
      <w:rFonts w:ascii="Calibri" w:eastAsia="Calibri" w:hAnsi="Calibri" w:cs="Calibri"/>
      <w:sz w:val="20"/>
      <w:szCs w:val="24"/>
      <w:u w:val="single"/>
      <w:lang w:eastAsia="zh-CN"/>
    </w:rPr>
  </w:style>
  <w:style w:type="paragraph" w:customStyle="1" w:styleId="StyleStyle49pt6">
    <w:name w:val="Style Style4 + 9 pt6"/>
    <w:basedOn w:val="Style4"/>
    <w:link w:val="StyleStyle49pt6Char"/>
    <w:rsid w:val="00692AC7"/>
    <w:rPr>
      <w:rFonts w:eastAsia="Calibri"/>
      <w:sz w:val="20"/>
      <w:lang w:eastAsia="zh-CN"/>
    </w:rPr>
  </w:style>
  <w:style w:type="character" w:customStyle="1" w:styleId="StyleStyle49pt6Char">
    <w:name w:val="Style Style4 + 9 pt6 Char"/>
    <w:basedOn w:val="Style4Char"/>
    <w:link w:val="StyleStyle49pt6"/>
    <w:rsid w:val="00692AC7"/>
    <w:rPr>
      <w:rFonts w:ascii="Calibri" w:eastAsia="Calibri" w:hAnsi="Calibri" w:cs="Calibri"/>
      <w:sz w:val="20"/>
      <w:szCs w:val="24"/>
      <w:u w:val="single"/>
      <w:lang w:eastAsia="zh-CN"/>
    </w:rPr>
  </w:style>
  <w:style w:type="character" w:customStyle="1" w:styleId="66">
    <w:name w:val="66"/>
    <w:rsid w:val="00692AC7"/>
    <w:rPr>
      <w:rFonts w:cs="Arial"/>
      <w:bCs/>
      <w:sz w:val="20"/>
      <w:u w:val="single"/>
      <w:lang w:val="en-US" w:eastAsia="en-US" w:bidi="ar-SA"/>
    </w:rPr>
  </w:style>
  <w:style w:type="character" w:customStyle="1" w:styleId="Style9ptUnderline9">
    <w:name w:val="Style 9 pt Underline9"/>
    <w:rsid w:val="00692AC7"/>
    <w:rPr>
      <w:sz w:val="20"/>
      <w:u w:val="single"/>
    </w:rPr>
  </w:style>
  <w:style w:type="paragraph" w:customStyle="1" w:styleId="StyleStyle49ptBold5">
    <w:name w:val="Style Style4 + 9 pt Bold5"/>
    <w:basedOn w:val="Style4"/>
    <w:link w:val="StyleStyle49ptBold5Char"/>
    <w:rsid w:val="00692AC7"/>
    <w:rPr>
      <w:rFonts w:eastAsia="Calibri"/>
      <w:b/>
      <w:bCs/>
      <w:szCs w:val="22"/>
    </w:rPr>
  </w:style>
  <w:style w:type="character" w:customStyle="1" w:styleId="StyleStyle49ptBold5Char">
    <w:name w:val="Style Style4 + 9 pt Bold5 Char"/>
    <w:link w:val="StyleStyle49ptBold5"/>
    <w:rsid w:val="00692AC7"/>
    <w:rPr>
      <w:rFonts w:ascii="Calibri" w:eastAsia="Calibri" w:hAnsi="Calibri" w:cs="Calibri"/>
      <w:b/>
      <w:bCs/>
      <w:u w:val="single"/>
    </w:rPr>
  </w:style>
  <w:style w:type="character" w:customStyle="1" w:styleId="Style9ptBoldUnderline4">
    <w:name w:val="Style 9 pt Bold Underline4"/>
    <w:rsid w:val="00692AC7"/>
    <w:rPr>
      <w:b/>
      <w:bCs/>
      <w:sz w:val="20"/>
      <w:u w:val="single"/>
    </w:rPr>
  </w:style>
  <w:style w:type="paragraph" w:customStyle="1" w:styleId="StyleStyle49pt7">
    <w:name w:val="Style Style4 + 9 pt7"/>
    <w:basedOn w:val="Style4"/>
    <w:link w:val="StyleStyle49pt7Char"/>
    <w:rsid w:val="00692AC7"/>
    <w:rPr>
      <w:rFonts w:eastAsia="Calibri"/>
      <w:sz w:val="20"/>
      <w:lang w:eastAsia="zh-CN"/>
    </w:rPr>
  </w:style>
  <w:style w:type="character" w:customStyle="1" w:styleId="StyleStyle49pt7Char">
    <w:name w:val="Style Style4 + 9 pt7 Char"/>
    <w:basedOn w:val="Style4Char"/>
    <w:link w:val="StyleStyle49pt7"/>
    <w:rsid w:val="00692AC7"/>
    <w:rPr>
      <w:rFonts w:ascii="Calibri" w:eastAsia="Calibri" w:hAnsi="Calibri" w:cs="Calibri"/>
      <w:sz w:val="20"/>
      <w:szCs w:val="24"/>
      <w:u w:val="single"/>
      <w:lang w:eastAsia="zh-CN"/>
    </w:rPr>
  </w:style>
  <w:style w:type="character" w:customStyle="1" w:styleId="titleblue14">
    <w:name w:val="titleblue14"/>
    <w:basedOn w:val="DefaultParagraphFont"/>
    <w:rsid w:val="00692AC7"/>
  </w:style>
  <w:style w:type="character" w:customStyle="1" w:styleId="Style11ptUnderline1">
    <w:name w:val="Style 11 pt Underline1"/>
    <w:rsid w:val="00692AC7"/>
    <w:rPr>
      <w:sz w:val="20"/>
      <w:u w:val="single"/>
    </w:rPr>
  </w:style>
  <w:style w:type="character" w:customStyle="1" w:styleId="Style11ptBoldUnderline1">
    <w:name w:val="Style 11 pt Bold Underline1"/>
    <w:rsid w:val="00692AC7"/>
    <w:rPr>
      <w:b/>
      <w:bCs/>
      <w:sz w:val="20"/>
      <w:u w:val="single"/>
    </w:rPr>
  </w:style>
  <w:style w:type="paragraph" w:customStyle="1" w:styleId="FONT7">
    <w:name w:val="FONT 7"/>
    <w:qFormat/>
    <w:rsid w:val="00692AC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692AC7"/>
    <w:rPr>
      <w:rFonts w:eastAsia="Calibri"/>
      <w:szCs w:val="22"/>
    </w:rPr>
  </w:style>
  <w:style w:type="character" w:customStyle="1" w:styleId="underlinecardChar1">
    <w:name w:val="underline card Char"/>
    <w:rsid w:val="00692AC7"/>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rsid w:val="00692AC7"/>
    <w:pPr>
      <w:tabs>
        <w:tab w:val="right" w:leader="dot" w:pos="9360"/>
      </w:tabs>
      <w:spacing w:before="240" w:after="240"/>
      <w:ind w:left="-900" w:right="-900"/>
    </w:pPr>
    <w:rPr>
      <w:rFonts w:ascii="Georgia" w:eastAsia="Times New Roman" w:hAnsi="Georgia" w:cs="Times New Roman"/>
      <w:caps/>
      <w:sz w:val="24"/>
      <w:u w:val="single"/>
    </w:rPr>
  </w:style>
  <w:style w:type="character" w:customStyle="1" w:styleId="StyleHeading2UnderlineChar">
    <w:name w:val="Style Heading 2 + Underline Char"/>
    <w:link w:val="StyleHeading2Underline"/>
    <w:rsid w:val="00692AC7"/>
    <w:rPr>
      <w:rFonts w:ascii="Georgia" w:eastAsia="Times New Roman" w:hAnsi="Georgia" w:cs="Times New Roman"/>
      <w:b/>
      <w:caps/>
      <w:sz w:val="24"/>
      <w:szCs w:val="26"/>
      <w:u w:val="single"/>
    </w:rPr>
  </w:style>
  <w:style w:type="paragraph" w:customStyle="1" w:styleId="StyleCardText11ptUnderline">
    <w:name w:val="Style Card Text + 11 pt Underline"/>
    <w:link w:val="StyleCardText11ptUnderlineChar"/>
    <w:rsid w:val="00692AC7"/>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692AC7"/>
    <w:rPr>
      <w:rFonts w:eastAsia="Calibri"/>
      <w:szCs w:val="24"/>
      <w:u w:val="single"/>
    </w:rPr>
  </w:style>
  <w:style w:type="paragraph" w:customStyle="1" w:styleId="StyleCardText11ptBoldUnderline">
    <w:name w:val="Style Card Text + 11 pt Bold Underline"/>
    <w:link w:val="StyleCardText11ptBoldUnderlineChar"/>
    <w:rsid w:val="00692AC7"/>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692AC7"/>
    <w:rPr>
      <w:rFonts w:eastAsia="Calibri"/>
      <w:b/>
      <w:bCs/>
      <w:szCs w:val="24"/>
      <w:u w:val="single"/>
    </w:rPr>
  </w:style>
  <w:style w:type="paragraph" w:customStyle="1" w:styleId="StyleMinimizedText11pt">
    <w:name w:val="Style Minimized Text + 11 pt"/>
    <w:basedOn w:val="MinimizedText"/>
    <w:link w:val="StyleMinimizedText11ptChar"/>
    <w:qFormat/>
    <w:rsid w:val="00692AC7"/>
    <w:pPr>
      <w:spacing w:after="200" w:line="276" w:lineRule="auto"/>
    </w:pPr>
    <w:rPr>
      <w:rFonts w:ascii="Times New Roman" w:eastAsia="Calibri" w:hAnsi="Times New Roman" w:cs="Times New Roman"/>
    </w:rPr>
  </w:style>
  <w:style w:type="character" w:customStyle="1" w:styleId="StyleMinimizedText11ptChar">
    <w:name w:val="Style Minimized Text + 11 pt Char"/>
    <w:basedOn w:val="MinimizedTextChar"/>
    <w:link w:val="StyleMinimizedText11pt"/>
    <w:rsid w:val="00692AC7"/>
    <w:rPr>
      <w:rFonts w:ascii="Times New Roman" w:eastAsia="Calibri" w:hAnsi="Times New Roman" w:cs="Times New Roman"/>
    </w:rPr>
  </w:style>
  <w:style w:type="paragraph" w:customStyle="1" w:styleId="StyleStyle49ptBold6">
    <w:name w:val="Style Style4 + 9 pt Bold6"/>
    <w:basedOn w:val="Style4"/>
    <w:link w:val="StyleStyle49ptBold6Char"/>
    <w:rsid w:val="00692AC7"/>
    <w:rPr>
      <w:rFonts w:eastAsia="Calibri"/>
      <w:b/>
      <w:bCs/>
      <w:szCs w:val="22"/>
    </w:rPr>
  </w:style>
  <w:style w:type="character" w:customStyle="1" w:styleId="StyleStyle49ptBold6Char">
    <w:name w:val="Style Style4 + 9 pt Bold6 Char"/>
    <w:link w:val="StyleStyle49ptBold6"/>
    <w:rsid w:val="00692AC7"/>
    <w:rPr>
      <w:rFonts w:ascii="Calibri" w:eastAsia="Calibri" w:hAnsi="Calibri" w:cs="Calibri"/>
      <w:b/>
      <w:bCs/>
      <w:u w:val="single"/>
    </w:rPr>
  </w:style>
  <w:style w:type="character" w:customStyle="1" w:styleId="Style11ptUnderline2">
    <w:name w:val="Style 11 pt Underline2"/>
    <w:rsid w:val="00692AC7"/>
    <w:rPr>
      <w:sz w:val="20"/>
      <w:u w:val="single"/>
    </w:rPr>
  </w:style>
  <w:style w:type="character" w:customStyle="1" w:styleId="Style11ptBoldUnderline2">
    <w:name w:val="Style 11 pt Bold Underline2"/>
    <w:rsid w:val="00692AC7"/>
    <w:rPr>
      <w:b/>
      <w:bCs/>
      <w:sz w:val="20"/>
      <w:u w:val="single"/>
    </w:rPr>
  </w:style>
  <w:style w:type="paragraph" w:customStyle="1" w:styleId="StyleUnderlined11pt">
    <w:name w:val="Style Underlined + 11 pt"/>
    <w:link w:val="StyleUnderlined11ptChar"/>
    <w:rsid w:val="00692AC7"/>
    <w:pPr>
      <w:spacing w:after="200" w:line="276" w:lineRule="auto"/>
    </w:pPr>
    <w:rPr>
      <w:rFonts w:ascii="Georgia" w:eastAsia="Calibri" w:hAnsi="Georgia" w:cs="Calibri"/>
      <w:szCs w:val="24"/>
      <w:u w:val="single"/>
      <w:lang w:eastAsia="ja-JP"/>
    </w:rPr>
  </w:style>
  <w:style w:type="character" w:customStyle="1" w:styleId="StyleUnderlined11ptChar">
    <w:name w:val="Style Underlined + 11 pt Char"/>
    <w:basedOn w:val="UnderlinedChar0"/>
    <w:link w:val="StyleUnderlined11pt"/>
    <w:rsid w:val="00692AC7"/>
    <w:rPr>
      <w:rFonts w:ascii="Georgia" w:eastAsia="Calibri" w:hAnsi="Georgia" w:cs="Calibri"/>
      <w:szCs w:val="24"/>
      <w:u w:val="single"/>
      <w:lang w:eastAsia="ja-JP"/>
    </w:rPr>
  </w:style>
  <w:style w:type="paragraph" w:customStyle="1" w:styleId="StyleCircled11pt">
    <w:name w:val="Style Circled + 11 pt"/>
    <w:basedOn w:val="Circled"/>
    <w:link w:val="StyleCircled11ptChar"/>
    <w:rsid w:val="00692AC7"/>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692AC7"/>
    <w:rPr>
      <w:rFonts w:eastAsia="Calibri" w:cs="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692AC7"/>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692AC7"/>
    <w:rPr>
      <w:rFonts w:eastAsia="Calibri" w:cs="Calibri"/>
      <w:b/>
      <w:bCs/>
      <w:u w:val="single"/>
      <w:bdr w:val="single" w:sz="4" w:space="0" w:color="auto"/>
    </w:rPr>
  </w:style>
  <w:style w:type="paragraph" w:customStyle="1" w:styleId="StyleMinimizedText11pt1">
    <w:name w:val="Style Minimized Text + 11 pt1"/>
    <w:basedOn w:val="MinimizedText"/>
    <w:link w:val="StyleMinimizedText11pt1Char"/>
    <w:rsid w:val="00692AC7"/>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692AC7"/>
    <w:rPr>
      <w:rFonts w:ascii="Times New Roman" w:eastAsia="Calibri" w:hAnsi="Times New Roman" w:cs="Times New Roman"/>
    </w:rPr>
  </w:style>
  <w:style w:type="paragraph" w:customStyle="1" w:styleId="Underlinestyle1">
    <w:name w:val="Underline style"/>
    <w:basedOn w:val="Normal"/>
    <w:rsid w:val="00692AC7"/>
    <w:rPr>
      <w:rFonts w:eastAsia="Calibri"/>
      <w:u w:val="single"/>
    </w:rPr>
  </w:style>
  <w:style w:type="character" w:customStyle="1" w:styleId="Style11ptUnderline3">
    <w:name w:val="Style 11 pt Underline3"/>
    <w:rsid w:val="00692AC7"/>
    <w:rPr>
      <w:sz w:val="20"/>
      <w:u w:val="single"/>
    </w:rPr>
  </w:style>
  <w:style w:type="character" w:customStyle="1" w:styleId="StyleUnderlineCharChar9pt3">
    <w:name w:val="Style Underline Char Char + 9 pt3"/>
    <w:basedOn w:val="DefaultParagraphFont"/>
    <w:rsid w:val="00692AC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692AC7"/>
    <w:rPr>
      <w:sz w:val="20"/>
      <w:u w:val="single"/>
    </w:rPr>
  </w:style>
  <w:style w:type="character" w:customStyle="1" w:styleId="Style9ptUnderline11">
    <w:name w:val="Style 9 pt Underline11"/>
    <w:rsid w:val="00692AC7"/>
    <w:rPr>
      <w:sz w:val="20"/>
      <w:u w:val="single"/>
    </w:rPr>
  </w:style>
  <w:style w:type="character" w:customStyle="1" w:styleId="Style9ptBoldUnderline5">
    <w:name w:val="Style 9 pt Bold Underline5"/>
    <w:rsid w:val="00692AC7"/>
    <w:rPr>
      <w:b/>
      <w:bCs/>
      <w:sz w:val="20"/>
      <w:u w:val="single"/>
    </w:rPr>
  </w:style>
  <w:style w:type="character" w:customStyle="1" w:styleId="UnderlineChar2CharChar">
    <w:name w:val="Underline Char2 Char Char"/>
    <w:rsid w:val="00692AC7"/>
    <w:rPr>
      <w:szCs w:val="24"/>
      <w:u w:val="single"/>
      <w:lang w:val="en-US" w:eastAsia="en-US" w:bidi="ar-SA"/>
    </w:rPr>
  </w:style>
  <w:style w:type="character" w:customStyle="1" w:styleId="BoldandUnderlineChar2CharCharChar">
    <w:name w:val="Bold and Underline Char2 Char Char Char"/>
    <w:rsid w:val="00692AC7"/>
    <w:rPr>
      <w:b/>
      <w:szCs w:val="24"/>
      <w:u w:val="single"/>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92AC7"/>
    <w:rPr>
      <w:rFonts w:asciiTheme="minorHAnsi" w:hAnsiTheme="minorHAnsi" w:cstheme="minorBidi"/>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92AC7"/>
    <w:rPr>
      <w:rFonts w:asciiTheme="minorHAnsi" w:hAnsiTheme="minorHAnsi" w:cstheme="minorBidi"/>
    </w:rPr>
  </w:style>
  <w:style w:type="paragraph" w:customStyle="1" w:styleId="textboldChar">
    <w:name w:val="text bold Char"/>
    <w:basedOn w:val="Normal"/>
    <w:link w:val="textboldCharChar"/>
    <w:rsid w:val="00692AC7"/>
    <w:pPr>
      <w:ind w:left="720"/>
    </w:pPr>
    <w:rPr>
      <w:rFonts w:eastAsia="Calibri"/>
      <w:b/>
      <w:u w:val="thick"/>
    </w:rPr>
  </w:style>
  <w:style w:type="character" w:customStyle="1" w:styleId="textboldCharChar">
    <w:name w:val="text bold Char Char"/>
    <w:link w:val="textboldChar"/>
    <w:rsid w:val="00692AC7"/>
    <w:rPr>
      <w:rFonts w:ascii="Calibri" w:eastAsia="Calibri" w:hAnsi="Calibri" w:cs="Calibri"/>
      <w:b/>
      <w:u w:val="thick"/>
    </w:rPr>
  </w:style>
  <w:style w:type="character" w:customStyle="1" w:styleId="NormalUnderlineChar">
    <w:name w:val="Normal Underline Char"/>
    <w:link w:val="NormalUnderline"/>
    <w:rsid w:val="00692AC7"/>
    <w:rPr>
      <w:rFonts w:ascii="Calibri" w:hAnsi="Calibri" w:cs="Calibri"/>
    </w:rPr>
  </w:style>
  <w:style w:type="character" w:customStyle="1" w:styleId="snapnoshots">
    <w:name w:val="snap_noshots"/>
    <w:basedOn w:val="DefaultParagraphFont"/>
    <w:rsid w:val="00692AC7"/>
  </w:style>
  <w:style w:type="character" w:customStyle="1" w:styleId="manchettebig2">
    <w:name w:val="manchettebig2"/>
    <w:basedOn w:val="DefaultParagraphFont"/>
    <w:rsid w:val="00692AC7"/>
  </w:style>
  <w:style w:type="character" w:customStyle="1" w:styleId="cnbcsbhdcomp">
    <w:name w:val="cnbc_sbhd_comp"/>
    <w:rsid w:val="00692AC7"/>
  </w:style>
  <w:style w:type="character" w:customStyle="1" w:styleId="blox-headline">
    <w:name w:val="blox-headline"/>
    <w:rsid w:val="00692AC7"/>
  </w:style>
  <w:style w:type="character" w:customStyle="1" w:styleId="SmallerReal">
    <w:name w:val="SmallerReal"/>
    <w:basedOn w:val="DefaultParagraphFont"/>
    <w:uiPriority w:val="1"/>
    <w:qFormat/>
    <w:rsid w:val="00692AC7"/>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692AC7"/>
    <w:rPr>
      <w:rFonts w:cs="Arial"/>
      <w:b/>
      <w:bCs/>
      <w:iCs/>
      <w:sz w:val="28"/>
      <w:lang w:val="en-US" w:eastAsia="en-US"/>
    </w:rPr>
  </w:style>
  <w:style w:type="character" w:customStyle="1" w:styleId="postsubtitle">
    <w:name w:val="post_subtitle"/>
    <w:basedOn w:val="DefaultParagraphFont"/>
    <w:rsid w:val="00692AC7"/>
  </w:style>
  <w:style w:type="character" w:customStyle="1" w:styleId="NoterefInText">
    <w:name w:val="_NoterefInText"/>
    <w:uiPriority w:val="99"/>
    <w:rsid w:val="00692AC7"/>
    <w:rPr>
      <w:rFonts w:cs="New Baskerville"/>
      <w:color w:val="000000"/>
    </w:rPr>
  </w:style>
  <w:style w:type="character" w:customStyle="1" w:styleId="postauthor">
    <w:name w:val="postauthor"/>
    <w:basedOn w:val="DefaultParagraphFont"/>
    <w:rsid w:val="00692AC7"/>
  </w:style>
  <w:style w:type="paragraph" w:customStyle="1" w:styleId="notes-source-hasnotes">
    <w:name w:val="notes-source-hasnotes"/>
    <w:basedOn w:val="Normal"/>
    <w:rsid w:val="00692AC7"/>
    <w:pPr>
      <w:spacing w:before="100" w:beforeAutospacing="1" w:after="100" w:afterAutospacing="1"/>
    </w:pPr>
    <w:rPr>
      <w:rFonts w:ascii="Times" w:hAnsi="Times"/>
      <w:sz w:val="20"/>
      <w:szCs w:val="20"/>
    </w:rPr>
  </w:style>
  <w:style w:type="character" w:customStyle="1" w:styleId="span">
    <w:name w:val="span"/>
    <w:basedOn w:val="DefaultParagraphFont"/>
    <w:rsid w:val="00692AC7"/>
  </w:style>
  <w:style w:type="character" w:customStyle="1" w:styleId="maintitle">
    <w:name w:val="maintitle"/>
    <w:basedOn w:val="DefaultParagraphFont"/>
    <w:rsid w:val="00692AC7"/>
  </w:style>
  <w:style w:type="character" w:customStyle="1" w:styleId="thirdparty-logo">
    <w:name w:val="thirdparty-logo"/>
    <w:basedOn w:val="DefaultParagraphFont"/>
    <w:rsid w:val="00692AC7"/>
  </w:style>
  <w:style w:type="paragraph" w:customStyle="1" w:styleId="articlemeta">
    <w:name w:val="articlemeta"/>
    <w:basedOn w:val="Normal"/>
    <w:rsid w:val="00692AC7"/>
    <w:pPr>
      <w:spacing w:before="100" w:beforeAutospacing="1" w:after="100" w:afterAutospacing="1"/>
    </w:pPr>
    <w:rPr>
      <w:rFonts w:ascii="Times" w:hAnsi="Times"/>
      <w:sz w:val="20"/>
      <w:szCs w:val="20"/>
    </w:rPr>
  </w:style>
  <w:style w:type="character" w:customStyle="1" w:styleId="vcard">
    <w:name w:val="vcard"/>
    <w:basedOn w:val="DefaultParagraphFont"/>
    <w:rsid w:val="00692AC7"/>
  </w:style>
  <w:style w:type="character" w:customStyle="1" w:styleId="print-footnote">
    <w:name w:val="print-footnote"/>
    <w:basedOn w:val="DefaultParagraphFont"/>
    <w:rsid w:val="00692AC7"/>
  </w:style>
  <w:style w:type="character" w:customStyle="1" w:styleId="datestring">
    <w:name w:val="datestring"/>
    <w:basedOn w:val="DefaultParagraphFont"/>
    <w:rsid w:val="00692AC7"/>
  </w:style>
  <w:style w:type="paragraph" w:customStyle="1" w:styleId="left">
    <w:name w:val="left"/>
    <w:basedOn w:val="Normal"/>
    <w:rsid w:val="00692AC7"/>
    <w:pPr>
      <w:spacing w:before="100" w:beforeAutospacing="1" w:after="100" w:afterAutospacing="1"/>
    </w:pPr>
    <w:rPr>
      <w:rFonts w:ascii="Times" w:hAnsi="Times"/>
      <w:sz w:val="20"/>
      <w:szCs w:val="20"/>
    </w:rPr>
  </w:style>
  <w:style w:type="paragraph" w:customStyle="1" w:styleId="right">
    <w:name w:val="right"/>
    <w:basedOn w:val="Normal"/>
    <w:rsid w:val="00692AC7"/>
    <w:pPr>
      <w:spacing w:before="100" w:beforeAutospacing="1" w:after="100" w:afterAutospacing="1"/>
    </w:pPr>
    <w:rPr>
      <w:rFonts w:ascii="Times" w:hAnsi="Times"/>
      <w:sz w:val="20"/>
      <w:szCs w:val="20"/>
    </w:rPr>
  </w:style>
  <w:style w:type="character" w:customStyle="1" w:styleId="gptad">
    <w:name w:val="gptad"/>
    <w:basedOn w:val="DefaultParagraphFont"/>
    <w:rsid w:val="00692AC7"/>
  </w:style>
  <w:style w:type="paragraph" w:customStyle="1" w:styleId="creditpostedmodified">
    <w:name w:val="credit_posted_modified"/>
    <w:basedOn w:val="Normal"/>
    <w:rsid w:val="00692AC7"/>
    <w:pPr>
      <w:spacing w:before="100" w:beforeAutospacing="1" w:after="100" w:afterAutospacing="1"/>
    </w:pPr>
    <w:rPr>
      <w:rFonts w:ascii="Times" w:hAnsi="Times"/>
      <w:sz w:val="20"/>
      <w:szCs w:val="20"/>
    </w:rPr>
  </w:style>
  <w:style w:type="character" w:customStyle="1" w:styleId="creditline">
    <w:name w:val="creditline"/>
    <w:basedOn w:val="DefaultParagraphFont"/>
    <w:rsid w:val="00692AC7"/>
  </w:style>
  <w:style w:type="character" w:customStyle="1" w:styleId="grd">
    <w:name w:val="grd"/>
    <w:basedOn w:val="DefaultParagraphFont"/>
    <w:rsid w:val="00692AC7"/>
  </w:style>
  <w:style w:type="paragraph" w:customStyle="1" w:styleId="hs-text-container">
    <w:name w:val="hs-text-container"/>
    <w:basedOn w:val="Normal"/>
    <w:rsid w:val="00692AC7"/>
    <w:pPr>
      <w:spacing w:before="100" w:beforeAutospacing="1" w:after="100" w:afterAutospacing="1"/>
    </w:pPr>
    <w:rPr>
      <w:rFonts w:ascii="Times" w:hAnsi="Times"/>
      <w:sz w:val="20"/>
      <w:szCs w:val="20"/>
    </w:rPr>
  </w:style>
  <w:style w:type="character" w:customStyle="1" w:styleId="changed">
    <w:name w:val="changed"/>
    <w:basedOn w:val="DefaultParagraphFont"/>
    <w:rsid w:val="00692AC7"/>
  </w:style>
  <w:style w:type="character" w:customStyle="1" w:styleId="article-author-name">
    <w:name w:val="article-author-name"/>
    <w:basedOn w:val="DefaultParagraphFont"/>
    <w:rsid w:val="00692AC7"/>
  </w:style>
  <w:style w:type="character" w:customStyle="1" w:styleId="bioexcerpt">
    <w:name w:val="bio_excerpt"/>
    <w:basedOn w:val="DefaultParagraphFont"/>
    <w:rsid w:val="00692AC7"/>
  </w:style>
  <w:style w:type="character" w:customStyle="1" w:styleId="commentcount">
    <w:name w:val="comment_count"/>
    <w:basedOn w:val="DefaultParagraphFont"/>
    <w:rsid w:val="00692AC7"/>
  </w:style>
  <w:style w:type="character" w:customStyle="1" w:styleId="searchtermshighlighted">
    <w:name w:val="searchtermshighlighted"/>
    <w:basedOn w:val="DefaultParagraphFont"/>
    <w:rsid w:val="00692AC7"/>
  </w:style>
  <w:style w:type="character" w:customStyle="1" w:styleId="contributornametrigger">
    <w:name w:val="contributornametrigger"/>
    <w:basedOn w:val="DefaultParagraphFont"/>
    <w:rsid w:val="00692AC7"/>
  </w:style>
  <w:style w:type="character" w:customStyle="1" w:styleId="bylinepipe">
    <w:name w:val="bylinepipe"/>
    <w:basedOn w:val="DefaultParagraphFont"/>
    <w:rsid w:val="00692AC7"/>
  </w:style>
  <w:style w:type="character" w:customStyle="1" w:styleId="lucenesearchresulturlb">
    <w:name w:val="lucene_search_result_url_b"/>
    <w:basedOn w:val="DefaultParagraphFont"/>
    <w:rsid w:val="00692AC7"/>
  </w:style>
  <w:style w:type="character" w:customStyle="1" w:styleId="faculty-title">
    <w:name w:val="faculty-title"/>
    <w:basedOn w:val="DefaultParagraphFont"/>
    <w:rsid w:val="00692AC7"/>
  </w:style>
  <w:style w:type="character" w:customStyle="1" w:styleId="volume">
    <w:name w:val="volume"/>
    <w:basedOn w:val="DefaultParagraphFont"/>
    <w:rsid w:val="00692AC7"/>
  </w:style>
  <w:style w:type="character" w:customStyle="1" w:styleId="issue">
    <w:name w:val="issue"/>
    <w:basedOn w:val="DefaultParagraphFont"/>
    <w:rsid w:val="00692AC7"/>
  </w:style>
  <w:style w:type="character" w:customStyle="1" w:styleId="pages">
    <w:name w:val="pages"/>
    <w:basedOn w:val="DefaultParagraphFont"/>
    <w:rsid w:val="00692AC7"/>
  </w:style>
  <w:style w:type="character" w:customStyle="1" w:styleId="person">
    <w:name w:val="person"/>
    <w:basedOn w:val="DefaultParagraphFont"/>
    <w:rsid w:val="00692AC7"/>
  </w:style>
  <w:style w:type="character" w:customStyle="1" w:styleId="corresponding">
    <w:name w:val="corresponding"/>
    <w:basedOn w:val="DefaultParagraphFont"/>
    <w:rsid w:val="00692AC7"/>
  </w:style>
  <w:style w:type="paragraph" w:customStyle="1" w:styleId="entry-meta">
    <w:name w:val="entry-meta"/>
    <w:basedOn w:val="Normal"/>
    <w:rsid w:val="00692AC7"/>
    <w:pPr>
      <w:spacing w:before="100" w:beforeAutospacing="1" w:after="100" w:afterAutospacing="1"/>
    </w:pPr>
    <w:rPr>
      <w:rFonts w:ascii="Times" w:hAnsi="Times"/>
      <w:sz w:val="20"/>
      <w:szCs w:val="20"/>
    </w:rPr>
  </w:style>
  <w:style w:type="character" w:customStyle="1" w:styleId="post-time">
    <w:name w:val="post-time"/>
    <w:basedOn w:val="DefaultParagraphFont"/>
    <w:rsid w:val="00692AC7"/>
  </w:style>
  <w:style w:type="character" w:customStyle="1" w:styleId="post-category">
    <w:name w:val="post-category"/>
    <w:basedOn w:val="DefaultParagraphFont"/>
    <w:rsid w:val="00692AC7"/>
  </w:style>
  <w:style w:type="paragraph" w:customStyle="1" w:styleId="articledetails">
    <w:name w:val="articledetails"/>
    <w:basedOn w:val="Normal"/>
    <w:rsid w:val="00692AC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92AC7"/>
  </w:style>
  <w:style w:type="paragraph" w:customStyle="1" w:styleId="aff">
    <w:name w:val="aff"/>
    <w:basedOn w:val="Normal"/>
    <w:rsid w:val="00692AC7"/>
    <w:pPr>
      <w:spacing w:before="100" w:beforeAutospacing="1" w:after="100" w:afterAutospacing="1"/>
    </w:pPr>
    <w:rPr>
      <w:rFonts w:ascii="Times" w:hAnsi="Times"/>
      <w:sz w:val="20"/>
      <w:szCs w:val="20"/>
    </w:rPr>
  </w:style>
  <w:style w:type="character" w:customStyle="1" w:styleId="entry-author">
    <w:name w:val="entry-author"/>
    <w:basedOn w:val="DefaultParagraphFont"/>
    <w:rsid w:val="00692AC7"/>
  </w:style>
  <w:style w:type="character" w:customStyle="1" w:styleId="entry-author-name">
    <w:name w:val="entry-author-name"/>
    <w:basedOn w:val="DefaultParagraphFont"/>
    <w:rsid w:val="00692AC7"/>
  </w:style>
  <w:style w:type="character" w:customStyle="1" w:styleId="contrib-degrees">
    <w:name w:val="contrib-degrees"/>
    <w:basedOn w:val="DefaultParagraphFont"/>
    <w:rsid w:val="00692AC7"/>
  </w:style>
  <w:style w:type="character" w:customStyle="1" w:styleId="contrib-on-behalf-of">
    <w:name w:val="contrib-on-behalf-of"/>
    <w:basedOn w:val="DefaultParagraphFont"/>
    <w:rsid w:val="00692AC7"/>
  </w:style>
  <w:style w:type="character" w:customStyle="1" w:styleId="pubtime">
    <w:name w:val="pubtime"/>
    <w:basedOn w:val="DefaultParagraphFont"/>
    <w:rsid w:val="00692AC7"/>
  </w:style>
  <w:style w:type="character" w:customStyle="1" w:styleId="fbcommentscount">
    <w:name w:val="fb_comments_count"/>
    <w:basedOn w:val="DefaultParagraphFont"/>
    <w:rsid w:val="00692AC7"/>
  </w:style>
  <w:style w:type="character" w:customStyle="1" w:styleId="stsharethiscustom">
    <w:name w:val="st_sharethis_custom"/>
    <w:basedOn w:val="DefaultParagraphFont"/>
    <w:rsid w:val="00692AC7"/>
  </w:style>
  <w:style w:type="paragraph" w:customStyle="1" w:styleId="permalinkable">
    <w:name w:val="permalinkable"/>
    <w:basedOn w:val="Normal"/>
    <w:rsid w:val="00692AC7"/>
    <w:pPr>
      <w:spacing w:before="100" w:beforeAutospacing="1" w:after="100" w:afterAutospacing="1"/>
    </w:pPr>
    <w:rPr>
      <w:rFonts w:ascii="Times" w:hAnsi="Times"/>
      <w:sz w:val="20"/>
      <w:szCs w:val="20"/>
    </w:rPr>
  </w:style>
  <w:style w:type="character" w:customStyle="1" w:styleId="post-date">
    <w:name w:val="post-date"/>
    <w:basedOn w:val="DefaultParagraphFont"/>
    <w:rsid w:val="00692AC7"/>
  </w:style>
  <w:style w:type="character" w:customStyle="1" w:styleId="link-external">
    <w:name w:val="link-external"/>
    <w:basedOn w:val="DefaultParagraphFont"/>
    <w:rsid w:val="00692AC7"/>
  </w:style>
  <w:style w:type="character" w:customStyle="1" w:styleId="articleauthor0">
    <w:name w:val="article_author"/>
    <w:basedOn w:val="DefaultParagraphFont"/>
    <w:rsid w:val="00692AC7"/>
  </w:style>
  <w:style w:type="character" w:customStyle="1" w:styleId="articleissue">
    <w:name w:val="article_issue"/>
    <w:basedOn w:val="DefaultParagraphFont"/>
    <w:rsid w:val="00692AC7"/>
  </w:style>
  <w:style w:type="character" w:customStyle="1" w:styleId="a-size-large">
    <w:name w:val="a-size-large"/>
    <w:basedOn w:val="DefaultParagraphFont"/>
    <w:rsid w:val="00692AC7"/>
  </w:style>
  <w:style w:type="character" w:customStyle="1" w:styleId="a-size-medium">
    <w:name w:val="a-size-medium"/>
    <w:basedOn w:val="DefaultParagraphFont"/>
    <w:rsid w:val="00692AC7"/>
  </w:style>
  <w:style w:type="character" w:customStyle="1" w:styleId="contribution">
    <w:name w:val="contribution"/>
    <w:basedOn w:val="DefaultParagraphFont"/>
    <w:rsid w:val="00692AC7"/>
  </w:style>
  <w:style w:type="character" w:customStyle="1" w:styleId="a-color-secondary">
    <w:name w:val="a-color-secondary"/>
    <w:basedOn w:val="DefaultParagraphFont"/>
    <w:rsid w:val="00692AC7"/>
  </w:style>
  <w:style w:type="paragraph" w:customStyle="1" w:styleId="sbyline">
    <w:name w:val="sbyline"/>
    <w:basedOn w:val="Normal"/>
    <w:rsid w:val="00692AC7"/>
    <w:pPr>
      <w:spacing w:before="100" w:beforeAutospacing="1" w:after="100" w:afterAutospacing="1"/>
    </w:pPr>
    <w:rPr>
      <w:rFonts w:ascii="Times" w:hAnsi="Times"/>
      <w:sz w:val="20"/>
      <w:szCs w:val="20"/>
    </w:rPr>
  </w:style>
  <w:style w:type="character" w:customStyle="1" w:styleId="ui-author">
    <w:name w:val="ui-author"/>
    <w:basedOn w:val="DefaultParagraphFont"/>
    <w:rsid w:val="00692AC7"/>
  </w:style>
  <w:style w:type="character" w:customStyle="1" w:styleId="ui-staffline">
    <w:name w:val="ui-staffline"/>
    <w:basedOn w:val="DefaultParagraphFont"/>
    <w:rsid w:val="00692AC7"/>
  </w:style>
  <w:style w:type="paragraph" w:customStyle="1" w:styleId="promotion-tag-p">
    <w:name w:val="promotion-tag-p"/>
    <w:basedOn w:val="Normal"/>
    <w:rsid w:val="00692AC7"/>
    <w:pPr>
      <w:spacing w:before="100" w:beforeAutospacing="1" w:after="100" w:afterAutospacing="1"/>
    </w:pPr>
    <w:rPr>
      <w:rFonts w:ascii="Times" w:hAnsi="Times"/>
      <w:sz w:val="20"/>
      <w:szCs w:val="20"/>
    </w:rPr>
  </w:style>
  <w:style w:type="character" w:customStyle="1" w:styleId="value">
    <w:name w:val="value"/>
    <w:basedOn w:val="DefaultParagraphFont"/>
    <w:rsid w:val="00692AC7"/>
  </w:style>
  <w:style w:type="character" w:customStyle="1" w:styleId="specialissuelabel">
    <w:name w:val="specialissuelabel"/>
    <w:basedOn w:val="DefaultParagraphFont"/>
    <w:rsid w:val="00692AC7"/>
  </w:style>
  <w:style w:type="character" w:customStyle="1" w:styleId="wp-smiley">
    <w:name w:val="wp-smiley"/>
    <w:basedOn w:val="DefaultParagraphFont"/>
    <w:rsid w:val="00692AC7"/>
  </w:style>
  <w:style w:type="character" w:customStyle="1" w:styleId="meta-prep">
    <w:name w:val="meta-prep"/>
    <w:basedOn w:val="DefaultParagraphFont"/>
    <w:rsid w:val="00692AC7"/>
  </w:style>
  <w:style w:type="character" w:customStyle="1" w:styleId="artjournal">
    <w:name w:val="art_journal"/>
    <w:basedOn w:val="DefaultParagraphFont"/>
    <w:rsid w:val="00692AC7"/>
  </w:style>
  <w:style w:type="character" w:customStyle="1" w:styleId="artdatevolumeissuepart">
    <w:name w:val="art_datevolumeissuepart"/>
    <w:basedOn w:val="DefaultParagraphFont"/>
    <w:rsid w:val="00692AC7"/>
  </w:style>
  <w:style w:type="character" w:customStyle="1" w:styleId="artpages">
    <w:name w:val="art_pages"/>
    <w:basedOn w:val="DefaultParagraphFont"/>
    <w:rsid w:val="00692AC7"/>
  </w:style>
  <w:style w:type="paragraph" w:customStyle="1" w:styleId="lede">
    <w:name w:val="lede"/>
    <w:basedOn w:val="Normal"/>
    <w:rsid w:val="00692AC7"/>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692AC7"/>
  </w:style>
  <w:style w:type="character" w:customStyle="1" w:styleId="degree">
    <w:name w:val="degree"/>
    <w:basedOn w:val="DefaultParagraphFont"/>
    <w:rsid w:val="00692AC7"/>
  </w:style>
  <w:style w:type="character" w:customStyle="1" w:styleId="major">
    <w:name w:val="major"/>
    <w:basedOn w:val="DefaultParagraphFont"/>
    <w:rsid w:val="00692AC7"/>
  </w:style>
  <w:style w:type="character" w:customStyle="1" w:styleId="views">
    <w:name w:val="views"/>
    <w:basedOn w:val="DefaultParagraphFont"/>
    <w:rsid w:val="00692AC7"/>
  </w:style>
  <w:style w:type="character" w:customStyle="1" w:styleId="stmainservices">
    <w:name w:val="stmainservices"/>
    <w:basedOn w:val="DefaultParagraphFont"/>
    <w:rsid w:val="00692AC7"/>
  </w:style>
  <w:style w:type="character" w:customStyle="1" w:styleId="stbubblehcount">
    <w:name w:val="stbubble_hcount"/>
    <w:basedOn w:val="DefaultParagraphFont"/>
    <w:rsid w:val="00692AC7"/>
  </w:style>
  <w:style w:type="paragraph" w:customStyle="1" w:styleId="Document">
    <w:name w:val="_Document"/>
    <w:basedOn w:val="Default"/>
    <w:next w:val="Default"/>
    <w:uiPriority w:val="99"/>
    <w:rsid w:val="00692AC7"/>
    <w:pPr>
      <w:autoSpaceDE w:val="0"/>
      <w:autoSpaceDN w:val="0"/>
      <w:adjustRightInd w:val="0"/>
    </w:pPr>
    <w:rPr>
      <w:rFonts w:ascii="New Baskerville" w:hAnsi="New Baskerville" w:cs="Times New Roman"/>
    </w:rPr>
  </w:style>
  <w:style w:type="paragraph" w:customStyle="1" w:styleId="SubHead1">
    <w:name w:val="_SubHead1"/>
    <w:basedOn w:val="Default"/>
    <w:next w:val="Default"/>
    <w:uiPriority w:val="99"/>
    <w:rsid w:val="00692AC7"/>
    <w:pPr>
      <w:autoSpaceDE w:val="0"/>
      <w:autoSpaceDN w:val="0"/>
      <w:adjustRightInd w:val="0"/>
    </w:pPr>
    <w:rPr>
      <w:rFonts w:ascii="New Baskerville" w:hAnsi="New Baskerville" w:cs="Times New Roman"/>
    </w:rPr>
  </w:style>
  <w:style w:type="paragraph" w:customStyle="1" w:styleId="SubHead2">
    <w:name w:val="_SubHead2"/>
    <w:basedOn w:val="Default"/>
    <w:next w:val="Default"/>
    <w:uiPriority w:val="99"/>
    <w:rsid w:val="00692AC7"/>
    <w:pPr>
      <w:autoSpaceDE w:val="0"/>
      <w:autoSpaceDN w:val="0"/>
      <w:adjustRightInd w:val="0"/>
    </w:pPr>
    <w:rPr>
      <w:rFonts w:ascii="New Baskerville" w:hAnsi="New Baskerville" w:cs="Times New Roman"/>
    </w:rPr>
  </w:style>
  <w:style w:type="paragraph" w:customStyle="1" w:styleId="collapsed-hide">
    <w:name w:val="collapsed-hide"/>
    <w:basedOn w:val="Normal"/>
    <w:rsid w:val="00692AC7"/>
    <w:pPr>
      <w:spacing w:before="100" w:beforeAutospacing="1" w:after="100" w:afterAutospacing="1"/>
    </w:pPr>
    <w:rPr>
      <w:rFonts w:ascii="Times" w:hAnsi="Times"/>
      <w:sz w:val="20"/>
      <w:szCs w:val="20"/>
    </w:rPr>
  </w:style>
  <w:style w:type="paragraph" w:customStyle="1" w:styleId="odd">
    <w:name w:val="odd"/>
    <w:basedOn w:val="Normal"/>
    <w:rsid w:val="00692AC7"/>
    <w:pPr>
      <w:spacing w:before="100" w:beforeAutospacing="1" w:after="100" w:afterAutospacing="1"/>
    </w:pPr>
    <w:rPr>
      <w:rFonts w:ascii="Times" w:hAnsi="Times"/>
      <w:sz w:val="20"/>
      <w:szCs w:val="20"/>
    </w:rPr>
  </w:style>
  <w:style w:type="character" w:customStyle="1" w:styleId="article-date">
    <w:name w:val="article-date"/>
    <w:basedOn w:val="DefaultParagraphFont"/>
    <w:rsid w:val="00692AC7"/>
  </w:style>
  <w:style w:type="character" w:customStyle="1" w:styleId="article-author">
    <w:name w:val="article-author"/>
    <w:basedOn w:val="DefaultParagraphFont"/>
    <w:rsid w:val="00692AC7"/>
  </w:style>
  <w:style w:type="character" w:customStyle="1" w:styleId="tolocaltime">
    <w:name w:val="tolocaltime"/>
    <w:basedOn w:val="DefaultParagraphFont"/>
    <w:rsid w:val="00692AC7"/>
  </w:style>
  <w:style w:type="character" w:customStyle="1" w:styleId="pb-byline">
    <w:name w:val="pb-byline"/>
    <w:basedOn w:val="DefaultParagraphFont"/>
    <w:rsid w:val="00692AC7"/>
  </w:style>
  <w:style w:type="character" w:customStyle="1" w:styleId="pb-timestamp">
    <w:name w:val="pb-timestamp"/>
    <w:basedOn w:val="DefaultParagraphFont"/>
    <w:rsid w:val="00692AC7"/>
  </w:style>
  <w:style w:type="paragraph" w:customStyle="1" w:styleId="Pa15">
    <w:name w:val="Pa15"/>
    <w:basedOn w:val="Default"/>
    <w:next w:val="Default"/>
    <w:uiPriority w:val="99"/>
    <w:rsid w:val="00692AC7"/>
    <w:pPr>
      <w:autoSpaceDE w:val="0"/>
      <w:autoSpaceDN w:val="0"/>
      <w:adjustRightInd w:val="0"/>
      <w:spacing w:line="201" w:lineRule="atLeast"/>
    </w:pPr>
    <w:rPr>
      <w:rFonts w:ascii="Avenir Book" w:hAnsi="Avenir Book" w:cs="Times New Roman"/>
    </w:rPr>
  </w:style>
  <w:style w:type="character" w:customStyle="1" w:styleId="posted-on">
    <w:name w:val="posted-on"/>
    <w:basedOn w:val="DefaultParagraphFont"/>
    <w:rsid w:val="00692AC7"/>
  </w:style>
  <w:style w:type="character" w:customStyle="1" w:styleId="even">
    <w:name w:val="even"/>
    <w:basedOn w:val="DefaultParagraphFont"/>
    <w:rsid w:val="00692AC7"/>
  </w:style>
  <w:style w:type="character" w:customStyle="1" w:styleId="foreground">
    <w:name w:val="foreground"/>
    <w:basedOn w:val="DefaultParagraphFont"/>
    <w:rsid w:val="00692AC7"/>
  </w:style>
  <w:style w:type="paragraph" w:customStyle="1" w:styleId="volissue">
    <w:name w:val="volissue"/>
    <w:basedOn w:val="Normal"/>
    <w:rsid w:val="00692AC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92AC7"/>
  </w:style>
  <w:style w:type="character" w:customStyle="1" w:styleId="articledate">
    <w:name w:val="articledate"/>
    <w:basedOn w:val="DefaultParagraphFont"/>
    <w:rsid w:val="00692AC7"/>
  </w:style>
  <w:style w:type="character" w:customStyle="1" w:styleId="post-byline">
    <w:name w:val="post-byline"/>
    <w:basedOn w:val="DefaultParagraphFont"/>
    <w:rsid w:val="00692AC7"/>
  </w:style>
  <w:style w:type="character" w:customStyle="1" w:styleId="upper">
    <w:name w:val="upper"/>
    <w:basedOn w:val="DefaultParagraphFont"/>
    <w:rsid w:val="00692AC7"/>
  </w:style>
  <w:style w:type="character" w:customStyle="1" w:styleId="metadate">
    <w:name w:val="meta_date"/>
    <w:basedOn w:val="DefaultParagraphFont"/>
    <w:rsid w:val="00692AC7"/>
  </w:style>
  <w:style w:type="character" w:customStyle="1" w:styleId="fa">
    <w:name w:val="fa"/>
    <w:basedOn w:val="DefaultParagraphFont"/>
    <w:rsid w:val="00692AC7"/>
  </w:style>
  <w:style w:type="character" w:customStyle="1" w:styleId="longname">
    <w:name w:val="longname"/>
    <w:basedOn w:val="DefaultParagraphFont"/>
    <w:rsid w:val="00692AC7"/>
  </w:style>
  <w:style w:type="character" w:customStyle="1" w:styleId="echocontainer">
    <w:name w:val="echo_container"/>
    <w:basedOn w:val="DefaultParagraphFont"/>
    <w:rsid w:val="00692AC7"/>
  </w:style>
  <w:style w:type="character" w:customStyle="1" w:styleId="comment-display">
    <w:name w:val="comment-display"/>
    <w:basedOn w:val="DefaultParagraphFont"/>
    <w:rsid w:val="00692AC7"/>
  </w:style>
  <w:style w:type="paragraph" w:customStyle="1" w:styleId="comment-count-label">
    <w:name w:val="comment-count-label"/>
    <w:basedOn w:val="Normal"/>
    <w:rsid w:val="00692AC7"/>
    <w:pPr>
      <w:spacing w:before="100" w:beforeAutospacing="1" w:after="100" w:afterAutospacing="1"/>
    </w:pPr>
    <w:rPr>
      <w:rFonts w:ascii="Times" w:hAnsi="Times"/>
      <w:sz w:val="20"/>
      <w:szCs w:val="20"/>
    </w:rPr>
  </w:style>
  <w:style w:type="character" w:customStyle="1" w:styleId="echo-counter">
    <w:name w:val="echo-counter"/>
    <w:basedOn w:val="DefaultParagraphFont"/>
    <w:rsid w:val="00692AC7"/>
  </w:style>
  <w:style w:type="character" w:customStyle="1" w:styleId="discussion-policy">
    <w:name w:val="discussion-policy"/>
    <w:basedOn w:val="DefaultParagraphFont"/>
    <w:rsid w:val="00692AC7"/>
  </w:style>
  <w:style w:type="character" w:customStyle="1" w:styleId="echo-apps-conversations-streamcaption">
    <w:name w:val="echo-apps-conversations-streamcaption"/>
    <w:basedOn w:val="DefaultParagraphFont"/>
    <w:rsid w:val="00692AC7"/>
  </w:style>
  <w:style w:type="character" w:customStyle="1" w:styleId="echo-streamserver-controls-stream-item-text">
    <w:name w:val="echo-streamserver-controls-stream-item-text"/>
    <w:basedOn w:val="DefaultParagraphFont"/>
    <w:rsid w:val="00692AC7"/>
  </w:style>
  <w:style w:type="character" w:customStyle="1" w:styleId="echo-streamserver-controls-facepile-more">
    <w:name w:val="echo-streamserver-controls-facepile-more"/>
    <w:basedOn w:val="DefaultParagraphFont"/>
    <w:rsid w:val="00692AC7"/>
  </w:style>
  <w:style w:type="character" w:customStyle="1" w:styleId="echo-primaryfont">
    <w:name w:val="echo-primaryfont"/>
    <w:basedOn w:val="DefaultParagraphFont"/>
    <w:rsid w:val="00692AC7"/>
  </w:style>
  <w:style w:type="character" w:customStyle="1" w:styleId="section">
    <w:name w:val="section"/>
    <w:basedOn w:val="DefaultParagraphFont"/>
    <w:rsid w:val="00692AC7"/>
  </w:style>
  <w:style w:type="character" w:customStyle="1" w:styleId="wpsr-txt-headline">
    <w:name w:val="wpsr-txt-headline"/>
    <w:basedOn w:val="DefaultParagraphFont"/>
    <w:rsid w:val="00692AC7"/>
  </w:style>
  <w:style w:type="character" w:customStyle="1" w:styleId="asset-metabar-author">
    <w:name w:val="asset-metabar-author"/>
    <w:basedOn w:val="DefaultParagraphFont"/>
    <w:rsid w:val="00692AC7"/>
  </w:style>
  <w:style w:type="character" w:customStyle="1" w:styleId="asset-metabar-time">
    <w:name w:val="asset-metabar-time"/>
    <w:basedOn w:val="DefaultParagraphFont"/>
    <w:rsid w:val="00692AC7"/>
  </w:style>
  <w:style w:type="character" w:customStyle="1" w:styleId="eza-dateline">
    <w:name w:val="eza-dateline"/>
    <w:basedOn w:val="DefaultParagraphFont"/>
    <w:rsid w:val="00692AC7"/>
  </w:style>
  <w:style w:type="character" w:customStyle="1" w:styleId="eza-authors">
    <w:name w:val="eza-authors"/>
    <w:basedOn w:val="DefaultParagraphFont"/>
    <w:rsid w:val="00692AC7"/>
  </w:style>
  <w:style w:type="character" w:customStyle="1" w:styleId="csmstaff">
    <w:name w:val="csm_staff"/>
    <w:basedOn w:val="DefaultParagraphFont"/>
    <w:rsid w:val="00692AC7"/>
  </w:style>
  <w:style w:type="paragraph" w:customStyle="1" w:styleId="mol-para-with-font">
    <w:name w:val="mol-para-with-font"/>
    <w:basedOn w:val="Normal"/>
    <w:rsid w:val="00692AC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92AC7"/>
  </w:style>
  <w:style w:type="character" w:customStyle="1" w:styleId="byline-text">
    <w:name w:val="byline-text"/>
    <w:basedOn w:val="DefaultParagraphFont"/>
    <w:rsid w:val="00692AC7"/>
  </w:style>
  <w:style w:type="character" w:customStyle="1" w:styleId="itemauthor">
    <w:name w:val="itemauthor"/>
    <w:basedOn w:val="DefaultParagraphFont"/>
    <w:rsid w:val="00692AC7"/>
  </w:style>
  <w:style w:type="character" w:customStyle="1" w:styleId="itemdatecreated">
    <w:name w:val="itemdatecreated"/>
    <w:basedOn w:val="DefaultParagraphFont"/>
    <w:rsid w:val="00692AC7"/>
  </w:style>
  <w:style w:type="character" w:customStyle="1" w:styleId="slug-metadata-note">
    <w:name w:val="slug-metadata-note"/>
    <w:basedOn w:val="DefaultParagraphFont"/>
    <w:rsid w:val="00692AC7"/>
  </w:style>
  <w:style w:type="character" w:customStyle="1" w:styleId="drop-capped">
    <w:name w:val="drop-capped"/>
    <w:basedOn w:val="DefaultParagraphFont"/>
    <w:rsid w:val="00692AC7"/>
  </w:style>
  <w:style w:type="paragraph" w:customStyle="1" w:styleId="articleopinion-standfirst">
    <w:name w:val="articleopinion-standfirst"/>
    <w:basedOn w:val="Normal"/>
    <w:rsid w:val="00692AC7"/>
    <w:pPr>
      <w:spacing w:before="100" w:beforeAutospacing="1" w:after="100" w:afterAutospacing="1"/>
    </w:pPr>
    <w:rPr>
      <w:rFonts w:ascii="Times" w:hAnsi="Times"/>
      <w:sz w:val="20"/>
      <w:szCs w:val="20"/>
    </w:rPr>
  </w:style>
  <w:style w:type="paragraph" w:customStyle="1" w:styleId="snippet">
    <w:name w:val="snippet"/>
    <w:basedOn w:val="Normal"/>
    <w:rsid w:val="00692AC7"/>
    <w:pPr>
      <w:spacing w:before="100" w:beforeAutospacing="1" w:after="100" w:afterAutospacing="1"/>
    </w:pPr>
    <w:rPr>
      <w:rFonts w:ascii="Times" w:hAnsi="Times"/>
      <w:sz w:val="20"/>
      <w:szCs w:val="20"/>
    </w:rPr>
  </w:style>
  <w:style w:type="character" w:customStyle="1" w:styleId="thetitle">
    <w:name w:val="the_title"/>
    <w:basedOn w:val="DefaultParagraphFont"/>
    <w:rsid w:val="00692AC7"/>
  </w:style>
  <w:style w:type="character" w:customStyle="1" w:styleId="view-count">
    <w:name w:val="view-count"/>
    <w:basedOn w:val="DefaultParagraphFont"/>
    <w:rsid w:val="00692AC7"/>
  </w:style>
  <w:style w:type="character" w:customStyle="1" w:styleId="rupee">
    <w:name w:val="rupee"/>
    <w:basedOn w:val="DefaultParagraphFont"/>
    <w:rsid w:val="00692AC7"/>
  </w:style>
  <w:style w:type="character" w:customStyle="1" w:styleId="grey1">
    <w:name w:val="grey1"/>
    <w:basedOn w:val="DefaultParagraphFont"/>
    <w:rsid w:val="00692AC7"/>
  </w:style>
  <w:style w:type="paragraph" w:customStyle="1" w:styleId="Pa13">
    <w:name w:val="Pa13"/>
    <w:basedOn w:val="Default"/>
    <w:next w:val="Default"/>
    <w:uiPriority w:val="99"/>
    <w:rsid w:val="00692AC7"/>
    <w:pPr>
      <w:autoSpaceDE w:val="0"/>
      <w:autoSpaceDN w:val="0"/>
      <w:adjustRightInd w:val="0"/>
      <w:spacing w:line="201" w:lineRule="atLeast"/>
    </w:pPr>
    <w:rPr>
      <w:rFonts w:ascii="Times New Roman" w:hAnsi="Times New Roman" w:cs="Times New Roman"/>
    </w:rPr>
  </w:style>
  <w:style w:type="paragraph" w:customStyle="1" w:styleId="Pa14">
    <w:name w:val="Pa14"/>
    <w:basedOn w:val="Default"/>
    <w:next w:val="Default"/>
    <w:uiPriority w:val="99"/>
    <w:rsid w:val="00692AC7"/>
    <w:pPr>
      <w:autoSpaceDE w:val="0"/>
      <w:autoSpaceDN w:val="0"/>
      <w:adjustRightInd w:val="0"/>
      <w:spacing w:line="241" w:lineRule="atLeast"/>
    </w:pPr>
    <w:rPr>
      <w:rFonts w:ascii="Times New Roman" w:hAnsi="Times New Roman" w:cs="Times New Roman"/>
    </w:rPr>
  </w:style>
  <w:style w:type="paragraph" w:customStyle="1" w:styleId="Pa9">
    <w:name w:val="Pa9"/>
    <w:basedOn w:val="Default"/>
    <w:next w:val="Default"/>
    <w:uiPriority w:val="99"/>
    <w:rsid w:val="00692AC7"/>
    <w:pPr>
      <w:autoSpaceDE w:val="0"/>
      <w:autoSpaceDN w:val="0"/>
      <w:adjustRightInd w:val="0"/>
      <w:spacing w:line="241" w:lineRule="atLeast"/>
    </w:pPr>
    <w:rPr>
      <w:rFonts w:ascii="Gill Sans" w:hAnsi="Gill Sans" w:cs="Times New Roman"/>
    </w:rPr>
  </w:style>
  <w:style w:type="character" w:customStyle="1" w:styleId="bureau">
    <w:name w:val="bureau"/>
    <w:basedOn w:val="DefaultParagraphFont"/>
    <w:rsid w:val="00692AC7"/>
  </w:style>
  <w:style w:type="character" w:customStyle="1" w:styleId="reporttitle">
    <w:name w:val="report_title"/>
    <w:basedOn w:val="DefaultParagraphFont"/>
    <w:rsid w:val="00692AC7"/>
  </w:style>
  <w:style w:type="character" w:customStyle="1" w:styleId="documenttype-longreleases">
    <w:name w:val="document_type_-_long_releases"/>
    <w:basedOn w:val="DefaultParagraphFont"/>
    <w:rsid w:val="00692AC7"/>
  </w:style>
  <w:style w:type="character" w:customStyle="1" w:styleId="alt-date">
    <w:name w:val="alt-date"/>
    <w:basedOn w:val="DefaultParagraphFont"/>
    <w:rsid w:val="00692AC7"/>
  </w:style>
  <w:style w:type="character" w:customStyle="1" w:styleId="entry-byline">
    <w:name w:val="entry-byline"/>
    <w:basedOn w:val="DefaultParagraphFont"/>
    <w:rsid w:val="00692AC7"/>
  </w:style>
  <w:style w:type="character" w:customStyle="1" w:styleId="taglinecontrib">
    <w:name w:val="tagline_contrib"/>
    <w:basedOn w:val="DefaultParagraphFont"/>
    <w:rsid w:val="00692AC7"/>
  </w:style>
  <w:style w:type="character" w:customStyle="1" w:styleId="articledate0">
    <w:name w:val="article_date"/>
    <w:basedOn w:val="DefaultParagraphFont"/>
    <w:rsid w:val="00692AC7"/>
  </w:style>
  <w:style w:type="paragraph" w:customStyle="1" w:styleId="hg-daily">
    <w:name w:val="hg-daily"/>
    <w:basedOn w:val="Normal"/>
    <w:rsid w:val="00692AC7"/>
    <w:pPr>
      <w:spacing w:before="100" w:beforeAutospacing="1" w:after="100" w:afterAutospacing="1"/>
    </w:pPr>
    <w:rPr>
      <w:rFonts w:ascii="Times" w:hAnsi="Times"/>
      <w:sz w:val="20"/>
      <w:szCs w:val="20"/>
    </w:rPr>
  </w:style>
  <w:style w:type="character" w:customStyle="1" w:styleId="cit">
    <w:name w:val="cit"/>
    <w:basedOn w:val="DefaultParagraphFont"/>
    <w:rsid w:val="00692AC7"/>
  </w:style>
  <w:style w:type="paragraph" w:customStyle="1" w:styleId="buttonheading">
    <w:name w:val="buttonheading"/>
    <w:basedOn w:val="Normal"/>
    <w:rsid w:val="00692AC7"/>
    <w:pPr>
      <w:spacing w:before="100" w:beforeAutospacing="1" w:after="100" w:afterAutospacing="1"/>
    </w:pPr>
    <w:rPr>
      <w:rFonts w:ascii="Times" w:hAnsi="Times"/>
      <w:sz w:val="20"/>
      <w:szCs w:val="20"/>
    </w:rPr>
  </w:style>
  <w:style w:type="character" w:customStyle="1" w:styleId="createdate">
    <w:name w:val="createdate"/>
    <w:basedOn w:val="DefaultParagraphFont"/>
    <w:rsid w:val="00692AC7"/>
  </w:style>
  <w:style w:type="paragraph" w:customStyle="1" w:styleId="p">
    <w:name w:val="p"/>
    <w:basedOn w:val="Normal"/>
    <w:rsid w:val="00692AC7"/>
    <w:pPr>
      <w:spacing w:before="100" w:beforeAutospacing="1" w:after="100" w:afterAutospacing="1"/>
    </w:pPr>
    <w:rPr>
      <w:rFonts w:ascii="Times" w:hAnsi="Times"/>
      <w:sz w:val="20"/>
      <w:szCs w:val="20"/>
    </w:rPr>
  </w:style>
  <w:style w:type="character" w:customStyle="1" w:styleId="text-label">
    <w:name w:val="text-label"/>
    <w:basedOn w:val="DefaultParagraphFont"/>
    <w:rsid w:val="00692AC7"/>
  </w:style>
  <w:style w:type="character" w:customStyle="1" w:styleId="metad">
    <w:name w:val="metad"/>
    <w:rsid w:val="00692AC7"/>
  </w:style>
  <w:style w:type="character" w:customStyle="1" w:styleId="justify1">
    <w:name w:val="justify1"/>
    <w:rsid w:val="00692AC7"/>
  </w:style>
  <w:style w:type="paragraph" w:customStyle="1" w:styleId="TOC3Char">
    <w:name w:val="TOC 3 Char"/>
    <w:basedOn w:val="Normal"/>
    <w:next w:val="Normal"/>
    <w:rsid w:val="00692AC7"/>
    <w:rPr>
      <w:rFonts w:eastAsia="Times New Roman"/>
      <w:szCs w:val="20"/>
    </w:rPr>
  </w:style>
  <w:style w:type="paragraph" w:customStyle="1" w:styleId="TOC1Char">
    <w:name w:val="TOC 1 Char"/>
    <w:basedOn w:val="Normal"/>
    <w:next w:val="Normal"/>
    <w:rsid w:val="00692AC7"/>
    <w:rPr>
      <w:rFonts w:eastAsia="Times New Roman"/>
      <w:b/>
      <w:szCs w:val="20"/>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
    <w:qFormat/>
    <w:rsid w:val="00692AC7"/>
    <w:rPr>
      <w:b/>
      <w:noProof w:val="0"/>
      <w:sz w:val="24"/>
      <w:lang w:val="en-US" w:eastAsia="en-US" w:bidi="ar-SA"/>
    </w:rPr>
  </w:style>
  <w:style w:type="paragraph" w:customStyle="1" w:styleId="ColorfulList-Accent11">
    <w:name w:val="Colorful List - Accent 11"/>
    <w:basedOn w:val="Normal"/>
    <w:uiPriority w:val="34"/>
    <w:qFormat/>
    <w:rsid w:val="00692AC7"/>
    <w:pPr>
      <w:ind w:left="720"/>
      <w:contextualSpacing/>
      <w:jc w:val="both"/>
    </w:pPr>
    <w:rPr>
      <w:rFonts w:eastAsia="Times New Roman"/>
      <w:sz w:val="20"/>
      <w:szCs w:val="20"/>
    </w:rPr>
  </w:style>
  <w:style w:type="paragraph" w:customStyle="1" w:styleId="UnderlineStyle0">
    <w:name w:val="Underline Style"/>
    <w:basedOn w:val="Normal"/>
    <w:link w:val="UnderlineStyleChar"/>
    <w:rsid w:val="00692AC7"/>
    <w:rPr>
      <w:rFonts w:asciiTheme="minorHAnsi" w:hAnsiTheme="minorHAnsi" w:cstheme="minorBidi"/>
    </w:rPr>
  </w:style>
  <w:style w:type="paragraph" w:customStyle="1" w:styleId="ColorfulGrid-Accent11">
    <w:name w:val="Colorful Grid - Accent 11"/>
    <w:basedOn w:val="Normal"/>
    <w:next w:val="Normal"/>
    <w:link w:val="ColorfulGrid-Accent1Char"/>
    <w:uiPriority w:val="29"/>
    <w:qFormat/>
    <w:rsid w:val="00692AC7"/>
    <w:pPr>
      <w:jc w:val="both"/>
    </w:pPr>
    <w:rPr>
      <w:rFonts w:ascii="Times New Roman" w:eastAsia="Times New Roman" w:hAnsi="Times New Roman" w:cs="Times New Roman"/>
      <w:i/>
      <w:iCs/>
      <w:color w:val="000000"/>
    </w:rPr>
  </w:style>
  <w:style w:type="character" w:customStyle="1" w:styleId="MediumGrid11">
    <w:name w:val="Medium Grid 11"/>
    <w:uiPriority w:val="99"/>
    <w:rsid w:val="00692AC7"/>
    <w:rPr>
      <w:color w:val="808080"/>
    </w:rPr>
  </w:style>
  <w:style w:type="paragraph" w:customStyle="1" w:styleId="PlaceholderText2">
    <w:name w:val="Placeholder Text2"/>
    <w:basedOn w:val="Normal"/>
    <w:uiPriority w:val="99"/>
    <w:rsid w:val="00692AC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92AC7"/>
    <w:pPr>
      <w:keepNext/>
      <w:tabs>
        <w:tab w:val="num" w:pos="1440"/>
      </w:tabs>
      <w:ind w:left="1800" w:hanging="360"/>
      <w:outlineLvl w:val="2"/>
    </w:pPr>
    <w:rPr>
      <w:rFonts w:eastAsia="MS Gothic"/>
    </w:rPr>
  </w:style>
  <w:style w:type="paragraph" w:customStyle="1" w:styleId="LightList1">
    <w:name w:val="Light List1"/>
    <w:basedOn w:val="Normal"/>
    <w:rsid w:val="00692AC7"/>
    <w:pPr>
      <w:keepNext/>
      <w:tabs>
        <w:tab w:val="num" w:pos="2160"/>
      </w:tabs>
      <w:ind w:left="2520" w:hanging="360"/>
      <w:outlineLvl w:val="3"/>
    </w:pPr>
    <w:rPr>
      <w:rFonts w:eastAsia="MS Gothic"/>
    </w:rPr>
  </w:style>
  <w:style w:type="paragraph" w:customStyle="1" w:styleId="LightGrid1">
    <w:name w:val="Light Grid1"/>
    <w:basedOn w:val="Normal"/>
    <w:rsid w:val="00692AC7"/>
    <w:pPr>
      <w:keepNext/>
      <w:tabs>
        <w:tab w:val="num" w:pos="2880"/>
      </w:tabs>
      <w:ind w:left="3240" w:hanging="360"/>
      <w:outlineLvl w:val="4"/>
    </w:pPr>
    <w:rPr>
      <w:rFonts w:eastAsia="MS Gothic"/>
    </w:rPr>
  </w:style>
  <w:style w:type="paragraph" w:customStyle="1" w:styleId="MediumShading11">
    <w:name w:val="Medium Shading 11"/>
    <w:basedOn w:val="Normal"/>
    <w:rsid w:val="00692AC7"/>
    <w:pPr>
      <w:keepNext/>
      <w:tabs>
        <w:tab w:val="num" w:pos="3600"/>
      </w:tabs>
      <w:ind w:left="3960" w:hanging="360"/>
      <w:outlineLvl w:val="5"/>
    </w:pPr>
    <w:rPr>
      <w:rFonts w:eastAsia="MS Gothic"/>
    </w:rPr>
  </w:style>
  <w:style w:type="paragraph" w:customStyle="1" w:styleId="MediumShading21">
    <w:name w:val="Medium Shading 21"/>
    <w:basedOn w:val="Normal"/>
    <w:rsid w:val="00692AC7"/>
    <w:pPr>
      <w:keepNext/>
      <w:tabs>
        <w:tab w:val="num" w:pos="4320"/>
      </w:tabs>
      <w:ind w:left="4680" w:hanging="360"/>
      <w:outlineLvl w:val="6"/>
    </w:pPr>
    <w:rPr>
      <w:rFonts w:eastAsia="MS Gothic"/>
    </w:rPr>
  </w:style>
  <w:style w:type="paragraph" w:customStyle="1" w:styleId="MediumList11">
    <w:name w:val="Medium List 11"/>
    <w:basedOn w:val="Normal"/>
    <w:rsid w:val="00692AC7"/>
    <w:pPr>
      <w:keepNext/>
      <w:tabs>
        <w:tab w:val="num" w:pos="5040"/>
      </w:tabs>
      <w:ind w:left="5400" w:hanging="360"/>
      <w:outlineLvl w:val="7"/>
    </w:pPr>
    <w:rPr>
      <w:rFonts w:eastAsia="MS Gothic"/>
    </w:rPr>
  </w:style>
  <w:style w:type="paragraph" w:customStyle="1" w:styleId="MediumList21">
    <w:name w:val="Medium List 21"/>
    <w:basedOn w:val="Normal"/>
    <w:rsid w:val="00692AC7"/>
    <w:pPr>
      <w:keepNext/>
      <w:tabs>
        <w:tab w:val="num" w:pos="5760"/>
      </w:tabs>
      <w:ind w:left="6120" w:hanging="360"/>
      <w:outlineLvl w:val="8"/>
    </w:pPr>
    <w:rPr>
      <w:rFonts w:eastAsia="MS Gothic"/>
    </w:rPr>
  </w:style>
  <w:style w:type="paragraph" w:customStyle="1" w:styleId="bylinejb">
    <w:name w:val="bylinejb"/>
    <w:basedOn w:val="Normal"/>
    <w:rsid w:val="00692AC7"/>
    <w:pPr>
      <w:spacing w:before="100" w:beforeAutospacing="1" w:after="100" w:afterAutospacing="1"/>
    </w:pPr>
    <w:rPr>
      <w:rFonts w:ascii="Times" w:hAnsi="Times"/>
      <w:sz w:val="20"/>
      <w:szCs w:val="20"/>
    </w:rPr>
  </w:style>
  <w:style w:type="paragraph" w:customStyle="1" w:styleId="bylineaffiliation">
    <w:name w:val="bylineaffiliation"/>
    <w:basedOn w:val="Normal"/>
    <w:rsid w:val="00692AC7"/>
    <w:pPr>
      <w:spacing w:before="100" w:beforeAutospacing="1" w:after="100" w:afterAutospacing="1"/>
    </w:pPr>
    <w:rPr>
      <w:rFonts w:ascii="Times" w:hAnsi="Times"/>
      <w:sz w:val="20"/>
      <w:szCs w:val="20"/>
    </w:rPr>
  </w:style>
  <w:style w:type="character" w:customStyle="1" w:styleId="apple-tab-span">
    <w:name w:val="apple-tab-span"/>
    <w:basedOn w:val="DefaultParagraphFont"/>
    <w:rsid w:val="00692AC7"/>
  </w:style>
  <w:style w:type="character" w:customStyle="1" w:styleId="s2">
    <w:name w:val="s2"/>
    <w:basedOn w:val="DefaultParagraphFont"/>
    <w:rsid w:val="00692AC7"/>
  </w:style>
  <w:style w:type="character" w:customStyle="1" w:styleId="s1">
    <w:name w:val="s1"/>
    <w:basedOn w:val="DefaultParagraphFont"/>
    <w:rsid w:val="00692AC7"/>
  </w:style>
  <w:style w:type="paragraph" w:customStyle="1" w:styleId="Style5">
    <w:name w:val="Style5"/>
    <w:basedOn w:val="Normal"/>
    <w:next w:val="Heading9"/>
    <w:link w:val="Style5Char"/>
    <w:uiPriority w:val="4"/>
    <w:qFormat/>
    <w:rsid w:val="00692AC7"/>
    <w:rPr>
      <w:rFonts w:eastAsia="Times New Roman"/>
      <w:b/>
      <w:bCs/>
      <w:u w:val="single"/>
    </w:rPr>
  </w:style>
  <w:style w:type="paragraph" w:customStyle="1" w:styleId="LanguageEditing">
    <w:name w:val="Language Editing"/>
    <w:basedOn w:val="Normal"/>
    <w:link w:val="LanguageEditingChar"/>
    <w:qFormat/>
    <w:rsid w:val="00692AC7"/>
    <w:rPr>
      <w:rFonts w:eastAsia="Times New Roman"/>
      <w:strike/>
    </w:rPr>
  </w:style>
  <w:style w:type="character" w:customStyle="1" w:styleId="LanguageEditingChar">
    <w:name w:val="Language Editing Char"/>
    <w:basedOn w:val="DefaultParagraphFont"/>
    <w:link w:val="LanguageEditing"/>
    <w:locked/>
    <w:rsid w:val="00692AC7"/>
    <w:rPr>
      <w:rFonts w:ascii="Calibri" w:eastAsia="Times New Roman" w:hAnsi="Calibri" w:cs="Calibri"/>
      <w:strike/>
    </w:rPr>
  </w:style>
  <w:style w:type="character" w:customStyle="1" w:styleId="ShrinkText">
    <w:name w:val="Shrink Text"/>
    <w:rsid w:val="00692AC7"/>
    <w:rPr>
      <w:rFonts w:ascii="Times New Roman" w:hAnsi="Times New Roman"/>
      <w:sz w:val="16"/>
    </w:rPr>
  </w:style>
  <w:style w:type="character" w:customStyle="1" w:styleId="action-menu-toggled-item">
    <w:name w:val="action-menu-toggled-item"/>
    <w:basedOn w:val="DefaultParagraphFont"/>
    <w:rsid w:val="00692AC7"/>
    <w:rPr>
      <w:rFonts w:ascii="Times New Roman" w:hAnsi="Times New Roman"/>
    </w:rPr>
  </w:style>
  <w:style w:type="character" w:customStyle="1" w:styleId="1Tag">
    <w:name w:val="1) Tag"/>
    <w:rsid w:val="00692AC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692AC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692AC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692AC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692AC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692AC7"/>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692AC7"/>
    <w:rPr>
      <w:rFonts w:ascii="Arial" w:eastAsia="Times New Roman" w:hAnsi="Arial" w:cs="Calibri"/>
      <w:b/>
      <w:caps/>
      <w:sz w:val="40"/>
      <w:szCs w:val="40"/>
    </w:rPr>
  </w:style>
  <w:style w:type="paragraph" w:customStyle="1" w:styleId="Strikethrough0">
    <w:name w:val="Strikethrough"/>
    <w:basedOn w:val="Normal"/>
    <w:link w:val="StrikethroughChar"/>
    <w:qFormat/>
    <w:rsid w:val="00692AC7"/>
    <w:rPr>
      <w:strike/>
    </w:rPr>
  </w:style>
  <w:style w:type="character" w:customStyle="1" w:styleId="StrikethroughChar">
    <w:name w:val="Strikethrough Char"/>
    <w:basedOn w:val="DefaultParagraphFont"/>
    <w:link w:val="Strikethrough0"/>
    <w:rsid w:val="00692AC7"/>
    <w:rPr>
      <w:rFonts w:ascii="Calibri" w:hAnsi="Calibri" w:cs="Calibri"/>
      <w:strike/>
    </w:rPr>
  </w:style>
  <w:style w:type="character" w:styleId="SubtleReference">
    <w:name w:val="Subtle Reference"/>
    <w:basedOn w:val="DefaultParagraphFont"/>
    <w:uiPriority w:val="31"/>
    <w:rsid w:val="00692AC7"/>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692AC7"/>
    <w:rPr>
      <w:rFonts w:asciiTheme="minorHAnsi" w:hAnsiTheme="minorHAnsi"/>
      <w:bCs/>
    </w:rPr>
  </w:style>
  <w:style w:type="paragraph" w:customStyle="1" w:styleId="Cardd">
    <w:name w:val="Cardd"/>
    <w:basedOn w:val="Normal"/>
    <w:uiPriority w:val="4"/>
    <w:qFormat/>
    <w:rsid w:val="00692AC7"/>
    <w:pPr>
      <w:ind w:left="288" w:right="288"/>
    </w:pPr>
  </w:style>
  <w:style w:type="character" w:customStyle="1" w:styleId="BoxBoldUnderline">
    <w:name w:val="Box Bold Underline"/>
    <w:rsid w:val="00692AC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692AC7"/>
    <w:rPr>
      <w:rFonts w:eastAsia="Times New Roman"/>
    </w:rPr>
  </w:style>
  <w:style w:type="character" w:customStyle="1" w:styleId="NormalF6Char">
    <w:name w:val="Normal F6 Char"/>
    <w:link w:val="NormalF6"/>
    <w:rsid w:val="00692AC7"/>
    <w:rPr>
      <w:rFonts w:ascii="Calibri" w:eastAsia="Times New Roman" w:hAnsi="Calibri" w:cs="Calibri"/>
    </w:rPr>
  </w:style>
  <w:style w:type="paragraph" w:customStyle="1" w:styleId="TagNew">
    <w:name w:val="Tag New"/>
    <w:qFormat/>
    <w:rsid w:val="00692AC7"/>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692AC7"/>
    <w:rPr>
      <w:b/>
      <w:bCs/>
      <w:sz w:val="20"/>
      <w:u w:val="single"/>
      <w:bdr w:val="single" w:sz="4" w:space="0" w:color="auto"/>
    </w:rPr>
  </w:style>
  <w:style w:type="character" w:customStyle="1" w:styleId="postby">
    <w:name w:val="post_by"/>
    <w:rsid w:val="00692AC7"/>
  </w:style>
  <w:style w:type="character" w:customStyle="1" w:styleId="postdate">
    <w:name w:val="post_date"/>
    <w:rsid w:val="00692AC7"/>
  </w:style>
  <w:style w:type="character" w:customStyle="1" w:styleId="moretop">
    <w:name w:val="more_top"/>
    <w:rsid w:val="00692AC7"/>
  </w:style>
  <w:style w:type="character" w:customStyle="1" w:styleId="Style11ptBoldUnderlineBorderSinglesolidlineAuto">
    <w:name w:val="Style 11 pt Bold Underline Border: : (Single solid line Auto  ..."/>
    <w:rsid w:val="00692AC7"/>
    <w:rPr>
      <w:b/>
      <w:bCs/>
      <w:sz w:val="20"/>
      <w:u w:val="single"/>
      <w:bdr w:val="single" w:sz="4" w:space="0" w:color="auto"/>
    </w:rPr>
  </w:style>
  <w:style w:type="paragraph" w:customStyle="1" w:styleId="TagNew0">
    <w:name w:val="Tag_New"/>
    <w:qFormat/>
    <w:rsid w:val="00692AC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692AC7"/>
    <w:pPr>
      <w:spacing w:after="0" w:line="240" w:lineRule="auto"/>
    </w:pPr>
    <w:rPr>
      <w:rFonts w:ascii="Times New Roman" w:eastAsia="Calibri" w:hAnsi="Times New Roman" w:cs="Times New Roman"/>
      <w:b/>
      <w:sz w:val="24"/>
    </w:rPr>
  </w:style>
  <w:style w:type="paragraph" w:customStyle="1" w:styleId="FreeForm">
    <w:name w:val="Free Form"/>
    <w:autoRedefine/>
    <w:qFormat/>
    <w:rsid w:val="00692AC7"/>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692AC7"/>
    <w:rPr>
      <w:rFonts w:ascii="Times New Roman" w:eastAsia="Calibri" w:hAnsi="Times New Roman" w:cs="Times New Roman"/>
      <w:b/>
      <w:u w:val="single"/>
    </w:rPr>
  </w:style>
  <w:style w:type="paragraph" w:customStyle="1" w:styleId="AuthorDate2">
    <w:name w:val="Author/Date"/>
    <w:basedOn w:val="Normal"/>
    <w:link w:val="AuthorDateChar0"/>
    <w:qFormat/>
    <w:rsid w:val="00692AC7"/>
    <w:rPr>
      <w:rFonts w:ascii="Times New Roman" w:eastAsia="Calibri" w:hAnsi="Times New Roman" w:cs="Times New Roman"/>
      <w:b/>
      <w:u w:val="single"/>
    </w:rPr>
  </w:style>
  <w:style w:type="paragraph" w:customStyle="1" w:styleId="cnnstorypgraphtxt">
    <w:name w:val="cnn_storypgraphtxt"/>
    <w:basedOn w:val="Normal"/>
    <w:rsid w:val="00692AC7"/>
    <w:pPr>
      <w:spacing w:before="100" w:beforeAutospacing="1" w:after="100" w:afterAutospacing="1"/>
    </w:pPr>
    <w:rPr>
      <w:rFonts w:eastAsia="Times New Roman"/>
    </w:rPr>
  </w:style>
  <w:style w:type="character" w:customStyle="1" w:styleId="Boxing-New">
    <w:name w:val="Boxing - New"/>
    <w:basedOn w:val="DefaultParagraphFont"/>
    <w:rsid w:val="00692AC7"/>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692AC7"/>
    <w:rPr>
      <w:rFonts w:ascii="Times New Roman" w:hAnsi="Times New Roman"/>
      <w:sz w:val="20"/>
      <w:szCs w:val="20"/>
      <w:u w:val="single"/>
    </w:rPr>
  </w:style>
  <w:style w:type="character" w:customStyle="1" w:styleId="ssl01">
    <w:name w:val="ss_l01"/>
    <w:rsid w:val="00692AC7"/>
    <w:rPr>
      <w:color w:val="000000"/>
      <w:sz w:val="32"/>
      <w:szCs w:val="32"/>
    </w:rPr>
  </w:style>
  <w:style w:type="character" w:customStyle="1" w:styleId="Style11Char0">
    <w:name w:val="Style11 Char"/>
    <w:link w:val="Style11"/>
    <w:rsid w:val="00692AC7"/>
    <w:rPr>
      <w:b/>
      <w:u w:val="thick"/>
    </w:rPr>
  </w:style>
  <w:style w:type="character" w:customStyle="1" w:styleId="allocatoragentsleft">
    <w:name w:val="al_locatoragentsleft"/>
    <w:basedOn w:val="DefaultParagraphFont"/>
    <w:rsid w:val="00692AC7"/>
  </w:style>
  <w:style w:type="character" w:customStyle="1" w:styleId="Style12ptBoldUnderline1">
    <w:name w:val="Style 12 pt Bold Underline1"/>
    <w:rsid w:val="00692AC7"/>
    <w:rPr>
      <w:b/>
      <w:bCs/>
      <w:sz w:val="24"/>
      <w:u w:val="single"/>
    </w:rPr>
  </w:style>
  <w:style w:type="paragraph" w:customStyle="1" w:styleId="Carding">
    <w:name w:val="Carding"/>
    <w:basedOn w:val="Normal"/>
    <w:rsid w:val="00692AC7"/>
    <w:rPr>
      <w:rFonts w:eastAsia="Times New Roman"/>
      <w:sz w:val="18"/>
    </w:rPr>
  </w:style>
  <w:style w:type="character" w:customStyle="1" w:styleId="aunderline1">
    <w:name w:val="aunderline"/>
    <w:qFormat/>
    <w:rsid w:val="00692AC7"/>
    <w:rPr>
      <w:rFonts w:ascii="Times New Roman" w:hAnsi="Times New Roman"/>
      <w:sz w:val="20"/>
      <w:szCs w:val="24"/>
      <w:u w:val="thick"/>
    </w:rPr>
  </w:style>
  <w:style w:type="character" w:customStyle="1" w:styleId="StyleStyle4CharTimesNewRoman11ptBold">
    <w:name w:val="Style Style4 Char + Times New Roman 11 pt Bold"/>
    <w:rsid w:val="00692AC7"/>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692AC7"/>
  </w:style>
  <w:style w:type="character" w:customStyle="1" w:styleId="sensecontent">
    <w:name w:val="sense_content"/>
    <w:basedOn w:val="DefaultParagraphFont"/>
    <w:rsid w:val="00692AC7"/>
  </w:style>
  <w:style w:type="character" w:customStyle="1" w:styleId="vi">
    <w:name w:val="vi"/>
    <w:basedOn w:val="DefaultParagraphFont"/>
    <w:rsid w:val="00692AC7"/>
  </w:style>
  <w:style w:type="character" w:customStyle="1" w:styleId="pagetitle">
    <w:name w:val="pagetitle"/>
    <w:basedOn w:val="DefaultParagraphFont"/>
    <w:rsid w:val="00692AC7"/>
  </w:style>
  <w:style w:type="character" w:customStyle="1" w:styleId="TagsCharCharChar">
    <w:name w:val="Tags Char Char Char"/>
    <w:rsid w:val="00692AC7"/>
    <w:rPr>
      <w:rFonts w:ascii="Times" w:eastAsia="Times" w:hAnsi="Times"/>
      <w:b/>
      <w:noProof w:val="0"/>
      <w:sz w:val="24"/>
      <w:szCs w:val="24"/>
      <w:lang w:val="en-US" w:eastAsia="en-US" w:bidi="ar-SA"/>
    </w:rPr>
  </w:style>
  <w:style w:type="paragraph" w:customStyle="1" w:styleId="NormalWeb8">
    <w:name w:val="Normal (Web)8"/>
    <w:basedOn w:val="Normal"/>
    <w:rsid w:val="00692AC7"/>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692AC7"/>
    <w:rPr>
      <w:rFonts w:cs="Arial"/>
      <w:b/>
      <w:bCs/>
      <w:iCs/>
      <w:sz w:val="24"/>
      <w:szCs w:val="28"/>
      <w:lang w:val="en-US" w:eastAsia="en-US" w:bidi="ar-SA"/>
    </w:rPr>
  </w:style>
  <w:style w:type="character" w:customStyle="1" w:styleId="StyleUnderlineCharTimesBold">
    <w:name w:val="Style Underline Char + Times Bold"/>
    <w:rsid w:val="00692AC7"/>
    <w:rPr>
      <w:rFonts w:ascii="Times" w:hAnsi="Times"/>
      <w:b w:val="0"/>
      <w:bCs/>
      <w:sz w:val="20"/>
      <w:u w:val="single"/>
    </w:rPr>
  </w:style>
  <w:style w:type="character" w:customStyle="1" w:styleId="blubigktbiz">
    <w:name w:val="blubigktbiz"/>
    <w:rsid w:val="00692AC7"/>
  </w:style>
  <w:style w:type="character" w:customStyle="1" w:styleId="Style4CharChar">
    <w:name w:val="Style4 Char Char"/>
    <w:rsid w:val="00692AC7"/>
    <w:rPr>
      <w:rFonts w:ascii="Arial Narrow" w:hAnsi="Arial Narrow"/>
      <w:noProof w:val="0"/>
      <w:szCs w:val="24"/>
      <w:u w:val="single"/>
      <w:lang w:val="en-US" w:eastAsia="en-US" w:bidi="ar-SA"/>
    </w:rPr>
  </w:style>
  <w:style w:type="character" w:customStyle="1" w:styleId="StyleUnderline4">
    <w:name w:val="Style Underline4"/>
    <w:rsid w:val="00692AC7"/>
    <w:rPr>
      <w:u w:val="single"/>
    </w:rPr>
  </w:style>
  <w:style w:type="character" w:customStyle="1" w:styleId="StyleEmphasisArial12ptBold">
    <w:name w:val="Style Emphasis + Arial 12 pt Bold"/>
    <w:rsid w:val="00692AC7"/>
    <w:rPr>
      <w:rFonts w:ascii="Arial" w:hAnsi="Arial"/>
      <w:b/>
      <w:bCs/>
      <w:i/>
      <w:iCs/>
      <w:sz w:val="24"/>
    </w:rPr>
  </w:style>
  <w:style w:type="character" w:customStyle="1" w:styleId="super">
    <w:name w:val="super"/>
    <w:rsid w:val="00692AC7"/>
  </w:style>
  <w:style w:type="character" w:customStyle="1" w:styleId="text30">
    <w:name w:val="text30"/>
    <w:rsid w:val="00692AC7"/>
  </w:style>
  <w:style w:type="character" w:customStyle="1" w:styleId="uppercase">
    <w:name w:val="uppercase"/>
    <w:rsid w:val="00692AC7"/>
  </w:style>
  <w:style w:type="character" w:customStyle="1" w:styleId="mainbody1">
    <w:name w:val="mainbody1"/>
    <w:rsid w:val="00692AC7"/>
    <w:rPr>
      <w:rFonts w:ascii="Verdana" w:hAnsi="Verdana" w:hint="default"/>
      <w:color w:val="000000"/>
      <w:sz w:val="22"/>
      <w:szCs w:val="22"/>
    </w:rPr>
  </w:style>
  <w:style w:type="paragraph" w:customStyle="1" w:styleId="author-credentials">
    <w:name w:val="author-credentials"/>
    <w:basedOn w:val="Normal"/>
    <w:rsid w:val="00692AC7"/>
    <w:pPr>
      <w:spacing w:before="100" w:beforeAutospacing="1" w:after="100" w:afterAutospacing="1"/>
    </w:pPr>
    <w:rPr>
      <w:rFonts w:eastAsia="Times New Roman"/>
    </w:rPr>
  </w:style>
  <w:style w:type="paragraph" w:customStyle="1" w:styleId="Style23">
    <w:name w:val="Style23"/>
    <w:basedOn w:val="Normal"/>
    <w:uiPriority w:val="99"/>
    <w:rsid w:val="00692AC7"/>
    <w:pPr>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692AC7"/>
    <w:rPr>
      <w:b/>
      <w:bCs/>
      <w:u w:val="single"/>
    </w:rPr>
  </w:style>
  <w:style w:type="paragraph" w:customStyle="1" w:styleId="StyleUnderlined11ptBold">
    <w:name w:val="Style Underlined + 11 pt Bold"/>
    <w:basedOn w:val="underlined"/>
    <w:link w:val="StyleUnderlined11ptBoldChar"/>
    <w:rsid w:val="00692AC7"/>
    <w:pPr>
      <w:contextualSpacing w:val="0"/>
    </w:pPr>
    <w:rPr>
      <w:rFonts w:asciiTheme="minorHAnsi" w:eastAsiaTheme="minorHAnsi" w:hAnsiTheme="minorHAnsi" w:cstheme="minorBidi"/>
      <w:b/>
      <w:bCs/>
      <w:sz w:val="22"/>
      <w:szCs w:val="22"/>
    </w:rPr>
  </w:style>
  <w:style w:type="character" w:customStyle="1" w:styleId="StyleStyle11ptBoldUnderlineBorderSinglesolidlineAuto">
    <w:name w:val="Style Style 11 pt Bold Underline Border: : (Single solid line Auto ..."/>
    <w:basedOn w:val="DefaultParagraphFont"/>
    <w:rsid w:val="00692AC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692AC7"/>
    <w:rPr>
      <w:rFonts w:cs="Arial"/>
      <w:bCs/>
      <w:szCs w:val="26"/>
      <w:u w:val="single"/>
      <w:lang w:val="en-US" w:eastAsia="en-US" w:bidi="ar-SA"/>
    </w:rPr>
  </w:style>
  <w:style w:type="character" w:customStyle="1" w:styleId="StyleUnderlinePatternClearYellow">
    <w:name w:val="Style Underline Pattern: Clear (Yellow)"/>
    <w:basedOn w:val="DefaultParagraphFont"/>
    <w:rsid w:val="00692AC7"/>
    <w:rPr>
      <w:u w:val="single"/>
      <w:shd w:val="clear" w:color="auto" w:fill="00FF00"/>
    </w:rPr>
  </w:style>
  <w:style w:type="paragraph" w:customStyle="1" w:styleId="StyleCardTextTimesNewRoman11ptUnderline">
    <w:name w:val="Style Card Text + Times New Roman 11 pt Underline"/>
    <w:link w:val="StyleCardTextTimesNewRoman11ptUnderlineChar"/>
    <w:rsid w:val="00692AC7"/>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692AC7"/>
    <w:rPr>
      <w:rFonts w:eastAsia="Calibri"/>
      <w:u w:val="single"/>
    </w:rPr>
  </w:style>
  <w:style w:type="paragraph" w:customStyle="1" w:styleId="StyleStyleStyleCNA9ptBefore1pt8ptPatternClear">
    <w:name w:val="Style Style Style CN A + 9 pt Before:  1 pt + 8 pt + Pattern: Clear..."/>
    <w:basedOn w:val="Normal"/>
    <w:autoRedefine/>
    <w:rsid w:val="00692AC7"/>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ntStyle11">
    <w:name w:val="Font Style11"/>
    <w:uiPriority w:val="99"/>
    <w:rsid w:val="00692AC7"/>
    <w:rPr>
      <w:rFonts w:ascii="Times New Roman" w:hAnsi="Times New Roman" w:cs="Times New Roman" w:hint="default"/>
      <w:sz w:val="20"/>
      <w:szCs w:val="20"/>
    </w:rPr>
  </w:style>
  <w:style w:type="character" w:customStyle="1" w:styleId="FontStyle12">
    <w:name w:val="Font Style12"/>
    <w:uiPriority w:val="99"/>
    <w:rsid w:val="00692AC7"/>
    <w:rPr>
      <w:rFonts w:ascii="Times New Roman" w:hAnsi="Times New Roman" w:cs="Times New Roman" w:hint="default"/>
      <w:sz w:val="16"/>
      <w:szCs w:val="16"/>
    </w:rPr>
  </w:style>
  <w:style w:type="character" w:customStyle="1" w:styleId="formatp">
    <w:name w:val="formatp"/>
    <w:rsid w:val="00692AC7"/>
  </w:style>
  <w:style w:type="character" w:customStyle="1" w:styleId="yshortcutscs4-ndcor">
    <w:name w:val="yshortcuts cs4-ndcor"/>
    <w:rsid w:val="00692AC7"/>
  </w:style>
  <w:style w:type="character" w:customStyle="1" w:styleId="price">
    <w:name w:val="price"/>
    <w:rsid w:val="00692AC7"/>
  </w:style>
  <w:style w:type="character" w:customStyle="1" w:styleId="price-change">
    <w:name w:val="price-change"/>
    <w:rsid w:val="00692AC7"/>
  </w:style>
  <w:style w:type="character" w:customStyle="1" w:styleId="percent-change">
    <w:name w:val="percent-change"/>
    <w:rsid w:val="00692AC7"/>
  </w:style>
  <w:style w:type="character" w:customStyle="1" w:styleId="bibfont">
    <w:name w:val="bibfont"/>
    <w:rsid w:val="00692AC7"/>
    <w:rPr>
      <w:rFonts w:cs="Times New Roman"/>
    </w:rPr>
  </w:style>
  <w:style w:type="character" w:customStyle="1" w:styleId="bps-topic-ident">
    <w:name w:val="bps-topic-ident"/>
    <w:rsid w:val="00692AC7"/>
  </w:style>
  <w:style w:type="paragraph" w:customStyle="1" w:styleId="underlined1">
    <w:name w:val="underlined1"/>
    <w:next w:val="Normal"/>
    <w:autoRedefine/>
    <w:rsid w:val="00692AC7"/>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692AC7"/>
    <w:rPr>
      <w:rFonts w:eastAsia="Times New Roman"/>
      <w:b/>
      <w:lang w:val="x-none" w:eastAsia="x-none"/>
    </w:rPr>
  </w:style>
  <w:style w:type="character" w:customStyle="1" w:styleId="SourceBoldedChar">
    <w:name w:val="Source Bolded Char"/>
    <w:link w:val="SourceBolded"/>
    <w:rsid w:val="00692AC7"/>
    <w:rPr>
      <w:rFonts w:ascii="Calibri" w:eastAsia="Times New Roman" w:hAnsi="Calibri" w:cs="Calibri"/>
      <w:b/>
      <w:lang w:val="x-none" w:eastAsia="x-none"/>
    </w:rPr>
  </w:style>
  <w:style w:type="paragraph" w:customStyle="1" w:styleId="CardDownSize">
    <w:name w:val="CardDownSize"/>
    <w:basedOn w:val="Normal"/>
    <w:link w:val="CardDownSizeChar"/>
    <w:rsid w:val="00692AC7"/>
    <w:rPr>
      <w:rFonts w:eastAsia="Calibri"/>
      <w:szCs w:val="20"/>
      <w:lang w:val="x-none" w:eastAsia="x-none"/>
    </w:rPr>
  </w:style>
  <w:style w:type="character" w:customStyle="1" w:styleId="CardDownSizeChar">
    <w:name w:val="CardDownSize Char"/>
    <w:link w:val="CardDownSize"/>
    <w:rsid w:val="00692AC7"/>
    <w:rPr>
      <w:rFonts w:ascii="Calibri" w:eastAsia="Calibri" w:hAnsi="Calibri" w:cs="Calibri"/>
      <w:szCs w:val="20"/>
      <w:lang w:val="x-none" w:eastAsia="x-none"/>
    </w:rPr>
  </w:style>
  <w:style w:type="paragraph" w:customStyle="1" w:styleId="Citation10">
    <w:name w:val="Citation1"/>
    <w:basedOn w:val="Normal"/>
    <w:link w:val="Citation1Char"/>
    <w:qFormat/>
    <w:rsid w:val="00692AC7"/>
    <w:rPr>
      <w:rFonts w:eastAsia="Calibri"/>
      <w:b/>
      <w:u w:val="single"/>
      <w:lang w:val="x-none" w:eastAsia="x-none"/>
    </w:rPr>
  </w:style>
  <w:style w:type="character" w:customStyle="1" w:styleId="Citation1Char">
    <w:name w:val="Citation1 Char"/>
    <w:link w:val="Citation10"/>
    <w:rsid w:val="00692AC7"/>
    <w:rPr>
      <w:rFonts w:ascii="Calibri" w:eastAsia="Calibri" w:hAnsi="Calibri" w:cs="Calibri"/>
      <w:b/>
      <w:u w:val="single"/>
      <w:lang w:val="x-none" w:eastAsia="x-none"/>
    </w:rPr>
  </w:style>
  <w:style w:type="paragraph" w:customStyle="1" w:styleId="Tagline1">
    <w:name w:val="Tagline"/>
    <w:basedOn w:val="Normal"/>
    <w:link w:val="TaglineChar"/>
    <w:qFormat/>
    <w:rsid w:val="00692AC7"/>
    <w:rPr>
      <w:rFonts w:eastAsia="Calibri"/>
      <w:b/>
      <w:lang w:val="x-none" w:eastAsia="x-none"/>
    </w:rPr>
  </w:style>
  <w:style w:type="character" w:customStyle="1" w:styleId="TaglineChar">
    <w:name w:val="Tagline Char"/>
    <w:link w:val="Tagline1"/>
    <w:rsid w:val="00692AC7"/>
    <w:rPr>
      <w:rFonts w:ascii="Calibri" w:eastAsia="Calibri" w:hAnsi="Calibri" w:cs="Calibri"/>
      <w:b/>
      <w:lang w:val="x-none" w:eastAsia="x-none"/>
    </w:rPr>
  </w:style>
  <w:style w:type="character" w:customStyle="1" w:styleId="boldciteChar1">
    <w:name w:val="bold cite Char1"/>
    <w:rsid w:val="00692AC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692AC7"/>
  </w:style>
  <w:style w:type="character" w:customStyle="1" w:styleId="leveluptitle">
    <w:name w:val="leveluptitle"/>
    <w:basedOn w:val="DefaultParagraphFont"/>
    <w:rsid w:val="00692AC7"/>
  </w:style>
  <w:style w:type="paragraph" w:customStyle="1" w:styleId="Irrelevant6font">
    <w:name w:val="Irrelevant (6 font)"/>
    <w:basedOn w:val="Normal"/>
    <w:link w:val="Irrelevant6fontChar"/>
    <w:qFormat/>
    <w:rsid w:val="00692AC7"/>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692AC7"/>
    <w:rPr>
      <w:rFonts w:ascii="Calibri" w:eastAsia="Times New Roman" w:hAnsi="Calibri" w:cs="Calibri"/>
      <w:sz w:val="12"/>
      <w:szCs w:val="12"/>
    </w:rPr>
  </w:style>
  <w:style w:type="numbering" w:customStyle="1" w:styleId="NoList1111">
    <w:name w:val="No List1111"/>
    <w:next w:val="NoList"/>
    <w:uiPriority w:val="99"/>
    <w:semiHidden/>
    <w:unhideWhenUsed/>
    <w:rsid w:val="00692AC7"/>
  </w:style>
  <w:style w:type="numbering" w:customStyle="1" w:styleId="NoList11111">
    <w:name w:val="No List11111"/>
    <w:next w:val="NoList"/>
    <w:uiPriority w:val="99"/>
    <w:semiHidden/>
    <w:unhideWhenUsed/>
    <w:rsid w:val="00692AC7"/>
  </w:style>
  <w:style w:type="paragraph" w:customStyle="1" w:styleId="Non-NavPanelTag">
    <w:name w:val="Non-Nav Panel Tag"/>
    <w:basedOn w:val="Normal"/>
    <w:qFormat/>
    <w:rsid w:val="00692AC7"/>
    <w:rPr>
      <w:b/>
      <w:sz w:val="26"/>
    </w:rPr>
  </w:style>
  <w:style w:type="character" w:customStyle="1" w:styleId="Hyperlink3">
    <w:name w:val="Hyperlink.3"/>
    <w:basedOn w:val="DefaultParagraphFont"/>
    <w:rsid w:val="00692AC7"/>
    <w:rPr>
      <w:sz w:val="18"/>
      <w:szCs w:val="18"/>
    </w:rPr>
  </w:style>
  <w:style w:type="character" w:customStyle="1" w:styleId="Hyperlink4">
    <w:name w:val="Hyperlink.4"/>
    <w:basedOn w:val="DefaultParagraphFont"/>
    <w:rsid w:val="00692AC7"/>
    <w:rPr>
      <w:sz w:val="18"/>
      <w:szCs w:val="18"/>
    </w:rPr>
  </w:style>
  <w:style w:type="character" w:customStyle="1" w:styleId="SmallCharChar">
    <w:name w:val="Small Char Char"/>
    <w:basedOn w:val="DefaultParagraphFont"/>
    <w:rsid w:val="00692AC7"/>
    <w:rPr>
      <w:sz w:val="17"/>
      <w:szCs w:val="24"/>
      <w:lang w:val="en-US" w:eastAsia="en-US" w:bidi="ar-SA"/>
    </w:rPr>
  </w:style>
  <w:style w:type="paragraph" w:customStyle="1" w:styleId="TagsFutura">
    <w:name w:val="TagsFutura"/>
    <w:basedOn w:val="Normal"/>
    <w:next w:val="Cites0"/>
    <w:rsid w:val="00692AC7"/>
    <w:rPr>
      <w:rFonts w:ascii="Futura" w:eastAsia="Times" w:hAnsi="Futura"/>
      <w:b/>
      <w:caps/>
      <w:sz w:val="18"/>
      <w:szCs w:val="20"/>
    </w:rPr>
  </w:style>
  <w:style w:type="paragraph" w:customStyle="1" w:styleId="DebateTag0">
    <w:name w:val="DebateTag"/>
    <w:basedOn w:val="Normal"/>
    <w:qFormat/>
    <w:rsid w:val="00692AC7"/>
    <w:rPr>
      <w:rFonts w:eastAsia="Calibri"/>
      <w:b/>
    </w:rPr>
  </w:style>
  <w:style w:type="character" w:customStyle="1" w:styleId="UnderlinedChar1">
    <w:name w:val="Underlined Char1"/>
    <w:basedOn w:val="DefaultParagraphFont"/>
    <w:rsid w:val="00692AC7"/>
    <w:rPr>
      <w:rFonts w:ascii="Century Gothic" w:hAnsi="Century Gothic"/>
      <w:sz w:val="24"/>
      <w:u w:val="thick"/>
    </w:rPr>
  </w:style>
  <w:style w:type="character" w:customStyle="1" w:styleId="Intemphasis">
    <w:name w:val="Intemphasis"/>
    <w:uiPriority w:val="1"/>
    <w:qFormat/>
    <w:rsid w:val="00692AC7"/>
    <w:rPr>
      <w:rFonts w:ascii="Cambria" w:hAnsi="Cambria"/>
      <w:b/>
      <w:sz w:val="20"/>
      <w:u w:val="single"/>
      <w:bdr w:val="single" w:sz="4" w:space="0" w:color="auto"/>
      <w:shd w:val="pct25" w:color="auto" w:fill="auto"/>
    </w:rPr>
  </w:style>
  <w:style w:type="paragraph" w:customStyle="1" w:styleId="Heading42">
    <w:name w:val="Heading 42"/>
    <w:basedOn w:val="Normal"/>
    <w:rsid w:val="00692AC7"/>
    <w:rPr>
      <w:rFonts w:ascii="Arial" w:eastAsia="Times New Roman" w:hAnsi="Arial" w:cs="Arial"/>
    </w:rPr>
  </w:style>
  <w:style w:type="paragraph" w:customStyle="1" w:styleId="DebateNormal">
    <w:name w:val="DebateNormal"/>
    <w:basedOn w:val="Normal"/>
    <w:link w:val="DebateNormalChar"/>
    <w:qFormat/>
    <w:rsid w:val="00692AC7"/>
    <w:pPr>
      <w:spacing w:line="276" w:lineRule="auto"/>
    </w:pPr>
    <w:rPr>
      <w:rFonts w:eastAsia="Calibri"/>
      <w:szCs w:val="20"/>
    </w:rPr>
  </w:style>
  <w:style w:type="character" w:customStyle="1" w:styleId="DebateNormalChar">
    <w:name w:val="DebateNormal Char"/>
    <w:basedOn w:val="DefaultParagraphFont"/>
    <w:link w:val="DebateNormal"/>
    <w:rsid w:val="00692AC7"/>
    <w:rPr>
      <w:rFonts w:ascii="Calibri" w:eastAsia="Calibri" w:hAnsi="Calibri" w:cs="Calibri"/>
      <w:szCs w:val="20"/>
    </w:rPr>
  </w:style>
  <w:style w:type="paragraph" w:customStyle="1" w:styleId="DebateEmphasis">
    <w:name w:val="DebateEmphasis"/>
    <w:basedOn w:val="Normal"/>
    <w:link w:val="DebateEmphasisChar"/>
    <w:qFormat/>
    <w:rsid w:val="00692AC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92AC7"/>
    <w:rPr>
      <w:rFonts w:ascii="Calibri" w:eastAsia="Calibri" w:hAnsi="Calibri" w:cs="Calibri"/>
      <w:b/>
      <w:szCs w:val="20"/>
      <w:u w:val="single"/>
    </w:rPr>
  </w:style>
  <w:style w:type="paragraph" w:customStyle="1" w:styleId="NormalCite">
    <w:name w:val="NormalCite"/>
    <w:link w:val="NormalCiteChar"/>
    <w:qFormat/>
    <w:rsid w:val="00692AC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692AC7"/>
    <w:rPr>
      <w:rFonts w:ascii="Times New Roman" w:hAnsi="Times New Roman" w:cs="Times New Roman"/>
      <w:sz w:val="18"/>
    </w:rPr>
  </w:style>
  <w:style w:type="paragraph" w:customStyle="1" w:styleId="StyleUnderlineChar11pt2">
    <w:name w:val="Style Underline Char + 11 pt2"/>
    <w:link w:val="StyleUnderlineChar11pt2Char"/>
    <w:rsid w:val="00692AC7"/>
    <w:pPr>
      <w:spacing w:line="240" w:lineRule="auto"/>
    </w:pPr>
    <w:rPr>
      <w:rFonts w:ascii="Arial Narrow" w:eastAsia="Times New Roman" w:hAnsi="Arial Narrow" w:cs="Calibri"/>
      <w:szCs w:val="24"/>
      <w:u w:val="single"/>
    </w:rPr>
  </w:style>
  <w:style w:type="character" w:customStyle="1" w:styleId="StyleUnderlineChar11pt2Char">
    <w:name w:val="Style Underline Char + 11 pt2 Char"/>
    <w:basedOn w:val="UnderlineCharChar"/>
    <w:link w:val="StyleUnderlineChar11pt2"/>
    <w:rsid w:val="00692AC7"/>
    <w:rPr>
      <w:rFonts w:ascii="Arial Narrow" w:eastAsia="Times New Roman" w:hAnsi="Arial Narrow" w:cs="Calibri"/>
      <w:szCs w:val="24"/>
      <w:u w:val="single"/>
      <w:lang w:val="en-US" w:eastAsia="en-US" w:bidi="ar-SA"/>
    </w:rPr>
  </w:style>
  <w:style w:type="paragraph" w:customStyle="1" w:styleId="StyleUnderlineChar11ptBorderSinglesolidlineAuto">
    <w:name w:val="Style Underline Char + 11 pt Border: : (Single solid line Auto  ..."/>
    <w:link w:val="StyleUnderlineChar11ptBorderSinglesolidlineAutoChar"/>
    <w:rsid w:val="00692AC7"/>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92AC7"/>
    <w:rPr>
      <w:rFonts w:eastAsia="Times New Roman" w:cs="Calibri"/>
      <w:szCs w:val="24"/>
      <w:u w:val="single"/>
      <w:bdr w:val="single" w:sz="4" w:space="0" w:color="auto"/>
    </w:rPr>
  </w:style>
  <w:style w:type="character" w:customStyle="1" w:styleId="Heading3CharCharChar2">
    <w:name w:val="Heading 3 Char Char Char2"/>
    <w:aliases w:val=" Char Char Char3,Heading 3 Char Char Char3,Char Char Char3"/>
    <w:basedOn w:val="DefaultParagraphFont"/>
    <w:rsid w:val="00692AC7"/>
    <w:rPr>
      <w:rFonts w:cs="Arial"/>
      <w:bCs/>
      <w:szCs w:val="26"/>
      <w:u w:val="single"/>
      <w:lang w:val="en-US" w:eastAsia="en-US" w:bidi="ar-SA"/>
    </w:rPr>
  </w:style>
  <w:style w:type="character" w:customStyle="1" w:styleId="Style9pt">
    <w:name w:val="Style 9 pt"/>
    <w:basedOn w:val="DefaultParagraphFont"/>
    <w:rsid w:val="00692AC7"/>
    <w:rPr>
      <w:rFonts w:ascii="Times New Roman" w:hAnsi="Times New Roman"/>
      <w:sz w:val="20"/>
    </w:rPr>
  </w:style>
  <w:style w:type="character" w:customStyle="1" w:styleId="StyleunderlineArialNarrow9ptBold">
    <w:name w:val="Style underline + Arial Narrow 9 pt Bold"/>
    <w:basedOn w:val="underline"/>
    <w:rsid w:val="00692AC7"/>
    <w:rPr>
      <w:rFonts w:ascii="Times New Roman" w:hAnsi="Times New Roman" w:cs="Times New Roman"/>
      <w:b/>
      <w:bCs/>
      <w:sz w:val="20"/>
      <w:u w:val="single"/>
      <w:lang w:val="en-US" w:eastAsia="en-US" w:bidi="ar-SA"/>
    </w:rPr>
  </w:style>
  <w:style w:type="paragraph" w:customStyle="1" w:styleId="StylecardCharCharArialNarrow9pt">
    <w:name w:val="Style card Char Char + Arial Narrow 9 pt"/>
    <w:basedOn w:val="cardCharChar0"/>
    <w:link w:val="StylecardCharCharArialNarrow9ptChar"/>
    <w:rsid w:val="00692AC7"/>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692AC7"/>
    <w:rPr>
      <w:rFonts w:ascii="Calibri" w:eastAsia="Times New Roman" w:hAnsi="Calibri" w:cs="Calibri"/>
      <w:szCs w:val="20"/>
    </w:rPr>
  </w:style>
  <w:style w:type="paragraph" w:customStyle="1" w:styleId="StyleCardTextArialNarrow9pt">
    <w:name w:val="Style Card Text + Arial Narrow 9 pt"/>
    <w:link w:val="StyleCardTextArialNarrow9ptChar"/>
    <w:rsid w:val="00692AC7"/>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692AC7"/>
    <w:rPr>
      <w:rFonts w:eastAsia="Times New Roman"/>
      <w:szCs w:val="24"/>
    </w:rPr>
  </w:style>
  <w:style w:type="character" w:customStyle="1" w:styleId="StyleBoldandUnderlineCharCharCharChar9pt">
    <w:name w:val="Style Bold and Underline Char Char Char Char + 9 pt"/>
    <w:basedOn w:val="DefaultParagraphFont"/>
    <w:rsid w:val="00692AC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92AC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692AC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rsid w:val="00692AC7"/>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692AC7"/>
    <w:rPr>
      <w:rFonts w:eastAsia="Times New Roman"/>
      <w:szCs w:val="24"/>
    </w:rPr>
  </w:style>
  <w:style w:type="paragraph" w:customStyle="1" w:styleId="StyleMinimizedTextArialNarrow9pt">
    <w:name w:val="Style Minimized Text + Arial Narrow 9 pt"/>
    <w:basedOn w:val="Normal"/>
    <w:link w:val="StyleMinimizedTextArialNarrow9ptChar"/>
    <w:rsid w:val="00692AC7"/>
    <w:rPr>
      <w:rFonts w:eastAsia="Times New Roman"/>
    </w:rPr>
  </w:style>
  <w:style w:type="character" w:customStyle="1" w:styleId="StyleMinimizedTextArialNarrow9ptChar">
    <w:name w:val="Style Minimized Text + Arial Narrow 9 pt Char"/>
    <w:basedOn w:val="DefaultParagraphFont"/>
    <w:link w:val="StyleMinimizedTextArialNarrow9pt"/>
    <w:rsid w:val="00692AC7"/>
    <w:rPr>
      <w:rFonts w:ascii="Calibri" w:eastAsia="Times New Roman" w:hAnsi="Calibri" w:cs="Calibri"/>
    </w:rPr>
  </w:style>
  <w:style w:type="paragraph" w:customStyle="1" w:styleId="StyleBoldandUnderlineChar11ptNotBold">
    <w:name w:val="Style Bold and Underline Char + 11 pt Not Bold"/>
    <w:link w:val="StyleBoldandUnderlineChar11ptNotBoldChar"/>
    <w:rsid w:val="00692AC7"/>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92AC7"/>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692AC7"/>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rsid w:val="00692AC7"/>
    <w:rPr>
      <w:rFonts w:eastAsia="SimSun"/>
      <w:u w:val="single"/>
      <w:lang w:eastAsia="zh-CN"/>
    </w:rPr>
  </w:style>
  <w:style w:type="character" w:customStyle="1" w:styleId="StyleStyle112ptChar">
    <w:name w:val="Style Style1 + 12 pt Char"/>
    <w:basedOn w:val="DefaultParagraphFont"/>
    <w:link w:val="StyleStyle112pt"/>
    <w:rsid w:val="00692AC7"/>
    <w:rPr>
      <w:rFonts w:ascii="Calibri" w:eastAsia="SimSun" w:hAnsi="Calibri" w:cs="Calibri"/>
      <w:u w:val="single"/>
      <w:lang w:eastAsia="zh-CN"/>
    </w:rPr>
  </w:style>
  <w:style w:type="paragraph" w:customStyle="1" w:styleId="StyleStyle111ptBorderSinglesolidlineAuto05ptL">
    <w:name w:val="Style Style1 + 11 pt Border: : (Single solid line Auto  0.5 pt L..."/>
    <w:link w:val="StyleStyle111ptBorderSinglesolidlineAuto05ptLChar"/>
    <w:rsid w:val="00692AC7"/>
    <w:pPr>
      <w:spacing w:line="240" w:lineRule="auto"/>
    </w:pPr>
    <w:rPr>
      <w:rFonts w:ascii="Times New Roman" w:eastAsia="SimSun" w:hAnsi="Times New Roman"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92AC7"/>
    <w:rPr>
      <w:rFonts w:ascii="Times New Roman" w:eastAsia="SimSun" w:hAnsi="Times New Roman" w:cs="Calibri"/>
      <w:sz w:val="20"/>
      <w:szCs w:val="24"/>
      <w:u w:val="single"/>
      <w:bdr w:val="single" w:sz="4" w:space="0" w:color="auto"/>
      <w:lang w:eastAsia="zh-CN"/>
    </w:rPr>
  </w:style>
  <w:style w:type="character" w:customStyle="1" w:styleId="CharChar111">
    <w:name w:val="Char Char111"/>
    <w:basedOn w:val="DefaultParagraphFont"/>
    <w:rsid w:val="00692AC7"/>
    <w:rPr>
      <w:rFonts w:cs="Arial"/>
      <w:bCs/>
      <w:szCs w:val="26"/>
      <w:u w:val="single"/>
      <w:lang w:val="en-US" w:eastAsia="en-US" w:bidi="ar-SA"/>
    </w:rPr>
  </w:style>
  <w:style w:type="character" w:customStyle="1" w:styleId="AUnterdline">
    <w:name w:val="AUnterdline"/>
    <w:qFormat/>
    <w:rsid w:val="00692AC7"/>
    <w:rPr>
      <w:rFonts w:ascii="Times New Roman" w:hAnsi="Times New Roman"/>
      <w:sz w:val="20"/>
      <w:u w:val="single"/>
    </w:rPr>
  </w:style>
  <w:style w:type="character" w:customStyle="1" w:styleId="DontRead">
    <w:name w:val="Don't Read"/>
    <w:qFormat/>
    <w:rsid w:val="00692AC7"/>
    <w:rPr>
      <w:rFonts w:ascii="Times New Roman" w:hAnsi="Times New Roman"/>
      <w:sz w:val="16"/>
    </w:rPr>
  </w:style>
  <w:style w:type="character" w:customStyle="1" w:styleId="CharChar113">
    <w:name w:val="Char Char113"/>
    <w:basedOn w:val="DefaultParagraphFont"/>
    <w:rsid w:val="00692AC7"/>
    <w:rPr>
      <w:rFonts w:cs="Arial"/>
      <w:bCs/>
      <w:szCs w:val="26"/>
      <w:u w:val="single"/>
      <w:lang w:val="en-US" w:eastAsia="en-US" w:bidi="ar-SA"/>
    </w:rPr>
  </w:style>
  <w:style w:type="character" w:customStyle="1" w:styleId="StyleunderlineBold0">
    <w:name w:val="Style underline + Bold"/>
    <w:basedOn w:val="underline"/>
    <w:rsid w:val="00692AC7"/>
    <w:rPr>
      <w:rFonts w:ascii="Times New Roman" w:hAnsi="Times New Roman" w:cs="Times New Roman"/>
      <w:b w:val="0"/>
      <w:bCs/>
      <w:sz w:val="20"/>
      <w:u w:val="single"/>
      <w:lang w:val="en-US" w:eastAsia="en-US" w:bidi="ar-SA"/>
    </w:rPr>
  </w:style>
  <w:style w:type="character" w:customStyle="1" w:styleId="StyleunderlineCharNotBold">
    <w:name w:val="Style underline Char + Not Bold"/>
    <w:basedOn w:val="underlineChar0"/>
    <w:rsid w:val="00692AC7"/>
    <w:rPr>
      <w:rFonts w:ascii="Times New Roman" w:hAnsi="Times New Roman"/>
      <w:b/>
      <w:sz w:val="20"/>
      <w:szCs w:val="24"/>
      <w:u w:val="single"/>
      <w:lang w:val="en-US" w:eastAsia="en-US" w:bidi="ar-SA"/>
    </w:rPr>
  </w:style>
  <w:style w:type="paragraph" w:customStyle="1" w:styleId="BoldandUnderline">
    <w:name w:val="Bold and Underline"/>
    <w:basedOn w:val="Normal"/>
    <w:rsid w:val="00692AC7"/>
    <w:rPr>
      <w:rFonts w:eastAsia="Times New Roman"/>
      <w:b/>
      <w:u w:val="single"/>
    </w:rPr>
  </w:style>
  <w:style w:type="character" w:customStyle="1" w:styleId="UnderlineChar5Char">
    <w:name w:val="Underline Char5 Char"/>
    <w:basedOn w:val="DefaultParagraphFont"/>
    <w:rsid w:val="00692AC7"/>
    <w:rPr>
      <w:szCs w:val="24"/>
      <w:u w:val="single"/>
      <w:lang w:val="en-US" w:eastAsia="en-US" w:bidi="ar-SA"/>
    </w:rPr>
  </w:style>
  <w:style w:type="paragraph" w:customStyle="1" w:styleId="UnderlineChar4">
    <w:name w:val="Underline Char4"/>
    <w:basedOn w:val="Normal"/>
    <w:link w:val="UnderlineChar4Char"/>
    <w:rsid w:val="00692AC7"/>
    <w:rPr>
      <w:rFonts w:asciiTheme="minorHAnsi" w:hAnsiTheme="minorHAnsi" w:cstheme="minorBidi"/>
      <w:u w:val="single"/>
    </w:rPr>
  </w:style>
  <w:style w:type="paragraph" w:customStyle="1" w:styleId="BoldandUnderlineChar3">
    <w:name w:val="Bold and Underline Char3"/>
    <w:basedOn w:val="Normal"/>
    <w:link w:val="BoldandUnderlineChar3Char2"/>
    <w:rsid w:val="00692AC7"/>
    <w:rPr>
      <w:rFonts w:asciiTheme="minorHAnsi" w:hAnsiTheme="minorHAnsi" w:cstheme="minorBidi"/>
      <w:b/>
      <w:u w:val="single"/>
    </w:rPr>
  </w:style>
  <w:style w:type="paragraph" w:customStyle="1" w:styleId="UnderlineChar3">
    <w:name w:val="Underline Char3"/>
    <w:basedOn w:val="Normal"/>
    <w:link w:val="UnderlineChar3Char"/>
    <w:rsid w:val="00692AC7"/>
    <w:rPr>
      <w:rFonts w:eastAsia="Times New Roman"/>
      <w:u w:val="single"/>
    </w:rPr>
  </w:style>
  <w:style w:type="character" w:customStyle="1" w:styleId="UnderlineChar3Char">
    <w:name w:val="Underline Char3 Char"/>
    <w:basedOn w:val="DefaultParagraphFont"/>
    <w:link w:val="UnderlineChar3"/>
    <w:rsid w:val="00692AC7"/>
    <w:rPr>
      <w:rFonts w:ascii="Calibri" w:eastAsia="Times New Roman" w:hAnsi="Calibri" w:cs="Calibri"/>
      <w:u w:val="single"/>
    </w:rPr>
  </w:style>
  <w:style w:type="paragraph" w:customStyle="1" w:styleId="BoldandUnderlineChar3Char">
    <w:name w:val="Bold and Underline Char3 Char"/>
    <w:basedOn w:val="Normal"/>
    <w:link w:val="BoldandUnderlineChar3CharChar"/>
    <w:rsid w:val="00692AC7"/>
    <w:rPr>
      <w:rFonts w:eastAsia="Times New Roman"/>
      <w:b/>
      <w:u w:val="single"/>
    </w:rPr>
  </w:style>
  <w:style w:type="character" w:customStyle="1" w:styleId="BoldandUnderlineChar3CharChar">
    <w:name w:val="Bold and Underline Char3 Char Char"/>
    <w:basedOn w:val="DefaultParagraphFont"/>
    <w:link w:val="BoldandUnderlineChar3Char"/>
    <w:rsid w:val="00692AC7"/>
    <w:rPr>
      <w:rFonts w:ascii="Calibri" w:eastAsia="Times New Roman" w:hAnsi="Calibri" w:cs="Calibri"/>
      <w:b/>
      <w:u w:val="single"/>
    </w:rPr>
  </w:style>
  <w:style w:type="character" w:customStyle="1" w:styleId="base">
    <w:name w:val="base"/>
    <w:basedOn w:val="DefaultParagraphFont"/>
    <w:rsid w:val="00692AC7"/>
  </w:style>
  <w:style w:type="character" w:customStyle="1" w:styleId="part-of-speech">
    <w:name w:val="part-of-speech"/>
    <w:basedOn w:val="DefaultParagraphFont"/>
    <w:rsid w:val="00692AC7"/>
  </w:style>
  <w:style w:type="paragraph" w:customStyle="1" w:styleId="UnderlineBoldIndent">
    <w:name w:val="Underline + Bold Indent"/>
    <w:basedOn w:val="Normal"/>
    <w:link w:val="UnderlineBoldIndentCharChar"/>
    <w:rsid w:val="00692AC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92AC7"/>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rsid w:val="00692AC7"/>
    <w:rPr>
      <w:u w:val="single"/>
    </w:rPr>
  </w:style>
  <w:style w:type="character" w:customStyle="1" w:styleId="StyleUnderlineBoldIndent11ptChar">
    <w:name w:val="Style Underline + Bold Indent + 11 pt Char"/>
    <w:link w:val="StyleUnderlineBoldIndent11pt"/>
    <w:rsid w:val="00692AC7"/>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rsid w:val="00692AC7"/>
    <w:rPr>
      <w:b/>
      <w:bCs/>
      <w:u w:val="single"/>
    </w:rPr>
  </w:style>
  <w:style w:type="character" w:customStyle="1" w:styleId="StyleUnderlineBoldIndent11ptBoldChar">
    <w:name w:val="Style Underline + Bold Indent + 11 pt Bold Char"/>
    <w:link w:val="StyleUnderlineBoldIndent11ptBold"/>
    <w:rsid w:val="00692AC7"/>
    <w:rPr>
      <w:rFonts w:ascii="Calibri" w:eastAsia="Times New Roman" w:hAnsi="Calibri" w:cs="Calibri"/>
      <w:b/>
      <w:bCs/>
      <w:szCs w:val="20"/>
      <w:u w:val="single"/>
    </w:rPr>
  </w:style>
  <w:style w:type="character" w:customStyle="1" w:styleId="FontStyle177">
    <w:name w:val="Font Style177"/>
    <w:basedOn w:val="DefaultParagraphFont"/>
    <w:uiPriority w:val="99"/>
    <w:rsid w:val="00692AC7"/>
    <w:rPr>
      <w:rFonts w:ascii="Times New Roman" w:hAnsi="Times New Roman" w:cs="Times New Roman"/>
      <w:sz w:val="20"/>
      <w:szCs w:val="20"/>
    </w:rPr>
  </w:style>
  <w:style w:type="character" w:customStyle="1" w:styleId="FontStyle173">
    <w:name w:val="Font Style173"/>
    <w:basedOn w:val="DefaultParagraphFont"/>
    <w:uiPriority w:val="99"/>
    <w:rsid w:val="00692AC7"/>
    <w:rPr>
      <w:rFonts w:ascii="Times New Roman" w:hAnsi="Times New Roman" w:cs="Times New Roman"/>
      <w:sz w:val="14"/>
      <w:szCs w:val="14"/>
    </w:rPr>
  </w:style>
  <w:style w:type="character" w:customStyle="1" w:styleId="FontStyle151">
    <w:name w:val="Font Style151"/>
    <w:basedOn w:val="DefaultParagraphFont"/>
    <w:uiPriority w:val="99"/>
    <w:rsid w:val="00692AC7"/>
    <w:rPr>
      <w:rFonts w:ascii="Arial Narrow" w:hAnsi="Arial Narrow" w:cs="Arial Narrow"/>
      <w:b/>
      <w:bCs/>
      <w:sz w:val="12"/>
      <w:szCs w:val="12"/>
    </w:rPr>
  </w:style>
  <w:style w:type="character" w:customStyle="1" w:styleId="FontStyle156">
    <w:name w:val="Font Style156"/>
    <w:basedOn w:val="DefaultParagraphFont"/>
    <w:uiPriority w:val="99"/>
    <w:rsid w:val="00692AC7"/>
    <w:rPr>
      <w:rFonts w:ascii="Arial Narrow" w:hAnsi="Arial Narrow" w:cs="Arial Narrow"/>
      <w:sz w:val="8"/>
      <w:szCs w:val="8"/>
    </w:rPr>
  </w:style>
  <w:style w:type="character" w:customStyle="1" w:styleId="FontStyle160">
    <w:name w:val="Font Style160"/>
    <w:basedOn w:val="DefaultParagraphFont"/>
    <w:uiPriority w:val="99"/>
    <w:rsid w:val="00692AC7"/>
    <w:rPr>
      <w:rFonts w:ascii="Times New Roman" w:hAnsi="Times New Roman" w:cs="Times New Roman"/>
      <w:b/>
      <w:bCs/>
      <w:sz w:val="20"/>
      <w:szCs w:val="20"/>
    </w:rPr>
  </w:style>
  <w:style w:type="character" w:customStyle="1" w:styleId="FontStyle178">
    <w:name w:val="Font Style178"/>
    <w:basedOn w:val="DefaultParagraphFont"/>
    <w:uiPriority w:val="99"/>
    <w:rsid w:val="00692AC7"/>
    <w:rPr>
      <w:rFonts w:ascii="Times New Roman" w:hAnsi="Times New Roman" w:cs="Times New Roman"/>
      <w:sz w:val="18"/>
      <w:szCs w:val="18"/>
    </w:rPr>
  </w:style>
  <w:style w:type="paragraph" w:customStyle="1" w:styleId="Style140">
    <w:name w:val="Style14"/>
    <w:basedOn w:val="Normal"/>
    <w:uiPriority w:val="99"/>
    <w:rsid w:val="00692AC7"/>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692AC7"/>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92AC7"/>
    <w:rPr>
      <w:rFonts w:ascii="Times New Roman" w:hAnsi="Times New Roman" w:cs="Times New Roman"/>
      <w:sz w:val="12"/>
      <w:szCs w:val="12"/>
    </w:rPr>
  </w:style>
  <w:style w:type="paragraph" w:customStyle="1" w:styleId="Style90">
    <w:name w:val="Style9"/>
    <w:basedOn w:val="Normal"/>
    <w:uiPriority w:val="99"/>
    <w:rsid w:val="00692AC7"/>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692AC7"/>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692AC7"/>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92AC7"/>
    <w:rPr>
      <w:rFonts w:ascii="Times New Roman" w:hAnsi="Times New Roman" w:cs="Times New Roman"/>
      <w:sz w:val="16"/>
      <w:szCs w:val="16"/>
    </w:rPr>
  </w:style>
  <w:style w:type="paragraph" w:customStyle="1" w:styleId="Stylecard11pt">
    <w:name w:val="Style card + 11 pt"/>
    <w:basedOn w:val="Normal"/>
    <w:link w:val="Stylecard11ptChar"/>
    <w:qFormat/>
    <w:rsid w:val="00692AC7"/>
    <w:pPr>
      <w:ind w:left="288" w:right="288"/>
    </w:pPr>
    <w:rPr>
      <w:rFonts w:eastAsia="SimSun" w:cstheme="minorBidi"/>
      <w:sz w:val="20"/>
      <w:lang w:eastAsia="zh-CN"/>
    </w:rPr>
  </w:style>
  <w:style w:type="character" w:customStyle="1" w:styleId="Stylecard11ptChar">
    <w:name w:val="Style card + 11 pt Char"/>
    <w:link w:val="Stylecard11pt"/>
    <w:rsid w:val="00692AC7"/>
    <w:rPr>
      <w:rFonts w:ascii="Calibri" w:eastAsia="SimSun" w:hAnsi="Calibri"/>
      <w:sz w:val="20"/>
      <w:lang w:eastAsia="zh-CN"/>
    </w:rPr>
  </w:style>
  <w:style w:type="character" w:customStyle="1" w:styleId="globalcontentbody">
    <w:name w:val="globalcontentbody"/>
    <w:basedOn w:val="DefaultParagraphFont"/>
    <w:rsid w:val="00692AC7"/>
  </w:style>
  <w:style w:type="character" w:customStyle="1" w:styleId="authorbio">
    <w:name w:val="authorbio"/>
    <w:basedOn w:val="DefaultParagraphFont"/>
    <w:rsid w:val="00692AC7"/>
  </w:style>
  <w:style w:type="character" w:customStyle="1" w:styleId="StyleUnderline3">
    <w:name w:val="Style Underline3"/>
    <w:basedOn w:val="DefaultParagraphFont"/>
    <w:rsid w:val="00692AC7"/>
    <w:rPr>
      <w:u w:val="single"/>
    </w:rPr>
  </w:style>
  <w:style w:type="character" w:customStyle="1" w:styleId="StyleBoldandUnderlineCharChar11pt">
    <w:name w:val="Style Bold and Underline Char Char + 11 pt"/>
    <w:basedOn w:val="DefaultParagraphFont"/>
    <w:rsid w:val="00692AC7"/>
    <w:rPr>
      <w:b/>
      <w:bCs/>
      <w:noProof w:val="0"/>
      <w:sz w:val="20"/>
      <w:u w:val="single"/>
      <w:lang w:val="en-US" w:eastAsia="en-US" w:bidi="ar-SA"/>
    </w:rPr>
  </w:style>
  <w:style w:type="character" w:customStyle="1" w:styleId="Hyperlink23">
    <w:name w:val="Hyperlink23"/>
    <w:basedOn w:val="DefaultParagraphFont"/>
    <w:rsid w:val="00692AC7"/>
    <w:rPr>
      <w:color w:val="3300CC"/>
      <w:u w:val="single"/>
    </w:rPr>
  </w:style>
  <w:style w:type="character" w:customStyle="1" w:styleId="CharChar114">
    <w:name w:val="Char Char114"/>
    <w:basedOn w:val="DefaultParagraphFont"/>
    <w:rsid w:val="00692AC7"/>
    <w:rPr>
      <w:rFonts w:cs="Arial"/>
      <w:bCs/>
      <w:szCs w:val="26"/>
      <w:u w:val="single"/>
      <w:lang w:val="en-US" w:eastAsia="en-US" w:bidi="ar-SA"/>
    </w:rPr>
  </w:style>
  <w:style w:type="character" w:customStyle="1" w:styleId="CharChar112">
    <w:name w:val="Char Char112"/>
    <w:basedOn w:val="DefaultParagraphFont"/>
    <w:rsid w:val="00692AC7"/>
    <w:rPr>
      <w:rFonts w:cs="Arial"/>
      <w:bCs/>
      <w:szCs w:val="26"/>
      <w:u w:val="single"/>
      <w:lang w:val="en-US" w:eastAsia="en-US" w:bidi="ar-SA"/>
    </w:rPr>
  </w:style>
  <w:style w:type="paragraph" w:customStyle="1" w:styleId="WW-Default1">
    <w:name w:val="WW-Default1"/>
    <w:basedOn w:val="Normal"/>
    <w:rsid w:val="00692AC7"/>
    <w:pPr>
      <w:suppressAutoHyphens/>
    </w:pPr>
    <w:rPr>
      <w:rFonts w:eastAsia="Times New Roman"/>
      <w:b/>
      <w:bCs/>
      <w:szCs w:val="20"/>
      <w:lang w:eastAsia="ar-SA"/>
    </w:rPr>
  </w:style>
  <w:style w:type="character" w:customStyle="1" w:styleId="zoomme">
    <w:name w:val="zoomme"/>
    <w:basedOn w:val="DefaultParagraphFont"/>
    <w:rsid w:val="00692AC7"/>
  </w:style>
  <w:style w:type="character" w:customStyle="1" w:styleId="classauthor">
    <w:name w:val="class=&quot;author&quot;"/>
    <w:basedOn w:val="DefaultParagraphFont"/>
    <w:rsid w:val="00692AC7"/>
  </w:style>
  <w:style w:type="paragraph" w:customStyle="1" w:styleId="Stylecard11ptUnderline">
    <w:name w:val="Style card + 11 pt Underline"/>
    <w:basedOn w:val="Normal"/>
    <w:link w:val="Stylecard11ptUnderlineChar"/>
    <w:rsid w:val="00692AC7"/>
    <w:pPr>
      <w:ind w:left="288" w:right="288"/>
    </w:pPr>
    <w:rPr>
      <w:rFonts w:ascii="Times New Roman" w:eastAsia="SimSun" w:hAnsi="Times New Roman" w:cs="Times New Roman"/>
      <w:sz w:val="20"/>
      <w:u w:val="single"/>
      <w:lang w:eastAsia="zh-CN"/>
    </w:rPr>
  </w:style>
  <w:style w:type="character" w:customStyle="1" w:styleId="Stylecard11ptUnderlineChar">
    <w:name w:val="Style card + 11 pt Underline Char"/>
    <w:link w:val="Stylecard11ptUnderline"/>
    <w:rsid w:val="00692AC7"/>
    <w:rPr>
      <w:rFonts w:ascii="Times New Roman" w:eastAsia="SimSun" w:hAnsi="Times New Roman" w:cs="Times New Roman"/>
      <w:sz w:val="20"/>
      <w:u w:val="single"/>
      <w:lang w:eastAsia="zh-CN"/>
    </w:rPr>
  </w:style>
  <w:style w:type="character" w:customStyle="1" w:styleId="officialstitle-">
    <w:name w:val="official_s_title-"/>
    <w:basedOn w:val="DefaultParagraphFont"/>
    <w:rsid w:val="00692AC7"/>
  </w:style>
  <w:style w:type="character" w:customStyle="1" w:styleId="officialsbureau">
    <w:name w:val="official_s_bureau"/>
    <w:basedOn w:val="DefaultParagraphFont"/>
    <w:rsid w:val="00692AC7"/>
  </w:style>
  <w:style w:type="paragraph" w:customStyle="1" w:styleId="StyleHeading2Heading2CharCharCharCharCharCharCharCharC">
    <w:name w:val="Style Heading 2Heading 2 CharChar Char Char CharChar Char Char C..."/>
    <w:basedOn w:val="Heading2"/>
    <w:link w:val="StyleHeading2Heading2CharCharCharCharCharCharCharCharCChar"/>
    <w:rsid w:val="00692AC7"/>
    <w:pPr>
      <w:keepLines w:val="0"/>
      <w:pageBreakBefore w:val="0"/>
      <w:spacing w:before="240" w:after="60"/>
      <w:jc w:val="left"/>
    </w:pPr>
    <w:rPr>
      <w:rFonts w:ascii="Georgia" w:eastAsia="Times New Roman" w:hAnsi="Georgia" w:cs="Arial"/>
      <w:bCs/>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92AC7"/>
    <w:rPr>
      <w:rFonts w:ascii="Georgia" w:eastAsia="Times New Roman" w:hAnsi="Georgia" w:cs="Arial"/>
      <w:b/>
      <w:bCs/>
      <w:caps/>
      <w:sz w:val="24"/>
      <w:szCs w:val="28"/>
    </w:rPr>
  </w:style>
  <w:style w:type="character" w:customStyle="1" w:styleId="gray">
    <w:name w:val="gray"/>
    <w:basedOn w:val="DefaultParagraphFont"/>
    <w:rsid w:val="00692AC7"/>
  </w:style>
  <w:style w:type="character" w:customStyle="1" w:styleId="Styleunderline11ptBorderSinglesolidlineAuto05p">
    <w:name w:val="Style underline + 11 pt Border: : (Single solid line Auto  0.5 p..."/>
    <w:rsid w:val="00692AC7"/>
    <w:rPr>
      <w:sz w:val="20"/>
      <w:u w:val="single"/>
      <w:bdr w:val="single" w:sz="4" w:space="0" w:color="auto"/>
    </w:rPr>
  </w:style>
  <w:style w:type="character" w:customStyle="1" w:styleId="Citation-CompleteChar">
    <w:name w:val="Citation - Complete Char"/>
    <w:basedOn w:val="DefaultParagraphFont"/>
    <w:link w:val="Citation-Complete"/>
    <w:locked/>
    <w:rsid w:val="00692AC7"/>
    <w:rPr>
      <w:rFonts w:ascii="Calibri" w:hAnsi="Calibri" w:cs="Calibri"/>
    </w:rPr>
  </w:style>
  <w:style w:type="paragraph" w:customStyle="1" w:styleId="StyleStyle49ptBoldItalic">
    <w:name w:val="Style Style4 + 9 pt Bold Italic"/>
    <w:basedOn w:val="Normal"/>
    <w:link w:val="StyleStyle49ptBoldItalicChar"/>
    <w:rsid w:val="00692AC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92AC7"/>
    <w:rPr>
      <w:rFonts w:ascii="Calibri" w:eastAsia="Times New Roman" w:hAnsi="Calibri" w:cs="Calibri"/>
      <w:b/>
      <w:bCs/>
      <w:i/>
      <w:iCs/>
      <w:u w:val="single"/>
    </w:rPr>
  </w:style>
  <w:style w:type="character" w:customStyle="1" w:styleId="newscontent">
    <w:name w:val="newscontent"/>
    <w:rsid w:val="00692AC7"/>
  </w:style>
  <w:style w:type="character" w:customStyle="1" w:styleId="FontStyle172">
    <w:name w:val="Font Style172"/>
    <w:basedOn w:val="DefaultParagraphFont"/>
    <w:uiPriority w:val="99"/>
    <w:rsid w:val="00692AC7"/>
    <w:rPr>
      <w:rFonts w:ascii="Times New Roman" w:hAnsi="Times New Roman" w:cs="Times New Roman"/>
      <w:b/>
      <w:bCs/>
      <w:sz w:val="16"/>
      <w:szCs w:val="16"/>
    </w:rPr>
  </w:style>
  <w:style w:type="paragraph" w:customStyle="1" w:styleId="Style180">
    <w:name w:val="Style18"/>
    <w:basedOn w:val="Normal"/>
    <w:uiPriority w:val="99"/>
    <w:rsid w:val="00692AC7"/>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92AC7"/>
    <w:rPr>
      <w:rFonts w:ascii="Times New Roman" w:hAnsi="Times New Roman" w:cs="Times New Roman"/>
      <w:i/>
      <w:iCs/>
      <w:sz w:val="16"/>
      <w:szCs w:val="16"/>
    </w:rPr>
  </w:style>
  <w:style w:type="character" w:customStyle="1" w:styleId="FontStyle162">
    <w:name w:val="Font Style162"/>
    <w:basedOn w:val="DefaultParagraphFont"/>
    <w:uiPriority w:val="99"/>
    <w:rsid w:val="00692AC7"/>
    <w:rPr>
      <w:rFonts w:ascii="Times New Roman" w:hAnsi="Times New Roman" w:cs="Times New Roman"/>
      <w:b/>
      <w:bCs/>
      <w:sz w:val="18"/>
      <w:szCs w:val="18"/>
    </w:rPr>
  </w:style>
  <w:style w:type="character" w:customStyle="1" w:styleId="FontStyle167">
    <w:name w:val="Font Style167"/>
    <w:basedOn w:val="DefaultParagraphFont"/>
    <w:uiPriority w:val="99"/>
    <w:rsid w:val="00692AC7"/>
    <w:rPr>
      <w:rFonts w:ascii="Times New Roman" w:hAnsi="Times New Roman" w:cs="Times New Roman"/>
      <w:sz w:val="10"/>
      <w:szCs w:val="10"/>
    </w:rPr>
  </w:style>
  <w:style w:type="character" w:customStyle="1" w:styleId="FontStyle174">
    <w:name w:val="Font Style174"/>
    <w:basedOn w:val="DefaultParagraphFont"/>
    <w:uiPriority w:val="99"/>
    <w:rsid w:val="00692AC7"/>
    <w:rPr>
      <w:rFonts w:ascii="Arial Narrow" w:hAnsi="Arial Narrow" w:cs="Arial Narrow"/>
      <w:b/>
      <w:bCs/>
      <w:sz w:val="18"/>
      <w:szCs w:val="18"/>
    </w:rPr>
  </w:style>
  <w:style w:type="paragraph" w:customStyle="1" w:styleId="Style47">
    <w:name w:val="Style47"/>
    <w:basedOn w:val="Normal"/>
    <w:uiPriority w:val="99"/>
    <w:rsid w:val="00692AC7"/>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92AC7"/>
    <w:rPr>
      <w:rFonts w:ascii="Times New Roman" w:hAnsi="Times New Roman" w:cs="Times New Roman"/>
      <w:sz w:val="12"/>
      <w:szCs w:val="12"/>
    </w:rPr>
  </w:style>
  <w:style w:type="paragraph" w:customStyle="1" w:styleId="Style24">
    <w:name w:val="Style24"/>
    <w:basedOn w:val="Normal"/>
    <w:uiPriority w:val="99"/>
    <w:rsid w:val="00692AC7"/>
    <w:pPr>
      <w:autoSpaceDE w:val="0"/>
      <w:autoSpaceDN w:val="0"/>
      <w:adjustRightInd w:val="0"/>
      <w:spacing w:line="276" w:lineRule="exact"/>
    </w:pPr>
    <w:rPr>
      <w:rFonts w:eastAsia="Times New Roman"/>
    </w:rPr>
  </w:style>
  <w:style w:type="paragraph" w:customStyle="1" w:styleId="Style99">
    <w:name w:val="Style99"/>
    <w:basedOn w:val="Normal"/>
    <w:uiPriority w:val="99"/>
    <w:rsid w:val="00692AC7"/>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692AC7"/>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92AC7"/>
    <w:rPr>
      <w:rFonts w:ascii="Times New Roman" w:hAnsi="Times New Roman" w:cs="Times New Roman"/>
      <w:b/>
      <w:bCs/>
      <w:sz w:val="18"/>
      <w:szCs w:val="18"/>
    </w:rPr>
  </w:style>
  <w:style w:type="paragraph" w:customStyle="1" w:styleId="Style21">
    <w:name w:val="Style21"/>
    <w:basedOn w:val="Normal"/>
    <w:uiPriority w:val="99"/>
    <w:rsid w:val="00692AC7"/>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692AC7"/>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692AC7"/>
    <w:rPr>
      <w:rFonts w:ascii="Georgia" w:hAnsi="Georgia"/>
      <w:bCs/>
      <w:iCs w:val="0"/>
      <w:sz w:val="22"/>
    </w:rPr>
  </w:style>
  <w:style w:type="paragraph" w:customStyle="1" w:styleId="Aa">
    <w:name w:val="A"/>
    <w:basedOn w:val="Default"/>
    <w:next w:val="Default"/>
    <w:rsid w:val="00692AC7"/>
    <w:pPr>
      <w:autoSpaceDE w:val="0"/>
      <w:autoSpaceDN w:val="0"/>
      <w:adjustRightInd w:val="0"/>
    </w:pPr>
    <w:rPr>
      <w:rFonts w:ascii="Times New Roman" w:eastAsia="Times New Roman" w:hAnsi="Times New Roman" w:cs="Times New Roman"/>
      <w:lang w:bidi="en-US"/>
    </w:rPr>
  </w:style>
  <w:style w:type="character" w:customStyle="1" w:styleId="ac">
    <w:name w:val="••••"/>
    <w:rsid w:val="00692AC7"/>
    <w:rPr>
      <w:color w:val="000000"/>
    </w:rPr>
  </w:style>
  <w:style w:type="character" w:customStyle="1" w:styleId="UL-Bold">
    <w:name w:val="UL-Bold"/>
    <w:basedOn w:val="DefaultParagraphFont"/>
    <w:rsid w:val="00692AC7"/>
    <w:rPr>
      <w:u w:val="thick"/>
    </w:rPr>
  </w:style>
  <w:style w:type="character" w:customStyle="1" w:styleId="UL-None">
    <w:name w:val="UL-None"/>
    <w:basedOn w:val="DefaultParagraphFont"/>
    <w:rsid w:val="00692AC7"/>
    <w:rPr>
      <w:u w:val="none"/>
    </w:rPr>
  </w:style>
  <w:style w:type="character" w:customStyle="1" w:styleId="styletimesnewroman12ptbold0">
    <w:name w:val="styletimesnewroman12ptbold"/>
    <w:basedOn w:val="DefaultParagraphFont"/>
    <w:rsid w:val="00692AC7"/>
  </w:style>
  <w:style w:type="character" w:customStyle="1" w:styleId="FontStyle19">
    <w:name w:val="Font Style19"/>
    <w:basedOn w:val="DefaultParagraphFont"/>
    <w:uiPriority w:val="99"/>
    <w:rsid w:val="00692AC7"/>
    <w:rPr>
      <w:rFonts w:ascii="Times New Roman" w:hAnsi="Times New Roman" w:cs="Times New Roman"/>
      <w:sz w:val="18"/>
      <w:szCs w:val="18"/>
    </w:rPr>
  </w:style>
  <w:style w:type="character" w:customStyle="1" w:styleId="UnderlineBox">
    <w:name w:val="Underline + Box"/>
    <w:uiPriority w:val="1"/>
    <w:qFormat/>
    <w:rsid w:val="00692AC7"/>
    <w:rPr>
      <w:rFonts w:ascii="Georgia" w:hAnsi="Georgia"/>
      <w:b w:val="0"/>
      <w:sz w:val="22"/>
      <w:u w:val="single"/>
      <w:bdr w:val="single" w:sz="4" w:space="0" w:color="auto"/>
    </w:rPr>
  </w:style>
  <w:style w:type="character" w:customStyle="1" w:styleId="10ptnotbold">
    <w:name w:val="10ptnotbold"/>
    <w:basedOn w:val="DefaultParagraphFont"/>
    <w:rsid w:val="00692AC7"/>
    <w:rPr>
      <w:sz w:val="20"/>
    </w:rPr>
  </w:style>
  <w:style w:type="paragraph" w:customStyle="1" w:styleId="ALLCAPS">
    <w:name w:val="ALL CAPS"/>
    <w:basedOn w:val="Normal"/>
    <w:rsid w:val="00692AC7"/>
    <w:rPr>
      <w:rFonts w:eastAsia="Times New Roman"/>
      <w:b/>
      <w:caps/>
      <w:szCs w:val="20"/>
    </w:rPr>
  </w:style>
  <w:style w:type="character" w:customStyle="1" w:styleId="kn">
    <w:name w:val="kn"/>
    <w:basedOn w:val="DefaultParagraphFont"/>
    <w:rsid w:val="00692AC7"/>
  </w:style>
  <w:style w:type="paragraph" w:customStyle="1" w:styleId="StyleCardworksLinespacingsingle">
    <w:name w:val="Style Card works + Line spacing:  single"/>
    <w:basedOn w:val="Normal"/>
    <w:link w:val="StyleCardworksLinespacingsingleChar"/>
    <w:rsid w:val="00692AC7"/>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692AC7"/>
    <w:rPr>
      <w:rFonts w:ascii="Calibri" w:eastAsia="Times New Roman" w:hAnsi="Calibri" w:cs="Calibri"/>
      <w:spacing w:val="-3"/>
      <w:szCs w:val="20"/>
    </w:rPr>
  </w:style>
  <w:style w:type="paragraph" w:customStyle="1" w:styleId="BriefTitleWorks">
    <w:name w:val="Brief Title Works"/>
    <w:basedOn w:val="Heading1"/>
    <w:link w:val="BriefTitleWorksChar"/>
    <w:rsid w:val="00692AC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caps/>
      <w:kern w:val="32"/>
      <w:sz w:val="24"/>
      <w:u w:val="single"/>
    </w:rPr>
  </w:style>
  <w:style w:type="character" w:customStyle="1" w:styleId="BriefTitleWorksChar">
    <w:name w:val="Brief Title Works Char"/>
    <w:basedOn w:val="DefaultParagraphFont"/>
    <w:link w:val="BriefTitleWorks"/>
    <w:rsid w:val="00692AC7"/>
    <w:rPr>
      <w:rFonts w:ascii="Georgia" w:eastAsia="Times New Roman" w:hAnsi="Georgia" w:cs="Arial"/>
      <w:b/>
      <w:caps/>
      <w:kern w:val="32"/>
      <w:sz w:val="24"/>
      <w:szCs w:val="32"/>
      <w:u w:val="single"/>
    </w:rPr>
  </w:style>
  <w:style w:type="character" w:customStyle="1" w:styleId="twelptblackblack1">
    <w:name w:val="twelptblackblack1"/>
    <w:basedOn w:val="DefaultParagraphFont"/>
    <w:rsid w:val="00692AC7"/>
    <w:rPr>
      <w:rFonts w:ascii="Verdana" w:hAnsi="Verdana" w:hint="default"/>
      <w:color w:val="000000"/>
      <w:sz w:val="16"/>
      <w:szCs w:val="16"/>
    </w:rPr>
  </w:style>
  <w:style w:type="character" w:customStyle="1" w:styleId="TagCharCharCharChar0">
    <w:name w:val="Tag Char Char Char Char"/>
    <w:basedOn w:val="DefaultParagraphFont"/>
    <w:rsid w:val="00692AC7"/>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692AC7"/>
  </w:style>
  <w:style w:type="character" w:customStyle="1" w:styleId="UnderlineChar1Char">
    <w:name w:val="Underline Char1 Char"/>
    <w:basedOn w:val="DefaultParagraphFont"/>
    <w:rsid w:val="00692AC7"/>
  </w:style>
  <w:style w:type="character" w:customStyle="1" w:styleId="BoldandUnderlineChar1Char2">
    <w:name w:val="Bold and Underline Char1 Char2"/>
    <w:basedOn w:val="DefaultParagraphFont"/>
    <w:rsid w:val="00692AC7"/>
  </w:style>
  <w:style w:type="character" w:customStyle="1" w:styleId="BoldandUnderlineCharChar1">
    <w:name w:val="Bold and Underline Char Char1"/>
    <w:basedOn w:val="DefaultParagraphFont"/>
    <w:rsid w:val="00692AC7"/>
  </w:style>
  <w:style w:type="character" w:customStyle="1" w:styleId="review">
    <w:name w:val="review"/>
    <w:basedOn w:val="DefaultParagraphFont"/>
    <w:rsid w:val="00692AC7"/>
  </w:style>
  <w:style w:type="character" w:customStyle="1" w:styleId="feature2caption">
    <w:name w:val="feature2caption"/>
    <w:basedOn w:val="DefaultParagraphFont"/>
    <w:rsid w:val="00692AC7"/>
  </w:style>
  <w:style w:type="character" w:customStyle="1" w:styleId="style22">
    <w:name w:val="style2"/>
    <w:basedOn w:val="DefaultParagraphFont"/>
    <w:rsid w:val="00692AC7"/>
  </w:style>
  <w:style w:type="character" w:customStyle="1" w:styleId="StyleStyleBoldUnderlineUnderlineIntenseEmphasis1apple-style-2">
    <w:name w:val="Style Style Bold UnderlineUnderlineIntense Emphasis1apple-style-...2"/>
    <w:basedOn w:val="DefaultParagraphFont"/>
    <w:rsid w:val="00692AC7"/>
  </w:style>
  <w:style w:type="character" w:customStyle="1" w:styleId="StyleStyleBoldUnderlineUnderlineIntenseEmphasis1apple-style-1">
    <w:name w:val="Style Style Bold UnderlineUnderlineIntense Emphasis1apple-style-...1"/>
    <w:basedOn w:val="DefaultParagraphFont"/>
    <w:rsid w:val="00692AC7"/>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692AC7"/>
    <w:rPr>
      <w:b w:val="0"/>
      <w:bCs w:val="0"/>
      <w:sz w:val="22"/>
      <w:u w:val="single"/>
      <w:bdr w:val="none" w:sz="0" w:space="0" w:color="auto"/>
    </w:rPr>
  </w:style>
  <w:style w:type="character" w:customStyle="1" w:styleId="lrdctspkr">
    <w:name w:val="lr_dct_spkr"/>
    <w:basedOn w:val="DefaultParagraphFont"/>
    <w:rsid w:val="00692AC7"/>
  </w:style>
  <w:style w:type="character" w:customStyle="1" w:styleId="lrdctlblinl">
    <w:name w:val="lr_dct_lbl_inl"/>
    <w:basedOn w:val="DefaultParagraphFont"/>
    <w:rsid w:val="00692AC7"/>
  </w:style>
  <w:style w:type="character" w:customStyle="1" w:styleId="lrdctlblblk">
    <w:name w:val="lr_dct_lbl_blk"/>
    <w:basedOn w:val="DefaultParagraphFont"/>
    <w:rsid w:val="00692AC7"/>
  </w:style>
  <w:style w:type="character" w:customStyle="1" w:styleId="bnp-articles-title1">
    <w:name w:val="bnp-articles-title1"/>
    <w:basedOn w:val="DefaultParagraphFont"/>
    <w:rsid w:val="00692AC7"/>
    <w:rPr>
      <w:rFonts w:ascii="Verdana" w:hAnsi="Verdana" w:hint="default"/>
      <w:b/>
      <w:bCs/>
      <w:color w:val="545454"/>
      <w:sz w:val="12"/>
      <w:szCs w:val="12"/>
    </w:rPr>
  </w:style>
  <w:style w:type="character" w:customStyle="1" w:styleId="featuretext">
    <w:name w:val="featuretext"/>
    <w:basedOn w:val="DefaultParagraphFont"/>
    <w:rsid w:val="00692AC7"/>
  </w:style>
  <w:style w:type="character" w:customStyle="1" w:styleId="relatedtext">
    <w:name w:val="related_text"/>
    <w:basedOn w:val="DefaultParagraphFont"/>
    <w:rsid w:val="00692AC7"/>
  </w:style>
  <w:style w:type="character" w:customStyle="1" w:styleId="fullpost">
    <w:name w:val="fullpost"/>
    <w:basedOn w:val="DefaultParagraphFont"/>
    <w:rsid w:val="00692AC7"/>
  </w:style>
  <w:style w:type="character" w:customStyle="1" w:styleId="bcktital">
    <w:name w:val="bcktital"/>
    <w:basedOn w:val="DefaultParagraphFont"/>
    <w:rsid w:val="00692AC7"/>
  </w:style>
  <w:style w:type="character" w:customStyle="1" w:styleId="bcktital0">
    <w:name w:val="bckt_ital"/>
    <w:basedOn w:val="DefaultParagraphFont"/>
    <w:rsid w:val="00692AC7"/>
  </w:style>
  <w:style w:type="paragraph" w:styleId="TOAHeading">
    <w:name w:val="toa heading"/>
    <w:basedOn w:val="Normal"/>
    <w:next w:val="Normal"/>
    <w:semiHidden/>
    <w:rsid w:val="00692AC7"/>
    <w:pPr>
      <w:spacing w:before="120"/>
    </w:pPr>
  </w:style>
  <w:style w:type="paragraph" w:customStyle="1" w:styleId="Number">
    <w:name w:val="Number"/>
    <w:basedOn w:val="Heading2"/>
    <w:rsid w:val="00692AC7"/>
    <w:pPr>
      <w:tabs>
        <w:tab w:val="left" w:pos="144"/>
        <w:tab w:val="num" w:pos="360"/>
      </w:tabs>
      <w:spacing w:before="240" w:after="240"/>
      <w:ind w:left="360" w:hanging="360"/>
    </w:pPr>
    <w:rPr>
      <w:rFonts w:ascii="Georgia" w:eastAsia="SimSun" w:hAnsi="Georgia" w:cs="Arial"/>
      <w:bCs/>
      <w:iCs/>
      <w:caps/>
      <w:sz w:val="24"/>
      <w:szCs w:val="20"/>
      <w:lang w:eastAsia="zh-CN"/>
    </w:rPr>
  </w:style>
  <w:style w:type="character" w:customStyle="1" w:styleId="fwanimclass">
    <w:name w:val="fwanim_class"/>
    <w:basedOn w:val="DefaultParagraphFont"/>
    <w:rsid w:val="00692AC7"/>
  </w:style>
  <w:style w:type="character" w:customStyle="1" w:styleId="CharChar8">
    <w:name w:val="Char Char8"/>
    <w:basedOn w:val="DefaultParagraphFont"/>
    <w:rsid w:val="00692AC7"/>
    <w:rPr>
      <w:rFonts w:ascii="Lucida Grande" w:hAnsi="Lucida Grande" w:cs="Times New Roman"/>
    </w:rPr>
  </w:style>
  <w:style w:type="paragraph" w:customStyle="1" w:styleId="DebateUnderline0">
    <w:name w:val="DebateUnderline"/>
    <w:basedOn w:val="DebateNormal"/>
    <w:qFormat/>
    <w:rsid w:val="00692AC7"/>
    <w:rPr>
      <w:rFonts w:eastAsiaTheme="minorHAnsi"/>
      <w:szCs w:val="24"/>
      <w:u w:val="single"/>
    </w:rPr>
  </w:style>
  <w:style w:type="character" w:customStyle="1" w:styleId="DebateUnderlineChar">
    <w:name w:val="DebateUnderline Char"/>
    <w:basedOn w:val="DebateNormalChar"/>
    <w:rsid w:val="00692AC7"/>
    <w:rPr>
      <w:rFonts w:ascii="Calibri" w:eastAsia="Calibri" w:hAnsi="Calibri" w:cs="Calibri"/>
      <w:szCs w:val="24"/>
      <w:u w:val="single"/>
      <w:lang w:val="en-US" w:eastAsia="en-US" w:bidi="ar-SA"/>
    </w:rPr>
  </w:style>
  <w:style w:type="character" w:customStyle="1" w:styleId="DebateTagChar0">
    <w:name w:val="DebateTag Char"/>
    <w:basedOn w:val="DefaultParagraphFont"/>
    <w:rsid w:val="00692AC7"/>
    <w:rPr>
      <w:rFonts w:eastAsia="Calibri"/>
      <w:b/>
      <w:sz w:val="24"/>
      <w:szCs w:val="24"/>
      <w:lang w:val="en-US" w:eastAsia="en-US" w:bidi="ar-SA"/>
    </w:rPr>
  </w:style>
  <w:style w:type="paragraph" w:customStyle="1" w:styleId="DebateHeaderFinal">
    <w:name w:val="DebateHeaderFinal"/>
    <w:basedOn w:val="Heading1"/>
    <w:qFormat/>
    <w:rsid w:val="00692AC7"/>
    <w:pPr>
      <w:spacing w:line="276" w:lineRule="auto"/>
      <w:jc w:val="left"/>
    </w:pPr>
    <w:rPr>
      <w:rFonts w:ascii="Georgia" w:eastAsia="Times New Roman" w:hAnsi="Georgia" w:cs="Times New Roman"/>
      <w:bCs/>
      <w:sz w:val="36"/>
      <w:szCs w:val="36"/>
    </w:rPr>
  </w:style>
  <w:style w:type="character" w:customStyle="1" w:styleId="DebateHeaderFinalChar">
    <w:name w:val="DebateHeaderFinal Char"/>
    <w:rsid w:val="00692AC7"/>
    <w:rPr>
      <w:b/>
      <w:bCs/>
      <w:sz w:val="36"/>
      <w:szCs w:val="36"/>
      <w:u w:val="single"/>
      <w:lang w:val="en-US" w:eastAsia="en-US" w:bidi="ar-SA"/>
    </w:rPr>
  </w:style>
  <w:style w:type="paragraph" w:customStyle="1" w:styleId="HeaderInitial0">
    <w:name w:val="HeaderInitial"/>
    <w:basedOn w:val="Normal"/>
    <w:rsid w:val="00692AC7"/>
    <w:pPr>
      <w:jc w:val="center"/>
      <w:outlineLvl w:val="0"/>
    </w:pPr>
    <w:rPr>
      <w:rFonts w:ascii="Garamond" w:hAnsi="Garamond"/>
      <w:b/>
      <w:caps/>
      <w:sz w:val="28"/>
    </w:rPr>
  </w:style>
  <w:style w:type="character" w:customStyle="1" w:styleId="FooterChar2">
    <w:name w:val="Footer Char2"/>
    <w:basedOn w:val="DefaultParagraphFont"/>
    <w:rsid w:val="00692AC7"/>
    <w:rPr>
      <w:rFonts w:eastAsia="MS Mincho"/>
      <w:sz w:val="24"/>
      <w:szCs w:val="24"/>
      <w:lang w:val="en-US" w:eastAsia="ja-JP" w:bidi="ar-SA"/>
    </w:rPr>
  </w:style>
  <w:style w:type="character" w:customStyle="1" w:styleId="BalloonTextChar2">
    <w:name w:val="Balloon Text Char2"/>
    <w:basedOn w:val="DefaultParagraphFont"/>
    <w:rsid w:val="00692AC7"/>
    <w:rPr>
      <w:rFonts w:ascii="Tahoma" w:eastAsia="MS Mincho" w:hAnsi="Tahoma" w:cs="Tahoma"/>
      <w:sz w:val="16"/>
      <w:szCs w:val="16"/>
      <w:lang w:val="en-US" w:eastAsia="ja-JP" w:bidi="ar-SA"/>
    </w:rPr>
  </w:style>
  <w:style w:type="paragraph" w:customStyle="1" w:styleId="StyleLinespacingDouble">
    <w:name w:val="Style Line spacing:  Double"/>
    <w:basedOn w:val="Normal"/>
    <w:rsid w:val="00692AC7"/>
    <w:pPr>
      <w:spacing w:after="240" w:line="480" w:lineRule="auto"/>
    </w:pPr>
    <w:rPr>
      <w:rFonts w:ascii="Cambria" w:hAnsi="Cambria"/>
      <w:szCs w:val="20"/>
    </w:rPr>
  </w:style>
  <w:style w:type="character" w:customStyle="1" w:styleId="StyleLinespacingDoubleChar">
    <w:name w:val="Style Line spacing:  Double Char"/>
    <w:basedOn w:val="DefaultParagraphFont"/>
    <w:rsid w:val="00692AC7"/>
    <w:rPr>
      <w:rFonts w:ascii="Cambria" w:hAnsi="Cambria"/>
      <w:sz w:val="24"/>
      <w:lang w:val="en-US" w:eastAsia="en-US" w:bidi="ar-SA"/>
    </w:rPr>
  </w:style>
  <w:style w:type="paragraph" w:customStyle="1" w:styleId="Normalspacing">
    <w:name w:val="Normal + spacing"/>
    <w:basedOn w:val="StyleLinespacingDouble"/>
    <w:qFormat/>
    <w:rsid w:val="00692AC7"/>
  </w:style>
  <w:style w:type="character" w:customStyle="1" w:styleId="NormalspacingChar">
    <w:name w:val="Normal + spacing Char"/>
    <w:basedOn w:val="StyleLinespacingDoubleChar"/>
    <w:rsid w:val="00692AC7"/>
    <w:rPr>
      <w:rFonts w:ascii="Cambria" w:hAnsi="Cambria"/>
      <w:sz w:val="24"/>
      <w:lang w:val="en-US" w:eastAsia="en-US" w:bidi="ar-SA"/>
    </w:rPr>
  </w:style>
  <w:style w:type="character" w:customStyle="1" w:styleId="textbold0">
    <w:name w:val="textbold"/>
    <w:basedOn w:val="DefaultParagraphFont"/>
    <w:rsid w:val="00692AC7"/>
  </w:style>
  <w:style w:type="character" w:customStyle="1" w:styleId="textitalics">
    <w:name w:val="textitalics"/>
    <w:basedOn w:val="DefaultParagraphFont"/>
    <w:rsid w:val="00692AC7"/>
  </w:style>
  <w:style w:type="paragraph" w:customStyle="1" w:styleId="lastpar">
    <w:name w:val="lastpar"/>
    <w:basedOn w:val="Normal"/>
    <w:rsid w:val="00692AC7"/>
    <w:pPr>
      <w:spacing w:before="100" w:beforeAutospacing="1" w:after="100" w:afterAutospacing="1"/>
    </w:pPr>
  </w:style>
  <w:style w:type="character" w:customStyle="1" w:styleId="hit1">
    <w:name w:val="hit1"/>
    <w:basedOn w:val="DefaultParagraphFont"/>
    <w:rsid w:val="00692AC7"/>
    <w:rPr>
      <w:b/>
      <w:bCs/>
      <w:color w:val="CC0033"/>
    </w:rPr>
  </w:style>
  <w:style w:type="table" w:styleId="TableClassic1">
    <w:name w:val="Table Classic 1"/>
    <w:basedOn w:val="TableNormal"/>
    <w:rsid w:val="00692AC7"/>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92AC7"/>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692AC7"/>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rsid w:val="00692AC7"/>
    <w:pPr>
      <w:tabs>
        <w:tab w:val="left" w:pos="9450"/>
      </w:tabs>
      <w:spacing w:before="100" w:beforeAutospacing="1" w:after="100" w:afterAutospacing="1"/>
    </w:pPr>
    <w:rPr>
      <w:rFonts w:ascii="Verdana" w:eastAsia="SimSun" w:hAnsi="Verdana"/>
      <w:color w:val="646464"/>
      <w:szCs w:val="18"/>
      <w:lang w:eastAsia="zh-CN"/>
    </w:rPr>
  </w:style>
  <w:style w:type="paragraph" w:customStyle="1" w:styleId="links">
    <w:name w:val="links"/>
    <w:basedOn w:val="Normal"/>
    <w:rsid w:val="00692AC7"/>
    <w:pPr>
      <w:tabs>
        <w:tab w:val="left" w:pos="9450"/>
      </w:tabs>
      <w:spacing w:before="100" w:beforeAutospacing="1" w:after="100" w:afterAutospacing="1"/>
    </w:pPr>
  </w:style>
  <w:style w:type="paragraph" w:customStyle="1" w:styleId="NoteLevel22">
    <w:name w:val="Note Level 22"/>
    <w:basedOn w:val="Normal"/>
    <w:rsid w:val="00692AC7"/>
    <w:pPr>
      <w:keepNext/>
      <w:tabs>
        <w:tab w:val="num" w:pos="720"/>
        <w:tab w:val="left" w:pos="9450"/>
      </w:tabs>
      <w:ind w:left="1080" w:hanging="360"/>
      <w:outlineLvl w:val="1"/>
    </w:pPr>
    <w:rPr>
      <w:rFonts w:ascii="Verdana" w:eastAsia="MS Gothic" w:hAnsi="Verdana"/>
    </w:rPr>
  </w:style>
  <w:style w:type="character" w:customStyle="1" w:styleId="CharacterStyle8">
    <w:name w:val="Character Style 8"/>
    <w:rsid w:val="00692AC7"/>
    <w:rPr>
      <w:sz w:val="22"/>
      <w:szCs w:val="22"/>
    </w:rPr>
  </w:style>
  <w:style w:type="paragraph" w:customStyle="1" w:styleId="Style110">
    <w:name w:val="Style 11"/>
    <w:rsid w:val="00692AC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692AC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692AC7"/>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692AC7"/>
    <w:rPr>
      <w:rFonts w:ascii="Arial Narrow" w:hAnsi="Arial Narrow"/>
      <w:color w:val="000000"/>
      <w:sz w:val="22"/>
      <w:szCs w:val="22"/>
      <w:u w:val="single"/>
      <w:lang w:val="en-US" w:eastAsia="en-US" w:bidi="ar-SA"/>
    </w:rPr>
  </w:style>
  <w:style w:type="paragraph" w:customStyle="1" w:styleId="Style51">
    <w:name w:val="Style 5"/>
    <w:rsid w:val="00692AC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692AC7"/>
    <w:rPr>
      <w:b/>
      <w:bCs/>
      <w:sz w:val="24"/>
      <w:szCs w:val="24"/>
      <w:lang w:val="en-US" w:eastAsia="en-US" w:bidi="ar-SA"/>
    </w:rPr>
  </w:style>
  <w:style w:type="paragraph" w:customStyle="1" w:styleId="Boldunderline1">
    <w:name w:val="Bold/underline"/>
    <w:basedOn w:val="Normal"/>
    <w:autoRedefine/>
    <w:rsid w:val="00692AC7"/>
    <w:pPr>
      <w:tabs>
        <w:tab w:val="left" w:pos="9450"/>
      </w:tabs>
    </w:pPr>
    <w:rPr>
      <w:rFonts w:eastAsia="SimSun"/>
      <w:b/>
    </w:rPr>
  </w:style>
  <w:style w:type="character" w:customStyle="1" w:styleId="BoldunderlineChar3">
    <w:name w:val="Bold/underline Char"/>
    <w:basedOn w:val="DefaultParagraphFont"/>
    <w:rsid w:val="00692AC7"/>
    <w:rPr>
      <w:rFonts w:eastAsia="SimSun"/>
      <w:b/>
      <w:sz w:val="24"/>
      <w:szCs w:val="24"/>
      <w:lang w:val="en-US" w:eastAsia="en-US" w:bidi="ar-SA"/>
    </w:rPr>
  </w:style>
  <w:style w:type="character" w:customStyle="1" w:styleId="ClearChar">
    <w:name w:val="Clear Char"/>
    <w:basedOn w:val="DefaultParagraphFont"/>
    <w:rsid w:val="00692AC7"/>
    <w:rPr>
      <w:rFonts w:eastAsia="SimSun"/>
      <w:sz w:val="24"/>
      <w:szCs w:val="24"/>
      <w:lang w:val="en-US" w:eastAsia="zh-CN" w:bidi="ar-SA"/>
    </w:rPr>
  </w:style>
  <w:style w:type="paragraph" w:customStyle="1" w:styleId="TableContents">
    <w:name w:val="Table Contents"/>
    <w:basedOn w:val="Normal"/>
    <w:rsid w:val="00692AC7"/>
    <w:pPr>
      <w:suppressLineNumbers/>
      <w:tabs>
        <w:tab w:val="left" w:pos="9450"/>
      </w:tabs>
      <w:suppressAutoHyphens/>
    </w:pPr>
    <w:rPr>
      <w:rFonts w:eastAsia="Arial Unicode MS"/>
      <w:kern w:val="1"/>
    </w:rPr>
  </w:style>
  <w:style w:type="paragraph" w:customStyle="1" w:styleId="faketag">
    <w:name w:val="fake tag"/>
    <w:basedOn w:val="Heading1"/>
    <w:rsid w:val="00692AC7"/>
    <w:pPr>
      <w:tabs>
        <w:tab w:val="left" w:pos="9450"/>
      </w:tabs>
    </w:pPr>
    <w:rPr>
      <w:rFonts w:ascii="Arial Rounded MT Bold" w:eastAsia="Times New Roman" w:hAnsi="Arial Rounded MT Bold" w:cs="Arial"/>
      <w:b w:val="0"/>
      <w:bCs/>
      <w:smallCaps/>
    </w:rPr>
  </w:style>
  <w:style w:type="paragraph" w:customStyle="1" w:styleId="Heading1fake">
    <w:name w:val="Heading 1 fake"/>
    <w:basedOn w:val="Normal"/>
    <w:autoRedefine/>
    <w:rsid w:val="00692AC7"/>
    <w:pPr>
      <w:tabs>
        <w:tab w:val="left" w:pos="9450"/>
      </w:tabs>
      <w:jc w:val="center"/>
    </w:pPr>
    <w:rPr>
      <w:rFonts w:ascii="Verdana" w:hAnsi="Verdana"/>
    </w:rPr>
  </w:style>
  <w:style w:type="paragraph" w:customStyle="1" w:styleId="heading1fake0">
    <w:name w:val="heading 1 fake"/>
    <w:basedOn w:val="Heading1"/>
    <w:autoRedefine/>
    <w:rsid w:val="00692AC7"/>
    <w:pPr>
      <w:tabs>
        <w:tab w:val="left" w:pos="9450"/>
      </w:tabs>
      <w:outlineLvl w:val="9"/>
    </w:pPr>
    <w:rPr>
      <w:rFonts w:ascii="Verdana" w:eastAsia="Times New Roman" w:hAnsi="Verdana" w:cs="Arial"/>
      <w:bCs/>
      <w:smallCaps/>
    </w:rPr>
  </w:style>
  <w:style w:type="paragraph" w:customStyle="1" w:styleId="text1Char">
    <w:name w:val="text1 Char"/>
    <w:basedOn w:val="Normal"/>
    <w:autoRedefine/>
    <w:rsid w:val="00692AC7"/>
    <w:pPr>
      <w:tabs>
        <w:tab w:val="left" w:pos="9450"/>
      </w:tabs>
    </w:pPr>
    <w:rPr>
      <w:szCs w:val="20"/>
    </w:rPr>
  </w:style>
  <w:style w:type="character" w:customStyle="1" w:styleId="textCharChar1">
    <w:name w:val="text Char Char1"/>
    <w:basedOn w:val="DefaultParagraphFont"/>
    <w:rsid w:val="00692AC7"/>
    <w:rPr>
      <w:sz w:val="18"/>
      <w:szCs w:val="24"/>
      <w:lang w:val="en-US" w:eastAsia="en-US" w:bidi="ar-SA"/>
    </w:rPr>
  </w:style>
  <w:style w:type="character" w:customStyle="1" w:styleId="text1CharChar">
    <w:name w:val="text1 Char Char"/>
    <w:basedOn w:val="DefaultParagraphFont"/>
    <w:rsid w:val="00692AC7"/>
    <w:rPr>
      <w:lang w:val="en-US" w:eastAsia="en-US" w:bidi="ar-SA"/>
    </w:rPr>
  </w:style>
  <w:style w:type="character" w:customStyle="1" w:styleId="textCharChar">
    <w:name w:val="text Char Char"/>
    <w:basedOn w:val="DefaultParagraphFont"/>
    <w:rsid w:val="00692AC7"/>
    <w:rPr>
      <w:sz w:val="18"/>
      <w:szCs w:val="24"/>
      <w:lang w:val="en-US" w:eastAsia="en-US" w:bidi="ar-SA"/>
    </w:rPr>
  </w:style>
  <w:style w:type="character" w:customStyle="1" w:styleId="normalloose1">
    <w:name w:val="normalloose1"/>
    <w:basedOn w:val="DefaultParagraphFont"/>
    <w:rsid w:val="00692AC7"/>
    <w:rPr>
      <w:sz w:val="20"/>
      <w:szCs w:val="20"/>
    </w:rPr>
  </w:style>
  <w:style w:type="paragraph" w:customStyle="1" w:styleId="printerheadline">
    <w:name w:val="printer_headline"/>
    <w:basedOn w:val="Normal"/>
    <w:rsid w:val="00692AC7"/>
    <w:pPr>
      <w:tabs>
        <w:tab w:val="left" w:pos="9450"/>
      </w:tabs>
      <w:spacing w:before="100" w:beforeAutospacing="1" w:after="100" w:afterAutospacing="1"/>
    </w:pPr>
  </w:style>
  <w:style w:type="paragraph" w:customStyle="1" w:styleId="help">
    <w:name w:val="help"/>
    <w:basedOn w:val="Normal"/>
    <w:rsid w:val="00692AC7"/>
    <w:pPr>
      <w:tabs>
        <w:tab w:val="left" w:pos="9450"/>
      </w:tabs>
      <w:spacing w:before="100" w:beforeAutospacing="1" w:after="100" w:afterAutospacing="1"/>
    </w:pPr>
  </w:style>
  <w:style w:type="character" w:customStyle="1" w:styleId="sponsoredadtext">
    <w:name w:val="sponsoredadtext"/>
    <w:basedOn w:val="DefaultParagraphFont"/>
    <w:rsid w:val="00692AC7"/>
  </w:style>
  <w:style w:type="character" w:customStyle="1" w:styleId="georgia">
    <w:name w:val="georgia"/>
    <w:basedOn w:val="DefaultParagraphFont"/>
    <w:rsid w:val="00692AC7"/>
  </w:style>
  <w:style w:type="character" w:customStyle="1" w:styleId="isdefault">
    <w:name w:val="isdefault"/>
    <w:basedOn w:val="DefaultParagraphFont"/>
    <w:rsid w:val="00692AC7"/>
  </w:style>
  <w:style w:type="character" w:customStyle="1" w:styleId="arial">
    <w:name w:val="arial"/>
    <w:basedOn w:val="DefaultParagraphFont"/>
    <w:rsid w:val="00692AC7"/>
  </w:style>
  <w:style w:type="character" w:customStyle="1" w:styleId="pipe">
    <w:name w:val="pipe"/>
    <w:basedOn w:val="DefaultParagraphFont"/>
    <w:rsid w:val="00692AC7"/>
  </w:style>
  <w:style w:type="paragraph" w:customStyle="1" w:styleId="dtlcomment">
    <w:name w:val="dtlcomment"/>
    <w:basedOn w:val="Normal"/>
    <w:rsid w:val="00692AC7"/>
    <w:pPr>
      <w:tabs>
        <w:tab w:val="left" w:pos="9450"/>
      </w:tabs>
      <w:spacing w:before="100" w:beforeAutospacing="1" w:after="100" w:afterAutospacing="1"/>
    </w:pPr>
  </w:style>
  <w:style w:type="character" w:customStyle="1" w:styleId="writername">
    <w:name w:val="writername"/>
    <w:basedOn w:val="DefaultParagraphFont"/>
    <w:rsid w:val="00692AC7"/>
  </w:style>
  <w:style w:type="character" w:customStyle="1" w:styleId="CharChar18">
    <w:name w:val="Char Char18"/>
    <w:basedOn w:val="DefaultParagraphFont"/>
    <w:rsid w:val="00692AC7"/>
    <w:rPr>
      <w:sz w:val="16"/>
      <w:szCs w:val="24"/>
      <w:lang w:val="en-US" w:eastAsia="en-US" w:bidi="ar-SA"/>
    </w:rPr>
  </w:style>
  <w:style w:type="character" w:customStyle="1" w:styleId="CharChar24">
    <w:name w:val="Char Char24"/>
    <w:basedOn w:val="DefaultParagraphFont"/>
    <w:rsid w:val="00692AC7"/>
    <w:rPr>
      <w:b/>
      <w:bCs/>
      <w:sz w:val="28"/>
      <w:szCs w:val="28"/>
      <w:lang w:val="en-US" w:eastAsia="en-US" w:bidi="ar-SA"/>
    </w:rPr>
  </w:style>
  <w:style w:type="character" w:customStyle="1" w:styleId="ln2">
    <w:name w:val="ln2"/>
    <w:basedOn w:val="DefaultParagraphFont"/>
    <w:rsid w:val="00692AC7"/>
  </w:style>
  <w:style w:type="paragraph" w:customStyle="1" w:styleId="StyleStyle1">
    <w:name w:val="Style Style1 +"/>
    <w:basedOn w:val="Normal"/>
    <w:rsid w:val="00692AC7"/>
  </w:style>
  <w:style w:type="character" w:customStyle="1" w:styleId="StyleStyle1Char">
    <w:name w:val="Style Style1 + Char"/>
    <w:basedOn w:val="Style1Char"/>
    <w:rsid w:val="00692AC7"/>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692AC7"/>
  </w:style>
  <w:style w:type="character" w:customStyle="1" w:styleId="CharChar16">
    <w:name w:val="Char Char16"/>
    <w:basedOn w:val="DefaultParagraphFont"/>
    <w:rsid w:val="00692AC7"/>
    <w:rPr>
      <w:rFonts w:ascii="Cambria" w:hAnsi="Cambria"/>
      <w:lang w:val="en-US" w:eastAsia="en-US" w:bidi="ar-SA"/>
    </w:rPr>
  </w:style>
  <w:style w:type="character" w:customStyle="1" w:styleId="CharChar15">
    <w:name w:val="Char Char15"/>
    <w:basedOn w:val="CharChar16"/>
    <w:rsid w:val="00692AC7"/>
    <w:rPr>
      <w:rFonts w:ascii="Cambria" w:hAnsi="Cambria"/>
      <w:b/>
      <w:bCs/>
      <w:lang w:val="en-US" w:eastAsia="en-US" w:bidi="ar-SA"/>
    </w:rPr>
  </w:style>
  <w:style w:type="character" w:customStyle="1" w:styleId="CharChar14">
    <w:name w:val="Char Char14"/>
    <w:basedOn w:val="DefaultParagraphFont"/>
    <w:rsid w:val="00692AC7"/>
    <w:rPr>
      <w:rFonts w:ascii="Tahoma" w:hAnsi="Tahoma" w:cs="Tahoma"/>
      <w:sz w:val="16"/>
      <w:szCs w:val="16"/>
      <w:lang w:val="en-US" w:eastAsia="en-US" w:bidi="ar-SA"/>
    </w:rPr>
  </w:style>
  <w:style w:type="character" w:customStyle="1" w:styleId="CharChar13">
    <w:name w:val="Char Char13"/>
    <w:basedOn w:val="DefaultParagraphFont"/>
    <w:rsid w:val="00692AC7"/>
    <w:rPr>
      <w:rFonts w:ascii="Cambria" w:hAnsi="Cambria"/>
      <w:lang w:val="en-US" w:eastAsia="en-US" w:bidi="ar-SA"/>
    </w:rPr>
  </w:style>
  <w:style w:type="paragraph" w:customStyle="1" w:styleId="normalChar0">
    <w:name w:val="normal Char"/>
    <w:basedOn w:val="Normal"/>
    <w:rsid w:val="00692AC7"/>
  </w:style>
  <w:style w:type="character" w:customStyle="1" w:styleId="cardtextsmallCharChar">
    <w:name w:val="card text small Char Char"/>
    <w:basedOn w:val="DefaultParagraphFont"/>
    <w:rsid w:val="00692AC7"/>
    <w:rPr>
      <w:rFonts w:ascii="Arial Narrow" w:hAnsi="Arial Narrow" w:cs="Times New Roman"/>
      <w:sz w:val="16"/>
    </w:rPr>
  </w:style>
  <w:style w:type="character" w:customStyle="1" w:styleId="reportbody1">
    <w:name w:val="reportbody1"/>
    <w:basedOn w:val="DefaultParagraphFont"/>
    <w:rsid w:val="00692AC7"/>
    <w:rPr>
      <w:rFonts w:ascii="Tahoma" w:hAnsi="Tahoma" w:cs="Tahoma" w:hint="default"/>
      <w:color w:val="000000"/>
      <w:sz w:val="14"/>
      <w:szCs w:val="14"/>
    </w:rPr>
  </w:style>
  <w:style w:type="character" w:customStyle="1" w:styleId="TagChar4">
    <w:name w:val="Tag Char4"/>
    <w:basedOn w:val="DefaultParagraphFont"/>
    <w:rsid w:val="00692AC7"/>
    <w:rPr>
      <w:b/>
      <w:sz w:val="26"/>
      <w:szCs w:val="24"/>
      <w:lang w:val="en-US" w:eastAsia="en-US" w:bidi="ar-SA"/>
    </w:rPr>
  </w:style>
  <w:style w:type="paragraph" w:customStyle="1" w:styleId="SmallTextGaramond">
    <w:name w:val="Small Text Garamond"/>
    <w:basedOn w:val="Normal"/>
    <w:rsid w:val="00692AC7"/>
    <w:pPr>
      <w:suppressAutoHyphens/>
      <w:contextualSpacing/>
    </w:pPr>
    <w:rPr>
      <w:rFonts w:ascii="Garamond" w:hAnsi="Garamond"/>
      <w:szCs w:val="18"/>
    </w:rPr>
  </w:style>
  <w:style w:type="paragraph" w:customStyle="1" w:styleId="Taglines">
    <w:name w:val="Taglines"/>
    <w:basedOn w:val="Heading2"/>
    <w:rsid w:val="00692AC7"/>
    <w:pPr>
      <w:suppressAutoHyphens/>
      <w:spacing w:before="240"/>
      <w:contextualSpacing/>
    </w:pPr>
    <w:rPr>
      <w:rFonts w:ascii="Georgia" w:eastAsia="Calibri" w:hAnsi="Georgia" w:cs="Arial"/>
      <w:b w:val="0"/>
      <w:bCs/>
      <w:iCs/>
      <w:caps/>
      <w:szCs w:val="22"/>
    </w:rPr>
  </w:style>
  <w:style w:type="character" w:customStyle="1" w:styleId="TaglinesChar">
    <w:name w:val="Taglines Char"/>
    <w:basedOn w:val="DefaultParagraphFont"/>
    <w:rsid w:val="00692AC7"/>
    <w:rPr>
      <w:rFonts w:cs="Arial"/>
      <w:bCs/>
      <w:iCs/>
      <w:szCs w:val="22"/>
      <w:lang w:val="en-US" w:eastAsia="en-US" w:bidi="ar-SA"/>
    </w:rPr>
  </w:style>
  <w:style w:type="paragraph" w:customStyle="1" w:styleId="bodytextfp">
    <w:name w:val="bodytextfp"/>
    <w:basedOn w:val="Normal"/>
    <w:rsid w:val="00692AC7"/>
    <w:pPr>
      <w:spacing w:before="100" w:beforeAutospacing="1" w:after="100" w:afterAutospacing="1"/>
    </w:pPr>
  </w:style>
  <w:style w:type="paragraph" w:customStyle="1" w:styleId="listterm">
    <w:name w:val="listterm"/>
    <w:basedOn w:val="Normal"/>
    <w:rsid w:val="00692AC7"/>
    <w:pPr>
      <w:spacing w:before="100" w:beforeAutospacing="1" w:after="100" w:afterAutospacing="1"/>
    </w:pPr>
  </w:style>
  <w:style w:type="paragraph" w:customStyle="1" w:styleId="more">
    <w:name w:val="more"/>
    <w:basedOn w:val="Normal"/>
    <w:rsid w:val="00692AC7"/>
    <w:pPr>
      <w:spacing w:before="100" w:beforeAutospacing="1" w:after="100" w:afterAutospacing="1"/>
    </w:pPr>
  </w:style>
  <w:style w:type="character" w:customStyle="1" w:styleId="WW8Num2z0">
    <w:name w:val="WW8Num2z0"/>
    <w:rsid w:val="00692AC7"/>
    <w:rPr>
      <w:rFonts w:ascii="Garamond" w:hAnsi="Garamond"/>
    </w:rPr>
  </w:style>
  <w:style w:type="character" w:customStyle="1" w:styleId="WW8Num3z0">
    <w:name w:val="WW8Num3z0"/>
    <w:rsid w:val="00692AC7"/>
    <w:rPr>
      <w:rFonts w:ascii="Garamond" w:hAnsi="Garamond"/>
    </w:rPr>
  </w:style>
  <w:style w:type="character" w:customStyle="1" w:styleId="WW8Num4z1">
    <w:name w:val="WW8Num4z1"/>
    <w:rsid w:val="00692AC7"/>
    <w:rPr>
      <w:rFonts w:ascii="Garamond" w:hAnsi="Garamond"/>
    </w:rPr>
  </w:style>
  <w:style w:type="character" w:customStyle="1" w:styleId="WW8Num5z0">
    <w:name w:val="WW8Num5z0"/>
    <w:rsid w:val="00692AC7"/>
    <w:rPr>
      <w:rFonts w:ascii="Garamond" w:hAnsi="Garamond"/>
    </w:rPr>
  </w:style>
  <w:style w:type="character" w:customStyle="1" w:styleId="WW8Num6z0">
    <w:name w:val="WW8Num6z0"/>
    <w:rsid w:val="00692AC7"/>
    <w:rPr>
      <w:rFonts w:ascii="Symbol" w:hAnsi="Symbol"/>
    </w:rPr>
  </w:style>
  <w:style w:type="character" w:customStyle="1" w:styleId="WW8Num7z0">
    <w:name w:val="WW8Num7z0"/>
    <w:rsid w:val="00692AC7"/>
    <w:rPr>
      <w:rFonts w:ascii="Symbol" w:hAnsi="Symbol"/>
    </w:rPr>
  </w:style>
  <w:style w:type="character" w:customStyle="1" w:styleId="WW8Num8z0">
    <w:name w:val="WW8Num8z0"/>
    <w:rsid w:val="00692AC7"/>
    <w:rPr>
      <w:rFonts w:ascii="Symbol" w:hAnsi="Symbol"/>
    </w:rPr>
  </w:style>
  <w:style w:type="character" w:customStyle="1" w:styleId="WW8Num9z0">
    <w:name w:val="WW8Num9z0"/>
    <w:rsid w:val="00692AC7"/>
    <w:rPr>
      <w:rFonts w:ascii="Symbol" w:hAnsi="Symbol"/>
    </w:rPr>
  </w:style>
  <w:style w:type="character" w:customStyle="1" w:styleId="WW8Num10z0">
    <w:name w:val="WW8Num10z0"/>
    <w:rsid w:val="00692AC7"/>
    <w:rPr>
      <w:rFonts w:ascii="Garamond" w:hAnsi="Garamond"/>
    </w:rPr>
  </w:style>
  <w:style w:type="character" w:customStyle="1" w:styleId="WW8Num11z1">
    <w:name w:val="WW8Num11z1"/>
    <w:rsid w:val="00692AC7"/>
    <w:rPr>
      <w:rFonts w:ascii="Garamond" w:hAnsi="Garamond"/>
    </w:rPr>
  </w:style>
  <w:style w:type="character" w:customStyle="1" w:styleId="Absatz-Standardschriftart">
    <w:name w:val="Absatz-Standardschriftart"/>
    <w:rsid w:val="00692AC7"/>
  </w:style>
  <w:style w:type="character" w:customStyle="1" w:styleId="WW-Absatz-Standardschriftart">
    <w:name w:val="WW-Absatz-Standardschriftart"/>
    <w:rsid w:val="00692AC7"/>
  </w:style>
  <w:style w:type="character" w:customStyle="1" w:styleId="WW-Absatz-Standardschriftart1">
    <w:name w:val="WW-Absatz-Standardschriftart1"/>
    <w:rsid w:val="00692AC7"/>
  </w:style>
  <w:style w:type="character" w:customStyle="1" w:styleId="EndnoteCharacters">
    <w:name w:val="Endnote Characters"/>
    <w:basedOn w:val="DefaultParagraphFont"/>
    <w:rsid w:val="00692AC7"/>
    <w:rPr>
      <w:position w:val="0"/>
      <w:sz w:val="24"/>
      <w:vertAlign w:val="baseline"/>
    </w:rPr>
  </w:style>
  <w:style w:type="character" w:customStyle="1" w:styleId="WW8Num1z0">
    <w:name w:val="WW8Num1z0"/>
    <w:rsid w:val="00692AC7"/>
    <w:rPr>
      <w:rFonts w:ascii="Symbol" w:hAnsi="Symbol"/>
    </w:rPr>
  </w:style>
  <w:style w:type="character" w:customStyle="1" w:styleId="WW8Num1z2">
    <w:name w:val="WW8Num1z2"/>
    <w:rsid w:val="00692AC7"/>
    <w:rPr>
      <w:rFonts w:ascii="Courier New" w:hAnsi="Courier New"/>
    </w:rPr>
  </w:style>
  <w:style w:type="character" w:customStyle="1" w:styleId="WW8Num1z3">
    <w:name w:val="WW8Num1z3"/>
    <w:rsid w:val="00692AC7"/>
    <w:rPr>
      <w:rFonts w:ascii="Wingdings" w:hAnsi="Wingdings"/>
    </w:rPr>
  </w:style>
  <w:style w:type="character" w:customStyle="1" w:styleId="WW8Num11z0">
    <w:name w:val="WW8Num11z0"/>
    <w:rsid w:val="00692AC7"/>
    <w:rPr>
      <w:rFonts w:ascii="Symbol" w:hAnsi="Symbol"/>
    </w:rPr>
  </w:style>
  <w:style w:type="character" w:customStyle="1" w:styleId="WW8Num83z0">
    <w:name w:val="WW8Num83z0"/>
    <w:rsid w:val="00692AC7"/>
    <w:rPr>
      <w:rFonts w:ascii="Symbol" w:hAnsi="Symbol"/>
    </w:rPr>
  </w:style>
  <w:style w:type="character" w:customStyle="1" w:styleId="WW8Num83z1">
    <w:name w:val="WW8Num83z1"/>
    <w:rsid w:val="00692AC7"/>
    <w:rPr>
      <w:rFonts w:ascii="Courier New" w:hAnsi="Courier New"/>
    </w:rPr>
  </w:style>
  <w:style w:type="character" w:customStyle="1" w:styleId="WW8Num83z2">
    <w:name w:val="WW8Num83z2"/>
    <w:rsid w:val="00692AC7"/>
    <w:rPr>
      <w:rFonts w:ascii="Wingdings" w:hAnsi="Wingdings"/>
    </w:rPr>
  </w:style>
  <w:style w:type="character" w:customStyle="1" w:styleId="WW8Num89z0">
    <w:name w:val="WW8Num89z0"/>
    <w:rsid w:val="00692AC7"/>
    <w:rPr>
      <w:rFonts w:ascii="Symbol" w:hAnsi="Symbol"/>
      <w:sz w:val="20"/>
    </w:rPr>
  </w:style>
  <w:style w:type="character" w:customStyle="1" w:styleId="WW8Num90z0">
    <w:name w:val="WW8Num90z0"/>
    <w:rsid w:val="00692AC7"/>
    <w:rPr>
      <w:rFonts w:ascii="Times New Roman" w:eastAsia="Times New Roman" w:hAnsi="Times New Roman" w:cs="Times New Roman"/>
    </w:rPr>
  </w:style>
  <w:style w:type="character" w:customStyle="1" w:styleId="WW8Num92z0">
    <w:name w:val="WW8Num92z0"/>
    <w:rsid w:val="00692AC7"/>
    <w:rPr>
      <w:rFonts w:ascii="Symbol" w:eastAsia="Times New Roman" w:hAnsi="Symbol"/>
    </w:rPr>
  </w:style>
  <w:style w:type="character" w:customStyle="1" w:styleId="WW8Num92z1">
    <w:name w:val="WW8Num92z1"/>
    <w:rsid w:val="00692AC7"/>
    <w:rPr>
      <w:rFonts w:ascii="Courier New" w:hAnsi="Courier New"/>
    </w:rPr>
  </w:style>
  <w:style w:type="character" w:customStyle="1" w:styleId="WW8Num92z2">
    <w:name w:val="WW8Num92z2"/>
    <w:rsid w:val="00692AC7"/>
    <w:rPr>
      <w:rFonts w:ascii="Wingdings" w:hAnsi="Wingdings"/>
    </w:rPr>
  </w:style>
  <w:style w:type="character" w:customStyle="1" w:styleId="WW8Num92z3">
    <w:name w:val="WW8Num92z3"/>
    <w:rsid w:val="00692AC7"/>
    <w:rPr>
      <w:rFonts w:ascii="Symbol" w:hAnsi="Symbol"/>
    </w:rPr>
  </w:style>
  <w:style w:type="character" w:customStyle="1" w:styleId="WW8Num96z0">
    <w:name w:val="WW8Num96z0"/>
    <w:rsid w:val="00692AC7"/>
    <w:rPr>
      <w:rFonts w:ascii="Symbol" w:hAnsi="Symbol"/>
      <w:sz w:val="20"/>
    </w:rPr>
  </w:style>
  <w:style w:type="character" w:customStyle="1" w:styleId="WW8Num96z1">
    <w:name w:val="WW8Num96z1"/>
    <w:rsid w:val="00692AC7"/>
    <w:rPr>
      <w:rFonts w:ascii="Courier New" w:hAnsi="Courier New"/>
      <w:sz w:val="20"/>
    </w:rPr>
  </w:style>
  <w:style w:type="character" w:customStyle="1" w:styleId="WW8Num96z2">
    <w:name w:val="WW8Num96z2"/>
    <w:rsid w:val="00692AC7"/>
    <w:rPr>
      <w:rFonts w:ascii="Wingdings" w:hAnsi="Wingdings"/>
      <w:sz w:val="20"/>
    </w:rPr>
  </w:style>
  <w:style w:type="character" w:customStyle="1" w:styleId="WW8Num103z0">
    <w:name w:val="WW8Num103z0"/>
    <w:rsid w:val="00692AC7"/>
    <w:rPr>
      <w:rFonts w:ascii="Symbol" w:hAnsi="Symbol"/>
      <w:sz w:val="20"/>
    </w:rPr>
  </w:style>
  <w:style w:type="character" w:customStyle="1" w:styleId="WW8Num103z1">
    <w:name w:val="WW8Num103z1"/>
    <w:rsid w:val="00692AC7"/>
    <w:rPr>
      <w:rFonts w:ascii="Courier New" w:hAnsi="Courier New"/>
      <w:sz w:val="20"/>
    </w:rPr>
  </w:style>
  <w:style w:type="character" w:customStyle="1" w:styleId="WW8Num103z2">
    <w:name w:val="WW8Num103z2"/>
    <w:rsid w:val="00692AC7"/>
    <w:rPr>
      <w:rFonts w:ascii="Wingdings" w:hAnsi="Wingdings"/>
      <w:sz w:val="20"/>
    </w:rPr>
  </w:style>
  <w:style w:type="character" w:customStyle="1" w:styleId="WW8Num108z0">
    <w:name w:val="WW8Num108z0"/>
    <w:rsid w:val="00692AC7"/>
    <w:rPr>
      <w:rFonts w:ascii="Symbol" w:hAnsi="Symbol"/>
      <w:sz w:val="20"/>
    </w:rPr>
  </w:style>
  <w:style w:type="character" w:customStyle="1" w:styleId="WW8Num108z1">
    <w:name w:val="WW8Num108z1"/>
    <w:rsid w:val="00692AC7"/>
    <w:rPr>
      <w:rFonts w:ascii="Courier New" w:hAnsi="Courier New"/>
      <w:sz w:val="20"/>
    </w:rPr>
  </w:style>
  <w:style w:type="character" w:customStyle="1" w:styleId="WW8Num108z2">
    <w:name w:val="WW8Num108z2"/>
    <w:rsid w:val="00692AC7"/>
    <w:rPr>
      <w:rFonts w:ascii="Wingdings" w:hAnsi="Wingdings"/>
      <w:sz w:val="20"/>
    </w:rPr>
  </w:style>
  <w:style w:type="character" w:customStyle="1" w:styleId="WW8Num109z0">
    <w:name w:val="WW8Num109z0"/>
    <w:rsid w:val="00692AC7"/>
    <w:rPr>
      <w:rFonts w:ascii="Symbol" w:eastAsia="Times New Roman" w:hAnsi="Symbol"/>
    </w:rPr>
  </w:style>
  <w:style w:type="character" w:customStyle="1" w:styleId="WW8Num109z1">
    <w:name w:val="WW8Num109z1"/>
    <w:rsid w:val="00692AC7"/>
    <w:rPr>
      <w:rFonts w:ascii="Courier New" w:hAnsi="Courier New"/>
    </w:rPr>
  </w:style>
  <w:style w:type="character" w:customStyle="1" w:styleId="WW8Num109z2">
    <w:name w:val="WW8Num109z2"/>
    <w:rsid w:val="00692AC7"/>
    <w:rPr>
      <w:rFonts w:ascii="Wingdings" w:hAnsi="Wingdings"/>
    </w:rPr>
  </w:style>
  <w:style w:type="character" w:customStyle="1" w:styleId="WW8Num109z3">
    <w:name w:val="WW8Num109z3"/>
    <w:rsid w:val="00692AC7"/>
    <w:rPr>
      <w:rFonts w:ascii="Symbol" w:hAnsi="Symbol"/>
    </w:rPr>
  </w:style>
  <w:style w:type="character" w:customStyle="1" w:styleId="WW8Num111z0">
    <w:name w:val="WW8Num111z0"/>
    <w:rsid w:val="00692AC7"/>
    <w:rPr>
      <w:rFonts w:ascii="Symbol" w:hAnsi="Symbol"/>
      <w:sz w:val="20"/>
    </w:rPr>
  </w:style>
  <w:style w:type="character" w:customStyle="1" w:styleId="WW8Num111z1">
    <w:name w:val="WW8Num111z1"/>
    <w:rsid w:val="00692AC7"/>
    <w:rPr>
      <w:rFonts w:ascii="Courier New" w:hAnsi="Courier New"/>
      <w:sz w:val="20"/>
    </w:rPr>
  </w:style>
  <w:style w:type="character" w:customStyle="1" w:styleId="WW8Num111z2">
    <w:name w:val="WW8Num111z2"/>
    <w:rsid w:val="00692AC7"/>
    <w:rPr>
      <w:rFonts w:ascii="Wingdings" w:hAnsi="Wingdings"/>
      <w:sz w:val="20"/>
    </w:rPr>
  </w:style>
  <w:style w:type="character" w:customStyle="1" w:styleId="WW8Num117z0">
    <w:name w:val="WW8Num117z0"/>
    <w:rsid w:val="00692AC7"/>
    <w:rPr>
      <w:rFonts w:ascii="Symbol" w:eastAsia="Times New Roman" w:hAnsi="Symbol"/>
    </w:rPr>
  </w:style>
  <w:style w:type="character" w:customStyle="1" w:styleId="WW8Num117z1">
    <w:name w:val="WW8Num117z1"/>
    <w:rsid w:val="00692AC7"/>
    <w:rPr>
      <w:rFonts w:ascii="Courier New" w:hAnsi="Courier New"/>
    </w:rPr>
  </w:style>
  <w:style w:type="character" w:customStyle="1" w:styleId="WW8Num117z2">
    <w:name w:val="WW8Num117z2"/>
    <w:rsid w:val="00692AC7"/>
    <w:rPr>
      <w:rFonts w:ascii="Wingdings" w:hAnsi="Wingdings"/>
    </w:rPr>
  </w:style>
  <w:style w:type="character" w:customStyle="1" w:styleId="WW8Num117z3">
    <w:name w:val="WW8Num117z3"/>
    <w:rsid w:val="00692AC7"/>
    <w:rPr>
      <w:rFonts w:ascii="Symbol" w:hAnsi="Symbol"/>
    </w:rPr>
  </w:style>
  <w:style w:type="character" w:customStyle="1" w:styleId="WW8Num126z0">
    <w:name w:val="WW8Num126z0"/>
    <w:rsid w:val="00692AC7"/>
    <w:rPr>
      <w:rFonts w:ascii="Symbol" w:eastAsia="SimSun" w:hAnsi="Symbol"/>
    </w:rPr>
  </w:style>
  <w:style w:type="character" w:customStyle="1" w:styleId="WW8Num126z1">
    <w:name w:val="WW8Num126z1"/>
    <w:rsid w:val="00692AC7"/>
    <w:rPr>
      <w:rFonts w:ascii="Courier New" w:hAnsi="Courier New"/>
    </w:rPr>
  </w:style>
  <w:style w:type="character" w:customStyle="1" w:styleId="WW8Num126z2">
    <w:name w:val="WW8Num126z2"/>
    <w:rsid w:val="00692AC7"/>
    <w:rPr>
      <w:rFonts w:ascii="Wingdings" w:hAnsi="Wingdings"/>
    </w:rPr>
  </w:style>
  <w:style w:type="character" w:customStyle="1" w:styleId="WW8Num126z3">
    <w:name w:val="WW8Num126z3"/>
    <w:rsid w:val="00692AC7"/>
    <w:rPr>
      <w:rFonts w:ascii="Symbol" w:hAnsi="Symbol"/>
    </w:rPr>
  </w:style>
  <w:style w:type="character" w:customStyle="1" w:styleId="WW8Num128z0">
    <w:name w:val="WW8Num128z0"/>
    <w:rsid w:val="00692AC7"/>
    <w:rPr>
      <w:rFonts w:ascii="Symbol" w:eastAsia="Times New Roman" w:hAnsi="Symbol"/>
    </w:rPr>
  </w:style>
  <w:style w:type="character" w:customStyle="1" w:styleId="WW8Num128z1">
    <w:name w:val="WW8Num128z1"/>
    <w:rsid w:val="00692AC7"/>
    <w:rPr>
      <w:rFonts w:ascii="Courier New" w:hAnsi="Courier New"/>
    </w:rPr>
  </w:style>
  <w:style w:type="character" w:customStyle="1" w:styleId="WW8Num128z2">
    <w:name w:val="WW8Num128z2"/>
    <w:rsid w:val="00692AC7"/>
    <w:rPr>
      <w:rFonts w:ascii="Wingdings" w:hAnsi="Wingdings"/>
    </w:rPr>
  </w:style>
  <w:style w:type="character" w:customStyle="1" w:styleId="WW8Num128z3">
    <w:name w:val="WW8Num128z3"/>
    <w:rsid w:val="00692AC7"/>
    <w:rPr>
      <w:rFonts w:ascii="Symbol" w:hAnsi="Symbol"/>
    </w:rPr>
  </w:style>
  <w:style w:type="character" w:customStyle="1" w:styleId="WW8Num138z0">
    <w:name w:val="WW8Num138z0"/>
    <w:rsid w:val="00692AC7"/>
    <w:rPr>
      <w:rFonts w:ascii="Times-Italic" w:eastAsia="Times New Roman" w:hAnsi="Times-Italic"/>
    </w:rPr>
  </w:style>
  <w:style w:type="character" w:customStyle="1" w:styleId="WW8Num138z1">
    <w:name w:val="WW8Num138z1"/>
    <w:rsid w:val="00692AC7"/>
    <w:rPr>
      <w:rFonts w:ascii="Courier New" w:hAnsi="Courier New"/>
    </w:rPr>
  </w:style>
  <w:style w:type="character" w:customStyle="1" w:styleId="WW8Num138z2">
    <w:name w:val="WW8Num138z2"/>
    <w:rsid w:val="00692AC7"/>
    <w:rPr>
      <w:rFonts w:ascii="Wingdings" w:hAnsi="Wingdings"/>
    </w:rPr>
  </w:style>
  <w:style w:type="character" w:customStyle="1" w:styleId="WW8Num138z3">
    <w:name w:val="WW8Num138z3"/>
    <w:rsid w:val="00692AC7"/>
    <w:rPr>
      <w:rFonts w:ascii="Symbol" w:hAnsi="Symbol"/>
    </w:rPr>
  </w:style>
  <w:style w:type="character" w:customStyle="1" w:styleId="WW8Num143z0">
    <w:name w:val="WW8Num143z0"/>
    <w:rsid w:val="00692AC7"/>
    <w:rPr>
      <w:rFonts w:ascii="Times New Roman" w:eastAsia="Times New Roman" w:hAnsi="Times New Roman" w:cs="Times New Roman"/>
    </w:rPr>
  </w:style>
  <w:style w:type="character" w:customStyle="1" w:styleId="WW8Num148z0">
    <w:name w:val="WW8Num148z0"/>
    <w:rsid w:val="00692AC7"/>
    <w:rPr>
      <w:rFonts w:ascii="Symbol" w:hAnsi="Symbol"/>
      <w:sz w:val="20"/>
    </w:rPr>
  </w:style>
  <w:style w:type="character" w:customStyle="1" w:styleId="WW8Num148z1">
    <w:name w:val="WW8Num148z1"/>
    <w:rsid w:val="00692AC7"/>
    <w:rPr>
      <w:rFonts w:ascii="Courier New" w:hAnsi="Courier New"/>
      <w:sz w:val="20"/>
    </w:rPr>
  </w:style>
  <w:style w:type="character" w:customStyle="1" w:styleId="WW8Num148z2">
    <w:name w:val="WW8Num148z2"/>
    <w:rsid w:val="00692AC7"/>
    <w:rPr>
      <w:rFonts w:ascii="Wingdings" w:hAnsi="Wingdings"/>
      <w:sz w:val="20"/>
    </w:rPr>
  </w:style>
  <w:style w:type="character" w:customStyle="1" w:styleId="WW8Num151z0">
    <w:name w:val="WW8Num151z0"/>
    <w:rsid w:val="00692AC7"/>
    <w:rPr>
      <w:rFonts w:ascii="Times New Roman" w:eastAsia="Times New Roman" w:hAnsi="Times New Roman" w:cs="Times New Roman"/>
    </w:rPr>
  </w:style>
  <w:style w:type="character" w:customStyle="1" w:styleId="WW8Num152z0">
    <w:name w:val="WW8Num152z0"/>
    <w:rsid w:val="00692AC7"/>
    <w:rPr>
      <w:rFonts w:ascii="Symbol" w:hAnsi="Symbol"/>
      <w:sz w:val="20"/>
    </w:rPr>
  </w:style>
  <w:style w:type="character" w:customStyle="1" w:styleId="WW8Num152z1">
    <w:name w:val="WW8Num152z1"/>
    <w:rsid w:val="00692AC7"/>
    <w:rPr>
      <w:rFonts w:ascii="Courier New" w:hAnsi="Courier New"/>
      <w:sz w:val="20"/>
    </w:rPr>
  </w:style>
  <w:style w:type="character" w:customStyle="1" w:styleId="WW8Num152z2">
    <w:name w:val="WW8Num152z2"/>
    <w:rsid w:val="00692AC7"/>
    <w:rPr>
      <w:rFonts w:ascii="Wingdings" w:hAnsi="Wingdings"/>
      <w:sz w:val="20"/>
    </w:rPr>
  </w:style>
  <w:style w:type="character" w:customStyle="1" w:styleId="WW8Num153z0">
    <w:name w:val="WW8Num153z0"/>
    <w:rsid w:val="00692AC7"/>
    <w:rPr>
      <w:sz w:val="24"/>
    </w:rPr>
  </w:style>
  <w:style w:type="character" w:customStyle="1" w:styleId="WW8Num155z0">
    <w:name w:val="WW8Num155z0"/>
    <w:rsid w:val="00692AC7"/>
    <w:rPr>
      <w:rFonts w:ascii="Times New Roman" w:eastAsia="Times New Roman" w:hAnsi="Times New Roman" w:cs="Times New Roman"/>
    </w:rPr>
  </w:style>
  <w:style w:type="character" w:customStyle="1" w:styleId="WW8Num157z0">
    <w:name w:val="WW8Num157z0"/>
    <w:rsid w:val="00692AC7"/>
    <w:rPr>
      <w:rFonts w:ascii="Symbol" w:hAnsi="Symbol"/>
      <w:sz w:val="20"/>
    </w:rPr>
  </w:style>
  <w:style w:type="character" w:customStyle="1" w:styleId="WW8Num157z1">
    <w:name w:val="WW8Num157z1"/>
    <w:rsid w:val="00692AC7"/>
    <w:rPr>
      <w:rFonts w:ascii="Courier New" w:hAnsi="Courier New"/>
      <w:sz w:val="20"/>
    </w:rPr>
  </w:style>
  <w:style w:type="character" w:customStyle="1" w:styleId="WW8Num157z2">
    <w:name w:val="WW8Num157z2"/>
    <w:rsid w:val="00692AC7"/>
    <w:rPr>
      <w:rFonts w:ascii="Wingdings" w:hAnsi="Wingdings"/>
      <w:sz w:val="20"/>
    </w:rPr>
  </w:style>
  <w:style w:type="character" w:customStyle="1" w:styleId="WW8Num163z0">
    <w:name w:val="WW8Num163z0"/>
    <w:rsid w:val="00692AC7"/>
    <w:rPr>
      <w:rFonts w:ascii="Symbol" w:hAnsi="Symbol"/>
      <w:sz w:val="20"/>
    </w:rPr>
  </w:style>
  <w:style w:type="character" w:customStyle="1" w:styleId="WW8Num163z1">
    <w:name w:val="WW8Num163z1"/>
    <w:rsid w:val="00692AC7"/>
    <w:rPr>
      <w:rFonts w:ascii="Courier New" w:hAnsi="Courier New"/>
      <w:sz w:val="20"/>
    </w:rPr>
  </w:style>
  <w:style w:type="character" w:customStyle="1" w:styleId="WW8Num163z2">
    <w:name w:val="WW8Num163z2"/>
    <w:rsid w:val="00692AC7"/>
    <w:rPr>
      <w:rFonts w:ascii="Wingdings" w:hAnsi="Wingdings"/>
      <w:sz w:val="20"/>
    </w:rPr>
  </w:style>
  <w:style w:type="character" w:customStyle="1" w:styleId="WW8Num170z0">
    <w:name w:val="WW8Num170z0"/>
    <w:rsid w:val="00692AC7"/>
    <w:rPr>
      <w:rFonts w:ascii="Symbol" w:eastAsia="Times New Roman" w:hAnsi="Symbol"/>
    </w:rPr>
  </w:style>
  <w:style w:type="character" w:customStyle="1" w:styleId="WW8Num170z1">
    <w:name w:val="WW8Num170z1"/>
    <w:rsid w:val="00692AC7"/>
    <w:rPr>
      <w:rFonts w:ascii="Courier New" w:hAnsi="Courier New"/>
    </w:rPr>
  </w:style>
  <w:style w:type="character" w:customStyle="1" w:styleId="WW8Num170z2">
    <w:name w:val="WW8Num170z2"/>
    <w:rsid w:val="00692AC7"/>
    <w:rPr>
      <w:rFonts w:ascii="Wingdings" w:hAnsi="Wingdings"/>
    </w:rPr>
  </w:style>
  <w:style w:type="character" w:customStyle="1" w:styleId="WW8Num170z3">
    <w:name w:val="WW8Num170z3"/>
    <w:rsid w:val="00692AC7"/>
    <w:rPr>
      <w:rFonts w:ascii="Symbol" w:hAnsi="Symbol"/>
    </w:rPr>
  </w:style>
  <w:style w:type="character" w:customStyle="1" w:styleId="WW8Num177z0">
    <w:name w:val="WW8Num177z0"/>
    <w:rsid w:val="00692AC7"/>
    <w:rPr>
      <w:rFonts w:ascii="Symbol" w:hAnsi="Symbol"/>
      <w:sz w:val="20"/>
    </w:rPr>
  </w:style>
  <w:style w:type="character" w:customStyle="1" w:styleId="WW8Num177z1">
    <w:name w:val="WW8Num177z1"/>
    <w:rsid w:val="00692AC7"/>
    <w:rPr>
      <w:rFonts w:ascii="Courier New" w:hAnsi="Courier New"/>
      <w:sz w:val="20"/>
    </w:rPr>
  </w:style>
  <w:style w:type="character" w:customStyle="1" w:styleId="WW8Num177z2">
    <w:name w:val="WW8Num177z2"/>
    <w:rsid w:val="00692AC7"/>
    <w:rPr>
      <w:rFonts w:ascii="Wingdings" w:hAnsi="Wingdings"/>
      <w:sz w:val="20"/>
    </w:rPr>
  </w:style>
  <w:style w:type="character" w:customStyle="1" w:styleId="WW8Num181z0">
    <w:name w:val="WW8Num181z0"/>
    <w:rsid w:val="00692AC7"/>
    <w:rPr>
      <w:rFonts w:ascii="Symbol" w:eastAsia="Times New Roman" w:hAnsi="Symbol"/>
    </w:rPr>
  </w:style>
  <w:style w:type="character" w:customStyle="1" w:styleId="WW8Num181z1">
    <w:name w:val="WW8Num181z1"/>
    <w:rsid w:val="00692AC7"/>
    <w:rPr>
      <w:rFonts w:ascii="Courier New" w:hAnsi="Courier New"/>
    </w:rPr>
  </w:style>
  <w:style w:type="character" w:customStyle="1" w:styleId="WW8Num181z2">
    <w:name w:val="WW8Num181z2"/>
    <w:rsid w:val="00692AC7"/>
    <w:rPr>
      <w:rFonts w:ascii="Wingdings" w:hAnsi="Wingdings"/>
    </w:rPr>
  </w:style>
  <w:style w:type="character" w:customStyle="1" w:styleId="WW8Num181z3">
    <w:name w:val="WW8Num181z3"/>
    <w:rsid w:val="00692AC7"/>
    <w:rPr>
      <w:rFonts w:ascii="Symbol" w:hAnsi="Symbol"/>
    </w:rPr>
  </w:style>
  <w:style w:type="character" w:customStyle="1" w:styleId="WW8Num185z0">
    <w:name w:val="WW8Num185z0"/>
    <w:rsid w:val="00692AC7"/>
    <w:rPr>
      <w:rFonts w:ascii="Symbol" w:eastAsia="Times New Roman" w:hAnsi="Symbol"/>
    </w:rPr>
  </w:style>
  <w:style w:type="character" w:customStyle="1" w:styleId="WW8Num185z1">
    <w:name w:val="WW8Num185z1"/>
    <w:rsid w:val="00692AC7"/>
    <w:rPr>
      <w:rFonts w:ascii="Courier New" w:hAnsi="Courier New"/>
    </w:rPr>
  </w:style>
  <w:style w:type="character" w:customStyle="1" w:styleId="WW8Num185z2">
    <w:name w:val="WW8Num185z2"/>
    <w:rsid w:val="00692AC7"/>
    <w:rPr>
      <w:rFonts w:ascii="Wingdings" w:hAnsi="Wingdings"/>
    </w:rPr>
  </w:style>
  <w:style w:type="character" w:customStyle="1" w:styleId="WW8Num185z3">
    <w:name w:val="WW8Num185z3"/>
    <w:rsid w:val="00692AC7"/>
    <w:rPr>
      <w:rFonts w:ascii="Symbol" w:hAnsi="Symbol"/>
    </w:rPr>
  </w:style>
  <w:style w:type="character" w:customStyle="1" w:styleId="WW8Num186z0">
    <w:name w:val="WW8Num186z0"/>
    <w:rsid w:val="00692AC7"/>
    <w:rPr>
      <w:rFonts w:ascii="Symbol" w:hAnsi="Symbol"/>
      <w:sz w:val="20"/>
    </w:rPr>
  </w:style>
  <w:style w:type="character" w:customStyle="1" w:styleId="WW8Num186z1">
    <w:name w:val="WW8Num186z1"/>
    <w:rsid w:val="00692AC7"/>
    <w:rPr>
      <w:rFonts w:ascii="Courier New" w:hAnsi="Courier New"/>
      <w:sz w:val="20"/>
    </w:rPr>
  </w:style>
  <w:style w:type="character" w:customStyle="1" w:styleId="WW8Num186z2">
    <w:name w:val="WW8Num186z2"/>
    <w:rsid w:val="00692AC7"/>
    <w:rPr>
      <w:rFonts w:ascii="Wingdings" w:hAnsi="Wingdings"/>
      <w:sz w:val="20"/>
    </w:rPr>
  </w:style>
  <w:style w:type="character" w:customStyle="1" w:styleId="WW8Num192z0">
    <w:name w:val="WW8Num192z0"/>
    <w:rsid w:val="00692AC7"/>
    <w:rPr>
      <w:rFonts w:ascii="Symbol" w:hAnsi="Symbol"/>
    </w:rPr>
  </w:style>
  <w:style w:type="character" w:customStyle="1" w:styleId="WW8Num192z1">
    <w:name w:val="WW8Num192z1"/>
    <w:rsid w:val="00692AC7"/>
    <w:rPr>
      <w:rFonts w:ascii="Courier New" w:hAnsi="Courier New"/>
    </w:rPr>
  </w:style>
  <w:style w:type="character" w:customStyle="1" w:styleId="WW8Num192z2">
    <w:name w:val="WW8Num192z2"/>
    <w:rsid w:val="00692AC7"/>
    <w:rPr>
      <w:rFonts w:ascii="Wingdings" w:hAnsi="Wingdings"/>
    </w:rPr>
  </w:style>
  <w:style w:type="character" w:customStyle="1" w:styleId="WW8Num194z0">
    <w:name w:val="WW8Num194z0"/>
    <w:rsid w:val="00692AC7"/>
    <w:rPr>
      <w:rFonts w:ascii="Times-Roman" w:eastAsia="Times New Roman" w:hAnsi="Times-Roman"/>
      <w:i w:val="0"/>
    </w:rPr>
  </w:style>
  <w:style w:type="character" w:customStyle="1" w:styleId="WW8Num194z1">
    <w:name w:val="WW8Num194z1"/>
    <w:rsid w:val="00692AC7"/>
    <w:rPr>
      <w:rFonts w:ascii="Courier New" w:hAnsi="Courier New"/>
    </w:rPr>
  </w:style>
  <w:style w:type="character" w:customStyle="1" w:styleId="WW8Num194z2">
    <w:name w:val="WW8Num194z2"/>
    <w:rsid w:val="00692AC7"/>
    <w:rPr>
      <w:rFonts w:ascii="Wingdings" w:hAnsi="Wingdings"/>
    </w:rPr>
  </w:style>
  <w:style w:type="character" w:customStyle="1" w:styleId="WW8Num194z3">
    <w:name w:val="WW8Num194z3"/>
    <w:rsid w:val="00692AC7"/>
    <w:rPr>
      <w:rFonts w:ascii="Symbol" w:hAnsi="Symbol"/>
    </w:rPr>
  </w:style>
  <w:style w:type="character" w:customStyle="1" w:styleId="WW8Num203z0">
    <w:name w:val="WW8Num203z0"/>
    <w:rsid w:val="00692AC7"/>
    <w:rPr>
      <w:rFonts w:ascii="Wingdings" w:eastAsia="Times New Roman" w:hAnsi="Wingdings"/>
    </w:rPr>
  </w:style>
  <w:style w:type="character" w:customStyle="1" w:styleId="WW8Num203z1">
    <w:name w:val="WW8Num203z1"/>
    <w:rsid w:val="00692AC7"/>
    <w:rPr>
      <w:rFonts w:ascii="Courier New" w:hAnsi="Courier New"/>
    </w:rPr>
  </w:style>
  <w:style w:type="character" w:customStyle="1" w:styleId="WW8Num203z2">
    <w:name w:val="WW8Num203z2"/>
    <w:rsid w:val="00692AC7"/>
    <w:rPr>
      <w:rFonts w:ascii="Wingdings" w:hAnsi="Wingdings"/>
    </w:rPr>
  </w:style>
  <w:style w:type="character" w:customStyle="1" w:styleId="WW8Num203z3">
    <w:name w:val="WW8Num203z3"/>
    <w:rsid w:val="00692AC7"/>
    <w:rPr>
      <w:rFonts w:ascii="Symbol" w:hAnsi="Symbol"/>
    </w:rPr>
  </w:style>
  <w:style w:type="character" w:customStyle="1" w:styleId="WW8Num204z1">
    <w:name w:val="WW8Num204z1"/>
    <w:rsid w:val="00692AC7"/>
    <w:rPr>
      <w:b/>
    </w:rPr>
  </w:style>
  <w:style w:type="character" w:customStyle="1" w:styleId="WW8Num206z0">
    <w:name w:val="WW8Num206z0"/>
    <w:rsid w:val="00692AC7"/>
    <w:rPr>
      <w:rFonts w:ascii="Symbol" w:eastAsia="Times New Roman" w:hAnsi="Symbol"/>
    </w:rPr>
  </w:style>
  <w:style w:type="character" w:customStyle="1" w:styleId="WW8Num206z1">
    <w:name w:val="WW8Num206z1"/>
    <w:rsid w:val="00692AC7"/>
    <w:rPr>
      <w:rFonts w:ascii="Courier New" w:hAnsi="Courier New"/>
    </w:rPr>
  </w:style>
  <w:style w:type="character" w:customStyle="1" w:styleId="WW8Num206z2">
    <w:name w:val="WW8Num206z2"/>
    <w:rsid w:val="00692AC7"/>
    <w:rPr>
      <w:rFonts w:ascii="Wingdings" w:hAnsi="Wingdings"/>
    </w:rPr>
  </w:style>
  <w:style w:type="character" w:customStyle="1" w:styleId="WW8Num206z3">
    <w:name w:val="WW8Num206z3"/>
    <w:rsid w:val="00692AC7"/>
    <w:rPr>
      <w:rFonts w:ascii="Symbol" w:hAnsi="Symbol"/>
    </w:rPr>
  </w:style>
  <w:style w:type="character" w:customStyle="1" w:styleId="WW8Num207z0">
    <w:name w:val="WW8Num207z0"/>
    <w:rsid w:val="00692AC7"/>
    <w:rPr>
      <w:rFonts w:ascii="Symbol" w:hAnsi="Symbol"/>
      <w:sz w:val="20"/>
    </w:rPr>
  </w:style>
  <w:style w:type="character" w:customStyle="1" w:styleId="WW8Num213z0">
    <w:name w:val="WW8Num213z0"/>
    <w:rsid w:val="00692AC7"/>
    <w:rPr>
      <w:rFonts w:ascii="Symbol" w:hAnsi="Symbol"/>
      <w:sz w:val="20"/>
    </w:rPr>
  </w:style>
  <w:style w:type="character" w:customStyle="1" w:styleId="WW8Num214z0">
    <w:name w:val="WW8Num214z0"/>
    <w:rsid w:val="00692AC7"/>
    <w:rPr>
      <w:rFonts w:ascii="Symbol" w:hAnsi="Symbol"/>
    </w:rPr>
  </w:style>
  <w:style w:type="character" w:customStyle="1" w:styleId="WW8Num214z1">
    <w:name w:val="WW8Num214z1"/>
    <w:rsid w:val="00692AC7"/>
    <w:rPr>
      <w:rFonts w:ascii="Courier New" w:hAnsi="Courier New"/>
    </w:rPr>
  </w:style>
  <w:style w:type="character" w:customStyle="1" w:styleId="WW8Num220z0">
    <w:name w:val="WW8Num220z0"/>
    <w:rsid w:val="00692AC7"/>
    <w:rPr>
      <w:u w:val="single"/>
    </w:rPr>
  </w:style>
  <w:style w:type="character" w:customStyle="1" w:styleId="WW8Num228z0">
    <w:name w:val="WW8Num228z0"/>
    <w:rsid w:val="00692AC7"/>
    <w:rPr>
      <w:rFonts w:ascii="Symbol" w:hAnsi="Symbol"/>
      <w:sz w:val="20"/>
    </w:rPr>
  </w:style>
  <w:style w:type="character" w:customStyle="1" w:styleId="WW8Num228z1">
    <w:name w:val="WW8Num228z1"/>
    <w:rsid w:val="00692AC7"/>
    <w:rPr>
      <w:rFonts w:ascii="Courier New" w:hAnsi="Courier New"/>
      <w:sz w:val="20"/>
    </w:rPr>
  </w:style>
  <w:style w:type="character" w:customStyle="1" w:styleId="WW8Num228z2">
    <w:name w:val="WW8Num228z2"/>
    <w:rsid w:val="00692AC7"/>
    <w:rPr>
      <w:rFonts w:ascii="Wingdings" w:hAnsi="Wingdings"/>
      <w:sz w:val="20"/>
    </w:rPr>
  </w:style>
  <w:style w:type="character" w:customStyle="1" w:styleId="WW8Num236z0">
    <w:name w:val="WW8Num236z0"/>
    <w:rsid w:val="00692AC7"/>
    <w:rPr>
      <w:rFonts w:ascii="Symbol" w:eastAsia="Times New Roman" w:hAnsi="Symbol"/>
    </w:rPr>
  </w:style>
  <w:style w:type="character" w:customStyle="1" w:styleId="WW8Num236z1">
    <w:name w:val="WW8Num236z1"/>
    <w:rsid w:val="00692AC7"/>
    <w:rPr>
      <w:rFonts w:ascii="Courier New" w:hAnsi="Courier New"/>
    </w:rPr>
  </w:style>
  <w:style w:type="character" w:customStyle="1" w:styleId="WW8Num236z2">
    <w:name w:val="WW8Num236z2"/>
    <w:rsid w:val="00692AC7"/>
    <w:rPr>
      <w:rFonts w:ascii="Wingdings" w:hAnsi="Wingdings"/>
    </w:rPr>
  </w:style>
  <w:style w:type="character" w:customStyle="1" w:styleId="WW8Num236z3">
    <w:name w:val="WW8Num236z3"/>
    <w:rsid w:val="00692AC7"/>
    <w:rPr>
      <w:rFonts w:ascii="Symbol" w:hAnsi="Symbol"/>
    </w:rPr>
  </w:style>
  <w:style w:type="character" w:customStyle="1" w:styleId="WW8Num239z0">
    <w:name w:val="WW8Num239z0"/>
    <w:rsid w:val="00692AC7"/>
    <w:rPr>
      <w:rFonts w:ascii="Times New Roman" w:eastAsia="Times New Roman" w:hAnsi="Times New Roman" w:cs="Times New Roman"/>
    </w:rPr>
  </w:style>
  <w:style w:type="character" w:customStyle="1" w:styleId="WW8Num239z1">
    <w:name w:val="WW8Num239z1"/>
    <w:rsid w:val="00692AC7"/>
    <w:rPr>
      <w:rFonts w:ascii="Courier New" w:hAnsi="Courier New"/>
    </w:rPr>
  </w:style>
  <w:style w:type="character" w:customStyle="1" w:styleId="WW8Num239z2">
    <w:name w:val="WW8Num239z2"/>
    <w:rsid w:val="00692AC7"/>
    <w:rPr>
      <w:rFonts w:ascii="Wingdings" w:hAnsi="Wingdings"/>
    </w:rPr>
  </w:style>
  <w:style w:type="character" w:customStyle="1" w:styleId="WW8Num239z3">
    <w:name w:val="WW8Num239z3"/>
    <w:rsid w:val="00692AC7"/>
    <w:rPr>
      <w:rFonts w:ascii="Symbol" w:hAnsi="Symbol"/>
    </w:rPr>
  </w:style>
  <w:style w:type="character" w:customStyle="1" w:styleId="NumberingSymbols">
    <w:name w:val="Numbering Symbols"/>
    <w:rsid w:val="00692AC7"/>
    <w:rPr>
      <w:rFonts w:ascii="Garamond" w:hAnsi="Garamond"/>
    </w:rPr>
  </w:style>
  <w:style w:type="character" w:customStyle="1" w:styleId="Bullets">
    <w:name w:val="Bullets"/>
    <w:rsid w:val="00692AC7"/>
    <w:rPr>
      <w:rFonts w:ascii="StarSymbol" w:eastAsia="StarSymbol" w:hAnsi="StarSymbol" w:cs="StarSymbol"/>
      <w:sz w:val="18"/>
      <w:szCs w:val="18"/>
    </w:rPr>
  </w:style>
  <w:style w:type="paragraph" w:customStyle="1" w:styleId="NoteLevel12">
    <w:name w:val="Note Level 12"/>
    <w:basedOn w:val="Normal"/>
    <w:rsid w:val="00692AC7"/>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692AC7"/>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692AC7"/>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692AC7"/>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692AC7"/>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692AC7"/>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692AC7"/>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692AC7"/>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692AC7"/>
    <w:pPr>
      <w:suppressAutoHyphens/>
      <w:spacing w:after="120"/>
      <w:contextualSpacing/>
      <w:jc w:val="left"/>
      <w:outlineLvl w:val="9"/>
    </w:pPr>
    <w:rPr>
      <w:rFonts w:ascii="Arial" w:eastAsia="Lucida Sans Unicode" w:hAnsi="Arial" w:cs="Tahoma"/>
      <w:bCs/>
      <w:sz w:val="21"/>
      <w:szCs w:val="21"/>
      <w:lang w:bidi="en-US"/>
    </w:rPr>
  </w:style>
  <w:style w:type="paragraph" w:customStyle="1" w:styleId="Quotations">
    <w:name w:val="Quotations"/>
    <w:basedOn w:val="Normal"/>
    <w:rsid w:val="00692AC7"/>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692AC7"/>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692AC7"/>
    <w:pPr>
      <w:tabs>
        <w:tab w:val="clear" w:pos="9450"/>
      </w:tabs>
      <w:jc w:val="center"/>
    </w:pPr>
    <w:rPr>
      <w:rFonts w:ascii="Garamond" w:eastAsia="Times New Roman" w:hAnsi="Garamond"/>
      <w:b/>
      <w:bCs/>
      <w:kern w:val="0"/>
      <w:lang w:bidi="en-US"/>
    </w:rPr>
  </w:style>
  <w:style w:type="character" w:customStyle="1" w:styleId="a12">
    <w:name w:val="a1"/>
    <w:basedOn w:val="DefaultParagraphFont"/>
    <w:rsid w:val="00692AC7"/>
    <w:rPr>
      <w:color w:val="008000"/>
    </w:rPr>
  </w:style>
  <w:style w:type="paragraph" w:customStyle="1" w:styleId="Repeatblockheading0">
    <w:name w:val="Repeat block heading"/>
    <w:basedOn w:val="Title"/>
    <w:rsid w:val="00692AC7"/>
    <w:pPr>
      <w:widowControl w:val="0"/>
      <w:pBdr>
        <w:bottom w:val="single" w:sz="12" w:space="1" w:color="auto"/>
      </w:pBdr>
      <w:spacing w:after="0"/>
      <w:contextualSpacing w:val="0"/>
      <w:jc w:val="center"/>
      <w:outlineLvl w:val="1"/>
    </w:pPr>
    <w:rPr>
      <w:rFonts w:ascii="Estrangelo Edessa" w:eastAsia="Times New Roman" w:hAnsi="Estrangelo Edessa" w:cs="Times New Roman"/>
      <w:b/>
      <w:bCs w:val="0"/>
      <w:sz w:val="48"/>
      <w:szCs w:val="48"/>
      <w:u w:val="none"/>
    </w:rPr>
  </w:style>
  <w:style w:type="character" w:customStyle="1" w:styleId="lqqtgroup">
    <w:name w:val="lqqtgroup"/>
    <w:basedOn w:val="DefaultParagraphFont"/>
    <w:rsid w:val="00692AC7"/>
  </w:style>
  <w:style w:type="character" w:customStyle="1" w:styleId="quotedtooltip">
    <w:name w:val="quotedtooltip"/>
    <w:basedOn w:val="DefaultParagraphFont"/>
    <w:rsid w:val="00692AC7"/>
  </w:style>
  <w:style w:type="character" w:customStyle="1" w:styleId="quotedtooltipbox">
    <w:name w:val="quotedtooltipbox"/>
    <w:basedOn w:val="DefaultParagraphFont"/>
    <w:rsid w:val="00692AC7"/>
  </w:style>
  <w:style w:type="character" w:customStyle="1" w:styleId="mwlivequotes">
    <w:name w:val="mwlivequotes"/>
    <w:basedOn w:val="DefaultParagraphFont"/>
    <w:rsid w:val="00692AC7"/>
  </w:style>
  <w:style w:type="character" w:customStyle="1" w:styleId="lastlabel">
    <w:name w:val="lastlabel"/>
    <w:basedOn w:val="DefaultParagraphFont"/>
    <w:rsid w:val="00692AC7"/>
  </w:style>
  <w:style w:type="character" w:customStyle="1" w:styleId="lb07">
    <w:name w:val="lb07"/>
    <w:basedOn w:val="DefaultParagraphFont"/>
    <w:rsid w:val="00692AC7"/>
  </w:style>
  <w:style w:type="character" w:customStyle="1" w:styleId="qted">
    <w:name w:val="qted"/>
    <w:basedOn w:val="DefaultParagraphFont"/>
    <w:rsid w:val="00692AC7"/>
  </w:style>
  <w:style w:type="character" w:customStyle="1" w:styleId="t14">
    <w:name w:val="t14"/>
    <w:basedOn w:val="DefaultParagraphFont"/>
    <w:rsid w:val="00692AC7"/>
  </w:style>
  <w:style w:type="paragraph" w:customStyle="1" w:styleId="format-body">
    <w:name w:val="format-body"/>
    <w:basedOn w:val="Normal"/>
    <w:rsid w:val="00692AC7"/>
    <w:pPr>
      <w:spacing w:before="100" w:beforeAutospacing="1" w:after="100" w:afterAutospacing="1"/>
    </w:pPr>
  </w:style>
  <w:style w:type="character" w:customStyle="1" w:styleId="searchtermbold">
    <w:name w:val="searchtermbold"/>
    <w:basedOn w:val="DefaultParagraphFont"/>
    <w:rsid w:val="00692AC7"/>
  </w:style>
  <w:style w:type="character" w:customStyle="1" w:styleId="spanstyle">
    <w:name w:val="spanstyle"/>
    <w:basedOn w:val="DefaultParagraphFont"/>
    <w:rsid w:val="00692AC7"/>
  </w:style>
  <w:style w:type="character" w:customStyle="1" w:styleId="nfakpe">
    <w:name w:val="nfakpe"/>
    <w:basedOn w:val="DefaultParagraphFont"/>
    <w:rsid w:val="00692AC7"/>
  </w:style>
  <w:style w:type="character" w:customStyle="1" w:styleId="DebateBlockCharChar">
    <w:name w:val="Debate Block Char Char"/>
    <w:basedOn w:val="DefaultParagraphFont"/>
    <w:rsid w:val="00692AC7"/>
    <w:rPr>
      <w:rFonts w:cs="Arial"/>
      <w:b/>
      <w:bCs/>
      <w:kern w:val="32"/>
      <w:sz w:val="36"/>
      <w:szCs w:val="32"/>
      <w:u w:val="single"/>
    </w:rPr>
  </w:style>
  <w:style w:type="character" w:customStyle="1" w:styleId="citsource">
    <w:name w:val="citsource"/>
    <w:basedOn w:val="DefaultParagraphFont"/>
    <w:rsid w:val="00692AC7"/>
  </w:style>
  <w:style w:type="character" w:customStyle="1" w:styleId="sc">
    <w:name w:val="sc"/>
    <w:basedOn w:val="DefaultParagraphFont"/>
    <w:rsid w:val="00692AC7"/>
  </w:style>
  <w:style w:type="character" w:customStyle="1" w:styleId="atime">
    <w:name w:val="atime"/>
    <w:basedOn w:val="DefaultParagraphFont"/>
    <w:rsid w:val="00692AC7"/>
  </w:style>
  <w:style w:type="character" w:customStyle="1" w:styleId="ReadText">
    <w:name w:val="Read Text"/>
    <w:basedOn w:val="DefaultParagraphFont"/>
    <w:rsid w:val="00692AC7"/>
    <w:rPr>
      <w:rFonts w:ascii="Times New Roman" w:hAnsi="Times New Roman"/>
      <w:b/>
      <w:bCs/>
      <w:sz w:val="24"/>
      <w:u w:val="single"/>
    </w:rPr>
  </w:style>
  <w:style w:type="paragraph" w:customStyle="1" w:styleId="unread">
    <w:name w:val="unread"/>
    <w:basedOn w:val="Normal"/>
    <w:rsid w:val="00692AC7"/>
  </w:style>
  <w:style w:type="character" w:customStyle="1" w:styleId="unreadChar">
    <w:name w:val="unread Char"/>
    <w:basedOn w:val="DefaultParagraphFont"/>
    <w:rsid w:val="00692AC7"/>
    <w:rPr>
      <w:szCs w:val="24"/>
      <w:lang w:val="en-US" w:eastAsia="en-US" w:bidi="ar-SA"/>
    </w:rPr>
  </w:style>
  <w:style w:type="paragraph" w:customStyle="1" w:styleId="cardunderlined0">
    <w:name w:val="card underlined"/>
    <w:basedOn w:val="Normal"/>
    <w:rsid w:val="00692AC7"/>
    <w:rPr>
      <w:rFonts w:ascii="Arial" w:hAnsi="Arial"/>
      <w:u w:val="single"/>
    </w:rPr>
  </w:style>
  <w:style w:type="character" w:customStyle="1" w:styleId="Internetlink1">
    <w:name w:val="Internet link1"/>
    <w:rsid w:val="00692AC7"/>
    <w:rPr>
      <w:color w:val="000080"/>
      <w:u w:val="single"/>
    </w:rPr>
  </w:style>
  <w:style w:type="character" w:customStyle="1" w:styleId="underliningChar3">
    <w:name w:val="underlining Char"/>
    <w:basedOn w:val="DefaultParagraphFont"/>
    <w:rsid w:val="00692AC7"/>
    <w:rPr>
      <w:b/>
      <w:szCs w:val="24"/>
      <w:u w:val="single"/>
      <w:lang w:val="en-US" w:eastAsia="en-US" w:bidi="ar-SA"/>
    </w:rPr>
  </w:style>
  <w:style w:type="character" w:customStyle="1" w:styleId="notreadChar">
    <w:name w:val="not read Char"/>
    <w:basedOn w:val="DefaultParagraphFont"/>
    <w:rsid w:val="00692AC7"/>
    <w:rPr>
      <w:sz w:val="18"/>
      <w:szCs w:val="24"/>
      <w:lang w:val="en-US" w:eastAsia="en-US" w:bidi="ar-SA"/>
    </w:rPr>
  </w:style>
  <w:style w:type="character" w:customStyle="1" w:styleId="journalname">
    <w:name w:val="journalname"/>
    <w:basedOn w:val="DefaultParagraphFont"/>
    <w:rsid w:val="00692AC7"/>
  </w:style>
  <w:style w:type="character" w:customStyle="1" w:styleId="insideheadline">
    <w:name w:val="insideheadline"/>
    <w:basedOn w:val="DefaultParagraphFont"/>
    <w:rsid w:val="00692AC7"/>
  </w:style>
  <w:style w:type="paragraph" w:customStyle="1" w:styleId="article-text">
    <w:name w:val="article-text"/>
    <w:basedOn w:val="Normal"/>
    <w:rsid w:val="00692AC7"/>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692AC7"/>
  </w:style>
  <w:style w:type="character" w:customStyle="1" w:styleId="mwlivequotesdowndelayed">
    <w:name w:val="mwlivequotes down delayed"/>
    <w:basedOn w:val="DefaultParagraphFont"/>
    <w:rsid w:val="00692AC7"/>
  </w:style>
  <w:style w:type="character" w:customStyle="1" w:styleId="shirttail">
    <w:name w:val="shirttail"/>
    <w:basedOn w:val="DefaultParagraphFont"/>
    <w:rsid w:val="00692AC7"/>
  </w:style>
  <w:style w:type="character" w:customStyle="1" w:styleId="definition">
    <w:name w:val="definition"/>
    <w:basedOn w:val="DefaultParagraphFont"/>
    <w:rsid w:val="00692AC7"/>
  </w:style>
  <w:style w:type="character" w:customStyle="1" w:styleId="CardTextCharCharChar">
    <w:name w:val="Card Text Char Char Char"/>
    <w:basedOn w:val="DefaultParagraphFont"/>
    <w:rsid w:val="00692AC7"/>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692AC7"/>
    <w:rPr>
      <w:rFonts w:ascii="Arial Narrow" w:hAnsi="Arial Narrow"/>
      <w:sz w:val="18"/>
      <w:u w:val="single"/>
    </w:rPr>
  </w:style>
  <w:style w:type="character" w:customStyle="1" w:styleId="UnderlineStyleCharCharChar">
    <w:name w:val="Underline Style Char Char Char"/>
    <w:basedOn w:val="DefaultParagraphFont"/>
    <w:rsid w:val="00692AC7"/>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692AC7"/>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692AC7"/>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692AC7"/>
  </w:style>
  <w:style w:type="character" w:customStyle="1" w:styleId="articlesheader1">
    <w:name w:val="articles_header1"/>
    <w:basedOn w:val="DefaultParagraphFont"/>
    <w:rsid w:val="00692AC7"/>
    <w:rPr>
      <w:rFonts w:ascii="Arial" w:hAnsi="Arial" w:cs="Arial" w:hint="default"/>
      <w:b/>
      <w:bCs/>
      <w:color w:val="990000"/>
      <w:sz w:val="26"/>
      <w:szCs w:val="26"/>
    </w:rPr>
  </w:style>
  <w:style w:type="character" w:customStyle="1" w:styleId="bodytitle1">
    <w:name w:val="bodytitle1"/>
    <w:basedOn w:val="DefaultParagraphFont"/>
    <w:rsid w:val="00692AC7"/>
    <w:rPr>
      <w:rFonts w:ascii="Arial" w:hAnsi="Arial" w:cs="Arial" w:hint="default"/>
      <w:b/>
      <w:bCs/>
      <w:smallCaps w:val="0"/>
      <w:color w:val="000000"/>
      <w:sz w:val="28"/>
      <w:szCs w:val="28"/>
    </w:rPr>
  </w:style>
  <w:style w:type="character" w:customStyle="1" w:styleId="dquo">
    <w:name w:val="dquo"/>
    <w:basedOn w:val="DefaultParagraphFont"/>
    <w:rsid w:val="00692AC7"/>
  </w:style>
  <w:style w:type="character" w:customStyle="1" w:styleId="caps2">
    <w:name w:val="caps2"/>
    <w:basedOn w:val="DefaultParagraphFont"/>
    <w:rsid w:val="00692AC7"/>
    <w:rPr>
      <w:sz w:val="23"/>
      <w:szCs w:val="23"/>
    </w:rPr>
  </w:style>
  <w:style w:type="paragraph" w:customStyle="1" w:styleId="style109">
    <w:name w:val="style109"/>
    <w:basedOn w:val="Normal"/>
    <w:rsid w:val="00692AC7"/>
    <w:pPr>
      <w:spacing w:before="100" w:beforeAutospacing="1" w:after="100" w:afterAutospacing="1"/>
    </w:pPr>
  </w:style>
  <w:style w:type="paragraph" w:customStyle="1" w:styleId="style1100">
    <w:name w:val="style110"/>
    <w:basedOn w:val="Normal"/>
    <w:rsid w:val="00692AC7"/>
    <w:pPr>
      <w:spacing w:before="100" w:beforeAutospacing="1" w:after="100" w:afterAutospacing="1"/>
    </w:pPr>
  </w:style>
  <w:style w:type="paragraph" w:customStyle="1" w:styleId="captionpaddingstyle114">
    <w:name w:val="captionpadding style114"/>
    <w:basedOn w:val="Normal"/>
    <w:rsid w:val="00692AC7"/>
    <w:pPr>
      <w:spacing w:before="100" w:beforeAutospacing="1" w:after="100" w:afterAutospacing="1"/>
    </w:pPr>
  </w:style>
  <w:style w:type="character" w:customStyle="1" w:styleId="captionpaddingstyle1141">
    <w:name w:val="captionpadding style1141"/>
    <w:basedOn w:val="DefaultParagraphFont"/>
    <w:rsid w:val="00692AC7"/>
  </w:style>
  <w:style w:type="character" w:customStyle="1" w:styleId="style114style118">
    <w:name w:val="style114 style118"/>
    <w:basedOn w:val="DefaultParagraphFont"/>
    <w:rsid w:val="00692AC7"/>
  </w:style>
  <w:style w:type="paragraph" w:customStyle="1" w:styleId="mainstorybody">
    <w:name w:val="mainstorybody"/>
    <w:basedOn w:val="Normal"/>
    <w:rsid w:val="00692AC7"/>
    <w:pPr>
      <w:spacing w:before="100" w:beforeAutospacing="1" w:after="100" w:afterAutospacing="1"/>
    </w:pPr>
  </w:style>
  <w:style w:type="character" w:customStyle="1" w:styleId="hint">
    <w:name w:val="hint"/>
    <w:basedOn w:val="DefaultParagraphFont"/>
    <w:rsid w:val="00692AC7"/>
  </w:style>
  <w:style w:type="character" w:customStyle="1" w:styleId="flw">
    <w:name w:val="flw"/>
    <w:basedOn w:val="DefaultParagraphFont"/>
    <w:rsid w:val="00692AC7"/>
  </w:style>
  <w:style w:type="character" w:customStyle="1" w:styleId="hw">
    <w:name w:val="hw"/>
    <w:basedOn w:val="DefaultParagraphFont"/>
    <w:rsid w:val="00692AC7"/>
  </w:style>
  <w:style w:type="character" w:customStyle="1" w:styleId="illustration">
    <w:name w:val="illustration"/>
    <w:basedOn w:val="DefaultParagraphFont"/>
    <w:rsid w:val="00692AC7"/>
  </w:style>
  <w:style w:type="paragraph" w:customStyle="1" w:styleId="ga">
    <w:name w:val="ga"/>
    <w:basedOn w:val="Normal"/>
    <w:rsid w:val="00692AC7"/>
    <w:rPr>
      <w:rFonts w:ascii="Times" w:hAnsi="Times"/>
      <w:color w:val="231F20"/>
      <w:sz w:val="18"/>
      <w:szCs w:val="18"/>
    </w:rPr>
  </w:style>
  <w:style w:type="character" w:customStyle="1" w:styleId="StyleArialNarrowBoldThickunderline">
    <w:name w:val="Style Arial Narrow Bold Thick underline"/>
    <w:basedOn w:val="DefaultParagraphFont"/>
    <w:rsid w:val="00692AC7"/>
    <w:rPr>
      <w:rFonts w:ascii="Arial Narrow" w:hAnsi="Arial Narrow"/>
      <w:b/>
      <w:bCs/>
      <w:u w:val="thick"/>
    </w:rPr>
  </w:style>
  <w:style w:type="paragraph" w:customStyle="1" w:styleId="tag1">
    <w:name w:val="tag1"/>
    <w:basedOn w:val="Heading2"/>
    <w:qFormat/>
    <w:rsid w:val="00692AC7"/>
    <w:pPr>
      <w:outlineLvl w:val="9"/>
    </w:pPr>
    <w:rPr>
      <w:rFonts w:ascii="Georgia" w:eastAsia="Calibri" w:hAnsi="Georgia" w:cs="Times New Roman"/>
      <w:caps/>
      <w:sz w:val="24"/>
      <w:szCs w:val="20"/>
    </w:rPr>
  </w:style>
  <w:style w:type="paragraph" w:customStyle="1" w:styleId="tagcite3">
    <w:name w:val="tagcite"/>
    <w:basedOn w:val="TagCite"/>
    <w:qFormat/>
    <w:rsid w:val="00692AC7"/>
    <w:rPr>
      <w:rFonts w:ascii="Garamond" w:hAnsi="Garamond"/>
      <w:b/>
    </w:rPr>
  </w:style>
  <w:style w:type="character" w:customStyle="1" w:styleId="tag1Char">
    <w:name w:val="tag1 Char"/>
    <w:basedOn w:val="DefaultParagraphFont"/>
    <w:rsid w:val="00692AC7"/>
    <w:rPr>
      <w:b/>
      <w:sz w:val="24"/>
    </w:rPr>
  </w:style>
  <w:style w:type="paragraph" w:customStyle="1" w:styleId="SmallFontCharCharChar">
    <w:name w:val="Small Font Char Char Char"/>
    <w:basedOn w:val="Normal"/>
    <w:qFormat/>
    <w:rsid w:val="00692AC7"/>
    <w:rPr>
      <w:rFonts w:ascii="Arial" w:hAnsi="Arial"/>
      <w:sz w:val="12"/>
    </w:rPr>
  </w:style>
  <w:style w:type="character" w:customStyle="1" w:styleId="SmallFontCharCharCharChar">
    <w:name w:val="Small Font Char Char Char Char"/>
    <w:basedOn w:val="DefaultParagraphFont"/>
    <w:rsid w:val="00692AC7"/>
    <w:rPr>
      <w:rFonts w:ascii="Arial" w:hAnsi="Arial"/>
      <w:sz w:val="12"/>
      <w:szCs w:val="24"/>
    </w:rPr>
  </w:style>
  <w:style w:type="character" w:customStyle="1" w:styleId="TagCiteChar5">
    <w:name w:val="TagCite Char"/>
    <w:basedOn w:val="DefaultParagraphFont"/>
    <w:rsid w:val="00692AC7"/>
    <w:rPr>
      <w:rFonts w:ascii="Garamond" w:hAnsi="Garamond"/>
      <w:b/>
      <w:sz w:val="24"/>
      <w:szCs w:val="24"/>
    </w:rPr>
  </w:style>
  <w:style w:type="character" w:customStyle="1" w:styleId="subtitlesarticles1">
    <w:name w:val="subtitles_articles1"/>
    <w:basedOn w:val="DefaultParagraphFont"/>
    <w:rsid w:val="00692AC7"/>
    <w:rPr>
      <w:rFonts w:ascii="Verdana" w:hAnsi="Verdana" w:cs="Times New Roman"/>
      <w:b/>
      <w:bCs/>
      <w:color w:val="000000"/>
      <w:sz w:val="20"/>
      <w:szCs w:val="20"/>
    </w:rPr>
  </w:style>
  <w:style w:type="character" w:customStyle="1" w:styleId="StyleArial12ptBlack">
    <w:name w:val="Style Arial 12 pt Black"/>
    <w:basedOn w:val="DefaultParagraphFont"/>
    <w:rsid w:val="00692AC7"/>
    <w:rPr>
      <w:rFonts w:ascii="Garamond" w:hAnsi="Garamond"/>
      <w:color w:val="000000"/>
      <w:sz w:val="20"/>
      <w:u w:val="single"/>
    </w:rPr>
  </w:style>
  <w:style w:type="character" w:customStyle="1" w:styleId="StyleArialBlack">
    <w:name w:val="Style Arial Black"/>
    <w:basedOn w:val="DefaultParagraphFont"/>
    <w:rsid w:val="00692AC7"/>
    <w:rPr>
      <w:rFonts w:ascii="Garamond" w:hAnsi="Garamond"/>
      <w:color w:val="000000"/>
      <w:sz w:val="14"/>
    </w:rPr>
  </w:style>
  <w:style w:type="character" w:customStyle="1" w:styleId="3TagCite">
    <w:name w:val="3 Tag/Cite"/>
    <w:basedOn w:val="DefaultParagraphFont"/>
    <w:rsid w:val="00692AC7"/>
    <w:rPr>
      <w:rFonts w:ascii="Times New Roman" w:hAnsi="Times New Roman"/>
      <w:b/>
      <w:color w:val="FF0000"/>
      <w:sz w:val="22"/>
    </w:rPr>
  </w:style>
  <w:style w:type="character" w:customStyle="1" w:styleId="mediatype">
    <w:name w:val="mediatype"/>
    <w:basedOn w:val="DefaultParagraphFont"/>
    <w:rsid w:val="00692AC7"/>
  </w:style>
  <w:style w:type="character" w:customStyle="1" w:styleId="detailtitle">
    <w:name w:val="detailtitle"/>
    <w:basedOn w:val="DefaultParagraphFont"/>
    <w:rsid w:val="00692AC7"/>
  </w:style>
  <w:style w:type="character" w:customStyle="1" w:styleId="story-author">
    <w:name w:val="story-author"/>
    <w:basedOn w:val="DefaultParagraphFont"/>
    <w:rsid w:val="00692AC7"/>
  </w:style>
  <w:style w:type="paragraph" w:customStyle="1" w:styleId="type">
    <w:name w:val="type"/>
    <w:basedOn w:val="Normal"/>
    <w:rsid w:val="00692AC7"/>
    <w:pPr>
      <w:spacing w:before="100" w:beforeAutospacing="1" w:after="100" w:afterAutospacing="1"/>
    </w:pPr>
    <w:rPr>
      <w:rFonts w:ascii="Times New Roman" w:eastAsia="Times New Roman" w:hAnsi="Times New Roman" w:cs="Times New Roman"/>
    </w:rPr>
  </w:style>
  <w:style w:type="character" w:customStyle="1" w:styleId="FontStyle13">
    <w:name w:val="Font Style13"/>
    <w:basedOn w:val="DefaultParagraphFont"/>
    <w:uiPriority w:val="99"/>
    <w:rsid w:val="00692AC7"/>
    <w:rPr>
      <w:rFonts w:ascii="Constantia" w:hAnsi="Constantia" w:cs="Constantia"/>
      <w:sz w:val="18"/>
      <w:szCs w:val="18"/>
    </w:rPr>
  </w:style>
  <w:style w:type="paragraph" w:customStyle="1" w:styleId="ReduceText">
    <w:name w:val="Reduce Text"/>
    <w:basedOn w:val="Normal"/>
    <w:autoRedefine/>
    <w:rsid w:val="00692AC7"/>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692AC7"/>
  </w:style>
  <w:style w:type="character" w:customStyle="1" w:styleId="m3305018628354387823inbox-inbox-styleunderline">
    <w:name w:val="m_3305018628354387823inbox-inbox-styleunderline"/>
    <w:basedOn w:val="DefaultParagraphFont"/>
    <w:rsid w:val="00692AC7"/>
  </w:style>
  <w:style w:type="paragraph" w:customStyle="1" w:styleId="analytic0">
    <w:name w:val="analytic"/>
    <w:basedOn w:val="Normal"/>
    <w:link w:val="analyticChar0"/>
    <w:uiPriority w:val="4"/>
    <w:qFormat/>
    <w:rsid w:val="00692AC7"/>
    <w:pPr>
      <w:spacing w:before="120"/>
    </w:pPr>
    <w:rPr>
      <w:rFonts w:ascii="Arial" w:hAnsi="Arial"/>
      <w:b/>
      <w:sz w:val="20"/>
    </w:rPr>
  </w:style>
  <w:style w:type="character" w:customStyle="1" w:styleId="analyticChar0">
    <w:name w:val="analytic Char"/>
    <w:basedOn w:val="DefaultParagraphFont"/>
    <w:link w:val="analytic0"/>
    <w:uiPriority w:val="4"/>
    <w:rsid w:val="00692AC7"/>
    <w:rPr>
      <w:rFonts w:ascii="Arial" w:hAnsi="Arial" w:cs="Calibri"/>
      <w:b/>
      <w:sz w:val="20"/>
    </w:rPr>
  </w:style>
  <w:style w:type="character" w:customStyle="1" w:styleId="getmorearticleslink">
    <w:name w:val="getmorearticleslink"/>
    <w:basedOn w:val="DefaultParagraphFont"/>
    <w:rsid w:val="00692AC7"/>
  </w:style>
  <w:style w:type="character" w:customStyle="1" w:styleId="UnresolvedMention1">
    <w:name w:val="Unresolved Mention1"/>
    <w:basedOn w:val="DefaultParagraphFont"/>
    <w:uiPriority w:val="99"/>
    <w:semiHidden/>
    <w:unhideWhenUsed/>
    <w:rsid w:val="00692AC7"/>
    <w:rPr>
      <w:color w:val="808080"/>
      <w:shd w:val="clear" w:color="auto" w:fill="E6E6E6"/>
    </w:rPr>
  </w:style>
  <w:style w:type="character" w:customStyle="1" w:styleId="swauthor">
    <w:name w:val="sw_author"/>
    <w:rsid w:val="00692AC7"/>
  </w:style>
  <w:style w:type="character" w:customStyle="1" w:styleId="Mention1">
    <w:name w:val="Mention1"/>
    <w:basedOn w:val="DefaultParagraphFont"/>
    <w:uiPriority w:val="99"/>
    <w:semiHidden/>
    <w:unhideWhenUsed/>
    <w:rsid w:val="00692AC7"/>
    <w:rPr>
      <w:color w:val="2B579A"/>
      <w:shd w:val="clear" w:color="auto" w:fill="E6E6E6"/>
    </w:rPr>
  </w:style>
  <w:style w:type="paragraph" w:customStyle="1" w:styleId="PhoTag">
    <w:name w:val="PhoTag"/>
    <w:basedOn w:val="Normal"/>
    <w:next w:val="Normal"/>
    <w:autoRedefine/>
    <w:qFormat/>
    <w:rsid w:val="00692AC7"/>
    <w:rPr>
      <w:b/>
    </w:rPr>
  </w:style>
  <w:style w:type="character" w:customStyle="1" w:styleId="boldunderlineChar4">
    <w:name w:val="bold underline Char"/>
    <w:basedOn w:val="DefaultParagraphFont"/>
    <w:rsid w:val="00692AC7"/>
    <w:rPr>
      <w:rFonts w:ascii="Times New Roman" w:eastAsia="Times New Roman" w:hAnsi="Times New Roman" w:cs="Arial"/>
      <w:b/>
      <w:bCs/>
      <w:sz w:val="24"/>
      <w:szCs w:val="24"/>
      <w:u w:val="single"/>
      <w:lang w:eastAsia="zh-CN"/>
    </w:rPr>
  </w:style>
  <w:style w:type="character" w:customStyle="1" w:styleId="TagGreg">
    <w:name w:val="TagGreg"/>
    <w:basedOn w:val="DefaultParagraphFont"/>
    <w:uiPriority w:val="1"/>
    <w:qFormat/>
    <w:rsid w:val="00692AC7"/>
    <w:rPr>
      <w:b/>
      <w:sz w:val="24"/>
    </w:rPr>
  </w:style>
  <w:style w:type="paragraph" w:customStyle="1" w:styleId="ReallySmall">
    <w:name w:val="Really Small"/>
    <w:basedOn w:val="Normal"/>
    <w:link w:val="ReallySmallChar"/>
    <w:rsid w:val="00692AC7"/>
    <w:rPr>
      <w:rFonts w:eastAsia="Times New Roman"/>
      <w:szCs w:val="20"/>
    </w:rPr>
  </w:style>
  <w:style w:type="character" w:customStyle="1" w:styleId="ReallySmallChar">
    <w:name w:val="Really Small Char"/>
    <w:basedOn w:val="DefaultParagraphFont"/>
    <w:link w:val="ReallySmall"/>
    <w:rsid w:val="00692AC7"/>
    <w:rPr>
      <w:rFonts w:ascii="Calibri" w:eastAsia="Times New Roman" w:hAnsi="Calibri" w:cs="Calibri"/>
      <w:szCs w:val="20"/>
    </w:rPr>
  </w:style>
  <w:style w:type="paragraph" w:customStyle="1" w:styleId="PageTitle0">
    <w:name w:val="Page Title"/>
    <w:basedOn w:val="Normal"/>
    <w:next w:val="Normal"/>
    <w:qFormat/>
    <w:rsid w:val="00692AC7"/>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692AC7"/>
    <w:rPr>
      <w:rFonts w:eastAsia="Calibri"/>
      <w:b/>
      <w:color w:val="000000"/>
      <w:u w:val="single"/>
    </w:rPr>
  </w:style>
  <w:style w:type="character" w:customStyle="1" w:styleId="UnderlineEmphasisChar">
    <w:name w:val="Underline + Emphasis Char"/>
    <w:link w:val="UnderlineEmphasis"/>
    <w:rsid w:val="00692AC7"/>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692AC7"/>
    <w:pPr>
      <w:keepLines w:val="0"/>
      <w:pageBreakBefore w:val="0"/>
      <w:spacing w:before="0" w:after="60"/>
      <w:jc w:val="left"/>
    </w:pPr>
    <w:rPr>
      <w:rFonts w:ascii="Georgia" w:eastAsia="Times New Roman" w:hAnsi="Georgia"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692AC7"/>
    <w:pPr>
      <w:keepLines w:val="0"/>
      <w:spacing w:before="0" w:after="120"/>
    </w:pPr>
    <w:rPr>
      <w:rFonts w:ascii="Georgia" w:eastAsia="Times New Roman" w:hAnsi="Georgia"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692AC7"/>
    <w:rPr>
      <w:rFonts w:ascii="Georgia" w:eastAsia="Times New Roman" w:hAnsi="Georgia"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692AC7"/>
    <w:rPr>
      <w:rFonts w:ascii="Georgia" w:eastAsia="Times New Roman" w:hAnsi="Georgia" w:cs="Times New Roman"/>
      <w:bCs/>
      <w:color w:val="000000"/>
      <w:sz w:val="16"/>
      <w:szCs w:val="28"/>
    </w:rPr>
  </w:style>
  <w:style w:type="paragraph" w:customStyle="1" w:styleId="TxBr5p1">
    <w:name w:val="TxBr_5p1"/>
    <w:basedOn w:val="Normal"/>
    <w:rsid w:val="00692AC7"/>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692AC7"/>
    <w:pPr>
      <w:ind w:left="400"/>
    </w:pPr>
    <w:rPr>
      <w:rFonts w:eastAsia="Calibri"/>
      <w:color w:val="000000"/>
    </w:rPr>
  </w:style>
  <w:style w:type="numbering" w:customStyle="1" w:styleId="NoList211">
    <w:name w:val="No List211"/>
    <w:next w:val="NoList"/>
    <w:uiPriority w:val="99"/>
    <w:semiHidden/>
    <w:unhideWhenUsed/>
    <w:rsid w:val="00692AC7"/>
  </w:style>
  <w:style w:type="character" w:customStyle="1" w:styleId="flagicon">
    <w:name w:val="flagicon"/>
    <w:basedOn w:val="DefaultParagraphFont"/>
    <w:rsid w:val="00692AC7"/>
  </w:style>
  <w:style w:type="character" w:customStyle="1" w:styleId="A120">
    <w:name w:val="A12"/>
    <w:uiPriority w:val="99"/>
    <w:rsid w:val="00692AC7"/>
    <w:rPr>
      <w:rFonts w:ascii="Minion Pro" w:hAnsi="Minion Pro" w:cs="Minion Pro" w:hint="default"/>
      <w:color w:val="211D1E"/>
      <w:sz w:val="22"/>
      <w:szCs w:val="22"/>
    </w:rPr>
  </w:style>
  <w:style w:type="character" w:customStyle="1" w:styleId="CitationChar1">
    <w:name w:val="Citation Char1"/>
    <w:basedOn w:val="DefaultParagraphFont"/>
    <w:rsid w:val="00692AC7"/>
    <w:rPr>
      <w:rFonts w:ascii="Times New Roman" w:eastAsia="Times New Roman" w:hAnsi="Times New Roman" w:cs="Arial"/>
      <w:b/>
      <w:sz w:val="20"/>
      <w:szCs w:val="36"/>
    </w:rPr>
  </w:style>
  <w:style w:type="character" w:customStyle="1" w:styleId="bold-italic-sub-c">
    <w:name w:val="bold-italic-sub-c"/>
    <w:basedOn w:val="DefaultParagraphFont"/>
    <w:rsid w:val="00692AC7"/>
  </w:style>
  <w:style w:type="character" w:customStyle="1" w:styleId="charoverride-4">
    <w:name w:val="charoverride-4"/>
    <w:basedOn w:val="DefaultParagraphFont"/>
    <w:rsid w:val="00692AC7"/>
  </w:style>
  <w:style w:type="character" w:customStyle="1" w:styleId="charoverride-3">
    <w:name w:val="charoverride-3"/>
    <w:basedOn w:val="DefaultParagraphFont"/>
    <w:rsid w:val="00692AC7"/>
  </w:style>
  <w:style w:type="character" w:customStyle="1" w:styleId="BlockTitle2Char">
    <w:name w:val="Block Title2 Char"/>
    <w:link w:val="BlockTitle2"/>
    <w:rsid w:val="00692AC7"/>
    <w:rPr>
      <w:rFonts w:ascii="Calibri" w:hAnsi="Calibri" w:cs="Calibri"/>
    </w:rPr>
  </w:style>
  <w:style w:type="character" w:customStyle="1" w:styleId="HilightChar">
    <w:name w:val="Hilight Char"/>
    <w:rsid w:val="00692AC7"/>
    <w:rPr>
      <w:rFonts w:eastAsia="Calibri"/>
      <w:b/>
      <w:noProof w:val="0"/>
      <w:sz w:val="22"/>
      <w:szCs w:val="22"/>
      <w:u w:val="single"/>
      <w:lang w:val="en-US" w:eastAsia="ar-SA" w:bidi="ar-SA"/>
    </w:rPr>
  </w:style>
  <w:style w:type="character" w:customStyle="1" w:styleId="StyleUnderlineCharChar">
    <w:name w:val="Style Underline Char Char"/>
    <w:rsid w:val="00692AC7"/>
    <w:rPr>
      <w:rFonts w:ascii="Times New Roman" w:eastAsia="Times New Roman" w:hAnsi="Times New Roman" w:cs="Times New Roman"/>
      <w:sz w:val="20"/>
      <w:szCs w:val="20"/>
      <w:u w:val="single"/>
    </w:rPr>
  </w:style>
  <w:style w:type="character" w:customStyle="1" w:styleId="c1">
    <w:name w:val="c1"/>
    <w:rsid w:val="00692AC7"/>
  </w:style>
  <w:style w:type="paragraph" w:customStyle="1" w:styleId="Hat2">
    <w:name w:val="Hat2"/>
    <w:basedOn w:val="Heading2"/>
    <w:next w:val="Heading2"/>
    <w:autoRedefine/>
    <w:uiPriority w:val="99"/>
    <w:qFormat/>
    <w:rsid w:val="00692AC7"/>
    <w:pPr>
      <w:keepNext w:val="0"/>
      <w:keepLines w:val="0"/>
      <w:pageBreakBefore w:val="0"/>
      <w:jc w:val="left"/>
    </w:pPr>
    <w:rPr>
      <w:rFonts w:ascii="Arial Narrow" w:eastAsia="Calibri" w:hAnsi="Arial Narrow" w:cs="Times New Roman"/>
      <w:sz w:val="20"/>
      <w:u w:val="none"/>
    </w:rPr>
  </w:style>
  <w:style w:type="paragraph" w:customStyle="1" w:styleId="StyleCardTextUnderline3">
    <w:name w:val="Style Card Text + Underline3"/>
    <w:link w:val="StyleCardTextUnderline3Char"/>
    <w:qFormat/>
    <w:rsid w:val="00692AC7"/>
    <w:pPr>
      <w:spacing w:after="200" w:line="276" w:lineRule="auto"/>
    </w:pPr>
  </w:style>
  <w:style w:type="character" w:customStyle="1" w:styleId="Underline4">
    <w:name w:val="*Underline*"/>
    <w:rsid w:val="00692AC7"/>
    <w:rPr>
      <w:rFonts w:ascii="Times New Roman" w:hAnsi="Times New Roman"/>
      <w:b/>
      <w:sz w:val="24"/>
      <w:u w:val="single"/>
    </w:rPr>
  </w:style>
  <w:style w:type="paragraph" w:customStyle="1" w:styleId="TxBr33p1">
    <w:name w:val="TxBr_33p1"/>
    <w:basedOn w:val="Normal"/>
    <w:uiPriority w:val="99"/>
    <w:qFormat/>
    <w:rsid w:val="00692AC7"/>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692AC7"/>
    <w:rPr>
      <w:rFonts w:eastAsia="SimSun"/>
      <w:lang w:eastAsia="zh-CN"/>
    </w:rPr>
  </w:style>
  <w:style w:type="character" w:customStyle="1" w:styleId="comments-post">
    <w:name w:val="comments-post"/>
    <w:rsid w:val="00692AC7"/>
  </w:style>
  <w:style w:type="character" w:customStyle="1" w:styleId="boldciteChar4">
    <w:name w:val="bold cite Char4"/>
    <w:link w:val="boldcite"/>
    <w:locked/>
    <w:rsid w:val="00692AC7"/>
    <w:rPr>
      <w:rFonts w:ascii="Arial" w:eastAsia="Times New Roman" w:hAnsi="Arial" w:cs="Arial"/>
      <w:b/>
      <w:caps/>
      <w:kern w:val="32"/>
      <w:sz w:val="24"/>
      <w:szCs w:val="24"/>
    </w:rPr>
  </w:style>
  <w:style w:type="character" w:customStyle="1" w:styleId="Irrelevant5fontChar">
    <w:name w:val="Irrelevant (5 font) Char"/>
    <w:rsid w:val="00692AC7"/>
    <w:rPr>
      <w:sz w:val="10"/>
      <w:szCs w:val="10"/>
      <w:lang w:val="en-US" w:eastAsia="en-US" w:bidi="ar-SA"/>
    </w:rPr>
  </w:style>
  <w:style w:type="character" w:customStyle="1" w:styleId="Hyperlink13">
    <w:name w:val="Hyperlink13"/>
    <w:rsid w:val="00692AC7"/>
    <w:rPr>
      <w:b w:val="0"/>
      <w:bCs w:val="0"/>
      <w:strike w:val="0"/>
      <w:dstrike w:val="0"/>
      <w:color w:val="008000"/>
      <w:sz w:val="20"/>
      <w:szCs w:val="20"/>
      <w:u w:val="none"/>
      <w:effect w:val="none"/>
    </w:rPr>
  </w:style>
  <w:style w:type="character" w:customStyle="1" w:styleId="standardcontent1">
    <w:name w:val="standardcontent1"/>
    <w:rsid w:val="00692AC7"/>
    <w:rPr>
      <w:rFonts w:ascii="Arial" w:hAnsi="Arial" w:cs="Arial" w:hint="default"/>
      <w:strike w:val="0"/>
      <w:dstrike w:val="0"/>
      <w:sz w:val="24"/>
      <w:szCs w:val="24"/>
      <w:u w:val="none"/>
      <w:effect w:val="none"/>
    </w:rPr>
  </w:style>
  <w:style w:type="character" w:customStyle="1" w:styleId="Hyperlink40">
    <w:name w:val="Hyperlink4"/>
    <w:rsid w:val="00692AC7"/>
    <w:rPr>
      <w:color w:val="000066"/>
      <w:u w:val="single"/>
    </w:rPr>
  </w:style>
  <w:style w:type="paragraph" w:customStyle="1" w:styleId="rddateline">
    <w:name w:val="rddateline"/>
    <w:basedOn w:val="Normal"/>
    <w:uiPriority w:val="99"/>
    <w:qFormat/>
    <w:rsid w:val="00692AC7"/>
    <w:rPr>
      <w:rFonts w:eastAsia="Calibri"/>
      <w:szCs w:val="20"/>
    </w:rPr>
  </w:style>
  <w:style w:type="paragraph" w:customStyle="1" w:styleId="rdheadline">
    <w:name w:val="rdheadline"/>
    <w:basedOn w:val="Normal"/>
    <w:uiPriority w:val="99"/>
    <w:qFormat/>
    <w:rsid w:val="00692AC7"/>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692AC7"/>
    <w:pPr>
      <w:spacing w:after="100" w:afterAutospacing="1"/>
    </w:pPr>
    <w:rPr>
      <w:rFonts w:ascii="Verdana" w:eastAsia="Calibri" w:hAnsi="Verdana"/>
      <w:szCs w:val="20"/>
    </w:rPr>
  </w:style>
  <w:style w:type="character" w:customStyle="1" w:styleId="rddeckline1">
    <w:name w:val="rddeckline1"/>
    <w:rsid w:val="00692AC7"/>
    <w:rPr>
      <w:rFonts w:ascii="Verdana" w:hAnsi="Verdana" w:hint="default"/>
      <w:b/>
      <w:bCs/>
      <w:sz w:val="22"/>
      <w:szCs w:val="22"/>
    </w:rPr>
  </w:style>
  <w:style w:type="character" w:customStyle="1" w:styleId="contact1">
    <w:name w:val="contact1"/>
    <w:rsid w:val="00692AC7"/>
    <w:rPr>
      <w:rFonts w:ascii="Tahoma" w:hAnsi="Tahoma" w:cs="Tahoma" w:hint="default"/>
      <w:color w:val="999999"/>
      <w:sz w:val="20"/>
      <w:szCs w:val="20"/>
    </w:rPr>
  </w:style>
  <w:style w:type="character" w:customStyle="1" w:styleId="credits1">
    <w:name w:val="credits1"/>
    <w:rsid w:val="00692AC7"/>
    <w:rPr>
      <w:rFonts w:ascii="Tahoma" w:hAnsi="Tahoma" w:cs="Tahoma" w:hint="default"/>
      <w:color w:val="999999"/>
      <w:sz w:val="16"/>
      <w:szCs w:val="16"/>
    </w:rPr>
  </w:style>
  <w:style w:type="paragraph" w:customStyle="1" w:styleId="Heading20">
    <w:name w:val="Heading2"/>
    <w:basedOn w:val="Normal"/>
    <w:link w:val="Heading2Char2"/>
    <w:qFormat/>
    <w:rsid w:val="00692AC7"/>
    <w:pPr>
      <w:jc w:val="center"/>
    </w:pPr>
    <w:rPr>
      <w:rFonts w:eastAsia="Times New Roman"/>
      <w:b/>
      <w:caps/>
    </w:rPr>
  </w:style>
  <w:style w:type="character" w:customStyle="1" w:styleId="Heading2Char2">
    <w:name w:val="Heading2 Char"/>
    <w:link w:val="Heading20"/>
    <w:rsid w:val="00692AC7"/>
    <w:rPr>
      <w:rFonts w:ascii="Calibri" w:eastAsia="Times New Roman" w:hAnsi="Calibri" w:cs="Calibri"/>
      <w:b/>
      <w:caps/>
    </w:rPr>
  </w:style>
  <w:style w:type="paragraph" w:customStyle="1" w:styleId="Header2">
    <w:name w:val="Header2"/>
    <w:basedOn w:val="Heading20"/>
    <w:link w:val="Header2Char"/>
    <w:qFormat/>
    <w:rsid w:val="00692AC7"/>
  </w:style>
  <w:style w:type="character" w:customStyle="1" w:styleId="Header2Char">
    <w:name w:val="Header2 Char"/>
    <w:link w:val="Header2"/>
    <w:rsid w:val="00692AC7"/>
    <w:rPr>
      <w:rFonts w:ascii="Calibri" w:eastAsia="Times New Roman" w:hAnsi="Calibri" w:cs="Calibri"/>
      <w:b/>
      <w:caps/>
    </w:rPr>
  </w:style>
  <w:style w:type="paragraph" w:customStyle="1" w:styleId="Underlinedcard1">
    <w:name w:val="Underlined card"/>
    <w:basedOn w:val="Normal"/>
    <w:link w:val="UnderlinedcardChar1"/>
    <w:autoRedefine/>
    <w:qFormat/>
    <w:rsid w:val="00692AC7"/>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692AC7"/>
    <w:rPr>
      <w:rFonts w:ascii="Calibri" w:eastAsia="Times New Roman" w:hAnsi="Calibri" w:cs="Calibri"/>
      <w:u w:val="thick"/>
    </w:rPr>
  </w:style>
  <w:style w:type="paragraph" w:customStyle="1" w:styleId="StyleHeading212pt">
    <w:name w:val="Style Heading2 + 12 pt"/>
    <w:basedOn w:val="Heading20"/>
    <w:link w:val="StyleHeading212ptChar"/>
    <w:qFormat/>
    <w:rsid w:val="00692AC7"/>
    <w:rPr>
      <w:bCs/>
    </w:rPr>
  </w:style>
  <w:style w:type="character" w:customStyle="1" w:styleId="StyleHeading212ptChar">
    <w:name w:val="Style Heading2 + 12 pt Char"/>
    <w:link w:val="StyleHeading212pt"/>
    <w:rsid w:val="00692AC7"/>
    <w:rPr>
      <w:rFonts w:ascii="Calibri" w:eastAsia="Times New Roman" w:hAnsi="Calibri" w:cs="Calibri"/>
      <w:b/>
      <w:bCs/>
      <w:caps/>
    </w:rPr>
  </w:style>
  <w:style w:type="paragraph" w:customStyle="1" w:styleId="Heading212pt">
    <w:name w:val="Heading2 + 12 pt"/>
    <w:basedOn w:val="StyleHeading212pt"/>
    <w:link w:val="Heading212ptChar"/>
    <w:qFormat/>
    <w:rsid w:val="00692AC7"/>
  </w:style>
  <w:style w:type="character" w:customStyle="1" w:styleId="Heading212ptChar">
    <w:name w:val="Heading2 + 12 pt Char"/>
    <w:link w:val="Heading212pt"/>
    <w:rsid w:val="00692AC7"/>
    <w:rPr>
      <w:rFonts w:ascii="Calibri" w:eastAsia="Times New Roman" w:hAnsi="Calibri" w:cs="Calibri"/>
      <w:b/>
      <w:bCs/>
      <w:caps/>
    </w:rPr>
  </w:style>
  <w:style w:type="character" w:customStyle="1" w:styleId="StyleBoldText12pt10ptNotBoldKernat16pt">
    <w:name w:val="Style Bold Text 12 pt + 10 pt Not Bold Kern at 16 pt"/>
    <w:rsid w:val="00692AC7"/>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692AC7"/>
  </w:style>
  <w:style w:type="paragraph" w:customStyle="1" w:styleId="highlightcardtext">
    <w:name w:val="highlight card text"/>
    <w:basedOn w:val="evidencetext"/>
    <w:uiPriority w:val="99"/>
    <w:qFormat/>
    <w:rsid w:val="00692AC7"/>
    <w:pPr>
      <w:framePr w:hSpace="187" w:vSpace="187" w:wrap="around" w:vAnchor="text" w:hAnchor="text" w:y="1"/>
      <w:shd w:val="pct10" w:color="3366FF" w:fill="3366FF"/>
      <w:ind w:left="1440" w:right="2016"/>
    </w:pPr>
    <w:rPr>
      <w:rFonts w:ascii="Calibri" w:eastAsia="Calibri" w:hAnsi="Calibri" w:cs="Calibri"/>
      <w:sz w:val="18"/>
      <w:u w:val="single"/>
    </w:rPr>
  </w:style>
  <w:style w:type="paragraph" w:customStyle="1" w:styleId="underlineevidencetext">
    <w:name w:val="underline evidence text"/>
    <w:basedOn w:val="evidencetext"/>
    <w:uiPriority w:val="99"/>
    <w:qFormat/>
    <w:rsid w:val="00692AC7"/>
    <w:pPr>
      <w:ind w:left="1440" w:right="2016"/>
    </w:pPr>
    <w:rPr>
      <w:rFonts w:ascii="Calibri" w:eastAsia="Calibri" w:hAnsi="Calibri" w:cs="Calibri"/>
      <w:sz w:val="18"/>
      <w:u w:val="single"/>
    </w:rPr>
  </w:style>
  <w:style w:type="paragraph" w:customStyle="1" w:styleId="underlinecard1">
    <w:name w:val="underline card"/>
    <w:basedOn w:val="Normal"/>
    <w:uiPriority w:val="99"/>
    <w:qFormat/>
    <w:rsid w:val="00692AC7"/>
    <w:pPr>
      <w:ind w:left="1728" w:right="1728"/>
    </w:pPr>
    <w:rPr>
      <w:rFonts w:eastAsia="Calibri"/>
      <w:sz w:val="18"/>
      <w:u w:val="single"/>
    </w:rPr>
  </w:style>
  <w:style w:type="paragraph" w:customStyle="1" w:styleId="CardsChar2">
    <w:name w:val="Cards Char2"/>
    <w:basedOn w:val="Normal"/>
    <w:uiPriority w:val="99"/>
    <w:qFormat/>
    <w:rsid w:val="00692AC7"/>
    <w:pPr>
      <w:autoSpaceDE w:val="0"/>
      <w:autoSpaceDN w:val="0"/>
      <w:adjustRightInd w:val="0"/>
      <w:ind w:left="432" w:right="432"/>
      <w:jc w:val="both"/>
    </w:pPr>
    <w:rPr>
      <w:rFonts w:eastAsia="Calibri"/>
      <w:szCs w:val="20"/>
    </w:rPr>
  </w:style>
  <w:style w:type="character" w:customStyle="1" w:styleId="UnderlinedCards">
    <w:name w:val="Underlined Cards"/>
    <w:rsid w:val="00692AC7"/>
    <w:rPr>
      <w:sz w:val="24"/>
      <w:szCs w:val="24"/>
      <w:u w:val="thick"/>
      <w:lang w:val="en-US" w:eastAsia="en-US" w:bidi="ar-SA"/>
    </w:rPr>
  </w:style>
  <w:style w:type="character" w:customStyle="1" w:styleId="highlightcardtextChar">
    <w:name w:val="highlight card text Char"/>
    <w:rsid w:val="00692AC7"/>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692AC7"/>
    <w:pPr>
      <w:ind w:left="1728" w:right="1728"/>
    </w:pPr>
    <w:rPr>
      <w:rFonts w:eastAsia="Times New Roman"/>
      <w:sz w:val="18"/>
    </w:rPr>
  </w:style>
  <w:style w:type="character" w:customStyle="1" w:styleId="CardTextCharCharCharCharChar">
    <w:name w:val="Card Text Char Char Char Char Char"/>
    <w:link w:val="CardTextCharCharCharChar"/>
    <w:rsid w:val="00692AC7"/>
    <w:rPr>
      <w:rFonts w:ascii="Calibri" w:eastAsia="Times New Roman" w:hAnsi="Calibri" w:cs="Calibri"/>
      <w:sz w:val="18"/>
    </w:rPr>
  </w:style>
  <w:style w:type="character" w:customStyle="1" w:styleId="TagsChar4">
    <w:name w:val="Tags Char4"/>
    <w:rsid w:val="00692AC7"/>
    <w:rPr>
      <w:b/>
      <w:lang w:val="en-US" w:eastAsia="en-US" w:bidi="ar-SA"/>
    </w:rPr>
  </w:style>
  <w:style w:type="character" w:customStyle="1" w:styleId="tightinline1">
    <w:name w:val="tightinline1"/>
    <w:rsid w:val="00692AC7"/>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692AC7"/>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ascii="Georgia" w:eastAsia="Times New Roman" w:hAnsi="Georgia" w:cs="Times New Roman"/>
      <w:sz w:val="24"/>
      <w:szCs w:val="24"/>
    </w:rPr>
  </w:style>
  <w:style w:type="character" w:customStyle="1" w:styleId="blsp-spelling-corrected">
    <w:name w:val="blsp-spelling-corrected"/>
    <w:rsid w:val="00692AC7"/>
  </w:style>
  <w:style w:type="character" w:customStyle="1" w:styleId="blsp-spelling-error">
    <w:name w:val="blsp-spelling-error"/>
    <w:rsid w:val="00692AC7"/>
  </w:style>
  <w:style w:type="character" w:customStyle="1" w:styleId="sup">
    <w:name w:val="sup"/>
    <w:rsid w:val="00692AC7"/>
  </w:style>
  <w:style w:type="character" w:customStyle="1" w:styleId="pgnum">
    <w:name w:val="pgnum"/>
    <w:rsid w:val="00692AC7"/>
  </w:style>
  <w:style w:type="character" w:customStyle="1" w:styleId="SmallFontCharChar">
    <w:name w:val="Small Font Char Char"/>
    <w:rsid w:val="00692AC7"/>
    <w:rPr>
      <w:rFonts w:ascii="Arial" w:hAnsi="Arial"/>
      <w:sz w:val="12"/>
      <w:szCs w:val="24"/>
      <w:lang w:val="en-US" w:eastAsia="en-US" w:bidi="ar-SA"/>
    </w:rPr>
  </w:style>
  <w:style w:type="paragraph" w:customStyle="1" w:styleId="textmargin">
    <w:name w:val="textmargin"/>
    <w:basedOn w:val="Normal"/>
    <w:uiPriority w:val="99"/>
    <w:qFormat/>
    <w:rsid w:val="00692AC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692AC7"/>
    <w:pPr>
      <w:spacing w:before="100" w:beforeAutospacing="1" w:after="100" w:afterAutospacing="1"/>
    </w:pPr>
    <w:rPr>
      <w:rFonts w:eastAsia="Calibri"/>
      <w:color w:val="000000"/>
    </w:rPr>
  </w:style>
  <w:style w:type="paragraph" w:customStyle="1" w:styleId="header10">
    <w:name w:val="header1"/>
    <w:basedOn w:val="Normal"/>
    <w:uiPriority w:val="99"/>
    <w:qFormat/>
    <w:rsid w:val="00692AC7"/>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692AC7"/>
    <w:rPr>
      <w:rFonts w:ascii="Arial Narrow" w:eastAsia="Calibri" w:hAnsi="Arial Narrow"/>
      <w:color w:val="000000"/>
    </w:rPr>
  </w:style>
  <w:style w:type="paragraph" w:customStyle="1" w:styleId="bc2">
    <w:name w:val="bc_2"/>
    <w:basedOn w:val="Normal"/>
    <w:uiPriority w:val="99"/>
    <w:qFormat/>
    <w:rsid w:val="00692AC7"/>
    <w:pPr>
      <w:spacing w:before="100" w:beforeAutospacing="1" w:after="100" w:afterAutospacing="1"/>
    </w:pPr>
    <w:rPr>
      <w:rFonts w:eastAsia="Calibri"/>
      <w:color w:val="000000"/>
    </w:rPr>
  </w:style>
  <w:style w:type="character" w:customStyle="1" w:styleId="bc21">
    <w:name w:val="bc_21"/>
    <w:rsid w:val="00692AC7"/>
  </w:style>
  <w:style w:type="paragraph" w:customStyle="1" w:styleId="quote20">
    <w:name w:val="quote2"/>
    <w:basedOn w:val="Normal"/>
    <w:uiPriority w:val="99"/>
    <w:qFormat/>
    <w:rsid w:val="00692AC7"/>
    <w:rPr>
      <w:rFonts w:ascii="Verdana" w:eastAsia="Calibri" w:hAnsi="Verdana"/>
      <w:szCs w:val="20"/>
    </w:rPr>
  </w:style>
  <w:style w:type="character" w:customStyle="1" w:styleId="copystyle">
    <w:name w:val="copystyle"/>
    <w:rsid w:val="00692AC7"/>
  </w:style>
  <w:style w:type="character" w:customStyle="1" w:styleId="boldciteCharChar1">
    <w:name w:val="bold cite Char Char1"/>
    <w:rsid w:val="00692AC7"/>
    <w:rPr>
      <w:rFonts w:ascii="Arial" w:hAnsi="Arial" w:cs="Arial"/>
      <w:b/>
      <w:bCs/>
      <w:kern w:val="32"/>
      <w:sz w:val="24"/>
      <w:szCs w:val="24"/>
      <w:lang w:val="en-US" w:eastAsia="en-US" w:bidi="ar-SA"/>
    </w:rPr>
  </w:style>
  <w:style w:type="character" w:customStyle="1" w:styleId="ReadUnderline">
    <w:name w:val="Read Underline"/>
    <w:rsid w:val="00692AC7"/>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692AC7"/>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692AC7"/>
    <w:rPr>
      <w:rFonts w:ascii="Century Gothic" w:eastAsia="Times New Roman" w:hAnsi="Century Gothic" w:cs="Arial"/>
      <w:spacing w:val="-20"/>
      <w:kern w:val="32"/>
      <w:sz w:val="36"/>
      <w:szCs w:val="32"/>
    </w:rPr>
  </w:style>
  <w:style w:type="paragraph" w:customStyle="1" w:styleId="F4">
    <w:name w:val="F4"/>
    <w:basedOn w:val="Normal"/>
    <w:link w:val="F4Char"/>
    <w:qFormat/>
    <w:rsid w:val="00692AC7"/>
    <w:pPr>
      <w:ind w:left="288" w:right="288"/>
    </w:pPr>
    <w:rPr>
      <w:rFonts w:ascii="Arial Narrow" w:eastAsia="Times New Roman" w:hAnsi="Arial Narrow"/>
      <w:szCs w:val="20"/>
      <w:u w:val="single"/>
    </w:rPr>
  </w:style>
  <w:style w:type="character" w:customStyle="1" w:styleId="F4Char">
    <w:name w:val="F4 Char"/>
    <w:link w:val="F4"/>
    <w:rsid w:val="00692AC7"/>
    <w:rPr>
      <w:rFonts w:ascii="Arial Narrow" w:eastAsia="Times New Roman" w:hAnsi="Arial Narrow" w:cs="Calibri"/>
      <w:szCs w:val="20"/>
      <w:u w:val="single"/>
    </w:rPr>
  </w:style>
  <w:style w:type="paragraph" w:customStyle="1" w:styleId="StyleCARD">
    <w:name w:val="Style CARD +"/>
    <w:basedOn w:val="Normal"/>
    <w:link w:val="StyleCARDChar"/>
    <w:qFormat/>
    <w:rsid w:val="00692AC7"/>
    <w:pPr>
      <w:ind w:left="300" w:right="288"/>
    </w:pPr>
    <w:rPr>
      <w:rFonts w:ascii="Arial Narrow" w:eastAsia="Times New Roman" w:hAnsi="Arial Narrow"/>
      <w:szCs w:val="20"/>
    </w:rPr>
  </w:style>
  <w:style w:type="character" w:customStyle="1" w:styleId="StyleCARDChar">
    <w:name w:val="Style CARD + Char"/>
    <w:link w:val="StyleCARD"/>
    <w:rsid w:val="00692AC7"/>
    <w:rPr>
      <w:rFonts w:ascii="Arial Narrow" w:eastAsia="Times New Roman" w:hAnsi="Arial Narrow" w:cs="Calibri"/>
      <w:szCs w:val="20"/>
    </w:rPr>
  </w:style>
  <w:style w:type="character" w:customStyle="1" w:styleId="noiconheadline">
    <w:name w:val="noicon_headline"/>
    <w:rsid w:val="00692AC7"/>
  </w:style>
  <w:style w:type="paragraph" w:styleId="MacroText">
    <w:name w:val="macro"/>
    <w:link w:val="MacroTextChar"/>
    <w:rsid w:val="00692AC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692AC7"/>
    <w:rPr>
      <w:rFonts w:ascii="Courier New" w:eastAsia="Times New Roman" w:hAnsi="Courier New" w:cs="Courier New"/>
      <w:sz w:val="20"/>
      <w:szCs w:val="20"/>
    </w:rPr>
  </w:style>
  <w:style w:type="character" w:customStyle="1" w:styleId="pp1">
    <w:name w:val="pp1"/>
    <w:rsid w:val="00692AC7"/>
    <w:rPr>
      <w:rFonts w:ascii="Times New Roman" w:hAnsi="Times New Roman" w:cs="Times New Roman" w:hint="default"/>
      <w:i w:val="0"/>
      <w:iCs w:val="0"/>
      <w:smallCaps w:val="0"/>
      <w:sz w:val="30"/>
      <w:szCs w:val="30"/>
    </w:rPr>
  </w:style>
  <w:style w:type="character" w:customStyle="1" w:styleId="prbodytext1">
    <w:name w:val="pr_bodytext1"/>
    <w:rsid w:val="00692AC7"/>
    <w:rPr>
      <w:rFonts w:ascii="Arial" w:hAnsi="Arial" w:cs="Arial" w:hint="default"/>
      <w:sz w:val="20"/>
      <w:szCs w:val="20"/>
    </w:rPr>
  </w:style>
  <w:style w:type="character" w:customStyle="1" w:styleId="articlehead">
    <w:name w:val="articlehead"/>
    <w:rsid w:val="00692AC7"/>
  </w:style>
  <w:style w:type="character" w:customStyle="1" w:styleId="blue3">
    <w:name w:val="blue3"/>
    <w:rsid w:val="00692AC7"/>
  </w:style>
  <w:style w:type="paragraph" w:customStyle="1" w:styleId="issuedetails">
    <w:name w:val="issue_details"/>
    <w:basedOn w:val="Normal"/>
    <w:uiPriority w:val="99"/>
    <w:qFormat/>
    <w:rsid w:val="00692AC7"/>
    <w:pPr>
      <w:spacing w:before="100" w:beforeAutospacing="1" w:after="100" w:afterAutospacing="1"/>
    </w:pPr>
    <w:rPr>
      <w:rFonts w:eastAsia="Times New Roman"/>
    </w:rPr>
  </w:style>
  <w:style w:type="character" w:customStyle="1" w:styleId="over-title">
    <w:name w:val="over-title"/>
    <w:rsid w:val="00692AC7"/>
  </w:style>
  <w:style w:type="character" w:customStyle="1" w:styleId="contentheader">
    <w:name w:val="contentheader"/>
    <w:rsid w:val="00692AC7"/>
  </w:style>
  <w:style w:type="character" w:customStyle="1" w:styleId="Stylecites10ptNotBoldChar">
    <w:name w:val="Style cites + 10 pt Not Bold Char"/>
    <w:rsid w:val="00692AC7"/>
    <w:rPr>
      <w:rFonts w:eastAsia="SimSun"/>
      <w:szCs w:val="24"/>
      <w:lang w:val="en-US" w:eastAsia="zh-CN" w:bidi="ar-SA"/>
    </w:rPr>
  </w:style>
  <w:style w:type="character" w:customStyle="1" w:styleId="tagscharchar0">
    <w:name w:val="tagscharchar"/>
    <w:rsid w:val="00692AC7"/>
  </w:style>
  <w:style w:type="character" w:customStyle="1" w:styleId="bhl">
    <w:name w:val="bhl"/>
    <w:rsid w:val="00692AC7"/>
  </w:style>
  <w:style w:type="character" w:customStyle="1" w:styleId="FontStyle16">
    <w:name w:val="Font Style16"/>
    <w:uiPriority w:val="99"/>
    <w:rsid w:val="00692AC7"/>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692AC7"/>
    <w:pPr>
      <w:spacing w:before="100" w:beforeAutospacing="1" w:after="100" w:afterAutospacing="1"/>
    </w:pPr>
    <w:rPr>
      <w:rFonts w:eastAsia="Times New Roman"/>
    </w:rPr>
  </w:style>
  <w:style w:type="paragraph" w:customStyle="1" w:styleId="tussenkop">
    <w:name w:val="tussenkop"/>
    <w:basedOn w:val="Normal"/>
    <w:uiPriority w:val="99"/>
    <w:qFormat/>
    <w:rsid w:val="00692AC7"/>
    <w:pPr>
      <w:spacing w:before="100" w:beforeAutospacing="1" w:after="100" w:afterAutospacing="1"/>
    </w:pPr>
    <w:rPr>
      <w:rFonts w:eastAsia="Times New Roman"/>
    </w:rPr>
  </w:style>
  <w:style w:type="character" w:customStyle="1" w:styleId="docnumbertitle">
    <w:name w:val="doc_number_title"/>
    <w:basedOn w:val="DefaultParagraphFont"/>
    <w:rsid w:val="00692AC7"/>
  </w:style>
  <w:style w:type="paragraph" w:customStyle="1" w:styleId="Style11">
    <w:name w:val="Style11"/>
    <w:basedOn w:val="Normal"/>
    <w:link w:val="Style11Char0"/>
    <w:qFormat/>
    <w:rsid w:val="00692AC7"/>
    <w:rPr>
      <w:rFonts w:asciiTheme="minorHAnsi" w:hAnsiTheme="minorHAnsi" w:cstheme="minorBidi"/>
      <w:b/>
      <w:u w:val="thick"/>
    </w:rPr>
  </w:style>
  <w:style w:type="paragraph" w:customStyle="1" w:styleId="Style120">
    <w:name w:val="Style12"/>
    <w:basedOn w:val="Normal"/>
    <w:link w:val="Style12Char"/>
    <w:qFormat/>
    <w:rsid w:val="00692AC7"/>
    <w:rPr>
      <w:rFonts w:asciiTheme="minorHAnsi" w:hAnsiTheme="minorHAnsi" w:cstheme="minorBidi"/>
      <w:b/>
      <w:u w:val="thick"/>
    </w:rPr>
  </w:style>
  <w:style w:type="character" w:customStyle="1" w:styleId="StyleUnderlineChar9ptBorderSinglesolidlineAuto0">
    <w:name w:val="Style Underline Char + 9 pt Border: : (Single solid line Auto  0..."/>
    <w:basedOn w:val="DefaultParagraphFont"/>
    <w:rsid w:val="00692AC7"/>
    <w:rPr>
      <w:rFonts w:ascii="Times New Roman" w:hAnsi="Times New Roman"/>
      <w:sz w:val="20"/>
      <w:u w:val="single"/>
      <w:bdr w:val="single" w:sz="4" w:space="0" w:color="auto" w:frame="1"/>
      <w:lang w:val="en-US" w:eastAsia="en-US" w:bidi="ar-SA"/>
    </w:rPr>
  </w:style>
  <w:style w:type="character" w:customStyle="1" w:styleId="Heading6Char1">
    <w:name w:val="Heading 6 Char1"/>
    <w:aliases w:val="Title (no index) Char1"/>
    <w:basedOn w:val="DefaultParagraphFont"/>
    <w:uiPriority w:val="9"/>
    <w:semiHidden/>
    <w:rsid w:val="00692AC7"/>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692AC7"/>
    <w:rPr>
      <w:rFonts w:ascii="Consolas" w:hAnsi="Consolas" w:cs="Consolas"/>
      <w:sz w:val="20"/>
      <w:szCs w:val="20"/>
    </w:rPr>
  </w:style>
  <w:style w:type="character" w:customStyle="1" w:styleId="hidden">
    <w:name w:val="hidden"/>
    <w:basedOn w:val="DefaultParagraphFont"/>
    <w:uiPriority w:val="99"/>
    <w:rsid w:val="00692AC7"/>
  </w:style>
  <w:style w:type="paragraph" w:customStyle="1" w:styleId="StyleHeading3BlockLatinBodyCalibri">
    <w:name w:val="Style Heading 3Block + (Latin) +Body (Calibri)"/>
    <w:basedOn w:val="Heading3"/>
    <w:rsid w:val="00692AC7"/>
    <w:rPr>
      <w:rFonts w:ascii="Georgia" w:hAnsi="Georgia"/>
    </w:rPr>
  </w:style>
  <w:style w:type="character" w:customStyle="1" w:styleId="StyleStyleBoldUnderlineIntenseEmphasisUnderlineStyleapple-s1">
    <w:name w:val="Style Style Bold UnderlineIntense EmphasisUnderlineStyleapple-s...1"/>
    <w:basedOn w:val="DefaultParagraphFont"/>
    <w:rsid w:val="00692AC7"/>
    <w:rPr>
      <w:rFonts w:ascii="Garamond" w:hAnsi="Garamond"/>
      <w:b w:val="0"/>
      <w:bCs w:val="0"/>
      <w:sz w:val="24"/>
      <w:u w:val="single"/>
    </w:rPr>
  </w:style>
  <w:style w:type="character" w:customStyle="1" w:styleId="bodysubtoc">
    <w:name w:val="bodysubtoc"/>
    <w:basedOn w:val="DefaultParagraphFont"/>
    <w:rsid w:val="00692AC7"/>
  </w:style>
  <w:style w:type="character" w:customStyle="1" w:styleId="lefttitlesmaller">
    <w:name w:val="lefttitlesmaller"/>
    <w:basedOn w:val="DefaultParagraphFont"/>
    <w:rsid w:val="00692AC7"/>
  </w:style>
  <w:style w:type="character" w:customStyle="1" w:styleId="submitted-time">
    <w:name w:val="submitted-time"/>
    <w:basedOn w:val="DefaultParagraphFont"/>
    <w:rsid w:val="00692AC7"/>
  </w:style>
  <w:style w:type="paragraph" w:customStyle="1" w:styleId="date-comments">
    <w:name w:val="date-comments"/>
    <w:basedOn w:val="Normal"/>
    <w:rsid w:val="00692AC7"/>
    <w:pPr>
      <w:spacing w:before="100" w:beforeAutospacing="1" w:after="100" w:afterAutospacing="1"/>
    </w:pPr>
    <w:rPr>
      <w:rFonts w:ascii="Times" w:hAnsi="Times"/>
      <w:szCs w:val="20"/>
    </w:rPr>
  </w:style>
  <w:style w:type="character" w:customStyle="1" w:styleId="searchword">
    <w:name w:val="searchword"/>
    <w:basedOn w:val="DefaultParagraphFont"/>
    <w:rsid w:val="00692AC7"/>
  </w:style>
  <w:style w:type="paragraph" w:customStyle="1" w:styleId="Shrink6">
    <w:name w:val="Shrink 6"/>
    <w:basedOn w:val="Normal"/>
    <w:qFormat/>
    <w:rsid w:val="00692AC7"/>
    <w:rPr>
      <w:rFonts w:eastAsia="Calibri"/>
      <w:sz w:val="12"/>
    </w:rPr>
  </w:style>
  <w:style w:type="paragraph" w:customStyle="1" w:styleId="10ptfont">
    <w:name w:val="10pt font"/>
    <w:basedOn w:val="Normal"/>
    <w:link w:val="10ptfontChar"/>
    <w:autoRedefine/>
    <w:rsid w:val="00692AC7"/>
    <w:rPr>
      <w:rFonts w:eastAsia="Times New Roman"/>
      <w:sz w:val="20"/>
    </w:rPr>
  </w:style>
  <w:style w:type="character" w:customStyle="1" w:styleId="10ptfontChar">
    <w:name w:val="10pt font Char"/>
    <w:link w:val="10ptfont"/>
    <w:rsid w:val="00692AC7"/>
    <w:rPr>
      <w:rFonts w:ascii="Calibri" w:eastAsia="Times New Roman" w:hAnsi="Calibri" w:cs="Calibri"/>
      <w:sz w:val="20"/>
    </w:rPr>
  </w:style>
  <w:style w:type="character" w:customStyle="1" w:styleId="StyleIntenseReferenceGaramond">
    <w:name w:val="Style Intense Reference + Garamond"/>
    <w:rsid w:val="00692AC7"/>
    <w:rPr>
      <w:rFonts w:ascii="Garamond" w:hAnsi="Garamond"/>
      <w:bCs/>
      <w:color w:val="auto"/>
      <w:spacing w:val="5"/>
      <w:sz w:val="20"/>
      <w:u w:val="single"/>
    </w:rPr>
  </w:style>
  <w:style w:type="character" w:customStyle="1" w:styleId="StyleIntenseReferenceGaramondBold">
    <w:name w:val="Style Intense Reference + Garamond Bold"/>
    <w:rsid w:val="00692AC7"/>
    <w:rPr>
      <w:rFonts w:ascii="Garamond" w:hAnsi="Garamond"/>
      <w:b/>
      <w:bCs/>
      <w:color w:val="auto"/>
      <w:spacing w:val="5"/>
      <w:sz w:val="20"/>
      <w:u w:val="single"/>
    </w:rPr>
  </w:style>
  <w:style w:type="character" w:customStyle="1" w:styleId="newstime">
    <w:name w:val="newstime"/>
    <w:basedOn w:val="DefaultParagraphFont"/>
    <w:rsid w:val="00692AC7"/>
  </w:style>
  <w:style w:type="character" w:customStyle="1" w:styleId="IntenseReference1">
    <w:name w:val="Intense Reference1"/>
    <w:qFormat/>
    <w:rsid w:val="00692AC7"/>
    <w:rPr>
      <w:rFonts w:ascii="Arial" w:hAnsi="Arial"/>
      <w:bCs/>
      <w:color w:val="auto"/>
      <w:spacing w:val="5"/>
      <w:sz w:val="20"/>
      <w:u w:val="thick"/>
    </w:rPr>
  </w:style>
  <w:style w:type="character" w:customStyle="1" w:styleId="ilad1">
    <w:name w:val="il_ad1"/>
    <w:rsid w:val="00692AC7"/>
    <w:rPr>
      <w:vanish/>
      <w:webHidden w:val="0"/>
      <w:color w:val="000000"/>
      <w:u w:val="single"/>
      <w:specVanish/>
    </w:rPr>
  </w:style>
  <w:style w:type="paragraph" w:customStyle="1" w:styleId="analytics0">
    <w:name w:val="analytics"/>
    <w:basedOn w:val="Heading4"/>
    <w:link w:val="analyticsChar0"/>
    <w:uiPriority w:val="4"/>
    <w:qFormat/>
    <w:rsid w:val="00692AC7"/>
    <w:rPr>
      <w:rFonts w:ascii="Georgia" w:hAnsi="Georgia"/>
      <w:sz w:val="22"/>
    </w:rPr>
  </w:style>
  <w:style w:type="character" w:customStyle="1" w:styleId="tx">
    <w:name w:val="tx"/>
    <w:basedOn w:val="DefaultParagraphFont"/>
    <w:rsid w:val="00692AC7"/>
  </w:style>
  <w:style w:type="character" w:customStyle="1" w:styleId="oneclick-link">
    <w:name w:val="oneclick-link"/>
    <w:basedOn w:val="DefaultParagraphFont"/>
    <w:rsid w:val="00692AC7"/>
  </w:style>
  <w:style w:type="character" w:customStyle="1" w:styleId="FontStyle505">
    <w:name w:val="Font Style505"/>
    <w:basedOn w:val="DefaultParagraphFont"/>
    <w:uiPriority w:val="99"/>
    <w:rsid w:val="00692AC7"/>
    <w:rPr>
      <w:rFonts w:ascii="Times New Roman" w:hAnsi="Times New Roman" w:cs="Times New Roman"/>
      <w:sz w:val="18"/>
      <w:szCs w:val="18"/>
    </w:rPr>
  </w:style>
  <w:style w:type="character" w:customStyle="1" w:styleId="Bodytext116">
    <w:name w:val="Body text (11)"/>
    <w:rsid w:val="00692AC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92AC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92AC7"/>
  </w:style>
  <w:style w:type="character" w:customStyle="1" w:styleId="Style5Char">
    <w:name w:val="Style5 Char"/>
    <w:link w:val="Style5"/>
    <w:uiPriority w:val="4"/>
    <w:rsid w:val="00692AC7"/>
    <w:rPr>
      <w:rFonts w:ascii="Calibri" w:eastAsia="Times New Roman" w:hAnsi="Calibri" w:cs="Calibri"/>
      <w:b/>
      <w:bCs/>
      <w:u w:val="single"/>
    </w:rPr>
  </w:style>
  <w:style w:type="paragraph" w:customStyle="1" w:styleId="Style100">
    <w:name w:val="Style10"/>
    <w:basedOn w:val="Normal"/>
    <w:link w:val="Style10Char"/>
    <w:qFormat/>
    <w:rsid w:val="00692AC7"/>
    <w:pPr>
      <w:ind w:right="432"/>
    </w:pPr>
    <w:rPr>
      <w:rFonts w:ascii="Times New Roman" w:eastAsia="Times New Roman" w:hAnsi="Times New Roman" w:cs="Times New Roman"/>
      <w:b/>
    </w:rPr>
  </w:style>
  <w:style w:type="character" w:customStyle="1" w:styleId="Style10Char">
    <w:name w:val="Style10 Char"/>
    <w:link w:val="Style100"/>
    <w:rsid w:val="00692AC7"/>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692AC7"/>
    <w:rPr>
      <w:b w:val="0"/>
      <w:bCs w:val="0"/>
      <w:sz w:val="22"/>
      <w:u w:val="single"/>
      <w:bdr w:val="none" w:sz="0" w:space="0" w:color="auto"/>
    </w:rPr>
  </w:style>
  <w:style w:type="paragraph" w:customStyle="1" w:styleId="UnderlinedEv">
    <w:name w:val="Underlined Ev"/>
    <w:basedOn w:val="Normal"/>
    <w:next w:val="Normal"/>
    <w:link w:val="UnderlinedEvChar"/>
    <w:qFormat/>
    <w:rsid w:val="00692AC7"/>
    <w:rPr>
      <w:rFonts w:ascii="Garamond" w:eastAsia="Calibri" w:hAnsi="Garamond" w:cs="Times New Roman"/>
      <w:szCs w:val="20"/>
      <w:u w:val="single"/>
    </w:rPr>
  </w:style>
  <w:style w:type="character" w:customStyle="1" w:styleId="UnderlinedEvChar">
    <w:name w:val="Underlined Ev Char"/>
    <w:basedOn w:val="DefaultParagraphFont"/>
    <w:link w:val="UnderlinedEv"/>
    <w:rsid w:val="00692AC7"/>
    <w:rPr>
      <w:rFonts w:ascii="Garamond" w:eastAsia="Calibri" w:hAnsi="Garamond" w:cs="Times New Roman"/>
      <w:szCs w:val="20"/>
      <w:u w:val="single"/>
    </w:rPr>
  </w:style>
  <w:style w:type="character" w:customStyle="1" w:styleId="StyleUnderlineBorderSinglesolidlineAuto225ptLine">
    <w:name w:val="Style Underline Border: : (Single solid line Auto  2.25 pt Line ..."/>
    <w:basedOn w:val="DefaultParagraphFont"/>
    <w:rsid w:val="00692AC7"/>
    <w:rPr>
      <w:u w:val="single"/>
      <w:bdr w:val="none" w:sz="0" w:space="0" w:color="auto"/>
    </w:rPr>
  </w:style>
  <w:style w:type="character" w:customStyle="1" w:styleId="cit-title">
    <w:name w:val="cit-title"/>
    <w:basedOn w:val="DefaultParagraphFont"/>
    <w:rsid w:val="00692AC7"/>
  </w:style>
  <w:style w:type="paragraph" w:customStyle="1" w:styleId="txttitle">
    <w:name w:val="txttitle"/>
    <w:basedOn w:val="Normal"/>
    <w:rsid w:val="00692AC7"/>
    <w:pPr>
      <w:spacing w:before="100" w:beforeAutospacing="1" w:after="100" w:afterAutospacing="1"/>
    </w:pPr>
    <w:rPr>
      <w:rFonts w:ascii="Times New Roman" w:hAnsi="Times New Roman"/>
    </w:rPr>
  </w:style>
  <w:style w:type="character" w:customStyle="1" w:styleId="z3988">
    <w:name w:val="z3988"/>
    <w:basedOn w:val="DefaultParagraphFont"/>
    <w:rsid w:val="00692AC7"/>
  </w:style>
  <w:style w:type="character" w:customStyle="1" w:styleId="nowrap">
    <w:name w:val="nowrap"/>
    <w:basedOn w:val="DefaultParagraphFont"/>
    <w:rsid w:val="00692AC7"/>
  </w:style>
  <w:style w:type="paragraph" w:customStyle="1" w:styleId="SmallCards">
    <w:name w:val="Small Cards"/>
    <w:basedOn w:val="Normal"/>
    <w:autoRedefine/>
    <w:rsid w:val="00692AC7"/>
    <w:rPr>
      <w:rFonts w:ascii="Times New Roman" w:eastAsia="Times New Roman" w:hAnsi="Times New Roman" w:cs="Times New Roman"/>
      <w:szCs w:val="20"/>
    </w:rPr>
  </w:style>
  <w:style w:type="character" w:customStyle="1" w:styleId="freeaccess">
    <w:name w:val="freeaccess"/>
    <w:basedOn w:val="DefaultParagraphFont"/>
    <w:rsid w:val="00692AC7"/>
  </w:style>
  <w:style w:type="paragraph" w:customStyle="1" w:styleId="CITE1">
    <w:name w:val="CITE"/>
    <w:basedOn w:val="Heading2"/>
    <w:autoRedefine/>
    <w:rsid w:val="00692AC7"/>
    <w:pPr>
      <w:keepLines w:val="0"/>
      <w:pageBreakBefore w:val="0"/>
      <w:spacing w:after="160"/>
      <w:contextualSpacing/>
      <w:jc w:val="left"/>
    </w:pPr>
    <w:rPr>
      <w:rFonts w:ascii="Georgia" w:eastAsia="Times New Roman" w:hAnsi="Georgia" w:cs="Arial"/>
      <w:b w:val="0"/>
      <w:iCs/>
      <w:sz w:val="20"/>
      <w:szCs w:val="20"/>
      <w:u w:val="none"/>
    </w:rPr>
  </w:style>
  <w:style w:type="character" w:customStyle="1" w:styleId="CharacterStyle14">
    <w:name w:val="Character Style 14"/>
    <w:rsid w:val="00692AC7"/>
    <w:rPr>
      <w:sz w:val="30"/>
      <w:szCs w:val="30"/>
    </w:rPr>
  </w:style>
  <w:style w:type="character" w:customStyle="1" w:styleId="CharacterStyle13">
    <w:name w:val="Character Style 13"/>
    <w:rsid w:val="00692AC7"/>
    <w:rPr>
      <w:i/>
      <w:iCs/>
      <w:sz w:val="17"/>
      <w:szCs w:val="17"/>
    </w:rPr>
  </w:style>
  <w:style w:type="character" w:customStyle="1" w:styleId="CardsNotUnderlined">
    <w:name w:val="Cards Not Underlined"/>
    <w:rsid w:val="00692AC7"/>
    <w:rPr>
      <w:rFonts w:ascii="Times New Roman" w:hAnsi="Times New Roman"/>
      <w:sz w:val="16"/>
    </w:rPr>
  </w:style>
  <w:style w:type="paragraph" w:customStyle="1" w:styleId="Fifth">
    <w:name w:val="Fifth"/>
    <w:basedOn w:val="Normal"/>
    <w:link w:val="FifthChar"/>
    <w:rsid w:val="00692AC7"/>
    <w:rPr>
      <w:rFonts w:eastAsia="Times New Roman"/>
      <w:sz w:val="20"/>
      <w:lang w:val="x-none" w:eastAsia="x-none"/>
    </w:rPr>
  </w:style>
  <w:style w:type="character" w:customStyle="1" w:styleId="FifthChar">
    <w:name w:val="Fifth Char"/>
    <w:link w:val="Fifth"/>
    <w:rsid w:val="00692AC7"/>
    <w:rPr>
      <w:rFonts w:ascii="Calibri" w:eastAsia="Times New Roman" w:hAnsi="Calibri" w:cs="Calibri"/>
      <w:sz w:val="20"/>
      <w:lang w:val="x-none" w:eastAsia="x-none"/>
    </w:rPr>
  </w:style>
  <w:style w:type="character" w:customStyle="1" w:styleId="mandelbrotrefrag">
    <w:name w:val="mandelbrot_refrag"/>
    <w:rsid w:val="00692AC7"/>
  </w:style>
  <w:style w:type="character" w:customStyle="1" w:styleId="imgcreditcaption">
    <w:name w:val="imgcreditcaption"/>
    <w:rsid w:val="00692AC7"/>
  </w:style>
  <w:style w:type="character" w:customStyle="1" w:styleId="current-article">
    <w:name w:val="current-article"/>
    <w:rsid w:val="00692AC7"/>
  </w:style>
  <w:style w:type="character" w:customStyle="1" w:styleId="hps">
    <w:name w:val="hps"/>
    <w:rsid w:val="00692AC7"/>
  </w:style>
  <w:style w:type="paragraph" w:customStyle="1" w:styleId="introduction">
    <w:name w:val="introduction"/>
    <w:basedOn w:val="Normal"/>
    <w:rsid w:val="00692AC7"/>
    <w:pPr>
      <w:spacing w:before="100" w:beforeAutospacing="1" w:after="100" w:afterAutospacing="1"/>
    </w:pPr>
    <w:rPr>
      <w:rFonts w:ascii="Times New Roman" w:eastAsia="Times New Roman" w:hAnsi="Times New Roman"/>
    </w:rPr>
  </w:style>
  <w:style w:type="paragraph" w:customStyle="1" w:styleId="TashmaHeader2">
    <w:name w:val="Tashma_Header2"/>
    <w:basedOn w:val="Heading2"/>
    <w:uiPriority w:val="99"/>
    <w:qFormat/>
    <w:rsid w:val="00692AC7"/>
    <w:pPr>
      <w:spacing w:after="160"/>
    </w:pPr>
    <w:rPr>
      <w:rFonts w:ascii="Georgia" w:eastAsia="SimSun" w:hAnsi="Georgia" w:cstheme="minorBidi"/>
      <w:caps/>
    </w:rPr>
  </w:style>
  <w:style w:type="paragraph" w:customStyle="1" w:styleId="TashmaHeading1">
    <w:name w:val="Tashma_Heading1"/>
    <w:basedOn w:val="Heading1"/>
    <w:uiPriority w:val="99"/>
    <w:qFormat/>
    <w:rsid w:val="00692AC7"/>
    <w:pPr>
      <w:spacing w:after="160"/>
    </w:pPr>
    <w:rPr>
      <w:rFonts w:ascii="Georgia" w:eastAsia="Times New Roman" w:hAnsi="Georgia" w:cstheme="minorBidi"/>
    </w:rPr>
  </w:style>
  <w:style w:type="character" w:customStyle="1" w:styleId="CitationCharCharCharCharCharCharCharChar">
    <w:name w:val="Citation Char Char Char Char Char Char Char Char"/>
    <w:link w:val="CitationCharCharCharCharCharCharChar"/>
    <w:locked/>
    <w:rsid w:val="00692AC7"/>
    <w:rPr>
      <w:rFonts w:cs="Calibri"/>
    </w:rPr>
  </w:style>
  <w:style w:type="paragraph" w:customStyle="1" w:styleId="CitationCharCharCharCharCharCharChar">
    <w:name w:val="Citation Char Char Char Char Char Char Char"/>
    <w:basedOn w:val="Normal"/>
    <w:link w:val="CitationCharCharCharCharCharCharCharChar"/>
    <w:rsid w:val="00692AC7"/>
    <w:pPr>
      <w:ind w:left="1440" w:right="1440"/>
    </w:pPr>
    <w:rPr>
      <w:rFonts w:asciiTheme="minorHAnsi" w:hAnsiTheme="minorHAnsi"/>
    </w:rPr>
  </w:style>
  <w:style w:type="paragraph" w:customStyle="1" w:styleId="pagpag1">
    <w:name w:val="pagpag1"/>
    <w:basedOn w:val="Normal"/>
    <w:uiPriority w:val="99"/>
    <w:rsid w:val="00692AC7"/>
    <w:pPr>
      <w:spacing w:before="100" w:beforeAutospacing="1" w:after="100" w:afterAutospacing="1"/>
    </w:pPr>
    <w:rPr>
      <w:rFonts w:ascii="Times New Roman" w:eastAsia="Times New Roman" w:hAnsi="Times New Roman"/>
    </w:rPr>
  </w:style>
  <w:style w:type="paragraph" w:customStyle="1" w:styleId="pagpag2">
    <w:name w:val="pagpag2"/>
    <w:basedOn w:val="Normal"/>
    <w:uiPriority w:val="99"/>
    <w:rsid w:val="00692AC7"/>
    <w:pPr>
      <w:spacing w:before="100" w:beforeAutospacing="1" w:after="100" w:afterAutospacing="1"/>
    </w:pPr>
    <w:rPr>
      <w:rFonts w:ascii="Times New Roman" w:eastAsia="Times New Roman" w:hAnsi="Times New Roman"/>
    </w:rPr>
  </w:style>
  <w:style w:type="character" w:customStyle="1" w:styleId="source-org">
    <w:name w:val="source-org"/>
    <w:rsid w:val="00692AC7"/>
  </w:style>
  <w:style w:type="paragraph" w:customStyle="1" w:styleId="BodyText311">
    <w:name w:val="Body Text 31"/>
    <w:basedOn w:val="Normal"/>
    <w:next w:val="BodyText30"/>
    <w:unhideWhenUsed/>
    <w:rsid w:val="00692AC7"/>
    <w:pPr>
      <w:spacing w:after="120"/>
    </w:pPr>
    <w:rPr>
      <w:bCs/>
      <w:color w:val="000000"/>
    </w:rPr>
  </w:style>
  <w:style w:type="paragraph" w:customStyle="1" w:styleId="BodyText210">
    <w:name w:val="Body Text 21"/>
    <w:basedOn w:val="Normal"/>
    <w:next w:val="BodyText20"/>
    <w:unhideWhenUsed/>
    <w:rsid w:val="00692AC7"/>
    <w:pPr>
      <w:spacing w:after="120" w:line="480" w:lineRule="auto"/>
    </w:pPr>
    <w:rPr>
      <w:sz w:val="12"/>
    </w:rPr>
  </w:style>
  <w:style w:type="paragraph" w:customStyle="1" w:styleId="BodyTextIndent1">
    <w:name w:val="Body Text Indent1"/>
    <w:basedOn w:val="Normal"/>
    <w:next w:val="BodyTextIndent"/>
    <w:unhideWhenUsed/>
    <w:rsid w:val="00692AC7"/>
    <w:pPr>
      <w:spacing w:after="120"/>
      <w:ind w:left="360"/>
    </w:pPr>
  </w:style>
  <w:style w:type="paragraph" w:customStyle="1" w:styleId="BodyTextIndent31">
    <w:name w:val="Body Text Indent 31"/>
    <w:basedOn w:val="Normal"/>
    <w:next w:val="BodyTextIndent3"/>
    <w:semiHidden/>
    <w:unhideWhenUsed/>
    <w:rsid w:val="00692AC7"/>
    <w:pPr>
      <w:spacing w:after="120"/>
      <w:ind w:left="360"/>
    </w:pPr>
    <w:rPr>
      <w:sz w:val="14"/>
    </w:rPr>
  </w:style>
  <w:style w:type="paragraph" w:customStyle="1" w:styleId="BodyTextIndent21">
    <w:name w:val="Body Text Indent 21"/>
    <w:basedOn w:val="Normal"/>
    <w:next w:val="BodyTextIndent2"/>
    <w:unhideWhenUsed/>
    <w:rsid w:val="00692AC7"/>
    <w:pPr>
      <w:spacing w:after="120" w:line="480" w:lineRule="auto"/>
      <w:ind w:left="360"/>
    </w:pPr>
  </w:style>
  <w:style w:type="character" w:customStyle="1" w:styleId="Caption11">
    <w:name w:val="Caption11"/>
    <w:rsid w:val="00692AC7"/>
  </w:style>
  <w:style w:type="paragraph" w:customStyle="1" w:styleId="z-BottomofForm1">
    <w:name w:val="z-Bottom of Form1"/>
    <w:basedOn w:val="Normal"/>
    <w:next w:val="Normal"/>
    <w:hidden/>
    <w:unhideWhenUsed/>
    <w:rsid w:val="00692AC7"/>
    <w:pPr>
      <w:pBdr>
        <w:top w:val="single" w:sz="6" w:space="1" w:color="auto"/>
      </w:pBdr>
      <w:jc w:val="center"/>
    </w:pPr>
    <w:rPr>
      <w:rFonts w:eastAsia="Times New Roman"/>
      <w:vanish/>
      <w:szCs w:val="16"/>
    </w:rPr>
  </w:style>
  <w:style w:type="paragraph" w:customStyle="1" w:styleId="arcticletext">
    <w:name w:val="arcticle_text"/>
    <w:basedOn w:val="Normal"/>
    <w:rsid w:val="00692AC7"/>
    <w:pPr>
      <w:spacing w:before="100" w:beforeAutospacing="1" w:after="100" w:afterAutospacing="1"/>
    </w:pPr>
    <w:rPr>
      <w:rFonts w:ascii="Times New Roman" w:eastAsia="Times New Roman" w:hAnsi="Times New Roman"/>
    </w:rPr>
  </w:style>
  <w:style w:type="paragraph" w:customStyle="1" w:styleId="cptchblock">
    <w:name w:val="cptch_block"/>
    <w:basedOn w:val="Normal"/>
    <w:rsid w:val="00692AC7"/>
    <w:pPr>
      <w:spacing w:before="100" w:beforeAutospacing="1" w:after="100" w:afterAutospacing="1"/>
    </w:pPr>
    <w:rPr>
      <w:rFonts w:ascii="Times New Roman" w:eastAsia="Times New Roman" w:hAnsi="Times New Roman"/>
    </w:rPr>
  </w:style>
  <w:style w:type="paragraph" w:customStyle="1" w:styleId="publisheddate">
    <w:name w:val="published_date"/>
    <w:basedOn w:val="Normal"/>
    <w:rsid w:val="00692AC7"/>
    <w:pPr>
      <w:spacing w:before="100" w:beforeAutospacing="1" w:after="100" w:afterAutospacing="1"/>
    </w:pPr>
    <w:rPr>
      <w:rFonts w:ascii="Times New Roman" w:eastAsia="Times New Roman" w:hAnsi="Times New Roman"/>
    </w:rPr>
  </w:style>
  <w:style w:type="paragraph" w:customStyle="1" w:styleId="headline-title">
    <w:name w:val="headline-title"/>
    <w:basedOn w:val="Normal"/>
    <w:rsid w:val="00692AC7"/>
    <w:pPr>
      <w:spacing w:before="100" w:beforeAutospacing="1" w:after="100" w:afterAutospacing="1"/>
    </w:pPr>
    <w:rPr>
      <w:rFonts w:ascii="Times New Roman" w:eastAsia="Times New Roman" w:hAnsi="Times New Roman"/>
    </w:rPr>
  </w:style>
  <w:style w:type="character" w:customStyle="1" w:styleId="mainheading">
    <w:name w:val="mainheading"/>
    <w:rsid w:val="00692AC7"/>
  </w:style>
  <w:style w:type="character" w:customStyle="1" w:styleId="StyleStyleunderlineBold11pt">
    <w:name w:val="Style Style underline + Bold + 11 pt"/>
    <w:rsid w:val="00692AC7"/>
    <w:rPr>
      <w:bCs/>
      <w:sz w:val="20"/>
      <w:u w:val="single"/>
    </w:rPr>
  </w:style>
  <w:style w:type="character" w:customStyle="1" w:styleId="StyleunderlineAsianTimesNewRomanBold">
    <w:name w:val="Style underline + (Asian) Times New Roman Bold"/>
    <w:rsid w:val="00692AC7"/>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692AC7"/>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rsid w:val="00692AC7"/>
    <w:rPr>
      <w:rFonts w:ascii="Times New Roman" w:eastAsia="Times New Roman" w:hAnsi="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692AC7"/>
    <w:rPr>
      <w:rFonts w:ascii="Times New Roman" w:eastAsia="Times New Roman" w:hAnsi="Times New Roman" w:cs="Calibri"/>
      <w:b/>
      <w:sz w:val="20"/>
      <w:u w:val="single"/>
      <w:lang w:val="x-none" w:eastAsia="x-none"/>
    </w:rPr>
  </w:style>
  <w:style w:type="character" w:customStyle="1" w:styleId="Style11ptBoldUnderlineBorderSinglesolidlineAuto1">
    <w:name w:val="Style 11 pt Bold Underline Border: : (Single solid line Auto  ...1"/>
    <w:rsid w:val="00692AC7"/>
    <w:rPr>
      <w:b/>
      <w:bCs/>
      <w:sz w:val="20"/>
      <w:u w:val="single"/>
      <w:bdr w:val="single" w:sz="4" w:space="0" w:color="auto"/>
    </w:rPr>
  </w:style>
  <w:style w:type="paragraph" w:customStyle="1" w:styleId="emactive">
    <w:name w:val="emactive"/>
    <w:basedOn w:val="Normal"/>
    <w:uiPriority w:val="99"/>
    <w:rsid w:val="00692AC7"/>
    <w:pPr>
      <w:spacing w:before="100" w:beforeAutospacing="1" w:after="100" w:afterAutospacing="1"/>
    </w:pPr>
    <w:rPr>
      <w:rFonts w:eastAsia="Times New Roman"/>
      <w:lang w:eastAsia="ja-JP"/>
    </w:rPr>
  </w:style>
  <w:style w:type="paragraph" w:customStyle="1" w:styleId="emready">
    <w:name w:val="emready"/>
    <w:basedOn w:val="Normal"/>
    <w:uiPriority w:val="99"/>
    <w:rsid w:val="00692AC7"/>
    <w:pPr>
      <w:spacing w:before="100" w:beforeAutospacing="1" w:after="100" w:afterAutospacing="1"/>
    </w:pPr>
    <w:rPr>
      <w:rFonts w:eastAsia="Times New Roman"/>
      <w:lang w:eastAsia="ja-JP"/>
    </w:rPr>
  </w:style>
  <w:style w:type="character" w:customStyle="1" w:styleId="CardHighlightChar">
    <w:name w:val="Card Highlight Char"/>
    <w:link w:val="CardHighlight"/>
    <w:locked/>
    <w:rsid w:val="00692AC7"/>
    <w:rPr>
      <w:rFonts w:cs="Calibri"/>
      <w:u w:val="single"/>
      <w:shd w:val="clear" w:color="auto" w:fill="66FFFF"/>
    </w:rPr>
  </w:style>
  <w:style w:type="paragraph" w:customStyle="1" w:styleId="CardHighlight">
    <w:name w:val="Card Highlight"/>
    <w:basedOn w:val="Normal"/>
    <w:link w:val="CardHighlightChar"/>
    <w:qFormat/>
    <w:rsid w:val="00692AC7"/>
    <w:pPr>
      <w:shd w:val="clear" w:color="auto" w:fill="66FFFF"/>
    </w:pPr>
    <w:rPr>
      <w:rFonts w:asciiTheme="minorHAnsi" w:hAnsiTheme="minorHAnsi"/>
      <w:u w:val="single"/>
    </w:rPr>
  </w:style>
  <w:style w:type="paragraph" w:customStyle="1" w:styleId="norma">
    <w:name w:val="norma"/>
    <w:basedOn w:val="Heading3"/>
    <w:uiPriority w:val="99"/>
    <w:rsid w:val="00692AC7"/>
    <w:rPr>
      <w:rFonts w:ascii="Georgia" w:eastAsia="MS Gothic" w:hAnsi="Georgia" w:cs="Arial"/>
      <w:lang w:eastAsia="zh-CN"/>
    </w:rPr>
  </w:style>
  <w:style w:type="character" w:customStyle="1" w:styleId="metaorigin">
    <w:name w:val="meta_origin"/>
    <w:rsid w:val="00692AC7"/>
  </w:style>
  <w:style w:type="character" w:customStyle="1" w:styleId="eminfo">
    <w:name w:val="eminfo"/>
    <w:rsid w:val="00692AC7"/>
  </w:style>
  <w:style w:type="character" w:customStyle="1" w:styleId="emhighlight">
    <w:name w:val="emhighlight"/>
    <w:rsid w:val="00692AC7"/>
  </w:style>
  <w:style w:type="character" w:customStyle="1" w:styleId="last">
    <w:name w:val="last"/>
    <w:rsid w:val="00692AC7"/>
  </w:style>
  <w:style w:type="character" w:customStyle="1" w:styleId="institution">
    <w:name w:val="institution"/>
    <w:rsid w:val="00692AC7"/>
  </w:style>
  <w:style w:type="character" w:customStyle="1" w:styleId="NormalCard">
    <w:name w:val="Normal Card"/>
    <w:uiPriority w:val="1"/>
    <w:qFormat/>
    <w:rsid w:val="00692AC7"/>
    <w:rPr>
      <w:rFonts w:ascii="Times New Roman" w:hAnsi="Times New Roman" w:cs="Times New Roman" w:hint="default"/>
      <w:sz w:val="24"/>
    </w:rPr>
  </w:style>
  <w:style w:type="character" w:customStyle="1" w:styleId="timebox">
    <w:name w:val="timebox"/>
    <w:rsid w:val="00692AC7"/>
  </w:style>
  <w:style w:type="character" w:customStyle="1" w:styleId="Heading2Subtext">
    <w:name w:val="Heading 2 Subtext"/>
    <w:rsid w:val="00692AC7"/>
    <w:rPr>
      <w:rFonts w:ascii="Times New Roman" w:hAnsi="Times New Roman" w:cs="Times New Roman" w:hint="default"/>
      <w:sz w:val="16"/>
    </w:rPr>
  </w:style>
  <w:style w:type="table" w:styleId="MediumGrid1">
    <w:name w:val="Medium Grid 1"/>
    <w:basedOn w:val="TableNormal"/>
    <w:uiPriority w:val="67"/>
    <w:rsid w:val="00692AC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rsid w:val="00692AC7"/>
    <w:pPr>
      <w:keepNext/>
      <w:keepLines/>
      <w:spacing w:before="200"/>
      <w:outlineLvl w:val="3"/>
    </w:pPr>
    <w:rPr>
      <w:rFonts w:ascii="Times New Roman" w:eastAsia="Times New Roman" w:hAnsi="Times New Roman" w:cs="Cambria"/>
      <w:b/>
      <w:bCs/>
      <w:iCs/>
    </w:rPr>
  </w:style>
  <w:style w:type="paragraph" w:customStyle="1" w:styleId="natural">
    <w:name w:val="natural"/>
    <w:basedOn w:val="Normal"/>
    <w:uiPriority w:val="99"/>
    <w:rsid w:val="00692AC7"/>
    <w:pPr>
      <w:keepNext/>
      <w:keepLines/>
      <w:spacing w:before="200"/>
      <w:outlineLvl w:val="3"/>
    </w:pPr>
    <w:rPr>
      <w:rFonts w:eastAsia="Times New Roman"/>
      <w:b/>
      <w:bCs/>
      <w:iCs/>
    </w:rPr>
  </w:style>
  <w:style w:type="paragraph" w:customStyle="1" w:styleId="nroaml">
    <w:name w:val="nroaml"/>
    <w:basedOn w:val="Normal"/>
    <w:uiPriority w:val="99"/>
    <w:rsid w:val="00692AC7"/>
    <w:pPr>
      <w:keepNext/>
      <w:keepLines/>
      <w:spacing w:before="200"/>
      <w:outlineLvl w:val="3"/>
    </w:pPr>
    <w:rPr>
      <w:rFonts w:eastAsia="Times New Roman"/>
      <w:b/>
      <w:bCs/>
      <w:iCs/>
    </w:rPr>
  </w:style>
  <w:style w:type="paragraph" w:customStyle="1" w:styleId="noraml">
    <w:name w:val="noraml"/>
    <w:basedOn w:val="Normal"/>
    <w:uiPriority w:val="99"/>
    <w:rsid w:val="00692AC7"/>
    <w:pPr>
      <w:keepNext/>
      <w:keepLines/>
      <w:spacing w:before="200"/>
      <w:outlineLvl w:val="3"/>
    </w:pPr>
    <w:rPr>
      <w:rFonts w:ascii="Times New Roman" w:eastAsia="Times New Roman" w:hAnsi="Times New Roman"/>
      <w:b/>
      <w:bCs/>
      <w:iCs/>
    </w:rPr>
  </w:style>
  <w:style w:type="character" w:customStyle="1" w:styleId="PageHeaderLine2Char">
    <w:name w:val="PageHeaderLine2 Char"/>
    <w:link w:val="PageHeaderLine2"/>
    <w:rsid w:val="00692AC7"/>
    <w:rPr>
      <w:rFonts w:ascii="Calibri" w:hAnsi="Calibri" w:cs="Calibri"/>
    </w:rPr>
  </w:style>
  <w:style w:type="character" w:customStyle="1" w:styleId="caps-label">
    <w:name w:val="caps-label"/>
    <w:rsid w:val="00692AC7"/>
  </w:style>
  <w:style w:type="paragraph" w:customStyle="1" w:styleId="firstletter">
    <w:name w:val="firstletter"/>
    <w:basedOn w:val="Normal"/>
    <w:rsid w:val="00692AC7"/>
    <w:pPr>
      <w:spacing w:before="100" w:beforeAutospacing="1" w:after="100" w:afterAutospacing="1"/>
    </w:pPr>
    <w:rPr>
      <w:rFonts w:eastAsia="Times New Roman"/>
    </w:rPr>
  </w:style>
  <w:style w:type="character" w:customStyle="1" w:styleId="cardshighlight0">
    <w:name w:val="cardshighlight"/>
    <w:rsid w:val="00692AC7"/>
  </w:style>
  <w:style w:type="character" w:customStyle="1" w:styleId="cardsfont12pt1">
    <w:name w:val="cardsfont12pt"/>
    <w:rsid w:val="00692AC7"/>
  </w:style>
  <w:style w:type="paragraph" w:customStyle="1" w:styleId="H1numbered">
    <w:name w:val="H1 numbered"/>
    <w:basedOn w:val="Normal"/>
    <w:rsid w:val="00692AC7"/>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rsid w:val="00692AC7"/>
    <w:pPr>
      <w:numPr>
        <w:ilvl w:val="1"/>
        <w:numId w:val="14"/>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692AC7"/>
  </w:style>
  <w:style w:type="character" w:customStyle="1" w:styleId="daystmp">
    <w:name w:val="daystmp"/>
    <w:rsid w:val="00692AC7"/>
  </w:style>
  <w:style w:type="paragraph" w:customStyle="1" w:styleId="in">
    <w:name w:val="in"/>
    <w:basedOn w:val="Normal"/>
    <w:rsid w:val="00692AC7"/>
    <w:pPr>
      <w:spacing w:before="100" w:beforeAutospacing="1" w:after="100" w:afterAutospacing="1"/>
    </w:pPr>
    <w:rPr>
      <w:rFonts w:eastAsia="Times New Roman"/>
    </w:rPr>
  </w:style>
  <w:style w:type="character" w:customStyle="1" w:styleId="cardsfont12ptchar">
    <w:name w:val="cardsfont12ptchar"/>
    <w:rsid w:val="00692AC7"/>
  </w:style>
  <w:style w:type="character" w:customStyle="1" w:styleId="gal">
    <w:name w:val="gal"/>
    <w:rsid w:val="00692AC7"/>
  </w:style>
  <w:style w:type="paragraph" w:customStyle="1" w:styleId="imagecontain">
    <w:name w:val="imagecontain"/>
    <w:basedOn w:val="Normal"/>
    <w:rsid w:val="00692AC7"/>
    <w:pPr>
      <w:spacing w:before="100" w:beforeAutospacing="1" w:after="100" w:afterAutospacing="1"/>
    </w:pPr>
    <w:rPr>
      <w:rFonts w:eastAsia="Times New Roman"/>
    </w:rPr>
  </w:style>
  <w:style w:type="character" w:customStyle="1" w:styleId="imagedateline">
    <w:name w:val="image_dateline"/>
    <w:rsid w:val="00692AC7"/>
  </w:style>
  <w:style w:type="character" w:customStyle="1" w:styleId="authordatecharchar">
    <w:name w:val="authordatecharchar"/>
    <w:rsid w:val="00692AC7"/>
  </w:style>
  <w:style w:type="character" w:customStyle="1" w:styleId="style1char0">
    <w:name w:val="style1char"/>
    <w:rsid w:val="00692AC7"/>
  </w:style>
  <w:style w:type="character" w:customStyle="1" w:styleId="tagcharchar0">
    <w:name w:val="tagcharchar"/>
    <w:rsid w:val="00692AC7"/>
  </w:style>
  <w:style w:type="character" w:customStyle="1" w:styleId="underlinedcharchar2">
    <w:name w:val="underlinedcharchar"/>
    <w:rsid w:val="00692AC7"/>
  </w:style>
  <w:style w:type="paragraph" w:customStyle="1" w:styleId="CM62">
    <w:name w:val="CM62"/>
    <w:basedOn w:val="Normal"/>
    <w:next w:val="Normal"/>
    <w:rsid w:val="00692AC7"/>
    <w:pPr>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rsid w:val="00692AC7"/>
    <w:pPr>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rsid w:val="00692AC7"/>
    <w:pPr>
      <w:autoSpaceDE w:val="0"/>
      <w:autoSpaceDN w:val="0"/>
      <w:adjustRightInd w:val="0"/>
      <w:spacing w:after="63"/>
    </w:pPr>
    <w:rPr>
      <w:rFonts w:ascii="Arial" w:eastAsia="Times New Roman" w:hAnsi="Arial" w:cs="Times New Roman"/>
      <w:lang w:eastAsia="zh-CN"/>
    </w:rPr>
  </w:style>
  <w:style w:type="paragraph" w:customStyle="1" w:styleId="CM35">
    <w:name w:val="CM35"/>
    <w:basedOn w:val="Default"/>
    <w:next w:val="Default"/>
    <w:rsid w:val="00692AC7"/>
    <w:pPr>
      <w:autoSpaceDE w:val="0"/>
      <w:autoSpaceDN w:val="0"/>
      <w:adjustRightInd w:val="0"/>
      <w:spacing w:line="228" w:lineRule="atLeast"/>
    </w:pPr>
    <w:rPr>
      <w:rFonts w:ascii="Showcard Gothic" w:eastAsia="Times New Roman" w:hAnsi="Showcard Gothic" w:cs="Times New Roman"/>
      <w:lang w:eastAsia="zh-CN"/>
    </w:rPr>
  </w:style>
  <w:style w:type="paragraph" w:customStyle="1" w:styleId="CM60">
    <w:name w:val="CM60"/>
    <w:basedOn w:val="Default"/>
    <w:next w:val="Default"/>
    <w:rsid w:val="00692AC7"/>
    <w:pPr>
      <w:autoSpaceDE w:val="0"/>
      <w:autoSpaceDN w:val="0"/>
      <w:adjustRightInd w:val="0"/>
      <w:spacing w:line="228" w:lineRule="atLeast"/>
    </w:pPr>
    <w:rPr>
      <w:rFonts w:ascii="Showcard Gothic" w:eastAsia="Times New Roman" w:hAnsi="Showcard Gothic" w:cs="Times New Roman"/>
      <w:lang w:eastAsia="zh-CN"/>
    </w:rPr>
  </w:style>
  <w:style w:type="character" w:customStyle="1" w:styleId="BoxedChar">
    <w:name w:val="Boxed Char"/>
    <w:rsid w:val="00692AC7"/>
    <w:rPr>
      <w:rFonts w:ascii="Arial Narrow" w:hAnsi="Arial Narrow"/>
      <w:b/>
      <w:sz w:val="18"/>
      <w:bdr w:val="single" w:sz="6" w:space="0" w:color="auto"/>
    </w:rPr>
  </w:style>
  <w:style w:type="paragraph" w:customStyle="1" w:styleId="StylecardCharCharChar11pt">
    <w:name w:val="Style card Char Char Char + 11 pt"/>
    <w:link w:val="StylecardCharCharChar11ptChar"/>
    <w:rsid w:val="00692AC7"/>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692AC7"/>
    <w:rPr>
      <w:rFonts w:ascii="Calibri" w:eastAsia="Times New Roman" w:hAnsi="Calibri" w:cs="Times New Roman"/>
    </w:rPr>
  </w:style>
  <w:style w:type="paragraph" w:customStyle="1" w:styleId="StyleCards11pt">
    <w:name w:val="Style Cards + 11 pt"/>
    <w:basedOn w:val="Cards"/>
    <w:link w:val="StyleCards11ptChar"/>
    <w:rsid w:val="00692AC7"/>
    <w:pPr>
      <w:widowControl/>
      <w:autoSpaceDE w:val="0"/>
      <w:autoSpaceDN w:val="0"/>
      <w:adjustRightInd w:val="0"/>
      <w:jc w:val="both"/>
    </w:pPr>
    <w:rPr>
      <w:rFonts w:ascii="Calibri" w:hAnsi="Calibri" w:cs="Calibri"/>
      <w:sz w:val="16"/>
      <w:lang w:val="x-none" w:eastAsia="x-none"/>
    </w:rPr>
  </w:style>
  <w:style w:type="character" w:customStyle="1" w:styleId="StyleCards11ptChar">
    <w:name w:val="Style Cards + 11 pt Char"/>
    <w:link w:val="StyleCards11pt"/>
    <w:rsid w:val="00692AC7"/>
    <w:rPr>
      <w:rFonts w:ascii="Calibri" w:eastAsia="Times New Roman" w:hAnsi="Calibri" w:cs="Calibri"/>
      <w:sz w:val="16"/>
      <w:szCs w:val="24"/>
      <w:lang w:val="x-none" w:eastAsia="x-none"/>
    </w:rPr>
  </w:style>
  <w:style w:type="paragraph" w:customStyle="1" w:styleId="StyleCards11ptUnderline">
    <w:name w:val="Style Cards + 11 pt Underline"/>
    <w:basedOn w:val="Cards"/>
    <w:link w:val="StyleCards11ptUnderlineChar"/>
    <w:rsid w:val="00692AC7"/>
    <w:pPr>
      <w:widowControl/>
      <w:autoSpaceDE w:val="0"/>
      <w:autoSpaceDN w:val="0"/>
      <w:adjustRightInd w:val="0"/>
      <w:jc w:val="both"/>
    </w:pPr>
    <w:rPr>
      <w:rFonts w:ascii="Calibri" w:hAnsi="Calibri" w:cs="Calibri"/>
      <w:sz w:val="16"/>
      <w:szCs w:val="20"/>
      <w:u w:val="single"/>
      <w:lang w:val="x-none" w:eastAsia="x-none"/>
    </w:rPr>
  </w:style>
  <w:style w:type="character" w:customStyle="1" w:styleId="StyleCards11ptUnderlineChar">
    <w:name w:val="Style Cards + 11 pt Underline Char"/>
    <w:link w:val="StyleCards11ptUnderline"/>
    <w:rsid w:val="00692AC7"/>
    <w:rPr>
      <w:rFonts w:ascii="Calibri" w:eastAsia="Times New Roman" w:hAnsi="Calibri" w:cs="Calibri"/>
      <w:sz w:val="16"/>
      <w:szCs w:val="20"/>
      <w:u w:val="single"/>
      <w:lang w:val="x-none" w:eastAsia="x-none"/>
    </w:rPr>
  </w:style>
  <w:style w:type="paragraph" w:customStyle="1" w:styleId="StyleCards11ptBoldUnderline">
    <w:name w:val="Style Cards + 11 pt Bold Underline"/>
    <w:basedOn w:val="Cards"/>
    <w:link w:val="StyleCards11ptBoldUnderlineChar"/>
    <w:rsid w:val="00692AC7"/>
    <w:pPr>
      <w:widowControl/>
      <w:autoSpaceDE w:val="0"/>
      <w:autoSpaceDN w:val="0"/>
      <w:adjustRightInd w:val="0"/>
      <w:jc w:val="both"/>
    </w:pPr>
    <w:rPr>
      <w:rFonts w:ascii="Calibri" w:hAnsi="Calibri" w:cs="Calibri"/>
      <w:b/>
      <w:bCs/>
      <w:sz w:val="16"/>
      <w:szCs w:val="20"/>
      <w:u w:val="single"/>
      <w:lang w:val="x-none" w:eastAsia="x-none"/>
    </w:rPr>
  </w:style>
  <w:style w:type="character" w:customStyle="1" w:styleId="StyleCards11ptBoldUnderlineChar">
    <w:name w:val="Style Cards + 11 pt Bold Underline Char"/>
    <w:link w:val="StyleCards11ptBoldUnderline"/>
    <w:rsid w:val="00692AC7"/>
    <w:rPr>
      <w:rFonts w:ascii="Calibri" w:eastAsia="Times New Roman" w:hAnsi="Calibri" w:cs="Calibri"/>
      <w:b/>
      <w:bCs/>
      <w:sz w:val="16"/>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rsid w:val="00692AC7"/>
    <w:pPr>
      <w:widowControl/>
      <w:autoSpaceDE w:val="0"/>
      <w:autoSpaceDN w:val="0"/>
      <w:adjustRightInd w:val="0"/>
      <w:jc w:val="both"/>
    </w:pPr>
    <w:rPr>
      <w:rFonts w:ascii="Calibri" w:hAnsi="Calibri" w:cs="Calibri"/>
      <w:b/>
      <w:bCs/>
      <w:sz w:val="16"/>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692AC7"/>
    <w:rPr>
      <w:rFonts w:ascii="Calibri" w:eastAsia="Times New Roman" w:hAnsi="Calibri" w:cs="Calibri"/>
      <w:b/>
      <w:bCs/>
      <w:sz w:val="16"/>
      <w:szCs w:val="20"/>
      <w:u w:val="single"/>
      <w:bdr w:val="single" w:sz="4" w:space="0" w:color="auto"/>
      <w:lang w:val="x-none" w:eastAsia="x-none"/>
    </w:rPr>
  </w:style>
  <w:style w:type="paragraph" w:customStyle="1" w:styleId="StylecardCharChar11pt">
    <w:name w:val="Style card Char Char + 11 pt"/>
    <w:link w:val="StylecardCharChar11ptChar"/>
    <w:rsid w:val="00692AC7"/>
    <w:pPr>
      <w:ind w:left="288" w:right="288"/>
    </w:pPr>
    <w:rPr>
      <w:rFonts w:eastAsia="Times New Roman"/>
      <w:sz w:val="20"/>
      <w:szCs w:val="20"/>
      <w:lang w:val="x-none" w:eastAsia="x-none"/>
    </w:rPr>
  </w:style>
  <w:style w:type="character" w:customStyle="1" w:styleId="cardCharCharChar1">
    <w:name w:val="card Char Char Char1"/>
    <w:rsid w:val="00692AC7"/>
    <w:rPr>
      <w:lang w:val="en-US" w:eastAsia="en-US" w:bidi="ar-SA"/>
    </w:rPr>
  </w:style>
  <w:style w:type="character" w:customStyle="1" w:styleId="StylecardCharChar11ptChar">
    <w:name w:val="Style card Char Char + 11 pt Char"/>
    <w:link w:val="StylecardCharChar11pt"/>
    <w:rsid w:val="00692AC7"/>
    <w:rPr>
      <w:rFonts w:eastAsia="Times New Roman"/>
      <w:sz w:val="20"/>
      <w:szCs w:val="20"/>
      <w:lang w:val="x-none" w:eastAsia="x-none"/>
    </w:rPr>
  </w:style>
  <w:style w:type="paragraph" w:customStyle="1" w:styleId="NormalFont">
    <w:name w:val="Normal Font"/>
    <w:link w:val="NormalFontChar"/>
    <w:rsid w:val="00692AC7"/>
    <w:pPr>
      <w:spacing w:after="0" w:line="240" w:lineRule="auto"/>
    </w:pPr>
    <w:rPr>
      <w:rFonts w:ascii="Times New Roman" w:eastAsia="Times New Roman" w:hAnsi="Times New Roman" w:cs="Times New Roman"/>
      <w:sz w:val="20"/>
      <w:szCs w:val="20"/>
    </w:rPr>
  </w:style>
  <w:style w:type="paragraph" w:customStyle="1" w:styleId="StyleSmall11pt">
    <w:name w:val="Style Small + 11 pt"/>
    <w:rsid w:val="00692AC7"/>
    <w:pPr>
      <w:spacing w:after="200" w:line="276" w:lineRule="auto"/>
    </w:pPr>
    <w:rPr>
      <w:rFonts w:ascii="Times" w:eastAsia="Times New Roman" w:hAnsi="Times" w:cs="Times New Roman"/>
      <w:sz w:val="20"/>
    </w:rPr>
  </w:style>
  <w:style w:type="character" w:customStyle="1" w:styleId="Style11ptThickunderline">
    <w:name w:val="Style 11 pt Thick underline"/>
    <w:rsid w:val="00692AC7"/>
    <w:rPr>
      <w:sz w:val="20"/>
      <w:u w:val="thick"/>
    </w:rPr>
  </w:style>
  <w:style w:type="character" w:customStyle="1" w:styleId="Style11ptBoldThickunderline">
    <w:name w:val="Style 11 pt Bold Thick underline"/>
    <w:rsid w:val="00692AC7"/>
    <w:rPr>
      <w:b/>
      <w:bCs/>
      <w:sz w:val="20"/>
      <w:u w:val="thick"/>
    </w:rPr>
  </w:style>
  <w:style w:type="paragraph" w:customStyle="1" w:styleId="StyleNormalFont11ptUnderline">
    <w:name w:val="Style Normal Font + 11 pt Underline"/>
    <w:basedOn w:val="NormalFont"/>
    <w:link w:val="StyleNormalFont11ptUnderlineChar"/>
    <w:rsid w:val="00692AC7"/>
    <w:rPr>
      <w:u w:val="single"/>
      <w:lang w:val="x-none" w:eastAsia="x-none"/>
    </w:rPr>
  </w:style>
  <w:style w:type="character" w:customStyle="1" w:styleId="NormalFontChar">
    <w:name w:val="Normal Font Char"/>
    <w:link w:val="NormalFont"/>
    <w:rsid w:val="00692AC7"/>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692AC7"/>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rsid w:val="00692AC7"/>
    <w:rPr>
      <w:b/>
      <w:bCs/>
      <w:u w:val="single"/>
      <w:lang w:val="x-none" w:eastAsia="x-none"/>
    </w:rPr>
  </w:style>
  <w:style w:type="character" w:customStyle="1" w:styleId="StyleNormalFont11ptBoldUnderlineChar">
    <w:name w:val="Style Normal Font + 11 pt Bold Underline Char"/>
    <w:link w:val="StyleNormalFont11ptBoldUnderline"/>
    <w:rsid w:val="00692AC7"/>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rsid w:val="00692AC7"/>
    <w:pPr>
      <w:keepLines w:val="0"/>
      <w:pageBreakBefore w:val="0"/>
      <w:spacing w:after="160"/>
      <w:jc w:val="left"/>
    </w:pPr>
    <w:rPr>
      <w:rFonts w:ascii="Georgia" w:eastAsiaTheme="minorHAnsi" w:hAnsi="Georgia" w:cstheme="minorBidi"/>
      <w:b w:val="0"/>
      <w:sz w:val="24"/>
      <w:u w:val="none"/>
      <w:lang w:eastAsia="zh-CN"/>
    </w:rPr>
  </w:style>
  <w:style w:type="paragraph" w:customStyle="1" w:styleId="Smallfont0">
    <w:name w:val="Smallfont"/>
    <w:basedOn w:val="Normal"/>
    <w:rsid w:val="00692AC7"/>
    <w:rPr>
      <w:rFonts w:eastAsia="Times New Roman"/>
      <w:sz w:val="15"/>
    </w:rPr>
  </w:style>
  <w:style w:type="character" w:customStyle="1" w:styleId="authors1">
    <w:name w:val="authors1"/>
    <w:rsid w:val="00692AC7"/>
    <w:rPr>
      <w:rFonts w:ascii="Verdana" w:hAnsi="Verdana" w:hint="default"/>
      <w:b/>
      <w:bCs/>
      <w:color w:val="006699"/>
      <w:sz w:val="20"/>
      <w:szCs w:val="20"/>
    </w:rPr>
  </w:style>
  <w:style w:type="character" w:customStyle="1" w:styleId="headlinesectionlarge">
    <w:name w:val="headline_section_large"/>
    <w:rsid w:val="00692AC7"/>
  </w:style>
  <w:style w:type="paragraph" w:customStyle="1" w:styleId="formatvorlage2">
    <w:name w:val="formatvorlage2"/>
    <w:basedOn w:val="Normal"/>
    <w:rsid w:val="00692AC7"/>
    <w:pPr>
      <w:spacing w:before="100" w:beforeAutospacing="1" w:after="100" w:afterAutospacing="1"/>
    </w:pPr>
  </w:style>
  <w:style w:type="character" w:customStyle="1" w:styleId="Styleunderline11ptBlack">
    <w:name w:val="Style underline + 11 pt Black"/>
    <w:rsid w:val="00692AC7"/>
    <w:rPr>
      <w:color w:val="000000"/>
      <w:sz w:val="20"/>
      <w:u w:val="single"/>
    </w:rPr>
  </w:style>
  <w:style w:type="character" w:customStyle="1" w:styleId="Styleunderline11ptBoldBlack">
    <w:name w:val="Style underline + 11 pt Bold Black"/>
    <w:rsid w:val="00692AC7"/>
    <w:rPr>
      <w:b/>
      <w:bCs/>
      <w:color w:val="000000"/>
      <w:sz w:val="20"/>
      <w:u w:val="single"/>
    </w:rPr>
  </w:style>
  <w:style w:type="paragraph" w:customStyle="1" w:styleId="StyleTitle11ptNotBold">
    <w:name w:val="Style Title + 11 pt Not Bold"/>
    <w:basedOn w:val="Title"/>
    <w:link w:val="StyleTitle11ptNotBoldChar"/>
    <w:rsid w:val="00692AC7"/>
    <w:pPr>
      <w:pBdr>
        <w:bottom w:val="none" w:sz="0" w:space="0" w:color="auto"/>
      </w:pBdr>
      <w:spacing w:after="0"/>
      <w:contextualSpacing w:val="0"/>
      <w:jc w:val="center"/>
    </w:pPr>
    <w:rPr>
      <w:rFonts w:ascii="Georgia" w:eastAsia="Times New Roman" w:hAnsi="Georgia" w:cstheme="minorBidi"/>
      <w:b/>
      <w:bCs w:val="0"/>
      <w:lang w:val="x-none" w:eastAsia="x-none"/>
    </w:rPr>
  </w:style>
  <w:style w:type="character" w:customStyle="1" w:styleId="StyleTitle11ptNotBoldChar">
    <w:name w:val="Style Title + 11 pt Not Bold Char"/>
    <w:link w:val="StyleTitle11ptNotBold"/>
    <w:rsid w:val="00692AC7"/>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rsid w:val="00692AC7"/>
    <w:pPr>
      <w:pBdr>
        <w:bottom w:val="none" w:sz="0" w:space="0" w:color="auto"/>
      </w:pBdr>
      <w:spacing w:after="0"/>
      <w:contextualSpacing w:val="0"/>
      <w:jc w:val="center"/>
    </w:pPr>
    <w:rPr>
      <w:rFonts w:ascii="Georgia" w:eastAsia="Times New Roman" w:hAnsi="Georgia" w:cstheme="minorBidi"/>
      <w:bCs w:val="0"/>
      <w:lang w:val="x-none" w:eastAsia="x-none"/>
    </w:rPr>
  </w:style>
  <w:style w:type="character" w:customStyle="1" w:styleId="StyleTitle11ptNotBoldNounderlineChar">
    <w:name w:val="Style Title + 11 pt Not Bold No underline Char"/>
    <w:link w:val="StyleTitle11ptNotBoldNounderline"/>
    <w:rsid w:val="00692AC7"/>
    <w:rPr>
      <w:rFonts w:ascii="Georgia" w:eastAsia="Times New Roman" w:hAnsi="Georgia"/>
      <w:u w:val="single"/>
      <w:lang w:val="x-none" w:eastAsia="x-none"/>
    </w:rPr>
  </w:style>
  <w:style w:type="character" w:customStyle="1" w:styleId="Style11ptBoldBlackUnderline">
    <w:name w:val="Style 11 pt Bold Black Underline"/>
    <w:rsid w:val="00692AC7"/>
    <w:rPr>
      <w:b/>
      <w:bCs/>
      <w:color w:val="000000"/>
      <w:sz w:val="20"/>
      <w:u w:val="single"/>
    </w:rPr>
  </w:style>
  <w:style w:type="character" w:customStyle="1" w:styleId="Style11ptBoldBlackUnderlineBorderSinglesolidline">
    <w:name w:val="Style 11 pt Bold Black Underline Border: : (Single solid line ..."/>
    <w:rsid w:val="00692AC7"/>
    <w:rPr>
      <w:b/>
      <w:bCs/>
      <w:color w:val="000000"/>
      <w:sz w:val="20"/>
      <w:u w:val="single"/>
      <w:bdr w:val="single" w:sz="4" w:space="0" w:color="auto"/>
    </w:rPr>
  </w:style>
  <w:style w:type="character" w:customStyle="1" w:styleId="StyleLatinMeridien-Italic11ptItalicUnderline">
    <w:name w:val="Style (Latin) Meridien-Italic 11 pt Italic Underline"/>
    <w:rsid w:val="00692AC7"/>
    <w:rPr>
      <w:rFonts w:ascii="Meridien-Italic" w:hAnsi="Meridien-Italic"/>
      <w:i/>
      <w:iCs/>
      <w:sz w:val="20"/>
      <w:u w:val="single"/>
    </w:rPr>
  </w:style>
  <w:style w:type="character" w:customStyle="1" w:styleId="underlinestylechar0">
    <w:name w:val="underlinestylechar"/>
    <w:rsid w:val="00692AC7"/>
  </w:style>
  <w:style w:type="character" w:customStyle="1" w:styleId="StyleCards12ptThickunderlineChar1">
    <w:name w:val="Style Cards + 12 pt Thick underline Char1"/>
    <w:rsid w:val="00692AC7"/>
    <w:rPr>
      <w:sz w:val="24"/>
      <w:szCs w:val="24"/>
      <w:u w:val="thick"/>
    </w:rPr>
  </w:style>
  <w:style w:type="character" w:customStyle="1" w:styleId="BodyTextIndentChar2">
    <w:name w:val="Body Text Indent Char2"/>
    <w:basedOn w:val="DefaultParagraphFont"/>
    <w:uiPriority w:val="99"/>
    <w:semiHidden/>
    <w:rsid w:val="00692AC7"/>
    <w:rPr>
      <w:rFonts w:ascii="Georgia" w:hAnsi="Georgia"/>
      <w:sz w:val="22"/>
      <w:szCs w:val="22"/>
    </w:rPr>
  </w:style>
  <w:style w:type="character" w:customStyle="1" w:styleId="BodyText2Char2">
    <w:name w:val="Body Text 2 Char2"/>
    <w:basedOn w:val="DefaultParagraphFont"/>
    <w:uiPriority w:val="99"/>
    <w:semiHidden/>
    <w:rsid w:val="00692AC7"/>
    <w:rPr>
      <w:rFonts w:ascii="Georgia" w:hAnsi="Georgia"/>
      <w:sz w:val="22"/>
      <w:szCs w:val="22"/>
    </w:rPr>
  </w:style>
  <w:style w:type="character" w:customStyle="1" w:styleId="BodyText3Char2">
    <w:name w:val="Body Text 3 Char2"/>
    <w:basedOn w:val="DefaultParagraphFont"/>
    <w:uiPriority w:val="99"/>
    <w:semiHidden/>
    <w:rsid w:val="00692AC7"/>
    <w:rPr>
      <w:rFonts w:ascii="Georgia" w:hAnsi="Georgia"/>
      <w:sz w:val="16"/>
      <w:szCs w:val="16"/>
    </w:rPr>
  </w:style>
  <w:style w:type="character" w:customStyle="1" w:styleId="BodyTextIndent2Char2">
    <w:name w:val="Body Text Indent 2 Char2"/>
    <w:basedOn w:val="DefaultParagraphFont"/>
    <w:uiPriority w:val="99"/>
    <w:semiHidden/>
    <w:rsid w:val="00692AC7"/>
    <w:rPr>
      <w:rFonts w:ascii="Georgia" w:hAnsi="Georgia"/>
      <w:sz w:val="22"/>
      <w:szCs w:val="22"/>
    </w:rPr>
  </w:style>
  <w:style w:type="character" w:customStyle="1" w:styleId="BodyTextIndent3Char2">
    <w:name w:val="Body Text Indent 3 Char2"/>
    <w:basedOn w:val="DefaultParagraphFont"/>
    <w:uiPriority w:val="99"/>
    <w:semiHidden/>
    <w:rsid w:val="00692AC7"/>
    <w:rPr>
      <w:rFonts w:ascii="Georgia" w:hAnsi="Georgia"/>
      <w:sz w:val="16"/>
      <w:szCs w:val="16"/>
    </w:rPr>
  </w:style>
  <w:style w:type="character" w:customStyle="1" w:styleId="z-BottomofFormChar2">
    <w:name w:val="z-Bottom of Form Char2"/>
    <w:basedOn w:val="DefaultParagraphFont"/>
    <w:uiPriority w:val="99"/>
    <w:semiHidden/>
    <w:rsid w:val="00692AC7"/>
    <w:rPr>
      <w:rFonts w:ascii="Arial" w:hAnsi="Arial" w:cs="Arial"/>
      <w:vanish/>
      <w:sz w:val="16"/>
      <w:szCs w:val="16"/>
    </w:rPr>
  </w:style>
  <w:style w:type="paragraph" w:customStyle="1" w:styleId="BodyA">
    <w:name w:val="Body A"/>
    <w:autoRedefine/>
    <w:rsid w:val="00692AC7"/>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692AC7"/>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692AC7"/>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692AC7"/>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692AC7"/>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692AC7"/>
  </w:style>
  <w:style w:type="character" w:customStyle="1" w:styleId="m5686307894942199640gmail-styleunderline">
    <w:name w:val="m_5686307894942199640gmail-styleunderline"/>
    <w:basedOn w:val="DefaultParagraphFont"/>
    <w:rsid w:val="00692AC7"/>
  </w:style>
  <w:style w:type="character" w:customStyle="1" w:styleId="Emph">
    <w:name w:val="Emph"/>
    <w:basedOn w:val="DefaultParagraphFont"/>
    <w:uiPriority w:val="1"/>
    <w:qFormat/>
    <w:rsid w:val="00692AC7"/>
    <w:rPr>
      <w:rFonts w:ascii="Arial" w:hAnsi="Arial"/>
      <w:b/>
      <w:sz w:val="20"/>
      <w:u w:val="single"/>
      <w:bdr w:val="single" w:sz="8" w:space="0" w:color="auto"/>
    </w:rPr>
  </w:style>
  <w:style w:type="character" w:customStyle="1" w:styleId="UnderlineCharCharChar">
    <w:name w:val="Underline Char Char Char"/>
    <w:rsid w:val="00692AC7"/>
    <w:rPr>
      <w:noProof w:val="0"/>
      <w:u w:val="single"/>
      <w:lang w:val="en-US" w:eastAsia="en-US" w:bidi="ar-SA"/>
    </w:rPr>
  </w:style>
  <w:style w:type="paragraph" w:customStyle="1" w:styleId="Hyperlink2">
    <w:name w:val="Hyperlink2"/>
    <w:basedOn w:val="Normal"/>
    <w:qFormat/>
    <w:rsid w:val="00692AC7"/>
    <w:rPr>
      <w:rFonts w:ascii="Arial" w:eastAsia="Calibri" w:hAnsi="Arial" w:cs="Arial"/>
      <w:color w:val="00B0F0"/>
      <w:sz w:val="20"/>
      <w:u w:val="single" w:color="00B0F0"/>
    </w:rPr>
  </w:style>
  <w:style w:type="character" w:customStyle="1" w:styleId="messagecontent">
    <w:name w:val="message_content"/>
    <w:rsid w:val="00692AC7"/>
  </w:style>
  <w:style w:type="paragraph" w:customStyle="1" w:styleId="UnderlineCharCharCharCharCharCharCharCharChar">
    <w:name w:val="Underline Char Char Char Char Char Char Char Char Char"/>
    <w:link w:val="UnderlineCharCharCharCharCharCharCharCharCharChar"/>
    <w:rsid w:val="00692AC7"/>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692AC7"/>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692AC7"/>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692AC7"/>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692AC7"/>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rsid w:val="00692AC7"/>
    <w:rPr>
      <w:rFonts w:ascii="Times New Roman" w:eastAsia="Times New Roman" w:hAnsi="Times New Roman"/>
      <w:sz w:val="20"/>
      <w:u w:val="single"/>
    </w:rPr>
  </w:style>
  <w:style w:type="character" w:customStyle="1" w:styleId="UnresolvedMention2">
    <w:name w:val="Unresolved Mention2"/>
    <w:basedOn w:val="DefaultParagraphFont"/>
    <w:uiPriority w:val="99"/>
    <w:semiHidden/>
    <w:unhideWhenUsed/>
    <w:rsid w:val="00692AC7"/>
    <w:rPr>
      <w:color w:val="605E5C"/>
      <w:shd w:val="clear" w:color="auto" w:fill="E1DFDD"/>
    </w:rPr>
  </w:style>
  <w:style w:type="paragraph" w:customStyle="1" w:styleId="AnalyticsGBN">
    <w:name w:val="AnalyticsGBN"/>
    <w:basedOn w:val="Normal"/>
    <w:link w:val="AnalyticsGBNChar"/>
    <w:uiPriority w:val="4"/>
    <w:qFormat/>
    <w:rsid w:val="00692AC7"/>
    <w:pPr>
      <w:keepNext/>
      <w:keepLines/>
      <w:spacing w:before="200"/>
      <w:outlineLvl w:val="3"/>
    </w:pPr>
    <w:rPr>
      <w:rFonts w:eastAsiaTheme="majorEastAsia" w:cstheme="majorBidi"/>
      <w:b/>
      <w:iCs/>
      <w:color w:val="2E74B5" w:themeColor="accent1" w:themeShade="BF"/>
      <w:sz w:val="28"/>
      <w:szCs w:val="28"/>
    </w:rPr>
  </w:style>
  <w:style w:type="character" w:customStyle="1" w:styleId="AnalyticsGBNChar">
    <w:name w:val="AnalyticsGBN Char"/>
    <w:basedOn w:val="DefaultParagraphFont"/>
    <w:link w:val="AnalyticsGBN"/>
    <w:uiPriority w:val="4"/>
    <w:rsid w:val="00692AC7"/>
    <w:rPr>
      <w:rFonts w:ascii="Calibri" w:eastAsiaTheme="majorEastAsia" w:hAnsi="Calibri" w:cstheme="majorBidi"/>
      <w:b/>
      <w:iCs/>
      <w:color w:val="2E74B5" w:themeColor="accent1" w:themeShade="BF"/>
      <w:sz w:val="28"/>
      <w:szCs w:val="28"/>
    </w:rPr>
  </w:style>
  <w:style w:type="character" w:customStyle="1" w:styleId="c-bylineitem">
    <w:name w:val="c-byline__item"/>
    <w:basedOn w:val="DefaultParagraphFont"/>
    <w:rsid w:val="00692AC7"/>
  </w:style>
  <w:style w:type="character" w:customStyle="1" w:styleId="m-7451345966334058868gmail-styleunderline">
    <w:name w:val="m_-7451345966334058868gmail-styleunderline"/>
    <w:basedOn w:val="DefaultParagraphFont"/>
    <w:rsid w:val="00692AC7"/>
  </w:style>
  <w:style w:type="character" w:customStyle="1" w:styleId="m535442411518568617gmail-styleunderline">
    <w:name w:val="m_535442411518568617gmail-styleunderline"/>
    <w:basedOn w:val="DefaultParagraphFont"/>
    <w:rsid w:val="00692AC7"/>
  </w:style>
  <w:style w:type="character" w:customStyle="1" w:styleId="UnresolvedMention3">
    <w:name w:val="Unresolved Mention3"/>
    <w:basedOn w:val="DefaultParagraphFont"/>
    <w:uiPriority w:val="99"/>
    <w:unhideWhenUsed/>
    <w:rsid w:val="00692AC7"/>
    <w:rPr>
      <w:color w:val="605E5C"/>
      <w:shd w:val="clear" w:color="auto" w:fill="E1DFDD"/>
    </w:rPr>
  </w:style>
  <w:style w:type="character" w:customStyle="1" w:styleId="m4575830247971856040gmail-styleunderline">
    <w:name w:val="m_4575830247971856040gmail-styleunderline"/>
    <w:basedOn w:val="DefaultParagraphFont"/>
    <w:rsid w:val="00692AC7"/>
  </w:style>
  <w:style w:type="character" w:customStyle="1" w:styleId="m4575830247971856040gmail-boldunderlinechar">
    <w:name w:val="m_4575830247971856040gmail-boldunderlinechar"/>
    <w:basedOn w:val="DefaultParagraphFont"/>
    <w:rsid w:val="00692AC7"/>
  </w:style>
  <w:style w:type="character" w:customStyle="1" w:styleId="gray-dark">
    <w:name w:val="gray-dark"/>
    <w:basedOn w:val="DefaultParagraphFont"/>
    <w:rsid w:val="00692AC7"/>
  </w:style>
  <w:style w:type="paragraph" w:customStyle="1" w:styleId="Analytic1">
    <w:name w:val="Analytic1"/>
    <w:basedOn w:val="Normal"/>
    <w:link w:val="Analytic1Char"/>
    <w:uiPriority w:val="4"/>
    <w:qFormat/>
    <w:rsid w:val="00692AC7"/>
    <w:rPr>
      <w:b/>
      <w:bCs/>
      <w:color w:val="3399FF"/>
    </w:rPr>
  </w:style>
  <w:style w:type="character" w:customStyle="1" w:styleId="Analytic1Char">
    <w:name w:val="Analytic1 Char"/>
    <w:basedOn w:val="DefaultParagraphFont"/>
    <w:link w:val="Analytic1"/>
    <w:uiPriority w:val="4"/>
    <w:rsid w:val="00692AC7"/>
    <w:rPr>
      <w:rFonts w:ascii="Calibri" w:hAnsi="Calibri" w:cs="Calibri"/>
      <w:b/>
      <w:bCs/>
      <w:color w:val="3399FF"/>
    </w:rPr>
  </w:style>
  <w:style w:type="character" w:customStyle="1" w:styleId="analyticsChar0">
    <w:name w:val="analytics Char"/>
    <w:basedOn w:val="DefaultParagraphFont"/>
    <w:link w:val="analytics0"/>
    <w:uiPriority w:val="4"/>
    <w:rsid w:val="00692AC7"/>
    <w:rPr>
      <w:rFonts w:ascii="Georgia" w:eastAsiaTheme="majorEastAsia" w:hAnsi="Georgia" w:cstheme="majorBidi"/>
      <w:b/>
      <w:iCs/>
    </w:rPr>
  </w:style>
  <w:style w:type="paragraph" w:customStyle="1" w:styleId="AnalyticsNoC">
    <w:name w:val="Analytics [NoC]"/>
    <w:basedOn w:val="Heading4"/>
    <w:link w:val="AnalyticsNoCChar"/>
    <w:autoRedefine/>
    <w:uiPriority w:val="4"/>
    <w:qFormat/>
    <w:rsid w:val="00692AC7"/>
    <w:rPr>
      <w:rFonts w:cs="Calibri"/>
      <w:bCs/>
      <w:color w:val="000000" w:themeColor="text1"/>
      <w:szCs w:val="16"/>
    </w:rPr>
  </w:style>
  <w:style w:type="character" w:customStyle="1" w:styleId="AnalyticsNoCChar">
    <w:name w:val="Analytics [NoC] Char"/>
    <w:basedOn w:val="DefaultParagraphFont"/>
    <w:link w:val="AnalyticsNoC"/>
    <w:uiPriority w:val="4"/>
    <w:rsid w:val="00692AC7"/>
    <w:rPr>
      <w:rFonts w:ascii="Calibri" w:eastAsiaTheme="majorEastAsia" w:hAnsi="Calibri" w:cs="Calibri"/>
      <w:b/>
      <w:bCs/>
      <w:iCs/>
      <w:color w:val="000000" w:themeColor="text1"/>
      <w:sz w:val="26"/>
      <w:szCs w:val="16"/>
    </w:rPr>
  </w:style>
  <w:style w:type="paragraph" w:customStyle="1" w:styleId="Analytik">
    <w:name w:val="Analytik"/>
    <w:basedOn w:val="Normal"/>
    <w:link w:val="AnalytikChar"/>
    <w:autoRedefine/>
    <w:uiPriority w:val="4"/>
    <w:qFormat/>
    <w:rsid w:val="00692AC7"/>
    <w:rPr>
      <w:b/>
      <w14:ligatures w14:val="standard"/>
    </w:rPr>
  </w:style>
  <w:style w:type="character" w:customStyle="1" w:styleId="AnalytikChar">
    <w:name w:val="Analytik Char"/>
    <w:basedOn w:val="DefaultParagraphFont"/>
    <w:link w:val="Analytik"/>
    <w:uiPriority w:val="4"/>
    <w:rsid w:val="00692AC7"/>
    <w:rPr>
      <w:rFonts w:ascii="Calibri" w:hAnsi="Calibri" w:cs="Calibri"/>
      <w:b/>
      <w14:ligatures w14:val="standard"/>
    </w:rPr>
  </w:style>
  <w:style w:type="character" w:styleId="UnresolvedMention">
    <w:name w:val="Unresolved Mention"/>
    <w:basedOn w:val="DefaultParagraphFont"/>
    <w:uiPriority w:val="99"/>
    <w:semiHidden/>
    <w:unhideWhenUsed/>
    <w:rsid w:val="00692AC7"/>
    <w:rPr>
      <w:color w:val="605E5C"/>
      <w:shd w:val="clear" w:color="auto" w:fill="E1DFDD"/>
    </w:rPr>
  </w:style>
  <w:style w:type="paragraph" w:customStyle="1" w:styleId="footnotedescription">
    <w:name w:val="footnote description"/>
    <w:next w:val="Normal"/>
    <w:link w:val="footnotedescriptionChar"/>
    <w:hidden/>
    <w:rsid w:val="00692AC7"/>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692AC7"/>
    <w:rPr>
      <w:rFonts w:ascii="Times New Roman" w:eastAsia="Times New Roman" w:hAnsi="Times New Roman" w:cs="Times New Roman"/>
      <w:color w:val="000000"/>
      <w:sz w:val="20"/>
    </w:rPr>
  </w:style>
  <w:style w:type="character" w:customStyle="1" w:styleId="footnotemark">
    <w:name w:val="footnote mark"/>
    <w:hidden/>
    <w:rsid w:val="00692AC7"/>
    <w:rPr>
      <w:rFonts w:ascii="Times New Roman" w:eastAsia="Times New Roman" w:hAnsi="Times New Roman" w:cs="Times New Roman"/>
      <w:color w:val="000000"/>
      <w:sz w:val="20"/>
      <w:vertAlign w:val="superscript"/>
    </w:rPr>
  </w:style>
  <w:style w:type="paragraph" w:customStyle="1" w:styleId="cardbody0">
    <w:name w:val="cardbody"/>
    <w:basedOn w:val="Normal"/>
    <w:rsid w:val="00692AC7"/>
    <w:pPr>
      <w:spacing w:before="100" w:beforeAutospacing="1" w:after="100" w:afterAutospacing="1"/>
    </w:pPr>
    <w:rPr>
      <w:rFonts w:ascii="Times New Roman" w:eastAsia="Times New Roman" w:hAnsi="Times New Roman" w:cs="Times New Roman"/>
    </w:rPr>
  </w:style>
  <w:style w:type="paragraph" w:customStyle="1" w:styleId="warrants">
    <w:name w:val="warrants"/>
    <w:basedOn w:val="Normal"/>
    <w:link w:val="warrantsChar"/>
    <w:autoRedefine/>
    <w:uiPriority w:val="4"/>
    <w:qFormat/>
    <w:rsid w:val="00692AC7"/>
    <w:rPr>
      <w:color w:val="5B9BD5" w:themeColor="accent1"/>
    </w:rPr>
  </w:style>
  <w:style w:type="character" w:customStyle="1" w:styleId="warrantsChar">
    <w:name w:val="warrants Char"/>
    <w:basedOn w:val="DefaultParagraphFont"/>
    <w:link w:val="warrants"/>
    <w:uiPriority w:val="4"/>
    <w:rsid w:val="00692AC7"/>
    <w:rPr>
      <w:rFonts w:ascii="Calibri" w:hAnsi="Calibri" w:cs="Calibri"/>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news/world-us-canada-45261381" TargetMode="External"/><Relationship Id="rId3" Type="http://schemas.openxmlformats.org/officeDocument/2006/relationships/styles" Target="styles.xml"/><Relationship Id="rId7" Type="http://schemas.openxmlformats.org/officeDocument/2006/relationships/hyperlink" Target="https://www.prisonpolicy.org/reports/pie2018.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sgoingdown.org/pre-strike-statement-from-jailhouse-lawyers-spea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9450</Words>
  <Characters>53866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26</cp:revision>
  <dcterms:created xsi:type="dcterms:W3CDTF">2021-12-04T18:04:00Z</dcterms:created>
  <dcterms:modified xsi:type="dcterms:W3CDTF">2021-12-04T18:58:00Z</dcterms:modified>
</cp:coreProperties>
</file>