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0DF2E" w14:textId="5C4F81FD" w:rsidR="004A7AC4" w:rsidRDefault="00573625" w:rsidP="00573625">
      <w:pPr>
        <w:pStyle w:val="Heading1"/>
      </w:pPr>
      <w:r>
        <w:t>1NC</w:t>
      </w:r>
    </w:p>
    <w:p w14:paraId="713AB8E0" w14:textId="726B6049" w:rsidR="00573625" w:rsidRDefault="00573625" w:rsidP="00573625">
      <w:pPr>
        <w:pStyle w:val="Heading2"/>
      </w:pPr>
      <w:r>
        <w:t>Cap K:</w:t>
      </w:r>
    </w:p>
    <w:p w14:paraId="1153C2F7" w14:textId="77777777" w:rsidR="00573625" w:rsidRDefault="00573625" w:rsidP="00573625">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p>
    <w:p w14:paraId="556B31E1" w14:textId="77777777" w:rsidR="00573625" w:rsidRPr="00E25D3E" w:rsidRDefault="00573625" w:rsidP="00573625">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w:t>
      </w:r>
      <w:proofErr w:type="spellStart"/>
      <w:r w:rsidRPr="00E25D3E">
        <w:rPr>
          <w:sz w:val="16"/>
        </w:rPr>
        <w:t>Universite</w:t>
      </w:r>
      <w:proofErr w:type="spellEnd"/>
      <w:r w:rsidRPr="00E25D3E">
        <w:rPr>
          <w:sz w:val="16"/>
        </w:rPr>
        <w:t xml:space="preserve"> du Quebec a Montreal </w:t>
      </w:r>
      <w:hyperlink r:id="rId6" w:history="1">
        <w:r w:rsidRPr="00E25D3E">
          <w:rPr>
            <w:rStyle w:val="Hyperlink"/>
            <w:sz w:val="16"/>
          </w:rPr>
          <w:t>https://doi.org/10.1093/ejil/chaa054</w:t>
        </w:r>
      </w:hyperlink>
      <w:r w:rsidRPr="00E25D3E">
        <w:rPr>
          <w:sz w:val="16"/>
        </w:rPr>
        <w:t xml:space="preserve"> //</w:t>
      </w:r>
      <w:proofErr w:type="spellStart"/>
      <w:r w:rsidRPr="00E25D3E">
        <w:rPr>
          <w:sz w:val="16"/>
        </w:rPr>
        <w:t>avery</w:t>
      </w:r>
      <w:proofErr w:type="spellEnd"/>
    </w:p>
    <w:p w14:paraId="0C656EC4" w14:textId="77777777" w:rsidR="00573625" w:rsidRPr="009338DB" w:rsidRDefault="00573625" w:rsidP="00573625">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proofErr w:type="spellStart"/>
      <w:r w:rsidRPr="00E16283">
        <w:rPr>
          <w:rStyle w:val="Emphasis"/>
        </w:rPr>
        <w:t>favourable</w:t>
      </w:r>
      <w:proofErr w:type="spellEnd"/>
      <w:r w:rsidRPr="00E16283">
        <w:rPr>
          <w:rStyle w:val="Emphasis"/>
        </w:rPr>
        <w:t xml:space="preserve"> to their interests</w:t>
      </w:r>
      <w:r w:rsidRPr="00A554E0">
        <w:rPr>
          <w:rStyle w:val="StyleUnderline"/>
        </w:rPr>
        <w:t>.</w:t>
      </w:r>
      <w:r w:rsidRPr="004A3E6D">
        <w:rPr>
          <w:rStyle w:val="StyleUnderline"/>
          <w:sz w:val="14"/>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w:t>
      </w:r>
      <w:proofErr w:type="spellStart"/>
      <w:r w:rsidRPr="004A3E6D">
        <w:rPr>
          <w:sz w:val="14"/>
        </w:rPr>
        <w:t>Théorie</w:t>
      </w:r>
      <w:proofErr w:type="spellEnd"/>
      <w:r w:rsidRPr="004A3E6D">
        <w:rPr>
          <w:sz w:val="14"/>
        </w:rPr>
        <w:t xml:space="preserve"> de la </w:t>
      </w:r>
      <w:proofErr w:type="spellStart"/>
      <w:r w:rsidRPr="004A3E6D">
        <w:rPr>
          <w:sz w:val="14"/>
        </w:rPr>
        <w:t>régulation</w:t>
      </w:r>
      <w:proofErr w:type="spellEnd"/>
      <w:r w:rsidRPr="004A3E6D">
        <w:rPr>
          <w:sz w:val="14"/>
        </w:rPr>
        <w:t xml:space="preserve">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w:t>
      </w:r>
      <w:proofErr w:type="spellStart"/>
      <w:r w:rsidRPr="004A3E6D">
        <w:rPr>
          <w:sz w:val="14"/>
        </w:rPr>
        <w:t>Gramscians</w:t>
      </w:r>
      <w:proofErr w:type="spellEnd"/>
      <w:r w:rsidRPr="004A3E6D">
        <w:rPr>
          <w:sz w:val="14"/>
        </w:rPr>
        <w:t xml:space="preserve">,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w:t>
      </w:r>
      <w:proofErr w:type="spellStart"/>
      <w:r w:rsidRPr="004A3E6D">
        <w:rPr>
          <w:sz w:val="14"/>
        </w:rPr>
        <w:t>régulation</w:t>
      </w:r>
      <w:proofErr w:type="spellEnd"/>
      <w:r w:rsidRPr="004A3E6D">
        <w:rPr>
          <w:sz w:val="14"/>
        </w:rPr>
        <w:t xml:space="preserve"> calls the ‘mode of regulation’. Their function becomes clearer with the input of the SSAT and the école de la </w:t>
      </w:r>
      <w:proofErr w:type="spellStart"/>
      <w:r w:rsidRPr="004A3E6D">
        <w:rPr>
          <w:sz w:val="14"/>
        </w:rPr>
        <w:t>régulation</w:t>
      </w:r>
      <w:proofErr w:type="spellEnd"/>
      <w:r w:rsidRPr="004A3E6D">
        <w:rPr>
          <w:sz w:val="14"/>
        </w:rPr>
        <w:t xml:space="preserve">: to </w:t>
      </w:r>
      <w:r w:rsidRPr="00E16283">
        <w:rPr>
          <w:rStyle w:val="Emphasis"/>
          <w:highlight w:val="cyan"/>
        </w:rPr>
        <w:t xml:space="preserve">ensure the </w:t>
      </w:r>
      <w:r w:rsidRPr="00E16283">
        <w:rPr>
          <w:rStyle w:val="Emphasis"/>
        </w:rPr>
        <w:t>efficiency</w:t>
      </w:r>
      <w:r w:rsidRPr="00E25D3E">
        <w:rPr>
          <w:rStyle w:val="StyleUnderline"/>
        </w:rPr>
        <w:t xml:space="preserve">, the </w:t>
      </w:r>
      <w:proofErr w:type="gramStart"/>
      <w:r w:rsidRPr="00E16283">
        <w:rPr>
          <w:rStyle w:val="Emphasis"/>
          <w:highlight w:val="cyan"/>
        </w:rPr>
        <w:t>legitimacy</w:t>
      </w:r>
      <w:proofErr w:type="gramEnd"/>
      <w:r w:rsidRPr="00E16283">
        <w:rPr>
          <w:rStyle w:val="Emphasis"/>
          <w:highlight w:val="cyan"/>
        </w:rPr>
        <w:t xml:space="preserve">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rPr>
        <w:t xml:space="preserve"> </w:t>
      </w:r>
      <w:r w:rsidRPr="004A3E6D">
        <w:rPr>
          <w:sz w:val="14"/>
        </w:rPr>
        <w:t xml:space="preserve">C The Importance of the Rate of Profit 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w:t>
      </w:r>
      <w:proofErr w:type="spellStart"/>
      <w:r w:rsidRPr="004A3E6D">
        <w:rPr>
          <w:sz w:val="14"/>
        </w:rPr>
        <w:t>labour</w:t>
      </w:r>
      <w:proofErr w:type="spellEnd"/>
      <w:r w:rsidRPr="004A3E6D">
        <w:rPr>
          <w:sz w:val="14"/>
        </w:rPr>
        <w:t xml:space="preserve">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w:t>
      </w:r>
      <w:proofErr w:type="spellStart"/>
      <w:r w:rsidRPr="004A3E6D">
        <w:rPr>
          <w:sz w:val="14"/>
        </w:rPr>
        <w:t>labour</w:t>
      </w:r>
      <w:proofErr w:type="spellEnd"/>
      <w:r w:rsidRPr="004A3E6D">
        <w:rPr>
          <w:sz w:val="14"/>
        </w:rPr>
        <w:t xml:space="preserve">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 xml:space="preserve">The </w:t>
      </w:r>
      <w:proofErr w:type="spellStart"/>
      <w:r w:rsidRPr="006611CD">
        <w:rPr>
          <w:rStyle w:val="Emphasis"/>
        </w:rPr>
        <w:t>spatio</w:t>
      </w:r>
      <w:proofErr w:type="spellEnd"/>
      <w:r w:rsidRPr="006611CD">
        <w:rPr>
          <w:rStyle w:val="Emphasis"/>
        </w:rPr>
        <w:t>-temporal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w:t>
      </w:r>
      <w:proofErr w:type="spellStart"/>
      <w:r w:rsidRPr="004A3E6D">
        <w:rPr>
          <w:sz w:val="14"/>
        </w:rPr>
        <w:t>labour</w:t>
      </w:r>
      <w:proofErr w:type="spellEnd"/>
      <w:r w:rsidRPr="004A3E6D">
        <w:rPr>
          <w:sz w:val="14"/>
        </w:rPr>
        <w:t xml:space="preserve">,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w:t>
      </w:r>
      <w:proofErr w:type="spellStart"/>
      <w:r w:rsidRPr="004A3E6D">
        <w:rPr>
          <w:sz w:val="14"/>
        </w:rPr>
        <w:t>labour</w:t>
      </w:r>
      <w:proofErr w:type="spellEnd"/>
      <w:r w:rsidRPr="004A3E6D">
        <w:rPr>
          <w:sz w:val="14"/>
        </w:rPr>
        <w:t xml:space="preserve">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w:t>
      </w:r>
      <w:proofErr w:type="spellStart"/>
      <w:r w:rsidRPr="004A3E6D">
        <w:rPr>
          <w:sz w:val="14"/>
        </w:rPr>
        <w:t>régulation</w:t>
      </w:r>
      <w:proofErr w:type="spellEnd"/>
      <w:r w:rsidRPr="004A3E6D">
        <w:rPr>
          <w:sz w:val="14"/>
        </w:rPr>
        <w:t xml:space="preserve">) is actually </w:t>
      </w:r>
      <w:r w:rsidRPr="00E16283">
        <w:rPr>
          <w:rStyle w:val="Emphasis"/>
          <w:highlight w:val="cyan"/>
        </w:rPr>
        <w:t>to find</w:t>
      </w:r>
      <w:r w:rsidRPr="006611CD">
        <w:rPr>
          <w:rStyle w:val="Emphasis"/>
        </w:rPr>
        <w:t xml:space="preserve"> </w:t>
      </w:r>
      <w:r w:rsidRPr="00E16283">
        <w:rPr>
          <w:rStyle w:val="Emphasis"/>
          <w:highlight w:val="cyan"/>
        </w:rPr>
        <w:t>ways to 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0FB0EBD3" w14:textId="2A570981" w:rsidR="00573625" w:rsidRDefault="00573625" w:rsidP="00573625"/>
    <w:p w14:paraId="4BF538B3" w14:textId="77777777" w:rsidR="00FA67F0" w:rsidRDefault="00FA67F0" w:rsidP="00FA67F0">
      <w:pPr>
        <w:pStyle w:val="Heading4"/>
      </w:pPr>
      <w:r>
        <w:t>[Fukuda 10] The corporate globalization of the 1AC is capitalism in decay – the next step in neoliberal regulation of markets and expansion of the new age of imperialism. Localization becomes turned into globalization, every decision is now monitored through the lens of market efficient and capitalist expansion. Production becomes continually outsources and expanded in the name of growth</w:t>
      </w:r>
    </w:p>
    <w:p w14:paraId="198D02B2" w14:textId="77777777" w:rsidR="00FA67F0" w:rsidRPr="009369DE" w:rsidRDefault="00FA67F0" w:rsidP="00FA67F0">
      <w:pPr>
        <w:rPr>
          <w:sz w:val="16"/>
        </w:rPr>
      </w:pPr>
      <w:r w:rsidRPr="009369DE">
        <w:rPr>
          <w:rStyle w:val="Emphasis"/>
        </w:rPr>
        <w:t>Fukuda 10</w:t>
      </w:r>
      <w:r w:rsidRPr="009369DE">
        <w:rPr>
          <w:sz w:val="16"/>
        </w:rPr>
        <w:t xml:space="preserve"> WTO REGIME AS A NEW STAGE OF IMPERIALISM: DECAYING CAPITALISM AND ITS ALTERNATIVE Author(s): Yasuo Fukuda Source: World Review of Political Economy, Vol. 1, No. 3 (Fall 2010), pp. 485-499 Published by: Pluto Journals Stable URL: http://www.jstor.org/stable/41931884  Yasuo Fukuda, Professor of Graduate School of Economics at </w:t>
      </w:r>
      <w:proofErr w:type="spellStart"/>
      <w:r w:rsidRPr="009369DE">
        <w:rPr>
          <w:sz w:val="16"/>
        </w:rPr>
        <w:t>Hitotsubashi</w:t>
      </w:r>
      <w:proofErr w:type="spellEnd"/>
      <w:r w:rsidRPr="009369DE">
        <w:rPr>
          <w:sz w:val="16"/>
        </w:rPr>
        <w:t xml:space="preserve"> University, Tokyo, and author of Modern Market Economy and Inflation ( 1 992), </w:t>
      </w:r>
      <w:proofErr w:type="spellStart"/>
      <w:r w:rsidRPr="009369DE">
        <w:rPr>
          <w:sz w:val="16"/>
        </w:rPr>
        <w:t>Commodificationf</w:t>
      </w:r>
      <w:proofErr w:type="spellEnd"/>
      <w:r w:rsidRPr="009369DE">
        <w:rPr>
          <w:sz w:val="16"/>
        </w:rPr>
        <w:t xml:space="preserve"> Land and Urban Problems (1993), Distribution of Wealth and Income in Modern Japan (2002) and Corporate Globalization and Local Sovereignty (2010). Email: </w:t>
      </w:r>
      <w:hyperlink r:id="rId7" w:history="1">
        <w:r w:rsidRPr="009369DE">
          <w:rPr>
            <w:rStyle w:val="Hyperlink"/>
            <w:sz w:val="16"/>
          </w:rPr>
          <w:t>fukuda@econ.hit-u.ac.jp</w:t>
        </w:r>
      </w:hyperlink>
      <w:r w:rsidRPr="009369DE">
        <w:rPr>
          <w:sz w:val="16"/>
        </w:rPr>
        <w:t xml:space="preserve"> </w:t>
      </w:r>
      <w:hyperlink r:id="rId8" w:history="1">
        <w:r w:rsidRPr="009369DE">
          <w:rPr>
            <w:rStyle w:val="Hyperlink"/>
            <w:sz w:val="16"/>
          </w:rPr>
          <w:t>https://www.researchgate.net/publication/262097784_WTO_REGIME_AS_A_NEW_STAGE_OF_IMPERIALISM_DECAYING_CAPITALISM_AND_ITS_ALTERNATIVE</w:t>
        </w:r>
      </w:hyperlink>
      <w:r w:rsidRPr="009369DE">
        <w:rPr>
          <w:sz w:val="16"/>
        </w:rPr>
        <w:t xml:space="preserve"> //</w:t>
      </w:r>
      <w:proofErr w:type="spellStart"/>
      <w:r w:rsidRPr="009369DE">
        <w:rPr>
          <w:sz w:val="16"/>
        </w:rPr>
        <w:t>avery</w:t>
      </w:r>
      <w:proofErr w:type="spellEnd"/>
    </w:p>
    <w:p w14:paraId="51AD2E12" w14:textId="77777777" w:rsidR="00FA67F0" w:rsidRPr="008A5810" w:rsidRDefault="00FA67F0" w:rsidP="00FA67F0">
      <w:pPr>
        <w:rPr>
          <w:rStyle w:val="StyleUnderline"/>
        </w:rPr>
      </w:pPr>
      <w:r w:rsidRPr="008A5810">
        <w:rPr>
          <w:sz w:val="8"/>
        </w:rPr>
        <w:t xml:space="preserve">Thus, the </w:t>
      </w:r>
      <w:r w:rsidRPr="00E93F4C">
        <w:rPr>
          <w:rStyle w:val="Emphasis"/>
          <w:highlight w:val="green"/>
        </w:rPr>
        <w:t>WTO regime is</w:t>
      </w:r>
      <w:r w:rsidRPr="008A5810">
        <w:rPr>
          <w:sz w:val="8"/>
        </w:rPr>
        <w:t xml:space="preserve"> </w:t>
      </w:r>
      <w:r w:rsidRPr="008A5810">
        <w:rPr>
          <w:rStyle w:val="StyleUnderline"/>
        </w:rPr>
        <w:t>nothing short of</w:t>
      </w:r>
      <w:r w:rsidRPr="008A5810">
        <w:rPr>
          <w:sz w:val="8"/>
        </w:rPr>
        <w:t xml:space="preserve"> a regime of </w:t>
      </w:r>
      <w:r w:rsidRPr="00E93F4C">
        <w:rPr>
          <w:rStyle w:val="Emphasis"/>
          <w:highlight w:val="green"/>
        </w:rPr>
        <w:t>imperialism</w:t>
      </w:r>
      <w:r w:rsidRPr="008A5810">
        <w:rPr>
          <w:sz w:val="8"/>
        </w:rPr>
        <w:t xml:space="preserve">, whereby monopoly capital exercises governing power over both national markets and the world economy. Whereas the first four of the five pillars by which Lenin defined imperialism still apply under the WTO regime, in place of the fifth (colonization), monopoly </w:t>
      </w:r>
      <w:r w:rsidRPr="008A5810">
        <w:rPr>
          <w:rStyle w:val="StyleUnderline"/>
        </w:rPr>
        <w:t xml:space="preserve">capital has gained </w:t>
      </w:r>
      <w:r w:rsidRPr="00E93F4C">
        <w:rPr>
          <w:rStyle w:val="Emphasis"/>
          <w:highlight w:val="green"/>
        </w:rPr>
        <w:t>new tools of dominance</w:t>
      </w:r>
      <w:r w:rsidRPr="008A5810">
        <w:rPr>
          <w:sz w:val="8"/>
        </w:rPr>
        <w:t xml:space="preserve">, most specifically the </w:t>
      </w:r>
      <w:r w:rsidRPr="008A5810">
        <w:rPr>
          <w:rStyle w:val="StyleUnderline"/>
        </w:rPr>
        <w:t xml:space="preserve">ability </w:t>
      </w:r>
      <w:r w:rsidRPr="00E93F4C">
        <w:rPr>
          <w:rStyle w:val="Emphasis"/>
          <w:highlight w:val="green"/>
        </w:rPr>
        <w:t>to design</w:t>
      </w:r>
      <w:r w:rsidRPr="0024567E">
        <w:rPr>
          <w:rStyle w:val="Emphasis"/>
        </w:rPr>
        <w:t xml:space="preserve"> market </w:t>
      </w:r>
      <w:r w:rsidRPr="00E93F4C">
        <w:rPr>
          <w:rStyle w:val="Emphasis"/>
          <w:highlight w:val="green"/>
        </w:rPr>
        <w:t>rules</w:t>
      </w:r>
      <w:r w:rsidRPr="008A5810">
        <w:rPr>
          <w:sz w:val="8"/>
        </w:rPr>
        <w:t xml:space="preserve">. In losing the policy space to protect and develop local firms, developing countries are </w:t>
      </w:r>
      <w:r w:rsidRPr="008A5810">
        <w:rPr>
          <w:rStyle w:val="StyleUnderline"/>
        </w:rPr>
        <w:t xml:space="preserve">obliged to become </w:t>
      </w:r>
      <w:r w:rsidRPr="00E93F4C">
        <w:rPr>
          <w:rStyle w:val="Emphasis"/>
          <w:highlight w:val="green"/>
        </w:rPr>
        <w:t>incorporated into a global network managed by monopoly capital</w:t>
      </w:r>
      <w:r w:rsidRPr="008A5810">
        <w:rPr>
          <w:sz w:val="8"/>
        </w:rPr>
        <w:t xml:space="preserve">. In this way, income is steadily transferred from the lower rungs of the global economy to monopoly capital at the top. In short, the WTO regime constitutes a new stage of imperialism, in which monopoly capital holds hegemony over market rules in place of colonization. The WTO Regime: A Decaying Stage of Capitalism </w:t>
      </w:r>
      <w:proofErr w:type="gramStart"/>
      <w:r w:rsidRPr="008A5810">
        <w:rPr>
          <w:sz w:val="8"/>
        </w:rPr>
        <w:t>The</w:t>
      </w:r>
      <w:proofErr w:type="gramEnd"/>
      <w:r w:rsidRPr="008A5810">
        <w:rPr>
          <w:sz w:val="8"/>
        </w:rPr>
        <w:t xml:space="preserve"> WTO regime was devised under the initiatives of monopoly capital as a means to </w:t>
      </w:r>
      <w:r w:rsidRPr="008A5810">
        <w:rPr>
          <w:rStyle w:val="StyleUnderline"/>
        </w:rPr>
        <w:t>promote corporate globalization</w:t>
      </w:r>
      <w:r w:rsidRPr="008A5810">
        <w:rPr>
          <w:sz w:val="8"/>
        </w:rPr>
        <w:t xml:space="preserve">. The next task is to explore what corporate globalization has brought to society. The true nature of corporate globalization is expressed in its outcomes. Lenin characterized imperialism as </w:t>
      </w:r>
      <w:r w:rsidRPr="008A5810">
        <w:rPr>
          <w:rStyle w:val="StyleUnderline"/>
        </w:rPr>
        <w:t>a decaying stage of capitalism, owing to its unproductive character</w:t>
      </w:r>
      <w:r w:rsidRPr="008A5810">
        <w:rPr>
          <w:sz w:val="8"/>
        </w:rPr>
        <w:t>, which he described as rentier capitalism. The aim of this section is to show that corporate globalization too is nothing more than a decaying stage of capitalism. WRPE1.3 Produced and distributed by Pluto Journals WRPE.plutojournals.org This content downloaded from 162.38.186.136 on Mon, 1 Sep 2014 16:38:13 PM All use subject to JSTOR Terms and Conditions 490 YASUO FUKUDA Over the past three decades, multinational corporations have drastically increased their shares of foreign investment and have greatly expanded their activities in the global marketplace. UNCTAD publishes the Trans-Nationality Index (TNI), which is a composite of three ratios: (foreign assets)/(</w:t>
      </w:r>
      <w:proofErr w:type="spellStart"/>
      <w:r w:rsidRPr="008A5810">
        <w:rPr>
          <w:sz w:val="8"/>
        </w:rPr>
        <w:t>totalssets</w:t>
      </w:r>
      <w:proofErr w:type="spellEnd"/>
      <w:r w:rsidRPr="008A5810">
        <w:rPr>
          <w:sz w:val="8"/>
        </w:rPr>
        <w:t xml:space="preserve">), (foreign sales)/(total sales), and (foreign employment)/(total employment). The TNI for the world's top 100 companies increased from 47.0 percent in 1993 to 55.8 percent in 2003, an increase of 8.8 percent (UNCTAD 2007). The top 200 companies increased their share of total assets by 655.9 percent between 1983 and 2002, while the world GDP increased by just 179.5 percent over the same period (Anderson et al. 2005). This gap between the growth rates of corporate assets and GDP shows a considerable income shift from wages to profits. This </w:t>
      </w:r>
      <w:r w:rsidRPr="008A5810">
        <w:rPr>
          <w:rStyle w:val="StyleUnderline"/>
        </w:rPr>
        <w:t>rise in profits against wages has advanced considerably in the course of globalization</w:t>
      </w:r>
      <w:r w:rsidRPr="008A5810">
        <w:rPr>
          <w:sz w:val="8"/>
        </w:rPr>
        <w:t xml:space="preserve"> (Ellwood 2001). Turning to the issue of standards of living in local communities, here the bleak side of corporate globalization is on full display. </w:t>
      </w:r>
      <w:r w:rsidRPr="00F75384">
        <w:rPr>
          <w:rStyle w:val="Emphasis"/>
          <w:highlight w:val="green"/>
        </w:rPr>
        <w:t>Corporate globalization</w:t>
      </w:r>
      <w:r w:rsidRPr="00F75384">
        <w:rPr>
          <w:rStyle w:val="StyleUnderline"/>
          <w:highlight w:val="green"/>
        </w:rPr>
        <w:t xml:space="preserve"> has </w:t>
      </w:r>
      <w:r w:rsidRPr="00F75384">
        <w:rPr>
          <w:rStyle w:val="Emphasis"/>
          <w:highlight w:val="green"/>
        </w:rPr>
        <w:t xml:space="preserve">created </w:t>
      </w:r>
      <w:r w:rsidRPr="00E93F4C">
        <w:rPr>
          <w:rStyle w:val="Emphasis"/>
          <w:highlight w:val="green"/>
        </w:rPr>
        <w:t>a divided society</w:t>
      </w:r>
      <w:r w:rsidRPr="0024567E">
        <w:rPr>
          <w:rStyle w:val="Emphasis"/>
        </w:rPr>
        <w:t>, distinguished by rising</w:t>
      </w:r>
      <w:r w:rsidRPr="008A5810">
        <w:rPr>
          <w:rStyle w:val="StyleUnderline"/>
        </w:rPr>
        <w:t xml:space="preserve"> levels of </w:t>
      </w:r>
      <w:r w:rsidRPr="0024567E">
        <w:rPr>
          <w:rStyle w:val="Emphasis"/>
        </w:rPr>
        <w:t>poverty among those at the lower end</w:t>
      </w:r>
      <w:r w:rsidRPr="008A5810">
        <w:rPr>
          <w:rStyle w:val="StyleUnderline"/>
        </w:rPr>
        <w:t xml:space="preserve"> of the economic spectrum</w:t>
      </w:r>
      <w:r w:rsidRPr="008A5810">
        <w:rPr>
          <w:sz w:val="8"/>
        </w:rPr>
        <w:t xml:space="preserve">. In the US, which is the most unequal society among the OECD, the Gini coefficient (which measures </w:t>
      </w:r>
      <w:r w:rsidRPr="008A5810">
        <w:rPr>
          <w:rStyle w:val="StyleUnderline"/>
        </w:rPr>
        <w:t>household income inequality</w:t>
      </w:r>
      <w:r w:rsidRPr="008A5810">
        <w:rPr>
          <w:sz w:val="8"/>
        </w:rPr>
        <w:t xml:space="preserve">) has risen almost </w:t>
      </w:r>
      <w:r w:rsidRPr="008A5810">
        <w:rPr>
          <w:rStyle w:val="StyleUnderline"/>
        </w:rPr>
        <w:t>constantly since the late 1960s</w:t>
      </w:r>
      <w:r w:rsidRPr="008A5810">
        <w:rPr>
          <w:sz w:val="8"/>
        </w:rPr>
        <w:t xml:space="preserve">. Presently, the top 20 percent of US households possess 47.3 percent of total household income (2007) and 84.7 percent of net assets (2004) (Wolff 2001; Mishel et al. 2008/2009). This level of inequality is the result of considerable income gaps between capital and labor; management and the rank-and-file; standard and non-standard forms of employment; and large companies and subcontractors. It is the activities of monopoly capital which have caused the widening of these gaps. Moreover, </w:t>
      </w:r>
      <w:r w:rsidRPr="008A5810">
        <w:rPr>
          <w:rStyle w:val="StyleUnderline"/>
        </w:rPr>
        <w:t xml:space="preserve">multinational corporations have developed so-called </w:t>
      </w:r>
      <w:r w:rsidRPr="0024567E">
        <w:rPr>
          <w:rStyle w:val="Emphasis"/>
        </w:rPr>
        <w:t>downsizing policies</w:t>
      </w:r>
      <w:r w:rsidRPr="008A5810">
        <w:rPr>
          <w:sz w:val="8"/>
        </w:rPr>
        <w:t xml:space="preserve">, replacing standard employees with their non-standard counterparts. Such downsizing has drastically changed the make-up of society. These changes have transformed what was once basically a cooperative society into one which is markedly divided. Furthermore, this </w:t>
      </w:r>
      <w:r w:rsidRPr="008A5810">
        <w:rPr>
          <w:rStyle w:val="StyleUnderline"/>
        </w:rPr>
        <w:t xml:space="preserve">policy of downsizing </w:t>
      </w:r>
      <w:r w:rsidRPr="0024567E">
        <w:rPr>
          <w:rStyle w:val="Emphasis"/>
        </w:rPr>
        <w:t>is itself the result of corporate globalization</w:t>
      </w:r>
      <w:r w:rsidRPr="008A5810">
        <w:rPr>
          <w:sz w:val="8"/>
        </w:rPr>
        <w:t xml:space="preserve"> in two </w:t>
      </w:r>
      <w:proofErr w:type="gramStart"/>
      <w:r w:rsidRPr="008A5810">
        <w:rPr>
          <w:sz w:val="8"/>
        </w:rPr>
        <w:t>key ways</w:t>
      </w:r>
      <w:proofErr w:type="gramEnd"/>
      <w:r w:rsidRPr="008A5810">
        <w:rPr>
          <w:sz w:val="8"/>
        </w:rPr>
        <w:t xml:space="preserve">. One is a shift in the power balance toward multinational corporations; the other is the </w:t>
      </w:r>
      <w:proofErr w:type="spellStart"/>
      <w:r w:rsidRPr="008A5810">
        <w:rPr>
          <w:sz w:val="8"/>
        </w:rPr>
        <w:t>intensificationf</w:t>
      </w:r>
      <w:proofErr w:type="spellEnd"/>
      <w:r w:rsidRPr="008A5810">
        <w:rPr>
          <w:sz w:val="8"/>
        </w:rPr>
        <w:t xml:space="preserve"> global competition among multinationals. </w:t>
      </w:r>
      <w:r w:rsidRPr="008A5810">
        <w:rPr>
          <w:rStyle w:val="StyleUnderline"/>
        </w:rPr>
        <w:t xml:space="preserve">Large multinational firms </w:t>
      </w:r>
      <w:r w:rsidRPr="0024567E">
        <w:rPr>
          <w:rStyle w:val="Emphasis"/>
        </w:rPr>
        <w:t>benefit from</w:t>
      </w:r>
      <w:r w:rsidRPr="008A5810">
        <w:rPr>
          <w:sz w:val="8"/>
        </w:rPr>
        <w:t xml:space="preserve"> a wide range of selection-capacity in deciding where to locate facilities, including the </w:t>
      </w:r>
      <w:r w:rsidRPr="008A5810">
        <w:rPr>
          <w:rStyle w:val="StyleUnderline"/>
        </w:rPr>
        <w:t xml:space="preserve">ability to outsource </w:t>
      </w:r>
      <w:r w:rsidRPr="0024567E">
        <w:rPr>
          <w:rStyle w:val="Emphasis"/>
        </w:rPr>
        <w:t>production abroad</w:t>
      </w:r>
      <w:r w:rsidRPr="008A5810">
        <w:rPr>
          <w:sz w:val="8"/>
        </w:rPr>
        <w:t xml:space="preserve">. On the other hand, it is very difficult for workers to cross national borders in search of better employment opportunities; workers must seek jobs within their respective region. This difference in the flexibility of capital against labor </w:t>
      </w:r>
      <w:r w:rsidRPr="00E93F4C">
        <w:rPr>
          <w:rStyle w:val="Emphasis"/>
          <w:highlight w:val="green"/>
        </w:rPr>
        <w:t>gives capital the upper hand</w:t>
      </w:r>
      <w:r w:rsidRPr="0024567E">
        <w:rPr>
          <w:rStyle w:val="Emphasis"/>
        </w:rPr>
        <w:t xml:space="preserve"> </w:t>
      </w:r>
      <w:proofErr w:type="gramStart"/>
      <w:r w:rsidRPr="0024567E">
        <w:rPr>
          <w:rStyle w:val="Emphasis"/>
        </w:rPr>
        <w:t>in regards to</w:t>
      </w:r>
      <w:proofErr w:type="gramEnd"/>
      <w:r w:rsidRPr="0024567E">
        <w:rPr>
          <w:rStyle w:val="Emphasis"/>
        </w:rPr>
        <w:t xml:space="preserve"> negotiated labor contracts</w:t>
      </w:r>
      <w:r w:rsidRPr="008A5810">
        <w:rPr>
          <w:sz w:val="8"/>
        </w:rPr>
        <w:t xml:space="preserve">. Deregulation of labor markets further advantages management over labor. Therefore, neo-liberal policies in the labor market affect the power balance between management and labor in just World Review of Political Economy This content downloaded from 162.38.186.136 on Mon, 1 Sep 2014 16:38:13 PM All use subject to JSTOR Terms and Conditions WTO REGIME AS A NEW STAGE OF IMPERIALISM 491 the same way as a collapse of trade unions. For just the same logic as in the labor market, the power balance has undergone a steady </w:t>
      </w:r>
      <w:proofErr w:type="spellStart"/>
      <w:r w:rsidRPr="008A5810">
        <w:rPr>
          <w:sz w:val="8"/>
        </w:rPr>
        <w:t>shiftoward</w:t>
      </w:r>
      <w:proofErr w:type="spellEnd"/>
      <w:r w:rsidRPr="008A5810">
        <w:rPr>
          <w:sz w:val="8"/>
        </w:rPr>
        <w:t xml:space="preserve"> monopoly capital and away from small to medium-sized firms. Corporate globalization has also widened the per capita income gap between the north and the south, exacerbating the south 's poverty. While the number of people living on less than $1.25 per day decreased between 1981 and 2005, the number of people living on less than $2 per day rose considerably over the same period. After the collapse of the housing bubble in 2008, around 1 billion people now face chronic hunger and starvation. Poverty in developing countries often has a historical context, such as estate ownership or civil war. Still, </w:t>
      </w:r>
      <w:r w:rsidRPr="0024567E">
        <w:rPr>
          <w:rStyle w:val="Emphasis"/>
        </w:rPr>
        <w:t>neo-lib</w:t>
      </w:r>
      <w:r w:rsidRPr="008A5810">
        <w:rPr>
          <w:rStyle w:val="StyleUnderline"/>
        </w:rPr>
        <w:t>eral policies</w:t>
      </w:r>
      <w:r w:rsidRPr="008A5810">
        <w:rPr>
          <w:sz w:val="8"/>
        </w:rPr>
        <w:t xml:space="preserve"> have </w:t>
      </w:r>
      <w:r w:rsidRPr="00941702">
        <w:rPr>
          <w:sz w:val="8"/>
        </w:rPr>
        <w:t xml:space="preserve">made it much </w:t>
      </w:r>
      <w:r w:rsidRPr="00941702">
        <w:rPr>
          <w:rStyle w:val="Emphasis"/>
        </w:rPr>
        <w:t>more difficult for developing countries to</w:t>
      </w:r>
      <w:r w:rsidRPr="00941702">
        <w:rPr>
          <w:rStyle w:val="StyleUnderline"/>
        </w:rPr>
        <w:t xml:space="preserve"> </w:t>
      </w:r>
      <w:r w:rsidRPr="00941702">
        <w:rPr>
          <w:rStyle w:val="Emphasis"/>
        </w:rPr>
        <w:t>address issues of poverty</w:t>
      </w:r>
      <w:r w:rsidRPr="00941702">
        <w:rPr>
          <w:rStyle w:val="StyleUnderline"/>
        </w:rPr>
        <w:t xml:space="preserve"> within their borders</w:t>
      </w:r>
      <w:r w:rsidRPr="00941702">
        <w:rPr>
          <w:sz w:val="8"/>
        </w:rPr>
        <w:t xml:space="preserve"> (Oxfam 2002; UNCTAD 2004: 189). The IMF and the World Bank have occupied a central role in bringing developing countries into the fold of corporate globalization. Since the 1980s, under the IMF's Structural Adjustment Program (SAP), more than 100 developing countries have been forced to adopt</w:t>
      </w:r>
      <w:r w:rsidRPr="008A5810">
        <w:rPr>
          <w:sz w:val="8"/>
        </w:rPr>
        <w:t xml:space="preserve"> "open door" policies with respect to investment and trade (Chossudovsky 1 997, 1 998). Once the door has been pried open, </w:t>
      </w:r>
      <w:r w:rsidRPr="0024567E">
        <w:rPr>
          <w:rStyle w:val="Emphasis"/>
        </w:rPr>
        <w:t>large multinational firms</w:t>
      </w:r>
      <w:r w:rsidRPr="008A5810">
        <w:rPr>
          <w:rStyle w:val="StyleUnderline"/>
        </w:rPr>
        <w:t xml:space="preserve"> - for instance, the major players of agribusiness and infra-business - are </w:t>
      </w:r>
      <w:r w:rsidRPr="00E93F4C">
        <w:rPr>
          <w:rStyle w:val="Emphasis"/>
          <w:highlight w:val="green"/>
        </w:rPr>
        <w:t>quick to extend their reach into</w:t>
      </w:r>
      <w:r w:rsidRPr="0024567E">
        <w:rPr>
          <w:rStyle w:val="Emphasis"/>
        </w:rPr>
        <w:t xml:space="preserve"> the </w:t>
      </w:r>
      <w:r w:rsidRPr="00E93F4C">
        <w:rPr>
          <w:rStyle w:val="Emphasis"/>
          <w:highlight w:val="green"/>
        </w:rPr>
        <w:t>new</w:t>
      </w:r>
      <w:r w:rsidRPr="0024567E">
        <w:rPr>
          <w:rStyle w:val="Emphasis"/>
        </w:rPr>
        <w:t xml:space="preserve">ly available </w:t>
      </w:r>
      <w:r w:rsidRPr="00E93F4C">
        <w:rPr>
          <w:rStyle w:val="Emphasis"/>
          <w:highlight w:val="green"/>
        </w:rPr>
        <w:t>markets</w:t>
      </w:r>
      <w:r w:rsidRPr="008A5810">
        <w:rPr>
          <w:sz w:val="8"/>
        </w:rPr>
        <w:t xml:space="preserve">. As a result, considerable damage results to the people of developing countries through, for example, loss of traditional industries like family farming and the privatization of hitherto public </w:t>
      </w:r>
      <w:proofErr w:type="spellStart"/>
      <w:r w:rsidRPr="008A5810">
        <w:rPr>
          <w:sz w:val="8"/>
        </w:rPr>
        <w:t>resourcesuch</w:t>
      </w:r>
      <w:proofErr w:type="spellEnd"/>
      <w:r w:rsidRPr="008A5810">
        <w:rPr>
          <w:sz w:val="8"/>
        </w:rPr>
        <w:t xml:space="preserve"> as community water supplies. After the 1997 East Asian financial crisis, the IMF met with severe criticism for imposing neo-liberal based readjustment regimes on the afflicted countries. Nevertheless, the IMF has continued to adhere to a neo-liberal approach with respect to the global recession which is currently underway following the collapse of the housing bubble in 2008 (Weisbrot et al. 2009). The IMF's Structural Adjustment Program was formulated as global rules by WTO agreements. Thus, </w:t>
      </w:r>
      <w:r w:rsidRPr="008A5810">
        <w:rPr>
          <w:rStyle w:val="StyleUnderline"/>
        </w:rPr>
        <w:t>neo-liberalism has become the predominant feature with respect to international rules on trade.</w:t>
      </w:r>
      <w:r w:rsidRPr="008A5810">
        <w:rPr>
          <w:sz w:val="8"/>
        </w:rPr>
        <w:t xml:space="preserve"> Liberalization of trade policy amounts to nothing but the loss on the part of national governments of the policy space to govern. Developing countries need flexible tariff systems, quantitative import controls, and capital controls to protect their local industries. They also need policies such as local content controls and export subsidies to foster new economic development. WTO agreements prohibit or strictly limit the use of these industrial policies, in spite of the fact that these very same policies were employed to great effect by developed countries during their earlier stages of development. </w:t>
      </w:r>
      <w:r w:rsidRPr="008A5810">
        <w:rPr>
          <w:rStyle w:val="StyleUnderline"/>
        </w:rPr>
        <w:t xml:space="preserve">Deprived of this policy space, </w:t>
      </w:r>
      <w:r w:rsidRPr="00F75384">
        <w:rPr>
          <w:rStyle w:val="Emphasis"/>
          <w:highlight w:val="green"/>
        </w:rPr>
        <w:t>developing countries</w:t>
      </w:r>
      <w:r w:rsidRPr="00F75384">
        <w:rPr>
          <w:rStyle w:val="StyleUnderline"/>
          <w:highlight w:val="green"/>
        </w:rPr>
        <w:t xml:space="preserve"> are </w:t>
      </w:r>
      <w:r w:rsidRPr="00F75384">
        <w:rPr>
          <w:rStyle w:val="Emphasis"/>
          <w:highlight w:val="green"/>
        </w:rPr>
        <w:t xml:space="preserve">easily brought </w:t>
      </w:r>
      <w:r w:rsidRPr="00E93F4C">
        <w:rPr>
          <w:rStyle w:val="Emphasis"/>
          <w:highlight w:val="green"/>
        </w:rPr>
        <w:t>under</w:t>
      </w:r>
      <w:r w:rsidRPr="0024567E">
        <w:rPr>
          <w:rStyle w:val="Emphasis"/>
        </w:rPr>
        <w:t xml:space="preserve"> the governance of </w:t>
      </w:r>
      <w:r w:rsidRPr="00E93F4C">
        <w:rPr>
          <w:rStyle w:val="Emphasis"/>
          <w:highlight w:val="green"/>
        </w:rPr>
        <w:t>monopoly capital</w:t>
      </w:r>
      <w:r w:rsidRPr="00E93F4C">
        <w:rPr>
          <w:sz w:val="8"/>
          <w:highlight w:val="green"/>
        </w:rPr>
        <w:t>.</w:t>
      </w:r>
      <w:r w:rsidRPr="008A5810">
        <w:rPr>
          <w:sz w:val="8"/>
        </w:rPr>
        <w:t xml:space="preserve"> Following the collapse of the Bretton Woods system, global capitalism underwent a variety of considerable changes, leading to the intensification </w:t>
      </w:r>
      <w:proofErr w:type="spellStart"/>
      <w:r w:rsidRPr="008A5810">
        <w:rPr>
          <w:sz w:val="8"/>
        </w:rPr>
        <w:t>ofa</w:t>
      </w:r>
      <w:proofErr w:type="spellEnd"/>
      <w:r w:rsidRPr="008A5810">
        <w:rPr>
          <w:sz w:val="8"/>
        </w:rPr>
        <w:t xml:space="preserve"> casino-like character on the part of the financial sector, accompanied by increasing levels WRPE1.3 Produced and distributed by Pluto Journals WRPE.plutojournals.org This content downloaded from 162.38.186.136 on Mon, 1 Sep 2014 16:38:13 PM All use subject to JSTOR Terms and Conditions 492 YASUO FUKUDA of instability with respect to peoples' lives. </w:t>
      </w:r>
      <w:r w:rsidRPr="0024567E">
        <w:rPr>
          <w:rStyle w:val="Emphasis"/>
        </w:rPr>
        <w:t>This transformation</w:t>
      </w:r>
      <w:r w:rsidRPr="008A5810">
        <w:rPr>
          <w:rStyle w:val="StyleUnderline"/>
        </w:rPr>
        <w:t xml:space="preserve"> of the structure of capitalism </w:t>
      </w:r>
      <w:r w:rsidRPr="0024567E">
        <w:rPr>
          <w:rStyle w:val="Emphasis"/>
        </w:rPr>
        <w:t>proceeded in parallel with</w:t>
      </w:r>
      <w:r w:rsidRPr="008A5810">
        <w:rPr>
          <w:rStyle w:val="StyleUnderline"/>
        </w:rPr>
        <w:t xml:space="preserve"> the </w:t>
      </w:r>
      <w:r w:rsidRPr="0024567E">
        <w:rPr>
          <w:rStyle w:val="Emphasis"/>
        </w:rPr>
        <w:t>financialization of the econ</w:t>
      </w:r>
      <w:r w:rsidRPr="008A5810">
        <w:rPr>
          <w:rStyle w:val="StyleUnderline"/>
        </w:rPr>
        <w:t>omy</w:t>
      </w:r>
      <w:r w:rsidRPr="008A5810">
        <w:rPr>
          <w:sz w:val="8"/>
        </w:rPr>
        <w:t>, the phenomenon whereby trends in financial markets have come to lead the non-financial sectors. In the US, the ratio of financial assets to GDP rose from 4.2 in the 1 970s, to 6.0 in 1980s, and to 10.0 by 2007. The share of financial-sector profits, including insurance and real property, exceeded the profits of all non-financial sectors in the US in the late 1990s. In the course of financialization, it is not just industry that is drawn into the casino economy. Private citizens are also forced to become involved in the action. After retirement, dependency on financial markets increases considerably. The predominant share of pension plans has now shifted from defined-benefit packages to defined-contribution plans for both public and private pension accounts. Pension funds are often tied to speculation in commodity futures, such as futures for cereals or fuels. Nobody knows how much retirement income he or she will eventually gain. In the end, it is the casino economy which determines the final value of pension benefits. The explosive growth of the financial sector, particularly since the 1980s, is attributable to two factors: over-accumulation on the part of manufacturing industries (especially monopoly capital sectors), and deregulation. Manufacturing sectors in the G7 were faced with over-accumulation in the 1970s, after the period of prolonged growth following the end of the Second World War. Since then, both the rate of profits and accumulation for the manufacturing sector have markedly declined (Brenner 2002). On the other hand, the ratio of operating surplus (cash flow over gross fixed capital formation) has increased (</w:t>
      </w:r>
      <w:proofErr w:type="spellStart"/>
      <w:r w:rsidRPr="008A5810">
        <w:rPr>
          <w:sz w:val="8"/>
        </w:rPr>
        <w:t>Stockhammer</w:t>
      </w:r>
      <w:proofErr w:type="spellEnd"/>
      <w:r w:rsidRPr="008A5810">
        <w:rPr>
          <w:sz w:val="8"/>
        </w:rPr>
        <w:t xml:space="preserve"> 2007). Overaccumulation leads to the accumulation of surplus money. Monopoly capital has sought an alternative to holding money idle by investing it in the financial sector. In order to realize this alternative, deregulation of financial markets was required. In short, monopoly capital has utilized the financial sector as a means of changing idle money into active capital, leading to the advance of financialization. In the US, deregulation of the financial sector has proceeded as follows. Firstly, all "interest and financial transaction fee" regulations were abolished by 1986. Second, in 1985, securitization of mortgages was invented by Salomon Brothers. Third, the McFadden Act, which prohibited banks from operating branches across state lines, was deregulated step-by-step from 1974, and finally abolished in 1994. Fourth, the Glass-Steagall Act, which included </w:t>
      </w:r>
      <w:proofErr w:type="spellStart"/>
      <w:r w:rsidRPr="008A5810">
        <w:rPr>
          <w:sz w:val="8"/>
        </w:rPr>
        <w:t>aprovision</w:t>
      </w:r>
      <w:proofErr w:type="spellEnd"/>
      <w:r w:rsidRPr="008A5810">
        <w:rPr>
          <w:sz w:val="8"/>
        </w:rPr>
        <w:t xml:space="preserve"> prohibiting bank holding companies from owning other financial firms, was finally abolished in 1999. Lastly, commodity futures were deregulated in 2000, from which followed the abolition of leveraging regulations in 2004. These acts of deregulation proceeded under the cooperation of the US government and Wall Street. Robert Rubin, a former co-chairman of Goldman-Sachs, served as Treasury Secretary for the Clinton </w:t>
      </w:r>
      <w:proofErr w:type="spellStart"/>
      <w:r w:rsidRPr="008A5810">
        <w:rPr>
          <w:sz w:val="8"/>
        </w:rPr>
        <w:t>adminWorld</w:t>
      </w:r>
      <w:proofErr w:type="spellEnd"/>
      <w:r w:rsidRPr="008A5810">
        <w:rPr>
          <w:sz w:val="8"/>
        </w:rPr>
        <w:t xml:space="preserve"> Review of Political Economy This content downloaded from 162.38.186.136 on Mon, 1 Sep 2014 16:38:13 PM All use subject to JSTOR Terms and Conditions WTO REGIME AS A NEW STAGE OF IMPERIALISM 493 </w:t>
      </w:r>
      <w:proofErr w:type="spellStart"/>
      <w:r w:rsidRPr="008A5810">
        <w:rPr>
          <w:sz w:val="8"/>
        </w:rPr>
        <w:t>istration</w:t>
      </w:r>
      <w:proofErr w:type="spellEnd"/>
      <w:r w:rsidRPr="008A5810">
        <w:rPr>
          <w:sz w:val="8"/>
        </w:rPr>
        <w:t xml:space="preserve">. Following his tenure at the treasury, Rubin became an executive officer for Citibank. Alan Greenspan, upon stepping down from his chairmanship at the Federal Reserve, took a consulting job at </w:t>
      </w:r>
      <w:proofErr w:type="spellStart"/>
      <w:r w:rsidRPr="008A5810">
        <w:rPr>
          <w:sz w:val="8"/>
        </w:rPr>
        <w:t>Pimco</w:t>
      </w:r>
      <w:proofErr w:type="spellEnd"/>
      <w:r w:rsidRPr="008A5810">
        <w:rPr>
          <w:sz w:val="8"/>
        </w:rPr>
        <w:t xml:space="preserve">. Henry Paulson, a former Goldman-Sachs CEO, served the George W. Bush administration as Treasury Secretary. Furthermore, it is Wall Street banks which have benefited most from the policies of deregulation. They created new financial businesses, inflated them with cash sucked up from household savings, pension funds, and deposits in S&amp;L institutions, channeling these funds into the securities markets. The resulting influx of funds pushed stock prices up. Following the "management buyout" boom, which began in the late 1970s and proceeded through the 1980s, Wall Street banks expanded into the mergers and acquisition (M&amp;A) business, including "hostile" takeovers. Regarding non-financial firms, direct financing has become more attractive because of the rise of stock prices. Thus, since the mid-1980s, household savings and pension funds have flowed into securities markets, especially via institutional investors (such as mutual funds), thus bypassing bank deposits. In short, financialization has gone hand in hand with securitization. After the collapse of the IT (or dotcom) bubble in 2000, surplus money rushed into the real-estate market, causing a housing bubble. Here again, the activities of Wall Street banks played a key part in the inflation of the bubble. Since the 1980s, they had invented new securitized commodities, such as </w:t>
      </w:r>
      <w:proofErr w:type="gramStart"/>
      <w:r w:rsidRPr="008A5810">
        <w:rPr>
          <w:sz w:val="8"/>
        </w:rPr>
        <w:t>Mortgage Backed</w:t>
      </w:r>
      <w:proofErr w:type="gramEnd"/>
      <w:r w:rsidRPr="008A5810">
        <w:rPr>
          <w:sz w:val="8"/>
        </w:rPr>
        <w:t xml:space="preserve"> Securities (MBS), Collateralized Debt Obligations (CDO), and Credit Default Swaps (CDS), channeling the surpluses which they had inhaled from all over the world into speculation, and blowing up the housing bubble as a result. Modern capitalism needs speculation to keep the economy afloat. Financial markets now serve not only as a place for speculation, but also as a source of funds, which in turn fuel still more speculation. What forced these changes to the financial sector was over-accumulation by monopoly capital and deregulation initiated at monopoly capital's behest. In this sense, the casino economy, and the instability which it breeds, are direct outcomes of the dominance of monopoly capital. Furthermore, corporate globalization damages the ecology, thus threatening food security. Multinational negotiations on agriculture were conducted for the first time during the GATT Uruguay Round. Agribusiness leaders, most notably the CEOs of Cargill and Monsanto, took part in negotiations as representatives of the US government. The resulting Agreement on Agriculture (</w:t>
      </w:r>
      <w:proofErr w:type="spellStart"/>
      <w:r w:rsidRPr="008A5810">
        <w:rPr>
          <w:sz w:val="8"/>
        </w:rPr>
        <w:t>AoA</w:t>
      </w:r>
      <w:proofErr w:type="spellEnd"/>
      <w:r w:rsidRPr="008A5810">
        <w:rPr>
          <w:sz w:val="8"/>
        </w:rPr>
        <w:t xml:space="preserve">) was written with the primary aim of liberalizing trade in agricultural goods. Liberalization of agricultural trade causes immense damage to farmers and consumers alike. Those who benefit are overwhelmingly the large stakeholders of agribusiness. The food system is comprised of three parts: the upper stream (seeds, agrochemicals, farm machinery, and fertilizer), the lower stream (trade, processing, and retail), and farming. Agribusiness firms concentrate ownership in both upper and lower stream markets. They then vertically integrate the three stages of the food WRPE1.3 Produced and distributed by Pluto Journals WRPE.plutojournals.org This content downloaded from 162.38.186.136 on Mon, 1 Sep 2014 16:38:13 PM All use subject to JSTOR Terms and Conditions 494 YASUO FUKUDA system, often combining the upper and lower streams (Heffernan and Hendrickson 2002, 2005; Hendrickson and Heffernan 2005; Hendrickson et al. 2001). Farming, caught in the middle, loses initiative in the food </w:t>
      </w:r>
      <w:proofErr w:type="gramStart"/>
      <w:r w:rsidRPr="008A5810">
        <w:rPr>
          <w:sz w:val="8"/>
        </w:rPr>
        <w:t>system</w:t>
      </w:r>
      <w:proofErr w:type="gramEnd"/>
      <w:r w:rsidRPr="008A5810">
        <w:rPr>
          <w:sz w:val="8"/>
        </w:rPr>
        <w:t xml:space="preserve"> and is put under pressure to cut costs. This impetus to cut costs itself derives from globalization. By putting local products into global competition, agribusiness forces farmers to compete in the world market. The result is a sort of "race to the bottom" </w:t>
      </w:r>
      <w:proofErr w:type="gramStart"/>
      <w:r w:rsidRPr="008A5810">
        <w:rPr>
          <w:sz w:val="8"/>
        </w:rPr>
        <w:t>in regards to</w:t>
      </w:r>
      <w:proofErr w:type="gramEnd"/>
      <w:r w:rsidRPr="008A5810">
        <w:rPr>
          <w:sz w:val="8"/>
        </w:rPr>
        <w:t xml:space="preserve"> farming. These cost-cutting pressures force farmers to either exit from farming or expand the scale of production so as to realize lower costs. Through this process, corporate globalization leads to the intensification of industrial farming. What emerge are highly mechanized and immensely capital-intensive farming practices. Moreover, industrial farming consumes natural resources in large quantities, such as groundwater and fossil fuels, both in the transport of products over long distances and in the use of farming chemicals. Industrial farming is also heavily reliant on monoculture, which is used to further raise productivity. However, this kind of industrialized farming is not sustainable. It is said that nearly 40 percent of the world food supply depends on wasteful irrigation from rivers, lakes, and groundwater. This leads to groundwater depletion and salinization of the land. In the US, 23 percent of farmland is already affected by salt that has accumulated through wasteful irrigation methods (Briscoe 2002). Moreover, massive chemical use poisons land and water, thus destroying vegetation and animal life. These living creatures constitute indispensable elements of ecological systems, which are circular movements responsible for the reproduction of every organism on the planet. Presently, the most devastating risk to biodiversity is biotech crops, introduced by multinational corporations such as Monsanto. Although biotech seeds, such as herbicide or pest resistant strains, may raise productivity in the short term, they also adversely affect crop diversity. Once biotech seeds are in use, it is hard to control their migration, and cross-pollination is prone to occur with other plants. This sort of accident has already been reported across many countries. For these reasons, industrial farming does not guarantee food security for the people. For one, it forces farmers into insolvency due to the pressure to cut costs in the face of competition from multinational agribusiness. It also destroys the ecology, thereby damaging the integrity of both the natural environment and species diversity, which are indispensable to sustainable farming. Finally, corporate globalization undermines local communities, which are the fundamental basis of peoples' lives. The local community stands on three legs: a viable local economy, common control of public resources such as infrastructure and public services, and self-governance of community affairs (policy space). Corporate globalization threatens each of these three legs. First, it deprives workers, small to medium-sized firms, the self-employed, and farmers of their livelihoods. World Review of Political Economy This content downloaded from 162.38.186.136 on Mon, 1 Sep 2014 16:38:13 PM All use subject to JSTOR Terms and Conditions WTO REGIME AS A NEW STAGE OF IMPERIALISM 495 Multinational corporations have no reason to adhere to the will of a particular community. In their quest for higher profits, they downsize, outsource, replace local workers with subcontractors overseas, and undermine small-scale farming. All of these things destroy employment prospects, and thereby diminish the effective demand of local communities. </w:t>
      </w:r>
      <w:r w:rsidRPr="008A5810">
        <w:rPr>
          <w:rStyle w:val="StyleUnderline"/>
        </w:rPr>
        <w:t xml:space="preserve">Corporate globalization also </w:t>
      </w:r>
      <w:r w:rsidRPr="00E93F4C">
        <w:rPr>
          <w:rStyle w:val="Emphasis"/>
          <w:highlight w:val="green"/>
        </w:rPr>
        <w:t>eats away at</w:t>
      </w:r>
      <w:r w:rsidRPr="008A5810">
        <w:rPr>
          <w:sz w:val="8"/>
        </w:rPr>
        <w:t xml:space="preserve"> the second leg, </w:t>
      </w:r>
      <w:r w:rsidRPr="008A5810">
        <w:rPr>
          <w:rStyle w:val="StyleUnderline"/>
        </w:rPr>
        <w:t xml:space="preserve">common control of </w:t>
      </w:r>
      <w:r w:rsidRPr="00E93F4C">
        <w:rPr>
          <w:rStyle w:val="Emphasis"/>
          <w:highlight w:val="green"/>
        </w:rPr>
        <w:t>public resource</w:t>
      </w:r>
      <w:r w:rsidRPr="005D44A2">
        <w:rPr>
          <w:rStyle w:val="Emphasis"/>
          <w:highlight w:val="cyan"/>
        </w:rPr>
        <w:t>s</w:t>
      </w:r>
      <w:r w:rsidRPr="008A5810">
        <w:rPr>
          <w:sz w:val="8"/>
        </w:rPr>
        <w:t xml:space="preserve">. It is becoming difficult for local governments to sustain public services because of pressures from monopoly capital to cut corporate taxes and privatize the commons. </w:t>
      </w:r>
      <w:r w:rsidRPr="00E93F4C">
        <w:rPr>
          <w:rStyle w:val="Emphasis"/>
          <w:highlight w:val="green"/>
        </w:rPr>
        <w:t>WTO</w:t>
      </w:r>
      <w:r w:rsidRPr="008A5810">
        <w:rPr>
          <w:rStyle w:val="StyleUnderline"/>
        </w:rPr>
        <w:t xml:space="preserve"> Agreements </w:t>
      </w:r>
      <w:r w:rsidRPr="00E93F4C">
        <w:rPr>
          <w:rStyle w:val="Emphasis"/>
          <w:highlight w:val="green"/>
        </w:rPr>
        <w:t xml:space="preserve">take priority </w:t>
      </w:r>
      <w:proofErr w:type="gramStart"/>
      <w:r w:rsidRPr="00E93F4C">
        <w:rPr>
          <w:rStyle w:val="Emphasis"/>
          <w:highlight w:val="green"/>
        </w:rPr>
        <w:t>in regards to</w:t>
      </w:r>
      <w:proofErr w:type="gramEnd"/>
      <w:r w:rsidRPr="0024567E">
        <w:rPr>
          <w:rStyle w:val="Emphasis"/>
        </w:rPr>
        <w:t xml:space="preserve"> business decisions relating to </w:t>
      </w:r>
      <w:r w:rsidRPr="00E93F4C">
        <w:rPr>
          <w:rStyle w:val="Emphasis"/>
          <w:highlight w:val="green"/>
        </w:rPr>
        <w:t>the commons</w:t>
      </w:r>
      <w:r w:rsidRPr="008A5810">
        <w:rPr>
          <w:rStyle w:val="StyleUnderline"/>
        </w:rPr>
        <w:t>.</w:t>
      </w:r>
      <w:r w:rsidRPr="008A5810">
        <w:rPr>
          <w:sz w:val="8"/>
        </w:rPr>
        <w:t xml:space="preserve"> GATS opens the door for large companies to force local governments to privatize public goods and infrastructure. TRIPS ensures the right of monopoly capital to own living forms, such as seeds and genetic information, as private property. Corporate globalization also undermines the third leg, community </w:t>
      </w:r>
      <w:proofErr w:type="spellStart"/>
      <w:r w:rsidRPr="008A5810">
        <w:rPr>
          <w:sz w:val="8"/>
        </w:rPr>
        <w:t>selfgovernance</w:t>
      </w:r>
      <w:proofErr w:type="spellEnd"/>
      <w:r w:rsidRPr="008A5810">
        <w:rPr>
          <w:sz w:val="8"/>
        </w:rPr>
        <w:t xml:space="preserve">. As mentioned above, corporate globalization is a stage of capitalism whereby monopoly capital both governs the market and determines the market rules. Local community interests were virtually unrepresented during GATT Uruguay Round negotiations, as big business CEOs and government officials colluded to draft agreements which deregulated trade and deprived local communities of their policy space. The effects of corporate globalization on community life allow for no other conclusion than that corporate globalization represents a decaying stage of capitalism. Corporate globalization guarantees people neither </w:t>
      </w:r>
      <w:proofErr w:type="spellStart"/>
      <w:r w:rsidRPr="008A5810">
        <w:rPr>
          <w:sz w:val="8"/>
        </w:rPr>
        <w:t>ahappy</w:t>
      </w:r>
      <w:proofErr w:type="spellEnd"/>
      <w:r w:rsidRPr="008A5810">
        <w:rPr>
          <w:sz w:val="8"/>
        </w:rPr>
        <w:t xml:space="preserve"> and stable life nor security of food or livelihood. This decaying character originates from the power of large firms. </w:t>
      </w:r>
      <w:proofErr w:type="gramStart"/>
      <w:r w:rsidRPr="008A5810">
        <w:rPr>
          <w:sz w:val="8"/>
        </w:rPr>
        <w:t>In regards to</w:t>
      </w:r>
      <w:proofErr w:type="gramEnd"/>
      <w:r w:rsidRPr="008A5810">
        <w:rPr>
          <w:sz w:val="8"/>
        </w:rPr>
        <w:t xml:space="preserve"> the power balance between capital and labor</w:t>
      </w:r>
      <w:r w:rsidRPr="008A5810">
        <w:rPr>
          <w:rStyle w:val="StyleUnderline"/>
        </w:rPr>
        <w:t xml:space="preserve">, the WTO regime </w:t>
      </w:r>
      <w:r w:rsidRPr="00E93F4C">
        <w:rPr>
          <w:rStyle w:val="Emphasis"/>
          <w:highlight w:val="green"/>
        </w:rPr>
        <w:t>occupies the opposite</w:t>
      </w:r>
      <w:r w:rsidRPr="008A5810">
        <w:rPr>
          <w:rStyle w:val="StyleUnderline"/>
        </w:rPr>
        <w:t xml:space="preserve"> pole </w:t>
      </w:r>
      <w:r w:rsidRPr="00E93F4C">
        <w:rPr>
          <w:rStyle w:val="Emphasis"/>
          <w:highlight w:val="green"/>
        </w:rPr>
        <w:t>of</w:t>
      </w:r>
      <w:r w:rsidRPr="00E93F4C">
        <w:rPr>
          <w:rStyle w:val="StyleUnderline"/>
          <w:highlight w:val="green"/>
        </w:rPr>
        <w:t xml:space="preserve"> </w:t>
      </w:r>
      <w:r w:rsidRPr="00E93F4C">
        <w:rPr>
          <w:rStyle w:val="Emphasis"/>
          <w:highlight w:val="green"/>
        </w:rPr>
        <w:t>democracy</w:t>
      </w:r>
      <w:r w:rsidRPr="008A5810">
        <w:rPr>
          <w:rStyle w:val="StyleUnderline"/>
        </w:rPr>
        <w:t xml:space="preserve">. </w:t>
      </w:r>
      <w:r w:rsidRPr="0024567E">
        <w:rPr>
          <w:rStyle w:val="Emphasis"/>
        </w:rPr>
        <w:t>The history of capitalism is a history of collusion between economic and political power</w:t>
      </w:r>
      <w:r w:rsidRPr="008A5810">
        <w:rPr>
          <w:sz w:val="8"/>
        </w:rPr>
        <w:t xml:space="preserve">, by which capital has been steadily concentrated into fewer and fewer hands, and especially from the early 20th century onward, into the hands of big business. </w:t>
      </w:r>
      <w:r w:rsidRPr="005D44A2">
        <w:rPr>
          <w:rStyle w:val="Emphasis"/>
        </w:rPr>
        <w:t>Corporate globalization is the culmination of a process where</w:t>
      </w:r>
      <w:r w:rsidRPr="0024567E">
        <w:rPr>
          <w:rStyle w:val="Emphasis"/>
        </w:rPr>
        <w:t xml:space="preserve">by </w:t>
      </w:r>
      <w:r w:rsidRPr="00E93F4C">
        <w:rPr>
          <w:rStyle w:val="Emphasis"/>
          <w:highlight w:val="green"/>
        </w:rPr>
        <w:t>corporations have seized control of</w:t>
      </w:r>
      <w:r w:rsidRPr="0024567E">
        <w:rPr>
          <w:rStyle w:val="Emphasis"/>
        </w:rPr>
        <w:t xml:space="preserve"> the power of governance as a means of </w:t>
      </w:r>
      <w:r w:rsidRPr="00E93F4C">
        <w:rPr>
          <w:rStyle w:val="Emphasis"/>
          <w:highlight w:val="green"/>
        </w:rPr>
        <w:t>influencing economic and political affairs</w:t>
      </w:r>
      <w:r w:rsidRPr="008A5810">
        <w:rPr>
          <w:sz w:val="8"/>
        </w:rPr>
        <w:t>. R. Reich (2007) criticizes modern capitalism (which he terms "</w:t>
      </w:r>
      <w:proofErr w:type="spellStart"/>
      <w:r w:rsidRPr="008A5810">
        <w:rPr>
          <w:sz w:val="8"/>
        </w:rPr>
        <w:t>supercapitalism</w:t>
      </w:r>
      <w:proofErr w:type="spellEnd"/>
      <w:r w:rsidRPr="008A5810">
        <w:rPr>
          <w:sz w:val="8"/>
        </w:rPr>
        <w:t xml:space="preserve">") for "its negative social consequences" such as the widening of the income-inequality gap, "reduced job security," the loss of local community, the weakening of public morality, etc. And, while he concedes that large firms now hold overwhelming economic and political power, he does not accept the notion that monopoly capital is the culprit behind these social diseases. The culprits are, he insists, the activities of consumers and investors who are merely out "to get the best deals [they] possibly can" (that is, low prices, quick responses, and high returns). WRPE 1.3 Produced and distributed by Pluto Journals WRPE.plutojournals.org This content downloaded from 162.38.186.136 on Mon, 1 Sep 2014 16:38:13 PM All use subject to JSTOR Terms and Conditions 496 YASUO FUKUDA While it is true that progress in information </w:t>
      </w:r>
      <w:proofErr w:type="spellStart"/>
      <w:r w:rsidRPr="008A5810">
        <w:rPr>
          <w:sz w:val="8"/>
        </w:rPr>
        <w:t>ad</w:t>
      </w:r>
      <w:proofErr w:type="spellEnd"/>
      <w:r w:rsidRPr="008A5810">
        <w:rPr>
          <w:sz w:val="8"/>
        </w:rPr>
        <w:t xml:space="preserve"> communication technology has made global competition among large firms harsher, it is also the case that large multinational corporations control global markets through the command of high market shares, and that they tailor the market rules to fit their businesses and to facilitate expansion into new markets (Crotty 2007; </w:t>
      </w:r>
      <w:proofErr w:type="spellStart"/>
      <w:r w:rsidRPr="008A5810">
        <w:rPr>
          <w:sz w:val="8"/>
        </w:rPr>
        <w:t>Balanyá</w:t>
      </w:r>
      <w:proofErr w:type="spellEnd"/>
      <w:r w:rsidRPr="008A5810">
        <w:rPr>
          <w:sz w:val="8"/>
        </w:rPr>
        <w:t xml:space="preserve"> et al. 2003). Simply put, power and gain are two sides of the same coin. Reich should have stopped to think about who has gained most from globalization. It is monopoly capital which has benefited most, and it is the </w:t>
      </w:r>
      <w:r w:rsidRPr="008A5810">
        <w:rPr>
          <w:rStyle w:val="StyleUnderline"/>
        </w:rPr>
        <w:t xml:space="preserve">governing power of monopoly capital which has </w:t>
      </w:r>
      <w:r w:rsidRPr="00E93F4C">
        <w:rPr>
          <w:rStyle w:val="Emphasis"/>
          <w:highlight w:val="green"/>
        </w:rPr>
        <w:t>spawned the divided society</w:t>
      </w:r>
      <w:r w:rsidRPr="0024567E">
        <w:rPr>
          <w:rStyle w:val="Emphasis"/>
        </w:rPr>
        <w:t xml:space="preserve"> in which we now live</w:t>
      </w:r>
      <w:r w:rsidRPr="008A5810">
        <w:rPr>
          <w:rStyle w:val="StyleUnderline"/>
        </w:rPr>
        <w:t xml:space="preserve">, </w:t>
      </w:r>
      <w:r w:rsidRPr="00E93F4C">
        <w:rPr>
          <w:rStyle w:val="Emphasis"/>
          <w:highlight w:val="green"/>
        </w:rPr>
        <w:t>undermining</w:t>
      </w:r>
      <w:r w:rsidRPr="0024567E">
        <w:rPr>
          <w:rStyle w:val="Emphasis"/>
        </w:rPr>
        <w:t xml:space="preserve"> the </w:t>
      </w:r>
      <w:r w:rsidRPr="00E93F4C">
        <w:rPr>
          <w:rStyle w:val="Emphasis"/>
          <w:highlight w:val="green"/>
        </w:rPr>
        <w:t>ecology and hollowing out local communities</w:t>
      </w:r>
      <w:r w:rsidRPr="0024567E">
        <w:rPr>
          <w:rStyle w:val="Emphasis"/>
        </w:rPr>
        <w:t xml:space="preserve"> all the while</w:t>
      </w:r>
      <w:r w:rsidRPr="008A5810">
        <w:rPr>
          <w:rStyle w:val="StyleUnderline"/>
        </w:rPr>
        <w:t>.</w:t>
      </w:r>
    </w:p>
    <w:p w14:paraId="306D2435" w14:textId="77777777" w:rsidR="007D5FFE" w:rsidRPr="00920935" w:rsidRDefault="007D5FFE" w:rsidP="007D5FFE">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6612C9A9" w14:textId="77777777" w:rsidR="007D5FFE" w:rsidRPr="00B5177D" w:rsidRDefault="007D5FFE" w:rsidP="007D5FFE">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 xml:space="preserve">[William I, professor of sociology, global </w:t>
      </w:r>
      <w:proofErr w:type="gramStart"/>
      <w:r w:rsidRPr="00CB1F12">
        <w:t>studies</w:t>
      </w:r>
      <w:proofErr w:type="gramEnd"/>
      <w:r w:rsidRPr="00CB1F12">
        <w:t xml:space="preserve"> and Latin American studies at the University of California at Santa Barbara. 2018. “Accumulation Crisis and Global Police State.”</w:t>
      </w:r>
      <w:hyperlink r:id="rId9" w:tgtFrame="_blank" w:history="1">
        <w:r w:rsidRPr="00CB1F12">
          <w:rPr>
            <w:rStyle w:val="Hyperlink"/>
          </w:rPr>
          <w:t>http://revolutionary-socialism.com/en/accumulation-crisis-and-global-police-state/</w:t>
        </w:r>
      </w:hyperlink>
      <w:r w:rsidRPr="00CB1F12">
        <w:t>] JCH-PF</w:t>
      </w:r>
      <w:r>
        <w:t>, recut by PW</w:t>
      </w:r>
    </w:p>
    <w:p w14:paraId="79CF5260" w14:textId="77777777" w:rsidR="007D5FFE" w:rsidRDefault="007D5FFE" w:rsidP="007D5FFE">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212F36">
        <w:rPr>
          <w:rStyle w:val="StyleUnderline"/>
          <w:highlight w:val="gree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212F36">
        <w:rPr>
          <w:rStyle w:val="Emphasis"/>
          <w:highlight w:val="green"/>
        </w:rPr>
        <w:t>escalat</w:t>
      </w:r>
      <w:r w:rsidRPr="00125778">
        <w:rPr>
          <w:rStyle w:val="Emphasis"/>
          <w:highlight w:val="cyan"/>
        </w:rPr>
        <w: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212F36">
        <w:rPr>
          <w:rStyle w:val="Emphasis"/>
          <w:highlight w:val="green"/>
        </w:rPr>
        <w:t>conflicts</w:t>
      </w:r>
      <w:r w:rsidRPr="001D0AE4">
        <w:rPr>
          <w:rStyle w:val="StyleUnderline"/>
        </w:rPr>
        <w:t xml:space="preserve">, leading to a restructuring of the system, including new institutional arrangements, class relations, </w:t>
      </w:r>
      <w:r w:rsidRPr="00212F36">
        <w:rPr>
          <w:rStyle w:val="StyleUnderline"/>
          <w:highlight w:val="green"/>
        </w:rPr>
        <w:t>and accumulation activities </w:t>
      </w:r>
      <w:r w:rsidRPr="00AC186F">
        <w:rPr>
          <w:rStyle w:val="StyleUnderline"/>
        </w:rPr>
        <w:t>that eventually result in a </w:t>
      </w:r>
      <w:proofErr w:type="spellStart"/>
      <w:r w:rsidRPr="00AC186F">
        <w:rPr>
          <w:rStyle w:val="Emphasis"/>
        </w:rPr>
        <w:t>restabilization</w:t>
      </w:r>
      <w:proofErr w:type="spellEnd"/>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E21A1B">
        <w:rPr>
          <w:sz w:val="16"/>
        </w:rPr>
        <w:t>restabilization</w:t>
      </w:r>
      <w:proofErr w:type="spellEnd"/>
      <w:r w:rsidRPr="00E21A1B">
        <w:rPr>
          <w:sz w:val="16"/>
        </w:rPr>
        <w:t> – that is, </w:t>
      </w:r>
      <w:r w:rsidRPr="00212F36">
        <w:rPr>
          <w:rStyle w:val="Emphasis"/>
          <w:highlight w:val="green"/>
        </w:rPr>
        <w:t xml:space="preserve">our </w:t>
      </w:r>
      <w:r w:rsidRPr="006D005B">
        <w:rPr>
          <w:rStyle w:val="Emphasis"/>
        </w:rPr>
        <w:t xml:space="preserve">very </w:t>
      </w:r>
      <w:r w:rsidRPr="00212F36">
        <w:rPr>
          <w:rStyle w:val="Emphasis"/>
          <w:highlight w:val="green"/>
        </w:rPr>
        <w:t xml:space="preserve">survival </w:t>
      </w:r>
      <w:r w:rsidRPr="006D005B">
        <w:rPr>
          <w:rStyle w:val="Emphasis"/>
        </w:rPr>
        <w:t xml:space="preserve">now </w:t>
      </w:r>
      <w:r w:rsidRPr="00212F36">
        <w:rPr>
          <w:rStyle w:val="Emphasis"/>
          <w:highlight w:val="gree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212F36">
        <w:rPr>
          <w:rStyle w:val="Emphasis"/>
          <w:highlight w:val="green"/>
        </w:rPr>
        <w:t>the system is</w:t>
      </w:r>
      <w:r w:rsidRPr="001D0AE4">
        <w:rPr>
          <w:rStyle w:val="StyleUnderline"/>
        </w:rPr>
        <w:t xml:space="preserve"> fast </w:t>
      </w:r>
      <w:r w:rsidRPr="00212F36">
        <w:rPr>
          <w:rStyle w:val="Emphasis"/>
          <w:highlight w:val="gree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212F36">
        <w:rPr>
          <w:rStyle w:val="Emphasis"/>
          <w:highlight w:val="green"/>
        </w:rPr>
        <w:t>human conduct is</w:t>
      </w:r>
      <w:r w:rsidRPr="001D0AE4">
        <w:rPr>
          <w:rStyle w:val="StyleUnderline"/>
        </w:rPr>
        <w:t xml:space="preserve"> intersecting with and fundamentally </w:t>
      </w:r>
      <w:r w:rsidRPr="00212F36">
        <w:rPr>
          <w:rStyle w:val="Emphasis"/>
          <w:highlight w:val="green"/>
        </w:rPr>
        <w:t>altering the earth</w:t>
      </w:r>
      <w:r w:rsidRPr="00045318">
        <w:rPr>
          <w:rStyle w:val="Emphasis"/>
        </w:rPr>
        <w:t xml:space="preserve"> system in such a way </w:t>
      </w:r>
      <w:r w:rsidRPr="00212F36">
        <w:rPr>
          <w:rStyle w:val="Emphasis"/>
          <w:highlight w:val="green"/>
        </w:rPr>
        <w:t>that threatens to bring</w:t>
      </w:r>
      <w:r w:rsidRPr="001D0AE4">
        <w:rPr>
          <w:rStyle w:val="StyleUnderline"/>
        </w:rPr>
        <w:t xml:space="preserve"> about a </w:t>
      </w:r>
      <w:r w:rsidRPr="00212F36">
        <w:rPr>
          <w:rStyle w:val="StyleUnderline"/>
          <w:highlight w:val="green"/>
        </w:rPr>
        <w:t>sixth </w:t>
      </w:r>
      <w:r w:rsidRPr="00212F36">
        <w:rPr>
          <w:rStyle w:val="Emphasis"/>
          <w:highlight w:val="green"/>
        </w:rPr>
        <w:t>mass 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212F36">
        <w:rPr>
          <w:rStyle w:val="StyleUnderline"/>
          <w:highlight w:val="green"/>
        </w:rPr>
        <w:t>capitalist system</w:t>
      </w:r>
      <w:r w:rsidRPr="001D0AE4">
        <w:rPr>
          <w:rStyle w:val="StyleUnderline"/>
        </w:rPr>
        <w:t xml:space="preserve"> given </w:t>
      </w:r>
      <w:r w:rsidRPr="00E261FD">
        <w:rPr>
          <w:rStyle w:val="Emphasis"/>
        </w:rPr>
        <w:t xml:space="preserve">capital’s implacable </w:t>
      </w:r>
      <w:r w:rsidRPr="00212F36">
        <w:rPr>
          <w:rStyle w:val="Emphasis"/>
          <w:highlight w:val="green"/>
        </w:rPr>
        <w:t>impulse to accumulate</w:t>
      </w:r>
      <w:r w:rsidRPr="00212F36">
        <w:rPr>
          <w:rStyle w:val="StyleUnderline"/>
          <w:highlight w:val="green"/>
        </w:rPr>
        <w:t xml:space="preserve"> and</w:t>
      </w:r>
      <w:r w:rsidRPr="001D0AE4">
        <w:rPr>
          <w:rStyle w:val="StyleUnderline"/>
        </w:rPr>
        <w:t xml:space="preserve"> its </w:t>
      </w:r>
      <w:r w:rsidRPr="00045318">
        <w:rPr>
          <w:rStyle w:val="Emphasis"/>
        </w:rPr>
        <w:t>accelerated </w:t>
      </w:r>
      <w:r w:rsidRPr="00212F36">
        <w:rPr>
          <w:rStyle w:val="Emphasis"/>
          <w:highlight w:val="green"/>
        </w:rPr>
        <w:t>commodification</w:t>
      </w:r>
      <w:r w:rsidRPr="00045318">
        <w:rPr>
          <w:rStyle w:val="Emphasis"/>
        </w:rPr>
        <w:t xml:space="preserve"> of nature</w:t>
      </w:r>
      <w:r w:rsidRPr="001D0AE4">
        <w:rPr>
          <w:rStyle w:val="StyleUnderline"/>
        </w:rPr>
        <w:t>. Second, </w:t>
      </w:r>
      <w:r w:rsidRPr="00212F36">
        <w:rPr>
          <w:rStyle w:val="StyleUnderline"/>
          <w:highlight w:val="green"/>
        </w:rPr>
        <w:t>the level of </w:t>
      </w:r>
      <w:r w:rsidRPr="00212F36">
        <w:rPr>
          <w:rStyle w:val="Emphasis"/>
          <w:highlight w:val="green"/>
        </w:rPr>
        <w:t>global social polarization and inequality is unprecedented</w:t>
      </w:r>
      <w:r w:rsidRPr="00212F36">
        <w:rPr>
          <w:rStyle w:val="StyleUnderline"/>
          <w:highlight w:val="gree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212F36">
        <w:rPr>
          <w:rStyle w:val="Emphasis"/>
          <w:highlight w:val="green"/>
        </w:rPr>
        <w:t>These escalating inequalities fuel capitalism’s</w:t>
      </w:r>
      <w:r w:rsidRPr="001D0AE4">
        <w:rPr>
          <w:rStyle w:val="StyleUnderline"/>
        </w:rPr>
        <w:t> chronic problem of </w:t>
      </w:r>
      <w:r w:rsidRPr="00212F36">
        <w:rPr>
          <w:rStyle w:val="Emphasis"/>
          <w:highlight w:val="gree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w:t>
      </w:r>
      <w:proofErr w:type="gramStart"/>
      <w:r w:rsidRPr="00E21A1B">
        <w:rPr>
          <w:sz w:val="16"/>
        </w:rPr>
        <w:t>far-right</w:t>
      </w:r>
      <w:proofErr w:type="gramEnd"/>
      <w:r w:rsidRPr="00E21A1B">
        <w:rPr>
          <w:sz w:val="16"/>
        </w:rPr>
        <w:t xml:space="preserve">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social anxiety is channeled towards scapegoated 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212F36">
        <w:rPr>
          <w:rStyle w:val="Emphasis"/>
          <w:highlight w:val="green"/>
        </w:rPr>
        <w:t>Extreme inequality</w:t>
      </w:r>
      <w:r w:rsidRPr="00212F36">
        <w:rPr>
          <w:rStyle w:val="StyleUnderline"/>
          <w:highlight w:val="green"/>
        </w:rPr>
        <w:t xml:space="preserve"> </w:t>
      </w:r>
      <w:r w:rsidRPr="00212F36">
        <w:rPr>
          <w:rStyle w:val="Emphasis"/>
          <w:highlight w:val="gree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212F36">
        <w:rPr>
          <w:rStyle w:val="Emphasis"/>
          <w:highlight w:val="green"/>
        </w:rPr>
        <w:t xml:space="preserve">the sheer magnitude of </w:t>
      </w:r>
      <w:r w:rsidRPr="002E1B9C">
        <w:rPr>
          <w:rStyle w:val="Emphasis"/>
        </w:rPr>
        <w:t xml:space="preserve">the means of </w:t>
      </w:r>
      <w:r w:rsidRPr="00212F36">
        <w:rPr>
          <w:rStyle w:val="Emphasis"/>
          <w:highlight w:val="green"/>
        </w:rPr>
        <w:t>violence</w:t>
      </w:r>
      <w:r w:rsidRPr="002E1B9C">
        <w:rPr>
          <w:rStyle w:val="Emphasis"/>
        </w:rPr>
        <w:t xml:space="preserve"> and social control </w:t>
      </w:r>
      <w:r w:rsidRPr="00212F36">
        <w:rPr>
          <w:rStyle w:val="Emphasis"/>
          <w:highlight w:val="gree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212F36">
        <w:rPr>
          <w:rStyle w:val="Emphasis"/>
          <w:highlight w:val="green"/>
        </w:rPr>
        <w:t>capitalist crisis</w:t>
      </w:r>
      <w:r w:rsidRPr="00212F36">
        <w:rPr>
          <w:rStyle w:val="StyleUnderline"/>
          <w:highlight w:val="green"/>
        </w:rPr>
        <w:t xml:space="preserve"> leads to</w:t>
      </w:r>
      <w:r w:rsidRPr="004423D3">
        <w:rPr>
          <w:rStyle w:val="StyleUnderline"/>
        </w:rPr>
        <w:t xml:space="preserve"> a </w:t>
      </w:r>
      <w:r w:rsidRPr="004423D3">
        <w:rPr>
          <w:rStyle w:val="Emphasis"/>
        </w:rPr>
        <w:t xml:space="preserve">new world war the </w:t>
      </w:r>
      <w:r w:rsidRPr="00212F36">
        <w:rPr>
          <w:rStyle w:val="Emphasis"/>
          <w:highlight w:val="gree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212F36">
        <w:rPr>
          <w:rStyle w:val="Emphasis"/>
          <w:highlight w:val="green"/>
        </w:rPr>
        <w:t>we are reaching limits to the extensive expansion of capitalism</w:t>
      </w:r>
      <w:r w:rsidRPr="001D0AE4">
        <w:rPr>
          <w:rStyle w:val="StyleUnderline"/>
        </w:rPr>
        <w:t>, in the sense that </w:t>
      </w:r>
      <w:r w:rsidRPr="00212F36">
        <w:rPr>
          <w:rStyle w:val="Emphasis"/>
          <w:highlight w:val="green"/>
        </w:rPr>
        <w:t>there are no</w:t>
      </w:r>
      <w:r w:rsidRPr="001D0AE4">
        <w:rPr>
          <w:rStyle w:val="StyleUnderline"/>
        </w:rPr>
        <w:t xml:space="preserve"> longer any </w:t>
      </w:r>
      <w:r w:rsidRPr="00212F36">
        <w:rPr>
          <w:rStyle w:val="Emphasis"/>
          <w:highlight w:val="gree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212F36">
        <w:rPr>
          <w:rStyle w:val="Emphasis"/>
          <w:highlight w:val="green"/>
        </w:rPr>
        <w:t>to commodify</w:t>
      </w:r>
      <w:r w:rsidRPr="0013122A">
        <w:rPr>
          <w:rStyle w:val="Emphasis"/>
        </w:rPr>
        <w:t xml:space="preserve"> are drying up. </w:t>
      </w:r>
      <w:r w:rsidRPr="00212F36">
        <w:rPr>
          <w:rStyle w:val="Emphasis"/>
          <w:highlight w:val="gree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 xml:space="preserve">to the integration in the late 20th and early 21st centuries of the former socialist countries, China, </w:t>
      </w:r>
      <w:proofErr w:type="gramStart"/>
      <w:r w:rsidRPr="00E21A1B">
        <w:rPr>
          <w:sz w:val="16"/>
        </w:rPr>
        <w:t>India</w:t>
      </w:r>
      <w:proofErr w:type="gramEnd"/>
      <w:r w:rsidRPr="00E21A1B">
        <w:rPr>
          <w:sz w:val="16"/>
        </w:rPr>
        <w:t xml:space="preserve">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212F36">
        <w:rPr>
          <w:rStyle w:val="Emphasis"/>
          <w:highlight w:val="green"/>
        </w:rPr>
        <w:t xml:space="preserve">capitalism has no </w:t>
      </w:r>
      <w:r w:rsidRPr="00E261FD">
        <w:rPr>
          <w:rStyle w:val="Emphasis"/>
        </w:rPr>
        <w:t>direct </w:t>
      </w:r>
      <w:r w:rsidRPr="00212F36">
        <w:rPr>
          <w:rStyle w:val="Emphasis"/>
          <w:highlight w:val="green"/>
        </w:rPr>
        <w:t>use for</w:t>
      </w:r>
      <w:r w:rsidRPr="0013122A">
        <w:rPr>
          <w:rStyle w:val="Emphasis"/>
        </w:rPr>
        <w:t xml:space="preserve"> surplus </w:t>
      </w:r>
      <w:r w:rsidRPr="00212F36">
        <w:rPr>
          <w:rStyle w:val="Emphasis"/>
          <w:highlight w:val="gree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 xml:space="preserve">states around the world have been experiencing spiraling crises of legitimacy. This situation generates bewildering and seemingly contradictory politics and also helps explain the resurgence of </w:t>
      </w:r>
      <w:proofErr w:type="gramStart"/>
      <w:r w:rsidRPr="001D0AE4">
        <w:rPr>
          <w:rStyle w:val="StyleUnderline"/>
        </w:rPr>
        <w:t>far-right</w:t>
      </w:r>
      <w:proofErr w:type="gramEnd"/>
      <w:r w:rsidRPr="001D0AE4">
        <w:rPr>
          <w:rStyle w:val="StyleUnderline"/>
        </w:rPr>
        <w:t xml:space="preserve"> and neo-fascist forces that espouse rhetoric of nationalism and protectionism even as they promote neo-liberalism.</w:t>
      </w:r>
    </w:p>
    <w:p w14:paraId="3EC7E350" w14:textId="77777777" w:rsidR="007D5FFE" w:rsidRDefault="007D5FFE" w:rsidP="007D5FFE">
      <w:pPr>
        <w:pStyle w:val="Heading4"/>
      </w:pPr>
      <w:r>
        <w:t xml:space="preserve">[Foster 20] </w:t>
      </w:r>
      <w:r w:rsidRPr="00B3225B">
        <w:t xml:space="preserve">Capitalism </w:t>
      </w:r>
      <w:r>
        <w:t xml:space="preserve">is a regime of chaos: Ecological Crisis, Unlimited War, and Economic Crisis </w:t>
      </w:r>
      <w:r w:rsidRPr="00B3225B">
        <w:t>– the alternative is to invest in a new system of social metabolic production aimed towards socialism</w:t>
      </w:r>
    </w:p>
    <w:p w14:paraId="156849DC" w14:textId="77777777" w:rsidR="007D5FFE" w:rsidRPr="00B3225B" w:rsidRDefault="007D5FFE" w:rsidP="007D5FFE">
      <w:pPr>
        <w:rPr>
          <w:sz w:val="16"/>
        </w:rPr>
      </w:pPr>
      <w:r w:rsidRPr="0053589D">
        <w:rPr>
          <w:rStyle w:val="Heading4Char"/>
        </w:rPr>
        <w:t>Foster 20</w:t>
      </w:r>
      <w:r w:rsidRPr="00B3225B">
        <w:rPr>
          <w:sz w:val="16"/>
        </w:rPr>
        <w:t xml:space="preserve"> REVIEW OF THE MONTH The Renewal of the Socialist Ideal by John Bellamy Foster (Sep 01, 2020) Topics: History  Marxism  Movements  Socialism  Places: Global John Bellamy Foster is an American professor of sociology at the University of Oregon and editor of the Monthly Review. He writes about political economy of capitalism and economic crisis, ecology and ecological crisis, and Marxist theory. </w:t>
      </w:r>
      <w:hyperlink r:id="rId10" w:history="1">
        <w:r w:rsidRPr="00B3225B">
          <w:rPr>
            <w:rStyle w:val="Hyperlink"/>
            <w:sz w:val="16"/>
          </w:rPr>
          <w:t>https://monthlyreview.org/2020/09/01/the-renewal-of-the-socialist-ideal/</w:t>
        </w:r>
      </w:hyperlink>
      <w:r w:rsidRPr="00B3225B">
        <w:rPr>
          <w:sz w:val="16"/>
        </w:rPr>
        <w:t xml:space="preserve"> //</w:t>
      </w:r>
      <w:proofErr w:type="spellStart"/>
      <w:r w:rsidRPr="00B3225B">
        <w:rPr>
          <w:sz w:val="16"/>
        </w:rPr>
        <w:t>avery</w:t>
      </w:r>
      <w:proofErr w:type="spellEnd"/>
    </w:p>
    <w:p w14:paraId="5CE62F92" w14:textId="77777777" w:rsidR="007D5FFE" w:rsidRPr="0021123B" w:rsidRDefault="007D5FFE" w:rsidP="007D5FFE">
      <w:pPr>
        <w:rPr>
          <w:sz w:val="14"/>
        </w:rPr>
      </w:pPr>
      <w:r w:rsidRPr="0021123B">
        <w:rPr>
          <w:sz w:val="14"/>
        </w:rPr>
        <w:t xml:space="preserve">Any serious treatment of the </w:t>
      </w:r>
      <w:r w:rsidRPr="00AD5DA4">
        <w:rPr>
          <w:rStyle w:val="StyleUnderline"/>
          <w:highlight w:val="green"/>
        </w:rPr>
        <w:t>renewal of socialism</w:t>
      </w:r>
      <w:r w:rsidRPr="0021123B">
        <w:rPr>
          <w:sz w:val="14"/>
        </w:rPr>
        <w:t xml:space="preserve"> today </w:t>
      </w:r>
      <w:r w:rsidRPr="00AD5DA4">
        <w:rPr>
          <w:rStyle w:val="StyleUnderline"/>
          <w:highlight w:val="green"/>
        </w:rPr>
        <w:t>must begin with capitalism’s creative destruction of the bases of all social existence</w:t>
      </w:r>
      <w:r w:rsidRPr="0021123B">
        <w:rPr>
          <w:sz w:val="14"/>
        </w:rPr>
        <w:t xml:space="preserve">. Since the late 1980s, the world has been engulfed in an </w:t>
      </w:r>
      <w:r w:rsidRPr="0021123B">
        <w:rPr>
          <w:rStyle w:val="StyleUnderline"/>
        </w:rPr>
        <w:t xml:space="preserve">epoch of </w:t>
      </w:r>
      <w:r w:rsidRPr="00AD5DA4">
        <w:rPr>
          <w:rStyle w:val="StyleUnderline"/>
          <w:highlight w:val="green"/>
        </w:rPr>
        <w:t>catastrophe capitalism, defined as the accumulation of imminent catastrophe on every side due to</w:t>
      </w:r>
      <w:r w:rsidRPr="0021123B">
        <w:rPr>
          <w:rStyle w:val="StyleUnderline"/>
        </w:rPr>
        <w:t xml:space="preserve"> the unintended consequences of “</w:t>
      </w:r>
      <w:r w:rsidRPr="00AD5DA4">
        <w:rPr>
          <w:rStyle w:val="StyleUnderline"/>
          <w:highlight w:val="green"/>
        </w:rPr>
        <w:t>the juggernaut of capital</w:t>
      </w:r>
      <w:r w:rsidRPr="0021123B">
        <w:rPr>
          <w:sz w:val="14"/>
        </w:rPr>
        <w:t xml:space="preserve">.”1 Catastrophe capitalism in this sense is </w:t>
      </w:r>
      <w:r w:rsidRPr="00AD5DA4">
        <w:rPr>
          <w:rStyle w:val="StyleUnderline"/>
          <w:highlight w:val="green"/>
        </w:rPr>
        <w:t>manifested</w:t>
      </w:r>
      <w:r w:rsidRPr="00AD5DA4">
        <w:rPr>
          <w:rStyle w:val="StyleUnderline"/>
        </w:rPr>
        <w:t xml:space="preserve"> today </w:t>
      </w:r>
      <w:r w:rsidRPr="00AD5DA4">
        <w:rPr>
          <w:rStyle w:val="StyleUnderline"/>
          <w:highlight w:val="green"/>
        </w:rPr>
        <w:t>in the convergence of</w:t>
      </w:r>
      <w:r w:rsidRPr="00AD5DA4">
        <w:rPr>
          <w:rStyle w:val="StyleUnderline"/>
        </w:rPr>
        <w:t xml:space="preserve"> (1) </w:t>
      </w:r>
      <w:r w:rsidRPr="00AD5DA4">
        <w:rPr>
          <w:rStyle w:val="StyleUnderline"/>
          <w:highlight w:val="green"/>
        </w:rPr>
        <w:t>the planetary ecological</w:t>
      </w:r>
      <w:r w:rsidRPr="00AD5DA4">
        <w:rPr>
          <w:rStyle w:val="StyleUnderline"/>
        </w:rPr>
        <w:t xml:space="preserve"> crisis, (2) the </w:t>
      </w:r>
      <w:r w:rsidRPr="00AD5DA4">
        <w:rPr>
          <w:rStyle w:val="StyleUnderline"/>
          <w:highlight w:val="green"/>
        </w:rPr>
        <w:t>global epidemiological</w:t>
      </w:r>
      <w:r w:rsidRPr="00AD5DA4">
        <w:rPr>
          <w:rStyle w:val="StyleUnderline"/>
        </w:rPr>
        <w:t xml:space="preserve"> crisis, </w:t>
      </w:r>
      <w:r w:rsidRPr="00AD5DA4">
        <w:rPr>
          <w:rStyle w:val="StyleUnderline"/>
          <w:highlight w:val="green"/>
        </w:rPr>
        <w:t>and</w:t>
      </w:r>
      <w:r w:rsidRPr="00AD5DA4">
        <w:rPr>
          <w:rStyle w:val="StyleUnderline"/>
        </w:rPr>
        <w:t xml:space="preserve"> (3) the </w:t>
      </w:r>
      <w:r w:rsidRPr="00AD5DA4">
        <w:rPr>
          <w:rStyle w:val="StyleUnderline"/>
          <w:highlight w:val="green"/>
        </w:rPr>
        <w:t>unending world economic crisis</w:t>
      </w:r>
      <w:r w:rsidRPr="0021123B">
        <w:rPr>
          <w:sz w:val="14"/>
        </w:rPr>
        <w:t xml:space="preserve">.2 Added to this are the main features of today’s “empire of chaos,” including the extreme system of imperialist exploitation unleashed by global commodity chains; the demise of the relatively stable liberal-democratic state with the rise of neoliberalism and neofascism; and the emergence of a </w:t>
      </w:r>
      <w:r w:rsidRPr="00AD5DA4">
        <w:rPr>
          <w:rStyle w:val="StyleUnderline"/>
          <w:highlight w:val="green"/>
        </w:rPr>
        <w:t>new age of global heg</w:t>
      </w:r>
      <w:r w:rsidRPr="00AD5DA4">
        <w:rPr>
          <w:rStyle w:val="StyleUnderline"/>
        </w:rPr>
        <w:t>emonic</w:t>
      </w:r>
      <w:r w:rsidRPr="0021123B">
        <w:rPr>
          <w:rStyle w:val="StyleUnderline"/>
        </w:rPr>
        <w:t xml:space="preserve"> instability </w:t>
      </w:r>
      <w:r w:rsidRPr="00AD5DA4">
        <w:rPr>
          <w:rStyle w:val="StyleUnderline"/>
          <w:highlight w:val="green"/>
        </w:rPr>
        <w:t>accompanied by</w:t>
      </w:r>
      <w:r w:rsidRPr="0021123B">
        <w:rPr>
          <w:rStyle w:val="StyleUnderline"/>
        </w:rPr>
        <w:t xml:space="preserve"> increased </w:t>
      </w:r>
      <w:r w:rsidRPr="00AD5DA4">
        <w:rPr>
          <w:rStyle w:val="StyleUnderline"/>
          <w:highlight w:val="green"/>
        </w:rPr>
        <w:t>dangers of unlimited war</w:t>
      </w:r>
      <w:r w:rsidRPr="0021123B">
        <w:rPr>
          <w:sz w:val="14"/>
        </w:rPr>
        <w:t xml:space="preserve">.3 The climate crisis represents what the world scientific consensus refers to as a “no analogue” situation, such that if net carbon emissions from fossil fuel combustion do not reach zero in the next few decades, it </w:t>
      </w:r>
      <w:r w:rsidRPr="00212F36">
        <w:rPr>
          <w:rStyle w:val="StyleUnderline"/>
        </w:rPr>
        <w:t xml:space="preserve">will </w:t>
      </w:r>
      <w:r w:rsidRPr="002B3837">
        <w:rPr>
          <w:rStyle w:val="StyleUnderline"/>
          <w:highlight w:val="green"/>
        </w:rPr>
        <w:t>threaten</w:t>
      </w:r>
      <w:r w:rsidRPr="002B3837">
        <w:rPr>
          <w:sz w:val="14"/>
          <w:highlight w:val="green"/>
        </w:rPr>
        <w:t xml:space="preserve"> </w:t>
      </w:r>
      <w:r w:rsidRPr="002B3837">
        <w:rPr>
          <w:rStyle w:val="StyleUnderline"/>
          <w:highlight w:val="green"/>
        </w:rPr>
        <w:t>the very existence of industrial civilization and</w:t>
      </w:r>
      <w:r w:rsidRPr="0021123B">
        <w:rPr>
          <w:rStyle w:val="StyleUnderline"/>
        </w:rPr>
        <w:t xml:space="preserve"> ultimately </w:t>
      </w:r>
      <w:r w:rsidRPr="002B3837">
        <w:rPr>
          <w:rStyle w:val="StyleUnderline"/>
          <w:highlight w:val="green"/>
        </w:rPr>
        <w:t>human survival</w:t>
      </w:r>
      <w:r w:rsidRPr="0021123B">
        <w:rPr>
          <w:rStyle w:val="StyleUnderline"/>
        </w:rPr>
        <w:t>.</w:t>
      </w:r>
      <w:r w:rsidRPr="0021123B">
        <w:rPr>
          <w:sz w:val="14"/>
        </w:rPr>
        <w:t xml:space="preserve">4 Nevertheless, the existential crisis is not limited to climate change, but extends to the crossing of other planetary boundaries that together define the global ecological rift in the Earth System as a safe place for humanity. These include: (1) ocean acidification; (2) species extinction (and loss of genetic diversity); (3) destruction of forest ecosystems; (4) loss of fresh water; (5) disruption of the nitrogen and phosphorus cycles; (6) the rapid spread of toxic agents (including radionuclides); and (7) the uncontrolled proliferation of genetically modified organisms.5 This </w:t>
      </w:r>
      <w:r w:rsidRPr="0021123B">
        <w:rPr>
          <w:rStyle w:val="StyleUnderline"/>
        </w:rPr>
        <w:t>rupturing of planetary boundaries is intrinsic to the system of capital accumulation</w:t>
      </w:r>
      <w:r w:rsidRPr="0021123B">
        <w:rPr>
          <w:sz w:val="14"/>
        </w:rPr>
        <w:t xml:space="preserve"> that recognizes no insurmountable barriers to its unlimited, exponential quantitative advance. Hence, there is no exit from the current capitalist destruction of the overall social and natural conditions of existence that does not require exiting capitalism itself. </w:t>
      </w:r>
      <w:r w:rsidRPr="00AD5DA4">
        <w:rPr>
          <w:rStyle w:val="StyleUnderline"/>
          <w:highlight w:val="green"/>
        </w:rPr>
        <w:t>What is essential is the creation of</w:t>
      </w:r>
      <w:r w:rsidRPr="0021123B">
        <w:rPr>
          <w:sz w:val="14"/>
        </w:rPr>
        <w:t xml:space="preserve"> what István Mészáros in Beyond Capital called </w:t>
      </w:r>
      <w:r w:rsidRPr="00AD5DA4">
        <w:rPr>
          <w:rStyle w:val="StyleUnderline"/>
          <w:highlight w:val="green"/>
        </w:rPr>
        <w:t>a new system of “social metabolic reproduction</w:t>
      </w:r>
      <w:r w:rsidRPr="0021123B">
        <w:rPr>
          <w:sz w:val="14"/>
        </w:rPr>
        <w:t xml:space="preserve">.”6 </w:t>
      </w:r>
      <w:r w:rsidRPr="00AD5DA4">
        <w:rPr>
          <w:rStyle w:val="StyleUnderline"/>
          <w:highlight w:val="green"/>
        </w:rPr>
        <w:t>This points to socialism as the heir apparent to capitalism</w:t>
      </w:r>
      <w:r w:rsidRPr="0021123B">
        <w:rPr>
          <w:rStyle w:val="StyleUnderline"/>
        </w:rPr>
        <w:t xml:space="preserve"> in the twenty-first </w:t>
      </w:r>
      <w:proofErr w:type="gramStart"/>
      <w:r w:rsidRPr="0021123B">
        <w:rPr>
          <w:rStyle w:val="StyleUnderline"/>
        </w:rPr>
        <w:t>century</w:t>
      </w:r>
      <w:r w:rsidRPr="0021123B">
        <w:rPr>
          <w:sz w:val="14"/>
        </w:rPr>
        <w:t>, but</w:t>
      </w:r>
      <w:proofErr w:type="gramEnd"/>
      <w:r w:rsidRPr="0021123B">
        <w:rPr>
          <w:sz w:val="14"/>
        </w:rPr>
        <w:t xml:space="preserve"> conceived in ways that critically challenge the theory and practice of socialism as it existed in the twentieth century. The Polarization of the Class System </w:t>
      </w:r>
      <w:proofErr w:type="gramStart"/>
      <w:r w:rsidRPr="0021123B">
        <w:rPr>
          <w:sz w:val="14"/>
        </w:rPr>
        <w:t>In</w:t>
      </w:r>
      <w:proofErr w:type="gramEnd"/>
      <w:r w:rsidRPr="0021123B">
        <w:rPr>
          <w:sz w:val="14"/>
        </w:rPr>
        <w:t xml:space="preserve"> the United States, key sectors of monopoly-finance capital have now succeeded in mobilizing elements of the primarily white lower-middle class in the form of a nationalist, racist, misogynist ideology. The result is a nascent neofascist political-class formation, capitalizing on the long history of structural racism arising out of the legacies of slavery, settler colonialism, and global militarism/imperialism. This burgeoning neofascism’s relation to the already existing neoliberal political formation is that of “enemy brothers” characterized by a fierce jockeying for power coupled with a common repression of the working class.7 It is these conditions that have formed the basis of the rise of the New York real-estate mogul and billionaire Donald Trump as the leader of the so-called radical right, leading to the imposition of right-wing policies and a new authoritarian capitalist regime.8 Even if the </w:t>
      </w:r>
      <w:r w:rsidRPr="002B3837">
        <w:rPr>
          <w:rStyle w:val="StyleUnderline"/>
        </w:rPr>
        <w:t>neoliberal faction of the ruling class wins out in the coming presidential election, ousting Trump and replacing him with Joe Biden, a neoliberal-neofascist alliance, reflecting the internal necessity of the capitalist class</w:t>
      </w:r>
      <w:r w:rsidRPr="0021123B">
        <w:rPr>
          <w:sz w:val="14"/>
        </w:rPr>
        <w:t xml:space="preserve">, will likely continue to form the basis of state power under monopoly-finance capital. </w:t>
      </w:r>
      <w:r w:rsidRPr="002B3837">
        <w:rPr>
          <w:rStyle w:val="Emphasis"/>
          <w:highlight w:val="green"/>
        </w:rPr>
        <w:t xml:space="preserve">Appearing </w:t>
      </w:r>
      <w:r w:rsidRPr="002B3837">
        <w:rPr>
          <w:rStyle w:val="Emphasis"/>
        </w:rPr>
        <w:t xml:space="preserve">simultaneously with this new reactionary political formation </w:t>
      </w:r>
      <w:r w:rsidRPr="002B3837">
        <w:rPr>
          <w:rStyle w:val="Emphasis"/>
          <w:highlight w:val="green"/>
        </w:rPr>
        <w:t>in the U</w:t>
      </w:r>
      <w:r w:rsidRPr="002B3837">
        <w:rPr>
          <w:rStyle w:val="Emphasis"/>
        </w:rPr>
        <w:t xml:space="preserve">nited </w:t>
      </w:r>
      <w:r w:rsidRPr="002B3837">
        <w:rPr>
          <w:rStyle w:val="Emphasis"/>
          <w:highlight w:val="green"/>
        </w:rPr>
        <w:t>S</w:t>
      </w:r>
      <w:r w:rsidRPr="002B3837">
        <w:rPr>
          <w:rStyle w:val="Emphasis"/>
        </w:rPr>
        <w:t xml:space="preserve">tates </w:t>
      </w:r>
      <w:r w:rsidRPr="002B3837">
        <w:rPr>
          <w:rStyle w:val="Emphasis"/>
          <w:highlight w:val="green"/>
        </w:rPr>
        <w:t>is a resurgent movement for socialism</w:t>
      </w:r>
      <w:r w:rsidRPr="002B3837">
        <w:rPr>
          <w:rStyle w:val="StyleUnderline"/>
          <w:highlight w:val="green"/>
        </w:rPr>
        <w:t>, based in the working-class majority and dissident intellectuals</w:t>
      </w:r>
      <w:r w:rsidRPr="0021123B">
        <w:rPr>
          <w:sz w:val="14"/>
        </w:rPr>
        <w:t xml:space="preserve">. </w:t>
      </w:r>
      <w:r>
        <w:rPr>
          <w:sz w:val="14"/>
        </w:rPr>
        <w:t xml:space="preserve"> P</w:t>
      </w:r>
      <w:r w:rsidRPr="0021123B">
        <w:rPr>
          <w:sz w:val="14"/>
        </w:rPr>
        <w:t xml:space="preserve">, accelerated by the globalization of production, has undermined the former, imperial-based labor aristocracy among certain privileged sections of the working class, </w:t>
      </w:r>
      <w:r w:rsidRPr="0021123B">
        <w:rPr>
          <w:rStyle w:val="StyleUnderline"/>
        </w:rPr>
        <w:t>leading to a resurgence of socialism</w:t>
      </w:r>
      <w:r w:rsidRPr="0021123B">
        <w:rPr>
          <w:sz w:val="14"/>
        </w:rPr>
        <w:t xml:space="preserve">.9 Confronted with what Michael D. Yates has called “the Great Inequality,” </w:t>
      </w:r>
      <w:r w:rsidRPr="002B3837">
        <w:rPr>
          <w:rStyle w:val="StyleUnderline"/>
          <w:highlight w:val="green"/>
        </w:rPr>
        <w:t>the mass of the population in the U</w:t>
      </w:r>
      <w:r w:rsidRPr="002B3837">
        <w:rPr>
          <w:rStyle w:val="StyleUnderline"/>
        </w:rPr>
        <w:t xml:space="preserve">nited </w:t>
      </w:r>
      <w:r w:rsidRPr="002B3837">
        <w:rPr>
          <w:rStyle w:val="StyleUnderline"/>
          <w:highlight w:val="green"/>
        </w:rPr>
        <w:t>S</w:t>
      </w:r>
      <w:r w:rsidRPr="002B3837">
        <w:rPr>
          <w:rStyle w:val="StyleUnderline"/>
        </w:rPr>
        <w:t xml:space="preserve">tates, </w:t>
      </w:r>
      <w:r w:rsidRPr="002B3837">
        <w:rPr>
          <w:rStyle w:val="StyleUnderline"/>
          <w:highlight w:val="green"/>
        </w:rPr>
        <w:t>particularly youth, are faced with rapidly diminishing prospects</w:t>
      </w:r>
      <w:r w:rsidRPr="0021123B">
        <w:rPr>
          <w:rStyle w:val="StyleUnderline"/>
        </w:rPr>
        <w:t xml:space="preserve">, finding themselves in </w:t>
      </w:r>
      <w:r w:rsidRPr="002B3837">
        <w:rPr>
          <w:rStyle w:val="StyleUnderline"/>
          <w:highlight w:val="green"/>
        </w:rPr>
        <w:t>a state of uncertainty</w:t>
      </w:r>
      <w:r w:rsidRPr="0021123B">
        <w:rPr>
          <w:rStyle w:val="StyleUnderline"/>
        </w:rPr>
        <w:t xml:space="preserve"> </w:t>
      </w:r>
      <w:r w:rsidRPr="0021123B">
        <w:rPr>
          <w:sz w:val="14"/>
        </w:rPr>
        <w:t xml:space="preserve">and often despair, marked by a dramatic increase in “deaths of despair.”10 They are </w:t>
      </w:r>
      <w:r w:rsidRPr="0021123B">
        <w:rPr>
          <w:rStyle w:val="StyleUnderline"/>
        </w:rPr>
        <w:t xml:space="preserve">increasingly </w:t>
      </w:r>
      <w:r w:rsidRPr="002B3837">
        <w:rPr>
          <w:rStyle w:val="StyleUnderline"/>
          <w:highlight w:val="green"/>
        </w:rPr>
        <w:t>alienated from a capitalist system that offers</w:t>
      </w:r>
      <w:r w:rsidRPr="0021123B">
        <w:rPr>
          <w:rStyle w:val="StyleUnderline"/>
        </w:rPr>
        <w:t xml:space="preserve"> them </w:t>
      </w:r>
      <w:r w:rsidRPr="002B3837">
        <w:rPr>
          <w:rStyle w:val="StyleUnderline"/>
          <w:highlight w:val="green"/>
        </w:rPr>
        <w:t>no hope</w:t>
      </w:r>
      <w:r w:rsidRPr="0021123B">
        <w:rPr>
          <w:rStyle w:val="StyleUnderline"/>
        </w:rPr>
        <w:t xml:space="preserve"> and are </w:t>
      </w:r>
      <w:r w:rsidRPr="002B3837">
        <w:rPr>
          <w:rStyle w:val="StyleUnderline"/>
          <w:highlight w:val="green"/>
        </w:rPr>
        <w:t>attracted to socialism as the only genuine alternative</w:t>
      </w:r>
      <w:r w:rsidRPr="0021123B">
        <w:rPr>
          <w:sz w:val="14"/>
        </w:rPr>
        <w:t xml:space="preserve">.11 Although the U.S. situation is unique, similar objective forces </w:t>
      </w:r>
      <w:r w:rsidRPr="0021123B">
        <w:rPr>
          <w:rStyle w:val="StyleUnderline"/>
        </w:rPr>
        <w:t>propelling a resurgence of socialist movements are occurring elsewhere in the system</w:t>
      </w:r>
      <w:r w:rsidRPr="0021123B">
        <w:rPr>
          <w:sz w:val="14"/>
        </w:rPr>
        <w:t>, primarily in the Global South, in an era of continuing economic stagnation, financialization, and universal ecological decline.</w:t>
      </w:r>
    </w:p>
    <w:p w14:paraId="622DB8FA" w14:textId="77777777" w:rsidR="00871346" w:rsidRPr="00871346" w:rsidRDefault="00871346" w:rsidP="00871346"/>
    <w:p w14:paraId="565E9E76" w14:textId="0A6DC6C8" w:rsidR="004A7AC4" w:rsidRDefault="004A7AC4" w:rsidP="004A7AC4">
      <w:pPr>
        <w:pStyle w:val="Heading2"/>
      </w:pPr>
      <w:r>
        <w:t>Case:</w:t>
      </w:r>
    </w:p>
    <w:p w14:paraId="306FAB71" w14:textId="2B53F619" w:rsidR="004A7AC4" w:rsidRDefault="00625248" w:rsidP="00625248">
      <w:pPr>
        <w:pStyle w:val="Heading3"/>
      </w:pPr>
      <w:r>
        <w:t>Adv 1:</w:t>
      </w:r>
    </w:p>
    <w:p w14:paraId="07D371E1" w14:textId="03BC7AE0" w:rsidR="00625248" w:rsidRPr="00625248" w:rsidRDefault="00772661" w:rsidP="00625248">
      <w:pPr>
        <w:pStyle w:val="Heading4"/>
      </w:pPr>
      <w:r>
        <w:t>1]</w:t>
      </w:r>
      <w:r w:rsidR="00625248">
        <w:t xml:space="preserve">AT Yadav: cross ap Fukuda, </w:t>
      </w:r>
      <w:proofErr w:type="spellStart"/>
      <w:r w:rsidR="00625248">
        <w:t>wto</w:t>
      </w:r>
      <w:proofErr w:type="spellEnd"/>
      <w:r w:rsidR="00625248">
        <w:t xml:space="preserve"> furthers poverty of these countries as it </w:t>
      </w:r>
      <w:r>
        <w:t>is used as a method of imperialism by rich countries</w:t>
      </w:r>
    </w:p>
    <w:p w14:paraId="5CD6633B" w14:textId="0DA524D5" w:rsidR="004A7AC4" w:rsidRPr="004723B4" w:rsidRDefault="00772661" w:rsidP="004A7AC4">
      <w:pPr>
        <w:pStyle w:val="Heading4"/>
        <w:rPr>
          <w:rFonts w:asciiTheme="minorHAnsi" w:hAnsiTheme="minorHAnsi" w:cstheme="minorHAnsi"/>
        </w:rPr>
      </w:pPr>
      <w:r>
        <w:rPr>
          <w:rFonts w:asciiTheme="minorHAnsi" w:hAnsiTheme="minorHAnsi" w:cstheme="minorHAnsi"/>
        </w:rPr>
        <w:t>2</w:t>
      </w:r>
      <w:r w:rsidR="004A7AC4">
        <w:rPr>
          <w:rFonts w:asciiTheme="minorHAnsi" w:hAnsiTheme="minorHAnsi" w:cstheme="minorHAnsi"/>
        </w:rPr>
        <w:t xml:space="preserve">] </w:t>
      </w:r>
      <w:r w:rsidR="004A7AC4" w:rsidRPr="004723B4">
        <w:rPr>
          <w:rFonts w:asciiTheme="minorHAnsi" w:hAnsiTheme="minorHAnsi" w:cstheme="minorHAnsi"/>
        </w:rPr>
        <w:t>AMR won’t risk extinction---</w:t>
      </w:r>
      <w:proofErr w:type="spellStart"/>
      <w:r w:rsidR="004A7AC4" w:rsidRPr="004723B4">
        <w:rPr>
          <w:rFonts w:asciiTheme="minorHAnsi" w:hAnsiTheme="minorHAnsi" w:cstheme="minorHAnsi"/>
        </w:rPr>
        <w:t>squo</w:t>
      </w:r>
      <w:proofErr w:type="spellEnd"/>
      <w:r w:rsidR="004A7AC4" w:rsidRPr="004723B4">
        <w:rPr>
          <w:rFonts w:asciiTheme="minorHAnsi" w:hAnsiTheme="minorHAnsi" w:cstheme="minorHAnsi"/>
        </w:rPr>
        <w:t xml:space="preserve"> solves, but the impact’s inevitable</w:t>
      </w:r>
    </w:p>
    <w:p w14:paraId="27A9C3B3" w14:textId="77777777" w:rsidR="004A7AC4" w:rsidRPr="004723B4" w:rsidRDefault="004A7AC4" w:rsidP="004A7AC4">
      <w:pPr>
        <w:rPr>
          <w:rFonts w:asciiTheme="minorHAnsi" w:hAnsiTheme="minorHAnsi" w:cstheme="minorHAnsi"/>
        </w:rPr>
      </w:pPr>
      <w:r w:rsidRPr="004723B4">
        <w:rPr>
          <w:rStyle w:val="Style13ptBold"/>
          <w:rFonts w:asciiTheme="minorHAnsi" w:hAnsiTheme="minorHAnsi" w:cstheme="minorHAnsi"/>
        </w:rPr>
        <w:t>Biba 17</w:t>
      </w:r>
      <w:r w:rsidRPr="004723B4">
        <w:rPr>
          <w:rFonts w:asciiTheme="minorHAnsi" w:hAnsiTheme="minorHAnsi" w:cstheme="minorHAnsi"/>
        </w:rPr>
        <w:t xml:space="preserve"> – New York City–based freelance science journalist [Erin, 6/8/2017, “How we can stop antibiotic resistance”, BBC, </w:t>
      </w:r>
      <w:hyperlink r:id="rId11" w:history="1">
        <w:r w:rsidRPr="004723B4">
          <w:rPr>
            <w:rStyle w:val="Hyperlink"/>
            <w:rFonts w:asciiTheme="minorHAnsi" w:hAnsiTheme="minorHAnsi" w:cstheme="minorHAnsi"/>
          </w:rPr>
          <w:t>http://www.bbc.com/future/story/20170607-how-we-can-stop-antibiotic-resistance</w:t>
        </w:r>
      </w:hyperlink>
      <w:r w:rsidRPr="004723B4">
        <w:rPr>
          <w:rFonts w:asciiTheme="minorHAnsi" w:hAnsiTheme="minorHAnsi" w:cstheme="minorHAnsi"/>
        </w:rPr>
        <w:t xml:space="preserve">] </w:t>
      </w:r>
      <w:proofErr w:type="spellStart"/>
      <w:r w:rsidRPr="004723B4">
        <w:rPr>
          <w:rFonts w:asciiTheme="minorHAnsi" w:hAnsiTheme="minorHAnsi" w:cstheme="minorHAnsi"/>
        </w:rPr>
        <w:t>AMarb</w:t>
      </w:r>
      <w:proofErr w:type="spellEnd"/>
    </w:p>
    <w:p w14:paraId="015A41B4" w14:textId="6ADB32ED" w:rsidR="00871346" w:rsidRDefault="004A7AC4" w:rsidP="004A7AC4">
      <w:pPr>
        <w:rPr>
          <w:rStyle w:val="Emphasis"/>
          <w:rFonts w:asciiTheme="minorHAnsi" w:hAnsiTheme="minorHAnsi" w:cstheme="minorHAnsi"/>
        </w:rPr>
      </w:pPr>
      <w:r w:rsidRPr="004723B4">
        <w:rPr>
          <w:rFonts w:asciiTheme="minorHAnsi" w:hAnsiTheme="minorHAnsi" w:cstheme="minorHAnsi"/>
          <w:sz w:val="14"/>
        </w:rPr>
        <w:t xml:space="preserve">First, the entire world needs to get on board. Two years ago this essentially happened when </w:t>
      </w:r>
      <w:r w:rsidRPr="004723B4">
        <w:rPr>
          <w:rStyle w:val="StyleUnderline"/>
          <w:rFonts w:asciiTheme="minorHAnsi" w:hAnsiTheme="minorHAnsi" w:cstheme="minorHAnsi"/>
        </w:rPr>
        <w:t xml:space="preserve">member states of the </w:t>
      </w:r>
      <w:r w:rsidRPr="004723B4">
        <w:rPr>
          <w:rStyle w:val="Emphasis"/>
          <w:rFonts w:asciiTheme="minorHAnsi" w:hAnsiTheme="minorHAnsi" w:cstheme="minorHAnsi"/>
          <w:highlight w:val="green"/>
        </w:rPr>
        <w:t>WHO</w:t>
      </w:r>
      <w:r w:rsidRPr="004723B4">
        <w:rPr>
          <w:rStyle w:val="StyleUnderline"/>
          <w:rFonts w:asciiTheme="minorHAnsi" w:hAnsiTheme="minorHAnsi" w:cstheme="minorHAnsi"/>
          <w:highlight w:val="green"/>
        </w:rPr>
        <w:t xml:space="preserve"> agreed to</w:t>
      </w:r>
      <w:r w:rsidRPr="004723B4">
        <w:rPr>
          <w:rStyle w:val="StyleUnderline"/>
          <w:rFonts w:asciiTheme="minorHAnsi" w:hAnsiTheme="minorHAnsi" w:cstheme="minorHAnsi"/>
        </w:rPr>
        <w:t xml:space="preserve"> accept </w:t>
      </w:r>
      <w:r w:rsidRPr="004723B4">
        <w:rPr>
          <w:rStyle w:val="StyleUnderline"/>
          <w:rFonts w:asciiTheme="minorHAnsi" w:hAnsiTheme="minorHAnsi" w:cstheme="minorHAnsi"/>
          <w:highlight w:val="green"/>
        </w:rPr>
        <w:t xml:space="preserve">a </w:t>
      </w:r>
      <w:r w:rsidRPr="004723B4">
        <w:rPr>
          <w:rStyle w:val="Emphasis"/>
          <w:rFonts w:asciiTheme="minorHAnsi" w:hAnsiTheme="minorHAnsi" w:cstheme="minorHAnsi"/>
          <w:highlight w:val="green"/>
        </w:rPr>
        <w:t>Global Action Plan</w:t>
      </w:r>
      <w:r w:rsidRPr="004723B4">
        <w:rPr>
          <w:rFonts w:asciiTheme="minorHAnsi" w:hAnsiTheme="minorHAnsi" w:cstheme="minorHAnsi"/>
          <w:sz w:val="14"/>
        </w:rPr>
        <w:t xml:space="preserve"> – by then, antibiotic resistance was a problem </w:t>
      </w:r>
      <w:r w:rsidRPr="004723B4">
        <w:rPr>
          <w:rStyle w:val="StyleUnderline"/>
          <w:rFonts w:asciiTheme="minorHAnsi" w:hAnsiTheme="minorHAnsi" w:cstheme="minorHAnsi"/>
          <w:highlight w:val="green"/>
        </w:rPr>
        <w:t>that</w:t>
      </w:r>
      <w:r w:rsidRPr="004723B4">
        <w:rPr>
          <w:rFonts w:asciiTheme="minorHAnsi" w:hAnsiTheme="minorHAnsi" w:cstheme="minorHAnsi"/>
          <w:sz w:val="14"/>
        </w:rPr>
        <w:t xml:space="preserve"> had already been on the radar for many decades. </w:t>
      </w:r>
      <w:r w:rsidRPr="004723B4">
        <w:rPr>
          <w:rStyle w:val="StyleUnderline"/>
          <w:rFonts w:asciiTheme="minorHAnsi" w:hAnsiTheme="minorHAnsi" w:cstheme="minorHAnsi"/>
        </w:rPr>
        <w:t xml:space="preserve">The plan </w:t>
      </w:r>
      <w:r w:rsidRPr="004723B4">
        <w:rPr>
          <w:rStyle w:val="StyleUnderline"/>
          <w:rFonts w:asciiTheme="minorHAnsi" w:hAnsiTheme="minorHAnsi" w:cstheme="minorHAnsi"/>
          <w:highlight w:val="green"/>
        </w:rPr>
        <w:t xml:space="preserve">lays out </w:t>
      </w:r>
      <w:r w:rsidRPr="004723B4">
        <w:rPr>
          <w:rStyle w:val="Emphasis"/>
          <w:rFonts w:asciiTheme="minorHAnsi" w:hAnsiTheme="minorHAnsi" w:cstheme="minorHAnsi"/>
          <w:highlight w:val="green"/>
        </w:rPr>
        <w:t>extensive solutions</w:t>
      </w:r>
      <w:r w:rsidRPr="004723B4">
        <w:rPr>
          <w:rStyle w:val="StyleUnderline"/>
          <w:rFonts w:asciiTheme="minorHAnsi" w:hAnsiTheme="minorHAnsi" w:cstheme="minorHAnsi"/>
          <w:highlight w:val="green"/>
        </w:rPr>
        <w:t xml:space="preserve"> and </w:t>
      </w:r>
      <w:r w:rsidRPr="004723B4">
        <w:rPr>
          <w:rStyle w:val="Emphasis"/>
          <w:rFonts w:asciiTheme="minorHAnsi" w:hAnsiTheme="minorHAnsi" w:cstheme="minorHAnsi"/>
          <w:highlight w:val="green"/>
        </w:rPr>
        <w:t>best practices</w:t>
      </w:r>
      <w:r w:rsidRPr="004723B4">
        <w:rPr>
          <w:rStyle w:val="StyleUnderline"/>
          <w:rFonts w:asciiTheme="minorHAnsi" w:hAnsiTheme="minorHAnsi" w:cstheme="minorHAnsi"/>
        </w:rPr>
        <w:t xml:space="preserve"> that all countries can take </w:t>
      </w:r>
      <w:r w:rsidRPr="004723B4">
        <w:rPr>
          <w:rStyle w:val="StyleUnderline"/>
          <w:rFonts w:asciiTheme="minorHAnsi" w:hAnsiTheme="minorHAnsi" w:cstheme="minorHAnsi"/>
          <w:highlight w:val="green"/>
        </w:rPr>
        <w:t xml:space="preserve">to </w:t>
      </w:r>
      <w:r w:rsidRPr="004723B4">
        <w:rPr>
          <w:rStyle w:val="Emphasis"/>
          <w:rFonts w:asciiTheme="minorHAnsi" w:hAnsiTheme="minorHAnsi" w:cstheme="minorHAnsi"/>
          <w:highlight w:val="green"/>
        </w:rPr>
        <w:t>reduce resistance.</w:t>
      </w:r>
      <w:r w:rsidRPr="004723B4">
        <w:rPr>
          <w:rFonts w:asciiTheme="minorHAnsi" w:hAnsiTheme="minorHAnsi" w:cstheme="minorHAnsi"/>
          <w:sz w:val="14"/>
        </w:rPr>
        <w:t xml:space="preserve"> “That’s historic,” says Sprenger. Before then, he says, the only people actively discussing how to reduce resistance were people within medical circles, for the most part. </w:t>
      </w:r>
      <w:r w:rsidRPr="004723B4">
        <w:rPr>
          <w:rStyle w:val="StyleUnderline"/>
          <w:rFonts w:asciiTheme="minorHAnsi" w:hAnsiTheme="minorHAnsi" w:cstheme="minorHAnsi"/>
        </w:rPr>
        <w:t xml:space="preserve">"95% of the worldwide population is now living in a country where they have developed a national action plan. All these </w:t>
      </w:r>
      <w:r w:rsidRPr="004723B4">
        <w:rPr>
          <w:rStyle w:val="StyleUnderline"/>
          <w:rFonts w:asciiTheme="minorHAnsi" w:hAnsiTheme="minorHAnsi" w:cstheme="minorHAnsi"/>
          <w:highlight w:val="green"/>
        </w:rPr>
        <w:t>countries</w:t>
      </w:r>
      <w:r w:rsidRPr="004723B4">
        <w:rPr>
          <w:rStyle w:val="StyleUnderline"/>
          <w:rFonts w:asciiTheme="minorHAnsi" w:hAnsiTheme="minorHAnsi" w:cstheme="minorHAnsi"/>
        </w:rPr>
        <w:t xml:space="preserve"> have </w:t>
      </w:r>
      <w:r w:rsidRPr="004723B4">
        <w:rPr>
          <w:rStyle w:val="StyleUnderline"/>
          <w:rFonts w:asciiTheme="minorHAnsi" w:hAnsiTheme="minorHAnsi" w:cstheme="minorHAnsi"/>
          <w:highlight w:val="green"/>
        </w:rPr>
        <w:t>increased</w:t>
      </w:r>
      <w:r w:rsidRPr="004723B4">
        <w:rPr>
          <w:rStyle w:val="StyleUnderline"/>
          <w:rFonts w:asciiTheme="minorHAnsi" w:hAnsiTheme="minorHAnsi" w:cstheme="minorHAnsi"/>
        </w:rPr>
        <w:t xml:space="preserve"> activities in </w:t>
      </w:r>
      <w:r w:rsidRPr="004723B4">
        <w:rPr>
          <w:rStyle w:val="Emphasis"/>
          <w:rFonts w:asciiTheme="minorHAnsi" w:hAnsiTheme="minorHAnsi" w:cstheme="minorHAnsi"/>
          <w:highlight w:val="green"/>
        </w:rPr>
        <w:t>education</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training</w:t>
      </w:r>
      <w:r w:rsidRPr="004723B4">
        <w:rPr>
          <w:rStyle w:val="StyleUnderline"/>
          <w:rFonts w:asciiTheme="minorHAnsi" w:hAnsiTheme="minorHAnsi" w:cstheme="minorHAnsi"/>
          <w:highlight w:val="green"/>
        </w:rPr>
        <w:t xml:space="preserve">, and </w:t>
      </w:r>
      <w:r w:rsidRPr="004723B4">
        <w:rPr>
          <w:rStyle w:val="Emphasis"/>
          <w:rFonts w:asciiTheme="minorHAnsi" w:hAnsiTheme="minorHAnsi" w:cstheme="minorHAnsi"/>
          <w:highlight w:val="green"/>
        </w:rPr>
        <w:t>prevention control</w:t>
      </w:r>
      <w:r w:rsidRPr="004723B4">
        <w:rPr>
          <w:rStyle w:val="StyleUnderline"/>
          <w:rFonts w:asciiTheme="minorHAnsi" w:hAnsiTheme="minorHAnsi" w:cstheme="minorHAnsi"/>
          <w:highlight w:val="green"/>
        </w:rPr>
        <w:t>.</w:t>
      </w:r>
      <w:r w:rsidRPr="004723B4">
        <w:rPr>
          <w:rFonts w:asciiTheme="minorHAnsi" w:hAnsiTheme="minorHAnsi" w:cstheme="minorHAnsi"/>
          <w:sz w:val="14"/>
        </w:rPr>
        <w:t xml:space="preserve">” In the last couple of decades we’ve seen decreases in prescription to children in the US – Dr Katherine Fleming-Dutra Then, last year, </w:t>
      </w:r>
      <w:r w:rsidRPr="004723B4">
        <w:rPr>
          <w:rStyle w:val="StyleUnderline"/>
          <w:rFonts w:asciiTheme="minorHAnsi" w:hAnsiTheme="minorHAnsi" w:cstheme="minorHAnsi"/>
        </w:rPr>
        <w:t xml:space="preserve">the </w:t>
      </w:r>
      <w:r w:rsidRPr="004723B4">
        <w:rPr>
          <w:rStyle w:val="Emphasis"/>
          <w:rFonts w:asciiTheme="minorHAnsi" w:hAnsiTheme="minorHAnsi" w:cstheme="minorHAnsi"/>
          <w:highlight w:val="green"/>
        </w:rPr>
        <w:t>UN</w:t>
      </w:r>
      <w:r w:rsidRPr="004723B4">
        <w:rPr>
          <w:rStyle w:val="Emphasis"/>
          <w:rFonts w:asciiTheme="minorHAnsi" w:hAnsiTheme="minorHAnsi" w:cstheme="minorHAnsi"/>
        </w:rPr>
        <w:t xml:space="preserve"> addressed the issue</w:t>
      </w:r>
      <w:r w:rsidRPr="004723B4">
        <w:rPr>
          <w:rFonts w:asciiTheme="minorHAnsi" w:hAnsiTheme="minorHAnsi" w:cstheme="minorHAnsi"/>
          <w:sz w:val="14"/>
        </w:rPr>
        <w:t xml:space="preserve"> before the General Assembly – only the fourth time in history that a health issue was discussed there. And just this May the </w:t>
      </w:r>
      <w:r w:rsidRPr="004723B4">
        <w:rPr>
          <w:rStyle w:val="Emphasis"/>
          <w:rFonts w:asciiTheme="minorHAnsi" w:hAnsiTheme="minorHAnsi" w:cstheme="minorHAnsi"/>
          <w:highlight w:val="green"/>
        </w:rPr>
        <w:t>G20 leaders</w:t>
      </w:r>
      <w:r w:rsidRPr="004723B4">
        <w:rPr>
          <w:rStyle w:val="StyleUnderline"/>
          <w:rFonts w:asciiTheme="minorHAnsi" w:hAnsiTheme="minorHAnsi" w:cstheme="minorHAnsi"/>
          <w:highlight w:val="green"/>
        </w:rPr>
        <w:t xml:space="preserve"> signed a declaration</w:t>
      </w:r>
      <w:r w:rsidRPr="004723B4">
        <w:rPr>
          <w:rStyle w:val="StyleUnderline"/>
          <w:rFonts w:asciiTheme="minorHAnsi" w:hAnsiTheme="minorHAnsi" w:cstheme="minorHAnsi"/>
        </w:rPr>
        <w:t xml:space="preserve"> on global health that included </w:t>
      </w:r>
      <w:r w:rsidRPr="004723B4">
        <w:rPr>
          <w:rStyle w:val="StyleUnderline"/>
          <w:rFonts w:asciiTheme="minorHAnsi" w:hAnsiTheme="minorHAnsi" w:cstheme="minorHAnsi"/>
          <w:highlight w:val="green"/>
        </w:rPr>
        <w:t>tackling a</w:t>
      </w:r>
      <w:r w:rsidRPr="004723B4">
        <w:rPr>
          <w:rStyle w:val="StyleUnderline"/>
          <w:rFonts w:asciiTheme="minorHAnsi" w:hAnsiTheme="minorHAnsi" w:cstheme="minorHAnsi"/>
        </w:rPr>
        <w:t>nti</w:t>
      </w:r>
      <w:r w:rsidRPr="004723B4">
        <w:rPr>
          <w:rStyle w:val="StyleUnderline"/>
          <w:rFonts w:asciiTheme="minorHAnsi" w:hAnsiTheme="minorHAnsi" w:cstheme="minorHAnsi"/>
          <w:highlight w:val="green"/>
        </w:rPr>
        <w:t>b</w:t>
      </w:r>
      <w:r w:rsidRPr="004723B4">
        <w:rPr>
          <w:rStyle w:val="StyleUnderline"/>
          <w:rFonts w:asciiTheme="minorHAnsi" w:hAnsiTheme="minorHAnsi" w:cstheme="minorHAnsi"/>
        </w:rPr>
        <w:t xml:space="preserve">iotic </w:t>
      </w:r>
      <w:r w:rsidRPr="004723B4">
        <w:rPr>
          <w:rStyle w:val="StyleUnderline"/>
          <w:rFonts w:asciiTheme="minorHAnsi" w:hAnsiTheme="minorHAnsi" w:cstheme="minorHAnsi"/>
          <w:highlight w:val="green"/>
        </w:rPr>
        <w:t>r</w:t>
      </w:r>
      <w:r w:rsidRPr="004723B4">
        <w:rPr>
          <w:rStyle w:val="StyleUnderline"/>
          <w:rFonts w:asciiTheme="minorHAnsi" w:hAnsiTheme="minorHAnsi" w:cstheme="minorHAnsi"/>
        </w:rPr>
        <w:t>esistance.</w:t>
      </w:r>
      <w:r w:rsidRPr="004723B4">
        <w:rPr>
          <w:rFonts w:asciiTheme="minorHAnsi" w:hAnsiTheme="minorHAnsi" w:cstheme="minorHAnsi"/>
          <w:sz w:val="14"/>
        </w:rPr>
        <w:t xml:space="preserve"> So it’s definitely a grand challenge that world leaders are taking seriously. Much of the </w:t>
      </w:r>
      <w:r w:rsidRPr="004723B4">
        <w:rPr>
          <w:rStyle w:val="StyleUnderline"/>
          <w:rFonts w:asciiTheme="minorHAnsi" w:hAnsiTheme="minorHAnsi" w:cstheme="minorHAnsi"/>
        </w:rPr>
        <w:t xml:space="preserve">WHO action plan focuses on hospital stewardship and supervision. The </w:t>
      </w:r>
      <w:r w:rsidRPr="004723B4">
        <w:rPr>
          <w:rStyle w:val="Emphasis"/>
          <w:rFonts w:asciiTheme="minorHAnsi" w:hAnsiTheme="minorHAnsi" w:cstheme="minorHAnsi"/>
          <w:highlight w:val="green"/>
        </w:rPr>
        <w:t>CDC</w:t>
      </w:r>
      <w:r w:rsidRPr="004723B4">
        <w:rPr>
          <w:rStyle w:val="StyleUnderline"/>
          <w:rFonts w:asciiTheme="minorHAnsi" w:hAnsiTheme="minorHAnsi" w:cstheme="minorHAnsi"/>
        </w:rPr>
        <w:t xml:space="preserve"> is</w:t>
      </w:r>
      <w:r w:rsidRPr="004723B4">
        <w:rPr>
          <w:rFonts w:asciiTheme="minorHAnsi" w:hAnsiTheme="minorHAnsi" w:cstheme="minorHAnsi"/>
          <w:sz w:val="14"/>
        </w:rPr>
        <w:t xml:space="preserve"> currently </w:t>
      </w:r>
      <w:r w:rsidRPr="004723B4">
        <w:rPr>
          <w:rStyle w:val="StyleUnderline"/>
          <w:rFonts w:asciiTheme="minorHAnsi" w:hAnsiTheme="minorHAnsi" w:cstheme="minorHAnsi"/>
        </w:rPr>
        <w:t>working</w:t>
      </w:r>
      <w:r w:rsidRPr="004723B4">
        <w:rPr>
          <w:rFonts w:asciiTheme="minorHAnsi" w:hAnsiTheme="minorHAnsi" w:cstheme="minorHAnsi"/>
          <w:sz w:val="14"/>
        </w:rPr>
        <w:t xml:space="preserve"> closely </w:t>
      </w:r>
      <w:r w:rsidRPr="004723B4">
        <w:rPr>
          <w:rStyle w:val="StyleUnderline"/>
          <w:rFonts w:asciiTheme="minorHAnsi" w:hAnsiTheme="minorHAnsi" w:cstheme="minorHAnsi"/>
        </w:rPr>
        <w:t xml:space="preserve">with American hospitals </w:t>
      </w:r>
      <w:r w:rsidRPr="004723B4">
        <w:rPr>
          <w:rStyle w:val="StyleUnderline"/>
          <w:rFonts w:asciiTheme="minorHAnsi" w:hAnsiTheme="minorHAnsi" w:cstheme="minorHAnsi"/>
          <w:highlight w:val="green"/>
        </w:rPr>
        <w:t>to provide</w:t>
      </w:r>
      <w:r w:rsidRPr="004723B4">
        <w:rPr>
          <w:rStyle w:val="StyleUnderline"/>
          <w:rFonts w:asciiTheme="minorHAnsi" w:hAnsiTheme="minorHAnsi" w:cstheme="minorHAnsi"/>
        </w:rPr>
        <w:t xml:space="preserve"> guidelines and education for the </w:t>
      </w:r>
      <w:r w:rsidRPr="004723B4">
        <w:rPr>
          <w:rStyle w:val="Emphasis"/>
          <w:rFonts w:asciiTheme="minorHAnsi" w:hAnsiTheme="minorHAnsi" w:cstheme="minorHAnsi"/>
          <w:highlight w:val="green"/>
        </w:rPr>
        <w:t>safe and reasonable prescription of antibiotics.</w:t>
      </w:r>
      <w:r w:rsidRPr="004723B4">
        <w:rPr>
          <w:rStyle w:val="StyleUnderline"/>
          <w:rFonts w:asciiTheme="minorHAnsi" w:hAnsiTheme="minorHAnsi" w:cstheme="minorHAnsi"/>
        </w:rPr>
        <w:t xml:space="preserve"> </w:t>
      </w:r>
      <w:r w:rsidRPr="004723B4">
        <w:rPr>
          <w:rStyle w:val="Emphasis"/>
          <w:rFonts w:asciiTheme="minorHAnsi" w:hAnsiTheme="minorHAnsi" w:cstheme="minorHAnsi"/>
        </w:rPr>
        <w:t>“We have made some progress,”</w:t>
      </w:r>
      <w:r w:rsidRPr="004723B4">
        <w:rPr>
          <w:rFonts w:asciiTheme="minorHAnsi" w:hAnsiTheme="minorHAnsi" w:cstheme="minorHAnsi"/>
          <w:sz w:val="14"/>
        </w:rPr>
        <w:t xml:space="preserve"> says Dr Katherine Fleming-Dutra, an epidemiologist at the CDC. “In the last couple of decades </w:t>
      </w:r>
      <w:r w:rsidRPr="004723B4">
        <w:rPr>
          <w:rStyle w:val="StyleUnderline"/>
          <w:rFonts w:asciiTheme="minorHAnsi" w:hAnsiTheme="minorHAnsi" w:cstheme="minorHAnsi"/>
        </w:rPr>
        <w:t>we’ve seen decreases in prescription to children</w:t>
      </w:r>
      <w:r w:rsidRPr="004723B4">
        <w:rPr>
          <w:rFonts w:asciiTheme="minorHAnsi" w:hAnsiTheme="minorHAnsi" w:cstheme="minorHAnsi"/>
          <w:sz w:val="14"/>
        </w:rPr>
        <w:t xml:space="preserve"> in the US. We have seen less progress in adults. The </w:t>
      </w:r>
      <w:r w:rsidRPr="004723B4">
        <w:rPr>
          <w:rStyle w:val="StyleUnderline"/>
          <w:rFonts w:asciiTheme="minorHAnsi" w:hAnsiTheme="minorHAnsi" w:cstheme="minorHAnsi"/>
        </w:rPr>
        <w:t>rate in adults has been relatively stable.”</w:t>
      </w:r>
      <w:r w:rsidRPr="004723B4">
        <w:rPr>
          <w:rFonts w:asciiTheme="minorHAnsi" w:hAnsiTheme="minorHAnsi" w:cstheme="minorHAnsi"/>
          <w:sz w:val="14"/>
        </w:rPr>
        <w:t xml:space="preserve"> Once hospitals and physicians get on board with reducing prescriptions the next step is to change regulations around agriculture. Ten years ago the European Union banned antibiotics as growth promoters. And just this January, </w:t>
      </w:r>
      <w:r w:rsidRPr="004723B4">
        <w:rPr>
          <w:rStyle w:val="StyleUnderline"/>
          <w:rFonts w:asciiTheme="minorHAnsi" w:hAnsiTheme="minorHAnsi" w:cstheme="minorHAnsi"/>
        </w:rPr>
        <w:t>the</w:t>
      </w:r>
      <w:r w:rsidRPr="004723B4">
        <w:rPr>
          <w:rFonts w:asciiTheme="minorHAnsi" w:hAnsiTheme="minorHAnsi" w:cstheme="minorHAnsi"/>
          <w:sz w:val="14"/>
        </w:rPr>
        <w:t xml:space="preserve"> US </w:t>
      </w:r>
      <w:r w:rsidRPr="004723B4">
        <w:rPr>
          <w:rStyle w:val="StyleUnderline"/>
          <w:rFonts w:asciiTheme="minorHAnsi" w:hAnsiTheme="minorHAnsi" w:cstheme="minorHAnsi"/>
        </w:rPr>
        <w:t>F</w:t>
      </w:r>
      <w:r w:rsidRPr="004723B4">
        <w:rPr>
          <w:rFonts w:asciiTheme="minorHAnsi" w:hAnsiTheme="minorHAnsi" w:cstheme="minorHAnsi"/>
          <w:sz w:val="14"/>
        </w:rPr>
        <w:t xml:space="preserve">ood and </w:t>
      </w:r>
      <w:r w:rsidRPr="004723B4">
        <w:rPr>
          <w:rStyle w:val="StyleUnderline"/>
          <w:rFonts w:asciiTheme="minorHAnsi" w:hAnsiTheme="minorHAnsi" w:cstheme="minorHAnsi"/>
        </w:rPr>
        <w:t>D</w:t>
      </w:r>
      <w:r w:rsidRPr="004723B4">
        <w:rPr>
          <w:rFonts w:asciiTheme="minorHAnsi" w:hAnsiTheme="minorHAnsi" w:cstheme="minorHAnsi"/>
          <w:sz w:val="14"/>
        </w:rPr>
        <w:t xml:space="preserve">rug </w:t>
      </w:r>
      <w:r w:rsidRPr="004723B4">
        <w:rPr>
          <w:rStyle w:val="StyleUnderline"/>
          <w:rFonts w:asciiTheme="minorHAnsi" w:hAnsiTheme="minorHAnsi" w:cstheme="minorHAnsi"/>
        </w:rPr>
        <w:t>A</w:t>
      </w:r>
      <w:r w:rsidRPr="004723B4">
        <w:rPr>
          <w:rFonts w:asciiTheme="minorHAnsi" w:hAnsiTheme="minorHAnsi" w:cstheme="minorHAnsi"/>
          <w:sz w:val="14"/>
        </w:rPr>
        <w:t xml:space="preserve">dministration </w:t>
      </w:r>
      <w:r w:rsidRPr="004723B4">
        <w:rPr>
          <w:rStyle w:val="StyleUnderline"/>
          <w:rFonts w:asciiTheme="minorHAnsi" w:hAnsiTheme="minorHAnsi" w:cstheme="minorHAnsi"/>
        </w:rPr>
        <w:t>removed growth from the indicated use of antibiotics on drug labelling.</w:t>
      </w:r>
      <w:r w:rsidRPr="004723B4">
        <w:rPr>
          <w:rFonts w:asciiTheme="minorHAnsi" w:hAnsiTheme="minorHAnsi" w:cstheme="minorHAnsi"/>
          <w:sz w:val="14"/>
        </w:rPr>
        <w:t xml:space="preserve"> According to Dr William Flynn, deputy director for science policy at FDA’s Center for Veterinary Medicine, </w:t>
      </w:r>
      <w:r w:rsidRPr="004723B4">
        <w:rPr>
          <w:rStyle w:val="StyleUnderline"/>
          <w:rFonts w:asciiTheme="minorHAnsi" w:hAnsiTheme="minorHAnsi" w:cstheme="minorHAnsi"/>
        </w:rPr>
        <w:t>“There was a real recognition that this was something [farmers] needed to take seriously and respond to. We’re encouraged</w:t>
      </w:r>
      <w:r w:rsidRPr="004723B4">
        <w:rPr>
          <w:rFonts w:asciiTheme="minorHAnsi" w:hAnsiTheme="minorHAnsi" w:cstheme="minorHAnsi"/>
          <w:sz w:val="14"/>
        </w:rPr>
        <w:t xml:space="preserve"> by the fact </w:t>
      </w:r>
      <w:r w:rsidRPr="004723B4">
        <w:rPr>
          <w:rStyle w:val="StyleUnderline"/>
          <w:rFonts w:asciiTheme="minorHAnsi" w:hAnsiTheme="minorHAnsi" w:cstheme="minorHAnsi"/>
        </w:rPr>
        <w:t xml:space="preserve">that they were engaging and working with us to find ways to make it work.” </w:t>
      </w:r>
      <w:r w:rsidRPr="004723B4">
        <w:rPr>
          <w:rFonts w:asciiTheme="minorHAnsi" w:hAnsiTheme="minorHAnsi" w:cstheme="minorHAnsi"/>
          <w:sz w:val="14"/>
        </w:rPr>
        <w:t xml:space="preserve">But other countries need to follow suit – as evidenced by the recent revelations about antibiotic resistance coming out of China. </w:t>
      </w:r>
      <w:r w:rsidRPr="004723B4">
        <w:rPr>
          <w:rStyle w:val="StyleUnderline"/>
          <w:rFonts w:asciiTheme="minorHAnsi" w:hAnsiTheme="minorHAnsi" w:cstheme="minorHAnsi"/>
          <w:highlight w:val="green"/>
        </w:rPr>
        <w:t>One of the most important steps</w:t>
      </w:r>
      <w:r w:rsidRPr="004723B4">
        <w:rPr>
          <w:rFonts w:asciiTheme="minorHAnsi" w:hAnsiTheme="minorHAnsi" w:cstheme="minorHAnsi"/>
          <w:sz w:val="14"/>
        </w:rPr>
        <w:t xml:space="preserve"> in tackling resistance </w:t>
      </w:r>
      <w:r w:rsidRPr="004723B4">
        <w:rPr>
          <w:rStyle w:val="StyleUnderline"/>
          <w:rFonts w:asciiTheme="minorHAnsi" w:hAnsiTheme="minorHAnsi" w:cstheme="minorHAnsi"/>
          <w:highlight w:val="green"/>
        </w:rPr>
        <w:t xml:space="preserve">is </w:t>
      </w:r>
      <w:r w:rsidRPr="004723B4">
        <w:rPr>
          <w:rStyle w:val="Emphasis"/>
          <w:rFonts w:asciiTheme="minorHAnsi" w:hAnsiTheme="minorHAnsi" w:cstheme="minorHAnsi"/>
          <w:highlight w:val="green"/>
        </w:rPr>
        <w:t>tracking</w:t>
      </w:r>
      <w:r w:rsidRPr="004723B4">
        <w:rPr>
          <w:rStyle w:val="Emphasis"/>
          <w:rFonts w:asciiTheme="minorHAnsi" w:hAnsiTheme="minorHAnsi" w:cstheme="minorHAnsi"/>
        </w:rPr>
        <w:t xml:space="preserve"> it.</w:t>
      </w:r>
      <w:r w:rsidRPr="004723B4">
        <w:rPr>
          <w:rStyle w:val="StyleUnderline"/>
          <w:rFonts w:asciiTheme="minorHAnsi" w:hAnsiTheme="minorHAnsi" w:cstheme="minorHAnsi"/>
        </w:rPr>
        <w:t xml:space="preserve"> The CDC</w:t>
      </w:r>
      <w:r w:rsidRPr="004723B4">
        <w:rPr>
          <w:rFonts w:asciiTheme="minorHAnsi" w:hAnsiTheme="minorHAnsi" w:cstheme="minorHAnsi"/>
          <w:sz w:val="14"/>
        </w:rPr>
        <w:t xml:space="preserve"> have</w:t>
      </w:r>
      <w:r w:rsidRPr="004723B4">
        <w:rPr>
          <w:rStyle w:val="StyleUnderline"/>
          <w:rFonts w:asciiTheme="minorHAnsi" w:hAnsiTheme="minorHAnsi" w:cstheme="minorHAnsi"/>
        </w:rPr>
        <w:t xml:space="preserve"> set up a system called the</w:t>
      </w:r>
      <w:r w:rsidRPr="004723B4">
        <w:rPr>
          <w:rFonts w:asciiTheme="minorHAnsi" w:hAnsiTheme="minorHAnsi" w:cstheme="minorHAnsi"/>
          <w:sz w:val="14"/>
        </w:rPr>
        <w:t xml:space="preserve"> National Antimicrobial Monitoring System </w:t>
      </w:r>
      <w:r w:rsidRPr="004723B4">
        <w:rPr>
          <w:rStyle w:val="Emphasis"/>
          <w:rFonts w:asciiTheme="minorHAnsi" w:hAnsiTheme="minorHAnsi" w:cstheme="minorHAnsi"/>
          <w:highlight w:val="green"/>
        </w:rPr>
        <w:t>(NARMS).</w:t>
      </w:r>
      <w:r w:rsidRPr="004723B4">
        <w:rPr>
          <w:rStyle w:val="StyleUnderline"/>
          <w:rFonts w:asciiTheme="minorHAnsi" w:hAnsiTheme="minorHAnsi" w:cstheme="minorHAnsi"/>
        </w:rPr>
        <w:t xml:space="preserve"> “Surveillance for antibiotic resistant bacteria is a big part of our mission,”</w:t>
      </w:r>
      <w:r w:rsidRPr="004723B4">
        <w:rPr>
          <w:rFonts w:asciiTheme="minorHAnsi" w:hAnsiTheme="minorHAnsi" w:cstheme="minorHAnsi"/>
          <w:sz w:val="14"/>
        </w:rPr>
        <w:t xml:space="preserve"> says Dr Jean Patel, deputy director of the office of Antimicrobial Resistance at the CDC. </w:t>
      </w:r>
      <w:r w:rsidRPr="004723B4">
        <w:rPr>
          <w:rStyle w:val="StyleUnderline"/>
          <w:rFonts w:asciiTheme="minorHAnsi" w:hAnsiTheme="minorHAnsi" w:cstheme="minorHAnsi"/>
        </w:rPr>
        <w:t xml:space="preserve">“We do this to </w:t>
      </w:r>
      <w:r w:rsidRPr="004723B4">
        <w:rPr>
          <w:rStyle w:val="Emphasis"/>
          <w:rFonts w:asciiTheme="minorHAnsi" w:hAnsiTheme="minorHAnsi" w:cstheme="minorHAnsi"/>
          <w:highlight w:val="green"/>
        </w:rPr>
        <w:t>measure the burden of infection</w:t>
      </w:r>
      <w:r w:rsidRPr="004723B4">
        <w:rPr>
          <w:rStyle w:val="StyleUnderline"/>
          <w:rFonts w:asciiTheme="minorHAnsi" w:hAnsiTheme="minorHAnsi" w:cstheme="minorHAnsi"/>
          <w:highlight w:val="green"/>
        </w:rPr>
        <w:t xml:space="preserve"> and</w:t>
      </w:r>
      <w:r w:rsidRPr="004723B4">
        <w:rPr>
          <w:rStyle w:val="StyleUnderline"/>
          <w:rFonts w:asciiTheme="minorHAnsi" w:hAnsiTheme="minorHAnsi" w:cstheme="minorHAnsi"/>
        </w:rPr>
        <w:t xml:space="preserve"> also </w:t>
      </w:r>
      <w:proofErr w:type="spellStart"/>
      <w:r w:rsidRPr="004723B4">
        <w:rPr>
          <w:rStyle w:val="Emphasis"/>
          <w:rFonts w:asciiTheme="minorHAnsi" w:hAnsiTheme="minorHAnsi" w:cstheme="minorHAnsi"/>
          <w:highlight w:val="green"/>
        </w:rPr>
        <w:t>characterise</w:t>
      </w:r>
      <w:proofErr w:type="spellEnd"/>
      <w:r w:rsidRPr="004723B4">
        <w:rPr>
          <w:rStyle w:val="Emphasis"/>
          <w:rFonts w:asciiTheme="minorHAnsi" w:hAnsiTheme="minorHAnsi" w:cstheme="minorHAnsi"/>
        </w:rPr>
        <w:t xml:space="preserve"> the </w:t>
      </w:r>
      <w:r w:rsidRPr="004723B4">
        <w:rPr>
          <w:rStyle w:val="Emphasis"/>
          <w:rFonts w:asciiTheme="minorHAnsi" w:hAnsiTheme="minorHAnsi" w:cstheme="minorHAnsi"/>
          <w:highlight w:val="green"/>
        </w:rPr>
        <w:t>types of resistance</w:t>
      </w:r>
      <w:r w:rsidRPr="004723B4">
        <w:rPr>
          <w:rStyle w:val="StyleUnderline"/>
          <w:rFonts w:asciiTheme="minorHAnsi" w:hAnsiTheme="minorHAnsi" w:cstheme="minorHAnsi"/>
        </w:rPr>
        <w:t xml:space="preserve"> we see. </w:t>
      </w:r>
      <w:r w:rsidRPr="004723B4">
        <w:rPr>
          <w:rStyle w:val="StyleUnderline"/>
          <w:rFonts w:asciiTheme="minorHAnsi" w:hAnsiTheme="minorHAnsi" w:cstheme="minorHAnsi"/>
          <w:highlight w:val="green"/>
        </w:rPr>
        <w:t xml:space="preserve">This helps us </w:t>
      </w:r>
      <w:proofErr w:type="spellStart"/>
      <w:r w:rsidRPr="004723B4">
        <w:rPr>
          <w:rStyle w:val="StyleUnderline"/>
          <w:rFonts w:asciiTheme="minorHAnsi" w:hAnsiTheme="minorHAnsi" w:cstheme="minorHAnsi"/>
        </w:rPr>
        <w:t>strategise</w:t>
      </w:r>
      <w:proofErr w:type="spellEnd"/>
      <w:r w:rsidRPr="004723B4">
        <w:rPr>
          <w:rStyle w:val="StyleUnderline"/>
          <w:rFonts w:asciiTheme="minorHAnsi" w:hAnsiTheme="minorHAnsi" w:cstheme="minorHAnsi"/>
        </w:rPr>
        <w:t xml:space="preserve"> how best to </w:t>
      </w:r>
      <w:r w:rsidRPr="004723B4">
        <w:rPr>
          <w:rStyle w:val="StyleUnderline"/>
          <w:rFonts w:asciiTheme="minorHAnsi" w:hAnsiTheme="minorHAnsi" w:cstheme="minorHAnsi"/>
          <w:highlight w:val="green"/>
        </w:rPr>
        <w:t>prevent resistance.”</w:t>
      </w:r>
      <w:r w:rsidRPr="004723B4">
        <w:rPr>
          <w:rFonts w:asciiTheme="minorHAnsi" w:hAnsiTheme="minorHAnsi" w:cstheme="minorHAnsi"/>
          <w:sz w:val="14"/>
        </w:rPr>
        <w:t xml:space="preserve"> We can only really slow the development of resistance. We’re not going to stop it completely. Even appropriate use of antibiotics does contribute to resistance – Amanda Jezek, Vice President for Public Policy and Government Relations, Infectious Diseases Society of America </w:t>
      </w:r>
      <w:proofErr w:type="gramStart"/>
      <w:r w:rsidRPr="004723B4">
        <w:rPr>
          <w:rFonts w:asciiTheme="minorHAnsi" w:hAnsiTheme="minorHAnsi" w:cstheme="minorHAnsi"/>
          <w:sz w:val="14"/>
        </w:rPr>
        <w:t>The</w:t>
      </w:r>
      <w:proofErr w:type="gramEnd"/>
      <w:r w:rsidRPr="004723B4">
        <w:rPr>
          <w:rFonts w:asciiTheme="minorHAnsi" w:hAnsiTheme="minorHAnsi" w:cstheme="minorHAnsi"/>
          <w:sz w:val="14"/>
        </w:rPr>
        <w:t xml:space="preserve"> </w:t>
      </w:r>
      <w:r w:rsidRPr="004723B4">
        <w:rPr>
          <w:rStyle w:val="StyleUnderline"/>
          <w:rFonts w:asciiTheme="minorHAnsi" w:hAnsiTheme="minorHAnsi" w:cstheme="minorHAnsi"/>
          <w:highlight w:val="green"/>
        </w:rPr>
        <w:t>CDC</w:t>
      </w:r>
      <w:r w:rsidRPr="004723B4">
        <w:rPr>
          <w:rStyle w:val="StyleUnderline"/>
          <w:rFonts w:asciiTheme="minorHAnsi" w:hAnsiTheme="minorHAnsi" w:cstheme="minorHAnsi"/>
        </w:rPr>
        <w:t xml:space="preserve"> funds state</w:t>
      </w:r>
      <w:r w:rsidRPr="004723B4">
        <w:rPr>
          <w:rFonts w:asciiTheme="minorHAnsi" w:hAnsiTheme="minorHAnsi" w:cstheme="minorHAnsi"/>
          <w:sz w:val="14"/>
        </w:rPr>
        <w:t xml:space="preserve"> health </w:t>
      </w:r>
      <w:r w:rsidRPr="004723B4">
        <w:rPr>
          <w:rStyle w:val="StyleUnderline"/>
          <w:rFonts w:asciiTheme="minorHAnsi" w:hAnsiTheme="minorHAnsi" w:cstheme="minorHAnsi"/>
        </w:rPr>
        <w:t>departments</w:t>
      </w:r>
      <w:r w:rsidRPr="004723B4">
        <w:rPr>
          <w:rFonts w:asciiTheme="minorHAnsi" w:hAnsiTheme="minorHAnsi" w:cstheme="minorHAnsi"/>
          <w:sz w:val="14"/>
        </w:rPr>
        <w:t xml:space="preserve"> around the US (and coordinates with laboratories worldwide) </w:t>
      </w:r>
      <w:r w:rsidRPr="004723B4">
        <w:rPr>
          <w:rStyle w:val="StyleUnderline"/>
          <w:rFonts w:asciiTheme="minorHAnsi" w:hAnsiTheme="minorHAnsi" w:cstheme="minorHAnsi"/>
        </w:rPr>
        <w:t xml:space="preserve">to </w:t>
      </w:r>
      <w:r w:rsidRPr="004723B4">
        <w:rPr>
          <w:rStyle w:val="Emphasis"/>
          <w:rFonts w:asciiTheme="minorHAnsi" w:hAnsiTheme="minorHAnsi" w:cstheme="minorHAnsi"/>
          <w:highlight w:val="green"/>
        </w:rPr>
        <w:t>maintain</w:t>
      </w:r>
      <w:r w:rsidRPr="004723B4">
        <w:rPr>
          <w:rStyle w:val="Emphasis"/>
          <w:rFonts w:asciiTheme="minorHAnsi" w:hAnsiTheme="minorHAnsi" w:cstheme="minorHAnsi"/>
        </w:rPr>
        <w:t xml:space="preserve"> a network of antibiotic resistant bacteria </w:t>
      </w:r>
      <w:r w:rsidRPr="004723B4">
        <w:rPr>
          <w:rStyle w:val="Emphasis"/>
          <w:rFonts w:asciiTheme="minorHAnsi" w:hAnsiTheme="minorHAnsi" w:cstheme="minorHAnsi"/>
          <w:highlight w:val="green"/>
        </w:rPr>
        <w:t>data and samples.</w:t>
      </w:r>
      <w:r w:rsidRPr="004723B4">
        <w:rPr>
          <w:rFonts w:asciiTheme="minorHAnsi" w:hAnsiTheme="minorHAnsi" w:cstheme="minorHAnsi"/>
          <w:sz w:val="14"/>
        </w:rPr>
        <w:t xml:space="preserve"> Says Patel: </w:t>
      </w:r>
      <w:r w:rsidRPr="004723B4">
        <w:rPr>
          <w:rStyle w:val="StyleUnderline"/>
          <w:rFonts w:asciiTheme="minorHAnsi" w:hAnsiTheme="minorHAnsi" w:cstheme="minorHAnsi"/>
          <w:highlight w:val="green"/>
        </w:rPr>
        <w:t>“We can</w:t>
      </w:r>
      <w:r w:rsidRPr="004723B4">
        <w:rPr>
          <w:rStyle w:val="StyleUnderline"/>
          <w:rFonts w:asciiTheme="minorHAnsi" w:hAnsiTheme="minorHAnsi" w:cstheme="minorHAnsi"/>
        </w:rPr>
        <w:t xml:space="preserve"> </w:t>
      </w:r>
      <w:r w:rsidRPr="004723B4">
        <w:rPr>
          <w:rFonts w:asciiTheme="minorHAnsi" w:hAnsiTheme="minorHAnsi" w:cstheme="minorHAnsi"/>
          <w:sz w:val="14"/>
        </w:rPr>
        <w:t xml:space="preserve">use this to give us national estimates of infection rates to </w:t>
      </w:r>
      <w:r w:rsidRPr="004723B4">
        <w:rPr>
          <w:rStyle w:val="StyleUnderline"/>
          <w:rFonts w:asciiTheme="minorHAnsi" w:hAnsiTheme="minorHAnsi" w:cstheme="minorHAnsi"/>
          <w:highlight w:val="green"/>
        </w:rPr>
        <w:t xml:space="preserve">see </w:t>
      </w:r>
      <w:r w:rsidRPr="004723B4">
        <w:rPr>
          <w:rStyle w:val="Emphasis"/>
          <w:rFonts w:asciiTheme="minorHAnsi" w:hAnsiTheme="minorHAnsi" w:cstheme="minorHAnsi"/>
          <w:highlight w:val="green"/>
        </w:rPr>
        <w:t>how bacteria are changing</w:t>
      </w:r>
      <w:r w:rsidRPr="004723B4">
        <w:rPr>
          <w:rStyle w:val="StyleUnderline"/>
          <w:rFonts w:asciiTheme="minorHAnsi" w:hAnsiTheme="minorHAnsi" w:cstheme="minorHAnsi"/>
          <w:highlight w:val="green"/>
        </w:rPr>
        <w:t xml:space="preserve">, </w:t>
      </w:r>
      <w:r w:rsidRPr="004723B4">
        <w:rPr>
          <w:rStyle w:val="Emphasis"/>
          <w:rFonts w:asciiTheme="minorHAnsi" w:hAnsiTheme="minorHAnsi" w:cstheme="minorHAnsi"/>
          <w:highlight w:val="green"/>
        </w:rPr>
        <w:t>test new drugs</w:t>
      </w:r>
      <w:r w:rsidRPr="004723B4">
        <w:rPr>
          <w:rStyle w:val="StyleUnderline"/>
          <w:rFonts w:asciiTheme="minorHAnsi" w:hAnsiTheme="minorHAnsi" w:cstheme="minorHAnsi"/>
        </w:rPr>
        <w:t xml:space="preserve"> against bacteria, </w:t>
      </w:r>
      <w:r w:rsidRPr="004723B4">
        <w:rPr>
          <w:rStyle w:val="StyleUnderline"/>
          <w:rFonts w:asciiTheme="minorHAnsi" w:hAnsiTheme="minorHAnsi" w:cstheme="minorHAnsi"/>
          <w:highlight w:val="green"/>
        </w:rPr>
        <w:t>and</w:t>
      </w:r>
      <w:r w:rsidRPr="004723B4">
        <w:rPr>
          <w:rFonts w:asciiTheme="minorHAnsi" w:hAnsiTheme="minorHAnsi" w:cstheme="minorHAnsi"/>
          <w:sz w:val="14"/>
        </w:rPr>
        <w:t xml:space="preserve"> we also have used the bacteria we collect through this </w:t>
      </w:r>
      <w:r w:rsidRPr="004723B4">
        <w:rPr>
          <w:rStyle w:val="StyleUnderline"/>
          <w:rFonts w:asciiTheme="minorHAnsi" w:hAnsiTheme="minorHAnsi" w:cstheme="minorHAnsi"/>
        </w:rPr>
        <w:t xml:space="preserve">to </w:t>
      </w:r>
      <w:r w:rsidRPr="004723B4">
        <w:rPr>
          <w:rStyle w:val="Emphasis"/>
          <w:rFonts w:asciiTheme="minorHAnsi" w:hAnsiTheme="minorHAnsi" w:cstheme="minorHAnsi"/>
          <w:highlight w:val="green"/>
        </w:rPr>
        <w:t>help with vaccine development</w:t>
      </w:r>
      <w:r w:rsidRPr="004723B4">
        <w:rPr>
          <w:rStyle w:val="StyleUnderline"/>
          <w:rFonts w:asciiTheme="minorHAnsi" w:hAnsiTheme="minorHAnsi" w:cstheme="minorHAnsi"/>
        </w:rPr>
        <w:t>.”</w:t>
      </w:r>
      <w:r w:rsidRPr="004723B4">
        <w:rPr>
          <w:rFonts w:asciiTheme="minorHAnsi" w:hAnsiTheme="minorHAnsi" w:cstheme="minorHAnsi"/>
          <w:sz w:val="14"/>
        </w:rPr>
        <w:t xml:space="preserve"> Though, it should be noted, the continued success of the </w:t>
      </w:r>
      <w:proofErr w:type="spellStart"/>
      <w:r w:rsidRPr="004723B4">
        <w:rPr>
          <w:rFonts w:asciiTheme="minorHAnsi" w:hAnsiTheme="minorHAnsi" w:cstheme="minorHAnsi"/>
          <w:sz w:val="14"/>
        </w:rPr>
        <w:t>programme</w:t>
      </w:r>
      <w:proofErr w:type="spellEnd"/>
      <w:r w:rsidRPr="004723B4">
        <w:rPr>
          <w:rFonts w:asciiTheme="minorHAnsi" w:hAnsiTheme="minorHAnsi" w:cstheme="minorHAnsi"/>
          <w:sz w:val="14"/>
        </w:rPr>
        <w:t xml:space="preserv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w:t>
      </w:r>
      <w:proofErr w:type="spellStart"/>
      <w:r w:rsidRPr="004723B4">
        <w:rPr>
          <w:rFonts w:asciiTheme="minorHAnsi" w:hAnsiTheme="minorHAnsi" w:cstheme="minorHAnsi"/>
          <w:sz w:val="14"/>
        </w:rPr>
        <w:t>centre’s</w:t>
      </w:r>
      <w:proofErr w:type="spellEnd"/>
      <w:r w:rsidRPr="004723B4">
        <w:rPr>
          <w:rFonts w:asciiTheme="minorHAnsi" w:hAnsiTheme="minorHAnsi" w:cstheme="minorHAnsi"/>
          <w:sz w:val="14"/>
        </w:rPr>
        <w:t xml:space="preserve"> director David Weiss. “I’m not a doctor. I need to know from the clinicians a lot of what they’re seeing on the front lines to help guide our research to be as relevant as possible.” A comprehensive, collaborative approach could </w:t>
      </w:r>
      <w:proofErr w:type="gramStart"/>
      <w:r w:rsidRPr="004723B4">
        <w:rPr>
          <w:rFonts w:asciiTheme="minorHAnsi" w:hAnsiTheme="minorHAnsi" w:cstheme="minorHAnsi"/>
          <w:sz w:val="14"/>
        </w:rPr>
        <w:t>work:</w:t>
      </w:r>
      <w:proofErr w:type="gramEnd"/>
      <w:r w:rsidRPr="004723B4">
        <w:rPr>
          <w:rFonts w:asciiTheme="minorHAnsi" w:hAnsiTheme="minorHAnsi" w:cstheme="minorHAnsi"/>
          <w:sz w:val="14"/>
        </w:rPr>
        <w:t xml:space="preserve"> last year, the National Health Service of England announced that in 2015, </w:t>
      </w:r>
      <w:r w:rsidRPr="004723B4">
        <w:rPr>
          <w:rStyle w:val="StyleUnderline"/>
          <w:rFonts w:asciiTheme="minorHAnsi" w:hAnsiTheme="minorHAnsi" w:cstheme="minorHAnsi"/>
        </w:rPr>
        <w:t>antibiotic prescribing reduced by 5.3%</w:t>
      </w:r>
      <w:r w:rsidRPr="004723B4">
        <w:rPr>
          <w:rFonts w:asciiTheme="minorHAnsi" w:hAnsiTheme="minorHAnsi" w:cstheme="minorHAnsi"/>
          <w:sz w:val="14"/>
        </w:rPr>
        <w:t xml:space="preserve"> compared to 2014. Public Health England says that </w:t>
      </w:r>
      <w:r w:rsidRPr="004723B4">
        <w:rPr>
          <w:rStyle w:val="StyleUnderline"/>
          <w:rFonts w:asciiTheme="minorHAnsi" w:hAnsiTheme="minorHAnsi" w:cstheme="minorHAnsi"/>
        </w:rPr>
        <w:t>more responsible prescribing is key</w:t>
      </w:r>
      <w:r w:rsidRPr="004723B4">
        <w:rPr>
          <w:rFonts w:asciiTheme="minorHAnsi" w:hAnsiTheme="minorHAnsi" w:cstheme="minorHAnsi"/>
          <w:sz w:val="14"/>
        </w:rPr>
        <w:t xml:space="preserve">: it says that it advised the NHS in 2015 on the development of better practices that aim to slash prescriptions by 10% from 2013 to 2014 levels. Lastly, </w:t>
      </w:r>
      <w:r w:rsidRPr="004723B4">
        <w:rPr>
          <w:rStyle w:val="StyleUnderline"/>
          <w:rFonts w:asciiTheme="minorHAnsi" w:hAnsiTheme="minorHAnsi" w:cstheme="minorHAnsi"/>
        </w:rPr>
        <w:t xml:space="preserve">there need to be incentives that encourage the development of new antibiotics. </w:t>
      </w:r>
      <w:r w:rsidRPr="004723B4">
        <w:rPr>
          <w:rFonts w:asciiTheme="minorHAnsi" w:hAnsiTheme="minorHAnsi" w:cstheme="minorHAnsi"/>
          <w:sz w:val="14"/>
        </w:rPr>
        <w:t xml:space="preserve">The US National Institute of Health and the Biomedical Advanced Research and Development Authority have set up a biopharmaceutical accelerator called </w:t>
      </w:r>
      <w:r w:rsidRPr="004723B4">
        <w:rPr>
          <w:rStyle w:val="Emphasis"/>
          <w:rFonts w:asciiTheme="minorHAnsi" w:hAnsiTheme="minorHAnsi" w:cstheme="minorHAnsi"/>
          <w:highlight w:val="green"/>
        </w:rPr>
        <w:t>CARB-X</w:t>
      </w:r>
      <w:r w:rsidRPr="004723B4">
        <w:rPr>
          <w:rFonts w:asciiTheme="minorHAnsi" w:hAnsiTheme="minorHAnsi" w:cstheme="minorHAnsi"/>
          <w:sz w:val="14"/>
        </w:rPr>
        <w:t xml:space="preserve">. The fund is allotting $48 million to </w:t>
      </w:r>
      <w:r w:rsidRPr="004723B4">
        <w:rPr>
          <w:rStyle w:val="Emphasis"/>
          <w:rFonts w:asciiTheme="minorHAnsi" w:hAnsiTheme="minorHAnsi" w:cstheme="minorHAnsi"/>
          <w:highlight w:val="green"/>
        </w:rPr>
        <w:t>support antibiotic drug discovery projects.</w:t>
      </w:r>
      <w:r w:rsidRPr="004723B4">
        <w:rPr>
          <w:rFonts w:asciiTheme="minorHAnsi" w:hAnsiTheme="minorHAnsi" w:cstheme="minorHAnsi"/>
          <w:sz w:val="14"/>
        </w:rPr>
        <w:t xml:space="preserve"> “They work with companies in the very early discovery stages to give them funding and technical support to get to the point that they have a product they can do clinical trials with,” says IDSA’s Jezek. Along those same lines, the IDSA is also currently working to develop legislation that would provide funding for clinical trials so that companies can avoid those hefty costs and stand a chance of making a profit from new antibiotics. </w:t>
      </w:r>
      <w:r w:rsidRPr="004723B4">
        <w:rPr>
          <w:rStyle w:val="StyleUnderline"/>
          <w:rFonts w:asciiTheme="minorHAnsi" w:hAnsiTheme="minorHAnsi" w:cstheme="minorHAnsi"/>
        </w:rPr>
        <w:t xml:space="preserve">With all of these </w:t>
      </w:r>
      <w:proofErr w:type="spellStart"/>
      <w:r w:rsidRPr="004723B4">
        <w:rPr>
          <w:rStyle w:val="StyleUnderline"/>
          <w:rFonts w:asciiTheme="minorHAnsi" w:hAnsiTheme="minorHAnsi" w:cstheme="minorHAnsi"/>
        </w:rPr>
        <w:t>programmes</w:t>
      </w:r>
      <w:proofErr w:type="spellEnd"/>
      <w:r w:rsidRPr="004723B4">
        <w:rPr>
          <w:rStyle w:val="StyleUnderline"/>
          <w:rFonts w:asciiTheme="minorHAnsi" w:hAnsiTheme="minorHAnsi" w:cstheme="minorHAnsi"/>
        </w:rPr>
        <w:t xml:space="preserve"> working together, and similar efforts taking place around the world, </w:t>
      </w:r>
      <w:r w:rsidRPr="004723B4">
        <w:rPr>
          <w:rStyle w:val="Emphasis"/>
          <w:rFonts w:asciiTheme="minorHAnsi" w:hAnsiTheme="minorHAnsi" w:cstheme="minorHAnsi"/>
          <w:highlight w:val="green"/>
        </w:rPr>
        <w:t>there is</w:t>
      </w:r>
      <w:r w:rsidRPr="004723B4">
        <w:rPr>
          <w:rStyle w:val="Emphasis"/>
          <w:rFonts w:asciiTheme="minorHAnsi" w:hAnsiTheme="minorHAnsi" w:cstheme="minorHAnsi"/>
        </w:rPr>
        <w:t xml:space="preserve"> a lot of </w:t>
      </w:r>
      <w:r w:rsidRPr="004723B4">
        <w:rPr>
          <w:rStyle w:val="Emphasis"/>
          <w:rFonts w:asciiTheme="minorHAnsi" w:hAnsiTheme="minorHAnsi" w:cstheme="minorHAnsi"/>
          <w:highlight w:val="green"/>
        </w:rPr>
        <w:t>hope that humanity will</w:t>
      </w:r>
      <w:r w:rsidRPr="004723B4">
        <w:rPr>
          <w:rStyle w:val="Emphasis"/>
          <w:rFonts w:asciiTheme="minorHAnsi" w:hAnsiTheme="minorHAnsi" w:cstheme="minorHAnsi"/>
        </w:rPr>
        <w:t xml:space="preserve"> manage to get a </w:t>
      </w:r>
      <w:r w:rsidRPr="004723B4">
        <w:rPr>
          <w:rStyle w:val="Emphasis"/>
          <w:rFonts w:asciiTheme="minorHAnsi" w:hAnsiTheme="minorHAnsi" w:cstheme="minorHAnsi"/>
          <w:highlight w:val="green"/>
        </w:rPr>
        <w:t>handle</w:t>
      </w:r>
      <w:r w:rsidRPr="004723B4">
        <w:rPr>
          <w:rStyle w:val="Emphasis"/>
          <w:rFonts w:asciiTheme="minorHAnsi" w:hAnsiTheme="minorHAnsi" w:cstheme="minorHAnsi"/>
        </w:rPr>
        <w:t xml:space="preserve"> on </w:t>
      </w:r>
      <w:r w:rsidRPr="004723B4">
        <w:rPr>
          <w:rStyle w:val="Emphasis"/>
          <w:rFonts w:asciiTheme="minorHAnsi" w:hAnsiTheme="minorHAnsi" w:cstheme="minorHAnsi"/>
          <w:highlight w:val="green"/>
        </w:rPr>
        <w:t>the problem.</w:t>
      </w:r>
      <w:r w:rsidRPr="004723B4">
        <w:rPr>
          <w:rFonts w:asciiTheme="minorHAnsi" w:hAnsiTheme="minorHAnsi" w:cstheme="minorHAnsi"/>
          <w:sz w:val="14"/>
        </w:rPr>
        <w:t xml:space="preserve"> Still, </w:t>
      </w:r>
      <w:r w:rsidRPr="004723B4">
        <w:rPr>
          <w:rStyle w:val="Emphasis"/>
          <w:rFonts w:asciiTheme="minorHAnsi" w:hAnsiTheme="minorHAnsi" w:cstheme="minorHAnsi"/>
        </w:rPr>
        <w:t xml:space="preserve">“we can only really slow the development of resistance. </w:t>
      </w:r>
      <w:r w:rsidRPr="004723B4">
        <w:rPr>
          <w:rStyle w:val="Emphasis"/>
          <w:rFonts w:asciiTheme="minorHAnsi" w:hAnsiTheme="minorHAnsi" w:cstheme="minorHAnsi"/>
          <w:highlight w:val="green"/>
        </w:rPr>
        <w:t>We’re not going to stop it completely,”</w:t>
      </w:r>
      <w:r w:rsidRPr="004723B4">
        <w:rPr>
          <w:rFonts w:asciiTheme="minorHAnsi" w:hAnsiTheme="minorHAnsi" w:cstheme="minorHAnsi"/>
          <w:sz w:val="14"/>
        </w:rPr>
        <w:t xml:space="preserve"> says Jezek. “Even appropriate use of antibiotics does contribute to resistance.” And that means </w:t>
      </w:r>
      <w:r w:rsidRPr="004723B4">
        <w:rPr>
          <w:rStyle w:val="StyleUnderline"/>
          <w:rFonts w:asciiTheme="minorHAnsi" w:hAnsiTheme="minorHAnsi" w:cstheme="minorHAnsi"/>
        </w:rPr>
        <w:t xml:space="preserve">the challenge will always be immense. As long as there are </w:t>
      </w:r>
      <w:proofErr w:type="gramStart"/>
      <w:r w:rsidRPr="004723B4">
        <w:rPr>
          <w:rStyle w:val="StyleUnderline"/>
          <w:rFonts w:asciiTheme="minorHAnsi" w:hAnsiTheme="minorHAnsi" w:cstheme="minorHAnsi"/>
        </w:rPr>
        <w:t>humans</w:t>
      </w:r>
      <w:proofErr w:type="gramEnd"/>
      <w:r w:rsidRPr="004723B4">
        <w:rPr>
          <w:rFonts w:asciiTheme="minorHAnsi" w:hAnsiTheme="minorHAnsi" w:cstheme="minorHAnsi"/>
          <w:sz w:val="14"/>
        </w:rPr>
        <w:t xml:space="preserve"> and those humans carry and transmit disease – which they will – </w:t>
      </w:r>
      <w:r w:rsidRPr="004723B4">
        <w:rPr>
          <w:rStyle w:val="Emphasis"/>
          <w:rFonts w:asciiTheme="minorHAnsi" w:hAnsiTheme="minorHAnsi" w:cstheme="minorHAnsi"/>
        </w:rPr>
        <w:t>the entire world will have to continue fighting for resistance.</w:t>
      </w:r>
    </w:p>
    <w:p w14:paraId="045862A7" w14:textId="1862A467" w:rsidR="00FA7F74" w:rsidRDefault="00FA7F74" w:rsidP="00FA7F74">
      <w:pPr>
        <w:pStyle w:val="Heading3"/>
      </w:pPr>
      <w:r>
        <w:t>Adv 2:</w:t>
      </w:r>
    </w:p>
    <w:p w14:paraId="32F0654A" w14:textId="2DD2A032" w:rsidR="00871346" w:rsidRDefault="00871346" w:rsidP="00871346">
      <w:pPr>
        <w:pStyle w:val="Heading4"/>
      </w:pPr>
      <w:r>
        <w:t>DPT scholarship is bankrupt and entirely lacking in real world applicability – democracy is being eroded by capitalism and collapsing in on itself – their theorizing doesn’t assume this degradation</w:t>
      </w:r>
    </w:p>
    <w:p w14:paraId="4B6AA099" w14:textId="77777777" w:rsidR="00871346" w:rsidRDefault="00871346" w:rsidP="00871346">
      <w:r w:rsidRPr="00DC5DAF">
        <w:t xml:space="preserve">Christopher </w:t>
      </w:r>
      <w:r w:rsidRPr="00DC5DAF">
        <w:rPr>
          <w:rStyle w:val="Style13ptBold"/>
        </w:rPr>
        <w:t>Hobson 17</w:t>
      </w:r>
      <w:r>
        <w:t xml:space="preserve">, </w:t>
      </w:r>
      <w:r w:rsidRPr="00DC5DAF">
        <w:t>Associate Professor in the School of Political Science and Economics</w:t>
      </w:r>
      <w:r>
        <w:t>,</w:t>
      </w:r>
      <w:r w:rsidRPr="00DC5DAF">
        <w:t xml:space="preserve"> </w:t>
      </w:r>
      <w:r>
        <w:t>“</w:t>
      </w:r>
      <w:r w:rsidRPr="00DC5DAF">
        <w:t>Democratic Peace: Progress and Crisis</w:t>
      </w:r>
      <w:r>
        <w:t xml:space="preserve">”, </w:t>
      </w:r>
      <w:r w:rsidRPr="00DC5DAF">
        <w:t>http://sci-hub.la/https://www.cambridge.org/core/journals/perspectives-on-politics/article/democratic-peace-progress-and-crisis/6D5D0A222F4BE800EBED9A555F0593A5#</w:t>
      </w:r>
    </w:p>
    <w:p w14:paraId="15D9E7C5" w14:textId="7E4647C0" w:rsidR="00871346" w:rsidRDefault="00871346" w:rsidP="00871346">
      <w:pPr>
        <w:rPr>
          <w:sz w:val="16"/>
        </w:rPr>
      </w:pPr>
      <w:r w:rsidRPr="00DC5DAF">
        <w:rPr>
          <w:sz w:val="16"/>
        </w:rPr>
        <w:t xml:space="preserve">When work on democratic peace first emerged it contributed to the revitalization of liberal thought and represented an important contribution to the social sciences. </w:t>
      </w:r>
      <w:r w:rsidRPr="00DC5DAF">
        <w:rPr>
          <w:rStyle w:val="StyleUnderline"/>
        </w:rPr>
        <w:t xml:space="preserve">Yet </w:t>
      </w:r>
      <w:r w:rsidRPr="00DC5DAF">
        <w:rPr>
          <w:rStyle w:val="StyleUnderline"/>
          <w:highlight w:val="green"/>
        </w:rPr>
        <w:t>innovation has been replaced by stagnation</w:t>
      </w:r>
      <w:r w:rsidRPr="00DC5DAF">
        <w:rPr>
          <w:rStyle w:val="StyleUnderline"/>
        </w:rPr>
        <w:t xml:space="preserve">, with </w:t>
      </w:r>
      <w:proofErr w:type="spellStart"/>
      <w:r w:rsidRPr="00DC5DAF">
        <w:rPr>
          <w:rStyle w:val="StyleUnderline"/>
        </w:rPr>
        <w:t>Barkawi</w:t>
      </w:r>
      <w:proofErr w:type="spellEnd"/>
      <w:r w:rsidRPr="00DC5DAF">
        <w:rPr>
          <w:rStyle w:val="StyleUnderline"/>
        </w:rPr>
        <w:t xml:space="preserve"> proposing that the </w:t>
      </w:r>
      <w:r w:rsidRPr="00DC5DAF">
        <w:rPr>
          <w:rStyle w:val="Emphasis"/>
          <w:highlight w:val="green"/>
        </w:rPr>
        <w:t>democratic-peace research</w:t>
      </w:r>
      <w:r w:rsidRPr="00DC5DAF">
        <w:rPr>
          <w:rStyle w:val="StyleUnderline"/>
        </w:rPr>
        <w:t xml:space="preserve"> program </w:t>
      </w:r>
      <w:r w:rsidRPr="00DC5DAF">
        <w:rPr>
          <w:rStyle w:val="Emphasis"/>
          <w:highlight w:val="green"/>
        </w:rPr>
        <w:t>has become “degenerative”</w:t>
      </w:r>
      <w:r w:rsidRPr="00DC5DAF">
        <w:rPr>
          <w:rStyle w:val="StyleUnderline"/>
        </w:rPr>
        <w:t xml:space="preserve"> insofar as it “no longer creates or explains novel facts.”</w:t>
      </w:r>
      <w:r w:rsidRPr="00DC5DAF">
        <w:rPr>
          <w:sz w:val="16"/>
        </w:rPr>
        <w:t xml:space="preserve">82 An overriding concern with methodological rigor has resulted in an increasingly monochrome literature, divorced from the most significant debates surrounding democracy. This is a prime example of the larger trend towards methodological questions dominating in IR, something that senior scholars from a range of theoretical traditions have voiced misgivings about.83 Reflecting on this state of affairs, Robert Keohane observes that the relentless pressure of more and more sophisticated </w:t>
      </w:r>
      <w:proofErr w:type="spellStart"/>
      <w:r w:rsidRPr="00DC5DAF">
        <w:rPr>
          <w:sz w:val="16"/>
        </w:rPr>
        <w:t>quanti</w:t>
      </w:r>
      <w:proofErr w:type="spellEnd"/>
      <w:r w:rsidRPr="00DC5DAF">
        <w:rPr>
          <w:sz w:val="16"/>
        </w:rPr>
        <w:t xml:space="preserve">- </w:t>
      </w:r>
      <w:proofErr w:type="spellStart"/>
      <w:r w:rsidRPr="00DC5DAF">
        <w:rPr>
          <w:sz w:val="16"/>
        </w:rPr>
        <w:t>tative</w:t>
      </w:r>
      <w:proofErr w:type="spellEnd"/>
      <w:r w:rsidRPr="00DC5DAF">
        <w:rPr>
          <w:sz w:val="16"/>
        </w:rPr>
        <w:t xml:space="preserve"> methods continues . . . . All too often . . . they [methods] are used unimaginatively to address, in somewhat more precise ways, issues that are already well-understood, while new or more significant developments, since they seem less amenable to such methods, are ignored.84 Sanford Schram echoes this conclusion, suggesting that due to an excessive concern with method, “social science has diminished its ability to conduct research in ways that people can use to better understand and do something about what is happening in their society and economy.”85 What Keohane and Schram both point to is the limited value of work that remains defensible within the restricted parameters it sets for itself, but has little to contribute to the way we formulate and respond to fundamental questions in politics. </w:t>
      </w:r>
      <w:r w:rsidRPr="00DC5DAF">
        <w:rPr>
          <w:rStyle w:val="StyleUnderline"/>
        </w:rPr>
        <w:t xml:space="preserve">This is certainly the case with </w:t>
      </w:r>
      <w:r w:rsidRPr="00DC5DAF">
        <w:rPr>
          <w:rStyle w:val="StyleUnderline"/>
          <w:highlight w:val="green"/>
        </w:rPr>
        <w:t>democratic-peace research</w:t>
      </w:r>
      <w:r w:rsidRPr="00DC5DAF">
        <w:rPr>
          <w:rStyle w:val="StyleUnderline"/>
        </w:rPr>
        <w:t xml:space="preserve">, which </w:t>
      </w:r>
      <w:r>
        <w:rPr>
          <w:rStyle w:val="Emphasis"/>
          <w:highlight w:val="green"/>
        </w:rPr>
        <w:t>operates with an exces</w:t>
      </w:r>
      <w:r w:rsidRPr="00DC5DAF">
        <w:rPr>
          <w:rStyle w:val="Emphasis"/>
          <w:highlight w:val="green"/>
        </w:rPr>
        <w:t>sively narrow conception of how IR should be studied</w:t>
      </w:r>
      <w:r w:rsidRPr="00DC5DAF">
        <w:rPr>
          <w:rStyle w:val="StyleUnderline"/>
        </w:rPr>
        <w:t xml:space="preserve"> and what qualifies as valid scholarship. The result is the odd</w:t>
      </w:r>
      <w:r>
        <w:rPr>
          <w:rStyle w:val="StyleUnderline"/>
        </w:rPr>
        <w:t xml:space="preserve"> </w:t>
      </w:r>
      <w:r w:rsidRPr="00DC5DAF">
        <w:rPr>
          <w:rStyle w:val="StyleUnderline"/>
        </w:rPr>
        <w:t xml:space="preserve">situation where </w:t>
      </w:r>
      <w:r w:rsidRPr="00DC5DAF">
        <w:rPr>
          <w:rStyle w:val="StyleUnderline"/>
          <w:highlight w:val="green"/>
        </w:rPr>
        <w:t>the largest body of work on democracy</w:t>
      </w:r>
      <w:r w:rsidRPr="00DC5DAF">
        <w:rPr>
          <w:rStyle w:val="StyleUnderline"/>
        </w:rPr>
        <w:t xml:space="preserve"> in IR </w:t>
      </w:r>
      <w:r w:rsidRPr="00DC5DAF">
        <w:rPr>
          <w:rStyle w:val="StyleUnderline"/>
          <w:highlight w:val="green"/>
        </w:rPr>
        <w:t>has</w:t>
      </w:r>
      <w:r w:rsidRPr="00DC5DAF">
        <w:rPr>
          <w:rStyle w:val="StyleUnderline"/>
        </w:rPr>
        <w:t xml:space="preserve"> remarkably </w:t>
      </w:r>
      <w:r w:rsidRPr="00DC5DAF">
        <w:rPr>
          <w:rStyle w:val="StyleUnderline"/>
          <w:highlight w:val="green"/>
        </w:rPr>
        <w:t>little to say about democracy’s contemporary fortunes</w:t>
      </w:r>
      <w:r w:rsidRPr="00DC5DAF">
        <w:rPr>
          <w:rStyle w:val="StyleUnderline"/>
        </w:rPr>
        <w:t xml:space="preserve"> and future place in the world.</w:t>
      </w:r>
      <w:r>
        <w:rPr>
          <w:rStyle w:val="StyleUnderline"/>
        </w:rPr>
        <w:t xml:space="preserve"> </w:t>
      </w:r>
      <w:r w:rsidRPr="00DC5DAF">
        <w:rPr>
          <w:sz w:val="16"/>
        </w:rPr>
        <w:t xml:space="preserve">It appears that democratic-peace scholars can no longer see the proverbial forest from the trees. </w:t>
      </w:r>
      <w:r w:rsidRPr="00DC5DAF">
        <w:rPr>
          <w:rStyle w:val="StyleUnderline"/>
        </w:rPr>
        <w:t xml:space="preserve">Coding and correlation are debated ad infinitum, while </w:t>
      </w:r>
      <w:r w:rsidRPr="00DC5DAF">
        <w:rPr>
          <w:rStyle w:val="Emphasis"/>
          <w:highlight w:val="green"/>
        </w:rPr>
        <w:t>little attention is given to growing economic inequality, voter alienation, a decline in traditional parties, rising populism</w:t>
      </w:r>
      <w:r w:rsidRPr="00DC5DAF">
        <w:rPr>
          <w:rStyle w:val="StyleUnderline"/>
        </w:rPr>
        <w:t xml:space="preserve">, and a wide array of related </w:t>
      </w:r>
      <w:r w:rsidRPr="00DC5DAF">
        <w:rPr>
          <w:rStyle w:val="Emphasis"/>
          <w:highlight w:val="green"/>
        </w:rPr>
        <w:t>trends</w:t>
      </w:r>
      <w:r w:rsidRPr="00DC5DAF">
        <w:rPr>
          <w:rStyle w:val="StyleUnderline"/>
        </w:rPr>
        <w:t xml:space="preserve"> that </w:t>
      </w:r>
      <w:r w:rsidRPr="00DC5DAF">
        <w:rPr>
          <w:rStyle w:val="Emphasis"/>
          <w:highlight w:val="green"/>
        </w:rPr>
        <w:t>raise</w:t>
      </w:r>
      <w:r w:rsidRPr="00DC5DAF">
        <w:rPr>
          <w:rStyle w:val="StyleUnderline"/>
        </w:rPr>
        <w:t xml:space="preserve"> serious </w:t>
      </w:r>
      <w:r w:rsidRPr="00DC5DAF">
        <w:rPr>
          <w:rStyle w:val="Emphasis"/>
          <w:highlight w:val="green"/>
        </w:rPr>
        <w:t>doubts about the health of</w:t>
      </w:r>
      <w:r w:rsidRPr="00DC5DAF">
        <w:rPr>
          <w:rStyle w:val="StyleUnderline"/>
        </w:rPr>
        <w:t xml:space="preserve"> established </w:t>
      </w:r>
      <w:r w:rsidRPr="00DC5DAF">
        <w:rPr>
          <w:rStyle w:val="Emphasis"/>
          <w:highlight w:val="green"/>
        </w:rPr>
        <w:t>democracies</w:t>
      </w:r>
      <w:r w:rsidRPr="00DC5DAF">
        <w:rPr>
          <w:rStyle w:val="StyleUnderline"/>
        </w:rPr>
        <w:t>.</w:t>
      </w:r>
      <w:r w:rsidRPr="00DC5DAF">
        <w:rPr>
          <w:sz w:val="16"/>
        </w:rPr>
        <w:t xml:space="preserve"> Democratic-peace re- search has remained largely oblivious to these trends, yet as shown here, these developments are directly relevant for structural and normative arguments. </w:t>
      </w:r>
      <w:r w:rsidRPr="00DC5DAF">
        <w:rPr>
          <w:rStyle w:val="StyleUnderline"/>
        </w:rPr>
        <w:t xml:space="preserve">Engaging with these issues means </w:t>
      </w:r>
      <w:r w:rsidRPr="00DC5DAF">
        <w:rPr>
          <w:rStyle w:val="StyleUnderline"/>
          <w:highlight w:val="green"/>
        </w:rPr>
        <w:t>overturning the</w:t>
      </w:r>
      <w:r w:rsidRPr="00DC5DAF">
        <w:rPr>
          <w:rStyle w:val="StyleUnderline"/>
        </w:rPr>
        <w:t xml:space="preserve"> unexamined </w:t>
      </w:r>
      <w:r w:rsidRPr="00DC5DAF">
        <w:rPr>
          <w:rStyle w:val="StyleUnderline"/>
          <w:highlight w:val="green"/>
        </w:rPr>
        <w:t>assumption</w:t>
      </w:r>
      <w:r w:rsidRPr="00DC5DAF">
        <w:rPr>
          <w:rStyle w:val="StyleUnderline"/>
        </w:rPr>
        <w:t xml:space="preserve"> that </w:t>
      </w:r>
      <w:r w:rsidRPr="00DC5DAF">
        <w:rPr>
          <w:rStyle w:val="StyleUnderline"/>
          <w:highlight w:val="green"/>
        </w:rPr>
        <w:t>states</w:t>
      </w:r>
      <w:r w:rsidRPr="00DC5DAF">
        <w:rPr>
          <w:rStyle w:val="StyleUnderline"/>
        </w:rPr>
        <w:t xml:space="preserve"> at the heart of the zone of peace </w:t>
      </w:r>
      <w:r w:rsidRPr="00DC5DAF">
        <w:rPr>
          <w:rStyle w:val="Emphasis"/>
          <w:highlight w:val="green"/>
        </w:rPr>
        <w:t>will remain democratic</w:t>
      </w:r>
      <w:r w:rsidRPr="00DC5DAF">
        <w:rPr>
          <w:rStyle w:val="StyleUnderline"/>
        </w:rPr>
        <w:t xml:space="preserve">. Not only does such a linear conception of history fail to correspond to democracy’s much more uneven past, </w:t>
      </w:r>
      <w:proofErr w:type="gramStart"/>
      <w:r w:rsidRPr="00DC5DAF">
        <w:rPr>
          <w:rStyle w:val="StyleUnderline"/>
        </w:rPr>
        <w:t>it</w:t>
      </w:r>
      <w:proofErr w:type="gramEnd"/>
      <w:r w:rsidRPr="00DC5DAF">
        <w:rPr>
          <w:rStyle w:val="StyleUnderline"/>
        </w:rPr>
        <w:t xml:space="preserve"> overlooks the possibility that </w:t>
      </w:r>
      <w:r w:rsidRPr="00DC5DAF">
        <w:rPr>
          <w:rStyle w:val="Emphasis"/>
          <w:highlight w:val="green"/>
        </w:rPr>
        <w:t>established democracies may disappear</w:t>
      </w:r>
      <w:r w:rsidRPr="00152667">
        <w:rPr>
          <w:rStyle w:val="Emphasis"/>
        </w:rPr>
        <w:t xml:space="preserve">, </w:t>
      </w:r>
      <w:r w:rsidRPr="00152667">
        <w:rPr>
          <w:rStyle w:val="StyleUnderline"/>
        </w:rPr>
        <w:t xml:space="preserve">weaken drastically, or undergo great change. </w:t>
      </w:r>
      <w:r w:rsidRPr="00152667">
        <w:rPr>
          <w:sz w:val="16"/>
        </w:rPr>
        <w:t>The collective failure to seriously consider the possibility that the Soviet Union might collapse should</w:t>
      </w:r>
      <w:r w:rsidRPr="00DC5DAF">
        <w:rPr>
          <w:sz w:val="16"/>
        </w:rPr>
        <w:t xml:space="preserve"> serve as a warning against such comfortable thinking.86 Perhaps the Trump presidency might finally prompt democratic peace scholars to begin taking demo- </w:t>
      </w:r>
      <w:proofErr w:type="spellStart"/>
      <w:r w:rsidRPr="00DC5DAF">
        <w:rPr>
          <w:sz w:val="16"/>
        </w:rPr>
        <w:t>cratic</w:t>
      </w:r>
      <w:proofErr w:type="spellEnd"/>
      <w:r w:rsidRPr="00DC5DAF">
        <w:rPr>
          <w:sz w:val="16"/>
        </w:rPr>
        <w:t xml:space="preserve"> decline more seriously. The argument made here points towards a different way of studying democracy’s role in international politics, but the conclusions can be adapted to match with the dominant mode of democratic-peace research. </w:t>
      </w:r>
      <w:r w:rsidRPr="00DC5DAF">
        <w:rPr>
          <w:rStyle w:val="StyleUnderline"/>
        </w:rPr>
        <w:t xml:space="preserve">For example, Edward Mansfield and Jack Snyder have argued that </w:t>
      </w:r>
      <w:r w:rsidRPr="00DC5DAF">
        <w:rPr>
          <w:rStyle w:val="Emphasis"/>
          <w:highlight w:val="green"/>
        </w:rPr>
        <w:t>the zone of peace does not extend to transitional democracies</w:t>
      </w:r>
      <w:r w:rsidRPr="00DC5DAF">
        <w:rPr>
          <w:rStyle w:val="StyleUnderline"/>
        </w:rPr>
        <w:t xml:space="preserve">, which may actually be more </w:t>
      </w:r>
      <w:proofErr w:type="gramStart"/>
      <w:r w:rsidRPr="00DC5DAF">
        <w:rPr>
          <w:rStyle w:val="StyleUnderline"/>
        </w:rPr>
        <w:t>war-prone</w:t>
      </w:r>
      <w:proofErr w:type="gramEnd"/>
      <w:r w:rsidRPr="00DC5DAF">
        <w:rPr>
          <w:rStyle w:val="StyleUnderline"/>
        </w:rPr>
        <w:t>.</w:t>
      </w:r>
      <w:r w:rsidRPr="00152667">
        <w:rPr>
          <w:rStyle w:val="StyleUnderline"/>
        </w:rPr>
        <w:t xml:space="preserve">87 This logic could be extended </w:t>
      </w:r>
      <w:r w:rsidRPr="00152667">
        <w:rPr>
          <w:rStyle w:val="StyleUnderline"/>
          <w:highlight w:val="green"/>
        </w:rPr>
        <w:t>to</w:t>
      </w:r>
      <w:r w:rsidRPr="00DC5DAF">
        <w:rPr>
          <w:rStyle w:val="StyleUnderline"/>
        </w:rPr>
        <w:t xml:space="preserve"> considering </w:t>
      </w:r>
      <w:r w:rsidRPr="00DC5DAF">
        <w:rPr>
          <w:rStyle w:val="StyleUnderline"/>
          <w:highlight w:val="green"/>
        </w:rPr>
        <w:t>democracies in decline</w:t>
      </w:r>
      <w:r w:rsidRPr="00DC5DAF">
        <w:rPr>
          <w:rStyle w:val="StyleUnderline"/>
        </w:rPr>
        <w:t>, asking whether they will behave more like transitional or established democracies.</w:t>
      </w:r>
      <w:r w:rsidRPr="00DC5DAF">
        <w:rPr>
          <w:sz w:val="16"/>
        </w:rPr>
        <w:t xml:space="preserve"> On this point, Leonardo Morlino has developed a sophisticated framework for measuring the quality of democracies, classifying them in relation to rule of law, accountability, participation, competition, responsibility, freedom, and equality.88 This allows him to distinguish between a range of imperfect democracies: inefficient, irresponsible, passive, stuck, illegitimate, reduced, unequal, and minimal.89 Connecting this to work on democratic peace, it could be worth considering whether some failings or weaknesses in democracy are more consequential than others for international behavior. These are just some examples of the way a more complex—and more empirically accurate—account of democracy and its role in international politics could be developed. It is not sufficient, however, to simply expand the remit of neopositivist scholarship by adding a few new research questions. There is a need for greater openness to work that commences from different ontological, epistemological, and methodological positions.</w:t>
      </w:r>
    </w:p>
    <w:p w14:paraId="639D392C" w14:textId="630D5791" w:rsidR="00871346" w:rsidRDefault="00871346" w:rsidP="00871346">
      <w:pPr>
        <w:pStyle w:val="Heading4"/>
      </w:pPr>
      <w:r>
        <w:t>Democracies cause more war than autocracies.</w:t>
      </w:r>
    </w:p>
    <w:p w14:paraId="21A72733" w14:textId="77777777" w:rsidR="00871346" w:rsidRPr="005A4FE3" w:rsidRDefault="00871346" w:rsidP="00871346">
      <w:r w:rsidRPr="005A4FE3">
        <w:t xml:space="preserve">Sebastian </w:t>
      </w:r>
      <w:r w:rsidRPr="005A4FE3">
        <w:rPr>
          <w:rStyle w:val="Style13ptBold"/>
          <w:sz w:val="24"/>
        </w:rPr>
        <w:t>Rosato 11</w:t>
      </w:r>
      <w:r w:rsidRPr="005A4FE3">
        <w:t>, Associate Professor of Political Science at the University of Notre Dame</w:t>
      </w:r>
      <w:r>
        <w:t xml:space="preserve">, </w:t>
      </w:r>
      <w:r w:rsidRPr="005A4FE3">
        <w:t>“On the democratic peace”, http://dlx.b-ok.org/genesis/2080000/7ac79f376c806b791801221b260dbeee/_as/[Coyne,_Christopher_J(editor);_Mathers,_Rachel_L(E(b-ok.org).pdf</w:t>
      </w:r>
    </w:p>
    <w:p w14:paraId="24979DAE" w14:textId="77777777" w:rsidR="00871346" w:rsidRPr="002F0ADB" w:rsidRDefault="00871346" w:rsidP="00871346">
      <w:pPr>
        <w:rPr>
          <w:sz w:val="16"/>
        </w:rPr>
      </w:pPr>
      <w:r w:rsidRPr="002F0ADB">
        <w:rPr>
          <w:sz w:val="16"/>
        </w:rPr>
        <w:t xml:space="preserve">15.3 EVALUATING THE CLAIM </w:t>
      </w:r>
      <w:r w:rsidRPr="005A4FE3">
        <w:rPr>
          <w:rStyle w:val="StyleUnderline"/>
        </w:rPr>
        <w:t xml:space="preserve">In this section, I evaluate the </w:t>
      </w:r>
      <w:r w:rsidRPr="005A4FE3">
        <w:rPr>
          <w:rStyle w:val="StyleUnderline"/>
          <w:highlight w:val="green"/>
        </w:rPr>
        <w:t>empirical claims</w:t>
      </w:r>
      <w:r w:rsidRPr="005A4FE3">
        <w:rPr>
          <w:rStyle w:val="StyleUnderline"/>
        </w:rPr>
        <w:t xml:space="preserve"> at the core of democratic peace theory. I</w:t>
      </w:r>
      <w:r>
        <w:rPr>
          <w:rStyle w:val="StyleUnderline"/>
        </w:rPr>
        <w:t xml:space="preserve"> </w:t>
      </w:r>
      <w:proofErr w:type="spellStart"/>
      <w:r w:rsidRPr="005A4FE3">
        <w:rPr>
          <w:rStyle w:val="StyleUnderline"/>
        </w:rPr>
        <w:t>nd</w:t>
      </w:r>
      <w:proofErr w:type="spellEnd"/>
      <w:r w:rsidRPr="005A4FE3">
        <w:rPr>
          <w:rStyle w:val="StyleUnderline"/>
        </w:rPr>
        <w:t xml:space="preserve"> scant support for both of them. </w:t>
      </w:r>
      <w:r w:rsidRPr="005A4FE3">
        <w:rPr>
          <w:rStyle w:val="Emphasis"/>
          <w:highlight w:val="green"/>
        </w:rPr>
        <w:t>Democracies do go to war</w:t>
      </w:r>
      <w:r w:rsidRPr="005A4FE3">
        <w:rPr>
          <w:rStyle w:val="StyleUnderline"/>
        </w:rPr>
        <w:t xml:space="preserve"> with one another and attempts to prove that they do not have the unintended consequence of making the no war claim uninteresting.</w:t>
      </w:r>
      <w:r w:rsidRPr="002F0ADB">
        <w:rPr>
          <w:sz w:val="16"/>
        </w:rPr>
        <w:t xml:space="preserve"> </w:t>
      </w:r>
      <w:r w:rsidRPr="005A4FE3">
        <w:rPr>
          <w:rStyle w:val="StyleUnderline"/>
        </w:rPr>
        <w:t xml:space="preserve">Moreover, </w:t>
      </w:r>
      <w:r w:rsidRPr="005A4FE3">
        <w:rPr>
          <w:rStyle w:val="StyleUnderline"/>
          <w:highlight w:val="green"/>
        </w:rPr>
        <w:t>there is little evidence</w:t>
      </w:r>
      <w:r w:rsidRPr="005A4FE3">
        <w:rPr>
          <w:rStyle w:val="StyleUnderline"/>
        </w:rPr>
        <w:t xml:space="preserve"> that </w:t>
      </w:r>
      <w:r w:rsidRPr="005A4FE3">
        <w:rPr>
          <w:rStyle w:val="StyleUnderline"/>
          <w:highlight w:val="green"/>
        </w:rPr>
        <w:t>democracies are less likely to engage</w:t>
      </w:r>
      <w:r w:rsidRPr="005A4FE3">
        <w:rPr>
          <w:rStyle w:val="StyleUnderline"/>
        </w:rPr>
        <w:t xml:space="preserve"> each other </w:t>
      </w:r>
      <w:r w:rsidRPr="005A4FE3">
        <w:rPr>
          <w:rStyle w:val="StyleUnderline"/>
          <w:highlight w:val="green"/>
        </w:rPr>
        <w:t>in</w:t>
      </w:r>
      <w:r w:rsidRPr="005A4FE3">
        <w:rPr>
          <w:rStyle w:val="StyleUnderline"/>
        </w:rPr>
        <w:t xml:space="preserve"> militarized </w:t>
      </w:r>
      <w:r w:rsidRPr="005A4FE3">
        <w:rPr>
          <w:rStyle w:val="StyleUnderline"/>
          <w:highlight w:val="green"/>
        </w:rPr>
        <w:t>disputes</w:t>
      </w:r>
      <w:r w:rsidRPr="005A4FE3">
        <w:rPr>
          <w:rStyle w:val="StyleUnderline"/>
        </w:rPr>
        <w:t xml:space="preserve"> than other pairs of states because of their shared regime type.</w:t>
      </w:r>
      <w:r w:rsidRPr="002F0ADB">
        <w:rPr>
          <w:sz w:val="16"/>
        </w:rPr>
        <w:t xml:space="preserve"> The finding is either statistically insignificant or explained by factors other than democracy. 15.3.1 War The claim that democracies rarely if ever go to war with one another is either incorrect or unsurprising. A careful review of the evidence suggests that contrary to the assertions of democratic peace proponents, there have been a handful of wars between </w:t>
      </w:r>
      <w:proofErr w:type="gramStart"/>
      <w:r w:rsidRPr="002F0ADB">
        <w:rPr>
          <w:sz w:val="16"/>
        </w:rPr>
        <w:t>democracies</w:t>
      </w:r>
      <w:proofErr w:type="gramEnd"/>
      <w:r w:rsidRPr="002F0ADB">
        <w:rPr>
          <w:sz w:val="16"/>
        </w:rPr>
        <w:t xml:space="preserve"> and these can only be excluded by imposing a highly restrictive definition of democracy. This would not pose a problem were it not for the fact that by raising the requirements for a state to be judged democratic, the theory’s defenders reduce the number of democracies in the analysis to such an extent that the finding of no war between them is wholly to be expected. Democratic wars There is considerable evidence that the absence of war claim is incorrect. As Christopher Layne (2001, p. 801) notes, “The most damning indictment of democratic peace theory, is that it happens not to be true: democratic states have gone to war with one another.” </w:t>
      </w:r>
      <w:r w:rsidRPr="005A4FE3">
        <w:rPr>
          <w:rStyle w:val="StyleUnderline"/>
        </w:rPr>
        <w:t xml:space="preserve">For example, categorizing a state as democratic if it achieves a democracy score of six or more in the Polity dataset on regime type – as several analysts do – yields three inter-democratic wars: </w:t>
      </w:r>
      <w:r w:rsidRPr="005A4FE3">
        <w:rPr>
          <w:rStyle w:val="Emphasis"/>
          <w:highlight w:val="green"/>
        </w:rPr>
        <w:t xml:space="preserve">the American Civil War, the </w:t>
      </w:r>
      <w:proofErr w:type="gramStart"/>
      <w:r w:rsidRPr="005A4FE3">
        <w:rPr>
          <w:rStyle w:val="Emphasis"/>
          <w:highlight w:val="green"/>
        </w:rPr>
        <w:t>Spanish–American</w:t>
      </w:r>
      <w:proofErr w:type="gramEnd"/>
      <w:r w:rsidRPr="005A4FE3">
        <w:rPr>
          <w:rStyle w:val="Emphasis"/>
          <w:highlight w:val="green"/>
        </w:rPr>
        <w:t xml:space="preserve"> War and the Boer War</w:t>
      </w:r>
      <w:r w:rsidRPr="005A4FE3">
        <w:rPr>
          <w:rStyle w:val="StyleUnderline"/>
        </w:rPr>
        <w:t>.</w:t>
      </w:r>
      <w:r w:rsidRPr="002F0ADB">
        <w:rPr>
          <w:sz w:val="16"/>
        </w:rPr>
        <w:t xml:space="preserve">6 This is something defenders of the theory readily admit – adopting relatively inclusive de </w:t>
      </w:r>
      <w:proofErr w:type="spellStart"/>
      <w:r w:rsidRPr="002F0ADB">
        <w:rPr>
          <w:sz w:val="16"/>
        </w:rPr>
        <w:t>nitions</w:t>
      </w:r>
      <w:proofErr w:type="spellEnd"/>
      <w:r w:rsidRPr="002F0ADB">
        <w:rPr>
          <w:sz w:val="16"/>
        </w:rPr>
        <w:t xml:space="preserve"> of democracy, they them- selves generate anywhere between a dozen and three dozen cases of inter- democratic war. </w:t>
      </w:r>
      <w:r w:rsidRPr="005A4FE3">
        <w:rPr>
          <w:rStyle w:val="StyleUnderline"/>
        </w:rPr>
        <w:t xml:space="preserve">In order to exclude these anomalies and thereby preserve the absence of war claim, the </w:t>
      </w:r>
      <w:r w:rsidRPr="005A4FE3">
        <w:rPr>
          <w:rStyle w:val="StyleUnderline"/>
          <w:highlight w:val="green"/>
        </w:rPr>
        <w:t>theory’s defenders restrict</w:t>
      </w:r>
      <w:r w:rsidRPr="005A4FE3">
        <w:rPr>
          <w:rStyle w:val="StyleUnderline"/>
        </w:rPr>
        <w:t xml:space="preserve"> their </w:t>
      </w:r>
      <w:r w:rsidRPr="005A4FE3">
        <w:rPr>
          <w:rStyle w:val="StyleUnderline"/>
          <w:highlight w:val="green"/>
        </w:rPr>
        <w:t>definitions</w:t>
      </w:r>
      <w:r w:rsidRPr="005A4FE3">
        <w:rPr>
          <w:rStyle w:val="StyleUnderline"/>
        </w:rPr>
        <w:t xml:space="preserve"> of democracy</w:t>
      </w:r>
      <w:r w:rsidRPr="002F0ADB">
        <w:rPr>
          <w:sz w:val="16"/>
        </w:rPr>
        <w:t xml:space="preserve">. In the most compelling analysis to date, Ray (1993, pp. 256–9, 269) argues that no two democracies have gone to war with one another as long as a democracy is de </w:t>
      </w:r>
      <w:proofErr w:type="spellStart"/>
      <w:r w:rsidRPr="002F0ADB">
        <w:rPr>
          <w:sz w:val="16"/>
        </w:rPr>
        <w:t>ned</w:t>
      </w:r>
      <w:proofErr w:type="spellEnd"/>
      <w:r w:rsidRPr="002F0ADB">
        <w:rPr>
          <w:sz w:val="16"/>
        </w:rPr>
        <w:t xml:space="preserve"> as follows: the members of the executive and legislative branches are determined in fair and competitive elections, which is to say that at least two independent parties contest the election, half of the adult population is eligible to vote and the possibility that the governing party can lose has been established by historical precedent. Similarly, Doyle (1983a, pp. 216–17) rescues the claim by arguing that states’ domes- tic and foreign policies must both be subject to the control of the citizenry if they are to be considered liberal. Russett, meanwhile, argues that his no war claim rests on de </w:t>
      </w:r>
      <w:proofErr w:type="spellStart"/>
      <w:r w:rsidRPr="002F0ADB">
        <w:rPr>
          <w:sz w:val="16"/>
        </w:rPr>
        <w:t>ning</w:t>
      </w:r>
      <w:proofErr w:type="spellEnd"/>
      <w:r w:rsidRPr="002F0ADB">
        <w:rPr>
          <w:sz w:val="16"/>
        </w:rPr>
        <w:t xml:space="preserve"> democracy as a state with a voting franchise for a substantial fraction of the population, a government brought to power in elections involving two or more legally recognized parties, a popularly elected executive or one responsible to an elected legislature, requirements for civil liberties including free speech and demonstrated longevity of at least three years (Russett 1993, pp. 14–16). Despite imposing these de </w:t>
      </w:r>
      <w:proofErr w:type="spellStart"/>
      <w:r w:rsidRPr="002F0ADB">
        <w:rPr>
          <w:sz w:val="16"/>
        </w:rPr>
        <w:t>nitional</w:t>
      </w:r>
      <w:proofErr w:type="spellEnd"/>
      <w:r w:rsidRPr="002F0ADB">
        <w:rPr>
          <w:sz w:val="16"/>
        </w:rPr>
        <w:t xml:space="preserve"> restrictions, proponents of the democratic peace cannot exclude up to </w:t>
      </w:r>
      <w:proofErr w:type="spellStart"/>
      <w:r w:rsidRPr="002F0ADB">
        <w:rPr>
          <w:sz w:val="16"/>
        </w:rPr>
        <w:t>ve</w:t>
      </w:r>
      <w:proofErr w:type="spellEnd"/>
      <w:r w:rsidRPr="002F0ADB">
        <w:rPr>
          <w:sz w:val="16"/>
        </w:rPr>
        <w:t xml:space="preserve"> major wars, a </w:t>
      </w:r>
      <w:proofErr w:type="spellStart"/>
      <w:r w:rsidRPr="002F0ADB">
        <w:rPr>
          <w:sz w:val="16"/>
        </w:rPr>
        <w:t>gure</w:t>
      </w:r>
      <w:proofErr w:type="spellEnd"/>
      <w:r w:rsidRPr="002F0ADB">
        <w:rPr>
          <w:sz w:val="16"/>
        </w:rPr>
        <w:t xml:space="preserve"> which, if con </w:t>
      </w:r>
      <w:proofErr w:type="spellStart"/>
      <w:r w:rsidRPr="002F0ADB">
        <w:rPr>
          <w:sz w:val="16"/>
        </w:rPr>
        <w:t>rmed</w:t>
      </w:r>
      <w:proofErr w:type="spellEnd"/>
      <w:r w:rsidRPr="002F0ADB">
        <w:rPr>
          <w:sz w:val="16"/>
        </w:rPr>
        <w:t xml:space="preserve">, would invalidate the democratic peace by their own admission (Ray 1995, p. 27). </w:t>
      </w:r>
      <w:r w:rsidRPr="005A4FE3">
        <w:rPr>
          <w:rStyle w:val="StyleUnderline"/>
        </w:rPr>
        <w:t xml:space="preserve">The first is </w:t>
      </w:r>
      <w:r w:rsidRPr="005A4FE3">
        <w:rPr>
          <w:rStyle w:val="Emphasis"/>
          <w:highlight w:val="green"/>
        </w:rPr>
        <w:t>the War of 1812</w:t>
      </w:r>
      <w:r w:rsidRPr="005A4FE3">
        <w:rPr>
          <w:rStyle w:val="StyleUnderline"/>
        </w:rPr>
        <w:t xml:space="preserve"> between Britain and the United States.</w:t>
      </w:r>
      <w:r w:rsidRPr="002F0ADB">
        <w:rPr>
          <w:sz w:val="16"/>
        </w:rPr>
        <w:t xml:space="preserve"> Ray argues that it does not contradict the claim because Britain does not meet his </w:t>
      </w:r>
      <w:proofErr w:type="spellStart"/>
      <w:r w:rsidRPr="002F0ADB">
        <w:rPr>
          <w:sz w:val="16"/>
        </w:rPr>
        <w:t>su</w:t>
      </w:r>
      <w:proofErr w:type="spellEnd"/>
      <w:r w:rsidRPr="002F0ADB">
        <w:rPr>
          <w:sz w:val="16"/>
        </w:rPr>
        <w:t xml:space="preserve"> rage requirement. Yet this does not make Britain any less democratic than the United States at the time where less than half the adult population was eligible to vote. In fact, as Layne (2001, p. 801) notes, “the United States was not appreciably more democratic than unreformed Britain.” This poses a problem for the democratic peace: if the United States was a democracy, and Ray believes it was, then Britain was also a </w:t>
      </w:r>
      <w:proofErr w:type="gramStart"/>
      <w:r w:rsidRPr="002F0ADB">
        <w:rPr>
          <w:sz w:val="16"/>
        </w:rPr>
        <w:t>democracy</w:t>
      </w:r>
      <w:proofErr w:type="gramEnd"/>
      <w:r w:rsidRPr="002F0ADB">
        <w:rPr>
          <w:sz w:val="16"/>
        </w:rPr>
        <w:t xml:space="preserve"> and the War of 1812 was an inter-democratic war. The second case is the American Civil War. Democratic peace theorists believe the United States was a democracy in </w:t>
      </w:r>
      <w:proofErr w:type="gramStart"/>
      <w:r w:rsidRPr="002F0ADB">
        <w:rPr>
          <w:sz w:val="16"/>
        </w:rPr>
        <w:t>1861, but</w:t>
      </w:r>
      <w:proofErr w:type="gramEnd"/>
      <w:r w:rsidRPr="002F0ADB">
        <w:rPr>
          <w:sz w:val="16"/>
        </w:rPr>
        <w:t xml:space="preserve"> exclude the case on the grounds that it was a civil rather than interstate war (Russett 1993, pp. 16–17). However, a plausible argument can be made that the United States was not a state but a union of states, and that this was therefore a war between states rather than within one. Note, for example, that the term “United States” was plural rather than singular at the time and the con </w:t>
      </w:r>
      <w:proofErr w:type="spellStart"/>
      <w:r w:rsidRPr="002F0ADB">
        <w:rPr>
          <w:sz w:val="16"/>
        </w:rPr>
        <w:t>ict</w:t>
      </w:r>
      <w:proofErr w:type="spellEnd"/>
      <w:r w:rsidRPr="002F0ADB">
        <w:rPr>
          <w:sz w:val="16"/>
        </w:rPr>
        <w:t xml:space="preserve"> was known as the “War Between the States.”7 This being the case, the Civil War also contradicts the claim.8 The </w:t>
      </w:r>
      <w:proofErr w:type="gramStart"/>
      <w:r w:rsidRPr="002F0ADB">
        <w:rPr>
          <w:sz w:val="16"/>
        </w:rPr>
        <w:t>Spanish–American</w:t>
      </w:r>
      <w:proofErr w:type="gramEnd"/>
      <w:r w:rsidRPr="002F0ADB">
        <w:rPr>
          <w:sz w:val="16"/>
        </w:rPr>
        <w:t xml:space="preserve"> and Boer wars constitute two further </w:t>
      </w:r>
      <w:proofErr w:type="spellStart"/>
      <w:r w:rsidRPr="002F0ADB">
        <w:rPr>
          <w:sz w:val="16"/>
        </w:rPr>
        <w:t>excep</w:t>
      </w:r>
      <w:proofErr w:type="spellEnd"/>
      <w:r w:rsidRPr="002F0ADB">
        <w:rPr>
          <w:sz w:val="16"/>
        </w:rPr>
        <w:t xml:space="preserve">- </w:t>
      </w:r>
      <w:proofErr w:type="spellStart"/>
      <w:r w:rsidRPr="002F0ADB">
        <w:rPr>
          <w:sz w:val="16"/>
        </w:rPr>
        <w:t>tions</w:t>
      </w:r>
      <w:proofErr w:type="spellEnd"/>
      <w:r w:rsidRPr="002F0ADB">
        <w:rPr>
          <w:sz w:val="16"/>
        </w:rPr>
        <w:t xml:space="preserve"> to the rule. Ray excludes the former because half of the members of Spain’s upper house held their positions through hereditary succession or royal appointment. Yet this made Spain little di </w:t>
      </w:r>
      <w:proofErr w:type="spellStart"/>
      <w:r w:rsidRPr="002F0ADB">
        <w:rPr>
          <w:sz w:val="16"/>
        </w:rPr>
        <w:t>erent</w:t>
      </w:r>
      <w:proofErr w:type="spellEnd"/>
      <w:r w:rsidRPr="002F0ADB">
        <w:rPr>
          <w:sz w:val="16"/>
        </w:rPr>
        <w:t xml:space="preserve"> to Britain, which he </w:t>
      </w:r>
      <w:proofErr w:type="spellStart"/>
      <w:r w:rsidRPr="002F0ADB">
        <w:rPr>
          <w:sz w:val="16"/>
        </w:rPr>
        <w:t>classi</w:t>
      </w:r>
      <w:proofErr w:type="spellEnd"/>
      <w:r w:rsidRPr="002F0ADB">
        <w:rPr>
          <w:sz w:val="16"/>
        </w:rPr>
        <w:t xml:space="preserve"> es as a democracy at the time, thereby leading to the conclusion that the </w:t>
      </w:r>
      <w:proofErr w:type="gramStart"/>
      <w:r w:rsidRPr="002F0ADB">
        <w:rPr>
          <w:sz w:val="16"/>
        </w:rPr>
        <w:t>Spanish–American</w:t>
      </w:r>
      <w:proofErr w:type="gramEnd"/>
      <w:r w:rsidRPr="002F0ADB">
        <w:rPr>
          <w:sz w:val="16"/>
        </w:rPr>
        <w:t xml:space="preserve"> War was a war between democracies. Similarly, it is hard to accept his claim that the Orange Free State was not a </w:t>
      </w:r>
      <w:proofErr w:type="spellStart"/>
      <w:r w:rsidRPr="002F0ADB">
        <w:rPr>
          <w:sz w:val="16"/>
        </w:rPr>
        <w:t>democ</w:t>
      </w:r>
      <w:proofErr w:type="spellEnd"/>
      <w:r w:rsidRPr="002F0ADB">
        <w:rPr>
          <w:sz w:val="16"/>
        </w:rPr>
        <w:t xml:space="preserve">- racy during the Boer War because black Africans were not allowed to vote when he is content to classify the United States as a democracy in the second half of the nineteenth century (Ray 1993, pp. 265, 267; Layne 2001, p. 802). In short, defenders of the democratic peace can only rescue their core claim through the selective application of highly restrictive criteria. </w:t>
      </w:r>
      <w:r w:rsidRPr="005A4FE3">
        <w:rPr>
          <w:rStyle w:val="StyleUnderline"/>
        </w:rPr>
        <w:t xml:space="preserve">Perhaps the most important exception is </w:t>
      </w:r>
      <w:r w:rsidRPr="005A4FE3">
        <w:rPr>
          <w:rStyle w:val="Emphasis"/>
          <w:highlight w:val="green"/>
        </w:rPr>
        <w:t>World War I</w:t>
      </w:r>
      <w:r w:rsidRPr="005A4FE3">
        <w:rPr>
          <w:rStyle w:val="StyleUnderline"/>
        </w:rPr>
        <w:t>, which, by virtue of the fact that Germany fought against Britain, France, Italy, Belgium and the United States, would count as</w:t>
      </w:r>
      <w:r>
        <w:rPr>
          <w:rStyle w:val="StyleUnderline"/>
        </w:rPr>
        <w:t xml:space="preserve"> </w:t>
      </w:r>
      <w:proofErr w:type="spellStart"/>
      <w:r w:rsidRPr="005A4FE3">
        <w:rPr>
          <w:rStyle w:val="StyleUnderline"/>
        </w:rPr>
        <w:t>ve</w:t>
      </w:r>
      <w:proofErr w:type="spellEnd"/>
      <w:r w:rsidRPr="005A4FE3">
        <w:rPr>
          <w:rStyle w:val="StyleUnderline"/>
        </w:rPr>
        <w:t xml:space="preserve"> instances of war between liberal states in most analyses of the democratic peace</w:t>
      </w:r>
      <w:r w:rsidRPr="002F0ADB">
        <w:rPr>
          <w:sz w:val="16"/>
        </w:rPr>
        <w:t xml:space="preserve">.9 As Ido Oren (1995, pp. 178–9) has shown, Germany was widely considered to be a liberal state prior to World War I: “Germany was a member of a select group of the most politically advanced countries, far more advanced than some of the nations that are currently coded as having been ‘liberal’ during that period.” In fact, Germany was consistently placed toward the top of that group, “either as second only to the United States . . . or as positioned below England and above France.” Moreover, Doyle’s assertion that the case ought to be excluded because Germany was liberal </w:t>
      </w:r>
      <w:proofErr w:type="spellStart"/>
      <w:r w:rsidRPr="002F0ADB">
        <w:rPr>
          <w:sz w:val="16"/>
        </w:rPr>
        <w:t>domesti</w:t>
      </w:r>
      <w:proofErr w:type="spellEnd"/>
      <w:r w:rsidRPr="002F0ADB">
        <w:rPr>
          <w:sz w:val="16"/>
        </w:rPr>
        <w:t xml:space="preserve">- </w:t>
      </w:r>
      <w:proofErr w:type="spellStart"/>
      <w:r w:rsidRPr="002F0ADB">
        <w:rPr>
          <w:sz w:val="16"/>
        </w:rPr>
        <w:t>cally</w:t>
      </w:r>
      <w:proofErr w:type="spellEnd"/>
      <w:r w:rsidRPr="002F0ADB">
        <w:rPr>
          <w:sz w:val="16"/>
        </w:rPr>
        <w:t xml:space="preserve">, but not in foreign </w:t>
      </w:r>
      <w:proofErr w:type="gramStart"/>
      <w:r w:rsidRPr="002F0ADB">
        <w:rPr>
          <w:sz w:val="16"/>
        </w:rPr>
        <w:t>a</w:t>
      </w:r>
      <w:proofErr w:type="gramEnd"/>
      <w:r w:rsidRPr="002F0ADB">
        <w:rPr>
          <w:sz w:val="16"/>
        </w:rPr>
        <w:t xml:space="preserve"> airs, does not stand up to scrutiny. As Layne (1994, p. 42) points out, foreign policy was “insulated from parliamentary control” in both France and Britain, two purportedly liberal states (see also Mearsheimer 1990, p. 51, fn. 77; Layne 2001, pp. 803–807). Thus it is di cult to classify Germany as non-liberal and World War I </w:t>
      </w:r>
      <w:proofErr w:type="gramStart"/>
      <w:r w:rsidRPr="002F0ADB">
        <w:rPr>
          <w:sz w:val="16"/>
        </w:rPr>
        <w:t>constitutes</w:t>
      </w:r>
      <w:proofErr w:type="gramEnd"/>
      <w:r w:rsidRPr="002F0ADB">
        <w:rPr>
          <w:sz w:val="16"/>
        </w:rPr>
        <w:t xml:space="preserve"> an important exception to the </w:t>
      </w:r>
      <w:proofErr w:type="spellStart"/>
      <w:r w:rsidRPr="002F0ADB">
        <w:rPr>
          <w:sz w:val="16"/>
        </w:rPr>
        <w:t>nding</w:t>
      </w:r>
      <w:proofErr w:type="spellEnd"/>
      <w:r w:rsidRPr="002F0ADB">
        <w:rPr>
          <w:sz w:val="16"/>
        </w:rPr>
        <w:t xml:space="preserve">. Small numbers </w:t>
      </w:r>
      <w:r>
        <w:rPr>
          <w:rStyle w:val="StyleUnderline"/>
        </w:rPr>
        <w:t>Even if restrictive defi</w:t>
      </w:r>
      <w:r w:rsidRPr="005A4FE3">
        <w:rPr>
          <w:rStyle w:val="StyleUnderline"/>
        </w:rPr>
        <w:t xml:space="preserve">nitions of democracy enable democratic peace theorists to uphold their claim, they render it unsurprising by reducing the number of democracies in any analysis. As several scholars have noted, </w:t>
      </w:r>
      <w:r w:rsidRPr="005A4FE3">
        <w:rPr>
          <w:rStyle w:val="StyleUnderline"/>
          <w:highlight w:val="green"/>
        </w:rPr>
        <w:t>there were only a dozen</w:t>
      </w:r>
      <w:r w:rsidRPr="005A4FE3">
        <w:rPr>
          <w:rStyle w:val="StyleUnderline"/>
        </w:rPr>
        <w:t xml:space="preserve"> or so </w:t>
      </w:r>
      <w:r w:rsidRPr="005A4FE3">
        <w:rPr>
          <w:rStyle w:val="StyleUnderline"/>
          <w:highlight w:val="green"/>
        </w:rPr>
        <w:t>democracies</w:t>
      </w:r>
      <w:r w:rsidRPr="005A4FE3">
        <w:rPr>
          <w:rStyle w:val="StyleUnderline"/>
        </w:rPr>
        <w:t xml:space="preserve"> in the world </w:t>
      </w:r>
      <w:r w:rsidRPr="005A4FE3">
        <w:rPr>
          <w:rStyle w:val="StyleUnderline"/>
          <w:highlight w:val="green"/>
        </w:rPr>
        <w:t>prior to World War I</w:t>
      </w:r>
      <w:r w:rsidRPr="005A4FE3">
        <w:rPr>
          <w:rStyle w:val="StyleUnderline"/>
        </w:rPr>
        <w:t>, and even fewer in a position to fight one another.</w:t>
      </w:r>
      <w:r w:rsidRPr="002F0ADB">
        <w:rPr>
          <w:sz w:val="16"/>
        </w:rPr>
        <w:t xml:space="preserve"> Therefore, since war is a rare event for any pair of states, the fact that democracies did not fight one another should occasion little surprise (Mearsheimer 1990, p. 50; Cohen 1994, pp. 214, 216; Layne 1994, p. 39; Henderson 1999, p. 212).10 It should be a source of even less surprise as the number of democracies and the potential for con </w:t>
      </w:r>
      <w:proofErr w:type="spellStart"/>
      <w:r w:rsidRPr="002F0ADB">
        <w:rPr>
          <w:sz w:val="16"/>
        </w:rPr>
        <w:t>ict</w:t>
      </w:r>
      <w:proofErr w:type="spellEnd"/>
      <w:r w:rsidRPr="002F0ADB">
        <w:rPr>
          <w:sz w:val="16"/>
        </w:rPr>
        <w:t xml:space="preserve"> among them falls, something that is bound to happen as the democratic bar rises. Ray’s </w:t>
      </w:r>
      <w:proofErr w:type="spellStart"/>
      <w:r w:rsidRPr="002F0ADB">
        <w:rPr>
          <w:sz w:val="16"/>
        </w:rPr>
        <w:t>su</w:t>
      </w:r>
      <w:proofErr w:type="spellEnd"/>
      <w:r w:rsidRPr="002F0ADB">
        <w:rPr>
          <w:sz w:val="16"/>
        </w:rPr>
        <w:t xml:space="preserve"> rage criterion, for example, eliminates two great powers – Britain and the United States – from the democratic ranks before World War I, thereby making the absence of war between democracies eminently predictable.11 A simple numerical example should serve to illustrate the point. </w:t>
      </w:r>
      <w:r w:rsidRPr="005A4FE3">
        <w:rPr>
          <w:rStyle w:val="StyleUnderline"/>
        </w:rPr>
        <w:t xml:space="preserve">Using a Polity score of six or more to designate a state as a democracy yields </w:t>
      </w:r>
      <w:r w:rsidRPr="005A4FE3">
        <w:rPr>
          <w:rStyle w:val="StyleUnderline"/>
          <w:highlight w:val="green"/>
        </w:rPr>
        <w:t>716</w:t>
      </w:r>
      <w:r w:rsidRPr="005A4FE3">
        <w:rPr>
          <w:rStyle w:val="StyleUnderline"/>
        </w:rPr>
        <w:t xml:space="preserve"> purely </w:t>
      </w:r>
      <w:r w:rsidRPr="005A4FE3">
        <w:rPr>
          <w:rStyle w:val="StyleUnderline"/>
          <w:highlight w:val="green"/>
        </w:rPr>
        <w:t>democratic dyads out of</w:t>
      </w:r>
      <w:r w:rsidRPr="005A4FE3">
        <w:rPr>
          <w:rStyle w:val="StyleUnderline"/>
        </w:rPr>
        <w:t xml:space="preserve"> a total </w:t>
      </w:r>
      <w:r w:rsidRPr="005A4FE3">
        <w:rPr>
          <w:rStyle w:val="StyleUnderline"/>
          <w:highlight w:val="green"/>
        </w:rPr>
        <w:t>23240</w:t>
      </w:r>
      <w:r w:rsidRPr="005A4FE3">
        <w:rPr>
          <w:rStyle w:val="StyleUnderline"/>
        </w:rPr>
        <w:t xml:space="preserve"> politically relevant dyads between 1816 and 1913</w:t>
      </w:r>
      <w:r w:rsidRPr="002F0ADB">
        <w:rPr>
          <w:sz w:val="8"/>
          <w:szCs w:val="8"/>
        </w:rPr>
        <w:t xml:space="preserve">. Assuming that wars are distributed according to the proportion of democratic dyads in the population and knowing that there were 86 dyads at war during this period, we should expect to observe three democratic–democratic wars between the Congress of Vienna and World War I.12 If we actually observed no wars between democracies, the democratic peace phenomenon might be worth investigating further even though the di </w:t>
      </w:r>
      <w:proofErr w:type="spellStart"/>
      <w:r w:rsidRPr="002F0ADB">
        <w:rPr>
          <w:sz w:val="8"/>
          <w:szCs w:val="8"/>
        </w:rPr>
        <w:t>erence</w:t>
      </w:r>
      <w:proofErr w:type="spellEnd"/>
      <w:r w:rsidRPr="002F0ADB">
        <w:rPr>
          <w:sz w:val="8"/>
          <w:szCs w:val="8"/>
        </w:rPr>
        <w:t xml:space="preserve"> between three and zero wars is barely </w:t>
      </w:r>
      <w:proofErr w:type="spellStart"/>
      <w:r w:rsidRPr="002F0ADB">
        <w:rPr>
          <w:sz w:val="8"/>
          <w:szCs w:val="8"/>
        </w:rPr>
        <w:t>statisti</w:t>
      </w:r>
      <w:proofErr w:type="spellEnd"/>
      <w:r w:rsidRPr="002F0ADB">
        <w:rPr>
          <w:sz w:val="8"/>
          <w:szCs w:val="8"/>
        </w:rPr>
        <w:t xml:space="preserve">- </w:t>
      </w:r>
      <w:proofErr w:type="spellStart"/>
      <w:r w:rsidRPr="002F0ADB">
        <w:rPr>
          <w:sz w:val="8"/>
          <w:szCs w:val="8"/>
        </w:rPr>
        <w:t>cally</w:t>
      </w:r>
      <w:proofErr w:type="spellEnd"/>
      <w:r w:rsidRPr="002F0ADB">
        <w:rPr>
          <w:sz w:val="8"/>
          <w:szCs w:val="8"/>
        </w:rPr>
        <w:t xml:space="preserve"> </w:t>
      </w:r>
      <w:proofErr w:type="spellStart"/>
      <w:r w:rsidRPr="002F0ADB">
        <w:rPr>
          <w:sz w:val="8"/>
          <w:szCs w:val="8"/>
        </w:rPr>
        <w:t>signi</w:t>
      </w:r>
      <w:proofErr w:type="spellEnd"/>
      <w:r w:rsidRPr="002F0ADB">
        <w:rPr>
          <w:sz w:val="8"/>
          <w:szCs w:val="8"/>
        </w:rPr>
        <w:t xml:space="preserve"> cant.13 Increasing the score required for a state to be coded as a democracy to eight – a score that would make Britain democratic from 1901 onwards only and eliminate states like Spain and the Orange Free State from the ranks of the democracies – makes a dramatic di </w:t>
      </w:r>
      <w:proofErr w:type="spellStart"/>
      <w:r w:rsidRPr="002F0ADB">
        <w:rPr>
          <w:sz w:val="8"/>
          <w:szCs w:val="8"/>
        </w:rPr>
        <w:t>erence</w:t>
      </w:r>
      <w:proofErr w:type="spellEnd"/>
      <w:r w:rsidRPr="002F0ADB">
        <w:rPr>
          <w:sz w:val="8"/>
          <w:szCs w:val="8"/>
        </w:rPr>
        <w:t xml:space="preserve">. The number of democratic dyads falls to 171, and the expected number of wars is now between zero and one. Now the absence of war </w:t>
      </w:r>
      <w:proofErr w:type="spellStart"/>
      <w:r w:rsidRPr="002F0ADB">
        <w:rPr>
          <w:sz w:val="8"/>
          <w:szCs w:val="8"/>
        </w:rPr>
        <w:t>nding</w:t>
      </w:r>
      <w:proofErr w:type="spellEnd"/>
      <w:r w:rsidRPr="002F0ADB">
        <w:rPr>
          <w:sz w:val="8"/>
          <w:szCs w:val="8"/>
        </w:rPr>
        <w:t xml:space="preserve"> is to be expected. In short, by adopting restrictive de </w:t>
      </w:r>
      <w:proofErr w:type="spellStart"/>
      <w:r w:rsidRPr="002F0ADB">
        <w:rPr>
          <w:sz w:val="8"/>
          <w:szCs w:val="8"/>
        </w:rPr>
        <w:t>nitions</w:t>
      </w:r>
      <w:proofErr w:type="spellEnd"/>
      <w:r w:rsidRPr="002F0ADB">
        <w:rPr>
          <w:sz w:val="8"/>
          <w:szCs w:val="8"/>
        </w:rPr>
        <w:t xml:space="preserve"> of democracy, proponents of the democratic peace render their central claim wholly unexceptional. In sum, proponents of the democratic peace have unsuccessfully attempted to tread a </w:t>
      </w:r>
      <w:proofErr w:type="spellStart"/>
      <w:r w:rsidRPr="002F0ADB">
        <w:rPr>
          <w:sz w:val="8"/>
          <w:szCs w:val="8"/>
        </w:rPr>
        <w:t>ne</w:t>
      </w:r>
      <w:proofErr w:type="spellEnd"/>
      <w:r w:rsidRPr="002F0ADB">
        <w:rPr>
          <w:sz w:val="8"/>
          <w:szCs w:val="8"/>
        </w:rPr>
        <w:t xml:space="preserve"> line in order to substantiate their claim that democracies have rarely if ever waged war against one another. On the one hand, they admit that inter-democratic war is not an unusual phenomenon if they adopt relatively inclusive de </w:t>
      </w:r>
      <w:proofErr w:type="spellStart"/>
      <w:r w:rsidRPr="002F0ADB">
        <w:rPr>
          <w:sz w:val="8"/>
          <w:szCs w:val="8"/>
        </w:rPr>
        <w:t>nitions</w:t>
      </w:r>
      <w:proofErr w:type="spellEnd"/>
      <w:r w:rsidRPr="002F0ADB">
        <w:rPr>
          <w:sz w:val="8"/>
          <w:szCs w:val="8"/>
        </w:rPr>
        <w:t xml:space="preserve"> of democracy. On the other hand, in their attempts to restrict the de </w:t>
      </w:r>
      <w:proofErr w:type="spellStart"/>
      <w:r w:rsidRPr="002F0ADB">
        <w:rPr>
          <w:sz w:val="8"/>
          <w:szCs w:val="8"/>
        </w:rPr>
        <w:t>nition</w:t>
      </w:r>
      <w:proofErr w:type="spellEnd"/>
      <w:r w:rsidRPr="002F0ADB">
        <w:rPr>
          <w:sz w:val="8"/>
          <w:szCs w:val="8"/>
        </w:rPr>
        <w:t xml:space="preserve"> of democracy and thereby save the </w:t>
      </w:r>
      <w:proofErr w:type="spellStart"/>
      <w:r w:rsidRPr="002F0ADB">
        <w:rPr>
          <w:sz w:val="8"/>
          <w:szCs w:val="8"/>
        </w:rPr>
        <w:t>nding</w:t>
      </w:r>
      <w:proofErr w:type="spellEnd"/>
      <w:r w:rsidRPr="002F0ADB">
        <w:rPr>
          <w:sz w:val="8"/>
          <w:szCs w:val="8"/>
        </w:rPr>
        <w:t xml:space="preserve"> they inadvertently make the absence of war between democracies trivial. 15.3.2 Militarized Disputes There are at least two reasons to doubt the claim that pairs of </w:t>
      </w:r>
      <w:proofErr w:type="spellStart"/>
      <w:r w:rsidRPr="002F0ADB">
        <w:rPr>
          <w:sz w:val="8"/>
          <w:szCs w:val="8"/>
        </w:rPr>
        <w:t>democra</w:t>
      </w:r>
      <w:proofErr w:type="spellEnd"/>
      <w:r w:rsidRPr="002F0ADB">
        <w:rPr>
          <w:sz w:val="8"/>
          <w:szCs w:val="8"/>
        </w:rPr>
        <w:t xml:space="preserve">- </w:t>
      </w:r>
      <w:proofErr w:type="spellStart"/>
      <w:r w:rsidRPr="002F0ADB">
        <w:rPr>
          <w:sz w:val="8"/>
          <w:szCs w:val="8"/>
        </w:rPr>
        <w:t>cies</w:t>
      </w:r>
      <w:proofErr w:type="spellEnd"/>
      <w:r w:rsidRPr="002F0ADB">
        <w:rPr>
          <w:sz w:val="8"/>
          <w:szCs w:val="8"/>
        </w:rPr>
        <w:t xml:space="preserve"> are less prone to con </w:t>
      </w:r>
      <w:proofErr w:type="spellStart"/>
      <w:r w:rsidRPr="002F0ADB">
        <w:rPr>
          <w:sz w:val="8"/>
          <w:szCs w:val="8"/>
        </w:rPr>
        <w:t>ict</w:t>
      </w:r>
      <w:proofErr w:type="spellEnd"/>
      <w:r w:rsidRPr="002F0ADB">
        <w:rPr>
          <w:sz w:val="8"/>
          <w:szCs w:val="8"/>
        </w:rPr>
        <w:t xml:space="preserve"> than other pairs of states. First, despite their assertions, it is not clear that democratic peace theorists have established the existence of a powerful association between joint democracy and peace. Second, there is good evidence that factors other than democracy – many of them consistent with realist expectations – account for the peace among democratic states.14 Significance Democratic peace theorists have yet to provide </w:t>
      </w:r>
      <w:proofErr w:type="spellStart"/>
      <w:r w:rsidRPr="002F0ADB">
        <w:rPr>
          <w:sz w:val="8"/>
          <w:szCs w:val="8"/>
        </w:rPr>
        <w:t>clearcut</w:t>
      </w:r>
      <w:proofErr w:type="spellEnd"/>
      <w:r w:rsidRPr="002F0ADB">
        <w:rPr>
          <w:sz w:val="8"/>
          <w:szCs w:val="8"/>
        </w:rPr>
        <w:t xml:space="preserve"> evidence that there is a </w:t>
      </w:r>
      <w:proofErr w:type="spellStart"/>
      <w:r w:rsidRPr="002F0ADB">
        <w:rPr>
          <w:sz w:val="8"/>
          <w:szCs w:val="8"/>
        </w:rPr>
        <w:t>signi</w:t>
      </w:r>
      <w:proofErr w:type="spellEnd"/>
      <w:r w:rsidRPr="002F0ADB">
        <w:rPr>
          <w:sz w:val="8"/>
          <w:szCs w:val="8"/>
        </w:rPr>
        <w:t xml:space="preserve"> </w:t>
      </w:r>
      <w:proofErr w:type="gramStart"/>
      <w:r w:rsidRPr="002F0ADB">
        <w:rPr>
          <w:sz w:val="8"/>
          <w:szCs w:val="8"/>
        </w:rPr>
        <w:t>cant</w:t>
      </w:r>
      <w:proofErr w:type="gramEnd"/>
      <w:r w:rsidRPr="002F0ADB">
        <w:rPr>
          <w:sz w:val="8"/>
          <w:szCs w:val="8"/>
        </w:rPr>
        <w:t xml:space="preserve"> relationship between their independent and dependent </w:t>
      </w:r>
      <w:proofErr w:type="spellStart"/>
      <w:r w:rsidRPr="002F0ADB">
        <w:rPr>
          <w:sz w:val="8"/>
          <w:szCs w:val="8"/>
        </w:rPr>
        <w:t>vari</w:t>
      </w:r>
      <w:proofErr w:type="spellEnd"/>
      <w:r w:rsidRPr="002F0ADB">
        <w:rPr>
          <w:sz w:val="8"/>
          <w:szCs w:val="8"/>
        </w:rPr>
        <w:t xml:space="preserve">- </w:t>
      </w:r>
      <w:proofErr w:type="spellStart"/>
      <w:r w:rsidRPr="002F0ADB">
        <w:rPr>
          <w:sz w:val="8"/>
          <w:szCs w:val="8"/>
        </w:rPr>
        <w:t>ables</w:t>
      </w:r>
      <w:proofErr w:type="spellEnd"/>
      <w:r w:rsidRPr="002F0ADB">
        <w:rPr>
          <w:sz w:val="8"/>
          <w:szCs w:val="8"/>
        </w:rPr>
        <w:t xml:space="preserve">, joint democracy and peace. It is now clear, for example, that Maoz and Russett’s analysis of the Cold War period, which claims to establish the existence of a joint, separate peace, does not in fact do so. In a </w:t>
      </w:r>
      <w:proofErr w:type="spellStart"/>
      <w:r w:rsidRPr="002F0ADB">
        <w:rPr>
          <w:sz w:val="8"/>
          <w:szCs w:val="8"/>
        </w:rPr>
        <w:t>reas</w:t>
      </w:r>
      <w:proofErr w:type="spellEnd"/>
      <w:r w:rsidRPr="002F0ADB">
        <w:rPr>
          <w:sz w:val="8"/>
          <w:szCs w:val="8"/>
        </w:rPr>
        <w:t xml:space="preserve">- </w:t>
      </w:r>
      <w:proofErr w:type="spellStart"/>
      <w:r w:rsidRPr="002F0ADB">
        <w:rPr>
          <w:sz w:val="8"/>
          <w:szCs w:val="8"/>
        </w:rPr>
        <w:t>sessment</w:t>
      </w:r>
      <w:proofErr w:type="spellEnd"/>
      <w:r w:rsidRPr="002F0ADB">
        <w:rPr>
          <w:sz w:val="8"/>
          <w:szCs w:val="8"/>
        </w:rPr>
        <w:t xml:space="preserve"> of that analysis, which follows the original as closely as possible save for the addition of a control for economic interdependence, Oneal et al. (1996) </w:t>
      </w:r>
      <w:proofErr w:type="spellStart"/>
      <w:r w:rsidRPr="002F0ADB">
        <w:rPr>
          <w:sz w:val="8"/>
          <w:szCs w:val="8"/>
        </w:rPr>
        <w:t>nd</w:t>
      </w:r>
      <w:proofErr w:type="spellEnd"/>
      <w:r w:rsidRPr="002F0ADB">
        <w:rPr>
          <w:sz w:val="8"/>
          <w:szCs w:val="8"/>
        </w:rPr>
        <w:t xml:space="preserve"> that a continuous measure of democracy is not </w:t>
      </w:r>
      <w:proofErr w:type="spellStart"/>
      <w:r w:rsidRPr="002F0ADB">
        <w:rPr>
          <w:sz w:val="8"/>
          <w:szCs w:val="8"/>
        </w:rPr>
        <w:t>signi</w:t>
      </w:r>
      <w:proofErr w:type="spellEnd"/>
      <w:r w:rsidRPr="002F0ADB">
        <w:rPr>
          <w:sz w:val="8"/>
          <w:szCs w:val="8"/>
        </w:rPr>
        <w:t xml:space="preserve"> </w:t>
      </w:r>
      <w:proofErr w:type="spellStart"/>
      <w:r w:rsidRPr="002F0ADB">
        <w:rPr>
          <w:sz w:val="8"/>
          <w:szCs w:val="8"/>
        </w:rPr>
        <w:t>cantly</w:t>
      </w:r>
      <w:proofErr w:type="spellEnd"/>
      <w:r w:rsidRPr="002F0ADB">
        <w:rPr>
          <w:sz w:val="8"/>
          <w:szCs w:val="8"/>
        </w:rPr>
        <w:t xml:space="preserve"> correlated with peace. Moreover, a supplementary analysis of contiguous dyads – those that experience most of the con </w:t>
      </w:r>
      <w:proofErr w:type="spellStart"/>
      <w:r w:rsidRPr="002F0ADB">
        <w:rPr>
          <w:sz w:val="8"/>
          <w:szCs w:val="8"/>
        </w:rPr>
        <w:t>icts</w:t>
      </w:r>
      <w:proofErr w:type="spellEnd"/>
      <w:r w:rsidRPr="002F0ADB">
        <w:rPr>
          <w:sz w:val="8"/>
          <w:szCs w:val="8"/>
        </w:rPr>
        <w:t xml:space="preserve"> – also </w:t>
      </w:r>
      <w:proofErr w:type="spellStart"/>
      <w:r w:rsidRPr="002F0ADB">
        <w:rPr>
          <w:sz w:val="8"/>
          <w:szCs w:val="8"/>
        </w:rPr>
        <w:t>nds</w:t>
      </w:r>
      <w:proofErr w:type="spellEnd"/>
      <w:r w:rsidRPr="002F0ADB">
        <w:rPr>
          <w:sz w:val="8"/>
          <w:szCs w:val="8"/>
        </w:rPr>
        <w:t xml:space="preserve"> no </w:t>
      </w:r>
      <w:proofErr w:type="spellStart"/>
      <w:r w:rsidRPr="002F0ADB">
        <w:rPr>
          <w:sz w:val="8"/>
          <w:szCs w:val="8"/>
        </w:rPr>
        <w:t>signi</w:t>
      </w:r>
      <w:proofErr w:type="spellEnd"/>
      <w:r w:rsidRPr="002F0ADB">
        <w:rPr>
          <w:sz w:val="8"/>
          <w:szCs w:val="8"/>
        </w:rPr>
        <w:t xml:space="preserve"> - </w:t>
      </w:r>
      <w:proofErr w:type="gramStart"/>
      <w:r w:rsidRPr="002F0ADB">
        <w:rPr>
          <w:sz w:val="8"/>
          <w:szCs w:val="8"/>
        </w:rPr>
        <w:t>cant</w:t>
      </w:r>
      <w:proofErr w:type="gramEnd"/>
      <w:r w:rsidRPr="002F0ADB">
        <w:rPr>
          <w:sz w:val="8"/>
          <w:szCs w:val="8"/>
        </w:rPr>
        <w:t xml:space="preserve"> relationship between a continuous measure of joint democracy and peace whether a control for economic interdependence is included or not. This </w:t>
      </w:r>
      <w:proofErr w:type="spellStart"/>
      <w:r w:rsidRPr="002F0ADB">
        <w:rPr>
          <w:sz w:val="8"/>
          <w:szCs w:val="8"/>
        </w:rPr>
        <w:t>nding</w:t>
      </w:r>
      <w:proofErr w:type="spellEnd"/>
      <w:r w:rsidRPr="002F0ADB">
        <w:rPr>
          <w:sz w:val="8"/>
          <w:szCs w:val="8"/>
        </w:rPr>
        <w:t xml:space="preserve"> is particularly damaging because democratic peace theorists argue that “most theoretical explanations of the separate peace imply a continuous e </w:t>
      </w:r>
      <w:proofErr w:type="spellStart"/>
      <w:r w:rsidRPr="002F0ADB">
        <w:rPr>
          <w:sz w:val="8"/>
          <w:szCs w:val="8"/>
        </w:rPr>
        <w:t>ect</w:t>
      </w:r>
      <w:proofErr w:type="spellEnd"/>
      <w:r w:rsidRPr="002F0ADB">
        <w:rPr>
          <w:sz w:val="8"/>
          <w:szCs w:val="8"/>
        </w:rPr>
        <w:t xml:space="preserve">: the more democratic a pair of states, the less likely they are to become involved in con </w:t>
      </w:r>
      <w:proofErr w:type="spellStart"/>
      <w:r w:rsidRPr="002F0ADB">
        <w:rPr>
          <w:sz w:val="8"/>
          <w:szCs w:val="8"/>
        </w:rPr>
        <w:t>ict</w:t>
      </w:r>
      <w:proofErr w:type="spellEnd"/>
      <w:r w:rsidRPr="002F0ADB">
        <w:rPr>
          <w:sz w:val="8"/>
          <w:szCs w:val="8"/>
        </w:rPr>
        <w:t xml:space="preserve">” (Oneal and Ray 1997, p. 752). Oneal and Ray (1997, pp. 756–7) conclude that the original Maoz and Russett </w:t>
      </w:r>
      <w:proofErr w:type="spellStart"/>
      <w:r w:rsidRPr="002F0ADB">
        <w:rPr>
          <w:sz w:val="8"/>
          <w:szCs w:val="8"/>
        </w:rPr>
        <w:t>nding</w:t>
      </w:r>
      <w:proofErr w:type="spellEnd"/>
      <w:r w:rsidRPr="002F0ADB">
        <w:rPr>
          <w:sz w:val="8"/>
          <w:szCs w:val="8"/>
        </w:rPr>
        <w:t xml:space="preserve"> does not survive reanalysis because it is based on a joint democracy variable that, although widely used, is poorly calculated and constructed, and they therefore propose a new democracy measure that they claim does achieve statistical </w:t>
      </w:r>
      <w:proofErr w:type="spellStart"/>
      <w:r w:rsidRPr="002F0ADB">
        <w:rPr>
          <w:sz w:val="8"/>
          <w:szCs w:val="8"/>
        </w:rPr>
        <w:t>signi</w:t>
      </w:r>
      <w:proofErr w:type="spellEnd"/>
      <w:r w:rsidRPr="002F0ADB">
        <w:rPr>
          <w:sz w:val="8"/>
          <w:szCs w:val="8"/>
        </w:rPr>
        <w:t xml:space="preserve"> </w:t>
      </w:r>
      <w:proofErr w:type="spellStart"/>
      <w:r w:rsidRPr="002F0ADB">
        <w:rPr>
          <w:sz w:val="8"/>
          <w:szCs w:val="8"/>
        </w:rPr>
        <w:t>cance</w:t>
      </w:r>
      <w:proofErr w:type="spellEnd"/>
      <w:r w:rsidRPr="002F0ADB">
        <w:rPr>
          <w:sz w:val="8"/>
          <w:szCs w:val="8"/>
        </w:rPr>
        <w:t xml:space="preserve">. Their new measure of joint democracy uses the democracy score of the less democratic state in a dyad on the assumption that con </w:t>
      </w:r>
      <w:proofErr w:type="spellStart"/>
      <w:r w:rsidRPr="002F0ADB">
        <w:rPr>
          <w:sz w:val="8"/>
          <w:szCs w:val="8"/>
        </w:rPr>
        <w:t>ict</w:t>
      </w:r>
      <w:proofErr w:type="spellEnd"/>
      <w:r w:rsidRPr="002F0ADB">
        <w:rPr>
          <w:sz w:val="8"/>
          <w:szCs w:val="8"/>
        </w:rPr>
        <w:t xml:space="preserve"> is a function of the regime type of the less constrained of two interacting states. This “weak link” </w:t>
      </w:r>
      <w:proofErr w:type="spellStart"/>
      <w:r w:rsidRPr="002F0ADB">
        <w:rPr>
          <w:sz w:val="8"/>
          <w:szCs w:val="8"/>
        </w:rPr>
        <w:t>speci</w:t>
      </w:r>
      <w:proofErr w:type="spellEnd"/>
      <w:r w:rsidRPr="002F0ADB">
        <w:rPr>
          <w:sz w:val="8"/>
          <w:szCs w:val="8"/>
        </w:rPr>
        <w:t xml:space="preserve"> cation appears to provide powerful support for the democratic peace </w:t>
      </w:r>
      <w:proofErr w:type="spellStart"/>
      <w:r w:rsidRPr="002F0ADB">
        <w:rPr>
          <w:sz w:val="8"/>
          <w:szCs w:val="8"/>
        </w:rPr>
        <w:t>nding</w:t>
      </w:r>
      <w:proofErr w:type="spellEnd"/>
      <w:r w:rsidRPr="002F0ADB">
        <w:rPr>
          <w:sz w:val="8"/>
          <w:szCs w:val="8"/>
        </w:rPr>
        <w:t xml:space="preserve">: “As the less democratic state becomes more democratic, the likelihood of con </w:t>
      </w:r>
      <w:proofErr w:type="spellStart"/>
      <w:r w:rsidRPr="002F0ADB">
        <w:rPr>
          <w:sz w:val="8"/>
          <w:szCs w:val="8"/>
        </w:rPr>
        <w:t>ict</w:t>
      </w:r>
      <w:proofErr w:type="spellEnd"/>
      <w:r w:rsidRPr="002F0ADB">
        <w:rPr>
          <w:sz w:val="8"/>
          <w:szCs w:val="8"/>
        </w:rPr>
        <w:t xml:space="preserve"> declines. This is clear evidence of the </w:t>
      </w:r>
      <w:proofErr w:type="spellStart"/>
      <w:r w:rsidRPr="002F0ADB">
        <w:rPr>
          <w:sz w:val="8"/>
          <w:szCs w:val="8"/>
        </w:rPr>
        <w:t>paci</w:t>
      </w:r>
      <w:proofErr w:type="spellEnd"/>
      <w:r w:rsidRPr="002F0ADB">
        <w:rPr>
          <w:sz w:val="8"/>
          <w:szCs w:val="8"/>
        </w:rPr>
        <w:t xml:space="preserve"> c bene </w:t>
      </w:r>
      <w:proofErr w:type="spellStart"/>
      <w:r w:rsidRPr="002F0ADB">
        <w:rPr>
          <w:sz w:val="8"/>
          <w:szCs w:val="8"/>
        </w:rPr>
        <w:t>ts</w:t>
      </w:r>
      <w:proofErr w:type="spellEnd"/>
      <w:r w:rsidRPr="002F0ADB">
        <w:rPr>
          <w:sz w:val="8"/>
          <w:szCs w:val="8"/>
        </w:rPr>
        <w:t xml:space="preserve"> of </w:t>
      </w:r>
      <w:proofErr w:type="spellStart"/>
      <w:r w:rsidRPr="002F0ADB">
        <w:rPr>
          <w:sz w:val="8"/>
          <w:szCs w:val="8"/>
        </w:rPr>
        <w:t>democ</w:t>
      </w:r>
      <w:proofErr w:type="spellEnd"/>
      <w:r w:rsidRPr="002F0ADB">
        <w:rPr>
          <w:sz w:val="8"/>
          <w:szCs w:val="8"/>
        </w:rPr>
        <w:t xml:space="preserve">- racy.” The new variable provides “corroboration of the democratic peace” (Oneal and Ray 1997, pp. 764–5). Oneal and Russett concur with this conclusion in a separate analysis that also uses the weak link assumption. An increase in democracy in the state that is “freer to resort to violence, reduces the likelihood of dyadic con </w:t>
      </w:r>
      <w:proofErr w:type="spellStart"/>
      <w:r w:rsidRPr="002F0ADB">
        <w:rPr>
          <w:sz w:val="8"/>
          <w:szCs w:val="8"/>
        </w:rPr>
        <w:t>ict</w:t>
      </w:r>
      <w:proofErr w:type="spellEnd"/>
      <w:r w:rsidRPr="002F0ADB">
        <w:rPr>
          <w:sz w:val="8"/>
          <w:szCs w:val="8"/>
        </w:rPr>
        <w:t xml:space="preserve">” (Oneal and Russett 1997, p. 279). Although the weak link measure is widely accepted as the gold standard in studies of the relationship between democracy and a variety of inter- national outcomes, it does not provide evidence that joint democracy is </w:t>
      </w:r>
      <w:proofErr w:type="spellStart"/>
      <w:r w:rsidRPr="002F0ADB">
        <w:rPr>
          <w:sz w:val="8"/>
          <w:szCs w:val="8"/>
        </w:rPr>
        <w:t>signi</w:t>
      </w:r>
      <w:proofErr w:type="spellEnd"/>
      <w:r w:rsidRPr="002F0ADB">
        <w:rPr>
          <w:sz w:val="8"/>
          <w:szCs w:val="8"/>
        </w:rPr>
        <w:t xml:space="preserve"> </w:t>
      </w:r>
      <w:proofErr w:type="spellStart"/>
      <w:r w:rsidRPr="002F0ADB">
        <w:rPr>
          <w:sz w:val="8"/>
          <w:szCs w:val="8"/>
        </w:rPr>
        <w:t>cantly</w:t>
      </w:r>
      <w:proofErr w:type="spellEnd"/>
      <w:r w:rsidRPr="002F0ADB">
        <w:rPr>
          <w:sz w:val="8"/>
          <w:szCs w:val="8"/>
        </w:rPr>
        <w:t xml:space="preserve"> related to peace. Even as they developed it, Oneal and Ray admitted that the weak link was not a pure measure of joint democracy. What it really revealed was that the probability of con </w:t>
      </w:r>
      <w:proofErr w:type="spellStart"/>
      <w:r w:rsidRPr="002F0ADB">
        <w:rPr>
          <w:sz w:val="8"/>
          <w:szCs w:val="8"/>
        </w:rPr>
        <w:t>ict</w:t>
      </w:r>
      <w:proofErr w:type="spellEnd"/>
      <w:r w:rsidRPr="002F0ADB">
        <w:rPr>
          <w:sz w:val="8"/>
          <w:szCs w:val="8"/>
        </w:rPr>
        <w:t xml:space="preserve"> was “a </w:t>
      </w:r>
      <w:proofErr w:type="spellStart"/>
      <w:r w:rsidRPr="002F0ADB">
        <w:rPr>
          <w:sz w:val="8"/>
          <w:szCs w:val="8"/>
        </w:rPr>
        <w:t>func</w:t>
      </w:r>
      <w:proofErr w:type="spellEnd"/>
      <w:r w:rsidRPr="002F0ADB">
        <w:rPr>
          <w:sz w:val="8"/>
          <w:szCs w:val="8"/>
        </w:rPr>
        <w:t xml:space="preserve">- </w:t>
      </w:r>
      <w:proofErr w:type="spellStart"/>
      <w:r w:rsidRPr="002F0ADB">
        <w:rPr>
          <w:sz w:val="8"/>
          <w:szCs w:val="8"/>
        </w:rPr>
        <w:t>tion</w:t>
      </w:r>
      <w:proofErr w:type="spellEnd"/>
      <w:r w:rsidRPr="002F0ADB">
        <w:rPr>
          <w:sz w:val="8"/>
          <w:szCs w:val="8"/>
        </w:rPr>
        <w:t xml:space="preserve"> of the average level of democracy in a dyad . . . [and] also the political distance separating the states along the democracy–autocracy continuum” (1997, p. 768, emphasis added). The problem, of course, is that the logics advanced to explain the democratic peace refer to the e </w:t>
      </w:r>
      <w:proofErr w:type="spellStart"/>
      <w:r w:rsidRPr="002F0ADB">
        <w:rPr>
          <w:sz w:val="8"/>
          <w:szCs w:val="8"/>
        </w:rPr>
        <w:t>ects</w:t>
      </w:r>
      <w:proofErr w:type="spellEnd"/>
      <w:r w:rsidRPr="002F0ADB">
        <w:rPr>
          <w:sz w:val="8"/>
          <w:szCs w:val="8"/>
        </w:rPr>
        <w:t xml:space="preserve"> of democracy on state behavior; none refer to the e </w:t>
      </w:r>
      <w:proofErr w:type="spellStart"/>
      <w:r w:rsidRPr="002F0ADB">
        <w:rPr>
          <w:sz w:val="8"/>
          <w:szCs w:val="8"/>
        </w:rPr>
        <w:t>ects</w:t>
      </w:r>
      <w:proofErr w:type="spellEnd"/>
      <w:r w:rsidRPr="002F0ADB">
        <w:rPr>
          <w:sz w:val="8"/>
          <w:szCs w:val="8"/>
        </w:rPr>
        <w:t xml:space="preserve"> of political similarity. Thus </w:t>
      </w:r>
      <w:proofErr w:type="spellStart"/>
      <w:r w:rsidRPr="002F0ADB">
        <w:rPr>
          <w:sz w:val="8"/>
          <w:szCs w:val="8"/>
        </w:rPr>
        <w:t>ndings</w:t>
      </w:r>
      <w:proofErr w:type="spellEnd"/>
      <w:r w:rsidRPr="002F0ADB">
        <w:rPr>
          <w:sz w:val="8"/>
          <w:szCs w:val="8"/>
        </w:rPr>
        <w:t xml:space="preserve"> generated using the weak link </w:t>
      </w:r>
      <w:proofErr w:type="spellStart"/>
      <w:r w:rsidRPr="002F0ADB">
        <w:rPr>
          <w:sz w:val="8"/>
          <w:szCs w:val="8"/>
        </w:rPr>
        <w:t>speci</w:t>
      </w:r>
      <w:proofErr w:type="spellEnd"/>
      <w:r w:rsidRPr="002F0ADB">
        <w:rPr>
          <w:sz w:val="8"/>
          <w:szCs w:val="8"/>
        </w:rPr>
        <w:t xml:space="preserve"> cation – which is to say all the major assessments of the democratic peace – may not actually support the central democratic peace claim that it is something about the norms and institutions of democracies that enables them to remain at peace. This is precisely the conclusion that Errol Henderson reaches in his compelling assessment of Oneal and Russett’s work. His analysis </w:t>
      </w:r>
      <w:proofErr w:type="spellStart"/>
      <w:r w:rsidRPr="002F0ADB">
        <w:rPr>
          <w:sz w:val="8"/>
          <w:szCs w:val="8"/>
        </w:rPr>
        <w:t>repli</w:t>
      </w:r>
      <w:proofErr w:type="spellEnd"/>
      <w:r w:rsidRPr="002F0ADB">
        <w:rPr>
          <w:sz w:val="8"/>
          <w:szCs w:val="8"/>
        </w:rPr>
        <w:t xml:space="preserve">- cates theirs precisely with two minor </w:t>
      </w:r>
      <w:proofErr w:type="spellStart"/>
      <w:r w:rsidRPr="002F0ADB">
        <w:rPr>
          <w:sz w:val="8"/>
          <w:szCs w:val="8"/>
        </w:rPr>
        <w:t>modi</w:t>
      </w:r>
      <w:proofErr w:type="spellEnd"/>
      <w:r w:rsidRPr="002F0ADB">
        <w:rPr>
          <w:sz w:val="8"/>
          <w:szCs w:val="8"/>
        </w:rPr>
        <w:t xml:space="preserve"> cations: he includes only the </w:t>
      </w:r>
      <w:proofErr w:type="spellStart"/>
      <w:r w:rsidRPr="002F0ADB">
        <w:rPr>
          <w:sz w:val="8"/>
          <w:szCs w:val="8"/>
        </w:rPr>
        <w:t>rst</w:t>
      </w:r>
      <w:proofErr w:type="spellEnd"/>
      <w:r w:rsidRPr="002F0ADB">
        <w:rPr>
          <w:sz w:val="8"/>
          <w:szCs w:val="8"/>
        </w:rPr>
        <w:t xml:space="preserve"> year of any dispute because democratic peace theory is about the incidence of disputes, not their duration, and he introduces a political similarity variable in order to disentangle the e </w:t>
      </w:r>
      <w:proofErr w:type="spellStart"/>
      <w:r w:rsidRPr="002F0ADB">
        <w:rPr>
          <w:sz w:val="8"/>
          <w:szCs w:val="8"/>
        </w:rPr>
        <w:t>ects</w:t>
      </w:r>
      <w:proofErr w:type="spellEnd"/>
      <w:r w:rsidRPr="002F0ADB">
        <w:rPr>
          <w:sz w:val="8"/>
          <w:szCs w:val="8"/>
        </w:rPr>
        <w:t xml:space="preserve"> of joint democracy and political distance on con </w:t>
      </w:r>
      <w:proofErr w:type="spellStart"/>
      <w:r w:rsidRPr="002F0ADB">
        <w:rPr>
          <w:sz w:val="8"/>
          <w:szCs w:val="8"/>
        </w:rPr>
        <w:t>ict</w:t>
      </w:r>
      <w:proofErr w:type="spellEnd"/>
      <w:r w:rsidRPr="002F0ADB">
        <w:rPr>
          <w:sz w:val="8"/>
          <w:szCs w:val="8"/>
        </w:rPr>
        <w:t xml:space="preserve">. His central result is </w:t>
      </w:r>
      <w:proofErr w:type="gramStart"/>
      <w:r w:rsidRPr="002F0ADB">
        <w:rPr>
          <w:sz w:val="8"/>
          <w:szCs w:val="8"/>
        </w:rPr>
        <w:t>striking:</w:t>
      </w:r>
      <w:proofErr w:type="gramEnd"/>
      <w:r w:rsidRPr="002F0ADB">
        <w:rPr>
          <w:sz w:val="8"/>
          <w:szCs w:val="8"/>
        </w:rPr>
        <w:t xml:space="preserve"> democracy “is not </w:t>
      </w:r>
      <w:proofErr w:type="spellStart"/>
      <w:r w:rsidRPr="002F0ADB">
        <w:rPr>
          <w:sz w:val="8"/>
          <w:szCs w:val="8"/>
        </w:rPr>
        <w:t>signi</w:t>
      </w:r>
      <w:proofErr w:type="spellEnd"/>
      <w:r w:rsidRPr="002F0ADB">
        <w:rPr>
          <w:sz w:val="8"/>
          <w:szCs w:val="8"/>
        </w:rPr>
        <w:t xml:space="preserve"> </w:t>
      </w:r>
      <w:proofErr w:type="spellStart"/>
      <w:r w:rsidRPr="002F0ADB">
        <w:rPr>
          <w:sz w:val="8"/>
          <w:szCs w:val="8"/>
        </w:rPr>
        <w:t>cantly</w:t>
      </w:r>
      <w:proofErr w:type="spellEnd"/>
      <w:r w:rsidRPr="002F0ADB">
        <w:rPr>
          <w:sz w:val="8"/>
          <w:szCs w:val="8"/>
        </w:rPr>
        <w:t xml:space="preserve"> associated with the probability of dispute onset.” “What is apparent from the results,” he concludes, “is that in the light of quite reasonable, modest, and straightforward </w:t>
      </w:r>
      <w:proofErr w:type="spellStart"/>
      <w:r w:rsidRPr="002F0ADB">
        <w:rPr>
          <w:sz w:val="8"/>
          <w:szCs w:val="8"/>
        </w:rPr>
        <w:t>modi</w:t>
      </w:r>
      <w:proofErr w:type="spellEnd"/>
      <w:r w:rsidRPr="002F0ADB">
        <w:rPr>
          <w:sz w:val="8"/>
          <w:szCs w:val="8"/>
        </w:rPr>
        <w:t xml:space="preserve"> cations of Oneal and Russett’s . . . research design, there is </w:t>
      </w:r>
      <w:proofErr w:type="gramStart"/>
      <w:r w:rsidRPr="002F0ADB">
        <w:rPr>
          <w:sz w:val="8"/>
          <w:szCs w:val="8"/>
        </w:rPr>
        <w:t>no</w:t>
      </w:r>
      <w:proofErr w:type="gramEnd"/>
      <w:r w:rsidRPr="002F0ADB">
        <w:rPr>
          <w:sz w:val="8"/>
          <w:szCs w:val="8"/>
        </w:rPr>
        <w:t xml:space="preserve"> statistically </w:t>
      </w:r>
      <w:proofErr w:type="spellStart"/>
      <w:r w:rsidRPr="002F0ADB">
        <w:rPr>
          <w:sz w:val="8"/>
          <w:szCs w:val="8"/>
        </w:rPr>
        <w:t>signi</w:t>
      </w:r>
      <w:proofErr w:type="spellEnd"/>
      <w:r w:rsidRPr="002F0ADB">
        <w:rPr>
          <w:sz w:val="8"/>
          <w:szCs w:val="8"/>
        </w:rPr>
        <w:t xml:space="preserve"> cant relation- ship between joint democracy and a decreased likelihood of militarized interstate con </w:t>
      </w:r>
      <w:proofErr w:type="spellStart"/>
      <w:r w:rsidRPr="002F0ADB">
        <w:rPr>
          <w:sz w:val="8"/>
          <w:szCs w:val="8"/>
        </w:rPr>
        <w:t>ict</w:t>
      </w:r>
      <w:proofErr w:type="spellEnd"/>
      <w:r w:rsidRPr="002F0ADB">
        <w:rPr>
          <w:sz w:val="8"/>
          <w:szCs w:val="8"/>
        </w:rPr>
        <w:t xml:space="preserve">” (Henderson 2002, pp. 37–9). Mark Souva (2004) reaches essentially the same conclusion in an analysis of the relationship between domestic institutions and interstate con </w:t>
      </w:r>
      <w:proofErr w:type="spellStart"/>
      <w:r w:rsidRPr="002F0ADB">
        <w:rPr>
          <w:sz w:val="8"/>
          <w:szCs w:val="8"/>
        </w:rPr>
        <w:t>ict</w:t>
      </w:r>
      <w:proofErr w:type="spellEnd"/>
      <w:r w:rsidRPr="002F0ADB">
        <w:rPr>
          <w:sz w:val="8"/>
          <w:szCs w:val="8"/>
        </w:rPr>
        <w:t xml:space="preserve"> using the weak link </w:t>
      </w:r>
      <w:proofErr w:type="spellStart"/>
      <w:r w:rsidRPr="002F0ADB">
        <w:rPr>
          <w:sz w:val="8"/>
          <w:szCs w:val="8"/>
        </w:rPr>
        <w:t>speci</w:t>
      </w:r>
      <w:proofErr w:type="spellEnd"/>
      <w:r w:rsidRPr="002F0ADB">
        <w:rPr>
          <w:sz w:val="8"/>
          <w:szCs w:val="8"/>
        </w:rPr>
        <w:t xml:space="preserve"> cation. In a model that includes variables for political and economic institutional similarity, both of which are </w:t>
      </w:r>
      <w:proofErr w:type="spellStart"/>
      <w:r w:rsidRPr="002F0ADB">
        <w:rPr>
          <w:sz w:val="8"/>
          <w:szCs w:val="8"/>
        </w:rPr>
        <w:t>signi</w:t>
      </w:r>
      <w:proofErr w:type="spellEnd"/>
      <w:r w:rsidRPr="002F0ADB">
        <w:rPr>
          <w:sz w:val="8"/>
          <w:szCs w:val="8"/>
        </w:rPr>
        <w:t xml:space="preserve"> </w:t>
      </w:r>
      <w:proofErr w:type="spellStart"/>
      <w:r w:rsidRPr="002F0ADB">
        <w:rPr>
          <w:sz w:val="8"/>
          <w:szCs w:val="8"/>
        </w:rPr>
        <w:t>cantly</w:t>
      </w:r>
      <w:proofErr w:type="spellEnd"/>
      <w:r w:rsidRPr="002F0ADB">
        <w:rPr>
          <w:sz w:val="8"/>
          <w:szCs w:val="8"/>
        </w:rPr>
        <w:t xml:space="preserve"> associated with peace, there is no </w:t>
      </w:r>
      <w:proofErr w:type="spellStart"/>
      <w:r w:rsidRPr="002F0ADB">
        <w:rPr>
          <w:sz w:val="8"/>
          <w:szCs w:val="8"/>
        </w:rPr>
        <w:t>signi</w:t>
      </w:r>
      <w:proofErr w:type="spellEnd"/>
      <w:r w:rsidRPr="002F0ADB">
        <w:rPr>
          <w:sz w:val="8"/>
          <w:szCs w:val="8"/>
        </w:rPr>
        <w:t xml:space="preserve"> </w:t>
      </w:r>
      <w:proofErr w:type="gramStart"/>
      <w:r w:rsidRPr="002F0ADB">
        <w:rPr>
          <w:sz w:val="8"/>
          <w:szCs w:val="8"/>
        </w:rPr>
        <w:t>cant</w:t>
      </w:r>
      <w:proofErr w:type="gramEnd"/>
      <w:r w:rsidRPr="002F0ADB">
        <w:rPr>
          <w:sz w:val="8"/>
          <w:szCs w:val="8"/>
        </w:rPr>
        <w:t xml:space="preserve"> relationship between joint democracy and the absence of con </w:t>
      </w:r>
      <w:proofErr w:type="spellStart"/>
      <w:r w:rsidRPr="002F0ADB">
        <w:rPr>
          <w:sz w:val="8"/>
          <w:szCs w:val="8"/>
        </w:rPr>
        <w:t>ict</w:t>
      </w:r>
      <w:proofErr w:type="spellEnd"/>
      <w:r w:rsidRPr="002F0ADB">
        <w:rPr>
          <w:sz w:val="8"/>
          <w:szCs w:val="8"/>
        </w:rPr>
        <w:t xml:space="preserve">. Other factors There is considerable evidence that factors other than democracy account for the peace among democratic states. As a prelude to elaborating on this point, a few words are in order about the temporal scope of the </w:t>
      </w:r>
      <w:proofErr w:type="spellStart"/>
      <w:r w:rsidRPr="002F0ADB">
        <w:rPr>
          <w:sz w:val="8"/>
          <w:szCs w:val="8"/>
        </w:rPr>
        <w:t>nding</w:t>
      </w:r>
      <w:proofErr w:type="spellEnd"/>
      <w:r w:rsidRPr="002F0ADB">
        <w:rPr>
          <w:sz w:val="8"/>
          <w:szCs w:val="8"/>
        </w:rPr>
        <w:t xml:space="preserve">. It is generally agreed that there is scant evidence of mutual democratic </w:t>
      </w:r>
      <w:proofErr w:type="spellStart"/>
      <w:r w:rsidRPr="002F0ADB">
        <w:rPr>
          <w:sz w:val="8"/>
          <w:szCs w:val="8"/>
        </w:rPr>
        <w:t>paci</w:t>
      </w:r>
      <w:proofErr w:type="spellEnd"/>
      <w:r w:rsidRPr="002F0ADB">
        <w:rPr>
          <w:sz w:val="8"/>
          <w:szCs w:val="8"/>
        </w:rPr>
        <w:t xml:space="preserve"> </w:t>
      </w:r>
      <w:proofErr w:type="spellStart"/>
      <w:r w:rsidRPr="002F0ADB">
        <w:rPr>
          <w:sz w:val="8"/>
          <w:szCs w:val="8"/>
        </w:rPr>
        <w:t>sm</w:t>
      </w:r>
      <w:proofErr w:type="spellEnd"/>
      <w:r w:rsidRPr="002F0ADB">
        <w:rPr>
          <w:sz w:val="8"/>
          <w:szCs w:val="8"/>
        </w:rPr>
        <w:t xml:space="preserve"> prior to 1945. Henry Farber and Joanne </w:t>
      </w:r>
      <w:proofErr w:type="spellStart"/>
      <w:r w:rsidRPr="002F0ADB">
        <w:rPr>
          <w:sz w:val="8"/>
          <w:szCs w:val="8"/>
        </w:rPr>
        <w:t>Gowa</w:t>
      </w:r>
      <w:proofErr w:type="spellEnd"/>
      <w:r w:rsidRPr="002F0ADB">
        <w:rPr>
          <w:sz w:val="8"/>
          <w:szCs w:val="8"/>
        </w:rPr>
        <w:t xml:space="preserve"> (1995, p. 143) adopt the most extreme position, claiming that democratic dyads were </w:t>
      </w:r>
      <w:proofErr w:type="spellStart"/>
      <w:r w:rsidRPr="002F0ADB">
        <w:rPr>
          <w:sz w:val="8"/>
          <w:szCs w:val="8"/>
        </w:rPr>
        <w:t>signi</w:t>
      </w:r>
      <w:proofErr w:type="spellEnd"/>
      <w:r w:rsidRPr="002F0ADB">
        <w:rPr>
          <w:sz w:val="8"/>
          <w:szCs w:val="8"/>
        </w:rPr>
        <w:t xml:space="preserve"> </w:t>
      </w:r>
      <w:proofErr w:type="spellStart"/>
      <w:r w:rsidRPr="002F0ADB">
        <w:rPr>
          <w:sz w:val="8"/>
          <w:szCs w:val="8"/>
        </w:rPr>
        <w:t>cantly</w:t>
      </w:r>
      <w:proofErr w:type="spellEnd"/>
      <w:r w:rsidRPr="002F0ADB">
        <w:rPr>
          <w:sz w:val="8"/>
          <w:szCs w:val="8"/>
        </w:rPr>
        <w:t xml:space="preserve"> more likely to </w:t>
      </w:r>
      <w:proofErr w:type="spellStart"/>
      <w:r w:rsidRPr="002F0ADB">
        <w:rPr>
          <w:sz w:val="8"/>
          <w:szCs w:val="8"/>
        </w:rPr>
        <w:t>ght</w:t>
      </w:r>
      <w:proofErr w:type="spellEnd"/>
      <w:r w:rsidRPr="002F0ADB">
        <w:rPr>
          <w:sz w:val="8"/>
          <w:szCs w:val="8"/>
        </w:rPr>
        <w:t xml:space="preserve"> between 1816 and 1913 than other pairs.15 However, even proponents of the theory admit that there is no </w:t>
      </w:r>
      <w:proofErr w:type="spellStart"/>
      <w:r w:rsidRPr="002F0ADB">
        <w:rPr>
          <w:sz w:val="8"/>
          <w:szCs w:val="8"/>
        </w:rPr>
        <w:t>clearcut</w:t>
      </w:r>
      <w:proofErr w:type="spellEnd"/>
      <w:r w:rsidRPr="002F0ADB">
        <w:rPr>
          <w:sz w:val="8"/>
          <w:szCs w:val="8"/>
        </w:rPr>
        <w:t xml:space="preserve"> evidence for a democratic peace before the Cold War. Thus Oneal and Russett (1999b, pp. 226–7) </w:t>
      </w:r>
      <w:proofErr w:type="spellStart"/>
      <w:r w:rsidRPr="002F0ADB">
        <w:rPr>
          <w:sz w:val="8"/>
          <w:szCs w:val="8"/>
        </w:rPr>
        <w:t>nd</w:t>
      </w:r>
      <w:proofErr w:type="spellEnd"/>
      <w:r w:rsidRPr="002F0ADB">
        <w:rPr>
          <w:sz w:val="8"/>
          <w:szCs w:val="8"/>
        </w:rPr>
        <w:t xml:space="preserve"> that if they exclude all but the </w:t>
      </w:r>
      <w:proofErr w:type="spellStart"/>
      <w:r w:rsidRPr="002F0ADB">
        <w:rPr>
          <w:sz w:val="8"/>
          <w:szCs w:val="8"/>
        </w:rPr>
        <w:t>rst</w:t>
      </w:r>
      <w:proofErr w:type="spellEnd"/>
      <w:r w:rsidRPr="002F0ADB">
        <w:rPr>
          <w:sz w:val="8"/>
          <w:szCs w:val="8"/>
        </w:rPr>
        <w:t xml:space="preserve"> year of the wars in their sample – a move that is wholly appropriate given that the theory refers only to the incidence of con </w:t>
      </w:r>
      <w:proofErr w:type="spellStart"/>
      <w:r w:rsidRPr="002F0ADB">
        <w:rPr>
          <w:sz w:val="8"/>
          <w:szCs w:val="8"/>
        </w:rPr>
        <w:t>ict</w:t>
      </w:r>
      <w:proofErr w:type="spellEnd"/>
      <w:r w:rsidRPr="002F0ADB">
        <w:rPr>
          <w:sz w:val="8"/>
          <w:szCs w:val="8"/>
        </w:rPr>
        <w:t xml:space="preserve"> – there is scant support for the democratic peace between 1870 and 1945. Elsewhere, they are more bullish about the democratic peace, arguing that double democratic “dyads . . . were the most peaceful after about 1900,” though it is worth noting that this period constitutes a small fraction of the entire multipolar era for which data are available (1816–1945) (Oneal and Russett 1999a, p. 28). This is not surprising. As Russett (1993, p. 20) observes, the nineteenth century was a period of “very imperfect democracy,” therefore we should expect to </w:t>
      </w:r>
      <w:proofErr w:type="spellStart"/>
      <w:r w:rsidRPr="002F0ADB">
        <w:rPr>
          <w:sz w:val="8"/>
          <w:szCs w:val="8"/>
        </w:rPr>
        <w:t>nd</w:t>
      </w:r>
      <w:proofErr w:type="spellEnd"/>
      <w:r w:rsidRPr="002F0ADB">
        <w:rPr>
          <w:sz w:val="8"/>
          <w:szCs w:val="8"/>
        </w:rPr>
        <w:t xml:space="preserve"> a number of inter-democratic rivalries, violent con </w:t>
      </w:r>
      <w:proofErr w:type="spellStart"/>
      <w:r w:rsidRPr="002F0ADB">
        <w:rPr>
          <w:sz w:val="8"/>
          <w:szCs w:val="8"/>
        </w:rPr>
        <w:t>icts</w:t>
      </w:r>
      <w:proofErr w:type="spellEnd"/>
      <w:r w:rsidRPr="002F0ADB">
        <w:rPr>
          <w:sz w:val="8"/>
          <w:szCs w:val="8"/>
        </w:rPr>
        <w:t xml:space="preserve"> and, as some have suggested, even wars. When coupled with the fact that there were few democracies in the world at the time, this observation suggests that we are unlikely to </w:t>
      </w:r>
      <w:proofErr w:type="spellStart"/>
      <w:r w:rsidRPr="002F0ADB">
        <w:rPr>
          <w:sz w:val="8"/>
          <w:szCs w:val="8"/>
        </w:rPr>
        <w:t>nd</w:t>
      </w:r>
      <w:proofErr w:type="spellEnd"/>
      <w:r w:rsidRPr="002F0ADB">
        <w:rPr>
          <w:sz w:val="8"/>
          <w:szCs w:val="8"/>
        </w:rPr>
        <w:t xml:space="preserve"> a democratic peace before 1945. There is widespread agreement that, in contrast to the pre-World War II period, there is good evidence of a democratic peace during the Cold War. Henderson (2002, p. 15), for example, describes the postwar period as “the period within which the democratic peace is most evident.” Indeed, even Farber and </w:t>
      </w:r>
      <w:proofErr w:type="spellStart"/>
      <w:r w:rsidRPr="002F0ADB">
        <w:rPr>
          <w:sz w:val="8"/>
          <w:szCs w:val="8"/>
        </w:rPr>
        <w:t>Gowa</w:t>
      </w:r>
      <w:proofErr w:type="spellEnd"/>
      <w:r w:rsidRPr="002F0ADB">
        <w:rPr>
          <w:sz w:val="8"/>
          <w:szCs w:val="8"/>
        </w:rPr>
        <w:t xml:space="preserve"> (1995, p. 145) admit that “after World War II, there was a marked and statistically </w:t>
      </w:r>
      <w:proofErr w:type="spellStart"/>
      <w:r w:rsidRPr="002F0ADB">
        <w:rPr>
          <w:sz w:val="8"/>
          <w:szCs w:val="8"/>
        </w:rPr>
        <w:t>signi</w:t>
      </w:r>
      <w:proofErr w:type="spellEnd"/>
      <w:r w:rsidRPr="002F0ADB">
        <w:rPr>
          <w:sz w:val="8"/>
          <w:szCs w:val="8"/>
        </w:rPr>
        <w:t xml:space="preserve"> </w:t>
      </w:r>
      <w:proofErr w:type="gramStart"/>
      <w:r w:rsidRPr="002F0ADB">
        <w:rPr>
          <w:sz w:val="8"/>
          <w:szCs w:val="8"/>
        </w:rPr>
        <w:t>cant</w:t>
      </w:r>
      <w:proofErr w:type="gramEnd"/>
      <w:r w:rsidRPr="002F0ADB">
        <w:rPr>
          <w:sz w:val="8"/>
          <w:szCs w:val="8"/>
        </w:rPr>
        <w:t xml:space="preserve"> lower probability of disputes short of war between democracies.” Proponents of the theory attribute this to two changes at mid-century: the </w:t>
      </w:r>
      <w:r w:rsidRPr="002F0ADB">
        <w:rPr>
          <w:sz w:val="16"/>
        </w:rPr>
        <w:t xml:space="preserve">number of democratic states increased mark- </w:t>
      </w:r>
      <w:proofErr w:type="spellStart"/>
      <w:r w:rsidRPr="002F0ADB">
        <w:rPr>
          <w:sz w:val="16"/>
        </w:rPr>
        <w:t>edly</w:t>
      </w:r>
      <w:proofErr w:type="spellEnd"/>
      <w:r w:rsidRPr="002F0ADB">
        <w:rPr>
          <w:sz w:val="16"/>
        </w:rPr>
        <w:t xml:space="preserve">, and democratic norms and institutions became stronger and more entrenched, thereby exerting a </w:t>
      </w:r>
      <w:r w:rsidRPr="00152667">
        <w:rPr>
          <w:sz w:val="16"/>
        </w:rPr>
        <w:t xml:space="preserve">greater restraining e </w:t>
      </w:r>
      <w:proofErr w:type="spellStart"/>
      <w:r w:rsidRPr="00152667">
        <w:rPr>
          <w:sz w:val="16"/>
        </w:rPr>
        <w:t>ect</w:t>
      </w:r>
      <w:proofErr w:type="spellEnd"/>
      <w:r w:rsidRPr="00152667">
        <w:rPr>
          <w:sz w:val="16"/>
        </w:rPr>
        <w:t xml:space="preserve"> on con </w:t>
      </w:r>
      <w:proofErr w:type="spellStart"/>
      <w:r w:rsidRPr="00152667">
        <w:rPr>
          <w:sz w:val="16"/>
        </w:rPr>
        <w:t>ict</w:t>
      </w:r>
      <w:proofErr w:type="spellEnd"/>
      <w:r w:rsidRPr="00152667">
        <w:rPr>
          <w:sz w:val="16"/>
        </w:rPr>
        <w:t xml:space="preserve"> (Maoz and Russett 1993, p. 627; Oneal and Russett 1997, p. 273). </w:t>
      </w:r>
      <w:r w:rsidRPr="00152667">
        <w:rPr>
          <w:rStyle w:val="StyleUnderline"/>
        </w:rPr>
        <w:t xml:space="preserve">The problem for democratic peace theory is that there are </w:t>
      </w:r>
      <w:r w:rsidRPr="005B5DC7">
        <w:rPr>
          <w:rStyle w:val="StyleUnderline"/>
          <w:highlight w:val="green"/>
        </w:rPr>
        <w:t>several factors</w:t>
      </w:r>
      <w:r>
        <w:rPr>
          <w:rStyle w:val="StyleUnderline"/>
        </w:rPr>
        <w:t xml:space="preserve"> </w:t>
      </w:r>
      <w:r w:rsidRPr="005B5DC7">
        <w:rPr>
          <w:rStyle w:val="Emphasis"/>
          <w:highlight w:val="green"/>
        </w:rPr>
        <w:t>other than democracy</w:t>
      </w:r>
      <w:r w:rsidRPr="005B5DC7">
        <w:rPr>
          <w:rStyle w:val="StyleUnderline"/>
          <w:highlight w:val="green"/>
        </w:rPr>
        <w:t xml:space="preserve"> that </w:t>
      </w:r>
      <w:r w:rsidRPr="00152667">
        <w:rPr>
          <w:rStyle w:val="StyleUnderline"/>
        </w:rPr>
        <w:t xml:space="preserve">plausibly </w:t>
      </w:r>
      <w:r w:rsidRPr="005B5DC7">
        <w:rPr>
          <w:rStyle w:val="StyleUnderline"/>
          <w:highlight w:val="green"/>
        </w:rPr>
        <w:t>account for</w:t>
      </w:r>
      <w:r w:rsidRPr="005B5DC7">
        <w:rPr>
          <w:rStyle w:val="StyleUnderline"/>
        </w:rPr>
        <w:t xml:space="preserve"> the </w:t>
      </w:r>
      <w:r w:rsidRPr="005B5DC7">
        <w:rPr>
          <w:rStyle w:val="StyleUnderline"/>
          <w:highlight w:val="green"/>
        </w:rPr>
        <w:t>peace</w:t>
      </w:r>
      <w:r>
        <w:rPr>
          <w:rStyle w:val="StyleUnderline"/>
        </w:rPr>
        <w:t xml:space="preserve"> among demo</w:t>
      </w:r>
      <w:r w:rsidRPr="005B5DC7">
        <w:rPr>
          <w:rStyle w:val="StyleUnderline"/>
        </w:rPr>
        <w:t>cratic states after World War II</w:t>
      </w:r>
      <w:r w:rsidRPr="002F0ADB">
        <w:rPr>
          <w:sz w:val="16"/>
        </w:rPr>
        <w:t xml:space="preserve">. </w:t>
      </w:r>
      <w:r w:rsidRPr="005B5DC7">
        <w:rPr>
          <w:rStyle w:val="StyleUnderline"/>
        </w:rPr>
        <w:t xml:space="preserve">Farber and </w:t>
      </w:r>
      <w:proofErr w:type="spellStart"/>
      <w:r w:rsidRPr="005B5DC7">
        <w:rPr>
          <w:rStyle w:val="StyleUnderline"/>
        </w:rPr>
        <w:t>Gowa</w:t>
      </w:r>
      <w:proofErr w:type="spellEnd"/>
      <w:r w:rsidRPr="005B5DC7">
        <w:rPr>
          <w:rStyle w:val="StyleUnderline"/>
        </w:rPr>
        <w:t xml:space="preserve"> (1995), for example, attribute the democratic peace not to joint democracy, but to </w:t>
      </w:r>
      <w:r w:rsidRPr="005B5DC7">
        <w:rPr>
          <w:rStyle w:val="StyleUnderline"/>
          <w:highlight w:val="green"/>
        </w:rPr>
        <w:t xml:space="preserve">alliance ties </w:t>
      </w:r>
      <w:r w:rsidRPr="00152667">
        <w:rPr>
          <w:rStyle w:val="StyleUnderline"/>
        </w:rPr>
        <w:t>brought on by the Cold War conflict</w:t>
      </w:r>
      <w:r w:rsidRPr="005B5DC7">
        <w:rPr>
          <w:rStyle w:val="StyleUnderline"/>
        </w:rPr>
        <w:t>.</w:t>
      </w:r>
      <w:r w:rsidRPr="002F0ADB">
        <w:rPr>
          <w:sz w:val="16"/>
        </w:rPr>
        <w:t xml:space="preserve"> Proponents of the democratic peace respond by claiming that in their analyses joint democracy is still related to peace even when controlling for alliance ties. But Henderson (2002, p. 134) refutes this claim, noting that in his replication of Oneal and Russett, “</w:t>
      </w:r>
      <w:proofErr w:type="spellStart"/>
      <w:r w:rsidRPr="002F0ADB">
        <w:rPr>
          <w:sz w:val="16"/>
        </w:rPr>
        <w:t>alli</w:t>
      </w:r>
      <w:proofErr w:type="spellEnd"/>
      <w:r w:rsidRPr="002F0ADB">
        <w:rPr>
          <w:sz w:val="16"/>
        </w:rPr>
        <w:t xml:space="preserve">- </w:t>
      </w:r>
      <w:proofErr w:type="spellStart"/>
      <w:r w:rsidRPr="002F0ADB">
        <w:rPr>
          <w:sz w:val="16"/>
        </w:rPr>
        <w:t>ance</w:t>
      </w:r>
      <w:proofErr w:type="spellEnd"/>
      <w:r w:rsidRPr="002F0ADB">
        <w:rPr>
          <w:sz w:val="16"/>
        </w:rPr>
        <w:t xml:space="preserve"> membership, more than joint democracy, contributed to peace in the postwar era.” Crucially, Farber and </w:t>
      </w:r>
      <w:proofErr w:type="spellStart"/>
      <w:r w:rsidRPr="002F0ADB">
        <w:rPr>
          <w:sz w:val="16"/>
        </w:rPr>
        <w:t>Gowa</w:t>
      </w:r>
      <w:proofErr w:type="spellEnd"/>
      <w:r w:rsidRPr="002F0ADB">
        <w:rPr>
          <w:sz w:val="16"/>
        </w:rPr>
        <w:t xml:space="preserve"> and Henderson demonstrate that it is not shared democracy that causes democracies to ally with one another in the </w:t>
      </w:r>
      <w:proofErr w:type="spellStart"/>
      <w:r w:rsidRPr="002F0ADB">
        <w:rPr>
          <w:sz w:val="16"/>
        </w:rPr>
        <w:t>rst</w:t>
      </w:r>
      <w:proofErr w:type="spellEnd"/>
      <w:r w:rsidRPr="002F0ADB">
        <w:rPr>
          <w:sz w:val="16"/>
        </w:rPr>
        <w:t xml:space="preserve"> place – thus democracy does not have even an </w:t>
      </w:r>
      <w:r w:rsidRPr="00152667">
        <w:rPr>
          <w:sz w:val="16"/>
        </w:rPr>
        <w:t xml:space="preserve">indirect e </w:t>
      </w:r>
      <w:proofErr w:type="spellStart"/>
      <w:r w:rsidRPr="00152667">
        <w:rPr>
          <w:sz w:val="16"/>
        </w:rPr>
        <w:t>ect</w:t>
      </w:r>
      <w:proofErr w:type="spellEnd"/>
      <w:r w:rsidRPr="00152667">
        <w:rPr>
          <w:sz w:val="16"/>
        </w:rPr>
        <w:t xml:space="preserve"> on peace. </w:t>
      </w:r>
      <w:r w:rsidRPr="00152667">
        <w:rPr>
          <w:rStyle w:val="StyleUnderline"/>
        </w:rPr>
        <w:t>Another research tradition argues that the inter-democratic peace can be attributed to economic factors, specifically</w:t>
      </w:r>
      <w:r w:rsidRPr="005B5DC7">
        <w:rPr>
          <w:rStyle w:val="StyleUnderline"/>
        </w:rPr>
        <w:t xml:space="preserve"> </w:t>
      </w:r>
      <w:r w:rsidRPr="005B5DC7">
        <w:rPr>
          <w:rStyle w:val="Emphasis"/>
          <w:highlight w:val="green"/>
        </w:rPr>
        <w:t xml:space="preserve">economic </w:t>
      </w:r>
      <w:proofErr w:type="gramStart"/>
      <w:r w:rsidRPr="005B5DC7">
        <w:rPr>
          <w:rStyle w:val="Emphasis"/>
          <w:highlight w:val="green"/>
        </w:rPr>
        <w:t>interdependence</w:t>
      </w:r>
      <w:proofErr w:type="gramEnd"/>
      <w:r w:rsidRPr="005B5DC7">
        <w:rPr>
          <w:rStyle w:val="StyleUnderline"/>
        </w:rPr>
        <w:t xml:space="preserve"> and development.</w:t>
      </w:r>
      <w:r w:rsidRPr="002F0ADB">
        <w:rPr>
          <w:sz w:val="16"/>
        </w:rPr>
        <w:t xml:space="preserve"> Solomon Polachek, for example, </w:t>
      </w:r>
      <w:proofErr w:type="spellStart"/>
      <w:r w:rsidRPr="002F0ADB">
        <w:rPr>
          <w:sz w:val="16"/>
        </w:rPr>
        <w:t>nds</w:t>
      </w:r>
      <w:proofErr w:type="spellEnd"/>
      <w:r w:rsidRPr="002F0ADB">
        <w:rPr>
          <w:sz w:val="16"/>
        </w:rPr>
        <w:t xml:space="preserve"> that “</w:t>
      </w:r>
      <w:proofErr w:type="spellStart"/>
      <w:r w:rsidRPr="002F0ADB">
        <w:rPr>
          <w:sz w:val="16"/>
        </w:rPr>
        <w:t>introduc</w:t>
      </w:r>
      <w:proofErr w:type="spellEnd"/>
      <w:r w:rsidRPr="002F0ADB">
        <w:rPr>
          <w:sz w:val="16"/>
        </w:rPr>
        <w:t xml:space="preserve">- </w:t>
      </w:r>
      <w:proofErr w:type="spellStart"/>
      <w:r w:rsidRPr="002F0ADB">
        <w:rPr>
          <w:sz w:val="16"/>
        </w:rPr>
        <w:t>ing</w:t>
      </w:r>
      <w:proofErr w:type="spellEnd"/>
      <w:r w:rsidRPr="002F0ADB">
        <w:rPr>
          <w:sz w:val="16"/>
        </w:rPr>
        <w:t xml:space="preserve"> trade explains away democracy’s impact” on con </w:t>
      </w:r>
      <w:proofErr w:type="spellStart"/>
      <w:r w:rsidRPr="002F0ADB">
        <w:rPr>
          <w:sz w:val="16"/>
        </w:rPr>
        <w:t>ict</w:t>
      </w:r>
      <w:proofErr w:type="spellEnd"/>
      <w:r w:rsidRPr="002F0ADB">
        <w:rPr>
          <w:sz w:val="16"/>
        </w:rPr>
        <w:t xml:space="preserve"> in his analysis of interstate disputes between 1958 and 1967. “Democracy per se does not reduce con </w:t>
      </w:r>
      <w:proofErr w:type="spellStart"/>
      <w:r w:rsidRPr="002F0ADB">
        <w:rPr>
          <w:sz w:val="16"/>
        </w:rPr>
        <w:t>ict</w:t>
      </w:r>
      <w:proofErr w:type="spellEnd"/>
      <w:r w:rsidRPr="002F0ADB">
        <w:rPr>
          <w:sz w:val="16"/>
        </w:rPr>
        <w:t xml:space="preserve">. Instead a more fundamental factor than being a </w:t>
      </w:r>
      <w:proofErr w:type="spellStart"/>
      <w:r w:rsidRPr="002F0ADB">
        <w:rPr>
          <w:sz w:val="16"/>
        </w:rPr>
        <w:t>democ</w:t>
      </w:r>
      <w:proofErr w:type="spellEnd"/>
      <w:r w:rsidRPr="002F0ADB">
        <w:rPr>
          <w:sz w:val="16"/>
        </w:rPr>
        <w:t xml:space="preserve">- racy in causing bilateral cooperation is trade” (1997, p. 306, emphasis in original). Similarly, Erik Gartzke (2007) </w:t>
      </w:r>
      <w:proofErr w:type="spellStart"/>
      <w:r w:rsidRPr="002F0ADB">
        <w:rPr>
          <w:sz w:val="16"/>
        </w:rPr>
        <w:t>nds</w:t>
      </w:r>
      <w:proofErr w:type="spellEnd"/>
      <w:r w:rsidRPr="002F0ADB">
        <w:rPr>
          <w:sz w:val="16"/>
        </w:rPr>
        <w:t xml:space="preserve"> that adding variables for </w:t>
      </w:r>
      <w:proofErr w:type="spellStart"/>
      <w:r w:rsidRPr="002F0ADB">
        <w:rPr>
          <w:sz w:val="16"/>
        </w:rPr>
        <w:t>nancial</w:t>
      </w:r>
      <w:proofErr w:type="spellEnd"/>
      <w:r w:rsidRPr="002F0ADB">
        <w:rPr>
          <w:sz w:val="16"/>
        </w:rPr>
        <w:t xml:space="preserve"> and monetary integration and economic development to the standard Oneal and Russett model renders the e </w:t>
      </w:r>
      <w:proofErr w:type="spellStart"/>
      <w:r w:rsidRPr="002F0ADB">
        <w:rPr>
          <w:sz w:val="16"/>
        </w:rPr>
        <w:t>ect</w:t>
      </w:r>
      <w:proofErr w:type="spellEnd"/>
      <w:r w:rsidRPr="002F0ADB">
        <w:rPr>
          <w:sz w:val="16"/>
        </w:rPr>
        <w:t xml:space="preserve"> of joint democracy </w:t>
      </w:r>
      <w:proofErr w:type="spellStart"/>
      <w:r w:rsidRPr="002F0ADB">
        <w:rPr>
          <w:sz w:val="16"/>
        </w:rPr>
        <w:t>insigni</w:t>
      </w:r>
      <w:proofErr w:type="spellEnd"/>
      <w:r w:rsidRPr="002F0ADB">
        <w:rPr>
          <w:sz w:val="16"/>
        </w:rPr>
        <w:t xml:space="preserve"> </w:t>
      </w:r>
      <w:proofErr w:type="gramStart"/>
      <w:r w:rsidRPr="002F0ADB">
        <w:rPr>
          <w:sz w:val="16"/>
        </w:rPr>
        <w:t>cant</w:t>
      </w:r>
      <w:proofErr w:type="gramEnd"/>
      <w:r w:rsidRPr="002F0ADB">
        <w:rPr>
          <w:sz w:val="16"/>
        </w:rPr>
        <w:t xml:space="preserve">. Thus he concludes that “capitalism, and not democracy, leads to peace” (2007, p. 180). Mousseau (2009) makes a similar </w:t>
      </w:r>
      <w:proofErr w:type="spellStart"/>
      <w:r w:rsidRPr="002F0ADB">
        <w:rPr>
          <w:sz w:val="16"/>
        </w:rPr>
        <w:t>argu</w:t>
      </w:r>
      <w:proofErr w:type="spellEnd"/>
      <w:r w:rsidRPr="002F0ADB">
        <w:rPr>
          <w:sz w:val="16"/>
        </w:rPr>
        <w:t xml:space="preserve">- </w:t>
      </w:r>
      <w:proofErr w:type="spellStart"/>
      <w:r w:rsidRPr="002F0ADB">
        <w:rPr>
          <w:sz w:val="16"/>
        </w:rPr>
        <w:t>ment</w:t>
      </w:r>
      <w:proofErr w:type="spellEnd"/>
      <w:r w:rsidRPr="002F0ADB">
        <w:rPr>
          <w:sz w:val="16"/>
        </w:rPr>
        <w:t xml:space="preserve">, claiming that it is advanced capitalist states – he refers to them as contract intensive economies – rather than democracies that do not </w:t>
      </w:r>
      <w:proofErr w:type="spellStart"/>
      <w:r w:rsidRPr="002F0ADB">
        <w:rPr>
          <w:sz w:val="16"/>
        </w:rPr>
        <w:t>ght</w:t>
      </w:r>
      <w:proofErr w:type="spellEnd"/>
      <w:r w:rsidRPr="002F0ADB">
        <w:rPr>
          <w:sz w:val="16"/>
        </w:rPr>
        <w:t xml:space="preserve"> one another. His analysis suggests that the democratic peace is spurious – contract intensive economies caused democracy and peace between 1961 and 2001 (2009, pp. 53–4). Scholars have come up with several other purported causes of the demo- </w:t>
      </w:r>
      <w:proofErr w:type="spellStart"/>
      <w:r w:rsidRPr="002F0ADB">
        <w:rPr>
          <w:sz w:val="16"/>
        </w:rPr>
        <w:t>cratic</w:t>
      </w:r>
      <w:proofErr w:type="spellEnd"/>
      <w:r w:rsidRPr="002F0ADB">
        <w:rPr>
          <w:sz w:val="16"/>
        </w:rPr>
        <w:t xml:space="preserve"> peace that do not t neatly into the security or economic categories. </w:t>
      </w:r>
      <w:r>
        <w:rPr>
          <w:rStyle w:val="StyleUnderline"/>
        </w:rPr>
        <w:t>For Gartzke (2000), the fi</w:t>
      </w:r>
      <w:r w:rsidRPr="005B5DC7">
        <w:rPr>
          <w:rStyle w:val="StyleUnderline"/>
        </w:rPr>
        <w:t>nding can be att</w:t>
      </w:r>
      <w:r>
        <w:rPr>
          <w:rStyle w:val="StyleUnderline"/>
        </w:rPr>
        <w:t xml:space="preserve">ributed to the fact that </w:t>
      </w:r>
      <w:r w:rsidRPr="00152667">
        <w:rPr>
          <w:rStyle w:val="StyleUnderline"/>
        </w:rPr>
        <w:t xml:space="preserve">democracies tend to have similar preferences. </w:t>
      </w:r>
      <w:r w:rsidRPr="00152667">
        <w:rPr>
          <w:sz w:val="16"/>
        </w:rPr>
        <w:t xml:space="preserve">Adding a control for “preference affinity” makes the relationship between democracy and peace insignificant. </w:t>
      </w:r>
      <w:r w:rsidRPr="00152667">
        <w:rPr>
          <w:rStyle w:val="StyleUnderline"/>
        </w:rPr>
        <w:t xml:space="preserve">Importantly, there is only a modest correlation between </w:t>
      </w:r>
      <w:r w:rsidRPr="005B5DC7">
        <w:rPr>
          <w:rStyle w:val="StyleUnderline"/>
          <w:highlight w:val="green"/>
        </w:rPr>
        <w:t>prefere</w:t>
      </w:r>
      <w:r>
        <w:rPr>
          <w:rStyle w:val="StyleUnderline"/>
          <w:highlight w:val="green"/>
        </w:rPr>
        <w:t xml:space="preserve">nce </w:t>
      </w:r>
      <w:proofErr w:type="spellStart"/>
      <w:r>
        <w:rPr>
          <w:rStyle w:val="StyleUnderline"/>
          <w:highlight w:val="green"/>
        </w:rPr>
        <w:t>a</w:t>
      </w:r>
      <w:r w:rsidRPr="005B5DC7">
        <w:rPr>
          <w:rStyle w:val="StyleUnderline"/>
          <w:highlight w:val="green"/>
        </w:rPr>
        <w:t>ffnity</w:t>
      </w:r>
      <w:proofErr w:type="spellEnd"/>
      <w:r w:rsidRPr="005B5DC7">
        <w:rPr>
          <w:rStyle w:val="StyleUnderline"/>
          <w:highlight w:val="green"/>
        </w:rPr>
        <w:t xml:space="preserve"> </w:t>
      </w:r>
      <w:r w:rsidRPr="00152667">
        <w:rPr>
          <w:rStyle w:val="StyleUnderline"/>
        </w:rPr>
        <w:t>and democracy.</w:t>
      </w:r>
      <w:r w:rsidRPr="00152667">
        <w:rPr>
          <w:sz w:val="16"/>
        </w:rPr>
        <w:t xml:space="preserve"> Thus he concludes that, contrary to the views of his critics, the e </w:t>
      </w:r>
      <w:proofErr w:type="spellStart"/>
      <w:r w:rsidRPr="00152667">
        <w:rPr>
          <w:sz w:val="16"/>
        </w:rPr>
        <w:t>ect</w:t>
      </w:r>
      <w:proofErr w:type="spellEnd"/>
      <w:r w:rsidRPr="00152667">
        <w:rPr>
          <w:sz w:val="16"/>
        </w:rPr>
        <w:t xml:space="preserve"> of preferences on con </w:t>
      </w:r>
      <w:proofErr w:type="spellStart"/>
      <w:r w:rsidRPr="00152667">
        <w:rPr>
          <w:sz w:val="16"/>
        </w:rPr>
        <w:t>ict</w:t>
      </w:r>
      <w:proofErr w:type="spellEnd"/>
      <w:r w:rsidRPr="00152667">
        <w:rPr>
          <w:sz w:val="16"/>
        </w:rPr>
        <w:t xml:space="preserve"> is not largely a by-product of regime type. </w:t>
      </w:r>
      <w:r w:rsidRPr="00152667">
        <w:rPr>
          <w:rStyle w:val="StyleUnderline"/>
        </w:rPr>
        <w:t>His results “challenge the</w:t>
      </w:r>
      <w:r w:rsidRPr="005B5DC7">
        <w:rPr>
          <w:rStyle w:val="StyleUnderline"/>
        </w:rPr>
        <w:t xml:space="preserve"> notion that the democratic peace is due largely, or even substantially, to democracy” (2000, p. 209).16 Douglas Gibler (2007, p. 529), meanwhile, concludes that the democratic peace is “in fact </w:t>
      </w:r>
      <w:r w:rsidRPr="005B5DC7">
        <w:rPr>
          <w:rStyle w:val="StyleUnderline"/>
          <w:highlight w:val="green"/>
        </w:rPr>
        <w:t>a stable border peace</w:t>
      </w:r>
      <w:r w:rsidRPr="005B5DC7">
        <w:rPr>
          <w:rStyle w:val="StyleUnderline"/>
        </w:rPr>
        <w:t xml:space="preserve">.” </w:t>
      </w:r>
      <w:r w:rsidRPr="002F0ADB">
        <w:rPr>
          <w:sz w:val="16"/>
        </w:rPr>
        <w:t xml:space="preserve">After adding a control for stable </w:t>
      </w:r>
      <w:r w:rsidRPr="00152667">
        <w:rPr>
          <w:sz w:val="16"/>
        </w:rPr>
        <w:t xml:space="preserve">borders on the assumption that the removal of territorial issues has a pacifying e </w:t>
      </w:r>
      <w:proofErr w:type="spellStart"/>
      <w:r w:rsidRPr="00152667">
        <w:rPr>
          <w:sz w:val="16"/>
        </w:rPr>
        <w:t>ect</w:t>
      </w:r>
      <w:proofErr w:type="spellEnd"/>
      <w:r w:rsidRPr="00152667">
        <w:rPr>
          <w:sz w:val="16"/>
        </w:rPr>
        <w:t xml:space="preserve"> on interstate relations, Gibler </w:t>
      </w:r>
      <w:proofErr w:type="spellStart"/>
      <w:r w:rsidRPr="00152667">
        <w:rPr>
          <w:sz w:val="16"/>
        </w:rPr>
        <w:t>nds</w:t>
      </w:r>
      <w:proofErr w:type="spellEnd"/>
      <w:r w:rsidRPr="00152667">
        <w:rPr>
          <w:sz w:val="16"/>
        </w:rPr>
        <w:t xml:space="preserve"> that democracy has little or no e </w:t>
      </w:r>
      <w:proofErr w:type="spellStart"/>
      <w:r w:rsidRPr="00152667">
        <w:rPr>
          <w:sz w:val="16"/>
        </w:rPr>
        <w:t>ect</w:t>
      </w:r>
      <w:proofErr w:type="spellEnd"/>
      <w:r w:rsidRPr="00152667">
        <w:rPr>
          <w:sz w:val="16"/>
        </w:rPr>
        <w:t xml:space="preserve"> on con </w:t>
      </w:r>
      <w:proofErr w:type="spellStart"/>
      <w:r w:rsidRPr="00152667">
        <w:rPr>
          <w:sz w:val="16"/>
        </w:rPr>
        <w:t>ict</w:t>
      </w:r>
      <w:proofErr w:type="spellEnd"/>
      <w:r w:rsidRPr="00152667">
        <w:rPr>
          <w:sz w:val="16"/>
        </w:rPr>
        <w:t xml:space="preserve">. Most of these findings – and therefore the postwar peace among democracies – can plausibly be explained by realism. The argument goes as follows. Beginning in 1945, the United States found itself in a life and death struggle with the Soviet Union. In order to compete and ultimately prevail in that contest, Washington implemented a two-pronged strategy. First, it established a far-reaching network of military alliances to resist Soviet aggression wherever it might occur. Second, it created an open economic order designed to generate enough wealth to fund the military e ort and to combat communist subversion. In other words, it was the exigencies of the Cold War that generated the alliances, economic integra- </w:t>
      </w:r>
      <w:proofErr w:type="spellStart"/>
      <w:r w:rsidRPr="00152667">
        <w:rPr>
          <w:sz w:val="16"/>
        </w:rPr>
        <w:t>tion</w:t>
      </w:r>
      <w:proofErr w:type="spellEnd"/>
      <w:r w:rsidRPr="00152667">
        <w:rPr>
          <w:sz w:val="16"/>
        </w:rPr>
        <w:t xml:space="preserve">, advanced economies, and perhaps even the preference a </w:t>
      </w:r>
      <w:proofErr w:type="spellStart"/>
      <w:r w:rsidRPr="00152667">
        <w:rPr>
          <w:sz w:val="16"/>
        </w:rPr>
        <w:t>nity</w:t>
      </w:r>
      <w:proofErr w:type="spellEnd"/>
      <w:r w:rsidRPr="00152667">
        <w:rPr>
          <w:sz w:val="16"/>
        </w:rPr>
        <w:t xml:space="preserve"> that scholars have found to be powerfully associated with the peace among democracies since 1945.17 In sum, there are good reasons to doubt the claim that democracies are less likely to engage each other in violent disputes short of war than other pairs of states. The evidence that there is a </w:t>
      </w:r>
      <w:proofErr w:type="spellStart"/>
      <w:r w:rsidRPr="00152667">
        <w:rPr>
          <w:sz w:val="16"/>
        </w:rPr>
        <w:t>signi</w:t>
      </w:r>
      <w:proofErr w:type="spellEnd"/>
      <w:r w:rsidRPr="00152667">
        <w:rPr>
          <w:sz w:val="16"/>
        </w:rPr>
        <w:t xml:space="preserve"> </w:t>
      </w:r>
      <w:proofErr w:type="gramStart"/>
      <w:r w:rsidRPr="00152667">
        <w:rPr>
          <w:sz w:val="16"/>
        </w:rPr>
        <w:t>cant</w:t>
      </w:r>
      <w:proofErr w:type="gramEnd"/>
      <w:r w:rsidRPr="00152667">
        <w:rPr>
          <w:sz w:val="16"/>
        </w:rPr>
        <w:t xml:space="preserve"> relationship between joint democracy and peace is not strong. Moreover, scholars have </w:t>
      </w:r>
      <w:proofErr w:type="spellStart"/>
      <w:r w:rsidRPr="00152667">
        <w:rPr>
          <w:sz w:val="16"/>
        </w:rPr>
        <w:t>uncov</w:t>
      </w:r>
      <w:proofErr w:type="spellEnd"/>
      <w:r w:rsidRPr="00152667">
        <w:rPr>
          <w:sz w:val="16"/>
        </w:rPr>
        <w:t xml:space="preserve">- </w:t>
      </w:r>
      <w:proofErr w:type="spellStart"/>
      <w:r w:rsidRPr="00152667">
        <w:rPr>
          <w:sz w:val="16"/>
        </w:rPr>
        <w:t>ered</w:t>
      </w:r>
      <w:proofErr w:type="spellEnd"/>
      <w:r w:rsidRPr="00152667">
        <w:rPr>
          <w:sz w:val="16"/>
        </w:rPr>
        <w:t xml:space="preserve"> several other factors that plausibly account for the peace among democracies, many of which can be explained by realism. 15.4 THE CAUSAL MECHANISMS Proponents of the theory have developed two sets of causal mechanisms to explain the democratic peace. The </w:t>
      </w:r>
      <w:proofErr w:type="spellStart"/>
      <w:r w:rsidRPr="00152667">
        <w:rPr>
          <w:sz w:val="16"/>
        </w:rPr>
        <w:t>rst</w:t>
      </w:r>
      <w:proofErr w:type="spellEnd"/>
      <w:r w:rsidRPr="00152667">
        <w:rPr>
          <w:sz w:val="16"/>
        </w:rPr>
        <w:t xml:space="preserve"> focuses on the e </w:t>
      </w:r>
      <w:proofErr w:type="spellStart"/>
      <w:r w:rsidRPr="00152667">
        <w:rPr>
          <w:sz w:val="16"/>
        </w:rPr>
        <w:t>ect</w:t>
      </w:r>
      <w:proofErr w:type="spellEnd"/>
      <w:r w:rsidRPr="00152667">
        <w:rPr>
          <w:sz w:val="16"/>
        </w:rPr>
        <w:t xml:space="preserve"> of democratic norms on foreign policy behavior. The second attributes the separate peace to the e </w:t>
      </w:r>
      <w:proofErr w:type="spellStart"/>
      <w:r w:rsidRPr="00152667">
        <w:rPr>
          <w:sz w:val="16"/>
        </w:rPr>
        <w:t>ect</w:t>
      </w:r>
      <w:proofErr w:type="spellEnd"/>
      <w:r w:rsidRPr="00152667">
        <w:rPr>
          <w:sz w:val="16"/>
        </w:rPr>
        <w:t xml:space="preserve"> of democratic institutions. 15.4.1 Norms The normative argument begins with the premise that democratic leaders are socialized to act on the basis of democratic norms whenever possible. These norms stress the importance of nonviolent con </w:t>
      </w:r>
      <w:proofErr w:type="spellStart"/>
      <w:r w:rsidRPr="00152667">
        <w:rPr>
          <w:sz w:val="16"/>
        </w:rPr>
        <w:t>ict</w:t>
      </w:r>
      <w:proofErr w:type="spellEnd"/>
      <w:r w:rsidRPr="00152667">
        <w:rPr>
          <w:sz w:val="16"/>
        </w:rPr>
        <w:t xml:space="preserve"> resolution and negotiation in a spirit of live-and-let-live. Because they have been socialized to adhere to these norms, democratic elites try to adopt them in the international arena if they can. Consequently, democracies trust and respect one another when a con </w:t>
      </w:r>
      <w:proofErr w:type="spellStart"/>
      <w:r w:rsidRPr="00152667">
        <w:rPr>
          <w:sz w:val="16"/>
        </w:rPr>
        <w:t>ict</w:t>
      </w:r>
      <w:proofErr w:type="spellEnd"/>
      <w:r w:rsidRPr="00152667">
        <w:rPr>
          <w:sz w:val="16"/>
        </w:rPr>
        <w:t xml:space="preserve"> of interest arises. They respect one another because they believe that the other is committed to the same norms of behavior and is therefore worthy of accommodation. And they trust one another because they believe that the other respects them and is normatively proscribed from using violence. Together these norm </w:t>
      </w:r>
      <w:proofErr w:type="spellStart"/>
      <w:r w:rsidRPr="00152667">
        <w:rPr>
          <w:sz w:val="16"/>
        </w:rPr>
        <w:t>exter</w:t>
      </w:r>
      <w:proofErr w:type="spellEnd"/>
      <w:r w:rsidRPr="00152667">
        <w:rPr>
          <w:sz w:val="16"/>
        </w:rPr>
        <w:t xml:space="preserve">- </w:t>
      </w:r>
      <w:proofErr w:type="spellStart"/>
      <w:r w:rsidRPr="00152667">
        <w:rPr>
          <w:sz w:val="16"/>
        </w:rPr>
        <w:t>nalization</w:t>
      </w:r>
      <w:proofErr w:type="spellEnd"/>
      <w:r w:rsidRPr="00152667">
        <w:rPr>
          <w:sz w:val="16"/>
        </w:rPr>
        <w:t xml:space="preserve"> and trust and respect mechanisms make up the normative logic (Russett 1993, pp. 31–5; Dixon 1994, pp. 16–18; Weart 1998, pp. 77–8, 87–93). </w:t>
      </w:r>
      <w:r w:rsidRPr="00152667">
        <w:rPr>
          <w:rStyle w:val="StyleUnderline"/>
        </w:rPr>
        <w:t>The normative logic also explains why democracies are not especially peaceful toward non-democracies. Antagonists that are not democratic are not trusted</w:t>
      </w:r>
      <w:r w:rsidRPr="005B5DC7">
        <w:rPr>
          <w:rStyle w:val="StyleUnderline"/>
        </w:rPr>
        <w:t xml:space="preserve"> because they are presumed not to respect democracies and because their leaders are not inclined toward peaceful con </w:t>
      </w:r>
      <w:proofErr w:type="spellStart"/>
      <w:r w:rsidRPr="005B5DC7">
        <w:rPr>
          <w:rStyle w:val="StyleUnderline"/>
        </w:rPr>
        <w:t>ict</w:t>
      </w:r>
      <w:proofErr w:type="spellEnd"/>
      <w:r w:rsidRPr="005B5DC7">
        <w:rPr>
          <w:rStyle w:val="StyleUnderline"/>
        </w:rPr>
        <w:t xml:space="preserve"> resolution.</w:t>
      </w:r>
      <w:r w:rsidRPr="002F0ADB">
        <w:rPr>
          <w:sz w:val="16"/>
        </w:rPr>
        <w:t xml:space="preserve"> And they are not respected because their domestic systems are unjust. </w:t>
      </w:r>
      <w:r w:rsidRPr="005B5DC7">
        <w:rPr>
          <w:rStyle w:val="StyleUnderline"/>
        </w:rPr>
        <w:t xml:space="preserve">Thus </w:t>
      </w:r>
      <w:r w:rsidRPr="005B5DC7">
        <w:rPr>
          <w:rStyle w:val="Emphasis"/>
          <w:highlight w:val="green"/>
        </w:rPr>
        <w:t>democracies will act violently toward non-democracies</w:t>
      </w:r>
      <w:r w:rsidRPr="005B5DC7">
        <w:rPr>
          <w:rStyle w:val="StyleUnderline"/>
        </w:rPr>
        <w:t xml:space="preserve"> in order to defend themselves from attack, to preempt aggressive action, or in order to introduce human rights and representative government</w:t>
      </w:r>
      <w:r w:rsidRPr="002F0ADB">
        <w:rPr>
          <w:sz w:val="16"/>
        </w:rPr>
        <w:t xml:space="preserve"> (Doyle 1983b, pp. 323–37; Russett 1993, pp. 32–5). 15.4.2 Institutions Although there are several variants of the institutional argument, all of them begin with the premise that democratic leaders are accountable to a wide variety of social groups that may, under </w:t>
      </w:r>
      <w:r w:rsidRPr="002F0ADB">
        <w:rPr>
          <w:sz w:val="8"/>
          <w:szCs w:val="8"/>
        </w:rPr>
        <w:t xml:space="preserve">various conditions, oppose the use of force. Their accountability derives from their desire to remain in o </w:t>
      </w:r>
      <w:proofErr w:type="spellStart"/>
      <w:r w:rsidRPr="002F0ADB">
        <w:rPr>
          <w:sz w:val="8"/>
          <w:szCs w:val="8"/>
        </w:rPr>
        <w:t>ce</w:t>
      </w:r>
      <w:proofErr w:type="spellEnd"/>
      <w:r w:rsidRPr="002F0ADB">
        <w:rPr>
          <w:sz w:val="8"/>
          <w:szCs w:val="8"/>
        </w:rPr>
        <w:t xml:space="preserve">, from the fact that there are opposition parties ready to capital- </w:t>
      </w:r>
      <w:proofErr w:type="spellStart"/>
      <w:r w:rsidRPr="002F0ADB">
        <w:rPr>
          <w:sz w:val="8"/>
          <w:szCs w:val="8"/>
        </w:rPr>
        <w:t>ize</w:t>
      </w:r>
      <w:proofErr w:type="spellEnd"/>
      <w:r w:rsidRPr="002F0ADB">
        <w:rPr>
          <w:sz w:val="8"/>
          <w:szCs w:val="8"/>
        </w:rPr>
        <w:t xml:space="preserve"> on unpopular policies, and from the fact that democratic publics can periodically remove leaders who are judged not to have acted in their best interests. In addition, the freedom of speech and open political processes that are characteristic of democracy make it possible for the public to rate the government’s performance. In short, democratic institutions make it possible for publics to monitor and sanction their leaders (Lake 1982, pp. 25–6; Russett 1993, pp. 38–40; Owen 1997, pp. 41–3). Conscious of their accountability, democratic elites will only use force abroad if there is widespread support for doing so. This support is vital if they are not to be removed from o </w:t>
      </w:r>
      <w:proofErr w:type="spellStart"/>
      <w:r w:rsidRPr="002F0ADB">
        <w:rPr>
          <w:sz w:val="8"/>
          <w:szCs w:val="8"/>
        </w:rPr>
        <w:t>ce</w:t>
      </w:r>
      <w:proofErr w:type="spellEnd"/>
      <w:r w:rsidRPr="002F0ADB">
        <w:rPr>
          <w:sz w:val="8"/>
          <w:szCs w:val="8"/>
        </w:rPr>
        <w:t xml:space="preserve"> for waging an unpopular war or to encounter opposition from various social groups for committing the state to a costly violent con </w:t>
      </w:r>
      <w:proofErr w:type="spellStart"/>
      <w:r w:rsidRPr="002F0ADB">
        <w:rPr>
          <w:sz w:val="8"/>
          <w:szCs w:val="8"/>
        </w:rPr>
        <w:t>ict</w:t>
      </w:r>
      <w:proofErr w:type="spellEnd"/>
      <w:r w:rsidRPr="002F0ADB">
        <w:rPr>
          <w:sz w:val="8"/>
          <w:szCs w:val="8"/>
        </w:rPr>
        <w:t xml:space="preserve">. Democratic peace theorists focus on four </w:t>
      </w:r>
      <w:proofErr w:type="spellStart"/>
      <w:r w:rsidRPr="002F0ADB">
        <w:rPr>
          <w:sz w:val="8"/>
          <w:szCs w:val="8"/>
        </w:rPr>
        <w:t>spe</w:t>
      </w:r>
      <w:proofErr w:type="spellEnd"/>
      <w:r w:rsidRPr="002F0ADB">
        <w:rPr>
          <w:sz w:val="8"/>
          <w:szCs w:val="8"/>
        </w:rPr>
        <w:t xml:space="preserve">- ci c groups that must be mobilized to support a war: the general public, constituencies that bene t from an open international economic order, opposition parties and liberal opinion leaders. These groups are likely to oppose war because it is costly in terms of blood, treasure, or expected pro </w:t>
      </w:r>
      <w:proofErr w:type="spellStart"/>
      <w:r w:rsidRPr="002F0ADB">
        <w:rPr>
          <w:sz w:val="8"/>
          <w:szCs w:val="8"/>
        </w:rPr>
        <w:t>ts</w:t>
      </w:r>
      <w:proofErr w:type="spellEnd"/>
      <w:r w:rsidRPr="002F0ADB">
        <w:rPr>
          <w:sz w:val="8"/>
          <w:szCs w:val="8"/>
        </w:rPr>
        <w:t xml:space="preserve">, because they can gain electorally from doing so, or because they deem it morally unacceptable (Doyle 1983a, pp. 229, 231–2; Russett 1993, pp. 38–9; Owen 1997, pp. 19, 37–9, 45–7; Schultz 1998, pp. 831–2). Six causal mechanisms ow from the elite accountability claim, each of which traces a di </w:t>
      </w:r>
      <w:proofErr w:type="spellStart"/>
      <w:r w:rsidRPr="002F0ADB">
        <w:rPr>
          <w:sz w:val="8"/>
          <w:szCs w:val="8"/>
        </w:rPr>
        <w:t>erent</w:t>
      </w:r>
      <w:proofErr w:type="spellEnd"/>
      <w:r w:rsidRPr="002F0ADB">
        <w:rPr>
          <w:sz w:val="8"/>
          <w:szCs w:val="8"/>
        </w:rPr>
        <w:t xml:space="preserve"> path to peace between democracies. The </w:t>
      </w:r>
      <w:proofErr w:type="spellStart"/>
      <w:r w:rsidRPr="002F0ADB">
        <w:rPr>
          <w:sz w:val="8"/>
          <w:szCs w:val="8"/>
        </w:rPr>
        <w:t>rst</w:t>
      </w:r>
      <w:proofErr w:type="spellEnd"/>
      <w:r w:rsidRPr="002F0ADB">
        <w:rPr>
          <w:sz w:val="8"/>
          <w:szCs w:val="8"/>
        </w:rPr>
        <w:t xml:space="preserve"> two suggest that democracies are constrained from using force in the interna- </w:t>
      </w:r>
      <w:proofErr w:type="spellStart"/>
      <w:r w:rsidRPr="002F0ADB">
        <w:rPr>
          <w:sz w:val="8"/>
          <w:szCs w:val="8"/>
        </w:rPr>
        <w:t>tional</w:t>
      </w:r>
      <w:proofErr w:type="spellEnd"/>
      <w:r w:rsidRPr="002F0ADB">
        <w:rPr>
          <w:sz w:val="8"/>
          <w:szCs w:val="8"/>
        </w:rPr>
        <w:t xml:space="preserve"> arena. According to the public constraint mechanism, democratic elites shy away from the use of force in response to the public’s aversion to war, which is itself driven by a reluctance to incur the costs associated with large scale interstate violence. The group constraint mechanism is similar: democratic leaders carry out the wishes of various antiwar groups. Thus in a </w:t>
      </w:r>
      <w:proofErr w:type="spellStart"/>
      <w:r w:rsidRPr="002F0ADB">
        <w:rPr>
          <w:sz w:val="8"/>
          <w:szCs w:val="8"/>
        </w:rPr>
        <w:t>stando</w:t>
      </w:r>
      <w:proofErr w:type="spellEnd"/>
      <w:r w:rsidRPr="002F0ADB">
        <w:rPr>
          <w:sz w:val="8"/>
          <w:szCs w:val="8"/>
        </w:rPr>
        <w:t xml:space="preserve"> involving two democracies both sides are constrained, believe the other also to be constrained and seek an agreement short of war (Bueno de Mesquita and Lalman 1992, pp. 155–8; Russett 1993, pp. 38–40). Two further mechanisms focus on the claim that accountability makes democratic leaders slow to resort to force. According to the slow </w:t>
      </w:r>
      <w:proofErr w:type="spellStart"/>
      <w:r w:rsidRPr="002F0ADB">
        <w:rPr>
          <w:sz w:val="8"/>
          <w:szCs w:val="8"/>
        </w:rPr>
        <w:t>mobi</w:t>
      </w:r>
      <w:proofErr w:type="spellEnd"/>
      <w:r w:rsidRPr="002F0ADB">
        <w:rPr>
          <w:sz w:val="8"/>
          <w:szCs w:val="8"/>
        </w:rPr>
        <w:t xml:space="preserve">- </w:t>
      </w:r>
      <w:proofErr w:type="spellStart"/>
      <w:r w:rsidRPr="002F0ADB">
        <w:rPr>
          <w:sz w:val="8"/>
          <w:szCs w:val="8"/>
        </w:rPr>
        <w:t>lization</w:t>
      </w:r>
      <w:proofErr w:type="spellEnd"/>
      <w:r w:rsidRPr="002F0ADB">
        <w:rPr>
          <w:sz w:val="8"/>
          <w:szCs w:val="8"/>
        </w:rPr>
        <w:t xml:space="preserve"> mechanism, persuading the public and potential antiwar groups to support the use of force is a long, complex process and therefore democracies cannot mobilize quickly. This is also the core of the surprise attack mechanism, which also notes that the mobilization process takes place in the open, thereby precluding the possibility that a democracy can launch a surprise attack. In a crisis involving two democracies, then, the antagonists have the time to come to a mutually acceptable agreement and can negotiate without fearing attack (Russett 1993, pp. 38–40; Bueno de Mesquita, Koch and Siverson 2004, pp. 256–7). The </w:t>
      </w:r>
      <w:proofErr w:type="spellStart"/>
      <w:r w:rsidRPr="002F0ADB">
        <w:rPr>
          <w:sz w:val="8"/>
          <w:szCs w:val="8"/>
        </w:rPr>
        <w:t>fth</w:t>
      </w:r>
      <w:proofErr w:type="spellEnd"/>
      <w:r w:rsidRPr="002F0ADB">
        <w:rPr>
          <w:sz w:val="8"/>
          <w:szCs w:val="8"/>
        </w:rPr>
        <w:t xml:space="preserve"> mechanism zeroes in on the advantages that democracies have in revealing information about their resolve in a crisis. Because they are accountable to their citizens and can expect opposition parties to oppose unpopular policies, democratic leaders are cautious about escalating a crisis or launching a war. In fact, they will only </w:t>
      </w:r>
      <w:proofErr w:type="spellStart"/>
      <w:r w:rsidRPr="002F0ADB">
        <w:rPr>
          <w:sz w:val="8"/>
          <w:szCs w:val="8"/>
        </w:rPr>
        <w:t>ght</w:t>
      </w:r>
      <w:proofErr w:type="spellEnd"/>
      <w:r w:rsidRPr="002F0ADB">
        <w:rPr>
          <w:sz w:val="8"/>
          <w:szCs w:val="8"/>
        </w:rPr>
        <w:t xml:space="preserve"> if the stakes in a con </w:t>
      </w:r>
      <w:proofErr w:type="spellStart"/>
      <w:r w:rsidRPr="002F0ADB">
        <w:rPr>
          <w:sz w:val="8"/>
          <w:szCs w:val="8"/>
        </w:rPr>
        <w:t>ict</w:t>
      </w:r>
      <w:proofErr w:type="spellEnd"/>
      <w:r w:rsidRPr="002F0ADB">
        <w:rPr>
          <w:sz w:val="8"/>
          <w:szCs w:val="8"/>
        </w:rPr>
        <w:t xml:space="preserve"> are important to them. This provides valuable information to an opponent: if a democracy refuses to back down or escalates a crisis, then it is resolved. In purely democratic crises, then, both states will have good information about the other’s resolve, are unlikely to misrepresent their own resolve and can reach a settlement without risking war (Schultz 1998, pp. 840–1; Bueno de Mesquita et al. 1999, pp. 802–803). The </w:t>
      </w:r>
      <w:proofErr w:type="spellStart"/>
      <w:r w:rsidRPr="002F0ADB">
        <w:rPr>
          <w:sz w:val="8"/>
          <w:szCs w:val="8"/>
        </w:rPr>
        <w:t>nal</w:t>
      </w:r>
      <w:proofErr w:type="spellEnd"/>
      <w:r w:rsidRPr="002F0ADB">
        <w:rPr>
          <w:sz w:val="8"/>
          <w:szCs w:val="8"/>
        </w:rPr>
        <w:t xml:space="preserve"> mechanism focuses on democratic expectations of victory. Because they are accountable to their citizens and various domestic groups, democratic leaders will only choose to </w:t>
      </w:r>
      <w:proofErr w:type="spellStart"/>
      <w:r w:rsidRPr="002F0ADB">
        <w:rPr>
          <w:sz w:val="8"/>
          <w:szCs w:val="8"/>
        </w:rPr>
        <w:t>ght</w:t>
      </w:r>
      <w:proofErr w:type="spellEnd"/>
      <w:r w:rsidRPr="002F0ADB">
        <w:rPr>
          <w:sz w:val="8"/>
          <w:szCs w:val="8"/>
        </w:rPr>
        <w:t xml:space="preserve"> when they believe that their chances of victory in the ensuing war are high. It follows that when two democracies face o against one another, the odds that both believe they have a good chance of prevailing in battle are exceedingly low. Therefore pairs of democracies in a crisis will negotiate rather than </w:t>
      </w:r>
      <w:proofErr w:type="spellStart"/>
      <w:r w:rsidRPr="002F0ADB">
        <w:rPr>
          <w:sz w:val="8"/>
          <w:szCs w:val="8"/>
        </w:rPr>
        <w:t>ght</w:t>
      </w:r>
      <w:proofErr w:type="spellEnd"/>
      <w:r w:rsidRPr="002F0ADB">
        <w:rPr>
          <w:sz w:val="8"/>
          <w:szCs w:val="8"/>
        </w:rPr>
        <w:t xml:space="preserve"> (Bueno de Mesquita et al. 1999, p. 799; Bueno de Mesquita 2006, p. 640). These mechanisms also explain why democracies </w:t>
      </w:r>
      <w:proofErr w:type="spellStart"/>
      <w:r w:rsidRPr="002F0ADB">
        <w:rPr>
          <w:sz w:val="8"/>
          <w:szCs w:val="8"/>
        </w:rPr>
        <w:t>ght</w:t>
      </w:r>
      <w:proofErr w:type="spellEnd"/>
      <w:r w:rsidRPr="002F0ADB">
        <w:rPr>
          <w:sz w:val="8"/>
          <w:szCs w:val="8"/>
        </w:rPr>
        <w:t xml:space="preserve"> nondemocracies. Leaders of nondemocratic states are not as accountable as their democratic counterparts and are therefore less constrained, quicker to act, unable to signal their resolve and prepared to </w:t>
      </w:r>
      <w:proofErr w:type="spellStart"/>
      <w:r w:rsidRPr="002F0ADB">
        <w:rPr>
          <w:sz w:val="8"/>
          <w:szCs w:val="8"/>
        </w:rPr>
        <w:t>ght</w:t>
      </w:r>
      <w:proofErr w:type="spellEnd"/>
      <w:r w:rsidRPr="002F0ADB">
        <w:rPr>
          <w:sz w:val="8"/>
          <w:szCs w:val="8"/>
        </w:rPr>
        <w:t xml:space="preserve"> even when their chances of victory are modest. This being the case, democracies are likely to use force against nondemocracies for three reasons: they may have to </w:t>
      </w:r>
      <w:proofErr w:type="spellStart"/>
      <w:r w:rsidRPr="002F0ADB">
        <w:rPr>
          <w:sz w:val="8"/>
          <w:szCs w:val="8"/>
        </w:rPr>
        <w:t>ght</w:t>
      </w:r>
      <w:proofErr w:type="spellEnd"/>
      <w:r w:rsidRPr="002F0ADB">
        <w:rPr>
          <w:sz w:val="8"/>
          <w:szCs w:val="8"/>
        </w:rPr>
        <w:t xml:space="preserve"> in self- defense; they may conclude that they have to preempt aggressive action by striking </w:t>
      </w:r>
      <w:proofErr w:type="spellStart"/>
      <w:r w:rsidRPr="002F0ADB">
        <w:rPr>
          <w:sz w:val="8"/>
          <w:szCs w:val="8"/>
        </w:rPr>
        <w:t>rst</w:t>
      </w:r>
      <w:proofErr w:type="spellEnd"/>
      <w:r w:rsidRPr="002F0ADB">
        <w:rPr>
          <w:sz w:val="8"/>
          <w:szCs w:val="8"/>
        </w:rPr>
        <w:t xml:space="preserve">; or because they misread their opponents’ resolve, they may mistakenly believe that peaceful bargains are not available (Lake 1982, pp. 26–30; Bueno de Mesquita and Lalman 1992, pp. 158–60; Russett 1993, pp. 38–40; Bueno de Mesquita 2006, p. 640). 15.5 EVALUATING THE CAUSAL MECHANISMS 15.5.1 Norms The causal mechanisms that comprise the normative logic do not appear to operate as stipulated. The available evidence suggests that democracies do not reliably externalize their domestic norms of con </w:t>
      </w:r>
      <w:proofErr w:type="spellStart"/>
      <w:r w:rsidRPr="002F0ADB">
        <w:rPr>
          <w:sz w:val="8"/>
          <w:szCs w:val="8"/>
        </w:rPr>
        <w:t>ict</w:t>
      </w:r>
      <w:proofErr w:type="spellEnd"/>
      <w:r w:rsidRPr="002F0ADB">
        <w:rPr>
          <w:sz w:val="8"/>
          <w:szCs w:val="8"/>
        </w:rPr>
        <w:t xml:space="preserve"> resolution, nor do they tend to treat each other with trust and respect when their interests clash. Externalization</w:t>
      </w:r>
      <w:r w:rsidRPr="002F0ADB">
        <w:rPr>
          <w:sz w:val="16"/>
        </w:rPr>
        <w:t xml:space="preserve"> </w:t>
      </w:r>
      <w:r w:rsidRPr="005B5DC7">
        <w:rPr>
          <w:rStyle w:val="StyleUnderline"/>
          <w:highlight w:val="green"/>
        </w:rPr>
        <w:t>Democracies</w:t>
      </w:r>
      <w:r w:rsidRPr="005B5DC7">
        <w:rPr>
          <w:rStyle w:val="StyleUnderline"/>
        </w:rPr>
        <w:t xml:space="preserve"> have often </w:t>
      </w:r>
      <w:r w:rsidRPr="005B5DC7">
        <w:rPr>
          <w:rStyle w:val="StyleUnderline"/>
          <w:highlight w:val="green"/>
        </w:rPr>
        <w:t>failed to externalize their domestic norms of conflict resolution</w:t>
      </w:r>
      <w:r w:rsidRPr="002F0ADB">
        <w:rPr>
          <w:sz w:val="16"/>
        </w:rPr>
        <w:t xml:space="preserve">. </w:t>
      </w:r>
      <w:r w:rsidRPr="002F0ADB">
        <w:rPr>
          <w:sz w:val="8"/>
          <w:szCs w:val="8"/>
        </w:rPr>
        <w:t xml:space="preserve">These norms justify the use of force under only two conditions: self-defense, and intervention to prevent gross human rights violations or impose democracy. However, there is good evidence that democracies have frequently waged war for reasons other than these.18 Between 1815 and 1975, Europe’s most liberal states fought 33 “imperial” wars against previously independent polities, and 33 “colonial” wars against their own possessions. None of the imperial wars can be </w:t>
      </w:r>
      <w:proofErr w:type="spellStart"/>
      <w:r w:rsidRPr="002F0ADB">
        <w:rPr>
          <w:sz w:val="8"/>
          <w:szCs w:val="8"/>
        </w:rPr>
        <w:t>justi</w:t>
      </w:r>
      <w:proofErr w:type="spellEnd"/>
      <w:r w:rsidRPr="002F0ADB">
        <w:rPr>
          <w:sz w:val="8"/>
          <w:szCs w:val="8"/>
        </w:rPr>
        <w:t xml:space="preserve"> ed in terms of self-defense. Several, such as the First Opium War (1839) and Dutch–Achinese War (1873), were driven by the desire for pro t or in order to extend a sphere of in </w:t>
      </w:r>
      <w:proofErr w:type="spellStart"/>
      <w:r w:rsidRPr="002F0ADB">
        <w:rPr>
          <w:sz w:val="8"/>
          <w:szCs w:val="8"/>
        </w:rPr>
        <w:t>uence</w:t>
      </w:r>
      <w:proofErr w:type="spellEnd"/>
      <w:r w:rsidRPr="002F0ADB">
        <w:rPr>
          <w:sz w:val="8"/>
          <w:szCs w:val="8"/>
        </w:rPr>
        <w:t xml:space="preserve">. Another set of cases that includes the British–Afghan War (1838) and the Franco–Tunisian War (1881) was driven by imperial competition: a liberal great power conquered an independent people in order to prevent it falling into the hands of another state. Some commentators justify these as defensive wars, arguing that the democracy in question was attempting to protect its empire. However, most were preventive rather than defensive: there was no imminent threat to either Afghanistan or Tunisia, for example. Moreover, in launching these wars Britain and France eschewed an obvious liberal alternative to conquest such as o </w:t>
      </w:r>
      <w:proofErr w:type="spellStart"/>
      <w:r w:rsidRPr="002F0ADB">
        <w:rPr>
          <w:sz w:val="8"/>
          <w:szCs w:val="8"/>
        </w:rPr>
        <w:t>ering</w:t>
      </w:r>
      <w:proofErr w:type="spellEnd"/>
      <w:r w:rsidRPr="002F0ADB">
        <w:rPr>
          <w:sz w:val="8"/>
          <w:szCs w:val="8"/>
        </w:rPr>
        <w:t xml:space="preserve"> the non-European entity a defensive alliance. A </w:t>
      </w:r>
      <w:proofErr w:type="spellStart"/>
      <w:r w:rsidRPr="002F0ADB">
        <w:rPr>
          <w:sz w:val="8"/>
          <w:szCs w:val="8"/>
        </w:rPr>
        <w:t>nal</w:t>
      </w:r>
      <w:proofErr w:type="spellEnd"/>
      <w:r w:rsidRPr="002F0ADB">
        <w:rPr>
          <w:sz w:val="8"/>
          <w:szCs w:val="8"/>
        </w:rPr>
        <w:t xml:space="preserve"> set of cases, including the British–Zulu War (1838) and Franco- Tonkin War (1873), involves wars fought against independent peoples bordering democratic empires. Several of these have also been erroneously categorized as defensive. In most cases, the democratic imperial power acted preventively or deliberately provoked the non-European polity into attacking as a prelude to conquering it. And in the few cases where the non- European power initiated the war it, and not the democracy, was acting in self-defense. Nor were any of the wars, colonial or imperial, fought in order to prevent human rights violations or inculcate liberal values. All of the colonial wars were waged expressly to perpetuate autocratic rule. The imperial wars, meanwhile, simply had the e </w:t>
      </w:r>
      <w:proofErr w:type="spellStart"/>
      <w:r w:rsidRPr="002F0ADB">
        <w:rPr>
          <w:sz w:val="8"/>
          <w:szCs w:val="8"/>
        </w:rPr>
        <w:t>ect</w:t>
      </w:r>
      <w:proofErr w:type="spellEnd"/>
      <w:r w:rsidRPr="002F0ADB">
        <w:rPr>
          <w:sz w:val="8"/>
          <w:szCs w:val="8"/>
        </w:rPr>
        <w:t xml:space="preserve"> of replacing indigenous illiberal governments with European authoritarian rule. Where this rule was not direct, the Europeans supported local autocratic elites, thereby e </w:t>
      </w:r>
      <w:proofErr w:type="spellStart"/>
      <w:r w:rsidRPr="002F0ADB">
        <w:rPr>
          <w:sz w:val="8"/>
          <w:szCs w:val="8"/>
        </w:rPr>
        <w:t>ectively</w:t>
      </w:r>
      <w:proofErr w:type="spellEnd"/>
      <w:r w:rsidRPr="002F0ADB">
        <w:rPr>
          <w:sz w:val="8"/>
          <w:szCs w:val="8"/>
        </w:rPr>
        <w:t xml:space="preserve"> underwriting autocratic rule. In short, there is good evidence that the norm externalization </w:t>
      </w:r>
      <w:proofErr w:type="spellStart"/>
      <w:r w:rsidRPr="002F0ADB">
        <w:rPr>
          <w:sz w:val="8"/>
          <w:szCs w:val="8"/>
        </w:rPr>
        <w:t>mecha</w:t>
      </w:r>
      <w:proofErr w:type="spellEnd"/>
      <w:r w:rsidRPr="002F0ADB">
        <w:rPr>
          <w:sz w:val="8"/>
          <w:szCs w:val="8"/>
        </w:rPr>
        <w:t xml:space="preserve">- </w:t>
      </w:r>
      <w:proofErr w:type="spellStart"/>
      <w:r w:rsidRPr="002F0ADB">
        <w:rPr>
          <w:sz w:val="8"/>
          <w:szCs w:val="8"/>
        </w:rPr>
        <w:t>nism</w:t>
      </w:r>
      <w:proofErr w:type="spellEnd"/>
      <w:r w:rsidRPr="002F0ADB">
        <w:rPr>
          <w:sz w:val="8"/>
          <w:szCs w:val="8"/>
        </w:rPr>
        <w:t xml:space="preserve"> does not operate as advertised</w:t>
      </w:r>
      <w:r w:rsidRPr="002F0ADB">
        <w:rPr>
          <w:sz w:val="16"/>
        </w:rPr>
        <w:t xml:space="preserve">. </w:t>
      </w:r>
      <w:r w:rsidRPr="00152667">
        <w:rPr>
          <w:rStyle w:val="StyleUnderline"/>
        </w:rPr>
        <w:t>Britain and France</w:t>
      </w:r>
      <w:r w:rsidRPr="00854460">
        <w:rPr>
          <w:rStyle w:val="StyleUnderline"/>
        </w:rPr>
        <w:t xml:space="preserve">, generally viewed as classic examples of </w:t>
      </w:r>
      <w:r w:rsidRPr="00152667">
        <w:rPr>
          <w:rStyle w:val="StyleUnderline"/>
          <w:highlight w:val="green"/>
        </w:rPr>
        <w:t>liberal states</w:t>
      </w:r>
      <w:r w:rsidRPr="00854460">
        <w:rPr>
          <w:rStyle w:val="StyleUnderline"/>
        </w:rPr>
        <w:t xml:space="preserve">, </w:t>
      </w:r>
      <w:r w:rsidRPr="00152667">
        <w:rPr>
          <w:rStyle w:val="StyleUnderline"/>
        </w:rPr>
        <w:t>have</w:t>
      </w:r>
      <w:r w:rsidRPr="00854460">
        <w:rPr>
          <w:rStyle w:val="Emphasis"/>
          <w:highlight w:val="green"/>
        </w:rPr>
        <w:t xml:space="preserve"> frequently violated liberal norms</w:t>
      </w:r>
      <w:r w:rsidRPr="00854460">
        <w:rPr>
          <w:rStyle w:val="StyleUnderline"/>
        </w:rPr>
        <w:t xml:space="preserve"> in their foreign </w:t>
      </w:r>
      <w:proofErr w:type="gramStart"/>
      <w:r w:rsidRPr="00854460">
        <w:rPr>
          <w:rStyle w:val="StyleUnderline"/>
        </w:rPr>
        <w:t>a</w:t>
      </w:r>
      <w:proofErr w:type="gramEnd"/>
      <w:r w:rsidRPr="00854460">
        <w:rPr>
          <w:rStyle w:val="StyleUnderline"/>
        </w:rPr>
        <w:t xml:space="preserve"> airs, thereby casting doubt on the claim that democracies externalize their internal norms of con </w:t>
      </w:r>
      <w:proofErr w:type="spellStart"/>
      <w:r w:rsidRPr="00854460">
        <w:rPr>
          <w:rStyle w:val="StyleUnderline"/>
        </w:rPr>
        <w:t>ict</w:t>
      </w:r>
      <w:proofErr w:type="spellEnd"/>
      <w:r w:rsidRPr="00854460">
        <w:rPr>
          <w:rStyle w:val="StyleUnderline"/>
        </w:rPr>
        <w:t xml:space="preserve"> resolution.</w:t>
      </w:r>
      <w:r w:rsidRPr="002F0ADB">
        <w:rPr>
          <w:sz w:val="16"/>
        </w:rPr>
        <w:t xml:space="preserve"> As Dan Reiter and Allan Stam (2002</w:t>
      </w:r>
      <w:r w:rsidRPr="00152667">
        <w:rPr>
          <w:sz w:val="16"/>
        </w:rPr>
        <w:t xml:space="preserve">, p. 151) note, “The essential parts of the norms </w:t>
      </w:r>
      <w:proofErr w:type="spellStart"/>
      <w:r w:rsidRPr="00152667">
        <w:rPr>
          <w:sz w:val="16"/>
        </w:rPr>
        <w:t>explana</w:t>
      </w:r>
      <w:proofErr w:type="spellEnd"/>
      <w:r w:rsidRPr="00152667">
        <w:rPr>
          <w:sz w:val="16"/>
        </w:rPr>
        <w:t xml:space="preserve">- </w:t>
      </w:r>
      <w:proofErr w:type="spellStart"/>
      <w:r w:rsidRPr="00152667">
        <w:rPr>
          <w:sz w:val="16"/>
        </w:rPr>
        <w:t>tion</w:t>
      </w:r>
      <w:proofErr w:type="spellEnd"/>
      <w:r w:rsidRPr="00152667">
        <w:rPr>
          <w:sz w:val="16"/>
        </w:rPr>
        <w:t xml:space="preserve"> argue that democracies engage in wars out of fear of exploitation by nondemocratic states. However, the initiation of wars of empire against weaker states to expand democracy’s interests and in </w:t>
      </w:r>
      <w:proofErr w:type="spellStart"/>
      <w:r w:rsidRPr="00152667">
        <w:rPr>
          <w:sz w:val="16"/>
        </w:rPr>
        <w:t>uence</w:t>
      </w:r>
      <w:proofErr w:type="spellEnd"/>
      <w:r w:rsidRPr="00152667">
        <w:rPr>
          <w:sz w:val="16"/>
        </w:rPr>
        <w:t xml:space="preserve"> at the expense of weaker societies is inexplicable from the liberal norms perspective.” Trust and respect </w:t>
      </w:r>
      <w:r w:rsidRPr="00152667">
        <w:rPr>
          <w:rStyle w:val="StyleUnderline"/>
        </w:rPr>
        <w:t>Democracies do not have a powerful inclination to treat each other with trust and respect when their interests clash.</w:t>
      </w:r>
      <w:r w:rsidRPr="00152667">
        <w:rPr>
          <w:sz w:val="16"/>
        </w:rPr>
        <w:t xml:space="preserve"> Good evidence for this claim comes from a review of American interventions to destabilize fellow democracies during the Cold War. Three features of these cases warrant attention. </w:t>
      </w:r>
      <w:r w:rsidRPr="00152667">
        <w:rPr>
          <w:rStyle w:val="StyleUnderline"/>
        </w:rPr>
        <w:t xml:space="preserve">First, all of the regimes that the United States sought to undermine – Iran (1953), Guatemala (1954), Indonesia (1957), British Guyana (1961–64), Brazil (1961, 1964), Chile (1973) and Nicaragua (1984–90) – were established or </w:t>
      </w:r>
      <w:proofErr w:type="spellStart"/>
      <w:r w:rsidRPr="00152667">
        <w:rPr>
          <w:rStyle w:val="StyleUnderline"/>
        </w:rPr>
        <w:t>edgling</w:t>
      </w:r>
      <w:proofErr w:type="spellEnd"/>
      <w:r w:rsidRPr="00152667">
        <w:rPr>
          <w:rStyle w:val="StyleUnderline"/>
        </w:rPr>
        <w:t xml:space="preserve"> democracies and all were replaced by authoritarian regimes. Second, although the </w:t>
      </w:r>
      <w:r w:rsidRPr="00854460">
        <w:rPr>
          <w:rStyle w:val="StyleUnderline"/>
          <w:highlight w:val="green"/>
        </w:rPr>
        <w:t>interven</w:t>
      </w:r>
      <w:r>
        <w:rPr>
          <w:rStyle w:val="StyleUnderline"/>
          <w:highlight w:val="green"/>
        </w:rPr>
        <w:t>tions were often justifi</w:t>
      </w:r>
      <w:r w:rsidRPr="00854460">
        <w:rPr>
          <w:rStyle w:val="StyleUnderline"/>
          <w:highlight w:val="green"/>
        </w:rPr>
        <w:t>ed as attempts to combat communism</w:t>
      </w:r>
      <w:r w:rsidRPr="00854460">
        <w:rPr>
          <w:rStyle w:val="StyleUnderline"/>
        </w:rPr>
        <w:t>, none of the targets were communist, intended to impose a communist model, or were actively courting the Soviet Union</w:t>
      </w:r>
      <w:r w:rsidRPr="002F0ADB">
        <w:rPr>
          <w:sz w:val="16"/>
        </w:rPr>
        <w:t xml:space="preserve">. In other words, the United States did not trust and respect other democracies even when the issues at stake were relatively minor. </w:t>
      </w:r>
      <w:r w:rsidRPr="00854460">
        <w:rPr>
          <w:rStyle w:val="StyleUnderline"/>
        </w:rPr>
        <w:t xml:space="preserve">Third, in the cases of Iran, Guatemala, Brazil and Chile </w:t>
      </w:r>
      <w:r w:rsidRPr="00854460">
        <w:rPr>
          <w:rStyle w:val="StyleUnderline"/>
          <w:highlight w:val="green"/>
        </w:rPr>
        <w:t>support for democracy appears to have been subordinated to</w:t>
      </w:r>
      <w:r w:rsidRPr="00854460">
        <w:rPr>
          <w:rStyle w:val="StyleUnderline"/>
        </w:rPr>
        <w:t xml:space="preserve"> naked </w:t>
      </w:r>
      <w:r w:rsidRPr="00854460">
        <w:rPr>
          <w:rStyle w:val="StyleUnderline"/>
          <w:highlight w:val="green"/>
        </w:rPr>
        <w:t>economic interests</w:t>
      </w:r>
      <w:r w:rsidRPr="00854460">
        <w:rPr>
          <w:rStyle w:val="StyleUnderline"/>
        </w:rPr>
        <w:t>.</w:t>
      </w:r>
      <w:r>
        <w:rPr>
          <w:rStyle w:val="StyleUnderline"/>
        </w:rPr>
        <w:t xml:space="preserve"> </w:t>
      </w:r>
      <w:r w:rsidRPr="002F0ADB">
        <w:rPr>
          <w:sz w:val="16"/>
        </w:rPr>
        <w:t xml:space="preserve">Democratic peace theorists deny that these examples damage the theory. First, they argue that the target governments were not </w:t>
      </w:r>
      <w:proofErr w:type="spellStart"/>
      <w:r w:rsidRPr="002F0ADB">
        <w:rPr>
          <w:sz w:val="16"/>
        </w:rPr>
        <w:t>su</w:t>
      </w:r>
      <w:proofErr w:type="spellEnd"/>
      <w:r w:rsidRPr="002F0ADB">
        <w:rPr>
          <w:sz w:val="16"/>
        </w:rPr>
        <w:t xml:space="preserve"> </w:t>
      </w:r>
      <w:proofErr w:type="spellStart"/>
      <w:r w:rsidRPr="002F0ADB">
        <w:rPr>
          <w:sz w:val="16"/>
        </w:rPr>
        <w:t>ciently</w:t>
      </w:r>
      <w:proofErr w:type="spellEnd"/>
      <w:r w:rsidRPr="002F0ADB">
        <w:rPr>
          <w:sz w:val="16"/>
        </w:rPr>
        <w:t xml:space="preserve"> demo- </w:t>
      </w:r>
      <w:proofErr w:type="spellStart"/>
      <w:r w:rsidRPr="002F0ADB">
        <w:rPr>
          <w:sz w:val="16"/>
        </w:rPr>
        <w:t>cratic</w:t>
      </w:r>
      <w:proofErr w:type="spellEnd"/>
      <w:r w:rsidRPr="002F0ADB">
        <w:rPr>
          <w:sz w:val="16"/>
        </w:rPr>
        <w:t>. Second, they argue that th</w:t>
      </w:r>
      <w:r w:rsidRPr="00152667">
        <w:rPr>
          <w:sz w:val="16"/>
        </w:rPr>
        <w:t xml:space="preserve">e United States government acted </w:t>
      </w:r>
      <w:proofErr w:type="spellStart"/>
      <w:r w:rsidRPr="00152667">
        <w:rPr>
          <w:sz w:val="16"/>
        </w:rPr>
        <w:t>cov</w:t>
      </w:r>
      <w:proofErr w:type="spellEnd"/>
      <w:r w:rsidRPr="00152667">
        <w:rPr>
          <w:sz w:val="16"/>
        </w:rPr>
        <w:t xml:space="preserve">- </w:t>
      </w:r>
      <w:proofErr w:type="spellStart"/>
      <w:r w:rsidRPr="00152667">
        <w:rPr>
          <w:sz w:val="16"/>
        </w:rPr>
        <w:t>ertly</w:t>
      </w:r>
      <w:proofErr w:type="spellEnd"/>
      <w:r w:rsidRPr="00152667">
        <w:rPr>
          <w:sz w:val="16"/>
        </w:rPr>
        <w:t xml:space="preserve"> precisely because of democratic norms: the public would have viewed overt action as illegitimate. Thus the cases do not contradict the theory. Neither argument stands up to scrutiny. In some instances, the targets may not have been fully democratic, but they were more democratic than the regimes that preceded or succeeded them. As for the claim that the covert nature of these operations actually supports democratic peace theory, it is worth noting that the theory explicitly asserts that it is the leaders of democracies who are most likely to be socialized to and abide by liberal norms. That they did not do so and misled a liberal public is a powerful indictment of the theory. But this is of little consequence: whether or not normative considerations </w:t>
      </w:r>
      <w:proofErr w:type="gramStart"/>
      <w:r w:rsidRPr="00152667">
        <w:rPr>
          <w:sz w:val="16"/>
        </w:rPr>
        <w:t>a</w:t>
      </w:r>
      <w:proofErr w:type="gramEnd"/>
      <w:r w:rsidRPr="00152667">
        <w:rPr>
          <w:sz w:val="16"/>
        </w:rPr>
        <w:t xml:space="preserve"> </w:t>
      </w:r>
      <w:proofErr w:type="spellStart"/>
      <w:r w:rsidRPr="00152667">
        <w:rPr>
          <w:sz w:val="16"/>
        </w:rPr>
        <w:t>ected</w:t>
      </w:r>
      <w:proofErr w:type="spellEnd"/>
      <w:r w:rsidRPr="00152667">
        <w:rPr>
          <w:sz w:val="16"/>
        </w:rPr>
        <w:t xml:space="preserve"> the type of violence employed, the fact is that the United States, perhaps the most liberal state in the system, did not trust or respect these states, even though they were democratic, and used military force in order to destabilize them. </w:t>
      </w:r>
      <w:r w:rsidRPr="00152667">
        <w:rPr>
          <w:rStyle w:val="StyleUnderline"/>
        </w:rPr>
        <w:t xml:space="preserve">Further evidence against the trust and respect claim comes from several analyses of diplomatic crises involving Britain, France, </w:t>
      </w:r>
      <w:proofErr w:type="gramStart"/>
      <w:r w:rsidRPr="00152667">
        <w:rPr>
          <w:rStyle w:val="StyleUnderline"/>
        </w:rPr>
        <w:t>Germany</w:t>
      </w:r>
      <w:proofErr w:type="gramEnd"/>
      <w:r w:rsidRPr="00152667">
        <w:rPr>
          <w:rStyle w:val="StyleUnderline"/>
        </w:rPr>
        <w:t xml:space="preserve"> and the United States. </w:t>
      </w:r>
      <w:r w:rsidRPr="00152667">
        <w:rPr>
          <w:sz w:val="16"/>
        </w:rPr>
        <w:t>Layne</w:t>
      </w:r>
      <w:r w:rsidRPr="002F0ADB">
        <w:rPr>
          <w:sz w:val="16"/>
        </w:rPr>
        <w:t xml:space="preserve"> looks at four crises where democratic states almost went to war with each other and concludes that they o er scant support for the mechanism: “In each of these crises, at least one of the democratic states involved was prepared to go to war. . . In each of the four crises war was avoided not because of the ‘live and let live’ spirit of peaceful dispute resolution at democratic peace theory’s core, but because of realist factors” (Layne 1994, p. 38).19 Similarly, Stephen Rock (1997) </w:t>
      </w:r>
      <w:proofErr w:type="spellStart"/>
      <w:r w:rsidRPr="002F0ADB">
        <w:rPr>
          <w:sz w:val="16"/>
        </w:rPr>
        <w:t>nds</w:t>
      </w:r>
      <w:proofErr w:type="spellEnd"/>
      <w:r w:rsidRPr="002F0ADB">
        <w:rPr>
          <w:sz w:val="16"/>
        </w:rPr>
        <w:t xml:space="preserve"> little evidence that shared liberal norms helped to resolve any of the nineteenth century crises between Britain and the United States. In later cases, where they do appear to have contributed to resolving divisive con </w:t>
      </w:r>
      <w:proofErr w:type="spellStart"/>
      <w:r w:rsidRPr="002F0ADB">
        <w:rPr>
          <w:sz w:val="16"/>
        </w:rPr>
        <w:t>icts</w:t>
      </w:r>
      <w:proofErr w:type="spellEnd"/>
      <w:r w:rsidRPr="002F0ADB">
        <w:rPr>
          <w:sz w:val="16"/>
        </w:rPr>
        <w:t xml:space="preserve">, “liberal values and democratic institutions were not the only factors inclining Britain and the United States toward peace, and perhaps not even the dominant ones” (Rock 1997, p. 146). In short, the trust and respect mechanism does not appear to work as </w:t>
      </w:r>
      <w:proofErr w:type="spellStart"/>
      <w:r w:rsidRPr="002F0ADB">
        <w:rPr>
          <w:sz w:val="16"/>
        </w:rPr>
        <w:t>speci</w:t>
      </w:r>
      <w:proofErr w:type="spellEnd"/>
      <w:r w:rsidRPr="002F0ADB">
        <w:rPr>
          <w:sz w:val="16"/>
        </w:rPr>
        <w:t xml:space="preserve"> ed. Faced with these anomalies, democratic peace theorists argue that democracies will only trust and respect one another if they perceive each other to be democratic. This is only a convincing amendment, however, if democracies tend to form coherent, accurate, and stable opinions of the regime types of other states. They do not. Even John Owen (1997), in his sympathetic analysis of the democratic peace, is forced to admit that, more often than not, liberal elites fail to form coherent or accurate assessments of the regime type of their adversaries. Meanwhile, Oren (1995) has shown that these assessments are far from stable: democracies frequently redefine who is or is not democratic and they do so based on strategic </w:t>
      </w:r>
      <w:proofErr w:type="spellStart"/>
      <w:r w:rsidRPr="002F0ADB">
        <w:rPr>
          <w:sz w:val="16"/>
        </w:rPr>
        <w:t>considera</w:t>
      </w:r>
      <w:proofErr w:type="spellEnd"/>
      <w:r w:rsidRPr="002F0ADB">
        <w:rPr>
          <w:sz w:val="16"/>
        </w:rPr>
        <w:t xml:space="preserve">- </w:t>
      </w:r>
      <w:proofErr w:type="spellStart"/>
      <w:r w:rsidRPr="002F0ADB">
        <w:rPr>
          <w:sz w:val="16"/>
        </w:rPr>
        <w:t>tions</w:t>
      </w:r>
      <w:proofErr w:type="spellEnd"/>
      <w:r w:rsidRPr="002F0ADB">
        <w:rPr>
          <w:sz w:val="16"/>
        </w:rPr>
        <w:t xml:space="preserve"> rather than on the democratic attributes of those states. Thus the introduction of perceptions has done little to strengthen the democratic peace case. 15.5.2 Institutions The available evidence suggests that the institutional argument does not work as </w:t>
      </w:r>
      <w:proofErr w:type="spellStart"/>
      <w:r w:rsidRPr="002F0ADB">
        <w:rPr>
          <w:sz w:val="16"/>
        </w:rPr>
        <w:t>speci</w:t>
      </w:r>
      <w:proofErr w:type="spellEnd"/>
      <w:r w:rsidRPr="002F0ADB">
        <w:rPr>
          <w:sz w:val="16"/>
        </w:rPr>
        <w:t xml:space="preserve"> ed. </w:t>
      </w:r>
      <w:r w:rsidRPr="00854460">
        <w:rPr>
          <w:rStyle w:val="StyleUnderline"/>
        </w:rPr>
        <w:t xml:space="preserve">For one thing, </w:t>
      </w:r>
      <w:r w:rsidRPr="00854460">
        <w:rPr>
          <w:rStyle w:val="StyleUnderline"/>
          <w:highlight w:val="green"/>
        </w:rPr>
        <w:t>democrat</w:t>
      </w:r>
      <w:r>
        <w:rPr>
          <w:rStyle w:val="StyleUnderline"/>
          <w:highlight w:val="green"/>
        </w:rPr>
        <w:t>ic leaders are no more account</w:t>
      </w:r>
      <w:r w:rsidRPr="00854460">
        <w:rPr>
          <w:rStyle w:val="StyleUnderline"/>
          <w:highlight w:val="green"/>
        </w:rPr>
        <w:t>able than their autocratic counterparts</w:t>
      </w:r>
      <w:r w:rsidRPr="00854460">
        <w:rPr>
          <w:rStyle w:val="StyleUnderline"/>
        </w:rPr>
        <w:t>.</w:t>
      </w:r>
      <w:r w:rsidRPr="002F0ADB">
        <w:rPr>
          <w:sz w:val="16"/>
        </w:rPr>
        <w:t xml:space="preserve"> Nor does the evidence support the institutional mechanisms that purportedly ow from democratic account- ability. Pacific publics and antiwar groups rarely constrain decisions for war, democracies are not slow to mobilize or incapable of surprise attack, democratic states are not especially good at revealing their resolve in a crisis, and they are not especially likely to win their wars. Accountability It is generally accepted that democracies do not </w:t>
      </w:r>
      <w:proofErr w:type="spellStart"/>
      <w:r w:rsidRPr="002F0ADB">
        <w:rPr>
          <w:sz w:val="16"/>
        </w:rPr>
        <w:t>ght</w:t>
      </w:r>
      <w:proofErr w:type="spellEnd"/>
      <w:r w:rsidRPr="002F0ADB">
        <w:rPr>
          <w:sz w:val="16"/>
        </w:rPr>
        <w:t xml:space="preserve"> each other, but </w:t>
      </w:r>
      <w:proofErr w:type="spellStart"/>
      <w:r w:rsidRPr="002F0ADB">
        <w:rPr>
          <w:sz w:val="16"/>
        </w:rPr>
        <w:t>autoc</w:t>
      </w:r>
      <w:proofErr w:type="spellEnd"/>
      <w:r w:rsidRPr="002F0ADB">
        <w:rPr>
          <w:sz w:val="16"/>
        </w:rPr>
        <w:t xml:space="preserve">- </w:t>
      </w:r>
      <w:proofErr w:type="spellStart"/>
      <w:r w:rsidRPr="002F0ADB">
        <w:rPr>
          <w:sz w:val="16"/>
        </w:rPr>
        <w:t>racies</w:t>
      </w:r>
      <w:proofErr w:type="spellEnd"/>
      <w:r w:rsidRPr="002F0ADB">
        <w:rPr>
          <w:sz w:val="16"/>
        </w:rPr>
        <w:t xml:space="preserve"> do. Therefore, if accountability is a key mechanism in explaining the separate peace between democracies, democratic leaders must be more accountable than autocratic leaders. If they are not, then accountability – the key to all the institutional arguments – cannot be a prime cause of the democratic peace. In assessing whether leaders are accountable, proponents of the demo- </w:t>
      </w:r>
      <w:proofErr w:type="spellStart"/>
      <w:r w:rsidRPr="002F0ADB">
        <w:rPr>
          <w:sz w:val="16"/>
        </w:rPr>
        <w:t>cratic</w:t>
      </w:r>
      <w:proofErr w:type="spellEnd"/>
      <w:r w:rsidRPr="002F0ADB">
        <w:rPr>
          <w:sz w:val="16"/>
        </w:rPr>
        <w:t xml:space="preserve"> peace focus exclusively on their chances of losing o </w:t>
      </w:r>
      <w:proofErr w:type="spellStart"/>
      <w:r w:rsidRPr="002F0ADB">
        <w:rPr>
          <w:sz w:val="16"/>
        </w:rPr>
        <w:t>ce</w:t>
      </w:r>
      <w:proofErr w:type="spellEnd"/>
      <w:r w:rsidRPr="002F0ADB">
        <w:rPr>
          <w:sz w:val="16"/>
        </w:rPr>
        <w:t xml:space="preserve"> as a result of waging a losing or costly war (Bueno de Mesquita et al. 1999, p. 794). </w:t>
      </w:r>
      <w:r w:rsidRPr="00854460">
        <w:rPr>
          <w:rStyle w:val="StyleUnderline"/>
        </w:rPr>
        <w:t xml:space="preserve">Logically, however, </w:t>
      </w:r>
      <w:r w:rsidRPr="00854460">
        <w:rPr>
          <w:rStyle w:val="StyleUnderline"/>
          <w:highlight w:val="green"/>
        </w:rPr>
        <w:t>accountability depends on a leader’s likelihood of removal</w:t>
      </w:r>
      <w:r w:rsidRPr="00854460">
        <w:rPr>
          <w:rStyle w:val="StyleUnderline"/>
        </w:rPr>
        <w:t xml:space="preserve"> and the costs that he or she will incur when removed</w:t>
      </w:r>
      <w:r w:rsidRPr="002F0ADB">
        <w:rPr>
          <w:sz w:val="16"/>
        </w:rPr>
        <w:t xml:space="preserve">. It is not clear, for example, that leaders who are likely to be voted out of o </w:t>
      </w:r>
      <w:proofErr w:type="spellStart"/>
      <w:r w:rsidRPr="002F0ADB">
        <w:rPr>
          <w:sz w:val="16"/>
        </w:rPr>
        <w:t>ce</w:t>
      </w:r>
      <w:proofErr w:type="spellEnd"/>
      <w:r w:rsidRPr="002F0ADB">
        <w:rPr>
          <w:sz w:val="16"/>
        </w:rPr>
        <w:t xml:space="preserve"> for prosecuting a losing or costly war, but are unlikely to be exiled, </w:t>
      </w:r>
      <w:proofErr w:type="spellStart"/>
      <w:r w:rsidRPr="002F0ADB">
        <w:rPr>
          <w:sz w:val="16"/>
        </w:rPr>
        <w:t>impris</w:t>
      </w:r>
      <w:proofErr w:type="spellEnd"/>
      <w:r w:rsidRPr="002F0ADB">
        <w:rPr>
          <w:sz w:val="16"/>
        </w:rPr>
        <w:t xml:space="preserve">- </w:t>
      </w:r>
      <w:proofErr w:type="spellStart"/>
      <w:r w:rsidRPr="002F0ADB">
        <w:rPr>
          <w:sz w:val="16"/>
        </w:rPr>
        <w:t>oned</w:t>
      </w:r>
      <w:proofErr w:type="spellEnd"/>
      <w:r w:rsidRPr="002F0ADB">
        <w:rPr>
          <w:sz w:val="16"/>
        </w:rPr>
        <w:t xml:space="preserve"> or killed in the process will feel more accountable than leaders who are unlikely to lose o </w:t>
      </w:r>
      <w:proofErr w:type="spellStart"/>
      <w:proofErr w:type="gramStart"/>
      <w:r w:rsidRPr="002F0ADB">
        <w:rPr>
          <w:sz w:val="16"/>
        </w:rPr>
        <w:t>ce</w:t>
      </w:r>
      <w:proofErr w:type="spellEnd"/>
      <w:r w:rsidRPr="002F0ADB">
        <w:rPr>
          <w:sz w:val="16"/>
        </w:rPr>
        <w:t>, but</w:t>
      </w:r>
      <w:proofErr w:type="gramEnd"/>
      <w:r w:rsidRPr="002F0ADB">
        <w:rPr>
          <w:sz w:val="16"/>
        </w:rPr>
        <w:t xml:space="preserve"> can expect severe punishment in the unlikely event that they are in fact removed. Put somewhat di </w:t>
      </w:r>
      <w:proofErr w:type="spellStart"/>
      <w:r w:rsidRPr="002F0ADB">
        <w:rPr>
          <w:sz w:val="16"/>
        </w:rPr>
        <w:t>erently</w:t>
      </w:r>
      <w:proofErr w:type="spellEnd"/>
      <w:r w:rsidRPr="002F0ADB">
        <w:rPr>
          <w:sz w:val="16"/>
        </w:rPr>
        <w:t xml:space="preserve">, it is not </w:t>
      </w:r>
      <w:r w:rsidRPr="008E26D1">
        <w:rPr>
          <w:sz w:val="16"/>
        </w:rPr>
        <w:t xml:space="preserve">clear that their expected costs, which are a function of the likelihood that they will be removed and the costs they will incur if they are removed, are substantially di erent.20 </w:t>
      </w:r>
      <w:r w:rsidRPr="008E26D1">
        <w:rPr>
          <w:rStyle w:val="StyleUnderline"/>
        </w:rPr>
        <w:t>If we focus on expected costs, democrats do not appear to be more accountable than autocrats.</w:t>
      </w:r>
      <w:r w:rsidRPr="008E26D1">
        <w:rPr>
          <w:sz w:val="16"/>
        </w:rPr>
        <w:t xml:space="preserve"> An analysis of the fate of all leaders in all the wars in the Correlates of War (COW) dataset, reveals that demo- </w:t>
      </w:r>
      <w:proofErr w:type="spellStart"/>
      <w:r w:rsidRPr="008E26D1">
        <w:rPr>
          <w:sz w:val="16"/>
        </w:rPr>
        <w:t>cratic</w:t>
      </w:r>
      <w:proofErr w:type="spellEnd"/>
      <w:r w:rsidRPr="008E26D1">
        <w:rPr>
          <w:sz w:val="16"/>
        </w:rPr>
        <w:t xml:space="preserve"> leaders who lose a war or embroil their state in a</w:t>
      </w:r>
      <w:r w:rsidRPr="002F0ADB">
        <w:rPr>
          <w:sz w:val="16"/>
        </w:rPr>
        <w:t xml:space="preserve"> costly war are marginally more likely to be removed from o </w:t>
      </w:r>
      <w:proofErr w:type="spellStart"/>
      <w:r w:rsidRPr="002F0ADB">
        <w:rPr>
          <w:sz w:val="16"/>
        </w:rPr>
        <w:t>ce</w:t>
      </w:r>
      <w:proofErr w:type="spellEnd"/>
      <w:r w:rsidRPr="002F0ADB">
        <w:rPr>
          <w:sz w:val="16"/>
        </w:rPr>
        <w:t xml:space="preserve"> than their autocratic counterparts (37 percent to 35 percent), but considerably less likely to be exiled, imprisoned, or killed (5 percent to 28 percent).21 Thus there is little evidence that democratic leaders face greater expected costs for waging losing or costly wars and are therefore more accountable than their auto- </w:t>
      </w:r>
      <w:proofErr w:type="spellStart"/>
      <w:r w:rsidRPr="002F0ADB">
        <w:rPr>
          <w:sz w:val="16"/>
        </w:rPr>
        <w:t>cratic</w:t>
      </w:r>
      <w:proofErr w:type="spellEnd"/>
      <w:r w:rsidRPr="002F0ADB">
        <w:rPr>
          <w:sz w:val="16"/>
        </w:rPr>
        <w:t xml:space="preserve"> counterparts. Giacomo Chiozza and Hein </w:t>
      </w:r>
      <w:proofErr w:type="spellStart"/>
      <w:r w:rsidRPr="002F0ADB">
        <w:rPr>
          <w:sz w:val="16"/>
        </w:rPr>
        <w:t>Goemans</w:t>
      </w:r>
      <w:proofErr w:type="spellEnd"/>
      <w:r w:rsidRPr="002F0ADB">
        <w:rPr>
          <w:sz w:val="16"/>
        </w:rPr>
        <w:t xml:space="preserve"> reach a similar conclusion in their examination of how defeat in war </w:t>
      </w:r>
      <w:proofErr w:type="gramStart"/>
      <w:r w:rsidRPr="002F0ADB">
        <w:rPr>
          <w:sz w:val="16"/>
        </w:rPr>
        <w:t>a</w:t>
      </w:r>
      <w:proofErr w:type="gramEnd"/>
      <w:r w:rsidRPr="002F0ADB">
        <w:rPr>
          <w:sz w:val="16"/>
        </w:rPr>
        <w:t xml:space="preserve"> </w:t>
      </w:r>
      <w:proofErr w:type="spellStart"/>
      <w:r w:rsidRPr="002F0ADB">
        <w:rPr>
          <w:sz w:val="16"/>
        </w:rPr>
        <w:t>ects</w:t>
      </w:r>
      <w:proofErr w:type="spellEnd"/>
      <w:r w:rsidRPr="002F0ADB">
        <w:rPr>
          <w:sz w:val="16"/>
        </w:rPr>
        <w:t xml:space="preserve"> the tenure of democratic and nondemocratic leaders between 1919 and 1999. </w:t>
      </w:r>
      <w:r w:rsidRPr="00854460">
        <w:rPr>
          <w:rStyle w:val="StyleUnderline"/>
          <w:highlight w:val="green"/>
        </w:rPr>
        <w:t>Defeat</w:t>
      </w:r>
      <w:r w:rsidRPr="00854460">
        <w:rPr>
          <w:rStyle w:val="StyleUnderline"/>
        </w:rPr>
        <w:t xml:space="preserve"> in war </w:t>
      </w:r>
      <w:r w:rsidRPr="00152667">
        <w:rPr>
          <w:rStyle w:val="StyleUnderline"/>
        </w:rPr>
        <w:t xml:space="preserve">does not significantly affect the tenure of </w:t>
      </w:r>
      <w:proofErr w:type="gramStart"/>
      <w:r w:rsidRPr="00152667">
        <w:rPr>
          <w:rStyle w:val="StyleUnderline"/>
        </w:rPr>
        <w:t>democrats, but</w:t>
      </w:r>
      <w:proofErr w:type="gramEnd"/>
      <w:r w:rsidRPr="00152667">
        <w:rPr>
          <w:rStyle w:val="StyleUnderline"/>
        </w:rPr>
        <w:t xml:space="preserve"> does </w:t>
      </w:r>
      <w:r>
        <w:rPr>
          <w:rStyle w:val="StyleUnderline"/>
          <w:highlight w:val="green"/>
        </w:rPr>
        <w:t>signifi</w:t>
      </w:r>
      <w:r w:rsidRPr="00854460">
        <w:rPr>
          <w:rStyle w:val="StyleUnderline"/>
          <w:highlight w:val="green"/>
        </w:rPr>
        <w:t>cantly reduce the tenure of autocrats</w:t>
      </w:r>
      <w:r w:rsidRPr="002F0ADB">
        <w:rPr>
          <w:sz w:val="16"/>
        </w:rPr>
        <w:t xml:space="preserve"> (Chiozza and </w:t>
      </w:r>
      <w:proofErr w:type="spellStart"/>
      <w:r w:rsidRPr="002F0ADB">
        <w:rPr>
          <w:sz w:val="16"/>
        </w:rPr>
        <w:t>Goemans</w:t>
      </w:r>
      <w:proofErr w:type="spellEnd"/>
      <w:r w:rsidRPr="002F0ADB">
        <w:rPr>
          <w:sz w:val="16"/>
        </w:rPr>
        <w:t xml:space="preserve"> 2004, p. 613). </w:t>
      </w:r>
      <w:r w:rsidRPr="00854460">
        <w:rPr>
          <w:rStyle w:val="StyleUnderline"/>
        </w:rPr>
        <w:t>Similarly, in her analysis of domestic audience costs, Jessica Weeks (</w:t>
      </w:r>
      <w:r w:rsidRPr="004250E2">
        <w:rPr>
          <w:rStyle w:val="StyleUnderline"/>
        </w:rPr>
        <w:t xml:space="preserve">2008, p. 59) </w:t>
      </w:r>
      <w:proofErr w:type="spellStart"/>
      <w:r w:rsidRPr="004250E2">
        <w:rPr>
          <w:rStyle w:val="StyleUnderline"/>
        </w:rPr>
        <w:t>nds</w:t>
      </w:r>
      <w:proofErr w:type="spellEnd"/>
      <w:r w:rsidRPr="004250E2">
        <w:rPr>
          <w:rStyle w:val="StyleUnderline"/>
        </w:rPr>
        <w:t xml:space="preserve"> that leaders in most nondemocracies are just as accountable as their democratic counterparts</w:t>
      </w:r>
      <w:r w:rsidRPr="004250E2">
        <w:rPr>
          <w:sz w:val="16"/>
        </w:rPr>
        <w:t xml:space="preserve">. Faced with this argument, democratic peace theorists provide </w:t>
      </w:r>
      <w:proofErr w:type="spellStart"/>
      <w:r w:rsidRPr="004250E2">
        <w:rPr>
          <w:sz w:val="16"/>
        </w:rPr>
        <w:t>alterna</w:t>
      </w:r>
      <w:proofErr w:type="spellEnd"/>
      <w:r w:rsidRPr="004250E2">
        <w:rPr>
          <w:sz w:val="16"/>
        </w:rPr>
        <w:t xml:space="preserve">- </w:t>
      </w:r>
      <w:proofErr w:type="spellStart"/>
      <w:r w:rsidRPr="004250E2">
        <w:rPr>
          <w:sz w:val="16"/>
        </w:rPr>
        <w:t>tive</w:t>
      </w:r>
      <w:proofErr w:type="spellEnd"/>
      <w:r w:rsidRPr="004250E2">
        <w:rPr>
          <w:sz w:val="16"/>
        </w:rPr>
        <w:t xml:space="preserve"> evidence that democratic leaders are more accountable than their autocratic counterparts. Noting that</w:t>
      </w:r>
      <w:r w:rsidRPr="002F0ADB">
        <w:rPr>
          <w:sz w:val="16"/>
        </w:rPr>
        <w:t xml:space="preserve"> democracies rarely lose their wars, proponents of the democratic peace assert that this must be because they are more accountable than autocrats and therefore tend to choose winnable wars. (</w:t>
      </w:r>
      <w:proofErr w:type="spellStart"/>
      <w:r w:rsidRPr="002F0ADB">
        <w:rPr>
          <w:sz w:val="16"/>
        </w:rPr>
        <w:t>Slantchev</w:t>
      </w:r>
      <w:proofErr w:type="spellEnd"/>
      <w:r w:rsidRPr="002F0ADB">
        <w:rPr>
          <w:sz w:val="16"/>
        </w:rPr>
        <w:t xml:space="preserve">, Alexandrova and Gartzke 2005, p. 461). There are several problems with this new body of evidence. First, it does not contradict the </w:t>
      </w:r>
      <w:proofErr w:type="spellStart"/>
      <w:r w:rsidRPr="002F0ADB">
        <w:rPr>
          <w:sz w:val="16"/>
        </w:rPr>
        <w:t>nding</w:t>
      </w:r>
      <w:proofErr w:type="spellEnd"/>
      <w:r w:rsidRPr="002F0ADB">
        <w:rPr>
          <w:sz w:val="16"/>
        </w:rPr>
        <w:t xml:space="preserve"> about the fate of leaders described above. That body of evidence, which provides a more direct test of the accountability claim, suggests that there is little di </w:t>
      </w:r>
      <w:proofErr w:type="spellStart"/>
      <w:r w:rsidRPr="002F0ADB">
        <w:rPr>
          <w:sz w:val="16"/>
        </w:rPr>
        <w:t>erence</w:t>
      </w:r>
      <w:proofErr w:type="spellEnd"/>
      <w:r w:rsidRPr="002F0ADB">
        <w:rPr>
          <w:sz w:val="16"/>
        </w:rPr>
        <w:t xml:space="preserve"> between democrats and autocrats in terms of accountability. Second, as I argue below, there is little evidence that democracies are more likely to win their wars than autocracies, and scant support for the claim that democrats carefully select wars that they can win because they are aware of their accountability. As Michael Desch (2003, p. 188) points out, democratic peace theorists are content to “infer” careful selection “rather than directly testing these propositions.” Public constraint </w:t>
      </w:r>
      <w:proofErr w:type="gramStart"/>
      <w:r w:rsidRPr="002F0ADB">
        <w:rPr>
          <w:sz w:val="16"/>
        </w:rPr>
        <w:t>The</w:t>
      </w:r>
      <w:proofErr w:type="gramEnd"/>
      <w:r w:rsidRPr="002F0ADB">
        <w:rPr>
          <w:sz w:val="16"/>
        </w:rPr>
        <w:t xml:space="preserve"> claim that public opinion can be expected to restrain leaders considering war suffers from several weaknesses. </w:t>
      </w:r>
      <w:r w:rsidRPr="00854460">
        <w:rPr>
          <w:rStyle w:val="StyleUnderline"/>
        </w:rPr>
        <w:t xml:space="preserve">First, </w:t>
      </w:r>
      <w:r w:rsidRPr="00854460">
        <w:rPr>
          <w:rStyle w:val="StyleUnderline"/>
          <w:highlight w:val="green"/>
        </w:rPr>
        <w:t>only a tiny fraction of the public is likely to experience the costs of war</w:t>
      </w:r>
      <w:r w:rsidRPr="00854460">
        <w:rPr>
          <w:rStyle w:val="StyleUnderline"/>
        </w:rPr>
        <w:t xml:space="preserve"> directly and therefor</w:t>
      </w:r>
      <w:r>
        <w:rPr>
          <w:rStyle w:val="StyleUnderline"/>
        </w:rPr>
        <w:t>e have a reason to oppose a confl</w:t>
      </w:r>
      <w:r w:rsidRPr="00854460">
        <w:rPr>
          <w:rStyle w:val="StyleUnderline"/>
        </w:rPr>
        <w:t>ict.</w:t>
      </w:r>
      <w:r w:rsidRPr="002F0ADB">
        <w:rPr>
          <w:sz w:val="16"/>
        </w:rPr>
        <w:t xml:space="preserve"> Excluding the World Wars, democratic fatalities in war have tended to be quite low. In 60 percent of cases, losses amounted to less than 0.01 percent of the population, or 1 in 10 000 people. Indeed, the casualty rate only exceeded 0.1 percent, or 1 in 1000 people, in 6 percent of cases. As for militarized disputes, Britain and the United States have </w:t>
      </w:r>
      <w:proofErr w:type="spellStart"/>
      <w:r w:rsidRPr="002F0ADB">
        <w:rPr>
          <w:sz w:val="16"/>
        </w:rPr>
        <w:t>su</w:t>
      </w:r>
      <w:proofErr w:type="spellEnd"/>
      <w:r w:rsidRPr="002F0ADB">
        <w:rPr>
          <w:sz w:val="16"/>
        </w:rPr>
        <w:t xml:space="preserve"> </w:t>
      </w:r>
      <w:proofErr w:type="spellStart"/>
      <w:r w:rsidRPr="002F0ADB">
        <w:rPr>
          <w:sz w:val="16"/>
        </w:rPr>
        <w:t>ered</w:t>
      </w:r>
      <w:proofErr w:type="spellEnd"/>
      <w:r w:rsidRPr="002F0ADB">
        <w:rPr>
          <w:sz w:val="16"/>
        </w:rPr>
        <w:t xml:space="preserve"> less than one hundred total battle fatalities in 97 percent of them. Thus the vast majority of citizens do not experience the costs of war. Moreover, those who are directly </w:t>
      </w:r>
      <w:proofErr w:type="gramStart"/>
      <w:r w:rsidRPr="002F0ADB">
        <w:rPr>
          <w:sz w:val="16"/>
        </w:rPr>
        <w:t>a</w:t>
      </w:r>
      <w:proofErr w:type="gramEnd"/>
      <w:r w:rsidRPr="002F0ADB">
        <w:rPr>
          <w:sz w:val="16"/>
        </w:rPr>
        <w:t xml:space="preserve"> </w:t>
      </w:r>
      <w:proofErr w:type="spellStart"/>
      <w:r w:rsidRPr="002F0ADB">
        <w:rPr>
          <w:sz w:val="16"/>
        </w:rPr>
        <w:t>ected</w:t>
      </w:r>
      <w:proofErr w:type="spellEnd"/>
      <w:r w:rsidRPr="002F0ADB">
        <w:rPr>
          <w:sz w:val="16"/>
        </w:rPr>
        <w:t xml:space="preserve"> – the families and friends of </w:t>
      </w:r>
      <w:proofErr w:type="spellStart"/>
      <w:r w:rsidRPr="002F0ADB">
        <w:rPr>
          <w:sz w:val="16"/>
        </w:rPr>
        <w:t>mili</w:t>
      </w:r>
      <w:proofErr w:type="spellEnd"/>
      <w:r w:rsidRPr="002F0ADB">
        <w:rPr>
          <w:sz w:val="16"/>
        </w:rPr>
        <w:t xml:space="preserve">- </w:t>
      </w:r>
      <w:proofErr w:type="spellStart"/>
      <w:r w:rsidRPr="002F0ADB">
        <w:rPr>
          <w:sz w:val="16"/>
        </w:rPr>
        <w:t>tary</w:t>
      </w:r>
      <w:proofErr w:type="spellEnd"/>
      <w:r w:rsidRPr="002F0ADB">
        <w:rPr>
          <w:sz w:val="16"/>
        </w:rPr>
        <w:t xml:space="preserve"> personnel – are the least likely to oppose a war. Because most </w:t>
      </w:r>
      <w:proofErr w:type="spellStart"/>
      <w:r w:rsidRPr="002F0ADB">
        <w:rPr>
          <w:sz w:val="16"/>
        </w:rPr>
        <w:t>democ</w:t>
      </w:r>
      <w:proofErr w:type="spellEnd"/>
      <w:r w:rsidRPr="002F0ADB">
        <w:rPr>
          <w:sz w:val="16"/>
        </w:rPr>
        <w:t xml:space="preserve">- </w:t>
      </w:r>
      <w:proofErr w:type="spellStart"/>
      <w:r w:rsidRPr="002F0ADB">
        <w:rPr>
          <w:sz w:val="16"/>
        </w:rPr>
        <w:t>racies</w:t>
      </w:r>
      <w:proofErr w:type="spellEnd"/>
      <w:r w:rsidRPr="002F0ADB">
        <w:rPr>
          <w:sz w:val="16"/>
        </w:rPr>
        <w:t xml:space="preserve"> have professional standing armies and members of the military sign up voluntarily, they and those close to them tend to be imbued with a pow- </w:t>
      </w:r>
      <w:proofErr w:type="spellStart"/>
      <w:r w:rsidRPr="002F0ADB">
        <w:rPr>
          <w:sz w:val="16"/>
        </w:rPr>
        <w:t>erful</w:t>
      </w:r>
      <w:proofErr w:type="spellEnd"/>
      <w:r w:rsidRPr="002F0ADB">
        <w:rPr>
          <w:sz w:val="16"/>
        </w:rPr>
        <w:t xml:space="preserve"> spirit of patriotism and self-</w:t>
      </w:r>
      <w:proofErr w:type="spellStart"/>
      <w:r w:rsidRPr="002F0ADB">
        <w:rPr>
          <w:sz w:val="16"/>
        </w:rPr>
        <w:t>sacri</w:t>
      </w:r>
      <w:proofErr w:type="spellEnd"/>
      <w:r w:rsidRPr="002F0ADB">
        <w:rPr>
          <w:sz w:val="16"/>
        </w:rPr>
        <w:t xml:space="preserve"> </w:t>
      </w:r>
      <w:proofErr w:type="spellStart"/>
      <w:r w:rsidRPr="002F0ADB">
        <w:rPr>
          <w:sz w:val="16"/>
        </w:rPr>
        <w:t>ce</w:t>
      </w:r>
      <w:proofErr w:type="spellEnd"/>
      <w:r w:rsidRPr="002F0ADB">
        <w:rPr>
          <w:sz w:val="16"/>
        </w:rPr>
        <w:t xml:space="preserve">, and they are therefore unlikely to speak out against a government that chooses to go to war. </w:t>
      </w:r>
      <w:r w:rsidRPr="00854460">
        <w:rPr>
          <w:rStyle w:val="StyleUnderline"/>
        </w:rPr>
        <w:t xml:space="preserve">Second, </w:t>
      </w:r>
      <w:r w:rsidRPr="00854460">
        <w:rPr>
          <w:rStyle w:val="StyleUnderline"/>
          <w:highlight w:val="green"/>
        </w:rPr>
        <w:t>cost aversion is</w:t>
      </w:r>
      <w:r w:rsidRPr="00854460">
        <w:rPr>
          <w:rStyle w:val="StyleUnderline"/>
        </w:rPr>
        <w:t xml:space="preserve"> often </w:t>
      </w:r>
      <w:r w:rsidRPr="00854460">
        <w:rPr>
          <w:rStyle w:val="StyleUnderline"/>
          <w:highlight w:val="green"/>
        </w:rPr>
        <w:t>trumped by nationalism</w:t>
      </w:r>
      <w:r w:rsidRPr="00854460">
        <w:rPr>
          <w:rStyle w:val="StyleUnderline"/>
        </w:rPr>
        <w:t>.</w:t>
      </w:r>
      <w:r w:rsidRPr="002F0ADB">
        <w:rPr>
          <w:sz w:val="16"/>
        </w:rPr>
        <w:t xml:space="preserve"> The growth of nationalism is one of the most striking features of the modern period. Its e </w:t>
      </w:r>
      <w:proofErr w:type="spellStart"/>
      <w:r w:rsidRPr="002F0ADB">
        <w:rPr>
          <w:sz w:val="16"/>
        </w:rPr>
        <w:t>ect</w:t>
      </w:r>
      <w:proofErr w:type="spellEnd"/>
      <w:r w:rsidRPr="002F0ADB">
        <w:rPr>
          <w:sz w:val="16"/>
        </w:rPr>
        <w:t xml:space="preserve"> is so powerful, in fact, that ordinary citizens have repeatedly demonstrated a willingness to </w:t>
      </w:r>
      <w:proofErr w:type="spellStart"/>
      <w:r w:rsidRPr="002F0ADB">
        <w:rPr>
          <w:sz w:val="16"/>
        </w:rPr>
        <w:t>ght</w:t>
      </w:r>
      <w:proofErr w:type="spellEnd"/>
      <w:r w:rsidRPr="002F0ADB">
        <w:rPr>
          <w:sz w:val="16"/>
        </w:rPr>
        <w:t xml:space="preserve"> and die in order to defend their state and co-nationals. This being the case, it is likely that if they believe the national interest is at stake, as it is in most interstate con </w:t>
      </w:r>
      <w:proofErr w:type="spellStart"/>
      <w:r w:rsidRPr="002F0ADB">
        <w:rPr>
          <w:sz w:val="16"/>
        </w:rPr>
        <w:t>icts</w:t>
      </w:r>
      <w:proofErr w:type="spellEnd"/>
      <w:r w:rsidRPr="002F0ADB">
        <w:rPr>
          <w:sz w:val="16"/>
        </w:rPr>
        <w:t xml:space="preserve">, the citizens of democracies will ignore the costs associated with a decision for war. Third, democratic leaders can often lead the public rather than follow it. </w:t>
      </w:r>
      <w:r w:rsidRPr="00854460">
        <w:rPr>
          <w:rStyle w:val="StyleUnderline"/>
        </w:rPr>
        <w:t>Their reputation as foreign policy experts and their privileged access to relevant information give them ample opportunity to stoke nationalistic fervor, shape public opinion and suppress dissent despite the obligation to allow free and open discussion</w:t>
      </w:r>
      <w:r w:rsidRPr="002F0ADB">
        <w:rPr>
          <w:sz w:val="16"/>
        </w:rPr>
        <w:t xml:space="preserve">.22 </w:t>
      </w:r>
      <w:r w:rsidRPr="00854460">
        <w:rPr>
          <w:rStyle w:val="StyleUnderline"/>
        </w:rPr>
        <w:t xml:space="preserve">There is good evidence that cost considerations are often trumped by nationalism </w:t>
      </w:r>
      <w:r w:rsidRPr="00854460">
        <w:rPr>
          <w:rStyle w:val="StyleUnderline"/>
          <w:highlight w:val="green"/>
        </w:rPr>
        <w:t>or elite entrepreneurship</w:t>
      </w:r>
      <w:r w:rsidRPr="00854460">
        <w:rPr>
          <w:rStyle w:val="StyleUnderline"/>
        </w:rPr>
        <w:t>.</w:t>
      </w:r>
      <w:r w:rsidRPr="002F0ADB">
        <w:rPr>
          <w:sz w:val="16"/>
        </w:rPr>
        <w:t xml:space="preserve"> Between 1815 and 1991, the world’s </w:t>
      </w:r>
      <w:proofErr w:type="spellStart"/>
      <w:r w:rsidRPr="002F0ADB">
        <w:rPr>
          <w:sz w:val="16"/>
        </w:rPr>
        <w:t>ve</w:t>
      </w:r>
      <w:proofErr w:type="spellEnd"/>
      <w:r w:rsidRPr="002F0ADB">
        <w:rPr>
          <w:sz w:val="16"/>
        </w:rPr>
        <w:t xml:space="preserve"> most militarily active democracies – the United States, Britain, France, </w:t>
      </w:r>
      <w:proofErr w:type="gramStart"/>
      <w:r w:rsidRPr="002F0ADB">
        <w:rPr>
          <w:sz w:val="16"/>
        </w:rPr>
        <w:t>India</w:t>
      </w:r>
      <w:proofErr w:type="gramEnd"/>
      <w:r w:rsidRPr="002F0ADB">
        <w:rPr>
          <w:sz w:val="16"/>
        </w:rPr>
        <w:t xml:space="preserve"> and Israel – went to war 30 times. In half of those cases, they were the victims of aggression and therefore we should not be surprised that their publics reacted in a nationalistic fashion or were persuaded to support decisions for war. In the other </w:t>
      </w:r>
      <w:proofErr w:type="spellStart"/>
      <w:r w:rsidRPr="002F0ADB">
        <w:rPr>
          <w:sz w:val="16"/>
        </w:rPr>
        <w:t>fteen</w:t>
      </w:r>
      <w:proofErr w:type="spellEnd"/>
      <w:r w:rsidRPr="002F0ADB">
        <w:rPr>
          <w:sz w:val="16"/>
        </w:rPr>
        <w:t xml:space="preserve"> cases, however, there was no obvious threat to the homeland or vital national interests. Nevertheless, on 12 of these occasions (80 percent) the outbreak of war was greeted by a spontaneous and powerful nationalistic response, or in the absence of such a response, leaders persuaded the public to support the use of force. This kind of reaction has been common even in clashes between democracies. </w:t>
      </w:r>
      <w:r w:rsidRPr="002F0ADB">
        <w:rPr>
          <w:rStyle w:val="StyleUnderline"/>
        </w:rPr>
        <w:t xml:space="preserve">The available evidence reveals that </w:t>
      </w:r>
      <w:r w:rsidRPr="002F0ADB">
        <w:rPr>
          <w:rStyle w:val="Emphasis"/>
          <w:highlight w:val="green"/>
        </w:rPr>
        <w:t>public opinion was highly bellicose and nationalistic</w:t>
      </w:r>
      <w:r w:rsidRPr="002F0ADB">
        <w:rPr>
          <w:rStyle w:val="StyleUnderline"/>
        </w:rPr>
        <w:t xml:space="preserve"> on at least a dozen occasions where democracies came to the brink of war with one another.</w:t>
      </w:r>
      <w:r>
        <w:rPr>
          <w:rStyle w:val="StyleUnderline"/>
        </w:rPr>
        <w:t xml:space="preserve"> </w:t>
      </w:r>
      <w:r w:rsidRPr="002F0ADB">
        <w:rPr>
          <w:sz w:val="16"/>
        </w:rPr>
        <w:t xml:space="preserve">Group constraint </w:t>
      </w:r>
      <w:proofErr w:type="gramStart"/>
      <w:r w:rsidRPr="002F0ADB">
        <w:rPr>
          <w:sz w:val="16"/>
        </w:rPr>
        <w:t>For</w:t>
      </w:r>
      <w:proofErr w:type="gramEnd"/>
      <w:r w:rsidRPr="002F0ADB">
        <w:rPr>
          <w:sz w:val="16"/>
        </w:rPr>
        <w:t xml:space="preserve"> the group constraint mechanism to be a plausible explanation of the democratic peace, there must be good evidence that antiwar groups will, more often than not, dominate the policy process. There are theoretical and empirical reasons to doubt this claim. As far as theory goes, it is gen- </w:t>
      </w:r>
      <w:proofErr w:type="spellStart"/>
      <w:r w:rsidRPr="002F0ADB">
        <w:rPr>
          <w:sz w:val="16"/>
        </w:rPr>
        <w:t>erally</w:t>
      </w:r>
      <w:proofErr w:type="spellEnd"/>
      <w:r w:rsidRPr="002F0ADB">
        <w:rPr>
          <w:sz w:val="16"/>
        </w:rPr>
        <w:t xml:space="preserve"> agreed that groups that are better organized and </w:t>
      </w:r>
      <w:r w:rsidRPr="004250E2">
        <w:rPr>
          <w:sz w:val="16"/>
        </w:rPr>
        <w:t xml:space="preserve">have more at stake in a given situation are more likely to in </w:t>
      </w:r>
      <w:proofErr w:type="spellStart"/>
      <w:r w:rsidRPr="004250E2">
        <w:rPr>
          <w:sz w:val="16"/>
        </w:rPr>
        <w:t>uence</w:t>
      </w:r>
      <w:proofErr w:type="spellEnd"/>
      <w:r w:rsidRPr="004250E2">
        <w:rPr>
          <w:sz w:val="16"/>
        </w:rPr>
        <w:t xml:space="preserve"> policy. </w:t>
      </w:r>
      <w:r w:rsidRPr="004250E2">
        <w:rPr>
          <w:rStyle w:val="StyleUnderline"/>
        </w:rPr>
        <w:t>This being the case, there is no reason to believe that pacific groups will generally prevail over bellicose ones. When it comes to issues of war and peace, international traders and</w:t>
      </w:r>
      <w:r w:rsidRPr="00152667">
        <w:rPr>
          <w:rStyle w:val="StyleUnderline"/>
        </w:rPr>
        <w:t xml:space="preserve"> </w:t>
      </w:r>
      <w:r w:rsidRPr="002F0ADB">
        <w:rPr>
          <w:rStyle w:val="StyleUnderline"/>
          <w:highlight w:val="green"/>
        </w:rPr>
        <w:t>the military industrial complex</w:t>
      </w:r>
      <w:r w:rsidRPr="002F0ADB">
        <w:rPr>
          <w:rStyle w:val="StyleUnderline"/>
        </w:rPr>
        <w:t xml:space="preserve"> </w:t>
      </w:r>
      <w:r w:rsidRPr="00152667">
        <w:rPr>
          <w:rStyle w:val="StyleUnderline"/>
        </w:rPr>
        <w:t>will both have a great deal at stake and are likely to be equally well organized.</w:t>
      </w:r>
      <w:r w:rsidRPr="00152667">
        <w:rPr>
          <w:sz w:val="16"/>
        </w:rPr>
        <w:t xml:space="preserve"> </w:t>
      </w:r>
      <w:r w:rsidRPr="00152667">
        <w:rPr>
          <w:rStyle w:val="StyleUnderline"/>
        </w:rPr>
        <w:t>The historical record also suggests that prowar groups</w:t>
      </w:r>
      <w:r w:rsidRPr="002F0ADB">
        <w:rPr>
          <w:rStyle w:val="StyleUnderline"/>
        </w:rPr>
        <w:t xml:space="preserve"> often </w:t>
      </w:r>
      <w:r w:rsidRPr="002F0ADB">
        <w:rPr>
          <w:rStyle w:val="StyleUnderline"/>
          <w:highlight w:val="green"/>
        </w:rPr>
        <w:t>win out in the foreign policy process</w:t>
      </w:r>
      <w:r w:rsidRPr="002F0ADB">
        <w:rPr>
          <w:sz w:val="16"/>
        </w:rPr>
        <w:t xml:space="preserve">. Owen (1997) </w:t>
      </w:r>
      <w:proofErr w:type="spellStart"/>
      <w:r w:rsidRPr="002F0ADB">
        <w:rPr>
          <w:sz w:val="16"/>
        </w:rPr>
        <w:t>identi</w:t>
      </w:r>
      <w:proofErr w:type="spellEnd"/>
      <w:r w:rsidRPr="002F0ADB">
        <w:rPr>
          <w:sz w:val="16"/>
        </w:rPr>
        <w:t xml:space="preserve"> es four nineteenth century examples in which the American political elite was deeply divided about going to war and finds that in each case the prowar group won out over the antiwar group. Similarly, Jack Snyder (1991) provides abundant evidence of bellicose groups capturing the foreign policy making process in Britain and the United States over the last 200 years. Imperialist groups managed to dominate British policymaking in the middle of the nineteenth century due to “their apparent monopoly on expertise and e </w:t>
      </w:r>
      <w:proofErr w:type="spellStart"/>
      <w:r w:rsidRPr="002F0ADB">
        <w:rPr>
          <w:sz w:val="16"/>
        </w:rPr>
        <w:t>ective</w:t>
      </w:r>
      <w:proofErr w:type="spellEnd"/>
      <w:r w:rsidRPr="002F0ADB">
        <w:rPr>
          <w:sz w:val="16"/>
        </w:rPr>
        <w:t xml:space="preserve"> organization.” The US case is even more damaging to the group constraint claim. Despite a consensus against involvement in “high cost, low bene t endeavors” the United States became embroiled in Korea and Vietnam as a result of coalitional logrolling among prowar groups (Snyder 1991, pp. 206, 209). In short, it is not clear that </w:t>
      </w:r>
      <w:proofErr w:type="spellStart"/>
      <w:r w:rsidRPr="002F0ADB">
        <w:rPr>
          <w:sz w:val="16"/>
        </w:rPr>
        <w:t>paci</w:t>
      </w:r>
      <w:proofErr w:type="spellEnd"/>
      <w:r w:rsidRPr="002F0ADB">
        <w:rPr>
          <w:sz w:val="16"/>
        </w:rPr>
        <w:t xml:space="preserve"> c interest groups tend to dominate the democratic policy process even in the most mature and stable democracies. There is also little evidence for the other implication of the group con- </w:t>
      </w:r>
      <w:proofErr w:type="spellStart"/>
      <w:r w:rsidRPr="002F0ADB">
        <w:rPr>
          <w:sz w:val="16"/>
        </w:rPr>
        <w:t>straint</w:t>
      </w:r>
      <w:proofErr w:type="spellEnd"/>
      <w:r w:rsidRPr="002F0ADB">
        <w:rPr>
          <w:sz w:val="16"/>
        </w:rPr>
        <w:t xml:space="preserve"> claim, namely that group constraints must be weaker in </w:t>
      </w:r>
      <w:proofErr w:type="spellStart"/>
      <w:r w:rsidRPr="002F0ADB">
        <w:rPr>
          <w:sz w:val="16"/>
        </w:rPr>
        <w:t>autocra</w:t>
      </w:r>
      <w:proofErr w:type="spellEnd"/>
      <w:r w:rsidRPr="002F0ADB">
        <w:rPr>
          <w:sz w:val="16"/>
        </w:rPr>
        <w:t xml:space="preserve">- </w:t>
      </w:r>
      <w:proofErr w:type="spellStart"/>
      <w:r w:rsidRPr="002F0ADB">
        <w:rPr>
          <w:sz w:val="16"/>
        </w:rPr>
        <w:t>cies</w:t>
      </w:r>
      <w:proofErr w:type="spellEnd"/>
      <w:r w:rsidRPr="002F0ADB">
        <w:rPr>
          <w:sz w:val="16"/>
        </w:rPr>
        <w:t xml:space="preserve"> than in democracies. If the mechanism is to explain why democracies remain at peace but autocracies do not, then there must be good evidence that democratic leaders face greater group constraints. </w:t>
      </w:r>
      <w:r w:rsidRPr="002F0ADB">
        <w:rPr>
          <w:rStyle w:val="StyleUnderline"/>
        </w:rPr>
        <w:t xml:space="preserve">The evidence </w:t>
      </w:r>
      <w:proofErr w:type="spellStart"/>
      <w:r w:rsidRPr="002F0ADB">
        <w:rPr>
          <w:rStyle w:val="StyleUnderline"/>
        </w:rPr>
        <w:t>sug</w:t>
      </w:r>
      <w:proofErr w:type="spellEnd"/>
      <w:r w:rsidRPr="002F0ADB">
        <w:rPr>
          <w:rStyle w:val="StyleUnderline"/>
        </w:rPr>
        <w:t xml:space="preserve">- gests, however, that </w:t>
      </w:r>
      <w:r w:rsidRPr="002F0ADB">
        <w:rPr>
          <w:rStyle w:val="StyleUnderline"/>
          <w:highlight w:val="green"/>
        </w:rPr>
        <w:t>autocratic leaders</w:t>
      </w:r>
      <w:r w:rsidRPr="002F0ADB">
        <w:rPr>
          <w:rStyle w:val="StyleUnderline"/>
        </w:rPr>
        <w:t xml:space="preserve"> often </w:t>
      </w:r>
      <w:r w:rsidRPr="002F0ADB">
        <w:rPr>
          <w:rStyle w:val="StyleUnderline"/>
          <w:highlight w:val="green"/>
        </w:rPr>
        <w:t>respond to groups</w:t>
      </w:r>
      <w:r w:rsidRPr="002F0ADB">
        <w:rPr>
          <w:rStyle w:val="StyleUnderline"/>
        </w:rPr>
        <w:t xml:space="preserve"> – themselves or their supporters – </w:t>
      </w:r>
      <w:r w:rsidRPr="002F0ADB">
        <w:rPr>
          <w:rStyle w:val="StyleUnderline"/>
          <w:highlight w:val="green"/>
        </w:rPr>
        <w:t>that have powerful incentives to avoid war</w:t>
      </w:r>
      <w:r w:rsidRPr="002F0ADB">
        <w:rPr>
          <w:rStyle w:val="StyleUnderline"/>
        </w:rPr>
        <w:t>.</w:t>
      </w:r>
      <w:r>
        <w:rPr>
          <w:rStyle w:val="StyleUnderline"/>
        </w:rPr>
        <w:t xml:space="preserve"> </w:t>
      </w:r>
      <w:r w:rsidRPr="002F0ADB">
        <w:rPr>
          <w:rStyle w:val="StyleUnderline"/>
        </w:rPr>
        <w:t xml:space="preserve">One reason for autocrats to shy away from con </w:t>
      </w:r>
      <w:proofErr w:type="spellStart"/>
      <w:r w:rsidRPr="002F0ADB">
        <w:rPr>
          <w:rStyle w:val="StyleUnderline"/>
        </w:rPr>
        <w:t>ict</w:t>
      </w:r>
      <w:proofErr w:type="spellEnd"/>
      <w:r w:rsidRPr="002F0ADB">
        <w:rPr>
          <w:rStyle w:val="StyleUnderline"/>
        </w:rPr>
        <w:t xml:space="preserve"> is that </w:t>
      </w:r>
      <w:r w:rsidRPr="002F0ADB">
        <w:rPr>
          <w:rStyle w:val="StyleUnderline"/>
          <w:highlight w:val="green"/>
        </w:rPr>
        <w:t>wars are expensive</w:t>
      </w:r>
      <w:r w:rsidRPr="002F0ADB">
        <w:rPr>
          <w:rStyle w:val="StyleUnderline"/>
        </w:rPr>
        <w:t xml:space="preserve"> and the best way to pay for them is to move to a system of con- sensual taxation, which in turn requires the expansion of the franchise. In other words, </w:t>
      </w:r>
      <w:r w:rsidRPr="002F0ADB">
        <w:rPr>
          <w:rStyle w:val="Emphasis"/>
          <w:highlight w:val="green"/>
        </w:rPr>
        <w:t xml:space="preserve">autocratic leaders have a powerful incentive to avoid wars </w:t>
      </w:r>
      <w:r w:rsidRPr="004250E2">
        <w:rPr>
          <w:rStyle w:val="StyleUnderline"/>
        </w:rPr>
        <w:t>lest they trigger political changes</w:t>
      </w:r>
      <w:r w:rsidRPr="002F0ADB">
        <w:rPr>
          <w:rStyle w:val="Emphasis"/>
          <w:highlight w:val="green"/>
        </w:rPr>
        <w:t xml:space="preserve"> that</w:t>
      </w:r>
      <w:r w:rsidRPr="002F0ADB">
        <w:rPr>
          <w:rStyle w:val="StyleUnderline"/>
        </w:rPr>
        <w:t xml:space="preserve"> may </w:t>
      </w:r>
      <w:r w:rsidRPr="002F0ADB">
        <w:rPr>
          <w:rStyle w:val="Emphasis"/>
          <w:highlight w:val="green"/>
        </w:rPr>
        <w:t>destroy their</w:t>
      </w:r>
      <w:r w:rsidRPr="002F0ADB">
        <w:rPr>
          <w:rStyle w:val="StyleUnderline"/>
        </w:rPr>
        <w:t xml:space="preserve"> hold on </w:t>
      </w:r>
      <w:r w:rsidRPr="002F0ADB">
        <w:rPr>
          <w:rStyle w:val="Emphasis"/>
          <w:highlight w:val="green"/>
        </w:rPr>
        <w:t>power</w:t>
      </w:r>
      <w:r w:rsidRPr="002F0ADB">
        <w:rPr>
          <w:rStyle w:val="StyleUnderline"/>
        </w:rPr>
        <w:t xml:space="preserve">. Another reason to avoid war is that it allows civilian </w:t>
      </w:r>
      <w:r w:rsidRPr="002F0ADB">
        <w:rPr>
          <w:rStyle w:val="StyleUnderline"/>
          <w:highlight w:val="green"/>
        </w:rPr>
        <w:t>autocrats</w:t>
      </w:r>
      <w:r w:rsidRPr="002F0ADB">
        <w:rPr>
          <w:rStyle w:val="StyleUnderline"/>
        </w:rPr>
        <w:t xml:space="preserve"> to </w:t>
      </w:r>
      <w:r w:rsidRPr="002F0ADB">
        <w:rPr>
          <w:rStyle w:val="StyleUnderline"/>
          <w:highlight w:val="green"/>
        </w:rPr>
        <w:t>maintain weak military establishments</w:t>
      </w:r>
      <w:r w:rsidRPr="002F0ADB">
        <w:rPr>
          <w:rStyle w:val="StyleUnderline"/>
        </w:rPr>
        <w:t xml:space="preserve">, thereby </w:t>
      </w:r>
      <w:r w:rsidRPr="002F0ADB">
        <w:rPr>
          <w:rStyle w:val="StyleUnderline"/>
          <w:highlight w:val="green"/>
        </w:rPr>
        <w:t xml:space="preserve">reducing </w:t>
      </w:r>
      <w:r w:rsidRPr="004250E2">
        <w:rPr>
          <w:rStyle w:val="StyleUnderline"/>
        </w:rPr>
        <w:t xml:space="preserve">the </w:t>
      </w:r>
      <w:r w:rsidRPr="002F0ADB">
        <w:rPr>
          <w:rStyle w:val="StyleUnderline"/>
          <w:highlight w:val="green"/>
        </w:rPr>
        <w:t>chances</w:t>
      </w:r>
      <w:r w:rsidRPr="002F0ADB">
        <w:rPr>
          <w:rStyle w:val="StyleUnderline"/>
        </w:rPr>
        <w:t xml:space="preserve"> that </w:t>
      </w:r>
      <w:r w:rsidRPr="002F0ADB">
        <w:rPr>
          <w:rStyle w:val="StyleUnderline"/>
          <w:highlight w:val="green"/>
        </w:rPr>
        <w:t>they will be overthrown</w:t>
      </w:r>
      <w:r w:rsidRPr="002F0ADB">
        <w:rPr>
          <w:rStyle w:val="StyleUnderline"/>
        </w:rPr>
        <w:t>.</w:t>
      </w:r>
      <w:r w:rsidRPr="002F0ADB">
        <w:rPr>
          <w:sz w:val="16"/>
        </w:rPr>
        <w:t xml:space="preserve"> Di </w:t>
      </w:r>
      <w:proofErr w:type="spellStart"/>
      <w:r w:rsidRPr="002F0ADB">
        <w:rPr>
          <w:sz w:val="16"/>
        </w:rPr>
        <w:t>erent</w:t>
      </w:r>
      <w:proofErr w:type="spellEnd"/>
      <w:r w:rsidRPr="002F0ADB">
        <w:rPr>
          <w:sz w:val="16"/>
        </w:rPr>
        <w:t xml:space="preserve"> considerations inhibit the war proneness of </w:t>
      </w:r>
      <w:proofErr w:type="spellStart"/>
      <w:r w:rsidRPr="002F0ADB">
        <w:rPr>
          <w:sz w:val="16"/>
        </w:rPr>
        <w:t>mili</w:t>
      </w:r>
      <w:proofErr w:type="spellEnd"/>
      <w:r w:rsidRPr="002F0ADB">
        <w:rPr>
          <w:sz w:val="16"/>
        </w:rPr>
        <w:t xml:space="preserve">- </w:t>
      </w:r>
      <w:proofErr w:type="spellStart"/>
      <w:r w:rsidRPr="002F0ADB">
        <w:rPr>
          <w:sz w:val="16"/>
        </w:rPr>
        <w:t>tary</w:t>
      </w:r>
      <w:proofErr w:type="spellEnd"/>
      <w:r w:rsidRPr="002F0ADB">
        <w:rPr>
          <w:sz w:val="16"/>
        </w:rPr>
        <w:t xml:space="preserve"> dictators. </w:t>
      </w:r>
      <w:r w:rsidRPr="002F0ADB">
        <w:rPr>
          <w:rStyle w:val="StyleUnderline"/>
        </w:rPr>
        <w:t xml:space="preserve">First, because </w:t>
      </w:r>
      <w:r w:rsidRPr="002F0ADB">
        <w:rPr>
          <w:rStyle w:val="StyleUnderline"/>
          <w:highlight w:val="green"/>
        </w:rPr>
        <w:t>they</w:t>
      </w:r>
      <w:r w:rsidRPr="002F0ADB">
        <w:rPr>
          <w:rStyle w:val="StyleUnderline"/>
        </w:rPr>
        <w:t xml:space="preserve"> must often </w:t>
      </w:r>
      <w:r w:rsidRPr="002F0ADB">
        <w:rPr>
          <w:rStyle w:val="StyleUnderline"/>
          <w:highlight w:val="green"/>
        </w:rPr>
        <w:t>devote</w:t>
      </w:r>
      <w:r w:rsidRPr="002F0ADB">
        <w:rPr>
          <w:rStyle w:val="StyleUnderline"/>
        </w:rPr>
        <w:t xml:space="preserve"> considerable </w:t>
      </w:r>
      <w:r>
        <w:rPr>
          <w:rStyle w:val="StyleUnderline"/>
          <w:highlight w:val="green"/>
        </w:rPr>
        <w:t>eff</w:t>
      </w:r>
      <w:r w:rsidRPr="002F0ADB">
        <w:rPr>
          <w:rStyle w:val="StyleUnderline"/>
          <w:highlight w:val="green"/>
        </w:rPr>
        <w:t>ort to domestic repression</w:t>
      </w:r>
      <w:r w:rsidRPr="002F0ADB">
        <w:rPr>
          <w:rStyle w:val="StyleUnderline"/>
        </w:rPr>
        <w:t xml:space="preserve">, they have fewer resources available for prosecuting foreign wars. Second, because they are used for repression their </w:t>
      </w:r>
      <w:r w:rsidRPr="002F0ADB">
        <w:rPr>
          <w:rStyle w:val="StyleUnderline"/>
          <w:highlight w:val="green"/>
        </w:rPr>
        <w:t>militaries</w:t>
      </w:r>
      <w:r w:rsidRPr="002F0ADB">
        <w:rPr>
          <w:rStyle w:val="StyleUnderline"/>
        </w:rPr>
        <w:t xml:space="preserve"> often </w:t>
      </w:r>
      <w:r w:rsidRPr="002F0ADB">
        <w:rPr>
          <w:rStyle w:val="StyleUnderline"/>
          <w:highlight w:val="green"/>
        </w:rPr>
        <w:t>have little societal support</w:t>
      </w:r>
      <w:r w:rsidRPr="002F0ADB">
        <w:rPr>
          <w:rStyle w:val="StyleUnderline"/>
        </w:rPr>
        <w:t>, which makes them ill equipped to</w:t>
      </w:r>
      <w:r>
        <w:rPr>
          <w:rStyle w:val="StyleUnderline"/>
        </w:rPr>
        <w:t xml:space="preserve"> </w:t>
      </w:r>
      <w:proofErr w:type="spellStart"/>
      <w:r w:rsidRPr="002F0ADB">
        <w:rPr>
          <w:rStyle w:val="StyleUnderline"/>
        </w:rPr>
        <w:t>ght</w:t>
      </w:r>
      <w:proofErr w:type="spellEnd"/>
      <w:r w:rsidRPr="002F0ADB">
        <w:rPr>
          <w:rStyle w:val="StyleUnderline"/>
        </w:rPr>
        <w:t xml:space="preserve"> external wars. Third, </w:t>
      </w:r>
      <w:r w:rsidRPr="002F0ADB">
        <w:rPr>
          <w:rStyle w:val="StyleUnderline"/>
          <w:highlight w:val="green"/>
        </w:rPr>
        <w:t>military dictators are close</w:t>
      </w:r>
      <w:r w:rsidRPr="002F0ADB">
        <w:rPr>
          <w:rStyle w:val="StyleUnderline"/>
        </w:rPr>
        <w:t xml:space="preserve">ly </w:t>
      </w:r>
      <w:proofErr w:type="spellStart"/>
      <w:r w:rsidRPr="002F0ADB">
        <w:rPr>
          <w:rStyle w:val="StyleUnderline"/>
        </w:rPr>
        <w:t>identi</w:t>
      </w:r>
      <w:proofErr w:type="spellEnd"/>
      <w:r w:rsidRPr="002F0ADB">
        <w:rPr>
          <w:rStyle w:val="StyleUnderline"/>
        </w:rPr>
        <w:t xml:space="preserve"> ed </w:t>
      </w:r>
      <w:r>
        <w:rPr>
          <w:rStyle w:val="StyleUnderline"/>
          <w:highlight w:val="green"/>
        </w:rPr>
        <w:t>with the mili</w:t>
      </w:r>
      <w:r w:rsidRPr="002F0ADB">
        <w:rPr>
          <w:rStyle w:val="StyleUnderline"/>
          <w:highlight w:val="green"/>
        </w:rPr>
        <w:t>tary and will</w:t>
      </w:r>
      <w:r w:rsidRPr="002F0ADB">
        <w:rPr>
          <w:rStyle w:val="StyleUnderline"/>
        </w:rPr>
        <w:t xml:space="preserve"> therefore be cautious about waging war for fear that they will </w:t>
      </w:r>
      <w:r w:rsidRPr="002F0ADB">
        <w:rPr>
          <w:rStyle w:val="StyleUnderline"/>
          <w:highlight w:val="green"/>
        </w:rPr>
        <w:t xml:space="preserve">be blamed for </w:t>
      </w:r>
      <w:r w:rsidRPr="002F0ADB">
        <w:rPr>
          <w:rStyle w:val="StyleUnderline"/>
        </w:rPr>
        <w:t xml:space="preserve">any subsequent </w:t>
      </w:r>
      <w:r w:rsidRPr="002F0ADB">
        <w:rPr>
          <w:rStyle w:val="StyleUnderline"/>
          <w:highlight w:val="green"/>
        </w:rPr>
        <w:t>defeat</w:t>
      </w:r>
      <w:r w:rsidRPr="002F0ADB">
        <w:rPr>
          <w:rStyle w:val="StyleUnderline"/>
        </w:rPr>
        <w:t xml:space="preserve">. </w:t>
      </w:r>
      <w:r w:rsidRPr="004250E2">
        <w:rPr>
          <w:rStyle w:val="StyleUnderline"/>
        </w:rPr>
        <w:t>Finally, time spent fighting abroad is time away from other tasks on which a dictator’s domestic tenure also depends</w:t>
      </w:r>
      <w:r w:rsidRPr="002F0ADB">
        <w:rPr>
          <w:rStyle w:val="StyleUnderline"/>
        </w:rPr>
        <w:t>.</w:t>
      </w:r>
      <w:r w:rsidRPr="002F0ADB">
        <w:rPr>
          <w:sz w:val="16"/>
        </w:rPr>
        <w:t xml:space="preserve"> Thus there may be fewer groups with access to the foreign policy process in autocracies – in extreme cases only the autocrat himself has a say – but these often have a vested interest in avoiding war. This being the case, it is not clear that group constraints are weaker in autocracies than they are in democracies. Slow mobilization There is scant support for the claim that democracies are slow to use force because of the complexity of mobilizing multiple domestic groups behind the war e ort. </w:t>
      </w:r>
      <w:r w:rsidRPr="002F0ADB">
        <w:rPr>
          <w:rStyle w:val="StyleUnderline"/>
        </w:rPr>
        <w:t xml:space="preserve">American </w:t>
      </w:r>
      <w:r w:rsidRPr="002F0ADB">
        <w:rPr>
          <w:rStyle w:val="StyleUnderline"/>
          <w:highlight w:val="green"/>
        </w:rPr>
        <w:t>presidents</w:t>
      </w:r>
      <w:r w:rsidRPr="002F0ADB">
        <w:rPr>
          <w:rStyle w:val="StyleUnderline"/>
        </w:rPr>
        <w:t xml:space="preserve">, for example, </w:t>
      </w:r>
      <w:r w:rsidRPr="002F0ADB">
        <w:rPr>
          <w:rStyle w:val="StyleUnderline"/>
          <w:highlight w:val="green"/>
        </w:rPr>
        <w:t>have</w:t>
      </w:r>
      <w:r w:rsidRPr="002F0ADB">
        <w:rPr>
          <w:rStyle w:val="StyleUnderline"/>
        </w:rPr>
        <w:t xml:space="preserve"> routinely </w:t>
      </w:r>
      <w:r w:rsidRPr="002F0ADB">
        <w:rPr>
          <w:rStyle w:val="StyleUnderline"/>
          <w:highlight w:val="green"/>
        </w:rPr>
        <w:t>circumvented</w:t>
      </w:r>
      <w:r w:rsidRPr="002F0ADB">
        <w:rPr>
          <w:rStyle w:val="StyleUnderline"/>
        </w:rPr>
        <w:t xml:space="preserve"> or ignored the </w:t>
      </w:r>
      <w:r w:rsidRPr="002F0ADB">
        <w:rPr>
          <w:rStyle w:val="StyleUnderline"/>
          <w:highlight w:val="green"/>
        </w:rPr>
        <w:t>checks</w:t>
      </w:r>
      <w:r w:rsidRPr="002F0ADB">
        <w:rPr>
          <w:rStyle w:val="StyleUnderline"/>
        </w:rPr>
        <w:t xml:space="preserve"> and balances that are supposed to restrain their decisions to use force</w:t>
      </w:r>
      <w:r w:rsidRPr="002F0ADB">
        <w:rPr>
          <w:sz w:val="16"/>
        </w:rPr>
        <w:t xml:space="preserve">. For proof we need look no further than the following fact: most of the 200 American uses of force in the last two centuries were authorized unilaterally by the president and only </w:t>
      </w:r>
      <w:proofErr w:type="spellStart"/>
      <w:r w:rsidRPr="002F0ADB">
        <w:rPr>
          <w:sz w:val="16"/>
        </w:rPr>
        <w:t>ve</w:t>
      </w:r>
      <w:proofErr w:type="spellEnd"/>
      <w:r w:rsidRPr="002F0ADB">
        <w:rPr>
          <w:sz w:val="16"/>
        </w:rPr>
        <w:t xml:space="preserve"> of them were wars declared by Congress. Presidents have circumvented the democratic process in several ways: by asserting that national security is more important than observing the constitution; by rede </w:t>
      </w:r>
      <w:proofErr w:type="spellStart"/>
      <w:r w:rsidRPr="002F0ADB">
        <w:rPr>
          <w:sz w:val="16"/>
        </w:rPr>
        <w:t>ning</w:t>
      </w:r>
      <w:proofErr w:type="spellEnd"/>
      <w:r w:rsidRPr="002F0ADB">
        <w:rPr>
          <w:sz w:val="16"/>
        </w:rPr>
        <w:t xml:space="preserve"> the action in question as anything but a war, thereby obviating the need for consulta- </w:t>
      </w:r>
      <w:proofErr w:type="spellStart"/>
      <w:r w:rsidRPr="002F0ADB">
        <w:rPr>
          <w:sz w:val="16"/>
        </w:rPr>
        <w:t>tion</w:t>
      </w:r>
      <w:proofErr w:type="spellEnd"/>
      <w:r w:rsidRPr="002F0ADB">
        <w:rPr>
          <w:sz w:val="16"/>
        </w:rPr>
        <w:t xml:space="preserve">; by putting troops in harm’s way in order to spark a wider con </w:t>
      </w:r>
      <w:proofErr w:type="spellStart"/>
      <w:r w:rsidRPr="002F0ADB">
        <w:rPr>
          <w:sz w:val="16"/>
        </w:rPr>
        <w:t>ict</w:t>
      </w:r>
      <w:proofErr w:type="spellEnd"/>
      <w:r w:rsidRPr="002F0ADB">
        <w:rPr>
          <w:sz w:val="16"/>
        </w:rPr>
        <w:t xml:space="preserve">; and, at times, by simply ignoring Congress. Even the passage of the War Powers Resolution (1972), which was designed to make war decisions subject to open debate, has had little e </w:t>
      </w:r>
      <w:proofErr w:type="spellStart"/>
      <w:r w:rsidRPr="002F0ADB">
        <w:rPr>
          <w:sz w:val="16"/>
        </w:rPr>
        <w:t>ect</w:t>
      </w:r>
      <w:proofErr w:type="spellEnd"/>
      <w:r w:rsidRPr="002F0ADB">
        <w:rPr>
          <w:sz w:val="16"/>
        </w:rPr>
        <w:t xml:space="preserve">. When presidents have </w:t>
      </w:r>
      <w:proofErr w:type="gramStart"/>
      <w:r w:rsidRPr="002F0ADB">
        <w:rPr>
          <w:sz w:val="16"/>
        </w:rPr>
        <w:t>deter</w:t>
      </w:r>
      <w:proofErr w:type="gramEnd"/>
      <w:r w:rsidRPr="002F0ADB">
        <w:rPr>
          <w:sz w:val="16"/>
        </w:rPr>
        <w:t>- mined that national security depends on swift and decisive action they have been willing to bypass the democratic imperatives of open debate and consensus decision making. That this kind of behavior is routine in perhaps the most democratic state of the last two centuries suggests that slow mobilization is not a feature of democracies as a whole. Surprise attack There is also scant support for the claim that democracies are less able to launch surprise attacks. There have been ten surprise attacks since 1939, two of which have been launched by democracies – the British–</w:t>
      </w:r>
      <w:proofErr w:type="gramStart"/>
      <w:r w:rsidRPr="002F0ADB">
        <w:rPr>
          <w:sz w:val="16"/>
        </w:rPr>
        <w:t>French–Israeli</w:t>
      </w:r>
      <w:proofErr w:type="gramEnd"/>
      <w:r w:rsidRPr="002F0ADB">
        <w:rPr>
          <w:sz w:val="16"/>
        </w:rPr>
        <w:t xml:space="preserve"> attack on Egypt in 1956 and the Israeli initiation of the Six Day War (1967). Because there are so few cases, it is impossible to determine whether this </w:t>
      </w:r>
      <w:proofErr w:type="spellStart"/>
      <w:r w:rsidRPr="002F0ADB">
        <w:rPr>
          <w:sz w:val="16"/>
        </w:rPr>
        <w:t>nding</w:t>
      </w:r>
      <w:proofErr w:type="spellEnd"/>
      <w:r w:rsidRPr="002F0ADB">
        <w:rPr>
          <w:sz w:val="16"/>
        </w:rPr>
        <w:t xml:space="preserve"> is </w:t>
      </w:r>
      <w:proofErr w:type="spellStart"/>
      <w:r w:rsidRPr="002F0ADB">
        <w:rPr>
          <w:sz w:val="16"/>
        </w:rPr>
        <w:t>signi</w:t>
      </w:r>
      <w:proofErr w:type="spellEnd"/>
      <w:r w:rsidRPr="002F0ADB">
        <w:rPr>
          <w:sz w:val="16"/>
        </w:rPr>
        <w:t xml:space="preserve"> </w:t>
      </w:r>
      <w:proofErr w:type="gramStart"/>
      <w:r w:rsidRPr="002F0ADB">
        <w:rPr>
          <w:sz w:val="16"/>
        </w:rPr>
        <w:t>cant</w:t>
      </w:r>
      <w:proofErr w:type="gramEnd"/>
      <w:r w:rsidRPr="002F0ADB">
        <w:rPr>
          <w:sz w:val="16"/>
        </w:rPr>
        <w:t xml:space="preserve">, but it is worth noting that democracies have made up approximately one-third of the state years since 1939, which suggests that they are as likely to launch surprise attacks as nondemocracies. Moreover, there does not appear to be a great deal of evidence for the claim at the core of the surprise attack mechanism, namely that democracies cannot keep their war deliberations secret. The United States kept its decision for war from the British before the War of 1812, Lord Grey did not publicize his agreement to defend French Channel ports before World War I and Roosevelt did not reveal his agreements with Churchill prior to World War II. In short, demo- </w:t>
      </w:r>
      <w:proofErr w:type="spellStart"/>
      <w:r w:rsidRPr="002F0ADB">
        <w:rPr>
          <w:sz w:val="16"/>
        </w:rPr>
        <w:t>cratic</w:t>
      </w:r>
      <w:proofErr w:type="spellEnd"/>
      <w:r w:rsidRPr="002F0ADB">
        <w:rPr>
          <w:sz w:val="16"/>
        </w:rPr>
        <w:t xml:space="preserve"> leaders will eschew open debate and maintain secrecy whenever they believe that doing so will improve their chances of military success. Information </w:t>
      </w:r>
      <w:r w:rsidRPr="002F0ADB">
        <w:rPr>
          <w:rStyle w:val="StyleUnderline"/>
          <w:highlight w:val="green"/>
        </w:rPr>
        <w:t>Democracies do not appear</w:t>
      </w:r>
      <w:r w:rsidRPr="002F0ADB">
        <w:rPr>
          <w:rStyle w:val="StyleUnderline"/>
        </w:rPr>
        <w:t xml:space="preserve"> to be especially </w:t>
      </w:r>
      <w:r w:rsidRPr="002F0ADB">
        <w:rPr>
          <w:rStyle w:val="StyleUnderline"/>
          <w:highlight w:val="green"/>
        </w:rPr>
        <w:t>good at revealing their level of resolve</w:t>
      </w:r>
      <w:r w:rsidRPr="002F0ADB">
        <w:rPr>
          <w:rStyle w:val="StyleUnderline"/>
        </w:rPr>
        <w:t xml:space="preserve"> in a crisis.</w:t>
      </w:r>
      <w:r w:rsidRPr="002F0ADB">
        <w:rPr>
          <w:sz w:val="16"/>
        </w:rPr>
        <w:t xml:space="preserve"> The </w:t>
      </w:r>
      <w:proofErr w:type="spellStart"/>
      <w:r w:rsidRPr="002F0ADB">
        <w:rPr>
          <w:sz w:val="16"/>
        </w:rPr>
        <w:t>rst</w:t>
      </w:r>
      <w:proofErr w:type="spellEnd"/>
      <w:r w:rsidRPr="002F0ADB">
        <w:rPr>
          <w:sz w:val="16"/>
        </w:rPr>
        <w:t xml:space="preserve"> reason is that although their open </w:t>
      </w:r>
      <w:proofErr w:type="spellStart"/>
      <w:r w:rsidRPr="002F0ADB">
        <w:rPr>
          <w:sz w:val="16"/>
        </w:rPr>
        <w:t>politi</w:t>
      </w:r>
      <w:proofErr w:type="spellEnd"/>
      <w:r w:rsidRPr="002F0ADB">
        <w:rPr>
          <w:sz w:val="16"/>
        </w:rPr>
        <w:t xml:space="preserve">- </w:t>
      </w:r>
      <w:proofErr w:type="spellStart"/>
      <w:r w:rsidRPr="002F0ADB">
        <w:rPr>
          <w:sz w:val="16"/>
        </w:rPr>
        <w:t>cal</w:t>
      </w:r>
      <w:proofErr w:type="spellEnd"/>
      <w:r w:rsidRPr="002F0ADB">
        <w:rPr>
          <w:sz w:val="16"/>
        </w:rPr>
        <w:t xml:space="preserve"> systems can provide a great deal of information, this is not the same as providing good information. </w:t>
      </w:r>
      <w:r w:rsidRPr="002F0ADB">
        <w:rPr>
          <w:rStyle w:val="StyleUnderline"/>
        </w:rPr>
        <w:t>In a stando</w:t>
      </w:r>
      <w:r>
        <w:rPr>
          <w:rStyle w:val="StyleUnderline"/>
        </w:rPr>
        <w:t xml:space="preserve">ff </w:t>
      </w:r>
      <w:r w:rsidRPr="002F0ADB">
        <w:rPr>
          <w:rStyle w:val="StyleUnderline"/>
        </w:rPr>
        <w:t xml:space="preserve">against a democracy, </w:t>
      </w:r>
      <w:r w:rsidRPr="002F0ADB">
        <w:rPr>
          <w:rStyle w:val="StyleUnderline"/>
          <w:highlight w:val="green"/>
        </w:rPr>
        <w:t>the other state will receive signals from numerous sources</w:t>
      </w:r>
      <w:r w:rsidRPr="002F0ADB">
        <w:rPr>
          <w:rStyle w:val="StyleUnderline"/>
        </w:rPr>
        <w:t xml:space="preserve">, including the government, the opposition, interest groups, public </w:t>
      </w:r>
      <w:proofErr w:type="gramStart"/>
      <w:r w:rsidRPr="002F0ADB">
        <w:rPr>
          <w:rStyle w:val="StyleUnderline"/>
        </w:rPr>
        <w:t>opinion</w:t>
      </w:r>
      <w:proofErr w:type="gramEnd"/>
      <w:r w:rsidRPr="002F0ADB">
        <w:rPr>
          <w:rStyle w:val="StyleUnderline"/>
        </w:rPr>
        <w:t xml:space="preserve"> and the media.</w:t>
      </w:r>
      <w:r w:rsidRPr="002F0ADB">
        <w:rPr>
          <w:sz w:val="16"/>
        </w:rPr>
        <w:t xml:space="preserve"> Discerning which signal is representative of the democracy’s true position is likely to be a di cult task. There is good evidence for this claim. In their analysis of seven interstate crises between 1812 and 1969, for example, Bernard </w:t>
      </w:r>
      <w:proofErr w:type="spellStart"/>
      <w:r w:rsidRPr="002F0ADB">
        <w:rPr>
          <w:sz w:val="16"/>
        </w:rPr>
        <w:t>Finel</w:t>
      </w:r>
      <w:proofErr w:type="spellEnd"/>
      <w:r w:rsidRPr="002F0ADB">
        <w:rPr>
          <w:sz w:val="16"/>
        </w:rPr>
        <w:t xml:space="preserve"> and Kristin Lord (1999) </w:t>
      </w:r>
      <w:proofErr w:type="spellStart"/>
      <w:r w:rsidRPr="002F0ADB">
        <w:rPr>
          <w:sz w:val="16"/>
        </w:rPr>
        <w:t>nd</w:t>
      </w:r>
      <w:proofErr w:type="spellEnd"/>
      <w:r w:rsidRPr="002F0ADB">
        <w:rPr>
          <w:sz w:val="16"/>
        </w:rPr>
        <w:t xml:space="preserve"> that democracies do indeed provide a great deal of information, but also that its sheer volume has either confused observers or served to reinforce prior misconceptions. Democratic peace theorists have responded that opponents are not con- fused by the multitude of signals that they receive from democracies. If the opposition party supports the </w:t>
      </w:r>
      <w:proofErr w:type="gramStart"/>
      <w:r w:rsidRPr="002F0ADB">
        <w:rPr>
          <w:sz w:val="16"/>
        </w:rPr>
        <w:t>government</w:t>
      </w:r>
      <w:proofErr w:type="gramEnd"/>
      <w:r w:rsidRPr="002F0ADB">
        <w:rPr>
          <w:sz w:val="16"/>
        </w:rPr>
        <w:t xml:space="preserve"> then the democracy is commit- ted, otherwise it is not. It is not clear, however, that the opposition’s stance in a crisis reveals a great deal about a democracy’s resolve. For one thing, the opposition almost invariably supports the government either as a result of the familiar “rally round the ag” e </w:t>
      </w:r>
      <w:proofErr w:type="spellStart"/>
      <w:r w:rsidRPr="002F0ADB">
        <w:rPr>
          <w:sz w:val="16"/>
        </w:rPr>
        <w:t>ect</w:t>
      </w:r>
      <w:proofErr w:type="spellEnd"/>
      <w:r w:rsidRPr="002F0ADB">
        <w:rPr>
          <w:sz w:val="16"/>
        </w:rPr>
        <w:t xml:space="preserve"> or because the administration persuades it to do so. In fact, as Kenneth Schultz (2001, p. 167) has shown, opposition parties support their governments’ deterrent threats 84 percent of the time. What this means is that democracies are rarely able to signal their level of resolve – since the opposition almost always supports the government, opponents glean little information when they see an </w:t>
      </w:r>
      <w:proofErr w:type="spellStart"/>
      <w:r w:rsidRPr="002F0ADB">
        <w:rPr>
          <w:sz w:val="16"/>
        </w:rPr>
        <w:t>opposi</w:t>
      </w:r>
      <w:proofErr w:type="spellEnd"/>
      <w:r w:rsidRPr="002F0ADB">
        <w:rPr>
          <w:sz w:val="16"/>
        </w:rPr>
        <w:t xml:space="preserve">- </w:t>
      </w:r>
      <w:proofErr w:type="spellStart"/>
      <w:r w:rsidRPr="002F0ADB">
        <w:rPr>
          <w:sz w:val="16"/>
        </w:rPr>
        <w:t>tion</w:t>
      </w:r>
      <w:proofErr w:type="spellEnd"/>
      <w:r w:rsidRPr="002F0ADB">
        <w:rPr>
          <w:sz w:val="16"/>
        </w:rPr>
        <w:t xml:space="preserve"> party doing exactly that. Nor do they gain valuable information when the opposition party opposes the government. On the few occasions that opposition parties have opposed military action, thereby presumably sign- </w:t>
      </w:r>
      <w:proofErr w:type="spellStart"/>
      <w:r w:rsidRPr="002F0ADB">
        <w:rPr>
          <w:sz w:val="16"/>
        </w:rPr>
        <w:t>aling</w:t>
      </w:r>
      <w:proofErr w:type="spellEnd"/>
      <w:r w:rsidRPr="002F0ADB">
        <w:rPr>
          <w:sz w:val="16"/>
        </w:rPr>
        <w:t xml:space="preserve"> that the democracy is not resolved, the government has instead gone ahead and initiated hostilities. Presidents Madison, Truman, and George H.W. Bush and Prime Minister Anthony Eden, to name a few, all went to war despite resistance from their respective opposition parties. In short, there does not appear to be a strong correlation between declarations by opposition parties and decisions for war. Victory For the victory mechanism to explain the democratic peace there must be good evidence that democracies win most of their wars and that their victory propensity can be attributed to the fact that they carefully select wars they can win.23 </w:t>
      </w:r>
      <w:r w:rsidRPr="002F0ADB">
        <w:rPr>
          <w:rStyle w:val="StyleUnderline"/>
        </w:rPr>
        <w:t xml:space="preserve">All else equal, </w:t>
      </w:r>
      <w:r w:rsidRPr="002F0ADB">
        <w:rPr>
          <w:rStyle w:val="StyleUnderline"/>
          <w:highlight w:val="green"/>
        </w:rPr>
        <w:t>democracies are not more likely to win</w:t>
      </w:r>
      <w:r w:rsidRPr="002F0ADB">
        <w:rPr>
          <w:rStyle w:val="StyleUnderline"/>
        </w:rPr>
        <w:t xml:space="preserve"> their wars than autocracies</w:t>
      </w:r>
      <w:r w:rsidRPr="002F0ADB">
        <w:rPr>
          <w:sz w:val="16"/>
        </w:rPr>
        <w:t xml:space="preserve">. As Alexander Downes (2009) has shown, the evidence that democracies are more likely to win their wars is critically </w:t>
      </w:r>
      <w:proofErr w:type="gramStart"/>
      <w:r w:rsidRPr="002F0ADB">
        <w:rPr>
          <w:sz w:val="16"/>
        </w:rPr>
        <w:t>a</w:t>
      </w:r>
      <w:proofErr w:type="gramEnd"/>
      <w:r w:rsidRPr="002F0ADB">
        <w:rPr>
          <w:sz w:val="16"/>
        </w:rPr>
        <w:t xml:space="preserve"> </w:t>
      </w:r>
      <w:proofErr w:type="spellStart"/>
      <w:r w:rsidRPr="002F0ADB">
        <w:rPr>
          <w:sz w:val="16"/>
        </w:rPr>
        <w:t>ected</w:t>
      </w:r>
      <w:proofErr w:type="spellEnd"/>
      <w:r w:rsidRPr="002F0ADB">
        <w:rPr>
          <w:sz w:val="16"/>
        </w:rPr>
        <w:t xml:space="preserve"> by two debatable choices: the decision to code all states that did not initiate a war as targets and the exclusion of all wars that ended in draws. When he divides states into initiators, </w:t>
      </w:r>
      <w:proofErr w:type="gramStart"/>
      <w:r w:rsidRPr="002F0ADB">
        <w:rPr>
          <w:sz w:val="16"/>
        </w:rPr>
        <w:t>targets</w:t>
      </w:r>
      <w:proofErr w:type="gramEnd"/>
      <w:r w:rsidRPr="002F0ADB">
        <w:rPr>
          <w:sz w:val="16"/>
        </w:rPr>
        <w:t xml:space="preserve"> and joiners, and adds draws to the dataset, he </w:t>
      </w:r>
      <w:proofErr w:type="spellStart"/>
      <w:r w:rsidRPr="002F0ADB">
        <w:rPr>
          <w:sz w:val="16"/>
        </w:rPr>
        <w:t>nds</w:t>
      </w:r>
      <w:proofErr w:type="spellEnd"/>
      <w:r w:rsidRPr="002F0ADB">
        <w:rPr>
          <w:sz w:val="16"/>
        </w:rPr>
        <w:t xml:space="preserve"> that democracies are not </w:t>
      </w:r>
      <w:proofErr w:type="spellStart"/>
      <w:r w:rsidRPr="002F0ADB">
        <w:rPr>
          <w:sz w:val="16"/>
        </w:rPr>
        <w:t>signi</w:t>
      </w:r>
      <w:proofErr w:type="spellEnd"/>
      <w:r w:rsidRPr="002F0ADB">
        <w:rPr>
          <w:sz w:val="16"/>
        </w:rPr>
        <w:t xml:space="preserve"> </w:t>
      </w:r>
      <w:proofErr w:type="spellStart"/>
      <w:r w:rsidRPr="002F0ADB">
        <w:rPr>
          <w:sz w:val="16"/>
        </w:rPr>
        <w:t>cantly</w:t>
      </w:r>
      <w:proofErr w:type="spellEnd"/>
      <w:r w:rsidRPr="002F0ADB">
        <w:rPr>
          <w:sz w:val="16"/>
        </w:rPr>
        <w:t xml:space="preserve"> more likely to win their wars. Thus the </w:t>
      </w:r>
      <w:proofErr w:type="spellStart"/>
      <w:r w:rsidRPr="002F0ADB">
        <w:rPr>
          <w:sz w:val="16"/>
        </w:rPr>
        <w:t>nding</w:t>
      </w:r>
      <w:proofErr w:type="spellEnd"/>
      <w:r w:rsidRPr="002F0ADB">
        <w:rPr>
          <w:sz w:val="16"/>
        </w:rPr>
        <w:t xml:space="preserve"> does not appear to be robust. Desch (2002) reaches a similar conclusion using a di </w:t>
      </w:r>
      <w:proofErr w:type="spellStart"/>
      <w:r w:rsidRPr="002F0ADB">
        <w:rPr>
          <w:sz w:val="16"/>
        </w:rPr>
        <w:t>erent</w:t>
      </w:r>
      <w:proofErr w:type="spellEnd"/>
      <w:r w:rsidRPr="002F0ADB">
        <w:rPr>
          <w:sz w:val="16"/>
        </w:rPr>
        <w:t xml:space="preserve"> approach. Focusing only on cases that provide fair tests of the war-winning proposition, he con- </w:t>
      </w:r>
      <w:proofErr w:type="spellStart"/>
      <w:r w:rsidRPr="002F0ADB">
        <w:rPr>
          <w:sz w:val="16"/>
        </w:rPr>
        <w:t>cludes</w:t>
      </w:r>
      <w:proofErr w:type="spellEnd"/>
      <w:r w:rsidRPr="002F0ADB">
        <w:rPr>
          <w:sz w:val="16"/>
        </w:rPr>
        <w:t xml:space="preserve"> that the “historical data do not strongly support the </w:t>
      </w:r>
      <w:proofErr w:type="spellStart"/>
      <w:r w:rsidRPr="002F0ADB">
        <w:rPr>
          <w:sz w:val="16"/>
        </w:rPr>
        <w:t>triumphalists</w:t>
      </w:r>
      <w:proofErr w:type="spellEnd"/>
      <w:r w:rsidRPr="002F0ADB">
        <w:rPr>
          <w:sz w:val="16"/>
        </w:rPr>
        <w:t xml:space="preserve">’ claim that democracies are more likely to win wars than nondemocracies” (Desch 2002, p. 20). Nor is there strong support for the claim that democratic leaders care- fully select wars that they can win because they are aware of their domestic accountability. In his statistical analysis of war decisions, Desch (2003, pp. 187–92) </w:t>
      </w:r>
      <w:proofErr w:type="spellStart"/>
      <w:r w:rsidRPr="002F0ADB">
        <w:rPr>
          <w:sz w:val="16"/>
        </w:rPr>
        <w:t>nds</w:t>
      </w:r>
      <w:proofErr w:type="spellEnd"/>
      <w:r w:rsidRPr="002F0ADB">
        <w:rPr>
          <w:sz w:val="16"/>
        </w:rPr>
        <w:t xml:space="preserve"> that democracy has one of the smallest e </w:t>
      </w:r>
      <w:proofErr w:type="spellStart"/>
      <w:r w:rsidRPr="002F0ADB">
        <w:rPr>
          <w:sz w:val="16"/>
        </w:rPr>
        <w:t>ects</w:t>
      </w:r>
      <w:proofErr w:type="spellEnd"/>
      <w:r w:rsidRPr="002F0ADB">
        <w:rPr>
          <w:sz w:val="16"/>
        </w:rPr>
        <w:t xml:space="preserve"> of any </w:t>
      </w:r>
      <w:proofErr w:type="spellStart"/>
      <w:r w:rsidRPr="002F0ADB">
        <w:rPr>
          <w:sz w:val="16"/>
        </w:rPr>
        <w:t>vari</w:t>
      </w:r>
      <w:proofErr w:type="spellEnd"/>
      <w:r w:rsidRPr="002F0ADB">
        <w:rPr>
          <w:sz w:val="16"/>
        </w:rPr>
        <w:t xml:space="preserve">- able on whether a state wins a war that it initiates. His case studies of dem- </w:t>
      </w:r>
      <w:proofErr w:type="spellStart"/>
      <w:r w:rsidRPr="002F0ADB">
        <w:rPr>
          <w:sz w:val="16"/>
        </w:rPr>
        <w:t>ocratic</w:t>
      </w:r>
      <w:proofErr w:type="spellEnd"/>
      <w:r w:rsidRPr="002F0ADB">
        <w:rPr>
          <w:sz w:val="16"/>
        </w:rPr>
        <w:t xml:space="preserve"> war initiations buttress this </w:t>
      </w:r>
      <w:proofErr w:type="spellStart"/>
      <w:r w:rsidRPr="002F0ADB">
        <w:rPr>
          <w:sz w:val="16"/>
        </w:rPr>
        <w:t>nding</w:t>
      </w:r>
      <w:proofErr w:type="spellEnd"/>
      <w:r w:rsidRPr="002F0ADB">
        <w:rPr>
          <w:sz w:val="16"/>
        </w:rPr>
        <w:t xml:space="preserve">: in half of the cases, democratic leaders’ decisions for war were not </w:t>
      </w:r>
      <w:proofErr w:type="gramStart"/>
      <w:r w:rsidRPr="002F0ADB">
        <w:rPr>
          <w:sz w:val="16"/>
        </w:rPr>
        <w:t>a</w:t>
      </w:r>
      <w:proofErr w:type="gramEnd"/>
      <w:r w:rsidRPr="002F0ADB">
        <w:rPr>
          <w:sz w:val="16"/>
        </w:rPr>
        <w:t xml:space="preserve"> </w:t>
      </w:r>
      <w:proofErr w:type="spellStart"/>
      <w:r w:rsidRPr="002F0ADB">
        <w:rPr>
          <w:sz w:val="16"/>
        </w:rPr>
        <w:t>ected</w:t>
      </w:r>
      <w:proofErr w:type="spellEnd"/>
      <w:r w:rsidRPr="002F0ADB">
        <w:rPr>
          <w:sz w:val="16"/>
        </w:rPr>
        <w:t xml:space="preserve"> by calculations of </w:t>
      </w:r>
      <w:proofErr w:type="spellStart"/>
      <w:r w:rsidRPr="002F0ADB">
        <w:rPr>
          <w:sz w:val="16"/>
        </w:rPr>
        <w:t>accountabil</w:t>
      </w:r>
      <w:proofErr w:type="spellEnd"/>
      <w:r w:rsidRPr="002F0ADB">
        <w:rPr>
          <w:sz w:val="16"/>
        </w:rPr>
        <w:t xml:space="preserve">- </w:t>
      </w:r>
      <w:proofErr w:type="spellStart"/>
      <w:r w:rsidRPr="002F0ADB">
        <w:rPr>
          <w:sz w:val="16"/>
        </w:rPr>
        <w:t>ity</w:t>
      </w:r>
      <w:proofErr w:type="spellEnd"/>
      <w:r w:rsidRPr="002F0ADB">
        <w:rPr>
          <w:sz w:val="16"/>
        </w:rPr>
        <w:t xml:space="preserve"> or the operation of a robust marketplace of ideas. Meanwhile, Downes (2009) </w:t>
      </w:r>
      <w:proofErr w:type="spellStart"/>
      <w:r w:rsidRPr="002F0ADB">
        <w:rPr>
          <w:sz w:val="16"/>
        </w:rPr>
        <w:t>nds</w:t>
      </w:r>
      <w:proofErr w:type="spellEnd"/>
      <w:r w:rsidRPr="002F0ADB">
        <w:rPr>
          <w:sz w:val="16"/>
        </w:rPr>
        <w:t xml:space="preserve"> little evidence for the corollary of the careful selection </w:t>
      </w:r>
      <w:proofErr w:type="spellStart"/>
      <w:r w:rsidRPr="002F0ADB">
        <w:rPr>
          <w:sz w:val="16"/>
        </w:rPr>
        <w:t>argu</w:t>
      </w:r>
      <w:proofErr w:type="spellEnd"/>
      <w:r w:rsidRPr="002F0ADB">
        <w:rPr>
          <w:sz w:val="16"/>
        </w:rPr>
        <w:t xml:space="preserve">- </w:t>
      </w:r>
      <w:proofErr w:type="spellStart"/>
      <w:r w:rsidRPr="002F0ADB">
        <w:rPr>
          <w:sz w:val="16"/>
        </w:rPr>
        <w:t>ment</w:t>
      </w:r>
      <w:proofErr w:type="spellEnd"/>
      <w:r w:rsidRPr="002F0ADB">
        <w:rPr>
          <w:sz w:val="16"/>
        </w:rPr>
        <w:t xml:space="preserve">, namely that democracies will shy away from wars that they are not con dent of winning. Finally, democracies appear to engage in as many costly wars as autocracies, thereby suggesting that they are not especially selective about the wars that they </w:t>
      </w:r>
      <w:proofErr w:type="spellStart"/>
      <w:r w:rsidRPr="002F0ADB">
        <w:rPr>
          <w:sz w:val="16"/>
        </w:rPr>
        <w:t>ght</w:t>
      </w:r>
      <w:proofErr w:type="spellEnd"/>
      <w:r w:rsidRPr="002F0ADB">
        <w:rPr>
          <w:sz w:val="16"/>
        </w:rPr>
        <w:t xml:space="preserve">. In conclusion, the causal mechanisms that purport to explain the democratic peace do not appear to operate as stipulated by the theory’s proponents. Democracies do not reliably externalize their domestic norms of con </w:t>
      </w:r>
      <w:proofErr w:type="spellStart"/>
      <w:r w:rsidRPr="002F0ADB">
        <w:rPr>
          <w:sz w:val="16"/>
        </w:rPr>
        <w:t>ict</w:t>
      </w:r>
      <w:proofErr w:type="spellEnd"/>
      <w:r w:rsidRPr="002F0ADB">
        <w:rPr>
          <w:sz w:val="16"/>
        </w:rPr>
        <w:t xml:space="preserve"> resolution and do not trust and respect one another when they have a con </w:t>
      </w:r>
      <w:proofErr w:type="spellStart"/>
      <w:r w:rsidRPr="002F0ADB">
        <w:rPr>
          <w:sz w:val="16"/>
        </w:rPr>
        <w:t>ict</w:t>
      </w:r>
      <w:proofErr w:type="spellEnd"/>
      <w:r w:rsidRPr="002F0ADB">
        <w:rPr>
          <w:sz w:val="16"/>
        </w:rPr>
        <w:t xml:space="preserve"> of interest. Moreover, democratic leaders are not more accountable than their autocratic counterparts, democratic publics are not reliably peaceful, </w:t>
      </w:r>
      <w:proofErr w:type="spellStart"/>
      <w:r w:rsidRPr="002F0ADB">
        <w:rPr>
          <w:sz w:val="16"/>
        </w:rPr>
        <w:t>paci</w:t>
      </w:r>
      <w:proofErr w:type="spellEnd"/>
      <w:r w:rsidRPr="002F0ADB">
        <w:rPr>
          <w:sz w:val="16"/>
        </w:rPr>
        <w:t xml:space="preserve"> c groups do not have privileged access to decision- making and democracies are not especially slow to mobilize, incapable of surprise attack, adept at revealing their resolve, or good at </w:t>
      </w:r>
      <w:proofErr w:type="spellStart"/>
      <w:r w:rsidRPr="002F0ADB">
        <w:rPr>
          <w:sz w:val="16"/>
        </w:rPr>
        <w:t>ghting</w:t>
      </w:r>
      <w:proofErr w:type="spellEnd"/>
      <w:r w:rsidRPr="002F0ADB">
        <w:rPr>
          <w:sz w:val="16"/>
        </w:rPr>
        <w:t xml:space="preserve"> wars.</w:t>
      </w:r>
    </w:p>
    <w:p w14:paraId="7522AA8F" w14:textId="6223B27A" w:rsidR="00FA7F74" w:rsidRDefault="00FA7F74" w:rsidP="00FA7F74">
      <w:pPr>
        <w:pStyle w:val="Heading3"/>
      </w:pPr>
      <w:r>
        <w:t>Adv 3:</w:t>
      </w:r>
    </w:p>
    <w:p w14:paraId="0EA033D0" w14:textId="1B49B147" w:rsidR="00871346" w:rsidRPr="004723B4" w:rsidRDefault="00EE4772" w:rsidP="00EE4772">
      <w:pPr>
        <w:pStyle w:val="Heading4"/>
        <w:rPr>
          <w:rStyle w:val="Emphasis"/>
          <w:rFonts w:asciiTheme="minorHAnsi" w:hAnsiTheme="minorHAnsi" w:cstheme="minorHAnsi"/>
        </w:rPr>
      </w:pPr>
      <w:r>
        <w:t xml:space="preserve">AT Lift Mode 17 – Card flows negative, western colonization capitalism is bad BUT THE AFF DOESN’T SOLVE, they actually stabilize and reinforce capitalism, voting </w:t>
      </w:r>
      <w:proofErr w:type="spellStart"/>
      <w:r>
        <w:t>aff</w:t>
      </w:r>
      <w:proofErr w:type="spellEnd"/>
      <w:r>
        <w:t xml:space="preserve"> exacerbates the problem, voting neg solves</w:t>
      </w:r>
    </w:p>
    <w:p w14:paraId="514E9B4D" w14:textId="4FA8AD6B" w:rsidR="00EE4772" w:rsidRDefault="00EE4772" w:rsidP="00EE4772">
      <w:pPr>
        <w:pStyle w:val="Heading4"/>
      </w:pPr>
      <w:r>
        <w:t xml:space="preserve">AT Ahmed 20 – No the alt is to embrace socialism and reject cap, the </w:t>
      </w:r>
      <w:proofErr w:type="spellStart"/>
      <w:r>
        <w:t>aff’s</w:t>
      </w:r>
      <w:proofErr w:type="spellEnd"/>
      <w:r>
        <w:t xml:space="preserve"> “sequencing strategy” is nothing more than </w:t>
      </w:r>
      <w:proofErr w:type="spellStart"/>
      <w:r>
        <w:t>neolib</w:t>
      </w:r>
      <w:proofErr w:type="spellEnd"/>
      <w:r>
        <w:t xml:space="preserve"> reformism that stabilizes cap and prevents it from eating itself through overproduction and accumulation. Also the </w:t>
      </w:r>
      <w:proofErr w:type="spellStart"/>
      <w:r>
        <w:t>aff</w:t>
      </w:r>
      <w:proofErr w:type="spellEnd"/>
      <w:r>
        <w:t xml:space="preserve"> don’t do </w:t>
      </w:r>
      <w:r>
        <w:rPr>
          <w:u w:val="single"/>
        </w:rPr>
        <w:t>anything</w:t>
      </w:r>
      <w:r>
        <w:t xml:space="preserve"> about </w:t>
      </w:r>
      <w:proofErr w:type="spellStart"/>
      <w:r>
        <w:t>setcol</w:t>
      </w:r>
      <w:proofErr w:type="spellEnd"/>
      <w:r>
        <w:t xml:space="preserve"> or solve it, not even a native American plan </w:t>
      </w:r>
      <w:proofErr w:type="spellStart"/>
      <w:r>
        <w:t>aff</w:t>
      </w:r>
      <w:proofErr w:type="spellEnd"/>
      <w:r>
        <w:t>.</w:t>
      </w:r>
    </w:p>
    <w:p w14:paraId="1511B08C" w14:textId="3882DF0D" w:rsidR="00EE4772" w:rsidRPr="00EE4772" w:rsidRDefault="00EE4772" w:rsidP="00EE4772">
      <w:pPr>
        <w:pStyle w:val="Heading4"/>
      </w:pPr>
      <w:r>
        <w:t>Also both of these things are links, using cap systems to be radical only to reinforce the very cap systems they are critiquing</w:t>
      </w:r>
    </w:p>
    <w:p w14:paraId="33FDEB3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011585747984"/>
    <w:docVar w:name="VerbatimVersion" w:val="5.1"/>
  </w:docVars>
  <w:rsids>
    <w:rsidRoot w:val="0058153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C91"/>
    <w:rsid w:val="004A7AC4"/>
    <w:rsid w:val="004C60E8"/>
    <w:rsid w:val="004E3579"/>
    <w:rsid w:val="004E728B"/>
    <w:rsid w:val="004F39E0"/>
    <w:rsid w:val="0052297A"/>
    <w:rsid w:val="00537BD5"/>
    <w:rsid w:val="0057268A"/>
    <w:rsid w:val="00573625"/>
    <w:rsid w:val="005747E0"/>
    <w:rsid w:val="00581537"/>
    <w:rsid w:val="005D2912"/>
    <w:rsid w:val="006065BD"/>
    <w:rsid w:val="00625248"/>
    <w:rsid w:val="00645FA9"/>
    <w:rsid w:val="00647866"/>
    <w:rsid w:val="00665003"/>
    <w:rsid w:val="006A2AD0"/>
    <w:rsid w:val="006C2375"/>
    <w:rsid w:val="006D4ECC"/>
    <w:rsid w:val="00713D50"/>
    <w:rsid w:val="00722258"/>
    <w:rsid w:val="007243E5"/>
    <w:rsid w:val="00766EA0"/>
    <w:rsid w:val="00772661"/>
    <w:rsid w:val="007A2226"/>
    <w:rsid w:val="007D5FFE"/>
    <w:rsid w:val="007D7EF8"/>
    <w:rsid w:val="007F5B66"/>
    <w:rsid w:val="00823A1C"/>
    <w:rsid w:val="00845B9D"/>
    <w:rsid w:val="00860984"/>
    <w:rsid w:val="00871346"/>
    <w:rsid w:val="008B3ECB"/>
    <w:rsid w:val="008B4E85"/>
    <w:rsid w:val="008C1B2E"/>
    <w:rsid w:val="0091627E"/>
    <w:rsid w:val="0097032B"/>
    <w:rsid w:val="009D2EAD"/>
    <w:rsid w:val="009D54B2"/>
    <w:rsid w:val="009E1922"/>
    <w:rsid w:val="009F7ED2"/>
    <w:rsid w:val="00A16002"/>
    <w:rsid w:val="00A7414A"/>
    <w:rsid w:val="00A93661"/>
    <w:rsid w:val="00A95652"/>
    <w:rsid w:val="00AC0AB8"/>
    <w:rsid w:val="00B33C6D"/>
    <w:rsid w:val="00B4508F"/>
    <w:rsid w:val="00B55AD5"/>
    <w:rsid w:val="00B8057C"/>
    <w:rsid w:val="00BD6238"/>
    <w:rsid w:val="00BF593B"/>
    <w:rsid w:val="00BF773A"/>
    <w:rsid w:val="00BF7E81"/>
    <w:rsid w:val="00C13773"/>
    <w:rsid w:val="00C17CC8"/>
    <w:rsid w:val="00C223DD"/>
    <w:rsid w:val="00C83417"/>
    <w:rsid w:val="00C9604F"/>
    <w:rsid w:val="00CA19AA"/>
    <w:rsid w:val="00CA587F"/>
    <w:rsid w:val="00CC5298"/>
    <w:rsid w:val="00CD736E"/>
    <w:rsid w:val="00CD798D"/>
    <w:rsid w:val="00CE161E"/>
    <w:rsid w:val="00CF59A8"/>
    <w:rsid w:val="00D325A9"/>
    <w:rsid w:val="00D36A8A"/>
    <w:rsid w:val="00D61409"/>
    <w:rsid w:val="00D6691E"/>
    <w:rsid w:val="00D71170"/>
    <w:rsid w:val="00D82316"/>
    <w:rsid w:val="00DA1C92"/>
    <w:rsid w:val="00DA25D4"/>
    <w:rsid w:val="00DA6538"/>
    <w:rsid w:val="00E15E75"/>
    <w:rsid w:val="00E5262C"/>
    <w:rsid w:val="00EC7DC4"/>
    <w:rsid w:val="00ED30CF"/>
    <w:rsid w:val="00EE4772"/>
    <w:rsid w:val="00F068B9"/>
    <w:rsid w:val="00F176EF"/>
    <w:rsid w:val="00F45E10"/>
    <w:rsid w:val="00F6364A"/>
    <w:rsid w:val="00F9113A"/>
    <w:rsid w:val="00FA67F0"/>
    <w:rsid w:val="00FA7F7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B559C"/>
  <w15:chartTrackingRefBased/>
  <w15:docId w15:val="{233756AE-80F9-461E-A584-2C280854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587F"/>
    <w:rPr>
      <w:rFonts w:ascii="Calibri" w:hAnsi="Calibri" w:cs="Calibri"/>
    </w:rPr>
  </w:style>
  <w:style w:type="paragraph" w:styleId="Heading1">
    <w:name w:val="heading 1"/>
    <w:aliases w:val="Pocket"/>
    <w:basedOn w:val="Normal"/>
    <w:next w:val="Normal"/>
    <w:link w:val="Heading1Char"/>
    <w:qFormat/>
    <w:rsid w:val="00CA58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58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58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CA58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58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87F"/>
  </w:style>
  <w:style w:type="character" w:customStyle="1" w:styleId="Heading1Char">
    <w:name w:val="Heading 1 Char"/>
    <w:aliases w:val="Pocket Char"/>
    <w:basedOn w:val="DefaultParagraphFont"/>
    <w:link w:val="Heading1"/>
    <w:rsid w:val="00CA58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587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A587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CA587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s,Debate,/"/>
    <w:basedOn w:val="DefaultParagraphFont"/>
    <w:link w:val="textbold"/>
    <w:uiPriority w:val="7"/>
    <w:qFormat/>
    <w:rsid w:val="00CA587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587F"/>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CA587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A587F"/>
    <w:rPr>
      <w:color w:val="auto"/>
      <w:u w:val="none"/>
    </w:rPr>
  </w:style>
  <w:style w:type="character" w:styleId="FollowedHyperlink">
    <w:name w:val="FollowedHyperlink"/>
    <w:basedOn w:val="DefaultParagraphFont"/>
    <w:uiPriority w:val="99"/>
    <w:semiHidden/>
    <w:unhideWhenUsed/>
    <w:rsid w:val="00CA587F"/>
    <w:rPr>
      <w:color w:val="auto"/>
      <w:u w:val="none"/>
    </w:rPr>
  </w:style>
  <w:style w:type="paragraph" w:customStyle="1" w:styleId="textbold">
    <w:name w:val="text bold"/>
    <w:link w:val="Emphasis"/>
    <w:autoRedefine/>
    <w:uiPriority w:val="7"/>
    <w:qFormat/>
    <w:rsid w:val="004A7AC4"/>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ascii="Calibri" w:hAnsi="Calibri" w:cs="Calibri"/>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Clear,CD - Cite,No Spacing111112,No Spacing3,card"/>
    <w:basedOn w:val="Heading1"/>
    <w:link w:val="Hyperlink"/>
    <w:autoRedefine/>
    <w:uiPriority w:val="99"/>
    <w:qFormat/>
    <w:rsid w:val="004A7A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262097784_WTO_REGIME_AS_A_NEW_STAGE_OF_IMPERIALISM_DECAYING_CAPITALISM_AND_ITS_ALTERNATIV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fukuda@econ.hit-u.ac.jp"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93/ejil/chaa054" TargetMode="External"/><Relationship Id="rId11" Type="http://schemas.openxmlformats.org/officeDocument/2006/relationships/hyperlink" Target="http://www.bbc.com/future/story/20170607-how-we-can-stop-antibiotic-resistance" TargetMode="External"/><Relationship Id="rId5" Type="http://schemas.openxmlformats.org/officeDocument/2006/relationships/webSettings" Target="webSettings.xml"/><Relationship Id="rId10" Type="http://schemas.openxmlformats.org/officeDocument/2006/relationships/hyperlink" Target="https://monthlyreview.org/2020/09/01/the-renewal-of-the-socialist-ideal/" TargetMode="External"/><Relationship Id="rId4" Type="http://schemas.openxmlformats.org/officeDocument/2006/relationships/settings" Target="settings.xml"/><Relationship Id="rId9" Type="http://schemas.openxmlformats.org/officeDocument/2006/relationships/hyperlink" Target="http://revolutionary-socialism.com/en/accumulation-crisis-and-global-police-st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17781</Words>
  <Characters>101353</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22</cp:revision>
  <dcterms:created xsi:type="dcterms:W3CDTF">2021-10-16T20:58:00Z</dcterms:created>
  <dcterms:modified xsi:type="dcterms:W3CDTF">2021-10-16T22:54:00Z</dcterms:modified>
</cp:coreProperties>
</file>