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FEE3E" w14:textId="3C3DA0E2" w:rsidR="00A95652" w:rsidRDefault="00EE218A" w:rsidP="00EE218A">
      <w:pPr>
        <w:pStyle w:val="Heading1"/>
      </w:pPr>
      <w:r>
        <w:t>1NC</w:t>
      </w:r>
    </w:p>
    <w:p w14:paraId="6F7B0AF5" w14:textId="498AF772" w:rsidR="00EE218A" w:rsidRDefault="00EE218A" w:rsidP="00EE218A">
      <w:pPr>
        <w:pStyle w:val="Heading2"/>
      </w:pPr>
      <w:bookmarkStart w:id="0" w:name="_Hlk85280275"/>
      <w:r>
        <w:t xml:space="preserve">Off 1 - </w:t>
      </w:r>
    </w:p>
    <w:p w14:paraId="15602F87" w14:textId="75D7B656" w:rsidR="00EE218A" w:rsidRDefault="00EE218A" w:rsidP="00EE218A">
      <w:pPr>
        <w:pStyle w:val="Heading3"/>
      </w:pPr>
      <w:r>
        <w:t>Framing:</w:t>
      </w:r>
    </w:p>
    <w:p w14:paraId="260C1095" w14:textId="77398637" w:rsidR="00EE218A" w:rsidRDefault="00EE218A" w:rsidP="00EE218A">
      <w:pPr>
        <w:pStyle w:val="Heading4"/>
      </w:pPr>
      <w:r w:rsidRPr="003D5475">
        <w:t>Even if there’s an objective morality</w:t>
      </w:r>
      <w:r>
        <w:t xml:space="preserve"> or conception of justice</w:t>
      </w:r>
      <w:r w:rsidRPr="003D5475">
        <w:t xml:space="preserve">, it can’t be transcendent like a scientific law—moral judgements depend upon </w:t>
      </w:r>
      <w:r w:rsidRPr="003D5475">
        <w:rPr>
          <w:u w:val="single"/>
        </w:rPr>
        <w:t>lower-level laws</w:t>
      </w:r>
      <w:r w:rsidRPr="003D5475">
        <w:t xml:space="preserve"> that require exceptions</w:t>
      </w:r>
    </w:p>
    <w:p w14:paraId="37E4E2FF" w14:textId="77777777" w:rsidR="00EE218A" w:rsidRPr="003D5475" w:rsidRDefault="00EE218A" w:rsidP="00EE218A">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62E51352" w14:textId="77777777" w:rsidR="00EE218A" w:rsidRPr="003D5475" w:rsidRDefault="00EE218A" w:rsidP="00EE218A">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092323F5" w14:textId="77777777" w:rsidR="00EE218A" w:rsidRPr="003D5475" w:rsidRDefault="00EE218A" w:rsidP="00EE218A">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24272873" w14:textId="77777777" w:rsidR="00EE218A" w:rsidRPr="003D5475" w:rsidRDefault="00EE218A" w:rsidP="00EE218A">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0D479155" w14:textId="77777777" w:rsidR="00EE218A" w:rsidRDefault="00EE218A" w:rsidP="00EE218A">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w:t>
      </w:r>
      <w:r w:rsidRPr="00581DDC">
        <w:rPr>
          <w:rStyle w:val="Emphasis"/>
          <w:b w:val="0"/>
          <w:bCs/>
        </w:rPr>
        <w:t xml:space="preserve"> do (as we suspect) </w:t>
      </w:r>
      <w:r w:rsidRPr="00874CF7">
        <w:rPr>
          <w:rStyle w:val="Emphasis"/>
          <w:b w:val="0"/>
          <w:bCs/>
          <w:highlight w:val="green"/>
        </w:rPr>
        <w:t>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0D9F1D48" w14:textId="77777777" w:rsidR="00EE218A" w:rsidRPr="00E84A83" w:rsidRDefault="00EE218A" w:rsidP="00EE218A">
      <w:pPr>
        <w:rPr>
          <w:u w:val="single"/>
        </w:rPr>
      </w:pPr>
    </w:p>
    <w:p w14:paraId="2C331DDC" w14:textId="77777777" w:rsidR="00EE218A" w:rsidRDefault="00EE218A" w:rsidP="00EE218A">
      <w:pPr>
        <w:pStyle w:val="Heading4"/>
      </w:pPr>
      <w:r>
        <w:t>Permissibility and Presumption negate:</w:t>
      </w:r>
    </w:p>
    <w:p w14:paraId="400D5E6F" w14:textId="77777777" w:rsidR="00EE218A" w:rsidRDefault="00EE218A" w:rsidP="00EE218A">
      <w:pPr>
        <w:pStyle w:val="Heading4"/>
      </w:pPr>
      <w:r>
        <w:t xml:space="preserve">1] Justness – the resolution indicates the affirmative has to prove something as unjust or wrong, and permissibility would deny the existence of </w:t>
      </w:r>
      <w:proofErr w:type="gramStart"/>
      <w:r>
        <w:t>wrongness</w:t>
      </w:r>
      <w:proofErr w:type="gramEnd"/>
      <w:r>
        <w:t xml:space="preserve"> so you presume neg</w:t>
      </w:r>
    </w:p>
    <w:p w14:paraId="5BEC962C" w14:textId="77777777" w:rsidR="00EE218A" w:rsidRPr="00831522" w:rsidRDefault="00EE218A" w:rsidP="00EE218A"/>
    <w:p w14:paraId="1E4A0BA0" w14:textId="77777777" w:rsidR="00EE218A" w:rsidRDefault="00EE218A" w:rsidP="00EE218A">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19ACB359" w14:textId="77777777" w:rsidR="00EE218A" w:rsidRPr="00831522" w:rsidRDefault="00EE218A" w:rsidP="00EE218A"/>
    <w:p w14:paraId="116915FB" w14:textId="77777777" w:rsidR="00EE218A" w:rsidRDefault="00EE218A" w:rsidP="00EE218A">
      <w:pPr>
        <w:pStyle w:val="Heading4"/>
      </w:pPr>
      <w:r>
        <w:t>3] Negating is harder – Aff gets last speech to crystallize and shape the debate in a way the favors them with no 3NR</w:t>
      </w:r>
    </w:p>
    <w:p w14:paraId="348AE5A3" w14:textId="77777777" w:rsidR="00EE218A" w:rsidRPr="001C72C7" w:rsidRDefault="00EE218A" w:rsidP="00EE218A"/>
    <w:p w14:paraId="4F985D27" w14:textId="77777777" w:rsidR="00EE218A" w:rsidRDefault="00EE218A" w:rsidP="00EE218A">
      <w:pPr>
        <w:pStyle w:val="Heading4"/>
      </w:pPr>
      <w:r>
        <w:t>5] Burden of truth – Aff has the burden of truth and needs to prove the res as true</w:t>
      </w:r>
    </w:p>
    <w:p w14:paraId="233A9130" w14:textId="77777777" w:rsidR="00EE218A" w:rsidRDefault="00EE218A" w:rsidP="00EE218A"/>
    <w:p w14:paraId="18E0A71F" w14:textId="77777777" w:rsidR="00EE218A" w:rsidRDefault="00EE218A" w:rsidP="00EE218A">
      <w:pPr>
        <w:pStyle w:val="Heading4"/>
      </w:pPr>
      <w:r>
        <w:t>6] Illogical - negating becomes impossible because all defense becomes offense for the aff</w:t>
      </w:r>
    </w:p>
    <w:p w14:paraId="7D780B14" w14:textId="77777777" w:rsidR="00EE218A" w:rsidRPr="001C72C7" w:rsidRDefault="00EE218A" w:rsidP="00EE218A"/>
    <w:p w14:paraId="014DEEAA" w14:textId="77777777" w:rsidR="00EE218A" w:rsidRDefault="00EE218A" w:rsidP="00EE218A">
      <w:pPr>
        <w:pStyle w:val="Heading4"/>
      </w:pPr>
      <w:r>
        <w:t xml:space="preserve">7] </w:t>
      </w:r>
      <w:proofErr w:type="spellStart"/>
      <w:r>
        <w:t>Squo</w:t>
      </w:r>
      <w:proofErr w:type="spellEnd"/>
      <w:r>
        <w:t xml:space="preserve"> Burden – The affs burden is to prove we do anything but the </w:t>
      </w:r>
      <w:proofErr w:type="spellStart"/>
      <w:r>
        <w:t>squo</w:t>
      </w:r>
      <w:proofErr w:type="spellEnd"/>
      <w:r>
        <w:t xml:space="preserve"> so presume neg if the aff can’t prove that</w:t>
      </w:r>
    </w:p>
    <w:p w14:paraId="25C98E8E" w14:textId="77777777" w:rsidR="00EE218A" w:rsidRDefault="00EE218A" w:rsidP="00EE218A"/>
    <w:p w14:paraId="406EAA2A" w14:textId="77777777" w:rsidR="00EE218A" w:rsidRDefault="00EE218A" w:rsidP="00EE218A">
      <w:pPr>
        <w:pStyle w:val="Heading4"/>
      </w:pPr>
      <w:r>
        <w:t xml:space="preserve">8] </w:t>
      </w:r>
      <w:r w:rsidRPr="00B270FE">
        <w:t>Status Quo Bias</w:t>
      </w:r>
      <w:r>
        <w:t xml:space="preserve"> – you should default to a world where you don’t make change because making change assumes that world will be better than the current world </w:t>
      </w:r>
    </w:p>
    <w:p w14:paraId="7082E4A9" w14:textId="77777777" w:rsidR="00EE218A" w:rsidRDefault="00EE218A" w:rsidP="00EE218A"/>
    <w:p w14:paraId="688B0FFE" w14:textId="77777777" w:rsidR="00EE218A" w:rsidRDefault="00EE218A" w:rsidP="00EE218A">
      <w:pPr>
        <w:pStyle w:val="Heading4"/>
      </w:pPr>
      <w:r>
        <w:t>9] Absent morality nothing is unjust, so you negate</w:t>
      </w:r>
    </w:p>
    <w:p w14:paraId="39F172FE" w14:textId="77777777" w:rsidR="00EE218A" w:rsidRDefault="00EE218A" w:rsidP="00EE218A"/>
    <w:p w14:paraId="7ED54D71" w14:textId="77777777" w:rsidR="00EE218A" w:rsidRDefault="00EE218A" w:rsidP="00EE218A">
      <w:pPr>
        <w:pStyle w:val="Heading4"/>
      </w:pPr>
      <w:r>
        <w:t>10] Side Burdens – Neg burden is to deny the aff, so proving no reason to do the aff means you negate</w:t>
      </w:r>
    </w:p>
    <w:p w14:paraId="5808D9B7" w14:textId="77777777" w:rsidR="00EE218A" w:rsidRDefault="00EE218A" w:rsidP="00EE218A"/>
    <w:p w14:paraId="66953072" w14:textId="77777777" w:rsidR="00EE218A" w:rsidRPr="00B270FE" w:rsidRDefault="00EE218A" w:rsidP="00EE218A">
      <w:pPr>
        <w:pStyle w:val="Heading4"/>
      </w:pPr>
      <w:r>
        <w:t>11] Infinite prep time – aff gets infinite prep time and chooses the field of the debate so presume against them if they can’t even give a reason why you affirm</w:t>
      </w:r>
    </w:p>
    <w:p w14:paraId="047085FF" w14:textId="77777777" w:rsidR="00EE218A" w:rsidRDefault="00EE218A" w:rsidP="00EE218A">
      <w:pPr>
        <w:pStyle w:val="Heading4"/>
      </w:pPr>
    </w:p>
    <w:p w14:paraId="6BD12F6C" w14:textId="77777777" w:rsidR="00EE218A" w:rsidRPr="00595693" w:rsidRDefault="00EE218A" w:rsidP="00EE218A">
      <w:pPr>
        <w:pStyle w:val="Heading4"/>
      </w:pPr>
      <w:r>
        <w:t xml:space="preserve">No new 1AR presumption and permissibility warrants as to why </w:t>
      </w:r>
      <w:r w:rsidRPr="00EB1B7E">
        <w:t xml:space="preserve">they affirm - becomes a 10-7 </w:t>
      </w:r>
      <w:proofErr w:type="spellStart"/>
      <w:r w:rsidRPr="00EB1B7E">
        <w:t>timeskew</w:t>
      </w:r>
      <w:proofErr w:type="spellEnd"/>
      <w:r w:rsidRPr="00EB1B7E">
        <w:t xml:space="preserve"> since I don’t get new 2nr justifications</w:t>
      </w:r>
    </w:p>
    <w:p w14:paraId="53152D62" w14:textId="77777777" w:rsidR="00EE218A" w:rsidRPr="00831522" w:rsidRDefault="00EE218A" w:rsidP="00EE218A"/>
    <w:p w14:paraId="6E7AD8D9" w14:textId="77777777" w:rsidR="00EE218A" w:rsidRDefault="00EE218A" w:rsidP="00EE218A">
      <w:pPr>
        <w:pStyle w:val="Heading3"/>
      </w:pPr>
      <w:r>
        <w:t>Offense:</w:t>
      </w:r>
    </w:p>
    <w:p w14:paraId="79DDEB46" w14:textId="77777777" w:rsidR="00EE218A" w:rsidRDefault="00EE218A" w:rsidP="00EE218A">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5197D2BE" w14:textId="77777777" w:rsidR="00EE218A" w:rsidRPr="00831522" w:rsidRDefault="00EE218A" w:rsidP="00EE218A"/>
    <w:p w14:paraId="487C95AB" w14:textId="77777777" w:rsidR="00EE218A" w:rsidRDefault="00EE218A" w:rsidP="00EE218A">
      <w:pPr>
        <w:pStyle w:val="Heading4"/>
      </w:pPr>
      <w:r>
        <w:t>B] Tying morality to principles causes harmful ethical thought – means we can never adjust our thoughts or break principles even if the situation would be better for it</w:t>
      </w:r>
    </w:p>
    <w:p w14:paraId="6E86A85F" w14:textId="77777777" w:rsidR="00EE218A" w:rsidRPr="00831522" w:rsidRDefault="00EE218A" w:rsidP="00EE218A"/>
    <w:p w14:paraId="3EF629E4" w14:textId="77777777" w:rsidR="00EE218A" w:rsidRDefault="00EE218A" w:rsidP="00EE218A">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04B1E088" w14:textId="77777777" w:rsidR="00EE218A" w:rsidRPr="00831522" w:rsidRDefault="00EE218A" w:rsidP="00EE218A"/>
    <w:p w14:paraId="36FF6692" w14:textId="77777777" w:rsidR="00EE218A" w:rsidRPr="000B1A4B" w:rsidRDefault="00EE218A" w:rsidP="00EE218A">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7F0ECC79" w14:textId="77777777" w:rsidR="00EE218A" w:rsidRPr="00831522" w:rsidRDefault="00EE218A" w:rsidP="00EE218A"/>
    <w:p w14:paraId="1A2EB98C" w14:textId="74DED780" w:rsidR="00EE218A" w:rsidRDefault="00EE218A" w:rsidP="00EE218A">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p w14:paraId="23FE3C84" w14:textId="571E0C43" w:rsidR="00EE218A" w:rsidRDefault="00EE218A" w:rsidP="00EE218A"/>
    <w:p w14:paraId="36C942F4" w14:textId="621A5199" w:rsidR="00EE218A" w:rsidRDefault="00EE218A" w:rsidP="00EE218A"/>
    <w:p w14:paraId="26B934F3" w14:textId="68F9D35F" w:rsidR="00EE218A" w:rsidRDefault="00AF4BCF" w:rsidP="00AF4BCF">
      <w:pPr>
        <w:pStyle w:val="Heading2"/>
      </w:pPr>
      <w:r>
        <w:t xml:space="preserve">Off 2 – </w:t>
      </w:r>
    </w:p>
    <w:p w14:paraId="532EDF5E" w14:textId="77777777" w:rsidR="00AF4BCF" w:rsidRDefault="00AF4BCF" w:rsidP="00AF4BCF">
      <w:pPr>
        <w:pStyle w:val="Heading4"/>
      </w:pPr>
      <w:r>
        <w:t>Russia and China are rapidly pulling ahead of the U.S. in space weapons that will be key for future conflicts</w:t>
      </w:r>
    </w:p>
    <w:p w14:paraId="483BFCA7" w14:textId="77777777" w:rsidR="00AF4BCF" w:rsidRDefault="00AF4BCF" w:rsidP="00AF4BCF">
      <w:pPr>
        <w:rPr>
          <w:rStyle w:val="StyleUnderline"/>
          <w:sz w:val="16"/>
          <w:szCs w:val="16"/>
        </w:rPr>
      </w:pPr>
      <w:r w:rsidRPr="00C70D25">
        <w:rPr>
          <w:rStyle w:val="Emphasis"/>
        </w:rPr>
        <w:t>Herman</w:t>
      </w:r>
      <w:r w:rsidRPr="00C70D25">
        <w:rPr>
          <w:rStyle w:val="StyleUnderline"/>
          <w:sz w:val="16"/>
          <w:szCs w:val="16"/>
        </w:rPr>
        <w:t>, Marisa. “Russia, China Step up Orbital Attacks as Biden Fumbles Space Force Mission.” Newsmax, 3 Dec. 20</w:t>
      </w:r>
      <w:r w:rsidRPr="00C70D25">
        <w:rPr>
          <w:rStyle w:val="Emphasis"/>
        </w:rPr>
        <w:t>21</w:t>
      </w:r>
      <w:r w:rsidRPr="00C70D25">
        <w:rPr>
          <w:rStyle w:val="StyleUnderline"/>
          <w:sz w:val="16"/>
          <w:szCs w:val="16"/>
        </w:rPr>
        <w:t>, www.newsmax.com/platinum/space-force-china-russia-biden/2021/12/03/id/1047193/. Accessed 24 Dec. 2021.</w:t>
      </w:r>
    </w:p>
    <w:p w14:paraId="405874E6" w14:textId="77777777" w:rsidR="00AF4BCF" w:rsidRPr="00C70D25" w:rsidRDefault="00AF4BCF" w:rsidP="00AF4BCF">
      <w:pPr>
        <w:rPr>
          <w:sz w:val="16"/>
          <w:szCs w:val="16"/>
          <w:u w:val="single"/>
        </w:rPr>
      </w:pPr>
      <w:r>
        <w:rPr>
          <w:rStyle w:val="StyleUnderline"/>
          <w:sz w:val="16"/>
          <w:szCs w:val="16"/>
        </w:rPr>
        <w:t>45 sec</w:t>
      </w:r>
    </w:p>
    <w:p w14:paraId="1C897A6B" w14:textId="77777777" w:rsidR="00AF4BCF" w:rsidRDefault="00AF4BCF" w:rsidP="00AF4BCF">
      <w:pPr>
        <w:rPr>
          <w:sz w:val="16"/>
        </w:rPr>
      </w:pPr>
      <w:r w:rsidRPr="00C70D25">
        <w:rPr>
          <w:rStyle w:val="StyleUnderline"/>
        </w:rPr>
        <w:t xml:space="preserve">As Russia and China ramp up space attacks targeting American assets in orbit, defense experts believe that </w:t>
      </w:r>
      <w:r w:rsidRPr="00534C71">
        <w:rPr>
          <w:rStyle w:val="Emphasis"/>
        </w:rPr>
        <w:t>Space Force</w:t>
      </w:r>
      <w:r w:rsidRPr="00534C71">
        <w:rPr>
          <w:rStyle w:val="StyleUnderline"/>
        </w:rPr>
        <w:t xml:space="preserve">, the newest branch of the military, is </w:t>
      </w:r>
      <w:r w:rsidRPr="00534C71">
        <w:rPr>
          <w:rStyle w:val="Emphasis"/>
        </w:rPr>
        <w:t>uniquely positioned to defend U.S. interests on the battlefield</w:t>
      </w:r>
      <w:r w:rsidRPr="00534C71">
        <w:rPr>
          <w:rStyle w:val="StyleUnderline"/>
        </w:rPr>
        <w:t xml:space="preserve"> </w:t>
      </w:r>
      <w:r w:rsidRPr="00534C71">
        <w:rPr>
          <w:rStyle w:val="Emphasis"/>
        </w:rPr>
        <w:t>beyond the atmosphere</w:t>
      </w:r>
      <w:r w:rsidRPr="00534C71">
        <w:rPr>
          <w:rStyle w:val="StyleUnderline"/>
        </w:rPr>
        <w:t xml:space="preserve"> — but </w:t>
      </w:r>
      <w:r w:rsidRPr="00534C71">
        <w:rPr>
          <w:rStyle w:val="Emphasis"/>
        </w:rPr>
        <w:t>only if the service is utilized properly</w:t>
      </w:r>
      <w:r w:rsidRPr="00C70D25">
        <w:rPr>
          <w:rStyle w:val="StyleUnderline"/>
        </w:rPr>
        <w:t>.</w:t>
      </w:r>
      <w:r>
        <w:rPr>
          <w:rStyle w:val="StyleUnderline"/>
        </w:rPr>
        <w:t xml:space="preserve"> </w:t>
      </w:r>
      <w:r w:rsidRPr="00D312BE">
        <w:rPr>
          <w:sz w:val="16"/>
        </w:rPr>
        <w:t xml:space="preserve">Former President Donald Trump created the Space Force on Dec. 20, </w:t>
      </w:r>
      <w:proofErr w:type="gramStart"/>
      <w:r w:rsidRPr="00D312BE">
        <w:rPr>
          <w:sz w:val="16"/>
        </w:rPr>
        <w:t>2019</w:t>
      </w:r>
      <w:proofErr w:type="gramEnd"/>
      <w:r w:rsidRPr="00D312BE">
        <w:rPr>
          <w:sz w:val="16"/>
        </w:rPr>
        <w:t xml:space="preserve"> as a separate branch within the Department of the Air Force that was tasked with defending national security interests from above. </w:t>
      </w:r>
      <w:r w:rsidRPr="00C70D25">
        <w:rPr>
          <w:rStyle w:val="StyleUnderline"/>
        </w:rPr>
        <w:t xml:space="preserve">And as </w:t>
      </w:r>
      <w:r w:rsidRPr="0012448F">
        <w:rPr>
          <w:rStyle w:val="Emphasis"/>
          <w:highlight w:val="yellow"/>
        </w:rPr>
        <w:t>U.S</w:t>
      </w:r>
      <w:r w:rsidRPr="00534C71">
        <w:rPr>
          <w:rStyle w:val="Emphasis"/>
          <w:highlight w:val="yellow"/>
        </w:rPr>
        <w:t>. adversaries</w:t>
      </w:r>
      <w:r w:rsidRPr="00534C71">
        <w:rPr>
          <w:rStyle w:val="StyleUnderline"/>
          <w:highlight w:val="yellow"/>
        </w:rPr>
        <w:t xml:space="preserve"> make </w:t>
      </w:r>
      <w:r w:rsidRPr="00534C71">
        <w:rPr>
          <w:rStyle w:val="Emphasis"/>
          <w:highlight w:val="yellow"/>
        </w:rPr>
        <w:t>major advancements</w:t>
      </w:r>
      <w:r w:rsidRPr="00534C71">
        <w:rPr>
          <w:rStyle w:val="StyleUnderline"/>
          <w:highlight w:val="yellow"/>
        </w:rPr>
        <w:t xml:space="preserve"> in</w:t>
      </w:r>
      <w:r w:rsidRPr="00C70D25">
        <w:rPr>
          <w:rStyle w:val="StyleUnderline"/>
        </w:rPr>
        <w:t xml:space="preserve"> the </w:t>
      </w:r>
      <w:r w:rsidRPr="00534C71">
        <w:rPr>
          <w:rStyle w:val="Emphasis"/>
          <w:highlight w:val="yellow"/>
        </w:rPr>
        <w:t>space weapons</w:t>
      </w:r>
      <w:r w:rsidRPr="00C70D25">
        <w:rPr>
          <w:rStyle w:val="StyleUnderline"/>
        </w:rPr>
        <w:t xml:space="preserve"> arena and continue to carry out various attacks — including </w:t>
      </w:r>
      <w:r w:rsidRPr="007B1AC9">
        <w:rPr>
          <w:rStyle w:val="Emphasis"/>
        </w:rPr>
        <w:t>electronic warfare jamming</w:t>
      </w:r>
      <w:r w:rsidRPr="007B1AC9">
        <w:rPr>
          <w:rStyle w:val="StyleUnderline"/>
        </w:rPr>
        <w:t xml:space="preserve">, </w:t>
      </w:r>
      <w:r w:rsidRPr="007B1AC9">
        <w:rPr>
          <w:rStyle w:val="Emphasis"/>
        </w:rPr>
        <w:t>temporarily blinding optics with lasers</w:t>
      </w:r>
      <w:r w:rsidRPr="00C70D25">
        <w:rPr>
          <w:rStyle w:val="StyleUnderline"/>
        </w:rPr>
        <w:t xml:space="preserve">, and </w:t>
      </w:r>
      <w:r w:rsidRPr="007B1AC9">
        <w:rPr>
          <w:rStyle w:val="Emphasis"/>
        </w:rPr>
        <w:t>cyberattacks on U.S. satellites</w:t>
      </w:r>
      <w:r w:rsidRPr="00C70D25">
        <w:rPr>
          <w:rStyle w:val="StyleUnderline"/>
        </w:rPr>
        <w:t xml:space="preserve"> — defense analysts argue that the Pentagon should be better equipping Space Force with the tools it needs to defend the U.S. from a possible “space Pearl Harbor.”</w:t>
      </w:r>
      <w:r w:rsidRPr="00D312BE">
        <w:rPr>
          <w:rStyle w:val="StyleUnderline"/>
          <w:sz w:val="16"/>
          <w:u w:val="none"/>
        </w:rPr>
        <w:t xml:space="preserve"> </w:t>
      </w:r>
      <w:r w:rsidRPr="00C70D25">
        <w:rPr>
          <w:rStyle w:val="StyleUnderline"/>
        </w:rPr>
        <w:t xml:space="preserve">In recent months, </w:t>
      </w:r>
      <w:r w:rsidRPr="00534C71">
        <w:rPr>
          <w:rStyle w:val="Emphasis"/>
          <w:highlight w:val="yellow"/>
        </w:rPr>
        <w:t>Russia and China</w:t>
      </w:r>
      <w:r w:rsidRPr="00110643">
        <w:rPr>
          <w:rStyle w:val="Emphasis"/>
        </w:rPr>
        <w:t xml:space="preserve"> have </w:t>
      </w:r>
      <w:r w:rsidRPr="00534C71">
        <w:rPr>
          <w:rStyle w:val="Emphasis"/>
          <w:highlight w:val="yellow"/>
        </w:rPr>
        <w:t>openly flex</w:t>
      </w:r>
      <w:r w:rsidRPr="00110643">
        <w:rPr>
          <w:rStyle w:val="Emphasis"/>
        </w:rPr>
        <w:t xml:space="preserve">ed </w:t>
      </w:r>
      <w:r w:rsidRPr="00534C71">
        <w:rPr>
          <w:rStyle w:val="Emphasis"/>
          <w:highlight w:val="yellow"/>
        </w:rPr>
        <w:t>their space capabilities</w:t>
      </w:r>
      <w:r w:rsidRPr="00C70D25">
        <w:rPr>
          <w:rStyle w:val="StyleUnderline"/>
        </w:rPr>
        <w:t xml:space="preserve">. Russia </w:t>
      </w:r>
      <w:r w:rsidRPr="00C70D25">
        <w:rPr>
          <w:rStyle w:val="Emphasis"/>
        </w:rPr>
        <w:t>recently conducted a weapons test in which it blew up one of its own defunct satellites</w:t>
      </w:r>
      <w:r w:rsidRPr="00C70D25">
        <w:rPr>
          <w:rStyle w:val="StyleUnderline"/>
        </w:rPr>
        <w:t xml:space="preserve">, in the process </w:t>
      </w:r>
      <w:r w:rsidRPr="00C70D25">
        <w:rPr>
          <w:rStyle w:val="Emphasis"/>
        </w:rPr>
        <w:t>creating</w:t>
      </w:r>
      <w:r w:rsidRPr="00C70D25">
        <w:rPr>
          <w:rStyle w:val="StyleUnderline"/>
        </w:rPr>
        <w:t xml:space="preserve"> more than 1,500 pieces of </w:t>
      </w:r>
      <w:r w:rsidRPr="00C70D25">
        <w:rPr>
          <w:rStyle w:val="Emphasis"/>
        </w:rPr>
        <w:t>space junk that continues to pose a danger to astronauts aboard the International Space Station</w:t>
      </w:r>
      <w:r w:rsidRPr="00C70D25">
        <w:rPr>
          <w:rStyle w:val="StyleUnderline"/>
        </w:rPr>
        <w:t xml:space="preserve"> — including Russian astronauts.</w:t>
      </w:r>
      <w:r w:rsidRPr="00D312BE">
        <w:rPr>
          <w:rStyle w:val="StyleUnderline"/>
          <w:sz w:val="16"/>
          <w:u w:val="none"/>
        </w:rPr>
        <w:t xml:space="preserve"> </w:t>
      </w:r>
      <w:r w:rsidRPr="00C70D25">
        <w:rPr>
          <w:rStyle w:val="Emphasis"/>
        </w:rPr>
        <w:t>China carried out a hypersonic missile test that was reportedly so advanced it left Pentagon scientists “baffled”</w:t>
      </w:r>
      <w:r w:rsidRPr="00C70D25">
        <w:rPr>
          <w:rStyle w:val="StyleUnderline"/>
        </w:rPr>
        <w:t xml:space="preserve"> because it “defied science” after the initial vehicle fired a second missile mid-flight.</w:t>
      </w:r>
      <w:r w:rsidRPr="00D312BE">
        <w:rPr>
          <w:rStyle w:val="StyleUnderline"/>
          <w:sz w:val="16"/>
          <w:u w:val="none"/>
        </w:rPr>
        <w:t xml:space="preserve"> </w:t>
      </w:r>
      <w:r w:rsidRPr="00A407A6">
        <w:rPr>
          <w:rStyle w:val="StyleUnderline"/>
        </w:rPr>
        <w:t xml:space="preserve">“We are in an </w:t>
      </w:r>
      <w:r w:rsidRPr="00534C71">
        <w:rPr>
          <w:rStyle w:val="Emphasis"/>
          <w:highlight w:val="yellow"/>
        </w:rPr>
        <w:t>age of a great power competition</w:t>
      </w:r>
      <w:r w:rsidRPr="00A407A6">
        <w:rPr>
          <w:rStyle w:val="Emphasis"/>
        </w:rPr>
        <w:t xml:space="preserve"> and space is really</w:t>
      </w:r>
      <w:r w:rsidRPr="00A407A6">
        <w:rPr>
          <w:rStyle w:val="StyleUnderline"/>
        </w:rPr>
        <w:t xml:space="preserve"> an </w:t>
      </w:r>
      <w:r w:rsidRPr="00A407A6">
        <w:rPr>
          <w:rStyle w:val="Emphasis"/>
        </w:rPr>
        <w:t>undefined</w:t>
      </w:r>
      <w:r w:rsidRPr="00A407A6">
        <w:rPr>
          <w:rStyle w:val="StyleUnderline"/>
        </w:rPr>
        <w:t xml:space="preserve"> arena,” said Annie Aleman, director of communications for the American Security Project. “We are seeing a lot of </w:t>
      </w:r>
      <w:r w:rsidRPr="00534C71">
        <w:rPr>
          <w:rStyle w:val="Emphasis"/>
          <w:highlight w:val="yellow"/>
        </w:rPr>
        <w:t>increasing aggression</w:t>
      </w:r>
      <w:r w:rsidRPr="00110643">
        <w:rPr>
          <w:rStyle w:val="Emphasis"/>
        </w:rPr>
        <w:t xml:space="preserve"> and the </w:t>
      </w:r>
      <w:r w:rsidRPr="00534C71">
        <w:rPr>
          <w:rStyle w:val="Emphasis"/>
          <w:highlight w:val="yellow"/>
        </w:rPr>
        <w:t>pace of conflict is rapidly intensifying</w:t>
      </w:r>
      <w:r w:rsidRPr="00A407A6">
        <w:rPr>
          <w:rStyle w:val="StyleUnderline"/>
        </w:rPr>
        <w:t xml:space="preserve">. </w:t>
      </w:r>
      <w:r w:rsidRPr="00A407A6">
        <w:rPr>
          <w:rStyle w:val="Emphasis"/>
        </w:rPr>
        <w:t>Space Force should absolutely continue to be a priority of the [Defense Department].”</w:t>
      </w:r>
      <w:r w:rsidRPr="00D312BE">
        <w:rPr>
          <w:rStyle w:val="Emphasis"/>
          <w:b w:val="0"/>
          <w:iCs w:val="0"/>
          <w:sz w:val="16"/>
          <w:u w:val="none"/>
        </w:rPr>
        <w:t xml:space="preserve"> </w:t>
      </w:r>
      <w:r w:rsidRPr="00D312BE">
        <w:rPr>
          <w:sz w:val="16"/>
        </w:rPr>
        <w:t xml:space="preserve">Nicolas Chaillan, who served as the first chief software officer for both the Air Force and Space Force, said </w:t>
      </w:r>
      <w:r w:rsidRPr="00534C71">
        <w:rPr>
          <w:rStyle w:val="Emphasis"/>
          <w:highlight w:val="yellow"/>
        </w:rPr>
        <w:t>China and Russia</w:t>
      </w:r>
      <w:r w:rsidRPr="005E6C73">
        <w:rPr>
          <w:rStyle w:val="StyleUnderline"/>
        </w:rPr>
        <w:t xml:space="preserve"> are </w:t>
      </w:r>
      <w:r w:rsidRPr="00534C71">
        <w:rPr>
          <w:rStyle w:val="Emphasis"/>
          <w:highlight w:val="yellow"/>
        </w:rPr>
        <w:t>ahead of the U.S. in</w:t>
      </w:r>
      <w:r w:rsidRPr="00110643">
        <w:rPr>
          <w:rStyle w:val="Emphasis"/>
        </w:rPr>
        <w:t xml:space="preserve"> the </w:t>
      </w:r>
      <w:r w:rsidRPr="00534C71">
        <w:rPr>
          <w:rStyle w:val="Emphasis"/>
          <w:highlight w:val="yellow"/>
        </w:rPr>
        <w:t>“most critical war-fighting capabilities that will make it or break it in the next wars</w:t>
      </w:r>
      <w:r w:rsidRPr="005E6C73">
        <w:rPr>
          <w:rStyle w:val="Emphasis"/>
        </w:rPr>
        <w:t xml:space="preserve"> to come</w:t>
      </w:r>
      <w:r w:rsidRPr="005E6C73">
        <w:rPr>
          <w:rStyle w:val="StyleUnderline"/>
        </w:rPr>
        <w:t xml:space="preserve">.” At the same time, he said the </w:t>
      </w:r>
      <w:r w:rsidRPr="005E6C73">
        <w:rPr>
          <w:rStyle w:val="Emphasis"/>
        </w:rPr>
        <w:t>U.S. has failed to grasp the urgency of recognizing space</w:t>
      </w:r>
      <w:r w:rsidRPr="005E6C73">
        <w:rPr>
          <w:rStyle w:val="StyleUnderline"/>
        </w:rPr>
        <w:t xml:space="preserve"> as a “critical domain.”</w:t>
      </w:r>
      <w:r w:rsidRPr="00D312BE">
        <w:rPr>
          <w:sz w:val="16"/>
        </w:rPr>
        <w:t xml:space="preserve"> </w:t>
      </w:r>
      <w:r w:rsidRPr="005E6C73">
        <w:rPr>
          <w:rStyle w:val="StyleUnderline"/>
        </w:rPr>
        <w:t>“</w:t>
      </w:r>
      <w:r w:rsidRPr="003925E8">
        <w:rPr>
          <w:rStyle w:val="Emphasis"/>
          <w:highlight w:val="yellow"/>
        </w:rPr>
        <w:t>Russia</w:t>
      </w:r>
      <w:r w:rsidRPr="005E6C73">
        <w:rPr>
          <w:rStyle w:val="Emphasis"/>
        </w:rPr>
        <w:t xml:space="preserve"> is </w:t>
      </w:r>
      <w:r w:rsidRPr="007B1AC9">
        <w:rPr>
          <w:rStyle w:val="Emphasis"/>
        </w:rPr>
        <w:t xml:space="preserve">clearly </w:t>
      </w:r>
      <w:r w:rsidRPr="003925E8">
        <w:rPr>
          <w:rStyle w:val="Emphasis"/>
          <w:highlight w:val="yellow"/>
        </w:rPr>
        <w:t>seeing the importance of space</w:t>
      </w:r>
      <w:r w:rsidRPr="005E6C73">
        <w:rPr>
          <w:rStyle w:val="StyleUnderline"/>
        </w:rPr>
        <w:t xml:space="preserve">, and </w:t>
      </w:r>
      <w:r w:rsidRPr="005E6C73">
        <w:rPr>
          <w:rStyle w:val="Emphasis"/>
        </w:rPr>
        <w:t>its ability of striking down satellites could be devastating and have cascading effects for the U.S. government</w:t>
      </w:r>
      <w:r w:rsidRPr="005E6C73">
        <w:rPr>
          <w:rStyle w:val="StyleUnderline"/>
        </w:rPr>
        <w:t>, American people, and allies of the U.S.,” he said.</w:t>
      </w:r>
      <w:r w:rsidRPr="00D312BE">
        <w:rPr>
          <w:rStyle w:val="StyleUnderline"/>
          <w:sz w:val="16"/>
          <w:u w:val="none"/>
        </w:rPr>
        <w:t xml:space="preserve"> </w:t>
      </w:r>
      <w:r w:rsidRPr="00D312BE">
        <w:rPr>
          <w:sz w:val="16"/>
        </w:rPr>
        <w:t xml:space="preserve">What is even more alarming to Chaillan is the fact that </w:t>
      </w:r>
      <w:r w:rsidRPr="00534C71">
        <w:rPr>
          <w:rStyle w:val="Emphasis"/>
          <w:highlight w:val="yellow"/>
        </w:rPr>
        <w:t>China</w:t>
      </w:r>
      <w:r w:rsidRPr="005D69C5">
        <w:rPr>
          <w:rStyle w:val="Emphasis"/>
        </w:rPr>
        <w:t xml:space="preserve"> has </w:t>
      </w:r>
      <w:r w:rsidRPr="00534C71">
        <w:rPr>
          <w:rStyle w:val="Emphasis"/>
          <w:highlight w:val="yellow"/>
        </w:rPr>
        <w:t>conducted over 200 hypersonic tests while the U.S. has carried out a mere nine</w:t>
      </w:r>
      <w:r w:rsidRPr="009372C6">
        <w:rPr>
          <w:rStyle w:val="StyleUnderline"/>
        </w:rPr>
        <w:t xml:space="preserve"> and isn’t close to testing anything approaching a fully functioning missile.</w:t>
      </w:r>
      <w:r w:rsidRPr="00D312BE">
        <w:rPr>
          <w:sz w:val="16"/>
        </w:rPr>
        <w:t xml:space="preserve"> “What’s lacking is urgency and realizing that this is even bigger than we thought,” he said. “The next wave of innovation is going to touch the Air Force and Space Force.” Brandon Weichert, space expert and author of “Winning Space: How America Remains a Superpower,” said </w:t>
      </w:r>
      <w:r w:rsidRPr="009372C6">
        <w:rPr>
          <w:rStyle w:val="StyleUnderline"/>
        </w:rPr>
        <w:t>these most recent space incidents should have served as a wake-up call to the threats that U.S. adversaries pose in space.</w:t>
      </w:r>
      <w:r w:rsidRPr="00D312BE">
        <w:rPr>
          <w:rStyle w:val="StyleUnderline"/>
          <w:sz w:val="16"/>
          <w:u w:val="none"/>
        </w:rPr>
        <w:t xml:space="preserve"> </w:t>
      </w:r>
      <w:r w:rsidRPr="009372C6">
        <w:rPr>
          <w:rStyle w:val="StyleUnderline"/>
        </w:rPr>
        <w:t xml:space="preserve">He believes that </w:t>
      </w:r>
      <w:r w:rsidRPr="0055391B">
        <w:rPr>
          <w:rStyle w:val="Emphasis"/>
        </w:rPr>
        <w:t>Space Force is the “best way” to compete in the new “space race”</w:t>
      </w:r>
      <w:r w:rsidRPr="0055391B">
        <w:rPr>
          <w:rStyle w:val="StyleUnderline"/>
        </w:rPr>
        <w:t xml:space="preserve"> playing out in the skies.</w:t>
      </w:r>
      <w:r w:rsidRPr="0055391B">
        <w:rPr>
          <w:rStyle w:val="StyleUnderline"/>
          <w:sz w:val="16"/>
          <w:u w:val="none"/>
        </w:rPr>
        <w:t xml:space="preserve"> </w:t>
      </w:r>
      <w:r w:rsidRPr="0055391B">
        <w:rPr>
          <w:rStyle w:val="Emphasis"/>
        </w:rPr>
        <w:t>But</w:t>
      </w:r>
      <w:r w:rsidRPr="0055391B">
        <w:rPr>
          <w:rStyle w:val="StyleUnderline"/>
        </w:rPr>
        <w:t xml:space="preserve"> he said the branch </w:t>
      </w:r>
      <w:r w:rsidRPr="0055391B">
        <w:rPr>
          <w:rStyle w:val="Emphasis"/>
        </w:rPr>
        <w:t>isn’t living up to its expectations because its current leadership</w:t>
      </w:r>
      <w:r w:rsidRPr="0055391B">
        <w:rPr>
          <w:rStyle w:val="StyleUnderline"/>
        </w:rPr>
        <w:t xml:space="preserve"> — and the politics of the Biden administration — are not allowing the department to act boldly enough.</w:t>
      </w:r>
      <w:r w:rsidRPr="0055391B">
        <w:rPr>
          <w:rStyle w:val="StyleUnderline"/>
          <w:sz w:val="16"/>
          <w:u w:val="none"/>
        </w:rPr>
        <w:t xml:space="preserve"> </w:t>
      </w:r>
      <w:r w:rsidRPr="0055391B">
        <w:rPr>
          <w:rStyle w:val="StyleUnderline"/>
        </w:rPr>
        <w:t xml:space="preserve">Weichert points out that Space Force is following the advice of consultants who are </w:t>
      </w:r>
      <w:r w:rsidRPr="0055391B">
        <w:rPr>
          <w:rStyle w:val="Emphasis"/>
        </w:rPr>
        <w:t>committed to the de-weaponization of space</w:t>
      </w:r>
      <w:r w:rsidRPr="0055391B">
        <w:rPr>
          <w:rStyle w:val="StyleUnderline"/>
        </w:rPr>
        <w:t>, and people who believe space “should be a sanctuary from weapons” and don’t believe that space is for anything other than “taking pretty pictures of stars.”</w:t>
      </w:r>
      <w:r w:rsidRPr="0055391B">
        <w:rPr>
          <w:rStyle w:val="StyleUnderline"/>
          <w:sz w:val="16"/>
          <w:u w:val="none"/>
        </w:rPr>
        <w:t xml:space="preserve"> </w:t>
      </w:r>
      <w:r w:rsidRPr="0055391B">
        <w:rPr>
          <w:rStyle w:val="StyleUnderline"/>
        </w:rPr>
        <w:t xml:space="preserve">“They </w:t>
      </w:r>
      <w:r w:rsidRPr="0055391B">
        <w:rPr>
          <w:rStyle w:val="Emphasis"/>
        </w:rPr>
        <w:t>don’t believe in using space as a strategic asset</w:t>
      </w:r>
      <w:r w:rsidRPr="0055391B">
        <w:rPr>
          <w:rStyle w:val="StyleUnderline"/>
        </w:rPr>
        <w:t>,” he said. “There is no strategic vision for dominating space.”</w:t>
      </w:r>
      <w:r w:rsidRPr="0055391B">
        <w:rPr>
          <w:rStyle w:val="StyleUnderline"/>
          <w:sz w:val="16"/>
          <w:u w:val="none"/>
        </w:rPr>
        <w:t xml:space="preserve"> </w:t>
      </w:r>
      <w:r w:rsidRPr="0055391B">
        <w:rPr>
          <w:rStyle w:val="StyleUnderline"/>
        </w:rPr>
        <w:t xml:space="preserve">Instead of going big and making the investments necessary to compete with China and Russia, Weichert said </w:t>
      </w:r>
      <w:r w:rsidRPr="0055391B">
        <w:rPr>
          <w:rStyle w:val="Emphasis"/>
        </w:rPr>
        <w:t>the branch has quickly become a bureaucracy that does “everything but actual space dominance.”</w:t>
      </w:r>
      <w:r w:rsidRPr="00D312BE">
        <w:rPr>
          <w:rStyle w:val="Emphasis"/>
          <w:b w:val="0"/>
          <w:iCs w:val="0"/>
          <w:sz w:val="16"/>
          <w:u w:val="none"/>
        </w:rPr>
        <w:t xml:space="preserve"> </w:t>
      </w:r>
      <w:r w:rsidRPr="00D312BE">
        <w:rPr>
          <w:sz w:val="16"/>
        </w:rPr>
        <w:t xml:space="preserve">“Space Force doesn’t want to do space,” he said. Weichert said that part of the reason Space Force has lagged behind is because it is viewed as a “Trump boondoggle, vanity project” by D.C. leadership. But as the jockeying for control of space heats up among world powers, Aleman said it was “quite frankly a mistake to not take Space Force seriously in the first place.” </w:t>
      </w:r>
      <w:r w:rsidRPr="009372C6">
        <w:rPr>
          <w:rStyle w:val="StyleUnderline"/>
        </w:rPr>
        <w:t>Earlier this year, House Democrats even went as far as to introduce a bill that aimed to abolish Space Force.</w:t>
      </w:r>
      <w:r w:rsidRPr="00D312BE">
        <w:rPr>
          <w:rStyle w:val="StyleUnderline"/>
          <w:sz w:val="16"/>
          <w:u w:val="none"/>
        </w:rPr>
        <w:t xml:space="preserve"> </w:t>
      </w:r>
      <w:r w:rsidRPr="00D312BE">
        <w:rPr>
          <w:sz w:val="16"/>
        </w:rPr>
        <w:t>Rep. Jared Huffman, D-Calif., introduced the bill and wrote that Space Force “threatened longstanding peace” and “wasted billions of taxpayer dollars” on the “militarization of space” in a statement about the proposal. Shortly after President Joe Biden took office, White House press secretary Jen Psaki mocked reporters asking questions about Space Force, after Psaki suggested she did not know who was in charge. On Wednesday, Vice President Kamala Harris held the first National Space Council meeting of the Biden administration — where she delivered a speech on the White House’s “approach to ensuring that space activities create opportunities that benefit the American people and the world.” “</w:t>
      </w:r>
      <w:r w:rsidRPr="00901F32">
        <w:rPr>
          <w:rStyle w:val="StyleUnderline"/>
        </w:rPr>
        <w:t xml:space="preserve">When you look at </w:t>
      </w:r>
      <w:r w:rsidRPr="00D312BE">
        <w:rPr>
          <w:rStyle w:val="Emphasis"/>
        </w:rPr>
        <w:t>people promoted into leadership roles</w:t>
      </w:r>
      <w:r w:rsidRPr="00901F32">
        <w:rPr>
          <w:rStyle w:val="StyleUnderline"/>
        </w:rPr>
        <w:t xml:space="preserve">, they are people who genuinely </w:t>
      </w:r>
      <w:r w:rsidRPr="00D312BE">
        <w:rPr>
          <w:rStyle w:val="Emphasis"/>
        </w:rPr>
        <w:t>don’t believe in space power</w:t>
      </w:r>
      <w:r w:rsidRPr="00D312BE">
        <w:rPr>
          <w:sz w:val="16"/>
        </w:rPr>
        <w:t xml:space="preserve">,” Weichert said. So, instead of equipping Space Force with cutting edge technology and defense weapons, he said the </w:t>
      </w:r>
      <w:r w:rsidRPr="00D312BE">
        <w:rPr>
          <w:rStyle w:val="Emphasis"/>
        </w:rPr>
        <w:t>Biden team is focused on crafting binding treaties that prevent the U.S. from bringing any weapons into space</w:t>
      </w:r>
      <w:r w:rsidRPr="00901F32">
        <w:rPr>
          <w:rStyle w:val="StyleUnderline"/>
        </w:rPr>
        <w:t>.</w:t>
      </w:r>
      <w:r w:rsidRPr="00D312BE">
        <w:rPr>
          <w:sz w:val="16"/>
        </w:rPr>
        <w:t xml:space="preserve"> And </w:t>
      </w:r>
      <w:r w:rsidRPr="00D312BE">
        <w:rPr>
          <w:rStyle w:val="Emphasis"/>
        </w:rPr>
        <w:t>while</w:t>
      </w:r>
      <w:r w:rsidRPr="00901F32">
        <w:rPr>
          <w:rStyle w:val="StyleUnderline"/>
        </w:rPr>
        <w:t xml:space="preserve"> the U.S. focus is on preserving space as some sort of haven for future explorers</w:t>
      </w:r>
      <w:r w:rsidRPr="00D312BE">
        <w:rPr>
          <w:sz w:val="16"/>
        </w:rPr>
        <w:t xml:space="preserve">, Weichert said </w:t>
      </w:r>
      <w:r w:rsidRPr="00D312BE">
        <w:rPr>
          <w:rStyle w:val="Emphasis"/>
        </w:rPr>
        <w:t>Russia is “laughing at us</w:t>
      </w:r>
      <w:r w:rsidRPr="00901F32">
        <w:rPr>
          <w:rStyle w:val="StyleUnderline"/>
        </w:rPr>
        <w:t xml:space="preserve"> and going full boar” to deny Americans access to space.</w:t>
      </w:r>
      <w:r w:rsidRPr="00D312BE">
        <w:rPr>
          <w:rStyle w:val="StyleUnderline"/>
          <w:sz w:val="16"/>
          <w:u w:val="none"/>
        </w:rPr>
        <w:t xml:space="preserve"> </w:t>
      </w:r>
      <w:r w:rsidRPr="00D312BE">
        <w:rPr>
          <w:sz w:val="16"/>
        </w:rPr>
        <w:t>“</w:t>
      </w:r>
      <w:r w:rsidRPr="0012448F">
        <w:rPr>
          <w:rStyle w:val="StyleUnderline"/>
          <w:highlight w:val="yellow"/>
        </w:rPr>
        <w:t>It’s going to take a complete defeat of the U.S. by China or Russia for the U.S. to realize we needed it</w:t>
      </w:r>
      <w:r w:rsidRPr="00D312BE">
        <w:rPr>
          <w:sz w:val="16"/>
        </w:rPr>
        <w:t>,” he said. Chaillan also fears a shocking space attack is on the horizon, and once it’s happened, it will already be too late. “</w:t>
      </w:r>
      <w:r w:rsidRPr="00D312BE">
        <w:rPr>
          <w:rStyle w:val="Emphasis"/>
        </w:rPr>
        <w:t>This is not a game</w:t>
      </w:r>
      <w:r w:rsidRPr="00D312BE">
        <w:rPr>
          <w:sz w:val="16"/>
        </w:rPr>
        <w:t>, and we keep dismissing it like it’s never going to happen,” he said of a possible space attack. “</w:t>
      </w:r>
      <w:r w:rsidRPr="003E5833">
        <w:rPr>
          <w:rStyle w:val="StyleUnderline"/>
        </w:rPr>
        <w:t>We have to be demanding more from the Pentagon and the [Biden] administration to take action</w:t>
      </w:r>
      <w:r w:rsidRPr="00D312BE">
        <w:rPr>
          <w:sz w:val="16"/>
        </w:rPr>
        <w:t xml:space="preserve">.” </w:t>
      </w:r>
      <w:r w:rsidRPr="00D312BE">
        <w:rPr>
          <w:rStyle w:val="StyleUnderline"/>
          <w:highlight w:val="yellow"/>
        </w:rPr>
        <w:t>To compete with China and Russia in space</w:t>
      </w:r>
      <w:r w:rsidRPr="002A536E">
        <w:rPr>
          <w:rStyle w:val="StyleUnderline"/>
        </w:rPr>
        <w:t xml:space="preserve">, he said </w:t>
      </w:r>
      <w:r w:rsidRPr="00D312BE">
        <w:rPr>
          <w:rStyle w:val="Emphasis"/>
          <w:highlight w:val="yellow"/>
        </w:rPr>
        <w:t>the U.S. must stop being complacent, bring in leaders from the private sector</w:t>
      </w:r>
      <w:r w:rsidRPr="003E5833">
        <w:rPr>
          <w:rStyle w:val="StyleUnderline"/>
        </w:rPr>
        <w:t xml:space="preserve"> who are knowledgeable about space, </w:t>
      </w:r>
      <w:r w:rsidRPr="00D312BE">
        <w:rPr>
          <w:rStyle w:val="StyleUnderline"/>
          <w:highlight w:val="yellow"/>
        </w:rPr>
        <w:t xml:space="preserve">and </w:t>
      </w:r>
      <w:r w:rsidRPr="00D312BE">
        <w:rPr>
          <w:rStyle w:val="Emphasis"/>
          <w:highlight w:val="yellow"/>
        </w:rPr>
        <w:t xml:space="preserve">create partnerships with private </w:t>
      </w:r>
      <w:r w:rsidRPr="002807B6">
        <w:rPr>
          <w:rStyle w:val="Emphasis"/>
          <w:highlight w:val="yellow"/>
        </w:rPr>
        <w:t>companies</w:t>
      </w:r>
      <w:r w:rsidRPr="002807B6">
        <w:rPr>
          <w:rStyle w:val="StyleUnderline"/>
          <w:highlight w:val="yellow"/>
        </w:rPr>
        <w:t xml:space="preserve"> to bring</w:t>
      </w:r>
      <w:r w:rsidRPr="003E5833">
        <w:rPr>
          <w:rStyle w:val="StyleUnderline"/>
        </w:rPr>
        <w:t xml:space="preserve"> more swiftly to market the type of </w:t>
      </w:r>
      <w:r w:rsidRPr="0012448F">
        <w:rPr>
          <w:rStyle w:val="StyleUnderline"/>
          <w:highlight w:val="yellow"/>
        </w:rPr>
        <w:t>inn</w:t>
      </w:r>
      <w:r w:rsidRPr="002807B6">
        <w:rPr>
          <w:rStyle w:val="StyleUnderline"/>
          <w:highlight w:val="yellow"/>
        </w:rPr>
        <w:t>ovative ideas that could overtake China and Russia</w:t>
      </w:r>
      <w:r w:rsidRPr="003E5833">
        <w:rPr>
          <w:rStyle w:val="StyleUnderline"/>
        </w:rPr>
        <w:t>.</w:t>
      </w:r>
      <w:r w:rsidRPr="00D312BE">
        <w:rPr>
          <w:rStyle w:val="StyleUnderline"/>
          <w:sz w:val="16"/>
          <w:u w:val="none"/>
        </w:rPr>
        <w:t xml:space="preserve"> </w:t>
      </w:r>
      <w:r w:rsidRPr="00D312BE">
        <w:rPr>
          <w:sz w:val="16"/>
        </w:rPr>
        <w:t xml:space="preserve">“The government has been so afraid of failing and making mistakes that you have seen a full stop in terms of rapid innovation,” he said. </w:t>
      </w:r>
      <w:r w:rsidRPr="00534C71">
        <w:rPr>
          <w:rStyle w:val="StyleUnderline"/>
        </w:rPr>
        <w:t>In order to convince the private sector to work with the Pentagon and Space Force, he said people need to be educated on the growing threat our adversaries pose in space.</w:t>
      </w:r>
      <w:r w:rsidRPr="00D312BE">
        <w:rPr>
          <w:rStyle w:val="StyleUnderline"/>
          <w:sz w:val="16"/>
          <w:u w:val="none"/>
        </w:rPr>
        <w:t xml:space="preserve"> </w:t>
      </w:r>
      <w:r w:rsidRPr="00D312BE">
        <w:rPr>
          <w:sz w:val="16"/>
        </w:rPr>
        <w:t>“We have to show them ‘why’ by declassifying information on the threat that China and Russia really cause on a day-to-day basis,” he said. “We need the public to freak out.”</w:t>
      </w:r>
    </w:p>
    <w:p w14:paraId="1D3D523E" w14:textId="77777777" w:rsidR="00AF4BCF" w:rsidRPr="004B355C" w:rsidRDefault="00AF4BCF" w:rsidP="00AF4BCF">
      <w:pPr>
        <w:pStyle w:val="Heading4"/>
      </w:pPr>
      <w:r>
        <w:t xml:space="preserve">Private sector is the silver bullet – Only way to maintain hegemony  </w:t>
      </w:r>
    </w:p>
    <w:p w14:paraId="5488D975" w14:textId="77777777" w:rsidR="00AF4BCF" w:rsidRDefault="00AF4BCF" w:rsidP="00AF4BCF">
      <w:pPr>
        <w:rPr>
          <w:sz w:val="16"/>
        </w:rPr>
      </w:pPr>
      <w:r w:rsidRPr="00DE2A67">
        <w:rPr>
          <w:rStyle w:val="Emphasis"/>
        </w:rPr>
        <w:t>Weichert 21</w:t>
      </w:r>
      <w:r w:rsidRPr="003F5449">
        <w:rPr>
          <w:sz w:val="16"/>
        </w:rPr>
        <w:t xml:space="preserve"> The Future of Space Exploration Depends on the Private Sector</w:t>
      </w:r>
      <w:r w:rsidRPr="003F5449">
        <w:rPr>
          <w:b/>
          <w:iCs/>
          <w:sz w:val="16"/>
        </w:rPr>
        <w:t xml:space="preserve"> </w:t>
      </w:r>
      <w:proofErr w:type="gramStart"/>
      <w:r w:rsidRPr="003F5449">
        <w:rPr>
          <w:sz w:val="16"/>
        </w:rPr>
        <w:t>By</w:t>
      </w:r>
      <w:proofErr w:type="gramEnd"/>
      <w:r w:rsidRPr="003F5449">
        <w:rPr>
          <w:sz w:val="16"/>
        </w:rPr>
        <w:t xml:space="preserve"> BRANDON J. WEICHERT</w:t>
      </w:r>
      <w:r w:rsidRPr="003F5449">
        <w:rPr>
          <w:b/>
          <w:iCs/>
          <w:sz w:val="16"/>
        </w:rPr>
        <w:t xml:space="preserve"> </w:t>
      </w:r>
      <w:r w:rsidRPr="003F5449">
        <w:rPr>
          <w:sz w:val="16"/>
        </w:rPr>
        <w:t xml:space="preserve">July 5, 2021 6:30 AM  BRANDON J. WEICHERT is the author of “WINNING SPACE: HOW AMERICA REMAINS A SUPERPOWER” (Republic Book Publishers). He runs THE WEICHERT REPORT: WORLD NEWS DONE RIGHT and is a contributor at the Asia Times. </w:t>
      </w:r>
      <w:hyperlink r:id="rId6" w:anchor="slide-1" w:history="1">
        <w:r w:rsidRPr="003F5449">
          <w:rPr>
            <w:rStyle w:val="Hyperlink"/>
            <w:sz w:val="16"/>
          </w:rPr>
          <w:t>https://www.nationalreview.com/2021/07/the-future-of-space-exploration-depends-on-the-private-sector/#slide-1</w:t>
        </w:r>
      </w:hyperlink>
      <w:r w:rsidRPr="003F5449">
        <w:rPr>
          <w:sz w:val="16"/>
        </w:rPr>
        <w:t xml:space="preserve"> //avery</w:t>
      </w:r>
    </w:p>
    <w:p w14:paraId="210B3B8B" w14:textId="77777777" w:rsidR="00AF4BCF" w:rsidRPr="004B355C" w:rsidRDefault="00AF4BCF" w:rsidP="00AF4BCF">
      <w:pPr>
        <w:rPr>
          <w:u w:val="single"/>
        </w:rPr>
      </w:pPr>
      <w:r>
        <w:rPr>
          <w:sz w:val="16"/>
        </w:rPr>
        <w:t>45 sec</w:t>
      </w:r>
    </w:p>
    <w:p w14:paraId="46F7F566" w14:textId="77777777" w:rsidR="00AF4BCF" w:rsidRPr="00835608" w:rsidRDefault="00AF4BCF" w:rsidP="00AF4BCF">
      <w:pPr>
        <w:rPr>
          <w:sz w:val="16"/>
        </w:rPr>
      </w:pPr>
      <w:r w:rsidRPr="00CD36CA">
        <w:rPr>
          <w:sz w:val="16"/>
        </w:rPr>
        <w:t xml:space="preserve">As Jeff Bezos, the wealthiest man on the planet, readies to launch himself into space aboard one of his own rockets, the world is watching the </w:t>
      </w:r>
      <w:r w:rsidRPr="007B155A">
        <w:rPr>
          <w:rStyle w:val="StyleUnderline"/>
        </w:rPr>
        <w:t xml:space="preserve">birth of a </w:t>
      </w:r>
      <w:r w:rsidRPr="007B155A">
        <w:rPr>
          <w:rStyle w:val="Emphasis"/>
        </w:rPr>
        <w:t>new dawn in space</w:t>
      </w:r>
      <w:r w:rsidRPr="007B155A">
        <w:rPr>
          <w:rStyle w:val="StyleUnderline"/>
        </w:rPr>
        <w:t xml:space="preserve">. Previously, America relied on its government agency, NASA, to propel it to the cosmos during the last space race with the Soviet Union. Today, </w:t>
      </w:r>
      <w:r w:rsidRPr="00D42B78">
        <w:rPr>
          <w:rStyle w:val="Emphasis"/>
          <w:highlight w:val="yellow"/>
        </w:rPr>
        <w:t xml:space="preserve">America’s greatest hopes </w:t>
      </w:r>
      <w:r w:rsidRPr="00A361C5">
        <w:rPr>
          <w:rStyle w:val="Emphasis"/>
        </w:rPr>
        <w:t xml:space="preserve">are </w:t>
      </w:r>
      <w:r w:rsidRPr="00D42B78">
        <w:rPr>
          <w:rStyle w:val="Emphasis"/>
          <w:highlight w:val="yellow"/>
        </w:rPr>
        <w:t>with</w:t>
      </w:r>
      <w:r w:rsidRPr="00A361C5">
        <w:rPr>
          <w:rStyle w:val="Emphasis"/>
        </w:rPr>
        <w:t xml:space="preserve"> its </w:t>
      </w:r>
      <w:r w:rsidRPr="00D42B78">
        <w:rPr>
          <w:rStyle w:val="Emphasis"/>
          <w:highlight w:val="yellow"/>
        </w:rPr>
        <w:t>private sector</w:t>
      </w:r>
      <w:r w:rsidRPr="007B155A">
        <w:rPr>
          <w:rStyle w:val="StyleUnderline"/>
        </w:rPr>
        <w:t>.</w:t>
      </w:r>
      <w:r w:rsidRPr="00CD36CA">
        <w:rPr>
          <w:sz w:val="16"/>
        </w:rPr>
        <w:t xml:space="preserve"> Jeff Bezos is not engaging in such risky behavior simply because he’s an adrenaline junky. No, he’s launching himself into orbit because his Blue Origins is in a titanic struggle with Elon Musk’s SpaceX — and Bezos’s firm is losing. </w:t>
      </w:r>
      <w:r w:rsidRPr="007B155A">
        <w:rPr>
          <w:rStyle w:val="StyleUnderline"/>
        </w:rPr>
        <w:t>Whatever happens</w:t>
      </w:r>
      <w:r w:rsidRPr="00A361C5">
        <w:rPr>
          <w:rStyle w:val="StyleUnderline"/>
        </w:rPr>
        <w:t xml:space="preserve">, the </w:t>
      </w:r>
      <w:r w:rsidRPr="00A361C5">
        <w:rPr>
          <w:rStyle w:val="Emphasis"/>
        </w:rPr>
        <w:t>American people will benefit from the competition</w:t>
      </w:r>
      <w:r w:rsidRPr="00A361C5">
        <w:rPr>
          <w:rStyle w:val="StyleUnderline"/>
        </w:rPr>
        <w:t xml:space="preserve"> that is shaping up between America’s space entrepreneurs</w:t>
      </w:r>
      <w:r w:rsidRPr="007B155A">
        <w:rPr>
          <w:rStyle w:val="StyleUnderline"/>
        </w:rPr>
        <w:t xml:space="preserve">. This has always been </w:t>
      </w:r>
      <w:r w:rsidRPr="00A361C5">
        <w:rPr>
          <w:rStyle w:val="StyleUnderline"/>
        </w:rPr>
        <w:t xml:space="preserve">how </w:t>
      </w:r>
      <w:r w:rsidRPr="00D42B78">
        <w:rPr>
          <w:rStyle w:val="Emphasis"/>
          <w:highlight w:val="yellow"/>
        </w:rPr>
        <w:t>innovation occurs: through the dynamic</w:t>
      </w:r>
      <w:r w:rsidRPr="000419AE">
        <w:rPr>
          <w:rStyle w:val="Emphasis"/>
        </w:rPr>
        <w:t xml:space="preserve">, often </w:t>
      </w:r>
      <w:r w:rsidRPr="00D42B78">
        <w:rPr>
          <w:rStyle w:val="Emphasis"/>
          <w:highlight w:val="yellow"/>
        </w:rPr>
        <w:t>cutthroat competition between actors in the private sector</w:t>
      </w:r>
      <w:r w:rsidRPr="007B155A">
        <w:rPr>
          <w:rStyle w:val="StyleUnderline"/>
        </w:rPr>
        <w:t>. While money is their ultimate prize, fame and fortune are also alluring temptations to make men like Musk and Bezos risk much of their wealth to change the world.</w:t>
      </w:r>
      <w:r>
        <w:rPr>
          <w:rStyle w:val="StyleUnderline"/>
        </w:rPr>
        <w:t xml:space="preserve"> </w:t>
      </w:r>
      <w:r w:rsidRPr="0036405B">
        <w:rPr>
          <w:rStyle w:val="StyleUnderline"/>
          <w:highlight w:val="yellow"/>
        </w:rPr>
        <w:t xml:space="preserve">The </w:t>
      </w:r>
      <w:r w:rsidRPr="0036405B">
        <w:rPr>
          <w:rStyle w:val="Emphasis"/>
          <w:highlight w:val="yellow"/>
        </w:rPr>
        <w:t>private space race</w:t>
      </w:r>
      <w:r w:rsidRPr="000419AE">
        <w:rPr>
          <w:rStyle w:val="StyleUnderline"/>
        </w:rPr>
        <w:t xml:space="preserve"> among these entrepreneurs </w:t>
      </w:r>
      <w:r w:rsidRPr="0036405B">
        <w:rPr>
          <w:rStyle w:val="StyleUnderline"/>
          <w:highlight w:val="yellow"/>
        </w:rPr>
        <w:t xml:space="preserve">is </w:t>
      </w:r>
      <w:r w:rsidRPr="0036405B">
        <w:rPr>
          <w:rStyle w:val="Emphasis"/>
          <w:highlight w:val="yellow"/>
        </w:rPr>
        <w:t>part of a far more important marathon between</w:t>
      </w:r>
      <w:r w:rsidRPr="000419AE">
        <w:rPr>
          <w:rStyle w:val="Emphasis"/>
        </w:rPr>
        <w:t xml:space="preserve"> Red </w:t>
      </w:r>
      <w:r w:rsidRPr="0036405B">
        <w:rPr>
          <w:rStyle w:val="Emphasis"/>
          <w:highlight w:val="yellow"/>
        </w:rPr>
        <w:t>China and the U</w:t>
      </w:r>
      <w:r w:rsidRPr="000419AE">
        <w:rPr>
          <w:rStyle w:val="Emphasis"/>
        </w:rPr>
        <w:t xml:space="preserve">nited </w:t>
      </w:r>
      <w:r w:rsidRPr="0036405B">
        <w:rPr>
          <w:rStyle w:val="Emphasis"/>
          <w:highlight w:val="yellow"/>
        </w:rPr>
        <w:t>S</w:t>
      </w:r>
      <w:r w:rsidRPr="000419AE">
        <w:rPr>
          <w:rStyle w:val="Emphasis"/>
        </w:rPr>
        <w:t>tates</w:t>
      </w:r>
      <w:r w:rsidRPr="000419AE">
        <w:rPr>
          <w:rStyle w:val="StyleUnderline"/>
        </w:rPr>
        <w:t xml:space="preserve">. </w:t>
      </w:r>
      <w:r w:rsidRPr="0036405B">
        <w:rPr>
          <w:rStyle w:val="StyleUnderline"/>
          <w:highlight w:val="yellow"/>
        </w:rPr>
        <w:t>Whichever nation wins</w:t>
      </w:r>
      <w:r w:rsidRPr="000419AE">
        <w:rPr>
          <w:rStyle w:val="StyleUnderline"/>
        </w:rPr>
        <w:t xml:space="preserve"> the new space race </w:t>
      </w:r>
      <w:r w:rsidRPr="0036405B">
        <w:rPr>
          <w:rStyle w:val="StyleUnderline"/>
          <w:highlight w:val="yellow"/>
        </w:rPr>
        <w:t xml:space="preserve">will determine </w:t>
      </w:r>
      <w:r w:rsidRPr="0036405B">
        <w:rPr>
          <w:rStyle w:val="Emphasis"/>
          <w:highlight w:val="yellow"/>
        </w:rPr>
        <w:t>the future</w:t>
      </w:r>
      <w:r w:rsidRPr="0036405B">
        <w:rPr>
          <w:rStyle w:val="StyleUnderline"/>
          <w:highlight w:val="yellow"/>
        </w:rPr>
        <w:t xml:space="preserve"> of the earth below</w:t>
      </w:r>
      <w:r w:rsidRPr="000419AE">
        <w:rPr>
          <w:rStyle w:val="StyleUnderline"/>
        </w:rPr>
        <w:t>.</w:t>
      </w:r>
      <w:r>
        <w:rPr>
          <w:rStyle w:val="StyleUnderline"/>
        </w:rPr>
        <w:t xml:space="preserve"> </w:t>
      </w:r>
      <w:r w:rsidRPr="000419AE">
        <w:rPr>
          <w:rStyle w:val="StyleUnderline"/>
        </w:rPr>
        <w:t xml:space="preserve">Consider this: Since winning its initial contracts to launch sensitive U.S. military satellites into orbit, </w:t>
      </w:r>
      <w:r w:rsidRPr="00BD5059">
        <w:rPr>
          <w:rStyle w:val="Emphasis"/>
          <w:highlight w:val="yellow"/>
        </w:rPr>
        <w:t>SpaceX</w:t>
      </w:r>
      <w:r w:rsidRPr="0036405B">
        <w:rPr>
          <w:rStyle w:val="Emphasis"/>
        </w:rPr>
        <w:t xml:space="preserve"> has </w:t>
      </w:r>
      <w:r w:rsidRPr="00BD5059">
        <w:rPr>
          <w:rStyle w:val="Emphasis"/>
          <w:highlight w:val="yellow"/>
        </w:rPr>
        <w:t>lowered the cost of military satellite launches on taxpayers by “over a million dollars less”</w:t>
      </w:r>
      <w:r w:rsidRPr="00BD5059">
        <w:rPr>
          <w:rStyle w:val="StyleUnderline"/>
          <w:highlight w:val="yellow"/>
        </w:rPr>
        <w:t xml:space="preserve"> than what bigger defense contractors can do</w:t>
      </w:r>
      <w:r w:rsidRPr="000419AE">
        <w:rPr>
          <w:rStyle w:val="StyleUnderline"/>
        </w:rPr>
        <w:t xml:space="preserve">. Elon </w:t>
      </w:r>
      <w:r w:rsidRPr="00DE75F2">
        <w:rPr>
          <w:rStyle w:val="StyleUnderline"/>
          <w:highlight w:val="yellow"/>
        </w:rPr>
        <w:t>Musk</w:t>
      </w:r>
      <w:r w:rsidRPr="000419AE">
        <w:rPr>
          <w:rStyle w:val="StyleUnderline"/>
        </w:rPr>
        <w:t xml:space="preserve"> is </w:t>
      </w:r>
      <w:r w:rsidRPr="00DE75F2">
        <w:rPr>
          <w:rStyle w:val="StyleUnderline"/>
          <w:highlight w:val="yellow"/>
        </w:rPr>
        <w:t>convinced</w:t>
      </w:r>
      <w:r w:rsidRPr="000419AE">
        <w:rPr>
          <w:rStyle w:val="StyleUnderline"/>
        </w:rPr>
        <w:t xml:space="preserve"> that </w:t>
      </w:r>
      <w:r w:rsidRPr="00DE75F2">
        <w:rPr>
          <w:rStyle w:val="StyleUnderline"/>
          <w:highlight w:val="yellow"/>
        </w:rPr>
        <w:t>he can bring these costs down</w:t>
      </w:r>
      <w:r w:rsidRPr="000419AE">
        <w:rPr>
          <w:rStyle w:val="StyleUnderline"/>
        </w:rPr>
        <w:t xml:space="preserve"> even </w:t>
      </w:r>
      <w:r w:rsidRPr="00DE75F2">
        <w:rPr>
          <w:rStyle w:val="StyleUnderline"/>
          <w:highlight w:val="yellow"/>
        </w:rPr>
        <w:t>more</w:t>
      </w:r>
      <w:r w:rsidRPr="000419AE">
        <w:rPr>
          <w:rStyle w:val="StyleUnderline"/>
        </w:rPr>
        <w:t>, thanks to his reusable Falcon 9 rocket.</w:t>
      </w:r>
      <w:r>
        <w:rPr>
          <w:rStyle w:val="StyleUnderline"/>
        </w:rPr>
        <w:t xml:space="preserve"> </w:t>
      </w:r>
      <w:r w:rsidRPr="00A361C5">
        <w:rPr>
          <w:rStyle w:val="Emphasis"/>
        </w:rPr>
        <w:t>The competition between the private space start-ups is fierce</w:t>
      </w:r>
      <w:r w:rsidRPr="00CD36CA">
        <w:rPr>
          <w:sz w:val="16"/>
        </w:rPr>
        <w:t xml:space="preserve"> — just as the competition between Edison and Westinghouse was — </w:t>
      </w:r>
      <w:r w:rsidRPr="00A361C5">
        <w:rPr>
          <w:rStyle w:val="Emphasis"/>
        </w:rPr>
        <w:t>but the upshot is ultimately greater innovation and lower costs</w:t>
      </w:r>
      <w:r w:rsidRPr="00A229DC">
        <w:rPr>
          <w:rStyle w:val="StyleUnderline"/>
        </w:rPr>
        <w:t xml:space="preserve"> for you and me. In fact, Elon </w:t>
      </w:r>
      <w:r w:rsidRPr="00CD36CA">
        <w:rPr>
          <w:rStyle w:val="Emphasis"/>
        </w:rPr>
        <w:t xml:space="preserve">Musk insists that if NASA gives SpaceX the contract for building the Human Landing System for the Artemis mission, NASA </w:t>
      </w:r>
      <w:proofErr w:type="gramStart"/>
      <w:r w:rsidRPr="00CD36CA">
        <w:rPr>
          <w:rStyle w:val="Emphasis"/>
        </w:rPr>
        <w:t>would</w:t>
      </w:r>
      <w:proofErr w:type="gramEnd"/>
      <w:r w:rsidRPr="00CD36CA">
        <w:rPr>
          <w:rStyle w:val="Emphasis"/>
        </w:rPr>
        <w:t xml:space="preserve"> return astronauts to the lunar surface by 2024 — four years before NASA believes it will do so</w:t>
      </w:r>
      <w:r w:rsidRPr="00A229DC">
        <w:rPr>
          <w:rStyle w:val="StyleUnderline"/>
        </w:rPr>
        <w:t>. (Incidentally, 2024 is also when China anticipates having a functional base on the moon’s southern pole.)</w:t>
      </w:r>
      <w:r>
        <w:rPr>
          <w:rStyle w:val="StyleUnderline"/>
        </w:rPr>
        <w:t xml:space="preserve"> </w:t>
      </w:r>
      <w:r w:rsidRPr="00C63534">
        <w:rPr>
          <w:rStyle w:val="StyleUnderline"/>
        </w:rPr>
        <w:t xml:space="preserve">Whereas China has an all-of-society approach to its space race with the United States, </w:t>
      </w:r>
      <w:r w:rsidRPr="00A361C5">
        <w:rPr>
          <w:rStyle w:val="Emphasis"/>
        </w:rPr>
        <w:t>Washington has yet to fully galvanize the country</w:t>
      </w:r>
      <w:r w:rsidRPr="00C63534">
        <w:rPr>
          <w:rStyle w:val="StyleUnderline"/>
        </w:rPr>
        <w:t xml:space="preserve"> in the way that John F. Kennedy rallied America to wage — and win — the space race in the Cold War. </w:t>
      </w:r>
      <w:r w:rsidRPr="00DE75F2">
        <w:rPr>
          <w:rStyle w:val="Emphasis"/>
          <w:highlight w:val="yellow"/>
        </w:rPr>
        <w:t>America’s private sector</w:t>
      </w:r>
      <w:r w:rsidRPr="00C63534">
        <w:rPr>
          <w:rStyle w:val="StyleUnderline"/>
        </w:rPr>
        <w:t xml:space="preserve">, therefore, </w:t>
      </w:r>
      <w:r w:rsidRPr="00DE75F2">
        <w:rPr>
          <w:rStyle w:val="Emphasis"/>
          <w:highlight w:val="yellow"/>
        </w:rPr>
        <w:t>is the silver bullet</w:t>
      </w:r>
      <w:r w:rsidRPr="00DE75F2">
        <w:rPr>
          <w:rStyle w:val="StyleUnderline"/>
          <w:highlight w:val="yellow"/>
        </w:rPr>
        <w:t xml:space="preserve"> against China’s quest for total space dominance</w:t>
      </w:r>
      <w:r w:rsidRPr="00C63534">
        <w:rPr>
          <w:rStyle w:val="StyleUnderline"/>
        </w:rPr>
        <w:t xml:space="preserve">. </w:t>
      </w:r>
      <w:r w:rsidRPr="001C6669">
        <w:rPr>
          <w:rStyle w:val="Emphasis"/>
        </w:rPr>
        <w:t>If left unrestricted</w:t>
      </w:r>
      <w:r w:rsidRPr="00C63534">
        <w:rPr>
          <w:rStyle w:val="StyleUnderline"/>
        </w:rPr>
        <w:t xml:space="preserve"> by meddlesome Washington bureaucrats, </w:t>
      </w:r>
      <w:r w:rsidRPr="00DE75F2">
        <w:rPr>
          <w:rStyle w:val="Emphasis"/>
          <w:highlight w:val="yellow"/>
        </w:rPr>
        <w:t>these companies will ensure that the United States retains its overall competitive advantage over China</w:t>
      </w:r>
      <w:r w:rsidRPr="00DE75F2">
        <w:rPr>
          <w:rStyle w:val="StyleUnderline"/>
          <w:highlight w:val="yellow"/>
        </w:rPr>
        <w:t xml:space="preserve"> — and all other challengers</w:t>
      </w:r>
      <w:r w:rsidRPr="00C63534">
        <w:rPr>
          <w:rStyle w:val="StyleUnderline"/>
        </w:rPr>
        <w:t>, for that matter.</w:t>
      </w:r>
      <w:r>
        <w:rPr>
          <w:rStyle w:val="StyleUnderline"/>
        </w:rPr>
        <w:t xml:space="preserve"> </w:t>
      </w:r>
      <w:r w:rsidRPr="00D92294">
        <w:rPr>
          <w:rStyle w:val="StyleUnderline"/>
        </w:rPr>
        <w:t xml:space="preserve">Indeed, </w:t>
      </w:r>
      <w:r w:rsidRPr="00A361C5">
        <w:rPr>
          <w:rStyle w:val="Emphasis"/>
        </w:rPr>
        <w:t>the</w:t>
      </w:r>
      <w:r w:rsidRPr="00A361C5">
        <w:rPr>
          <w:rStyle w:val="StyleUnderline"/>
        </w:rPr>
        <w:t xml:space="preserve"> </w:t>
      </w:r>
      <w:r w:rsidRPr="00A361C5">
        <w:rPr>
          <w:rStyle w:val="Emphasis"/>
        </w:rPr>
        <w:t>next four years could prove decisive</w:t>
      </w:r>
      <w:r w:rsidRPr="00D92294">
        <w:rPr>
          <w:rStyle w:val="StyleUnderline"/>
        </w:rPr>
        <w:t xml:space="preserve"> in who will be victorious.</w:t>
      </w:r>
      <w:r>
        <w:rPr>
          <w:u w:val="single"/>
        </w:rPr>
        <w:t xml:space="preserve"> </w:t>
      </w:r>
      <w:r w:rsidRPr="00CD36CA">
        <w:rPr>
          <w:sz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u w:val="single"/>
        </w:rPr>
        <w:t xml:space="preserve"> </w:t>
      </w:r>
      <w:r w:rsidRPr="00CD36CA">
        <w:rPr>
          <w:sz w:val="16"/>
        </w:rPr>
        <w:t>Why not?</w:t>
      </w:r>
      <w:r>
        <w:rPr>
          <w:u w:val="single"/>
        </w:rPr>
        <w:t xml:space="preserve"> </w:t>
      </w:r>
      <w:r w:rsidRPr="00CD36CA">
        <w:rPr>
          <w:sz w:val="16"/>
        </w:rPr>
        <w:t>America’s actions during its western expansion created a dynamic and advanced nation that was well-positioned to dominate the world for the next century. Should we not attempt to emulate this in order to remain dominant in the next century?</w:t>
      </w:r>
      <w:r>
        <w:rPr>
          <w:u w:val="single"/>
        </w:rPr>
        <w:t xml:space="preserve"> </w:t>
      </w:r>
      <w:r w:rsidRPr="00CD36CA">
        <w:rPr>
          <w:sz w:val="16"/>
        </w:rPr>
        <w:t xml:space="preserve">More important, this is precisely how </w:t>
      </w:r>
      <w:r w:rsidRPr="00B71441">
        <w:rPr>
          <w:rStyle w:val="StyleUnderline"/>
          <w:highlight w:val="yellow"/>
        </w:rPr>
        <w:t xml:space="preserve">China treats space: as a </w:t>
      </w:r>
      <w:r w:rsidRPr="00EF380F">
        <w:rPr>
          <w:rStyle w:val="Emphasis"/>
          <w:highlight w:val="yellow"/>
        </w:rPr>
        <w:t>new Wild West</w:t>
      </w:r>
      <w:r w:rsidRPr="00B85E82">
        <w:rPr>
          <w:rStyle w:val="StyleUnderline"/>
        </w:rPr>
        <w:t xml:space="preserve"> . . . but one in which Beijing’s forces will dominate. </w:t>
      </w:r>
      <w:r w:rsidRPr="00B71441">
        <w:rPr>
          <w:rStyle w:val="Emphasis"/>
        </w:rPr>
        <w:t xml:space="preserve">China takes a leap-without-looking approach to space development — </w:t>
      </w:r>
      <w:r w:rsidRPr="00B71441">
        <w:rPr>
          <w:rStyle w:val="Emphasis"/>
          <w:highlight w:val="yellow"/>
        </w:rPr>
        <w:t>everything that can be done to further its grand ambition of becoming the world’s most dominant power by 2049 will be done</w:t>
      </w:r>
      <w:r w:rsidRPr="00B82B76">
        <w:rPr>
          <w:rStyle w:val="StyleUnderline"/>
        </w:rPr>
        <w:t>. Meanwhile, the Biden administration wants to prevent America’s greatest strength, the free market, from helping to beat its foremost geopolitical competitor.</w:t>
      </w:r>
      <w:r w:rsidRPr="00CD36CA">
        <w:rPr>
          <w:sz w:val="16"/>
        </w:rPr>
        <w:t xml:space="preserve"> Nelson’s comments are fundamentally at odds with America’s spirit and animating principles. Whatever one’s opinion about Bezos or Musk, the fact is that their </w:t>
      </w:r>
      <w:r w:rsidRPr="00B82B76">
        <w:rPr>
          <w:rStyle w:val="Emphasis"/>
          <w:highlight w:val="yellow"/>
        </w:rPr>
        <w:t>private space companies</w:t>
      </w:r>
      <w:r w:rsidRPr="00B82B76">
        <w:rPr>
          <w:rStyle w:val="StyleUnderline"/>
          <w:highlight w:val="yellow"/>
        </w:rPr>
        <w:t xml:space="preserve"> are </w:t>
      </w:r>
      <w:r w:rsidRPr="00B82B76">
        <w:rPr>
          <w:rStyle w:val="Emphasis"/>
          <w:highlight w:val="yellow"/>
        </w:rPr>
        <w:t>inspiring</w:t>
      </w:r>
      <w:r w:rsidRPr="00B82B76">
        <w:rPr>
          <w:rStyle w:val="StyleUnderline"/>
          <w:highlight w:val="yellow"/>
        </w:rPr>
        <w:t xml:space="preserve"> </w:t>
      </w:r>
      <w:r w:rsidRPr="00B82B76">
        <w:rPr>
          <w:rStyle w:val="Emphasis"/>
          <w:highlight w:val="yellow"/>
        </w:rPr>
        <w:t>greater innovation today in the space sector after years</w:t>
      </w:r>
      <w:r w:rsidRPr="00A1067E">
        <w:rPr>
          <w:rStyle w:val="Emphasis"/>
        </w:rPr>
        <w:t xml:space="preserve"> of its being left </w:t>
      </w:r>
      <w:r w:rsidRPr="00B82B76">
        <w:rPr>
          <w:rStyle w:val="Emphasis"/>
          <w:highlight w:val="yellow"/>
        </w:rPr>
        <w:t>in the sclerotic hands of the U.S. gov</w:t>
      </w:r>
      <w:r w:rsidRPr="00A1067E">
        <w:rPr>
          <w:rStyle w:val="Emphasis"/>
        </w:rPr>
        <w:t>ernment</w:t>
      </w:r>
      <w:r w:rsidRPr="00B85E82">
        <w:rPr>
          <w:rStyle w:val="StyleUnderline"/>
        </w:rPr>
        <w:t>.</w:t>
      </w:r>
      <w:r>
        <w:rPr>
          <w:rStyle w:val="StyleUnderline"/>
        </w:rPr>
        <w:t xml:space="preserve"> </w:t>
      </w:r>
      <w:r w:rsidRPr="00CD36CA">
        <w:rPr>
          <w:sz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u w:val="single"/>
        </w:rPr>
        <w:t xml:space="preserve"> </w:t>
      </w:r>
      <w:r w:rsidRPr="00CD36CA">
        <w:rPr>
          <w:sz w:val="16"/>
        </w:rPr>
        <w:t>Risk aversion is not how one innovates. Risk is what led Americans to the moon just 66 years after the Wright brothers flew their first airplane. A willingness for risk doesn’t exist today in the federal government — which is why the feds shouldn’t be running space policy.</w:t>
      </w:r>
      <w:r>
        <w:rPr>
          <w:u w:val="single"/>
        </w:rPr>
        <w:t xml:space="preserve"> </w:t>
      </w:r>
      <w:r w:rsidRPr="00B85E82">
        <w:rPr>
          <w:rStyle w:val="StyleUnderline"/>
        </w:rPr>
        <w:t xml:space="preserve">The </w:t>
      </w:r>
      <w:r w:rsidRPr="00AA4B6E">
        <w:rPr>
          <w:rStyle w:val="Emphasis"/>
        </w:rPr>
        <w:t>U.S. government should be partnering with the new space start-ups</w:t>
      </w:r>
      <w:r w:rsidRPr="00B85E82">
        <w:rPr>
          <w:rStyle w:val="StyleUnderline"/>
        </w:rPr>
        <w:t xml:space="preserve">, not shunning them. The FAA should be automatically approving SpaceX launches, not stymying them. The </w:t>
      </w:r>
      <w:r w:rsidRPr="00AA4B6E">
        <w:rPr>
          <w:rStyle w:val="Emphasis"/>
        </w:rPr>
        <w:t>federal government will not win space any more than it could win the West or build the locomotive</w:t>
      </w:r>
      <w:r w:rsidRPr="00B85E82">
        <w:rPr>
          <w:rStyle w:val="StyleUnderline"/>
        </w:rPr>
        <w:t xml:space="preserve">. It takes strong-willed, brilliant individuals of a rare caliber to do that. </w:t>
      </w:r>
      <w:r w:rsidRPr="00B82B76">
        <w:rPr>
          <w:rStyle w:val="StyleUnderline"/>
          <w:highlight w:val="yellow"/>
        </w:rPr>
        <w:t>All government can do is to give the resources and support to private-sector innovators and let them make history for us</w:t>
      </w:r>
      <w:r w:rsidRPr="00B85E82">
        <w:rPr>
          <w:rStyle w:val="StyleUnderline"/>
        </w:rPr>
        <w:t>.</w:t>
      </w:r>
      <w:r>
        <w:rPr>
          <w:rStyle w:val="StyleUnderline"/>
        </w:rPr>
        <w:t xml:space="preserve"> </w:t>
      </w:r>
      <w:r w:rsidRPr="00B85E82">
        <w:rPr>
          <w:rStyle w:val="StyleUnderline"/>
        </w:rPr>
        <w:t>The next decade will decide who wins space. Let it be America — and let America’s dynamic start-ups win that race, not China’s state capitalism.</w:t>
      </w:r>
    </w:p>
    <w:p w14:paraId="4291C795" w14:textId="77777777" w:rsidR="00AF4BCF" w:rsidRDefault="00AF4BCF" w:rsidP="00AF4BCF">
      <w:pPr>
        <w:pStyle w:val="Heading4"/>
      </w:pPr>
      <w:r>
        <w:t>Primacy solves arms races and great power war – unipolarity is sustainable, and prevents power vacuums and global escalation</w:t>
      </w:r>
    </w:p>
    <w:p w14:paraId="6DA28029" w14:textId="77777777" w:rsidR="00AF4BCF" w:rsidRDefault="00AF4BCF" w:rsidP="00AF4BCF">
      <w:r w:rsidRPr="00E16603">
        <w:rPr>
          <w:rStyle w:val="Emphasis"/>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0E1B875B" w14:textId="77777777" w:rsidR="00AF4BCF" w:rsidRDefault="00AF4BCF" w:rsidP="00AF4BCF">
      <w:r>
        <w:rPr>
          <w:rStyle w:val="StyleUnderline"/>
        </w:rPr>
        <w:t xml:space="preserve">Since World War II, the United States has had a military </w:t>
      </w:r>
      <w:r>
        <w:rPr>
          <w:rStyle w:val="Emphasis"/>
        </w:rPr>
        <w:t>second to none</w:t>
      </w:r>
      <w:r>
        <w:t xml:space="preserve">. Since the Cold War, </w:t>
      </w:r>
      <w:r w:rsidRPr="00C2237A">
        <w:rPr>
          <w:rStyle w:val="StyleUnderline"/>
          <w:highlight w:val="yellow"/>
        </w:rPr>
        <w:t xml:space="preserve">America has </w:t>
      </w:r>
      <w:r w:rsidRPr="00C2237A">
        <w:rPr>
          <w:rStyle w:val="Emphasis"/>
          <w:highlight w:val="yellow"/>
        </w:rPr>
        <w:t>committed</w:t>
      </w:r>
      <w:r w:rsidRPr="00C2237A">
        <w:rPr>
          <w:rStyle w:val="StyleUnderline"/>
          <w:highlight w:val="yellow"/>
        </w:rPr>
        <w:t xml:space="preserve"> to</w:t>
      </w:r>
      <w:r>
        <w:rPr>
          <w:rStyle w:val="StyleUnderline"/>
        </w:rPr>
        <w:t xml:space="preserve"> having</w:t>
      </w:r>
      <w:r>
        <w:t xml:space="preserve"> </w:t>
      </w:r>
      <w:r w:rsidRPr="00C2237A">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5124553F" w14:textId="77777777" w:rsidR="00AF4BCF" w:rsidRDefault="00AF4BCF" w:rsidP="00AF4BCF">
      <w:pPr>
        <w:rPr>
          <w:rStyle w:val="Emphasis"/>
        </w:rPr>
      </w:pPr>
      <w:r w:rsidRPr="00C2237A">
        <w:rPr>
          <w:rStyle w:val="StyleUnderline"/>
          <w:highlight w:val="yellow"/>
        </w:rPr>
        <w:t>From the early</w:t>
      </w:r>
      <w:r>
        <w:rPr>
          <w:rStyle w:val="StyleUnderline"/>
        </w:rPr>
        <w:t xml:space="preserve"> 19</w:t>
      </w:r>
      <w:r w:rsidRPr="00C2237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C2237A">
        <w:rPr>
          <w:rStyle w:val="StyleUnderline"/>
          <w:highlight w:val="yellow"/>
        </w:rPr>
        <w:t>primacy was</w:t>
      </w:r>
      <w:r>
        <w:rPr>
          <w:rStyle w:val="StyleUnderline"/>
        </w:rPr>
        <w:t xml:space="preserve"> also </w:t>
      </w:r>
      <w:r w:rsidRPr="00C2237A">
        <w:rPr>
          <w:rStyle w:val="StyleUnderline"/>
          <w:highlight w:val="yellow"/>
        </w:rPr>
        <w:t xml:space="preserve">unrivaled in key overseas </w:t>
      </w:r>
      <w:r w:rsidRPr="00C2237A">
        <w:rPr>
          <w:rStyle w:val="Emphasis"/>
          <w:highlight w:val="yellow"/>
        </w:rPr>
        <w:t>strategic regions</w:t>
      </w:r>
      <w:r>
        <w:t>—</w:t>
      </w:r>
      <w:r w:rsidRPr="00C2237A">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79E72BA6" w14:textId="77777777" w:rsidR="00AF4BCF" w:rsidRDefault="00AF4BCF" w:rsidP="00AF4BCF">
      <w:r>
        <w:t xml:space="preserve">This </w:t>
      </w:r>
      <w:r>
        <w:rPr>
          <w:rStyle w:val="Emphasis"/>
        </w:rPr>
        <w:t xml:space="preserve">military </w:t>
      </w:r>
      <w:r w:rsidRPr="00C2237A">
        <w:rPr>
          <w:rStyle w:val="Emphasis"/>
          <w:highlight w:val="yellow"/>
        </w:rPr>
        <w:t>dominance</w:t>
      </w:r>
      <w:r w:rsidRPr="00C2237A">
        <w:rPr>
          <w:highlight w:val="yellow"/>
        </w:rPr>
        <w:t xml:space="preserve"> </w:t>
      </w:r>
      <w:r w:rsidRPr="00C2237A">
        <w:rPr>
          <w:rStyle w:val="StyleUnderline"/>
          <w:highlight w:val="yellow"/>
        </w:rPr>
        <w:t>has constituted the</w:t>
      </w:r>
      <w:r w:rsidRPr="00C2237A">
        <w:rPr>
          <w:highlight w:val="yellow"/>
        </w:rPr>
        <w:t xml:space="preserve"> </w:t>
      </w:r>
      <w:r w:rsidRPr="00C2237A">
        <w:rPr>
          <w:rStyle w:val="Emphasis"/>
          <w:highlight w:val="yellow"/>
        </w:rPr>
        <w:t xml:space="preserve">hard-power backbone </w:t>
      </w:r>
      <w:r w:rsidRPr="00C2237A">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C2237A">
        <w:rPr>
          <w:rStyle w:val="StyleUnderline"/>
          <w:highlight w:val="yellow"/>
        </w:rPr>
        <w:t>averting a return to</w:t>
      </w:r>
      <w:r>
        <w:rPr>
          <w:rStyle w:val="StyleUnderline"/>
        </w:rPr>
        <w:t xml:space="preserve"> the </w:t>
      </w:r>
      <w:r w:rsidRPr="00C2237A">
        <w:rPr>
          <w:rStyle w:val="Emphasis"/>
          <w:highlight w:val="yellow"/>
        </w:rPr>
        <w:t>unstable multipolarity</w:t>
      </w:r>
      <w:r w:rsidRPr="00C2237A">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C2237A">
        <w:rPr>
          <w:rStyle w:val="StyleUnderline"/>
          <w:highlight w:val="yellow"/>
        </w:rPr>
        <w:t xml:space="preserve">advancing </w:t>
      </w:r>
      <w:r w:rsidRPr="00C2237A">
        <w:rPr>
          <w:rStyle w:val="Emphasis"/>
          <w:highlight w:val="yellow"/>
        </w:rPr>
        <w:t>liberal political values</w:t>
      </w:r>
      <w:r w:rsidRPr="00C2237A">
        <w:rPr>
          <w:rStyle w:val="StyleUnderline"/>
          <w:highlight w:val="yellow"/>
        </w:rPr>
        <w:t xml:space="preserve"> and an open</w:t>
      </w:r>
      <w:r>
        <w:rPr>
          <w:rStyle w:val="StyleUnderline"/>
        </w:rPr>
        <w:t xml:space="preserve"> international </w:t>
      </w:r>
      <w:r w:rsidRPr="00C2237A">
        <w:rPr>
          <w:rStyle w:val="Emphasis"/>
          <w:highlight w:val="yellow"/>
        </w:rPr>
        <w:t>economy</w:t>
      </w:r>
      <w:r w:rsidRPr="00C2237A">
        <w:rPr>
          <w:rStyle w:val="StyleUnderline"/>
          <w:highlight w:val="yellow"/>
        </w:rPr>
        <w:t>,</w:t>
      </w:r>
      <w:r>
        <w:rPr>
          <w:rStyle w:val="StyleUnderline"/>
        </w:rPr>
        <w:t xml:space="preserve"> and to </w:t>
      </w:r>
      <w:r w:rsidRPr="00C2237A">
        <w:rPr>
          <w:rStyle w:val="Emphasis"/>
          <w:highlight w:val="yellow"/>
        </w:rPr>
        <w:t>suppressing</w:t>
      </w:r>
      <w:r>
        <w:rPr>
          <w:rStyle w:val="StyleUnderline"/>
        </w:rPr>
        <w:t xml:space="preserve"> international scourges such as </w:t>
      </w:r>
      <w:r w:rsidRPr="00C2237A">
        <w:rPr>
          <w:rStyle w:val="Emphasis"/>
          <w:highlight w:val="yellow"/>
        </w:rPr>
        <w:t>rogue states</w:t>
      </w:r>
      <w:r w:rsidRPr="00C2237A">
        <w:rPr>
          <w:rStyle w:val="StyleUnderline"/>
          <w:highlight w:val="yellow"/>
        </w:rPr>
        <w:t xml:space="preserve">, </w:t>
      </w:r>
      <w:r w:rsidRPr="00C2237A">
        <w:rPr>
          <w:rStyle w:val="Emphasis"/>
          <w:highlight w:val="yellow"/>
        </w:rPr>
        <w:t>nuclear proliferation</w:t>
      </w:r>
      <w:r w:rsidRPr="00C2237A">
        <w:rPr>
          <w:rStyle w:val="StyleUnderline"/>
          <w:highlight w:val="yellow"/>
        </w:rPr>
        <w:t>, and</w:t>
      </w:r>
      <w:r>
        <w:rPr>
          <w:rStyle w:val="StyleUnderline"/>
        </w:rPr>
        <w:t xml:space="preserve"> catastrophic </w:t>
      </w:r>
      <w:r w:rsidRPr="00C2237A">
        <w:rPr>
          <w:rStyle w:val="Emphasis"/>
          <w:highlight w:val="yellow"/>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3482705F" w14:textId="77777777" w:rsidR="00AF4BCF" w:rsidRDefault="00AF4BCF" w:rsidP="00AF4BCF">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C2237A">
        <w:rPr>
          <w:rStyle w:val="StyleUnderline"/>
          <w:highlight w:val="yellow"/>
        </w:rPr>
        <w:t xml:space="preserve">prevailing global </w:t>
      </w:r>
      <w:r w:rsidRPr="00C2237A">
        <w:rPr>
          <w:rStyle w:val="Emphasis"/>
          <w:highlight w:val="yellow"/>
        </w:rPr>
        <w:t>norms</w:t>
      </w:r>
      <w:r>
        <w:rPr>
          <w:rStyle w:val="StyleUnderline"/>
        </w:rPr>
        <w:t xml:space="preserve"> generally </w:t>
      </w:r>
      <w:r w:rsidRPr="00C2237A">
        <w:rPr>
          <w:rStyle w:val="StyleUnderline"/>
          <w:highlight w:val="yellow"/>
        </w:rPr>
        <w:t xml:space="preserve">reflect </w:t>
      </w:r>
      <w:r w:rsidRPr="00C2237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C2237A">
        <w:rPr>
          <w:rStyle w:val="StyleUnderline"/>
          <w:highlight w:val="yellow"/>
        </w:rPr>
        <w:t>the international order</w:t>
      </w:r>
      <w:r>
        <w:rPr>
          <w:rStyle w:val="StyleUnderline"/>
        </w:rPr>
        <w:t xml:space="preserve"> </w:t>
      </w:r>
      <w:r w:rsidRPr="00C2237A">
        <w:rPr>
          <w:rStyle w:val="StyleUnderline"/>
          <w:highlight w:val="yellow"/>
        </w:rPr>
        <w:t>required “</w:t>
      </w:r>
      <w:r w:rsidRPr="00C2237A">
        <w:rPr>
          <w:rStyle w:val="Emphasis"/>
          <w:highlight w:val="yellow"/>
        </w:rPr>
        <w:t>strengths beyond challenge</w:t>
      </w:r>
      <w:r>
        <w:rPr>
          <w:rStyle w:val="StyleUnderline"/>
        </w:rPr>
        <w:t>,” but it was not at all inaccurate.</w:t>
      </w:r>
    </w:p>
    <w:p w14:paraId="0B1DCA1A" w14:textId="77777777" w:rsidR="00AF4BCF" w:rsidRDefault="00AF4BCF" w:rsidP="00AF4BCF">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0DEF5E7" w14:textId="77777777" w:rsidR="00AF4BCF" w:rsidRDefault="00AF4BCF" w:rsidP="00AF4BCF">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C2237A">
        <w:rPr>
          <w:rStyle w:val="StyleUnderline"/>
          <w:highlight w:val="yellow"/>
        </w:rPr>
        <w:t>if Washington cut back too far</w:t>
      </w:r>
      <w:r>
        <w:rPr>
          <w:rStyle w:val="StyleUnderline"/>
        </w:rPr>
        <w:t>, its primacy would erode to a point where it ceased to deliver its geopolitical benefits</w:t>
      </w:r>
      <w:r>
        <w:t xml:space="preserve">. </w:t>
      </w:r>
      <w:r w:rsidRPr="00C2237A">
        <w:rPr>
          <w:rStyle w:val="Emphasis"/>
          <w:highlight w:val="yellow"/>
        </w:rPr>
        <w:t>Alliances</w:t>
      </w:r>
      <w:r>
        <w:t xml:space="preserve"> </w:t>
      </w:r>
      <w:r>
        <w:rPr>
          <w:rStyle w:val="StyleUnderline"/>
        </w:rPr>
        <w:t>would</w:t>
      </w:r>
      <w:r>
        <w:t xml:space="preserve"> </w:t>
      </w:r>
      <w:r w:rsidRPr="00C2237A">
        <w:rPr>
          <w:rStyle w:val="Emphasis"/>
          <w:highlight w:val="yellow"/>
        </w:rPr>
        <w:t>lose credibility</w:t>
      </w:r>
      <w:r>
        <w:t xml:space="preserve">; </w:t>
      </w:r>
      <w:r>
        <w:rPr>
          <w:rStyle w:val="StyleUnderline"/>
        </w:rPr>
        <w:t>the</w:t>
      </w:r>
      <w:r>
        <w:t xml:space="preserve"> </w:t>
      </w:r>
      <w:r w:rsidRPr="00C2237A">
        <w:rPr>
          <w:rStyle w:val="StyleUnderline"/>
          <w:highlight w:val="yellow"/>
        </w:rPr>
        <w:t>stability</w:t>
      </w:r>
      <w:r>
        <w:rPr>
          <w:rStyle w:val="StyleUnderline"/>
        </w:rPr>
        <w:t xml:space="preserve"> of key </w:t>
      </w:r>
      <w:r>
        <w:rPr>
          <w:rStyle w:val="Emphasis"/>
        </w:rPr>
        <w:t>regions</w:t>
      </w:r>
      <w:r>
        <w:rPr>
          <w:rStyle w:val="StyleUnderline"/>
        </w:rPr>
        <w:t xml:space="preserve"> </w:t>
      </w:r>
      <w:r w:rsidRPr="00C2237A">
        <w:rPr>
          <w:rStyle w:val="StyleUnderline"/>
          <w:highlight w:val="yellow"/>
        </w:rPr>
        <w:t>would</w:t>
      </w:r>
      <w:r>
        <w:rPr>
          <w:rStyle w:val="StyleUnderline"/>
        </w:rPr>
        <w:t xml:space="preserve"> be </w:t>
      </w:r>
      <w:r w:rsidRPr="00C2237A">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C2237A">
        <w:rPr>
          <w:rStyle w:val="Emphasis"/>
          <w:highlight w:val="yellow"/>
        </w:rPr>
        <w:t>crises would go unaddressed</w:t>
      </w:r>
      <w:r>
        <w:t xml:space="preserve">. American </w:t>
      </w:r>
      <w:r w:rsidRPr="00C2237A">
        <w:rPr>
          <w:rStyle w:val="StyleUnderline"/>
          <w:highlight w:val="yellow"/>
        </w:rPr>
        <w:t>primacy was</w:t>
      </w:r>
      <w:r>
        <w:rPr>
          <w:rStyle w:val="StyleUnderline"/>
        </w:rPr>
        <w:t xml:space="preserve"> thus like </w:t>
      </w:r>
      <w:r w:rsidRPr="00C2237A">
        <w:rPr>
          <w:rStyle w:val="StyleUnderline"/>
          <w:highlight w:val="yellow"/>
        </w:rPr>
        <w:t xml:space="preserve">a </w:t>
      </w:r>
      <w:r w:rsidRPr="00C2237A">
        <w:rPr>
          <w:rStyle w:val="Emphasis"/>
          <w:highlight w:val="yellow"/>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548C6A12" w14:textId="77777777" w:rsidR="00AF4BCF" w:rsidRDefault="00AF4BCF" w:rsidP="00AF4BCF">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29CE157F" w14:textId="77777777" w:rsidR="00AF4BCF" w:rsidRDefault="00AF4BCF" w:rsidP="00AF4BCF">
      <w:pPr>
        <w:rPr>
          <w:rStyle w:val="Emphasis"/>
        </w:rPr>
      </w:pPr>
      <w:r>
        <w:t xml:space="preserve">First, </w:t>
      </w:r>
      <w:r w:rsidRPr="00C2237A">
        <w:rPr>
          <w:rStyle w:val="Emphasis"/>
          <w:highlight w:val="yellow"/>
        </w:rPr>
        <w:t>great-power</w:t>
      </w:r>
      <w:r>
        <w:rPr>
          <w:rStyle w:val="Emphasis"/>
        </w:rPr>
        <w:t xml:space="preserve"> military </w:t>
      </w:r>
      <w:r w:rsidRPr="00C2237A">
        <w:rPr>
          <w:rStyle w:val="Emphasis"/>
          <w:highlight w:val="yellow"/>
        </w:rPr>
        <w:t>competition is back</w:t>
      </w:r>
      <w:r>
        <w:t xml:space="preserve">. </w:t>
      </w:r>
      <w:r>
        <w:rPr>
          <w:rStyle w:val="StyleUnderline"/>
        </w:rPr>
        <w:t>The world’s two leading authoritarian powers</w:t>
      </w:r>
      <w:r>
        <w:t>—</w:t>
      </w:r>
      <w:r w:rsidRPr="00C2237A">
        <w:rPr>
          <w:rStyle w:val="Emphasis"/>
          <w:highlight w:val="yellow"/>
        </w:rPr>
        <w:t>China</w:t>
      </w:r>
      <w:r w:rsidRPr="00C2237A">
        <w:rPr>
          <w:highlight w:val="yellow"/>
        </w:rPr>
        <w:t xml:space="preserve"> </w:t>
      </w:r>
      <w:r w:rsidRPr="00C2237A">
        <w:rPr>
          <w:rStyle w:val="StyleUnderline"/>
          <w:highlight w:val="yellow"/>
        </w:rPr>
        <w:t>and</w:t>
      </w:r>
      <w:r w:rsidRPr="00C2237A">
        <w:rPr>
          <w:highlight w:val="yellow"/>
        </w:rPr>
        <w:t xml:space="preserve"> </w:t>
      </w:r>
      <w:r w:rsidRPr="00C2237A">
        <w:rPr>
          <w:rStyle w:val="Emphasis"/>
          <w:highlight w:val="yellow"/>
        </w:rPr>
        <w:t>Russia</w:t>
      </w:r>
      <w:r>
        <w:t>—</w:t>
      </w:r>
      <w:r w:rsidRPr="00C2237A">
        <w:rPr>
          <w:rStyle w:val="StyleUnderline"/>
          <w:highlight w:val="yellow"/>
        </w:rPr>
        <w:t xml:space="preserve">are seeking </w:t>
      </w:r>
      <w:r w:rsidRPr="00C2237A">
        <w:rPr>
          <w:rStyle w:val="Emphasis"/>
          <w:highlight w:val="yellow"/>
        </w:rPr>
        <w:t>regional hegemony</w:t>
      </w:r>
      <w:r>
        <w:t xml:space="preserve">, </w:t>
      </w:r>
      <w:r w:rsidRPr="00C2237A">
        <w:rPr>
          <w:rStyle w:val="StyleUnderline"/>
          <w:highlight w:val="yellow"/>
        </w:rPr>
        <w:t>contesting</w:t>
      </w:r>
      <w:r>
        <w:rPr>
          <w:rStyle w:val="StyleUnderline"/>
        </w:rPr>
        <w:t xml:space="preserve"> global norms such as nonaggression and </w:t>
      </w:r>
      <w:r w:rsidRPr="00C2237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C2237A">
        <w:rPr>
          <w:rStyle w:val="StyleUnderline"/>
          <w:highlight w:val="yellow"/>
        </w:rPr>
        <w:t xml:space="preserve">a major military </w:t>
      </w:r>
      <w:r w:rsidRPr="00C2237A">
        <w:rPr>
          <w:rStyle w:val="Emphasis"/>
          <w:highlight w:val="yellow"/>
        </w:rPr>
        <w:t>modernization</w:t>
      </w:r>
      <w:r w:rsidRPr="00C2237A">
        <w:rPr>
          <w:rStyle w:val="StyleUnderline"/>
          <w:highlight w:val="yellow"/>
        </w:rPr>
        <w:t xml:space="preserve"> emphasizing </w:t>
      </w:r>
      <w:r w:rsidRPr="00C2237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5054EC4D" w14:textId="77777777" w:rsidR="00AF4BCF" w:rsidRPr="00AF4BCF" w:rsidRDefault="00AF4BCF" w:rsidP="00AF4BCF"/>
    <w:p w14:paraId="357356E8" w14:textId="621B849F" w:rsidR="00EE218A" w:rsidRDefault="00EE218A" w:rsidP="00EE218A">
      <w:pPr>
        <w:pStyle w:val="Heading2"/>
      </w:pPr>
      <w:r>
        <w:t>Case –</w:t>
      </w:r>
    </w:p>
    <w:p w14:paraId="54BBBFA5" w14:textId="38829AA9" w:rsidR="00AF4BCF" w:rsidRDefault="00AF4BCF" w:rsidP="00AF4BCF">
      <w:pPr>
        <w:pStyle w:val="Heading4"/>
      </w:pPr>
      <w:r>
        <w:t>Value – Its effectively justice</w:t>
      </w:r>
    </w:p>
    <w:p w14:paraId="05740AB5" w14:textId="6FB93D4B" w:rsidR="00AF4BCF" w:rsidRPr="00AF4BCF" w:rsidRDefault="00AF4BCF" w:rsidP="00AF4BCF">
      <w:pPr>
        <w:pStyle w:val="Heading4"/>
      </w:pPr>
      <w:r>
        <w:t>VC – there is = quite arbitrary and MP heavily critiques it</w:t>
      </w:r>
    </w:p>
    <w:p w14:paraId="447B9199" w14:textId="77777777" w:rsidR="00EE218A" w:rsidRPr="00EE218A" w:rsidRDefault="00EE218A" w:rsidP="00EE218A"/>
    <w:sectPr w:rsidR="00EE218A" w:rsidRPr="00EE2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5060694800"/>
    <w:docVar w:name="VerbatimVersion" w:val="5.1"/>
  </w:docVars>
  <w:rsids>
    <w:rsidRoot w:val="00EE218A"/>
    <w:rsid w:val="000139A3"/>
    <w:rsid w:val="000F572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23BB"/>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4BC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218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FDEE"/>
  <w15:chartTrackingRefBased/>
  <w15:docId w15:val="{26B6A3C5-6995-4C7C-B49D-26193F08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218A"/>
    <w:rPr>
      <w:rFonts w:ascii="Calibri" w:hAnsi="Calibri" w:cs="Calibri"/>
    </w:rPr>
  </w:style>
  <w:style w:type="paragraph" w:styleId="Heading1">
    <w:name w:val="heading 1"/>
    <w:aliases w:val="Pocket"/>
    <w:basedOn w:val="Normal"/>
    <w:next w:val="Normal"/>
    <w:link w:val="Heading1Char"/>
    <w:qFormat/>
    <w:rsid w:val="00EE2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21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21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EE21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2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18A"/>
  </w:style>
  <w:style w:type="character" w:customStyle="1" w:styleId="Heading1Char">
    <w:name w:val="Heading 1 Char"/>
    <w:aliases w:val="Pocket Char"/>
    <w:basedOn w:val="DefaultParagraphFont"/>
    <w:link w:val="Heading1"/>
    <w:rsid w:val="00EE21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21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218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EE218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
    <w:basedOn w:val="DefaultParagraphFont"/>
    <w:link w:val="textbold"/>
    <w:uiPriority w:val="7"/>
    <w:qFormat/>
    <w:rsid w:val="00EE218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E218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EE218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
    <w:basedOn w:val="DefaultParagraphFont"/>
    <w:link w:val="NoSpacing"/>
    <w:uiPriority w:val="99"/>
    <w:unhideWhenUsed/>
    <w:rsid w:val="00EE218A"/>
    <w:rPr>
      <w:color w:val="auto"/>
      <w:u w:val="none"/>
    </w:rPr>
  </w:style>
  <w:style w:type="character" w:styleId="FollowedHyperlink">
    <w:name w:val="FollowedHyperlink"/>
    <w:basedOn w:val="DefaultParagraphFont"/>
    <w:uiPriority w:val="99"/>
    <w:semiHidden/>
    <w:unhideWhenUsed/>
    <w:rsid w:val="00EE218A"/>
    <w:rPr>
      <w:color w:val="auto"/>
      <w:u w:val="none"/>
    </w:rPr>
  </w:style>
  <w:style w:type="paragraph" w:customStyle="1" w:styleId="textbold">
    <w:name w:val="text bold"/>
    <w:link w:val="Emphasis"/>
    <w:autoRedefine/>
    <w:uiPriority w:val="7"/>
    <w:qFormat/>
    <w:rsid w:val="00AF4BC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styleId="NoSpacing">
    <w:name w:val="No Spacing"/>
    <w:aliases w:val="Note Level 2,Small Text,Card Format,Note Level 21,ClearFormatting,Clear,DDI Tag,Tag Title,No Spacing51,No Spacing11211,card,No Spacing22,No Spacing3,tag,No Spacing41,No Spacing111112,No Spacing31,Dont use"/>
    <w:basedOn w:val="Heading1"/>
    <w:link w:val="Hyperlink"/>
    <w:autoRedefine/>
    <w:uiPriority w:val="99"/>
    <w:qFormat/>
    <w:rsid w:val="00AF4B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ionalreview.com/2021/07/the-future-of-space-exploration-depends-on-the-private-sector/"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4898</Words>
  <Characters>27925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4</cp:revision>
  <dcterms:created xsi:type="dcterms:W3CDTF">2022-02-12T18:19:00Z</dcterms:created>
  <dcterms:modified xsi:type="dcterms:W3CDTF">2022-02-12T18:58:00Z</dcterms:modified>
</cp:coreProperties>
</file>