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10726" w14:textId="77777777" w:rsidR="004301FE" w:rsidRDefault="004301FE" w:rsidP="004301FE">
      <w:pPr>
        <w:pStyle w:val="Heading2"/>
      </w:pPr>
      <w:r>
        <w:t>1AC</w:t>
      </w:r>
    </w:p>
    <w:p w14:paraId="7EBC38BC" w14:textId="77777777" w:rsidR="004301FE" w:rsidRDefault="004301FE" w:rsidP="004301FE">
      <w:pPr>
        <w:pStyle w:val="Heading3"/>
      </w:pPr>
      <w:r>
        <w:t>Framework</w:t>
      </w:r>
    </w:p>
    <w:p w14:paraId="15D96EC6" w14:textId="77777777" w:rsidR="004301FE" w:rsidRPr="00A355C6" w:rsidRDefault="004301FE" w:rsidP="004301F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17B59C0" w14:textId="77777777" w:rsidR="004301FE" w:rsidRPr="00A355C6" w:rsidRDefault="004301FE" w:rsidP="004301F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w:t>
      </w:r>
      <w:r>
        <w:rPr>
          <w:rFonts w:eastAsiaTheme="majorEastAsia"/>
          <w:b/>
          <w:bCs/>
          <w:color w:val="000000" w:themeColor="text1"/>
          <w:sz w:val="26"/>
          <w:szCs w:val="26"/>
        </w:rPr>
        <w:t>have intrinsic value</w:t>
      </w:r>
    </w:p>
    <w:p w14:paraId="042F00F5" w14:textId="77777777" w:rsidR="004301FE" w:rsidRPr="00A355C6" w:rsidRDefault="004301FE" w:rsidP="004301F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A446131" w14:textId="77777777" w:rsidR="004301FE" w:rsidRPr="00A355C6" w:rsidRDefault="004301FE" w:rsidP="004301F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C515264" w14:textId="77777777" w:rsidR="004301FE" w:rsidRPr="00A355C6" w:rsidRDefault="004301FE" w:rsidP="004301F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6D2AC01" w14:textId="77777777" w:rsidR="004301FE" w:rsidRPr="00A355C6" w:rsidRDefault="004301FE" w:rsidP="004301F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B1D8EDC" w14:textId="77777777" w:rsidR="004301FE" w:rsidRPr="00A355C6" w:rsidRDefault="004301FE" w:rsidP="004301F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 xml:space="preserve">explained </w:t>
      </w:r>
      <w:r w:rsidRPr="002777CF">
        <w:rPr>
          <w:b/>
          <w:color w:val="000000" w:themeColor="text1"/>
          <w:sz w:val="24"/>
          <w:highlight w:val="green"/>
          <w:u w:val="single"/>
        </w:rPr>
        <w:t xml:space="preserve">as things that </w:t>
      </w:r>
      <w:r w:rsidRPr="001E0601">
        <w:rPr>
          <w:b/>
          <w:color w:val="000000" w:themeColor="text1"/>
          <w:sz w:val="24"/>
          <w:highlight w:val="green"/>
          <w:u w:val="single"/>
        </w:rPr>
        <w:t>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w:t>
      </w:r>
      <w:proofErr w:type="gramStart"/>
      <w:r w:rsidRPr="00A355C6">
        <w:rPr>
          <w:color w:val="000000" w:themeColor="text1"/>
        </w:rPr>
        <w:t>honor</w:t>
      </w:r>
      <w:proofErr w:type="gramEnd"/>
      <w:r w:rsidRPr="00A355C6">
        <w:rPr>
          <w:color w:val="000000" w:themeColor="text1"/>
        </w:rPr>
        <w:t xml:space="preserve">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w:t>
      </w:r>
      <w:r w:rsidRPr="008A1289">
        <w:rPr>
          <w:b/>
          <w:color w:val="000000" w:themeColor="text1"/>
          <w:sz w:val="24"/>
          <w:highlight w:val="green"/>
          <w:u w:val="single"/>
        </w:rPr>
        <w:t>ty</w:t>
      </w:r>
      <w:r w:rsidRPr="00A355C6">
        <w:rPr>
          <w:b/>
          <w:color w:val="000000" w:themeColor="text1"/>
          <w:sz w:val="24"/>
          <w:u w:val="single"/>
        </w:rPr>
        <w:t xml:space="preserve">,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7FE685B" w14:textId="77777777" w:rsidR="004301FE" w:rsidRPr="00A355C6" w:rsidRDefault="004301FE" w:rsidP="004301FE">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5F67479" w14:textId="77777777" w:rsidR="004301FE" w:rsidRDefault="004301FE" w:rsidP="004301FE">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ADF4B42" w14:textId="77777777" w:rsidR="004301FE" w:rsidRDefault="004301FE" w:rsidP="004301FE">
      <w:pPr>
        <w:pStyle w:val="Heading3"/>
      </w:pPr>
      <w:r>
        <w:t>Plan</w:t>
      </w:r>
    </w:p>
    <w:p w14:paraId="3356DBD9" w14:textId="77777777" w:rsidR="004301FE" w:rsidRDefault="004301FE" w:rsidP="004301FE">
      <w:pPr>
        <w:pStyle w:val="Heading4"/>
      </w:pPr>
      <w:r>
        <w:t>Mega-constellations being developed now</w:t>
      </w:r>
    </w:p>
    <w:p w14:paraId="263CE881" w14:textId="77777777" w:rsidR="004301FE" w:rsidRPr="00CA59D5" w:rsidRDefault="004301FE" w:rsidP="004301F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09B05A15" w14:textId="77777777" w:rsidR="004301FE" w:rsidRDefault="004301FE" w:rsidP="004301FE">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 xml:space="preserve">3000 </w:t>
      </w:r>
      <w:proofErr w:type="spellStart"/>
      <w:r w:rsidRPr="00A71E87">
        <w:rPr>
          <w:rStyle w:val="Emphasis"/>
        </w:rPr>
        <w:t>tonnes</w:t>
      </w:r>
      <w:proofErr w:type="spellEnd"/>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 xml:space="preserve">Amazon, </w:t>
      </w:r>
      <w:proofErr w:type="spellStart"/>
      <w:r w:rsidRPr="003A0543">
        <w:rPr>
          <w:rStyle w:val="Emphasis"/>
        </w:rPr>
        <w:t>Telesat</w:t>
      </w:r>
      <w:proofErr w:type="spellEnd"/>
      <w:r w:rsidRPr="003A0543">
        <w:rPr>
          <w:rStyle w:val="Emphasis"/>
        </w:rPr>
        <w: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4D7C9A77" w14:textId="77777777" w:rsidR="004301FE" w:rsidRPr="00A71E87" w:rsidRDefault="004301FE" w:rsidP="004301FE">
      <w:pPr>
        <w:rPr>
          <w:rStyle w:val="Emphasis"/>
        </w:rPr>
      </w:pPr>
    </w:p>
    <w:p w14:paraId="403EA1F8" w14:textId="77777777" w:rsidR="004301FE" w:rsidRDefault="004301FE" w:rsidP="004301FE">
      <w:pPr>
        <w:pStyle w:val="Heading4"/>
      </w:pPr>
      <w:r>
        <w:t>Current agreements fail</w:t>
      </w:r>
    </w:p>
    <w:p w14:paraId="3DD87FA9" w14:textId="77777777" w:rsidR="004301FE" w:rsidRDefault="004301FE" w:rsidP="004301F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35A644B2" w14:textId="77777777" w:rsidR="004301FE" w:rsidRPr="00CA59D5" w:rsidRDefault="004301FE" w:rsidP="004301FE">
      <w:pPr>
        <w:rPr>
          <w:sz w:val="16"/>
        </w:rPr>
      </w:pPr>
      <w:r>
        <w:rPr>
          <w:sz w:val="16"/>
        </w:rPr>
        <w:t>International Telecommunications Union = ITU</w:t>
      </w:r>
    </w:p>
    <w:p w14:paraId="46A63363" w14:textId="77777777" w:rsidR="004301FE" w:rsidRPr="00DA081C" w:rsidRDefault="004301FE" w:rsidP="004301FE">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DA081C">
        <w:rPr>
          <w:sz w:val="16"/>
        </w:rPr>
        <w:t>that countries</w:t>
      </w:r>
      <w:proofErr w:type="gramEnd"/>
      <w:r w:rsidRPr="00DA081C">
        <w:rPr>
          <w:sz w:val="16"/>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710E24D2" w14:textId="77777777" w:rsidR="004301FE" w:rsidRDefault="004301FE" w:rsidP="004301FE">
      <w:pPr>
        <w:pStyle w:val="Heading4"/>
      </w:pPr>
      <w:r>
        <w:t xml:space="preserve">I affirm: </w:t>
      </w:r>
      <w:r w:rsidRPr="007D4962">
        <w:t>The appropriation of outer space</w:t>
      </w:r>
      <w:r>
        <w:t xml:space="preserve"> through mega-constellations</w:t>
      </w:r>
      <w:r w:rsidRPr="007D4962">
        <w:t xml:space="preserve"> by private entities is unjust.</w:t>
      </w:r>
    </w:p>
    <w:p w14:paraId="46A76D8C" w14:textId="77777777" w:rsidR="004301FE" w:rsidRPr="007D4962" w:rsidRDefault="004301FE" w:rsidP="004301FE"/>
    <w:p w14:paraId="20226502" w14:textId="77777777" w:rsidR="004301FE" w:rsidRDefault="004301FE" w:rsidP="004301FE">
      <w:pPr>
        <w:pStyle w:val="Heading4"/>
      </w:pPr>
      <w:r>
        <w:t>Mega constellations overflow LEO and stress the environment</w:t>
      </w:r>
    </w:p>
    <w:p w14:paraId="6289CCB3" w14:textId="77777777" w:rsidR="004301FE" w:rsidRDefault="004301FE" w:rsidP="004301F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0" w:history="1">
        <w:r w:rsidRPr="00CA59D5">
          <w:rPr>
            <w:rStyle w:val="Hyperlink"/>
            <w:sz w:val="16"/>
          </w:rPr>
          <w:t>https://doi.org/10.1038/s41598-021-89909-7</w:t>
        </w:r>
      </w:hyperlink>
      <w:r w:rsidRPr="00CA59D5">
        <w:rPr>
          <w:sz w:val="16"/>
        </w:rPr>
        <w:t xml:space="preserve"> </w:t>
      </w:r>
      <w:hyperlink r:id="rId11"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5B7EDA19" w14:textId="77777777" w:rsidR="004301FE" w:rsidRPr="00CA59D5" w:rsidRDefault="004301FE" w:rsidP="004301FE">
      <w:pPr>
        <w:rPr>
          <w:sz w:val="16"/>
        </w:rPr>
      </w:pPr>
      <w:r>
        <w:rPr>
          <w:sz w:val="16"/>
        </w:rPr>
        <w:t>LEO = Low Earth Orbit</w:t>
      </w:r>
    </w:p>
    <w:p w14:paraId="2C81E094" w14:textId="77777777" w:rsidR="004301FE" w:rsidRPr="00D20D50" w:rsidRDefault="004301FE" w:rsidP="004301FE">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xml:space="preserve">, including OneWeb, Amazon, </w:t>
      </w:r>
      <w:proofErr w:type="spellStart"/>
      <w:r w:rsidRPr="001B3350">
        <w:rPr>
          <w:rStyle w:val="Emphasis"/>
        </w:rPr>
        <w:t>Telesat</w:t>
      </w:r>
      <w:proofErr w:type="spellEnd"/>
      <w:r w:rsidRPr="001B3350">
        <w:rPr>
          <w:rStyle w:val="Emphasis"/>
        </w:rPr>
        <w: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D20D50">
        <w:rPr>
          <w:rStyle w:val="StyleUnderline"/>
        </w:rPr>
        <w:t>spacecraft</w:t>
      </w:r>
      <w:proofErr w:type="gramEnd"/>
      <w:r w:rsidRPr="00D20D50">
        <w:rPr>
          <w:rStyle w:val="StyleUnderline"/>
        </w:rPr>
        <w:t xml:space="preserve">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0D914C09" w14:textId="77777777" w:rsidR="004301FE" w:rsidRDefault="004301FE" w:rsidP="004301FE"/>
    <w:p w14:paraId="1A1EA693" w14:textId="77777777" w:rsidR="004301FE" w:rsidRDefault="004301FE" w:rsidP="004301FE">
      <w:pPr>
        <w:pStyle w:val="Heading3"/>
      </w:pPr>
      <w:r>
        <w:t>Adv 1 – Collisions</w:t>
      </w:r>
    </w:p>
    <w:p w14:paraId="24E91CD0" w14:textId="77777777" w:rsidR="004301FE" w:rsidRDefault="004301FE" w:rsidP="004301FE">
      <w:pPr>
        <w:pStyle w:val="Heading4"/>
      </w:pPr>
      <w:r>
        <w:t>Causes chain reaction collisions that spill out</w:t>
      </w:r>
    </w:p>
    <w:p w14:paraId="1E030F03" w14:textId="77777777" w:rsidR="004301FE" w:rsidRPr="00DD2AAF" w:rsidRDefault="004301FE" w:rsidP="004301F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2" w:history="1">
        <w:r w:rsidRPr="00CA59D5">
          <w:rPr>
            <w:rStyle w:val="Hyperlink"/>
            <w:sz w:val="16"/>
          </w:rPr>
          <w:t>https://doi.org/10.1038/s41598-021-89909-7</w:t>
        </w:r>
      </w:hyperlink>
      <w:r w:rsidRPr="00CA59D5">
        <w:rPr>
          <w:sz w:val="16"/>
        </w:rPr>
        <w:t xml:space="preserve"> </w:t>
      </w:r>
      <w:hyperlink r:id="rId1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663A973" w14:textId="77777777" w:rsidR="004301FE" w:rsidRPr="000242D8" w:rsidRDefault="004301FE" w:rsidP="004301FE">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686885EE" w14:textId="77777777" w:rsidR="004301FE" w:rsidRDefault="004301FE" w:rsidP="004301FE"/>
    <w:p w14:paraId="0CE6DDB2" w14:textId="77777777" w:rsidR="004301FE" w:rsidRDefault="004301FE" w:rsidP="004301FE">
      <w:r w:rsidRPr="00DD2AAF">
        <w:t>Figure 3</w:t>
      </w:r>
    </w:p>
    <w:p w14:paraId="0FD3AE2A" w14:textId="77777777" w:rsidR="004301FE" w:rsidRDefault="004301FE" w:rsidP="004301FE">
      <w:r>
        <w:rPr>
          <w:noProof/>
        </w:rPr>
        <w:drawing>
          <wp:inline distT="0" distB="0" distL="0" distR="0" wp14:anchorId="03D9CDAF" wp14:editId="55B458C9">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46CD3316" w14:textId="77777777" w:rsidR="004301FE" w:rsidRPr="002847A9" w:rsidRDefault="004301FE" w:rsidP="004301FE">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 xml:space="preserve">whenever debris is too small to be tracked or collision avoidance </w:t>
      </w:r>
      <w:proofErr w:type="spellStart"/>
      <w:r w:rsidRPr="007E6C3B">
        <w:rPr>
          <w:rStyle w:val="Emphasis"/>
        </w:rPr>
        <w:t>manoeuvres</w:t>
      </w:r>
      <w:proofErr w:type="spellEnd"/>
      <w:r w:rsidRPr="007E6C3B">
        <w:rPr>
          <w:rStyle w:val="Emphasis"/>
        </w:rPr>
        <w:t xml:space="preserve"> are impossible</w:t>
      </w:r>
      <w:r w:rsidRPr="00146B21">
        <w:rPr>
          <w:rStyle w:val="Emphasis"/>
        </w:rPr>
        <w:t xml:space="preserve"> for other reasons</w:t>
      </w:r>
      <w:r w:rsidRPr="00C932B5">
        <w:rPr>
          <w:rStyle w:val="StyleUnderline"/>
        </w:rPr>
        <w:t xml:space="preserve">. Deorbiting satellites will be </w:t>
      </w:r>
      <w:proofErr w:type="gramStart"/>
      <w:r w:rsidRPr="00C932B5">
        <w:rPr>
          <w:rStyle w:val="StyleUnderline"/>
        </w:rPr>
        <w:t>tracked</w:t>
      </w:r>
      <w:proofErr w:type="gramEnd"/>
      <w:r w:rsidRPr="00C932B5">
        <w:rPr>
          <w:rStyle w:val="StyleUnderline"/>
        </w:rPr>
        <w:t xml:space="preserve"> and operational </w:t>
      </w:r>
      <w:r w:rsidRPr="00146B21">
        <w:rPr>
          <w:rStyle w:val="Emphasis"/>
        </w:rPr>
        <w:t xml:space="preserve">satellites can </w:t>
      </w:r>
      <w:proofErr w:type="spellStart"/>
      <w:r w:rsidRPr="00146B21">
        <w:rPr>
          <w:rStyle w:val="Emphasis"/>
        </w:rPr>
        <w:t>manoeuvre</w:t>
      </w:r>
      <w:proofErr w:type="spellEnd"/>
      <w:r w:rsidRPr="00146B21">
        <w:rPr>
          <w:rStyle w:val="Emphasis"/>
        </w:rPr>
        <w:t xml:space="preserv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w:t>
      </w:r>
      <w:proofErr w:type="spellStart"/>
      <w:r w:rsidRPr="002847A9">
        <w:rPr>
          <w:sz w:val="16"/>
        </w:rPr>
        <w:t>manoeuvres</w:t>
      </w:r>
      <w:proofErr w:type="spellEnd"/>
      <w:r w:rsidRPr="002847A9">
        <w:rPr>
          <w:sz w:val="16"/>
        </w:rPr>
        <w:t xml:space="preserve">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w:t>
      </w:r>
      <w:proofErr w:type="gramStart"/>
      <w:r w:rsidRPr="002847A9">
        <w:rPr>
          <w:sz w:val="16"/>
        </w:rPr>
        <w:t>individually</w:t>
      </w:r>
      <w:proofErr w:type="gramEnd"/>
      <w:r w:rsidRPr="002847A9">
        <w:rPr>
          <w:sz w:val="16"/>
        </w:rPr>
        <w:t xml:space="preserve"> or collectively, eliminate the need for an all-of-LEO approach to evaluating the effects of the construction and maintenance of any one constellation.</w:t>
      </w:r>
    </w:p>
    <w:p w14:paraId="492DA4D0" w14:textId="77777777" w:rsidR="004301FE" w:rsidRDefault="004301FE" w:rsidP="004301FE">
      <w:pPr>
        <w:pStyle w:val="Heading4"/>
      </w:pPr>
      <w:r>
        <w:t>Risk will only increase</w:t>
      </w:r>
    </w:p>
    <w:p w14:paraId="7718A6E3" w14:textId="77777777" w:rsidR="004301FE" w:rsidRDefault="004301FE" w:rsidP="004301FE">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15"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07C73ED1" w14:textId="77777777" w:rsidR="004301FE" w:rsidRPr="0086519A" w:rsidRDefault="004301FE" w:rsidP="004301FE">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6"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7"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 xml:space="preserve">These encounters include situations when two spacecraft </w:t>
      </w:r>
      <w:proofErr w:type="gramStart"/>
      <w:r w:rsidRPr="007354C9">
        <w:rPr>
          <w:rStyle w:val="StyleUnderline"/>
        </w:rPr>
        <w:t>pass</w:t>
      </w:r>
      <w:proofErr w:type="gramEnd"/>
      <w:r w:rsidRPr="007354C9">
        <w:rPr>
          <w:rStyle w:val="StyleUnderline"/>
        </w:rPr>
        <w:t xml:space="preserve">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01C17E38" w14:textId="77777777" w:rsidR="004301FE" w:rsidRDefault="004301FE" w:rsidP="004301FE">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7713D6D9" w14:textId="77777777" w:rsidR="004301FE" w:rsidRDefault="004301FE" w:rsidP="004301FE">
      <w:r>
        <w:rPr>
          <w:noProof/>
        </w:rPr>
        <w:drawing>
          <wp:inline distT="0" distB="0" distL="0" distR="0" wp14:anchorId="02BF094A" wp14:editId="75D40F6E">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4F263EFD" w14:textId="77777777" w:rsidR="004301FE" w:rsidRPr="0086519A" w:rsidRDefault="004301FE" w:rsidP="004301FE">
      <w:pPr>
        <w:rPr>
          <w:rStyle w:val="StyleUnderline"/>
        </w:rPr>
      </w:pPr>
      <w:r w:rsidRPr="0086519A">
        <w:rPr>
          <w:rStyle w:val="StyleUnderline"/>
        </w:rPr>
        <w:t xml:space="preserve">In comparison, </w:t>
      </w:r>
      <w:proofErr w:type="spellStart"/>
      <w:r w:rsidRPr="0086519A">
        <w:rPr>
          <w:rStyle w:val="StyleUnderline"/>
        </w:rPr>
        <w:t>Starlink's</w:t>
      </w:r>
      <w:proofErr w:type="spellEnd"/>
      <w:r w:rsidRPr="0086519A">
        <w:rPr>
          <w:rStyle w:val="StyleUnderline"/>
        </w:rPr>
        <w:t xml:space="preserve">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w:t>
      </w:r>
      <w:proofErr w:type="gramStart"/>
      <w:r w:rsidRPr="0086519A">
        <w:rPr>
          <w:rStyle w:val="StyleUnderline"/>
        </w:rPr>
        <w:t>first generation</w:t>
      </w:r>
      <w:proofErr w:type="gramEnd"/>
      <w:r w:rsidRPr="0086519A">
        <w:rPr>
          <w:rStyle w:val="StyleUnderline"/>
        </w:rPr>
        <w:t xml:space="preserve"> constellation, </w:t>
      </w:r>
      <w:r w:rsidRPr="0079364D">
        <w:rPr>
          <w:rStyle w:val="Emphasis"/>
          <w:highlight w:val="green"/>
        </w:rPr>
        <w:t>Starlink satellites will be involved in 90% of all close approaches</w:t>
      </w:r>
      <w:r w:rsidRPr="0086519A">
        <w:rPr>
          <w:rStyle w:val="StyleUnderline"/>
        </w:rPr>
        <w:t>, Lewis’ calculations suggest.</w:t>
      </w:r>
    </w:p>
    <w:p w14:paraId="094B5FEE" w14:textId="77777777" w:rsidR="004301FE" w:rsidRDefault="004301FE" w:rsidP="004301FE">
      <w:r>
        <w:rPr>
          <w:noProof/>
        </w:rPr>
        <w:drawing>
          <wp:inline distT="0" distB="0" distL="0" distR="0" wp14:anchorId="6360EDF7" wp14:editId="18960901">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2BABF625" w14:textId="77777777" w:rsidR="004301FE" w:rsidRDefault="004301FE" w:rsidP="004301FE">
      <w:pPr>
        <w:pStyle w:val="Heading4"/>
      </w:pPr>
      <w:r>
        <w:t>Companies don’t share data and rely on autonomous systems – high risk</w:t>
      </w:r>
    </w:p>
    <w:p w14:paraId="7F0EA442" w14:textId="77777777" w:rsidR="004301FE" w:rsidRPr="007F61C2" w:rsidRDefault="004301FE" w:rsidP="004301FE">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20"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6FC0685E" w14:textId="77777777" w:rsidR="004301FE" w:rsidRPr="00036FD1" w:rsidRDefault="004301FE" w:rsidP="004301FE">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w:t>
      </w:r>
      <w:proofErr w:type="gramStart"/>
      <w:r w:rsidRPr="00616926">
        <w:rPr>
          <w:rStyle w:val="StyleUnderline"/>
        </w:rPr>
        <w:t>other</w:t>
      </w:r>
      <w:proofErr w:type="gramEnd"/>
      <w:r w:rsidRPr="00616926">
        <w:rPr>
          <w:rStyle w:val="StyleUnderline"/>
        </w:rPr>
        <w:t xml:space="preserve">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4370C9AC" w14:textId="77777777" w:rsidR="004301FE" w:rsidRDefault="004301FE" w:rsidP="004301FE">
      <w:pPr>
        <w:pStyle w:val="Heading4"/>
      </w:pPr>
      <w:r>
        <w:t>Collisions destabilize and risk global conflict – misallocation</w:t>
      </w:r>
    </w:p>
    <w:p w14:paraId="58F59823" w14:textId="77777777" w:rsidR="004301FE" w:rsidRPr="00FA367E" w:rsidRDefault="004301FE" w:rsidP="004301FE">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1" w:history="1">
        <w:r w:rsidRPr="00FA367E">
          <w:rPr>
            <w:rStyle w:val="Hyperlink"/>
            <w:sz w:val="16"/>
          </w:rPr>
          <w:t>https://apps.dtic.mil/dtic/tr/fulltext/u2/1059769.pdf</w:t>
        </w:r>
      </w:hyperlink>
      <w:r w:rsidRPr="00FA367E">
        <w:rPr>
          <w:sz w:val="16"/>
        </w:rPr>
        <w:t xml:space="preserve"> //avery</w:t>
      </w:r>
    </w:p>
    <w:p w14:paraId="60DA4995" w14:textId="77777777" w:rsidR="004301FE" w:rsidRPr="004B617C" w:rsidRDefault="004301FE" w:rsidP="004301FE">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w:t>
      </w:r>
      <w:proofErr w:type="gramStart"/>
      <w:r w:rsidRPr="004B617C">
        <w:rPr>
          <w:rStyle w:val="StyleUnderline"/>
        </w:rPr>
        <w:t>437 Armed</w:t>
      </w:r>
      <w:proofErr w:type="gramEnd"/>
      <w:r w:rsidRPr="004B617C">
        <w:rPr>
          <w:rStyle w:val="StyleUnderline"/>
        </w:rPr>
        <w:t xml:space="preserve"> conflict or even war in space would be the most dangerous possibility resulting from space debris collisions. Vitaly </w:t>
      </w:r>
      <w:proofErr w:type="spellStart"/>
      <w:r w:rsidRPr="004B617C">
        <w:rPr>
          <w:rStyle w:val="StyleUnderline"/>
        </w:rPr>
        <w:t>Adushkin,from</w:t>
      </w:r>
      <w:proofErr w:type="spellEnd"/>
      <w:r w:rsidRPr="004B617C">
        <w:rPr>
          <w:rStyle w:val="StyleUnderline"/>
        </w:rPr>
        <w:t xml:space="preserve">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3145D549" w14:textId="77777777" w:rsidR="004301FE" w:rsidRDefault="004301FE" w:rsidP="004301FE">
      <w:pPr>
        <w:pStyle w:val="Heading4"/>
      </w:pPr>
      <w:r>
        <w:t xml:space="preserve">Goes nuclear </w:t>
      </w:r>
    </w:p>
    <w:p w14:paraId="5F142A88" w14:textId="77777777" w:rsidR="004301FE" w:rsidRPr="00E339D6" w:rsidRDefault="004301FE" w:rsidP="004301FE">
      <w:pPr>
        <w:rPr>
          <w:sz w:val="16"/>
        </w:rPr>
      </w:pPr>
      <w:r w:rsidRPr="00E339D6">
        <w:rPr>
          <w:rStyle w:val="Emphasis"/>
        </w:rPr>
        <w:t>Johnson-Freese 17</w:t>
      </w:r>
      <w:r w:rsidRPr="00E339D6">
        <w:rPr>
          <w:sz w:val="16"/>
        </w:rPr>
        <w:t xml:space="preserve"> 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23B09B85" w14:textId="77777777" w:rsidR="004301FE" w:rsidRDefault="004301FE" w:rsidP="004301FE">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494AF750" w14:textId="77777777" w:rsidR="004301FE" w:rsidRDefault="004301FE" w:rsidP="004301FE">
      <w:pPr>
        <w:pStyle w:val="Heading4"/>
      </w:pPr>
      <w:r>
        <w:t>Extinction</w:t>
      </w:r>
    </w:p>
    <w:p w14:paraId="5BFE822A" w14:textId="77777777" w:rsidR="004301FE" w:rsidRPr="00167E97" w:rsidRDefault="004301FE" w:rsidP="004301FE">
      <w:pPr>
        <w:rPr>
          <w:sz w:val="16"/>
        </w:rPr>
      </w:pPr>
      <w:r w:rsidRPr="00167E97">
        <w:rPr>
          <w:rStyle w:val="Emphasis"/>
        </w:rPr>
        <w:t>Starr 15</w:t>
      </w:r>
      <w:r w:rsidRPr="00167E97">
        <w:rPr>
          <w:sz w:val="16"/>
        </w:rPr>
        <w:t xml:space="preserve"> Nuclear War, Nuclear Winter, and Human Extinction </w:t>
      </w:r>
      <w:proofErr w:type="gramStart"/>
      <w:r w:rsidRPr="00167E97">
        <w:rPr>
          <w:sz w:val="16"/>
        </w:rPr>
        <w:t>By</w:t>
      </w:r>
      <w:proofErr w:type="gramEnd"/>
      <w:r w:rsidRPr="00167E97">
        <w:rPr>
          <w:sz w:val="16"/>
        </w:rPr>
        <w:t xml:space="preserve">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2" w:history="1">
        <w:r w:rsidRPr="00167E97">
          <w:rPr>
            <w:rStyle w:val="Hyperlink"/>
            <w:sz w:val="16"/>
          </w:rPr>
          <w:t>https://fas.org/pir-pubs/nuclear-war-nuclear-winter-and-human-extinction/</w:t>
        </w:r>
      </w:hyperlink>
      <w:r w:rsidRPr="00167E97">
        <w:rPr>
          <w:sz w:val="16"/>
        </w:rPr>
        <w:t xml:space="preserve"> //avery</w:t>
      </w:r>
    </w:p>
    <w:p w14:paraId="4DD477BF" w14:textId="77777777" w:rsidR="004301FE" w:rsidRPr="00877613" w:rsidRDefault="004301FE" w:rsidP="004301FE">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w:t>
      </w:r>
      <w:proofErr w:type="gramStart"/>
      <w:r w:rsidRPr="00877613">
        <w:rPr>
          <w:sz w:val="14"/>
        </w:rPr>
        <w:t>Nuclear</w:t>
      </w:r>
      <w:proofErr w:type="gramEnd"/>
      <w:r w:rsidRPr="00877613">
        <w:rPr>
          <w:sz w:val="14"/>
        </w:rPr>
        <w:t xml:space="preserve">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w:t>
      </w:r>
      <w:proofErr w:type="spellStart"/>
      <w:r w:rsidRPr="00877613">
        <w:rPr>
          <w:sz w:val="14"/>
        </w:rPr>
        <w:t>publically</w:t>
      </w:r>
      <w:proofErr w:type="spellEnd"/>
      <w:r w:rsidRPr="00877613">
        <w:rPr>
          <w:sz w:val="14"/>
        </w:rPr>
        <w:t xml:space="preserve">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6B02C934" w14:textId="77777777" w:rsidR="004301FE" w:rsidRPr="007F642E" w:rsidRDefault="004301FE" w:rsidP="004301FE">
      <w:pPr>
        <w:rPr>
          <w:sz w:val="16"/>
        </w:rPr>
      </w:pPr>
    </w:p>
    <w:p w14:paraId="64EDC287" w14:textId="77777777" w:rsidR="004301FE" w:rsidRDefault="004301FE" w:rsidP="004301FE">
      <w:pPr>
        <w:pStyle w:val="Heading3"/>
      </w:pPr>
      <w:r>
        <w:t xml:space="preserve">Adv 2 – Environment </w:t>
      </w:r>
    </w:p>
    <w:p w14:paraId="104CB1F4" w14:textId="77777777" w:rsidR="004301FE" w:rsidRDefault="004301FE" w:rsidP="004301FE">
      <w:pPr>
        <w:pStyle w:val="Heading4"/>
      </w:pPr>
      <w:r>
        <w:t xml:space="preserve">The entire process of mega constellation development is environmentally disastrous </w:t>
      </w:r>
    </w:p>
    <w:p w14:paraId="6953893F" w14:textId="77777777" w:rsidR="004301FE" w:rsidRPr="00C76025" w:rsidRDefault="004301FE" w:rsidP="004301F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3" w:history="1">
        <w:r w:rsidRPr="00CA59D5">
          <w:rPr>
            <w:rStyle w:val="Hyperlink"/>
            <w:sz w:val="16"/>
          </w:rPr>
          <w:t>https://doi.org/10.1038/s41598-021-89909-7</w:t>
        </w:r>
      </w:hyperlink>
      <w:r w:rsidRPr="00CA59D5">
        <w:rPr>
          <w:sz w:val="16"/>
        </w:rPr>
        <w:t xml:space="preserve"> </w:t>
      </w:r>
      <w:hyperlink r:id="rId2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4C52B26" w14:textId="77777777" w:rsidR="004301FE" w:rsidRPr="00CD2C43" w:rsidRDefault="004301FE" w:rsidP="004301FE">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proofErr w:type="gramStart"/>
      <w:r w:rsidRPr="00E83B7A">
        <w:rPr>
          <w:rStyle w:val="Emphasis"/>
        </w:rPr>
        <w:t>Pacific island</w:t>
      </w:r>
      <w:proofErr w:type="gramEnd"/>
      <w:r w:rsidRPr="00E83B7A">
        <w:rPr>
          <w:rStyle w:val="Emphasis"/>
        </w:rPr>
        <w:t xml:space="preserve">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w:t>
      </w:r>
      <w:proofErr w:type="spellStart"/>
      <w:r w:rsidRPr="00657A9C">
        <w:rPr>
          <w:sz w:val="16"/>
        </w:rPr>
        <w:t>llites</w:t>
      </w:r>
      <w:proofErr w:type="spellEnd"/>
      <w:r w:rsidRPr="00657A9C">
        <w:rPr>
          <w:sz w:val="16"/>
        </w:rPr>
        <w:t xml:space="preserve">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w:t>
      </w:r>
      <w:proofErr w:type="gramStart"/>
      <w:r w:rsidRPr="00657A9C">
        <w:rPr>
          <w:sz w:val="16"/>
        </w:rPr>
        <w:t>practice</w:t>
      </w:r>
      <w:proofErr w:type="gramEnd"/>
      <w:r w:rsidRPr="00657A9C">
        <w:rPr>
          <w:sz w:val="16"/>
        </w:rPr>
        <w:t xml:space="preserve"> or be required to do so. </w:t>
      </w:r>
      <w:r w:rsidRPr="004B2273">
        <w:rPr>
          <w:rStyle w:val="StyleUnderline"/>
        </w:rPr>
        <w:t xml:space="preserve">The demise of satellite components during re-entry introduces a different </w:t>
      </w:r>
      <w:proofErr w:type="gramStart"/>
      <w:r w:rsidRPr="004B2273">
        <w:rPr>
          <w:rStyle w:val="StyleUnderline"/>
        </w:rPr>
        <w:t>problem, since</w:t>
      </w:r>
      <w:proofErr w:type="gramEnd"/>
      <w:r w:rsidRPr="004B2273">
        <w:rPr>
          <w:rStyle w:val="StyleUnderline"/>
        </w:rPr>
        <w:t xml:space="preserve"> </w:t>
      </w:r>
      <w:r w:rsidRPr="004B2273">
        <w:rPr>
          <w:rStyle w:val="Emphasis"/>
        </w:rPr>
        <w:t>none of that material actually disappears</w:t>
      </w:r>
      <w:r w:rsidRPr="005D229A">
        <w:rPr>
          <w:rStyle w:val="StyleUnderline"/>
        </w:rPr>
        <w:t xml:space="preserve">. Starlink satellites have a dry mass of about 260 kg; 12,000 satellites will total 3100 </w:t>
      </w:r>
      <w:proofErr w:type="spellStart"/>
      <w:r w:rsidRPr="005D229A">
        <w:rPr>
          <w:rStyle w:val="StyleUnderline"/>
        </w:rPr>
        <w:t>tonnes</w:t>
      </w:r>
      <w:proofErr w:type="spellEnd"/>
      <w:r w:rsidRPr="005D229A">
        <w:rPr>
          <w:rStyle w:val="StyleUnderline"/>
        </w:rPr>
        <w:t xml:space="preserve">. A 5-year cycle would see on average almost 2 </w:t>
      </w:r>
      <w:proofErr w:type="spellStart"/>
      <w:r w:rsidRPr="005D229A">
        <w:rPr>
          <w:rStyle w:val="StyleUnderline"/>
        </w:rPr>
        <w:t>tonnes</w:t>
      </w:r>
      <w:proofErr w:type="spellEnd"/>
      <w:r w:rsidRPr="005D229A">
        <w:rPr>
          <w:rStyle w:val="StyleUnderline"/>
        </w:rPr>
        <w:t xml:space="preserve"> re-entering Earth’s atmosphere daily. While small compared to the 54 daily </w:t>
      </w:r>
      <w:proofErr w:type="spellStart"/>
      <w:r w:rsidRPr="005D229A">
        <w:rPr>
          <w:rStyle w:val="StyleUnderline"/>
        </w:rPr>
        <w:t>tonnes</w:t>
      </w:r>
      <w:proofErr w:type="spellEnd"/>
      <w:r w:rsidRPr="005D229A">
        <w:rPr>
          <w:rStyle w:val="StyleUnderline"/>
        </w:rPr>
        <w:t xml:space="preserve">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Modelling of the cumulative effect of emissions from 1000 annual launches of hydrocarbon-</w:t>
      </w:r>
      <w:proofErr w:type="spellStart"/>
      <w:r w:rsidRPr="005D229A">
        <w:rPr>
          <w:rStyle w:val="StyleUnderline"/>
        </w:rPr>
        <w:t>fuelled</w:t>
      </w:r>
      <w:proofErr w:type="spellEnd"/>
      <w:r w:rsidRPr="005D229A">
        <w:rPr>
          <w:rStyle w:val="StyleUnderline"/>
        </w:rPr>
        <w:t xml:space="preserve"> rockets found that, </w:t>
      </w:r>
      <w:r w:rsidRPr="00C9535E">
        <w:rPr>
          <w:rStyle w:val="StyleUnderline"/>
        </w:rPr>
        <w:t xml:space="preserve">after one decade, the black carbon would result in radiative forcing </w:t>
      </w:r>
      <w:r w:rsidRPr="00C9535E">
        <w:rPr>
          <w:rStyle w:val="Emphasis"/>
        </w:rPr>
        <w:t>comparable to that resulting from sub-sonic aviation</w:t>
      </w:r>
      <w:r w:rsidRPr="00C9535E">
        <w:rPr>
          <w:rStyle w:val="StyleUnderline"/>
        </w:rPr>
        <w:t xml:space="preserve">29. Although 1000 launches annually is 10 times the current rate, </w:t>
      </w:r>
      <w:r w:rsidRPr="00C9535E">
        <w:rPr>
          <w:rStyle w:val="Emphasis"/>
        </w:rPr>
        <w:t>the construction and renewal of multiple mega-constellations will require dramatic increases in launches</w:t>
      </w:r>
      <w:r w:rsidRPr="00C9535E">
        <w:rPr>
          <w:rStyle w:val="StyleUnderline"/>
        </w:rPr>
        <w:t xml:space="preserve">. Current launches likely cause non-negligible radiative forcing already30. Rockets fueled with </w:t>
      </w:r>
      <w:r w:rsidRPr="00C9535E">
        <w:rPr>
          <w:rStyle w:val="Emphasis"/>
        </w:rPr>
        <w:t>liquid hydrogen</w:t>
      </w:r>
      <w:r w:rsidRPr="00C9535E">
        <w:rPr>
          <w:rStyle w:val="StyleUnderline"/>
        </w:rPr>
        <w:t xml:space="preserve"> do not produce black carbon but require </w:t>
      </w:r>
      <w:r w:rsidRPr="00C9535E">
        <w:rPr>
          <w:rStyle w:val="Emphasis"/>
        </w:rPr>
        <w:t>larger tanks</w:t>
      </w:r>
      <w:r w:rsidRPr="00C9535E">
        <w:rPr>
          <w:rStyle w:val="StyleUnderline"/>
        </w:rPr>
        <w:t xml:space="preserve"> and therefore larger rockets, with solid-fueled boosters often being used to increase payload capacity. </w:t>
      </w:r>
      <w:r w:rsidRPr="00C9535E">
        <w:rPr>
          <w:rStyle w:val="Emphasis"/>
        </w:rPr>
        <w:t>SpaceX’s new Starship</w:t>
      </w:r>
      <w:r w:rsidRPr="00C9535E">
        <w:rPr>
          <w:rStyle w:val="StyleUnderline"/>
        </w:rPr>
        <w:t xml:space="preserve">, which the company plans to use to launch 400 Starlink satellites at a time, </w:t>
      </w:r>
      <w:r w:rsidRPr="00C9535E">
        <w:rPr>
          <w:rStyle w:val="Emphasis"/>
        </w:rPr>
        <w:t>will be fueled by methane</w:t>
      </w:r>
      <w:r w:rsidRPr="00C9535E">
        <w:rPr>
          <w:rStyle w:val="StyleUnderline"/>
        </w:rPr>
        <w:t xml:space="preserve">, the combustion of which produces </w:t>
      </w:r>
      <w:r w:rsidRPr="00C9535E">
        <w:rPr>
          <w:rStyle w:val="Emphasis"/>
        </w:rPr>
        <w:t>soot</w:t>
      </w:r>
      <w:r w:rsidRPr="00C9535E">
        <w:rPr>
          <w:rStyle w:val="StyleUnderline"/>
        </w:rPr>
        <w:t xml:space="preserve"> that may, like black carbon, contribute to radiative forcing. All liquid fuels will affect mesospheric </w:t>
      </w:r>
      <w:r w:rsidRPr="00C9535E">
        <w:rPr>
          <w:rStyle w:val="Emphasis"/>
        </w:rPr>
        <w:t>cloud formation</w:t>
      </w:r>
      <w:r w:rsidRPr="00C9535E">
        <w:rPr>
          <w:rStyle w:val="StyleUnderline"/>
        </w:rPr>
        <w:t>31</w:t>
      </w:r>
      <w:r w:rsidRPr="005D229A">
        <w:rPr>
          <w:rStyle w:val="StyleUnderline"/>
        </w:rPr>
        <w:t xml:space="preserve">,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5B1534E8" w14:textId="77777777" w:rsidR="004301FE" w:rsidRDefault="004301FE" w:rsidP="004301FE">
      <w:pPr>
        <w:pStyle w:val="Heading4"/>
      </w:pPr>
      <w:r>
        <w:t>Megaconstellations restart and spiral the ozone crisis</w:t>
      </w:r>
    </w:p>
    <w:p w14:paraId="579B9BE5" w14:textId="77777777" w:rsidR="004301FE" w:rsidRPr="00554613" w:rsidRDefault="004301FE" w:rsidP="004301FE">
      <w:pPr>
        <w:rPr>
          <w:sz w:val="16"/>
        </w:rPr>
      </w:pPr>
      <w:proofErr w:type="spellStart"/>
      <w:r w:rsidRPr="00554613">
        <w:rPr>
          <w:rStyle w:val="Emphasis"/>
        </w:rPr>
        <w:t>Pultarova</w:t>
      </w:r>
      <w:proofErr w:type="spellEnd"/>
      <w:r w:rsidRPr="00554613">
        <w:rPr>
          <w:rStyle w:val="Emphasis"/>
        </w:rPr>
        <w:t xml:space="preserve"> 21</w:t>
      </w:r>
      <w:r w:rsidRPr="00554613">
        <w:rPr>
          <w:sz w:val="16"/>
        </w:rPr>
        <w:t xml:space="preserve"> Air pollution from reentering megaconstellation satellites could cause ozone hole 2.0 By Tereza </w:t>
      </w:r>
      <w:proofErr w:type="spellStart"/>
      <w:r w:rsidRPr="00554613">
        <w:rPr>
          <w:sz w:val="16"/>
        </w:rPr>
        <w:t>Pultarova</w:t>
      </w:r>
      <w:proofErr w:type="spellEnd"/>
      <w:r w:rsidRPr="00554613">
        <w:rPr>
          <w:sz w:val="16"/>
        </w:rPr>
        <w:t xml:space="preserve"> published June 07, </w:t>
      </w:r>
      <w:proofErr w:type="gramStart"/>
      <w:r w:rsidRPr="00554613">
        <w:rPr>
          <w:sz w:val="16"/>
        </w:rPr>
        <w:t>2021</w:t>
      </w:r>
      <w:proofErr w:type="gramEnd"/>
      <w:r w:rsidRPr="00554613">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554613">
        <w:rPr>
          <w:sz w:val="16"/>
        </w:rPr>
        <w:t>script-writer</w:t>
      </w:r>
      <w:proofErr w:type="gramEnd"/>
      <w:r w:rsidRPr="00554613">
        <w:rPr>
          <w:sz w:val="16"/>
        </w:rPr>
        <w:t xml:space="preserve"> and presenter for various TV </w:t>
      </w:r>
      <w:proofErr w:type="spellStart"/>
      <w:r w:rsidRPr="00554613">
        <w:rPr>
          <w:sz w:val="16"/>
        </w:rPr>
        <w:t>programmes</w:t>
      </w:r>
      <w:proofErr w:type="spellEnd"/>
      <w:r w:rsidRPr="00554613">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5"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07B88473" w14:textId="77777777" w:rsidR="004301FE" w:rsidRPr="00C14278" w:rsidRDefault="004301FE" w:rsidP="004301FE">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6"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w:t>
      </w:r>
      <w:proofErr w:type="gramStart"/>
      <w:r w:rsidRPr="00A92FC1">
        <w:rPr>
          <w:rStyle w:val="Emphasis"/>
        </w:rPr>
        <w:t>amount</w:t>
      </w:r>
      <w:proofErr w:type="gramEnd"/>
      <w:r w:rsidRPr="00A92FC1">
        <w:rPr>
          <w:rStyle w:val="Emphasis"/>
        </w:rPr>
        <w:t xml:space="preserve">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4CBDE49A" w14:textId="77777777" w:rsidR="004301FE" w:rsidRPr="00606765" w:rsidRDefault="004301FE" w:rsidP="004301FE">
      <w:pPr>
        <w:pStyle w:val="Heading4"/>
      </w:pPr>
      <w:r>
        <w:t xml:space="preserve">Mass satellites risk destroying the magnetosphere </w:t>
      </w:r>
    </w:p>
    <w:p w14:paraId="2BF7C3F5" w14:textId="77777777" w:rsidR="004301FE" w:rsidRPr="003412D4" w:rsidRDefault="004301FE" w:rsidP="004301FE">
      <w:pPr>
        <w:rPr>
          <w:sz w:val="16"/>
        </w:rPr>
      </w:pPr>
      <w:r w:rsidRPr="003412D4">
        <w:rPr>
          <w:rStyle w:val="Emphasis"/>
        </w:rPr>
        <w:t>Coma 21</w:t>
      </w:r>
      <w:r w:rsidRPr="003412D4">
        <w:rPr>
          <w:sz w:val="16"/>
        </w:rPr>
        <w:t xml:space="preserve"> Satellite mega-constellations’ mega-threats </w:t>
      </w:r>
      <w:proofErr w:type="gramStart"/>
      <w:r w:rsidRPr="003412D4">
        <w:rPr>
          <w:sz w:val="16"/>
        </w:rPr>
        <w:t>The</w:t>
      </w:r>
      <w:proofErr w:type="gramEnd"/>
      <w:r w:rsidRPr="003412D4">
        <w:rPr>
          <w:sz w:val="16"/>
        </w:rPr>
        <w:t xml:space="preserve"> rise of space junk and the fall of reason 23 JULY 2021, MIGUEL COMA Miguel Coma is an engineer in telecommunications and an Information Technology architect. After over two decades of professional activity in various industries, he began to write, </w:t>
      </w:r>
      <w:proofErr w:type="gramStart"/>
      <w:r w:rsidRPr="003412D4">
        <w:rPr>
          <w:sz w:val="16"/>
        </w:rPr>
        <w:t>speak</w:t>
      </w:r>
      <w:proofErr w:type="gramEnd"/>
      <w:r w:rsidRPr="003412D4">
        <w:rPr>
          <w:sz w:val="16"/>
        </w:rPr>
        <w:t xml:space="preserve"> and consult about our digital environmental footprint. He believes in peoples' potential to use technology wisely and create sustainable progress. </w:t>
      </w:r>
      <w:hyperlink r:id="rId27" w:history="1">
        <w:r w:rsidRPr="003412D4">
          <w:rPr>
            <w:rStyle w:val="Hyperlink"/>
            <w:sz w:val="16"/>
          </w:rPr>
          <w:t>https://wsimag.com/science-and-technology/66440-satellite-mega-constellations-mega-threats</w:t>
        </w:r>
      </w:hyperlink>
      <w:r w:rsidRPr="003412D4">
        <w:rPr>
          <w:sz w:val="16"/>
        </w:rPr>
        <w:t xml:space="preserve"> //avery </w:t>
      </w:r>
    </w:p>
    <w:p w14:paraId="5B2569F1" w14:textId="77777777" w:rsidR="004301FE" w:rsidRPr="00C14278" w:rsidRDefault="004301FE" w:rsidP="004301FE">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w:t>
      </w:r>
      <w:proofErr w:type="spellStart"/>
      <w:r w:rsidRPr="00C31A1A">
        <w:rPr>
          <w:rStyle w:val="StyleUnderline"/>
        </w:rPr>
        <w:t>millimetre</w:t>
      </w:r>
      <w:proofErr w:type="spellEnd"/>
      <w:r w:rsidRPr="00C31A1A">
        <w:rPr>
          <w:rStyle w:val="StyleUnderline"/>
        </w:rPr>
        <w:t xml:space="preserv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w:t>
      </w:r>
      <w:proofErr w:type="gramStart"/>
      <w:r w:rsidRPr="00C31A1A">
        <w:rPr>
          <w:rStyle w:val="StyleUnderline"/>
        </w:rPr>
        <w:t>radio-frequencies</w:t>
      </w:r>
      <w:proofErr w:type="gramEnd"/>
      <w:r w:rsidRPr="00C31A1A">
        <w:rPr>
          <w:rStyle w:val="StyleUnderline"/>
        </w:rPr>
        <w:t xml:space="preserve">,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w:t>
      </w:r>
      <w:proofErr w:type="spellStart"/>
      <w:r w:rsidRPr="003A4296">
        <w:rPr>
          <w:rStyle w:val="Emphasis"/>
        </w:rPr>
        <w:t>fuelled</w:t>
      </w:r>
      <w:proofErr w:type="spellEnd"/>
      <w:r w:rsidRPr="003A4296">
        <w:rPr>
          <w:rStyle w:val="Emphasis"/>
        </w:rPr>
        <w:t xml:space="preserve"> rockets produce alumina particles. All of these increase the greenhouse effect</w:t>
      </w:r>
      <w:r w:rsidRPr="003A4296">
        <w:rPr>
          <w:rStyle w:val="StyleUnderline"/>
        </w:rPr>
        <w:t xml:space="preserve">. Global warming from kerosene rockets has been modelled for 1,000 annual rocket launches </w:t>
      </w:r>
      <w:proofErr w:type="gramStart"/>
      <w:r w:rsidRPr="003A4296">
        <w:rPr>
          <w:rStyle w:val="StyleUnderline"/>
        </w:rPr>
        <w:t>during</w:t>
      </w:r>
      <w:proofErr w:type="gramEnd"/>
      <w:r w:rsidRPr="003A4296">
        <w:rPr>
          <w:rStyle w:val="StyleUnderline"/>
        </w:rPr>
        <w:t xml:space="preserve">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proofErr w:type="spellStart"/>
      <w:r w:rsidRPr="003A4296">
        <w:rPr>
          <w:rStyle w:val="Emphasis"/>
        </w:rPr>
        <w:t>fuelled</w:t>
      </w:r>
      <w:proofErr w:type="spellEnd"/>
      <w:r w:rsidRPr="003A4296">
        <w:rPr>
          <w:rStyle w:val="Emphasis"/>
        </w:rPr>
        <w:t xml:space="preserve">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proofErr w:type="gramStart"/>
      <w:r w:rsidRPr="00907F05">
        <w:rPr>
          <w:rStyle w:val="StyleUnderline"/>
          <w:highlight w:val="green"/>
        </w:rPr>
        <w:t>The</w:t>
      </w:r>
      <w:proofErr w:type="gramEnd"/>
      <w:r w:rsidRPr="00907F05">
        <w:rPr>
          <w:rStyle w:val="StyleUnderline"/>
          <w:highlight w:val="green"/>
        </w:rPr>
        <w:t xml:space="preserv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78119D">
        <w:rPr>
          <w:rStyle w:val="Emphasis"/>
          <w:highlight w:val="green"/>
        </w:rPr>
        <w:t>Satellites beam massive amounts of microwave radiation day and night</w:t>
      </w:r>
      <w:r w:rsidRPr="00C9535E">
        <w:rPr>
          <w:rStyle w:val="Emphasis"/>
        </w:rPr>
        <w:t xml:space="preserve"> from within the magnetosphere and through the atmosphere. </w:t>
      </w:r>
      <w:r w:rsidRPr="0078119D">
        <w:rPr>
          <w:rStyle w:val="Emphasis"/>
          <w:highlight w:val="green"/>
        </w:rPr>
        <w:t>What effect does this have on the magnetosphere</w:t>
      </w:r>
      <w:r w:rsidRPr="00C969E6">
        <w:rPr>
          <w:rStyle w:val="StyleUnderline"/>
        </w:rPr>
        <w:t xml:space="preserve"> and the electromagnetic balance of all life</w:t>
      </w:r>
      <w:r w:rsidRPr="003112A8">
        <w:rPr>
          <w:rStyle w:val="StyleUnderline"/>
        </w:rPr>
        <w:t xml:space="preserve">? Should subject matter </w:t>
      </w:r>
      <w:proofErr w:type="gramStart"/>
      <w:r w:rsidRPr="003112A8">
        <w:rPr>
          <w:rStyle w:val="StyleUnderline"/>
        </w:rPr>
        <w:t>experts</w:t>
      </w:r>
      <w:proofErr w:type="gramEnd"/>
      <w:r w:rsidRPr="003112A8">
        <w:rPr>
          <w:rStyle w:val="StyleUnderline"/>
        </w:rPr>
        <w:t xml:space="preserve"> study this before we deploy any more satellites? There are very </w:t>
      </w:r>
      <w:r w:rsidRPr="006A11EE">
        <w:rPr>
          <w:rStyle w:val="Emphasis"/>
        </w:rPr>
        <w:t xml:space="preserve">few studies of </w:t>
      </w:r>
      <w:proofErr w:type="spellStart"/>
      <w:r w:rsidRPr="006A11EE">
        <w:rPr>
          <w:rStyle w:val="Emphasis"/>
        </w:rPr>
        <w:t>millimetre</w:t>
      </w:r>
      <w:proofErr w:type="spellEnd"/>
      <w:r w:rsidRPr="006A11EE">
        <w:rPr>
          <w:rStyle w:val="Emphasis"/>
        </w:rPr>
        <w:t xml:space="preserv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w:t>
      </w:r>
      <w:proofErr w:type="spellStart"/>
      <w:r w:rsidRPr="003112A8">
        <w:rPr>
          <w:rStyle w:val="StyleUnderline"/>
        </w:rPr>
        <w:t>millimetre</w:t>
      </w:r>
      <w:proofErr w:type="spellEnd"/>
      <w:r w:rsidRPr="003112A8">
        <w:rPr>
          <w:rStyle w:val="StyleUnderline"/>
        </w:rPr>
        <w:t xml:space="preserv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455E1785" w14:textId="77777777" w:rsidR="004301FE" w:rsidRDefault="004301FE" w:rsidP="004301FE">
      <w:pPr>
        <w:pStyle w:val="Heading4"/>
      </w:pPr>
      <w:r>
        <w:t xml:space="preserve">Ozone destruction causes extinction </w:t>
      </w:r>
    </w:p>
    <w:p w14:paraId="45B92268" w14:textId="77777777" w:rsidR="004301FE" w:rsidRPr="00463950" w:rsidRDefault="004301FE" w:rsidP="004301FE">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6A69C87E" w14:textId="77777777" w:rsidR="004301FE" w:rsidRPr="00D16555" w:rsidRDefault="004301FE" w:rsidP="004301FE">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sidRPr="005F29BE">
        <w:rPr>
          <w:sz w:val="16"/>
        </w:rPr>
        <w:t>destabilised</w:t>
      </w:r>
      <w:proofErr w:type="spellEnd"/>
      <w:r w:rsidRPr="005F29BE">
        <w:rPr>
          <w:sz w:val="16"/>
        </w:rPr>
        <w:t xml:space="preserve">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w:t>
      </w:r>
      <w:proofErr w:type="spellStart"/>
      <w:r w:rsidRPr="003148F9">
        <w:rPr>
          <w:rStyle w:val="StyleUnderline"/>
          <w:highlight w:val="green"/>
        </w:rPr>
        <w:t>tetrapods</w:t>
      </w:r>
      <w:proofErr w:type="spellEnd"/>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w:t>
      </w:r>
      <w:proofErr w:type="gramStart"/>
      <w:r w:rsidRPr="003B70D9">
        <w:rPr>
          <w:rStyle w:val="StyleUnderline"/>
        </w:rPr>
        <w:t>polar-regions</w:t>
      </w:r>
      <w:proofErr w:type="gramEnd"/>
      <w:r w:rsidRPr="003B70D9">
        <w:rPr>
          <w:rStyle w:val="StyleUnderline"/>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 xml:space="preserve">dominant group of </w:t>
      </w:r>
      <w:proofErr w:type="spellStart"/>
      <w:r w:rsidRPr="00A0041D">
        <w:rPr>
          <w:rStyle w:val="Emphasis"/>
          <w:highlight w:val="green"/>
        </w:rPr>
        <w:t>armoured</w:t>
      </w:r>
      <w:proofErr w:type="spellEnd"/>
      <w:r w:rsidRPr="00A0041D">
        <w:rPr>
          <w:rStyle w:val="Emphasis"/>
          <w:highlight w:val="green"/>
        </w:rPr>
        <w:t xml:space="preserve">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w:t>
      </w:r>
      <w:proofErr w:type="spellStart"/>
      <w:r w:rsidRPr="005F29BE">
        <w:rPr>
          <w:rStyle w:val="StyleUnderline"/>
        </w:rPr>
        <w:t>tetrapods</w:t>
      </w:r>
      <w:proofErr w:type="spellEnd"/>
      <w:r w:rsidRPr="005F29BE">
        <w:rPr>
          <w:rStyle w:val="StyleUnderline"/>
        </w:rPr>
        <w:t xml:space="preserve">. These </w:t>
      </w:r>
      <w:r w:rsidRPr="00A0041D">
        <w:rPr>
          <w:rStyle w:val="Emphasis"/>
          <w:highlight w:val="green"/>
        </w:rPr>
        <w:t xml:space="preserve">early </w:t>
      </w:r>
      <w:proofErr w:type="spellStart"/>
      <w:r w:rsidRPr="00A0041D">
        <w:rPr>
          <w:rStyle w:val="Emphasis"/>
          <w:highlight w:val="green"/>
        </w:rPr>
        <w:t>tetrapods</w:t>
      </w:r>
      <w:proofErr w:type="spellEnd"/>
      <w:r w:rsidRPr="00A0041D">
        <w:rPr>
          <w:rStyle w:val="Emphasis"/>
          <w:highlight w:val="green"/>
        </w:rPr>
        <w:t xml:space="preserve">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w:t>
      </w:r>
      <w:proofErr w:type="gramStart"/>
      <w:r w:rsidRPr="005F29BE">
        <w:rPr>
          <w:sz w:val="16"/>
        </w:rPr>
        <w:t xml:space="preserve">from the current state of climate </w:t>
      </w:r>
      <w:r w:rsidRPr="002C7E42">
        <w:rPr>
          <w:sz w:val="16"/>
          <w:szCs w:val="16"/>
        </w:rPr>
        <w:t>change,</w:t>
      </w:r>
      <w:proofErr w:type="gramEnd"/>
      <w:r w:rsidRPr="002C7E42">
        <w:rPr>
          <w:sz w:val="16"/>
          <w:szCs w:val="16"/>
        </w:rPr>
        <w:t xml:space="preserv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 xml:space="preserve">All field logistics was </w:t>
      </w:r>
      <w:proofErr w:type="spellStart"/>
      <w:r w:rsidRPr="002C7E42">
        <w:rPr>
          <w:sz w:val="16"/>
          <w:szCs w:val="16"/>
        </w:rPr>
        <w:t>organised</w:t>
      </w:r>
      <w:proofErr w:type="spellEnd"/>
      <w:r w:rsidRPr="002C7E42">
        <w:rPr>
          <w:sz w:val="16"/>
          <w:szCs w:val="16"/>
        </w:rPr>
        <w:t xml:space="preserve"> by CASP, an independent charitable trust based in Cambridge </w:t>
      </w:r>
      <w:proofErr w:type="spellStart"/>
      <w:r w:rsidRPr="002C7E42">
        <w:rPr>
          <w:sz w:val="16"/>
          <w:szCs w:val="16"/>
        </w:rPr>
        <w:t>specialising</w:t>
      </w:r>
      <w:proofErr w:type="spellEnd"/>
      <w:r w:rsidRPr="002C7E42">
        <w:rPr>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773D8C5F" w14:textId="77777777" w:rsidR="004301FE" w:rsidRDefault="004301FE" w:rsidP="004301FE">
      <w:pPr>
        <w:pStyle w:val="Heading4"/>
      </w:pPr>
      <w:r>
        <w:t xml:space="preserve">Magnetic field collapse causes extinction </w:t>
      </w:r>
    </w:p>
    <w:p w14:paraId="0F3F095B" w14:textId="77777777" w:rsidR="004301FE" w:rsidRPr="009F3F34" w:rsidRDefault="004301FE" w:rsidP="004301FE">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w:t>
      </w:r>
      <w:proofErr w:type="spellStart"/>
      <w:r w:rsidRPr="009F3F34">
        <w:rPr>
          <w:sz w:val="16"/>
        </w:rPr>
        <w:t>LondonGoldsmiths</w:t>
      </w:r>
      <w:proofErr w:type="spellEnd"/>
      <w:r w:rsidRPr="009F3F34">
        <w:rPr>
          <w:sz w:val="16"/>
        </w:rPr>
        <w:t xml:space="preserve"> College, U. of London Graphic Goldsmiths College, U. of London </w:t>
      </w:r>
      <w:proofErr w:type="spellStart"/>
      <w:r w:rsidRPr="009F3F34">
        <w:rPr>
          <w:sz w:val="16"/>
        </w:rPr>
        <w:t>MAJournalism</w:t>
      </w:r>
      <w:proofErr w:type="spellEnd"/>
      <w:r w:rsidRPr="009F3F34">
        <w:rPr>
          <w:sz w:val="16"/>
        </w:rPr>
        <w:t xml:space="preserve"> 2011 - 2012 King's College </w:t>
      </w:r>
      <w:proofErr w:type="spellStart"/>
      <w:r w:rsidRPr="009F3F34">
        <w:rPr>
          <w:sz w:val="16"/>
        </w:rPr>
        <w:t>LondonKing's</w:t>
      </w:r>
      <w:proofErr w:type="spellEnd"/>
      <w:r w:rsidRPr="009F3F34">
        <w:rPr>
          <w:sz w:val="16"/>
        </w:rPr>
        <w:t xml:space="preserve">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8" w:history="1">
        <w:r w:rsidRPr="009F3F34">
          <w:rPr>
            <w:rStyle w:val="Hyperlink"/>
            <w:sz w:val="16"/>
          </w:rPr>
          <w:t>https://www.newsweek.com/earth-magnetic-field-collapse-inner-core-solid-geodynamo-solar-wind-1307659</w:t>
        </w:r>
      </w:hyperlink>
      <w:r w:rsidRPr="009F3F34">
        <w:rPr>
          <w:sz w:val="16"/>
        </w:rPr>
        <w:t xml:space="preserve"> //avery</w:t>
      </w:r>
    </w:p>
    <w:p w14:paraId="0056B0D1" w14:textId="77777777" w:rsidR="004301FE" w:rsidRDefault="004301FE" w:rsidP="004301FE">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C9535E">
        <w:rPr>
          <w:rStyle w:val="Emphasis"/>
        </w:rPr>
        <w:t>The solidification</w:t>
      </w:r>
      <w:r w:rsidRPr="00C9535E">
        <w:rPr>
          <w:rStyle w:val="StyleUnderline"/>
        </w:rPr>
        <w:t xml:space="preserve"> of Earth's core </w:t>
      </w:r>
      <w:r w:rsidRPr="00C9535E">
        <w:rPr>
          <w:rStyle w:val="Emphasis"/>
        </w:rPr>
        <w:t xml:space="preserve">would have provided a boost of energy to the planet's </w:t>
      </w:r>
      <w:proofErr w:type="spellStart"/>
      <w:r w:rsidRPr="00C9535E">
        <w:rPr>
          <w:rStyle w:val="Emphasis"/>
        </w:rPr>
        <w:t>geodynamo</w:t>
      </w:r>
      <w:proofErr w:type="spellEnd"/>
      <w:r w:rsidRPr="00C9535E">
        <w:rPr>
          <w:rStyle w:val="StyleUnderline"/>
        </w:rPr>
        <w:t xml:space="preserve">—the formation of the magnetic field in the liquid outer core. "Liquid iron in the outer core </w:t>
      </w:r>
      <w:proofErr w:type="spellStart"/>
      <w:r w:rsidRPr="00C9535E">
        <w:rPr>
          <w:rStyle w:val="StyleUnderline"/>
        </w:rPr>
        <w:t>convects</w:t>
      </w:r>
      <w:proofErr w:type="spellEnd"/>
      <w:r w:rsidRPr="00C9535E">
        <w:rPr>
          <w:rStyle w:val="StyleUnderline"/>
        </w:rPr>
        <w:t>, carrying with it magnetic field lines that twist, continuously regenerating the field. Without the convection there would be no core magnetic field," Tarduno explained. This boost should have left a mark in the rock record. After taking measurements from rock samples taken from Sept-</w:t>
      </w:r>
      <w:proofErr w:type="spellStart"/>
      <w:r w:rsidRPr="00C9535E">
        <w:rPr>
          <w:rStyle w:val="StyleUnderline"/>
        </w:rPr>
        <w:t>Îles</w:t>
      </w:r>
      <w:proofErr w:type="spellEnd"/>
      <w:r w:rsidRPr="00C9535E">
        <w:rPr>
          <w:rStyle w:val="StyleUnderline"/>
        </w:rPr>
        <w:t xml:space="preserve"> in Quebec, Canada, </w:t>
      </w:r>
      <w:r w:rsidRPr="00C9535E">
        <w:rPr>
          <w:rStyle w:val="Emphasis"/>
        </w:rPr>
        <w:t>researchers found a prolonged period where Earth's magnetic field was very weak</w:t>
      </w:r>
      <w:r w:rsidRPr="00C9535E">
        <w:rPr>
          <w:rStyle w:val="StyleUnderline"/>
        </w:rPr>
        <w:t xml:space="preserve">—about 10 times less intense than it is today. This period of weakness lasted for about </w:t>
      </w:r>
      <w:r w:rsidRPr="00C9535E">
        <w:rPr>
          <w:rStyle w:val="Emphasis"/>
        </w:rPr>
        <w:t>75,000 years</w:t>
      </w:r>
      <w:r w:rsidRPr="00C9535E">
        <w:rPr>
          <w:rStyle w:val="StyleUnderline"/>
        </w:rPr>
        <w:t xml:space="preserve">—far longer than any changes that occur when the field flips or changes direction. The authors say the magnetic field intensity was so low that the </w:t>
      </w:r>
      <w:proofErr w:type="spellStart"/>
      <w:r w:rsidRPr="00C9535E">
        <w:rPr>
          <w:rStyle w:val="StyleUnderline"/>
        </w:rPr>
        <w:t>geodynamo</w:t>
      </w:r>
      <w:proofErr w:type="spellEnd"/>
      <w:r w:rsidRPr="00C9535E">
        <w:rPr>
          <w:rStyle w:val="StyleUnderline"/>
        </w:rPr>
        <w:t xml:space="preserve"> was on the verge of collapse. "As Earth evolved, the energy to drive convection gradually decreased, until a critical point 565 million years ago marked by the </w:t>
      </w:r>
      <w:r w:rsidRPr="00C9535E">
        <w:rPr>
          <w:rStyle w:val="Emphasis"/>
        </w:rPr>
        <w:t>extremely low magnetic field intensity</w:t>
      </w:r>
      <w:r w:rsidRPr="00C9535E">
        <w:rPr>
          <w:rStyle w:val="StyleUnderline"/>
        </w:rPr>
        <w:t xml:space="preserve">," Tarduno said. "The growth on the inner core provided a new source to drive convection and the </w:t>
      </w:r>
      <w:proofErr w:type="spellStart"/>
      <w:r w:rsidRPr="00C9535E">
        <w:rPr>
          <w:rStyle w:val="StyleUnderline"/>
        </w:rPr>
        <w:t>geodynamo</w:t>
      </w:r>
      <w:proofErr w:type="spellEnd"/>
      <w:r w:rsidRPr="00C9535E">
        <w:rPr>
          <w:rStyle w:val="StyleUnderline"/>
        </w:rPr>
        <w:t xml:space="preserve">." Essentially, </w:t>
      </w:r>
      <w:r w:rsidRPr="00C9535E">
        <w:rPr>
          <w:rStyle w:val="Emphasis"/>
        </w:rPr>
        <w:t xml:space="preserve">a big boost of energy was needed to drive the </w:t>
      </w:r>
      <w:proofErr w:type="spellStart"/>
      <w:r w:rsidRPr="00C9535E">
        <w:rPr>
          <w:rStyle w:val="Emphasis"/>
        </w:rPr>
        <w:t>geodynamo</w:t>
      </w:r>
      <w:proofErr w:type="spellEnd"/>
      <w:r w:rsidRPr="00C9535E">
        <w:rPr>
          <w:rStyle w:val="Emphasis"/>
        </w:rPr>
        <w:t xml:space="preserve"> and stop the magnetic field from collapsing—and the solidification of Earth's core would have done just that</w:t>
      </w:r>
      <w:r w:rsidRPr="00C9535E">
        <w:rPr>
          <w:rStyle w:val="StyleUnderline"/>
        </w:rPr>
        <w:t xml:space="preserve">. Tarduno continued: </w:t>
      </w:r>
      <w:r w:rsidRPr="00C9535E">
        <w:rPr>
          <w:rStyle w:val="Emphasis"/>
        </w:rPr>
        <w:t xml:space="preserve">"If the </w:t>
      </w:r>
      <w:proofErr w:type="spellStart"/>
      <w:r w:rsidRPr="00C9535E">
        <w:rPr>
          <w:rStyle w:val="Emphasis"/>
        </w:rPr>
        <w:t>geodynamo</w:t>
      </w:r>
      <w:proofErr w:type="spellEnd"/>
      <w:r w:rsidRPr="00C9535E">
        <w:rPr>
          <w:rStyle w:val="Emphasis"/>
        </w:rPr>
        <w:t xml:space="preserve">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w:t>
      </w:r>
      <w:proofErr w:type="spellStart"/>
      <w:r w:rsidRPr="00A94263">
        <w:rPr>
          <w:rStyle w:val="StyleUnderline"/>
        </w:rPr>
        <w:t>geodynamo</w:t>
      </w:r>
      <w:proofErr w:type="spellEnd"/>
      <w:r w:rsidRPr="00A94263">
        <w:rPr>
          <w:rStyle w:val="StyleUnderline"/>
        </w:rPr>
        <w:t xml:space="preserve"> and save Earth's magnetic shield."</w:t>
      </w:r>
    </w:p>
    <w:p w14:paraId="18CA03B7" w14:textId="77777777" w:rsidR="004301FE" w:rsidRDefault="004301FE" w:rsidP="004301FE">
      <w:pPr>
        <w:pStyle w:val="Heading3"/>
      </w:pPr>
      <w:r>
        <w:t xml:space="preserve">Underview – </w:t>
      </w:r>
    </w:p>
    <w:p w14:paraId="18FD4965" w14:textId="77777777" w:rsidR="004301FE" w:rsidRDefault="004301FE" w:rsidP="004301FE">
      <w:pPr>
        <w:pStyle w:val="Heading4"/>
      </w:pPr>
      <w:r>
        <w:t>1] Aff gets 1AR theory, k2 checking 1nc abuse &amp; neg can be infinitely abusive otherwise</w:t>
      </w:r>
    </w:p>
    <w:p w14:paraId="47F5553B" w14:textId="77777777" w:rsidR="004301FE" w:rsidRDefault="004301FE" w:rsidP="004301FE">
      <w:pPr>
        <w:pStyle w:val="Heading4"/>
      </w:pPr>
      <w:r>
        <w:t>2] 1AR theory outweighs, aff has to respond to 7 min of possible abuse, if NC theory o/</w:t>
      </w:r>
      <w:proofErr w:type="spellStart"/>
      <w:r>
        <w:t>ws</w:t>
      </w:r>
      <w:proofErr w:type="spellEnd"/>
      <w:r>
        <w:t xml:space="preserve"> neg can run tons of shells and </w:t>
      </w:r>
      <w:proofErr w:type="spellStart"/>
      <w:r>
        <w:t>uplayer</w:t>
      </w:r>
      <w:proofErr w:type="spellEnd"/>
      <w:r>
        <w:t xml:space="preserve"> so the aff can’t possibly win from the 1ar</w:t>
      </w:r>
    </w:p>
    <w:p w14:paraId="29D3848B" w14:textId="77777777" w:rsidR="004301FE" w:rsidRDefault="004301FE" w:rsidP="004301FE">
      <w:pPr>
        <w:pStyle w:val="Heading4"/>
      </w:pPr>
      <w:r>
        <w:t xml:space="preserve">3] No new 2NR shells, </w:t>
      </w:r>
      <w:proofErr w:type="gramStart"/>
      <w:r>
        <w:t>6/3 time</w:t>
      </w:r>
      <w:proofErr w:type="gramEnd"/>
      <w:r>
        <w:t xml:space="preserve"> skew means aff loses every time and 6/4 skew means neg can check any 1ar abuse with defense/collapsing on some turn</w:t>
      </w:r>
    </w:p>
    <w:p w14:paraId="329098D2" w14:textId="77777777" w:rsidR="004301FE" w:rsidRDefault="004301FE" w:rsidP="004301FE">
      <w:pPr>
        <w:pStyle w:val="Heading4"/>
      </w:pPr>
      <w:r>
        <w:t>4] Reasonability on T</w:t>
      </w:r>
    </w:p>
    <w:p w14:paraId="70437F56" w14:textId="77777777" w:rsidR="004301FE" w:rsidRDefault="004301FE" w:rsidP="004301FE">
      <w:pPr>
        <w:pStyle w:val="Heading4"/>
      </w:pPr>
      <w:r>
        <w:t xml:space="preserve">a] T/Theory never sets </w:t>
      </w:r>
      <w:proofErr w:type="gramStart"/>
      <w:r>
        <w:t>norms,</w:t>
      </w:r>
      <w:proofErr w:type="gramEnd"/>
      <w:r>
        <w:t xml:space="preserve"> nobody will change their </w:t>
      </w:r>
      <w:proofErr w:type="spellStart"/>
      <w:r>
        <w:t>strat</w:t>
      </w:r>
      <w:proofErr w:type="spellEnd"/>
      <w:r>
        <w:t xml:space="preserve"> based on the outcome of this round</w:t>
      </w:r>
    </w:p>
    <w:p w14:paraId="6878F848" w14:textId="77777777" w:rsidR="004301FE" w:rsidRPr="00B55AD5" w:rsidRDefault="004301FE" w:rsidP="004301FE">
      <w:pPr>
        <w:pStyle w:val="Heading4"/>
        <w:ind w:left="720" w:hanging="720"/>
      </w:pPr>
      <w:r>
        <w:t>b] Reasonability isn’t arbitrary, arguing why the aff was abusive in this specific round solves, literally debate why you win so the judge doesn’t intervene</w:t>
      </w:r>
    </w:p>
    <w:p w14:paraId="39B7FDFC" w14:textId="77777777" w:rsidR="00C32299" w:rsidRPr="00FF6047" w:rsidRDefault="00C32299" w:rsidP="00C32299">
      <w:pPr>
        <w:pStyle w:val="Heading4"/>
      </w:pPr>
      <w:r>
        <w:t xml:space="preserve">d] Deters </w:t>
      </w:r>
      <w:proofErr w:type="spellStart"/>
      <w:r>
        <w:t>friv</w:t>
      </w:r>
      <w:proofErr w:type="spellEnd"/>
      <w:r>
        <w:t xml:space="preserve"> theory, NC needs a real abuse story to win now instead of winning random norms</w:t>
      </w:r>
    </w:p>
    <w:p w14:paraId="62978A6E" w14:textId="77777777" w:rsidR="00C32299" w:rsidRPr="0012172A" w:rsidRDefault="00C32299" w:rsidP="00C32299">
      <w:pPr>
        <w:pStyle w:val="Heading4"/>
      </w:pPr>
      <w:r>
        <w:t xml:space="preserve">e] T calls out my </w:t>
      </w:r>
      <w:proofErr w:type="spellStart"/>
      <w:r>
        <w:t>aff’s</w:t>
      </w:r>
      <w:proofErr w:type="spellEnd"/>
      <w:r>
        <w:t xml:space="preserve"> debatability, not similar hypothetical affs, so I should only have to defend why my aff is educational/fair, not why all similar affs are too</w:t>
      </w:r>
    </w:p>
    <w:p w14:paraId="257D019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C354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01FE"/>
    <w:rsid w:val="004605D6"/>
    <w:rsid w:val="004C60E8"/>
    <w:rsid w:val="004E3579"/>
    <w:rsid w:val="004E728B"/>
    <w:rsid w:val="004F39E0"/>
    <w:rsid w:val="00537BD5"/>
    <w:rsid w:val="0057268A"/>
    <w:rsid w:val="005D2912"/>
    <w:rsid w:val="006065BD"/>
    <w:rsid w:val="00645FA9"/>
    <w:rsid w:val="00647866"/>
    <w:rsid w:val="00665003"/>
    <w:rsid w:val="006732C5"/>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544"/>
    <w:rsid w:val="00BD6238"/>
    <w:rsid w:val="00BF593B"/>
    <w:rsid w:val="00BF773A"/>
    <w:rsid w:val="00BF7E81"/>
    <w:rsid w:val="00C13773"/>
    <w:rsid w:val="00C17CC8"/>
    <w:rsid w:val="00C3229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847A9"/>
  <w15:chartTrackingRefBased/>
  <w15:docId w15:val="{B7AC8051-B479-4D77-A3B6-CBFFBA628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01FE"/>
    <w:rPr>
      <w:rFonts w:ascii="Calibri" w:hAnsi="Calibri" w:cs="Calibri"/>
    </w:rPr>
  </w:style>
  <w:style w:type="paragraph" w:styleId="Heading1">
    <w:name w:val="heading 1"/>
    <w:aliases w:val="Pocket"/>
    <w:basedOn w:val="Normal"/>
    <w:next w:val="Normal"/>
    <w:link w:val="Heading1Char"/>
    <w:qFormat/>
    <w:rsid w:val="00BC35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35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BC35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BC35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35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544"/>
  </w:style>
  <w:style w:type="character" w:customStyle="1" w:styleId="Heading1Char">
    <w:name w:val="Heading 1 Char"/>
    <w:aliases w:val="Pocket Char"/>
    <w:basedOn w:val="DefaultParagraphFont"/>
    <w:link w:val="Heading1"/>
    <w:rsid w:val="00BC35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354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BC3544"/>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BC354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BC354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C354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BC354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BC3544"/>
    <w:rPr>
      <w:color w:val="auto"/>
      <w:u w:val="none"/>
    </w:rPr>
  </w:style>
  <w:style w:type="character" w:styleId="FollowedHyperlink">
    <w:name w:val="FollowedHyperlink"/>
    <w:basedOn w:val="DefaultParagraphFont"/>
    <w:uiPriority w:val="99"/>
    <w:semiHidden/>
    <w:unhideWhenUsed/>
    <w:rsid w:val="00BC3544"/>
    <w:rPr>
      <w:color w:val="auto"/>
      <w:u w:val="none"/>
    </w:rPr>
  </w:style>
  <w:style w:type="paragraph" w:customStyle="1" w:styleId="textbold">
    <w:name w:val="text bold"/>
    <w:basedOn w:val="Normal"/>
    <w:link w:val="Emphasis"/>
    <w:uiPriority w:val="7"/>
    <w:qFormat/>
    <w:rsid w:val="004301FE"/>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4301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4301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www.nature.com/articles/s41598-021-89909-7" TargetMode="External"/><Relationship Id="rId18" Type="http://schemas.openxmlformats.org/officeDocument/2006/relationships/image" Target="media/image2.png"/><Relationship Id="rId26" Type="http://schemas.openxmlformats.org/officeDocument/2006/relationships/hyperlink" Target="https://www.space.com/spacex-starlink-28-rocket-launch-and-landing-success" TargetMode="External"/><Relationship Id="rId3" Type="http://schemas.openxmlformats.org/officeDocument/2006/relationships/styles" Target="styles.xml"/><Relationship Id="rId21" Type="http://schemas.openxmlformats.org/officeDocument/2006/relationships/hyperlink" Target="https://apps.dtic.mil/dtic/tr/fulltext/u2/1059769.pdf"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doi.org/10.1038/s41598-021-89909-7" TargetMode="External"/><Relationship Id="rId17" Type="http://schemas.openxmlformats.org/officeDocument/2006/relationships/hyperlink" Target="https://www.space.com/spacex-starlink-satellites.html" TargetMode="External"/><Relationship Id="rId25"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s://www.space.com/18853-spacex.html" TargetMode="External"/><Relationship Id="rId20" Type="http://schemas.openxmlformats.org/officeDocument/2006/relationships/hyperlink" Target="https://www.space.com/spacex-starlink-satellite-collision-alerts-on-the-ris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www.nature.com/articles/s41598-021-89909-7" TargetMode="External"/><Relationship Id="rId24" Type="http://schemas.openxmlformats.org/officeDocument/2006/relationships/hyperlink" Target="https://www.nature.com/articles/s41598-021-89909-7" TargetMode="External"/><Relationship Id="rId5" Type="http://schemas.openxmlformats.org/officeDocument/2006/relationships/webSettings" Target="webSettings.xml"/><Relationship Id="rId15" Type="http://schemas.openxmlformats.org/officeDocument/2006/relationships/hyperlink" Target="https://www.space.com/spacex-starlink-satellite-collision-alerts-on-the-rise" TargetMode="External"/><Relationship Id="rId23" Type="http://schemas.openxmlformats.org/officeDocument/2006/relationships/hyperlink" Target="https://doi.org/10.1038/s41598-021-89909-7" TargetMode="External"/><Relationship Id="rId28" Type="http://schemas.openxmlformats.org/officeDocument/2006/relationships/hyperlink" Target="https://www.newsweek.com/earth-magnetic-field-collapse-inner-core-solid-geodynamo-solar-wind-1307659" TargetMode="External"/><Relationship Id="rId10" Type="http://schemas.openxmlformats.org/officeDocument/2006/relationships/hyperlink" Target="https://doi.org/10.1038/s41598-021-89909-7"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image" Target="media/image1.png"/><Relationship Id="rId22" Type="http://schemas.openxmlformats.org/officeDocument/2006/relationships/hyperlink" Target="https://fas.org/pir-pubs/nuclear-war-nuclear-winter-and-human-extinction/" TargetMode="External"/><Relationship Id="rId27" Type="http://schemas.openxmlformats.org/officeDocument/2006/relationships/hyperlink" Target="https://wsimag.com/science-and-technology/66440-satellite-mega-constellations-mega-threat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10926</Words>
  <Characters>62282</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4</cp:revision>
  <dcterms:created xsi:type="dcterms:W3CDTF">2022-01-28T23:20:00Z</dcterms:created>
  <dcterms:modified xsi:type="dcterms:W3CDTF">2022-01-28T23:22:00Z</dcterms:modified>
</cp:coreProperties>
</file>