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88E38" w14:textId="3A74F274" w:rsidR="00E228B8" w:rsidRDefault="00E228B8" w:rsidP="00E228B8">
      <w:pPr>
        <w:jc w:val="center"/>
        <w:rPr>
          <w:b/>
          <w:bCs/>
          <w:sz w:val="48"/>
          <w:szCs w:val="48"/>
        </w:rPr>
      </w:pPr>
    </w:p>
    <w:p w14:paraId="33862C80" w14:textId="5836FDFF" w:rsidR="00E228B8" w:rsidRPr="00DE37E4" w:rsidRDefault="00E228B8" w:rsidP="00DE37E4">
      <w:pPr>
        <w:pStyle w:val="Heading2"/>
      </w:pPr>
      <w:r w:rsidRPr="00DE37E4">
        <w:lastRenderedPageBreak/>
        <w:t>Framework</w:t>
      </w:r>
    </w:p>
    <w:p w14:paraId="50BB071D" w14:textId="320CB775" w:rsidR="00E228B8" w:rsidRDefault="00E228B8" w:rsidP="00E228B8"/>
    <w:p w14:paraId="2CE6C7C4" w14:textId="2C8A6FE3" w:rsidR="00E228B8" w:rsidRDefault="00E228B8" w:rsidP="00E228B8"/>
    <w:p w14:paraId="23C94AF4" w14:textId="77777777" w:rsidR="00BB1564" w:rsidRDefault="00E228B8" w:rsidP="00DE37E4">
      <w:pPr>
        <w:pStyle w:val="Heading3"/>
      </w:pPr>
      <w:bookmarkStart w:id="0" w:name="_Hlk87539583"/>
      <w:r w:rsidRPr="00BB1564">
        <w:lastRenderedPageBreak/>
        <w:t xml:space="preserve">Our value for today </w:t>
      </w:r>
      <w:r w:rsidR="00BB1564" w:rsidRPr="00BB1564">
        <w:t>is</w:t>
      </w:r>
      <w:r w:rsidR="00884EA2" w:rsidRPr="00BB1564">
        <w:t xml:space="preserve"> </w:t>
      </w:r>
      <w:r w:rsidR="00BB1564">
        <w:t>social order</w:t>
      </w:r>
      <w:r w:rsidR="00BB1564" w:rsidRPr="00BB1564">
        <w:t xml:space="preserve"> because</w:t>
      </w:r>
    </w:p>
    <w:p w14:paraId="3B5C694A" w14:textId="77777777" w:rsidR="00BB1564" w:rsidRDefault="00BB1564" w:rsidP="00BB1564">
      <w:pPr>
        <w:jc w:val="center"/>
        <w:rPr>
          <w:b/>
          <w:bCs/>
          <w:sz w:val="40"/>
          <w:szCs w:val="40"/>
          <w:u w:val="single"/>
        </w:rPr>
      </w:pPr>
    </w:p>
    <w:p w14:paraId="6E989BA4" w14:textId="2B073D78" w:rsidR="00BB1564" w:rsidRPr="00BB1564" w:rsidRDefault="00BB1564" w:rsidP="00DE37E4">
      <w:pPr>
        <w:pStyle w:val="Heading4"/>
      </w:pPr>
      <w:r w:rsidRPr="00BB1564">
        <w:t xml:space="preserve"> </w:t>
      </w:r>
      <w:r>
        <w:t>S</w:t>
      </w:r>
      <w:r w:rsidRPr="00BB1564">
        <w:t>ocial order is intrinsic to humankind.</w:t>
      </w:r>
    </w:p>
    <w:p w14:paraId="1D3897FF" w14:textId="62DEB2A6" w:rsidR="00BB1564" w:rsidRPr="00BB1564" w:rsidRDefault="00BB1564" w:rsidP="00BB1564">
      <w:pPr>
        <w:rPr>
          <w:sz w:val="16"/>
          <w:szCs w:val="16"/>
        </w:rPr>
      </w:pPr>
      <w:r w:rsidRPr="00BB1564">
        <w:rPr>
          <w:sz w:val="16"/>
          <w:szCs w:val="16"/>
        </w:rPr>
        <w:t xml:space="preserve">John Stuart </w:t>
      </w:r>
      <w:r w:rsidRPr="00A83FCE">
        <w:rPr>
          <w:rFonts w:eastAsiaTheme="majorEastAsia" w:cstheme="majorBidi"/>
          <w:b/>
          <w:iCs/>
          <w:sz w:val="26"/>
        </w:rPr>
        <w:t>Mill</w:t>
      </w:r>
      <w:r w:rsidRPr="00BB1564">
        <w:rPr>
          <w:sz w:val="16"/>
          <w:szCs w:val="16"/>
        </w:rPr>
        <w:t xml:space="preserve"> (Philosopher), in ON LIBERTY, James </w:t>
      </w:r>
      <w:proofErr w:type="spellStart"/>
      <w:r w:rsidRPr="00BB1564">
        <w:rPr>
          <w:sz w:val="16"/>
          <w:szCs w:val="16"/>
        </w:rPr>
        <w:t>Fitzjames</w:t>
      </w:r>
      <w:proofErr w:type="spellEnd"/>
      <w:r w:rsidRPr="00BB1564">
        <w:rPr>
          <w:sz w:val="16"/>
          <w:szCs w:val="16"/>
        </w:rPr>
        <w:t xml:space="preserve"> Stephen, LIBERTY, EQUALITY, ANDFRATERNITY, 19</w:t>
      </w:r>
      <w:r w:rsidRPr="00A83FCE">
        <w:rPr>
          <w:rFonts w:eastAsiaTheme="majorEastAsia" w:cstheme="majorBidi"/>
          <w:b/>
          <w:iCs/>
          <w:sz w:val="26"/>
        </w:rPr>
        <w:t>67</w:t>
      </w:r>
      <w:r w:rsidRPr="00BB1564">
        <w:rPr>
          <w:sz w:val="16"/>
          <w:szCs w:val="16"/>
        </w:rPr>
        <w:t>, 223.</w:t>
      </w:r>
    </w:p>
    <w:p w14:paraId="6AD7CB69" w14:textId="0F53ABDC" w:rsidR="00BB1564" w:rsidRPr="00813708" w:rsidRDefault="00BB1564" w:rsidP="00BB1564">
      <w:pPr>
        <w:rPr>
          <w:sz w:val="16"/>
          <w:szCs w:val="24"/>
        </w:rPr>
      </w:pPr>
      <w:r w:rsidRPr="00813708">
        <w:rPr>
          <w:sz w:val="16"/>
          <w:szCs w:val="24"/>
        </w:rPr>
        <w:t>"</w:t>
      </w:r>
      <w:r w:rsidRPr="0041476D">
        <w:rPr>
          <w:b/>
          <w:bCs/>
          <w:sz w:val="26"/>
          <w:szCs w:val="26"/>
          <w:highlight w:val="cyan"/>
          <w:u w:val="single"/>
        </w:rPr>
        <w:t>The social state is</w:t>
      </w:r>
      <w:r w:rsidRPr="00813708">
        <w:rPr>
          <w:sz w:val="16"/>
          <w:szCs w:val="24"/>
        </w:rPr>
        <w:t xml:space="preserve"> at once so natural, so </w:t>
      </w:r>
      <w:r w:rsidRPr="0041476D">
        <w:rPr>
          <w:b/>
          <w:bCs/>
          <w:sz w:val="26"/>
          <w:szCs w:val="26"/>
          <w:highlight w:val="cyan"/>
          <w:u w:val="single"/>
        </w:rPr>
        <w:t>necessary</w:t>
      </w:r>
      <w:r w:rsidRPr="00813708">
        <w:rPr>
          <w:b/>
          <w:bCs/>
          <w:sz w:val="16"/>
          <w:szCs w:val="26"/>
          <w:highlight w:val="cyan"/>
        </w:rPr>
        <w:t>,</w:t>
      </w:r>
      <w:r w:rsidRPr="00813708">
        <w:rPr>
          <w:sz w:val="16"/>
          <w:szCs w:val="24"/>
        </w:rPr>
        <w:t xml:space="preserve"> and so habitual </w:t>
      </w:r>
      <w:r w:rsidRPr="0041476D">
        <w:rPr>
          <w:b/>
          <w:bCs/>
          <w:sz w:val="26"/>
          <w:szCs w:val="26"/>
          <w:highlight w:val="cyan"/>
          <w:u w:val="single"/>
        </w:rPr>
        <w:t>to man</w:t>
      </w:r>
      <w:r w:rsidRPr="00813708">
        <w:rPr>
          <w:sz w:val="16"/>
          <w:szCs w:val="24"/>
        </w:rPr>
        <w:t xml:space="preserve">, that except in some unusual circumstances, or by an effort of voluntary abstraction, </w:t>
      </w:r>
      <w:r w:rsidRPr="0041476D">
        <w:rPr>
          <w:b/>
          <w:bCs/>
          <w:sz w:val="26"/>
          <w:szCs w:val="26"/>
          <w:highlight w:val="cyan"/>
          <w:u w:val="single"/>
        </w:rPr>
        <w:t>he never conceives himself</w:t>
      </w:r>
      <w:r w:rsidRPr="00813708">
        <w:rPr>
          <w:sz w:val="16"/>
          <w:szCs w:val="24"/>
        </w:rPr>
        <w:t xml:space="preserve"> otherwise than as </w:t>
      </w:r>
      <w:r w:rsidRPr="0041476D">
        <w:rPr>
          <w:b/>
          <w:bCs/>
          <w:sz w:val="26"/>
          <w:szCs w:val="26"/>
          <w:highlight w:val="cyan"/>
          <w:u w:val="single"/>
        </w:rPr>
        <w:t>a member of asocial body</w:t>
      </w:r>
      <w:r w:rsidRPr="00813708">
        <w:rPr>
          <w:sz w:val="16"/>
          <w:szCs w:val="24"/>
        </w:rPr>
        <w:t xml:space="preserve">; and </w:t>
      </w:r>
      <w:r w:rsidRPr="0041476D">
        <w:rPr>
          <w:b/>
          <w:bCs/>
          <w:sz w:val="26"/>
          <w:szCs w:val="26"/>
          <w:highlight w:val="cyan"/>
          <w:u w:val="single"/>
        </w:rPr>
        <w:t>this association is riveted</w:t>
      </w:r>
      <w:r w:rsidRPr="00813708">
        <w:rPr>
          <w:sz w:val="16"/>
          <w:szCs w:val="24"/>
        </w:rPr>
        <w:t xml:space="preserve"> more and more </w:t>
      </w:r>
      <w:r w:rsidRPr="0041476D">
        <w:rPr>
          <w:b/>
          <w:bCs/>
          <w:sz w:val="26"/>
          <w:szCs w:val="26"/>
          <w:highlight w:val="cyan"/>
          <w:u w:val="single"/>
        </w:rPr>
        <w:t>as mankind are further removed from</w:t>
      </w:r>
      <w:r w:rsidRPr="00813708">
        <w:rPr>
          <w:sz w:val="16"/>
          <w:szCs w:val="24"/>
        </w:rPr>
        <w:t xml:space="preserve"> the state of savage </w:t>
      </w:r>
      <w:r w:rsidRPr="0041476D">
        <w:rPr>
          <w:b/>
          <w:bCs/>
          <w:sz w:val="26"/>
          <w:szCs w:val="26"/>
          <w:highlight w:val="cyan"/>
          <w:u w:val="single"/>
        </w:rPr>
        <w:t>independence</w:t>
      </w:r>
      <w:r w:rsidRPr="00813708">
        <w:rPr>
          <w:b/>
          <w:bCs/>
          <w:sz w:val="16"/>
          <w:szCs w:val="26"/>
          <w:highlight w:val="cyan"/>
        </w:rPr>
        <w:t>.</w:t>
      </w:r>
      <w:r w:rsidRPr="00813708">
        <w:rPr>
          <w:sz w:val="16"/>
          <w:szCs w:val="24"/>
        </w:rPr>
        <w:t>"</w:t>
      </w:r>
    </w:p>
    <w:p w14:paraId="62122F0A" w14:textId="6EA37144" w:rsidR="0090160E" w:rsidRDefault="0090160E" w:rsidP="00BB1564">
      <w:pPr>
        <w:jc w:val="center"/>
        <w:rPr>
          <w:b/>
          <w:bCs/>
          <w:sz w:val="40"/>
          <w:szCs w:val="40"/>
          <w:u w:val="single"/>
        </w:rPr>
      </w:pPr>
    </w:p>
    <w:bookmarkEnd w:id="0"/>
    <w:p w14:paraId="0DF2F39D" w14:textId="4261F730" w:rsidR="009C563F" w:rsidRDefault="0090160E" w:rsidP="00DE37E4">
      <w:pPr>
        <w:pStyle w:val="Heading3"/>
      </w:pPr>
      <w:r w:rsidRPr="00476FF2">
        <w:lastRenderedPageBreak/>
        <w:t xml:space="preserve">Our Criterion for today should be </w:t>
      </w:r>
    </w:p>
    <w:p w14:paraId="4354C647" w14:textId="77777777" w:rsidR="009C563F" w:rsidRDefault="009C563F" w:rsidP="00BB1564">
      <w:pPr>
        <w:jc w:val="center"/>
        <w:rPr>
          <w:rFonts w:cs="Times New Roman"/>
          <w:b/>
          <w:bCs/>
          <w:sz w:val="40"/>
          <w:szCs w:val="40"/>
          <w:u w:val="single"/>
        </w:rPr>
      </w:pPr>
    </w:p>
    <w:p w14:paraId="224192FD" w14:textId="77777777" w:rsidR="009C563F" w:rsidRDefault="00DA1CAC" w:rsidP="00DE37E4">
      <w:pPr>
        <w:pStyle w:val="Heading4"/>
      </w:pPr>
      <w:r w:rsidRPr="009C563F">
        <w:t>Rousseau's Theory of the Social Contract and Individuals Obligations to Government</w:t>
      </w:r>
    </w:p>
    <w:p w14:paraId="0F3D275B" w14:textId="0FEEE6C0" w:rsidR="0090160E" w:rsidRDefault="009C563F" w:rsidP="009C563F">
      <w:pPr>
        <w:rPr>
          <w:rFonts w:cs="Times New Roman"/>
          <w:b/>
          <w:bCs/>
          <w:sz w:val="28"/>
          <w:szCs w:val="28"/>
        </w:rPr>
      </w:pPr>
      <w:r w:rsidRPr="009C563F">
        <w:rPr>
          <w:rFonts w:cs="Times New Roman"/>
          <w:b/>
          <w:bCs/>
          <w:sz w:val="28"/>
          <w:szCs w:val="28"/>
        </w:rPr>
        <w:t>MJSS 2018</w:t>
      </w:r>
      <w:r w:rsidR="0090160E" w:rsidRPr="009C563F">
        <w:rPr>
          <w:rFonts w:cs="Times New Roman"/>
          <w:b/>
          <w:bCs/>
          <w:sz w:val="28"/>
          <w:szCs w:val="28"/>
        </w:rPr>
        <w:t xml:space="preserve"> </w:t>
      </w:r>
    </w:p>
    <w:p w14:paraId="5B1717EF" w14:textId="4AE317F7" w:rsidR="009C563F" w:rsidRPr="007E656C" w:rsidRDefault="007E656C" w:rsidP="009C563F">
      <w:pPr>
        <w:rPr>
          <w:rFonts w:cs="Times New Roman"/>
          <w:sz w:val="16"/>
          <w:szCs w:val="16"/>
        </w:rPr>
      </w:pPr>
      <w:r w:rsidRPr="007E656C">
        <w:rPr>
          <w:rFonts w:cs="Times New Roman"/>
          <w:sz w:val="16"/>
          <w:szCs w:val="16"/>
        </w:rPr>
        <w:t>http://archive.sciendo.com/MJSS/mjss.2018.9.issue-5/mjss-2018-0135/mjss-2018-0135.pdf</w:t>
      </w:r>
    </w:p>
    <w:p w14:paraId="79573B28" w14:textId="7F3A4B69" w:rsidR="00373201" w:rsidRDefault="00373201" w:rsidP="00373201">
      <w:pPr>
        <w:rPr>
          <w:sz w:val="16"/>
        </w:rPr>
      </w:pPr>
      <w:r w:rsidRPr="004D72F7">
        <w:rPr>
          <w:sz w:val="16"/>
        </w:rPr>
        <w:t xml:space="preserve">Next comes Jean-Jacques Rousseau (1712-1778). Rousseau believes that </w:t>
      </w:r>
      <w:r w:rsidRPr="0041476D">
        <w:rPr>
          <w:b/>
          <w:bCs/>
          <w:sz w:val="26"/>
          <w:szCs w:val="26"/>
          <w:highlight w:val="cyan"/>
          <w:u w:val="single"/>
        </w:rPr>
        <w:t>there is an unbridgeable gap between the natural state and</w:t>
      </w:r>
      <w:r w:rsidRPr="004D72F7">
        <w:rPr>
          <w:sz w:val="16"/>
        </w:rPr>
        <w:t xml:space="preserve"> the </w:t>
      </w:r>
      <w:r w:rsidRPr="0041476D">
        <w:rPr>
          <w:b/>
          <w:bCs/>
          <w:sz w:val="26"/>
          <w:szCs w:val="26"/>
          <w:highlight w:val="cyan"/>
          <w:u w:val="single"/>
        </w:rPr>
        <w:t>civil society.</w:t>
      </w:r>
      <w:r w:rsidRPr="004D72F7">
        <w:rPr>
          <w:sz w:val="16"/>
        </w:rPr>
        <w:t xml:space="preserve"> The progress of our </w:t>
      </w:r>
      <w:r w:rsidRPr="0041476D">
        <w:rPr>
          <w:b/>
          <w:bCs/>
          <w:sz w:val="26"/>
          <w:szCs w:val="26"/>
          <w:highlight w:val="cyan"/>
          <w:u w:val="single"/>
        </w:rPr>
        <w:t>humanity</w:t>
      </w:r>
      <w:r w:rsidRPr="004D72F7">
        <w:rPr>
          <w:sz w:val="16"/>
        </w:rPr>
        <w:t xml:space="preserve"> has </w:t>
      </w:r>
      <w:r w:rsidRPr="0041476D">
        <w:rPr>
          <w:b/>
          <w:bCs/>
          <w:sz w:val="26"/>
          <w:szCs w:val="26"/>
          <w:highlight w:val="cyan"/>
          <w:u w:val="single"/>
        </w:rPr>
        <w:t>moved away from the primal situation</w:t>
      </w:r>
      <w:r w:rsidRPr="004D72F7">
        <w:rPr>
          <w:sz w:val="16"/>
        </w:rPr>
        <w:t xml:space="preserve"> of people. Hence, it is impossible to know with certainty the nature of the primitive natural state of the humanity. In this way, Rousseau criticized those philosophers who, when trying to examine the foundations of the society, resorted to the natural state to describe it. All they did was “finally, </w:t>
      </w:r>
      <w:proofErr w:type="spellStart"/>
      <w:r w:rsidRPr="004D72F7">
        <w:rPr>
          <w:sz w:val="16"/>
        </w:rPr>
        <w:t>everyone</w:t>
      </w:r>
      <w:proofErr w:type="spellEnd"/>
      <w:r w:rsidRPr="004D72F7">
        <w:rPr>
          <w:sz w:val="16"/>
        </w:rPr>
        <w:t xml:space="preserve"> of them, constantly dwelling on wants, avidity, oppression, desires and pride, has transferred to the state of nature ideas which were acquired in society; so that, in speaking of the savage they described the social man.” (Rousseau, 1994, p. 24) Thus, Rousseau, wanting to avoid the above trap, began to examine political life with a hypothetical story, trying to reconstruct as much as possible the true history of mankind, while recognizing the impossibility of studying the real natural state which is much different from the political life. At some point in the history of humanity, there was the movement towards culture. According to Rousseau, the progress started with the creation of inequalities among people. In the second part of the discourse on inequality he mentioned that inequalities between people began with the invention of private property. The first person who had enclosed a field, thought to say, “that's mine” and found naive people to believe it, he was the true founder of civil society. (p. 55) Rousseau has also described the transition to civil society. A man in his nature was a polite being within his wilderness. His unique aspirations were his self-preservation through the fulfillment of his basic physical needs. But he always had something that made him different from all other kinds of creatures: that is the possibility of free choice. The possibility of choice was the reason that pulled him out of his natural state and brought him to the political society. In addition, the main factor that has prompted him to set up societies is mainly the will to create a personality of himself in relation to others. This includes the tendency for competition, comparison with others, the creation of hostilities and the craving for strength. All those, according to Rousseau, is a constituent element of what is called an organized society, and de facto means the exodus of a man from the state of nature. Significant is the differentiation of Rousseau from the earlier theorist Hobbes, who considered that man formed societies because he wanted to be relieved of the stress which caused him the fear of death. That was not true, Rousseau stated, simply because the man was unaware of death, since he had been just an animal among the other animals. The knowledge of death and the resulting anxiety or fear of the end came later when he left the natural state.1 From </w:t>
      </w:r>
      <w:r w:rsidRPr="0088173C">
        <w:rPr>
          <w:b/>
          <w:bCs/>
          <w:sz w:val="26"/>
          <w:szCs w:val="26"/>
          <w:highlight w:val="cyan"/>
          <w:u w:val="single"/>
        </w:rPr>
        <w:t xml:space="preserve">the moment </w:t>
      </w:r>
      <w:r w:rsidRPr="004D72F7">
        <w:rPr>
          <w:sz w:val="16"/>
        </w:rPr>
        <w:t>that</w:t>
      </w:r>
      <w:r w:rsidRPr="0088173C">
        <w:rPr>
          <w:b/>
          <w:bCs/>
          <w:sz w:val="26"/>
          <w:szCs w:val="26"/>
          <w:highlight w:val="cyan"/>
          <w:u w:val="single"/>
        </w:rPr>
        <w:t xml:space="preserve"> man formed societie</w:t>
      </w:r>
      <w:r w:rsidRPr="004D72F7">
        <w:rPr>
          <w:sz w:val="16"/>
        </w:rPr>
        <w:t xml:space="preserve">s, </w:t>
      </w:r>
      <w:r w:rsidRPr="0088173C">
        <w:rPr>
          <w:b/>
          <w:bCs/>
          <w:sz w:val="26"/>
          <w:szCs w:val="26"/>
          <w:highlight w:val="cyan"/>
          <w:u w:val="single"/>
        </w:rPr>
        <w:t xml:space="preserve">he wanted to secure </w:t>
      </w:r>
      <w:r w:rsidRPr="004D72F7">
        <w:rPr>
          <w:sz w:val="16"/>
        </w:rPr>
        <w:t xml:space="preserve">his </w:t>
      </w:r>
      <w:r w:rsidRPr="0088173C">
        <w:rPr>
          <w:b/>
          <w:bCs/>
          <w:sz w:val="26"/>
          <w:szCs w:val="26"/>
          <w:highlight w:val="cyan"/>
          <w:u w:val="single"/>
        </w:rPr>
        <w:t>happiness and prosperity</w:t>
      </w:r>
      <w:r w:rsidRPr="004D72F7">
        <w:rPr>
          <w:sz w:val="16"/>
        </w:rPr>
        <w:t xml:space="preserve">. </w:t>
      </w:r>
      <w:r w:rsidRPr="0088173C">
        <w:rPr>
          <w:b/>
          <w:bCs/>
          <w:sz w:val="26"/>
          <w:szCs w:val="26"/>
          <w:highlight w:val="cyan"/>
          <w:u w:val="single"/>
        </w:rPr>
        <w:t>That was achieved through</w:t>
      </w:r>
      <w:r w:rsidRPr="004D72F7">
        <w:rPr>
          <w:sz w:val="16"/>
        </w:rPr>
        <w:t xml:space="preserve"> the creation of </w:t>
      </w:r>
      <w:r w:rsidRPr="0088173C">
        <w:rPr>
          <w:b/>
          <w:bCs/>
          <w:sz w:val="26"/>
          <w:szCs w:val="26"/>
          <w:highlight w:val="cyan"/>
          <w:u w:val="single"/>
        </w:rPr>
        <w:t>the Social Contract</w:t>
      </w:r>
      <w:r w:rsidRPr="004D72F7">
        <w:rPr>
          <w:sz w:val="16"/>
        </w:rPr>
        <w:t xml:space="preserve">, an act of supreme </w:t>
      </w:r>
      <w:r w:rsidRPr="0088173C">
        <w:rPr>
          <w:b/>
          <w:bCs/>
          <w:sz w:val="26"/>
          <w:szCs w:val="26"/>
          <w:highlight w:val="cyan"/>
          <w:u w:val="single"/>
        </w:rPr>
        <w:t>commitment to the common good of</w:t>
      </w:r>
      <w:r w:rsidRPr="004D72F7">
        <w:rPr>
          <w:sz w:val="16"/>
        </w:rPr>
        <w:t xml:space="preserve"> the whole political </w:t>
      </w:r>
      <w:r w:rsidRPr="0088173C">
        <w:rPr>
          <w:b/>
          <w:bCs/>
          <w:sz w:val="26"/>
          <w:szCs w:val="26"/>
          <w:highlight w:val="cyan"/>
          <w:u w:val="single"/>
        </w:rPr>
        <w:t>society</w:t>
      </w:r>
      <w:r w:rsidRPr="004D72F7">
        <w:rPr>
          <w:sz w:val="16"/>
        </w:rPr>
        <w:t xml:space="preserve">. Ensuring social order people created law. The </w:t>
      </w:r>
      <w:r w:rsidRPr="0081338E">
        <w:rPr>
          <w:b/>
          <w:bCs/>
          <w:sz w:val="26"/>
          <w:szCs w:val="26"/>
          <w:highlight w:val="cyan"/>
          <w:u w:val="single"/>
        </w:rPr>
        <w:t>law</w:t>
      </w:r>
      <w:r w:rsidRPr="004D72F7">
        <w:rPr>
          <w:sz w:val="16"/>
        </w:rPr>
        <w:t xml:space="preserve"> in organized societies </w:t>
      </w:r>
      <w:r w:rsidRPr="0081338E">
        <w:rPr>
          <w:b/>
          <w:bCs/>
          <w:sz w:val="26"/>
          <w:szCs w:val="26"/>
          <w:highlight w:val="cyan"/>
          <w:u w:val="single"/>
        </w:rPr>
        <w:t>is not the result of the natural state but</w:t>
      </w:r>
      <w:r w:rsidRPr="004D72F7">
        <w:rPr>
          <w:sz w:val="16"/>
        </w:rPr>
        <w:t xml:space="preserve"> the product </w:t>
      </w:r>
      <w:r w:rsidRPr="0081338E">
        <w:rPr>
          <w:b/>
          <w:bCs/>
          <w:sz w:val="26"/>
          <w:szCs w:val="26"/>
          <w:highlight w:val="cyan"/>
          <w:u w:val="single"/>
        </w:rPr>
        <w:t>of a contract.</w:t>
      </w:r>
      <w:r w:rsidRPr="004D72F7">
        <w:rPr>
          <w:sz w:val="16"/>
        </w:rPr>
        <w:t xml:space="preserve"> While it is </w:t>
      </w:r>
      <w:r w:rsidRPr="0081338E">
        <w:rPr>
          <w:b/>
          <w:bCs/>
          <w:sz w:val="26"/>
          <w:szCs w:val="26"/>
          <w:highlight w:val="cyan"/>
          <w:u w:val="single"/>
        </w:rPr>
        <w:t>a strong</w:t>
      </w:r>
      <w:r w:rsidRPr="004D72F7">
        <w:rPr>
          <w:sz w:val="16"/>
        </w:rPr>
        <w:t xml:space="preserve"> commitment and supreme </w:t>
      </w:r>
      <w:r w:rsidRPr="0081338E">
        <w:rPr>
          <w:b/>
          <w:bCs/>
          <w:sz w:val="26"/>
          <w:szCs w:val="26"/>
          <w:highlight w:val="cyan"/>
          <w:u w:val="single"/>
        </w:rPr>
        <w:t>contract</w:t>
      </w:r>
      <w:r w:rsidRPr="004D72F7">
        <w:rPr>
          <w:sz w:val="16"/>
        </w:rPr>
        <w:t xml:space="preserve">, it </w:t>
      </w:r>
      <w:r w:rsidRPr="0081338E">
        <w:rPr>
          <w:b/>
          <w:bCs/>
          <w:sz w:val="26"/>
          <w:szCs w:val="26"/>
          <w:highlight w:val="cyan"/>
          <w:u w:val="single"/>
        </w:rPr>
        <w:t>aims to secure the freedom of every citizen</w:t>
      </w:r>
      <w:r w:rsidRPr="004D72F7">
        <w:rPr>
          <w:sz w:val="16"/>
        </w:rPr>
        <w:t xml:space="preserve">, since each citizen is not bound to someone else but to himself, in the light of the dialectical relationship he </w:t>
      </w:r>
      <w:proofErr w:type="gramStart"/>
      <w:r w:rsidRPr="004D72F7">
        <w:rPr>
          <w:sz w:val="16"/>
        </w:rPr>
        <w:t>has to</w:t>
      </w:r>
      <w:proofErr w:type="gramEnd"/>
      <w:r w:rsidRPr="004D72F7">
        <w:rPr>
          <w:sz w:val="16"/>
        </w:rPr>
        <w:t xml:space="preserve"> develop by ensuring the general good of the whole society. Rousseau attempted to avoid the subjugation to a person or to a group of people. In the theory of sovereignty considered all people to the government of the state. Sovereignty should belong to all the people, to the community. The problem of subordination to the community and not to a particular person or group of people was resolved by Rousseau through the concept of the General Will.2 General Will is a central term in the theory of Rousseau’s social contract. In its essence, General Will is neither a sum of individual wills nor an average. It is, according to Rousseau, a moral person, an abstract being, by means of which a state must be legislated. The supreme legislator, the ruler, has a teaching role in Rousseau. He must be able to transform a person to an inseparable part of a bigger community in which his security and life existence will depend. Thus, The General Will transforms the individual will and shapes the individual into an active social being. Conversely, </w:t>
      </w:r>
      <w:proofErr w:type="gramStart"/>
      <w:r w:rsidRPr="004D72F7">
        <w:rPr>
          <w:sz w:val="16"/>
        </w:rPr>
        <w:t>each individual</w:t>
      </w:r>
      <w:proofErr w:type="gramEnd"/>
      <w:r w:rsidRPr="004D72F7">
        <w:rPr>
          <w:sz w:val="16"/>
        </w:rPr>
        <w:t xml:space="preserve"> expresses his will to the whole community, disengages himself from his entrenched individuality as he decides to get out of himself and to create a single organic whole, the political body. The political body does not need to give guarantees to the persons who made it, as it does not de facto have an interest contrary to them. A body never damages its own members because it simply hurts itself. On the contrary, members of the body may present deviations from the good. 3 The perfect occasion would be the one in which everyone's </w:t>
      </w:r>
      <w:proofErr w:type="gramStart"/>
      <w:r w:rsidRPr="004D72F7">
        <w:rPr>
          <w:sz w:val="16"/>
        </w:rPr>
        <w:t>will would</w:t>
      </w:r>
      <w:proofErr w:type="gramEnd"/>
      <w:r w:rsidRPr="004D72F7">
        <w:rPr>
          <w:sz w:val="16"/>
        </w:rPr>
        <w:t xml:space="preserve"> be in line with the General Will. The analogy resembles the moral rule of Categorical Imperative as formulated by Immanuel Kant. The principle which regulates the will of each citizen should simultaneously be established as a universal law. According to Rousseau, the individual may be inclined towards discrimination and be guided by selfishness (a property which, according to Rousseau, is the source of many problems), but General Will is always right and fair and supports the notion of equality of all in the political community. (Rousseau and Cranston, 1968, pp. 72-74) The collective ethical person, the general will, has the right to manage each person and transform it into a particular unit in the community in the most appropriate way. Even when the state deems it appropriate to take the life of a single unit to preserve the integrity of the whole, the citizen must comply, be killed, because he owes not only his life to the nature but also to the sovereign, to the body of the political </w:t>
      </w:r>
      <w:r w:rsidRPr="004D72F7">
        <w:rPr>
          <w:sz w:val="16"/>
        </w:rPr>
        <w:lastRenderedPageBreak/>
        <w:t xml:space="preserve">community. (p.78) Rousseau argues that within the framework of civil society, individual voices are not meant without their pretense to the General Will. Individual wills acquire political substance only at the time of their union with the General Will with the common interest. Therefore, </w:t>
      </w:r>
      <w:r w:rsidRPr="00E5191F">
        <w:rPr>
          <w:b/>
          <w:bCs/>
          <w:sz w:val="26"/>
          <w:szCs w:val="26"/>
          <w:highlight w:val="cyan"/>
          <w:u w:val="single"/>
        </w:rPr>
        <w:t>in a society</w:t>
      </w:r>
      <w:r w:rsidRPr="004D72F7">
        <w:rPr>
          <w:sz w:val="16"/>
        </w:rPr>
        <w:t xml:space="preserve">, according to Rousseau, </w:t>
      </w:r>
      <w:r w:rsidRPr="00E5191F">
        <w:rPr>
          <w:b/>
          <w:bCs/>
          <w:sz w:val="26"/>
          <w:szCs w:val="26"/>
          <w:highlight w:val="cyan"/>
          <w:u w:val="single"/>
        </w:rPr>
        <w:t xml:space="preserve">we should not seek </w:t>
      </w:r>
      <w:r w:rsidRPr="004D72F7">
        <w:rPr>
          <w:sz w:val="16"/>
        </w:rPr>
        <w:t xml:space="preserve">man </w:t>
      </w:r>
      <w:r w:rsidRPr="00E5191F">
        <w:rPr>
          <w:b/>
          <w:bCs/>
          <w:sz w:val="26"/>
          <w:szCs w:val="26"/>
          <w:highlight w:val="cyan"/>
          <w:u w:val="single"/>
        </w:rPr>
        <w:t xml:space="preserve">isolated </w:t>
      </w:r>
      <w:r w:rsidRPr="004D72F7">
        <w:rPr>
          <w:sz w:val="16"/>
        </w:rPr>
        <w:t xml:space="preserve">in the </w:t>
      </w:r>
      <w:r w:rsidRPr="00E5191F">
        <w:rPr>
          <w:b/>
          <w:bCs/>
          <w:sz w:val="26"/>
          <w:szCs w:val="26"/>
          <w:highlight w:val="cyan"/>
          <w:u w:val="single"/>
        </w:rPr>
        <w:t>paths</w:t>
      </w:r>
      <w:r w:rsidRPr="004D72F7">
        <w:rPr>
          <w:sz w:val="16"/>
        </w:rPr>
        <w:t xml:space="preserve"> of his own will </w:t>
      </w:r>
      <w:r w:rsidRPr="00E5191F">
        <w:rPr>
          <w:b/>
          <w:bCs/>
          <w:sz w:val="26"/>
          <w:szCs w:val="26"/>
          <w:highlight w:val="cyan"/>
          <w:u w:val="single"/>
        </w:rPr>
        <w:t>but</w:t>
      </w:r>
      <w:r w:rsidRPr="004D72F7">
        <w:rPr>
          <w:sz w:val="16"/>
        </w:rPr>
        <w:t xml:space="preserve"> diffused and </w:t>
      </w:r>
      <w:r w:rsidRPr="00E5191F">
        <w:rPr>
          <w:b/>
          <w:bCs/>
          <w:sz w:val="26"/>
          <w:szCs w:val="26"/>
          <w:highlight w:val="cyan"/>
          <w:u w:val="single"/>
        </w:rPr>
        <w:t>cohesive with the whole body of society</w:t>
      </w:r>
      <w:r w:rsidRPr="004D72F7">
        <w:rPr>
          <w:sz w:val="16"/>
        </w:rPr>
        <w:t xml:space="preserve">. Observing Rousseau to unfold a dialectical relationship between General and individual will we find the conceptual description of a peculiar freedom. How is it possible for a man not to lose his freedom and not to dissuade his personal will </w:t>
      </w:r>
      <w:proofErr w:type="gramStart"/>
      <w:r w:rsidRPr="004D72F7">
        <w:rPr>
          <w:sz w:val="16"/>
        </w:rPr>
        <w:t>at the moment</w:t>
      </w:r>
      <w:proofErr w:type="gramEnd"/>
      <w:r w:rsidRPr="004D72F7">
        <w:rPr>
          <w:sz w:val="16"/>
        </w:rPr>
        <w:t xml:space="preserve"> he succumbs to the moral person of General Will? The answer to this question lies in the deterministic view of issues. </w:t>
      </w:r>
      <w:r w:rsidRPr="00E5191F">
        <w:rPr>
          <w:b/>
          <w:bCs/>
          <w:sz w:val="26"/>
          <w:szCs w:val="26"/>
          <w:highlight w:val="cyan"/>
          <w:u w:val="single"/>
        </w:rPr>
        <w:t>Obedience to the General Will is</w:t>
      </w:r>
      <w:r w:rsidRPr="004D72F7">
        <w:rPr>
          <w:sz w:val="16"/>
        </w:rPr>
        <w:t xml:space="preserve"> perceived as </w:t>
      </w:r>
      <w:r w:rsidRPr="00E5191F">
        <w:rPr>
          <w:b/>
          <w:bCs/>
          <w:sz w:val="26"/>
          <w:szCs w:val="26"/>
          <w:highlight w:val="cyan"/>
          <w:u w:val="single"/>
        </w:rPr>
        <w:t>an invisible natural law</w:t>
      </w:r>
      <w:r w:rsidRPr="004D72F7">
        <w:rPr>
          <w:sz w:val="16"/>
        </w:rPr>
        <w:t xml:space="preserve">, </w:t>
      </w:r>
      <w:r w:rsidRPr="00E5191F">
        <w:rPr>
          <w:b/>
          <w:bCs/>
          <w:sz w:val="26"/>
          <w:szCs w:val="26"/>
          <w:highlight w:val="cyan"/>
          <w:u w:val="single"/>
        </w:rPr>
        <w:t xml:space="preserve">without </w:t>
      </w:r>
      <w:r w:rsidRPr="004D72F7">
        <w:rPr>
          <w:sz w:val="16"/>
        </w:rPr>
        <w:t xml:space="preserve">which </w:t>
      </w:r>
      <w:r w:rsidRPr="00E5191F">
        <w:rPr>
          <w:b/>
          <w:bCs/>
          <w:sz w:val="26"/>
          <w:szCs w:val="26"/>
          <w:highlight w:val="cyan"/>
          <w:u w:val="single"/>
        </w:rPr>
        <w:t>man could not exist and evolve</w:t>
      </w:r>
      <w:r w:rsidRPr="004D72F7">
        <w:rPr>
          <w:sz w:val="16"/>
        </w:rPr>
        <w:t xml:space="preserve">. </w:t>
      </w:r>
      <w:r w:rsidRPr="00E5191F">
        <w:rPr>
          <w:b/>
          <w:bCs/>
          <w:sz w:val="26"/>
          <w:szCs w:val="26"/>
          <w:highlight w:val="cyan"/>
          <w:u w:val="single"/>
        </w:rPr>
        <w:t>The</w:t>
      </w:r>
      <w:r w:rsidRPr="004D72F7">
        <w:rPr>
          <w:sz w:val="16"/>
        </w:rPr>
        <w:t xml:space="preserve"> natural </w:t>
      </w:r>
      <w:r w:rsidRPr="00E5191F">
        <w:rPr>
          <w:b/>
          <w:bCs/>
          <w:sz w:val="26"/>
          <w:szCs w:val="26"/>
          <w:highlight w:val="cyan"/>
          <w:u w:val="single"/>
        </w:rPr>
        <w:t>law of friction</w:t>
      </w:r>
      <w:r w:rsidRPr="004D72F7">
        <w:rPr>
          <w:sz w:val="16"/>
        </w:rPr>
        <w:t xml:space="preserve">, for example, </w:t>
      </w:r>
      <w:r w:rsidRPr="00E5191F">
        <w:rPr>
          <w:b/>
          <w:bCs/>
          <w:sz w:val="26"/>
          <w:szCs w:val="26"/>
          <w:highlight w:val="cyan"/>
          <w:u w:val="single"/>
        </w:rPr>
        <w:t xml:space="preserve">cannot be considered </w:t>
      </w:r>
      <w:r w:rsidRPr="004D72F7">
        <w:rPr>
          <w:sz w:val="16"/>
        </w:rPr>
        <w:t xml:space="preserve">as </w:t>
      </w:r>
      <w:r w:rsidRPr="00E5191F">
        <w:rPr>
          <w:b/>
          <w:bCs/>
          <w:sz w:val="26"/>
          <w:szCs w:val="26"/>
          <w:highlight w:val="cyan"/>
          <w:u w:val="single"/>
        </w:rPr>
        <w:t xml:space="preserve">a restriction of freedom because without </w:t>
      </w:r>
      <w:r w:rsidRPr="004D72F7">
        <w:rPr>
          <w:sz w:val="16"/>
        </w:rPr>
        <w:t xml:space="preserve">it </w:t>
      </w:r>
      <w:r w:rsidRPr="00E5191F">
        <w:rPr>
          <w:b/>
          <w:bCs/>
          <w:sz w:val="26"/>
          <w:szCs w:val="26"/>
          <w:highlight w:val="cyan"/>
          <w:u w:val="single"/>
        </w:rPr>
        <w:t>one could not stand</w:t>
      </w:r>
      <w:r w:rsidRPr="004D72F7">
        <w:rPr>
          <w:sz w:val="16"/>
        </w:rPr>
        <w:t xml:space="preserve"> or walk. Rousseau confessed that it was not in his direct intentions to philosophize on the concept of freedom, but through the relationship of individual will and General Will illustrated us a very clear interpretation and central meaning of the notion. (pp. 64-65) Beyond that, however, the supreme law of General Will does not interfere with Individual Will. </w:t>
      </w:r>
      <w:r w:rsidRPr="00E5191F">
        <w:rPr>
          <w:b/>
          <w:bCs/>
          <w:sz w:val="26"/>
          <w:szCs w:val="26"/>
          <w:highlight w:val="cyan"/>
          <w:u w:val="single"/>
        </w:rPr>
        <w:t>If a citizen does not want to live in</w:t>
      </w:r>
      <w:r w:rsidRPr="004D72F7">
        <w:rPr>
          <w:sz w:val="16"/>
        </w:rPr>
        <w:t xml:space="preserve"> an organized </w:t>
      </w:r>
      <w:r w:rsidRPr="00E5191F">
        <w:rPr>
          <w:b/>
          <w:bCs/>
          <w:sz w:val="26"/>
          <w:szCs w:val="26"/>
          <w:highlight w:val="cyan"/>
          <w:u w:val="single"/>
        </w:rPr>
        <w:t>society</w:t>
      </w:r>
      <w:r w:rsidRPr="004D72F7">
        <w:rPr>
          <w:sz w:val="16"/>
        </w:rPr>
        <w:t xml:space="preserve">, </w:t>
      </w:r>
      <w:r w:rsidRPr="00E5191F">
        <w:rPr>
          <w:b/>
          <w:bCs/>
          <w:sz w:val="26"/>
          <w:szCs w:val="26"/>
          <w:highlight w:val="cyan"/>
          <w:u w:val="single"/>
        </w:rPr>
        <w:t>he can return to</w:t>
      </w:r>
      <w:r w:rsidRPr="004D72F7">
        <w:rPr>
          <w:sz w:val="16"/>
        </w:rPr>
        <w:t xml:space="preserve"> his </w:t>
      </w:r>
      <w:r w:rsidRPr="00E5191F">
        <w:rPr>
          <w:b/>
          <w:bCs/>
          <w:sz w:val="26"/>
          <w:szCs w:val="26"/>
          <w:highlight w:val="cyan"/>
          <w:u w:val="single"/>
        </w:rPr>
        <w:t>natural state at any time</w:t>
      </w:r>
      <w:r w:rsidRPr="004D72F7">
        <w:rPr>
          <w:sz w:val="16"/>
        </w:rPr>
        <w:t xml:space="preserve">. </w:t>
      </w:r>
      <w:r w:rsidRPr="00E5191F">
        <w:rPr>
          <w:b/>
          <w:bCs/>
          <w:sz w:val="26"/>
          <w:szCs w:val="26"/>
          <w:highlight w:val="cyan"/>
          <w:u w:val="single"/>
        </w:rPr>
        <w:t>General Will is binding only in</w:t>
      </w:r>
      <w:r w:rsidRPr="004D72F7">
        <w:rPr>
          <w:sz w:val="16"/>
        </w:rPr>
        <w:t xml:space="preserve"> the </w:t>
      </w:r>
      <w:r w:rsidRPr="00E5191F">
        <w:rPr>
          <w:b/>
          <w:bCs/>
          <w:sz w:val="26"/>
          <w:szCs w:val="26"/>
          <w:highlight w:val="cyan"/>
          <w:u w:val="single"/>
        </w:rPr>
        <w:t>society</w:t>
      </w:r>
      <w:r w:rsidRPr="004D72F7">
        <w:rPr>
          <w:sz w:val="16"/>
        </w:rPr>
        <w:t xml:space="preserve">. Therefore, </w:t>
      </w:r>
      <w:r w:rsidRPr="00E5191F">
        <w:rPr>
          <w:b/>
          <w:bCs/>
          <w:sz w:val="26"/>
          <w:szCs w:val="26"/>
          <w:highlight w:val="cyan"/>
          <w:u w:val="single"/>
        </w:rPr>
        <w:t>once a man chooses</w:t>
      </w:r>
      <w:r w:rsidRPr="004D72F7">
        <w:rPr>
          <w:sz w:val="16"/>
        </w:rPr>
        <w:t xml:space="preserve"> his political substance </w:t>
      </w:r>
      <w:r w:rsidRPr="005E6084">
        <w:rPr>
          <w:b/>
          <w:bCs/>
          <w:sz w:val="26"/>
          <w:szCs w:val="26"/>
          <w:highlight w:val="cyan"/>
          <w:u w:val="single"/>
        </w:rPr>
        <w:t>he will be compelled to obey the General Will</w:t>
      </w:r>
      <w:r w:rsidRPr="004D72F7">
        <w:rPr>
          <w:sz w:val="16"/>
        </w:rPr>
        <w:t xml:space="preserve">, that is, he will be forced to be </w:t>
      </w:r>
      <w:proofErr w:type="gramStart"/>
      <w:r w:rsidRPr="004D72F7">
        <w:rPr>
          <w:sz w:val="16"/>
        </w:rPr>
        <w:t>free.(</w:t>
      </w:r>
      <w:proofErr w:type="gramEnd"/>
      <w:r w:rsidRPr="004D72F7">
        <w:rPr>
          <w:sz w:val="16"/>
        </w:rPr>
        <w:t xml:space="preserve">Sabine, 1951) This compulsion, as it has already been formulated, is not explicitly expressed by anyone, but it is perceived by the man himself as an inalienable deterministic law, as a supreme natural necessity. The perception cultivated in each individual citizen </w:t>
      </w:r>
      <w:proofErr w:type="gramStart"/>
      <w:r w:rsidRPr="004D72F7">
        <w:rPr>
          <w:sz w:val="16"/>
        </w:rPr>
        <w:t>as a result of</w:t>
      </w:r>
      <w:proofErr w:type="gramEnd"/>
      <w:r w:rsidRPr="004D72F7">
        <w:rPr>
          <w:sz w:val="16"/>
        </w:rPr>
        <w:t xml:space="preserve"> the educational role of the supreme legislator. </w:t>
      </w:r>
      <w:proofErr w:type="gramStart"/>
      <w:r w:rsidRPr="004D72F7">
        <w:rPr>
          <w:sz w:val="16"/>
        </w:rPr>
        <w:t>In order to</w:t>
      </w:r>
      <w:proofErr w:type="gramEnd"/>
      <w:r w:rsidRPr="004D72F7">
        <w:rPr>
          <w:sz w:val="16"/>
        </w:rPr>
        <w:t xml:space="preserve"> understand the process, it is necessary to refer to Rousseau's Emilio, in the excerpt which explains the teacher's appropriate attitude towards the student. </w:t>
      </w:r>
      <w:r w:rsidRPr="005E6084">
        <w:rPr>
          <w:b/>
          <w:bCs/>
          <w:sz w:val="26"/>
          <w:szCs w:val="26"/>
          <w:highlight w:val="cyan"/>
          <w:u w:val="single"/>
        </w:rPr>
        <w:t>General Will never orders the individual to obey but states it</w:t>
      </w:r>
      <w:r w:rsidRPr="004D72F7">
        <w:rPr>
          <w:sz w:val="16"/>
        </w:rPr>
        <w:t xml:space="preserve"> clear to every single person that it </w:t>
      </w:r>
      <w:r w:rsidRPr="005E6084">
        <w:rPr>
          <w:b/>
          <w:bCs/>
          <w:sz w:val="26"/>
          <w:szCs w:val="26"/>
          <w:highlight w:val="cyan"/>
          <w:u w:val="single"/>
        </w:rPr>
        <w:t>is</w:t>
      </w:r>
      <w:r w:rsidRPr="004D72F7">
        <w:rPr>
          <w:sz w:val="16"/>
        </w:rPr>
        <w:t xml:space="preserve"> in </w:t>
      </w:r>
      <w:r w:rsidRPr="005E6084">
        <w:rPr>
          <w:b/>
          <w:bCs/>
          <w:sz w:val="26"/>
          <w:szCs w:val="26"/>
          <w:highlight w:val="cyan"/>
          <w:u w:val="single"/>
        </w:rPr>
        <w:t xml:space="preserve">the </w:t>
      </w:r>
      <w:r w:rsidRPr="004D72F7">
        <w:rPr>
          <w:sz w:val="16"/>
        </w:rPr>
        <w:t xml:space="preserve">natural </w:t>
      </w:r>
      <w:r w:rsidRPr="005E6084">
        <w:rPr>
          <w:b/>
          <w:bCs/>
          <w:sz w:val="26"/>
          <w:szCs w:val="26"/>
          <w:highlight w:val="cyan"/>
          <w:u w:val="single"/>
        </w:rPr>
        <w:t>necessity of the world to make every citizen</w:t>
      </w:r>
      <w:r w:rsidRPr="004D72F7">
        <w:rPr>
          <w:sz w:val="16"/>
        </w:rPr>
        <w:t xml:space="preserve"> to </w:t>
      </w:r>
      <w:r w:rsidRPr="005E6084">
        <w:rPr>
          <w:b/>
          <w:bCs/>
          <w:sz w:val="26"/>
          <w:szCs w:val="26"/>
          <w:highlight w:val="cyan"/>
          <w:u w:val="single"/>
        </w:rPr>
        <w:t>comply</w:t>
      </w:r>
      <w:r w:rsidRPr="004D72F7">
        <w:rPr>
          <w:sz w:val="16"/>
        </w:rPr>
        <w:t xml:space="preserve"> not by its power but with the strength which holds the members of the political community together. The General Will is the supreme legislator and the element that entails the concept of the Social Contract. In essence, Rousseau's </w:t>
      </w:r>
      <w:r w:rsidRPr="005E6084">
        <w:rPr>
          <w:b/>
          <w:bCs/>
          <w:sz w:val="26"/>
          <w:szCs w:val="26"/>
          <w:highlight w:val="cyan"/>
          <w:u w:val="single"/>
        </w:rPr>
        <w:t>Social Contract is</w:t>
      </w:r>
      <w:r w:rsidRPr="004D72F7">
        <w:rPr>
          <w:sz w:val="16"/>
        </w:rPr>
        <w:t xml:space="preserve"> nothing more than </w:t>
      </w:r>
      <w:r w:rsidRPr="005E6084">
        <w:rPr>
          <w:b/>
          <w:bCs/>
          <w:sz w:val="26"/>
          <w:szCs w:val="26"/>
          <w:highlight w:val="cyan"/>
          <w:u w:val="single"/>
        </w:rPr>
        <w:t xml:space="preserve">a commitment of the citizen to </w:t>
      </w:r>
      <w:r w:rsidRPr="004D72F7">
        <w:rPr>
          <w:sz w:val="16"/>
        </w:rPr>
        <w:t xml:space="preserve">his own </w:t>
      </w:r>
      <w:r w:rsidRPr="005E6084">
        <w:rPr>
          <w:b/>
          <w:bCs/>
          <w:sz w:val="26"/>
          <w:szCs w:val="26"/>
          <w:highlight w:val="cyan"/>
          <w:u w:val="single"/>
        </w:rPr>
        <w:t>happiness</w:t>
      </w:r>
      <w:r w:rsidRPr="004D72F7">
        <w:rPr>
          <w:sz w:val="16"/>
        </w:rPr>
        <w:t xml:space="preserve">, </w:t>
      </w:r>
      <w:r w:rsidRPr="005E6084">
        <w:rPr>
          <w:b/>
          <w:bCs/>
          <w:sz w:val="26"/>
          <w:szCs w:val="26"/>
          <w:highlight w:val="cyan"/>
          <w:u w:val="single"/>
        </w:rPr>
        <w:t>through the happiness</w:t>
      </w:r>
      <w:r w:rsidRPr="004D72F7">
        <w:rPr>
          <w:sz w:val="16"/>
        </w:rPr>
        <w:t xml:space="preserve"> </w:t>
      </w:r>
      <w:r w:rsidRPr="004D72F7">
        <w:rPr>
          <w:b/>
          <w:bCs/>
          <w:sz w:val="26"/>
          <w:szCs w:val="26"/>
          <w:highlight w:val="cyan"/>
          <w:u w:val="single"/>
        </w:rPr>
        <w:t>of the whole</w:t>
      </w:r>
      <w:r w:rsidRPr="004D72F7">
        <w:rPr>
          <w:sz w:val="16"/>
        </w:rPr>
        <w:t xml:space="preserve"> to which he belongs.</w:t>
      </w:r>
      <w:r w:rsidRPr="004D72F7">
        <w:rPr>
          <w:b/>
          <w:bCs/>
          <w:sz w:val="26"/>
          <w:szCs w:val="26"/>
          <w:highlight w:val="cyan"/>
          <w:u w:val="single"/>
        </w:rPr>
        <w:t xml:space="preserve"> Every </w:t>
      </w:r>
      <w:r w:rsidRPr="004D72F7">
        <w:rPr>
          <w:sz w:val="16"/>
        </w:rPr>
        <w:t xml:space="preserve">individual </w:t>
      </w:r>
      <w:r w:rsidRPr="004D72F7">
        <w:rPr>
          <w:b/>
          <w:bCs/>
          <w:sz w:val="26"/>
          <w:szCs w:val="26"/>
          <w:highlight w:val="cyan"/>
          <w:u w:val="single"/>
        </w:rPr>
        <w:t>citizen must subdue his or her</w:t>
      </w:r>
      <w:r w:rsidRPr="004D72F7">
        <w:rPr>
          <w:sz w:val="16"/>
        </w:rPr>
        <w:t xml:space="preserve"> individual </w:t>
      </w:r>
      <w:r w:rsidRPr="004D72F7">
        <w:rPr>
          <w:b/>
          <w:bCs/>
          <w:sz w:val="26"/>
          <w:szCs w:val="26"/>
          <w:highlight w:val="cyan"/>
          <w:u w:val="single"/>
        </w:rPr>
        <w:t>will to the</w:t>
      </w:r>
      <w:r w:rsidRPr="004D72F7">
        <w:rPr>
          <w:sz w:val="16"/>
        </w:rPr>
        <w:t xml:space="preserve"> political </w:t>
      </w:r>
      <w:r w:rsidRPr="004D72F7">
        <w:rPr>
          <w:b/>
          <w:bCs/>
          <w:sz w:val="26"/>
          <w:szCs w:val="26"/>
          <w:highlight w:val="cyan"/>
          <w:u w:val="single"/>
        </w:rPr>
        <w:t>body</w:t>
      </w:r>
      <w:r w:rsidRPr="004D72F7">
        <w:rPr>
          <w:sz w:val="16"/>
        </w:rPr>
        <w:t xml:space="preserve">, always </w:t>
      </w:r>
      <w:r w:rsidRPr="004D72F7">
        <w:rPr>
          <w:b/>
          <w:bCs/>
          <w:sz w:val="26"/>
          <w:szCs w:val="26"/>
          <w:highlight w:val="cyan"/>
          <w:u w:val="single"/>
        </w:rPr>
        <w:t>for the common benefit</w:t>
      </w:r>
      <w:r w:rsidRPr="004D72F7">
        <w:rPr>
          <w:sz w:val="16"/>
        </w:rPr>
        <w:t xml:space="preserve">. </w:t>
      </w:r>
      <w:r w:rsidRPr="004D72F7">
        <w:rPr>
          <w:b/>
          <w:bCs/>
          <w:sz w:val="26"/>
          <w:szCs w:val="26"/>
          <w:highlight w:val="cyan"/>
          <w:u w:val="single"/>
        </w:rPr>
        <w:t>That is not a</w:t>
      </w:r>
      <w:r w:rsidRPr="004D72F7">
        <w:rPr>
          <w:sz w:val="16"/>
        </w:rPr>
        <w:t xml:space="preserve"> kind of </w:t>
      </w:r>
      <w:r w:rsidRPr="004D72F7">
        <w:rPr>
          <w:b/>
          <w:bCs/>
          <w:sz w:val="26"/>
          <w:szCs w:val="26"/>
          <w:highlight w:val="cyan"/>
          <w:u w:val="single"/>
        </w:rPr>
        <w:t>concession of freedom</w:t>
      </w:r>
      <w:r w:rsidRPr="004D72F7">
        <w:rPr>
          <w:sz w:val="16"/>
        </w:rPr>
        <w:t xml:space="preserve"> or part of it, which Hobbes claimed earlier, </w:t>
      </w:r>
      <w:r w:rsidRPr="004D72F7">
        <w:rPr>
          <w:b/>
          <w:bCs/>
          <w:sz w:val="26"/>
          <w:szCs w:val="26"/>
          <w:highlight w:val="cyan"/>
          <w:u w:val="single"/>
        </w:rPr>
        <w:t>but it is the precondition and safeguard of</w:t>
      </w:r>
      <w:r w:rsidRPr="004D72F7">
        <w:rPr>
          <w:sz w:val="16"/>
        </w:rPr>
        <w:t xml:space="preserve"> the </w:t>
      </w:r>
      <w:r w:rsidRPr="004D72F7">
        <w:rPr>
          <w:b/>
          <w:bCs/>
          <w:sz w:val="26"/>
          <w:szCs w:val="26"/>
          <w:highlight w:val="cyan"/>
          <w:u w:val="single"/>
        </w:rPr>
        <w:t>true</w:t>
      </w:r>
      <w:r w:rsidRPr="004D72F7">
        <w:rPr>
          <w:sz w:val="16"/>
        </w:rPr>
        <w:t xml:space="preserve"> political </w:t>
      </w:r>
      <w:r w:rsidRPr="004D72F7">
        <w:rPr>
          <w:b/>
          <w:bCs/>
          <w:sz w:val="26"/>
          <w:szCs w:val="26"/>
          <w:highlight w:val="cyan"/>
          <w:u w:val="single"/>
        </w:rPr>
        <w:t>freedom</w:t>
      </w:r>
      <w:r w:rsidRPr="004D72F7">
        <w:rPr>
          <w:sz w:val="16"/>
        </w:rPr>
        <w:t xml:space="preserve">. Once a person has left the state of natural freedom and has decided to live in an organized society, his freedom consists exclusively in complying with the legislative authority in which he participates. Here the momentum of appetite or instinct turns out to be slavery, while obedience to the law is the real freedom of every individual. Instinct is replaced by justice, which gives a necessary morality to persons’ actions as well as the voice of duty which citizens must follow. (pp. 496-499) Therefore, there is a difference with the Hobbes’s Social Contract. While in Hobbes, human rights are transferred to Leviathan, in the theory of Rousseau, </w:t>
      </w:r>
      <w:r w:rsidRPr="004D72F7">
        <w:rPr>
          <w:b/>
          <w:bCs/>
          <w:sz w:val="26"/>
          <w:szCs w:val="26"/>
          <w:highlight w:val="cyan"/>
          <w:u w:val="single"/>
        </w:rPr>
        <w:t xml:space="preserve">the Social Contract does not eliminate or degrade human </w:t>
      </w:r>
      <w:proofErr w:type="gramStart"/>
      <w:r w:rsidRPr="004D72F7">
        <w:rPr>
          <w:b/>
          <w:bCs/>
          <w:sz w:val="26"/>
          <w:szCs w:val="26"/>
          <w:highlight w:val="cyan"/>
          <w:u w:val="single"/>
        </w:rPr>
        <w:t>rights, but</w:t>
      </w:r>
      <w:proofErr w:type="gramEnd"/>
      <w:r w:rsidRPr="004D72F7">
        <w:rPr>
          <w:b/>
          <w:bCs/>
          <w:sz w:val="26"/>
          <w:szCs w:val="26"/>
          <w:highlight w:val="cyan"/>
          <w:u w:val="single"/>
        </w:rPr>
        <w:t xml:space="preserve"> enhance them</w:t>
      </w:r>
      <w:r w:rsidRPr="004D72F7">
        <w:rPr>
          <w:sz w:val="16"/>
        </w:rPr>
        <w:t xml:space="preserve"> and shape them in the way they should be in an organized society. Contrary to the case of Hobbes, the idea of Social Contract in Locke's philosophy is quite closer to the Rousseau's mentality.</w:t>
      </w:r>
    </w:p>
    <w:p w14:paraId="667392AB" w14:textId="0C14A2F9" w:rsidR="000831D9" w:rsidRPr="00476FF2" w:rsidRDefault="000831D9" w:rsidP="000831D9">
      <w:pPr>
        <w:pStyle w:val="Heading4"/>
        <w:numPr>
          <w:ilvl w:val="0"/>
          <w:numId w:val="13"/>
        </w:numPr>
        <w:rPr>
          <w:rFonts w:eastAsia="Times New Roman"/>
        </w:rPr>
      </w:pPr>
      <w:r>
        <w:rPr>
          <w:rFonts w:eastAsia="Times New Roman"/>
        </w:rPr>
        <w:t>Social Contract violations control</w:t>
      </w:r>
      <w:r w:rsidRPr="00476FF2">
        <w:rPr>
          <w:rFonts w:eastAsia="Times New Roman"/>
        </w:rPr>
        <w:t xml:space="preserve"> every Internal link </w:t>
      </w:r>
      <w:r>
        <w:rPr>
          <w:rFonts w:eastAsia="Times New Roman"/>
        </w:rPr>
        <w:t>it’s a conflict starter and escalator</w:t>
      </w:r>
    </w:p>
    <w:p w14:paraId="7ACE9710" w14:textId="6934079B" w:rsidR="000831D9" w:rsidRPr="00476FF2" w:rsidRDefault="000831D9" w:rsidP="000831D9">
      <w:pPr>
        <w:pStyle w:val="Heading4"/>
        <w:numPr>
          <w:ilvl w:val="0"/>
          <w:numId w:val="13"/>
        </w:numPr>
      </w:pPr>
      <w:r>
        <w:t>Prioritizing upholding the social contract is the best model for debate. Making an inclusive debate space supports fairness and education. We can’t have debate about lives without first understanding what makes life important</w:t>
      </w:r>
    </w:p>
    <w:p w14:paraId="6286450F" w14:textId="78DDC39D" w:rsidR="000831D9" w:rsidRDefault="000831D9" w:rsidP="000831D9">
      <w:pPr>
        <w:pStyle w:val="Heading4"/>
        <w:numPr>
          <w:ilvl w:val="0"/>
          <w:numId w:val="13"/>
        </w:numPr>
      </w:pPr>
      <w:proofErr w:type="spellStart"/>
      <w:r>
        <w:t>L</w:t>
      </w:r>
      <w:r w:rsidRPr="00476FF2">
        <w:t>d</w:t>
      </w:r>
      <w:proofErr w:type="spellEnd"/>
      <w:r>
        <w:t xml:space="preserve"> is distinctly a philosophical debate and constitutes</w:t>
      </w:r>
      <w:r w:rsidRPr="00476FF2">
        <w:t xml:space="preserve"> moral reasoning  </w:t>
      </w:r>
    </w:p>
    <w:p w14:paraId="0C42F586" w14:textId="1C32367C" w:rsidR="000831D9" w:rsidRDefault="000831D9" w:rsidP="000831D9">
      <w:pPr>
        <w:pStyle w:val="ListParagraph"/>
        <w:numPr>
          <w:ilvl w:val="0"/>
          <w:numId w:val="13"/>
        </w:numPr>
        <w:rPr>
          <w:b/>
          <w:bCs/>
          <w:sz w:val="26"/>
          <w:szCs w:val="26"/>
        </w:rPr>
      </w:pPr>
      <w:r>
        <w:rPr>
          <w:b/>
          <w:bCs/>
          <w:sz w:val="26"/>
          <w:szCs w:val="26"/>
        </w:rPr>
        <w:t>The reduction of the social contract is a violation of it entirely</w:t>
      </w:r>
    </w:p>
    <w:p w14:paraId="56B67FC2" w14:textId="13FC3B65" w:rsidR="00A57824" w:rsidRPr="008963EA" w:rsidRDefault="008963EA" w:rsidP="008963EA">
      <w:pPr>
        <w:pStyle w:val="ListParagraph"/>
        <w:numPr>
          <w:ilvl w:val="0"/>
          <w:numId w:val="13"/>
        </w:numPr>
        <w:rPr>
          <w:sz w:val="16"/>
        </w:rPr>
      </w:pPr>
      <w:r>
        <w:rPr>
          <w:b/>
          <w:bCs/>
          <w:sz w:val="26"/>
          <w:szCs w:val="26"/>
        </w:rPr>
        <w:t>The topic proposes a just government, and since in reality a just government cannot exist, we must default to a philosophical government that is just</w:t>
      </w:r>
      <w:r w:rsidR="00844949">
        <w:rPr>
          <w:b/>
          <w:bCs/>
          <w:sz w:val="26"/>
          <w:szCs w:val="26"/>
        </w:rPr>
        <w:t>.</w:t>
      </w:r>
    </w:p>
    <w:p w14:paraId="219989C0" w14:textId="29022FFE" w:rsidR="00813708" w:rsidRPr="00DE37E4" w:rsidRDefault="00A57824" w:rsidP="00DE37E4">
      <w:pPr>
        <w:pStyle w:val="Heading2"/>
      </w:pPr>
      <w:r w:rsidRPr="00DE37E4">
        <w:lastRenderedPageBreak/>
        <w:t xml:space="preserve">C1: </w:t>
      </w:r>
      <w:r w:rsidR="00D8438F" w:rsidRPr="00DE37E4">
        <w:t>The social contract is always in the best interests of citizens.</w:t>
      </w:r>
    </w:p>
    <w:p w14:paraId="028FD8E4" w14:textId="60E8737B" w:rsidR="00A57824" w:rsidRPr="00813708" w:rsidRDefault="00A57824" w:rsidP="00DE37E4"/>
    <w:p w14:paraId="63805B66" w14:textId="14D97375" w:rsidR="00A57824" w:rsidRPr="00813708" w:rsidRDefault="00A57824" w:rsidP="00DE37E4">
      <w:pPr>
        <w:pStyle w:val="Heading4"/>
        <w:rPr>
          <w:szCs w:val="26"/>
        </w:rPr>
      </w:pPr>
      <w:r w:rsidRPr="00813708">
        <w:t>Government policies reflect the general will of the people</w:t>
      </w:r>
      <w:r w:rsidRPr="00813708">
        <w:rPr>
          <w:szCs w:val="26"/>
        </w:rPr>
        <w:t>.</w:t>
      </w:r>
    </w:p>
    <w:p w14:paraId="75755D43" w14:textId="77E6FC83" w:rsidR="00813708" w:rsidRPr="00DE37E4" w:rsidRDefault="00813708" w:rsidP="00813708">
      <w:pPr>
        <w:pStyle w:val="ListParagraph"/>
      </w:pPr>
      <w:r w:rsidRPr="00DE37E4">
        <w:rPr>
          <w:b/>
          <w:bCs/>
          <w:sz w:val="24"/>
          <w:szCs w:val="24"/>
        </w:rPr>
        <w:t>Grimsley 83</w:t>
      </w:r>
    </w:p>
    <w:p w14:paraId="4E3F3737" w14:textId="77777777" w:rsidR="00A57824" w:rsidRPr="00813708" w:rsidRDefault="00A57824" w:rsidP="00A57824">
      <w:pPr>
        <w:rPr>
          <w:sz w:val="26"/>
          <w:szCs w:val="26"/>
        </w:rPr>
      </w:pPr>
      <w:r w:rsidRPr="00813708">
        <w:rPr>
          <w:sz w:val="26"/>
          <w:szCs w:val="26"/>
        </w:rPr>
        <w:t>Ronald Grimsley (Emeritus Prof., French, U. of Bristol), JEAN-JACQUES ROUSSEAU, 1983, 107.</w:t>
      </w:r>
    </w:p>
    <w:p w14:paraId="4C6626A6" w14:textId="4B89BF20" w:rsidR="00A57824" w:rsidRPr="00813708" w:rsidRDefault="00A57824" w:rsidP="00A57824">
      <w:pPr>
        <w:rPr>
          <w:sz w:val="16"/>
          <w:szCs w:val="26"/>
        </w:rPr>
      </w:pPr>
      <w:r w:rsidRPr="00813708">
        <w:rPr>
          <w:sz w:val="16"/>
          <w:szCs w:val="26"/>
        </w:rPr>
        <w:t>"With the establishment of a law consistent with the requirements of sovereignty and general will Rousseau lays</w:t>
      </w:r>
      <w:r w:rsidR="002A12C4" w:rsidRPr="00813708">
        <w:rPr>
          <w:sz w:val="16"/>
          <w:szCs w:val="26"/>
        </w:rPr>
        <w:t xml:space="preserve"> </w:t>
      </w:r>
      <w:r w:rsidRPr="00813708">
        <w:rPr>
          <w:sz w:val="16"/>
          <w:szCs w:val="26"/>
        </w:rPr>
        <w:t>down the essentially democratic or, as he prefers to say, 'republican' basis of his conception of political society. '</w:t>
      </w:r>
      <w:proofErr w:type="gramStart"/>
      <w:r w:rsidRPr="00813708">
        <w:rPr>
          <w:sz w:val="16"/>
          <w:szCs w:val="26"/>
        </w:rPr>
        <w:t>So</w:t>
      </w:r>
      <w:proofErr w:type="gramEnd"/>
      <w:r w:rsidRPr="00813708">
        <w:rPr>
          <w:sz w:val="16"/>
          <w:szCs w:val="26"/>
        </w:rPr>
        <w:t xml:space="preserve"> I call</w:t>
      </w:r>
      <w:r w:rsidR="002A12C4" w:rsidRPr="00813708">
        <w:rPr>
          <w:sz w:val="16"/>
          <w:szCs w:val="26"/>
        </w:rPr>
        <w:t xml:space="preserve"> </w:t>
      </w:r>
      <w:r w:rsidRPr="00813708">
        <w:rPr>
          <w:sz w:val="16"/>
          <w:szCs w:val="26"/>
        </w:rPr>
        <w:t xml:space="preserve">"republic" </w:t>
      </w:r>
      <w:r w:rsidRPr="00813708">
        <w:rPr>
          <w:b/>
          <w:bCs/>
          <w:sz w:val="26"/>
          <w:szCs w:val="26"/>
          <w:highlight w:val="cyan"/>
          <w:u w:val="single"/>
        </w:rPr>
        <w:t>any State ruled by laws</w:t>
      </w:r>
      <w:r w:rsidRPr="00813708">
        <w:rPr>
          <w:sz w:val="16"/>
          <w:szCs w:val="26"/>
        </w:rPr>
        <w:t xml:space="preserve">, whatever may be the form of administration, for </w:t>
      </w:r>
      <w:r w:rsidRPr="00813708">
        <w:rPr>
          <w:b/>
          <w:bCs/>
          <w:sz w:val="26"/>
          <w:szCs w:val="26"/>
          <w:highlight w:val="cyan"/>
          <w:u w:val="single"/>
        </w:rPr>
        <w:t>then only public interest governs</w:t>
      </w:r>
      <w:r w:rsidRPr="00813708">
        <w:rPr>
          <w:sz w:val="16"/>
          <w:szCs w:val="26"/>
        </w:rPr>
        <w:t>, and</w:t>
      </w:r>
      <w:r w:rsidR="002A12C4" w:rsidRPr="00813708">
        <w:rPr>
          <w:sz w:val="16"/>
          <w:szCs w:val="26"/>
        </w:rPr>
        <w:t xml:space="preserve"> </w:t>
      </w:r>
      <w:r w:rsidRPr="00813708">
        <w:rPr>
          <w:sz w:val="16"/>
          <w:szCs w:val="26"/>
        </w:rPr>
        <w:t xml:space="preserve">the res publica is a reality. </w:t>
      </w:r>
      <w:r w:rsidRPr="00813708">
        <w:rPr>
          <w:b/>
          <w:bCs/>
          <w:sz w:val="26"/>
          <w:szCs w:val="26"/>
          <w:highlight w:val="cyan"/>
          <w:u w:val="single"/>
        </w:rPr>
        <w:t>All legitimate government is republican</w:t>
      </w:r>
      <w:r w:rsidRPr="00813708">
        <w:rPr>
          <w:sz w:val="16"/>
          <w:szCs w:val="26"/>
        </w:rPr>
        <w:t xml:space="preserve">.' </w:t>
      </w:r>
      <w:r w:rsidRPr="00813708">
        <w:rPr>
          <w:b/>
          <w:bCs/>
          <w:sz w:val="26"/>
          <w:szCs w:val="26"/>
          <w:highlight w:val="cyan"/>
          <w:u w:val="single"/>
        </w:rPr>
        <w:t xml:space="preserve">In this respect it is </w:t>
      </w:r>
      <w:r w:rsidRPr="00813708">
        <w:rPr>
          <w:sz w:val="16"/>
          <w:szCs w:val="26"/>
        </w:rPr>
        <w:t>true to say, as he does in the</w:t>
      </w:r>
      <w:r w:rsidR="002A12C4" w:rsidRPr="00813708">
        <w:rPr>
          <w:sz w:val="16"/>
          <w:szCs w:val="26"/>
        </w:rPr>
        <w:t xml:space="preserve"> </w:t>
      </w:r>
      <w:proofErr w:type="spellStart"/>
      <w:r w:rsidRPr="00813708">
        <w:rPr>
          <w:sz w:val="16"/>
          <w:szCs w:val="26"/>
        </w:rPr>
        <w:t>Encyclopaedia</w:t>
      </w:r>
      <w:proofErr w:type="spellEnd"/>
      <w:r w:rsidRPr="00813708">
        <w:rPr>
          <w:sz w:val="16"/>
          <w:szCs w:val="26"/>
        </w:rPr>
        <w:t xml:space="preserve"> article, that, politically speaking, </w:t>
      </w:r>
      <w:r w:rsidRPr="00813708">
        <w:rPr>
          <w:b/>
          <w:bCs/>
          <w:sz w:val="26"/>
          <w:szCs w:val="26"/>
          <w:highlight w:val="cyan"/>
          <w:u w:val="single"/>
        </w:rPr>
        <w:t>'the voice of the people</w:t>
      </w:r>
      <w:r w:rsidRPr="00813708">
        <w:rPr>
          <w:sz w:val="16"/>
          <w:szCs w:val="26"/>
        </w:rPr>
        <w:t xml:space="preserve"> is the voice of God.'</w:t>
      </w:r>
    </w:p>
    <w:p w14:paraId="05E57EDB" w14:textId="27EF89B1" w:rsidR="00A57824" w:rsidRDefault="00A57824" w:rsidP="00DE37E4">
      <w:pPr>
        <w:pStyle w:val="Heading4"/>
      </w:pPr>
      <w:r w:rsidRPr="00813708">
        <w:t xml:space="preserve">The general will </w:t>
      </w:r>
      <w:proofErr w:type="gramStart"/>
      <w:r w:rsidRPr="00813708">
        <w:t>is</w:t>
      </w:r>
      <w:proofErr w:type="gramEnd"/>
      <w:r w:rsidRPr="00813708">
        <w:t xml:space="preserve"> always just.</w:t>
      </w:r>
    </w:p>
    <w:p w14:paraId="2B821B40" w14:textId="134144FA" w:rsidR="00813708" w:rsidRPr="00DE37E4" w:rsidRDefault="00DE37E4" w:rsidP="00813708">
      <w:pPr>
        <w:pStyle w:val="ListParagraph"/>
        <w:rPr>
          <w:b/>
          <w:bCs/>
          <w:sz w:val="24"/>
          <w:szCs w:val="24"/>
        </w:rPr>
      </w:pPr>
      <w:r>
        <w:rPr>
          <w:b/>
          <w:bCs/>
          <w:sz w:val="24"/>
          <w:szCs w:val="24"/>
        </w:rPr>
        <w:t>Grimsley 2</w:t>
      </w:r>
    </w:p>
    <w:p w14:paraId="50405526" w14:textId="77777777" w:rsidR="00A57824" w:rsidRPr="00813708" w:rsidRDefault="00A57824" w:rsidP="00A57824">
      <w:pPr>
        <w:rPr>
          <w:sz w:val="26"/>
          <w:szCs w:val="26"/>
        </w:rPr>
      </w:pPr>
      <w:r w:rsidRPr="00813708">
        <w:rPr>
          <w:sz w:val="26"/>
          <w:szCs w:val="26"/>
        </w:rPr>
        <w:t>Ronald Grimsley (Emeritus Prof, French, U. Bristol), JEAN-JACQUES ROUSSEAU, 1983, 105-8.</w:t>
      </w:r>
    </w:p>
    <w:p w14:paraId="741C243F" w14:textId="6CB0BAB1" w:rsidR="00A57824" w:rsidRPr="00D8438F" w:rsidRDefault="00A57824" w:rsidP="00A57824">
      <w:pPr>
        <w:rPr>
          <w:sz w:val="16"/>
          <w:szCs w:val="26"/>
        </w:rPr>
      </w:pPr>
      <w:r w:rsidRPr="00D8438F">
        <w:rPr>
          <w:sz w:val="16"/>
          <w:szCs w:val="26"/>
        </w:rPr>
        <w:t xml:space="preserve">"The </w:t>
      </w:r>
      <w:r w:rsidRPr="00D8438F">
        <w:rPr>
          <w:b/>
          <w:bCs/>
          <w:sz w:val="26"/>
          <w:szCs w:val="26"/>
          <w:highlight w:val="cyan"/>
          <w:u w:val="single"/>
        </w:rPr>
        <w:t xml:space="preserve">general will </w:t>
      </w:r>
      <w:proofErr w:type="gramStart"/>
      <w:r w:rsidRPr="00D8438F">
        <w:rPr>
          <w:b/>
          <w:bCs/>
          <w:sz w:val="26"/>
          <w:szCs w:val="26"/>
          <w:highlight w:val="cyan"/>
          <w:u w:val="single"/>
        </w:rPr>
        <w:t>lifts</w:t>
      </w:r>
      <w:proofErr w:type="gramEnd"/>
      <w:r w:rsidRPr="00D8438F">
        <w:rPr>
          <w:b/>
          <w:bCs/>
          <w:sz w:val="26"/>
          <w:szCs w:val="26"/>
          <w:highlight w:val="cyan"/>
          <w:u w:val="single"/>
        </w:rPr>
        <w:t xml:space="preserve"> the individual above selfish</w:t>
      </w:r>
      <w:r w:rsidRPr="00D8438F">
        <w:rPr>
          <w:sz w:val="16"/>
          <w:szCs w:val="26"/>
        </w:rPr>
        <w:t xml:space="preserve"> petty </w:t>
      </w:r>
      <w:r w:rsidRPr="00D8438F">
        <w:rPr>
          <w:b/>
          <w:bCs/>
          <w:sz w:val="26"/>
          <w:szCs w:val="26"/>
          <w:highlight w:val="cyan"/>
          <w:u w:val="single"/>
        </w:rPr>
        <w:t>interests and enables him to identify</w:t>
      </w:r>
      <w:r w:rsidRPr="00D8438F">
        <w:rPr>
          <w:sz w:val="16"/>
          <w:szCs w:val="26"/>
        </w:rPr>
        <w:t xml:space="preserve"> himself </w:t>
      </w:r>
      <w:r w:rsidRPr="00D8438F">
        <w:rPr>
          <w:b/>
          <w:bCs/>
          <w:sz w:val="26"/>
          <w:szCs w:val="26"/>
          <w:highlight w:val="cyan"/>
          <w:u w:val="single"/>
        </w:rPr>
        <w:t>with the</w:t>
      </w:r>
      <w:r w:rsidR="002A12C4" w:rsidRPr="00D8438F">
        <w:rPr>
          <w:b/>
          <w:bCs/>
          <w:sz w:val="26"/>
          <w:szCs w:val="26"/>
          <w:highlight w:val="cyan"/>
          <w:u w:val="single"/>
        </w:rPr>
        <w:t xml:space="preserve"> </w:t>
      </w:r>
      <w:r w:rsidRPr="00D8438F">
        <w:rPr>
          <w:b/>
          <w:bCs/>
          <w:sz w:val="26"/>
          <w:szCs w:val="26"/>
          <w:highlight w:val="cyan"/>
          <w:u w:val="single"/>
        </w:rPr>
        <w:t>common good</w:t>
      </w:r>
      <w:r w:rsidRPr="00D8438F">
        <w:rPr>
          <w:sz w:val="16"/>
          <w:szCs w:val="26"/>
        </w:rPr>
        <w:t xml:space="preserve">, </w:t>
      </w:r>
      <w:r w:rsidRPr="00D8438F">
        <w:rPr>
          <w:b/>
          <w:bCs/>
          <w:sz w:val="26"/>
          <w:szCs w:val="26"/>
          <w:highlight w:val="cyan"/>
          <w:u w:val="single"/>
        </w:rPr>
        <w:t>which is</w:t>
      </w:r>
      <w:r w:rsidRPr="00D8438F">
        <w:rPr>
          <w:sz w:val="16"/>
          <w:szCs w:val="26"/>
        </w:rPr>
        <w:t xml:space="preserve"> also </w:t>
      </w:r>
      <w:r w:rsidRPr="00D8438F">
        <w:rPr>
          <w:b/>
          <w:bCs/>
          <w:sz w:val="26"/>
          <w:szCs w:val="26"/>
          <w:highlight w:val="cyan"/>
          <w:u w:val="single"/>
        </w:rPr>
        <w:t>his own higher good</w:t>
      </w:r>
      <w:r w:rsidRPr="00D8438F">
        <w:rPr>
          <w:sz w:val="16"/>
          <w:szCs w:val="26"/>
        </w:rPr>
        <w:t xml:space="preserve">. It emerges from the social setting, but </w:t>
      </w:r>
      <w:r w:rsidRPr="00D8438F">
        <w:rPr>
          <w:b/>
          <w:bCs/>
          <w:sz w:val="26"/>
          <w:szCs w:val="26"/>
          <w:highlight w:val="cyan"/>
          <w:u w:val="single"/>
        </w:rPr>
        <w:t>it expresses itself through</w:t>
      </w:r>
      <w:r w:rsidRPr="00D8438F">
        <w:rPr>
          <w:sz w:val="16"/>
          <w:szCs w:val="26"/>
        </w:rPr>
        <w:t xml:space="preserve"> a</w:t>
      </w:r>
      <w:r w:rsidR="002A12C4" w:rsidRPr="00D8438F">
        <w:rPr>
          <w:sz w:val="16"/>
          <w:szCs w:val="26"/>
        </w:rPr>
        <w:t xml:space="preserve"> </w:t>
      </w:r>
      <w:r w:rsidRPr="00D8438F">
        <w:rPr>
          <w:b/>
          <w:bCs/>
          <w:sz w:val="26"/>
          <w:szCs w:val="26"/>
          <w:highlight w:val="cyan"/>
          <w:u w:val="single"/>
        </w:rPr>
        <w:t>collective action based on</w:t>
      </w:r>
      <w:r w:rsidRPr="00D8438F">
        <w:rPr>
          <w:sz w:val="16"/>
          <w:szCs w:val="26"/>
        </w:rPr>
        <w:t xml:space="preserve"> a </w:t>
      </w:r>
      <w:r w:rsidRPr="00D8438F">
        <w:rPr>
          <w:b/>
          <w:bCs/>
          <w:sz w:val="26"/>
          <w:szCs w:val="26"/>
          <w:highlight w:val="cyan"/>
          <w:u w:val="single"/>
        </w:rPr>
        <w:t>rational and moral principle</w:t>
      </w:r>
      <w:r w:rsidRPr="00D8438F">
        <w:rPr>
          <w:sz w:val="16"/>
          <w:szCs w:val="26"/>
        </w:rPr>
        <w:t xml:space="preserve">. In this respect, the </w:t>
      </w:r>
      <w:r w:rsidRPr="00D8438F">
        <w:rPr>
          <w:b/>
          <w:bCs/>
          <w:sz w:val="26"/>
          <w:szCs w:val="26"/>
          <w:highlight w:val="cyan"/>
          <w:u w:val="single"/>
        </w:rPr>
        <w:t>general will retains</w:t>
      </w:r>
      <w:r w:rsidRPr="00D8438F">
        <w:rPr>
          <w:sz w:val="16"/>
          <w:szCs w:val="26"/>
        </w:rPr>
        <w:t xml:space="preserve"> an </w:t>
      </w:r>
      <w:r w:rsidRPr="00D8438F">
        <w:rPr>
          <w:b/>
          <w:bCs/>
          <w:sz w:val="26"/>
          <w:szCs w:val="26"/>
          <w:highlight w:val="cyan"/>
          <w:u w:val="single"/>
        </w:rPr>
        <w:t>integrity and</w:t>
      </w:r>
      <w:r w:rsidR="002A12C4" w:rsidRPr="00D8438F">
        <w:rPr>
          <w:b/>
          <w:bCs/>
          <w:sz w:val="26"/>
          <w:szCs w:val="26"/>
          <w:highlight w:val="cyan"/>
          <w:u w:val="single"/>
        </w:rPr>
        <w:t xml:space="preserve"> </w:t>
      </w:r>
      <w:r w:rsidRPr="00D8438F">
        <w:rPr>
          <w:b/>
          <w:bCs/>
          <w:sz w:val="26"/>
          <w:szCs w:val="26"/>
          <w:highlight w:val="cyan"/>
          <w:u w:val="single"/>
        </w:rPr>
        <w:t>firmness</w:t>
      </w:r>
      <w:r w:rsidRPr="00D8438F">
        <w:rPr>
          <w:sz w:val="16"/>
          <w:szCs w:val="26"/>
        </w:rPr>
        <w:t xml:space="preserve"> often </w:t>
      </w:r>
      <w:r w:rsidRPr="00D8438F">
        <w:rPr>
          <w:b/>
          <w:bCs/>
          <w:sz w:val="26"/>
          <w:szCs w:val="26"/>
          <w:highlight w:val="cyan"/>
          <w:u w:val="single"/>
        </w:rPr>
        <w:t>lacking</w:t>
      </w:r>
      <w:r w:rsidRPr="00D8438F">
        <w:rPr>
          <w:sz w:val="16"/>
          <w:szCs w:val="26"/>
        </w:rPr>
        <w:t xml:space="preserve"> in the </w:t>
      </w:r>
      <w:r w:rsidRPr="00D8438F">
        <w:rPr>
          <w:b/>
          <w:bCs/>
          <w:sz w:val="26"/>
          <w:szCs w:val="26"/>
          <w:highlight w:val="cyan"/>
          <w:u w:val="single"/>
        </w:rPr>
        <w:t>wayward reactions of the individual acting in response to</w:t>
      </w:r>
      <w:r w:rsidRPr="00D8438F">
        <w:rPr>
          <w:sz w:val="16"/>
          <w:szCs w:val="26"/>
        </w:rPr>
        <w:t xml:space="preserve"> his own </w:t>
      </w:r>
      <w:r w:rsidRPr="00D8438F">
        <w:rPr>
          <w:b/>
          <w:bCs/>
          <w:sz w:val="26"/>
          <w:szCs w:val="26"/>
          <w:highlight w:val="cyan"/>
          <w:u w:val="single"/>
        </w:rPr>
        <w:t>emotions and passions</w:t>
      </w:r>
      <w:r w:rsidRPr="00D8438F">
        <w:rPr>
          <w:sz w:val="16"/>
          <w:szCs w:val="26"/>
        </w:rPr>
        <w:t>.</w:t>
      </w:r>
      <w:r w:rsidR="002A12C4" w:rsidRPr="00D8438F">
        <w:rPr>
          <w:sz w:val="16"/>
          <w:szCs w:val="26"/>
        </w:rPr>
        <w:t xml:space="preserve"> </w:t>
      </w:r>
      <w:r w:rsidRPr="00D8438F">
        <w:rPr>
          <w:sz w:val="16"/>
          <w:szCs w:val="26"/>
        </w:rPr>
        <w:t xml:space="preserve">'The </w:t>
      </w:r>
      <w:r w:rsidRPr="00D8438F">
        <w:rPr>
          <w:b/>
          <w:bCs/>
          <w:sz w:val="26"/>
          <w:szCs w:val="26"/>
          <w:highlight w:val="cyan"/>
          <w:u w:val="single"/>
        </w:rPr>
        <w:t xml:space="preserve">general will </w:t>
      </w:r>
      <w:proofErr w:type="gramStart"/>
      <w:r w:rsidRPr="00D8438F">
        <w:rPr>
          <w:b/>
          <w:bCs/>
          <w:sz w:val="26"/>
          <w:szCs w:val="26"/>
          <w:highlight w:val="cyan"/>
          <w:u w:val="single"/>
        </w:rPr>
        <w:t>is</w:t>
      </w:r>
      <w:proofErr w:type="gramEnd"/>
      <w:r w:rsidRPr="00D8438F">
        <w:rPr>
          <w:b/>
          <w:bCs/>
          <w:sz w:val="26"/>
          <w:szCs w:val="26"/>
          <w:highlight w:val="cyan"/>
          <w:u w:val="single"/>
        </w:rPr>
        <w:t xml:space="preserve"> always constant, incorruptible and pure,' and is always directed up</w:t>
      </w:r>
      <w:r w:rsidRPr="00D8438F">
        <w:rPr>
          <w:sz w:val="16"/>
          <w:szCs w:val="26"/>
        </w:rPr>
        <w:t xml:space="preserve">on worth objectives: </w:t>
      </w:r>
      <w:r w:rsidRPr="00D8438F">
        <w:rPr>
          <w:b/>
          <w:bCs/>
          <w:sz w:val="26"/>
          <w:szCs w:val="26"/>
          <w:highlight w:val="cyan"/>
          <w:u w:val="single"/>
        </w:rPr>
        <w:t>'peace,</w:t>
      </w:r>
      <w:r w:rsidR="002A12C4" w:rsidRPr="00D8438F">
        <w:rPr>
          <w:b/>
          <w:bCs/>
          <w:sz w:val="26"/>
          <w:szCs w:val="26"/>
          <w:highlight w:val="cyan"/>
          <w:u w:val="single"/>
        </w:rPr>
        <w:t xml:space="preserve"> </w:t>
      </w:r>
      <w:r w:rsidRPr="00D8438F">
        <w:rPr>
          <w:b/>
          <w:bCs/>
          <w:sz w:val="26"/>
          <w:szCs w:val="26"/>
          <w:highlight w:val="cyan"/>
          <w:u w:val="single"/>
        </w:rPr>
        <w:t>unity, and equality</w:t>
      </w:r>
      <w:r w:rsidRPr="00D8438F">
        <w:rPr>
          <w:sz w:val="16"/>
          <w:szCs w:val="26"/>
        </w:rPr>
        <w:t>.'</w:t>
      </w:r>
      <w:r w:rsidR="004B1629" w:rsidRPr="00D8438F">
        <w:rPr>
          <w:sz w:val="16"/>
          <w:szCs w:val="26"/>
        </w:rPr>
        <w:t xml:space="preserve"> </w:t>
      </w:r>
      <w:r w:rsidRPr="00D8438F">
        <w:rPr>
          <w:sz w:val="16"/>
          <w:szCs w:val="26"/>
        </w:rPr>
        <w:t xml:space="preserve">"It follows that the most </w:t>
      </w:r>
      <w:r w:rsidRPr="00D8438F">
        <w:rPr>
          <w:b/>
          <w:bCs/>
          <w:sz w:val="26"/>
          <w:szCs w:val="26"/>
          <w:highlight w:val="cyan"/>
          <w:u w:val="single"/>
        </w:rPr>
        <w:t>general will is always the most just and</w:t>
      </w:r>
      <w:r w:rsidRPr="00D8438F">
        <w:rPr>
          <w:sz w:val="16"/>
          <w:szCs w:val="26"/>
        </w:rPr>
        <w:t xml:space="preserve"> that </w:t>
      </w:r>
      <w:r w:rsidRPr="00D8438F">
        <w:rPr>
          <w:b/>
          <w:bCs/>
          <w:sz w:val="26"/>
          <w:szCs w:val="26"/>
          <w:highlight w:val="cyan"/>
          <w:u w:val="single"/>
        </w:rPr>
        <w:t>the voice of the people</w:t>
      </w:r>
      <w:r w:rsidRPr="00D8438F">
        <w:rPr>
          <w:sz w:val="16"/>
          <w:szCs w:val="26"/>
        </w:rPr>
        <w:t xml:space="preserve"> is indeed the voice of</w:t>
      </w:r>
      <w:r w:rsidR="004B1629" w:rsidRPr="00D8438F">
        <w:rPr>
          <w:sz w:val="16"/>
          <w:szCs w:val="26"/>
        </w:rPr>
        <w:t xml:space="preserve"> </w:t>
      </w:r>
      <w:r w:rsidRPr="00D8438F">
        <w:rPr>
          <w:sz w:val="16"/>
          <w:szCs w:val="26"/>
        </w:rPr>
        <w:t>God."</w:t>
      </w:r>
    </w:p>
    <w:p w14:paraId="76A78C5B" w14:textId="66C3DA95" w:rsidR="00A57824" w:rsidRPr="00813708" w:rsidRDefault="00EF565D" w:rsidP="00DE37E4">
      <w:pPr>
        <w:pStyle w:val="Heading4"/>
      </w:pPr>
      <w:r>
        <w:t xml:space="preserve">Just </w:t>
      </w:r>
      <w:r w:rsidR="00A57824" w:rsidRPr="00813708">
        <w:t>Governments do not harm their citizens.</w:t>
      </w:r>
    </w:p>
    <w:p w14:paraId="38204D70" w14:textId="1F59E360" w:rsidR="00813708" w:rsidRPr="00DE37E4" w:rsidRDefault="00DE37E4" w:rsidP="00813708">
      <w:pPr>
        <w:pStyle w:val="ListParagraph"/>
        <w:rPr>
          <w:b/>
          <w:bCs/>
          <w:sz w:val="24"/>
          <w:szCs w:val="24"/>
        </w:rPr>
      </w:pPr>
      <w:r>
        <w:rPr>
          <w:b/>
          <w:bCs/>
          <w:sz w:val="24"/>
          <w:szCs w:val="24"/>
        </w:rPr>
        <w:t>Grimsley 3</w:t>
      </w:r>
    </w:p>
    <w:p w14:paraId="14C0687C" w14:textId="77777777" w:rsidR="00A57824" w:rsidRPr="00813708" w:rsidRDefault="00A57824" w:rsidP="00A57824">
      <w:pPr>
        <w:rPr>
          <w:sz w:val="26"/>
          <w:szCs w:val="26"/>
        </w:rPr>
      </w:pPr>
      <w:r w:rsidRPr="00813708">
        <w:rPr>
          <w:sz w:val="26"/>
          <w:szCs w:val="26"/>
        </w:rPr>
        <w:t>Ronald Grimsley (Emeritus Prof., French, U. Bristol), JEAN-JACQUES ROUSSEAU, 1983, 105.</w:t>
      </w:r>
    </w:p>
    <w:p w14:paraId="4B8320D2" w14:textId="23D6ADD7" w:rsidR="00A57824" w:rsidRDefault="00A57824" w:rsidP="00A57824">
      <w:pPr>
        <w:rPr>
          <w:sz w:val="16"/>
          <w:szCs w:val="26"/>
        </w:rPr>
      </w:pPr>
      <w:r w:rsidRPr="00D8438F">
        <w:rPr>
          <w:sz w:val="16"/>
          <w:szCs w:val="26"/>
        </w:rPr>
        <w:t xml:space="preserve">"[According to Rousseau] </w:t>
      </w:r>
      <w:r w:rsidRPr="00D8438F">
        <w:rPr>
          <w:b/>
          <w:bCs/>
          <w:sz w:val="26"/>
          <w:szCs w:val="26"/>
          <w:highlight w:val="cyan"/>
          <w:u w:val="single"/>
        </w:rPr>
        <w:t>'it is impossible that the body should</w:t>
      </w:r>
      <w:r w:rsidRPr="00D8438F">
        <w:rPr>
          <w:sz w:val="16"/>
          <w:szCs w:val="26"/>
        </w:rPr>
        <w:t xml:space="preserve"> wish to </w:t>
      </w:r>
      <w:r w:rsidRPr="00D8438F">
        <w:rPr>
          <w:b/>
          <w:bCs/>
          <w:sz w:val="26"/>
          <w:szCs w:val="26"/>
          <w:highlight w:val="cyan"/>
          <w:u w:val="single"/>
        </w:rPr>
        <w:t>harm</w:t>
      </w:r>
      <w:r w:rsidRPr="00D8438F">
        <w:rPr>
          <w:sz w:val="16"/>
          <w:szCs w:val="26"/>
        </w:rPr>
        <w:t xml:space="preserve"> all </w:t>
      </w:r>
      <w:r w:rsidRPr="00D8438F">
        <w:rPr>
          <w:b/>
          <w:bCs/>
          <w:sz w:val="26"/>
          <w:szCs w:val="26"/>
          <w:highlight w:val="cyan"/>
          <w:u w:val="single"/>
        </w:rPr>
        <w:t>its members.</w:t>
      </w:r>
      <w:r w:rsidRPr="00D8438F">
        <w:rPr>
          <w:sz w:val="16"/>
          <w:szCs w:val="26"/>
        </w:rPr>
        <w:t>' By the sole fact</w:t>
      </w:r>
      <w:r w:rsidR="004B1629" w:rsidRPr="00D8438F">
        <w:rPr>
          <w:sz w:val="16"/>
          <w:szCs w:val="26"/>
        </w:rPr>
        <w:t xml:space="preserve"> </w:t>
      </w:r>
      <w:r w:rsidRPr="00D8438F">
        <w:rPr>
          <w:sz w:val="16"/>
          <w:szCs w:val="26"/>
        </w:rPr>
        <w:t xml:space="preserve">that it is, </w:t>
      </w:r>
      <w:r w:rsidRPr="00D8438F">
        <w:rPr>
          <w:b/>
          <w:bCs/>
          <w:sz w:val="26"/>
          <w:szCs w:val="26"/>
          <w:highlight w:val="cyan"/>
          <w:u w:val="single"/>
        </w:rPr>
        <w:t>the sovereign is always everything it should be.</w:t>
      </w:r>
      <w:r w:rsidRPr="00D8438F">
        <w:rPr>
          <w:sz w:val="16"/>
          <w:szCs w:val="26"/>
        </w:rPr>
        <w:t>'</w:t>
      </w:r>
    </w:p>
    <w:p w14:paraId="7DD7C9BF" w14:textId="5A63B0E0" w:rsidR="007B1873" w:rsidRDefault="007B1873" w:rsidP="00A57824">
      <w:pPr>
        <w:rPr>
          <w:sz w:val="16"/>
          <w:szCs w:val="26"/>
        </w:rPr>
      </w:pPr>
    </w:p>
    <w:p w14:paraId="765EE234" w14:textId="5EB2C741" w:rsidR="009C563F" w:rsidRPr="00D8438F" w:rsidRDefault="009C563F" w:rsidP="00DE37E4">
      <w:pPr>
        <w:pStyle w:val="Heading2"/>
      </w:pPr>
      <w:r w:rsidRPr="00813708">
        <w:rPr>
          <w:sz w:val="40"/>
          <w:szCs w:val="40"/>
        </w:rPr>
        <w:lastRenderedPageBreak/>
        <w:t>C</w:t>
      </w:r>
      <w:r>
        <w:rPr>
          <w:sz w:val="40"/>
          <w:szCs w:val="40"/>
        </w:rPr>
        <w:t>2</w:t>
      </w:r>
      <w:r w:rsidRPr="00813708">
        <w:rPr>
          <w:sz w:val="40"/>
          <w:szCs w:val="40"/>
        </w:rPr>
        <w:t xml:space="preserve">: </w:t>
      </w:r>
      <w:r>
        <w:t>An unconditional right to strike violates the social contract</w:t>
      </w:r>
    </w:p>
    <w:p w14:paraId="34AC8AFE" w14:textId="2DE10BEC" w:rsidR="00153DCF" w:rsidRDefault="00153DCF" w:rsidP="00153DCF">
      <w:pPr>
        <w:rPr>
          <w:rFonts w:cs="Times New Roman"/>
          <w:b/>
          <w:bCs/>
          <w:sz w:val="36"/>
          <w:szCs w:val="36"/>
          <w:u w:val="single"/>
        </w:rPr>
      </w:pPr>
      <w:r>
        <w:rPr>
          <w:rFonts w:cs="Times New Roman"/>
          <w:b/>
          <w:bCs/>
          <w:sz w:val="40"/>
          <w:szCs w:val="40"/>
          <w:u w:val="single"/>
        </w:rPr>
        <w:t>A</w:t>
      </w:r>
      <w:r w:rsidRPr="00813708">
        <w:rPr>
          <w:rFonts w:cs="Times New Roman"/>
          <w:b/>
          <w:bCs/>
          <w:sz w:val="40"/>
          <w:szCs w:val="40"/>
          <w:u w:val="single"/>
        </w:rPr>
        <w:t xml:space="preserve">: </w:t>
      </w:r>
      <w:r w:rsidRPr="00DE37E4">
        <w:rPr>
          <w:rFonts w:eastAsiaTheme="majorEastAsia" w:cstheme="majorBidi"/>
          <w:b/>
          <w:sz w:val="32"/>
          <w:szCs w:val="24"/>
          <w:u w:val="single"/>
        </w:rPr>
        <w:t>Military</w:t>
      </w:r>
    </w:p>
    <w:p w14:paraId="06E93C9E" w14:textId="77777777" w:rsidR="00153DCF" w:rsidRPr="00DE37E4" w:rsidRDefault="00153DCF" w:rsidP="00DE37E4">
      <w:pPr>
        <w:pStyle w:val="Heading4"/>
      </w:pPr>
      <w:r w:rsidRPr="00DE37E4">
        <w:t>Military unions wreck civilian military relations and US hegemony</w:t>
      </w:r>
    </w:p>
    <w:p w14:paraId="3CC73664" w14:textId="77777777" w:rsidR="00153DCF" w:rsidRPr="001E7CAE" w:rsidRDefault="00153DCF" w:rsidP="00153DCF">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417E6E9F" w14:textId="77777777" w:rsidR="00153DCF" w:rsidRPr="001E7CAE" w:rsidRDefault="00153DCF" w:rsidP="00153DCF">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proofErr w:type="gramStart"/>
      <w:r w:rsidRPr="00F56E07">
        <w:rPr>
          <w:rStyle w:val="StyleUnderline"/>
        </w:rPr>
        <w:t>enter into</w:t>
      </w:r>
      <w:proofErr w:type="gramEnd"/>
      <w:r w:rsidRPr="00F56E07">
        <w:rPr>
          <w:rStyle w:val="StyleUnderline"/>
        </w:rPr>
        <w:t xml:space="preserve">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 xml:space="preserve">their </w:t>
      </w:r>
      <w:proofErr w:type="gramStart"/>
      <w:r w:rsidRPr="00F56E07">
        <w:rPr>
          <w:rStyle w:val="StyleUnderline"/>
        </w:rPr>
        <w:t>families</w:t>
      </w:r>
      <w:r w:rsidRPr="00F56E07">
        <w:rPr>
          <w:sz w:val="16"/>
        </w:rPr>
        <w:t xml:space="preserve">, </w:t>
      </w:r>
      <w:r w:rsidRPr="00F56E07">
        <w:rPr>
          <w:rStyle w:val="StyleUnderline"/>
        </w:rPr>
        <w:t>and</w:t>
      </w:r>
      <w:proofErr w:type="gramEnd"/>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w:t>
      </w:r>
      <w:proofErr w:type="gramStart"/>
      <w:r w:rsidRPr="00F56E07">
        <w:rPr>
          <w:sz w:val="16"/>
        </w:rPr>
        <w:t>in the area of</w:t>
      </w:r>
      <w:proofErr w:type="gramEnd"/>
      <w:r w:rsidRPr="00F56E07">
        <w:rPr>
          <w:sz w:val="16"/>
        </w:rPr>
        <w:t xml:space="preserve">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w:t>
      </w:r>
      <w:proofErr w:type="gramStart"/>
      <w:r w:rsidRPr="00F56E07">
        <w:rPr>
          <w:sz w:val="16"/>
        </w:rPr>
        <w:t>, in particular, is</w:t>
      </w:r>
      <w:proofErr w:type="gramEnd"/>
      <w:r w:rsidRPr="00F56E07">
        <w:rPr>
          <w:sz w:val="16"/>
        </w:rPr>
        <w:t xml:space="preserve">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2352A1">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2352A1">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2352A1">
        <w:rPr>
          <w:rStyle w:val="StyleUnderline"/>
          <w:highlight w:val="cyan"/>
        </w:rPr>
        <w:t>a</w:t>
      </w:r>
      <w:r w:rsidRPr="001E7CAE">
        <w:rPr>
          <w:rStyle w:val="StyleUnderline"/>
        </w:rPr>
        <w:t xml:space="preserve"> </w:t>
      </w:r>
      <w:r w:rsidRPr="002352A1">
        <w:rPr>
          <w:rStyle w:val="Emphasis"/>
          <w:highlight w:val="cyan"/>
        </w:rPr>
        <w:t>dual authority</w:t>
      </w:r>
      <w:r w:rsidRPr="001E7CAE">
        <w:rPr>
          <w:sz w:val="16"/>
        </w:rPr>
        <w:t xml:space="preserve"> structure </w:t>
      </w:r>
      <w:r w:rsidRPr="002352A1">
        <w:rPr>
          <w:rStyle w:val="StyleUnderline"/>
          <w:highlight w:val="cyan"/>
        </w:rPr>
        <w:t>while</w:t>
      </w:r>
      <w:r w:rsidRPr="001E7CAE">
        <w:rPr>
          <w:rStyle w:val="StyleUnderline"/>
        </w:rPr>
        <w:t xml:space="preserve"> </w:t>
      </w:r>
      <w:r w:rsidRPr="002352A1">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2352A1">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2352A1">
        <w:rPr>
          <w:rStyle w:val="StyleUnderline"/>
          <w:highlight w:val="cyan"/>
        </w:rPr>
        <w:t>unions</w:t>
      </w:r>
      <w:r w:rsidRPr="001E7CAE">
        <w:rPr>
          <w:sz w:val="16"/>
        </w:rPr>
        <w:t xml:space="preserve"> into the military </w:t>
      </w:r>
      <w:r w:rsidRPr="002352A1">
        <w:rPr>
          <w:rStyle w:val="StyleUnderline"/>
          <w:highlight w:val="cyan"/>
        </w:rPr>
        <w:t xml:space="preserve">creates a conflict situation with </w:t>
      </w:r>
      <w:r w:rsidRPr="002352A1">
        <w:rPr>
          <w:rStyle w:val="Emphasis"/>
          <w:highlight w:val="cyan"/>
        </w:rPr>
        <w:t>substantial dysfunctional consequences</w:t>
      </w:r>
      <w:r w:rsidRPr="001E7CAE">
        <w:rPr>
          <w:sz w:val="16"/>
        </w:rPr>
        <w:t>" (</w:t>
      </w:r>
      <w:proofErr w:type="spellStart"/>
      <w:proofErr w:type="gramStart"/>
      <w:r w:rsidRPr="001E7CAE">
        <w:rPr>
          <w:sz w:val="16"/>
        </w:rPr>
        <w:t>H.Jenkins</w:t>
      </w:r>
      <w:proofErr w:type="spellEnd"/>
      <w:proofErr w:type="gram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w:t>
      </w:r>
      <w:r w:rsidRPr="001E7CAE">
        <w:rPr>
          <w:sz w:val="16"/>
        </w:rPr>
        <w:lastRenderedPageBreak/>
        <w:t xml:space="preserve">(Taylor et al., 1977b), many reasons offered in the United States for or against the unionization of military personnel appear to be rhetorical and not sufficiently investigated. Those who take a negative critical stance, for example, contend that </w:t>
      </w:r>
      <w:r w:rsidRPr="002352A1">
        <w:rPr>
          <w:rStyle w:val="StyleUnderline"/>
          <w:highlight w:val="cyan"/>
        </w:rPr>
        <w:t xml:space="preserve">unionization would lead to a </w:t>
      </w:r>
      <w:r w:rsidRPr="002352A1">
        <w:rPr>
          <w:rStyle w:val="Emphasis"/>
          <w:highlight w:val="cyan"/>
        </w:rPr>
        <w:t>breakdown in discipline</w:t>
      </w:r>
      <w:r w:rsidRPr="001E7CAE">
        <w:rPr>
          <w:rStyle w:val="StyleUnderline"/>
        </w:rPr>
        <w:t xml:space="preserve">; </w:t>
      </w:r>
      <w:r w:rsidRPr="002352A1">
        <w:rPr>
          <w:rStyle w:val="Emphasis"/>
          <w:highlight w:val="cyan"/>
        </w:rPr>
        <w:t>threaten the chain of command</w:t>
      </w:r>
      <w:r w:rsidRPr="001E7CAE">
        <w:rPr>
          <w:sz w:val="16"/>
        </w:rPr>
        <w:t xml:space="preserve">; </w:t>
      </w:r>
      <w:r w:rsidRPr="002352A1">
        <w:rPr>
          <w:rStyle w:val="StyleUnderline"/>
          <w:highlight w:val="cyan"/>
        </w:rPr>
        <w:t>and</w:t>
      </w:r>
      <w:r w:rsidRPr="001E7CAE">
        <w:rPr>
          <w:sz w:val="16"/>
        </w:rPr>
        <w:t xml:space="preserve">, especially, </w:t>
      </w:r>
      <w:r w:rsidRPr="002352A1">
        <w:rPr>
          <w:rStyle w:val="Emphasis"/>
          <w:highlight w:val="cyan"/>
        </w:rPr>
        <w:t>undermine</w:t>
      </w:r>
      <w:r w:rsidRPr="002352A1">
        <w:rPr>
          <w:rStyle w:val="StyleUnderline"/>
          <w:highlight w:val="cyan"/>
        </w:rPr>
        <w:t xml:space="preserve"> the military's </w:t>
      </w:r>
      <w:r w:rsidRPr="002352A1">
        <w:rPr>
          <w:rStyle w:val="Emphasis"/>
          <w:highlight w:val="cyan"/>
        </w:rPr>
        <w:t>ability</w:t>
      </w:r>
      <w:r w:rsidRPr="001E7CAE">
        <w:rPr>
          <w:rStyle w:val="StyleUnderline"/>
        </w:rPr>
        <w:t xml:space="preserve"> </w:t>
      </w:r>
      <w:r w:rsidRPr="002352A1">
        <w:rPr>
          <w:rStyle w:val="StyleUnderline"/>
          <w:highlight w:val="cyan"/>
        </w:rPr>
        <w:t>to</w:t>
      </w:r>
      <w:r w:rsidRPr="001E7CAE">
        <w:rPr>
          <w:rStyle w:val="StyleUnderline"/>
        </w:rPr>
        <w:t xml:space="preserve"> </w:t>
      </w:r>
      <w:r w:rsidRPr="002352A1">
        <w:rPr>
          <w:rStyle w:val="StyleUnderline"/>
          <w:highlight w:val="cyan"/>
        </w:rPr>
        <w:t>carry out its</w:t>
      </w:r>
      <w:r w:rsidRPr="001E7CAE">
        <w:rPr>
          <w:rStyle w:val="StyleUnderline"/>
        </w:rPr>
        <w:t xml:space="preserve"> assigned </w:t>
      </w:r>
      <w:r w:rsidRPr="002352A1">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2352A1">
        <w:rPr>
          <w:rStyle w:val="Emphasis"/>
          <w:highlight w:val="cyan"/>
        </w:rPr>
        <w:t>drawbacks</w:t>
      </w:r>
      <w:r w:rsidRPr="002352A1">
        <w:rPr>
          <w:rStyle w:val="StyleUnderline"/>
          <w:highlight w:val="cyan"/>
        </w:rPr>
        <w:t xml:space="preserve"> would</w:t>
      </w:r>
      <w:r w:rsidRPr="001E7CAE">
        <w:rPr>
          <w:sz w:val="16"/>
        </w:rPr>
        <w:t xml:space="preserve"> essentially </w:t>
      </w:r>
      <w:r w:rsidRPr="002352A1">
        <w:rPr>
          <w:rStyle w:val="StyleUnderline"/>
          <w:highlight w:val="cyan"/>
        </w:rPr>
        <w:t>be</w:t>
      </w:r>
      <w:r w:rsidRPr="001E7CAE">
        <w:rPr>
          <w:sz w:val="16"/>
        </w:rPr>
        <w:t xml:space="preserve"> reduced to two: </w:t>
      </w:r>
      <w:r w:rsidRPr="001E7CAE">
        <w:rPr>
          <w:rStyle w:val="StyleUnderline"/>
        </w:rPr>
        <w:t xml:space="preserve">a risk of </w:t>
      </w:r>
      <w:r w:rsidRPr="002352A1">
        <w:rPr>
          <w:rStyle w:val="Emphasis"/>
          <w:highlight w:val="cyan"/>
        </w:rPr>
        <w:t>divisiveness</w:t>
      </w:r>
      <w:r w:rsidRPr="002352A1">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w:t>
      </w:r>
      <w:proofErr w:type="gramStart"/>
      <w:r w:rsidRPr="001E7CAE">
        <w:rPr>
          <w:sz w:val="16"/>
        </w:rPr>
        <w:t>that in itself, the</w:t>
      </w:r>
      <w:proofErr w:type="gramEnd"/>
      <w:r w:rsidRPr="001E7CAE">
        <w:rPr>
          <w:sz w:val="16"/>
        </w:rPr>
        <w:t xml:space="preserv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2352A1">
        <w:rPr>
          <w:rStyle w:val="StyleUnderline"/>
          <w:highlight w:val="cyan"/>
        </w:rPr>
        <w:t xml:space="preserve">increased </w:t>
      </w:r>
      <w:r w:rsidRPr="002352A1">
        <w:rPr>
          <w:rStyle w:val="Emphasis"/>
          <w:highlight w:val="cyan"/>
        </w:rPr>
        <w:t>confrontation</w:t>
      </w:r>
      <w:r w:rsidRPr="002352A1">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2352A1">
        <w:rPr>
          <w:rStyle w:val="StyleUnderline"/>
          <w:highlight w:val="cyan"/>
        </w:rPr>
        <w:t xml:space="preserve">unionization might </w:t>
      </w:r>
      <w:r w:rsidRPr="002352A1">
        <w:rPr>
          <w:rStyle w:val="Emphasis"/>
          <w:highlight w:val="cyan"/>
        </w:rPr>
        <w:t>reinforce</w:t>
      </w:r>
      <w:r w:rsidRPr="002352A1">
        <w:rPr>
          <w:rStyle w:val="StyleUnderline"/>
          <w:highlight w:val="cyan"/>
        </w:rPr>
        <w:t xml:space="preserve"> the military</w:t>
      </w:r>
      <w:r w:rsidRPr="001E7CAE">
        <w:rPr>
          <w:rStyle w:val="StyleUnderline"/>
        </w:rPr>
        <w:t xml:space="preserve"> </w:t>
      </w:r>
      <w:r w:rsidRPr="002352A1">
        <w:rPr>
          <w:rStyle w:val="Emphasis"/>
          <w:highlight w:val="cyan"/>
        </w:rPr>
        <w:t>establishment</w:t>
      </w:r>
      <w:r w:rsidRPr="002352A1">
        <w:rPr>
          <w:rStyle w:val="StyleUnderline"/>
          <w:highlight w:val="cyan"/>
        </w:rPr>
        <w:t xml:space="preserve"> and increase its </w:t>
      </w:r>
      <w:r w:rsidRPr="002352A1">
        <w:rPr>
          <w:rStyle w:val="Emphasis"/>
          <w:highlight w:val="cyan"/>
        </w:rPr>
        <w:t>influence</w:t>
      </w:r>
      <w:r w:rsidRPr="002352A1">
        <w:rPr>
          <w:rStyle w:val="StyleUnderline"/>
          <w:highlight w:val="cyan"/>
        </w:rPr>
        <w:t xml:space="preserve"> over society</w:t>
      </w:r>
      <w:r w:rsidRPr="001E7CAE">
        <w:rPr>
          <w:rStyle w:val="StyleUnderline"/>
        </w:rPr>
        <w:t xml:space="preserve"> at large, </w:t>
      </w:r>
      <w:r w:rsidRPr="002352A1">
        <w:rPr>
          <w:rStyle w:val="StyleUnderline"/>
          <w:highlight w:val="cyan"/>
        </w:rPr>
        <w:t>decreasing the capacity for political</w:t>
      </w:r>
      <w:r w:rsidRPr="001E7CAE">
        <w:rPr>
          <w:rStyle w:val="StyleUnderline"/>
        </w:rPr>
        <w:t xml:space="preserve"> </w:t>
      </w:r>
      <w:r w:rsidRPr="002352A1">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3D857165" w14:textId="676EBE1B" w:rsidR="007B1873" w:rsidRDefault="00153DCF" w:rsidP="00A57824">
      <w:pPr>
        <w:rPr>
          <w:rFonts w:cs="Times New Roman"/>
          <w:b/>
          <w:bCs/>
          <w:sz w:val="36"/>
          <w:szCs w:val="36"/>
          <w:u w:val="single"/>
        </w:rPr>
      </w:pPr>
      <w:r>
        <w:rPr>
          <w:rFonts w:cs="Times New Roman"/>
          <w:b/>
          <w:bCs/>
          <w:sz w:val="40"/>
          <w:szCs w:val="40"/>
          <w:u w:val="single"/>
        </w:rPr>
        <w:t>B</w:t>
      </w:r>
      <w:r w:rsidRPr="00813708">
        <w:rPr>
          <w:rFonts w:cs="Times New Roman"/>
          <w:b/>
          <w:bCs/>
          <w:sz w:val="40"/>
          <w:szCs w:val="40"/>
          <w:u w:val="single"/>
        </w:rPr>
        <w:t xml:space="preserve">: </w:t>
      </w:r>
      <w:r>
        <w:rPr>
          <w:rFonts w:cs="Times New Roman"/>
          <w:b/>
          <w:bCs/>
          <w:sz w:val="36"/>
          <w:szCs w:val="36"/>
          <w:u w:val="single"/>
        </w:rPr>
        <w:t>Police</w:t>
      </w:r>
    </w:p>
    <w:p w14:paraId="2B49DB6C" w14:textId="77777777" w:rsidR="00153DCF" w:rsidRPr="00DE37E4" w:rsidRDefault="00153DCF" w:rsidP="00DE37E4">
      <w:pPr>
        <w:pStyle w:val="Heading4"/>
      </w:pPr>
      <w:r w:rsidRPr="00DE37E4">
        <w:t>Police Strikes are used to combat racial progress and attempts to limit police power. Making them legal and easier only make progress much harder.</w:t>
      </w:r>
    </w:p>
    <w:p w14:paraId="4B737B4D" w14:textId="77777777" w:rsidR="00153DCF" w:rsidRPr="00CC1109" w:rsidRDefault="00153DCF" w:rsidP="00153DCF">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284E143D" w14:textId="77777777" w:rsidR="00153DCF" w:rsidRPr="00CC1109" w:rsidRDefault="00153DCF" w:rsidP="00153DCF">
      <w:pPr>
        <w:rPr>
          <w:rStyle w:val="Emphasis"/>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DC3BA9">
        <w:rPr>
          <w:rStyle w:val="Emphasis"/>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DC3BA9">
        <w:rPr>
          <w:sz w:val="16"/>
          <w:szCs w:val="16"/>
        </w:rPr>
        <w:t>With locals already afraid of crime and displeased at Cavanagh’s failure to rein it in, they would be more likely to demand the return of the police than to demand retribution against officers</w:t>
      </w:r>
      <w:r w:rsidRPr="00CC1109">
        <w:rPr>
          <w:sz w:val="16"/>
        </w:rPr>
        <w:t xml:space="preserve">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w:t>
      </w:r>
      <w:r w:rsidRPr="00CC1109">
        <w:rPr>
          <w:sz w:val="16"/>
        </w:rPr>
        <w:lastRenderedPageBreak/>
        <w:t xml:space="preserve">end of the fight between Cavanagh and the DPOA. In the ensuing months and years, </w:t>
      </w:r>
      <w:r w:rsidRPr="00CC1109">
        <w:rPr>
          <w:rStyle w:val="Emphasis"/>
          <w:highlight w:val="cyan"/>
        </w:rPr>
        <w:t xml:space="preserve">they continued to tussle over wages, </w:t>
      </w:r>
      <w:r w:rsidRPr="00DC3BA9">
        <w:rPr>
          <w:rStyle w:val="Emphasis"/>
        </w:rPr>
        <w:t xml:space="preserve">pensions, the budget, the integration of squad cars </w:t>
      </w:r>
      <w:r w:rsidRPr="00CC1109">
        <w:rPr>
          <w:rStyle w:val="Emphasis"/>
          <w:highlight w:val="cyan"/>
        </w:rPr>
        <w:t>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6" w:history="1">
        <w:r w:rsidRPr="00CC1109">
          <w:rPr>
            <w:rStyle w:val="Hyperlink"/>
            <w:sz w:val="16"/>
          </w:rPr>
          <w:t>ubiquitous and highly effective</w:t>
        </w:r>
      </w:hyperlink>
      <w:r w:rsidRPr="00CC1109">
        <w:rPr>
          <w:sz w:val="16"/>
        </w:rPr>
        <w:t xml:space="preserve"> tactic in Baltimore, Memphis, New Orleans, Chicago, Newark, </w:t>
      </w:r>
      <w:proofErr w:type="gramStart"/>
      <w:r w:rsidRPr="00CC1109">
        <w:rPr>
          <w:sz w:val="16"/>
        </w:rPr>
        <w:t>New York</w:t>
      </w:r>
      <w:proofErr w:type="gramEnd"/>
      <w:r w:rsidRPr="00CC1109">
        <w:rPr>
          <w:sz w:val="16"/>
        </w:rPr>
        <w:t xml:space="preserve">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CC1109">
        <w:rPr>
          <w:sz w:val="16"/>
        </w:rPr>
        <w:t>Side</w:t>
      </w:r>
      <w:proofErr w:type="gramEnd"/>
      <w:r w:rsidRPr="00CC1109">
        <w:rPr>
          <w:sz w:val="16"/>
        </w:rPr>
        <w:t xml:space="preserve"> and replacing them with black officers. While residents cheered this decision, white </w:t>
      </w:r>
      <w:proofErr w:type="gramStart"/>
      <w:r w:rsidRPr="00CC1109">
        <w:rPr>
          <w:sz w:val="16"/>
        </w:rPr>
        <w:t>officers</w:t>
      </w:r>
      <w:proofErr w:type="gramEnd"/>
      <w:r w:rsidRPr="00CC1109">
        <w:rPr>
          <w:sz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 xml:space="preserve">strikes amounted to an authoritarian power grab by police officers bent on avoiding oversight, </w:t>
      </w:r>
      <w:r w:rsidRPr="00CA33C6">
        <w:rPr>
          <w:rStyle w:val="Emphasis"/>
        </w:rPr>
        <w:t xml:space="preserve">rejecting </w:t>
      </w:r>
      <w:proofErr w:type="gramStart"/>
      <w:r w:rsidRPr="00CA33C6">
        <w:rPr>
          <w:rStyle w:val="Emphasis"/>
        </w:rPr>
        <w:t>reforms</w:t>
      </w:r>
      <w:proofErr w:type="gramEnd"/>
      <w:r w:rsidRPr="00CA33C6">
        <w:rPr>
          <w:rStyle w:val="Emphasis"/>
        </w:rPr>
        <w:t xml:space="preserve">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AD432E">
        <w:rPr>
          <w:sz w:val="16"/>
        </w:rPr>
        <w:t>,</w:t>
      </w:r>
      <w:r w:rsidRPr="00AD432E">
        <w:rPr>
          <w:rStyle w:val="Emphasis"/>
        </w:rPr>
        <w:t xml:space="preserve"> the absence of police did not lead to a rise in crime</w:t>
      </w:r>
      <w:r w:rsidRPr="00CC1109">
        <w:rPr>
          <w:sz w:val="16"/>
        </w:rPr>
        <w:t xml:space="preserve">. In New York City in 1971, </w:t>
      </w:r>
      <w:hyperlink r:id="rId7"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 xml:space="preserve">are likely to follow as officers seek to </w:t>
      </w:r>
      <w:r w:rsidRPr="00CA33C6">
        <w:rPr>
          <w:rStyle w:val="Emphasis"/>
        </w:rPr>
        <w:t xml:space="preserve">wrest back control of the public debate on policing and </w:t>
      </w:r>
      <w:r w:rsidRPr="00CC1109">
        <w:rPr>
          <w:rStyle w:val="Emphasis"/>
          <w:highlight w:val="cyan"/>
        </w:rPr>
        <w:t>reassert their independence.</w:t>
      </w:r>
    </w:p>
    <w:p w14:paraId="31935686" w14:textId="4A21EC20" w:rsidR="00153DCF" w:rsidRDefault="00153DCF" w:rsidP="00153DCF">
      <w:pPr>
        <w:rPr>
          <w:rFonts w:cs="Times New Roman"/>
          <w:b/>
          <w:bCs/>
          <w:sz w:val="36"/>
          <w:szCs w:val="36"/>
          <w:u w:val="single"/>
        </w:rPr>
      </w:pPr>
      <w:r>
        <w:rPr>
          <w:rFonts w:cs="Times New Roman"/>
          <w:b/>
          <w:bCs/>
          <w:sz w:val="40"/>
          <w:szCs w:val="40"/>
          <w:u w:val="single"/>
        </w:rPr>
        <w:t>C</w:t>
      </w:r>
      <w:r w:rsidRPr="00813708">
        <w:rPr>
          <w:rFonts w:cs="Times New Roman"/>
          <w:b/>
          <w:bCs/>
          <w:sz w:val="40"/>
          <w:szCs w:val="40"/>
          <w:u w:val="single"/>
        </w:rPr>
        <w:t xml:space="preserve">: </w:t>
      </w:r>
      <w:r>
        <w:rPr>
          <w:rFonts w:cs="Times New Roman"/>
          <w:b/>
          <w:bCs/>
          <w:sz w:val="36"/>
          <w:szCs w:val="36"/>
          <w:u w:val="single"/>
        </w:rPr>
        <w:t>Health Workers</w:t>
      </w:r>
    </w:p>
    <w:p w14:paraId="4A313338" w14:textId="77777777" w:rsidR="00153DCF" w:rsidRPr="00DE37E4" w:rsidRDefault="00153DCF" w:rsidP="00DE37E4">
      <w:pPr>
        <w:pStyle w:val="Heading4"/>
      </w:pPr>
      <w:r w:rsidRPr="00DE37E4">
        <w:t>Nurse strikes increase the percentage of patient mortality and destroy hospital finances – empirics.</w:t>
      </w:r>
    </w:p>
    <w:p w14:paraId="5C86C9FA" w14:textId="77777777" w:rsidR="00153DCF" w:rsidRDefault="00153DCF" w:rsidP="00153DCF">
      <w:pPr>
        <w:rPr>
          <w:sz w:val="16"/>
          <w:szCs w:val="16"/>
        </w:rPr>
      </w:pPr>
      <w:r w:rsidRPr="005A1523">
        <w:rPr>
          <w:b/>
          <w:bCs/>
          <w:sz w:val="28"/>
          <w:szCs w:val="28"/>
        </w:rPr>
        <w:t>Masterson 17</w:t>
      </w:r>
      <w:r w:rsidRPr="005A1523">
        <w:t xml:space="preserve"> </w:t>
      </w:r>
      <w:r w:rsidRPr="005A1523">
        <w:rPr>
          <w:sz w:val="16"/>
          <w:szCs w:val="16"/>
        </w:rPr>
        <w:t xml:space="preserve">[Les Masterson. Managing editor at </w:t>
      </w:r>
      <w:proofErr w:type="spellStart"/>
      <w:r w:rsidRPr="005A1523">
        <w:rPr>
          <w:sz w:val="16"/>
          <w:szCs w:val="16"/>
        </w:rPr>
        <w:t>HCPro</w:t>
      </w:r>
      <w:proofErr w:type="spellEnd"/>
      <w:r w:rsidRPr="005A1523">
        <w:rPr>
          <w:sz w:val="16"/>
          <w:szCs w:val="16"/>
        </w:rPr>
        <w:t>. “Nursing strikes can cause harm well beyond labor relations”. 8-15-2017. Healthcare Dive. https://www.healthcaredive.com/news/nursing-strikes-can-cause-harm-well-beyond-labor-relations/447627/.] SJ//VM</w:t>
      </w:r>
    </w:p>
    <w:p w14:paraId="39FF6578" w14:textId="77777777" w:rsidR="00153DCF" w:rsidRPr="005A1523" w:rsidRDefault="00153DCF" w:rsidP="00153DCF">
      <w:pPr>
        <w:rPr>
          <w:sz w:val="16"/>
        </w:rPr>
      </w:pPr>
      <w:r w:rsidRPr="005A1523">
        <w:rPr>
          <w:sz w:val="16"/>
        </w:rPr>
        <w:t xml:space="preserve">When officials at Tufts Medical Center in Boston refused to allow nurses just </w:t>
      </w:r>
      <w:proofErr w:type="gramStart"/>
      <w:r w:rsidRPr="005A1523">
        <w:rPr>
          <w:sz w:val="16"/>
        </w:rPr>
        <w:t>off of</w:t>
      </w:r>
      <w:proofErr w:type="gramEnd"/>
      <w:r w:rsidRPr="005A1523">
        <w:rPr>
          <w:sz w:val="16"/>
        </w:rPr>
        <w:t xml:space="preserve"> a one-day strike return to their jobs, the footage spread across TV news programs and social media. Boston Mayor Martin Walsh, a former labor leader, spoke in favor of the striking nurses and the hospital found itself in an uncomfortable spotlight. About 1,200 nurses went on a one-day strike after their union, the Massachusetts Nurses Association, and Tufts couldn't come to a new contract agreement after more than a year of negotiations. Tufts, in turn, </w:t>
      </w:r>
      <w:hyperlink r:id="rId8" w:history="1">
        <w:r w:rsidRPr="005A1523">
          <w:rPr>
            <w:rStyle w:val="Hyperlink"/>
            <w:sz w:val="16"/>
          </w:rPr>
          <w:t>locked out the nurses</w:t>
        </w:r>
      </w:hyperlink>
      <w:r w:rsidRPr="005A1523">
        <w:rPr>
          <w:sz w:val="16"/>
        </w:rPr>
        <w:t xml:space="preserve"> when they attempted to return to work the next day. Officials said the lockout was required because they needed to give at least five-day contracts to 320 temporary nurses brought in to fill the gap. </w:t>
      </w:r>
      <w:hyperlink r:id="rId9" w:history="1">
        <w:r w:rsidRPr="005A1523">
          <w:rPr>
            <w:rStyle w:val="Hyperlink"/>
            <w:sz w:val="16"/>
          </w:rPr>
          <w:t>The nurses are back on the job</w:t>
        </w:r>
      </w:hyperlink>
      <w:r w:rsidRPr="005A1523">
        <w:rPr>
          <w:sz w:val="16"/>
        </w:rPr>
        <w:t xml:space="preserve"> now without a new contract, but the strike and subsequent lockout got the public’s attention. </w:t>
      </w:r>
      <w:r w:rsidRPr="005A1523">
        <w:rPr>
          <w:rStyle w:val="StyleUnderline"/>
        </w:rPr>
        <w:t xml:space="preserve">Hospital strikes aren't that common — usually, the sides agree to a new contract. Strikes or threatened strikes in recent years have typically involved conflicts over pay, </w:t>
      </w:r>
      <w:proofErr w:type="gramStart"/>
      <w:r w:rsidRPr="005A1523">
        <w:rPr>
          <w:rStyle w:val="StyleUnderline"/>
        </w:rPr>
        <w:t>benefits</w:t>
      </w:r>
      <w:proofErr w:type="gramEnd"/>
      <w:r w:rsidRPr="005A1523">
        <w:rPr>
          <w:rStyle w:val="StyleUnderline"/>
        </w:rPr>
        <w:t xml:space="preserve"> and staff workloads.</w:t>
      </w:r>
      <w:r w:rsidRPr="00ED23F2">
        <w:rPr>
          <w:rStyle w:val="StyleUnderline"/>
        </w:rPr>
        <w:t xml:space="preserve"> </w:t>
      </w:r>
      <w:r w:rsidRPr="005A1523">
        <w:rPr>
          <w:rStyle w:val="StyleUnderline"/>
        </w:rPr>
        <w:t>When</w:t>
      </w:r>
      <w:r w:rsidRPr="005A1523">
        <w:rPr>
          <w:rStyle w:val="StyleUnderline"/>
          <w:highlight w:val="green"/>
        </w:rPr>
        <w:t xml:space="preserve"> strikes</w:t>
      </w:r>
      <w:r w:rsidRPr="005A1523">
        <w:rPr>
          <w:rStyle w:val="StyleUnderline"/>
        </w:rPr>
        <w:t xml:space="preserve"> do happen, however, they can </w:t>
      </w:r>
      <w:r w:rsidRPr="005A1523">
        <w:rPr>
          <w:rStyle w:val="StyleUnderline"/>
          <w:highlight w:val="green"/>
        </w:rPr>
        <w:t xml:space="preserve">hurt a hospital’s reputation, </w:t>
      </w:r>
      <w:proofErr w:type="gramStart"/>
      <w:r w:rsidRPr="005A1523">
        <w:rPr>
          <w:rStyle w:val="StyleUnderline"/>
          <w:highlight w:val="green"/>
        </w:rPr>
        <w:t>finances</w:t>
      </w:r>
      <w:proofErr w:type="gramEnd"/>
      <w:r w:rsidRPr="005A1523">
        <w:rPr>
          <w:rStyle w:val="StyleUnderline"/>
          <w:highlight w:val="green"/>
        </w:rPr>
        <w:t xml:space="preserve"> and patient care.</w:t>
      </w:r>
      <w:r w:rsidRPr="00ED23F2">
        <w:rPr>
          <w:rStyle w:val="StyleUnderline"/>
        </w:rPr>
        <w:t xml:space="preserve"> </w:t>
      </w:r>
      <w:r w:rsidRPr="005A1523">
        <w:rPr>
          <w:rStyle w:val="StyleUnderline"/>
        </w:rPr>
        <w:t>A</w:t>
      </w:r>
      <w:r w:rsidRPr="00ED23F2">
        <w:rPr>
          <w:rStyle w:val="StyleUnderline"/>
        </w:rPr>
        <w:t xml:space="preserve"> </w:t>
      </w:r>
      <w:hyperlink r:id="rId10" w:history="1">
        <w:r w:rsidRPr="005A1523">
          <w:rPr>
            <w:rStyle w:val="StyleUnderline"/>
            <w:highlight w:val="green"/>
          </w:rPr>
          <w:t>study on nurses’ strikes</w:t>
        </w:r>
      </w:hyperlink>
      <w:r w:rsidRPr="00ED23F2">
        <w:rPr>
          <w:rStyle w:val="StyleUnderline"/>
          <w:highlight w:val="green"/>
        </w:rPr>
        <w:t xml:space="preserve"> </w:t>
      </w:r>
      <w:r w:rsidRPr="005A1523">
        <w:rPr>
          <w:rStyle w:val="StyleUnderline"/>
          <w:highlight w:val="green"/>
        </w:rPr>
        <w:t>in New York found</w:t>
      </w:r>
      <w:r w:rsidRPr="005A1523">
        <w:rPr>
          <w:rStyle w:val="StyleUnderline"/>
        </w:rPr>
        <w:t xml:space="preserve"> that labor actions have a temporary </w:t>
      </w:r>
      <w:r w:rsidRPr="005A1523">
        <w:rPr>
          <w:rStyle w:val="StyleUnderline"/>
          <w:highlight w:val="green"/>
        </w:rPr>
        <w:t>negative effect on</w:t>
      </w:r>
      <w:r w:rsidRPr="005A1523">
        <w:rPr>
          <w:rStyle w:val="StyleUnderline"/>
        </w:rPr>
        <w:t xml:space="preserve"> a hospital’s </w:t>
      </w:r>
      <w:r w:rsidRPr="005A1523">
        <w:rPr>
          <w:rStyle w:val="StyleUnderline"/>
          <w:highlight w:val="green"/>
        </w:rPr>
        <w:t>patient safety.</w:t>
      </w:r>
      <w:r>
        <w:rPr>
          <w:rStyle w:val="StyleUnderline"/>
        </w:rPr>
        <w:t xml:space="preserve"> </w:t>
      </w:r>
      <w:r w:rsidRPr="005A1523">
        <w:rPr>
          <w:rStyle w:val="StyleUnderline"/>
        </w:rPr>
        <w:t xml:space="preserve">Study authors Jonathan Gruber and Samuel A. Kleiner found that nurses’ </w:t>
      </w:r>
      <w:r w:rsidRPr="005A1523">
        <w:rPr>
          <w:rStyle w:val="StyleUnderline"/>
          <w:highlight w:val="green"/>
        </w:rPr>
        <w:t>strikes increased</w:t>
      </w:r>
      <w:r w:rsidRPr="005A1523">
        <w:rPr>
          <w:rStyle w:val="StyleUnderline"/>
        </w:rPr>
        <w:t xml:space="preserve"> in-</w:t>
      </w:r>
      <w:r w:rsidRPr="005A1523">
        <w:rPr>
          <w:rStyle w:val="StyleUnderline"/>
          <w:highlight w:val="green"/>
        </w:rPr>
        <w:t>patient mortality</w:t>
      </w:r>
      <w:r w:rsidRPr="005A1523">
        <w:rPr>
          <w:rStyle w:val="StyleUnderline"/>
        </w:rPr>
        <w:t xml:space="preserve"> </w:t>
      </w:r>
      <w:r w:rsidRPr="005A1523">
        <w:rPr>
          <w:rStyle w:val="StyleUnderline"/>
          <w:highlight w:val="green"/>
        </w:rPr>
        <w:t xml:space="preserve">by 18.3% and 30-day readmission by </w:t>
      </w:r>
      <w:r w:rsidRPr="005A1523">
        <w:rPr>
          <w:rStyle w:val="StyleUnderline"/>
          <w:highlight w:val="green"/>
        </w:rPr>
        <w:lastRenderedPageBreak/>
        <w:t>5.7%</w:t>
      </w:r>
      <w:r w:rsidRPr="005A1523">
        <w:rPr>
          <w:rStyle w:val="StyleUnderline"/>
        </w:rPr>
        <w:t xml:space="preserve"> for patients admitted during the strike. </w:t>
      </w:r>
      <w:r w:rsidRPr="005A1523">
        <w:rPr>
          <w:rStyle w:val="StyleUnderline"/>
          <w:highlight w:val="green"/>
        </w:rPr>
        <w:t>Patients admitted during</w:t>
      </w:r>
      <w:r w:rsidRPr="005A1523">
        <w:rPr>
          <w:rStyle w:val="StyleUnderline"/>
        </w:rPr>
        <w:t xml:space="preserve"> a strike </w:t>
      </w:r>
      <w:r w:rsidRPr="005A1523">
        <w:rPr>
          <w:rStyle w:val="StyleUnderline"/>
          <w:highlight w:val="green"/>
        </w:rPr>
        <w:t>got</w:t>
      </w:r>
      <w:r w:rsidRPr="005A1523">
        <w:rPr>
          <w:rStyle w:val="StyleUnderline"/>
        </w:rPr>
        <w:t xml:space="preserve"> a </w:t>
      </w:r>
      <w:r w:rsidRPr="005A1523">
        <w:rPr>
          <w:rStyle w:val="StyleUnderline"/>
          <w:highlight w:val="green"/>
        </w:rPr>
        <w:t>lower quality of care,</w:t>
      </w:r>
      <w:r w:rsidRPr="005A1523">
        <w:rPr>
          <w:rStyle w:val="StyleUnderline"/>
        </w:rPr>
        <w:t xml:space="preserve"> they wrote.</w:t>
      </w:r>
      <w:r w:rsidRPr="00ED23F2">
        <w:rPr>
          <w:rStyle w:val="StyleUnderline"/>
        </w:rPr>
        <w:t xml:space="preserve"> </w:t>
      </w:r>
      <w:r w:rsidRPr="005A1523">
        <w:rPr>
          <w:rStyle w:val="StyleUnderline"/>
        </w:rPr>
        <w:t>“We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w:t>
      </w:r>
      <w:r w:rsidRPr="00ED23F2">
        <w:rPr>
          <w:rStyle w:val="StyleUnderline"/>
        </w:rPr>
        <w:t xml:space="preserve"> </w:t>
      </w:r>
      <w:r w:rsidRPr="005A1523">
        <w:rPr>
          <w:rStyle w:val="StyleUnderline"/>
        </w:rPr>
        <w:t xml:space="preserve">They said </w:t>
      </w:r>
      <w:r w:rsidRPr="005A1523">
        <w:rPr>
          <w:rStyle w:val="StyleUnderline"/>
          <w:highlight w:val="green"/>
        </w:rPr>
        <w:t>a possible reason for</w:t>
      </w:r>
      <w:r w:rsidRPr="005A1523">
        <w:rPr>
          <w:rStyle w:val="StyleUnderline"/>
        </w:rPr>
        <w:t xml:space="preserve"> the </w:t>
      </w:r>
      <w:r w:rsidRPr="005A1523">
        <w:rPr>
          <w:rStyle w:val="StyleUnderline"/>
          <w:highlight w:val="green"/>
        </w:rPr>
        <w:t>lower quality is fewer</w:t>
      </w:r>
      <w:r w:rsidRPr="005A1523">
        <w:rPr>
          <w:rStyle w:val="StyleUnderline"/>
        </w:rPr>
        <w:t xml:space="preserve"> </w:t>
      </w:r>
      <w:r w:rsidRPr="005A1523">
        <w:rPr>
          <w:rStyle w:val="StyleUnderline"/>
          <w:highlight w:val="green"/>
        </w:rPr>
        <w:t>major procedures performed during a strike</w:t>
      </w:r>
      <w:r w:rsidRPr="005A1523">
        <w:rPr>
          <w:rStyle w:val="StyleUnderline"/>
        </w:rPr>
        <w:t xml:space="preserve">, which could lead partially to diminished outcomes. The study authors found that </w:t>
      </w:r>
      <w:r w:rsidRPr="005A1523">
        <w:rPr>
          <w:rStyle w:val="StyleUnderline"/>
          <w:highlight w:val="green"/>
        </w:rPr>
        <w:t>patients that need the most</w:t>
      </w:r>
      <w:r w:rsidRPr="005A1523">
        <w:rPr>
          <w:rStyle w:val="StyleUnderline"/>
        </w:rPr>
        <w:t xml:space="preserve"> nursing </w:t>
      </w:r>
      <w:r w:rsidRPr="005A1523">
        <w:rPr>
          <w:rStyle w:val="StyleUnderline"/>
          <w:highlight w:val="green"/>
        </w:rPr>
        <w:t>care are the ones</w:t>
      </w:r>
      <w:r w:rsidRPr="005A1523">
        <w:rPr>
          <w:rStyle w:val="StyleUnderline"/>
        </w:rPr>
        <w:t xml:space="preserve"> who make </w:t>
      </w:r>
      <w:r w:rsidRPr="005A1523">
        <w:rPr>
          <w:rStyle w:val="StyleUnderline"/>
          <w:highlight w:val="green"/>
        </w:rPr>
        <w:t>out worst during strikes.</w:t>
      </w:r>
      <w:r w:rsidRPr="00ED23F2">
        <w:rPr>
          <w:rStyle w:val="StyleUnderline"/>
        </w:rPr>
        <w:t xml:space="preserve"> </w:t>
      </w:r>
      <w:r w:rsidRPr="005A1523">
        <w:rPr>
          <w:rStyle w:val="StyleUnderline"/>
        </w:rPr>
        <w:t xml:space="preserve">“We find that </w:t>
      </w:r>
      <w:r w:rsidRPr="005A1523">
        <w:rPr>
          <w:rStyle w:val="StyleUnderline"/>
          <w:highlight w:val="green"/>
        </w:rPr>
        <w:t>patients with</w:t>
      </w:r>
      <w:r w:rsidRPr="005A1523">
        <w:rPr>
          <w:rStyle w:val="StyleUnderline"/>
        </w:rPr>
        <w:t xml:space="preserve"> particularly nursing-</w:t>
      </w:r>
      <w:r w:rsidRPr="005A1523">
        <w:rPr>
          <w:rStyle w:val="StyleUnderline"/>
          <w:highlight w:val="green"/>
        </w:rPr>
        <w:t>intensive conditions</w:t>
      </w:r>
      <w:r w:rsidRPr="005A1523">
        <w:rPr>
          <w:rStyle w:val="StyleUnderline"/>
        </w:rPr>
        <w:t xml:space="preserve"> are </w:t>
      </w:r>
      <w:r w:rsidRPr="005A1523">
        <w:rPr>
          <w:rStyle w:val="StyleUnderline"/>
          <w:highlight w:val="green"/>
        </w:rPr>
        <w:t>more susceptible to</w:t>
      </w:r>
      <w:r w:rsidRPr="005A1523">
        <w:rPr>
          <w:rStyle w:val="StyleUnderline"/>
        </w:rPr>
        <w:t xml:space="preserve"> these </w:t>
      </w:r>
      <w:r w:rsidRPr="005A1523">
        <w:rPr>
          <w:rStyle w:val="StyleUnderline"/>
          <w:highlight w:val="green"/>
        </w:rPr>
        <w:t>strike effects</w:t>
      </w:r>
      <w:r w:rsidRPr="005A1523">
        <w:rPr>
          <w:rStyle w:val="StyleUnderline"/>
        </w:rPr>
        <w:t>, and that hospitals hiring replacement workers perform no better during these strikes than those that do not hire substitute employees,” they wrote.</w:t>
      </w:r>
      <w:r>
        <w:rPr>
          <w:rStyle w:val="StyleUnderline"/>
        </w:rPr>
        <w:t xml:space="preserve"> </w:t>
      </w:r>
      <w:hyperlink r:id="rId11" w:history="1">
        <w:r w:rsidRPr="005A1523">
          <w:rPr>
            <w:rStyle w:val="Hyperlink"/>
            <w:sz w:val="16"/>
          </w:rPr>
          <w:t>Allina Health’s Abbott Northwestern Hospital in Minneapolis</w:t>
        </w:r>
      </w:hyperlink>
      <w:r w:rsidRPr="005A1523">
        <w:rPr>
          <w:sz w:val="16"/>
        </w:rPr>
        <w:t xml:space="preserve">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w:t>
      </w:r>
      <w:proofErr w:type="gramStart"/>
      <w:r w:rsidRPr="005A1523">
        <w:rPr>
          <w:sz w:val="16"/>
        </w:rPr>
        <w:t>fault, but</w:t>
      </w:r>
      <w:proofErr w:type="gramEnd"/>
      <w:r w:rsidRPr="005A1523">
        <w:rPr>
          <w:sz w:val="16"/>
        </w:rPr>
        <w:t xml:space="preserve"> was the result of a communication problem. The CMS accepted the hospital plan of correction, which included having a nurse observer when needed and retraining ER staff to repeat back verbal orders. </w:t>
      </w:r>
      <w:r w:rsidRPr="005A1523">
        <w:rPr>
          <w:rStyle w:val="StyleUnderline"/>
          <w:highlight w:val="green"/>
        </w:rPr>
        <w:t>Hospitals also take a financial hit during strikes. Even the</w:t>
      </w:r>
      <w:r w:rsidRPr="005A1523">
        <w:rPr>
          <w:rStyle w:val="StyleUnderline"/>
        </w:rPr>
        <w:t xml:space="preserve"> </w:t>
      </w:r>
      <w:r w:rsidRPr="005A1523">
        <w:rPr>
          <w:rStyle w:val="StyleUnderline"/>
          <w:highlight w:val="green"/>
        </w:rPr>
        <w:t xml:space="preserve">threat of </w:t>
      </w:r>
      <w:r w:rsidRPr="005A1523">
        <w:rPr>
          <w:rStyle w:val="StyleUnderline"/>
        </w:rPr>
        <w:t xml:space="preserve">a one- or two-day nurse </w:t>
      </w:r>
      <w:r w:rsidRPr="005A1523">
        <w:rPr>
          <w:rStyle w:val="StyleUnderline"/>
          <w:highlight w:val="green"/>
        </w:rPr>
        <w:t>strike can cost</w:t>
      </w:r>
      <w:r w:rsidRPr="005A1523">
        <w:rPr>
          <w:rStyle w:val="StyleUnderline"/>
        </w:rPr>
        <w:t xml:space="preserve"> a hospital </w:t>
      </w:r>
      <w:proofErr w:type="gramStart"/>
      <w:r w:rsidRPr="005A1523">
        <w:rPr>
          <w:rStyle w:val="StyleUnderline"/>
          <w:highlight w:val="green"/>
        </w:rPr>
        <w:t>millions</w:t>
      </w:r>
      <w:proofErr w:type="gramEnd"/>
      <w:r w:rsidRPr="005A1523">
        <w:rPr>
          <w:rStyle w:val="StyleUnderline"/>
          <w:highlight w:val="green"/>
        </w:rPr>
        <w:t>.</w:t>
      </w:r>
      <w:r>
        <w:rPr>
          <w:rStyle w:val="StyleUnderline"/>
        </w:rPr>
        <w:t xml:space="preserve"> </w:t>
      </w:r>
      <w:r w:rsidRPr="005A1523">
        <w:rPr>
          <w:rStyle w:val="StyleUnderline"/>
        </w:rPr>
        <w:t xml:space="preserve">Bringing in hundreds or thousands of temporary nurses from across the country is costly for hospitals. They need to advertise the positions, pay for </w:t>
      </w:r>
      <w:proofErr w:type="gramStart"/>
      <w:r w:rsidRPr="005A1523">
        <w:rPr>
          <w:rStyle w:val="StyleUnderline"/>
        </w:rPr>
        <w:t>travel</w:t>
      </w:r>
      <w:proofErr w:type="gramEnd"/>
      <w:r w:rsidRPr="005A1523">
        <w:rPr>
          <w:rStyle w:val="StyleUnderline"/>
        </w:rPr>
        <w:t xml:space="preserve"> and often give bonuses to lure temporary nurses.</w:t>
      </w:r>
      <w:r>
        <w:rPr>
          <w:rStyle w:val="StyleUnderline"/>
        </w:rPr>
        <w:t xml:space="preserve"> </w:t>
      </w:r>
      <w:r w:rsidRPr="005A1523">
        <w:rPr>
          <w:sz w:val="16"/>
        </w:rPr>
        <w:t xml:space="preserve">The most expensive recent nurse strike was when </w:t>
      </w:r>
      <w:hyperlink r:id="rId12" w:history="1">
        <w:r w:rsidRPr="005A1523">
          <w:rPr>
            <w:rStyle w:val="Hyperlink"/>
            <w:sz w:val="16"/>
          </w:rPr>
          <w:t>about 4,800 nurses</w:t>
        </w:r>
      </w:hyperlink>
      <w:r w:rsidRPr="005A1523">
        <w:rPr>
          <w:sz w:val="16"/>
        </w:rPr>
        <w:t xml:space="preserve"> went on strike at Allina Health in Minnesota two times last year. The two strikes of seven days and 41 days cost the health system $104 million. The hospital also saw a $67.74 million operating loss during the quarter of those strikes. To find temporary replacements, </w:t>
      </w:r>
      <w:hyperlink r:id="rId13" w:history="1">
        <w:r w:rsidRPr="005A1523">
          <w:rPr>
            <w:rStyle w:val="Hyperlink"/>
            <w:sz w:val="16"/>
          </w:rPr>
          <w:t>Allina needed to include enticing offers</w:t>
        </w:r>
      </w:hyperlink>
      <w:r w:rsidRPr="005A1523">
        <w:rPr>
          <w:sz w:val="16"/>
        </w:rPr>
        <w:t xml:space="preserve">, such as free travel and a $400 bonus to temporary nurses. </w:t>
      </w:r>
      <w:r w:rsidRPr="005A1523">
        <w:rPr>
          <w:rStyle w:val="StyleUnderline"/>
        </w:rPr>
        <w:t xml:space="preserve">Even the threat of a strike can cost millions. </w:t>
      </w:r>
      <w:r w:rsidRPr="005A1523">
        <w:rPr>
          <w:rStyle w:val="StyleUnderline"/>
          <w:highlight w:val="green"/>
        </w:rPr>
        <w:t>Brigham and Women’s Hospital</w:t>
      </w:r>
      <w:r w:rsidRPr="005A1523">
        <w:rPr>
          <w:rStyle w:val="StyleUnderline"/>
        </w:rPr>
        <w:t xml:space="preserve"> in Boston</w:t>
      </w:r>
      <w:r>
        <w:rPr>
          <w:rStyle w:val="StyleUnderline"/>
        </w:rPr>
        <w:t xml:space="preserve"> </w:t>
      </w:r>
      <w:r w:rsidRPr="005A1523">
        <w:rPr>
          <w:rStyle w:val="StyleUnderline"/>
        </w:rPr>
        <w:t xml:space="preserve">spent more than $8 million and </w:t>
      </w:r>
      <w:r w:rsidRPr="005A1523">
        <w:rPr>
          <w:rStyle w:val="StyleUnderline"/>
          <w:highlight w:val="green"/>
        </w:rPr>
        <w:t>lost $16 million in revenue</w:t>
      </w:r>
      <w:r w:rsidRPr="00201F8A">
        <w:rPr>
          <w:rStyle w:val="StyleUnderline"/>
          <w:highlight w:val="green"/>
        </w:rPr>
        <w:t xml:space="preserve"> </w:t>
      </w:r>
      <w:r w:rsidRPr="005A1523">
        <w:rPr>
          <w:rStyle w:val="StyleUnderline"/>
          <w:highlight w:val="green"/>
        </w:rPr>
        <w:t>preparing for a strike in 2016.</w:t>
      </w:r>
      <w:r w:rsidRPr="005A1523">
        <w:rPr>
          <w:rStyle w:val="StyleUnderline"/>
        </w:rPr>
        <w:t xml:space="preserve"> The 3,300-nurse union threatened to walk out for a day and much like Tufts Medical Center, Brigham &amp; Women’s said the hospital would lock out nurses for four additional days if nurses </w:t>
      </w:r>
      <w:proofErr w:type="gramStart"/>
      <w:r w:rsidRPr="005A1523">
        <w:rPr>
          <w:rStyle w:val="StyleUnderline"/>
        </w:rPr>
        <w:t>took action</w:t>
      </w:r>
      <w:proofErr w:type="gramEnd"/>
      <w:r w:rsidRPr="005A1523">
        <w:rPr>
          <w:rStyle w:val="StyleUnderline"/>
        </w:rPr>
        <w:t>.</w:t>
      </w:r>
      <w:r>
        <w:rPr>
          <w:rStyle w:val="StyleUnderline"/>
        </w:rPr>
        <w:t xml:space="preserve"> </w:t>
      </w:r>
      <w:r w:rsidRPr="005A1523">
        <w:rPr>
          <w:sz w:val="16"/>
        </w:rPr>
        <w:t xml:space="preserve">At that time, Dr. Ron Walls, executive vice president and chief operating officer at Brigham and Women’s Hospital, said </w:t>
      </w:r>
      <w:r w:rsidRPr="005A1523">
        <w:rPr>
          <w:rStyle w:val="StyleUnderline"/>
        </w:rPr>
        <w:t>the hospital</w:t>
      </w:r>
      <w:r>
        <w:rPr>
          <w:rStyle w:val="StyleUnderline"/>
        </w:rPr>
        <w:t xml:space="preserve"> </w:t>
      </w:r>
      <w:hyperlink r:id="rId14" w:history="1">
        <w:r w:rsidRPr="005A1523">
          <w:rPr>
            <w:rStyle w:val="StyleUnderline"/>
          </w:rPr>
          <w:t>spent more than $5 million</w:t>
        </w:r>
      </w:hyperlink>
      <w:r>
        <w:rPr>
          <w:rStyle w:val="StyleUnderline"/>
        </w:rPr>
        <w:t xml:space="preserve"> </w:t>
      </w:r>
      <w:r w:rsidRPr="005A1523">
        <w:rPr>
          <w:rStyle w:val="StyleUnderline"/>
        </w:rPr>
        <w:t>on contracting with the U.S. Nursing Corp. to bring on 700 temporary nurses licensed in Massachusetts</w:t>
      </w:r>
      <w:r w:rsidRPr="005A1523">
        <w:rPr>
          <w:sz w:val="16"/>
        </w:rPr>
        <w:t xml:space="preserve">. The hospital also planned to cut capacity to 60% during the possible strike and moved hundreds of patients to other hospitals. They also canceled procedures and appointments in preparation of a strike. </w:t>
      </w:r>
    </w:p>
    <w:p w14:paraId="2680BFC4" w14:textId="77777777" w:rsidR="00153DCF" w:rsidRPr="00153DCF" w:rsidRDefault="00153DCF" w:rsidP="00A57824">
      <w:pPr>
        <w:rPr>
          <w:rFonts w:cs="Times New Roman"/>
          <w:b/>
          <w:bCs/>
          <w:sz w:val="36"/>
          <w:szCs w:val="36"/>
          <w:u w:val="single"/>
        </w:rPr>
      </w:pPr>
    </w:p>
    <w:sectPr w:rsidR="00153DCF" w:rsidRPr="00153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590DE7"/>
    <w:multiLevelType w:val="hybridMultilevel"/>
    <w:tmpl w:val="B3740E3A"/>
    <w:lvl w:ilvl="0" w:tplc="0B028698">
      <w:start w:val="1"/>
      <w:numFmt w:val="decimal"/>
      <w:lvlText w:val="%1)"/>
      <w:lvlJc w:val="left"/>
      <w:pPr>
        <w:ind w:left="720" w:hanging="360"/>
      </w:pPr>
      <w:rPr>
        <w:rFonts w:hint="default"/>
        <w:b/>
        <w:bCs/>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775767"/>
    <w:multiLevelType w:val="hybridMultilevel"/>
    <w:tmpl w:val="CE7C07C0"/>
    <w:lvl w:ilvl="0" w:tplc="A3348340">
      <w:start w:val="1"/>
      <w:numFmt w:val="decimal"/>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2818A2"/>
    <w:multiLevelType w:val="hybridMultilevel"/>
    <w:tmpl w:val="A4D8A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90708327248"/>
    <w:docVar w:name="VerbatimVersion" w:val="5.1"/>
  </w:docVars>
  <w:rsids>
    <w:rsidRoot w:val="008A260F"/>
    <w:rsid w:val="000139A3"/>
    <w:rsid w:val="000553BB"/>
    <w:rsid w:val="00062926"/>
    <w:rsid w:val="000831D9"/>
    <w:rsid w:val="00100833"/>
    <w:rsid w:val="00104529"/>
    <w:rsid w:val="00105942"/>
    <w:rsid w:val="00107396"/>
    <w:rsid w:val="00144A4C"/>
    <w:rsid w:val="00153DCF"/>
    <w:rsid w:val="00176AB0"/>
    <w:rsid w:val="00177B7D"/>
    <w:rsid w:val="0018322D"/>
    <w:rsid w:val="001B5776"/>
    <w:rsid w:val="001E527A"/>
    <w:rsid w:val="001F78CE"/>
    <w:rsid w:val="00212648"/>
    <w:rsid w:val="00251FC7"/>
    <w:rsid w:val="002855A7"/>
    <w:rsid w:val="002A12C4"/>
    <w:rsid w:val="002B146A"/>
    <w:rsid w:val="002B5E17"/>
    <w:rsid w:val="00315690"/>
    <w:rsid w:val="00316B75"/>
    <w:rsid w:val="00325646"/>
    <w:rsid w:val="003460F2"/>
    <w:rsid w:val="00373201"/>
    <w:rsid w:val="0038158C"/>
    <w:rsid w:val="003902BA"/>
    <w:rsid w:val="003A09E2"/>
    <w:rsid w:val="00407037"/>
    <w:rsid w:val="0041476D"/>
    <w:rsid w:val="004605D6"/>
    <w:rsid w:val="00460D71"/>
    <w:rsid w:val="004B1629"/>
    <w:rsid w:val="004C60E8"/>
    <w:rsid w:val="004D72F7"/>
    <w:rsid w:val="004E3579"/>
    <w:rsid w:val="004E728B"/>
    <w:rsid w:val="004F39E0"/>
    <w:rsid w:val="004F512B"/>
    <w:rsid w:val="00537BD5"/>
    <w:rsid w:val="0057268A"/>
    <w:rsid w:val="005D2912"/>
    <w:rsid w:val="005E6084"/>
    <w:rsid w:val="006065BD"/>
    <w:rsid w:val="00645FA9"/>
    <w:rsid w:val="00647866"/>
    <w:rsid w:val="00665003"/>
    <w:rsid w:val="006A2AD0"/>
    <w:rsid w:val="006C2375"/>
    <w:rsid w:val="006D4ECC"/>
    <w:rsid w:val="006D5E33"/>
    <w:rsid w:val="00722258"/>
    <w:rsid w:val="007243E5"/>
    <w:rsid w:val="00766EA0"/>
    <w:rsid w:val="007A2226"/>
    <w:rsid w:val="007B1873"/>
    <w:rsid w:val="007E656C"/>
    <w:rsid w:val="007F5B66"/>
    <w:rsid w:val="0081338E"/>
    <w:rsid w:val="00813708"/>
    <w:rsid w:val="00823A1C"/>
    <w:rsid w:val="00844949"/>
    <w:rsid w:val="00845B9D"/>
    <w:rsid w:val="00860984"/>
    <w:rsid w:val="0088173C"/>
    <w:rsid w:val="00884EA2"/>
    <w:rsid w:val="008963EA"/>
    <w:rsid w:val="008A260F"/>
    <w:rsid w:val="008B3ECB"/>
    <w:rsid w:val="008B4E85"/>
    <w:rsid w:val="008C1B2E"/>
    <w:rsid w:val="0090160E"/>
    <w:rsid w:val="0091627E"/>
    <w:rsid w:val="0097032B"/>
    <w:rsid w:val="00995B28"/>
    <w:rsid w:val="009C563F"/>
    <w:rsid w:val="009D2EAD"/>
    <w:rsid w:val="009D54B2"/>
    <w:rsid w:val="009E1922"/>
    <w:rsid w:val="009F7ED2"/>
    <w:rsid w:val="00A57824"/>
    <w:rsid w:val="00A83FCE"/>
    <w:rsid w:val="00A93661"/>
    <w:rsid w:val="00A95652"/>
    <w:rsid w:val="00AC0AB8"/>
    <w:rsid w:val="00B33C6D"/>
    <w:rsid w:val="00B4508F"/>
    <w:rsid w:val="00B55AD5"/>
    <w:rsid w:val="00B8057C"/>
    <w:rsid w:val="00BB1564"/>
    <w:rsid w:val="00BD6238"/>
    <w:rsid w:val="00BF593B"/>
    <w:rsid w:val="00BF773A"/>
    <w:rsid w:val="00BF7E81"/>
    <w:rsid w:val="00C13773"/>
    <w:rsid w:val="00C17CC8"/>
    <w:rsid w:val="00C81260"/>
    <w:rsid w:val="00C83417"/>
    <w:rsid w:val="00C9604F"/>
    <w:rsid w:val="00CA19AA"/>
    <w:rsid w:val="00CC5298"/>
    <w:rsid w:val="00CD736E"/>
    <w:rsid w:val="00CD798D"/>
    <w:rsid w:val="00CE161E"/>
    <w:rsid w:val="00CF59A8"/>
    <w:rsid w:val="00D325A9"/>
    <w:rsid w:val="00D36A8A"/>
    <w:rsid w:val="00D61409"/>
    <w:rsid w:val="00D6691E"/>
    <w:rsid w:val="00D71170"/>
    <w:rsid w:val="00D8438F"/>
    <w:rsid w:val="00D96CDE"/>
    <w:rsid w:val="00DA1C92"/>
    <w:rsid w:val="00DA1CAC"/>
    <w:rsid w:val="00DA25D4"/>
    <w:rsid w:val="00DA6538"/>
    <w:rsid w:val="00DB1AD1"/>
    <w:rsid w:val="00DE37E4"/>
    <w:rsid w:val="00DF3A42"/>
    <w:rsid w:val="00E15E75"/>
    <w:rsid w:val="00E228B8"/>
    <w:rsid w:val="00E3364C"/>
    <w:rsid w:val="00E5191F"/>
    <w:rsid w:val="00E5262C"/>
    <w:rsid w:val="00EC7DC4"/>
    <w:rsid w:val="00ED30CF"/>
    <w:rsid w:val="00EF565D"/>
    <w:rsid w:val="00F176EF"/>
    <w:rsid w:val="00F45E10"/>
    <w:rsid w:val="00F6364A"/>
    <w:rsid w:val="00F80340"/>
    <w:rsid w:val="00F85BC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2F9DA"/>
  <w15:chartTrackingRefBased/>
  <w15:docId w15:val="{4DEB9E2F-964B-47DE-96E9-A2FDA6A8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3FCE"/>
    <w:rPr>
      <w:rFonts w:ascii="Calibri" w:hAnsi="Calibri"/>
    </w:rPr>
  </w:style>
  <w:style w:type="paragraph" w:styleId="Heading1">
    <w:name w:val="heading 1"/>
    <w:aliases w:val="Pocket"/>
    <w:basedOn w:val="Normal"/>
    <w:next w:val="Normal"/>
    <w:link w:val="Heading1Char"/>
    <w:qFormat/>
    <w:rsid w:val="00A83F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3F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3F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A83F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3F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3FCE"/>
  </w:style>
  <w:style w:type="character" w:customStyle="1" w:styleId="Heading1Char">
    <w:name w:val="Heading 1 Char"/>
    <w:aliases w:val="Pocket Char"/>
    <w:basedOn w:val="DefaultParagraphFont"/>
    <w:link w:val="Heading1"/>
    <w:rsid w:val="00A83F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3F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83FC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A83FC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A83FC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A83FCE"/>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6"/>
    <w:qFormat/>
    <w:rsid w:val="00A83FC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A83FCE"/>
    <w:rPr>
      <w:color w:val="auto"/>
      <w:u w:val="none"/>
    </w:rPr>
  </w:style>
  <w:style w:type="character" w:styleId="FollowedHyperlink">
    <w:name w:val="FollowedHyperlink"/>
    <w:basedOn w:val="DefaultParagraphFont"/>
    <w:uiPriority w:val="99"/>
    <w:semiHidden/>
    <w:unhideWhenUsed/>
    <w:rsid w:val="00A83FCE"/>
    <w:rPr>
      <w:color w:val="auto"/>
      <w:u w:val="none"/>
    </w:rPr>
  </w:style>
  <w:style w:type="paragraph" w:styleId="ListParagraph">
    <w:name w:val="List Paragraph"/>
    <w:basedOn w:val="Normal"/>
    <w:uiPriority w:val="99"/>
    <w:unhideWhenUsed/>
    <w:qFormat/>
    <w:rsid w:val="00813708"/>
    <w:pPr>
      <w:ind w:left="720"/>
      <w:contextualSpacing/>
    </w:pPr>
  </w:style>
  <w:style w:type="paragraph" w:customStyle="1" w:styleId="Emphasis1">
    <w:name w:val="Emphasis1"/>
    <w:basedOn w:val="Normal"/>
    <w:link w:val="Emphasis"/>
    <w:autoRedefine/>
    <w:uiPriority w:val="7"/>
    <w:qFormat/>
    <w:rsid w:val="00153DC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
    <w:basedOn w:val="Heading1"/>
    <w:link w:val="Hyperlink"/>
    <w:autoRedefine/>
    <w:uiPriority w:val="99"/>
    <w:qFormat/>
    <w:rsid w:val="00153DCF"/>
    <w:pPr>
      <w:keepNext w:val="0"/>
      <w:keepLines w:val="0"/>
      <w:spacing w:line="254"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caredive.com/news/12k-striking-nurses-barred-from-returning-to-work-at-boston-hospital/447088/" TargetMode="External"/><Relationship Id="rId13" Type="http://schemas.openxmlformats.org/officeDocument/2006/relationships/hyperlink" Target="https://www.healthcaredive.com/news/allina-to-search-for-1400-nurses-in-face-of-possible-strike/421079/" TargetMode="External"/><Relationship Id="rId3" Type="http://schemas.openxmlformats.org/officeDocument/2006/relationships/styles" Target="styles.xml"/><Relationship Id="rId7" Type="http://schemas.openxmlformats.org/officeDocument/2006/relationships/hyperlink" Target="https://untappedcities.com/2020/06/12/the-week-without-police-what-we-can-learn-from-the-1971-police-strike/" TargetMode="External"/><Relationship Id="rId12" Type="http://schemas.openxmlformats.org/officeDocument/2006/relationships/hyperlink" Target="https://www.healthcaredive.com/news/4800-striking-nurses-cost-allina-health-104-million/4305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kpress.org/our-enemies-in-blue.html" TargetMode="External"/><Relationship Id="rId11" Type="http://schemas.openxmlformats.org/officeDocument/2006/relationships/hyperlink" Target="http://www.beckershospitalreview.com/quality/cms-puts-allina-hospital-in-immediate-jeopardy-for-drug-error-during-nurses-strike.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space.mit.edu/openaccess-disseminate/1721.1/71824" TargetMode="External"/><Relationship Id="rId4" Type="http://schemas.openxmlformats.org/officeDocument/2006/relationships/settings" Target="settings.xml"/><Relationship Id="rId9" Type="http://schemas.openxmlformats.org/officeDocument/2006/relationships/hyperlink" Target="https://www.bostonglobe.com/metro/2017/07/17/tufts-medical-center-nurses-expected-return-work-monday/fXGBic58UjRv8934CeVgDJ/story.html" TargetMode="External"/><Relationship Id="rId14" Type="http://schemas.openxmlformats.org/officeDocument/2006/relationships/hyperlink" Target="https://www.bizjournals.com/boston/blog/health-care/2016/06/brigham-nurses-strike-already-costing-hospita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om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406</TotalTime>
  <Pages>10</Pages>
  <Words>5241</Words>
  <Characters>29875</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Cooper</dc:creator>
  <cp:keywords>5.1.1</cp:keywords>
  <dc:description/>
  <cp:lastModifiedBy>Daniel Lombardo</cp:lastModifiedBy>
  <cp:revision>19</cp:revision>
  <dcterms:created xsi:type="dcterms:W3CDTF">2021-11-05T18:54:00Z</dcterms:created>
  <dcterms:modified xsi:type="dcterms:W3CDTF">2021-12-02T20:27:00Z</dcterms:modified>
</cp:coreProperties>
</file>