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7A262A" w14:textId="5A3C2632" w:rsidR="00242766" w:rsidRDefault="00242766" w:rsidP="00242766">
      <w:pPr>
        <w:pStyle w:val="Heading1"/>
      </w:pPr>
      <w:r>
        <w:t xml:space="preserve">1AC vs. </w:t>
      </w:r>
      <w:r>
        <w:t>Peter Eaton</w:t>
      </w:r>
    </w:p>
    <w:p w14:paraId="7C16ECA6" w14:textId="77777777" w:rsidR="00242766" w:rsidRPr="0007420E" w:rsidRDefault="00242766" w:rsidP="00242766">
      <w:pPr>
        <w:pStyle w:val="Heading2"/>
        <w:rPr>
          <w:rFonts w:cs="Calibri"/>
        </w:rPr>
      </w:pPr>
      <w:r w:rsidRPr="0007420E">
        <w:rPr>
          <w:rFonts w:cs="Calibri"/>
        </w:rPr>
        <w:t>1ac</w:t>
      </w:r>
    </w:p>
    <w:p w14:paraId="1681A2E1" w14:textId="77777777" w:rsidR="00242766" w:rsidRPr="0007420E" w:rsidRDefault="00242766" w:rsidP="00242766">
      <w:pPr>
        <w:pStyle w:val="Heading3"/>
        <w:rPr>
          <w:rFonts w:cs="Calibri"/>
        </w:rPr>
      </w:pPr>
      <w:r w:rsidRPr="0007420E">
        <w:rPr>
          <w:rFonts w:cs="Calibri"/>
        </w:rPr>
        <w:t>Framework</w:t>
      </w:r>
    </w:p>
    <w:p w14:paraId="06524DE9" w14:textId="77777777" w:rsidR="00242766" w:rsidRPr="0007420E" w:rsidRDefault="00242766" w:rsidP="00242766">
      <w:pPr>
        <w:pStyle w:val="Heading4"/>
        <w:rPr>
          <w:rFonts w:cs="Calibri"/>
        </w:rPr>
      </w:pPr>
      <w:r w:rsidRPr="0007420E">
        <w:rPr>
          <w:rFonts w:cs="Calibri"/>
        </w:rPr>
        <w:t>Freedom is a primary ethical good –</w:t>
      </w:r>
    </w:p>
    <w:p w14:paraId="1E8391A7" w14:textId="77777777" w:rsidR="00242766" w:rsidRPr="0007420E" w:rsidRDefault="00242766" w:rsidP="00242766">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bracketed for grammar and gendered language </w:t>
      </w:r>
    </w:p>
    <w:p w14:paraId="38777B60" w14:textId="77777777" w:rsidR="00242766" w:rsidRPr="0007420E" w:rsidRDefault="00242766" w:rsidP="00242766">
      <w:pPr>
        <w:rPr>
          <w:sz w:val="16"/>
          <w:szCs w:val="16"/>
        </w:rPr>
      </w:pPr>
      <w:r w:rsidRPr="0007420E">
        <w:rPr>
          <w:sz w:val="16"/>
          <w:szCs w:val="16"/>
        </w:rPr>
        <w:t xml:space="preserve">[Alan Gewirth,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Iss. 1 Article 5, 1984, https://scholarship.law.nd.edu/ajj/vol29/iss1/5/, DOA:9-10-2018 // WWBW Recut LHP AV]</w:t>
      </w:r>
    </w:p>
    <w:p w14:paraId="5AC4E532" w14:textId="77777777" w:rsidR="00242766" w:rsidRPr="0007420E" w:rsidRDefault="00242766" w:rsidP="00242766">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proofErr w:type="gramStart"/>
      <w:r w:rsidRPr="0007420E">
        <w:rPr>
          <w:b/>
          <w:bCs/>
          <w:u w:val="single"/>
        </w:rPr>
        <w:t>acts</w:t>
      </w:r>
      <w:proofErr w:type="gramEnd"/>
      <w:r w:rsidRPr="0007420E">
        <w:rPr>
          <w:b/>
          <w:bCs/>
          <w:u w:val="single"/>
        </w:rPr>
        <w:t xml:space="preserve">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w:t>
      </w:r>
      <w:proofErr w:type="gramStart"/>
      <w:r w:rsidRPr="00707B98">
        <w:rPr>
          <w:b/>
          <w:bCs/>
          <w:highlight w:val="yellow"/>
          <w:u w:val="single"/>
        </w:rPr>
        <w:t>and also</w:t>
      </w:r>
      <w:proofErr w:type="gramEnd"/>
      <w:r w:rsidRPr="00707B98">
        <w:rPr>
          <w:b/>
          <w:bCs/>
          <w:highlight w:val="yellow"/>
          <w:u w:val="single"/>
        </w:rPr>
        <w:t xml:space="preserve">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07420E">
        <w:rPr>
          <w:sz w:val="10"/>
        </w:rPr>
        <w:t>), because</w:t>
      </w:r>
      <w:proofErr w:type="gramEnd"/>
      <w:r w:rsidRPr="0007420E">
        <w:rPr>
          <w:sz w:val="10"/>
        </w:rPr>
        <w:t xml:space="preserve"> it combines the formal consideration of consistency with the material consideration of the generic features and rights of action.</w:t>
      </w:r>
    </w:p>
    <w:p w14:paraId="4E998867" w14:textId="77777777" w:rsidR="00242766" w:rsidRPr="0007420E" w:rsidRDefault="00242766" w:rsidP="00242766">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7312BE11" w14:textId="77777777" w:rsidR="00242766" w:rsidRPr="0007420E" w:rsidRDefault="00242766" w:rsidP="00242766">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31128C89" w14:textId="77777777" w:rsidR="00242766" w:rsidRPr="0007420E" w:rsidRDefault="00242766" w:rsidP="00242766">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07420E">
        <w:rPr>
          <w:sz w:val="16"/>
        </w:rPr>
        <w:t>whether or not</w:t>
      </w:r>
      <w:proofErr w:type="gramEnd"/>
      <w:r w:rsidRPr="0007420E">
        <w:rPr>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w:t>
      </w:r>
      <w:proofErr w:type="gramStart"/>
      <w:r w:rsidRPr="0007420E">
        <w:rPr>
          <w:b/>
          <w:u w:val="single"/>
        </w:rPr>
        <w:t>and also</w:t>
      </w:r>
      <w:proofErr w:type="gramEnd"/>
      <w:r w:rsidRPr="0007420E">
        <w:rPr>
          <w:b/>
          <w:u w:val="single"/>
        </w:rPr>
        <w:t xml:space="preserve">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w:t>
      </w:r>
      <w:proofErr w:type="gramStart"/>
      <w:r w:rsidRPr="0007420E">
        <w:rPr>
          <w:sz w:val="16"/>
        </w:rPr>
        <w:t>and also</w:t>
      </w:r>
      <w:proofErr w:type="gramEnd"/>
      <w:r w:rsidRPr="0007420E">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xml:space="preserve">, as an </w:t>
      </w:r>
      <w:proofErr w:type="gramStart"/>
      <w:r w:rsidRPr="0007420E">
        <w:rPr>
          <w:b/>
          <w:u w:val="single"/>
        </w:rPr>
        <w:t>end in itself</w:t>
      </w:r>
      <w:proofErr w:type="gramEnd"/>
      <w:r w:rsidRPr="0007420E">
        <w:rPr>
          <w:b/>
          <w:u w:val="single"/>
        </w:rPr>
        <w:t>.</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07420E">
        <w:rPr>
          <w:sz w:val="16"/>
        </w:rPr>
        <w:t>good</w:t>
      </w:r>
      <w:proofErr w:type="gramEnd"/>
      <w:r w:rsidRPr="0007420E">
        <w:rPr>
          <w:sz w:val="16"/>
        </w:rPr>
        <w:t xml:space="preserve"> or evil, have equal (absolute) worth as ends in themselves. For Kantian ethics </w:t>
      </w:r>
      <w:r w:rsidRPr="0007420E">
        <w:rPr>
          <w:b/>
          <w:u w:val="single"/>
        </w:rPr>
        <w:t xml:space="preserve">the rational nature in every person is an end </w:t>
      </w:r>
      <w:proofErr w:type="gramStart"/>
      <w:r w:rsidRPr="0007420E">
        <w:rPr>
          <w:b/>
          <w:u w:val="single"/>
        </w:rPr>
        <w:t>in itself whether</w:t>
      </w:r>
      <w:proofErr w:type="gramEnd"/>
      <w:r w:rsidRPr="0007420E">
        <w:rPr>
          <w:b/>
          <w:u w:val="single"/>
        </w:rPr>
        <w:t xml:space="preserve"> the person is morally good or bad.</w:t>
      </w:r>
    </w:p>
    <w:p w14:paraId="2FA62F13" w14:textId="77777777" w:rsidR="00242766" w:rsidRPr="00F60A9D" w:rsidRDefault="00242766" w:rsidP="00242766">
      <w:pPr>
        <w:pStyle w:val="Heading4"/>
        <w:rPr>
          <w:rFonts w:cs="Calibri"/>
        </w:rPr>
      </w:pPr>
      <w:r w:rsidRPr="00F60A9D">
        <w:rPr>
          <w:rFonts w:cs="Calibri"/>
        </w:rPr>
        <w:t xml:space="preserve">There are two models of freedom—the non-interference model and the non-domination model. The non-interference model holds that a person’s freedom is violated if they are </w:t>
      </w:r>
      <w:proofErr w:type="gramStart"/>
      <w:r w:rsidRPr="00F60A9D">
        <w:rPr>
          <w:rFonts w:cs="Calibri"/>
        </w:rPr>
        <w:t>actually interfered</w:t>
      </w:r>
      <w:proofErr w:type="gramEnd"/>
      <w:r w:rsidRPr="00F60A9D">
        <w:rPr>
          <w:rFonts w:cs="Calibri"/>
        </w:rPr>
        <w:t xml:space="preserve">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1568B470" w14:textId="77777777" w:rsidR="00242766" w:rsidRPr="00BA7908" w:rsidRDefault="00242766" w:rsidP="00242766">
      <w:pPr>
        <w:rPr>
          <w:sz w:val="16"/>
          <w:szCs w:val="16"/>
        </w:rPr>
      </w:pPr>
      <w:r w:rsidRPr="00BA7908">
        <w:rPr>
          <w:sz w:val="16"/>
          <w:szCs w:val="16"/>
        </w:rPr>
        <w:t>Philip Pettit, “Legitimacy and Justice in Republican Perspective” Current Legal Problems, 2012 RE Recut LHP AV</w:t>
      </w:r>
    </w:p>
    <w:p w14:paraId="6CDED991" w14:textId="77777777" w:rsidR="00242766" w:rsidRPr="00F60A9D" w:rsidRDefault="00242766" w:rsidP="00242766">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three conditions, the basis on which the fundamental or basic liberties </w:t>
      </w:r>
      <w:proofErr w:type="gramStart"/>
      <w:r w:rsidRPr="00F60A9D">
        <w:rPr>
          <w:b/>
          <w:bCs/>
          <w:u w:val="single"/>
        </w:rPr>
        <w:t>have to</w:t>
      </w:r>
      <w:proofErr w:type="gramEnd"/>
      <w:r w:rsidRPr="00F60A9D">
        <w:rPr>
          <w:b/>
          <w:bCs/>
          <w:u w:val="single"/>
        </w:rPr>
        <w:t xml:space="preserve"> be secured for civic freedom in the republican sense is a basis in public law</w:t>
      </w:r>
      <w:r w:rsidRPr="00F60A9D">
        <w:rPr>
          <w:sz w:val="10"/>
        </w:rPr>
        <w:t xml:space="preserve">. As a matter of shared awareness amongst the citizenry, it </w:t>
      </w:r>
      <w:proofErr w:type="gramStart"/>
      <w:r w:rsidRPr="00F60A9D">
        <w:rPr>
          <w:sz w:val="10"/>
        </w:rPr>
        <w:t>has to</w:t>
      </w:r>
      <w:proofErr w:type="gramEnd"/>
      <w:r w:rsidRPr="00F60A9D">
        <w:rPr>
          <w:sz w:val="10"/>
        </w:rPr>
        <w:t xml:space="preserve">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 xml:space="preserve">be secured </w:t>
      </w:r>
      <w:proofErr w:type="gramStart"/>
      <w:r w:rsidRPr="00707B98">
        <w:rPr>
          <w:b/>
          <w:bCs/>
          <w:highlight w:val="yellow"/>
          <w:u w:val="single"/>
        </w:rPr>
        <w:t>on the basis of</w:t>
      </w:r>
      <w:proofErr w:type="gramEnd"/>
      <w:r w:rsidRPr="00707B98">
        <w:rPr>
          <w:b/>
          <w:bCs/>
          <w:highlight w:val="yellow"/>
          <w:u w:val="single"/>
        </w:rPr>
        <w:t xml:space="preserve">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w:t>
      </w:r>
      <w:proofErr w:type="gramStart"/>
      <w:r w:rsidRPr="00F60A9D">
        <w:rPr>
          <w:sz w:val="10"/>
        </w:rPr>
        <w:t>pretty straightforward</w:t>
      </w:r>
      <w:proofErr w:type="gramEnd"/>
      <w:r w:rsidRPr="00F60A9D">
        <w:rPr>
          <w:sz w:val="10"/>
        </w:rPr>
        <w:t xml:space="preserve">.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 xml:space="preserve">This abstract answer points us in the direction that a satisfactory theory of legitimacy </w:t>
      </w:r>
      <w:proofErr w:type="gramStart"/>
      <w:r w:rsidRPr="00F60A9D">
        <w:rPr>
          <w:b/>
          <w:bCs/>
          <w:u w:val="single"/>
        </w:rPr>
        <w:t>has to</w:t>
      </w:r>
      <w:proofErr w:type="gramEnd"/>
      <w:r w:rsidRPr="00F60A9D">
        <w:rPr>
          <w:b/>
          <w:bCs/>
          <w:u w:val="single"/>
        </w:rPr>
        <w:t xml:space="preserve">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3C4D8850" w14:textId="77777777" w:rsidR="00242766" w:rsidRPr="007C26D7" w:rsidRDefault="00242766" w:rsidP="00242766">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057329A0" w14:textId="77777777" w:rsidR="00242766" w:rsidRDefault="00242766" w:rsidP="00242766">
      <w:pPr>
        <w:pStyle w:val="Heading4"/>
      </w:pPr>
      <w:r w:rsidRPr="0007420E">
        <w:t>Impact calc</w:t>
      </w:r>
      <w:r>
        <w:t xml:space="preserve"> – power can be exercised non-arbitrarily insofar as those interfered with have control over domination, Pettit 2:</w:t>
      </w:r>
    </w:p>
    <w:p w14:paraId="2E109A52" w14:textId="77777777" w:rsidR="00242766" w:rsidRPr="00DA77C9" w:rsidRDefault="00242766" w:rsidP="00242766">
      <w:r>
        <w:t>Pettit P. Freedom in the market. Politics, Philosophy &amp; Economics. 2006;5(2):131-149. doi:10.1177/1470594X06064218 //LHP AV Accessed 7/4/21</w:t>
      </w:r>
    </w:p>
    <w:p w14:paraId="4DFD024C" w14:textId="77777777" w:rsidR="00242766" w:rsidRPr="00E80A12" w:rsidRDefault="00242766" w:rsidP="00242766">
      <w:pPr>
        <w:rPr>
          <w:sz w:val="10"/>
        </w:rPr>
      </w:pPr>
      <w:proofErr w:type="gramStart"/>
      <w:r w:rsidRPr="00E80A12">
        <w:rPr>
          <w:sz w:val="10"/>
        </w:rPr>
        <w:t>In order to</w:t>
      </w:r>
      <w:proofErr w:type="gramEnd"/>
      <w:r w:rsidRPr="00E80A12">
        <w:rPr>
          <w:sz w:val="10"/>
        </w:rPr>
        <w:t xml:space="preserve">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 xml:space="preserve">I </w:t>
      </w:r>
      <w:proofErr w:type="gramStart"/>
      <w:r w:rsidRPr="00DA77C9">
        <w:rPr>
          <w:b/>
          <w:bCs/>
          <w:u w:val="single"/>
        </w:rPr>
        <w:t>have to</w:t>
      </w:r>
      <w:proofErr w:type="gramEnd"/>
      <w:r w:rsidRPr="00DA77C9">
        <w:rPr>
          <w:b/>
          <w:bCs/>
          <w:u w:val="single"/>
        </w:rPr>
        <w:t xml:space="preserve">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w:t>
      </w:r>
      <w:proofErr w:type="gramStart"/>
      <w:r w:rsidRPr="00E80A12">
        <w:rPr>
          <w:sz w:val="10"/>
        </w:rPr>
        <w:t>agency</w:t>
      </w:r>
      <w:proofErr w:type="gramEnd"/>
      <w:r w:rsidRPr="00E80A12">
        <w:rPr>
          <w:sz w:val="10"/>
        </w:rPr>
        <w:t xml:space="preserve">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w:t>
      </w:r>
      <w:proofErr w:type="gramStart"/>
      <w:r w:rsidRPr="00E80A12">
        <w:rPr>
          <w:sz w:val="10"/>
        </w:rPr>
        <w:t>But,</w:t>
      </w:r>
      <w:proofErr w:type="gramEnd"/>
      <w:r w:rsidRPr="00E80A12">
        <w:rPr>
          <w:sz w:val="10"/>
        </w:rPr>
        <w:t xml:space="preserve">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7E4DF486" w14:textId="77777777" w:rsidR="00242766" w:rsidRPr="0007420E" w:rsidRDefault="00242766" w:rsidP="00242766">
      <w:pPr>
        <w:pStyle w:val="Heading4"/>
      </w:pPr>
      <w:r w:rsidRPr="0007420E">
        <w:t>Prefer –</w:t>
      </w:r>
    </w:p>
    <w:p w14:paraId="0FAAAD7F" w14:textId="77777777" w:rsidR="00242766" w:rsidRPr="00F60A9D" w:rsidRDefault="00242766" w:rsidP="00242766">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glang:</w:t>
      </w:r>
    </w:p>
    <w:p w14:paraId="21CE9B82" w14:textId="77777777" w:rsidR="00242766" w:rsidRPr="00BA7908" w:rsidRDefault="00242766" w:rsidP="00242766">
      <w:pPr>
        <w:rPr>
          <w:sz w:val="16"/>
          <w:szCs w:val="16"/>
        </w:rPr>
      </w:pPr>
      <w:r w:rsidRPr="00BA7908">
        <w:rPr>
          <w:sz w:val="16"/>
          <w:szCs w:val="16"/>
        </w:rPr>
        <w:t>PETTIT, PHILIP. “THE DOMINATION COMPLAINT.” Nomos, vol. 46, 2005, pp. 87–117. JSTOR, www.jstor.org/stable/24220143. Accessed 19 Aug. 2020.</w:t>
      </w:r>
    </w:p>
    <w:p w14:paraId="0E3090D0" w14:textId="77777777" w:rsidR="00242766" w:rsidRPr="00F60A9D" w:rsidRDefault="00242766" w:rsidP="00242766">
      <w:pPr>
        <w:rPr>
          <w:sz w:val="16"/>
        </w:rPr>
      </w:pPr>
      <w:r w:rsidRPr="003268AF">
        <w:rPr>
          <w:rStyle w:val="StyleUnderline"/>
          <w:b/>
          <w:bCs/>
          <w:highlight w:val="yellow"/>
        </w:rPr>
        <w:t>When</w:t>
      </w:r>
      <w:r w:rsidRPr="003268AF">
        <w:rPr>
          <w:rStyle w:val="StyleUnderline"/>
          <w:b/>
          <w:bCs/>
        </w:rPr>
        <w:t xml:space="preserve"> </w:t>
      </w:r>
      <w:proofErr w:type="gramStart"/>
      <w:r w:rsidRPr="003268AF">
        <w:rPr>
          <w:rStyle w:val="StyleUnderline"/>
          <w:b/>
          <w:bCs/>
        </w:rPr>
        <w:t>a number of</w:t>
      </w:r>
      <w:proofErr w:type="gramEnd"/>
      <w:r w:rsidRPr="003268AF">
        <w:rPr>
          <w:rStyle w:val="StyleUnderline"/>
          <w:b/>
          <w:bCs/>
        </w:rPr>
        <w:t xml:space="preserve">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w:t>
      </w:r>
      <w:proofErr w:type="gramStart"/>
      <w:r w:rsidRPr="00F60A9D">
        <w:rPr>
          <w:sz w:val="16"/>
        </w:rPr>
        <w:t>absolutely reasonable</w:t>
      </w:r>
      <w:proofErr w:type="gramEnd"/>
      <w:r w:rsidRPr="00F60A9D">
        <w:rPr>
          <w:sz w:val="16"/>
        </w:rPr>
        <w:t xml:space="preserv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 xml:space="preserve">they will have no reason to take the dominated person </w:t>
      </w:r>
      <w:proofErr w:type="gramStart"/>
      <w:r w:rsidRPr="003268AF">
        <w:rPr>
          <w:rStyle w:val="StyleUnderline"/>
          <w:b/>
          <w:bCs/>
        </w:rPr>
        <w:t>really seriously</w:t>
      </w:r>
      <w:proofErr w:type="gramEnd"/>
      <w:r w:rsidRPr="003268AF">
        <w:rPr>
          <w:rStyle w:val="StyleUnderline"/>
          <w:b/>
          <w:bCs/>
        </w:rPr>
        <w:t>; they will have no reason to grant that person a real voice</w:t>
      </w:r>
      <w:r w:rsidRPr="00F60A9D">
        <w:rPr>
          <w:sz w:val="16"/>
        </w:rPr>
        <w:t xml:space="preserve"> or give him or her a genuine hearing. </w:t>
      </w:r>
    </w:p>
    <w:p w14:paraId="78303315" w14:textId="77777777" w:rsidR="00242766" w:rsidRPr="00F60A9D" w:rsidRDefault="00242766" w:rsidP="00242766">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6C249D52" w14:textId="77777777" w:rsidR="00242766" w:rsidRPr="00BA7908" w:rsidRDefault="00242766" w:rsidP="00242766">
      <w:pPr>
        <w:rPr>
          <w:sz w:val="16"/>
          <w:szCs w:val="16"/>
        </w:rPr>
      </w:pPr>
      <w:r w:rsidRPr="00BA7908">
        <w:rPr>
          <w:sz w:val="16"/>
          <w:szCs w:val="16"/>
        </w:rPr>
        <w:t>PETTIT, PHILIP. “THE DOMINATION COMPLAINT.” Nomos, vol. 46, 2005, pp. 87–117. JSTOR, www.jstor.org/stable/24220143. Accessed 19 Aug. 2020.</w:t>
      </w:r>
    </w:p>
    <w:p w14:paraId="53B433D2" w14:textId="77777777" w:rsidR="00242766" w:rsidRPr="00F60A9D" w:rsidRDefault="00242766" w:rsidP="00242766">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4334E1D2" w14:textId="77777777" w:rsidR="00242766" w:rsidRPr="00EF4D9C" w:rsidRDefault="00242766" w:rsidP="00242766">
      <w:pPr>
        <w:pStyle w:val="Heading4"/>
      </w:pPr>
      <w:r w:rsidRPr="00EF4D9C">
        <w:t xml:space="preserve">3] Sociality – </w:t>
      </w:r>
      <w:r>
        <w:t xml:space="preserve">Agents are constructed by recognition through the other. </w:t>
      </w:r>
      <w:r w:rsidRPr="00EF4D9C">
        <w:t xml:space="preserve">However, that leaves agents vulnerable to denial by the not-I. </w:t>
      </w:r>
      <w:r>
        <w:t xml:space="preserve">This </w:t>
      </w:r>
      <w:r w:rsidRPr="00EF4D9C">
        <w:t>commits agents to mutual recognition. Wood</w:t>
      </w:r>
      <w:r>
        <w:t>:</w:t>
      </w:r>
    </w:p>
    <w:p w14:paraId="5EC809A8" w14:textId="77777777" w:rsidR="00242766" w:rsidRPr="00A070CE" w:rsidRDefault="00242766" w:rsidP="00242766">
      <w:r w:rsidRPr="00A070CE">
        <w:t>Allen W. Wood, "Fichte's Philosophy of Right and Ethics," forthcoming in Günter Zöller (ed). The Cambridge Companion to Fichte. New York: Cambridge University Press.</w:t>
      </w:r>
    </w:p>
    <w:p w14:paraId="3B27601A" w14:textId="77777777" w:rsidR="00242766" w:rsidRPr="00EF4D9C" w:rsidRDefault="00242766" w:rsidP="00242766">
      <w:pPr>
        <w:rPr>
          <w:b/>
          <w:bCs/>
          <w:u w:val="single"/>
        </w:rPr>
      </w:pPr>
      <w:r w:rsidRPr="000E4979">
        <w:rPr>
          <w:sz w:val="10"/>
        </w:rPr>
        <w:t xml:space="preserve">To understand another as a rational being making such a demand, and to display such understanding in action is to "recognize" (anerkennen) the other (GA I/3:353).  </w:t>
      </w:r>
      <w:r w:rsidRPr="008742FE">
        <w:rPr>
          <w:b/>
          <w:bCs/>
          <w:highlight w:val="yellow"/>
          <w:u w:val="single"/>
        </w:rPr>
        <w:t>Since every free being necessarily wills</w:t>
      </w:r>
      <w:r w:rsidRPr="006620DC">
        <w:rPr>
          <w:b/>
          <w:bCs/>
          <w:u w:val="single"/>
        </w:rPr>
        <w:t xml:space="preserve"> to make use of </w:t>
      </w:r>
      <w:r w:rsidRPr="008742FE">
        <w:rPr>
          <w:b/>
          <w:bCs/>
          <w:highlight w:val="yellow"/>
          <w:u w:val="single"/>
        </w:rPr>
        <w:t>its freedom, the basic demand I necessarily make</w:t>
      </w:r>
      <w:r w:rsidRPr="006620DC">
        <w:rPr>
          <w:b/>
          <w:bCs/>
          <w:u w:val="single"/>
        </w:rPr>
        <w:t xml:space="preserve"> on every other free being </w:t>
      </w:r>
      <w:r w:rsidRPr="008742FE">
        <w:rPr>
          <w:b/>
          <w:bCs/>
          <w:highlight w:val="yellow"/>
          <w:u w:val="single"/>
        </w:rPr>
        <w:t xml:space="preserve">is that it should </w:t>
      </w:r>
      <w:r w:rsidRPr="006620DC">
        <w:rPr>
          <w:b/>
          <w:bCs/>
          <w:u w:val="single"/>
        </w:rPr>
        <w:t xml:space="preserve">limit its action in such a way that I am </w:t>
      </w:r>
      <w:r w:rsidRPr="008742FE">
        <w:rPr>
          <w:b/>
          <w:bCs/>
          <w:highlight w:val="yellow"/>
          <w:u w:val="single"/>
        </w:rPr>
        <w:t>allow</w:t>
      </w:r>
      <w:r w:rsidRPr="006620DC">
        <w:rPr>
          <w:b/>
          <w:bCs/>
          <w:u w:val="single"/>
        </w:rPr>
        <w:t xml:space="preserve">ed a sphere for </w:t>
      </w:r>
      <w:r w:rsidRPr="008742FE">
        <w:rPr>
          <w:b/>
          <w:bCs/>
          <w:highlight w:val="yellow"/>
          <w:u w:val="single"/>
        </w:rPr>
        <w:t>the exercise of my freedom</w:t>
      </w:r>
      <w:r w:rsidRPr="008742FE">
        <w:rPr>
          <w:sz w:val="10"/>
          <w:highlight w:val="yellow"/>
        </w:rPr>
        <w:t xml:space="preserve"> </w:t>
      </w:r>
      <w:r w:rsidRPr="000E4979">
        <w:rPr>
          <w:sz w:val="10"/>
        </w:rPr>
        <w:t>(GA I/3:357-358).  Fichte argues that for this reason</w:t>
      </w:r>
      <w:r w:rsidRPr="006620DC">
        <w:rPr>
          <w:b/>
          <w:bCs/>
          <w:u w:val="single"/>
        </w:rPr>
        <w:t xml:space="preserve"> </w:t>
      </w:r>
      <w:r w:rsidRPr="008742FE">
        <w:rPr>
          <w:b/>
          <w:bCs/>
          <w:highlight w:val="yellow"/>
          <w:u w:val="single"/>
        </w:rPr>
        <w:t>I must assume that others will recognize me</w:t>
      </w:r>
      <w:r w:rsidRPr="000E4979">
        <w:rPr>
          <w:sz w:val="10"/>
        </w:rPr>
        <w:t xml:space="preserve">, but </w:t>
      </w:r>
      <w:r w:rsidRPr="008742FE">
        <w:rPr>
          <w:b/>
          <w:bCs/>
          <w:highlight w:val="yellow"/>
          <w:u w:val="single"/>
        </w:rPr>
        <w:t xml:space="preserve">since I cannot expect others to do so unless I treat them as rational </w:t>
      </w:r>
      <w:r w:rsidRPr="006620DC">
        <w:rPr>
          <w:b/>
          <w:bCs/>
          <w:u w:val="single"/>
        </w:rPr>
        <w:t xml:space="preserve">beings, </w:t>
      </w:r>
      <w:r w:rsidRPr="008742FE">
        <w:rPr>
          <w:b/>
          <w:bCs/>
          <w:highlight w:val="yellow"/>
          <w:u w:val="single"/>
        </w:rPr>
        <w:t xml:space="preserve">I am bound </w:t>
      </w:r>
      <w:r w:rsidRPr="006620DC">
        <w:rPr>
          <w:b/>
          <w:bCs/>
          <w:u w:val="single"/>
        </w:rPr>
        <w:t>by mere logical consistency</w:t>
      </w:r>
      <w:r w:rsidRPr="000E4979">
        <w:rPr>
          <w:sz w:val="10"/>
        </w:rPr>
        <w:t xml:space="preserve"> (and prior to any moral requirement) </w:t>
      </w:r>
      <w:r w:rsidRPr="008742FE">
        <w:rPr>
          <w:b/>
          <w:bCs/>
          <w:highlight w:val="yellow"/>
          <w:u w:val="single"/>
        </w:rPr>
        <w:t xml:space="preserve">to recognize all others </w:t>
      </w:r>
      <w:r w:rsidRPr="006620DC">
        <w:rPr>
          <w:b/>
          <w:bCs/>
          <w:u w:val="single"/>
        </w:rPr>
        <w:t>and treat them accordingly</w:t>
      </w:r>
      <w:r w:rsidRPr="000E4979">
        <w:rPr>
          <w:sz w:val="10"/>
        </w:rPr>
        <w:t xml:space="preserve"> (GA I/3:349-356). </w:t>
      </w:r>
      <w:r w:rsidRPr="006620DC">
        <w:rPr>
          <w:b/>
          <w:bCs/>
          <w:u w:val="single"/>
        </w:rPr>
        <w:t xml:space="preserve">Recognition must be presupposed as the condition of all interactions between free beings, and it must be presupposed </w:t>
      </w:r>
      <w:r w:rsidRPr="008742FE">
        <w:rPr>
          <w:b/>
          <w:bCs/>
          <w:highlight w:val="yellow"/>
          <w:u w:val="single"/>
        </w:rPr>
        <w:t>as a reciprocal relation</w:t>
      </w:r>
      <w:r w:rsidRPr="000E4979">
        <w:rPr>
          <w:sz w:val="10"/>
        </w:rPr>
        <w:t xml:space="preserve">, which Fichte calls the "relation of right". It grounds the "principle of right": "I must in all cases recognize the free being outside me as such, </w:t>
      </w:r>
      <w:proofErr w:type="gramStart"/>
      <w:r w:rsidRPr="000E4979">
        <w:rPr>
          <w:sz w:val="10"/>
        </w:rPr>
        <w:t>i.e.</w:t>
      </w:r>
      <w:proofErr w:type="gramEnd"/>
      <w:r w:rsidRPr="000E4979">
        <w:rPr>
          <w:sz w:val="10"/>
        </w:rPr>
        <w:t xml:space="preserve"> limit my freedom through the concept of the possibility of its freedom" (GA I/3:358).    By the principle of right each free being is to have an external sphere for the exercise of its freedom, and others are to limit their freedom accordingly.  This external sphere begins at the point of origin of one's action on the external world itself. </w:t>
      </w:r>
      <w:r w:rsidRPr="006620DC">
        <w:rPr>
          <w:b/>
          <w:bCs/>
          <w:u w:val="single"/>
        </w:rPr>
        <w:t xml:space="preserve">We have seen that </w:t>
      </w:r>
      <w:r w:rsidRPr="00EF4D9C">
        <w:rPr>
          <w:b/>
          <w:bCs/>
          <w:highlight w:val="yellow"/>
          <w:u w:val="single"/>
        </w:rPr>
        <w:t>the I must be limited by a not-I</w:t>
      </w:r>
      <w:r w:rsidRPr="006620DC">
        <w:rPr>
          <w:b/>
          <w:bCs/>
          <w:u w:val="single"/>
        </w:rPr>
        <w:t>.</w:t>
      </w:r>
      <w:r w:rsidRPr="000E4979">
        <w:rPr>
          <w:sz w:val="10"/>
        </w:rPr>
        <w:t xml:space="preserve"> Fichte interprets as saying that </w:t>
      </w:r>
      <w:r w:rsidRPr="006620DC">
        <w:rPr>
          <w:b/>
          <w:bCs/>
          <w:u w:val="single"/>
        </w:rPr>
        <w:t>the I and an external, material world must exercise a mutual causal influence on one another</w:t>
      </w:r>
      <w:r w:rsidRPr="000E4979">
        <w:rPr>
          <w:sz w:val="10"/>
        </w:rPr>
        <w:t xml:space="preserve">.  But </w:t>
      </w:r>
      <w:r w:rsidRPr="006620DC">
        <w:rPr>
          <w:b/>
          <w:bCs/>
          <w:u w:val="single"/>
        </w:rPr>
        <w:t xml:space="preserve">since only matter can act on matter, the I too must be matter – or at least it must have a material vehicle for its relations of activity and passivity to the not-I. To be an I therefore, one must be embodied, and the starting point of the external sphere recognized by others must be its body </w:t>
      </w:r>
    </w:p>
    <w:p w14:paraId="709E98C3" w14:textId="77777777" w:rsidR="00242766" w:rsidRPr="0007420E" w:rsidRDefault="00242766" w:rsidP="00242766">
      <w:pPr>
        <w:pStyle w:val="Heading3"/>
        <w:rPr>
          <w:rFonts w:cs="Calibri"/>
        </w:rPr>
      </w:pPr>
      <w:r w:rsidRPr="0007420E">
        <w:rPr>
          <w:rFonts w:cs="Calibri"/>
        </w:rPr>
        <w:t>Contention</w:t>
      </w:r>
    </w:p>
    <w:p w14:paraId="0F577072" w14:textId="77777777" w:rsidR="00242766" w:rsidRPr="00F36497" w:rsidRDefault="00242766" w:rsidP="00242766">
      <w:pPr>
        <w:pStyle w:val="Heading4"/>
      </w:pPr>
      <w:r w:rsidRPr="0007420E">
        <w:t xml:space="preserve">Absent a right to strike, </w:t>
      </w:r>
      <w:r>
        <w:t>workers are dominated –</w:t>
      </w:r>
    </w:p>
    <w:p w14:paraId="288185C7" w14:textId="77777777" w:rsidR="00242766" w:rsidRDefault="00242766" w:rsidP="00242766">
      <w:pPr>
        <w:pStyle w:val="Heading4"/>
      </w:pPr>
      <w:r w:rsidRPr="0007420E">
        <w:t>1] Structural</w:t>
      </w:r>
      <w:r>
        <w:t xml:space="preserve"> Domination – a labor market structurally requires exploitation and domination – workers need an alternative, Gourevitch 16:</w:t>
      </w:r>
    </w:p>
    <w:p w14:paraId="0BF5FE42" w14:textId="77777777" w:rsidR="00242766" w:rsidRDefault="00242766" w:rsidP="0024276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7727F115" w14:textId="77777777" w:rsidR="00242766" w:rsidRPr="00DC007D" w:rsidRDefault="00242766" w:rsidP="00242766">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labour”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DC007D">
        <w:rPr>
          <w:sz w:val="10"/>
        </w:rPr>
        <w:t>all of</w:t>
      </w:r>
      <w:proofErr w:type="gramEnd"/>
      <w:r w:rsidRPr="00DC007D">
        <w:rPr>
          <w:sz w:val="10"/>
        </w:rPr>
        <w:t xml:space="preserve">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sidRPr="00DC007D">
        <w:rPr>
          <w:sz w:val="10"/>
        </w:rPr>
        <w:t>is able to</w:t>
      </w:r>
      <w:proofErr w:type="gramEnd"/>
      <w:r w:rsidRPr="00DC007D">
        <w:rPr>
          <w:sz w:val="10"/>
        </w:rPr>
        <w:t xml:space="preserve">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w:t>
      </w:r>
      <w:proofErr w:type="gramStart"/>
      <w:r w:rsidRPr="00DC007D">
        <w:rPr>
          <w:sz w:val="10"/>
        </w:rPr>
        <w:t>generally speaking unreasonable</w:t>
      </w:r>
      <w:proofErr w:type="gramEnd"/>
      <w:r w:rsidRPr="00DC007D">
        <w:rPr>
          <w:sz w:val="10"/>
        </w:rPr>
        <w:t xml:space="preserv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 xml:space="preserve">monopolize all or nearly </w:t>
      </w:r>
      <w:proofErr w:type="gramStart"/>
      <w:r w:rsidRPr="00EE3634">
        <w:rPr>
          <w:b/>
          <w:bCs/>
          <w:u w:val="single"/>
        </w:rPr>
        <w:t>all of</w:t>
      </w:r>
      <w:proofErr w:type="gramEnd"/>
      <w:r w:rsidRPr="00EE3634">
        <w:rPr>
          <w:b/>
          <w:bCs/>
          <w:u w:val="single"/>
        </w:rPr>
        <w:t xml:space="preserve"> the productive assets</w:t>
      </w:r>
      <w:r w:rsidRPr="00DC007D">
        <w:rPr>
          <w:sz w:val="10"/>
        </w:rPr>
        <w:t xml:space="preserve"> in that society. These are the necessary conditions to create a labor market sufficiently robust to organize production. </w:t>
      </w:r>
      <w:proofErr w:type="gramStart"/>
      <w:r w:rsidRPr="00DC007D">
        <w:rPr>
          <w:sz w:val="10"/>
        </w:rPr>
        <w:t xml:space="preserve">That is to say, </w:t>
      </w:r>
      <w:r w:rsidRPr="00EE3634">
        <w:rPr>
          <w:b/>
          <w:bCs/>
          <w:u w:val="single"/>
        </w:rPr>
        <w:t>a</w:t>
      </w:r>
      <w:proofErr w:type="gramEnd"/>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E42EAC">
        <w:rPr>
          <w:b/>
          <w:bCs/>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52589AEE" w14:textId="77777777" w:rsidR="00242766" w:rsidRDefault="00242766" w:rsidP="00242766">
      <w:pPr>
        <w:pStyle w:val="Heading4"/>
      </w:pPr>
      <w:r w:rsidRPr="0007420E">
        <w:t>2] Workplace</w:t>
      </w:r>
      <w:r>
        <w:t xml:space="preserve"> Domination – authority within the workplace arbitrarily resides in the hands of employers, which alienates and dominates workers, Gourevitch 2:</w:t>
      </w:r>
    </w:p>
    <w:p w14:paraId="2C3C704F" w14:textId="77777777" w:rsidR="00242766" w:rsidRDefault="00242766" w:rsidP="0024276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5AD43FE" w14:textId="77777777" w:rsidR="00242766" w:rsidRPr="00450D02" w:rsidRDefault="00242766" w:rsidP="00242766">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E42EAC">
        <w:rPr>
          <w:b/>
          <w:bCs/>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 xml:space="preserve">To have a property-right in something is to have </w:t>
      </w:r>
      <w:proofErr w:type="gramStart"/>
      <w:r w:rsidRPr="00450D02">
        <w:rPr>
          <w:b/>
          <w:bCs/>
          <w:u w:val="single"/>
        </w:rPr>
        <w:t>some kind of exclusive</w:t>
      </w:r>
      <w:proofErr w:type="gramEnd"/>
      <w:r w:rsidRPr="00450D02">
        <w:rPr>
          <w:b/>
          <w:bCs/>
          <w:u w:val="single"/>
        </w:rPr>
        <w:t xml:space="preser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 xml:space="preserve">it is impossible for a contract to specify </w:t>
      </w:r>
      <w:proofErr w:type="gramStart"/>
      <w:r w:rsidRPr="00450D02">
        <w:rPr>
          <w:b/>
          <w:bCs/>
          <w:u w:val="single"/>
        </w:rPr>
        <w:t>all of</w:t>
      </w:r>
      <w:proofErr w:type="gramEnd"/>
      <w:r w:rsidRPr="00450D02">
        <w:rPr>
          <w:b/>
          <w:bCs/>
          <w:u w:val="single"/>
        </w:rPr>
        <w:t xml:space="preserve"> the eventualities</w:t>
      </w:r>
      <w:r w:rsidRPr="00450D02">
        <w:rPr>
          <w:sz w:val="10"/>
        </w:rPr>
        <w:t xml:space="preserve"> that arise in the complex, ongoing process of running a workplace. Something else </w:t>
      </w:r>
      <w:proofErr w:type="gramStart"/>
      <w:r w:rsidRPr="00450D02">
        <w:rPr>
          <w:sz w:val="10"/>
        </w:rPr>
        <w:t>has to</w:t>
      </w:r>
      <w:proofErr w:type="gramEnd"/>
      <w:r w:rsidRPr="00450D02">
        <w:rPr>
          <w:sz w:val="10"/>
        </w:rPr>
        <w:t xml:space="preserve">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03163115" w14:textId="77777777" w:rsidR="00242766" w:rsidRDefault="00242766" w:rsidP="00242766">
      <w:pPr>
        <w:pStyle w:val="Heading4"/>
      </w:pPr>
      <w:r w:rsidRPr="0007420E">
        <w:t>Thus, the plan:</w:t>
      </w:r>
      <w:r>
        <w:t xml:space="preserve"> A just government ought to recognize an unconditional right of workers to strike. Gourevitch 3:</w:t>
      </w:r>
    </w:p>
    <w:p w14:paraId="0565A2E3" w14:textId="77777777" w:rsidR="00242766" w:rsidRPr="007D4300" w:rsidRDefault="00242766" w:rsidP="0024276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726910C" w14:textId="77777777" w:rsidR="00242766" w:rsidRPr="00444C7A" w:rsidRDefault="00242766" w:rsidP="00242766">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0D9734C6" w14:textId="77777777" w:rsidR="00242766" w:rsidRDefault="00242766" w:rsidP="00242766">
      <w:pPr>
        <w:pStyle w:val="Heading4"/>
      </w:pPr>
      <w:r>
        <w:t>The plan solves –</w:t>
      </w:r>
    </w:p>
    <w:p w14:paraId="7CD035BA" w14:textId="77777777" w:rsidR="00242766" w:rsidRDefault="00242766" w:rsidP="00242766">
      <w:pPr>
        <w:pStyle w:val="Heading4"/>
      </w:pPr>
      <w:r>
        <w:t>1] Power – it reverses power relationships and challenges the structure of economic control itself – that alleviates domination, Gourevitch 4:</w:t>
      </w:r>
    </w:p>
    <w:p w14:paraId="5AAA260E" w14:textId="77777777" w:rsidR="00242766" w:rsidRPr="005D1088" w:rsidRDefault="00242766" w:rsidP="0024276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4C82C485" w14:textId="77777777" w:rsidR="00242766" w:rsidRPr="005D1088" w:rsidRDefault="00242766" w:rsidP="00242766">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w:t>
      </w:r>
      <w:proofErr w:type="gramStart"/>
      <w:r w:rsidRPr="005D1088">
        <w:rPr>
          <w:sz w:val="10"/>
        </w:rPr>
        <w:t>particular job</w:t>
      </w:r>
      <w:proofErr w:type="gramEnd"/>
      <w:r w:rsidRPr="005D1088">
        <w:rPr>
          <w:sz w:val="10"/>
        </w:rPr>
        <w:t xml:space="preserve"> they are bargaining over. It is not </w:t>
      </w:r>
      <w:proofErr w:type="gramStart"/>
      <w:r w:rsidRPr="005D1088">
        <w:rPr>
          <w:sz w:val="10"/>
        </w:rPr>
        <w:t>that workers</w:t>
      </w:r>
      <w:proofErr w:type="gramEnd"/>
      <w:r w:rsidRPr="005D1088">
        <w:rPr>
          <w:sz w:val="10"/>
        </w:rPr>
        <w:t xml:space="preserve">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5D1088">
        <w:rPr>
          <w:sz w:val="10"/>
        </w:rPr>
        <w:t>and in particular, how</w:t>
      </w:r>
      <w:proofErr w:type="gramEnd"/>
      <w:r w:rsidRPr="005D1088">
        <w:rPr>
          <w:sz w:val="10"/>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 xml:space="preserve">Workers are always already in relationships with </w:t>
      </w:r>
      <w:proofErr w:type="gramStart"/>
      <w:r w:rsidRPr="005D1088">
        <w:rPr>
          <w:b/>
          <w:bCs/>
          <w:u w:val="single"/>
        </w:rPr>
        <w:t>employers</w:t>
      </w:r>
      <w:proofErr w:type="gramEnd"/>
      <w:r w:rsidRPr="005D1088">
        <w:rPr>
          <w:b/>
          <w:bCs/>
          <w:u w:val="single"/>
        </w:rPr>
        <w:t xml:space="preserve">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4FBA0F90" w14:textId="77777777" w:rsidR="00242766" w:rsidRDefault="00242766" w:rsidP="00242766">
      <w:pPr>
        <w:pStyle w:val="Heading4"/>
      </w:pPr>
      <w:r>
        <w:t>2</w:t>
      </w:r>
      <w:r w:rsidRPr="0007420E">
        <w:t xml:space="preserve">] </w:t>
      </w:r>
      <w:r>
        <w:t>Decommodification – strikes challenge the notion of labor as a mere commodity – that empowers workers and resists arbitrary managerial authority, Gourevitch 5:</w:t>
      </w:r>
    </w:p>
    <w:p w14:paraId="2FF3DAB6" w14:textId="77777777" w:rsidR="00242766" w:rsidRDefault="00242766" w:rsidP="00242766">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91A31F6" w14:textId="77777777" w:rsidR="00242766" w:rsidRPr="00204CD8" w:rsidRDefault="00242766" w:rsidP="00242766">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w:t>
      </w:r>
      <w:proofErr w:type="gramStart"/>
      <w:r w:rsidRPr="00204CD8">
        <w:rPr>
          <w:sz w:val="10"/>
        </w:rPr>
        <w:t>at the moment</w:t>
      </w:r>
      <w:proofErr w:type="gramEnd"/>
      <w:r w:rsidRPr="00204CD8">
        <w:rPr>
          <w:sz w:val="10"/>
        </w:rPr>
        <w:t xml:space="preserve">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3CFB8CE6" w14:textId="77777777" w:rsidR="00242766" w:rsidRPr="00F60A9D" w:rsidRDefault="00242766" w:rsidP="00242766">
      <w:pPr>
        <w:pStyle w:val="Heading3"/>
        <w:rPr>
          <w:rFonts w:cs="Calibri"/>
        </w:rPr>
      </w:pPr>
      <w:r w:rsidRPr="00F60A9D">
        <w:rPr>
          <w:rFonts w:cs="Calibri"/>
        </w:rPr>
        <w:t>Theory</w:t>
      </w:r>
    </w:p>
    <w:p w14:paraId="195927ED" w14:textId="77777777" w:rsidR="00242766" w:rsidRDefault="00242766" w:rsidP="00242766">
      <w:pPr>
        <w:pStyle w:val="Heading4"/>
        <w:rPr>
          <w:rFonts w:cs="Calibri"/>
        </w:rPr>
      </w:pPr>
      <w:r w:rsidRPr="00F60A9D">
        <w:rPr>
          <w:rFonts w:cs="Calibri"/>
        </w:rPr>
        <w:t>1ar theory</w:t>
      </w:r>
      <w:r>
        <w:rPr>
          <w:rFonts w:cs="Calibri"/>
        </w:rPr>
        <w:t xml:space="preserve"> </w:t>
      </w:r>
      <w:r w:rsidRPr="00F60A9D">
        <w:rPr>
          <w:rFonts w:cs="Calibri"/>
        </w:rPr>
        <w:t xml:space="preserve">– </w:t>
      </w:r>
    </w:p>
    <w:p w14:paraId="0C5D76CF" w14:textId="77777777" w:rsidR="00242766" w:rsidRDefault="00242766" w:rsidP="00242766">
      <w:pPr>
        <w:pStyle w:val="Heading4"/>
        <w:rPr>
          <w:rFonts w:cs="Calibri"/>
        </w:rPr>
      </w:pPr>
      <w:r w:rsidRPr="00F60A9D">
        <w:rPr>
          <w:rFonts w:cs="Calibri"/>
        </w:rPr>
        <w:t>A] the aff gets it – otherwise the neg can engage in infinite abuse, making debate impossible</w:t>
      </w:r>
    </w:p>
    <w:p w14:paraId="78A39027" w14:textId="77777777" w:rsidR="00242766" w:rsidRDefault="00242766" w:rsidP="00242766">
      <w:pPr>
        <w:pStyle w:val="Heading4"/>
        <w:rPr>
          <w:rFonts w:cs="Calibri"/>
        </w:rPr>
      </w:pPr>
      <w:r w:rsidRPr="00F60A9D">
        <w:rPr>
          <w:rFonts w:cs="Calibri"/>
        </w:rPr>
        <w:t>B] drop the debater because the 1ar is too short to win theory and substance</w:t>
      </w:r>
    </w:p>
    <w:p w14:paraId="35DE27C6" w14:textId="77777777" w:rsidR="00242766" w:rsidRDefault="00242766" w:rsidP="00242766">
      <w:pPr>
        <w:pStyle w:val="Heading4"/>
        <w:rPr>
          <w:rFonts w:cs="Calibri"/>
        </w:rPr>
      </w:pPr>
      <w:r w:rsidRPr="00F60A9D">
        <w:rPr>
          <w:rFonts w:cs="Calibri"/>
        </w:rPr>
        <w:t>C] no RVIs – the 2nr has enough time and the 2ar needs strategic flexibility</w:t>
      </w:r>
    </w:p>
    <w:p w14:paraId="26A8974C" w14:textId="77777777" w:rsidR="00242766" w:rsidRDefault="00242766" w:rsidP="00242766">
      <w:pPr>
        <w:pStyle w:val="Heading3"/>
      </w:pPr>
      <w:r>
        <w:t>ROB</w:t>
      </w:r>
    </w:p>
    <w:p w14:paraId="2CC0F336" w14:textId="77777777" w:rsidR="00242766" w:rsidRDefault="00242766" w:rsidP="00242766">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Prefer it –</w:t>
      </w:r>
    </w:p>
    <w:p w14:paraId="013F25BA" w14:textId="77777777" w:rsidR="00242766" w:rsidRDefault="00242766" w:rsidP="00242766">
      <w:pPr>
        <w:pStyle w:val="Heading4"/>
      </w:pPr>
      <w:r>
        <w:t xml:space="preserve">1] Reciprocity – normative frameworks provide a reciprocal burden of justifying an obligation with the ability to turn them – other frameworks are arbitrarily impact exclusive and don’t articulate a 1-1 burden </w:t>
      </w:r>
    </w:p>
    <w:p w14:paraId="6E971281" w14:textId="77777777" w:rsidR="00242766" w:rsidRDefault="00242766" w:rsidP="00242766">
      <w:pPr>
        <w:pStyle w:val="Heading4"/>
      </w:pPr>
      <w:r>
        <w:t xml:space="preserve">2] Philosophy – only our role of the ballot incentivizes nuanced discussions over the interactions of different ethical theories. That comes first – A] constitutivism – LD debate is </w:t>
      </w:r>
      <w:proofErr w:type="gramStart"/>
      <w:r>
        <w:t>a values</w:t>
      </w:r>
      <w:proofErr w:type="gramEnd"/>
      <w:r>
        <w:t xml:space="preserve"> debate which means the intrinsic purpose of the activity is philosophical discussion B] hijacks any voter – the question of why those are good relies on philosophical justification, ie constitutivism or something.</w:t>
      </w:r>
    </w:p>
    <w:p w14:paraId="34ADD913" w14:textId="77777777" w:rsidR="00242766" w:rsidRDefault="00242766" w:rsidP="00242766">
      <w:pPr>
        <w:pStyle w:val="Heading3"/>
      </w:pPr>
      <w:r>
        <w:t>Method</w:t>
      </w:r>
    </w:p>
    <w:p w14:paraId="0C6D76D0" w14:textId="77777777" w:rsidR="00242766" w:rsidRPr="00944A43" w:rsidRDefault="00242766" w:rsidP="00242766">
      <w:pPr>
        <w:pStyle w:val="Heading4"/>
      </w:pPr>
      <w:r>
        <w:t xml:space="preserve">The aff aligns itself with historical labor movements that challenged industrial capitalism and wage-slavery – that </w:t>
      </w:r>
      <w:proofErr w:type="gramStart"/>
      <w:r>
        <w:t>opens up</w:t>
      </w:r>
      <w:proofErr w:type="gramEnd"/>
      <w:r>
        <w:t xml:space="preserve"> the potentiality for cooperative control over the means of production, Gourevitch 6:</w:t>
      </w:r>
    </w:p>
    <w:p w14:paraId="5E73B2EC" w14:textId="77777777" w:rsidR="00242766" w:rsidRPr="00944A43" w:rsidRDefault="00242766" w:rsidP="00242766">
      <w:r w:rsidRPr="00944A43">
        <w:t xml:space="preserve">Gourevitch, Alex. “Labor Republicanism and the Transformation of Work.” Political Theory, vol. 41, no. 4, 2013, pp. 591–617. JSTOR, </w:t>
      </w:r>
      <w:hyperlink r:id="rId9" w:history="1">
        <w:r w:rsidRPr="006C3630">
          <w:rPr>
            <w:rStyle w:val="Hyperlink"/>
          </w:rPr>
          <w:t>www.jstor.org/stable/23484596. Accessed 6 July 2021</w:t>
        </w:r>
      </w:hyperlink>
      <w:r w:rsidRPr="00944A43">
        <w:t>.</w:t>
      </w:r>
      <w:r>
        <w:t xml:space="preserve"> //LHP AV</w:t>
      </w:r>
    </w:p>
    <w:p w14:paraId="17A3EBC4" w14:textId="77777777" w:rsidR="00242766" w:rsidRPr="00944A43" w:rsidRDefault="00242766" w:rsidP="00242766">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pro-prietors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labour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w:t>
      </w:r>
      <w:proofErr w:type="gramStart"/>
      <w:r w:rsidRPr="00944A43">
        <w:rPr>
          <w:sz w:val="10"/>
        </w:rPr>
        <w:t>elsewhere.I</w:t>
      </w:r>
      <w:proofErr w:type="gramEnd"/>
      <w:r w:rsidRPr="00944A43">
        <w:rPr>
          <w:sz w:val="10"/>
        </w:rPr>
        <w:t xml:space="preserve">8 The relevant histori-cal point here is that, </w:t>
      </w:r>
      <w:r w:rsidRPr="00944A43">
        <w:rPr>
          <w:b/>
          <w:bCs/>
          <w:u w:val="single"/>
        </w:rPr>
        <w:t>while some form of "agrarianism" rooted in the indi-vidualist,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concen-trated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Sylvis, a labor organizer; and Ira Steward, a famous eight </w:t>
      </w:r>
      <w:proofErr w:type="gramStart"/>
      <w:r w:rsidRPr="00944A43">
        <w:rPr>
          <w:sz w:val="10"/>
        </w:rPr>
        <w:t>hours</w:t>
      </w:r>
      <w:proofErr w:type="gramEnd"/>
      <w:r w:rsidRPr="00944A43">
        <w:rPr>
          <w:sz w:val="10"/>
        </w:rPr>
        <w:t xml:space="preserve"> cam-paigner. As a group, </w:t>
      </w:r>
      <w:r w:rsidRPr="00944A43">
        <w:rPr>
          <w:b/>
          <w:bCs/>
          <w:highlight w:val="yellow"/>
          <w:u w:val="single"/>
        </w:rPr>
        <w:t xml:space="preserve">they drew attention to the contradiction between repub-lican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particu-lar,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the condition of wage-laborers called for "a republicanization of labor, as well as a republicaniza-tion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indus-trial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xml:space="preserve">. There were at least two features to this economic domination or "wage-slavery." Inside the workplace, they found their choices about the work activity to be subject to the arbitrary interference of new masters—bosses and owners. This sub-jection expressed itself not only in individual cases of harassment and abuse, though that mattered, but also through organization of the workplace accord-ing to rules </w:t>
      </w:r>
      <w:proofErr w:type="gramStart"/>
      <w:r w:rsidRPr="00944A43">
        <w:rPr>
          <w:sz w:val="10"/>
        </w:rPr>
        <w:t>that laborers</w:t>
      </w:r>
      <w:proofErr w:type="gramEnd"/>
      <w:r w:rsidRPr="00944A43">
        <w:rPr>
          <w:sz w:val="10"/>
        </w:rPr>
        <w:t xml:space="preserve">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responsibil-ity of one artisan among teams of workers,"28 meaning work had become an integrated social process, unlike the autarkic autonomy of the idealized farmer or artisan of the early radical agrarians.29 </w:t>
      </w:r>
      <w:r w:rsidRPr="00944A43">
        <w:rPr>
          <w:b/>
          <w:bCs/>
          <w:u w:val="single"/>
        </w:rPr>
        <w:t xml:space="preserve">These conditions drove fig-ures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—that freedom which they claim 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Labor republicans were proudly aware of their formal, legal freedom and saw it as a constituent fea-ture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employ-ers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pub-lished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pro-ductive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inde-pendence labor republicans attempted to grasp this new form of domina-tion. Though nobody's legal property, wage-laborers were still forced to sell their labor to someone else. The complexity of their situation, then, was that they were dominated by </w:t>
      </w:r>
      <w:proofErr w:type="gramStart"/>
      <w:r w:rsidRPr="00944A43">
        <w:rPr>
          <w:sz w:val="10"/>
        </w:rPr>
        <w:t>a number of</w:t>
      </w:r>
      <w:proofErr w:type="gramEnd"/>
      <w:r w:rsidRPr="00944A43">
        <w:rPr>
          <w:sz w:val="10"/>
        </w:rPr>
        <w:t xml:space="preserve">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It was not just their identification of structural domination and its connec-tion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charac-ter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r w:rsidRPr="00944A43">
        <w:rPr>
          <w:b/>
          <w:bCs/>
          <w:u w:val="single"/>
        </w:rPr>
        <w:t xml:space="preserve">transporta-tion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com-plete organization of production and distribution for the benefit of the whole body of those concerned in the production . . . the members of which employ-ing their own labor and consuming their own products would be self-sustain-ing,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enter-prises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xml:space="preserve">;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pro-prietor or earlier agrarianism. Rather, the cooperative ideal secured indepen-dence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iuris but instead to be sub potestate, under the power or subject to the will of some-one else."39 Servitude is a legal status that "consists in rightlessness and sub-jection to dominion."40 Too quick a reading of the Roman law of slavery can make servitude appear merely as a dyadic relation between a particular mas-ter and a particular slave. As we shall see, something like that narrow inter-pretation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This structural dimension of dom-ination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0698847D" w14:textId="77777777" w:rsidR="00242766" w:rsidRDefault="00242766" w:rsidP="00242766">
      <w:pPr>
        <w:pStyle w:val="Heading4"/>
      </w:pPr>
      <w:r>
        <w:t xml:space="preserve">Any resistance to systemic injustice must be based on a comprehensive normative theory which determines what the best response to specific injustices are – 4 warrants – Laurence, </w:t>
      </w:r>
    </w:p>
    <w:p w14:paraId="241F716D" w14:textId="77777777" w:rsidR="00242766" w:rsidRPr="00BE6663" w:rsidRDefault="00242766" w:rsidP="00242766">
      <w:r>
        <w:t>Laurence, Ben. “The Priority of Ideal Theory.” PDF File. //LHPYA</w:t>
      </w:r>
    </w:p>
    <w:p w14:paraId="654F170C" w14:textId="77777777" w:rsidR="00242766" w:rsidRPr="00B30BD8" w:rsidRDefault="00242766" w:rsidP="00242766">
      <w:pPr>
        <w:rPr>
          <w:u w:val="single"/>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 xml:space="preserve">These arguments bring to light the common ground underlying the judgments of injustice of a variety of kinds, </w:t>
      </w:r>
      <w:proofErr w:type="gramStart"/>
      <w:r w:rsidRPr="0055148B">
        <w:rPr>
          <w:rStyle w:val="StyleUnderline"/>
        </w:rPr>
        <w:t>unifying</w:t>
      </w:r>
      <w:proofErr w:type="gramEnd"/>
      <w:r w:rsidRPr="0055148B">
        <w:rPr>
          <w:rStyle w:val="StyleUnderline"/>
        </w:rPr>
        <w:t xml:space="preserve">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w:t>
      </w:r>
      <w:proofErr w:type="gramStart"/>
      <w:r w:rsidRPr="0086464E">
        <w:rPr>
          <w:sz w:val="16"/>
        </w:rPr>
        <w:t>on the basis of</w:t>
      </w:r>
      <w:proofErr w:type="gramEnd"/>
      <w:r w:rsidRPr="0086464E">
        <w:rPr>
          <w:sz w:val="16"/>
        </w:rPr>
        <w:t xml:space="preserve">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w:t>
      </w:r>
      <w:proofErr w:type="gramStart"/>
      <w:r w:rsidRPr="0055148B">
        <w:rPr>
          <w:rStyle w:val="StyleUnderline"/>
        </w:rPr>
        <w:t>achieve</w:t>
      </w:r>
      <w:proofErr w:type="gramEnd"/>
      <w:r w:rsidRPr="0055148B">
        <w:rPr>
          <w:rStyle w:val="StyleUnderline"/>
        </w:rPr>
        <w:t xml:space="preser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.58 It also allows us to situate our comparative judgments of injustice in their context, by recognizing that shortterm gains to justice are not always worth long-term 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w:t>
      </w:r>
      <w:proofErr w:type="gramStart"/>
      <w:r w:rsidRPr="0086464E">
        <w:rPr>
          <w:sz w:val="16"/>
        </w:rPr>
        <w:t>could be a profoundly democratic act even</w:t>
      </w:r>
      <w:proofErr w:type="gramEnd"/>
      <w:r w:rsidRPr="0086464E">
        <w:rPr>
          <w:sz w:val="16"/>
        </w:rPr>
        <w:t xml:space="preserve">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xml:space="preserve">. This has to do with the idea of moral </w:t>
      </w:r>
      <w:proofErr w:type="gramStart"/>
      <w:r w:rsidRPr="0086464E">
        <w:rPr>
          <w:sz w:val="16"/>
        </w:rPr>
        <w:t>costs, and</w:t>
      </w:r>
      <w:proofErr w:type="gramEnd"/>
      <w:r w:rsidRPr="0086464E">
        <w:rPr>
          <w:sz w:val="16"/>
        </w:rPr>
        <w:t xml:space="preserve">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263406E5" w14:textId="77777777" w:rsidR="00242766" w:rsidRPr="00F601E6" w:rsidRDefault="00242766" w:rsidP="00242766"/>
    <w:p w14:paraId="356E6B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5"/>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27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42766"/>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D812C"/>
  <w14:defaultImageDpi w14:val="300"/>
  <w15:docId w15:val="{88B9EEB5-1F73-FB4F-A168-D30030BA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27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427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27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2427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2427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27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2766"/>
  </w:style>
  <w:style w:type="character" w:customStyle="1" w:styleId="Heading1Char">
    <w:name w:val="Heading 1 Char"/>
    <w:aliases w:val="Pocket Char"/>
    <w:basedOn w:val="DefaultParagraphFont"/>
    <w:link w:val="Heading1"/>
    <w:uiPriority w:val="9"/>
    <w:rsid w:val="002427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276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242766"/>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2427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2766"/>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242766"/>
    <w:rPr>
      <w:b w:val="0"/>
      <w:sz w:val="22"/>
      <w:u w:val="single"/>
    </w:rPr>
  </w:style>
  <w:style w:type="character" w:styleId="Emphasis">
    <w:name w:val="Emphasis"/>
    <w:basedOn w:val="DefaultParagraphFont"/>
    <w:uiPriority w:val="20"/>
    <w:qFormat/>
    <w:rsid w:val="0024276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24276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242766"/>
    <w:rPr>
      <w:color w:val="auto"/>
      <w:u w:val="none"/>
    </w:rPr>
  </w:style>
  <w:style w:type="paragraph" w:styleId="DocumentMap">
    <w:name w:val="Document Map"/>
    <w:basedOn w:val="Normal"/>
    <w:link w:val="DocumentMapChar"/>
    <w:uiPriority w:val="99"/>
    <w:semiHidden/>
    <w:unhideWhenUsed/>
    <w:rsid w:val="002427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2766"/>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No Spacing11,No Spacing111,No Spacing1121"/>
    <w:basedOn w:val="Heading1"/>
    <w:link w:val="Hyperlink"/>
    <w:autoRedefine/>
    <w:uiPriority w:val="99"/>
    <w:qFormat/>
    <w:rsid w:val="00242766"/>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23484596.%20Accessed%206%20July%2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12311</Words>
  <Characters>70173</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1</cp:revision>
  <dcterms:created xsi:type="dcterms:W3CDTF">2021-07-09T00:01:00Z</dcterms:created>
  <dcterms:modified xsi:type="dcterms:W3CDTF">2021-07-09T00:09:00Z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