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EE0" w:rsidRDefault="00141EE0" w:rsidP="00141EE0">
      <w:pPr>
        <w:pStyle w:val="Heading3"/>
        <w:rPr>
          <w:lang w:val="en"/>
        </w:rPr>
      </w:pPr>
      <w:r>
        <w:rPr>
          <w:lang w:val="en"/>
        </w:rPr>
        <w:t>NC</w:t>
      </w:r>
    </w:p>
    <w:p w:rsidR="00141EE0" w:rsidRDefault="00141EE0" w:rsidP="00141EE0">
      <w:pPr>
        <w:rPr>
          <w:lang w:val="en"/>
        </w:rPr>
      </w:pPr>
    </w:p>
    <w:p w:rsidR="00141EE0" w:rsidRPr="007028DD" w:rsidRDefault="00141EE0" w:rsidP="00141EE0">
      <w:pPr>
        <w:rPr>
          <w:lang w:val="en"/>
        </w:rPr>
      </w:pPr>
      <w:r w:rsidRPr="007028DD">
        <w:rPr>
          <w:lang w:val="en"/>
        </w:rPr>
        <w:t>NEG-UCW</w:t>
      </w:r>
    </w:p>
    <w:p w:rsidR="00141EE0" w:rsidRPr="007028DD" w:rsidRDefault="00141EE0" w:rsidP="00141EE0">
      <w:pPr>
        <w:rPr>
          <w:lang w:val="en"/>
        </w:rPr>
      </w:pPr>
      <w:r w:rsidRPr="007028DD">
        <w:rPr>
          <w:lang w:val="en"/>
        </w:rPr>
        <w:t>I stand in negation of the resolution resolved; A just government</w:t>
      </w:r>
    </w:p>
    <w:p w:rsidR="00141EE0" w:rsidRPr="007028DD" w:rsidRDefault="00141EE0" w:rsidP="00141EE0">
      <w:pPr>
        <w:rPr>
          <w:lang w:val="en"/>
        </w:rPr>
      </w:pPr>
      <w:r w:rsidRPr="007028DD">
        <w:rPr>
          <w:lang w:val="en"/>
        </w:rPr>
        <w:t>ought to recognize an unconditional right of workers to strike.</w:t>
      </w:r>
    </w:p>
    <w:p w:rsidR="00141EE0" w:rsidRDefault="00141EE0" w:rsidP="00141EE0">
      <w:pPr>
        <w:rPr>
          <w:lang w:val="en"/>
        </w:rPr>
      </w:pPr>
    </w:p>
    <w:p w:rsidR="00141EE0" w:rsidRPr="007028DD" w:rsidRDefault="00141EE0" w:rsidP="00141EE0">
      <w:pPr>
        <w:rPr>
          <w:lang w:val="en"/>
        </w:rPr>
      </w:pPr>
      <w:r w:rsidRPr="007028DD">
        <w:rPr>
          <w:lang w:val="en"/>
        </w:rPr>
        <w:t>For clarification I provide the following definitions; Just: conforming to a</w:t>
      </w:r>
    </w:p>
    <w:p w:rsidR="00141EE0" w:rsidRPr="007028DD" w:rsidRDefault="00141EE0" w:rsidP="00141EE0">
      <w:pPr>
        <w:rPr>
          <w:lang w:val="en"/>
        </w:rPr>
      </w:pPr>
      <w:r w:rsidRPr="007028DD">
        <w:rPr>
          <w:lang w:val="en"/>
        </w:rPr>
        <w:t>standard of correctness. (S1) Government: a particular system used for</w:t>
      </w:r>
    </w:p>
    <w:p w:rsidR="00141EE0" w:rsidRPr="007028DD" w:rsidRDefault="00141EE0" w:rsidP="00141EE0">
      <w:pPr>
        <w:rPr>
          <w:lang w:val="en"/>
        </w:rPr>
      </w:pPr>
      <w:r w:rsidRPr="007028DD">
        <w:rPr>
          <w:lang w:val="en"/>
        </w:rPr>
        <w:t>controlling a country, state, etc. (S2) Ought: a moral obligation, ought also</w:t>
      </w:r>
    </w:p>
    <w:p w:rsidR="00141EE0" w:rsidRPr="007028DD" w:rsidRDefault="00141EE0" w:rsidP="00141EE0">
      <w:pPr>
        <w:rPr>
          <w:lang w:val="en"/>
        </w:rPr>
      </w:pPr>
      <w:r w:rsidRPr="007028DD">
        <w:rPr>
          <w:lang w:val="en"/>
        </w:rPr>
        <w:t>implies can according to encyclopedia britannica meaning something must be</w:t>
      </w:r>
    </w:p>
    <w:p w:rsidR="00141EE0" w:rsidRPr="007028DD" w:rsidRDefault="00141EE0" w:rsidP="00141EE0">
      <w:pPr>
        <w:rPr>
          <w:lang w:val="en"/>
        </w:rPr>
      </w:pPr>
      <w:r w:rsidRPr="007028DD">
        <w:rPr>
          <w:lang w:val="en"/>
        </w:rPr>
        <w:t>possible to be moral (S3) Unconditional: not determined or influenced by</w:t>
      </w:r>
    </w:p>
    <w:p w:rsidR="00141EE0" w:rsidRPr="007028DD" w:rsidRDefault="00141EE0" w:rsidP="00141EE0">
      <w:pPr>
        <w:rPr>
          <w:lang w:val="en"/>
        </w:rPr>
      </w:pPr>
      <w:r w:rsidRPr="007028DD">
        <w:rPr>
          <w:lang w:val="en"/>
        </w:rPr>
        <w:t>someone or something else (S4) Workers: a person who is employed to do</w:t>
      </w:r>
    </w:p>
    <w:p w:rsidR="00141EE0" w:rsidRPr="007028DD" w:rsidRDefault="00141EE0" w:rsidP="00141EE0">
      <w:pPr>
        <w:rPr>
          <w:lang w:val="en"/>
        </w:rPr>
      </w:pPr>
      <w:r w:rsidRPr="007028DD">
        <w:rPr>
          <w:lang w:val="en"/>
        </w:rPr>
        <w:t>physical or mental work for wages. (S6) Strike: to oppose work in order to</w:t>
      </w:r>
    </w:p>
    <w:p w:rsidR="00141EE0" w:rsidRDefault="00141EE0" w:rsidP="00141EE0">
      <w:pPr>
        <w:rPr>
          <w:lang w:val="en"/>
        </w:rPr>
      </w:pPr>
      <w:r w:rsidRPr="007028DD">
        <w:rPr>
          <w:lang w:val="en"/>
        </w:rPr>
        <w:t>force an employer to comply with demands (S8)</w:t>
      </w:r>
    </w:p>
    <w:p w:rsidR="00141EE0" w:rsidRPr="007028DD" w:rsidRDefault="00141EE0" w:rsidP="00141EE0">
      <w:pPr>
        <w:rPr>
          <w:lang w:val="en"/>
        </w:rPr>
      </w:pPr>
    </w:p>
    <w:p w:rsidR="00141EE0" w:rsidRPr="007028DD" w:rsidRDefault="00141EE0" w:rsidP="00141EE0">
      <w:pPr>
        <w:rPr>
          <w:lang w:val="en"/>
        </w:rPr>
      </w:pPr>
      <w:r w:rsidRPr="007028DD">
        <w:rPr>
          <w:lang w:val="en"/>
        </w:rPr>
        <w:t>My value for this round will be Societal Stability- The basic idea and</w:t>
      </w:r>
    </w:p>
    <w:p w:rsidR="00141EE0" w:rsidRPr="007028DD" w:rsidRDefault="00141EE0" w:rsidP="00141EE0">
      <w:pPr>
        <w:rPr>
          <w:lang w:val="en"/>
        </w:rPr>
      </w:pPr>
      <w:r w:rsidRPr="007028DD">
        <w:rPr>
          <w:lang w:val="en"/>
        </w:rPr>
        <w:t>derivation of societal well-being that through the means of both economic and</w:t>
      </w:r>
    </w:p>
    <w:p w:rsidR="00141EE0" w:rsidRPr="007028DD" w:rsidRDefault="00141EE0" w:rsidP="00141EE0">
      <w:pPr>
        <w:rPr>
          <w:lang w:val="en"/>
        </w:rPr>
      </w:pPr>
      <w:r w:rsidRPr="007028DD">
        <w:rPr>
          <w:lang w:val="en"/>
        </w:rPr>
        <w:t>socio-political stability, that being a state of general consistency, society is</w:t>
      </w:r>
    </w:p>
    <w:p w:rsidR="00141EE0" w:rsidRPr="007028DD" w:rsidRDefault="00141EE0" w:rsidP="00141EE0">
      <w:pPr>
        <w:rPr>
          <w:lang w:val="en"/>
        </w:rPr>
      </w:pPr>
      <w:r w:rsidRPr="007028DD">
        <w:rPr>
          <w:lang w:val="en"/>
        </w:rPr>
        <w:t>better as a whole both on the level of both an individual and the greater good</w:t>
      </w:r>
    </w:p>
    <w:p w:rsidR="00141EE0" w:rsidRDefault="00141EE0" w:rsidP="00141EE0">
      <w:pPr>
        <w:rPr>
          <w:lang w:val="en"/>
        </w:rPr>
      </w:pPr>
      <w:r w:rsidRPr="007028DD">
        <w:rPr>
          <w:lang w:val="en"/>
        </w:rPr>
        <w:t xml:space="preserve">of all. </w:t>
      </w:r>
    </w:p>
    <w:p w:rsidR="00141EE0" w:rsidRDefault="00141EE0" w:rsidP="00141EE0">
      <w:pPr>
        <w:rPr>
          <w:lang w:val="en"/>
        </w:rPr>
      </w:pPr>
    </w:p>
    <w:p w:rsidR="00141EE0" w:rsidRPr="007028DD" w:rsidRDefault="00141EE0" w:rsidP="00141EE0">
      <w:pPr>
        <w:rPr>
          <w:lang w:val="en"/>
        </w:rPr>
      </w:pPr>
      <w:r w:rsidRPr="007028DD">
        <w:rPr>
          <w:lang w:val="en"/>
        </w:rPr>
        <w:t>My criterion is Economic Interdependence Through the Workforce-</w:t>
      </w:r>
    </w:p>
    <w:p w:rsidR="00141EE0" w:rsidRPr="007028DD" w:rsidRDefault="00141EE0" w:rsidP="00141EE0">
      <w:pPr>
        <w:rPr>
          <w:lang w:val="en"/>
        </w:rPr>
      </w:pPr>
      <w:r w:rsidRPr="007028DD">
        <w:rPr>
          <w:lang w:val="en"/>
        </w:rPr>
        <w:t>This is the accepted truth that all who work affect not only themselves and</w:t>
      </w:r>
    </w:p>
    <w:p w:rsidR="00141EE0" w:rsidRPr="007028DD" w:rsidRDefault="00141EE0" w:rsidP="00141EE0">
      <w:pPr>
        <w:rPr>
          <w:lang w:val="en"/>
        </w:rPr>
      </w:pPr>
      <w:r w:rsidRPr="007028DD">
        <w:rPr>
          <w:lang w:val="en"/>
        </w:rPr>
        <w:t>their respective business but that all participants in the workforce influence</w:t>
      </w:r>
    </w:p>
    <w:p w:rsidR="00141EE0" w:rsidRPr="007028DD" w:rsidRDefault="00141EE0" w:rsidP="00141EE0">
      <w:pPr>
        <w:rPr>
          <w:lang w:val="en"/>
        </w:rPr>
      </w:pPr>
      <w:r w:rsidRPr="007028DD">
        <w:rPr>
          <w:lang w:val="en"/>
        </w:rPr>
        <w:t>the well-being of the economy and society as a whole in an interdependent</w:t>
      </w:r>
    </w:p>
    <w:p w:rsidR="00141EE0" w:rsidRDefault="00141EE0" w:rsidP="00141EE0">
      <w:pPr>
        <w:rPr>
          <w:lang w:val="en"/>
        </w:rPr>
      </w:pPr>
      <w:r w:rsidRPr="007028DD">
        <w:rPr>
          <w:lang w:val="en"/>
        </w:rPr>
        <w:t>fashion.</w:t>
      </w:r>
    </w:p>
    <w:p w:rsidR="00141EE0" w:rsidRPr="007028DD" w:rsidRDefault="00141EE0" w:rsidP="00141EE0">
      <w:pPr>
        <w:rPr>
          <w:lang w:val="en"/>
        </w:rPr>
      </w:pPr>
    </w:p>
    <w:p w:rsidR="00141EE0" w:rsidRPr="007028DD" w:rsidRDefault="00141EE0" w:rsidP="00141EE0">
      <w:pPr>
        <w:rPr>
          <w:lang w:val="en"/>
        </w:rPr>
      </w:pPr>
      <w:r w:rsidRPr="007028DD">
        <w:rPr>
          <w:lang w:val="en"/>
        </w:rPr>
        <w:t>My contentions are as follows: Contention 1: Strike Out Contention</w:t>
      </w:r>
    </w:p>
    <w:p w:rsidR="00141EE0" w:rsidRPr="007028DD" w:rsidRDefault="00141EE0" w:rsidP="00141EE0">
      <w:pPr>
        <w:rPr>
          <w:lang w:val="en"/>
        </w:rPr>
      </w:pPr>
      <w:r w:rsidRPr="007028DD">
        <w:rPr>
          <w:lang w:val="en"/>
        </w:rPr>
        <w:t>2: Unconditional Conditions Contention 3: Who is a Worker?</w:t>
      </w:r>
    </w:p>
    <w:p w:rsidR="00141EE0" w:rsidRDefault="00141EE0" w:rsidP="00141EE0">
      <w:pPr>
        <w:rPr>
          <w:lang w:val="en"/>
        </w:rPr>
      </w:pPr>
    </w:p>
    <w:p w:rsidR="00141EE0" w:rsidRPr="007028DD" w:rsidRDefault="00141EE0" w:rsidP="00141EE0">
      <w:pPr>
        <w:rPr>
          <w:lang w:val="en"/>
        </w:rPr>
      </w:pPr>
      <w:r w:rsidRPr="007028DD">
        <w:rPr>
          <w:lang w:val="en"/>
        </w:rPr>
        <w:t>Contention 1: Strike Out</w:t>
      </w:r>
    </w:p>
    <w:p w:rsidR="00141EE0" w:rsidRPr="007028DD" w:rsidRDefault="00141EE0" w:rsidP="00141EE0">
      <w:pPr>
        <w:rPr>
          <w:lang w:val="en"/>
        </w:rPr>
      </w:pPr>
      <w:r w:rsidRPr="007028DD">
        <w:rPr>
          <w:lang w:val="en"/>
        </w:rPr>
        <w:t>Subpoint A: Union At Bat- Strikes, in theory, work. However, what</w:t>
      </w:r>
    </w:p>
    <w:p w:rsidR="00141EE0" w:rsidRPr="007028DD" w:rsidRDefault="00141EE0" w:rsidP="00141EE0">
      <w:pPr>
        <w:rPr>
          <w:lang w:val="en"/>
        </w:rPr>
      </w:pPr>
      <w:r w:rsidRPr="007028DD">
        <w:rPr>
          <w:lang w:val="en"/>
        </w:rPr>
        <w:t>we see in reality is that strikes are not a winner takes all scenario.</w:t>
      </w:r>
    </w:p>
    <w:p w:rsidR="00141EE0" w:rsidRPr="007028DD" w:rsidRDefault="00141EE0" w:rsidP="00141EE0">
      <w:pPr>
        <w:rPr>
          <w:lang w:val="en"/>
        </w:rPr>
      </w:pPr>
      <w:r w:rsidRPr="007028DD">
        <w:rPr>
          <w:lang w:val="en"/>
        </w:rPr>
        <w:t>“Nearly 40,000 Verizon workers go on strike”… This headline</w:t>
      </w:r>
    </w:p>
    <w:p w:rsidR="00141EE0" w:rsidRPr="007028DD" w:rsidRDefault="00141EE0" w:rsidP="00141EE0">
      <w:pPr>
        <w:rPr>
          <w:lang w:val="en"/>
        </w:rPr>
      </w:pPr>
      <w:r w:rsidRPr="007028DD">
        <w:rPr>
          <w:lang w:val="en"/>
        </w:rPr>
        <w:t>flashed across the US and the Philippines between April and June</w:t>
      </w:r>
    </w:p>
    <w:p w:rsidR="00141EE0" w:rsidRPr="007028DD" w:rsidRDefault="00141EE0" w:rsidP="00141EE0">
      <w:pPr>
        <w:rPr>
          <w:lang w:val="en"/>
        </w:rPr>
      </w:pPr>
      <w:r w:rsidRPr="007028DD">
        <w:rPr>
          <w:lang w:val="en"/>
        </w:rPr>
        <w:t>2016. The strike witnessed several instances of social disorder,</w:t>
      </w:r>
    </w:p>
    <w:p w:rsidR="00141EE0" w:rsidRPr="007028DD" w:rsidRDefault="00141EE0" w:rsidP="00141EE0">
      <w:pPr>
        <w:rPr>
          <w:lang w:val="en"/>
        </w:rPr>
      </w:pPr>
      <w:r w:rsidRPr="007028DD">
        <w:rPr>
          <w:lang w:val="en"/>
        </w:rPr>
        <w:t>violence and clashes, ultimately calling for third party intervention</w:t>
      </w:r>
    </w:p>
    <w:p w:rsidR="00141EE0" w:rsidRPr="007028DD" w:rsidRDefault="00141EE0" w:rsidP="00141EE0">
      <w:pPr>
        <w:rPr>
          <w:lang w:val="en"/>
        </w:rPr>
      </w:pPr>
      <w:r w:rsidRPr="007028DD">
        <w:rPr>
          <w:lang w:val="en"/>
        </w:rPr>
        <w:t>(Secretary of Labor – Thomas Perez) to initiate negotiations</w:t>
      </w:r>
    </w:p>
    <w:p w:rsidR="00141EE0" w:rsidRPr="007028DD" w:rsidRDefault="00141EE0" w:rsidP="00141EE0">
      <w:pPr>
        <w:rPr>
          <w:lang w:val="en"/>
        </w:rPr>
      </w:pPr>
      <w:r w:rsidRPr="007028DD">
        <w:rPr>
          <w:lang w:val="en"/>
        </w:rPr>
        <w:t>between the parties. Union protests in most cases cause work</w:t>
      </w:r>
    </w:p>
    <w:p w:rsidR="00141EE0" w:rsidRPr="007028DD" w:rsidRDefault="00141EE0" w:rsidP="00141EE0">
      <w:pPr>
        <w:rPr>
          <w:lang w:val="en"/>
        </w:rPr>
      </w:pPr>
      <w:r w:rsidRPr="007028DD">
        <w:rPr>
          <w:lang w:val="en"/>
        </w:rPr>
        <w:t>stoppages, and in certain cases, disruption of law and order.</w:t>
      </w:r>
    </w:p>
    <w:p w:rsidR="00141EE0" w:rsidRPr="007028DD" w:rsidRDefault="00141EE0" w:rsidP="00141EE0">
      <w:pPr>
        <w:rPr>
          <w:lang w:val="en"/>
        </w:rPr>
      </w:pPr>
      <w:r w:rsidRPr="007028DD">
        <w:rPr>
          <w:lang w:val="en"/>
        </w:rPr>
        <w:t>Subpoint B: Seventh Inning Stretch-In 2003, Verizon was ready for a</w:t>
      </w:r>
    </w:p>
    <w:p w:rsidR="00141EE0" w:rsidRPr="007028DD" w:rsidRDefault="00141EE0" w:rsidP="00141EE0">
      <w:pPr>
        <w:rPr>
          <w:lang w:val="en"/>
        </w:rPr>
      </w:pPr>
      <w:r w:rsidRPr="007028DD">
        <w:rPr>
          <w:lang w:val="en"/>
        </w:rPr>
        <w:t>strike. when the unions decided to work to rule instead of walking out.</w:t>
      </w:r>
    </w:p>
    <w:p w:rsidR="00141EE0" w:rsidRPr="007028DD" w:rsidRDefault="00141EE0" w:rsidP="00141EE0">
      <w:pPr>
        <w:rPr>
          <w:lang w:val="en"/>
        </w:rPr>
      </w:pPr>
      <w:r w:rsidRPr="007028DD">
        <w:rPr>
          <w:lang w:val="en"/>
        </w:rPr>
        <w:t>Work to rule means adhering literally to the rules set out in the contract</w:t>
      </w:r>
    </w:p>
    <w:p w:rsidR="00141EE0" w:rsidRPr="007028DD" w:rsidRDefault="00141EE0" w:rsidP="00141EE0">
      <w:pPr>
        <w:rPr>
          <w:lang w:val="en"/>
        </w:rPr>
      </w:pPr>
      <w:r w:rsidRPr="007028DD">
        <w:rPr>
          <w:lang w:val="en"/>
        </w:rPr>
        <w:t>or the company handbook.The advantages over a strike were obvious.</w:t>
      </w:r>
    </w:p>
    <w:p w:rsidR="00141EE0" w:rsidRPr="007028DD" w:rsidRDefault="00141EE0" w:rsidP="00141EE0">
      <w:pPr>
        <w:rPr>
          <w:lang w:val="en"/>
        </w:rPr>
      </w:pPr>
      <w:r w:rsidRPr="007028DD">
        <w:rPr>
          <w:lang w:val="en"/>
        </w:rPr>
        <w:t>Workers kept getting their paychecks and kept building their public</w:t>
      </w:r>
    </w:p>
    <w:p w:rsidR="00141EE0" w:rsidRPr="007028DD" w:rsidRDefault="00141EE0" w:rsidP="00141EE0">
      <w:pPr>
        <w:rPr>
          <w:lang w:val="en"/>
        </w:rPr>
      </w:pPr>
      <w:r w:rsidRPr="007028DD">
        <w:rPr>
          <w:lang w:val="en"/>
        </w:rPr>
        <w:t>campaign about Verizon’s greed and its threat to “hometown jobs” and</w:t>
      </w:r>
    </w:p>
    <w:p w:rsidR="00141EE0" w:rsidRPr="007028DD" w:rsidRDefault="00141EE0" w:rsidP="00141EE0">
      <w:pPr>
        <w:rPr>
          <w:lang w:val="en"/>
        </w:rPr>
      </w:pPr>
      <w:r w:rsidRPr="007028DD">
        <w:rPr>
          <w:lang w:val="en"/>
        </w:rPr>
        <w:t>quality service. Strikes are not the solution here. They are a form of last</w:t>
      </w:r>
    </w:p>
    <w:p w:rsidR="00141EE0" w:rsidRPr="007028DD" w:rsidRDefault="00141EE0" w:rsidP="00141EE0">
      <w:pPr>
        <w:rPr>
          <w:lang w:val="en"/>
        </w:rPr>
      </w:pPr>
      <w:r w:rsidRPr="007028DD">
        <w:rPr>
          <w:lang w:val="en"/>
        </w:rPr>
        <w:t>resort that isn’t necessary and should be avoided when possible.</w:t>
      </w:r>
    </w:p>
    <w:p w:rsidR="00141EE0" w:rsidRPr="007028DD" w:rsidRDefault="00141EE0" w:rsidP="00141EE0">
      <w:pPr>
        <w:rPr>
          <w:lang w:val="en"/>
        </w:rPr>
      </w:pPr>
      <w:r w:rsidRPr="007028DD">
        <w:rPr>
          <w:lang w:val="en"/>
        </w:rPr>
        <w:t>Contention 2: Unconditional Conditions</w:t>
      </w:r>
    </w:p>
    <w:p w:rsidR="00141EE0" w:rsidRPr="007028DD" w:rsidRDefault="00141EE0" w:rsidP="00141EE0">
      <w:pPr>
        <w:rPr>
          <w:lang w:val="en"/>
        </w:rPr>
      </w:pPr>
      <w:r w:rsidRPr="007028DD">
        <w:rPr>
          <w:lang w:val="en"/>
        </w:rPr>
        <w:t>Subpoint A: I Almost Affirm the Resolution Resolved- (See Resolution)</w:t>
      </w:r>
    </w:p>
    <w:p w:rsidR="00141EE0" w:rsidRPr="007028DD" w:rsidRDefault="00141EE0" w:rsidP="00141EE0">
      <w:pPr>
        <w:rPr>
          <w:lang w:val="en"/>
        </w:rPr>
      </w:pPr>
      <w:r w:rsidRPr="007028DD">
        <w:rPr>
          <w:lang w:val="en"/>
        </w:rPr>
        <w:t>Subpoint B: Which Right is Right?- All healthcare workers, chief among</w:t>
      </w:r>
    </w:p>
    <w:p w:rsidR="00141EE0" w:rsidRPr="007028DD" w:rsidRDefault="00141EE0" w:rsidP="00141EE0">
      <w:pPr>
        <w:rPr>
          <w:lang w:val="en"/>
        </w:rPr>
      </w:pPr>
      <w:r w:rsidRPr="007028DD">
        <w:rPr>
          <w:lang w:val="en"/>
        </w:rPr>
        <w:t>them the nurses and doctors, have the right to strike. Sometimes it's even</w:t>
      </w:r>
    </w:p>
    <w:p w:rsidR="00141EE0" w:rsidRPr="007028DD" w:rsidRDefault="00141EE0" w:rsidP="00141EE0">
      <w:pPr>
        <w:rPr>
          <w:lang w:val="en"/>
        </w:rPr>
      </w:pPr>
      <w:r w:rsidRPr="007028DD">
        <w:rPr>
          <w:lang w:val="en"/>
        </w:rPr>
        <w:t>necessary to do so. It's also in the entire public's interest that healthcare</w:t>
      </w:r>
    </w:p>
    <w:p w:rsidR="00141EE0" w:rsidRPr="007028DD" w:rsidRDefault="00141EE0" w:rsidP="00141EE0">
      <w:pPr>
        <w:rPr>
          <w:lang w:val="en"/>
        </w:rPr>
      </w:pPr>
      <w:r w:rsidRPr="007028DD">
        <w:rPr>
          <w:lang w:val="en"/>
        </w:rPr>
        <w:t>workers earn fair wages and that we have enough doctors and nurses to</w:t>
      </w:r>
    </w:p>
    <w:p w:rsidR="00141EE0" w:rsidRPr="007028DD" w:rsidRDefault="00141EE0" w:rsidP="00141EE0">
      <w:pPr>
        <w:rPr>
          <w:lang w:val="en"/>
        </w:rPr>
      </w:pPr>
      <w:r w:rsidRPr="007028DD">
        <w:rPr>
          <w:lang w:val="en"/>
        </w:rPr>
        <w:lastRenderedPageBreak/>
        <w:t>provide us with quality care.</w:t>
      </w:r>
    </w:p>
    <w:p w:rsidR="00141EE0" w:rsidRPr="007028DD" w:rsidRDefault="00141EE0" w:rsidP="00141EE0">
      <w:pPr>
        <w:rPr>
          <w:lang w:val="en"/>
        </w:rPr>
      </w:pPr>
      <w:r w:rsidRPr="007028DD">
        <w:rPr>
          <w:lang w:val="en"/>
        </w:rPr>
        <w:t>However, in the health and medical professions, a strike always harms</w:t>
      </w:r>
    </w:p>
    <w:p w:rsidR="00141EE0" w:rsidRPr="007028DD" w:rsidRDefault="00141EE0" w:rsidP="00141EE0">
      <w:pPr>
        <w:rPr>
          <w:lang w:val="en"/>
        </w:rPr>
      </w:pPr>
      <w:r w:rsidRPr="007028DD">
        <w:rPr>
          <w:lang w:val="en"/>
        </w:rPr>
        <w:t>those who are sick and causes them considerable hardship. Sometimes it</w:t>
      </w:r>
    </w:p>
    <w:p w:rsidR="00141EE0" w:rsidRPr="007028DD" w:rsidRDefault="00141EE0" w:rsidP="00141EE0">
      <w:pPr>
        <w:rPr>
          <w:lang w:val="en"/>
        </w:rPr>
      </w:pPr>
      <w:r w:rsidRPr="007028DD">
        <w:rPr>
          <w:lang w:val="en"/>
        </w:rPr>
        <w:t>can even result in severe and irreversible health complications.</w:t>
      </w:r>
    </w:p>
    <w:p w:rsidR="00141EE0" w:rsidRPr="007028DD" w:rsidRDefault="00141EE0" w:rsidP="00141EE0">
      <w:pPr>
        <w:rPr>
          <w:lang w:val="en"/>
        </w:rPr>
      </w:pPr>
      <w:r w:rsidRPr="007028DD">
        <w:rPr>
          <w:lang w:val="en"/>
        </w:rPr>
        <w:t>Therefore, medical and hospice workers must only strike as the very last</w:t>
      </w:r>
    </w:p>
    <w:p w:rsidR="00141EE0" w:rsidRPr="007028DD" w:rsidRDefault="00141EE0" w:rsidP="00141EE0">
      <w:pPr>
        <w:rPr>
          <w:lang w:val="en"/>
        </w:rPr>
      </w:pPr>
      <w:r w:rsidRPr="007028DD">
        <w:rPr>
          <w:lang w:val="en"/>
        </w:rPr>
        <w:t>option, when all other recourse has failed and after significant efforts to</w:t>
      </w:r>
    </w:p>
    <w:p w:rsidR="00141EE0" w:rsidRPr="007028DD" w:rsidRDefault="00141EE0" w:rsidP="00141EE0">
      <w:pPr>
        <w:rPr>
          <w:lang w:val="en"/>
        </w:rPr>
      </w:pPr>
      <w:r w:rsidRPr="007028DD">
        <w:rPr>
          <w:lang w:val="en"/>
        </w:rPr>
        <w:t>wage a public campaign and negotiate honestly have been made. (Reznik</w:t>
      </w:r>
    </w:p>
    <w:p w:rsidR="00141EE0" w:rsidRPr="007028DD" w:rsidRDefault="00141EE0" w:rsidP="00141EE0">
      <w:pPr>
        <w:rPr>
          <w:lang w:val="en"/>
        </w:rPr>
      </w:pPr>
      <w:r w:rsidRPr="007028DD">
        <w:rPr>
          <w:lang w:val="en"/>
        </w:rPr>
        <w:t>2020) (S12). (Uncon) (QOL)</w:t>
      </w:r>
    </w:p>
    <w:p w:rsidR="00141EE0" w:rsidRPr="007028DD" w:rsidRDefault="00141EE0" w:rsidP="00141EE0">
      <w:pPr>
        <w:rPr>
          <w:lang w:val="en"/>
        </w:rPr>
      </w:pPr>
      <w:r w:rsidRPr="007028DD">
        <w:rPr>
          <w:lang w:val="en"/>
        </w:rPr>
        <w:t>Contention 3: Who is a Worker?</w:t>
      </w:r>
    </w:p>
    <w:p w:rsidR="00141EE0" w:rsidRPr="007028DD" w:rsidRDefault="00141EE0" w:rsidP="00141EE0">
      <w:pPr>
        <w:rPr>
          <w:lang w:val="en"/>
        </w:rPr>
      </w:pPr>
      <w:r w:rsidRPr="007028DD">
        <w:rPr>
          <w:lang w:val="en"/>
        </w:rPr>
        <w:t>Subpoint A: Prisoner’s Dilemma- (Worker) (Self Explanatory) (Wing it</w:t>
      </w:r>
    </w:p>
    <w:p w:rsidR="00141EE0" w:rsidRPr="007028DD" w:rsidRDefault="00141EE0" w:rsidP="00141EE0">
      <w:pPr>
        <w:rPr>
          <w:lang w:val="en"/>
        </w:rPr>
      </w:pPr>
      <w:r w:rsidRPr="007028DD">
        <w:rPr>
          <w:lang w:val="en"/>
        </w:rPr>
        <w:t>Capn)</w:t>
      </w:r>
    </w:p>
    <w:p w:rsidR="00141EE0" w:rsidRPr="007028DD" w:rsidRDefault="00141EE0" w:rsidP="00141EE0">
      <w:pPr>
        <w:rPr>
          <w:lang w:val="en"/>
        </w:rPr>
      </w:pPr>
      <w:r w:rsidRPr="007028DD">
        <w:rPr>
          <w:lang w:val="en"/>
        </w:rPr>
        <w:t>Subpoint B: Soldier’s Duty- It shall be unlawful for any person to</w:t>
      </w:r>
    </w:p>
    <w:p w:rsidR="00141EE0" w:rsidRPr="007028DD" w:rsidRDefault="00141EE0" w:rsidP="00141EE0">
      <w:pPr>
        <w:rPr>
          <w:lang w:val="en"/>
        </w:rPr>
      </w:pPr>
      <w:r w:rsidRPr="007028DD">
        <w:rPr>
          <w:lang w:val="en"/>
        </w:rPr>
        <w:t>organize or attempt to organize, or participate in, any strike, picketing,</w:t>
      </w:r>
    </w:p>
    <w:p w:rsidR="00141EE0" w:rsidRPr="007028DD" w:rsidRDefault="00141EE0" w:rsidP="00141EE0">
      <w:pPr>
        <w:rPr>
          <w:lang w:val="en"/>
        </w:rPr>
      </w:pPr>
      <w:r w:rsidRPr="007028DD">
        <w:rPr>
          <w:lang w:val="en"/>
        </w:rPr>
        <w:t>march, demonstration, or other similar form of concerted action</w:t>
      </w:r>
    </w:p>
    <w:p w:rsidR="00141EE0" w:rsidRPr="007028DD" w:rsidRDefault="00141EE0" w:rsidP="00141EE0">
      <w:pPr>
        <w:rPr>
          <w:lang w:val="en"/>
        </w:rPr>
      </w:pPr>
      <w:r w:rsidRPr="007028DD">
        <w:rPr>
          <w:lang w:val="en"/>
        </w:rPr>
        <w:t>involving members of the armed forces that is directed against the</w:t>
      </w:r>
    </w:p>
    <w:p w:rsidR="00141EE0" w:rsidRPr="007028DD" w:rsidRDefault="00141EE0" w:rsidP="00141EE0">
      <w:pPr>
        <w:rPr>
          <w:lang w:val="en"/>
        </w:rPr>
      </w:pPr>
      <w:r w:rsidRPr="007028DD">
        <w:rPr>
          <w:lang w:val="en"/>
        </w:rPr>
        <w:t>Government. (S13) But should the government go further and allow</w:t>
      </w:r>
    </w:p>
    <w:p w:rsidR="00141EE0" w:rsidRPr="007028DD" w:rsidRDefault="00141EE0" w:rsidP="00141EE0">
      <w:pPr>
        <w:rPr>
          <w:lang w:val="en"/>
        </w:rPr>
      </w:pPr>
      <w:r w:rsidRPr="007028DD">
        <w:rPr>
          <w:lang w:val="en"/>
        </w:rPr>
        <w:t>troops to enlist in a trade union ... and the right to strike?</w:t>
      </w:r>
    </w:p>
    <w:p w:rsidR="00141EE0" w:rsidRPr="007028DD" w:rsidRDefault="00141EE0" w:rsidP="00141EE0">
      <w:pPr>
        <w:rPr>
          <w:lang w:val="en"/>
        </w:rPr>
      </w:pPr>
      <w:r w:rsidRPr="007028DD">
        <w:rPr>
          <w:lang w:val="en"/>
        </w:rPr>
        <w:t>It is illegal for a non-civilian member of the armed forces to do either.</w:t>
      </w:r>
    </w:p>
    <w:p w:rsidR="00141EE0" w:rsidRPr="007028DD" w:rsidRDefault="00141EE0" w:rsidP="00141EE0">
      <w:pPr>
        <w:rPr>
          <w:lang w:val="en"/>
        </w:rPr>
      </w:pPr>
      <w:r w:rsidRPr="007028DD">
        <w:rPr>
          <w:lang w:val="en"/>
        </w:rPr>
        <w:t>(S14)</w:t>
      </w:r>
    </w:p>
    <w:p w:rsidR="00141EE0" w:rsidRPr="007028DD" w:rsidRDefault="00141EE0" w:rsidP="00141EE0">
      <w:pPr>
        <w:rPr>
          <w:lang w:val="en"/>
        </w:rPr>
      </w:pPr>
      <w:r w:rsidRPr="007028DD">
        <w:rPr>
          <w:lang w:val="en"/>
        </w:rPr>
        <w:t>Sources</w:t>
      </w:r>
    </w:p>
    <w:p w:rsidR="00141EE0" w:rsidRPr="007028DD" w:rsidRDefault="00141EE0" w:rsidP="00141EE0">
      <w:pPr>
        <w:rPr>
          <w:lang w:val="en"/>
        </w:rPr>
      </w:pPr>
      <w:r w:rsidRPr="007028DD">
        <w:rPr>
          <w:lang w:val="en"/>
        </w:rPr>
        <w:t>Source 1</w:t>
      </w:r>
    </w:p>
    <w:p w:rsidR="00141EE0" w:rsidRPr="007028DD" w:rsidRDefault="00141EE0" w:rsidP="00141EE0">
      <w:pPr>
        <w:rPr>
          <w:lang w:val="en"/>
        </w:rPr>
      </w:pPr>
      <w:r w:rsidRPr="007028DD">
        <w:rPr>
          <w:lang w:val="en"/>
        </w:rPr>
        <w:t>https://www.merriam-webster.com/dictionary/just</w:t>
      </w:r>
    </w:p>
    <w:p w:rsidR="00141EE0" w:rsidRPr="007028DD" w:rsidRDefault="00141EE0" w:rsidP="00141EE0">
      <w:pPr>
        <w:rPr>
          <w:lang w:val="en"/>
        </w:rPr>
      </w:pPr>
      <w:r w:rsidRPr="007028DD">
        <w:rPr>
          <w:lang w:val="en"/>
        </w:rPr>
        <w:t>Source 2</w:t>
      </w:r>
    </w:p>
    <w:p w:rsidR="00141EE0" w:rsidRPr="007028DD" w:rsidRDefault="00141EE0" w:rsidP="00141EE0">
      <w:pPr>
        <w:rPr>
          <w:lang w:val="en"/>
        </w:rPr>
      </w:pPr>
      <w:r w:rsidRPr="007028DD">
        <w:rPr>
          <w:lang w:val="en"/>
        </w:rPr>
        <w:t>https://www.merriam-webster.com/dictionary/government</w:t>
      </w:r>
    </w:p>
    <w:p w:rsidR="00141EE0" w:rsidRPr="007028DD" w:rsidRDefault="00141EE0" w:rsidP="00141EE0">
      <w:pPr>
        <w:rPr>
          <w:lang w:val="en"/>
        </w:rPr>
      </w:pPr>
      <w:r w:rsidRPr="007028DD">
        <w:rPr>
          <w:lang w:val="en"/>
        </w:rPr>
        <w:t>Source 3</w:t>
      </w:r>
    </w:p>
    <w:p w:rsidR="00141EE0" w:rsidRPr="007028DD" w:rsidRDefault="00141EE0" w:rsidP="00141EE0">
      <w:pPr>
        <w:rPr>
          <w:lang w:val="en"/>
        </w:rPr>
      </w:pPr>
      <w:r w:rsidRPr="007028DD">
        <w:rPr>
          <w:lang w:val="en"/>
        </w:rPr>
        <w:t>https://www.merriam-webster.com/dictionary/ought</w:t>
      </w:r>
    </w:p>
    <w:p w:rsidR="00141EE0" w:rsidRPr="007028DD" w:rsidRDefault="00141EE0" w:rsidP="00141EE0">
      <w:pPr>
        <w:rPr>
          <w:lang w:val="en"/>
        </w:rPr>
      </w:pPr>
      <w:r w:rsidRPr="007028DD">
        <w:rPr>
          <w:lang w:val="en"/>
        </w:rPr>
        <w:t>Source 4</w:t>
      </w:r>
    </w:p>
    <w:p w:rsidR="00141EE0" w:rsidRPr="007028DD" w:rsidRDefault="00141EE0" w:rsidP="00141EE0">
      <w:pPr>
        <w:rPr>
          <w:lang w:val="en"/>
        </w:rPr>
      </w:pPr>
      <w:r w:rsidRPr="007028DD">
        <w:rPr>
          <w:lang w:val="en"/>
        </w:rPr>
        <w:t>https://www.vocabulary.com/dictionary/unconditional</w:t>
      </w:r>
    </w:p>
    <w:p w:rsidR="00141EE0" w:rsidRPr="007028DD" w:rsidRDefault="00141EE0" w:rsidP="00141EE0">
      <w:pPr>
        <w:rPr>
          <w:lang w:val="en"/>
        </w:rPr>
      </w:pPr>
      <w:r w:rsidRPr="007028DD">
        <w:rPr>
          <w:lang w:val="en"/>
        </w:rPr>
        <w:t>Source 5</w:t>
      </w:r>
    </w:p>
    <w:p w:rsidR="00141EE0" w:rsidRPr="007028DD" w:rsidRDefault="00141EE0" w:rsidP="00141EE0">
      <w:pPr>
        <w:rPr>
          <w:lang w:val="en"/>
        </w:rPr>
      </w:pPr>
      <w:r w:rsidRPr="007028DD">
        <w:rPr>
          <w:lang w:val="en"/>
        </w:rPr>
        <w:t>https://www.merriam-webster.com/dictionary/right</w:t>
      </w:r>
    </w:p>
    <w:p w:rsidR="00141EE0" w:rsidRPr="007028DD" w:rsidRDefault="00141EE0" w:rsidP="00141EE0">
      <w:pPr>
        <w:rPr>
          <w:lang w:val="en"/>
        </w:rPr>
      </w:pPr>
      <w:r w:rsidRPr="007028DD">
        <w:rPr>
          <w:lang w:val="en"/>
        </w:rPr>
        <w:t>Source 6</w:t>
      </w:r>
    </w:p>
    <w:p w:rsidR="00141EE0" w:rsidRPr="007028DD" w:rsidRDefault="00141EE0" w:rsidP="00141EE0">
      <w:pPr>
        <w:rPr>
          <w:lang w:val="en"/>
        </w:rPr>
      </w:pPr>
      <w:r w:rsidRPr="007028DD">
        <w:rPr>
          <w:lang w:val="en"/>
        </w:rPr>
        <w:t>https://dictionary.cambridge.org/us/dictionary/english/worker</w:t>
      </w:r>
    </w:p>
    <w:p w:rsidR="00141EE0" w:rsidRPr="007028DD" w:rsidRDefault="00141EE0" w:rsidP="00141EE0">
      <w:pPr>
        <w:rPr>
          <w:lang w:val="en"/>
        </w:rPr>
      </w:pPr>
      <w:r w:rsidRPr="007028DD">
        <w:rPr>
          <w:lang w:val="en"/>
        </w:rPr>
        <w:t>Source 7</w:t>
      </w:r>
    </w:p>
    <w:p w:rsidR="00141EE0" w:rsidRPr="007028DD" w:rsidRDefault="00141EE0" w:rsidP="00141EE0">
      <w:pPr>
        <w:rPr>
          <w:lang w:val="en"/>
        </w:rPr>
      </w:pPr>
      <w:r w:rsidRPr="007028DD">
        <w:rPr>
          <w:lang w:val="en"/>
        </w:rPr>
        <w:t>https://www.merriam-webster.com/dictionary/recognize</w:t>
      </w:r>
    </w:p>
    <w:p w:rsidR="00141EE0" w:rsidRPr="007028DD" w:rsidRDefault="00141EE0" w:rsidP="00141EE0">
      <w:pPr>
        <w:rPr>
          <w:lang w:val="en"/>
        </w:rPr>
      </w:pPr>
      <w:r w:rsidRPr="007028DD">
        <w:rPr>
          <w:lang w:val="en"/>
        </w:rPr>
        <w:t>Source 8</w:t>
      </w:r>
    </w:p>
    <w:p w:rsidR="00141EE0" w:rsidRPr="007028DD" w:rsidRDefault="00141EE0" w:rsidP="00141EE0">
      <w:pPr>
        <w:rPr>
          <w:lang w:val="en"/>
        </w:rPr>
      </w:pPr>
      <w:r w:rsidRPr="007028DD">
        <w:rPr>
          <w:lang w:val="en"/>
        </w:rPr>
        <w:t>https://www.merriam-webster.com/dictionary/strike</w:t>
      </w:r>
    </w:p>
    <w:p w:rsidR="00141EE0" w:rsidRPr="007028DD" w:rsidRDefault="00141EE0" w:rsidP="00141EE0">
      <w:pPr>
        <w:rPr>
          <w:lang w:val="en"/>
        </w:rPr>
      </w:pPr>
      <w:r w:rsidRPr="007028DD">
        <w:rPr>
          <w:lang w:val="en"/>
        </w:rPr>
        <w:t>Source 9</w:t>
      </w:r>
    </w:p>
    <w:p w:rsidR="00141EE0" w:rsidRPr="007028DD" w:rsidRDefault="00141EE0" w:rsidP="00141EE0">
      <w:pPr>
        <w:rPr>
          <w:lang w:val="en"/>
        </w:rPr>
      </w:pPr>
      <w:r w:rsidRPr="007028DD">
        <w:rPr>
          <w:lang w:val="en"/>
        </w:rPr>
        <w:t>https://www.supplywisdom.com/resources/the-union-strikes-the-good-the-badand-</w:t>
      </w:r>
    </w:p>
    <w:p w:rsidR="00141EE0" w:rsidRPr="007028DD" w:rsidRDefault="00141EE0" w:rsidP="00141EE0">
      <w:pPr>
        <w:rPr>
          <w:lang w:val="en"/>
        </w:rPr>
      </w:pPr>
      <w:r w:rsidRPr="007028DD">
        <w:rPr>
          <w:lang w:val="en"/>
        </w:rPr>
        <w:t>the-ugly/</w:t>
      </w:r>
    </w:p>
    <w:p w:rsidR="00141EE0" w:rsidRPr="007028DD" w:rsidRDefault="00141EE0" w:rsidP="00141EE0">
      <w:pPr>
        <w:rPr>
          <w:lang w:val="en"/>
        </w:rPr>
      </w:pPr>
      <w:r w:rsidRPr="007028DD">
        <w:rPr>
          <w:lang w:val="en"/>
        </w:rPr>
        <w:t>Source 10</w:t>
      </w:r>
    </w:p>
    <w:p w:rsidR="00141EE0" w:rsidRPr="007028DD" w:rsidRDefault="00141EE0" w:rsidP="00141EE0">
      <w:pPr>
        <w:rPr>
          <w:lang w:val="en"/>
        </w:rPr>
      </w:pPr>
      <w:r w:rsidRPr="007028DD">
        <w:rPr>
          <w:lang w:val="en"/>
        </w:rPr>
        <w:t>https://ps.psychiatryonline.org/doi/10.1176/appi.ps.55.2.188</w:t>
      </w:r>
    </w:p>
    <w:p w:rsidR="00141EE0" w:rsidRPr="007028DD" w:rsidRDefault="00141EE0" w:rsidP="00141EE0">
      <w:pPr>
        <w:rPr>
          <w:lang w:val="en"/>
        </w:rPr>
      </w:pPr>
      <w:r w:rsidRPr="007028DD">
        <w:rPr>
          <w:lang w:val="en"/>
        </w:rPr>
        <w:t>Source 11</w:t>
      </w:r>
    </w:p>
    <w:p w:rsidR="00141EE0" w:rsidRPr="007028DD" w:rsidRDefault="00141EE0" w:rsidP="00141EE0">
      <w:pPr>
        <w:rPr>
          <w:lang w:val="en"/>
        </w:rPr>
      </w:pPr>
      <w:r w:rsidRPr="007028DD">
        <w:rPr>
          <w:lang w:val="en"/>
        </w:rPr>
        <w:t>https://www.vukuzenzele.gov.za/lengthy-strikes-bad-economy</w:t>
      </w:r>
    </w:p>
    <w:p w:rsidR="00141EE0" w:rsidRPr="007028DD" w:rsidRDefault="00141EE0" w:rsidP="00141EE0">
      <w:pPr>
        <w:rPr>
          <w:lang w:val="en"/>
        </w:rPr>
      </w:pPr>
      <w:r w:rsidRPr="007028DD">
        <w:rPr>
          <w:lang w:val="en"/>
        </w:rPr>
        <w:t>Source 12</w:t>
      </w:r>
    </w:p>
    <w:p w:rsidR="00141EE0" w:rsidRPr="007028DD" w:rsidRDefault="00141EE0" w:rsidP="00141EE0">
      <w:pPr>
        <w:rPr>
          <w:lang w:val="en"/>
        </w:rPr>
      </w:pPr>
      <w:r w:rsidRPr="007028DD">
        <w:rPr>
          <w:lang w:val="en"/>
        </w:rPr>
        <w:t>https://www.israelhayom.com/opinions/striking-in-a-pandemic-is-immoral/</w:t>
      </w:r>
    </w:p>
    <w:p w:rsidR="00141EE0" w:rsidRPr="007028DD" w:rsidRDefault="00141EE0" w:rsidP="00141EE0">
      <w:pPr>
        <w:rPr>
          <w:lang w:val="en"/>
        </w:rPr>
      </w:pPr>
      <w:r w:rsidRPr="007028DD">
        <w:rPr>
          <w:lang w:val="en"/>
        </w:rPr>
        <w:t>Source 13</w:t>
      </w:r>
    </w:p>
    <w:p w:rsidR="00141EE0" w:rsidRPr="007028DD" w:rsidRDefault="00141EE0" w:rsidP="00141EE0">
      <w:pPr>
        <w:rPr>
          <w:lang w:val="en"/>
        </w:rPr>
      </w:pPr>
      <w:r w:rsidRPr="007028DD">
        <w:rPr>
          <w:lang w:val="en"/>
        </w:rPr>
        <w:t>https://www.law.cornell.edu/uscode/text/10/976#:~:text=Members%20of%20t</w:t>
      </w:r>
    </w:p>
    <w:p w:rsidR="00141EE0" w:rsidRPr="007028DD" w:rsidRDefault="00141EE0" w:rsidP="00141EE0">
      <w:pPr>
        <w:rPr>
          <w:lang w:val="en"/>
        </w:rPr>
      </w:pPr>
      <w:r w:rsidRPr="007028DD">
        <w:rPr>
          <w:lang w:val="en"/>
        </w:rPr>
        <w:t>he%20armed%20forces%20of%20the%20United%20States%20must,and%2</w:t>
      </w:r>
    </w:p>
    <w:p w:rsidR="00141EE0" w:rsidRPr="007028DD" w:rsidRDefault="00141EE0" w:rsidP="00141EE0">
      <w:pPr>
        <w:rPr>
          <w:lang w:val="en"/>
        </w:rPr>
      </w:pPr>
      <w:r w:rsidRPr="007028DD">
        <w:rPr>
          <w:lang w:val="en"/>
        </w:rPr>
        <w:t>0of%20their%20fellow%20citizens.&amp;text=Strikes%2C%20slowdowns%2C%</w:t>
      </w:r>
    </w:p>
    <w:p w:rsidR="00141EE0" w:rsidRPr="007028DD" w:rsidRDefault="00141EE0" w:rsidP="00141EE0">
      <w:pPr>
        <w:rPr>
          <w:lang w:val="en"/>
        </w:rPr>
      </w:pPr>
      <w:r w:rsidRPr="007028DD">
        <w:rPr>
          <w:lang w:val="en"/>
        </w:rPr>
        <w:t>20picketing%2C%20and,place%20in%20the%20armed%20forces.</w:t>
      </w:r>
    </w:p>
    <w:p w:rsidR="00141EE0" w:rsidRDefault="00141EE0" w:rsidP="00141EE0">
      <w:pPr>
        <w:rPr>
          <w:lang w:val="en"/>
        </w:rPr>
      </w:pPr>
      <w:r w:rsidRPr="007028DD">
        <w:rPr>
          <w:lang w:val="en"/>
        </w:rPr>
        <w:t>Source 14</w:t>
      </w:r>
    </w:p>
    <w:p w:rsidR="00A95652" w:rsidRPr="00141EE0" w:rsidRDefault="00A95652" w:rsidP="00141EE0">
      <w:bookmarkStart w:id="0" w:name="_GoBack"/>
      <w:bookmarkEnd w:id="0"/>
    </w:p>
    <w:sectPr w:rsidR="00A95652" w:rsidRPr="00141E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9DB6D4C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A4DAAE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6C88DA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B5AE9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7568DE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4D2010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FE06E5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388E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576CB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7C8D0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EBE1D65"/>
    <w:multiLevelType w:val="hybridMultilevel"/>
    <w:tmpl w:val="E0BC13A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624E7E"/>
    <w:multiLevelType w:val="hybridMultilevel"/>
    <w:tmpl w:val="7DA2525C"/>
    <w:lvl w:ilvl="0" w:tplc="040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335700"/>
    <w:multiLevelType w:val="multilevel"/>
    <w:tmpl w:val="10F4AA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88009F5"/>
    <w:multiLevelType w:val="hybridMultilevel"/>
    <w:tmpl w:val="89A88F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8B07D0"/>
    <w:multiLevelType w:val="hybridMultilevel"/>
    <w:tmpl w:val="F8B027A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13"/>
  </w:num>
  <w:num w:numId="13">
    <w:abstractNumId w:val="12"/>
  </w:num>
  <w:num w:numId="14">
    <w:abstractNumId w:val="11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20"/>
  <w:attachedTemplate r:id="rId1"/>
  <w:stylePaneFormatFilter w:val="D304" w:allStyles="0" w:customStyles="0" w:latentStyles="1" w:stylesInUse="0" w:headingStyles="0" w:numberingStyles="0" w:tableStyles="0" w:directFormattingOnRuns="1" w:directFormattingOnParagraphs="1" w:directFormattingOnNumbering="0" w:directFormattingOnTables="0" w:clearFormatting="1" w:top3HeadingStyles="0" w:visibleStyles="1" w:alternateStyleNames="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RibbonPointer" w:val="150407768"/>
    <w:docVar w:name="VerbatimVersion" w:val="5.1"/>
  </w:docVars>
  <w:rsids>
    <w:rsidRoot w:val="00BE2FC4"/>
    <w:rsid w:val="000139A3"/>
    <w:rsid w:val="00020EFB"/>
    <w:rsid w:val="000D08D4"/>
    <w:rsid w:val="00100833"/>
    <w:rsid w:val="00104529"/>
    <w:rsid w:val="00105942"/>
    <w:rsid w:val="00107396"/>
    <w:rsid w:val="00141EE0"/>
    <w:rsid w:val="00144A4C"/>
    <w:rsid w:val="00176AB0"/>
    <w:rsid w:val="00177B7D"/>
    <w:rsid w:val="0018322D"/>
    <w:rsid w:val="00186727"/>
    <w:rsid w:val="001A0752"/>
    <w:rsid w:val="001B5776"/>
    <w:rsid w:val="001E527A"/>
    <w:rsid w:val="001F78CE"/>
    <w:rsid w:val="00251FC7"/>
    <w:rsid w:val="002855A7"/>
    <w:rsid w:val="002B146A"/>
    <w:rsid w:val="002B5E17"/>
    <w:rsid w:val="002E17B5"/>
    <w:rsid w:val="00315690"/>
    <w:rsid w:val="00316B75"/>
    <w:rsid w:val="00325646"/>
    <w:rsid w:val="003460F2"/>
    <w:rsid w:val="0037186E"/>
    <w:rsid w:val="0038158C"/>
    <w:rsid w:val="003902BA"/>
    <w:rsid w:val="003A09E2"/>
    <w:rsid w:val="00407037"/>
    <w:rsid w:val="004605D6"/>
    <w:rsid w:val="00470FF5"/>
    <w:rsid w:val="0048256D"/>
    <w:rsid w:val="004C60E8"/>
    <w:rsid w:val="004D3EF5"/>
    <w:rsid w:val="004E3579"/>
    <w:rsid w:val="004E728B"/>
    <w:rsid w:val="004F39E0"/>
    <w:rsid w:val="00537BD5"/>
    <w:rsid w:val="00563C87"/>
    <w:rsid w:val="0057268A"/>
    <w:rsid w:val="005D2912"/>
    <w:rsid w:val="005D6E09"/>
    <w:rsid w:val="006065BD"/>
    <w:rsid w:val="00645FA9"/>
    <w:rsid w:val="00647866"/>
    <w:rsid w:val="00665003"/>
    <w:rsid w:val="006A08E5"/>
    <w:rsid w:val="006A2AD0"/>
    <w:rsid w:val="006B18CF"/>
    <w:rsid w:val="006C2375"/>
    <w:rsid w:val="006D4ECC"/>
    <w:rsid w:val="00722258"/>
    <w:rsid w:val="007243E5"/>
    <w:rsid w:val="00733AEF"/>
    <w:rsid w:val="00766EA0"/>
    <w:rsid w:val="007A2226"/>
    <w:rsid w:val="007F5B66"/>
    <w:rsid w:val="00823A1C"/>
    <w:rsid w:val="0083227F"/>
    <w:rsid w:val="00845B9D"/>
    <w:rsid w:val="00860984"/>
    <w:rsid w:val="008B3ECB"/>
    <w:rsid w:val="008B4E85"/>
    <w:rsid w:val="008C1B2E"/>
    <w:rsid w:val="0091627E"/>
    <w:rsid w:val="00935159"/>
    <w:rsid w:val="0097032B"/>
    <w:rsid w:val="00982000"/>
    <w:rsid w:val="009D2EAD"/>
    <w:rsid w:val="009D54B2"/>
    <w:rsid w:val="009E1922"/>
    <w:rsid w:val="009F7ED2"/>
    <w:rsid w:val="00A15267"/>
    <w:rsid w:val="00A93661"/>
    <w:rsid w:val="00A95652"/>
    <w:rsid w:val="00AC0AB8"/>
    <w:rsid w:val="00AC4BC9"/>
    <w:rsid w:val="00B304CB"/>
    <w:rsid w:val="00B31EBB"/>
    <w:rsid w:val="00B33C6D"/>
    <w:rsid w:val="00B4508F"/>
    <w:rsid w:val="00B45809"/>
    <w:rsid w:val="00B55AD5"/>
    <w:rsid w:val="00B8057C"/>
    <w:rsid w:val="00BD6238"/>
    <w:rsid w:val="00BE2FC4"/>
    <w:rsid w:val="00BF593B"/>
    <w:rsid w:val="00BF773A"/>
    <w:rsid w:val="00BF7E81"/>
    <w:rsid w:val="00C13773"/>
    <w:rsid w:val="00C17CC8"/>
    <w:rsid w:val="00C83417"/>
    <w:rsid w:val="00C948EC"/>
    <w:rsid w:val="00C9604F"/>
    <w:rsid w:val="00CA19AA"/>
    <w:rsid w:val="00CC5298"/>
    <w:rsid w:val="00CD736E"/>
    <w:rsid w:val="00CD798D"/>
    <w:rsid w:val="00CE161E"/>
    <w:rsid w:val="00CF59A8"/>
    <w:rsid w:val="00D325A9"/>
    <w:rsid w:val="00D36A8A"/>
    <w:rsid w:val="00D61409"/>
    <w:rsid w:val="00D6691E"/>
    <w:rsid w:val="00D71170"/>
    <w:rsid w:val="00DA1C92"/>
    <w:rsid w:val="00DA25D4"/>
    <w:rsid w:val="00DA6538"/>
    <w:rsid w:val="00DE324E"/>
    <w:rsid w:val="00E15E75"/>
    <w:rsid w:val="00E40B60"/>
    <w:rsid w:val="00E41576"/>
    <w:rsid w:val="00E5262C"/>
    <w:rsid w:val="00EC7DC4"/>
    <w:rsid w:val="00ED30CF"/>
    <w:rsid w:val="00F176EF"/>
    <w:rsid w:val="00F45E10"/>
    <w:rsid w:val="00F6364A"/>
    <w:rsid w:val="00F71095"/>
    <w:rsid w:val="00F9113A"/>
    <w:rsid w:val="00F97416"/>
    <w:rsid w:val="00FE2546"/>
    <w:rsid w:val="00FF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87537F9-A2AC-478E-8BF8-2BBE8078B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4" w:qFormat="1"/>
    <w:lsdException w:name="heading 1" w:uiPriority="0" w:qFormat="1"/>
    <w:lsdException w:name="heading 2" w:semiHidden="1" w:uiPriority="1" w:unhideWhenUsed="1" w:qFormat="1"/>
    <w:lsdException w:name="heading 3" w:semiHidden="1" w:uiPriority="2" w:unhideWhenUsed="1" w:qFormat="1"/>
    <w:lsdException w:name="heading 4" w:semiHidden="1" w:uiPriority="3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uiPriority="7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nhideWhenUsed="1" w:qFormat="1"/>
    <w:lsdException w:name="Quote" w:semiHidden="1" w:unhideWhenUsed="1" w:qFormat="1"/>
    <w:lsdException w:name="Intense Quote" w:semiHidden="1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nhideWhenUsed="1" w:qFormat="1"/>
    <w:lsdException w:name="Intense Emphasis" w:semiHidden="1" w:unhideWhenUsed="1" w:qFormat="1"/>
    <w:lsdException w:name="Subtle Reference" w:semiHidden="1" w:unhideWhenUsed="1" w:qFormat="1"/>
    <w:lsdException w:name="Intense Reference" w:semiHidden="1" w:unhideWhenUsed="1" w:qFormat="1"/>
    <w:lsdException w:name="Book Title" w:semiHidden="1" w:unhideWhenUsed="1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/Card"/>
    <w:uiPriority w:val="4"/>
    <w:qFormat/>
    <w:rsid w:val="00141EE0"/>
    <w:pPr>
      <w:spacing w:after="0" w:line="240" w:lineRule="auto"/>
    </w:pPr>
    <w:rPr>
      <w:rFonts w:ascii="Times New Roman" w:hAnsi="Times New Roman" w:cs="Times New Roman"/>
      <w:sz w:val="20"/>
    </w:rPr>
  </w:style>
  <w:style w:type="paragraph" w:styleId="Heading1">
    <w:name w:val="heading 1"/>
    <w:aliases w:val="Pocket"/>
    <w:basedOn w:val="Normal"/>
    <w:next w:val="Normal"/>
    <w:link w:val="Heading1Char"/>
    <w:qFormat/>
    <w:rsid w:val="006A08E5"/>
    <w:pPr>
      <w:keepNext/>
      <w:keepLines/>
      <w:pageBreakBefore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before="480"/>
      <w:jc w:val="center"/>
      <w:outlineLvl w:val="0"/>
    </w:pPr>
    <w:rPr>
      <w:rFonts w:eastAsiaTheme="majorEastAsia" w:cstheme="majorBidi"/>
      <w:b/>
      <w:sz w:val="52"/>
      <w:szCs w:val="32"/>
    </w:rPr>
  </w:style>
  <w:style w:type="paragraph" w:styleId="Heading2">
    <w:name w:val="heading 2"/>
    <w:aliases w:val="Hat"/>
    <w:basedOn w:val="Normal"/>
    <w:next w:val="Normal"/>
    <w:link w:val="Heading2Char"/>
    <w:uiPriority w:val="1"/>
    <w:unhideWhenUsed/>
    <w:qFormat/>
    <w:rsid w:val="006A08E5"/>
    <w:pPr>
      <w:keepNext/>
      <w:keepLines/>
      <w:pageBreakBefore/>
      <w:spacing w:before="480"/>
      <w:jc w:val="center"/>
      <w:outlineLvl w:val="1"/>
    </w:pPr>
    <w:rPr>
      <w:rFonts w:eastAsiaTheme="majorEastAsia" w:cstheme="majorBidi"/>
      <w:b/>
      <w:sz w:val="44"/>
      <w:szCs w:val="26"/>
      <w:u w:val="double"/>
    </w:rPr>
  </w:style>
  <w:style w:type="paragraph" w:styleId="Heading3">
    <w:name w:val="heading 3"/>
    <w:aliases w:val="Block,Heading 3 Char Char, Char,Char1,Heading 3 Char3,Heading 3 Char4 Char Char,Heading 3 Char3 Char Char Char,Heading 3 Char1 Char Char Char Char,Heading 3 Char Char Char Char Char Char,Heading 3 Char1 Char Char Char Char Char Char,Citation,n"/>
    <w:basedOn w:val="Normal"/>
    <w:next w:val="Normal"/>
    <w:link w:val="Heading3Char"/>
    <w:uiPriority w:val="2"/>
    <w:unhideWhenUsed/>
    <w:qFormat/>
    <w:rsid w:val="006A08E5"/>
    <w:pPr>
      <w:keepNext/>
      <w:keepLines/>
      <w:pageBreakBefore/>
      <w:spacing w:before="200"/>
      <w:jc w:val="center"/>
      <w:outlineLvl w:val="2"/>
    </w:pPr>
    <w:rPr>
      <w:rFonts w:eastAsiaTheme="majorEastAsia" w:cstheme="majorBidi"/>
      <w:b/>
      <w:sz w:val="32"/>
      <w:szCs w:val="24"/>
      <w:u w:val="single"/>
    </w:rPr>
  </w:style>
  <w:style w:type="paragraph" w:styleId="Heading4">
    <w:name w:val="heading 4"/>
    <w:aliases w:val="Tag,small text,Normal Tag,Big card,heading 2,body,Ch,Heading 2 Char2 Char,Heading 2 Char1 Char Char,No Spacing211,No Spacing12,No Spacing2111,ta,small space,t,no read,TAG,No Spacing4,No Spacing11111,Heading 41,No Spacing1121,No Spacing21,T,Ta"/>
    <w:basedOn w:val="Normal"/>
    <w:next w:val="Normal"/>
    <w:link w:val="Heading4Char"/>
    <w:uiPriority w:val="3"/>
    <w:unhideWhenUsed/>
    <w:qFormat/>
    <w:rsid w:val="006A08E5"/>
    <w:pPr>
      <w:keepNext/>
      <w:keepLines/>
      <w:spacing w:before="200"/>
      <w:outlineLvl w:val="3"/>
    </w:pPr>
    <w:rPr>
      <w:rFonts w:eastAsiaTheme="majorEastAsia" w:cstheme="majorBidi"/>
      <w:b/>
      <w:iCs/>
      <w:sz w:val="24"/>
    </w:rPr>
  </w:style>
  <w:style w:type="character" w:default="1" w:styleId="DefaultParagraphFont">
    <w:name w:val="Default Paragraph Font"/>
    <w:uiPriority w:val="1"/>
    <w:semiHidden/>
    <w:unhideWhenUsed/>
    <w:rsid w:val="006A08E5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6A08E5"/>
  </w:style>
  <w:style w:type="character" w:customStyle="1" w:styleId="Heading1Char">
    <w:name w:val="Heading 1 Char"/>
    <w:aliases w:val="Pocket Char"/>
    <w:basedOn w:val="DefaultParagraphFont"/>
    <w:link w:val="Heading1"/>
    <w:rsid w:val="006A08E5"/>
    <w:rPr>
      <w:rFonts w:ascii="Times New Roman" w:eastAsiaTheme="majorEastAsia" w:hAnsi="Times New Roman" w:cstheme="majorBidi"/>
      <w:b/>
      <w:sz w:val="52"/>
      <w:szCs w:val="32"/>
    </w:rPr>
  </w:style>
  <w:style w:type="character" w:customStyle="1" w:styleId="Heading2Char">
    <w:name w:val="Heading 2 Char"/>
    <w:aliases w:val="Hat Char"/>
    <w:basedOn w:val="DefaultParagraphFont"/>
    <w:link w:val="Heading2"/>
    <w:uiPriority w:val="1"/>
    <w:rsid w:val="006A08E5"/>
    <w:rPr>
      <w:rFonts w:ascii="Times New Roman" w:eastAsiaTheme="majorEastAsia" w:hAnsi="Times New Roman" w:cstheme="majorBidi"/>
      <w:b/>
      <w:sz w:val="44"/>
      <w:szCs w:val="26"/>
      <w:u w:val="double"/>
    </w:rPr>
  </w:style>
  <w:style w:type="character" w:customStyle="1" w:styleId="Heading3Char">
    <w:name w:val="Heading 3 Char"/>
    <w:aliases w:val="Block Char,Heading 3 Char Char Char, Char Char,Char1 Char,Heading 3 Char3 Char,Heading 3 Char4 Char Char Char,Heading 3 Char3 Char Char Char Char,Heading 3 Char1 Char Char Char Char Char,Heading 3 Char Char Char Char Char Char Char,n Char"/>
    <w:basedOn w:val="DefaultParagraphFont"/>
    <w:link w:val="Heading3"/>
    <w:uiPriority w:val="2"/>
    <w:rsid w:val="006A08E5"/>
    <w:rPr>
      <w:rFonts w:ascii="Times New Roman" w:eastAsiaTheme="majorEastAsia" w:hAnsi="Times New Roman" w:cstheme="majorBidi"/>
      <w:b/>
      <w:sz w:val="32"/>
      <w:szCs w:val="24"/>
      <w:u w:val="single"/>
    </w:rPr>
  </w:style>
  <w:style w:type="character" w:customStyle="1" w:styleId="Heading4Char">
    <w:name w:val="Heading 4 Char"/>
    <w:aliases w:val="Tag Char,small text Char,Normal Tag Char,Big card Char,heading 2 Char,body Char,Ch Char,Heading 2 Char2 Char Char,Heading 2 Char1 Char Char Char,No Spacing211 Char,No Spacing12 Char,No Spacing2111 Char,ta Char,small space Char,t Char"/>
    <w:basedOn w:val="DefaultParagraphFont"/>
    <w:link w:val="Heading4"/>
    <w:uiPriority w:val="3"/>
    <w:rsid w:val="006A08E5"/>
    <w:rPr>
      <w:rFonts w:ascii="Times New Roman" w:eastAsiaTheme="majorEastAsia" w:hAnsi="Times New Roman" w:cstheme="majorBidi"/>
      <w:b/>
      <w:iCs/>
      <w:sz w:val="24"/>
    </w:rPr>
  </w:style>
  <w:style w:type="character" w:styleId="Emphasis">
    <w:name w:val="Emphasis"/>
    <w:basedOn w:val="DefaultParagraphFont"/>
    <w:uiPriority w:val="7"/>
    <w:qFormat/>
    <w:rsid w:val="006A08E5"/>
    <w:rPr>
      <w:rFonts w:ascii="Times New Roman" w:hAnsi="Times New Roman" w:cs="Times New Roman"/>
      <w:b/>
      <w:i w:val="0"/>
      <w:iCs/>
      <w:sz w:val="22"/>
      <w:u w:val="single"/>
      <w:bdr w:val="single" w:sz="12" w:space="0" w:color="auto"/>
    </w:rPr>
  </w:style>
  <w:style w:type="character" w:customStyle="1" w:styleId="Style13ptBold">
    <w:name w:val="Style 13 pt Bold"/>
    <w:aliases w:val="Cite"/>
    <w:basedOn w:val="DefaultParagraphFont"/>
    <w:uiPriority w:val="5"/>
    <w:qFormat/>
    <w:rsid w:val="006A08E5"/>
    <w:rPr>
      <w:b/>
      <w:bCs/>
      <w:sz w:val="20"/>
      <w:u w:val="none"/>
    </w:rPr>
  </w:style>
  <w:style w:type="character" w:customStyle="1" w:styleId="StyleUnderline">
    <w:name w:val="Style Underline"/>
    <w:aliases w:val="Underline"/>
    <w:basedOn w:val="DefaultParagraphFont"/>
    <w:uiPriority w:val="6"/>
    <w:qFormat/>
    <w:rsid w:val="006A08E5"/>
    <w:rPr>
      <w:b w:val="0"/>
      <w:sz w:val="20"/>
      <w:u w:val="single"/>
    </w:rPr>
  </w:style>
  <w:style w:type="character" w:styleId="Hyperlink">
    <w:name w:val="Hyperlink"/>
    <w:basedOn w:val="DefaultParagraphFont"/>
    <w:uiPriority w:val="99"/>
    <w:semiHidden/>
    <w:unhideWhenUsed/>
    <w:rsid w:val="006A08E5"/>
    <w:rPr>
      <w:color w:val="auto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A08E5"/>
    <w:rPr>
      <w:color w:val="auto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liu6\AppData\Roaming\Microsoft\Templates\Deb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8DDA4B-7398-4442-9006-973C9EFF7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Debate.dotm</Template>
  <TotalTime>0</TotalTime>
  <Pages>2</Pages>
  <Words>774</Words>
  <Characters>4415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Steven Liu</dc:creator>
  <cp:keywords>5.1.1</cp:keywords>
  <dc:description/>
  <cp:lastModifiedBy>Matthew Steven Liu</cp:lastModifiedBy>
  <cp:revision>2</cp:revision>
  <dcterms:created xsi:type="dcterms:W3CDTF">2021-11-29T21:19:00Z</dcterms:created>
  <dcterms:modified xsi:type="dcterms:W3CDTF">2021-11-29T21:19:00Z</dcterms:modified>
</cp:coreProperties>
</file>