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ECA7" w14:textId="7543AC1C" w:rsidR="00084FFE" w:rsidRDefault="00084FFE" w:rsidP="00084FFE">
      <w:pPr>
        <w:pStyle w:val="Heading3"/>
      </w:pPr>
      <w:r>
        <w:t>1</w:t>
      </w:r>
    </w:p>
    <w:p w14:paraId="572CC9EB" w14:textId="77777777" w:rsidR="00084FFE" w:rsidRPr="004E39DF" w:rsidRDefault="00084FFE" w:rsidP="00084FFE">
      <w:pPr>
        <w:pStyle w:val="Heading3"/>
        <w:rPr>
          <w:rFonts w:asciiTheme="minorHAnsi" w:hAnsiTheme="minorHAnsi" w:cstheme="minorHAnsi"/>
        </w:rPr>
      </w:pPr>
      <w:r>
        <w:rPr>
          <w:rFonts w:asciiTheme="minorHAnsi" w:hAnsiTheme="minorHAnsi" w:cstheme="minorHAnsi"/>
        </w:rPr>
        <w:t>1</w:t>
      </w:r>
    </w:p>
    <w:p w14:paraId="6C4B1C94"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Interpretation: The affirmative must defend topical action by current governmental bodies.</w:t>
      </w:r>
    </w:p>
    <w:p w14:paraId="18943C4D" w14:textId="77777777" w:rsidR="00084FFE" w:rsidRPr="004E39DF" w:rsidRDefault="00084FFE" w:rsidP="00084FFE">
      <w:pPr>
        <w:rPr>
          <w:rFonts w:asciiTheme="minorHAnsi" w:hAnsiTheme="minorHAnsi" w:cstheme="minorHAnsi"/>
        </w:rPr>
      </w:pPr>
    </w:p>
    <w:p w14:paraId="09DA040F"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“Resolved” denotes a formal resolution.</w:t>
      </w:r>
    </w:p>
    <w:p w14:paraId="0BDA5BC4" w14:textId="77777777" w:rsidR="00084FFE" w:rsidRPr="004E39DF" w:rsidRDefault="00084FFE" w:rsidP="00084FFE">
      <w:pPr>
        <w:rPr>
          <w:rFonts w:asciiTheme="minorHAnsi" w:hAnsiTheme="minorHAnsi" w:cstheme="minorHAnsi"/>
        </w:rPr>
      </w:pPr>
      <w:r w:rsidRPr="004E39DF">
        <w:rPr>
          <w:rFonts w:asciiTheme="minorHAnsi" w:hAnsiTheme="minorHAnsi" w:cstheme="minorHAnsi"/>
          <w:b/>
          <w:bCs/>
          <w:sz w:val="26"/>
          <w:szCs w:val="26"/>
        </w:rPr>
        <w:t>AWS ’13</w:t>
      </w:r>
      <w:r w:rsidRPr="004E39DF">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4E39DF">
          <w:rPr>
            <w:rStyle w:val="Hyperlink"/>
            <w:rFonts w:asciiTheme="minorHAnsi" w:hAnsiTheme="minorHAnsi" w:cstheme="minorHAnsi"/>
          </w:rPr>
          <w:t>https://armywritingstyle.com/punctuation-the-colon-and-semicolon/</w:t>
        </w:r>
      </w:hyperlink>
      <w:r w:rsidRPr="004E39DF">
        <w:rPr>
          <w:rFonts w:asciiTheme="minorHAnsi" w:hAnsiTheme="minorHAnsi" w:cstheme="minorHAnsi"/>
        </w:rPr>
        <w:t>]</w:t>
      </w:r>
    </w:p>
    <w:p w14:paraId="52FF170A" w14:textId="77777777" w:rsidR="00084FFE" w:rsidRPr="004E39DF" w:rsidRDefault="00084FFE" w:rsidP="00084FFE">
      <w:pPr>
        <w:rPr>
          <w:rFonts w:asciiTheme="minorHAnsi" w:hAnsiTheme="minorHAnsi" w:cstheme="minorHAnsi"/>
          <w:sz w:val="16"/>
          <w:szCs w:val="24"/>
        </w:rPr>
      </w:pPr>
      <w:r w:rsidRPr="004E39DF">
        <w:rPr>
          <w:rStyle w:val="StyleUnderline"/>
          <w:rFonts w:asciiTheme="minorHAnsi" w:hAnsiTheme="minorHAnsi" w:cstheme="minorHAnsi"/>
          <w:sz w:val="24"/>
          <w:szCs w:val="24"/>
          <w:highlight w:val="green"/>
        </w:rPr>
        <w:t xml:space="preserve">The </w:t>
      </w:r>
      <w:r w:rsidRPr="004E39DF">
        <w:rPr>
          <w:rStyle w:val="Emphasis"/>
          <w:rFonts w:asciiTheme="minorHAnsi" w:hAnsiTheme="minorHAnsi" w:cstheme="minorHAnsi"/>
          <w:szCs w:val="24"/>
          <w:highlight w:val="green"/>
        </w:rPr>
        <w:t>colon</w:t>
      </w:r>
      <w:r w:rsidRPr="004E39DF">
        <w:rPr>
          <w:rStyle w:val="StyleUnderline"/>
          <w:rFonts w:asciiTheme="minorHAnsi" w:hAnsiTheme="minorHAnsi" w:cstheme="minorHAnsi"/>
          <w:sz w:val="24"/>
          <w:szCs w:val="24"/>
          <w:highlight w:val="green"/>
        </w:rPr>
        <w:t xml:space="preserve"> introduces</w:t>
      </w:r>
      <w:r w:rsidRPr="004E39DF">
        <w:rPr>
          <w:rFonts w:asciiTheme="minorHAnsi" w:hAnsiTheme="minorHAnsi" w:cstheme="minorHAnsi"/>
          <w:sz w:val="16"/>
          <w:szCs w:val="24"/>
        </w:rPr>
        <w:t xml:space="preserve"> the following: </w:t>
      </w:r>
    </w:p>
    <w:p w14:paraId="1F23B440"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37C6B805"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b.  A long quotation (one or more paragraphs): In </w:t>
      </w:r>
      <w:proofErr w:type="gramStart"/>
      <w:r w:rsidRPr="004E39DF">
        <w:rPr>
          <w:rFonts w:asciiTheme="minorHAnsi" w:hAnsiTheme="minorHAnsi" w:cstheme="minorHAnsi"/>
          <w:sz w:val="16"/>
          <w:szCs w:val="16"/>
        </w:rPr>
        <w:t>The</w:t>
      </w:r>
      <w:proofErr w:type="gramEnd"/>
      <w:r w:rsidRPr="004E39DF">
        <w:rPr>
          <w:rFonts w:asciiTheme="minorHAnsi" w:hAnsiTheme="minorHAnsi" w:cstheme="minorHAnsi"/>
          <w:sz w:val="16"/>
          <w:szCs w:val="16"/>
        </w:rPr>
        <w:t xml:space="preserve"> Killer Angels Michael </w:t>
      </w:r>
      <w:proofErr w:type="spellStart"/>
      <w:r w:rsidRPr="004E39DF">
        <w:rPr>
          <w:rFonts w:asciiTheme="minorHAnsi" w:hAnsiTheme="minorHAnsi" w:cstheme="minorHAnsi"/>
          <w:sz w:val="16"/>
          <w:szCs w:val="16"/>
        </w:rPr>
        <w:t>Shaara</w:t>
      </w:r>
      <w:proofErr w:type="spellEnd"/>
      <w:r w:rsidRPr="004E39DF">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5D8E5734"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38B4595B"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d.  A second independent clause which explains the first: Potter's motive is clear: (colon) he wants the assignment.</w:t>
      </w:r>
    </w:p>
    <w:p w14:paraId="79D4CE5F" w14:textId="77777777" w:rsidR="00084FFE" w:rsidRPr="004E39DF" w:rsidRDefault="00084FFE" w:rsidP="00084FFE">
      <w:pPr>
        <w:rPr>
          <w:rFonts w:asciiTheme="minorHAnsi" w:hAnsiTheme="minorHAnsi" w:cstheme="minorHAnsi"/>
          <w:sz w:val="16"/>
          <w:szCs w:val="24"/>
        </w:rPr>
      </w:pPr>
      <w:r w:rsidRPr="004E39DF">
        <w:rPr>
          <w:rFonts w:asciiTheme="minorHAnsi" w:hAnsiTheme="minorHAnsi" w:cstheme="minorHAnsi"/>
          <w:sz w:val="16"/>
          <w:szCs w:val="24"/>
        </w:rPr>
        <w:t xml:space="preserve">e.  After the introduction of a business letter: Dear Sirs: (colon) Dear Madam: (colon) f.  The details following an announcement </w:t>
      </w:r>
      <w:proofErr w:type="gramStart"/>
      <w:r w:rsidRPr="004E39DF">
        <w:rPr>
          <w:rFonts w:asciiTheme="minorHAnsi" w:hAnsiTheme="minorHAnsi" w:cstheme="minorHAnsi"/>
          <w:sz w:val="16"/>
          <w:szCs w:val="24"/>
        </w:rPr>
        <w:t>For</w:t>
      </w:r>
      <w:proofErr w:type="gramEnd"/>
      <w:r w:rsidRPr="004E39DF">
        <w:rPr>
          <w:rFonts w:asciiTheme="minorHAnsi" w:hAnsiTheme="minorHAnsi" w:cstheme="minorHAnsi"/>
          <w:sz w:val="16"/>
          <w:szCs w:val="24"/>
        </w:rPr>
        <w:t xml:space="preserve"> sale: (colon) large lakeside cabin with dock </w:t>
      </w:r>
    </w:p>
    <w:p w14:paraId="73FE1C4D" w14:textId="77777777" w:rsidR="00084FFE" w:rsidRPr="004E39DF" w:rsidRDefault="00084FFE" w:rsidP="00084FFE">
      <w:pPr>
        <w:rPr>
          <w:rStyle w:val="StyleUnderline"/>
          <w:rFonts w:asciiTheme="minorHAnsi" w:hAnsiTheme="minorHAnsi" w:cstheme="minorHAnsi"/>
          <w:sz w:val="24"/>
          <w:szCs w:val="24"/>
        </w:rPr>
      </w:pPr>
      <w:r w:rsidRPr="004E39DF">
        <w:rPr>
          <w:rFonts w:asciiTheme="minorHAnsi" w:hAnsiTheme="minorHAnsi" w:cstheme="minorHAnsi"/>
          <w:sz w:val="16"/>
          <w:szCs w:val="24"/>
        </w:rPr>
        <w:t xml:space="preserve">g.  </w:t>
      </w:r>
      <w:r w:rsidRPr="004E39DF">
        <w:rPr>
          <w:rStyle w:val="StyleUnderline"/>
          <w:rFonts w:asciiTheme="minorHAnsi" w:hAnsiTheme="minorHAnsi" w:cstheme="minorHAnsi"/>
          <w:sz w:val="24"/>
          <w:szCs w:val="24"/>
          <w:highlight w:val="green"/>
        </w:rPr>
        <w:t xml:space="preserve">A </w:t>
      </w:r>
      <w:r w:rsidRPr="004E39DF">
        <w:rPr>
          <w:rStyle w:val="Emphasis"/>
          <w:rFonts w:asciiTheme="minorHAnsi" w:hAnsiTheme="minorHAnsi" w:cstheme="minorHAnsi"/>
          <w:szCs w:val="24"/>
          <w:highlight w:val="green"/>
        </w:rPr>
        <w:t>formal resolution</w:t>
      </w:r>
      <w:r w:rsidRPr="004E39DF">
        <w:rPr>
          <w:rStyle w:val="StyleUnderline"/>
          <w:rFonts w:asciiTheme="minorHAnsi" w:hAnsiTheme="minorHAnsi" w:cstheme="minorHAnsi"/>
          <w:sz w:val="24"/>
          <w:szCs w:val="24"/>
          <w:highlight w:val="green"/>
        </w:rPr>
        <w:t>, after the word "</w:t>
      </w:r>
      <w:r w:rsidRPr="004E39DF">
        <w:rPr>
          <w:rStyle w:val="Emphasis"/>
          <w:rFonts w:asciiTheme="minorHAnsi" w:hAnsiTheme="minorHAnsi" w:cstheme="minorHAnsi"/>
          <w:szCs w:val="24"/>
          <w:highlight w:val="green"/>
        </w:rPr>
        <w:t>resolved</w:t>
      </w:r>
      <w:r w:rsidRPr="004E39DF">
        <w:rPr>
          <w:rStyle w:val="StyleUnderline"/>
          <w:rFonts w:asciiTheme="minorHAnsi" w:hAnsiTheme="minorHAnsi" w:cstheme="minorHAnsi"/>
          <w:sz w:val="24"/>
          <w:szCs w:val="24"/>
          <w:highlight w:val="green"/>
        </w:rPr>
        <w:t>:"</w:t>
      </w:r>
      <w:r w:rsidRPr="004E39DF">
        <w:rPr>
          <w:rFonts w:asciiTheme="minorHAnsi" w:hAnsiTheme="minorHAnsi" w:cstheme="minorHAnsi"/>
          <w:sz w:val="16"/>
          <w:szCs w:val="24"/>
          <w:u w:val="single"/>
        </w:rPr>
        <w:t xml:space="preserve">.  </w:t>
      </w:r>
      <w:r w:rsidRPr="004E39DF">
        <w:rPr>
          <w:rStyle w:val="StyleUnderline"/>
          <w:rFonts w:asciiTheme="minorHAnsi" w:hAnsiTheme="minorHAnsi" w:cstheme="minorHAnsi"/>
          <w:sz w:val="24"/>
          <w:szCs w:val="24"/>
        </w:rPr>
        <w:t>Resolved</w:t>
      </w:r>
      <w:r w:rsidRPr="004E39DF">
        <w:rPr>
          <w:rFonts w:asciiTheme="minorHAnsi" w:hAnsiTheme="minorHAnsi" w:cstheme="minorHAnsi"/>
          <w:sz w:val="16"/>
          <w:szCs w:val="24"/>
        </w:rPr>
        <w:t xml:space="preserve">: (colon) That </w:t>
      </w:r>
      <w:r w:rsidRPr="004E39DF">
        <w:rPr>
          <w:rStyle w:val="StyleUnderline"/>
          <w:rFonts w:asciiTheme="minorHAnsi" w:hAnsiTheme="minorHAnsi" w:cstheme="minorHAnsi"/>
          <w:sz w:val="24"/>
          <w:szCs w:val="24"/>
        </w:rPr>
        <w:t>this council petition the mayor.</w:t>
      </w:r>
    </w:p>
    <w:p w14:paraId="7690B7AC" w14:textId="77777777" w:rsidR="00084FFE" w:rsidRPr="004E39DF" w:rsidRDefault="00084FFE" w:rsidP="00084FFE">
      <w:pPr>
        <w:rPr>
          <w:rFonts w:asciiTheme="minorHAnsi" w:hAnsiTheme="minorHAnsi" w:cstheme="minorHAnsi"/>
        </w:rPr>
      </w:pPr>
    </w:p>
    <w:p w14:paraId="28E32B82"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A just “government” must be a </w:t>
      </w:r>
      <w:r w:rsidRPr="004E39DF">
        <w:rPr>
          <w:rFonts w:asciiTheme="minorHAnsi" w:hAnsiTheme="minorHAnsi" w:cstheme="minorHAnsi"/>
          <w:u w:val="single"/>
        </w:rPr>
        <w:t>sovereign law-making body</w:t>
      </w:r>
      <w:r w:rsidRPr="004E39DF">
        <w:rPr>
          <w:rFonts w:asciiTheme="minorHAnsi" w:hAnsiTheme="minorHAnsi" w:cstheme="minorHAnsi"/>
        </w:rPr>
        <w:t>.</w:t>
      </w:r>
    </w:p>
    <w:p w14:paraId="2E08F4F7" w14:textId="77777777" w:rsidR="00084FFE" w:rsidRPr="004E39DF" w:rsidRDefault="00084FFE" w:rsidP="00084FFE">
      <w:pPr>
        <w:rPr>
          <w:rFonts w:asciiTheme="minorHAnsi" w:hAnsiTheme="minorHAnsi" w:cstheme="minorHAnsi"/>
        </w:rPr>
      </w:pPr>
      <w:r w:rsidRPr="004E39DF">
        <w:rPr>
          <w:rStyle w:val="Style13ptBold"/>
          <w:rFonts w:asciiTheme="minorHAnsi" w:hAnsiTheme="minorHAnsi" w:cstheme="minorHAnsi"/>
        </w:rPr>
        <w:t>Merriam-Webster</w:t>
      </w:r>
      <w:r w:rsidRPr="004E39DF">
        <w:rPr>
          <w:rFonts w:asciiTheme="minorHAnsi" w:hAnsiTheme="minorHAnsi" w:cstheme="minorHAnsi"/>
        </w:rPr>
        <w:t xml:space="preserve"> No Date, </w:t>
      </w:r>
      <w:hyperlink r:id="rId7" w:history="1">
        <w:r w:rsidRPr="004E39DF">
          <w:rPr>
            <w:rStyle w:val="Hyperlink"/>
            <w:rFonts w:asciiTheme="minorHAnsi" w:hAnsiTheme="minorHAnsi" w:cstheme="minorHAnsi"/>
          </w:rPr>
          <w:t>https://www.merriam-webster.com/dictionary/government</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28AA804C"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Full Definition of government</w:t>
      </w:r>
    </w:p>
    <w:p w14:paraId="3008B1E9"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 xml:space="preserve">1: </w:t>
      </w:r>
      <w:r w:rsidRPr="004E39DF">
        <w:rPr>
          <w:rStyle w:val="Emphasis"/>
          <w:rFonts w:asciiTheme="minorHAnsi" w:hAnsiTheme="minorHAnsi" w:cstheme="minorHAnsi"/>
          <w:highlight w:val="green"/>
        </w:rPr>
        <w:t>the body</w:t>
      </w:r>
      <w:r w:rsidRPr="004E39DF">
        <w:rPr>
          <w:rFonts w:asciiTheme="minorHAnsi" w:hAnsiTheme="minorHAnsi" w:cstheme="minorHAnsi"/>
        </w:rPr>
        <w:t xml:space="preserve"> of persons </w:t>
      </w:r>
      <w:r w:rsidRPr="004E39DF">
        <w:rPr>
          <w:rStyle w:val="Emphasis"/>
          <w:rFonts w:asciiTheme="minorHAnsi" w:hAnsiTheme="minorHAnsi" w:cstheme="minorHAnsi"/>
          <w:highlight w:val="green"/>
        </w:rPr>
        <w:t>that constitutes the governing authority of a political unit</w:t>
      </w:r>
      <w:r w:rsidRPr="004E39DF">
        <w:rPr>
          <w:rFonts w:asciiTheme="minorHAnsi" w:hAnsiTheme="minorHAnsi" w:cstheme="minorHAnsi"/>
        </w:rPr>
        <w:t xml:space="preserve"> or organization: such as</w:t>
      </w:r>
    </w:p>
    <w:p w14:paraId="589E0A5D"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 xml:space="preserve">a: </w:t>
      </w:r>
      <w:r w:rsidRPr="004E39DF">
        <w:rPr>
          <w:rStyle w:val="StyleUnderline"/>
          <w:rFonts w:asciiTheme="minorHAnsi" w:hAnsiTheme="minorHAnsi" w:cstheme="minorHAnsi"/>
        </w:rPr>
        <w:t>the officials comprising the governing body of a political unit and constituting the organization as an active agency</w:t>
      </w:r>
    </w:p>
    <w:p w14:paraId="42008001"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The government was slow to react to the crisis.</w:t>
      </w:r>
    </w:p>
    <w:p w14:paraId="283B879F" w14:textId="77777777" w:rsidR="00084FFE" w:rsidRPr="004E39DF" w:rsidRDefault="00084FFE" w:rsidP="00084FFE">
      <w:pPr>
        <w:rPr>
          <w:rFonts w:asciiTheme="minorHAnsi" w:hAnsiTheme="minorHAnsi" w:cstheme="minorHAnsi"/>
        </w:rPr>
      </w:pPr>
      <w:proofErr w:type="spellStart"/>
      <w:proofErr w:type="gramStart"/>
      <w:r w:rsidRPr="004E39DF">
        <w:rPr>
          <w:rFonts w:asciiTheme="minorHAnsi" w:hAnsiTheme="minorHAnsi" w:cstheme="minorHAnsi"/>
        </w:rPr>
        <w:t>bcapitalized</w:t>
      </w:r>
      <w:proofErr w:type="spellEnd"/>
      <w:r w:rsidRPr="004E39DF">
        <w:rPr>
          <w:rFonts w:asciiTheme="minorHAnsi" w:hAnsiTheme="minorHAnsi" w:cstheme="minorHAnsi"/>
        </w:rPr>
        <w:t xml:space="preserve"> :</w:t>
      </w:r>
      <w:proofErr w:type="gramEnd"/>
      <w:r w:rsidRPr="004E39DF">
        <w:rPr>
          <w:rFonts w:asciiTheme="minorHAnsi" w:hAnsiTheme="minorHAnsi" w:cstheme="minorHAnsi"/>
        </w:rPr>
        <w:t xml:space="preserve"> the executive branch of </w:t>
      </w:r>
      <w:r w:rsidRPr="004E39DF">
        <w:rPr>
          <w:rStyle w:val="Emphasis"/>
          <w:rFonts w:asciiTheme="minorHAnsi" w:hAnsiTheme="minorHAnsi" w:cstheme="minorHAnsi"/>
        </w:rPr>
        <w:t>the U.S. federal government</w:t>
      </w:r>
    </w:p>
    <w:p w14:paraId="0ECEAFC3" w14:textId="77777777" w:rsidR="00084FFE" w:rsidRPr="004E39DF" w:rsidRDefault="00084FFE" w:rsidP="00084FFE">
      <w:pPr>
        <w:rPr>
          <w:rFonts w:asciiTheme="minorHAnsi" w:hAnsiTheme="minorHAnsi" w:cstheme="minorHAnsi"/>
        </w:rPr>
      </w:pPr>
      <w:proofErr w:type="spellStart"/>
      <w:r w:rsidRPr="004E39DF">
        <w:rPr>
          <w:rFonts w:asciiTheme="minorHAnsi" w:hAnsiTheme="minorHAnsi" w:cstheme="minorHAnsi"/>
        </w:rPr>
        <w:t>ccapitalized</w:t>
      </w:r>
      <w:proofErr w:type="spellEnd"/>
    </w:p>
    <w:p w14:paraId="2A398CE1"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 xml:space="preserve">: a small group of persons holding simultaneously </w:t>
      </w:r>
      <w:r w:rsidRPr="004E39DF">
        <w:rPr>
          <w:rStyle w:val="Emphasis"/>
          <w:rFonts w:asciiTheme="minorHAnsi" w:hAnsiTheme="minorHAnsi" w:cstheme="minorHAnsi"/>
          <w:highlight w:val="green"/>
        </w:rPr>
        <w:t>the</w:t>
      </w:r>
      <w:r w:rsidRPr="004E39DF">
        <w:rPr>
          <w:rFonts w:asciiTheme="minorHAnsi" w:hAnsiTheme="minorHAnsi" w:cstheme="minorHAnsi"/>
        </w:rPr>
        <w:t xml:space="preserve"> principal </w:t>
      </w:r>
      <w:r w:rsidRPr="004E39DF">
        <w:rPr>
          <w:rStyle w:val="Emphasis"/>
          <w:rFonts w:asciiTheme="minorHAnsi" w:hAnsiTheme="minorHAnsi" w:cstheme="minorHAnsi"/>
          <w:highlight w:val="green"/>
        </w:rPr>
        <w:t>political executive offices of a nation</w:t>
      </w:r>
      <w:r w:rsidRPr="004E39DF">
        <w:rPr>
          <w:rFonts w:asciiTheme="minorHAnsi" w:hAnsiTheme="minorHAnsi" w:cstheme="minorHAnsi"/>
        </w:rPr>
        <w:t xml:space="preserve"> or other political unit and being responsible for the direction and supervision of public affairs:</w:t>
      </w:r>
    </w:p>
    <w:p w14:paraId="7CDE60B0"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(1): ADMINISTRATION sense 4b</w:t>
      </w:r>
    </w:p>
    <w:p w14:paraId="7A302EAE" w14:textId="77777777" w:rsidR="00084FFE" w:rsidRPr="004E39DF" w:rsidRDefault="00084FFE" w:rsidP="00084FFE">
      <w:pPr>
        <w:rPr>
          <w:rFonts w:asciiTheme="minorHAnsi" w:hAnsiTheme="minorHAnsi" w:cstheme="minorHAnsi"/>
        </w:rPr>
      </w:pPr>
      <w:r w:rsidRPr="004E39DF">
        <w:rPr>
          <w:rFonts w:asciiTheme="minorHAnsi" w:hAnsiTheme="minorHAnsi" w:cstheme="minorHAnsi"/>
        </w:rPr>
        <w:t xml:space="preserve">(2): such </w:t>
      </w:r>
      <w:r w:rsidRPr="004E39DF">
        <w:rPr>
          <w:rStyle w:val="Emphasis"/>
          <w:rFonts w:asciiTheme="minorHAnsi" w:hAnsiTheme="minorHAnsi" w:cstheme="minorHAnsi"/>
          <w:highlight w:val="green"/>
        </w:rPr>
        <w:t>a group in a parliamentary system</w:t>
      </w:r>
      <w:r w:rsidRPr="004E39DF">
        <w:rPr>
          <w:rFonts w:asciiTheme="minorHAnsi" w:hAnsiTheme="minorHAnsi" w:cstheme="minorHAnsi"/>
        </w:rPr>
        <w:t xml:space="preserve"> constituted by the cabinet or by the ministry</w:t>
      </w:r>
    </w:p>
    <w:p w14:paraId="257BB509" w14:textId="77777777" w:rsidR="00084FFE" w:rsidRPr="004E39DF" w:rsidRDefault="00084FFE" w:rsidP="00084FFE">
      <w:pPr>
        <w:rPr>
          <w:rFonts w:asciiTheme="minorHAnsi" w:hAnsiTheme="minorHAnsi" w:cstheme="minorHAnsi"/>
        </w:rPr>
      </w:pPr>
    </w:p>
    <w:p w14:paraId="15DCDC6F" w14:textId="77777777" w:rsidR="00084FFE" w:rsidRPr="004E39DF" w:rsidRDefault="00084FFE" w:rsidP="00084FFE">
      <w:pPr>
        <w:rPr>
          <w:rFonts w:asciiTheme="minorHAnsi" w:hAnsiTheme="minorHAnsi" w:cstheme="minorHAnsi"/>
        </w:rPr>
      </w:pPr>
    </w:p>
    <w:p w14:paraId="550150B6"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Their “Ought” definition is </w:t>
      </w:r>
      <w:r w:rsidRPr="004E39DF">
        <w:rPr>
          <w:rFonts w:asciiTheme="minorHAnsi" w:hAnsiTheme="minorHAnsi" w:cstheme="minorHAnsi"/>
          <w:u w:val="single"/>
        </w:rPr>
        <w:t>mis</w:t>
      </w:r>
      <w:r>
        <w:rPr>
          <w:rFonts w:asciiTheme="minorHAnsi" w:hAnsiTheme="minorHAnsi" w:cstheme="minorHAnsi"/>
          <w:u w:val="single"/>
        </w:rPr>
        <w:t>-cut</w:t>
      </w:r>
      <w:r w:rsidRPr="004E39DF">
        <w:rPr>
          <w:rFonts w:asciiTheme="minorHAnsi" w:hAnsiTheme="minorHAnsi" w:cstheme="minorHAnsi"/>
        </w:rPr>
        <w:t xml:space="preserve"> -- it says present AND future time, which indicates action by present actors that is maintained into the future, such as the US passing a law and keeping it, NOT a new actor coming into government down the line and passing a law.</w:t>
      </w:r>
      <w:r>
        <w:rPr>
          <w:rFonts w:asciiTheme="minorHAnsi" w:hAnsiTheme="minorHAnsi" w:cstheme="minorHAnsi"/>
        </w:rPr>
        <w:t xml:space="preserve"> Added yellow.</w:t>
      </w:r>
    </w:p>
    <w:p w14:paraId="2E822D69" w14:textId="77777777" w:rsidR="00084FFE" w:rsidRPr="004E39DF" w:rsidRDefault="00084FFE" w:rsidP="00084FFE">
      <w:pPr>
        <w:rPr>
          <w:rFonts w:asciiTheme="minorHAnsi" w:hAnsiTheme="minorHAnsi" w:cstheme="minorHAnsi"/>
        </w:rPr>
      </w:pPr>
      <w:r w:rsidRPr="004E39DF">
        <w:rPr>
          <w:rStyle w:val="Style13ptBold"/>
          <w:rFonts w:asciiTheme="minorHAnsi" w:hAnsiTheme="minorHAnsi" w:cstheme="minorHAnsi"/>
        </w:rPr>
        <w:t>English Grammar 10</w:t>
      </w:r>
      <w:r w:rsidRPr="004E39DF">
        <w:rPr>
          <w:rFonts w:asciiTheme="minorHAnsi" w:hAnsiTheme="minorHAnsi" w:cstheme="minorHAnsi"/>
        </w:rPr>
        <w:t xml:space="preserve"> [“Must and Ought to”; English Grammar; August 16, 2010; </w:t>
      </w:r>
      <w:hyperlink r:id="rId8" w:history="1">
        <w:r w:rsidRPr="004E39DF">
          <w:rPr>
            <w:rStyle w:val="Hyperlink"/>
            <w:rFonts w:asciiTheme="minorHAnsi" w:hAnsiTheme="minorHAnsi" w:cstheme="minorHAnsi"/>
          </w:rPr>
          <w:t>https://www.englishgrammar.org/must-and-ought-to/</w:t>
        </w:r>
      </w:hyperlink>
      <w:r w:rsidRPr="004E39DF">
        <w:rPr>
          <w:rFonts w:asciiTheme="minorHAnsi" w:hAnsiTheme="minorHAnsi" w:cstheme="minorHAnsi"/>
        </w:rPr>
        <w:t xml:space="preserve"> //BWSWJ]</w:t>
      </w:r>
    </w:p>
    <w:p w14:paraId="5314E012"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Ought </w:t>
      </w:r>
      <w:proofErr w:type="gramStart"/>
      <w:r w:rsidRPr="004E39DF">
        <w:rPr>
          <w:rFonts w:asciiTheme="minorHAnsi" w:hAnsiTheme="minorHAnsi" w:cstheme="minorHAnsi"/>
          <w:sz w:val="16"/>
        </w:rPr>
        <w:t>expresses</w:t>
      </w:r>
      <w:proofErr w:type="gramEnd"/>
      <w:r w:rsidRPr="004E39DF">
        <w:rPr>
          <w:rFonts w:asciiTheme="minorHAnsi" w:hAnsiTheme="minorHAnsi" w:cstheme="minorHAnsi"/>
          <w:sz w:val="16"/>
        </w:rPr>
        <w:t xml:space="preserve"> ideas such as duty, necessity and moral obligation. It is not as forceful as must, but it is stronger than should. You ought to be punctual. We ought to help the poor. </w:t>
      </w:r>
      <w:r w:rsidRPr="004E39DF">
        <w:rPr>
          <w:rStyle w:val="StyleUnderline"/>
          <w:rFonts w:asciiTheme="minorHAnsi" w:hAnsiTheme="minorHAnsi" w:cstheme="minorHAnsi"/>
          <w:highlight w:val="green"/>
        </w:rPr>
        <w:t xml:space="preserve">You ought to visit </w:t>
      </w:r>
      <w:r w:rsidRPr="004E39DF">
        <w:rPr>
          <w:rStyle w:val="StyleUnderline"/>
          <w:rFonts w:asciiTheme="minorHAnsi" w:hAnsiTheme="minorHAnsi" w:cstheme="minorHAnsi"/>
        </w:rPr>
        <w:t xml:space="preserve">your friends </w:t>
      </w:r>
      <w:proofErr w:type="gramStart"/>
      <w:r w:rsidRPr="004E39DF">
        <w:rPr>
          <w:rStyle w:val="StyleUnderline"/>
          <w:rFonts w:asciiTheme="minorHAnsi" w:hAnsiTheme="minorHAnsi" w:cstheme="minorHAnsi"/>
          <w:highlight w:val="green"/>
        </w:rPr>
        <w:t>once in a while</w:t>
      </w:r>
      <w:proofErr w:type="gramEnd"/>
      <w:r w:rsidRPr="004E39DF">
        <w:rPr>
          <w:rFonts w:asciiTheme="minorHAnsi" w:hAnsiTheme="minorHAnsi" w:cstheme="minorHAnsi"/>
          <w:sz w:val="16"/>
          <w:highlight w:val="green"/>
        </w:rPr>
        <w:t xml:space="preserve">. </w:t>
      </w:r>
      <w:r w:rsidRPr="004E39DF">
        <w:rPr>
          <w:rStyle w:val="StyleUnderline"/>
          <w:rFonts w:asciiTheme="minorHAnsi" w:hAnsiTheme="minorHAnsi" w:cstheme="minorHAnsi"/>
          <w:highlight w:val="green"/>
        </w:rPr>
        <w:t xml:space="preserve">Ought generally </w:t>
      </w:r>
      <w:proofErr w:type="gramStart"/>
      <w:r w:rsidRPr="004E39DF">
        <w:rPr>
          <w:rStyle w:val="StyleUnderline"/>
          <w:rFonts w:asciiTheme="minorHAnsi" w:hAnsiTheme="minorHAnsi" w:cstheme="minorHAnsi"/>
          <w:highlight w:val="green"/>
        </w:rPr>
        <w:t>points</w:t>
      </w:r>
      <w:proofErr w:type="gramEnd"/>
      <w:r w:rsidRPr="004E39DF">
        <w:rPr>
          <w:rStyle w:val="StyleUnderline"/>
          <w:rFonts w:asciiTheme="minorHAnsi" w:hAnsiTheme="minorHAnsi" w:cstheme="minorHAnsi"/>
          <w:highlight w:val="green"/>
        </w:rPr>
        <w:t xml:space="preserve"> to</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b/>
          <w:bCs/>
          <w:sz w:val="36"/>
          <w:szCs w:val="36"/>
          <w:highlight w:val="yellow"/>
        </w:rPr>
        <w:t>present</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b/>
          <w:bCs/>
          <w:sz w:val="52"/>
          <w:szCs w:val="52"/>
          <w:highlight w:val="yellow"/>
        </w:rPr>
        <w:t>and</w:t>
      </w:r>
      <w:r w:rsidRPr="004E39DF">
        <w:rPr>
          <w:rStyle w:val="StyleUnderline"/>
          <w:rFonts w:asciiTheme="minorHAnsi" w:hAnsiTheme="minorHAnsi" w:cstheme="minorHAnsi"/>
          <w:sz w:val="52"/>
          <w:szCs w:val="52"/>
        </w:rPr>
        <w:t xml:space="preserve"> </w:t>
      </w:r>
      <w:r w:rsidRPr="004E39DF">
        <w:rPr>
          <w:rStyle w:val="StyleUnderline"/>
          <w:rFonts w:asciiTheme="minorHAnsi" w:hAnsiTheme="minorHAnsi" w:cstheme="minorHAnsi"/>
          <w:sz w:val="28"/>
          <w:szCs w:val="28"/>
          <w:highlight w:val="green"/>
        </w:rPr>
        <w:t>future</w:t>
      </w:r>
      <w:r w:rsidRPr="004E39DF">
        <w:rPr>
          <w:rStyle w:val="StyleUnderline"/>
          <w:rFonts w:asciiTheme="minorHAnsi" w:hAnsiTheme="minorHAnsi" w:cstheme="minorHAnsi"/>
          <w:sz w:val="28"/>
          <w:szCs w:val="28"/>
        </w:rPr>
        <w:t xml:space="preserve"> </w:t>
      </w:r>
      <w:r w:rsidRPr="004E39DF">
        <w:rPr>
          <w:rStyle w:val="StyleUnderline"/>
          <w:rFonts w:asciiTheme="minorHAnsi" w:hAnsiTheme="minorHAnsi" w:cstheme="minorHAnsi"/>
          <w:sz w:val="44"/>
          <w:szCs w:val="44"/>
          <w:highlight w:val="yellow"/>
        </w:rPr>
        <w:t>time</w:t>
      </w:r>
      <w:r w:rsidRPr="004E39DF">
        <w:rPr>
          <w:rFonts w:asciiTheme="minorHAnsi" w:hAnsiTheme="minorHAnsi" w:cstheme="minorHAnsi"/>
          <w:sz w:val="16"/>
        </w:rPr>
        <w:t>. It can point to past time when it is followed by the perfect infinitive (have + past participle).</w:t>
      </w:r>
    </w:p>
    <w:p w14:paraId="62E504F4" w14:textId="77777777" w:rsidR="00084FFE" w:rsidRPr="004E39DF" w:rsidRDefault="00084FFE" w:rsidP="00084FFE">
      <w:pPr>
        <w:rPr>
          <w:rFonts w:asciiTheme="minorHAnsi" w:hAnsiTheme="minorHAnsi" w:cstheme="minorHAnsi"/>
          <w:sz w:val="16"/>
        </w:rPr>
      </w:pPr>
    </w:p>
    <w:p w14:paraId="06FBEC7F"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“Guarantee[</w:t>
      </w:r>
      <w:proofErr w:type="spellStart"/>
      <w:r w:rsidRPr="004E39DF">
        <w:rPr>
          <w:rFonts w:asciiTheme="minorHAnsi" w:hAnsiTheme="minorHAnsi" w:cstheme="minorHAnsi"/>
        </w:rPr>
        <w:t>ing</w:t>
      </w:r>
      <w:proofErr w:type="spellEnd"/>
      <w:r w:rsidRPr="004E39DF">
        <w:rPr>
          <w:rFonts w:asciiTheme="minorHAnsi" w:hAnsiTheme="minorHAnsi" w:cstheme="minorHAnsi"/>
        </w:rPr>
        <w:t xml:space="preserve">]” the “right to strike” requires the </w:t>
      </w:r>
      <w:r w:rsidRPr="004E39DF">
        <w:rPr>
          <w:rFonts w:asciiTheme="minorHAnsi" w:hAnsiTheme="minorHAnsi" w:cstheme="minorHAnsi"/>
          <w:u w:val="single"/>
        </w:rPr>
        <w:t>law</w:t>
      </w:r>
      <w:r w:rsidRPr="004E39DF">
        <w:rPr>
          <w:rFonts w:asciiTheme="minorHAnsi" w:hAnsiTheme="minorHAnsi" w:cstheme="minorHAnsi"/>
        </w:rPr>
        <w:t xml:space="preserve"> to be upheld or changed.</w:t>
      </w:r>
    </w:p>
    <w:p w14:paraId="09AC6E2D" w14:textId="77777777" w:rsidR="00084FFE" w:rsidRPr="004E39DF" w:rsidRDefault="00084FFE" w:rsidP="00084FFE">
      <w:pPr>
        <w:rPr>
          <w:rFonts w:asciiTheme="minorHAnsi" w:hAnsiTheme="minorHAnsi" w:cstheme="minorHAnsi"/>
        </w:rPr>
      </w:pPr>
      <w:r w:rsidRPr="004E39DF">
        <w:rPr>
          <w:rStyle w:val="Style13ptBold"/>
          <w:rFonts w:asciiTheme="minorHAnsi" w:hAnsiTheme="minorHAnsi" w:cstheme="minorHAnsi"/>
        </w:rPr>
        <w:t>NLRB No Date</w:t>
      </w:r>
      <w:r w:rsidRPr="004E39DF">
        <w:rPr>
          <w:rFonts w:asciiTheme="minorHAnsi" w:hAnsiTheme="minorHAnsi" w:cstheme="minorHAnsi"/>
        </w:rPr>
        <w:t xml:space="preserve">, </w:t>
      </w:r>
      <w:hyperlink r:id="rId9" w:history="1">
        <w:r w:rsidRPr="004E39DF">
          <w:rPr>
            <w:rStyle w:val="Hyperlink"/>
            <w:rFonts w:asciiTheme="minorHAnsi" w:hAnsiTheme="minorHAnsi" w:cstheme="minorHAnsi"/>
          </w:rPr>
          <w:t>https://www.nlrb.gov/strikes</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370B6401" w14:textId="77777777" w:rsidR="00084FFE" w:rsidRPr="004E39DF" w:rsidRDefault="00084FFE" w:rsidP="00084FFE">
      <w:pPr>
        <w:rPr>
          <w:rFonts w:asciiTheme="minorHAnsi" w:hAnsiTheme="minorHAnsi" w:cstheme="minorHAnsi"/>
          <w:sz w:val="16"/>
        </w:rPr>
      </w:pPr>
      <w:r w:rsidRPr="004E39DF">
        <w:rPr>
          <w:rStyle w:val="StyleUnderline"/>
          <w:rFonts w:asciiTheme="minorHAnsi" w:hAnsiTheme="minorHAnsi" w:cstheme="minorHAnsi"/>
        </w:rPr>
        <w:t>Section 7 of the National Labor Relations Act states in part, “Employees shall have the right. . . to engage in other concerted activities for the purpose of collective bargaining or other mutual aid or protection.”</w:t>
      </w:r>
      <w:r w:rsidRPr="004E39DF">
        <w:rPr>
          <w:rFonts w:asciiTheme="minorHAnsi" w:hAnsiTheme="minorHAnsi" w:cstheme="minorHAnsi"/>
          <w:sz w:val="16"/>
        </w:rPr>
        <w:t xml:space="preserve"> Strikes are included among the concerted activities protected for employees by this section. Section 13 also concerns the right to strike. It reads as follows:</w:t>
      </w:r>
    </w:p>
    <w:p w14:paraId="4B0841EB"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Nothing in this Act, except as specifically provided for herein, shall be construed so as either to interfere with or impede or diminish in any way the right to strike, or to affect the limitations or qualifications on that right.</w:t>
      </w:r>
    </w:p>
    <w:p w14:paraId="16D5C01F"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It is clear from a reading of these two provisions that: </w:t>
      </w:r>
      <w:r w:rsidRPr="004E39DF">
        <w:rPr>
          <w:rStyle w:val="Emphasis"/>
          <w:rFonts w:asciiTheme="minorHAnsi" w:hAnsiTheme="minorHAnsi" w:cstheme="minorHAnsi"/>
          <w:highlight w:val="green"/>
        </w:rPr>
        <w:t>the law</w:t>
      </w:r>
      <w:r w:rsidRPr="004E39DF">
        <w:rPr>
          <w:rFonts w:asciiTheme="minorHAnsi" w:hAnsiTheme="minorHAnsi" w:cstheme="minorHAnsi"/>
          <w:sz w:val="16"/>
        </w:rPr>
        <w:t xml:space="preserve"> not only </w:t>
      </w:r>
      <w:r w:rsidRPr="004E39DF">
        <w:rPr>
          <w:rStyle w:val="StyleUnderline"/>
          <w:rFonts w:asciiTheme="minorHAnsi" w:hAnsiTheme="minorHAnsi" w:cstheme="minorHAnsi"/>
          <w:highlight w:val="green"/>
        </w:rPr>
        <w:t xml:space="preserve">guarantees the </w:t>
      </w:r>
      <w:r w:rsidRPr="004E39DF">
        <w:rPr>
          <w:rStyle w:val="Emphasis"/>
          <w:rFonts w:asciiTheme="minorHAnsi" w:hAnsiTheme="minorHAnsi" w:cstheme="minorHAnsi"/>
          <w:highlight w:val="green"/>
        </w:rPr>
        <w:t>right</w:t>
      </w:r>
      <w:r w:rsidRPr="004E39DF">
        <w:rPr>
          <w:rStyle w:val="StyleUnderline"/>
          <w:rFonts w:asciiTheme="minorHAnsi" w:hAnsiTheme="minorHAnsi" w:cstheme="minorHAnsi"/>
        </w:rPr>
        <w:t xml:space="preserve"> of employees </w:t>
      </w:r>
      <w:r w:rsidRPr="004E39DF">
        <w:rPr>
          <w:rStyle w:val="StyleUnderline"/>
          <w:rFonts w:asciiTheme="minorHAnsi" w:hAnsiTheme="minorHAnsi" w:cstheme="minorHAnsi"/>
          <w:highlight w:val="green"/>
        </w:rPr>
        <w:t xml:space="preserve">to </w:t>
      </w:r>
      <w:r w:rsidRPr="004E39DF">
        <w:rPr>
          <w:rStyle w:val="Emphasis"/>
          <w:rFonts w:asciiTheme="minorHAnsi" w:hAnsiTheme="minorHAnsi" w:cstheme="minorHAnsi"/>
          <w:highlight w:val="green"/>
        </w:rPr>
        <w:t>strike</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 xml:space="preserve">but also places </w:t>
      </w:r>
      <w:r w:rsidRPr="004E39DF">
        <w:rPr>
          <w:rStyle w:val="Emphasis"/>
          <w:rFonts w:asciiTheme="minorHAnsi" w:hAnsiTheme="minorHAnsi" w:cstheme="minorHAnsi"/>
          <w:highlight w:val="green"/>
        </w:rPr>
        <w:t>limitations</w:t>
      </w:r>
      <w:r w:rsidRPr="004E39DF">
        <w:rPr>
          <w:rStyle w:val="StyleUnderline"/>
          <w:rFonts w:asciiTheme="minorHAnsi" w:hAnsiTheme="minorHAnsi" w:cstheme="minorHAnsi"/>
        </w:rPr>
        <w:t xml:space="preserve"> and qualifications on the exercise of that right</w:t>
      </w:r>
      <w:r w:rsidRPr="004E39DF">
        <w:rPr>
          <w:rFonts w:asciiTheme="minorHAnsi" w:hAnsiTheme="minorHAnsi" w:cstheme="minorHAnsi"/>
          <w:sz w:val="16"/>
        </w:rPr>
        <w:t xml:space="preserve">. See for example, restrictions on strikes in health care institutions (set forth below). </w:t>
      </w:r>
    </w:p>
    <w:p w14:paraId="21382062" w14:textId="77777777" w:rsidR="00084FFE" w:rsidRPr="004E39DF" w:rsidRDefault="00084FFE" w:rsidP="00084FFE">
      <w:pPr>
        <w:rPr>
          <w:rFonts w:asciiTheme="minorHAnsi" w:hAnsiTheme="minorHAnsi" w:cstheme="minorHAnsi"/>
          <w:sz w:val="16"/>
        </w:rPr>
      </w:pPr>
    </w:p>
    <w:p w14:paraId="013F0F25"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Violation: A vanguard taking power requires organizing, revolution, and overhauling the state that </w:t>
      </w:r>
      <w:r w:rsidRPr="004E39DF">
        <w:rPr>
          <w:rFonts w:asciiTheme="minorHAnsi" w:hAnsiTheme="minorHAnsi" w:cstheme="minorHAnsi"/>
          <w:u w:val="single"/>
        </w:rPr>
        <w:t>doesn’t even exist yet</w:t>
      </w:r>
      <w:r w:rsidRPr="004E39DF">
        <w:rPr>
          <w:rFonts w:asciiTheme="minorHAnsi" w:hAnsiTheme="minorHAnsi" w:cstheme="minorHAnsi"/>
        </w:rPr>
        <w:t xml:space="preserve"> does not change current sovereign laws.</w:t>
      </w:r>
    </w:p>
    <w:p w14:paraId="6B34B31D" w14:textId="77777777" w:rsidR="00084FFE" w:rsidRPr="004E39DF" w:rsidRDefault="00084FFE" w:rsidP="00084FFE">
      <w:pPr>
        <w:rPr>
          <w:rFonts w:asciiTheme="minorHAnsi" w:hAnsiTheme="minorHAnsi" w:cstheme="minorHAnsi"/>
        </w:rPr>
      </w:pPr>
    </w:p>
    <w:p w14:paraId="5FC853F9"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That’s necessary for </w:t>
      </w:r>
      <w:r w:rsidRPr="004E39DF">
        <w:rPr>
          <w:rFonts w:asciiTheme="minorHAnsi" w:hAnsiTheme="minorHAnsi" w:cstheme="minorHAnsi"/>
          <w:u w:val="single"/>
        </w:rPr>
        <w:t>limits</w:t>
      </w:r>
      <w:r w:rsidRPr="004E39DF">
        <w:rPr>
          <w:rFonts w:asciiTheme="minorHAnsi" w:hAnsiTheme="minorHAnsi" w:cstheme="minorHAnsi"/>
        </w:rPr>
        <w:t xml:space="preserve"> and </w:t>
      </w:r>
      <w:r w:rsidRPr="004E39DF">
        <w:rPr>
          <w:rFonts w:asciiTheme="minorHAnsi" w:hAnsiTheme="minorHAnsi" w:cstheme="minorHAnsi"/>
          <w:u w:val="single"/>
        </w:rPr>
        <w:t>ground</w:t>
      </w:r>
      <w:r w:rsidRPr="004E39DF">
        <w:rPr>
          <w:rFonts w:asciiTheme="minorHAnsi" w:hAnsiTheme="minorHAnsi" w:cstheme="minorHAnsi"/>
        </w:rPr>
        <w:t xml:space="preserve"> -- anything other than </w:t>
      </w:r>
      <w:r w:rsidRPr="004E39DF">
        <w:rPr>
          <w:rFonts w:asciiTheme="minorHAnsi" w:hAnsiTheme="minorHAnsi" w:cstheme="minorHAnsi"/>
          <w:u w:val="single"/>
        </w:rPr>
        <w:t>immediate</w:t>
      </w:r>
      <w:r w:rsidRPr="004E39DF">
        <w:rPr>
          <w:rFonts w:asciiTheme="minorHAnsi" w:hAnsiTheme="minorHAnsi" w:cstheme="minorHAnsi"/>
        </w:rPr>
        <w:t xml:space="preserve"> governmental fiat </w:t>
      </w:r>
      <w:r w:rsidRPr="004E39DF">
        <w:rPr>
          <w:rFonts w:asciiTheme="minorHAnsi" w:hAnsiTheme="minorHAnsi" w:cstheme="minorHAnsi"/>
          <w:u w:val="single"/>
        </w:rPr>
        <w:t>devastates</w:t>
      </w:r>
      <w:r w:rsidRPr="004E39DF">
        <w:rPr>
          <w:rFonts w:asciiTheme="minorHAnsi" w:hAnsiTheme="minorHAnsi" w:cstheme="minorHAnsi"/>
        </w:rPr>
        <w:t xml:space="preserve"> research because debaters can spike out of neg offense like Politics and counterplans that </w:t>
      </w:r>
      <w:r w:rsidRPr="004E39DF">
        <w:rPr>
          <w:rFonts w:asciiTheme="minorHAnsi" w:hAnsiTheme="minorHAnsi" w:cstheme="minorHAnsi"/>
          <w:u w:val="single"/>
        </w:rPr>
        <w:t>dooms</w:t>
      </w:r>
      <w:r w:rsidRPr="004E39DF">
        <w:rPr>
          <w:rFonts w:asciiTheme="minorHAnsi" w:hAnsiTheme="minorHAnsi" w:cstheme="minorHAnsi"/>
        </w:rPr>
        <w:t xml:space="preserve"> predictable generics. They justify policy AFFs that occur in 40 years to protect </w:t>
      </w:r>
      <w:r w:rsidRPr="004E39DF">
        <w:rPr>
          <w:rFonts w:asciiTheme="minorHAnsi" w:hAnsiTheme="minorHAnsi" w:cstheme="minorHAnsi"/>
          <w:u w:val="single"/>
        </w:rPr>
        <w:t>labor unions on Mars</w:t>
      </w:r>
      <w:r w:rsidRPr="004E39DF">
        <w:rPr>
          <w:rFonts w:asciiTheme="minorHAnsi" w:hAnsiTheme="minorHAnsi" w:cstheme="minorHAnsi"/>
        </w:rPr>
        <w:t xml:space="preserve"> that avoids </w:t>
      </w:r>
      <w:r w:rsidRPr="004E39DF">
        <w:rPr>
          <w:rFonts w:asciiTheme="minorHAnsi" w:hAnsiTheme="minorHAnsi" w:cstheme="minorHAnsi"/>
          <w:u w:val="single"/>
        </w:rPr>
        <w:t>every single</w:t>
      </w:r>
      <w:r w:rsidRPr="004E39DF">
        <w:rPr>
          <w:rFonts w:asciiTheme="minorHAnsi" w:hAnsiTheme="minorHAnsi" w:cstheme="minorHAnsi"/>
        </w:rPr>
        <w:t xml:space="preserve"> piece of topic offense.</w:t>
      </w:r>
    </w:p>
    <w:p w14:paraId="234A672D" w14:textId="77777777" w:rsidR="00084FFE" w:rsidRPr="004E39DF" w:rsidRDefault="00084FFE" w:rsidP="00084FFE">
      <w:pPr>
        <w:rPr>
          <w:rFonts w:asciiTheme="minorHAnsi" w:hAnsiTheme="minorHAnsi" w:cstheme="minorHAnsi"/>
        </w:rPr>
      </w:pPr>
    </w:p>
    <w:p w14:paraId="7864FC84"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The impact is </w:t>
      </w:r>
      <w:r w:rsidRPr="004E39DF">
        <w:rPr>
          <w:rFonts w:asciiTheme="minorHAnsi" w:hAnsiTheme="minorHAnsi" w:cstheme="minorHAnsi"/>
          <w:u w:val="single"/>
        </w:rPr>
        <w:t>fairness</w:t>
      </w:r>
      <w:r w:rsidRPr="004E39DF">
        <w:rPr>
          <w:rFonts w:asciiTheme="minorHAnsi" w:hAnsiTheme="minorHAnsi" w:cstheme="minorHAnsi"/>
        </w:rPr>
        <w:t xml:space="preserve"> -- an unlimited, unpredictable topic disparately raises the research burden for the negative -- treat this is a sufficient win condition because fairness is the logical structure that undergirds all impacts AND controls any benefit to debate. All responses and turns presume fairness </w:t>
      </w:r>
      <w:proofErr w:type="gramStart"/>
      <w:r w:rsidRPr="004E39DF">
        <w:rPr>
          <w:rFonts w:asciiTheme="minorHAnsi" w:hAnsiTheme="minorHAnsi" w:cstheme="minorHAnsi"/>
        </w:rPr>
        <w:t>is</w:t>
      </w:r>
      <w:proofErr w:type="gramEnd"/>
      <w:r w:rsidRPr="004E39DF">
        <w:rPr>
          <w:rFonts w:asciiTheme="minorHAnsi" w:hAnsiTheme="minorHAnsi" w:cstheme="minorHAnsi"/>
        </w:rPr>
        <w:t xml:space="preserve"> good in asking to be evaluated fairly which concedes competitive incentives exist behind all arguments.</w:t>
      </w:r>
    </w:p>
    <w:p w14:paraId="5538459E" w14:textId="77777777" w:rsidR="00084FFE" w:rsidRPr="004E39DF" w:rsidRDefault="00084FFE" w:rsidP="00084FFE">
      <w:pPr>
        <w:rPr>
          <w:rFonts w:asciiTheme="minorHAnsi" w:hAnsiTheme="minorHAnsi" w:cstheme="minorHAnsi"/>
        </w:rPr>
      </w:pPr>
    </w:p>
    <w:p w14:paraId="6AD3AD5D" w14:textId="77777777" w:rsidR="00084FFE" w:rsidRPr="00E102EF" w:rsidRDefault="00084FFE" w:rsidP="00084FFE">
      <w:pPr>
        <w:pStyle w:val="Heading4"/>
        <w:rPr>
          <w:rFonts w:asciiTheme="minorHAnsi" w:hAnsiTheme="minorHAnsi" w:cstheme="minorHAnsi"/>
        </w:rPr>
      </w:pPr>
      <w:r w:rsidRPr="004E39DF">
        <w:rPr>
          <w:rFonts w:asciiTheme="minorHAnsi" w:hAnsiTheme="minorHAnsi" w:cstheme="minorHAnsi"/>
        </w:rPr>
        <w:t xml:space="preserve">That </w:t>
      </w:r>
      <w:r w:rsidRPr="004E39DF">
        <w:rPr>
          <w:rFonts w:asciiTheme="minorHAnsi" w:hAnsiTheme="minorHAnsi" w:cstheme="minorHAnsi"/>
          <w:u w:val="single"/>
        </w:rPr>
        <w:t>turns case</w:t>
      </w:r>
      <w:r w:rsidRPr="004E39DF">
        <w:rPr>
          <w:rFonts w:asciiTheme="minorHAnsi" w:hAnsiTheme="minorHAnsi" w:cstheme="minorHAnsi"/>
        </w:rPr>
        <w:t xml:space="preserve"> -- rigorous research around policy questions makes us </w:t>
      </w:r>
      <w:r w:rsidRPr="004E39DF">
        <w:rPr>
          <w:rFonts w:asciiTheme="minorHAnsi" w:hAnsiTheme="minorHAnsi" w:cstheme="minorHAnsi"/>
          <w:u w:val="single"/>
        </w:rPr>
        <w:t>better Marxists</w:t>
      </w:r>
      <w:r w:rsidRPr="004E39DF">
        <w:rPr>
          <w:rFonts w:asciiTheme="minorHAnsi" w:hAnsiTheme="minorHAnsi" w:cstheme="minorHAnsi"/>
        </w:rPr>
        <w:t xml:space="preserve"> because we</w:t>
      </w:r>
      <w:r>
        <w:rPr>
          <w:rFonts w:asciiTheme="minorHAnsi" w:hAnsiTheme="minorHAnsi" w:cstheme="minorHAnsi"/>
        </w:rPr>
        <w:t xml:space="preserve"> can better convince people to our side BUT giving up a </w:t>
      </w:r>
      <w:r>
        <w:rPr>
          <w:rFonts w:asciiTheme="minorHAnsi" w:hAnsiTheme="minorHAnsi" w:cstheme="minorHAnsi"/>
          <w:u w:val="single"/>
        </w:rPr>
        <w:t>predictable</w:t>
      </w:r>
      <w:r>
        <w:rPr>
          <w:rFonts w:asciiTheme="minorHAnsi" w:hAnsiTheme="minorHAnsi" w:cstheme="minorHAnsi"/>
        </w:rPr>
        <w:t xml:space="preserve"> and </w:t>
      </w:r>
      <w:r>
        <w:rPr>
          <w:rFonts w:asciiTheme="minorHAnsi" w:hAnsiTheme="minorHAnsi" w:cstheme="minorHAnsi"/>
          <w:u w:val="single"/>
        </w:rPr>
        <w:t>fair</w:t>
      </w:r>
      <w:r>
        <w:rPr>
          <w:rFonts w:asciiTheme="minorHAnsi" w:hAnsiTheme="minorHAnsi" w:cstheme="minorHAnsi"/>
        </w:rPr>
        <w:t xml:space="preserve"> topic </w:t>
      </w:r>
      <w:r>
        <w:rPr>
          <w:rFonts w:asciiTheme="minorHAnsi" w:hAnsiTheme="minorHAnsi" w:cstheme="minorHAnsi"/>
          <w:u w:val="single"/>
        </w:rPr>
        <w:t>cedes dialogue</w:t>
      </w:r>
      <w:r>
        <w:rPr>
          <w:rFonts w:asciiTheme="minorHAnsi" w:hAnsiTheme="minorHAnsi" w:cstheme="minorHAnsi"/>
        </w:rPr>
        <w:t xml:space="preserve"> to the fascists.</w:t>
      </w:r>
    </w:p>
    <w:p w14:paraId="55AEC95C" w14:textId="77777777" w:rsidR="00084FFE" w:rsidRPr="004E39DF" w:rsidRDefault="00084FFE" w:rsidP="00084FFE">
      <w:pPr>
        <w:rPr>
          <w:rFonts w:asciiTheme="minorHAnsi" w:hAnsiTheme="minorHAnsi" w:cstheme="minorHAnsi"/>
        </w:rPr>
      </w:pPr>
    </w:p>
    <w:p w14:paraId="2D6FC2F0"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TVA: Defend every government that exists now unconditionally recognizes the right to strike. That solves -- </w:t>
      </w:r>
      <w:r>
        <w:rPr>
          <w:rFonts w:asciiTheme="minorHAnsi" w:hAnsiTheme="minorHAnsi" w:cstheme="minorHAnsi"/>
        </w:rPr>
        <w:t>causes</w:t>
      </w:r>
      <w:r w:rsidRPr="004E39DF">
        <w:rPr>
          <w:rFonts w:asciiTheme="minorHAnsi" w:hAnsiTheme="minorHAnsi" w:cstheme="minorHAnsi"/>
        </w:rPr>
        <w:t xml:space="preserve"> </w:t>
      </w:r>
      <w:r w:rsidRPr="004E39DF">
        <w:rPr>
          <w:rFonts w:asciiTheme="minorHAnsi" w:hAnsiTheme="minorHAnsi" w:cstheme="minorHAnsi"/>
          <w:u w:val="single"/>
        </w:rPr>
        <w:t>class consciousness</w:t>
      </w:r>
      <w:r w:rsidRPr="004E39DF">
        <w:rPr>
          <w:rFonts w:asciiTheme="minorHAnsi" w:hAnsiTheme="minorHAnsi" w:cstheme="minorHAnsi"/>
        </w:rPr>
        <w:t>.</w:t>
      </w:r>
    </w:p>
    <w:p w14:paraId="339635F9" w14:textId="77777777" w:rsidR="00084FFE" w:rsidRPr="004E39DF" w:rsidRDefault="00084FFE" w:rsidP="00084FFE">
      <w:pPr>
        <w:rPr>
          <w:rFonts w:asciiTheme="minorHAnsi" w:hAnsiTheme="minorHAnsi" w:cstheme="minorHAnsi"/>
        </w:rPr>
      </w:pPr>
      <w:r w:rsidRPr="004E39DF">
        <w:rPr>
          <w:rFonts w:asciiTheme="minorHAnsi" w:hAnsiTheme="minorHAnsi" w:cstheme="minorHAnsi"/>
          <w:b/>
          <w:bCs/>
        </w:rPr>
        <w:t xml:space="preserve">Langford 94 </w:t>
      </w:r>
      <w:r w:rsidRPr="004E39DF">
        <w:rPr>
          <w:rFonts w:asciiTheme="minorHAnsi" w:hAnsiTheme="minorHAnsi" w:cstheme="minorHAnsi"/>
        </w:rPr>
        <w:t>Department of Sociology, University of Calgary, Calgary</w:t>
      </w:r>
      <w:r w:rsidRPr="004E39DF">
        <w:rPr>
          <w:rFonts w:asciiTheme="minorHAnsi" w:hAnsiTheme="minorHAnsi" w:cstheme="minorHAnsi"/>
          <w:b/>
          <w:bCs/>
        </w:rPr>
        <w:t xml:space="preserve"> </w:t>
      </w:r>
      <w:r w:rsidRPr="004E39DF">
        <w:rPr>
          <w:rFonts w:asciiTheme="minorHAnsi" w:hAnsiTheme="minorHAnsi" w:cstheme="minorHAnsi"/>
        </w:rPr>
        <w:t>(</w:t>
      </w:r>
      <w:proofErr w:type="spellStart"/>
      <w:r w:rsidRPr="004E39DF">
        <w:rPr>
          <w:rFonts w:asciiTheme="minorHAnsi" w:hAnsiTheme="minorHAnsi" w:cstheme="minorHAnsi"/>
        </w:rPr>
        <w:t>Labour</w:t>
      </w:r>
      <w:proofErr w:type="spellEnd"/>
      <w:r w:rsidRPr="004E39DF">
        <w:rPr>
          <w:rFonts w:asciiTheme="minorHAnsi" w:hAnsiTheme="minorHAnsi" w:cstheme="minorHAnsi"/>
        </w:rPr>
        <w:t xml:space="preserve"> / Le Travail Vol. 34 (Fall, 1994), pp. 107-137 (31 pages), https://doi.org/10.2307/25143847) KD </w:t>
      </w:r>
    </w:p>
    <w:p w14:paraId="24A1618F" w14:textId="77777777" w:rsidR="00084FFE" w:rsidRPr="004E39DF" w:rsidRDefault="00084FFE" w:rsidP="00084FFE">
      <w:pPr>
        <w:spacing w:after="0" w:line="240" w:lineRule="auto"/>
        <w:rPr>
          <w:rFonts w:asciiTheme="minorHAnsi" w:eastAsia="Times New Roman" w:hAnsiTheme="minorHAnsi" w:cstheme="minorHAnsi"/>
          <w:sz w:val="24"/>
          <w:u w:val="single"/>
        </w:rPr>
      </w:pPr>
      <w:r w:rsidRPr="004E39DF">
        <w:rPr>
          <w:rFonts w:asciiTheme="minorHAnsi" w:eastAsia="Times New Roman" w:hAnsiTheme="minorHAnsi" w:cstheme="minorHAnsi"/>
          <w:sz w:val="14"/>
        </w:rPr>
        <w:t xml:space="preserve">In turn, the workplace class consciousness described by Lenin has two main aspects. First, </w:t>
      </w:r>
      <w:r w:rsidRPr="004E39DF">
        <w:rPr>
          <w:rStyle w:val="Emphasis"/>
          <w:rFonts w:asciiTheme="minorHAnsi" w:hAnsiTheme="minorHAnsi" w:cstheme="minorHAnsi"/>
          <w:highlight w:val="green"/>
        </w:rPr>
        <w:t>the strike teaches workers</w:t>
      </w:r>
      <w:r w:rsidRPr="004E39DF">
        <w:rPr>
          <w:rFonts w:asciiTheme="minorHAnsi" w:eastAsia="Times New Roman" w:hAnsiTheme="minorHAnsi" w:cstheme="minorHAnsi"/>
          <w:b/>
          <w:bCs/>
          <w:sz w:val="24"/>
          <w:highlight w:val="green"/>
          <w:u w:val="single"/>
        </w:rPr>
        <w:t xml:space="preserve"> </w:t>
      </w:r>
      <w:r w:rsidRPr="004E39DF">
        <w:rPr>
          <w:rFonts w:asciiTheme="minorHAnsi" w:eastAsia="Times New Roman" w:hAnsiTheme="minorHAnsi" w:cstheme="minorHAnsi"/>
          <w:b/>
          <w:bCs/>
          <w:sz w:val="24"/>
          <w:u w:val="single"/>
        </w:rPr>
        <w:t xml:space="preserve">that their </w:t>
      </w:r>
      <w:r w:rsidRPr="004E39DF">
        <w:rPr>
          <w:rFonts w:asciiTheme="minorHAnsi" w:eastAsia="Times New Roman" w:hAnsiTheme="minorHAnsi" w:cstheme="minorHAnsi"/>
          <w:b/>
          <w:bCs/>
          <w:sz w:val="24"/>
          <w:highlight w:val="green"/>
          <w:u w:val="single"/>
        </w:rPr>
        <w:t>employer's interests are inimical to their own</w:t>
      </w:r>
      <w:r w:rsidRPr="004E39DF">
        <w:rPr>
          <w:rFonts w:asciiTheme="minorHAnsi" w:eastAsia="Times New Roman" w:hAnsiTheme="minorHAnsi" w:cstheme="minorHAnsi"/>
          <w:b/>
          <w:bCs/>
          <w:sz w:val="24"/>
          <w:u w:val="single"/>
        </w:rPr>
        <w:t xml:space="preserve"> interests.</w:t>
      </w:r>
      <w:r w:rsidRPr="004E39DF">
        <w:rPr>
          <w:rFonts w:asciiTheme="minorHAnsi" w:eastAsia="Times New Roman" w:hAnsiTheme="minorHAnsi" w:cstheme="minorHAnsi"/>
          <w:sz w:val="14"/>
        </w:rPr>
        <w:t xml:space="preserve"> Second, </w:t>
      </w:r>
      <w:r w:rsidRPr="004E39DF">
        <w:rPr>
          <w:rFonts w:asciiTheme="minorHAnsi" w:eastAsia="Times New Roman" w:hAnsiTheme="minorHAnsi" w:cstheme="minorHAnsi"/>
          <w:sz w:val="24"/>
          <w:u w:val="single"/>
        </w:rPr>
        <w:t>workers adopt an ingroup rather than a personal point of reference when analyzing the problems in the work relationship:</w:t>
      </w:r>
      <w:r w:rsidRPr="004E39DF">
        <w:rPr>
          <w:rFonts w:asciiTheme="minorHAnsi" w:eastAsia="Times New Roman" w:hAnsiTheme="minorHAnsi" w:cstheme="minorHAnsi"/>
          <w:sz w:val="14"/>
        </w:rPr>
        <w:t xml:space="preserve"> </w:t>
      </w:r>
      <w:r w:rsidRPr="004E39DF">
        <w:rPr>
          <w:rFonts w:asciiTheme="minorHAnsi" w:eastAsia="Times New Roman" w:hAnsiTheme="minorHAnsi" w:cstheme="minorHAnsi"/>
          <w:sz w:val="24"/>
          <w:u w:val="single"/>
        </w:rPr>
        <w:t>the worker "does not think of himself and his wages alone, he thinks of all his workmates who have downed tools together with him and who stand up for the workers' cause."</w:t>
      </w:r>
      <w:r w:rsidRPr="004E39DF">
        <w:rPr>
          <w:rFonts w:asciiTheme="minorHAnsi" w:eastAsia="Times New Roman" w:hAnsiTheme="minorHAnsi" w:cstheme="minorHAnsi"/>
          <w:sz w:val="14"/>
        </w:rPr>
        <w:t xml:space="preserve"> </w:t>
      </w:r>
      <w:r w:rsidRPr="004E39DF">
        <w:rPr>
          <w:rStyle w:val="Emphasis"/>
          <w:rFonts w:asciiTheme="minorHAnsi" w:hAnsiTheme="minorHAnsi" w:cstheme="minorHAnsi"/>
          <w:highlight w:val="green"/>
        </w:rPr>
        <w:t>In Lenin's view,</w:t>
      </w:r>
      <w:r w:rsidRPr="004E39DF">
        <w:rPr>
          <w:rFonts w:asciiTheme="minorHAnsi" w:eastAsia="Times New Roman" w:hAnsiTheme="minorHAnsi" w:cstheme="minorHAnsi"/>
          <w:sz w:val="14"/>
        </w:rPr>
        <w:t xml:space="preserve"> </w:t>
      </w:r>
      <w:r w:rsidRPr="004E39DF">
        <w:rPr>
          <w:rFonts w:asciiTheme="minorHAnsi" w:eastAsia="Times New Roman" w:hAnsiTheme="minorHAnsi" w:cstheme="minorHAnsi"/>
          <w:sz w:val="24"/>
          <w:highlight w:val="green"/>
          <w:u w:val="single"/>
        </w:rPr>
        <w:t>participation in a strike</w:t>
      </w:r>
      <w:r w:rsidRPr="004E39DF">
        <w:rPr>
          <w:rFonts w:asciiTheme="minorHAnsi" w:eastAsia="Times New Roman" w:hAnsiTheme="minorHAnsi" w:cstheme="minorHAnsi"/>
          <w:sz w:val="14"/>
        </w:rPr>
        <w:t xml:space="preserve"> also </w:t>
      </w:r>
      <w:r w:rsidRPr="004E39DF">
        <w:rPr>
          <w:rStyle w:val="StyleUnderline"/>
          <w:rFonts w:asciiTheme="minorHAnsi" w:hAnsiTheme="minorHAnsi" w:cstheme="minorHAnsi"/>
          <w:highlight w:val="green"/>
        </w:rPr>
        <w:t>generates</w:t>
      </w:r>
      <w:r w:rsidRPr="004E39DF">
        <w:rPr>
          <w:rFonts w:asciiTheme="minorHAnsi" w:eastAsia="Times New Roman" w:hAnsiTheme="minorHAnsi" w:cstheme="minorHAnsi"/>
          <w:sz w:val="14"/>
        </w:rPr>
        <w:t xml:space="preserve"> some general </w:t>
      </w:r>
      <w:r w:rsidRPr="004E39DF">
        <w:rPr>
          <w:rStyle w:val="StyleUnderline"/>
          <w:rFonts w:asciiTheme="minorHAnsi" w:hAnsiTheme="minorHAnsi" w:cstheme="minorHAnsi"/>
          <w:highlight w:val="green"/>
        </w:rPr>
        <w:t>insights</w:t>
      </w:r>
      <w:r w:rsidRPr="004E39DF">
        <w:rPr>
          <w:rFonts w:asciiTheme="minorHAnsi" w:eastAsia="Times New Roman" w:hAnsiTheme="minorHAnsi" w:cstheme="minorHAnsi"/>
          <w:sz w:val="14"/>
        </w:rPr>
        <w:t xml:space="preserve"> about the class character of capitalist societies and the options available to workers in fighting for their rights. First, </w:t>
      </w:r>
      <w:r w:rsidRPr="004E39DF">
        <w:rPr>
          <w:rFonts w:asciiTheme="minorHAnsi" w:eastAsia="Times New Roman" w:hAnsiTheme="minorHAnsi" w:cstheme="minorHAnsi"/>
          <w:b/>
          <w:bCs/>
          <w:sz w:val="24"/>
          <w:highlight w:val="green"/>
          <w:u w:val="single"/>
        </w:rPr>
        <w:t>workers develop a class-struggle perspective on society</w:t>
      </w:r>
      <w:r w:rsidRPr="004E39DF">
        <w:rPr>
          <w:rFonts w:asciiTheme="minorHAnsi" w:eastAsia="Times New Roman" w:hAnsiTheme="minorHAnsi" w:cstheme="minorHAnsi"/>
          <w:b/>
          <w:bCs/>
          <w:sz w:val="24"/>
          <w:u w:val="single"/>
        </w:rPr>
        <w:t>:</w:t>
      </w:r>
      <w:r w:rsidRPr="004E39DF">
        <w:rPr>
          <w:rFonts w:asciiTheme="minorHAnsi" w:eastAsia="Times New Roman" w:hAnsiTheme="minorHAnsi" w:cstheme="minorHAnsi"/>
          <w:sz w:val="14"/>
        </w:rPr>
        <w:t xml:space="preserve"> "It </w:t>
      </w:r>
      <w:r w:rsidRPr="004E39DF">
        <w:rPr>
          <w:rFonts w:asciiTheme="minorHAnsi" w:eastAsia="Times New Roman" w:hAnsiTheme="minorHAnsi" w:cstheme="minorHAnsi"/>
          <w:sz w:val="24"/>
          <w:u w:val="single"/>
        </w:rPr>
        <w:t>becomes quite clear to the workers that the capitalist class as a whole is the enemy of the whole working class</w:t>
      </w:r>
      <w:r w:rsidRPr="004E39DF">
        <w:rPr>
          <w:rFonts w:asciiTheme="minorHAnsi" w:eastAsia="Times New Roman" w:hAnsiTheme="minorHAnsi" w:cstheme="minorHAnsi"/>
          <w:sz w:val="14"/>
        </w:rPr>
        <w:t xml:space="preserve">." Second, </w:t>
      </w:r>
      <w:r w:rsidRPr="004E39DF">
        <w:rPr>
          <w:rFonts w:asciiTheme="minorHAnsi" w:eastAsia="Times New Roman" w:hAnsiTheme="minorHAnsi" w:cstheme="minorHAnsi"/>
          <w:b/>
          <w:bCs/>
          <w:sz w:val="24"/>
          <w:u w:val="single"/>
        </w:rPr>
        <w:t xml:space="preserve">since </w:t>
      </w:r>
      <w:r w:rsidRPr="004E39DF">
        <w:rPr>
          <w:rFonts w:asciiTheme="minorHAnsi" w:eastAsia="Times New Roman" w:hAnsiTheme="minorHAnsi" w:cstheme="minorHAnsi"/>
          <w:b/>
          <w:bCs/>
          <w:sz w:val="24"/>
          <w:highlight w:val="green"/>
          <w:u w:val="single"/>
        </w:rPr>
        <w:t>different branches of the state side with the employer in a strike, the workers' eyes</w:t>
      </w:r>
      <w:r w:rsidRPr="004E39DF">
        <w:rPr>
          <w:rFonts w:asciiTheme="minorHAnsi" w:eastAsia="Times New Roman" w:hAnsiTheme="minorHAnsi" w:cstheme="minorHAnsi"/>
          <w:b/>
          <w:bCs/>
          <w:sz w:val="24"/>
          <w:u w:val="single"/>
        </w:rPr>
        <w:t xml:space="preserve"> </w:t>
      </w:r>
      <w:r w:rsidRPr="004E39DF">
        <w:rPr>
          <w:rFonts w:asciiTheme="minorHAnsi" w:eastAsia="Times New Roman" w:hAnsiTheme="minorHAnsi" w:cstheme="minorHAnsi"/>
          <w:b/>
          <w:bCs/>
          <w:sz w:val="24"/>
          <w:highlight w:val="green"/>
          <w:u w:val="single"/>
        </w:rPr>
        <w:t>are opened</w:t>
      </w:r>
      <w:r w:rsidRPr="004E39DF">
        <w:rPr>
          <w:rFonts w:asciiTheme="minorHAnsi" w:eastAsia="Times New Roman" w:hAnsiTheme="minorHAnsi" w:cstheme="minorHAnsi"/>
          <w:b/>
          <w:bCs/>
          <w:sz w:val="24"/>
          <w:u w:val="single"/>
        </w:rPr>
        <w:t xml:space="preserve"> "to the nature, not only of the capitalists</w:t>
      </w:r>
      <w:r w:rsidRPr="004E39DF">
        <w:rPr>
          <w:rFonts w:asciiTheme="minorHAnsi" w:eastAsia="Times New Roman" w:hAnsiTheme="minorHAnsi" w:cstheme="minorHAnsi"/>
          <w:sz w:val="14"/>
        </w:rPr>
        <w:t xml:space="preserve">, but of the government and the laws as well." Third, </w:t>
      </w:r>
      <w:r w:rsidRPr="004E39DF">
        <w:rPr>
          <w:rFonts w:asciiTheme="minorHAnsi" w:eastAsia="Times New Roman" w:hAnsiTheme="minorHAnsi" w:cstheme="minorHAnsi"/>
          <w:b/>
          <w:bCs/>
          <w:sz w:val="24"/>
          <w:highlight w:val="green"/>
          <w:u w:val="single"/>
        </w:rPr>
        <w:t>strikes show workers</w:t>
      </w:r>
      <w:r w:rsidRPr="004E39DF">
        <w:rPr>
          <w:rFonts w:asciiTheme="minorHAnsi" w:eastAsia="Times New Roman" w:hAnsiTheme="minorHAnsi" w:cstheme="minorHAnsi"/>
          <w:b/>
          <w:bCs/>
          <w:sz w:val="24"/>
          <w:u w:val="single"/>
        </w:rPr>
        <w:t xml:space="preserve"> "that </w:t>
      </w:r>
      <w:r w:rsidRPr="004E39DF">
        <w:rPr>
          <w:rFonts w:asciiTheme="minorHAnsi" w:eastAsia="Times New Roman" w:hAnsiTheme="minorHAnsi" w:cstheme="minorHAnsi"/>
          <w:b/>
          <w:bCs/>
          <w:sz w:val="24"/>
          <w:highlight w:val="green"/>
          <w:u w:val="single"/>
        </w:rPr>
        <w:t>they can struggle against the capitalists</w:t>
      </w:r>
      <w:r w:rsidRPr="004E39DF">
        <w:rPr>
          <w:rFonts w:asciiTheme="minorHAnsi" w:eastAsia="Times New Roman" w:hAnsiTheme="minorHAnsi" w:cstheme="minorHAnsi"/>
          <w:b/>
          <w:bCs/>
          <w:sz w:val="24"/>
          <w:u w:val="single"/>
        </w:rPr>
        <w:t xml:space="preserve"> only </w:t>
      </w:r>
      <w:r w:rsidRPr="004E39DF">
        <w:rPr>
          <w:rFonts w:asciiTheme="minorHAnsi" w:eastAsia="Times New Roman" w:hAnsiTheme="minorHAnsi" w:cstheme="minorHAnsi"/>
          <w:b/>
          <w:bCs/>
          <w:sz w:val="24"/>
          <w:highlight w:val="green"/>
          <w:u w:val="single"/>
        </w:rPr>
        <w:t>when</w:t>
      </w:r>
      <w:r w:rsidRPr="004E39DF">
        <w:rPr>
          <w:rFonts w:asciiTheme="minorHAnsi" w:eastAsia="Times New Roman" w:hAnsiTheme="minorHAnsi" w:cstheme="minorHAnsi"/>
          <w:b/>
          <w:bCs/>
          <w:sz w:val="24"/>
          <w:u w:val="single"/>
        </w:rPr>
        <w:t xml:space="preserve"> they are </w:t>
      </w:r>
      <w:r w:rsidRPr="004E39DF">
        <w:rPr>
          <w:rFonts w:asciiTheme="minorHAnsi" w:eastAsia="Times New Roman" w:hAnsiTheme="minorHAnsi" w:cstheme="minorHAnsi"/>
          <w:b/>
          <w:bCs/>
          <w:sz w:val="24"/>
          <w:highlight w:val="green"/>
          <w:u w:val="single"/>
        </w:rPr>
        <w:t>united</w:t>
      </w:r>
      <w:r w:rsidRPr="004E39DF">
        <w:rPr>
          <w:rFonts w:asciiTheme="minorHAnsi" w:eastAsia="Times New Roman" w:hAnsiTheme="minorHAnsi" w:cstheme="minorHAnsi"/>
          <w:b/>
          <w:bCs/>
          <w:sz w:val="24"/>
          <w:u w:val="single"/>
        </w:rPr>
        <w:t>" and that struggle is necessary for working-class advancement</w:t>
      </w:r>
      <w:r w:rsidRPr="004E39DF">
        <w:rPr>
          <w:rFonts w:asciiTheme="minorHAnsi" w:eastAsia="Times New Roman" w:hAnsiTheme="minorHAnsi" w:cstheme="minorHAnsi"/>
          <w:sz w:val="14"/>
        </w:rPr>
        <w:t>. Finally, "</w:t>
      </w:r>
      <w:r w:rsidRPr="004E39DF">
        <w:rPr>
          <w:rFonts w:asciiTheme="minorHAnsi" w:eastAsia="Times New Roman" w:hAnsiTheme="minorHAnsi" w:cstheme="minorHAnsi"/>
          <w:sz w:val="24"/>
          <w:highlight w:val="green"/>
          <w:u w:val="single"/>
        </w:rPr>
        <w:t>every strike brings thoughts</w:t>
      </w:r>
      <w:r w:rsidRPr="004E39DF">
        <w:rPr>
          <w:rFonts w:asciiTheme="minorHAnsi" w:eastAsia="Times New Roman" w:hAnsiTheme="minorHAnsi" w:cstheme="minorHAnsi"/>
          <w:sz w:val="14"/>
          <w:highlight w:val="green"/>
        </w:rPr>
        <w:t xml:space="preserve"> </w:t>
      </w:r>
      <w:r w:rsidRPr="004E39DF">
        <w:rPr>
          <w:rFonts w:asciiTheme="minorHAnsi" w:eastAsia="Times New Roman" w:hAnsiTheme="minorHAnsi" w:cstheme="minorHAnsi"/>
          <w:sz w:val="14"/>
        </w:rPr>
        <w:t xml:space="preserve">of socialism very forcibly to the worker's mind, thoughts </w:t>
      </w:r>
      <w:r w:rsidRPr="004E39DF">
        <w:rPr>
          <w:rFonts w:asciiTheme="minorHAnsi" w:eastAsia="Times New Roman" w:hAnsiTheme="minorHAnsi" w:cstheme="minorHAnsi"/>
          <w:sz w:val="24"/>
          <w:highlight w:val="green"/>
          <w:u w:val="single"/>
        </w:rPr>
        <w:t>of the struggle of the entire working class</w:t>
      </w:r>
      <w:r w:rsidRPr="004E39DF">
        <w:rPr>
          <w:rFonts w:asciiTheme="minorHAnsi" w:eastAsia="Times New Roman" w:hAnsiTheme="minorHAnsi" w:cstheme="minorHAnsi"/>
          <w:sz w:val="24"/>
          <w:u w:val="single"/>
        </w:rPr>
        <w:t xml:space="preserve"> for emancipation from the oppression of capital.</w:t>
      </w:r>
      <w:r w:rsidRPr="004E39DF">
        <w:rPr>
          <w:rFonts w:asciiTheme="minorHAnsi" w:eastAsia="Times New Roman" w:hAnsiTheme="minorHAnsi" w:cstheme="minorHAnsi"/>
          <w:sz w:val="14"/>
        </w:rPr>
        <w:t xml:space="preserve">"11 The need to </w:t>
      </w:r>
      <w:r w:rsidRPr="004E39DF">
        <w:rPr>
          <w:rFonts w:asciiTheme="minorHAnsi" w:eastAsia="Times New Roman" w:hAnsiTheme="minorHAnsi" w:cstheme="minorHAnsi"/>
          <w:sz w:val="24"/>
          <w:u w:val="single"/>
        </w:rPr>
        <w:t>distinguish these dimensions of consciousness</w:t>
      </w:r>
      <w:r w:rsidRPr="004E39DF">
        <w:rPr>
          <w:rFonts w:asciiTheme="minorHAnsi" w:eastAsia="Times New Roman" w:hAnsiTheme="minorHAnsi" w:cstheme="minorHAnsi"/>
          <w:sz w:val="14"/>
        </w:rPr>
        <w:t xml:space="preserve"> change can be illustrated by the experience of Joanne, a middle-aged worker who took </w:t>
      </w:r>
      <w:proofErr w:type="spellStart"/>
      <w:r w:rsidRPr="004E39DF">
        <w:rPr>
          <w:rFonts w:asciiTheme="minorHAnsi" w:eastAsia="Times New Roman" w:hAnsiTheme="minorHAnsi" w:cstheme="minorHAnsi"/>
          <w:sz w:val="14"/>
        </w:rPr>
        <w:t>respon</w:t>
      </w:r>
      <w:proofErr w:type="spellEnd"/>
      <w:r w:rsidRPr="004E39DF">
        <w:rPr>
          <w:rFonts w:asciiTheme="minorHAnsi" w:eastAsia="Times New Roman" w:hAnsiTheme="minorHAnsi" w:cstheme="minorHAnsi"/>
          <w:sz w:val="14"/>
        </w:rPr>
        <w:t xml:space="preserve"> </w:t>
      </w:r>
      <w:proofErr w:type="spellStart"/>
      <w:r w:rsidRPr="004E39DF">
        <w:rPr>
          <w:rFonts w:asciiTheme="minorHAnsi" w:eastAsia="Times New Roman" w:hAnsiTheme="minorHAnsi" w:cstheme="minorHAnsi"/>
          <w:sz w:val="14"/>
        </w:rPr>
        <w:t>sibility</w:t>
      </w:r>
      <w:proofErr w:type="spellEnd"/>
      <w:r w:rsidRPr="004E39DF">
        <w:rPr>
          <w:rFonts w:asciiTheme="minorHAnsi" w:eastAsia="Times New Roman" w:hAnsiTheme="minorHAnsi" w:cstheme="minorHAnsi"/>
          <w:sz w:val="14"/>
        </w:rPr>
        <w:t xml:space="preserve"> for picketing one of the main pedestrian entrances to the Main Post Office in Hamilton on 1 October 1987. Most patrons attempted to walk around the pickets. Joanne's response was to </w:t>
      </w:r>
      <w:r w:rsidRPr="004E39DF">
        <w:rPr>
          <w:rFonts w:asciiTheme="minorHAnsi" w:eastAsia="Times New Roman" w:hAnsiTheme="minorHAnsi" w:cstheme="minorHAnsi"/>
          <w:sz w:val="24"/>
          <w:u w:val="single"/>
        </w:rPr>
        <w:t>move in step with the patron in a picket line dance until the patron stopped and talked to her about the strike. This sort of assertive strike activism greatly enhanced her sense of self-worth</w:t>
      </w:r>
      <w:r w:rsidRPr="004E39DF">
        <w:rPr>
          <w:rFonts w:asciiTheme="minorHAnsi" w:eastAsia="Times New Roman" w:hAnsiTheme="minorHAnsi" w:cstheme="minorHAnsi"/>
          <w:sz w:val="14"/>
        </w:rPr>
        <w:t xml:space="preserve">. However, Joanne's empower </w:t>
      </w:r>
      <w:proofErr w:type="spellStart"/>
      <w:r w:rsidRPr="004E39DF">
        <w:rPr>
          <w:rFonts w:asciiTheme="minorHAnsi" w:eastAsia="Times New Roman" w:hAnsiTheme="minorHAnsi" w:cstheme="minorHAnsi"/>
          <w:sz w:val="14"/>
        </w:rPr>
        <w:t>ment</w:t>
      </w:r>
      <w:proofErr w:type="spellEnd"/>
      <w:r w:rsidRPr="004E39DF">
        <w:rPr>
          <w:rFonts w:asciiTheme="minorHAnsi" w:eastAsia="Times New Roman" w:hAnsiTheme="minorHAnsi" w:cstheme="minorHAnsi"/>
          <w:sz w:val="14"/>
        </w:rPr>
        <w:t xml:space="preserve">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w:t>
      </w:r>
      <w:proofErr w:type="gramStart"/>
      <w:r w:rsidRPr="004E39DF">
        <w:rPr>
          <w:rFonts w:asciiTheme="minorHAnsi" w:eastAsia="Times New Roman" w:hAnsiTheme="minorHAnsi" w:cstheme="minorHAnsi"/>
          <w:sz w:val="14"/>
        </w:rPr>
        <w:t>On</w:t>
      </w:r>
      <w:proofErr w:type="gramEnd"/>
      <w:r w:rsidRPr="004E39DF">
        <w:rPr>
          <w:rFonts w:asciiTheme="minorHAnsi" w:eastAsia="Times New Roman" w:hAnsiTheme="minorHAnsi" w:cstheme="minorHAnsi"/>
          <w:sz w:val="14"/>
        </w:rPr>
        <w:t xml:space="preserve"> Strikes, like the </w:t>
      </w:r>
      <w:proofErr w:type="spellStart"/>
      <w:r w:rsidRPr="004E39DF">
        <w:rPr>
          <w:rFonts w:asciiTheme="minorHAnsi" w:eastAsia="Times New Roman" w:hAnsiTheme="minorHAnsi" w:cstheme="minorHAnsi"/>
          <w:sz w:val="14"/>
        </w:rPr>
        <w:t>concep</w:t>
      </w:r>
      <w:proofErr w:type="spellEnd"/>
      <w:r w:rsidRPr="004E39DF">
        <w:rPr>
          <w:rFonts w:asciiTheme="minorHAnsi" w:eastAsia="Times New Roman" w:hAnsiTheme="minorHAnsi" w:cstheme="minorHAnsi"/>
          <w:sz w:val="14"/>
        </w:rPr>
        <w:t xml:space="preserve"> </w:t>
      </w:r>
      <w:proofErr w:type="spellStart"/>
      <w:r w:rsidRPr="004E39DF">
        <w:rPr>
          <w:rFonts w:asciiTheme="minorHAnsi" w:eastAsia="Times New Roman" w:hAnsiTheme="minorHAnsi" w:cstheme="minorHAnsi"/>
          <w:sz w:val="14"/>
        </w:rPr>
        <w:t>tion</w:t>
      </w:r>
      <w:proofErr w:type="spellEnd"/>
      <w:r w:rsidRPr="004E39DF">
        <w:rPr>
          <w:rFonts w:asciiTheme="minorHAnsi" w:eastAsia="Times New Roman" w:hAnsiTheme="minorHAnsi" w:cstheme="minorHAnsi"/>
          <w:sz w:val="14"/>
        </w:rPr>
        <w:t xml:space="preserve"> of generalized class consciousness, involves separate beliefs about conflict with outgroups and ingroup identification. The </w:t>
      </w:r>
      <w:r w:rsidRPr="004E39DF">
        <w:rPr>
          <w:rFonts w:asciiTheme="minorHAnsi" w:eastAsia="Times New Roman" w:hAnsiTheme="minorHAnsi" w:cstheme="minorHAnsi"/>
          <w:sz w:val="24"/>
          <w:u w:val="single"/>
        </w:rPr>
        <w:t xml:space="preserve">distinction between beliefs con </w:t>
      </w:r>
      <w:proofErr w:type="spellStart"/>
      <w:r w:rsidRPr="004E39DF">
        <w:rPr>
          <w:rFonts w:asciiTheme="minorHAnsi" w:eastAsia="Times New Roman" w:hAnsiTheme="minorHAnsi" w:cstheme="minorHAnsi"/>
          <w:sz w:val="24"/>
          <w:u w:val="single"/>
        </w:rPr>
        <w:t>cerning</w:t>
      </w:r>
      <w:proofErr w:type="spellEnd"/>
      <w:r w:rsidRPr="004E39DF">
        <w:rPr>
          <w:rFonts w:asciiTheme="minorHAnsi" w:eastAsia="Times New Roman" w:hAnsiTheme="minorHAnsi" w:cstheme="minorHAnsi"/>
          <w:sz w:val="24"/>
          <w:u w:val="single"/>
        </w:rPr>
        <w:t xml:space="preserve"> outgroup and ingroup is also an important feature of many contemporary models of class consciousness. </w:t>
      </w:r>
    </w:p>
    <w:p w14:paraId="402E9C3E" w14:textId="77777777" w:rsidR="00084FFE" w:rsidRPr="00084FFE" w:rsidRDefault="00084FFE" w:rsidP="00084FFE"/>
    <w:p w14:paraId="05525A85" w14:textId="28247526" w:rsidR="00084FFE" w:rsidRDefault="00084FFE" w:rsidP="00084FFE">
      <w:pPr>
        <w:pStyle w:val="Heading3"/>
      </w:pPr>
      <w:r>
        <w:t>2</w:t>
      </w:r>
    </w:p>
    <w:p w14:paraId="0F85CD40" w14:textId="77777777" w:rsidR="00084FFE" w:rsidRPr="004E39DF" w:rsidRDefault="00084FFE" w:rsidP="00084FFE">
      <w:pPr>
        <w:pStyle w:val="Heading4"/>
        <w:rPr>
          <w:rFonts w:asciiTheme="minorHAnsi" w:hAnsiTheme="minorHAnsi" w:cstheme="minorHAnsi"/>
        </w:rPr>
      </w:pPr>
      <w:bookmarkStart w:id="0" w:name="_Hlk86322934"/>
      <w:bookmarkStart w:id="1" w:name="_Hlk86507112"/>
      <w:r w:rsidRPr="004E39DF">
        <w:rPr>
          <w:rFonts w:asciiTheme="minorHAnsi" w:hAnsiTheme="minorHAnsi" w:cstheme="minorHAnsi"/>
        </w:rPr>
        <w:t>A just government ought to recognize the right of workers to strike, except for workers who are essential to food supply. A revolutionary vanguard ought to provide workers who are essential to the food supply with a right to impartial conciliation followed by arbitration procedures without recognizing their right to strike.</w:t>
      </w:r>
    </w:p>
    <w:bookmarkEnd w:id="0"/>
    <w:p w14:paraId="1B1FB737" w14:textId="77777777" w:rsidR="00084FFE" w:rsidRPr="004E39DF" w:rsidRDefault="00084FFE" w:rsidP="00084FFE">
      <w:pPr>
        <w:rPr>
          <w:rFonts w:asciiTheme="minorHAnsi" w:hAnsiTheme="minorHAnsi" w:cstheme="minorHAnsi"/>
        </w:rPr>
      </w:pPr>
    </w:p>
    <w:p w14:paraId="2AC47DD7" w14:textId="77777777" w:rsidR="00084FFE" w:rsidRPr="004E39DF" w:rsidRDefault="00084FFE" w:rsidP="00084FFE">
      <w:pPr>
        <w:pStyle w:val="Heading4"/>
        <w:rPr>
          <w:rStyle w:val="Style13ptBold"/>
          <w:rFonts w:asciiTheme="minorHAnsi" w:hAnsiTheme="minorHAnsi" w:cstheme="minorHAnsi"/>
          <w:b/>
          <w:bCs w:val="0"/>
        </w:rPr>
      </w:pPr>
      <w:r w:rsidRPr="004E39DF">
        <w:rPr>
          <w:rStyle w:val="Style13ptBold"/>
          <w:rFonts w:asciiTheme="minorHAnsi" w:hAnsiTheme="minorHAnsi" w:cstheme="minorHAnsi"/>
          <w:b/>
          <w:bCs w:val="0"/>
        </w:rPr>
        <w:t xml:space="preserve">Workers right to strike can be </w:t>
      </w:r>
      <w:r w:rsidRPr="004E39DF">
        <w:rPr>
          <w:rStyle w:val="Style13ptBold"/>
          <w:rFonts w:asciiTheme="minorHAnsi" w:hAnsiTheme="minorHAnsi" w:cstheme="minorHAnsi"/>
          <w:b/>
          <w:bCs w:val="0"/>
          <w:u w:val="single"/>
        </w:rPr>
        <w:t>conditional</w:t>
      </w:r>
      <w:r w:rsidRPr="004E39DF">
        <w:rPr>
          <w:rStyle w:val="Style13ptBold"/>
          <w:rFonts w:asciiTheme="minorHAnsi" w:hAnsiTheme="minorHAnsi" w:cstheme="minorHAnsi"/>
          <w:b/>
          <w:bCs w:val="0"/>
        </w:rPr>
        <w:t xml:space="preserve"> in the context of </w:t>
      </w:r>
      <w:r w:rsidRPr="004E39DF">
        <w:rPr>
          <w:rStyle w:val="Style13ptBold"/>
          <w:rFonts w:asciiTheme="minorHAnsi" w:hAnsiTheme="minorHAnsi" w:cstheme="minorHAnsi"/>
          <w:b/>
          <w:bCs w:val="0"/>
          <w:u w:val="single"/>
        </w:rPr>
        <w:t>food supply</w:t>
      </w:r>
      <w:r w:rsidRPr="004E39DF">
        <w:rPr>
          <w:rStyle w:val="Style13ptBold"/>
          <w:rFonts w:asciiTheme="minorHAnsi" w:hAnsiTheme="minorHAnsi" w:cstheme="minorHAnsi"/>
          <w:b/>
          <w:bCs w:val="0"/>
        </w:rPr>
        <w:t xml:space="preserve">---exceptions are </w:t>
      </w:r>
      <w:r w:rsidRPr="004E39DF">
        <w:rPr>
          <w:rStyle w:val="Style13ptBold"/>
          <w:rFonts w:asciiTheme="minorHAnsi" w:hAnsiTheme="minorHAnsi" w:cstheme="minorHAnsi"/>
          <w:b/>
          <w:bCs w:val="0"/>
          <w:u w:val="single"/>
        </w:rPr>
        <w:t>limited</w:t>
      </w:r>
      <w:r w:rsidRPr="004E39DF">
        <w:rPr>
          <w:rStyle w:val="Style13ptBold"/>
          <w:rFonts w:asciiTheme="minorHAnsi" w:hAnsiTheme="minorHAnsi" w:cstheme="minorHAnsi"/>
          <w:b/>
          <w:bCs w:val="0"/>
        </w:rPr>
        <w:t xml:space="preserve"> to </w:t>
      </w:r>
      <w:r w:rsidRPr="004E39DF">
        <w:rPr>
          <w:rStyle w:val="Style13ptBold"/>
          <w:rFonts w:asciiTheme="minorHAnsi" w:hAnsiTheme="minorHAnsi" w:cstheme="minorHAnsi"/>
          <w:b/>
          <w:bCs w:val="0"/>
          <w:u w:val="single"/>
        </w:rPr>
        <w:t>avoid abuses</w:t>
      </w:r>
      <w:r w:rsidRPr="004E39DF">
        <w:rPr>
          <w:rStyle w:val="Style13ptBold"/>
          <w:rFonts w:asciiTheme="minorHAnsi" w:hAnsiTheme="minorHAnsi" w:cstheme="minorHAnsi"/>
          <w:b/>
          <w:bCs w:val="0"/>
        </w:rPr>
        <w:t xml:space="preserve">, AND enable </w:t>
      </w:r>
      <w:r w:rsidRPr="004E39DF">
        <w:rPr>
          <w:rStyle w:val="Style13ptBold"/>
          <w:rFonts w:asciiTheme="minorHAnsi" w:hAnsiTheme="minorHAnsi" w:cstheme="minorHAnsi"/>
          <w:b/>
          <w:bCs w:val="0"/>
          <w:u w:val="single"/>
        </w:rPr>
        <w:t>alternatives</w:t>
      </w:r>
      <w:r w:rsidRPr="004E39DF">
        <w:rPr>
          <w:rStyle w:val="Style13ptBold"/>
          <w:rFonts w:asciiTheme="minorHAnsi" w:hAnsiTheme="minorHAnsi" w:cstheme="minorHAnsi"/>
          <w:b/>
          <w:bCs w:val="0"/>
        </w:rPr>
        <w:t xml:space="preserve"> that </w:t>
      </w:r>
      <w:r w:rsidRPr="004E39DF">
        <w:rPr>
          <w:rStyle w:val="Style13ptBold"/>
          <w:rFonts w:asciiTheme="minorHAnsi" w:hAnsiTheme="minorHAnsi" w:cstheme="minorHAnsi"/>
          <w:b/>
          <w:bCs w:val="0"/>
          <w:u w:val="single"/>
        </w:rPr>
        <w:t>channel worker demands</w:t>
      </w:r>
    </w:p>
    <w:p w14:paraId="4F1C782C" w14:textId="77777777" w:rsidR="00084FFE" w:rsidRPr="004E39DF" w:rsidRDefault="00084FFE" w:rsidP="00084FFE">
      <w:pPr>
        <w:rPr>
          <w:rFonts w:asciiTheme="minorHAnsi" w:hAnsiTheme="minorHAnsi" w:cstheme="minorHAnsi"/>
        </w:rPr>
      </w:pPr>
      <w:proofErr w:type="spellStart"/>
      <w:r w:rsidRPr="004E39DF">
        <w:rPr>
          <w:rStyle w:val="Style13ptBold"/>
          <w:rFonts w:asciiTheme="minorHAnsi" w:hAnsiTheme="minorHAnsi" w:cstheme="minorHAnsi"/>
        </w:rPr>
        <w:t>Brudney</w:t>
      </w:r>
      <w:proofErr w:type="spellEnd"/>
      <w:r w:rsidRPr="004E39DF">
        <w:rPr>
          <w:rStyle w:val="Style13ptBold"/>
          <w:rFonts w:asciiTheme="minorHAnsi" w:hAnsiTheme="minorHAnsi" w:cstheme="minorHAnsi"/>
        </w:rPr>
        <w:t xml:space="preserve"> 21</w:t>
      </w:r>
      <w:r w:rsidRPr="004E39DF">
        <w:rPr>
          <w:rFonts w:asciiTheme="minorHAnsi" w:hAnsiTheme="minorHAnsi" w:cstheme="minorHAnsi"/>
        </w:rPr>
        <w:t xml:space="preserve">, James J., Joseph Crowley Chair in Labor and Employment Law, Fordham Law School. Yale Journal of International Law, 2021. “The Right to Strike as Customary International Law” </w:t>
      </w:r>
      <w:hyperlink r:id="rId10" w:history="1">
        <w:r w:rsidRPr="004E39DF">
          <w:rPr>
            <w:rStyle w:val="Hyperlink"/>
            <w:rFonts w:asciiTheme="minorHAnsi" w:hAnsiTheme="minorHAnsi" w:cstheme="minorHAnsi"/>
          </w:rPr>
          <w:t>https://digitalcommons.law.yale.edu/cgi/viewcontent.cgi?article=1710&amp;context=yjil</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123B0C60" w14:textId="77777777" w:rsidR="00084FFE" w:rsidRPr="004E39DF" w:rsidRDefault="00084FFE" w:rsidP="00084FFE">
      <w:pPr>
        <w:rPr>
          <w:rFonts w:asciiTheme="minorHAnsi" w:hAnsiTheme="minorHAnsi" w:cstheme="minorHAnsi"/>
          <w:sz w:val="16"/>
        </w:rPr>
      </w:pPr>
      <w:r w:rsidRPr="004E39DF">
        <w:rPr>
          <w:rStyle w:val="StyleUnderline"/>
          <w:rFonts w:asciiTheme="minorHAnsi" w:hAnsiTheme="minorHAnsi" w:cstheme="minorHAnsi"/>
          <w:highlight w:val="green"/>
        </w:rPr>
        <w:t>The</w:t>
      </w:r>
      <w:r w:rsidRPr="004E39DF">
        <w:rPr>
          <w:rFonts w:asciiTheme="minorHAnsi" w:hAnsiTheme="minorHAnsi" w:cstheme="minorHAnsi"/>
          <w:sz w:val="16"/>
        </w:rPr>
        <w:t xml:space="preserve"> international </w:t>
      </w:r>
      <w:r w:rsidRPr="004E39DF">
        <w:rPr>
          <w:rStyle w:val="Emphasis"/>
          <w:rFonts w:asciiTheme="minorHAnsi" w:hAnsiTheme="minorHAnsi" w:cstheme="minorHAnsi"/>
          <w:highlight w:val="green"/>
        </w:rPr>
        <w:t>right to strike</w:t>
      </w:r>
      <w:r w:rsidRPr="004E39DF">
        <w:rPr>
          <w:rStyle w:val="StyleUnderline"/>
          <w:rFonts w:asciiTheme="minorHAnsi" w:hAnsiTheme="minorHAnsi" w:cstheme="minorHAnsi"/>
        </w:rPr>
        <w:t xml:space="preserve"> is far from absolute</w:t>
      </w:r>
      <w:r w:rsidRPr="004E39DF">
        <w:rPr>
          <w:rFonts w:asciiTheme="minorHAnsi" w:hAnsiTheme="minorHAnsi" w:cstheme="minorHAnsi"/>
          <w:sz w:val="16"/>
        </w:rPr>
        <w:t xml:space="preserve">. </w:t>
      </w:r>
      <w:r w:rsidRPr="004E39DF">
        <w:rPr>
          <w:rStyle w:val="StyleUnderline"/>
          <w:rFonts w:asciiTheme="minorHAnsi" w:hAnsiTheme="minorHAnsi" w:cstheme="minorHAnsi"/>
        </w:rPr>
        <w:t xml:space="preserve">It </w:t>
      </w:r>
      <w:r w:rsidRPr="004E39DF">
        <w:rPr>
          <w:rStyle w:val="StyleUnderline"/>
          <w:rFonts w:asciiTheme="minorHAnsi" w:hAnsiTheme="minorHAnsi" w:cstheme="minorHAnsi"/>
          <w:highlight w:val="green"/>
        </w:rPr>
        <w:t>may be restricted</w:t>
      </w:r>
      <w:r w:rsidRPr="004E39DF">
        <w:rPr>
          <w:rStyle w:val="StyleUnderline"/>
          <w:rFonts w:asciiTheme="minorHAnsi" w:hAnsiTheme="minorHAnsi" w:cstheme="minorHAnsi"/>
        </w:rPr>
        <w:t xml:space="preserve"> in exceptional circumstances, or even prohibited, </w:t>
      </w:r>
      <w:r w:rsidRPr="004E39DF">
        <w:rPr>
          <w:rStyle w:val="StyleUnderline"/>
          <w:rFonts w:asciiTheme="minorHAnsi" w:hAnsiTheme="minorHAnsi" w:cstheme="minorHAnsi"/>
          <w:highlight w:val="green"/>
        </w:rPr>
        <w:t>pursuant to national regulation</w:t>
      </w:r>
      <w:r w:rsidRPr="004E39DF">
        <w:rPr>
          <w:rFonts w:asciiTheme="minorHAnsi" w:hAnsiTheme="minorHAnsi" w:cstheme="minorHAnsi"/>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7E5670EC"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1. Substantive Limitations</w:t>
      </w:r>
    </w:p>
    <w:p w14:paraId="55371AD3"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3E0CEBB1"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Each country </w:t>
      </w:r>
      <w:proofErr w:type="spellStart"/>
      <w:r w:rsidRPr="004E39DF">
        <w:rPr>
          <w:rFonts w:asciiTheme="minorHAnsi" w:hAnsiTheme="minorHAnsi" w:cstheme="minorHAnsi"/>
          <w:sz w:val="16"/>
          <w:szCs w:val="16"/>
        </w:rPr>
        <w:t>hasits</w:t>
      </w:r>
      <w:proofErr w:type="spellEnd"/>
      <w:r w:rsidRPr="004E39DF">
        <w:rPr>
          <w:rFonts w:asciiTheme="minorHAnsi" w:hAnsiTheme="minorHAnsi" w:cstheme="minorHAnsi"/>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4E39DF">
        <w:rPr>
          <w:rFonts w:asciiTheme="minorHAnsi" w:hAnsiTheme="minorHAnsi" w:cstheme="minorHAnsi"/>
          <w:sz w:val="16"/>
          <w:szCs w:val="16"/>
        </w:rPr>
        <w:t>particular national</w:t>
      </w:r>
      <w:proofErr w:type="gramEnd"/>
      <w:r w:rsidRPr="004E39DF">
        <w:rPr>
          <w:rFonts w:asciiTheme="minorHAnsi" w:hAnsiTheme="minorHAnsi" w:cstheme="minorHAnsi"/>
          <w:sz w:val="16"/>
          <w:szCs w:val="16"/>
        </w:rPr>
        <w:t xml:space="preserve"> law, one on which the CEACR and CFA have offered encouragement and guidance,61 as has the Committee on Economic, Social and Cultural Rights (CESCR).62</w:t>
      </w:r>
    </w:p>
    <w:p w14:paraId="10BAB361"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A second equally </w:t>
      </w:r>
      <w:r w:rsidRPr="004E39DF">
        <w:rPr>
          <w:rStyle w:val="StyleUnderline"/>
          <w:rFonts w:asciiTheme="minorHAnsi" w:hAnsiTheme="minorHAnsi" w:cstheme="minorHAnsi"/>
          <w:highlight w:val="green"/>
        </w:rPr>
        <w:t xml:space="preserve">important restriction on the right to strike involves </w:t>
      </w:r>
      <w:r w:rsidRPr="004E39DF">
        <w:rPr>
          <w:rStyle w:val="Emphasis"/>
          <w:rFonts w:asciiTheme="minorHAnsi" w:hAnsiTheme="minorHAnsi" w:cstheme="minorHAnsi"/>
          <w:highlight w:val="green"/>
        </w:rPr>
        <w:t>essential services</w:t>
      </w:r>
      <w:r w:rsidRPr="004E39DF">
        <w:rPr>
          <w:rFonts w:asciiTheme="minorHAnsi" w:hAnsiTheme="minorHAnsi" w:cstheme="minorHAnsi"/>
          <w:sz w:val="16"/>
        </w:rPr>
        <w:t xml:space="preserve"> in the strict sense of the term. This is an area in which both the CEACR and CFA have developed a detailed set of applications and guidelines. 63 The two </w:t>
      </w:r>
      <w:r w:rsidRPr="004E39DF">
        <w:rPr>
          <w:rStyle w:val="StyleUnderline"/>
          <w:rFonts w:asciiTheme="minorHAnsi" w:hAnsiTheme="minorHAnsi" w:cstheme="minorHAnsi"/>
        </w:rPr>
        <w:t>committees</w:t>
      </w:r>
      <w:r w:rsidRPr="004E39DF">
        <w:rPr>
          <w:rFonts w:asciiTheme="minorHAnsi" w:hAnsiTheme="minorHAnsi" w:cstheme="minorHAnsi"/>
          <w:sz w:val="16"/>
        </w:rPr>
        <w:t xml:space="preserve"> consider that </w:t>
      </w:r>
      <w:r w:rsidRPr="004E39DF">
        <w:rPr>
          <w:rStyle w:val="StyleUnderline"/>
          <w:rFonts w:asciiTheme="minorHAnsi" w:hAnsiTheme="minorHAnsi" w:cstheme="minorHAnsi"/>
        </w:rPr>
        <w:t>essential services, for the purposes of restricting or prohibiting the right to strike</w:t>
      </w:r>
      <w:r w:rsidRPr="004E39DF">
        <w:rPr>
          <w:rFonts w:asciiTheme="minorHAnsi" w:hAnsiTheme="minorHAnsi" w:cstheme="minorHAnsi"/>
          <w:sz w:val="16"/>
        </w:rPr>
        <w:t xml:space="preserve">, are only </w:t>
      </w:r>
      <w:r w:rsidRPr="004E39DF">
        <w:rPr>
          <w:rStyle w:val="StyleUnderline"/>
          <w:rFonts w:asciiTheme="minorHAnsi" w:hAnsiTheme="minorHAnsi" w:cstheme="minorHAnsi"/>
          <w:highlight w:val="green"/>
        </w:rPr>
        <w:t xml:space="preserve">those “the interruption of which would </w:t>
      </w:r>
      <w:r w:rsidRPr="004E39DF">
        <w:rPr>
          <w:rStyle w:val="Emphasis"/>
          <w:rFonts w:asciiTheme="minorHAnsi" w:hAnsiTheme="minorHAnsi" w:cstheme="minorHAnsi"/>
          <w:highlight w:val="green"/>
        </w:rPr>
        <w:t xml:space="preserve">endanger the </w:t>
      </w:r>
      <w:r w:rsidRPr="004E39DF">
        <w:rPr>
          <w:rStyle w:val="Emphasis"/>
          <w:rFonts w:asciiTheme="minorHAnsi" w:hAnsiTheme="minorHAnsi" w:cstheme="minorHAnsi"/>
        </w:rPr>
        <w:t>life</w:t>
      </w:r>
      <w:r w:rsidRPr="004E39DF">
        <w:rPr>
          <w:rStyle w:val="StyleUnderline"/>
          <w:rFonts w:asciiTheme="minorHAnsi" w:hAnsiTheme="minorHAnsi" w:cstheme="minorHAnsi"/>
        </w:rPr>
        <w:t xml:space="preserve">, personal safety or health </w:t>
      </w:r>
      <w:r w:rsidRPr="004E39DF">
        <w:rPr>
          <w:rStyle w:val="Emphasis"/>
          <w:rFonts w:asciiTheme="minorHAnsi" w:hAnsiTheme="minorHAnsi" w:cstheme="minorHAnsi"/>
        </w:rPr>
        <w:t xml:space="preserve">of the whole or part of the </w:t>
      </w:r>
      <w:r w:rsidRPr="004E39DF">
        <w:rPr>
          <w:rStyle w:val="Emphasis"/>
          <w:rFonts w:asciiTheme="minorHAnsi" w:hAnsiTheme="minorHAnsi" w:cstheme="minorHAnsi"/>
          <w:highlight w:val="green"/>
        </w:rPr>
        <w:t>population</w:t>
      </w:r>
      <w:r w:rsidRPr="004E39DF">
        <w:rPr>
          <w:rFonts w:asciiTheme="minorHAnsi" w:hAnsiTheme="minorHAnsi" w:cstheme="minorHAnsi"/>
          <w:sz w:val="16"/>
        </w:rPr>
        <w:t>.”64</w:t>
      </w:r>
    </w:p>
    <w:p w14:paraId="65804E0D"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063F434F"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The two </w:t>
      </w:r>
      <w:r w:rsidRPr="004E39DF">
        <w:rPr>
          <w:rStyle w:val="StyleUnderline"/>
          <w:rFonts w:asciiTheme="minorHAnsi" w:hAnsiTheme="minorHAnsi" w:cstheme="minorHAnsi"/>
          <w:highlight w:val="green"/>
        </w:rPr>
        <w:t>ILO</w:t>
      </w:r>
      <w:r w:rsidRPr="004E39DF">
        <w:rPr>
          <w:rStyle w:val="StyleUnderline"/>
          <w:rFonts w:asciiTheme="minorHAnsi" w:hAnsiTheme="minorHAnsi" w:cstheme="minorHAnsi"/>
        </w:rPr>
        <w:t xml:space="preserve"> supervisory </w:t>
      </w:r>
      <w:r w:rsidRPr="004E39DF">
        <w:rPr>
          <w:rStyle w:val="StyleUnderline"/>
          <w:rFonts w:asciiTheme="minorHAnsi" w:hAnsiTheme="minorHAnsi" w:cstheme="minorHAnsi"/>
          <w:highlight w:val="green"/>
        </w:rPr>
        <w:t>committees</w:t>
      </w:r>
      <w:r w:rsidRPr="004E39DF">
        <w:rPr>
          <w:rFonts w:asciiTheme="minorHAnsi" w:hAnsiTheme="minorHAnsi" w:cstheme="minorHAnsi"/>
          <w:sz w:val="16"/>
        </w:rPr>
        <w:t xml:space="preserve"> also have </w:t>
      </w:r>
      <w:r w:rsidRPr="004E39DF">
        <w:rPr>
          <w:rStyle w:val="StyleUnderline"/>
          <w:rFonts w:asciiTheme="minorHAnsi" w:hAnsiTheme="minorHAnsi" w:cstheme="minorHAnsi"/>
          <w:highlight w:val="green"/>
        </w:rPr>
        <w:t>made clear</w:t>
      </w:r>
      <w:r w:rsidRPr="004E39DF">
        <w:rPr>
          <w:rStyle w:val="StyleUnderline"/>
          <w:rFonts w:asciiTheme="minorHAnsi" w:hAnsiTheme="minorHAnsi" w:cstheme="minorHAnsi"/>
        </w:rPr>
        <w:t xml:space="preserve"> that</w:t>
      </w:r>
      <w:r w:rsidRPr="004E39DF">
        <w:rPr>
          <w:rFonts w:asciiTheme="minorHAnsi" w:hAnsiTheme="minorHAnsi" w:cstheme="minorHAnsi"/>
          <w:sz w:val="16"/>
        </w:rPr>
        <w:t xml:space="preserve"> the </w:t>
      </w:r>
      <w:r w:rsidRPr="004E39DF">
        <w:rPr>
          <w:rStyle w:val="StyleUnderline"/>
          <w:rFonts w:asciiTheme="minorHAnsi" w:hAnsiTheme="minorHAnsi" w:cstheme="minorHAnsi"/>
          <w:highlight w:val="green"/>
        </w:rPr>
        <w:t>essential services</w:t>
      </w:r>
      <w:r w:rsidRPr="004E39DF">
        <w:rPr>
          <w:rFonts w:asciiTheme="minorHAnsi" w:hAnsiTheme="minorHAnsi" w:cstheme="minorHAnsi"/>
          <w:sz w:val="16"/>
        </w:rPr>
        <w:t xml:space="preserve"> concept </w:t>
      </w:r>
      <w:r w:rsidRPr="004E39DF">
        <w:rPr>
          <w:rStyle w:val="StyleUnderline"/>
          <w:rFonts w:asciiTheme="minorHAnsi" w:hAnsiTheme="minorHAnsi" w:cstheme="minorHAnsi"/>
          <w:highlight w:val="green"/>
        </w:rPr>
        <w:t>is not static</w:t>
      </w:r>
      <w:r w:rsidRPr="004E39DF">
        <w:rPr>
          <w:rStyle w:val="StyleUnderline"/>
          <w:rFonts w:asciiTheme="minorHAnsi" w:hAnsiTheme="minorHAnsi" w:cstheme="minorHAnsi"/>
        </w:rPr>
        <w:t xml:space="preserve"> in nature</w:t>
      </w:r>
      <w:r w:rsidRPr="004E39DF">
        <w:rPr>
          <w:rFonts w:asciiTheme="minorHAnsi" w:hAnsiTheme="minorHAnsi" w:cstheme="minorHAnsi"/>
          <w:sz w:val="16"/>
        </w:rPr>
        <w:t xml:space="preserve">. Thus, </w:t>
      </w:r>
      <w:r w:rsidRPr="004E39DF">
        <w:rPr>
          <w:rStyle w:val="StyleUnderline"/>
          <w:rFonts w:asciiTheme="minorHAnsi" w:hAnsiTheme="minorHAnsi" w:cstheme="minorHAnsi"/>
          <w:highlight w:val="green"/>
        </w:rPr>
        <w:t>a non-essential service may become essential</w:t>
      </w:r>
      <w:r w:rsidRPr="004E39DF">
        <w:rPr>
          <w:rStyle w:val="StyleUnderline"/>
          <w:rFonts w:asciiTheme="minorHAnsi" w:hAnsiTheme="minorHAnsi" w:cstheme="minorHAnsi"/>
        </w:rPr>
        <w:t xml:space="preserve"> if the strike exceeds a certain </w:t>
      </w:r>
      <w:r w:rsidRPr="004E39DF">
        <w:rPr>
          <w:rStyle w:val="Emphasis"/>
          <w:rFonts w:asciiTheme="minorHAnsi" w:hAnsiTheme="minorHAnsi" w:cstheme="minorHAnsi"/>
        </w:rPr>
        <w:t>duration</w:t>
      </w:r>
      <w:r w:rsidRPr="004E39DF">
        <w:rPr>
          <w:rStyle w:val="StyleUnderline"/>
          <w:rFonts w:asciiTheme="minorHAnsi" w:hAnsiTheme="minorHAnsi" w:cstheme="minorHAnsi"/>
        </w:rPr>
        <w:t xml:space="preserve"> or </w:t>
      </w:r>
      <w:r w:rsidRPr="004E39DF">
        <w:rPr>
          <w:rStyle w:val="Emphasis"/>
          <w:rFonts w:asciiTheme="minorHAnsi" w:hAnsiTheme="minorHAnsi" w:cstheme="minorHAnsi"/>
        </w:rPr>
        <w:t>extent</w:t>
      </w:r>
      <w:r w:rsidRPr="004E39DF">
        <w:rPr>
          <w:rStyle w:val="StyleUnderline"/>
          <w:rFonts w:asciiTheme="minorHAnsi" w:hAnsiTheme="minorHAnsi" w:cstheme="minorHAnsi"/>
        </w:rPr>
        <w:t>, or as a function of the special characteristics of a country</w:t>
      </w:r>
      <w:r w:rsidRPr="004E39DF">
        <w:rPr>
          <w:rFonts w:asciiTheme="minorHAnsi" w:hAnsiTheme="minorHAnsi" w:cstheme="minorHAnsi"/>
          <w:sz w:val="16"/>
        </w:rPr>
        <w:t xml:space="preserve">. 66 </w:t>
      </w:r>
      <w:r w:rsidRPr="004E39DF">
        <w:rPr>
          <w:rStyle w:val="StyleUnderline"/>
          <w:rFonts w:asciiTheme="minorHAnsi" w:hAnsiTheme="minorHAnsi" w:cstheme="minorHAnsi"/>
          <w:highlight w:val="green"/>
        </w:rPr>
        <w:t>One example is</w:t>
      </w:r>
      <w:r w:rsidRPr="004E39DF">
        <w:rPr>
          <w:rFonts w:asciiTheme="minorHAnsi" w:hAnsiTheme="minorHAnsi" w:cstheme="minorHAnsi"/>
          <w:sz w:val="16"/>
        </w:rPr>
        <w:t xml:space="preserve"> that of </w:t>
      </w:r>
      <w:r w:rsidRPr="004E39DF">
        <w:rPr>
          <w:rStyle w:val="StyleUnderline"/>
          <w:rFonts w:asciiTheme="minorHAnsi" w:hAnsiTheme="minorHAnsi" w:cstheme="minorHAnsi"/>
          <w:highlight w:val="green"/>
        </w:rPr>
        <w:t>a</w:t>
      </w:r>
      <w:r w:rsidRPr="004E39DF">
        <w:rPr>
          <w:rStyle w:val="StyleUnderline"/>
          <w:rFonts w:asciiTheme="minorHAnsi" w:hAnsiTheme="minorHAnsi" w:cstheme="minorHAnsi"/>
        </w:rPr>
        <w:t xml:space="preserve">n island </w:t>
      </w:r>
      <w:r w:rsidRPr="004E39DF">
        <w:rPr>
          <w:rStyle w:val="StyleUnderline"/>
          <w:rFonts w:asciiTheme="minorHAnsi" w:hAnsiTheme="minorHAnsi" w:cstheme="minorHAnsi"/>
          <w:highlight w:val="green"/>
        </w:rPr>
        <w:t>State where</w:t>
      </w:r>
      <w:r w:rsidRPr="004E39DF">
        <w:rPr>
          <w:rFonts w:asciiTheme="minorHAnsi" w:hAnsiTheme="minorHAnsi" w:cstheme="minorHAnsi"/>
          <w:sz w:val="16"/>
        </w:rPr>
        <w:t xml:space="preserve"> at some point </w:t>
      </w:r>
      <w:r w:rsidRPr="004E39DF">
        <w:rPr>
          <w:rStyle w:val="StyleUnderline"/>
          <w:rFonts w:asciiTheme="minorHAnsi" w:hAnsiTheme="minorHAnsi" w:cstheme="minorHAnsi"/>
        </w:rPr>
        <w:t xml:space="preserve">ferry </w:t>
      </w:r>
      <w:r w:rsidRPr="004E39DF">
        <w:rPr>
          <w:rStyle w:val="Emphasis"/>
          <w:rFonts w:asciiTheme="minorHAnsi" w:hAnsiTheme="minorHAnsi" w:cstheme="minorHAnsi"/>
          <w:highlight w:val="green"/>
        </w:rPr>
        <w:t>transportation services become essential to bring food</w:t>
      </w:r>
      <w:r w:rsidRPr="004E39DF">
        <w:rPr>
          <w:rFonts w:asciiTheme="minorHAnsi" w:hAnsiTheme="minorHAnsi" w:cstheme="minorHAnsi"/>
          <w:sz w:val="16"/>
        </w:rPr>
        <w:t xml:space="preserve"> and medical supplies </w:t>
      </w:r>
      <w:r w:rsidRPr="004E39DF">
        <w:rPr>
          <w:rStyle w:val="StyleUnderline"/>
          <w:rFonts w:asciiTheme="minorHAnsi" w:hAnsiTheme="minorHAnsi" w:cstheme="minorHAnsi"/>
          <w:highlight w:val="green"/>
        </w:rPr>
        <w:t>to the population</w:t>
      </w:r>
      <w:r w:rsidRPr="004E39DF">
        <w:rPr>
          <w:rFonts w:asciiTheme="minorHAnsi" w:hAnsiTheme="minorHAnsi" w:cstheme="minorHAnsi"/>
          <w:sz w:val="16"/>
        </w:rPr>
        <w:t>.67</w:t>
      </w:r>
    </w:p>
    <w:p w14:paraId="4405E778"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When examining concrete cases, the </w:t>
      </w:r>
      <w:r w:rsidRPr="004E39DF">
        <w:rPr>
          <w:rStyle w:val="StyleUnderline"/>
          <w:rFonts w:asciiTheme="minorHAnsi" w:hAnsiTheme="minorHAnsi" w:cstheme="minorHAnsi"/>
        </w:rPr>
        <w:t>supervisory bodies</w:t>
      </w:r>
      <w:r w:rsidRPr="004E39DF">
        <w:rPr>
          <w:rFonts w:asciiTheme="minorHAnsi" w:hAnsiTheme="minorHAnsi" w:cstheme="minorHAnsi"/>
          <w:sz w:val="16"/>
        </w:rPr>
        <w:t xml:space="preserve"> have </w:t>
      </w:r>
      <w:r w:rsidRPr="004E39DF">
        <w:rPr>
          <w:rStyle w:val="StyleUnderline"/>
          <w:rFonts w:asciiTheme="minorHAnsi" w:hAnsiTheme="minorHAnsi" w:cstheme="minorHAnsi"/>
        </w:rPr>
        <w:t>considered a range of services</w:t>
      </w:r>
      <w:r w:rsidRPr="004E39DF">
        <w:rPr>
          <w:rFonts w:asciiTheme="minorHAnsi" w:hAnsiTheme="minorHAnsi" w:cstheme="minorHAnsi"/>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318DC228"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In addition, in circumstances where a total prohibition on the right to strike is not appropriate, </w:t>
      </w:r>
      <w:r w:rsidRPr="004E39DF">
        <w:rPr>
          <w:rStyle w:val="StyleUnderline"/>
          <w:rFonts w:asciiTheme="minorHAnsi" w:hAnsiTheme="minorHAnsi" w:cstheme="minorHAnsi"/>
        </w:rPr>
        <w:t xml:space="preserve">the </w:t>
      </w:r>
      <w:r w:rsidRPr="004E39DF">
        <w:rPr>
          <w:rStyle w:val="Emphasis"/>
          <w:rFonts w:asciiTheme="minorHAnsi" w:hAnsiTheme="minorHAnsi" w:cstheme="minorHAnsi"/>
          <w:highlight w:val="green"/>
        </w:rPr>
        <w:t>magnitude of impact</w:t>
      </w:r>
      <w:r w:rsidRPr="004E39DF">
        <w:rPr>
          <w:rStyle w:val="StyleUnderline"/>
          <w:rFonts w:asciiTheme="minorHAnsi" w:hAnsiTheme="minorHAnsi" w:cstheme="minorHAnsi"/>
          <w:highlight w:val="green"/>
        </w:rPr>
        <w:t xml:space="preserve"> </w:t>
      </w:r>
      <w:r w:rsidRPr="004E39DF">
        <w:rPr>
          <w:rStyle w:val="StyleUnderline"/>
          <w:rFonts w:asciiTheme="minorHAnsi" w:hAnsiTheme="minorHAnsi" w:cstheme="minorHAnsi"/>
        </w:rPr>
        <w:t>on</w:t>
      </w:r>
      <w:r w:rsidRPr="004E39DF">
        <w:rPr>
          <w:rFonts w:asciiTheme="minorHAnsi" w:hAnsiTheme="minorHAnsi" w:cstheme="minorHAnsi"/>
          <w:sz w:val="16"/>
        </w:rPr>
        <w:t xml:space="preserve"> the </w:t>
      </w:r>
      <w:r w:rsidRPr="004E39DF">
        <w:rPr>
          <w:rStyle w:val="Emphasis"/>
          <w:rFonts w:asciiTheme="minorHAnsi" w:hAnsiTheme="minorHAnsi" w:cstheme="minorHAnsi"/>
        </w:rPr>
        <w:t>basic needs</w:t>
      </w:r>
      <w:r w:rsidRPr="004E39DF">
        <w:rPr>
          <w:rStyle w:val="StyleUnderline"/>
          <w:rFonts w:asciiTheme="minorHAnsi" w:hAnsiTheme="minorHAnsi" w:cstheme="minorHAnsi"/>
        </w:rPr>
        <w:t xml:space="preserve"> of consumers or the general public</w:t>
      </w:r>
      <w:r w:rsidRPr="004E39DF">
        <w:rPr>
          <w:rFonts w:asciiTheme="minorHAnsi" w:hAnsiTheme="minorHAnsi" w:cstheme="minorHAnsi"/>
          <w:sz w:val="16"/>
        </w:rPr>
        <w:t xml:space="preserve">, or the need for safe operation of facilities, </w:t>
      </w:r>
      <w:r w:rsidRPr="004E39DF">
        <w:rPr>
          <w:rStyle w:val="StyleUnderline"/>
          <w:rFonts w:asciiTheme="minorHAnsi" w:hAnsiTheme="minorHAnsi" w:cstheme="minorHAnsi"/>
          <w:highlight w:val="green"/>
        </w:rPr>
        <w:t>may justify introduction of</w:t>
      </w:r>
      <w:r w:rsidRPr="004E39DF">
        <w:rPr>
          <w:rStyle w:val="StyleUnderline"/>
          <w:rFonts w:asciiTheme="minorHAnsi" w:hAnsiTheme="minorHAnsi" w:cstheme="minorHAnsi"/>
        </w:rPr>
        <w:t xml:space="preserve"> a negotiated </w:t>
      </w:r>
      <w:r w:rsidRPr="004E39DF">
        <w:rPr>
          <w:rStyle w:val="Emphasis"/>
          <w:rFonts w:asciiTheme="minorHAnsi" w:hAnsiTheme="minorHAnsi" w:cstheme="minorHAnsi"/>
          <w:highlight w:val="green"/>
        </w:rPr>
        <w:t>minimum service</w:t>
      </w:r>
      <w:r w:rsidRPr="004E39DF">
        <w:rPr>
          <w:rFonts w:asciiTheme="minorHAnsi" w:hAnsiTheme="minorHAnsi" w:cstheme="minorHAnsi"/>
          <w:sz w:val="16"/>
        </w:rPr>
        <w:t xml:space="preserve">.72 </w:t>
      </w:r>
      <w:r w:rsidRPr="004E39DF">
        <w:rPr>
          <w:rStyle w:val="StyleUnderline"/>
          <w:rFonts w:asciiTheme="minorHAnsi" w:hAnsiTheme="minorHAnsi" w:cstheme="minorHAnsi"/>
        </w:rPr>
        <w:t>Such a service, however, must truly be a minimum service</w:t>
      </w:r>
      <w:r w:rsidRPr="004E39DF">
        <w:rPr>
          <w:rFonts w:asciiTheme="minorHAnsi" w:hAnsiTheme="minorHAnsi" w:cstheme="minorHAnsi"/>
          <w:sz w:val="16"/>
        </w:rPr>
        <w:t xml:space="preserve">, that is </w:t>
      </w:r>
      <w:r w:rsidRPr="004E39DF">
        <w:rPr>
          <w:rStyle w:val="StyleUnderline"/>
          <w:rFonts w:asciiTheme="minorHAnsi" w:hAnsiTheme="minorHAnsi" w:cstheme="minorHAnsi"/>
        </w:rPr>
        <w:t xml:space="preserve">one </w:t>
      </w:r>
      <w:r w:rsidRPr="004E39DF">
        <w:rPr>
          <w:rStyle w:val="StyleUnderline"/>
          <w:rFonts w:asciiTheme="minorHAnsi" w:hAnsiTheme="minorHAnsi" w:cstheme="minorHAnsi"/>
          <w:highlight w:val="green"/>
        </w:rPr>
        <w:t>limited to meeting</w:t>
      </w:r>
      <w:r w:rsidRPr="004E39DF">
        <w:rPr>
          <w:rStyle w:val="StyleUnderline"/>
          <w:rFonts w:asciiTheme="minorHAnsi" w:hAnsiTheme="minorHAnsi" w:cstheme="minorHAnsi"/>
        </w:rPr>
        <w:t xml:space="preserve"> the </w:t>
      </w:r>
      <w:r w:rsidRPr="004E39DF">
        <w:rPr>
          <w:rStyle w:val="StyleUnderline"/>
          <w:rFonts w:asciiTheme="minorHAnsi" w:hAnsiTheme="minorHAnsi" w:cstheme="minorHAnsi"/>
          <w:highlight w:val="green"/>
        </w:rPr>
        <w:t>basic needs</w:t>
      </w:r>
      <w:r w:rsidRPr="004E39DF">
        <w:rPr>
          <w:rStyle w:val="StyleUnderline"/>
          <w:rFonts w:asciiTheme="minorHAnsi" w:hAnsiTheme="minorHAnsi" w:cstheme="minorHAnsi"/>
        </w:rPr>
        <w:t xml:space="preserve"> of the population or the minimum requirements of the service, </w:t>
      </w:r>
      <w:r w:rsidRPr="004E39DF">
        <w:rPr>
          <w:rStyle w:val="StyleUnderline"/>
          <w:rFonts w:asciiTheme="minorHAnsi" w:hAnsiTheme="minorHAnsi" w:cstheme="minorHAnsi"/>
          <w:highlight w:val="green"/>
        </w:rPr>
        <w:t>while maintaining</w:t>
      </w:r>
      <w:r w:rsidRPr="004E39DF">
        <w:rPr>
          <w:rStyle w:val="StyleUnderline"/>
          <w:rFonts w:asciiTheme="minorHAnsi" w:hAnsiTheme="minorHAnsi" w:cstheme="minorHAnsi"/>
        </w:rPr>
        <w:t xml:space="preserve"> the </w:t>
      </w:r>
      <w:r w:rsidRPr="004E39DF">
        <w:rPr>
          <w:rStyle w:val="StyleUnderline"/>
          <w:rFonts w:asciiTheme="minorHAnsi" w:hAnsiTheme="minorHAnsi" w:cstheme="minorHAnsi"/>
          <w:highlight w:val="green"/>
        </w:rPr>
        <w:t>effectiveness of the</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highlight w:val="green"/>
        </w:rPr>
        <w:t>pressure</w:t>
      </w:r>
      <w:r w:rsidRPr="004E39DF">
        <w:rPr>
          <w:rStyle w:val="StyleUnderline"/>
          <w:rFonts w:asciiTheme="minorHAnsi" w:hAnsiTheme="minorHAnsi" w:cstheme="minorHAnsi"/>
        </w:rPr>
        <w:t xml:space="preserve"> brought to bear </w:t>
      </w:r>
      <w:r w:rsidRPr="004E39DF">
        <w:rPr>
          <w:rStyle w:val="StyleUnderline"/>
          <w:rFonts w:asciiTheme="minorHAnsi" w:hAnsiTheme="minorHAnsi" w:cstheme="minorHAnsi"/>
          <w:highlight w:val="green"/>
        </w:rPr>
        <w:t>through the strike</w:t>
      </w:r>
      <w:r w:rsidRPr="004E39DF">
        <w:rPr>
          <w:rStyle w:val="StyleUnderline"/>
          <w:rFonts w:asciiTheme="minorHAnsi" w:hAnsiTheme="minorHAnsi" w:cstheme="minorHAnsi"/>
        </w:rPr>
        <w:t xml:space="preserve"> by a majority of workers</w:t>
      </w:r>
      <w:r w:rsidRPr="004E39DF">
        <w:rPr>
          <w:rFonts w:asciiTheme="minorHAnsi" w:hAnsiTheme="minorHAnsi" w:cstheme="minorHAnsi"/>
          <w:sz w:val="16"/>
        </w:rPr>
        <w:t>.73</w:t>
      </w:r>
    </w:p>
    <w:p w14:paraId="265E5106" w14:textId="77777777" w:rsidR="00084FFE" w:rsidRPr="004E39DF" w:rsidRDefault="00084FFE" w:rsidP="00084FFE">
      <w:pPr>
        <w:rPr>
          <w:rFonts w:asciiTheme="minorHAnsi" w:hAnsiTheme="minorHAnsi" w:cstheme="minorHAnsi"/>
          <w:sz w:val="16"/>
        </w:rPr>
      </w:pPr>
      <w:r w:rsidRPr="004E39DF">
        <w:rPr>
          <w:rStyle w:val="StyleUnderline"/>
          <w:rFonts w:asciiTheme="minorHAnsi" w:hAnsiTheme="minorHAnsi" w:cstheme="minorHAnsi"/>
        </w:rPr>
        <w:t>The third substantive restriction on the right to strike</w:t>
      </w:r>
      <w:r w:rsidRPr="004E39DF">
        <w:rPr>
          <w:rFonts w:asciiTheme="minorHAnsi" w:hAnsiTheme="minorHAnsi" w:cstheme="minorHAnsi"/>
          <w:sz w:val="16"/>
        </w:rPr>
        <w:t xml:space="preserve"> under Convention 87 </w:t>
      </w:r>
      <w:r w:rsidRPr="004E39DF">
        <w:rPr>
          <w:rStyle w:val="StyleUnderline"/>
          <w:rFonts w:asciiTheme="minorHAnsi" w:hAnsiTheme="minorHAnsi" w:cstheme="minorHAnsi"/>
        </w:rPr>
        <w:t>relates to situations of acute national or local crisis, although only for a limited period and only to the extent necessary to meet the requirements of the situation</w:t>
      </w:r>
      <w:r w:rsidRPr="004E39DF">
        <w:rPr>
          <w:rFonts w:asciiTheme="minorHAnsi" w:hAnsiTheme="minorHAnsi" w:cstheme="minorHAnsi"/>
          <w:sz w:val="16"/>
        </w:rPr>
        <w:t>.74</w:t>
      </w:r>
    </w:p>
    <w:p w14:paraId="0B571A84"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With respect to all three forms of substantive restriction, the CFA and CEACR have indicated that certain </w:t>
      </w:r>
      <w:r w:rsidRPr="004E39DF">
        <w:rPr>
          <w:rStyle w:val="Emphasis"/>
          <w:rFonts w:asciiTheme="minorHAnsi" w:hAnsiTheme="minorHAnsi" w:cstheme="minorHAnsi"/>
          <w:highlight w:val="green"/>
        </w:rPr>
        <w:t>alternative options should be guaranteed for workers</w:t>
      </w:r>
      <w:r w:rsidRPr="004E39DF">
        <w:rPr>
          <w:rStyle w:val="Emphasis"/>
          <w:rFonts w:asciiTheme="minorHAnsi" w:hAnsiTheme="minorHAnsi" w:cstheme="minorHAnsi"/>
        </w:rPr>
        <w:t xml:space="preserve"> who are </w:t>
      </w:r>
      <w:r w:rsidRPr="004E39DF">
        <w:rPr>
          <w:rStyle w:val="Emphasis"/>
          <w:rFonts w:asciiTheme="minorHAnsi" w:hAnsiTheme="minorHAnsi" w:cstheme="minorHAnsi"/>
          <w:highlight w:val="green"/>
        </w:rPr>
        <w:t>deprived of the right to strike</w:t>
      </w:r>
      <w:r w:rsidRPr="004E39DF">
        <w:rPr>
          <w:rFonts w:asciiTheme="minorHAnsi" w:hAnsiTheme="minorHAnsi" w:cstheme="minorHAnsi"/>
          <w:sz w:val="16"/>
        </w:rPr>
        <w:t xml:space="preserve">. These </w:t>
      </w:r>
      <w:r w:rsidRPr="004E39DF">
        <w:rPr>
          <w:rStyle w:val="StyleUnderline"/>
          <w:rFonts w:asciiTheme="minorHAnsi" w:hAnsiTheme="minorHAnsi" w:cstheme="minorHAnsi"/>
          <w:highlight w:val="green"/>
        </w:rPr>
        <w:t>options include</w:t>
      </w:r>
      <w:r w:rsidRPr="004E39DF">
        <w:rPr>
          <w:rStyle w:val="StyleUnderline"/>
          <w:rFonts w:asciiTheme="minorHAnsi" w:hAnsiTheme="minorHAnsi" w:cstheme="minorHAnsi"/>
        </w:rPr>
        <w:t xml:space="preserve"> </w:t>
      </w:r>
      <w:r w:rsidRPr="004E39DF">
        <w:rPr>
          <w:rStyle w:val="Emphasis"/>
          <w:rFonts w:asciiTheme="minorHAnsi" w:hAnsiTheme="minorHAnsi" w:cstheme="minorHAnsi"/>
          <w:highlight w:val="green"/>
        </w:rPr>
        <w:t>impartial conciliation</w:t>
      </w:r>
      <w:r w:rsidRPr="004E39DF">
        <w:rPr>
          <w:rFonts w:asciiTheme="minorHAnsi" w:hAnsiTheme="minorHAnsi" w:cstheme="minorHAnsi"/>
          <w:sz w:val="16"/>
        </w:rPr>
        <w:t xml:space="preserve"> </w:t>
      </w:r>
      <w:r w:rsidRPr="004E39DF">
        <w:rPr>
          <w:rStyle w:val="StyleUnderline"/>
          <w:rFonts w:asciiTheme="minorHAnsi" w:hAnsiTheme="minorHAnsi" w:cstheme="minorHAnsi"/>
        </w:rPr>
        <w:t>followed by</w:t>
      </w:r>
      <w:r w:rsidRPr="004E39DF">
        <w:rPr>
          <w:rFonts w:asciiTheme="minorHAnsi" w:hAnsiTheme="minorHAnsi" w:cstheme="minorHAnsi"/>
          <w:sz w:val="16"/>
        </w:rPr>
        <w:t xml:space="preserve"> </w:t>
      </w:r>
      <w:r w:rsidRPr="004E39DF">
        <w:rPr>
          <w:rStyle w:val="Emphasis"/>
          <w:rFonts w:asciiTheme="minorHAnsi" w:hAnsiTheme="minorHAnsi" w:cstheme="minorHAnsi"/>
          <w:highlight w:val="green"/>
        </w:rPr>
        <w:t>arbitration procedures</w:t>
      </w:r>
      <w:r w:rsidRPr="004E39DF">
        <w:rPr>
          <w:rFonts w:asciiTheme="minorHAnsi" w:hAnsiTheme="minorHAnsi" w:cstheme="minorHAnsi"/>
          <w:sz w:val="16"/>
        </w:rPr>
        <w:t xml:space="preserve"> </w:t>
      </w:r>
      <w:r w:rsidRPr="004E39DF">
        <w:rPr>
          <w:rStyle w:val="StyleUnderline"/>
          <w:rFonts w:asciiTheme="minorHAnsi" w:hAnsiTheme="minorHAnsi" w:cstheme="minorHAnsi"/>
        </w:rPr>
        <w:t>in which any awards are binding on both parties and</w:t>
      </w:r>
      <w:r w:rsidRPr="004E39DF">
        <w:rPr>
          <w:rFonts w:asciiTheme="minorHAnsi" w:hAnsiTheme="minorHAnsi" w:cstheme="minorHAnsi"/>
          <w:sz w:val="16"/>
        </w:rPr>
        <w:t xml:space="preserve"> are to be </w:t>
      </w:r>
      <w:r w:rsidRPr="004E39DF">
        <w:rPr>
          <w:rStyle w:val="StyleUnderline"/>
          <w:rFonts w:asciiTheme="minorHAnsi" w:hAnsiTheme="minorHAnsi" w:cstheme="minorHAnsi"/>
          <w:highlight w:val="green"/>
        </w:rPr>
        <w:t xml:space="preserve">implemented in </w:t>
      </w:r>
      <w:r w:rsidRPr="004E39DF">
        <w:rPr>
          <w:rStyle w:val="Emphasis"/>
          <w:rFonts w:asciiTheme="minorHAnsi" w:hAnsiTheme="minorHAnsi" w:cstheme="minorHAnsi"/>
          <w:highlight w:val="green"/>
        </w:rPr>
        <w:t>full and rapid terms</w:t>
      </w:r>
      <w:r w:rsidRPr="004E39DF">
        <w:rPr>
          <w:rFonts w:asciiTheme="minorHAnsi" w:hAnsiTheme="minorHAnsi" w:cstheme="minorHAnsi"/>
          <w:sz w:val="16"/>
        </w:rPr>
        <w:t>.75</w:t>
      </w:r>
    </w:p>
    <w:p w14:paraId="27A0EA6F" w14:textId="77777777" w:rsidR="00084FFE" w:rsidRPr="004E39DF" w:rsidRDefault="00084FFE" w:rsidP="00084FFE">
      <w:pPr>
        <w:rPr>
          <w:rFonts w:asciiTheme="minorHAnsi" w:hAnsiTheme="minorHAnsi" w:cstheme="minorHAnsi"/>
        </w:rPr>
      </w:pPr>
    </w:p>
    <w:p w14:paraId="634E6BCE" w14:textId="77777777" w:rsidR="00084FFE" w:rsidRPr="004E39DF" w:rsidRDefault="00084FFE" w:rsidP="00084FFE">
      <w:pPr>
        <w:pStyle w:val="Heading4"/>
        <w:rPr>
          <w:rStyle w:val="Style13ptBold"/>
          <w:rFonts w:asciiTheme="minorHAnsi" w:hAnsiTheme="minorHAnsi" w:cstheme="minorHAnsi"/>
          <w:b/>
          <w:bCs w:val="0"/>
        </w:rPr>
      </w:pPr>
      <w:r w:rsidRPr="004E39DF">
        <w:rPr>
          <w:rStyle w:val="Style13ptBold"/>
          <w:rFonts w:asciiTheme="minorHAnsi" w:hAnsiTheme="minorHAnsi" w:cstheme="minorHAnsi"/>
          <w:b/>
          <w:bCs w:val="0"/>
        </w:rPr>
        <w:t xml:space="preserve">The plan defends food worker strikes. Those cause </w:t>
      </w:r>
      <w:r w:rsidRPr="004E39DF">
        <w:rPr>
          <w:rStyle w:val="Style13ptBold"/>
          <w:rFonts w:asciiTheme="minorHAnsi" w:hAnsiTheme="minorHAnsi" w:cstheme="minorHAnsi"/>
          <w:b/>
          <w:bCs w:val="0"/>
          <w:u w:val="single"/>
        </w:rPr>
        <w:t>food insecurity</w:t>
      </w:r>
      <w:r w:rsidRPr="004E39DF">
        <w:rPr>
          <w:rStyle w:val="Style13ptBold"/>
          <w:rFonts w:asciiTheme="minorHAnsi" w:hAnsiTheme="minorHAnsi" w:cstheme="minorHAnsi"/>
          <w:b/>
          <w:bCs w:val="0"/>
        </w:rPr>
        <w:t>---empirics</w:t>
      </w:r>
    </w:p>
    <w:p w14:paraId="528AA29D" w14:textId="77777777" w:rsidR="00084FFE" w:rsidRPr="004E39DF" w:rsidRDefault="00084FFE" w:rsidP="00084FFE">
      <w:pPr>
        <w:rPr>
          <w:rFonts w:asciiTheme="minorHAnsi" w:hAnsiTheme="minorHAnsi" w:cstheme="minorHAnsi"/>
        </w:rPr>
      </w:pPr>
      <w:r w:rsidRPr="004E39DF">
        <w:rPr>
          <w:rStyle w:val="Style13ptBold"/>
          <w:rFonts w:asciiTheme="minorHAnsi" w:hAnsiTheme="minorHAnsi" w:cstheme="minorHAnsi"/>
        </w:rPr>
        <w:t>Lopes et al 19</w:t>
      </w:r>
      <w:r w:rsidRPr="004E39DF">
        <w:rPr>
          <w:rFonts w:asciiTheme="minorHAnsi" w:hAnsiTheme="minorHAnsi" w:cstheme="minorHAnsi"/>
        </w:rPr>
        <w:t>, Mariana Souza Lopes--</w:t>
      </w:r>
      <w:proofErr w:type="spellStart"/>
      <w:r w:rsidRPr="004E39DF">
        <w:rPr>
          <w:rFonts w:asciiTheme="minorHAnsi" w:hAnsiTheme="minorHAnsi" w:cstheme="minorHAnsi"/>
        </w:rPr>
        <w:t>Universidade</w:t>
      </w:r>
      <w:proofErr w:type="spellEnd"/>
      <w:r w:rsidRPr="004E39DF">
        <w:rPr>
          <w:rFonts w:asciiTheme="minorHAnsi" w:hAnsiTheme="minorHAnsi" w:cstheme="minorHAnsi"/>
        </w:rPr>
        <w:t xml:space="preserve"> Federal de Minas Gerais, Research Group on Nutrition Interventions, Belo Horizonte, MG, Brazil. Melissa Luciana de Araújo--</w:t>
      </w:r>
      <w:proofErr w:type="spellStart"/>
      <w:r w:rsidRPr="004E39DF">
        <w:rPr>
          <w:rFonts w:asciiTheme="minorHAnsi" w:hAnsiTheme="minorHAnsi" w:cstheme="minorHAnsi"/>
        </w:rPr>
        <w:t>Universidade</w:t>
      </w:r>
      <w:proofErr w:type="spellEnd"/>
      <w:r w:rsidRPr="004E39DF">
        <w:rPr>
          <w:rFonts w:asciiTheme="minorHAnsi" w:hAnsiTheme="minorHAnsi" w:cstheme="minorHAnsi"/>
        </w:rPr>
        <w:t xml:space="preserve"> Federal de Minas Gerais, Research Group on Urban Agriculture, Belo Horizonte, MG, Brazil. Aline Cristine Souza Lopes--Nutrition Department, </w:t>
      </w:r>
      <w:proofErr w:type="spellStart"/>
      <w:r w:rsidRPr="004E39DF">
        <w:rPr>
          <w:rFonts w:asciiTheme="minorHAnsi" w:hAnsiTheme="minorHAnsi" w:cstheme="minorHAnsi"/>
        </w:rPr>
        <w:t>Universidade</w:t>
      </w:r>
      <w:proofErr w:type="spellEnd"/>
      <w:r w:rsidRPr="004E39DF">
        <w:rPr>
          <w:rFonts w:asciiTheme="minorHAnsi" w:hAnsiTheme="minorHAnsi" w:cstheme="minorHAnsi"/>
        </w:rPr>
        <w:t xml:space="preserve"> Federal de Minas Gerais, Research Group on Nutrition Interventions. PHN, (2019) </w:t>
      </w:r>
      <w:hyperlink r:id="rId11" w:history="1">
        <w:r w:rsidRPr="004E39DF">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4E39DF">
        <w:rPr>
          <w:rFonts w:asciiTheme="minorHAnsi" w:hAnsiTheme="minorHAnsi" w:cstheme="minorHAnsi"/>
        </w:rPr>
        <w:t xml:space="preserve"> </w:t>
      </w:r>
      <w:proofErr w:type="spellStart"/>
      <w:r w:rsidRPr="004E39DF">
        <w:rPr>
          <w:rFonts w:asciiTheme="minorHAnsi" w:hAnsiTheme="minorHAnsi" w:cstheme="minorHAnsi"/>
        </w:rPr>
        <w:t>brett</w:t>
      </w:r>
      <w:proofErr w:type="spellEnd"/>
    </w:p>
    <w:p w14:paraId="2B8D46A4" w14:textId="77777777" w:rsidR="00084FFE" w:rsidRPr="004E39DF" w:rsidRDefault="00084FFE" w:rsidP="00084FFE">
      <w:pPr>
        <w:rPr>
          <w:rFonts w:asciiTheme="minorHAnsi" w:hAnsiTheme="minorHAnsi" w:cstheme="minorHAnsi"/>
          <w:sz w:val="16"/>
        </w:rPr>
      </w:pPr>
      <w:r w:rsidRPr="004E39DF">
        <w:rPr>
          <w:rStyle w:val="Emphasis"/>
          <w:rFonts w:asciiTheme="minorHAnsi" w:hAnsiTheme="minorHAnsi" w:cstheme="minorHAnsi"/>
          <w:highlight w:val="green"/>
        </w:rPr>
        <w:t>Food security</w:t>
      </w:r>
      <w:r w:rsidRPr="004E39DF">
        <w:rPr>
          <w:rStyle w:val="StyleUnderline"/>
          <w:rFonts w:asciiTheme="minorHAnsi" w:hAnsiTheme="minorHAnsi" w:cstheme="minorHAnsi"/>
        </w:rPr>
        <w:t xml:space="preserve"> exists when people have</w:t>
      </w:r>
      <w:r w:rsidRPr="004E39DF">
        <w:rPr>
          <w:rFonts w:asciiTheme="minorHAnsi" w:hAnsiTheme="minorHAnsi" w:cstheme="minorHAnsi"/>
          <w:sz w:val="16"/>
        </w:rPr>
        <w:t xml:space="preserve">, </w:t>
      </w:r>
      <w:proofErr w:type="gramStart"/>
      <w:r w:rsidRPr="004E39DF">
        <w:rPr>
          <w:rStyle w:val="StyleUnderline"/>
          <w:rFonts w:asciiTheme="minorHAnsi" w:hAnsiTheme="minorHAnsi" w:cstheme="minorHAnsi"/>
        </w:rPr>
        <w:t>at all times</w:t>
      </w:r>
      <w:proofErr w:type="gramEnd"/>
      <w:r w:rsidRPr="004E39DF">
        <w:rPr>
          <w:rFonts w:asciiTheme="minorHAnsi" w:hAnsiTheme="minorHAnsi" w:cstheme="minorHAnsi"/>
          <w:sz w:val="16"/>
        </w:rPr>
        <w:t xml:space="preserve">, </w:t>
      </w:r>
      <w:r w:rsidRPr="004E39DF">
        <w:rPr>
          <w:rStyle w:val="StyleUnderline"/>
          <w:rFonts w:asciiTheme="minorHAnsi" w:hAnsiTheme="minorHAnsi" w:cstheme="minorHAnsi"/>
        </w:rPr>
        <w:t>a guaranteed and adequate food supply</w:t>
      </w:r>
      <w:r w:rsidRPr="004E39DF">
        <w:rPr>
          <w:rFonts w:asciiTheme="minorHAnsi" w:hAnsiTheme="minorHAnsi" w:cstheme="minorHAnsi"/>
          <w:sz w:val="16"/>
        </w:rPr>
        <w:t xml:space="preserve">. </w:t>
      </w:r>
      <w:r w:rsidRPr="004E39DF">
        <w:rPr>
          <w:rStyle w:val="StyleUnderline"/>
          <w:rFonts w:asciiTheme="minorHAnsi" w:hAnsiTheme="minorHAnsi" w:cstheme="minorHAnsi"/>
        </w:rPr>
        <w:t>Food security involves access to</w:t>
      </w:r>
      <w:r w:rsidRPr="004E39DF">
        <w:rPr>
          <w:rFonts w:asciiTheme="minorHAnsi" w:hAnsiTheme="minorHAnsi" w:cstheme="minorHAnsi"/>
          <w:sz w:val="16"/>
        </w:rPr>
        <w:t xml:space="preserve"> </w:t>
      </w:r>
      <w:r w:rsidRPr="004E39DF">
        <w:rPr>
          <w:rStyle w:val="StyleUnderline"/>
          <w:rFonts w:asciiTheme="minorHAnsi" w:hAnsiTheme="minorHAnsi" w:cstheme="minorHAnsi"/>
        </w:rPr>
        <w:t>sufficient</w:t>
      </w:r>
      <w:r w:rsidRPr="004E39DF">
        <w:rPr>
          <w:rFonts w:asciiTheme="minorHAnsi" w:hAnsiTheme="minorHAnsi" w:cstheme="minorHAnsi"/>
          <w:sz w:val="16"/>
        </w:rPr>
        <w:t xml:space="preserve">, safe </w:t>
      </w:r>
      <w:r w:rsidRPr="004E39DF">
        <w:rPr>
          <w:rStyle w:val="StyleUnderline"/>
          <w:rFonts w:asciiTheme="minorHAnsi" w:hAnsiTheme="minorHAnsi" w:cstheme="minorHAnsi"/>
        </w:rPr>
        <w:t>and nutritious food</w:t>
      </w:r>
      <w:r w:rsidRPr="004E39DF">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4E39DF">
        <w:rPr>
          <w:rFonts w:asciiTheme="minorHAnsi" w:hAnsiTheme="minorHAnsi" w:cstheme="minorHAnsi"/>
          <w:sz w:val="16"/>
        </w:rPr>
        <w:t>needs( 1</w:t>
      </w:r>
      <w:proofErr w:type="gramEnd"/>
      <w:r w:rsidRPr="004E39DF">
        <w:rPr>
          <w:rFonts w:asciiTheme="minorHAnsi" w:hAnsiTheme="minorHAnsi" w:cstheme="minorHAnsi"/>
          <w:sz w:val="16"/>
        </w:rPr>
        <w:t xml:space="preserve"> ) and sovereignty( 2 ). Therefore, </w:t>
      </w:r>
      <w:r w:rsidRPr="004E39DF">
        <w:rPr>
          <w:rStyle w:val="StyleUnderline"/>
          <w:rFonts w:asciiTheme="minorHAnsi" w:hAnsiTheme="minorHAnsi" w:cstheme="minorHAnsi"/>
        </w:rPr>
        <w:t xml:space="preserve">the risk of food insecurity </w:t>
      </w:r>
      <w:r w:rsidRPr="004E39DF">
        <w:rPr>
          <w:rStyle w:val="StyleUnderline"/>
          <w:rFonts w:asciiTheme="minorHAnsi" w:hAnsiTheme="minorHAnsi" w:cstheme="minorHAnsi"/>
          <w:highlight w:val="green"/>
        </w:rPr>
        <w:t>is influenced by</w:t>
      </w:r>
      <w:r w:rsidRPr="004E39DF">
        <w:rPr>
          <w:rFonts w:asciiTheme="minorHAnsi" w:hAnsiTheme="minorHAnsi" w:cstheme="minorHAnsi"/>
          <w:sz w:val="16"/>
        </w:rPr>
        <w:t xml:space="preserve"> the </w:t>
      </w:r>
      <w:r w:rsidRPr="004E39DF">
        <w:rPr>
          <w:rStyle w:val="Emphasis"/>
          <w:rFonts w:asciiTheme="minorHAnsi" w:hAnsiTheme="minorHAnsi" w:cstheme="minorHAnsi"/>
          <w:highlight w:val="green"/>
        </w:rPr>
        <w:t>availability, price</w:t>
      </w:r>
      <w:r w:rsidRPr="004E39DF">
        <w:rPr>
          <w:rStyle w:val="StyleUnderline"/>
          <w:rFonts w:asciiTheme="minorHAnsi" w:hAnsiTheme="minorHAnsi" w:cstheme="minorHAnsi"/>
        </w:rPr>
        <w:t xml:space="preserve">, access </w:t>
      </w:r>
      <w:r w:rsidRPr="004E39DF">
        <w:rPr>
          <w:rStyle w:val="StyleUnderline"/>
          <w:rFonts w:asciiTheme="minorHAnsi" w:hAnsiTheme="minorHAnsi" w:cstheme="minorHAnsi"/>
          <w:highlight w:val="green"/>
        </w:rPr>
        <w:t>and</w:t>
      </w:r>
      <w:r w:rsidRPr="004E39DF">
        <w:rPr>
          <w:rStyle w:val="StyleUnderline"/>
          <w:rFonts w:asciiTheme="minorHAnsi" w:hAnsiTheme="minorHAnsi" w:cstheme="minorHAnsi"/>
        </w:rPr>
        <w:t xml:space="preserve"> quality of</w:t>
      </w:r>
      <w:r w:rsidRPr="004E39DF">
        <w:rPr>
          <w:rFonts w:asciiTheme="minorHAnsi" w:hAnsiTheme="minorHAnsi" w:cstheme="minorHAnsi"/>
          <w:sz w:val="16"/>
        </w:rPr>
        <w:t xml:space="preserve"> the </w:t>
      </w:r>
      <w:r w:rsidRPr="004E39DF">
        <w:rPr>
          <w:rStyle w:val="Emphasis"/>
          <w:rFonts w:asciiTheme="minorHAnsi" w:hAnsiTheme="minorHAnsi" w:cstheme="minorHAnsi"/>
          <w:highlight w:val="green"/>
        </w:rPr>
        <w:t>food supply</w:t>
      </w:r>
      <w:r w:rsidRPr="004E39DF">
        <w:rPr>
          <w:rFonts w:asciiTheme="minorHAnsi" w:hAnsiTheme="minorHAnsi" w:cstheme="minorHAnsi"/>
          <w:sz w:val="16"/>
        </w:rPr>
        <w:t xml:space="preserve"> </w:t>
      </w:r>
      <w:r w:rsidRPr="004E39DF">
        <w:rPr>
          <w:rStyle w:val="StyleUnderline"/>
          <w:rFonts w:asciiTheme="minorHAnsi" w:hAnsiTheme="minorHAnsi" w:cstheme="minorHAnsi"/>
        </w:rPr>
        <w:t>to the consumer</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 xml:space="preserve">especially in a crisis </w:t>
      </w:r>
      <w:proofErr w:type="gramStart"/>
      <w:r w:rsidRPr="004E39DF">
        <w:rPr>
          <w:rStyle w:val="StyleUnderline"/>
          <w:rFonts w:asciiTheme="minorHAnsi" w:hAnsiTheme="minorHAnsi" w:cstheme="minorHAnsi"/>
          <w:highlight w:val="green"/>
        </w:rPr>
        <w:t>situation</w:t>
      </w:r>
      <w:r w:rsidRPr="004E39DF">
        <w:rPr>
          <w:rFonts w:asciiTheme="minorHAnsi" w:hAnsiTheme="minorHAnsi" w:cstheme="minorHAnsi"/>
          <w:sz w:val="16"/>
        </w:rPr>
        <w:t>( 3</w:t>
      </w:r>
      <w:proofErr w:type="gramEnd"/>
      <w:r w:rsidRPr="004E39DF">
        <w:rPr>
          <w:rFonts w:asciiTheme="minorHAnsi" w:hAnsiTheme="minorHAnsi" w:cstheme="minorHAnsi"/>
          <w:sz w:val="16"/>
        </w:rPr>
        <w:t xml:space="preserve"> ). </w:t>
      </w:r>
      <w:r w:rsidRPr="004E39DF">
        <w:rPr>
          <w:rStyle w:val="StyleUnderline"/>
          <w:rFonts w:asciiTheme="minorHAnsi" w:hAnsiTheme="minorHAnsi" w:cstheme="minorHAnsi"/>
        </w:rPr>
        <w:t>Studies that</w:t>
      </w:r>
      <w:r w:rsidRPr="004E39DF">
        <w:rPr>
          <w:rFonts w:asciiTheme="minorHAnsi" w:hAnsiTheme="minorHAnsi" w:cstheme="minorHAnsi"/>
          <w:sz w:val="16"/>
        </w:rPr>
        <w:t xml:space="preserve"> have </w:t>
      </w:r>
      <w:r w:rsidRPr="004E39DF">
        <w:rPr>
          <w:rStyle w:val="StyleUnderline"/>
          <w:rFonts w:asciiTheme="minorHAnsi" w:hAnsiTheme="minorHAnsi" w:cstheme="minorHAnsi"/>
        </w:rPr>
        <w:t>explored the global food crisis</w:t>
      </w:r>
      <w:r w:rsidRPr="004E39DF">
        <w:rPr>
          <w:rFonts w:asciiTheme="minorHAnsi" w:hAnsiTheme="minorHAnsi" w:cstheme="minorHAnsi"/>
          <w:sz w:val="16"/>
        </w:rPr>
        <w:t xml:space="preserve"> </w:t>
      </w:r>
      <w:r w:rsidRPr="004E39DF">
        <w:rPr>
          <w:rStyle w:val="StyleUnderline"/>
          <w:rFonts w:asciiTheme="minorHAnsi" w:hAnsiTheme="minorHAnsi" w:cstheme="minorHAnsi"/>
        </w:rPr>
        <w:t>and</w:t>
      </w:r>
      <w:r w:rsidRPr="004E39DF">
        <w:rPr>
          <w:rFonts w:asciiTheme="minorHAnsi" w:hAnsiTheme="minorHAnsi" w:cstheme="minorHAnsi"/>
          <w:sz w:val="16"/>
        </w:rPr>
        <w:t xml:space="preserve"> </w:t>
      </w:r>
      <w:r w:rsidRPr="004E39DF">
        <w:rPr>
          <w:rStyle w:val="StyleUnderline"/>
          <w:rFonts w:asciiTheme="minorHAnsi" w:hAnsiTheme="minorHAnsi" w:cstheme="minorHAnsi"/>
        </w:rPr>
        <w:t>market instability</w:t>
      </w:r>
      <w:r w:rsidRPr="004E39DF">
        <w:rPr>
          <w:rFonts w:asciiTheme="minorHAnsi" w:hAnsiTheme="minorHAnsi" w:cstheme="minorHAnsi"/>
          <w:sz w:val="16"/>
        </w:rPr>
        <w:t xml:space="preserve"> </w:t>
      </w:r>
      <w:r w:rsidRPr="004E39DF">
        <w:rPr>
          <w:rStyle w:val="StyleUnderline"/>
          <w:rFonts w:asciiTheme="minorHAnsi" w:hAnsiTheme="minorHAnsi" w:cstheme="minorHAnsi"/>
        </w:rPr>
        <w:t>indicate</w:t>
      </w:r>
      <w:r w:rsidRPr="004E39DF">
        <w:rPr>
          <w:rFonts w:asciiTheme="minorHAnsi" w:hAnsiTheme="minorHAnsi" w:cstheme="minorHAnsi"/>
          <w:sz w:val="16"/>
        </w:rPr>
        <w:t xml:space="preserve"> that there is an independent </w:t>
      </w:r>
      <w:r w:rsidRPr="004E39DF">
        <w:rPr>
          <w:rStyle w:val="StyleUnderline"/>
          <w:rFonts w:asciiTheme="minorHAnsi" w:hAnsiTheme="minorHAnsi" w:cstheme="minorHAnsi"/>
        </w:rPr>
        <w:t xml:space="preserve">association between crisis situations and food </w:t>
      </w:r>
      <w:proofErr w:type="gramStart"/>
      <w:r w:rsidRPr="004E39DF">
        <w:rPr>
          <w:rStyle w:val="StyleUnderline"/>
          <w:rFonts w:asciiTheme="minorHAnsi" w:hAnsiTheme="minorHAnsi" w:cstheme="minorHAnsi"/>
        </w:rPr>
        <w:t>security</w:t>
      </w:r>
      <w:r w:rsidRPr="004E39DF">
        <w:rPr>
          <w:rFonts w:asciiTheme="minorHAnsi" w:hAnsiTheme="minorHAnsi" w:cstheme="minorHAnsi"/>
          <w:sz w:val="16"/>
        </w:rPr>
        <w:t>( 4</w:t>
      </w:r>
      <w:proofErr w:type="gramEnd"/>
      <w:r w:rsidRPr="004E39DF">
        <w:rPr>
          <w:rFonts w:asciiTheme="minorHAnsi" w:hAnsiTheme="minorHAnsi" w:cstheme="minorHAnsi"/>
          <w:sz w:val="16"/>
        </w:rPr>
        <w:t xml:space="preserve"> , 5 ). For example, </w:t>
      </w:r>
      <w:r w:rsidRPr="004E39DF">
        <w:rPr>
          <w:rStyle w:val="StyleUnderline"/>
          <w:rFonts w:asciiTheme="minorHAnsi" w:hAnsiTheme="minorHAnsi" w:cstheme="minorHAnsi"/>
        </w:rPr>
        <w:t>a recent Brazilian study showed</w:t>
      </w:r>
      <w:r w:rsidRPr="004E39DF">
        <w:rPr>
          <w:rFonts w:asciiTheme="minorHAnsi" w:hAnsiTheme="minorHAnsi" w:cstheme="minorHAnsi"/>
          <w:sz w:val="16"/>
        </w:rPr>
        <w:t xml:space="preserve"> that there was </w:t>
      </w:r>
      <w:r w:rsidRPr="004E39DF">
        <w:rPr>
          <w:rStyle w:val="StyleUnderline"/>
          <w:rFonts w:asciiTheme="minorHAnsi" w:hAnsiTheme="minorHAnsi" w:cstheme="minorHAnsi"/>
        </w:rPr>
        <w:t>a marked increase in the prevalence of food insecurity during</w:t>
      </w:r>
      <w:r w:rsidRPr="004E39DF">
        <w:rPr>
          <w:rFonts w:asciiTheme="minorHAnsi" w:hAnsiTheme="minorHAnsi" w:cstheme="minorHAnsi"/>
          <w:sz w:val="16"/>
        </w:rPr>
        <w:t xml:space="preserve"> the Brazilian </w:t>
      </w:r>
      <w:r w:rsidRPr="004E39DF">
        <w:rPr>
          <w:rStyle w:val="StyleUnderline"/>
          <w:rFonts w:asciiTheme="minorHAnsi" w:hAnsiTheme="minorHAnsi" w:cstheme="minorHAnsi"/>
        </w:rPr>
        <w:t xml:space="preserve">economic </w:t>
      </w:r>
      <w:proofErr w:type="gramStart"/>
      <w:r w:rsidRPr="004E39DF">
        <w:rPr>
          <w:rStyle w:val="StyleUnderline"/>
          <w:rFonts w:asciiTheme="minorHAnsi" w:hAnsiTheme="minorHAnsi" w:cstheme="minorHAnsi"/>
        </w:rPr>
        <w:t>crisis</w:t>
      </w:r>
      <w:r w:rsidRPr="004E39DF">
        <w:rPr>
          <w:rFonts w:asciiTheme="minorHAnsi" w:hAnsiTheme="minorHAnsi" w:cstheme="minorHAnsi"/>
          <w:sz w:val="16"/>
        </w:rPr>
        <w:t>( 4</w:t>
      </w:r>
      <w:proofErr w:type="gramEnd"/>
      <w:r w:rsidRPr="004E39DF">
        <w:rPr>
          <w:rFonts w:asciiTheme="minorHAnsi" w:hAnsiTheme="minorHAnsi" w:cstheme="minorHAnsi"/>
          <w:sz w:val="16"/>
        </w:rPr>
        <w:t xml:space="preserve"> ).</w:t>
      </w:r>
    </w:p>
    <w:p w14:paraId="65DBC0BE"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In Brazil, the </w:t>
      </w:r>
      <w:proofErr w:type="spellStart"/>
      <w:r w:rsidRPr="004E39DF">
        <w:rPr>
          <w:rFonts w:asciiTheme="minorHAnsi" w:hAnsiTheme="minorHAnsi" w:cstheme="minorHAnsi"/>
          <w:sz w:val="16"/>
        </w:rPr>
        <w:t>Centrais</w:t>
      </w:r>
      <w:proofErr w:type="spellEnd"/>
      <w:r w:rsidRPr="004E39DF">
        <w:rPr>
          <w:rFonts w:asciiTheme="minorHAnsi" w:hAnsiTheme="minorHAnsi" w:cstheme="minorHAnsi"/>
          <w:sz w:val="16"/>
        </w:rPr>
        <w:t xml:space="preserve"> de </w:t>
      </w:r>
      <w:proofErr w:type="spellStart"/>
      <w:r w:rsidRPr="004E39DF">
        <w:rPr>
          <w:rFonts w:asciiTheme="minorHAnsi" w:hAnsiTheme="minorHAnsi" w:cstheme="minorHAnsi"/>
          <w:sz w:val="16"/>
        </w:rPr>
        <w:t>Abastecimento</w:t>
      </w:r>
      <w:proofErr w:type="spellEnd"/>
      <w:r w:rsidRPr="004E39DF">
        <w:rPr>
          <w:rFonts w:asciiTheme="minorHAnsi" w:hAnsiTheme="minorHAnsi" w:cstheme="minorHAnsi"/>
          <w:sz w:val="16"/>
        </w:rPr>
        <w:t xml:space="preserve"> de Minas Gerais S.A. </w:t>
      </w:r>
      <w:r w:rsidRPr="004E39DF">
        <w:rPr>
          <w:rStyle w:val="StyleUnderline"/>
          <w:rFonts w:asciiTheme="minorHAnsi" w:hAnsiTheme="minorHAnsi" w:cstheme="minorHAnsi"/>
        </w:rPr>
        <w:t>(CEASA-MINAS) distributes produce</w:t>
      </w:r>
      <w:r w:rsidRPr="004E39DF">
        <w:rPr>
          <w:rFonts w:asciiTheme="minorHAnsi" w:hAnsiTheme="minorHAnsi" w:cstheme="minorHAnsi"/>
          <w:sz w:val="16"/>
        </w:rPr>
        <w:t>. The aims of the CEASA-MINAS are to: (</w:t>
      </w:r>
      <w:proofErr w:type="spellStart"/>
      <w:r w:rsidRPr="004E39DF">
        <w:rPr>
          <w:rFonts w:asciiTheme="minorHAnsi" w:hAnsiTheme="minorHAnsi" w:cstheme="minorHAnsi"/>
          <w:sz w:val="16"/>
        </w:rPr>
        <w:t>i</w:t>
      </w:r>
      <w:proofErr w:type="spellEnd"/>
      <w:r w:rsidRPr="004E39DF">
        <w:rPr>
          <w:rFonts w:asciiTheme="minorHAnsi" w:hAnsiTheme="minorHAnsi" w:cstheme="minorHAnsi"/>
          <w:sz w:val="16"/>
        </w:rPr>
        <w:t xml:space="preserve">) improve the process of marketing and distribution of products; and (ii) connect producers and consumers in urban </w:t>
      </w:r>
      <w:proofErr w:type="spellStart"/>
      <w:r w:rsidRPr="004E39DF">
        <w:rPr>
          <w:rFonts w:asciiTheme="minorHAnsi" w:hAnsiTheme="minorHAnsi" w:cstheme="minorHAnsi"/>
          <w:sz w:val="16"/>
        </w:rPr>
        <w:t>centres</w:t>
      </w:r>
      <w:proofErr w:type="spellEnd"/>
      <w:r w:rsidRPr="004E39DF">
        <w:rPr>
          <w:rFonts w:asciiTheme="minorHAnsi" w:hAnsiTheme="minorHAnsi" w:cstheme="minorHAnsi"/>
          <w:sz w:val="16"/>
        </w:rPr>
        <w:t xml:space="preserve">. The CEASA-MINAS is </w:t>
      </w:r>
      <w:r w:rsidRPr="004E39DF">
        <w:rPr>
          <w:rStyle w:val="StyleUnderline"/>
          <w:rFonts w:asciiTheme="minorHAnsi" w:hAnsiTheme="minorHAnsi" w:cstheme="minorHAnsi"/>
        </w:rPr>
        <w:t>supported by mixed-capital</w:t>
      </w:r>
      <w:r w:rsidRPr="004E39DF">
        <w:rPr>
          <w:rFonts w:asciiTheme="minorHAnsi" w:hAnsiTheme="minorHAnsi" w:cstheme="minorHAnsi"/>
          <w:sz w:val="16"/>
        </w:rPr>
        <w:t xml:space="preserve"> (public and private) </w:t>
      </w:r>
      <w:r w:rsidRPr="004E39DF">
        <w:rPr>
          <w:rStyle w:val="StyleUnderline"/>
          <w:rFonts w:asciiTheme="minorHAnsi" w:hAnsiTheme="minorHAnsi" w:cstheme="minorHAnsi"/>
        </w:rPr>
        <w:t>resources</w:t>
      </w:r>
      <w:r w:rsidRPr="004E39DF">
        <w:rPr>
          <w:rFonts w:asciiTheme="minorHAnsi" w:hAnsiTheme="minorHAnsi" w:cstheme="minorHAnsi"/>
          <w:sz w:val="16"/>
        </w:rPr>
        <w:t xml:space="preserve"> and operates under governmental supervision. Consequently, </w:t>
      </w:r>
      <w:r w:rsidRPr="004E39DF">
        <w:rPr>
          <w:rStyle w:val="StyleUnderline"/>
          <w:rFonts w:asciiTheme="minorHAnsi" w:hAnsiTheme="minorHAnsi" w:cstheme="minorHAnsi"/>
        </w:rPr>
        <w:t>the CEASA-MINAS plays an important role in guaranteeing food security</w:t>
      </w:r>
      <w:r w:rsidRPr="004E39DF">
        <w:rPr>
          <w:rFonts w:asciiTheme="minorHAnsi" w:hAnsiTheme="minorHAnsi" w:cstheme="minorHAnsi"/>
          <w:sz w:val="16"/>
        </w:rPr>
        <w:t xml:space="preserve"> and the human right to </w:t>
      </w:r>
      <w:proofErr w:type="gramStart"/>
      <w:r w:rsidRPr="004E39DF">
        <w:rPr>
          <w:rFonts w:asciiTheme="minorHAnsi" w:hAnsiTheme="minorHAnsi" w:cstheme="minorHAnsi"/>
          <w:sz w:val="16"/>
        </w:rPr>
        <w:t>food( 6</w:t>
      </w:r>
      <w:proofErr w:type="gramEnd"/>
      <w:r w:rsidRPr="004E39DF">
        <w:rPr>
          <w:rFonts w:asciiTheme="minorHAnsi" w:hAnsiTheme="minorHAnsi" w:cstheme="minorHAnsi"/>
          <w:sz w:val="16"/>
        </w:rPr>
        <w:t xml:space="preserve"> ).</w:t>
      </w:r>
    </w:p>
    <w:p w14:paraId="3A7E1795"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4E39DF">
        <w:rPr>
          <w:rFonts w:asciiTheme="minorHAnsi" w:hAnsiTheme="minorHAnsi" w:cstheme="minorHAnsi"/>
          <w:sz w:val="16"/>
          <w:szCs w:val="16"/>
        </w:rPr>
        <w:t>Contagem</w:t>
      </w:r>
      <w:proofErr w:type="spellEnd"/>
      <w:r w:rsidRPr="004E39DF">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4E39DF">
        <w:rPr>
          <w:rFonts w:asciiTheme="minorHAnsi" w:hAnsiTheme="minorHAnsi" w:cstheme="minorHAnsi"/>
          <w:sz w:val="16"/>
          <w:szCs w:val="16"/>
        </w:rPr>
        <w:t>BH( 7</w:t>
      </w:r>
      <w:proofErr w:type="gramEnd"/>
      <w:r w:rsidRPr="004E39DF">
        <w:rPr>
          <w:rFonts w:asciiTheme="minorHAnsi" w:hAnsiTheme="minorHAnsi" w:cstheme="minorHAnsi"/>
          <w:sz w:val="16"/>
          <w:szCs w:val="16"/>
        </w:rPr>
        <w:t xml:space="preserve"> ). In 2018, the CEASA-Minas Grande BH traded about 2000 </w:t>
      </w:r>
      <w:proofErr w:type="spellStart"/>
      <w:r w:rsidRPr="004E39DF">
        <w:rPr>
          <w:rFonts w:asciiTheme="minorHAnsi" w:hAnsiTheme="minorHAnsi" w:cstheme="minorHAnsi"/>
          <w:sz w:val="16"/>
          <w:szCs w:val="16"/>
        </w:rPr>
        <w:t>tonnes</w:t>
      </w:r>
      <w:proofErr w:type="spellEnd"/>
      <w:r w:rsidRPr="004E39DF">
        <w:rPr>
          <w:rFonts w:asciiTheme="minorHAnsi" w:hAnsiTheme="minorHAnsi" w:cstheme="minorHAnsi"/>
          <w:sz w:val="16"/>
          <w:szCs w:val="16"/>
        </w:rPr>
        <w:t xml:space="preserve"> of food, which corresponded to 80 % of the total market in the </w:t>
      </w:r>
      <w:proofErr w:type="gramStart"/>
      <w:r w:rsidRPr="004E39DF">
        <w:rPr>
          <w:rFonts w:asciiTheme="minorHAnsi" w:hAnsiTheme="minorHAnsi" w:cstheme="minorHAnsi"/>
          <w:sz w:val="16"/>
          <w:szCs w:val="16"/>
        </w:rPr>
        <w:t>state( 8</w:t>
      </w:r>
      <w:proofErr w:type="gramEnd"/>
      <w:r w:rsidRPr="004E39DF">
        <w:rPr>
          <w:rFonts w:asciiTheme="minorHAnsi" w:hAnsiTheme="minorHAnsi" w:cstheme="minorHAnsi"/>
          <w:sz w:val="16"/>
          <w:szCs w:val="16"/>
        </w:rPr>
        <w:t xml:space="preserve"> ). Therefore, this business unit is the subject of the present study.</w:t>
      </w:r>
    </w:p>
    <w:p w14:paraId="125B91D0" w14:textId="77777777" w:rsidR="00084FFE" w:rsidRPr="004E39DF" w:rsidRDefault="00084FFE" w:rsidP="00084FFE">
      <w:pPr>
        <w:rPr>
          <w:rFonts w:asciiTheme="minorHAnsi" w:hAnsiTheme="minorHAnsi" w:cstheme="minorHAnsi"/>
          <w:sz w:val="16"/>
          <w:szCs w:val="16"/>
        </w:rPr>
      </w:pPr>
      <w:r w:rsidRPr="004E39DF">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4E39DF">
        <w:rPr>
          <w:rFonts w:asciiTheme="minorHAnsi" w:hAnsiTheme="minorHAnsi" w:cstheme="minorHAnsi"/>
          <w:sz w:val="16"/>
          <w:szCs w:val="16"/>
        </w:rPr>
        <w:t>In spite of</w:t>
      </w:r>
      <w:proofErr w:type="gramEnd"/>
      <w:r w:rsidRPr="004E39DF">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4E39DF">
        <w:rPr>
          <w:rFonts w:asciiTheme="minorHAnsi" w:hAnsiTheme="minorHAnsi" w:cstheme="minorHAnsi"/>
          <w:sz w:val="16"/>
          <w:szCs w:val="16"/>
        </w:rPr>
        <w:t>centre</w:t>
      </w:r>
      <w:proofErr w:type="spellEnd"/>
      <w:r w:rsidRPr="004E39DF">
        <w:rPr>
          <w:rFonts w:asciiTheme="minorHAnsi" w:hAnsiTheme="minorHAnsi" w:cstheme="minorHAnsi"/>
          <w:sz w:val="16"/>
          <w:szCs w:val="16"/>
        </w:rPr>
        <w:t>( 10</w:t>
      </w:r>
      <w:proofErr w:type="gramEnd"/>
      <w:r w:rsidRPr="004E39DF">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4E39DF">
        <w:rPr>
          <w:rFonts w:asciiTheme="minorHAnsi" w:hAnsiTheme="minorHAnsi" w:cstheme="minorHAnsi"/>
          <w:sz w:val="16"/>
          <w:szCs w:val="16"/>
        </w:rPr>
        <w:t>away( 11</w:t>
      </w:r>
      <w:proofErr w:type="gramEnd"/>
      <w:r w:rsidRPr="004E39DF">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4E39DF">
        <w:rPr>
          <w:rFonts w:asciiTheme="minorHAnsi" w:hAnsiTheme="minorHAnsi" w:cstheme="minorHAnsi"/>
          <w:sz w:val="16"/>
          <w:szCs w:val="16"/>
        </w:rPr>
        <w:t>roadways( 8</w:t>
      </w:r>
      <w:proofErr w:type="gramEnd"/>
      <w:r w:rsidRPr="004E39DF">
        <w:rPr>
          <w:rFonts w:asciiTheme="minorHAnsi" w:hAnsiTheme="minorHAnsi" w:cstheme="minorHAnsi"/>
          <w:sz w:val="16"/>
          <w:szCs w:val="16"/>
        </w:rPr>
        <w:t xml:space="preserve"> ).</w:t>
      </w:r>
    </w:p>
    <w:p w14:paraId="5DF59481"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Consequently, </w:t>
      </w:r>
      <w:r w:rsidRPr="004E39DF">
        <w:rPr>
          <w:rStyle w:val="StyleUnderline"/>
          <w:rFonts w:asciiTheme="minorHAnsi" w:hAnsiTheme="minorHAnsi" w:cstheme="minorHAnsi"/>
          <w:highlight w:val="green"/>
        </w:rPr>
        <w:t xml:space="preserve">a national </w:t>
      </w:r>
      <w:r w:rsidRPr="004E39DF">
        <w:rPr>
          <w:rStyle w:val="StyleUnderline"/>
          <w:rFonts w:asciiTheme="minorHAnsi" w:hAnsiTheme="minorHAnsi" w:cstheme="minorHAnsi"/>
        </w:rPr>
        <w:t>general</w:t>
      </w:r>
      <w:r w:rsidRPr="004E39DF">
        <w:rPr>
          <w:rFonts w:asciiTheme="minorHAnsi" w:hAnsiTheme="minorHAnsi" w:cstheme="minorHAnsi"/>
          <w:sz w:val="16"/>
        </w:rPr>
        <w:t xml:space="preserve"> </w:t>
      </w:r>
      <w:r w:rsidRPr="004E39DF">
        <w:rPr>
          <w:rStyle w:val="StyleUnderline"/>
          <w:rFonts w:asciiTheme="minorHAnsi" w:hAnsiTheme="minorHAnsi" w:cstheme="minorHAnsi"/>
        </w:rPr>
        <w:t xml:space="preserve">truck </w:t>
      </w:r>
      <w:r w:rsidRPr="004E39DF">
        <w:rPr>
          <w:rStyle w:val="Emphasis"/>
          <w:rFonts w:asciiTheme="minorHAnsi" w:hAnsiTheme="minorHAnsi" w:cstheme="minorHAnsi"/>
          <w:highlight w:val="green"/>
        </w:rPr>
        <w:t>drivers’ strike</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may have</w:t>
      </w:r>
      <w:r w:rsidRPr="004E39DF">
        <w:rPr>
          <w:rFonts w:asciiTheme="minorHAnsi" w:hAnsiTheme="minorHAnsi" w:cstheme="minorHAnsi"/>
          <w:sz w:val="16"/>
        </w:rPr>
        <w:t xml:space="preserve"> important </w:t>
      </w:r>
      <w:r w:rsidRPr="004E39DF">
        <w:rPr>
          <w:rStyle w:val="StyleUnderline"/>
          <w:rFonts w:asciiTheme="minorHAnsi" w:hAnsiTheme="minorHAnsi" w:cstheme="minorHAnsi"/>
          <w:highlight w:val="green"/>
        </w:rPr>
        <w:t>consequences for the</w:t>
      </w:r>
      <w:r w:rsidRPr="004E39DF">
        <w:rPr>
          <w:rFonts w:asciiTheme="minorHAnsi" w:hAnsiTheme="minorHAnsi" w:cstheme="minorHAnsi"/>
          <w:sz w:val="16"/>
        </w:rPr>
        <w:t xml:space="preserve"> economy and </w:t>
      </w:r>
      <w:r w:rsidRPr="004E39DF">
        <w:rPr>
          <w:rStyle w:val="Emphasis"/>
          <w:rFonts w:asciiTheme="minorHAnsi" w:hAnsiTheme="minorHAnsi" w:cstheme="minorHAnsi"/>
          <w:highlight w:val="green"/>
        </w:rPr>
        <w:t>food supply chain</w:t>
      </w:r>
      <w:r w:rsidRPr="004E39DF">
        <w:rPr>
          <w:rStyle w:val="StyleUnderline"/>
          <w:rFonts w:asciiTheme="minorHAnsi" w:hAnsiTheme="minorHAnsi" w:cstheme="minorHAnsi"/>
        </w:rPr>
        <w:t xml:space="preserve"> of a country that is </w:t>
      </w:r>
      <w:r w:rsidRPr="004E39DF">
        <w:rPr>
          <w:rStyle w:val="StyleUnderline"/>
          <w:rFonts w:asciiTheme="minorHAnsi" w:hAnsiTheme="minorHAnsi" w:cstheme="minorHAnsi"/>
          <w:highlight w:val="green"/>
        </w:rPr>
        <w:t>dependent on road networks</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Such</w:t>
      </w:r>
      <w:r w:rsidRPr="004E39DF">
        <w:rPr>
          <w:rFonts w:asciiTheme="minorHAnsi" w:hAnsiTheme="minorHAnsi" w:cstheme="minorHAnsi"/>
          <w:sz w:val="16"/>
        </w:rPr>
        <w:t xml:space="preserve"> an event </w:t>
      </w:r>
      <w:r w:rsidRPr="004E39DF">
        <w:rPr>
          <w:rStyle w:val="StyleUnderline"/>
          <w:rFonts w:asciiTheme="minorHAnsi" w:hAnsiTheme="minorHAnsi" w:cstheme="minorHAnsi"/>
          <w:highlight w:val="green"/>
        </w:rPr>
        <w:t>occurred</w:t>
      </w:r>
      <w:r w:rsidRPr="004E39DF">
        <w:rPr>
          <w:rStyle w:val="StyleUnderline"/>
          <w:rFonts w:asciiTheme="minorHAnsi" w:hAnsiTheme="minorHAnsi" w:cstheme="minorHAnsi"/>
        </w:rPr>
        <w:t xml:space="preserve"> on 21–30 </w:t>
      </w:r>
      <w:r w:rsidRPr="004E39DF">
        <w:rPr>
          <w:rStyle w:val="StyleUnderline"/>
          <w:rFonts w:asciiTheme="minorHAnsi" w:hAnsiTheme="minorHAnsi" w:cstheme="minorHAnsi"/>
          <w:highlight w:val="green"/>
        </w:rPr>
        <w:t>May 2018</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During this</w:t>
      </w:r>
      <w:r w:rsidRPr="004E39DF">
        <w:rPr>
          <w:rFonts w:asciiTheme="minorHAnsi" w:hAnsiTheme="minorHAnsi" w:cstheme="minorHAnsi"/>
          <w:sz w:val="16"/>
        </w:rPr>
        <w:t xml:space="preserve"> </w:t>
      </w:r>
      <w:proofErr w:type="gramStart"/>
      <w:r w:rsidRPr="004E39DF">
        <w:rPr>
          <w:rFonts w:asciiTheme="minorHAnsi" w:hAnsiTheme="minorHAnsi" w:cstheme="minorHAnsi"/>
          <w:sz w:val="16"/>
        </w:rPr>
        <w:t>10 d</w:t>
      </w:r>
      <w:proofErr w:type="gramEnd"/>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strike</w:t>
      </w:r>
      <w:r w:rsidRPr="004E39DF">
        <w:rPr>
          <w:rStyle w:val="StyleUnderline"/>
          <w:rFonts w:asciiTheme="minorHAnsi" w:hAnsiTheme="minorHAnsi" w:cstheme="minorHAnsi"/>
        </w:rPr>
        <w:t>,</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Brazilians experienced</w:t>
      </w:r>
      <w:r w:rsidRPr="004E39DF">
        <w:rPr>
          <w:rStyle w:val="StyleUnderline"/>
          <w:rFonts w:asciiTheme="minorHAnsi" w:hAnsiTheme="minorHAnsi" w:cstheme="minorHAnsi"/>
        </w:rPr>
        <w:t xml:space="preserve"> an </w:t>
      </w:r>
      <w:r w:rsidRPr="004E39DF">
        <w:rPr>
          <w:rStyle w:val="Emphasis"/>
          <w:rFonts w:asciiTheme="minorHAnsi" w:hAnsiTheme="minorHAnsi" w:cstheme="minorHAnsi"/>
          <w:highlight w:val="green"/>
        </w:rPr>
        <w:t>extreme</w:t>
      </w:r>
      <w:r w:rsidRPr="004E39DF">
        <w:rPr>
          <w:rStyle w:val="StyleUnderline"/>
          <w:rFonts w:asciiTheme="minorHAnsi" w:hAnsiTheme="minorHAnsi" w:cstheme="minorHAnsi"/>
        </w:rPr>
        <w:t xml:space="preserve"> event characterized by roadblocks and the </w:t>
      </w:r>
      <w:r w:rsidRPr="004E39DF">
        <w:rPr>
          <w:rStyle w:val="Emphasis"/>
          <w:rFonts w:asciiTheme="minorHAnsi" w:hAnsiTheme="minorHAnsi" w:cstheme="minorHAnsi"/>
          <w:highlight w:val="green"/>
        </w:rPr>
        <w:t>unavailability of</w:t>
      </w:r>
      <w:r w:rsidRPr="004E39DF">
        <w:rPr>
          <w:rStyle w:val="StyleUnderline"/>
          <w:rFonts w:asciiTheme="minorHAnsi" w:hAnsiTheme="minorHAnsi" w:cstheme="minorHAnsi"/>
        </w:rPr>
        <w:t xml:space="preserve"> fuel, medicine, </w:t>
      </w:r>
      <w:r w:rsidRPr="004E39DF">
        <w:rPr>
          <w:rStyle w:val="Emphasis"/>
          <w:rFonts w:asciiTheme="minorHAnsi" w:hAnsiTheme="minorHAnsi" w:cstheme="minorHAnsi"/>
          <w:highlight w:val="green"/>
        </w:rPr>
        <w:t>food</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highlight w:val="green"/>
        </w:rPr>
        <w:t>and</w:t>
      </w:r>
      <w:r w:rsidRPr="004E39DF">
        <w:rPr>
          <w:rStyle w:val="StyleUnderline"/>
          <w:rFonts w:asciiTheme="minorHAnsi" w:hAnsiTheme="minorHAnsi" w:cstheme="minorHAnsi"/>
        </w:rPr>
        <w:t xml:space="preserve"> the inputs for food </w:t>
      </w:r>
      <w:r w:rsidRPr="004E39DF">
        <w:rPr>
          <w:rStyle w:val="Emphasis"/>
          <w:rFonts w:asciiTheme="minorHAnsi" w:hAnsiTheme="minorHAnsi" w:cstheme="minorHAnsi"/>
          <w:highlight w:val="green"/>
        </w:rPr>
        <w:t>production processes</w:t>
      </w:r>
      <w:r w:rsidRPr="004E39DF">
        <w:rPr>
          <w:rFonts w:asciiTheme="minorHAnsi" w:hAnsiTheme="minorHAnsi" w:cstheme="minorHAnsi"/>
          <w:sz w:val="16"/>
        </w:rPr>
        <w:t xml:space="preserve">. The </w:t>
      </w:r>
      <w:r w:rsidRPr="004E39DF">
        <w:rPr>
          <w:rStyle w:val="StyleUnderline"/>
          <w:rFonts w:asciiTheme="minorHAnsi" w:hAnsiTheme="minorHAnsi" w:cstheme="minorHAnsi"/>
          <w:highlight w:val="green"/>
        </w:rPr>
        <w:t>disruption of</w:t>
      </w:r>
      <w:r w:rsidRPr="004E39DF">
        <w:rPr>
          <w:rStyle w:val="StyleUnderline"/>
          <w:rFonts w:asciiTheme="minorHAnsi" w:hAnsiTheme="minorHAnsi" w:cstheme="minorHAnsi"/>
        </w:rPr>
        <w:t xml:space="preserve"> the supply of </w:t>
      </w:r>
      <w:r w:rsidRPr="004E39DF">
        <w:rPr>
          <w:rStyle w:val="StyleUnderline"/>
          <w:rFonts w:asciiTheme="minorHAnsi" w:hAnsiTheme="minorHAnsi" w:cstheme="minorHAnsi"/>
          <w:highlight w:val="green"/>
        </w:rPr>
        <w:t>animal feed</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highlight w:val="green"/>
        </w:rPr>
        <w:t>had a devastating impact</w:t>
      </w:r>
      <w:r w:rsidRPr="004E39DF">
        <w:rPr>
          <w:rStyle w:val="StyleUnderline"/>
          <w:rFonts w:asciiTheme="minorHAnsi" w:hAnsiTheme="minorHAnsi" w:cstheme="minorHAnsi"/>
        </w:rPr>
        <w:t xml:space="preserve">: </w:t>
      </w:r>
      <w:r w:rsidRPr="004E39DF">
        <w:rPr>
          <w:rStyle w:val="Emphasis"/>
          <w:rFonts w:asciiTheme="minorHAnsi" w:hAnsiTheme="minorHAnsi" w:cstheme="minorHAnsi"/>
          <w:highlight w:val="green"/>
        </w:rPr>
        <w:t>millions of chickens and pigs</w:t>
      </w:r>
      <w:r w:rsidRPr="004E39DF">
        <w:rPr>
          <w:rStyle w:val="Emphasis"/>
          <w:rFonts w:asciiTheme="minorHAnsi" w:hAnsiTheme="minorHAnsi" w:cstheme="minorHAnsi"/>
        </w:rPr>
        <w:t xml:space="preserve"> were </w:t>
      </w:r>
      <w:r w:rsidRPr="004E39DF">
        <w:rPr>
          <w:rStyle w:val="Emphasis"/>
          <w:rFonts w:asciiTheme="minorHAnsi" w:hAnsiTheme="minorHAnsi" w:cstheme="minorHAnsi"/>
          <w:highlight w:val="green"/>
        </w:rPr>
        <w:t>slaughtered</w:t>
      </w:r>
      <w:r w:rsidRPr="004E39DF">
        <w:rPr>
          <w:rStyle w:val="StyleUnderline"/>
          <w:rFonts w:asciiTheme="minorHAnsi" w:hAnsiTheme="minorHAnsi" w:cstheme="minorHAnsi"/>
        </w:rPr>
        <w:t xml:space="preserve"> because producers had no food for </w:t>
      </w:r>
      <w:proofErr w:type="gramStart"/>
      <w:r w:rsidRPr="004E39DF">
        <w:rPr>
          <w:rStyle w:val="StyleUnderline"/>
          <w:rFonts w:asciiTheme="minorHAnsi" w:hAnsiTheme="minorHAnsi" w:cstheme="minorHAnsi"/>
        </w:rPr>
        <w:t>them</w:t>
      </w:r>
      <w:r w:rsidRPr="004E39DF">
        <w:rPr>
          <w:rFonts w:asciiTheme="minorHAnsi" w:hAnsiTheme="minorHAnsi" w:cstheme="minorHAnsi"/>
          <w:sz w:val="16"/>
        </w:rPr>
        <w:t>( 12</w:t>
      </w:r>
      <w:proofErr w:type="gramEnd"/>
      <w:r w:rsidRPr="004E39DF">
        <w:rPr>
          <w:rFonts w:asciiTheme="minorHAnsi" w:hAnsiTheme="minorHAnsi" w:cstheme="minorHAnsi"/>
          <w:sz w:val="16"/>
        </w:rPr>
        <w:t xml:space="preserve"> ). The drivers were on strike in order to make diesel oil tax-free and to obtain better working </w:t>
      </w:r>
      <w:proofErr w:type="gramStart"/>
      <w:r w:rsidRPr="004E39DF">
        <w:rPr>
          <w:rFonts w:asciiTheme="minorHAnsi" w:hAnsiTheme="minorHAnsi" w:cstheme="minorHAnsi"/>
          <w:sz w:val="16"/>
        </w:rPr>
        <w:t>conditions( 13</w:t>
      </w:r>
      <w:proofErr w:type="gramEnd"/>
      <w:r w:rsidRPr="004E39DF">
        <w:rPr>
          <w:rFonts w:asciiTheme="minorHAnsi" w:hAnsiTheme="minorHAnsi" w:cstheme="minorHAnsi"/>
          <w:sz w:val="16"/>
        </w:rPr>
        <w:t xml:space="preserve"> ).</w:t>
      </w:r>
    </w:p>
    <w:p w14:paraId="314EFEB1" w14:textId="77777777" w:rsidR="00084FFE" w:rsidRPr="006C1C0F" w:rsidRDefault="00084FFE" w:rsidP="00084FFE">
      <w:pPr>
        <w:rPr>
          <w:rFonts w:asciiTheme="minorHAnsi" w:hAnsiTheme="minorHAnsi" w:cstheme="minorHAnsi"/>
          <w:sz w:val="16"/>
        </w:rPr>
      </w:pPr>
      <w:r w:rsidRPr="004E39DF">
        <w:rPr>
          <w:rFonts w:asciiTheme="minorHAnsi" w:hAnsiTheme="minorHAnsi" w:cstheme="minorHAnsi"/>
          <w:sz w:val="16"/>
        </w:rPr>
        <w:t xml:space="preserve">Despite the drivers’ important claims, </w:t>
      </w:r>
      <w:r w:rsidRPr="004E39DF">
        <w:rPr>
          <w:rStyle w:val="StyleUnderline"/>
          <w:rFonts w:asciiTheme="minorHAnsi" w:hAnsiTheme="minorHAnsi" w:cstheme="minorHAnsi"/>
          <w:highlight w:val="green"/>
        </w:rPr>
        <w:t xml:space="preserve">in </w:t>
      </w:r>
      <w:proofErr w:type="gramStart"/>
      <w:r w:rsidRPr="004E39DF">
        <w:rPr>
          <w:rStyle w:val="StyleUnderline"/>
          <w:rFonts w:asciiTheme="minorHAnsi" w:hAnsiTheme="minorHAnsi" w:cstheme="minorHAnsi"/>
          <w:highlight w:val="green"/>
        </w:rPr>
        <w:t xml:space="preserve">a </w:t>
      </w:r>
      <w:r w:rsidRPr="004E39DF">
        <w:rPr>
          <w:rStyle w:val="Emphasis"/>
          <w:rFonts w:asciiTheme="minorHAnsi" w:hAnsiTheme="minorHAnsi" w:cstheme="minorHAnsi"/>
          <w:highlight w:val="green"/>
        </w:rPr>
        <w:t>crisis situation</w:t>
      </w:r>
      <w:proofErr w:type="gramEnd"/>
      <w:r w:rsidRPr="004E39DF">
        <w:rPr>
          <w:rFonts w:asciiTheme="minorHAnsi" w:hAnsiTheme="minorHAnsi" w:cstheme="minorHAnsi"/>
          <w:sz w:val="16"/>
        </w:rPr>
        <w:t xml:space="preserve">, 200 km can be as long as 2000 km and the </w:t>
      </w:r>
      <w:r w:rsidRPr="004E39DF">
        <w:rPr>
          <w:rStyle w:val="StyleUnderline"/>
          <w:rFonts w:asciiTheme="minorHAnsi" w:hAnsiTheme="minorHAnsi" w:cstheme="minorHAnsi"/>
          <w:highlight w:val="green"/>
        </w:rPr>
        <w:t xml:space="preserve">repercussions may result in negative impacts for </w:t>
      </w:r>
      <w:r w:rsidRPr="004E39DF">
        <w:rPr>
          <w:rStyle w:val="Emphasis"/>
          <w:rFonts w:asciiTheme="minorHAnsi" w:hAnsiTheme="minorHAnsi" w:cstheme="minorHAnsi"/>
          <w:highlight w:val="green"/>
        </w:rPr>
        <w:t>food security</w:t>
      </w:r>
      <w:r w:rsidRPr="004E39DF">
        <w:rPr>
          <w:rFonts w:asciiTheme="minorHAnsi" w:hAnsiTheme="minorHAnsi" w:cstheme="minorHAnsi"/>
          <w:sz w:val="16"/>
        </w:rPr>
        <w:t xml:space="preserve">. </w:t>
      </w:r>
      <w:r w:rsidRPr="004E39DF">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4E39DF">
        <w:rPr>
          <w:rStyle w:val="StyleUnderline"/>
          <w:rFonts w:asciiTheme="minorHAnsi" w:hAnsiTheme="minorHAnsi" w:cstheme="minorHAnsi"/>
        </w:rPr>
        <w:t>analyse</w:t>
      </w:r>
      <w:proofErr w:type="spellEnd"/>
      <w:r w:rsidRPr="004E39DF">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4E39DF">
        <w:rPr>
          <w:rStyle w:val="StyleUnderline"/>
          <w:rFonts w:asciiTheme="minorHAnsi" w:hAnsiTheme="minorHAnsi" w:cstheme="minorHAnsi"/>
        </w:rPr>
        <w:t>centre</w:t>
      </w:r>
      <w:proofErr w:type="spellEnd"/>
      <w:r w:rsidRPr="004E39DF">
        <w:rPr>
          <w:rStyle w:val="StyleUnderline"/>
          <w:rFonts w:asciiTheme="minorHAnsi" w:hAnsiTheme="minorHAnsi" w:cstheme="minorHAnsi"/>
        </w:rPr>
        <w:t xml:space="preserve"> in a Brazilian metropolis</w:t>
      </w:r>
      <w:r w:rsidRPr="004E39DF">
        <w:rPr>
          <w:rFonts w:asciiTheme="minorHAnsi" w:hAnsiTheme="minorHAnsi" w:cstheme="minorHAnsi"/>
          <w:sz w:val="16"/>
        </w:rPr>
        <w:t>.</w:t>
      </w:r>
    </w:p>
    <w:p w14:paraId="3E8DA05F"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Goes nuclear</w:t>
      </w:r>
    </w:p>
    <w:p w14:paraId="5A4E2EB5" w14:textId="77777777" w:rsidR="00084FFE" w:rsidRPr="004E39DF" w:rsidRDefault="00084FFE" w:rsidP="00084FFE">
      <w:pPr>
        <w:rPr>
          <w:rFonts w:asciiTheme="minorHAnsi" w:hAnsiTheme="minorHAnsi" w:cstheme="minorHAnsi"/>
        </w:rPr>
      </w:pPr>
      <w:r w:rsidRPr="004E39DF">
        <w:rPr>
          <w:rStyle w:val="Style13ptBold"/>
          <w:rFonts w:asciiTheme="minorHAnsi" w:hAnsiTheme="minorHAnsi" w:cstheme="minorHAnsi"/>
        </w:rPr>
        <w:t>Hartley et al 12</w:t>
      </w:r>
      <w:r w:rsidRPr="004E39DF">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4E39DF">
        <w:rPr>
          <w:rFonts w:asciiTheme="minorHAnsi" w:hAnsiTheme="minorHAnsi" w:cstheme="minorHAnsi"/>
        </w:rPr>
        <w:t>Kleyn</w:t>
      </w:r>
      <w:proofErr w:type="spellEnd"/>
      <w:r w:rsidRPr="004E39DF">
        <w:rPr>
          <w:rFonts w:asciiTheme="minorHAnsi" w:hAnsiTheme="minorHAnsi" w:cstheme="minorHAnsi"/>
        </w:rPr>
        <w:t xml:space="preserve">, Manager, FDI Global Food and Water Crises Research </w:t>
      </w:r>
      <w:proofErr w:type="spellStart"/>
      <w:r w:rsidRPr="004E39DF">
        <w:rPr>
          <w:rFonts w:asciiTheme="minorHAnsi" w:hAnsiTheme="minorHAnsi" w:cstheme="minorHAnsi"/>
        </w:rPr>
        <w:t>Programme</w:t>
      </w:r>
      <w:proofErr w:type="spellEnd"/>
      <w:r w:rsidRPr="004E39DF">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4E39DF">
        <w:rPr>
          <w:rFonts w:asciiTheme="minorHAnsi" w:hAnsiTheme="minorHAnsi" w:cstheme="minorHAnsi"/>
        </w:rPr>
        <w:t>brett</w:t>
      </w:r>
      <w:proofErr w:type="spellEnd"/>
    </w:p>
    <w:p w14:paraId="0462B990" w14:textId="77777777" w:rsidR="00084FFE" w:rsidRPr="004E39DF" w:rsidRDefault="00084FFE" w:rsidP="00084FFE">
      <w:pPr>
        <w:rPr>
          <w:rFonts w:asciiTheme="minorHAnsi" w:hAnsiTheme="minorHAnsi" w:cstheme="minorHAnsi"/>
          <w:sz w:val="16"/>
        </w:rPr>
      </w:pPr>
      <w:r w:rsidRPr="004E39DF">
        <w:rPr>
          <w:rFonts w:asciiTheme="minorHAnsi" w:hAnsiTheme="minorHAnsi" w:cstheme="minorHAnsi"/>
          <w:sz w:val="16"/>
        </w:rPr>
        <w:t xml:space="preserve">There is little dispute that conflict can lead to food and water crises. This paper will consider parts of the world, however, where </w:t>
      </w:r>
      <w:r w:rsidRPr="004E39DF">
        <w:rPr>
          <w:rStyle w:val="Emphasis"/>
          <w:rFonts w:asciiTheme="minorHAnsi" w:hAnsiTheme="minorHAnsi" w:cstheme="minorHAnsi"/>
          <w:highlight w:val="green"/>
        </w:rPr>
        <w:t>food</w:t>
      </w:r>
      <w:r w:rsidRPr="004E39DF">
        <w:rPr>
          <w:rFonts w:asciiTheme="minorHAnsi" w:hAnsiTheme="minorHAnsi" w:cstheme="minorHAnsi"/>
          <w:sz w:val="16"/>
        </w:rPr>
        <w:t xml:space="preserve"> and water </w:t>
      </w:r>
      <w:r w:rsidRPr="004E39DF">
        <w:rPr>
          <w:rStyle w:val="Emphasis"/>
          <w:rFonts w:asciiTheme="minorHAnsi" w:hAnsiTheme="minorHAnsi" w:cstheme="minorHAnsi"/>
          <w:highlight w:val="green"/>
        </w:rPr>
        <w:t>insecurity</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can</w:t>
      </w:r>
      <w:r w:rsidRPr="004E39DF">
        <w:rPr>
          <w:rStyle w:val="StyleUnderline"/>
          <w:rFonts w:asciiTheme="minorHAnsi" w:hAnsiTheme="minorHAnsi" w:cstheme="minorHAnsi"/>
        </w:rPr>
        <w:t xml:space="preserve"> be the cause of conflict and</w:t>
      </w:r>
      <w:r w:rsidRPr="004E39DF">
        <w:rPr>
          <w:rFonts w:asciiTheme="minorHAnsi" w:hAnsiTheme="minorHAnsi" w:cstheme="minorHAnsi"/>
          <w:sz w:val="16"/>
        </w:rPr>
        <w:t xml:space="preserve">, at worst, </w:t>
      </w:r>
      <w:r w:rsidRPr="004E39DF">
        <w:rPr>
          <w:rStyle w:val="Emphasis"/>
          <w:rFonts w:asciiTheme="minorHAnsi" w:hAnsiTheme="minorHAnsi" w:cstheme="minorHAnsi"/>
          <w:highlight w:val="green"/>
        </w:rPr>
        <w:t>result in war</w:t>
      </w:r>
      <w:r w:rsidRPr="004E39DF">
        <w:rPr>
          <w:rFonts w:asciiTheme="minorHAnsi" w:hAnsiTheme="minorHAnsi" w:cstheme="minorHAnsi"/>
          <w:sz w:val="16"/>
        </w:rPr>
        <w:t xml:space="preserve">. While dealing predominately with food and water issues, the paper also </w:t>
      </w:r>
      <w:proofErr w:type="spellStart"/>
      <w:r w:rsidRPr="004E39DF">
        <w:rPr>
          <w:rFonts w:asciiTheme="minorHAnsi" w:hAnsiTheme="minorHAnsi" w:cstheme="minorHAnsi"/>
          <w:sz w:val="16"/>
        </w:rPr>
        <w:t>recognises</w:t>
      </w:r>
      <w:proofErr w:type="spellEnd"/>
      <w:r w:rsidRPr="004E39DF">
        <w:rPr>
          <w:rFonts w:asciiTheme="minorHAnsi" w:hAnsiTheme="minorHAnsi" w:cstheme="minorHAnsi"/>
          <w:sz w:val="16"/>
        </w:rPr>
        <w:t xml:space="preserve"> the nexus that exists between food and water and energy security. There is a growing appreciation that the </w:t>
      </w:r>
      <w:r w:rsidRPr="004E39DF">
        <w:rPr>
          <w:rStyle w:val="StyleUnderline"/>
          <w:rFonts w:asciiTheme="minorHAnsi" w:hAnsiTheme="minorHAnsi" w:cstheme="minorHAnsi"/>
          <w:highlight w:val="green"/>
        </w:rPr>
        <w:t xml:space="preserve">conflicts in the </w:t>
      </w:r>
      <w:r w:rsidRPr="004E39DF">
        <w:rPr>
          <w:rStyle w:val="Emphasis"/>
          <w:rFonts w:asciiTheme="minorHAnsi" w:hAnsiTheme="minorHAnsi" w:cstheme="minorHAnsi"/>
          <w:highlight w:val="green"/>
        </w:rPr>
        <w:t>next century</w:t>
      </w:r>
      <w:r w:rsidRPr="004E39DF">
        <w:rPr>
          <w:rStyle w:val="StyleUnderline"/>
          <w:rFonts w:asciiTheme="minorHAnsi" w:hAnsiTheme="minorHAnsi" w:cstheme="minorHAnsi"/>
          <w:highlight w:val="green"/>
        </w:rPr>
        <w:t xml:space="preserve"> will most likely be fought over</w:t>
      </w:r>
      <w:r w:rsidRPr="004E39DF">
        <w:rPr>
          <w:rStyle w:val="StyleUnderline"/>
          <w:rFonts w:asciiTheme="minorHAnsi" w:hAnsiTheme="minorHAnsi" w:cstheme="minorHAnsi"/>
        </w:rPr>
        <w:t xml:space="preserve"> a lack of </w:t>
      </w:r>
      <w:r w:rsidRPr="004E39DF">
        <w:rPr>
          <w:rStyle w:val="StyleUnderline"/>
          <w:rFonts w:asciiTheme="minorHAnsi" w:hAnsiTheme="minorHAnsi" w:cstheme="minorHAnsi"/>
          <w:highlight w:val="green"/>
        </w:rPr>
        <w:t>resources</w:t>
      </w:r>
      <w:r w:rsidRPr="004E39DF">
        <w:rPr>
          <w:rFonts w:asciiTheme="minorHAnsi" w:hAnsiTheme="minorHAnsi" w:cstheme="minorHAnsi"/>
          <w:sz w:val="16"/>
        </w:rPr>
        <w:t xml:space="preserve">. Yet, in a sense, this is not new. </w:t>
      </w:r>
      <w:r w:rsidRPr="004E39DF">
        <w:rPr>
          <w:rStyle w:val="StyleUnderline"/>
          <w:rFonts w:asciiTheme="minorHAnsi" w:hAnsiTheme="minorHAnsi" w:cstheme="minorHAnsi"/>
          <w:highlight w:val="green"/>
        </w:rPr>
        <w:t>Researchers point to</w:t>
      </w:r>
      <w:r w:rsidRPr="004E39DF">
        <w:rPr>
          <w:rStyle w:val="StyleUnderline"/>
          <w:rFonts w:asciiTheme="minorHAnsi" w:hAnsiTheme="minorHAnsi" w:cstheme="minorHAnsi"/>
        </w:rPr>
        <w:t xml:space="preserve"> the </w:t>
      </w:r>
      <w:r w:rsidRPr="004E39DF">
        <w:rPr>
          <w:rStyle w:val="Emphasis"/>
          <w:rFonts w:asciiTheme="minorHAnsi" w:hAnsiTheme="minorHAnsi" w:cstheme="minorHAnsi"/>
          <w:highlight w:val="green"/>
        </w:rPr>
        <w:t>French and Russian revolutions</w:t>
      </w:r>
      <w:r w:rsidRPr="004E39DF">
        <w:rPr>
          <w:rFonts w:asciiTheme="minorHAnsi" w:hAnsiTheme="minorHAnsi" w:cstheme="minorHAnsi"/>
          <w:sz w:val="16"/>
        </w:rPr>
        <w:t xml:space="preserve"> as conflicts </w:t>
      </w:r>
      <w:r w:rsidRPr="004E39DF">
        <w:rPr>
          <w:rStyle w:val="StyleUnderline"/>
          <w:rFonts w:asciiTheme="minorHAnsi" w:hAnsiTheme="minorHAnsi" w:cstheme="minorHAnsi"/>
          <w:highlight w:val="green"/>
        </w:rPr>
        <w:t>induced by</w:t>
      </w:r>
      <w:r w:rsidRPr="004E39DF">
        <w:rPr>
          <w:rFonts w:asciiTheme="minorHAnsi" w:hAnsiTheme="minorHAnsi" w:cstheme="minorHAnsi"/>
          <w:sz w:val="16"/>
        </w:rPr>
        <w:t xml:space="preserve"> a </w:t>
      </w:r>
      <w:r w:rsidRPr="004E39DF">
        <w:rPr>
          <w:rStyle w:val="StyleUnderline"/>
          <w:rFonts w:asciiTheme="minorHAnsi" w:hAnsiTheme="minorHAnsi" w:cstheme="minorHAnsi"/>
        </w:rPr>
        <w:t xml:space="preserve">lack of </w:t>
      </w:r>
      <w:r w:rsidRPr="004E39DF">
        <w:rPr>
          <w:rStyle w:val="Emphasis"/>
          <w:rFonts w:asciiTheme="minorHAnsi" w:hAnsiTheme="minorHAnsi" w:cstheme="minorHAnsi"/>
          <w:highlight w:val="green"/>
        </w:rPr>
        <w:t>food</w:t>
      </w:r>
      <w:r w:rsidRPr="004E39DF">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4E39DF">
        <w:rPr>
          <w:rStyle w:val="StyleUnderline"/>
          <w:rFonts w:asciiTheme="minorHAnsi" w:hAnsiTheme="minorHAnsi" w:cstheme="minorHAnsi"/>
          <w:highlight w:val="green"/>
        </w:rPr>
        <w:t xml:space="preserve">the </w:t>
      </w:r>
      <w:r w:rsidRPr="004E39DF">
        <w:rPr>
          <w:rStyle w:val="Emphasis"/>
          <w:rFonts w:asciiTheme="minorHAnsi" w:hAnsiTheme="minorHAnsi" w:cstheme="minorHAnsi"/>
          <w:highlight w:val="green"/>
        </w:rPr>
        <w:t>scale</w:t>
      </w:r>
      <w:r w:rsidRPr="004E39DF">
        <w:rPr>
          <w:rStyle w:val="Emphasis"/>
          <w:rFonts w:asciiTheme="minorHAnsi" w:hAnsiTheme="minorHAnsi" w:cstheme="minorHAnsi"/>
        </w:rPr>
        <w:t xml:space="preserve"> of the problem</w:t>
      </w:r>
      <w:r w:rsidRPr="004E39DF">
        <w:rPr>
          <w:rStyle w:val="StyleUnderline"/>
          <w:rFonts w:asciiTheme="minorHAnsi" w:hAnsiTheme="minorHAnsi" w:cstheme="minorHAnsi"/>
        </w:rPr>
        <w:t xml:space="preserve"> in the future </w:t>
      </w:r>
      <w:r w:rsidRPr="004E39DF">
        <w:rPr>
          <w:rStyle w:val="StyleUnderline"/>
          <w:rFonts w:asciiTheme="minorHAnsi" w:hAnsiTheme="minorHAnsi" w:cstheme="minorHAnsi"/>
          <w:highlight w:val="green"/>
        </w:rPr>
        <w:t xml:space="preserve">could be significantly greater </w:t>
      </w:r>
      <w:proofErr w:type="gramStart"/>
      <w:r w:rsidRPr="004E39DF">
        <w:rPr>
          <w:rStyle w:val="StyleUnderline"/>
          <w:rFonts w:asciiTheme="minorHAnsi" w:hAnsiTheme="minorHAnsi" w:cstheme="minorHAnsi"/>
        </w:rPr>
        <w:t>as a result of</w:t>
      </w:r>
      <w:proofErr w:type="gramEnd"/>
      <w:r w:rsidRPr="004E39DF">
        <w:rPr>
          <w:rStyle w:val="StyleUnderline"/>
          <w:rFonts w:asciiTheme="minorHAnsi" w:hAnsiTheme="minorHAnsi" w:cstheme="minorHAnsi"/>
        </w:rPr>
        <w:t xml:space="preserve"> population pressures, changing weather, </w:t>
      </w:r>
      <w:proofErr w:type="spellStart"/>
      <w:r w:rsidRPr="004E39DF">
        <w:rPr>
          <w:rStyle w:val="StyleUnderline"/>
          <w:rFonts w:asciiTheme="minorHAnsi" w:hAnsiTheme="minorHAnsi" w:cstheme="minorHAnsi"/>
        </w:rPr>
        <w:t>urbanisation</w:t>
      </w:r>
      <w:proofErr w:type="spellEnd"/>
      <w:r w:rsidRPr="004E39DF">
        <w:rPr>
          <w:rStyle w:val="StyleUnderline"/>
          <w:rFonts w:asciiTheme="minorHAnsi" w:hAnsiTheme="minorHAnsi" w:cstheme="minorHAnsi"/>
        </w:rPr>
        <w:t xml:space="preserve">, migration, loss of arable land and other farm inputs, and increased affluence </w:t>
      </w:r>
      <w:r w:rsidRPr="004E39DF">
        <w:rPr>
          <w:rStyle w:val="StyleUnderline"/>
          <w:rFonts w:asciiTheme="minorHAnsi" w:hAnsiTheme="minorHAnsi" w:cstheme="minorHAnsi"/>
          <w:highlight w:val="green"/>
        </w:rPr>
        <w:t>in the developing world</w:t>
      </w:r>
      <w:r w:rsidRPr="004E39DF">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4E39DF">
        <w:rPr>
          <w:rStyle w:val="StyleUnderline"/>
          <w:rFonts w:asciiTheme="minorHAnsi" w:hAnsiTheme="minorHAnsi" w:cstheme="minorHAnsi"/>
        </w:rPr>
        <w:t>countries across the globe are starting to take note</w:t>
      </w:r>
      <w:r w:rsidRPr="004E39DF">
        <w:rPr>
          <w:rFonts w:asciiTheme="minorHAnsi" w:hAnsiTheme="minorHAnsi" w:cstheme="minorHAnsi"/>
          <w:sz w:val="16"/>
        </w:rPr>
        <w:t>. He writes (p.36), “…</w:t>
      </w:r>
      <w:r w:rsidRPr="004E39DF">
        <w:rPr>
          <w:rStyle w:val="StyleUnderline"/>
          <w:rFonts w:asciiTheme="minorHAnsi" w:hAnsiTheme="minorHAnsi" w:cstheme="minorHAnsi"/>
          <w:highlight w:val="green"/>
        </w:rPr>
        <w:t>if people are hungry</w:t>
      </w:r>
      <w:r w:rsidRPr="004E39DF">
        <w:rPr>
          <w:rFonts w:asciiTheme="minorHAnsi" w:hAnsiTheme="minorHAnsi" w:cstheme="minorHAnsi"/>
          <w:sz w:val="16"/>
        </w:rPr>
        <w:t xml:space="preserve">, especially </w:t>
      </w:r>
      <w:r w:rsidRPr="004E39DF">
        <w:rPr>
          <w:rStyle w:val="StyleUnderline"/>
          <w:rFonts w:asciiTheme="minorHAnsi" w:hAnsiTheme="minorHAnsi" w:cstheme="minorHAnsi"/>
          <w:highlight w:val="green"/>
        </w:rPr>
        <w:t>in cities</w:t>
      </w:r>
      <w:r w:rsidRPr="004E39DF">
        <w:rPr>
          <w:rStyle w:val="StyleUnderline"/>
          <w:rFonts w:asciiTheme="minorHAnsi" w:hAnsiTheme="minorHAnsi" w:cstheme="minorHAnsi"/>
        </w:rPr>
        <w:t xml:space="preserve">, </w:t>
      </w:r>
      <w:r w:rsidRPr="004E39DF">
        <w:rPr>
          <w:rStyle w:val="Emphasis"/>
          <w:rFonts w:asciiTheme="minorHAnsi" w:hAnsiTheme="minorHAnsi" w:cstheme="minorHAnsi"/>
          <w:highlight w:val="green"/>
        </w:rPr>
        <w:t>the state is not stable</w:t>
      </w:r>
      <w:r w:rsidRPr="004E39DF">
        <w:rPr>
          <w:rFonts w:asciiTheme="minorHAnsi" w:hAnsiTheme="minorHAnsi" w:cstheme="minorHAnsi"/>
          <w:sz w:val="16"/>
        </w:rPr>
        <w:t xml:space="preserve"> – riots, violence, </w:t>
      </w:r>
      <w:r w:rsidRPr="004E39DF">
        <w:rPr>
          <w:rStyle w:val="Emphasis"/>
          <w:rFonts w:asciiTheme="minorHAnsi" w:hAnsiTheme="minorHAnsi" w:cstheme="minorHAnsi"/>
          <w:highlight w:val="green"/>
        </w:rPr>
        <w:t>breakdown of law and order</w:t>
      </w:r>
      <w:r w:rsidRPr="004E39DF">
        <w:rPr>
          <w:rStyle w:val="StyleUnderline"/>
          <w:rFonts w:asciiTheme="minorHAnsi" w:hAnsiTheme="minorHAnsi" w:cstheme="minorHAnsi"/>
          <w:highlight w:val="green"/>
        </w:rPr>
        <w:t xml:space="preserve"> and</w:t>
      </w:r>
      <w:r w:rsidRPr="004E39DF">
        <w:rPr>
          <w:rFonts w:asciiTheme="minorHAnsi" w:hAnsiTheme="minorHAnsi" w:cstheme="minorHAnsi"/>
          <w:sz w:val="16"/>
        </w:rPr>
        <w:t xml:space="preserve"> migration result.” “Hunger feeds </w:t>
      </w:r>
      <w:r w:rsidRPr="004E39DF">
        <w:rPr>
          <w:rStyle w:val="StyleUnderline"/>
          <w:rFonts w:asciiTheme="minorHAnsi" w:hAnsiTheme="minorHAnsi" w:cstheme="minorHAnsi"/>
        </w:rPr>
        <w:t>anarchy.</w:t>
      </w:r>
      <w:r w:rsidRPr="004E39DF">
        <w:rPr>
          <w:rFonts w:asciiTheme="minorHAnsi" w:hAnsiTheme="minorHAnsi" w:cstheme="minorHAnsi"/>
          <w:sz w:val="16"/>
        </w:rPr>
        <w:t xml:space="preserve">” This view is also shared by Julian Cribb, who in his book, The Coming Famine, writes that </w:t>
      </w:r>
      <w:r w:rsidRPr="004E39DF">
        <w:rPr>
          <w:rStyle w:val="StyleUnderline"/>
          <w:rFonts w:asciiTheme="minorHAnsi" w:hAnsiTheme="minorHAnsi" w:cstheme="minorHAnsi"/>
        </w:rPr>
        <w:t>if</w:t>
      </w:r>
      <w:r w:rsidRPr="004E39DF">
        <w:rPr>
          <w:rFonts w:asciiTheme="minorHAnsi" w:hAnsiTheme="minorHAnsi" w:cstheme="minorHAnsi"/>
          <w:sz w:val="16"/>
        </w:rPr>
        <w:t xml:space="preserve"> “large </w:t>
      </w:r>
      <w:r w:rsidRPr="004E39DF">
        <w:rPr>
          <w:rStyle w:val="StyleUnderline"/>
          <w:rFonts w:asciiTheme="minorHAnsi" w:hAnsiTheme="minorHAnsi" w:cstheme="minorHAnsi"/>
        </w:rPr>
        <w:t>regions</w:t>
      </w:r>
      <w:r w:rsidRPr="004E39DF">
        <w:rPr>
          <w:rFonts w:asciiTheme="minorHAnsi" w:hAnsiTheme="minorHAnsi" w:cstheme="minorHAnsi"/>
          <w:sz w:val="16"/>
        </w:rPr>
        <w:t xml:space="preserve"> of the world </w:t>
      </w:r>
      <w:r w:rsidRPr="004E39DF">
        <w:rPr>
          <w:rStyle w:val="StyleUnderline"/>
          <w:rFonts w:asciiTheme="minorHAnsi" w:hAnsiTheme="minorHAnsi" w:cstheme="minorHAnsi"/>
        </w:rPr>
        <w:t>run short of food</w:t>
      </w:r>
      <w:r w:rsidRPr="004E39DF">
        <w:rPr>
          <w:rFonts w:asciiTheme="minorHAnsi" w:hAnsiTheme="minorHAnsi" w:cstheme="minorHAnsi"/>
          <w:sz w:val="16"/>
        </w:rPr>
        <w:t xml:space="preserve">, land or water in the decades that lie ahead, </w:t>
      </w:r>
      <w:r w:rsidRPr="004E39DF">
        <w:rPr>
          <w:rStyle w:val="StyleUnderline"/>
          <w:rFonts w:asciiTheme="minorHAnsi" w:hAnsiTheme="minorHAnsi" w:cstheme="minorHAnsi"/>
        </w:rPr>
        <w:t>then</w:t>
      </w:r>
      <w:r w:rsidRPr="004E39DF">
        <w:rPr>
          <w:rFonts w:asciiTheme="minorHAnsi" w:hAnsiTheme="minorHAnsi" w:cstheme="minorHAnsi"/>
          <w:sz w:val="16"/>
        </w:rPr>
        <w:t xml:space="preserve"> wholesale, </w:t>
      </w:r>
      <w:r w:rsidRPr="004E39DF">
        <w:rPr>
          <w:rStyle w:val="Emphasis"/>
          <w:rFonts w:asciiTheme="minorHAnsi" w:hAnsiTheme="minorHAnsi" w:cstheme="minorHAnsi"/>
          <w:highlight w:val="green"/>
        </w:rPr>
        <w:t>bloody wars</w:t>
      </w:r>
      <w:r w:rsidRPr="004E39DF">
        <w:rPr>
          <w:rStyle w:val="Emphasis"/>
          <w:rFonts w:asciiTheme="minorHAnsi" w:hAnsiTheme="minorHAnsi" w:cstheme="minorHAnsi"/>
        </w:rPr>
        <w:t xml:space="preserve"> are liable to </w:t>
      </w:r>
      <w:r w:rsidRPr="004E39DF">
        <w:rPr>
          <w:rStyle w:val="Emphasis"/>
          <w:rFonts w:asciiTheme="minorHAnsi" w:hAnsiTheme="minorHAnsi" w:cstheme="minorHAnsi"/>
          <w:highlight w:val="green"/>
        </w:rPr>
        <w:t>follow</w:t>
      </w:r>
      <w:r w:rsidRPr="004E39DF">
        <w:rPr>
          <w:rFonts w:asciiTheme="minorHAnsi" w:hAnsiTheme="minorHAnsi" w:cstheme="minorHAnsi"/>
          <w:sz w:val="16"/>
        </w:rPr>
        <w:t>.” He continues: “</w:t>
      </w:r>
      <w:r w:rsidRPr="004E39DF">
        <w:rPr>
          <w:rStyle w:val="StyleUnderline"/>
          <w:rFonts w:asciiTheme="minorHAnsi" w:hAnsiTheme="minorHAnsi" w:cstheme="minorHAnsi"/>
          <w:highlight w:val="green"/>
        </w:rPr>
        <w:t>An increasingly credible scenario for</w:t>
      </w:r>
      <w:r w:rsidRPr="004E39DF">
        <w:rPr>
          <w:rStyle w:val="StyleUnderline"/>
          <w:rFonts w:asciiTheme="minorHAnsi" w:hAnsiTheme="minorHAnsi" w:cstheme="minorHAnsi"/>
        </w:rPr>
        <w:t xml:space="preserve"> </w:t>
      </w:r>
      <w:r w:rsidRPr="004E39DF">
        <w:rPr>
          <w:rStyle w:val="Emphasis"/>
          <w:rFonts w:asciiTheme="minorHAnsi" w:hAnsiTheme="minorHAnsi" w:cstheme="minorHAnsi"/>
          <w:highlight w:val="green"/>
        </w:rPr>
        <w:t>World War 3</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highlight w:val="green"/>
        </w:rPr>
        <w:t>is</w:t>
      </w:r>
      <w:r w:rsidRPr="004E39DF">
        <w:rPr>
          <w:rStyle w:val="StyleUnderline"/>
          <w:rFonts w:asciiTheme="minorHAnsi" w:hAnsiTheme="minorHAnsi" w:cstheme="minorHAnsi"/>
        </w:rPr>
        <w:t xml:space="preserve"> not so much a confrontation of </w:t>
      </w:r>
      <w:proofErr w:type="gramStart"/>
      <w:r w:rsidRPr="004E39DF">
        <w:rPr>
          <w:rStyle w:val="StyleUnderline"/>
          <w:rFonts w:asciiTheme="minorHAnsi" w:hAnsiTheme="minorHAnsi" w:cstheme="minorHAnsi"/>
        </w:rPr>
        <w:t>super powers</w:t>
      </w:r>
      <w:proofErr w:type="gramEnd"/>
      <w:r w:rsidRPr="004E39DF">
        <w:rPr>
          <w:rStyle w:val="StyleUnderline"/>
          <w:rFonts w:asciiTheme="minorHAnsi" w:hAnsiTheme="minorHAnsi" w:cstheme="minorHAnsi"/>
        </w:rPr>
        <w:t xml:space="preserve"> </w:t>
      </w:r>
      <w:r w:rsidRPr="004E39DF">
        <w:rPr>
          <w:rFonts w:asciiTheme="minorHAnsi" w:hAnsiTheme="minorHAnsi" w:cstheme="minorHAnsi"/>
          <w:sz w:val="16"/>
        </w:rPr>
        <w:t xml:space="preserve">and their allies, </w:t>
      </w:r>
      <w:r w:rsidRPr="004E39DF">
        <w:rPr>
          <w:rStyle w:val="Emphasis"/>
          <w:rFonts w:asciiTheme="minorHAnsi" w:hAnsiTheme="minorHAnsi" w:cstheme="minorHAnsi"/>
        </w:rPr>
        <w:t xml:space="preserve">as </w:t>
      </w:r>
      <w:r w:rsidRPr="004E39DF">
        <w:rPr>
          <w:rStyle w:val="Emphasis"/>
          <w:rFonts w:asciiTheme="minorHAnsi" w:hAnsiTheme="minorHAnsi" w:cstheme="minorHAnsi"/>
          <w:highlight w:val="green"/>
        </w:rPr>
        <w:t>a festering</w:t>
      </w:r>
      <w:r w:rsidRPr="004E39DF">
        <w:rPr>
          <w:rStyle w:val="Emphasis"/>
          <w:rFonts w:asciiTheme="minorHAnsi" w:hAnsiTheme="minorHAnsi" w:cstheme="minorHAnsi"/>
        </w:rPr>
        <w:t xml:space="preserve">, self-perpetuating </w:t>
      </w:r>
      <w:r w:rsidRPr="004E39DF">
        <w:rPr>
          <w:rStyle w:val="Emphasis"/>
          <w:rFonts w:asciiTheme="minorHAnsi" w:hAnsiTheme="minorHAnsi" w:cstheme="minorHAnsi"/>
          <w:highlight w:val="green"/>
        </w:rPr>
        <w:t>chain of resource conflicts</w:t>
      </w:r>
      <w:r w:rsidRPr="004E39DF">
        <w:rPr>
          <w:rFonts w:asciiTheme="minorHAnsi" w:hAnsiTheme="minorHAnsi" w:cstheme="minorHAnsi"/>
          <w:sz w:val="16"/>
        </w:rPr>
        <w:t>.” He also says: “</w:t>
      </w:r>
      <w:r w:rsidRPr="004E39DF">
        <w:rPr>
          <w:rStyle w:val="StyleUnderline"/>
          <w:rFonts w:asciiTheme="minorHAnsi" w:hAnsiTheme="minorHAnsi" w:cstheme="minorHAnsi"/>
        </w:rPr>
        <w:t>The wars of the 21st Century are less likely to be global conflicts with sharply defined sides</w:t>
      </w:r>
      <w:r w:rsidRPr="004E39DF">
        <w:rPr>
          <w:rFonts w:asciiTheme="minorHAnsi" w:hAnsiTheme="minorHAnsi" w:cstheme="minorHAnsi"/>
          <w:sz w:val="16"/>
        </w:rPr>
        <w:t xml:space="preserve"> and huge armies, </w:t>
      </w:r>
      <w:r w:rsidRPr="004E39DF">
        <w:rPr>
          <w:rStyle w:val="StyleUnderline"/>
          <w:rFonts w:asciiTheme="minorHAnsi" w:hAnsiTheme="minorHAnsi" w:cstheme="minorHAnsi"/>
        </w:rPr>
        <w:t>than a scrappy mass of failed states</w:t>
      </w:r>
      <w:r w:rsidRPr="004E39DF">
        <w:rPr>
          <w:rFonts w:asciiTheme="minorHAnsi" w:hAnsiTheme="minorHAnsi" w:cstheme="minorHAnsi"/>
          <w:sz w:val="16"/>
        </w:rPr>
        <w:t xml:space="preserve">, rebellions, civil strife, insurgencies, terrorism and genocides, </w:t>
      </w:r>
      <w:r w:rsidRPr="004E39DF">
        <w:rPr>
          <w:rStyle w:val="StyleUnderline"/>
          <w:rFonts w:asciiTheme="minorHAnsi" w:hAnsiTheme="minorHAnsi" w:cstheme="minorHAnsi"/>
        </w:rPr>
        <w:t>sparked by bloody competition over dwindling resources</w:t>
      </w:r>
      <w:r w:rsidRPr="004E39DF">
        <w:rPr>
          <w:rFonts w:asciiTheme="minorHAnsi" w:hAnsiTheme="minorHAnsi" w:cstheme="minorHAnsi"/>
          <w:sz w:val="16"/>
        </w:rPr>
        <w:t xml:space="preserve">.” As another workshop participant put it, people do not go to war to kill; </w:t>
      </w:r>
      <w:r w:rsidRPr="004E39DF">
        <w:rPr>
          <w:rStyle w:val="StyleUnderline"/>
          <w:rFonts w:asciiTheme="minorHAnsi" w:hAnsiTheme="minorHAnsi" w:cstheme="minorHAnsi"/>
          <w:highlight w:val="green"/>
        </w:rPr>
        <w:t xml:space="preserve">they go to </w:t>
      </w:r>
      <w:r w:rsidRPr="004E39DF">
        <w:rPr>
          <w:rStyle w:val="Emphasis"/>
          <w:rFonts w:asciiTheme="minorHAnsi" w:hAnsiTheme="minorHAnsi" w:cstheme="minorHAnsi"/>
          <w:highlight w:val="green"/>
        </w:rPr>
        <w:t>war</w:t>
      </w:r>
      <w:r w:rsidRPr="004E39DF">
        <w:rPr>
          <w:rStyle w:val="Emphasis"/>
          <w:rFonts w:asciiTheme="minorHAnsi" w:hAnsiTheme="minorHAnsi" w:cstheme="minorHAnsi"/>
        </w:rPr>
        <w:t xml:space="preserve"> over resources</w:t>
      </w:r>
      <w:r w:rsidRPr="004E39DF">
        <w:rPr>
          <w:rStyle w:val="StyleUnderline"/>
          <w:rFonts w:asciiTheme="minorHAnsi" w:hAnsiTheme="minorHAnsi" w:cstheme="minorHAnsi"/>
        </w:rPr>
        <w:t xml:space="preserve">, either </w:t>
      </w:r>
      <w:r w:rsidRPr="004E39DF">
        <w:rPr>
          <w:rStyle w:val="StyleUnderline"/>
          <w:rFonts w:asciiTheme="minorHAnsi" w:hAnsiTheme="minorHAnsi" w:cstheme="minorHAnsi"/>
          <w:highlight w:val="green"/>
        </w:rPr>
        <w:t>to protect or</w:t>
      </w:r>
      <w:r w:rsidRPr="004E39DF">
        <w:rPr>
          <w:rStyle w:val="StyleUnderline"/>
          <w:rFonts w:asciiTheme="minorHAnsi" w:hAnsiTheme="minorHAnsi" w:cstheme="minorHAnsi"/>
        </w:rPr>
        <w:t xml:space="preserve"> to </w:t>
      </w:r>
      <w:r w:rsidRPr="004E39DF">
        <w:rPr>
          <w:rStyle w:val="StyleUnderline"/>
          <w:rFonts w:asciiTheme="minorHAnsi" w:hAnsiTheme="minorHAnsi" w:cstheme="minorHAnsi"/>
          <w:highlight w:val="green"/>
        </w:rPr>
        <w:t>gain</w:t>
      </w:r>
      <w:r w:rsidRPr="004E39DF">
        <w:rPr>
          <w:rStyle w:val="StyleUnderline"/>
          <w:rFonts w:asciiTheme="minorHAnsi" w:hAnsiTheme="minorHAnsi" w:cstheme="minorHAnsi"/>
        </w:rPr>
        <w:t xml:space="preserve"> the </w:t>
      </w:r>
      <w:r w:rsidRPr="004E39DF">
        <w:rPr>
          <w:rStyle w:val="StyleUnderline"/>
          <w:rFonts w:asciiTheme="minorHAnsi" w:hAnsiTheme="minorHAnsi" w:cstheme="minorHAnsi"/>
          <w:highlight w:val="green"/>
        </w:rPr>
        <w:t>resources for themselves</w:t>
      </w:r>
      <w:r w:rsidRPr="004E39DF">
        <w:rPr>
          <w:rFonts w:asciiTheme="minorHAnsi" w:hAnsiTheme="minorHAnsi" w:cstheme="minorHAnsi"/>
          <w:sz w:val="16"/>
        </w:rPr>
        <w:t xml:space="preserve">. Another observed that hunger results in passivity not conflict. Conflict is over resources, not because people are going hungry. </w:t>
      </w:r>
      <w:r w:rsidRPr="004E39DF">
        <w:rPr>
          <w:rStyle w:val="StyleUnderline"/>
          <w:rFonts w:asciiTheme="minorHAnsi" w:hAnsiTheme="minorHAnsi" w:cstheme="minorHAnsi"/>
        </w:rPr>
        <w:t>A study by the</w:t>
      </w:r>
      <w:r w:rsidRPr="004E39DF">
        <w:rPr>
          <w:rFonts w:asciiTheme="minorHAnsi" w:hAnsiTheme="minorHAnsi" w:cstheme="minorHAnsi"/>
          <w:sz w:val="16"/>
        </w:rPr>
        <w:t xml:space="preserve"> </w:t>
      </w:r>
      <w:r w:rsidRPr="004E39DF">
        <w:rPr>
          <w:rStyle w:val="StyleUnderline"/>
          <w:rFonts w:asciiTheme="minorHAnsi" w:hAnsiTheme="minorHAnsi" w:cstheme="minorHAnsi"/>
        </w:rPr>
        <w:t>International Peace Research Institute</w:t>
      </w:r>
      <w:r w:rsidRPr="004E39DF">
        <w:rPr>
          <w:rFonts w:asciiTheme="minorHAnsi" w:hAnsiTheme="minorHAnsi" w:cstheme="minorHAnsi"/>
          <w:sz w:val="16"/>
        </w:rPr>
        <w:t xml:space="preserve"> </w:t>
      </w:r>
      <w:r w:rsidRPr="004E39DF">
        <w:rPr>
          <w:rStyle w:val="StyleUnderline"/>
          <w:rFonts w:asciiTheme="minorHAnsi" w:hAnsiTheme="minorHAnsi" w:cstheme="minorHAnsi"/>
        </w:rPr>
        <w:t>indicates</w:t>
      </w:r>
      <w:r w:rsidRPr="004E39DF">
        <w:rPr>
          <w:rFonts w:asciiTheme="minorHAnsi" w:hAnsiTheme="minorHAnsi" w:cstheme="minorHAnsi"/>
          <w:sz w:val="16"/>
        </w:rPr>
        <w:t xml:space="preserve"> that </w:t>
      </w:r>
      <w:r w:rsidRPr="004E39DF">
        <w:rPr>
          <w:rStyle w:val="StyleUnderline"/>
          <w:rFonts w:asciiTheme="minorHAnsi" w:hAnsiTheme="minorHAnsi" w:cstheme="minorHAnsi"/>
        </w:rPr>
        <w:t>where food security is an issue, it is more likely to result in some form of conflict</w:t>
      </w:r>
      <w:r w:rsidRPr="004E39DF">
        <w:rPr>
          <w:rFonts w:asciiTheme="minorHAnsi" w:hAnsiTheme="minorHAnsi" w:cstheme="minorHAnsi"/>
          <w:sz w:val="16"/>
        </w:rPr>
        <w:t xml:space="preserve">. </w:t>
      </w:r>
      <w:r w:rsidRPr="004E39DF">
        <w:rPr>
          <w:rStyle w:val="Emphasis"/>
          <w:rFonts w:asciiTheme="minorHAnsi" w:hAnsiTheme="minorHAnsi" w:cstheme="minorHAnsi"/>
          <w:highlight w:val="green"/>
        </w:rPr>
        <w:t>Darfur</w:t>
      </w:r>
      <w:r w:rsidRPr="004E39DF">
        <w:rPr>
          <w:rFonts w:asciiTheme="minorHAnsi" w:hAnsiTheme="minorHAnsi" w:cstheme="minorHAnsi"/>
          <w:sz w:val="16"/>
        </w:rPr>
        <w:t xml:space="preserve">, </w:t>
      </w:r>
      <w:r w:rsidRPr="004E39DF">
        <w:rPr>
          <w:rStyle w:val="Emphasis"/>
          <w:rFonts w:asciiTheme="minorHAnsi" w:hAnsiTheme="minorHAnsi" w:cstheme="minorHAnsi"/>
          <w:highlight w:val="green"/>
        </w:rPr>
        <w:t>Rwanda</w:t>
      </w:r>
      <w:r w:rsidRPr="004E39DF">
        <w:rPr>
          <w:rFonts w:asciiTheme="minorHAnsi" w:hAnsiTheme="minorHAnsi" w:cstheme="minorHAnsi"/>
          <w:sz w:val="16"/>
        </w:rPr>
        <w:t xml:space="preserve">, </w:t>
      </w:r>
      <w:proofErr w:type="gramStart"/>
      <w:r w:rsidRPr="004E39DF">
        <w:rPr>
          <w:rStyle w:val="Emphasis"/>
          <w:rFonts w:asciiTheme="minorHAnsi" w:hAnsiTheme="minorHAnsi" w:cstheme="minorHAnsi"/>
          <w:highlight w:val="green"/>
        </w:rPr>
        <w:t>Eritrea</w:t>
      </w:r>
      <w:proofErr w:type="gramEnd"/>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and the</w:t>
      </w:r>
      <w:r w:rsidRPr="004E39DF">
        <w:rPr>
          <w:rFonts w:asciiTheme="minorHAnsi" w:hAnsiTheme="minorHAnsi" w:cstheme="minorHAnsi"/>
          <w:sz w:val="16"/>
        </w:rPr>
        <w:t xml:space="preserve"> </w:t>
      </w:r>
      <w:r w:rsidRPr="004E39DF">
        <w:rPr>
          <w:rStyle w:val="Emphasis"/>
          <w:rFonts w:asciiTheme="minorHAnsi" w:hAnsiTheme="minorHAnsi" w:cstheme="minorHAnsi"/>
          <w:highlight w:val="green"/>
        </w:rPr>
        <w:t>Balkans</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experienced such wars</w:t>
      </w:r>
      <w:r w:rsidRPr="004E39DF">
        <w:rPr>
          <w:rFonts w:asciiTheme="minorHAnsi" w:hAnsiTheme="minorHAnsi" w:cstheme="minorHAnsi"/>
          <w:sz w:val="16"/>
        </w:rPr>
        <w:t xml:space="preserve">. </w:t>
      </w:r>
      <w:r w:rsidRPr="004E39DF">
        <w:rPr>
          <w:rStyle w:val="StyleUnderline"/>
          <w:rFonts w:asciiTheme="minorHAnsi" w:hAnsiTheme="minorHAnsi" w:cstheme="minorHAnsi"/>
          <w:highlight w:val="green"/>
        </w:rPr>
        <w:t>Governments</w:t>
      </w:r>
      <w:r w:rsidRPr="004E39DF">
        <w:rPr>
          <w:rFonts w:asciiTheme="minorHAnsi" w:hAnsiTheme="minorHAnsi" w:cstheme="minorHAnsi"/>
          <w:sz w:val="16"/>
        </w:rPr>
        <w:t xml:space="preserve">, especially in developed countries, </w:t>
      </w:r>
      <w:r w:rsidRPr="004E39DF">
        <w:rPr>
          <w:rStyle w:val="StyleUnderline"/>
          <w:rFonts w:asciiTheme="minorHAnsi" w:hAnsiTheme="minorHAnsi" w:cstheme="minorHAnsi"/>
        </w:rPr>
        <w:t xml:space="preserve">are </w:t>
      </w:r>
      <w:r w:rsidRPr="004E39DF">
        <w:rPr>
          <w:rStyle w:val="StyleUnderline"/>
          <w:rFonts w:asciiTheme="minorHAnsi" w:hAnsiTheme="minorHAnsi" w:cstheme="minorHAnsi"/>
          <w:highlight w:val="green"/>
        </w:rPr>
        <w:t>increasingly</w:t>
      </w:r>
      <w:r w:rsidRPr="004E39DF">
        <w:rPr>
          <w:rStyle w:val="StyleUnderline"/>
          <w:rFonts w:asciiTheme="minorHAnsi" w:hAnsiTheme="minorHAnsi" w:cstheme="minorHAnsi"/>
        </w:rPr>
        <w:t xml:space="preserve"> aware of this phenomenon</w:t>
      </w:r>
      <w:r w:rsidRPr="004E39DF">
        <w:rPr>
          <w:rFonts w:asciiTheme="minorHAnsi" w:hAnsiTheme="minorHAnsi" w:cstheme="minorHAnsi"/>
          <w:sz w:val="16"/>
        </w:rPr>
        <w:t xml:space="preserve">. </w:t>
      </w:r>
      <w:r w:rsidRPr="004E39DF">
        <w:rPr>
          <w:rStyle w:val="StyleUnderline"/>
          <w:rFonts w:asciiTheme="minorHAnsi" w:hAnsiTheme="minorHAnsi" w:cstheme="minorHAnsi"/>
        </w:rPr>
        <w:t xml:space="preserve">The UK Ministry of </w:t>
      </w:r>
      <w:proofErr w:type="spellStart"/>
      <w:r w:rsidRPr="004E39DF">
        <w:rPr>
          <w:rStyle w:val="StyleUnderline"/>
          <w:rFonts w:asciiTheme="minorHAnsi" w:hAnsiTheme="minorHAnsi" w:cstheme="minorHAnsi"/>
        </w:rPr>
        <w:t>Defence</w:t>
      </w:r>
      <w:proofErr w:type="spellEnd"/>
      <w:r w:rsidRPr="004E39DF">
        <w:rPr>
          <w:rStyle w:val="StyleUnderline"/>
          <w:rFonts w:asciiTheme="minorHAnsi" w:hAnsiTheme="minorHAnsi" w:cstheme="minorHAnsi"/>
        </w:rPr>
        <w:t>, the CIA, the US Center for Strategic and International Studies and the Oslo Peace Research Institute</w:t>
      </w:r>
      <w:r w:rsidRPr="004E39DF">
        <w:rPr>
          <w:rFonts w:asciiTheme="minorHAnsi" w:hAnsiTheme="minorHAnsi" w:cstheme="minorHAnsi"/>
          <w:sz w:val="16"/>
        </w:rPr>
        <w:t xml:space="preserve">, </w:t>
      </w:r>
      <w:r w:rsidRPr="004E39DF">
        <w:rPr>
          <w:rStyle w:val="StyleUnderline"/>
          <w:rFonts w:asciiTheme="minorHAnsi" w:hAnsiTheme="minorHAnsi" w:cstheme="minorHAnsi"/>
        </w:rPr>
        <w:t xml:space="preserve">all </w:t>
      </w:r>
      <w:r w:rsidRPr="004E39DF">
        <w:rPr>
          <w:rStyle w:val="StyleUnderline"/>
          <w:rFonts w:asciiTheme="minorHAnsi" w:hAnsiTheme="minorHAnsi" w:cstheme="minorHAnsi"/>
          <w:highlight w:val="green"/>
        </w:rPr>
        <w:t xml:space="preserve">identify </w:t>
      </w:r>
      <w:r w:rsidRPr="004E39DF">
        <w:rPr>
          <w:rStyle w:val="Emphasis"/>
          <w:rFonts w:asciiTheme="minorHAnsi" w:hAnsiTheme="minorHAnsi" w:cstheme="minorHAnsi"/>
          <w:highlight w:val="green"/>
        </w:rPr>
        <w:t>famine</w:t>
      </w:r>
      <w:r w:rsidRPr="004E39DF">
        <w:rPr>
          <w:rStyle w:val="StyleUnderline"/>
          <w:rFonts w:asciiTheme="minorHAnsi" w:hAnsiTheme="minorHAnsi" w:cstheme="minorHAnsi"/>
        </w:rPr>
        <w:t xml:space="preserve"> </w:t>
      </w:r>
      <w:r w:rsidRPr="004E39DF">
        <w:rPr>
          <w:rStyle w:val="StyleUnderline"/>
          <w:rFonts w:asciiTheme="minorHAnsi" w:hAnsiTheme="minorHAnsi" w:cstheme="minorHAnsi"/>
          <w:highlight w:val="green"/>
        </w:rPr>
        <w:t>as a</w:t>
      </w:r>
      <w:r w:rsidRPr="004E39DF">
        <w:rPr>
          <w:rStyle w:val="StyleUnderline"/>
          <w:rFonts w:asciiTheme="minorHAnsi" w:hAnsiTheme="minorHAnsi" w:cstheme="minorHAnsi"/>
        </w:rPr>
        <w:t xml:space="preserve"> potential </w:t>
      </w:r>
      <w:r w:rsidRPr="004E39DF">
        <w:rPr>
          <w:rStyle w:val="StyleUnderline"/>
          <w:rFonts w:asciiTheme="minorHAnsi" w:hAnsiTheme="minorHAnsi" w:cstheme="minorHAnsi"/>
          <w:highlight w:val="green"/>
        </w:rPr>
        <w:t>trigger</w:t>
      </w:r>
      <w:r w:rsidRPr="004E39DF">
        <w:rPr>
          <w:rStyle w:val="StyleUnderline"/>
          <w:rFonts w:asciiTheme="minorHAnsi" w:hAnsiTheme="minorHAnsi" w:cstheme="minorHAnsi"/>
        </w:rPr>
        <w:t xml:space="preserve"> for conflicts and possibly even </w:t>
      </w:r>
      <w:r w:rsidRPr="004E39DF">
        <w:rPr>
          <w:rStyle w:val="Emphasis"/>
          <w:rFonts w:asciiTheme="minorHAnsi" w:hAnsiTheme="minorHAnsi" w:cstheme="minorHAnsi"/>
          <w:highlight w:val="green"/>
        </w:rPr>
        <w:t>nuclear war</w:t>
      </w:r>
      <w:r w:rsidRPr="004E39DF">
        <w:rPr>
          <w:rFonts w:asciiTheme="minorHAnsi" w:hAnsiTheme="minorHAnsi" w:cstheme="minorHAnsi"/>
          <w:sz w:val="16"/>
        </w:rPr>
        <w:t>.</w:t>
      </w:r>
    </w:p>
    <w:p w14:paraId="5A757AB0" w14:textId="77777777" w:rsidR="00084FFE" w:rsidRPr="004E39DF" w:rsidRDefault="00084FFE" w:rsidP="00084FFE">
      <w:pPr>
        <w:rPr>
          <w:rFonts w:asciiTheme="minorHAnsi" w:hAnsiTheme="minorHAnsi" w:cstheme="minorHAnsi"/>
        </w:rPr>
      </w:pPr>
    </w:p>
    <w:bookmarkEnd w:id="1"/>
    <w:p w14:paraId="67F0A6AC" w14:textId="77777777" w:rsidR="00084FFE" w:rsidRPr="004E39DF" w:rsidRDefault="00084FFE" w:rsidP="00084FFE">
      <w:pPr>
        <w:pStyle w:val="Heading4"/>
        <w:rPr>
          <w:rFonts w:asciiTheme="minorHAnsi" w:hAnsiTheme="minorHAnsi" w:cstheme="minorHAnsi"/>
        </w:rPr>
      </w:pPr>
      <w:r w:rsidRPr="004E39DF">
        <w:rPr>
          <w:rFonts w:asciiTheme="minorHAnsi" w:hAnsiTheme="minorHAnsi" w:cstheme="minorHAnsi"/>
        </w:rPr>
        <w:t xml:space="preserve">PIC double bind-- the revolutionary vanguard </w:t>
      </w:r>
      <w:proofErr w:type="gramStart"/>
      <w:r w:rsidRPr="004E39DF">
        <w:rPr>
          <w:rFonts w:asciiTheme="minorHAnsi" w:hAnsiTheme="minorHAnsi" w:cstheme="minorHAnsi"/>
        </w:rPr>
        <w:t>is capable of achieving</w:t>
      </w:r>
      <w:proofErr w:type="gramEnd"/>
      <w:r w:rsidRPr="004E39DF">
        <w:rPr>
          <w:rFonts w:asciiTheme="minorHAnsi" w:hAnsiTheme="minorHAnsi" w:cstheme="minorHAnsi"/>
        </w:rPr>
        <w:t xml:space="preserve"> global revolution in which case excluding one sector of workers is sufficient to solve OR their method is so fragile that one group being excluded dooms solvency then the AFF was doomed from the start because people crossing the picket line is inevitable -- negate on presumption.</w:t>
      </w:r>
    </w:p>
    <w:p w14:paraId="1637148A" w14:textId="77777777" w:rsidR="00084FFE" w:rsidRPr="004E39DF" w:rsidRDefault="00084FFE" w:rsidP="00084FFE">
      <w:pPr>
        <w:rPr>
          <w:rFonts w:asciiTheme="minorHAnsi" w:hAnsiTheme="minorHAnsi" w:cstheme="minorHAnsi"/>
        </w:rPr>
      </w:pPr>
    </w:p>
    <w:p w14:paraId="10C92464" w14:textId="77777777" w:rsidR="00084FFE" w:rsidRPr="00084FFE" w:rsidRDefault="00084FFE" w:rsidP="00084FFE"/>
    <w:p w14:paraId="2E992E73" w14:textId="77777777" w:rsidR="00084FFE" w:rsidRDefault="00084FFE" w:rsidP="00084FFE">
      <w:pPr>
        <w:pStyle w:val="Heading3"/>
      </w:pPr>
    </w:p>
    <w:p w14:paraId="3B0F24BB" w14:textId="72C5F01B" w:rsidR="00084FFE" w:rsidRDefault="00084FFE" w:rsidP="00084FFE">
      <w:pPr>
        <w:pStyle w:val="Heading3"/>
      </w:pPr>
      <w:r>
        <w:t>3</w:t>
      </w:r>
    </w:p>
    <w:p w14:paraId="190D04E1" w14:textId="4758F72C" w:rsidR="00084FFE" w:rsidRDefault="00084FFE" w:rsidP="00084FFE">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2020 - 2021</w:t>
      </w:r>
      <w:r w:rsidRPr="009A0BAF">
        <w:rPr>
          <w:rFonts w:cs="Calibri"/>
        </w:rPr>
        <w:t xml:space="preserve"> NDCA LD wiki after the round in which they read them. </w:t>
      </w:r>
    </w:p>
    <w:p w14:paraId="2380F76B" w14:textId="77777777" w:rsidR="00084FFE" w:rsidRPr="006C1C0F" w:rsidRDefault="00084FFE" w:rsidP="00084FFE"/>
    <w:p w14:paraId="25A088E2" w14:textId="472E48AB" w:rsidR="00084FFE" w:rsidRPr="008859AF" w:rsidRDefault="00084FFE" w:rsidP="00084FFE">
      <w:pPr>
        <w:pStyle w:val="Heading4"/>
        <w:rPr>
          <w:rFonts w:cs="Calibri"/>
        </w:rPr>
      </w:pPr>
      <w:r w:rsidRPr="009A0BAF">
        <w:rPr>
          <w:rFonts w:cs="Calibri"/>
        </w:rPr>
        <w:t>Violation –</w:t>
      </w:r>
      <w:r>
        <w:rPr>
          <w:rFonts w:cs="Calibri"/>
        </w:rPr>
        <w:t xml:space="preserve"> </w:t>
      </w:r>
      <w:r>
        <w:rPr>
          <w:noProof/>
        </w:rPr>
        <w:br/>
      </w:r>
      <w:r>
        <w:rPr>
          <w:noProof/>
        </w:rPr>
        <w:drawing>
          <wp:inline distT="0" distB="0" distL="0" distR="0" wp14:anchorId="11FBBB9B" wp14:editId="70DF7358">
            <wp:extent cx="5943600" cy="3714750"/>
            <wp:effectExtent l="0" t="0" r="0" b="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714750"/>
                    </a:xfrm>
                    <a:prstGeom prst="rect">
                      <a:avLst/>
                    </a:prstGeom>
                    <a:noFill/>
                    <a:ln>
                      <a:noFill/>
                    </a:ln>
                  </pic:spPr>
                </pic:pic>
              </a:graphicData>
            </a:graphic>
          </wp:inline>
        </w:drawing>
      </w:r>
    </w:p>
    <w:p w14:paraId="1AB004BF" w14:textId="77777777" w:rsidR="00084FFE" w:rsidRPr="009A0BAF" w:rsidRDefault="00084FFE" w:rsidP="00084FFE">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6DB2C12A" w14:textId="77777777" w:rsidR="00084FFE" w:rsidRPr="009A0BAF" w:rsidRDefault="00084FFE" w:rsidP="00084FFE">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7DA967C8" w14:textId="77777777" w:rsidR="00084FFE" w:rsidRDefault="00084FFE" w:rsidP="00084FFE">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66FF69DA" w14:textId="77777777" w:rsidR="00084FFE" w:rsidRDefault="00084FFE" w:rsidP="00084FFE">
      <w:pPr>
        <w:pStyle w:val="Heading4"/>
      </w:pPr>
      <w:r>
        <w:t>Open source does equal the playing field</w:t>
      </w:r>
    </w:p>
    <w:p w14:paraId="6F8CB652" w14:textId="77777777" w:rsidR="00084FFE" w:rsidRDefault="00084FFE" w:rsidP="00084FFE">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43B57BC" w14:textId="77777777" w:rsidR="00084FFE" w:rsidRPr="00D37464" w:rsidRDefault="00084FFE" w:rsidP="00084FFE">
      <w:pPr>
        <w:rPr>
          <w:szCs w:val="26"/>
        </w:rPr>
      </w:pPr>
      <w:r w:rsidRPr="00D37464">
        <w:rPr>
          <w:b/>
          <w:sz w:val="26"/>
          <w:szCs w:val="26"/>
          <w:u w:val="single"/>
        </w:rPr>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D3746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D3746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D37464">
        <w:rPr>
          <w:b/>
          <w:sz w:val="26"/>
          <w:szCs w:val="26"/>
          <w:highlight w:val="green"/>
          <w:u w:val="single"/>
        </w:rPr>
        <w:t>for schools without robust online library offerings or</w:t>
      </w:r>
      <w:r w:rsidRPr="00D37464">
        <w:rPr>
          <w:b/>
          <w:sz w:val="26"/>
          <w:szCs w:val="26"/>
          <w:u w:val="single"/>
        </w:rPr>
        <w:t xml:space="preserve"> teams without </w:t>
      </w:r>
      <w:r w:rsidRPr="00D37464">
        <w:rPr>
          <w:b/>
          <w:sz w:val="26"/>
          <w:szCs w:val="26"/>
          <w:highlight w:val="green"/>
          <w:u w:val="single"/>
        </w:rPr>
        <w:t>college coaches</w:t>
      </w:r>
      <w:r w:rsidRPr="00D37464">
        <w:rPr>
          <w:b/>
          <w:sz w:val="26"/>
          <w:szCs w:val="26"/>
          <w:u w:val="single"/>
        </w:rPr>
        <w:t>, this matters a lot</w:t>
      </w:r>
      <w:r w:rsidRPr="00D37464">
        <w:rPr>
          <w:szCs w:val="26"/>
        </w:rPr>
        <w:t>.</w:t>
      </w:r>
    </w:p>
    <w:p w14:paraId="73A18928" w14:textId="77777777" w:rsidR="00084FFE" w:rsidRPr="009A0BAF" w:rsidRDefault="00084FFE" w:rsidP="00084FFE">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717B6C6" w14:textId="77777777" w:rsidR="00084FFE" w:rsidRDefault="00084FFE" w:rsidP="00084FFE">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03CB8B7F" w14:textId="77777777" w:rsidR="00084FFE" w:rsidRDefault="00084FFE" w:rsidP="00084FFE"/>
    <w:p w14:paraId="32B33824" w14:textId="77777777" w:rsidR="00084FFE" w:rsidRPr="00F63D3C" w:rsidRDefault="00084FFE" w:rsidP="00084FFE">
      <w:pPr>
        <w:pStyle w:val="Heading4"/>
        <w:rPr>
          <w:rFonts w:cs="Calibri"/>
        </w:rPr>
      </w:pPr>
      <w:r w:rsidRPr="00F63D3C">
        <w:rPr>
          <w:rFonts w:cs="Calibri"/>
        </w:rPr>
        <w:t xml:space="preserve">D] Voter: </w:t>
      </w:r>
    </w:p>
    <w:p w14:paraId="207D8EFA" w14:textId="77777777" w:rsidR="00084FFE" w:rsidRPr="00F767F1" w:rsidRDefault="00084FFE" w:rsidP="00084FFE">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0BE2D4C1" w14:textId="77777777" w:rsidR="00084FFE" w:rsidRPr="00F63D3C" w:rsidRDefault="00084FFE" w:rsidP="00084FFE">
      <w:pPr>
        <w:pStyle w:val="Heading4"/>
        <w:rPr>
          <w:rFonts w:cs="Calibri"/>
        </w:rPr>
      </w:pPr>
      <w:r>
        <w:rPr>
          <w:rFonts w:cs="Calibri"/>
        </w:rPr>
        <w:t>Education is a voter – it</w:t>
      </w:r>
      <w:r w:rsidRPr="00F63D3C">
        <w:rPr>
          <w:rFonts w:cs="Calibri"/>
        </w:rPr>
        <w:t xml:space="preserve"> gives us portable skills for life like research and thinking. </w:t>
      </w:r>
    </w:p>
    <w:p w14:paraId="1808B1FA" w14:textId="77777777" w:rsidR="00084FFE" w:rsidRPr="00F63D3C" w:rsidRDefault="00084FFE" w:rsidP="00084FFE">
      <w:pPr>
        <w:pStyle w:val="Heading4"/>
        <w:rPr>
          <w:rFonts w:cs="Calibri"/>
        </w:rPr>
      </w:pPr>
      <w:r w:rsidRPr="00F63D3C">
        <w:rPr>
          <w:rFonts w:cs="Calibri"/>
        </w:rPr>
        <w:t xml:space="preserve">Drop the debater – a) they have a 7-6 rebuttal advantage and the 2ar to make </w:t>
      </w:r>
      <w:proofErr w:type="spellStart"/>
      <w:r w:rsidRPr="00F63D3C">
        <w:rPr>
          <w:rFonts w:cs="Calibri"/>
        </w:rPr>
        <w:t>args</w:t>
      </w:r>
      <w:proofErr w:type="spellEnd"/>
      <w:r w:rsidRPr="00F63D3C">
        <w:rPr>
          <w:rFonts w:cs="Calibri"/>
        </w:rPr>
        <w:t xml:space="preserve"> I can’t respond to, b) it deters future abuse and sets a positive norm. </w:t>
      </w:r>
    </w:p>
    <w:p w14:paraId="20A090B3" w14:textId="77777777" w:rsidR="00084FFE" w:rsidRPr="00F63D3C" w:rsidRDefault="00084FFE" w:rsidP="00084FFE">
      <w:pPr>
        <w:pStyle w:val="Heading4"/>
        <w:rPr>
          <w:rFonts w:cs="Calibri"/>
        </w:rPr>
      </w:pPr>
      <w:r w:rsidRPr="00F63D3C">
        <w:rPr>
          <w:rFonts w:cs="Calibri"/>
        </w:rPr>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4ADBE470" w14:textId="77777777" w:rsidR="00084FFE" w:rsidRPr="006558CB" w:rsidRDefault="00084FFE" w:rsidP="00084FFE">
      <w:pPr>
        <w:pStyle w:val="Heading4"/>
        <w:rPr>
          <w:rFonts w:cs="Calibri"/>
          <w:color w:val="FF0000"/>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 </w:t>
      </w:r>
      <w:r w:rsidRPr="006558CB">
        <w:rPr>
          <w:rFonts w:cs="Calibri"/>
          <w:color w:val="FF0000"/>
        </w:rPr>
        <w:t xml:space="preserve">c) chilling effect – forces you to split your 2AR so you can’t collapse and misconstrue the 2NR, d) topic ed – prevents 1AR </w:t>
      </w:r>
      <w:proofErr w:type="spellStart"/>
      <w:r w:rsidRPr="006558CB">
        <w:rPr>
          <w:rFonts w:cs="Calibri"/>
          <w:color w:val="FF0000"/>
        </w:rPr>
        <w:t>blipstorm</w:t>
      </w:r>
      <w:proofErr w:type="spellEnd"/>
      <w:r w:rsidRPr="006558CB">
        <w:rPr>
          <w:rFonts w:cs="Calibri"/>
          <w:color w:val="FF0000"/>
        </w:rPr>
        <w:t xml:space="preserve"> scripts and allows us to get back to substance after resolving theory</w:t>
      </w:r>
    </w:p>
    <w:p w14:paraId="70D78C7A" w14:textId="77777777" w:rsidR="00084FFE" w:rsidRPr="006558CB" w:rsidRDefault="00084FFE" w:rsidP="00084FFE">
      <w:pPr>
        <w:pStyle w:val="Heading4"/>
        <w:rPr>
          <w:rFonts w:cs="Calibri"/>
          <w:color w:val="FF0000"/>
        </w:rPr>
      </w:pPr>
      <w:r w:rsidRPr="006558CB">
        <w:rPr>
          <w:rFonts w:cs="Calibri"/>
          <w:color w:val="FF0000"/>
        </w:rPr>
        <w:t xml:space="preserve">Evaluate disclosure before 1AR theory – a) scope of norming – ____, b) magnitude – the </w:t>
      </w:r>
      <w:proofErr w:type="spellStart"/>
      <w:r w:rsidRPr="006558CB">
        <w:rPr>
          <w:rFonts w:cs="Calibri"/>
          <w:color w:val="FF0000"/>
        </w:rPr>
        <w:t>aff</w:t>
      </w:r>
      <w:proofErr w:type="spellEnd"/>
      <w:r w:rsidRPr="006558CB">
        <w:rPr>
          <w:rFonts w:cs="Calibri"/>
          <w:color w:val="FF0000"/>
        </w:rPr>
        <w:t xml:space="preserve"> advocacy and disclosure affects a larger portion of the debate since it determines every speech after it and pre round neg prep</w:t>
      </w:r>
    </w:p>
    <w:p w14:paraId="183524D3" w14:textId="77777777" w:rsidR="00084FFE" w:rsidRPr="006558CB" w:rsidRDefault="00084FFE" w:rsidP="00084FFE">
      <w:pPr>
        <w:pStyle w:val="Heading4"/>
        <w:rPr>
          <w:rFonts w:cs="Calibri"/>
          <w:color w:val="FF0000"/>
        </w:rPr>
      </w:pPr>
      <w:r w:rsidRPr="006558CB">
        <w:rPr>
          <w:rFonts w:cs="Calibri"/>
          <w:color w:val="FF0000"/>
        </w:rPr>
        <w:t xml:space="preserve">No impact turns to theory—it’s a procedural that determines case’s validity and every argument says the </w:t>
      </w:r>
      <w:proofErr w:type="spellStart"/>
      <w:r w:rsidRPr="006558CB">
        <w:rPr>
          <w:rFonts w:cs="Calibri"/>
          <w:color w:val="FF0000"/>
        </w:rPr>
        <w:t>aff</w:t>
      </w:r>
      <w:proofErr w:type="spellEnd"/>
      <w:r w:rsidRPr="006558CB">
        <w:rPr>
          <w:rFonts w:cs="Calibri"/>
          <w:color w:val="FF0000"/>
        </w:rPr>
        <w:t xml:space="preserve"> is bad. Exclusions are inevitable because we only have 45 minutes so it’s best to draw those exclusions along reciprocal lines to ensure a role for the negative</w:t>
      </w:r>
    </w:p>
    <w:p w14:paraId="49D279E9" w14:textId="77777777" w:rsidR="00084FFE" w:rsidRPr="006558CB" w:rsidRDefault="00084FFE" w:rsidP="00084FFE">
      <w:pPr>
        <w:pStyle w:val="Heading4"/>
        <w:rPr>
          <w:rFonts w:cs="Calibri"/>
          <w:color w:val="FF0000"/>
        </w:rPr>
      </w:pPr>
      <w:r w:rsidRPr="006558CB">
        <w:rPr>
          <w:rFonts w:cs="Calibri"/>
          <w:color w:val="FF0000"/>
        </w:rPr>
        <w:t xml:space="preserve">They can’t weigh the case—lack of preround prep means their truth claims are untested which you should presume false—they’re also only winning case because we couldn’t engage with it </w:t>
      </w:r>
    </w:p>
    <w:p w14:paraId="31A94CEC" w14:textId="2B07D3D1" w:rsidR="00084FFE" w:rsidRDefault="00084FFE" w:rsidP="00084FFE">
      <w:r>
        <w:br/>
        <w:t xml:space="preserve">they’ll say they disclosed – no – 1. They disclosed like 20 minutes before this round 2. It’s hidden </w:t>
      </w:r>
    </w:p>
    <w:p w14:paraId="6D6FB5A1" w14:textId="77777777" w:rsidR="00084FFE" w:rsidRPr="004E39DF" w:rsidRDefault="00084FFE" w:rsidP="00084FFE">
      <w:pPr>
        <w:pStyle w:val="Heading2"/>
        <w:rPr>
          <w:rFonts w:asciiTheme="minorHAnsi" w:hAnsiTheme="minorHAnsi" w:cstheme="minorHAnsi"/>
        </w:rPr>
      </w:pPr>
      <w:r w:rsidRPr="004E39DF">
        <w:rPr>
          <w:rFonts w:asciiTheme="minorHAnsi" w:hAnsiTheme="minorHAnsi" w:cstheme="minorHAnsi"/>
        </w:rPr>
        <w:t>Case</w:t>
      </w:r>
    </w:p>
    <w:p w14:paraId="7197CB36" w14:textId="77777777" w:rsidR="00084FFE" w:rsidRDefault="00084FFE" w:rsidP="00084FFE">
      <w:pPr>
        <w:pStyle w:val="Heading3"/>
        <w:rPr>
          <w:rFonts w:asciiTheme="minorHAnsi" w:hAnsiTheme="minorHAnsi" w:cstheme="minorHAnsi"/>
        </w:rPr>
      </w:pPr>
      <w:r>
        <w:rPr>
          <w:rFonts w:asciiTheme="minorHAnsi" w:hAnsiTheme="minorHAnsi" w:cstheme="minorHAnsi"/>
        </w:rPr>
        <w:t>1NC -- Framing</w:t>
      </w:r>
    </w:p>
    <w:p w14:paraId="675BBBD8" w14:textId="77777777" w:rsidR="00084FFE" w:rsidRDefault="00084FFE" w:rsidP="00084FFE">
      <w:pPr>
        <w:pStyle w:val="Heading4"/>
      </w:pPr>
      <w:bookmarkStart w:id="2" w:name="_Hlk84686396"/>
      <w:r>
        <w:t>Extinction outweighs</w:t>
      </w:r>
    </w:p>
    <w:p w14:paraId="45423698" w14:textId="77777777" w:rsidR="00084FFE" w:rsidRPr="00822A56" w:rsidRDefault="00084FFE" w:rsidP="00084FFE">
      <w:proofErr w:type="spellStart"/>
      <w:r w:rsidRPr="00822A56">
        <w:rPr>
          <w:rStyle w:val="Style13ptBold"/>
        </w:rPr>
        <w:t>Pummer</w:t>
      </w:r>
      <w:proofErr w:type="spellEnd"/>
      <w:r w:rsidRPr="00822A56">
        <w:rPr>
          <w:rStyle w:val="Style13ptBold"/>
        </w:rPr>
        <w:t xml:space="preserve"> 15</w:t>
      </w:r>
      <w:r w:rsidRPr="00822A56">
        <w:t xml:space="preserve"> [Theron, Junior Research Fellow in Philosophy at St. Anne's College, University of Oxford. “Moral Agreement on Saving the World” Practical Ethics, University of Oxford. May 18, 2015] </w:t>
      </w:r>
      <w:proofErr w:type="spellStart"/>
      <w:r>
        <w:t>brett</w:t>
      </w:r>
      <w:proofErr w:type="spellEnd"/>
    </w:p>
    <w:p w14:paraId="183538FE" w14:textId="77777777" w:rsidR="00084FFE" w:rsidRPr="00070FA0" w:rsidRDefault="00084FFE" w:rsidP="00084FFE">
      <w:pPr>
        <w:rPr>
          <w:rFonts w:cstheme="minorHAnsi"/>
          <w:sz w:val="16"/>
        </w:rPr>
      </w:pPr>
      <w:r w:rsidRPr="00D42878">
        <w:rPr>
          <w:rStyle w:val="StyleUnderline"/>
          <w:rFonts w:cstheme="minorHAnsi"/>
        </w:rPr>
        <w:t xml:space="preserve">There appears to be </w:t>
      </w:r>
      <w:r w:rsidRPr="00CB1835">
        <w:rPr>
          <w:rStyle w:val="StyleUnderline"/>
          <w:rFonts w:cstheme="minorHAnsi"/>
        </w:rPr>
        <w:t xml:space="preserve">lot of disagreement </w:t>
      </w:r>
      <w:r w:rsidRPr="002351E9">
        <w:rPr>
          <w:rStyle w:val="StyleUnderline"/>
          <w:rFonts w:cstheme="minorHAnsi"/>
          <w:highlight w:val="green"/>
        </w:rPr>
        <w:t>in</w:t>
      </w:r>
      <w:r w:rsidRPr="00232727">
        <w:rPr>
          <w:rStyle w:val="StyleUnderline"/>
          <w:rFonts w:cstheme="minorHAnsi"/>
        </w:rPr>
        <w:t xml:space="preserve"> moral </w:t>
      </w:r>
      <w:r w:rsidRPr="002351E9">
        <w:rPr>
          <w:rStyle w:val="StyleUnderline"/>
          <w:rFonts w:cstheme="minorHAnsi"/>
          <w:highlight w:val="green"/>
        </w:rPr>
        <w:t>philosophy</w:t>
      </w:r>
      <w:r w:rsidRPr="00D42878">
        <w:rPr>
          <w:rStyle w:val="StyleUnderline"/>
          <w:rFonts w:cstheme="minorHAnsi"/>
        </w:rPr>
        <w:t xml:space="preserve">. Whether these many apparent </w:t>
      </w:r>
      <w:r w:rsidRPr="002351E9">
        <w:rPr>
          <w:rStyle w:val="StyleUnderline"/>
          <w:rFonts w:cstheme="minorHAnsi"/>
          <w:highlight w:val="green"/>
        </w:rPr>
        <w:t>disagreements are</w:t>
      </w:r>
      <w:r w:rsidRPr="00D42878">
        <w:rPr>
          <w:rStyle w:val="StyleUnderline"/>
          <w:rFonts w:cstheme="minorHAnsi"/>
        </w:rPr>
        <w:t xml:space="preserve"> </w:t>
      </w:r>
      <w:r w:rsidRPr="002351E9">
        <w:rPr>
          <w:rStyle w:val="Emphasis"/>
          <w:highlight w:val="green"/>
        </w:rPr>
        <w:t>deep and irresolvable</w:t>
      </w:r>
      <w:r w:rsidRPr="00D42878">
        <w:rPr>
          <w:rStyle w:val="StyleUnderline"/>
          <w:rFonts w:cstheme="minorHAnsi"/>
        </w:rPr>
        <w:t xml:space="preserve">, I believe there is at least </w:t>
      </w:r>
      <w:r w:rsidRPr="002351E9">
        <w:rPr>
          <w:rStyle w:val="StyleUnderline"/>
          <w:rFonts w:cstheme="minorHAnsi"/>
          <w:highlight w:val="green"/>
        </w:rPr>
        <w:t>one thing</w:t>
      </w:r>
      <w:r w:rsidRPr="00D42878">
        <w:rPr>
          <w:rStyle w:val="StyleUnderline"/>
          <w:rFonts w:cstheme="minorHAnsi"/>
        </w:rPr>
        <w:t xml:space="preserve"> it is reasonable </w:t>
      </w:r>
      <w:r w:rsidRPr="002351E9">
        <w:rPr>
          <w:rStyle w:val="StyleUnderline"/>
          <w:rFonts w:cstheme="minorHAnsi"/>
          <w:highlight w:val="green"/>
        </w:rPr>
        <w:t>to agree on</w:t>
      </w:r>
      <w:r w:rsidRPr="00D42878">
        <w:rPr>
          <w:rStyle w:val="StyleUnderline"/>
          <w:rFonts w:cstheme="minorHAnsi"/>
        </w:rPr>
        <w:t xml:space="preserve"> right now</w:t>
      </w:r>
      <w:r w:rsidRPr="00D42878">
        <w:rPr>
          <w:rFonts w:cstheme="minorHAnsi"/>
          <w:sz w:val="16"/>
        </w:rPr>
        <w:t>, whatever general moral view we adopt</w:t>
      </w:r>
      <w:r w:rsidRPr="00D42878">
        <w:rPr>
          <w:rStyle w:val="StyleUnderline"/>
          <w:rFonts w:cstheme="minorHAnsi"/>
        </w:rPr>
        <w:t xml:space="preserve">: that it </w:t>
      </w:r>
      <w:r w:rsidRPr="002351E9">
        <w:rPr>
          <w:rStyle w:val="StyleUnderline"/>
          <w:rFonts w:cstheme="minorHAnsi"/>
          <w:highlight w:val="green"/>
        </w:rPr>
        <w:t>is</w:t>
      </w:r>
      <w:r w:rsidRPr="00D42878">
        <w:rPr>
          <w:rStyle w:val="StyleUnderline"/>
          <w:rFonts w:cstheme="minorHAnsi"/>
        </w:rPr>
        <w:t xml:space="preserve"> very important to reduce the risk that all intelligent beings on this planet are eliminated by an enormous catastrophe, such as a nuclear war.</w:t>
      </w:r>
      <w:r w:rsidRPr="00D42878">
        <w:rPr>
          <w:rFonts w:cstheme="minorHAnsi"/>
          <w:sz w:val="16"/>
        </w:rPr>
        <w:t xml:space="preserve"> How we might in fact try to reduce such existential risks is discussed elsewhere. My claim here is only that </w:t>
      </w:r>
      <w:r w:rsidRPr="00D42878">
        <w:rPr>
          <w:rStyle w:val="StyleUnderline"/>
          <w:rFonts w:cstheme="minorHAnsi"/>
        </w:rPr>
        <w:t xml:space="preserve">we – </w:t>
      </w:r>
      <w:r w:rsidRPr="00D42878">
        <w:rPr>
          <w:rStyle w:val="Emphasis"/>
        </w:rPr>
        <w:t>whether we’re consequentialists, deontologists, or virtue ethicists</w:t>
      </w:r>
      <w:r w:rsidRPr="00D42878">
        <w:rPr>
          <w:rStyle w:val="StyleUnderline"/>
          <w:rFonts w:cstheme="minorHAnsi"/>
        </w:rPr>
        <w:t xml:space="preserve"> – should all agree that </w:t>
      </w:r>
      <w:r w:rsidRPr="00D42878">
        <w:rPr>
          <w:rStyle w:val="Emphasis"/>
        </w:rPr>
        <w:t>we should try to save the world</w:t>
      </w:r>
      <w:r w:rsidRPr="00D42878">
        <w:rPr>
          <w:rStyle w:val="StyleUnderline"/>
          <w:rFonts w:cstheme="minorHAnsi"/>
        </w:rPr>
        <w:t xml:space="preserve">. </w:t>
      </w:r>
      <w:r w:rsidRPr="00D42878">
        <w:rPr>
          <w:rFonts w:cstheme="minorHAnsi"/>
          <w:sz w:val="16"/>
        </w:rPr>
        <w:t xml:space="preserve">According to consequentialism, we should maximize the good, where this is taken to be the goodness, from an impartial perspective, of outcomes. </w:t>
      </w:r>
      <w:r w:rsidRPr="00D42878">
        <w:rPr>
          <w:rStyle w:val="StyleUnderline"/>
          <w:rFonts w:cstheme="minorHAnsi"/>
        </w:rPr>
        <w:t>Clearly one thing that makes an outcome good is that the people in it are doing well. There is little disagreement here.</w:t>
      </w:r>
      <w:r w:rsidRPr="00D42878">
        <w:rPr>
          <w:rStyle w:val="Style13ptBold"/>
          <w:sz w:val="16"/>
        </w:rPr>
        <w:t xml:space="preserve"> </w:t>
      </w:r>
      <w:r w:rsidRPr="00D42878">
        <w:rPr>
          <w:sz w:val="16"/>
          <w:szCs w:val="16"/>
        </w:rPr>
        <w:t>If the happiness or well-being of possible future people is just as important as that of people who already exist, and if they would have good lives, it is not hard to see how</w:t>
      </w:r>
      <w:r w:rsidRPr="00D42878">
        <w:rPr>
          <w:rStyle w:val="Style13ptBold"/>
          <w:sz w:val="10"/>
          <w:szCs w:val="16"/>
        </w:rPr>
        <w:t xml:space="preserve"> </w:t>
      </w:r>
      <w:r w:rsidRPr="002351E9">
        <w:rPr>
          <w:rStyle w:val="StyleUnderline"/>
          <w:highlight w:val="green"/>
        </w:rPr>
        <w:t>reducing existential risk</w:t>
      </w:r>
      <w:r w:rsidRPr="00D42878">
        <w:rPr>
          <w:rStyle w:val="StyleUnderline"/>
        </w:rPr>
        <w:t xml:space="preserve"> is easily the most important thing in the whole world.</w:t>
      </w:r>
      <w:r w:rsidRPr="00D42878">
        <w:rPr>
          <w:rStyle w:val="Style13ptBold"/>
          <w:sz w:val="16"/>
        </w:rPr>
        <w:t xml:space="preserve"> </w:t>
      </w:r>
      <w:r w:rsidRPr="00D42878">
        <w:rPr>
          <w:sz w:val="16"/>
          <w:szCs w:val="16"/>
        </w:rPr>
        <w:t xml:space="preserve">This is for the familiar reason that there are so many people who could exist in the future – </w:t>
      </w:r>
      <w:r w:rsidRPr="002351E9">
        <w:rPr>
          <w:rStyle w:val="StyleUnderline"/>
          <w:highlight w:val="green"/>
        </w:rPr>
        <w:t>there are trillions upon trillions</w:t>
      </w:r>
      <w:r w:rsidRPr="00D42878">
        <w:rPr>
          <w:rStyle w:val="StyleUnderline"/>
        </w:rPr>
        <w:t xml:space="preserve">… upon trillions. There are so </w:t>
      </w:r>
      <w:r w:rsidRPr="00A44B53">
        <w:rPr>
          <w:rStyle w:val="StyleUnderline"/>
        </w:rPr>
        <w:t xml:space="preserve">many </w:t>
      </w:r>
      <w:r w:rsidRPr="002351E9">
        <w:rPr>
          <w:rStyle w:val="StyleUnderline"/>
          <w:highlight w:val="green"/>
        </w:rPr>
        <w:t>possible future people</w:t>
      </w:r>
      <w:r w:rsidRPr="00D42878">
        <w:rPr>
          <w:rStyle w:val="Style13ptBold"/>
          <w:sz w:val="16"/>
        </w:rPr>
        <w:t xml:space="preserve"> </w:t>
      </w:r>
      <w:r w:rsidRPr="00D42878">
        <w:rPr>
          <w:sz w:val="16"/>
          <w:szCs w:val="16"/>
        </w:rPr>
        <w:t xml:space="preserve">that reducing existential risk is arguably the most important thing </w:t>
      </w:r>
      <w:r w:rsidRPr="00A44B53">
        <w:rPr>
          <w:sz w:val="16"/>
          <w:szCs w:val="16"/>
        </w:rPr>
        <w:t>in the world,</w:t>
      </w:r>
      <w:r w:rsidRPr="00A44B53">
        <w:rPr>
          <w:rStyle w:val="Style13ptBold"/>
          <w:sz w:val="10"/>
          <w:szCs w:val="16"/>
        </w:rPr>
        <w:t xml:space="preserve"> </w:t>
      </w:r>
      <w:r w:rsidRPr="00A44B53">
        <w:rPr>
          <w:rStyle w:val="StyleUnderline"/>
        </w:rPr>
        <w:t>even if</w:t>
      </w:r>
      <w:r w:rsidRPr="00A44B53">
        <w:rPr>
          <w:rStyle w:val="Style13ptBold"/>
          <w:sz w:val="16"/>
        </w:rPr>
        <w:t xml:space="preserve"> </w:t>
      </w:r>
      <w:r w:rsidRPr="00A44B53">
        <w:rPr>
          <w:rStyle w:val="StyleUnderline"/>
        </w:rPr>
        <w:t>the well-being of these possible people were given only 0.001% as much weight as that of existing people</w:t>
      </w:r>
      <w:r w:rsidRPr="00A44B53">
        <w:rPr>
          <w:rStyle w:val="Style13ptBold"/>
          <w:sz w:val="16"/>
        </w:rPr>
        <w:t>.</w:t>
      </w:r>
      <w:r w:rsidRPr="00A44B53">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w:t>
      </w:r>
      <w:r w:rsidRPr="00A44B53">
        <w:rPr>
          <w:sz w:val="16"/>
        </w:rPr>
        <w:t>per, this case is strengthened by the</w:t>
      </w:r>
      <w:r w:rsidRPr="00D42878">
        <w:rPr>
          <w:sz w:val="16"/>
        </w:rPr>
        <w:t xml:space="preserve"> fact that there’s a good chance that many existing people will, with the aid of life-extension technology, live very long and very </w:t>
      </w:r>
      <w:proofErr w:type="gramStart"/>
      <w:r w:rsidRPr="00D42878">
        <w:rPr>
          <w:sz w:val="16"/>
        </w:rPr>
        <w:t>high quality</w:t>
      </w:r>
      <w:proofErr w:type="gramEnd"/>
      <w:r w:rsidRPr="00D42878">
        <w:rPr>
          <w:sz w:val="16"/>
        </w:rPr>
        <w:t xml:space="preserve"> lives. You might think what I have just argued applies to consequentialists only. </w:t>
      </w:r>
      <w:r w:rsidRPr="00D42878">
        <w:rPr>
          <w:rStyle w:val="StyleUnderline"/>
        </w:rPr>
        <w:t xml:space="preserve">There is a tendency </w:t>
      </w:r>
      <w:r w:rsidRPr="002351E9">
        <w:rPr>
          <w:rStyle w:val="StyleUnderline"/>
          <w:highlight w:val="green"/>
        </w:rPr>
        <w:t>to assume</w:t>
      </w:r>
      <w:r w:rsidRPr="00D42878">
        <w:rPr>
          <w:rStyle w:val="StyleUnderline"/>
        </w:rPr>
        <w:t xml:space="preserve"> that, if an argument appeals to consequentialist considerations</w:t>
      </w:r>
      <w:r w:rsidRPr="00D42878">
        <w:rPr>
          <w:sz w:val="16"/>
        </w:rPr>
        <w:t xml:space="preserve"> (the </w:t>
      </w:r>
      <w:r w:rsidRPr="00D42878">
        <w:rPr>
          <w:rStyle w:val="StyleUnderline"/>
        </w:rPr>
        <w:t>goodness of outcomes</w:t>
      </w:r>
      <w:r w:rsidRPr="00D42878">
        <w:rPr>
          <w:sz w:val="16"/>
        </w:rPr>
        <w:t xml:space="preserve">), </w:t>
      </w:r>
      <w:r w:rsidRPr="002351E9">
        <w:rPr>
          <w:rStyle w:val="StyleUnderline"/>
          <w:highlight w:val="green"/>
        </w:rPr>
        <w:t>it is irrelevant to non-consequentialists</w:t>
      </w:r>
      <w:r w:rsidRPr="00D42878">
        <w:rPr>
          <w:sz w:val="16"/>
        </w:rPr>
        <w:t xml:space="preserve">. But </w:t>
      </w:r>
      <w:r w:rsidRPr="00D42878">
        <w:rPr>
          <w:rStyle w:val="Emphasis"/>
        </w:rPr>
        <w:t xml:space="preserve">that </w:t>
      </w:r>
      <w:r w:rsidRPr="002351E9">
        <w:rPr>
          <w:rStyle w:val="Emphasis"/>
          <w:highlight w:val="green"/>
        </w:rPr>
        <w:t>is a huge mistake</w:t>
      </w:r>
      <w:r w:rsidRPr="00D42878">
        <w:rPr>
          <w:sz w:val="16"/>
        </w:rPr>
        <w:t xml:space="preserve">. </w:t>
      </w:r>
      <w:r w:rsidRPr="002351E9">
        <w:rPr>
          <w:rStyle w:val="StyleUnderline"/>
          <w:highlight w:val="green"/>
        </w:rPr>
        <w:t>Non-consequentialism is the view</w:t>
      </w:r>
      <w:r w:rsidRPr="00D42878">
        <w:rPr>
          <w:rStyle w:val="StyleUnderline"/>
        </w:rPr>
        <w:t xml:space="preserve"> that </w:t>
      </w:r>
      <w:r w:rsidRPr="002351E9">
        <w:rPr>
          <w:rStyle w:val="StyleUnderline"/>
          <w:highlight w:val="green"/>
        </w:rPr>
        <w:t>there’s more that determines rightness than</w:t>
      </w:r>
      <w:r w:rsidRPr="00D42878">
        <w:rPr>
          <w:sz w:val="16"/>
        </w:rPr>
        <w:t xml:space="preserve"> the goodness of </w:t>
      </w:r>
      <w:r w:rsidRPr="002351E9">
        <w:rPr>
          <w:rStyle w:val="StyleUnderline"/>
          <w:highlight w:val="green"/>
        </w:rPr>
        <w:t>consequences</w:t>
      </w:r>
      <w:r w:rsidRPr="00D42878">
        <w:rPr>
          <w:sz w:val="16"/>
        </w:rPr>
        <w:t xml:space="preserve"> or outcomes; </w:t>
      </w:r>
      <w:r w:rsidRPr="00D42878">
        <w:rPr>
          <w:rStyle w:val="StyleUnderline"/>
        </w:rPr>
        <w:t xml:space="preserve">it is </w:t>
      </w:r>
      <w:r w:rsidRPr="002351E9">
        <w:rPr>
          <w:rStyle w:val="StyleUnderline"/>
          <w:highlight w:val="green"/>
        </w:rPr>
        <w:t>not</w:t>
      </w:r>
      <w:r w:rsidRPr="00D42878">
        <w:rPr>
          <w:rStyle w:val="StyleUnderline"/>
        </w:rPr>
        <w:t xml:space="preserve"> the view </w:t>
      </w:r>
      <w:r w:rsidRPr="002351E9">
        <w:rPr>
          <w:rStyle w:val="StyleUnderline"/>
          <w:highlight w:val="green"/>
        </w:rPr>
        <w:t>that the latter don’t matter</w:t>
      </w:r>
      <w:r w:rsidRPr="00D42878">
        <w:rPr>
          <w:sz w:val="16"/>
        </w:rPr>
        <w:t>. Even John Rawls wrote, “</w:t>
      </w:r>
      <w:r w:rsidRPr="00100975">
        <w:rPr>
          <w:rStyle w:val="StyleUnderline"/>
        </w:rPr>
        <w:t>All ethical doctrines</w:t>
      </w:r>
      <w:r w:rsidRPr="00D42878">
        <w:rPr>
          <w:sz w:val="16"/>
        </w:rPr>
        <w:t xml:space="preserve"> worth our attention </w:t>
      </w:r>
      <w:r w:rsidRPr="00100975">
        <w:rPr>
          <w:rStyle w:val="StyleUnderline"/>
        </w:rPr>
        <w:t>take consequences into account in judging rightness</w:t>
      </w:r>
      <w:r w:rsidRPr="00D42878">
        <w:rPr>
          <w:sz w:val="16"/>
        </w:rPr>
        <w:t xml:space="preserve">. One which did not would simply be irrational, crazy.” </w:t>
      </w:r>
      <w:r w:rsidRPr="00100975">
        <w:rPr>
          <w:rStyle w:val="StyleUnderline"/>
        </w:rPr>
        <w:t>Minimally plausible versions of deontology</w:t>
      </w:r>
      <w:r w:rsidRPr="00D42878">
        <w:rPr>
          <w:sz w:val="16"/>
        </w:rPr>
        <w:t xml:space="preserve"> and virtue ethics </w:t>
      </w:r>
      <w:r w:rsidRPr="00100975">
        <w:rPr>
          <w:rStyle w:val="StyleUnderline"/>
        </w:rPr>
        <w:t>must be concerned in part with promoting the good, from an impartial point of view</w:t>
      </w:r>
      <w:r w:rsidRPr="00D42878">
        <w:rPr>
          <w:sz w:val="16"/>
        </w:rPr>
        <w:t>.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w:t>
      </w:r>
      <w:r w:rsidRPr="00D42878">
        <w:rPr>
          <w:rFonts w:cstheme="minorHAnsi"/>
          <w:sz w:val="16"/>
        </w:rPr>
        <w:t xml:space="preserve"> morally irrelevant, we may nonetheless have very strong reasons to reduce existential risk. </w:t>
      </w:r>
      <w:r w:rsidRPr="00D42878">
        <w:rPr>
          <w:rStyle w:val="StyleUnderline"/>
          <w:rFonts w:cstheme="minorHAnsi"/>
        </w:rPr>
        <w:t>Even egoism, the view that each agent should maximize her own good, might imply strong reasons to reduce existential risk.</w:t>
      </w:r>
      <w:r w:rsidRPr="00D42878">
        <w:rPr>
          <w:rFonts w:cstheme="minorHAnsi"/>
          <w:sz w:val="16"/>
        </w:rPr>
        <w:t xml:space="preserve"> It will depend, among other things, on what one’s own good </w:t>
      </w:r>
      <w:proofErr w:type="gramStart"/>
      <w:r w:rsidRPr="00D42878">
        <w:rPr>
          <w:rFonts w:cstheme="minorHAnsi"/>
          <w:sz w:val="16"/>
        </w:rPr>
        <w:t>consists</w:t>
      </w:r>
      <w:proofErr w:type="gramEnd"/>
      <w:r w:rsidRPr="00D42878">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42878">
        <w:rPr>
          <w:rFonts w:cstheme="minorHAnsi"/>
          <w:sz w:val="16"/>
        </w:rPr>
        <w:t>actually desires</w:t>
      </w:r>
      <w:proofErr w:type="gramEnd"/>
      <w:r w:rsidRPr="00D42878">
        <w:rPr>
          <w:rFonts w:cstheme="minorHAnsi"/>
          <w:sz w:val="16"/>
        </w:rPr>
        <w:t xml:space="preserve"> to do that act). </w:t>
      </w:r>
      <w:r w:rsidRPr="00D42878">
        <w:rPr>
          <w:rStyle w:val="StyleUnderline"/>
          <w:rFonts w:cstheme="minorHAnsi"/>
        </w:rPr>
        <w:t>To be minimally plausible, egoism will need to be paired with a more sophisticated account of well-being.</w:t>
      </w:r>
      <w:r w:rsidRPr="00D42878">
        <w:rPr>
          <w:rFonts w:cstheme="minorHAnsi"/>
          <w:sz w:val="16"/>
        </w:rPr>
        <w:t xml:space="preserve"> To see this, it is enough to consider, as Plato did, the possibility of a ring of invisibility – </w:t>
      </w:r>
      <w:r w:rsidRPr="00D42878">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42878">
        <w:rPr>
          <w:rFonts w:cstheme="minorHAnsi"/>
          <w:sz w:val="16"/>
        </w:rPr>
        <w:t xml:space="preserve">, in some robust way, where this would to a significant extent be a function of other-regarding concerns (see chapter 12 of this classic intro to ethics). But </w:t>
      </w:r>
      <w:r w:rsidRPr="00D42878">
        <w:rPr>
          <w:rStyle w:val="StyleUnderline"/>
          <w:rFonts w:cstheme="minorHAnsi"/>
        </w:rPr>
        <w:t>once these elements are included, we can (roughly, as above) argue that this sort of egoism will imply strong reasons to reduce existential risk.</w:t>
      </w:r>
      <w:r w:rsidRPr="00D42878">
        <w:rPr>
          <w:rFonts w:cstheme="minorHAnsi"/>
          <w:sz w:val="16"/>
        </w:rPr>
        <w:t xml:space="preserve"> Add to </w:t>
      </w:r>
      <w:proofErr w:type="gramStart"/>
      <w:r w:rsidRPr="00D42878">
        <w:rPr>
          <w:rFonts w:cstheme="minorHAnsi"/>
          <w:sz w:val="16"/>
        </w:rPr>
        <w:t>all of</w:t>
      </w:r>
      <w:proofErr w:type="gramEnd"/>
      <w:r w:rsidRPr="00D42878">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w:t>
      </w:r>
      <w:r w:rsidRPr="00317E8C">
        <w:rPr>
          <w:rFonts w:cstheme="minorHAnsi"/>
          <w:sz w:val="16"/>
        </w:rPr>
        <w:t xml:space="preserve">being if (say) a year after my death the world came to an end. So obviously if Scheffler were right I’d have very strong reason to reduce existential risk. </w:t>
      </w:r>
      <w:r w:rsidRPr="002351E9">
        <w:rPr>
          <w:rStyle w:val="Emphasis"/>
          <w:rFonts w:cstheme="minorHAnsi"/>
          <w:highlight w:val="green"/>
        </w:rPr>
        <w:t xml:space="preserve">We should also </w:t>
      </w:r>
      <w:proofErr w:type="gramStart"/>
      <w:r w:rsidRPr="002351E9">
        <w:rPr>
          <w:rStyle w:val="Emphasis"/>
          <w:rFonts w:cstheme="minorHAnsi"/>
          <w:highlight w:val="green"/>
        </w:rPr>
        <w:t>take into account</w:t>
      </w:r>
      <w:proofErr w:type="gramEnd"/>
      <w:r w:rsidRPr="002351E9">
        <w:rPr>
          <w:rStyle w:val="Emphasis"/>
          <w:rFonts w:cstheme="minorHAnsi"/>
          <w:highlight w:val="green"/>
        </w:rPr>
        <w:t xml:space="preserve"> moral uncertainty</w:t>
      </w:r>
      <w:r w:rsidRPr="00317E8C">
        <w:rPr>
          <w:rStyle w:val="Emphasis"/>
          <w:rFonts w:cstheme="minorHAnsi"/>
        </w:rPr>
        <w:t>.</w:t>
      </w:r>
      <w:r w:rsidRPr="00317E8C">
        <w:rPr>
          <w:rFonts w:cstheme="minorHAnsi"/>
          <w:sz w:val="16"/>
        </w:rPr>
        <w:t xml:space="preserve"> </w:t>
      </w:r>
      <w:r w:rsidRPr="00317E8C">
        <w:rPr>
          <w:rStyle w:val="StyleUnderline"/>
          <w:rFonts w:cstheme="minorHAnsi"/>
        </w:rPr>
        <w:t xml:space="preserve">What is it reasonable for one to do, </w:t>
      </w:r>
      <w:r w:rsidRPr="002351E9">
        <w:rPr>
          <w:rStyle w:val="StyleUnderline"/>
          <w:rFonts w:cstheme="minorHAnsi"/>
          <w:highlight w:val="green"/>
        </w:rPr>
        <w:t>when one is uncertain</w:t>
      </w:r>
      <w:r w:rsidRPr="00317E8C">
        <w:rPr>
          <w:rStyle w:val="StyleUnderline"/>
          <w:rFonts w:cstheme="minorHAnsi"/>
        </w:rPr>
        <w:t xml:space="preserve"> not (only) about the empirical facts, but also </w:t>
      </w:r>
      <w:r w:rsidRPr="002351E9">
        <w:rPr>
          <w:rStyle w:val="StyleUnderline"/>
          <w:rFonts w:cstheme="minorHAnsi"/>
          <w:highlight w:val="green"/>
        </w:rPr>
        <w:t>about</w:t>
      </w:r>
      <w:r w:rsidRPr="00317E8C">
        <w:rPr>
          <w:rStyle w:val="StyleUnderline"/>
          <w:rFonts w:cstheme="minorHAnsi"/>
        </w:rPr>
        <w:t xml:space="preserve"> the </w:t>
      </w:r>
      <w:r w:rsidRPr="002351E9">
        <w:rPr>
          <w:rStyle w:val="StyleUnderline"/>
          <w:rFonts w:cstheme="minorHAnsi"/>
          <w:highlight w:val="green"/>
        </w:rPr>
        <w:t>moral facts</w:t>
      </w:r>
      <w:r w:rsidRPr="00317E8C">
        <w:rPr>
          <w:rStyle w:val="StyleUnderline"/>
          <w:rFonts w:cstheme="minorHAnsi"/>
        </w:rPr>
        <w:t>?</w:t>
      </w:r>
      <w:r w:rsidRPr="00317E8C">
        <w:rPr>
          <w:rFonts w:cstheme="minorHAnsi"/>
          <w:sz w:val="16"/>
        </w:rPr>
        <w:t xml:space="preserve"> I’ve just argued that </w:t>
      </w:r>
      <w:r w:rsidRPr="00317E8C">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317E8C">
        <w:rPr>
          <w:rFonts w:cstheme="minorHAnsi"/>
          <w:sz w:val="16"/>
        </w:rPr>
        <w:t xml:space="preserve"> But </w:t>
      </w:r>
      <w:r w:rsidRPr="00317E8C">
        <w:rPr>
          <w:rStyle w:val="StyleUnderline"/>
          <w:rFonts w:cstheme="minorHAnsi"/>
        </w:rPr>
        <w:t>even those (hedonistic egoists) who disagree</w:t>
      </w:r>
      <w:r w:rsidRPr="00D42878">
        <w:rPr>
          <w:rStyle w:val="StyleUnderline"/>
          <w:rFonts w:cstheme="minorHAnsi"/>
        </w:rPr>
        <w:t xml:space="preserve"> should have a significant level of confidence that they are mistaken, and that one of the above views is correct. </w:t>
      </w:r>
      <w:r w:rsidRPr="00317E8C">
        <w:rPr>
          <w:rStyle w:val="StyleUnderline"/>
          <w:rFonts w:cstheme="minorHAnsi"/>
        </w:rPr>
        <w:t xml:space="preserve">Even if they were 90% sure that their view is the correct one </w:t>
      </w:r>
      <w:r w:rsidRPr="00317E8C">
        <w:rPr>
          <w:rFonts w:cstheme="minorHAnsi"/>
          <w:sz w:val="16"/>
        </w:rPr>
        <w:t xml:space="preserve">(and 10% sure that one of these other ones is correct), </w:t>
      </w:r>
      <w:r w:rsidRPr="00317E8C">
        <w:rPr>
          <w:rStyle w:val="StyleUnderline"/>
          <w:rFonts w:cstheme="minorHAnsi"/>
        </w:rPr>
        <w:t>they</w:t>
      </w:r>
      <w:r w:rsidRPr="00D42878">
        <w:rPr>
          <w:rStyle w:val="StyleUnderline"/>
          <w:rFonts w:cstheme="minorHAnsi"/>
        </w:rPr>
        <w:t xml:space="preserve"> would have </w:t>
      </w:r>
      <w:proofErr w:type="gramStart"/>
      <w:r w:rsidRPr="00D42878">
        <w:rPr>
          <w:rStyle w:val="StyleUnderline"/>
          <w:rFonts w:cstheme="minorHAnsi"/>
        </w:rPr>
        <w:t>pretty strong</w:t>
      </w:r>
      <w:proofErr w:type="gramEnd"/>
      <w:r w:rsidRPr="00D42878">
        <w:rPr>
          <w:rStyle w:val="StyleUnderline"/>
          <w:rFonts w:cstheme="minorHAnsi"/>
        </w:rPr>
        <w:t xml:space="preserve"> reason, from the standpoint of moral uncertainty, to reduce existential risk.</w:t>
      </w:r>
      <w:r w:rsidRPr="00D42878">
        <w:rPr>
          <w:rStyle w:val="Style13ptBold"/>
          <w:sz w:val="16"/>
        </w:rPr>
        <w:t xml:space="preserve"> </w:t>
      </w:r>
      <w:r w:rsidRPr="00100975">
        <w:rPr>
          <w:sz w:val="16"/>
          <w:szCs w:val="16"/>
        </w:rPr>
        <w:t xml:space="preserve">Perhaps most disturbingly still, </w:t>
      </w:r>
      <w:r w:rsidRPr="002351E9">
        <w:rPr>
          <w:rStyle w:val="StyleUnderline"/>
          <w:highlight w:val="green"/>
        </w:rPr>
        <w:t>even if we are only 1% sure</w:t>
      </w:r>
      <w:r w:rsidRPr="00100975">
        <w:rPr>
          <w:sz w:val="16"/>
          <w:szCs w:val="16"/>
        </w:rPr>
        <w:t xml:space="preserve"> that the </w:t>
      </w:r>
      <w:r w:rsidRPr="002351E9">
        <w:rPr>
          <w:rStyle w:val="StyleUnderline"/>
          <w:highlight w:val="green"/>
        </w:rPr>
        <w:t>well-being</w:t>
      </w:r>
      <w:r w:rsidRPr="00100975">
        <w:rPr>
          <w:rStyle w:val="StyleUnderline"/>
        </w:rPr>
        <w:t xml:space="preserve"> of</w:t>
      </w:r>
      <w:r w:rsidRPr="00100975">
        <w:rPr>
          <w:sz w:val="16"/>
          <w:szCs w:val="16"/>
        </w:rPr>
        <w:t xml:space="preserve"> possible </w:t>
      </w:r>
      <w:r w:rsidRPr="00100975">
        <w:rPr>
          <w:rStyle w:val="StyleUnderline"/>
        </w:rPr>
        <w:t xml:space="preserve">future people </w:t>
      </w:r>
      <w:r w:rsidRPr="002351E9">
        <w:rPr>
          <w:rStyle w:val="StyleUnderline"/>
          <w:highlight w:val="green"/>
        </w:rPr>
        <w:t>matters</w:t>
      </w:r>
      <w:r w:rsidRPr="00100975">
        <w:rPr>
          <w:sz w:val="16"/>
          <w:szCs w:val="16"/>
        </w:rPr>
        <w:t xml:space="preserve">, it is at least arguable that, </w:t>
      </w:r>
      <w:r w:rsidRPr="002351E9">
        <w:rPr>
          <w:rStyle w:val="StyleUnderline"/>
          <w:highlight w:val="green"/>
        </w:rPr>
        <w:t>from the standpoint of</w:t>
      </w:r>
      <w:r w:rsidRPr="00100975">
        <w:rPr>
          <w:rStyle w:val="StyleUnderline"/>
        </w:rPr>
        <w:t xml:space="preserve"> </w:t>
      </w:r>
      <w:r w:rsidRPr="002351E9">
        <w:rPr>
          <w:rStyle w:val="Emphasis"/>
          <w:highlight w:val="green"/>
        </w:rPr>
        <w:t>moral uncertainty</w:t>
      </w:r>
      <w:r w:rsidRPr="00100975">
        <w:rPr>
          <w:rStyle w:val="StyleUnderline"/>
        </w:rPr>
        <w:t xml:space="preserve">, </w:t>
      </w:r>
      <w:r w:rsidRPr="002351E9">
        <w:rPr>
          <w:rStyle w:val="StyleUnderline"/>
          <w:highlight w:val="green"/>
        </w:rPr>
        <w:t>reducing existential risk is</w:t>
      </w:r>
      <w:r w:rsidRPr="00100975">
        <w:rPr>
          <w:rStyle w:val="StyleUnderline"/>
        </w:rPr>
        <w:t xml:space="preserve"> the </w:t>
      </w:r>
      <w:r w:rsidRPr="002351E9">
        <w:rPr>
          <w:rStyle w:val="StyleUnderline"/>
          <w:highlight w:val="green"/>
        </w:rPr>
        <w:t>most important</w:t>
      </w:r>
      <w:r w:rsidRPr="00100975">
        <w:rPr>
          <w:rStyle w:val="StyleUnderline"/>
        </w:rPr>
        <w:t xml:space="preserve"> thing in the world</w:t>
      </w:r>
      <w:r w:rsidRPr="00100975">
        <w:rPr>
          <w:sz w:val="16"/>
          <w:szCs w:val="16"/>
        </w:rPr>
        <w:t>.</w:t>
      </w:r>
      <w:r w:rsidRPr="00100975">
        <w:rPr>
          <w:rStyle w:val="Style13ptBold"/>
          <w:sz w:val="10"/>
          <w:szCs w:val="16"/>
        </w:rPr>
        <w:t xml:space="preserve"> </w:t>
      </w:r>
      <w:r w:rsidRPr="00D42878">
        <w:rPr>
          <w:rFonts w:cstheme="minorHAnsi"/>
          <w:sz w:val="16"/>
        </w:rPr>
        <w:t xml:space="preserve">Again, this is largely </w:t>
      </w:r>
      <w:proofErr w:type="gramStart"/>
      <w:r w:rsidRPr="00D42878">
        <w:rPr>
          <w:rFonts w:cstheme="minorHAnsi"/>
          <w:sz w:val="16"/>
        </w:rPr>
        <w:t>for the reason that</w:t>
      </w:r>
      <w:proofErr w:type="gramEnd"/>
      <w:r w:rsidRPr="00D42878">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42878">
        <w:rPr>
          <w:rStyle w:val="StyleUnderline"/>
          <w:rFonts w:cstheme="minorHAnsi"/>
        </w:rPr>
        <w:t xml:space="preserve">It is enough for my claim that </w:t>
      </w:r>
      <w:r w:rsidRPr="00100975">
        <w:rPr>
          <w:rStyle w:val="StyleUnderline"/>
          <w:rFonts w:cstheme="minorHAnsi"/>
        </w:rPr>
        <w:t>there is moral agreement in the relevant sense if</w:t>
      </w:r>
      <w:r w:rsidRPr="00100975">
        <w:rPr>
          <w:rFonts w:cstheme="minorHAnsi"/>
          <w:sz w:val="16"/>
        </w:rPr>
        <w:t xml:space="preserve">, at least given certain empirical claims about what future lives would most likely be like, </w:t>
      </w:r>
      <w:r w:rsidRPr="00100975">
        <w:rPr>
          <w:rStyle w:val="Emphasis"/>
          <w:rFonts w:cstheme="minorHAnsi"/>
        </w:rPr>
        <w:t>all minimally plausible moral views would converge on the conclusion that we should try to save the world</w:t>
      </w:r>
      <w:r w:rsidRPr="00100975">
        <w:rPr>
          <w:rStyle w:val="StyleUnderline"/>
          <w:rFonts w:cstheme="minorHAnsi"/>
        </w:rPr>
        <w:t>.</w:t>
      </w:r>
      <w:r w:rsidRPr="00100975">
        <w:rPr>
          <w:rFonts w:cstheme="minorHAnsi"/>
          <w:sz w:val="16"/>
        </w:rPr>
        <w:t xml:space="preserve"> While there are some non-crazy </w:t>
      </w:r>
      <w:r w:rsidRPr="00100975">
        <w:rPr>
          <w:rStyle w:val="StyleUnderline"/>
          <w:rFonts w:cstheme="minorHAnsi"/>
        </w:rPr>
        <w:t>views that place significantly greater moral weight on avoiding suffering</w:t>
      </w:r>
      <w:r w:rsidRPr="00D42878">
        <w:rPr>
          <w:rStyle w:val="StyleUnderline"/>
          <w:rFonts w:cstheme="minorHAnsi"/>
        </w:rPr>
        <w:t xml:space="preserve"> than on promoting happiness</w:t>
      </w:r>
      <w:r w:rsidRPr="00D42878">
        <w:rPr>
          <w:rFonts w:cstheme="minorHAnsi"/>
          <w:sz w:val="16"/>
        </w:rPr>
        <w:t xml:space="preserve">, for reasons others have offered (and for independent reasons I won’t get into here unless requested to), they nonetheless </w:t>
      </w:r>
      <w:r w:rsidRPr="00D42878">
        <w:rPr>
          <w:rStyle w:val="StyleUnderline"/>
          <w:rFonts w:cstheme="minorHAnsi"/>
        </w:rPr>
        <w:t xml:space="preserve">seem to be </w:t>
      </w:r>
      <w:proofErr w:type="gramStart"/>
      <w:r w:rsidRPr="00D42878">
        <w:rPr>
          <w:rStyle w:val="StyleUnderline"/>
          <w:rFonts w:cstheme="minorHAnsi"/>
        </w:rPr>
        <w:t>fairly implausible</w:t>
      </w:r>
      <w:proofErr w:type="gramEnd"/>
      <w:r w:rsidRPr="00D42878">
        <w:rPr>
          <w:rStyle w:val="StyleUnderline"/>
          <w:rFonts w:cstheme="minorHAnsi"/>
        </w:rPr>
        <w:t xml:space="preserve"> views.</w:t>
      </w:r>
      <w:r w:rsidRPr="00D42878">
        <w:rPr>
          <w:rFonts w:cstheme="minorHAnsi"/>
          <w:sz w:val="16"/>
        </w:rPr>
        <w:t xml:space="preserve"> And </w:t>
      </w:r>
      <w:r w:rsidRPr="00D42878">
        <w:rPr>
          <w:rStyle w:val="StyleUnderline"/>
          <w:rFonts w:cstheme="minorHAnsi"/>
        </w:rPr>
        <w:t xml:space="preserve">even if things did not go well for our ancestors, I am optimistic that they will overall go fantastically well for our </w:t>
      </w:r>
      <w:proofErr w:type="gramStart"/>
      <w:r w:rsidRPr="00D42878">
        <w:rPr>
          <w:rStyle w:val="StyleUnderline"/>
          <w:rFonts w:cstheme="minorHAnsi"/>
        </w:rPr>
        <w:t>descendants, if</w:t>
      </w:r>
      <w:proofErr w:type="gramEnd"/>
      <w:r w:rsidRPr="00D42878">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D42878">
        <w:rPr>
          <w:rFonts w:cstheme="minorHAnsi"/>
          <w:sz w:val="16"/>
        </w:rPr>
        <w:t xml:space="preserve"> Derek Parfit, whose work has emphasized future generations as well as agreement in ethics, described our situation clearly and accurately: “We live during the hinge of history. </w:t>
      </w:r>
      <w:r w:rsidRPr="00100975">
        <w:rPr>
          <w:rStyle w:val="StyleUnderline"/>
          <w:rFonts w:cstheme="minorHAnsi"/>
        </w:rPr>
        <w:t>Given</w:t>
      </w:r>
      <w:r w:rsidRPr="00D42878">
        <w:rPr>
          <w:rStyle w:val="StyleUnderline"/>
          <w:rFonts w:cstheme="minorHAnsi"/>
        </w:rPr>
        <w:t xml:space="preserve"> the scientific and technological discoveries of the last two centuries, the world has never changed as fast. </w:t>
      </w:r>
      <w:r w:rsidRPr="00D42878">
        <w:rPr>
          <w:rFonts w:cstheme="minorHAnsi"/>
          <w:sz w:val="16"/>
        </w:rPr>
        <w:t xml:space="preserve">We shall soon have even greater powers to transform, not only our surroundings, but ourselves and our successors. </w:t>
      </w:r>
      <w:r w:rsidRPr="00D42878">
        <w:rPr>
          <w:rStyle w:val="StyleUnderline"/>
          <w:rFonts w:cstheme="minorHAnsi"/>
        </w:rPr>
        <w:t xml:space="preserve">If we act wisely in the next few centuries, humanity will survive its most dangerous and decisive period. </w:t>
      </w:r>
      <w:r w:rsidRPr="00D42878">
        <w:rPr>
          <w:rFonts w:cstheme="minorHAnsi"/>
          <w:sz w:val="16"/>
        </w:rPr>
        <w:t xml:space="preserve">Our descendants could, if necessary, go elsewhere, spreading through this galaxy…. </w:t>
      </w:r>
      <w:r w:rsidRPr="00D42878">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D42878">
        <w:rPr>
          <w:rFonts w:cstheme="minorHAnsi"/>
          <w:sz w:val="16"/>
        </w:rPr>
        <w:t>” (From chapter 36 of On What Matters)</w:t>
      </w:r>
      <w:bookmarkEnd w:id="2"/>
    </w:p>
    <w:p w14:paraId="4CD81E99" w14:textId="77777777" w:rsidR="00084FFE" w:rsidRDefault="00084FFE" w:rsidP="00084FFE">
      <w:pPr>
        <w:pStyle w:val="Heading3"/>
      </w:pPr>
      <w:r>
        <w:t>1NC -- Solvency</w:t>
      </w:r>
    </w:p>
    <w:p w14:paraId="1A1AA183" w14:textId="77777777" w:rsidR="00084FFE" w:rsidRPr="00817529" w:rsidRDefault="00084FFE" w:rsidP="00084FFE">
      <w:pPr>
        <w:pStyle w:val="Heading4"/>
        <w:rPr>
          <w:rFonts w:asciiTheme="minorHAnsi" w:hAnsiTheme="minorHAnsi" w:cstheme="minorHAnsi"/>
        </w:rPr>
      </w:pPr>
      <w:r>
        <w:rPr>
          <w:rFonts w:asciiTheme="minorHAnsi" w:hAnsiTheme="minorHAnsi" w:cstheme="minorHAnsi"/>
        </w:rPr>
        <w:t>Their method fails:</w:t>
      </w:r>
    </w:p>
    <w:p w14:paraId="0AB2CE79" w14:textId="77777777" w:rsidR="00084FFE" w:rsidRPr="00817529" w:rsidRDefault="00084FFE" w:rsidP="00084FFE">
      <w:pPr>
        <w:pStyle w:val="Heading4"/>
        <w:rPr>
          <w:rFonts w:asciiTheme="minorHAnsi" w:hAnsiTheme="minorHAnsi" w:cstheme="minorHAnsi"/>
        </w:rPr>
      </w:pPr>
      <w:r w:rsidRPr="00817529">
        <w:rPr>
          <w:rFonts w:asciiTheme="minorHAnsi" w:hAnsiTheme="minorHAnsi" w:cstheme="minorHAnsi"/>
        </w:rPr>
        <w:t xml:space="preserve">The state </w:t>
      </w:r>
      <w:r w:rsidRPr="00817529">
        <w:rPr>
          <w:rFonts w:asciiTheme="minorHAnsi" w:hAnsiTheme="minorHAnsi" w:cstheme="minorHAnsi"/>
          <w:u w:val="single"/>
        </w:rPr>
        <w:t>responds</w:t>
      </w:r>
      <w:r w:rsidRPr="00817529">
        <w:rPr>
          <w:rFonts w:asciiTheme="minorHAnsi" w:hAnsiTheme="minorHAnsi" w:cstheme="minorHAnsi"/>
        </w:rPr>
        <w:t xml:space="preserve"> with </w:t>
      </w:r>
      <w:r w:rsidRPr="00817529">
        <w:rPr>
          <w:rFonts w:asciiTheme="minorHAnsi" w:hAnsiTheme="minorHAnsi" w:cstheme="minorHAnsi"/>
          <w:u w:val="single"/>
        </w:rPr>
        <w:t>military crackdowns</w:t>
      </w:r>
      <w:r w:rsidRPr="00817529">
        <w:rPr>
          <w:rFonts w:asciiTheme="minorHAnsi" w:hAnsiTheme="minorHAnsi" w:cstheme="minorHAnsi"/>
        </w:rPr>
        <w:t xml:space="preserve">. </w:t>
      </w:r>
    </w:p>
    <w:p w14:paraId="08A7AE0F" w14:textId="77777777" w:rsidR="00084FFE" w:rsidRPr="00817529" w:rsidRDefault="00084FFE" w:rsidP="00084FFE">
      <w:pPr>
        <w:rPr>
          <w:rFonts w:asciiTheme="minorHAnsi" w:hAnsiTheme="minorHAnsi" w:cstheme="minorHAnsi"/>
        </w:rPr>
      </w:pPr>
      <w:r w:rsidRPr="00817529">
        <w:rPr>
          <w:rFonts w:asciiTheme="minorHAnsi" w:hAnsiTheme="minorHAnsi" w:cstheme="minorHAnsi"/>
          <w:b/>
          <w:bCs/>
          <w:sz w:val="26"/>
          <w:szCs w:val="26"/>
        </w:rPr>
        <w:t>Flaherty ’5</w:t>
      </w:r>
      <w:r w:rsidRPr="00817529">
        <w:rPr>
          <w:rFonts w:asciiTheme="minorHAnsi" w:hAnsiTheme="minorHAnsi" w:cstheme="minorHAnsi"/>
        </w:rPr>
        <w:t xml:space="preserve"> [Kevin; 2005; B.A. in International Relations from the University of South California; </w:t>
      </w:r>
      <w:proofErr w:type="spellStart"/>
      <w:r w:rsidRPr="00817529">
        <w:rPr>
          <w:rFonts w:asciiTheme="minorHAnsi" w:hAnsiTheme="minorHAnsi" w:cstheme="minorHAnsi"/>
        </w:rPr>
        <w:t>Cryptogon</w:t>
      </w:r>
      <w:proofErr w:type="spellEnd"/>
      <w:r w:rsidRPr="00817529">
        <w:rPr>
          <w:rFonts w:asciiTheme="minorHAnsi" w:hAnsiTheme="minorHAnsi" w:cstheme="minorHAnsi"/>
        </w:rPr>
        <w:t>, “Militant Electronic Piracy:</w:t>
      </w:r>
      <w:r w:rsidRPr="00817529">
        <w:rPr>
          <w:rFonts w:asciiTheme="minorHAnsi" w:hAnsiTheme="minorHAnsi" w:cstheme="minorHAnsi"/>
        </w:rPr>
        <w:br/>
        <w:t xml:space="preserve">Non-Violent Insurgency Tactics Against the American Corporate State,” </w:t>
      </w:r>
      <w:hyperlink r:id="rId13" w:history="1">
        <w:r w:rsidRPr="00817529">
          <w:rPr>
            <w:rStyle w:val="Hyperlink"/>
            <w:rFonts w:asciiTheme="minorHAnsi" w:hAnsiTheme="minorHAnsi" w:cstheme="minorHAnsi"/>
          </w:rPr>
          <w:t>http://cryptogon.com/docs/pirate_insurgency.html/</w:t>
        </w:r>
      </w:hyperlink>
      <w:r w:rsidRPr="00817529">
        <w:rPr>
          <w:rFonts w:asciiTheme="minorHAnsi" w:hAnsiTheme="minorHAnsi" w:cstheme="minorHAnsi"/>
        </w:rPr>
        <w:t>]</w:t>
      </w:r>
    </w:p>
    <w:p w14:paraId="23CD2E79" w14:textId="77777777" w:rsidR="00084FFE" w:rsidRPr="00817529" w:rsidRDefault="00084FFE" w:rsidP="00084FFE">
      <w:pPr>
        <w:rPr>
          <w:rFonts w:asciiTheme="minorHAnsi" w:hAnsiTheme="minorHAnsi" w:cstheme="minorHAnsi"/>
          <w:sz w:val="14"/>
        </w:rPr>
      </w:pPr>
      <w:r w:rsidRPr="00817529">
        <w:rPr>
          <w:rStyle w:val="Emphasis"/>
          <w:rFonts w:asciiTheme="minorHAnsi" w:hAnsiTheme="minorHAnsi" w:cstheme="minorHAnsi"/>
        </w:rPr>
        <w:t xml:space="preserve">Any </w:t>
      </w:r>
      <w:r w:rsidRPr="00817529">
        <w:rPr>
          <w:rStyle w:val="Emphasis"/>
          <w:rFonts w:asciiTheme="minorHAnsi" w:hAnsiTheme="minorHAnsi" w:cstheme="minorHAnsi"/>
          <w:highlight w:val="green"/>
        </w:rPr>
        <w:t>violent insurgency</w:t>
      </w:r>
      <w:r w:rsidRPr="00817529">
        <w:rPr>
          <w:rFonts w:asciiTheme="minorHAnsi" w:hAnsiTheme="minorHAnsi" w:cstheme="minorHAnsi"/>
          <w:highlight w:val="green"/>
          <w:u w:val="single"/>
        </w:rPr>
        <w:t xml:space="preserve"> against the</w:t>
      </w:r>
      <w:r w:rsidRPr="00817529">
        <w:rPr>
          <w:rStyle w:val="StyleUnderline"/>
          <w:rFonts w:asciiTheme="minorHAnsi" w:hAnsiTheme="minorHAnsi" w:cstheme="minorHAnsi"/>
        </w:rPr>
        <w:t xml:space="preserve"> American Corporate </w:t>
      </w:r>
      <w:r w:rsidRPr="00817529">
        <w:rPr>
          <w:rStyle w:val="StyleUnderline"/>
          <w:rFonts w:asciiTheme="minorHAnsi" w:hAnsiTheme="minorHAnsi" w:cstheme="minorHAnsi"/>
          <w:highlight w:val="green"/>
        </w:rPr>
        <w:t>State</w:t>
      </w:r>
      <w:r w:rsidRPr="00817529">
        <w:rPr>
          <w:rFonts w:asciiTheme="minorHAnsi" w:hAnsiTheme="minorHAnsi" w:cstheme="minorHAnsi"/>
          <w:highlight w:val="green"/>
          <w:u w:val="single"/>
        </w:rPr>
        <w:t xml:space="preserve"> is sure to </w:t>
      </w:r>
      <w:r w:rsidRPr="00817529">
        <w:rPr>
          <w:rStyle w:val="Emphasis"/>
          <w:rFonts w:asciiTheme="minorHAnsi" w:hAnsiTheme="minorHAnsi" w:cstheme="minorHAnsi"/>
          <w:highlight w:val="green"/>
        </w:rPr>
        <w:t>fail</w:t>
      </w:r>
      <w:r w:rsidRPr="00817529">
        <w:rPr>
          <w:rFonts w:asciiTheme="minorHAnsi" w:hAnsiTheme="minorHAnsi" w:cstheme="minorHAnsi"/>
          <w:sz w:val="14"/>
          <w:highlight w:val="green"/>
        </w:rPr>
        <w:t xml:space="preserve"> </w:t>
      </w:r>
      <w:r w:rsidRPr="00817529">
        <w:rPr>
          <w:rFonts w:asciiTheme="minorHAnsi" w:hAnsiTheme="minorHAnsi" w:cstheme="minorHAnsi"/>
          <w:highlight w:val="green"/>
          <w:u w:val="single"/>
        </w:rPr>
        <w:t xml:space="preserve">and will </w:t>
      </w:r>
      <w:r w:rsidRPr="00817529">
        <w:rPr>
          <w:rStyle w:val="Emphasis"/>
          <w:rFonts w:asciiTheme="minorHAnsi" w:hAnsiTheme="minorHAnsi" w:cstheme="minorHAnsi"/>
          <w:highlight w:val="green"/>
        </w:rPr>
        <w:t>only</w:t>
      </w:r>
      <w:r w:rsidRPr="00817529">
        <w:rPr>
          <w:rFonts w:asciiTheme="minorHAnsi" w:hAnsiTheme="minorHAnsi" w:cstheme="minorHAnsi"/>
          <w:u w:val="single"/>
        </w:rPr>
        <w:t xml:space="preserve"> serve to </w:t>
      </w:r>
      <w:r w:rsidRPr="00817529">
        <w:rPr>
          <w:rFonts w:asciiTheme="minorHAnsi" w:hAnsiTheme="minorHAnsi" w:cstheme="minorHAnsi"/>
          <w:highlight w:val="green"/>
          <w:u w:val="single"/>
        </w:rPr>
        <w:t>enhance</w:t>
      </w:r>
      <w:r w:rsidRPr="00817529">
        <w:rPr>
          <w:rFonts w:asciiTheme="minorHAnsi" w:hAnsiTheme="minorHAnsi" w:cstheme="minorHAnsi"/>
          <w:u w:val="single"/>
        </w:rPr>
        <w:t xml:space="preserve"> the </w:t>
      </w:r>
      <w:r w:rsidRPr="00817529">
        <w:rPr>
          <w:rStyle w:val="Emphasis"/>
          <w:rFonts w:asciiTheme="minorHAnsi" w:hAnsiTheme="minorHAnsi" w:cstheme="minorHAnsi"/>
        </w:rPr>
        <w:t xml:space="preserve">state's </w:t>
      </w:r>
      <w:r w:rsidRPr="00817529">
        <w:rPr>
          <w:rStyle w:val="Emphasis"/>
          <w:rFonts w:asciiTheme="minorHAnsi" w:hAnsiTheme="minorHAnsi" w:cstheme="minorHAnsi"/>
          <w:highlight w:val="green"/>
        </w:rPr>
        <w:t>power</w:t>
      </w:r>
      <w:r w:rsidRPr="00817529">
        <w:rPr>
          <w:rFonts w:asciiTheme="minorHAnsi" w:hAnsiTheme="minorHAnsi" w:cstheme="minorHAnsi"/>
          <w:sz w:val="14"/>
        </w:rPr>
        <w:t xml:space="preserve">. The major flaw of </w:t>
      </w:r>
      <w:r w:rsidRPr="00817529">
        <w:rPr>
          <w:rFonts w:asciiTheme="minorHAnsi" w:hAnsiTheme="minorHAnsi" w:cstheme="minorHAnsi"/>
          <w:sz w:val="16"/>
          <w:szCs w:val="16"/>
        </w:rPr>
        <w:t xml:space="preserve">violent insurgencies, both </w:t>
      </w:r>
      <w:proofErr w:type="gramStart"/>
      <w:r w:rsidRPr="00817529">
        <w:rPr>
          <w:rFonts w:asciiTheme="minorHAnsi" w:hAnsiTheme="minorHAnsi" w:cstheme="minorHAnsi"/>
          <w:sz w:val="16"/>
          <w:szCs w:val="16"/>
        </w:rPr>
        <w:t>cell</w:t>
      </w:r>
      <w:proofErr w:type="gramEnd"/>
      <w:r w:rsidRPr="00817529">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817529">
        <w:rPr>
          <w:rFonts w:asciiTheme="minorHAnsi" w:hAnsiTheme="minorHAnsi" w:cstheme="minorHAnsi"/>
        </w:rPr>
        <w:t xml:space="preserve"> </w:t>
      </w:r>
      <w:r w:rsidRPr="00817529">
        <w:rPr>
          <w:rFonts w:asciiTheme="minorHAnsi" w:hAnsiTheme="minorHAnsi" w:cstheme="minorHAnsi"/>
          <w:u w:val="single"/>
        </w:rPr>
        <w:t xml:space="preserve">using the same tactics </w:t>
      </w:r>
      <w:r w:rsidRPr="00817529">
        <w:rPr>
          <w:rFonts w:asciiTheme="minorHAnsi" w:hAnsiTheme="minorHAnsi" w:cstheme="minorHAnsi"/>
          <w:highlight w:val="green"/>
          <w:u w:val="single"/>
        </w:rPr>
        <w:t>the</w:t>
      </w:r>
      <w:r w:rsidRPr="00817529">
        <w:rPr>
          <w:rFonts w:asciiTheme="minorHAnsi" w:hAnsiTheme="minorHAnsi" w:cstheme="minorHAnsi"/>
          <w:u w:val="single"/>
        </w:rPr>
        <w:t xml:space="preserve"> </w:t>
      </w:r>
      <w:r w:rsidRPr="00817529">
        <w:rPr>
          <w:rStyle w:val="StyleUnderline"/>
          <w:rFonts w:asciiTheme="minorHAnsi" w:hAnsiTheme="minorHAnsi" w:cstheme="minorHAnsi"/>
        </w:rPr>
        <w:t xml:space="preserve">American Corporate </w:t>
      </w:r>
      <w:r w:rsidRPr="00817529">
        <w:rPr>
          <w:rStyle w:val="StyleUnderline"/>
          <w:rFonts w:asciiTheme="minorHAnsi" w:hAnsiTheme="minorHAnsi" w:cstheme="minorHAnsi"/>
          <w:highlight w:val="green"/>
        </w:rPr>
        <w:t>State</w:t>
      </w:r>
      <w:r w:rsidRPr="00817529">
        <w:rPr>
          <w:rFonts w:asciiTheme="minorHAnsi" w:hAnsiTheme="minorHAnsi" w:cstheme="minorHAnsi"/>
          <w:highlight w:val="green"/>
          <w:u w:val="single"/>
        </w:rPr>
        <w:t xml:space="preserve"> has </w:t>
      </w:r>
      <w:r w:rsidRPr="00817529">
        <w:rPr>
          <w:rStyle w:val="Emphasis"/>
          <w:rFonts w:asciiTheme="minorHAnsi" w:hAnsiTheme="minorHAnsi" w:cstheme="minorHAnsi"/>
        </w:rPr>
        <w:t xml:space="preserve">already </w:t>
      </w:r>
      <w:r w:rsidRPr="00817529">
        <w:rPr>
          <w:rStyle w:val="Emphasis"/>
          <w:rFonts w:asciiTheme="minorHAnsi" w:hAnsiTheme="minorHAnsi" w:cstheme="minorHAnsi"/>
          <w:highlight w:val="green"/>
        </w:rPr>
        <w:t>mastered</w:t>
      </w:r>
      <w:r w:rsidRPr="00817529">
        <w:rPr>
          <w:rFonts w:asciiTheme="minorHAnsi" w:hAnsiTheme="minorHAnsi" w:cstheme="minorHAnsi"/>
          <w:highlight w:val="green"/>
          <w:u w:val="single"/>
        </w:rPr>
        <w:t xml:space="preserve">: terror and </w:t>
      </w:r>
      <w:r w:rsidRPr="00817529">
        <w:rPr>
          <w:rStyle w:val="Emphasis"/>
          <w:rFonts w:asciiTheme="minorHAnsi" w:hAnsiTheme="minorHAnsi" w:cstheme="minorHAnsi"/>
          <w:highlight w:val="green"/>
        </w:rPr>
        <w:t>psy</w:t>
      </w:r>
      <w:r w:rsidRPr="00817529">
        <w:rPr>
          <w:rStyle w:val="Emphasis"/>
          <w:rFonts w:asciiTheme="minorHAnsi" w:hAnsiTheme="minorHAnsi" w:cstheme="minorHAnsi"/>
        </w:rPr>
        <w:t xml:space="preserve">chological </w:t>
      </w:r>
      <w:r w:rsidRPr="00817529">
        <w:rPr>
          <w:rStyle w:val="Emphasis"/>
          <w:rFonts w:asciiTheme="minorHAnsi" w:hAnsiTheme="minorHAnsi" w:cstheme="minorHAnsi"/>
          <w:highlight w:val="green"/>
        </w:rPr>
        <w:t>op</w:t>
      </w:r>
      <w:r w:rsidRPr="00817529">
        <w:rPr>
          <w:rStyle w:val="Emphasis"/>
          <w:rFonts w:asciiTheme="minorHAnsi" w:hAnsiTheme="minorHAnsi" w:cstheme="minorHAnsi"/>
        </w:rPr>
        <w:t>eration</w:t>
      </w:r>
      <w:r w:rsidRPr="00817529">
        <w:rPr>
          <w:rStyle w:val="Emphasis"/>
          <w:rFonts w:asciiTheme="minorHAnsi" w:hAnsiTheme="minorHAnsi" w:cstheme="minorHAnsi"/>
          <w:highlight w:val="green"/>
        </w:rPr>
        <w:t>s</w:t>
      </w:r>
      <w:r w:rsidRPr="00817529">
        <w:rPr>
          <w:rStyle w:val="StyleUnderline"/>
          <w:rFonts w:asciiTheme="minorHAnsi" w:hAnsiTheme="minorHAnsi" w:cstheme="minorHAnsi"/>
          <w:highlight w:val="green"/>
        </w:rPr>
        <w:t>. The</w:t>
      </w:r>
      <w:r w:rsidRPr="00817529">
        <w:rPr>
          <w:rFonts w:asciiTheme="minorHAnsi" w:hAnsiTheme="minorHAnsi" w:cstheme="minorHAnsi"/>
          <w:u w:val="single"/>
        </w:rPr>
        <w:t xml:space="preserve"> </w:t>
      </w:r>
      <w:r w:rsidRPr="00817529">
        <w:rPr>
          <w:rStyle w:val="StyleUnderline"/>
          <w:rFonts w:asciiTheme="minorHAnsi" w:hAnsiTheme="minorHAnsi" w:cstheme="minorHAnsi"/>
        </w:rPr>
        <w:t xml:space="preserve">American Corporate </w:t>
      </w:r>
      <w:r w:rsidRPr="00817529">
        <w:rPr>
          <w:rStyle w:val="StyleUnderline"/>
          <w:rFonts w:asciiTheme="minorHAnsi" w:hAnsiTheme="minorHAnsi" w:cstheme="minorHAnsi"/>
          <w:highlight w:val="green"/>
        </w:rPr>
        <w:t>State</w:t>
      </w:r>
      <w:r w:rsidRPr="00817529">
        <w:rPr>
          <w:rFonts w:asciiTheme="minorHAnsi" w:hAnsiTheme="minorHAnsi" w:cstheme="minorHAnsi"/>
          <w:sz w:val="14"/>
        </w:rPr>
        <w:t xml:space="preserve"> attained primacy through the effective application of terror and psychological operations. Therefore, it </w:t>
      </w:r>
      <w:r w:rsidRPr="00817529">
        <w:rPr>
          <w:rFonts w:asciiTheme="minorHAnsi" w:hAnsiTheme="minorHAnsi" w:cstheme="minorHAnsi"/>
          <w:highlight w:val="green"/>
          <w:u w:val="single"/>
        </w:rPr>
        <w:t xml:space="preserve">has </w:t>
      </w:r>
      <w:r w:rsidRPr="00817529">
        <w:rPr>
          <w:rStyle w:val="Emphasis"/>
          <w:rFonts w:asciiTheme="minorHAnsi" w:hAnsiTheme="minorHAnsi" w:cstheme="minorHAnsi"/>
        </w:rPr>
        <w:t xml:space="preserve">far </w:t>
      </w:r>
      <w:r w:rsidRPr="00817529">
        <w:rPr>
          <w:rStyle w:val="Emphasis"/>
          <w:rFonts w:asciiTheme="minorHAnsi" w:hAnsiTheme="minorHAnsi" w:cstheme="minorHAnsi"/>
          <w:highlight w:val="green"/>
        </w:rPr>
        <w:t>more</w:t>
      </w:r>
      <w:r w:rsidRPr="00817529">
        <w:rPr>
          <w:rFonts w:asciiTheme="minorHAnsi" w:hAnsiTheme="minorHAnsi" w:cstheme="minorHAnsi"/>
          <w:highlight w:val="green"/>
          <w:u w:val="single"/>
        </w:rPr>
        <w:t xml:space="preserve"> skill</w:t>
      </w:r>
      <w:r w:rsidRPr="00817529">
        <w:rPr>
          <w:rFonts w:asciiTheme="minorHAnsi" w:hAnsiTheme="minorHAnsi" w:cstheme="minorHAnsi"/>
          <w:u w:val="single"/>
        </w:rPr>
        <w:t xml:space="preserve"> and experience in the use of these tactics </w:t>
      </w:r>
      <w:r w:rsidRPr="00817529">
        <w:rPr>
          <w:rFonts w:asciiTheme="minorHAnsi" w:hAnsiTheme="minorHAnsi" w:cstheme="minorHAnsi"/>
          <w:highlight w:val="green"/>
          <w:u w:val="single"/>
        </w:rPr>
        <w:t xml:space="preserve">than </w:t>
      </w:r>
      <w:r w:rsidRPr="00817529">
        <w:rPr>
          <w:rStyle w:val="Emphasis"/>
          <w:rFonts w:asciiTheme="minorHAnsi" w:hAnsiTheme="minorHAnsi" w:cstheme="minorHAnsi"/>
          <w:highlight w:val="green"/>
        </w:rPr>
        <w:t>any upstart</w:t>
      </w:r>
      <w:r w:rsidRPr="00817529">
        <w:rPr>
          <w:rFonts w:asciiTheme="minorHAnsi" w:hAnsiTheme="minorHAnsi" w:cstheme="minorHAnsi"/>
          <w:highlight w:val="green"/>
          <w:u w:val="single"/>
        </w:rPr>
        <w:t xml:space="preserve"> could </w:t>
      </w:r>
      <w:r w:rsidRPr="00817529">
        <w:rPr>
          <w:rStyle w:val="Emphasis"/>
          <w:rFonts w:asciiTheme="minorHAnsi" w:hAnsiTheme="minorHAnsi" w:cstheme="minorHAnsi"/>
        </w:rPr>
        <w:t xml:space="preserve">ever </w:t>
      </w:r>
      <w:r w:rsidRPr="00817529">
        <w:rPr>
          <w:rStyle w:val="Emphasis"/>
          <w:rFonts w:asciiTheme="minorHAnsi" w:hAnsiTheme="minorHAnsi" w:cstheme="minorHAnsi"/>
          <w:highlight w:val="green"/>
        </w:rPr>
        <w:t>hope</w:t>
      </w:r>
      <w:r w:rsidRPr="00817529">
        <w:rPr>
          <w:rFonts w:asciiTheme="minorHAnsi" w:hAnsiTheme="minorHAnsi" w:cstheme="minorHAnsi"/>
          <w:highlight w:val="green"/>
          <w:u w:val="single"/>
        </w:rPr>
        <w:t xml:space="preserve"> </w:t>
      </w:r>
      <w:r w:rsidRPr="00817529">
        <w:rPr>
          <w:rStyle w:val="StyleUnderline"/>
          <w:rFonts w:asciiTheme="minorHAnsi" w:hAnsiTheme="minorHAnsi" w:cstheme="minorHAnsi"/>
          <w:highlight w:val="green"/>
        </w:rPr>
        <w:t>to attain. This makes the</w:t>
      </w:r>
      <w:r w:rsidRPr="00817529">
        <w:rPr>
          <w:rFonts w:asciiTheme="minorHAnsi" w:hAnsiTheme="minorHAnsi" w:cstheme="minorHAnsi"/>
          <w:u w:val="single"/>
        </w:rPr>
        <w:t xml:space="preserve"> </w:t>
      </w:r>
      <w:r w:rsidRPr="00817529">
        <w:rPr>
          <w:rStyle w:val="StyleUnderline"/>
          <w:rFonts w:asciiTheme="minorHAnsi" w:hAnsiTheme="minorHAnsi" w:cstheme="minorHAnsi"/>
        </w:rPr>
        <w:t xml:space="preserve">American Corporate </w:t>
      </w:r>
      <w:r w:rsidRPr="00817529">
        <w:rPr>
          <w:rStyle w:val="StyleUnderline"/>
          <w:rFonts w:asciiTheme="minorHAnsi" w:hAnsiTheme="minorHAnsi" w:cstheme="minorHAnsi"/>
          <w:highlight w:val="green"/>
        </w:rPr>
        <w:t>State</w:t>
      </w:r>
      <w:r w:rsidRPr="00817529">
        <w:rPr>
          <w:rFonts w:asciiTheme="minorHAnsi" w:hAnsiTheme="minorHAnsi" w:cstheme="minorHAnsi"/>
          <w:highlight w:val="green"/>
          <w:u w:val="single"/>
        </w:rPr>
        <w:t xml:space="preserve"> </w:t>
      </w:r>
      <w:r w:rsidRPr="00817529">
        <w:rPr>
          <w:rStyle w:val="Emphasis"/>
          <w:rFonts w:asciiTheme="minorHAnsi" w:hAnsiTheme="minorHAnsi" w:cstheme="minorHAnsi"/>
          <w:highlight w:val="green"/>
        </w:rPr>
        <w:t>impervious</w:t>
      </w:r>
      <w:r w:rsidRPr="00817529">
        <w:rPr>
          <w:rFonts w:asciiTheme="minorHAnsi" w:hAnsiTheme="minorHAnsi" w:cstheme="minorHAnsi"/>
          <w:highlight w:val="green"/>
          <w:u w:val="single"/>
        </w:rPr>
        <w:t xml:space="preserve"> to</w:t>
      </w:r>
      <w:r w:rsidRPr="00817529">
        <w:rPr>
          <w:rFonts w:asciiTheme="minorHAnsi" w:hAnsiTheme="minorHAnsi" w:cstheme="minorHAnsi"/>
          <w:u w:val="single"/>
        </w:rPr>
        <w:t xml:space="preserve"> traditional </w:t>
      </w:r>
      <w:r w:rsidRPr="00817529">
        <w:rPr>
          <w:rStyle w:val="Emphasis"/>
          <w:rFonts w:asciiTheme="minorHAnsi" w:hAnsiTheme="minorHAnsi" w:cstheme="minorHAnsi"/>
          <w:highlight w:val="green"/>
        </w:rPr>
        <w:t>insurgency</w:t>
      </w:r>
      <w:r w:rsidRPr="00817529">
        <w:rPr>
          <w:rStyle w:val="Emphasis"/>
          <w:rFonts w:asciiTheme="minorHAnsi" w:hAnsiTheme="minorHAnsi" w:cstheme="minorHAnsi"/>
        </w:rPr>
        <w:t xml:space="preserve"> tactics</w:t>
      </w:r>
      <w:r w:rsidRPr="00817529">
        <w:rPr>
          <w:rFonts w:asciiTheme="minorHAnsi" w:hAnsiTheme="minorHAnsi" w:cstheme="minorHAnsi"/>
          <w:u w:val="single"/>
        </w:rPr>
        <w:t xml:space="preserve">. </w:t>
      </w:r>
      <w:r w:rsidRPr="00817529">
        <w:rPr>
          <w:rFonts w:asciiTheme="minorHAnsi" w:hAnsiTheme="minorHAnsi" w:cstheme="minorHAnsi"/>
          <w:sz w:val="14"/>
        </w:rPr>
        <w:t xml:space="preserve"> </w:t>
      </w:r>
    </w:p>
    <w:p w14:paraId="117C9434"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 Political Activism and the ACS Counterinsurgency Apparatus  </w:t>
      </w:r>
    </w:p>
    <w:p w14:paraId="734E43DD"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highlight w:val="green"/>
          <w:u w:val="single"/>
        </w:rPr>
        <w:t>The</w:t>
      </w:r>
      <w:r w:rsidRPr="00817529">
        <w:rPr>
          <w:rFonts w:asciiTheme="minorHAnsi" w:hAnsiTheme="minorHAnsi" w:cstheme="minorHAnsi"/>
          <w:u w:val="single"/>
        </w:rPr>
        <w:t xml:space="preserve"> </w:t>
      </w:r>
      <w:r w:rsidRPr="00817529">
        <w:rPr>
          <w:rStyle w:val="StyleUnderline"/>
          <w:rFonts w:asciiTheme="minorHAnsi" w:hAnsiTheme="minorHAnsi" w:cstheme="minorHAnsi"/>
        </w:rPr>
        <w:t xml:space="preserve">American Corporate </w:t>
      </w:r>
      <w:r w:rsidRPr="00817529">
        <w:rPr>
          <w:rStyle w:val="StyleUnderline"/>
          <w:rFonts w:asciiTheme="minorHAnsi" w:hAnsiTheme="minorHAnsi" w:cstheme="minorHAnsi"/>
          <w:highlight w:val="green"/>
        </w:rPr>
        <w:t>State</w:t>
      </w:r>
      <w:r w:rsidRPr="00817529">
        <w:rPr>
          <w:rFonts w:asciiTheme="minorHAnsi" w:hAnsiTheme="minorHAnsi" w:cstheme="minorHAnsi"/>
          <w:highlight w:val="green"/>
          <w:u w:val="single"/>
        </w:rPr>
        <w:t xml:space="preserve"> employs</w:t>
      </w:r>
      <w:r w:rsidRPr="00817529">
        <w:rPr>
          <w:rFonts w:asciiTheme="minorHAnsi" w:hAnsiTheme="minorHAnsi" w:cstheme="minorHAnsi"/>
          <w:u w:val="single"/>
        </w:rPr>
        <w:t xml:space="preserve"> a </w:t>
      </w:r>
      <w:r w:rsidRPr="00817529">
        <w:rPr>
          <w:rStyle w:val="Emphasis"/>
          <w:rFonts w:asciiTheme="minorHAnsi" w:hAnsiTheme="minorHAnsi" w:cstheme="minorHAnsi"/>
        </w:rPr>
        <w:t xml:space="preserve">full-time </w:t>
      </w:r>
      <w:r w:rsidRPr="00817529">
        <w:rPr>
          <w:rStyle w:val="Emphasis"/>
          <w:rFonts w:asciiTheme="minorHAnsi" w:hAnsiTheme="minorHAnsi" w:cstheme="minorHAnsi"/>
          <w:highlight w:val="green"/>
        </w:rPr>
        <w:t>counterinsurgency</w:t>
      </w:r>
      <w:r w:rsidRPr="00817529">
        <w:rPr>
          <w:rFonts w:asciiTheme="minorHAnsi" w:hAnsiTheme="minorHAnsi" w:cstheme="minorHAnsi"/>
          <w:highlight w:val="green"/>
          <w:u w:val="single"/>
        </w:rPr>
        <w:t xml:space="preserve"> infrastructure with resources </w:t>
      </w:r>
      <w:r w:rsidRPr="00817529">
        <w:rPr>
          <w:rFonts w:asciiTheme="minorHAnsi" w:hAnsiTheme="minorHAnsi" w:cstheme="minorHAnsi"/>
          <w:u w:val="single"/>
        </w:rPr>
        <w:t xml:space="preserve">that are </w:t>
      </w:r>
      <w:r w:rsidRPr="00817529">
        <w:rPr>
          <w:rStyle w:val="Emphasis"/>
          <w:rFonts w:asciiTheme="minorHAnsi" w:hAnsiTheme="minorHAnsi" w:cstheme="minorHAnsi"/>
          <w:highlight w:val="green"/>
        </w:rPr>
        <w:t>unimaginable</w:t>
      </w:r>
      <w:r w:rsidRPr="00817529">
        <w:rPr>
          <w:rFonts w:asciiTheme="minorHAnsi" w:hAnsiTheme="minorHAnsi" w:cstheme="minorHAnsi"/>
          <w:highlight w:val="green"/>
          <w:u w:val="single"/>
        </w:rPr>
        <w:t xml:space="preserve"> to </w:t>
      </w:r>
      <w:r w:rsidRPr="00817529">
        <w:rPr>
          <w:rFonts w:asciiTheme="minorHAnsi" w:hAnsiTheme="minorHAnsi" w:cstheme="minorHAnsi"/>
          <w:u w:val="single"/>
        </w:rPr>
        <w:t xml:space="preserve">most would be </w:t>
      </w:r>
      <w:r w:rsidRPr="00817529">
        <w:rPr>
          <w:rFonts w:asciiTheme="minorHAnsi" w:hAnsiTheme="minorHAnsi" w:cstheme="minorHAnsi"/>
          <w:highlight w:val="green"/>
          <w:u w:val="single"/>
        </w:rPr>
        <w:t>insurgents</w:t>
      </w:r>
      <w:r w:rsidRPr="00817529">
        <w:rPr>
          <w:rFonts w:asciiTheme="minorHAnsi" w:hAnsiTheme="minorHAnsi" w:cstheme="minorHAnsi"/>
          <w:sz w:val="14"/>
        </w:rPr>
        <w:t xml:space="preserve">. Quite simply, </w:t>
      </w:r>
      <w:r w:rsidRPr="00817529">
        <w:rPr>
          <w:rStyle w:val="Emphasis"/>
          <w:rFonts w:asciiTheme="minorHAnsi" w:hAnsiTheme="minorHAnsi" w:cstheme="minorHAnsi"/>
        </w:rPr>
        <w:t xml:space="preserve">violent </w:t>
      </w:r>
      <w:r w:rsidRPr="00817529">
        <w:rPr>
          <w:rStyle w:val="Emphasis"/>
          <w:rFonts w:asciiTheme="minorHAnsi" w:hAnsiTheme="minorHAnsi" w:cstheme="minorHAnsi"/>
          <w:highlight w:val="green"/>
        </w:rPr>
        <w:t>insurgents</w:t>
      </w:r>
      <w:r w:rsidRPr="00817529">
        <w:rPr>
          <w:rFonts w:asciiTheme="minorHAnsi" w:hAnsiTheme="minorHAnsi" w:cstheme="minorHAnsi"/>
          <w:highlight w:val="green"/>
          <w:u w:val="single"/>
        </w:rPr>
        <w:t xml:space="preserve"> have </w:t>
      </w:r>
      <w:r w:rsidRPr="00817529">
        <w:rPr>
          <w:rStyle w:val="Emphasis"/>
          <w:rFonts w:asciiTheme="minorHAnsi" w:hAnsiTheme="minorHAnsi" w:cstheme="minorHAnsi"/>
          <w:highlight w:val="green"/>
        </w:rPr>
        <w:t>no idea</w:t>
      </w:r>
      <w:r w:rsidRPr="00817529">
        <w:rPr>
          <w:rFonts w:asciiTheme="minorHAnsi" w:hAnsiTheme="minorHAnsi" w:cstheme="minorHAnsi"/>
          <w:sz w:val="14"/>
        </w:rPr>
        <w:t xml:space="preserve"> </w:t>
      </w:r>
      <w:r w:rsidRPr="00817529">
        <w:rPr>
          <w:rFonts w:asciiTheme="minorHAnsi" w:hAnsiTheme="minorHAnsi" w:cstheme="minorHAnsi"/>
          <w:u w:val="single"/>
        </w:rPr>
        <w:t xml:space="preserve">of just </w:t>
      </w:r>
      <w:r w:rsidRPr="00817529">
        <w:rPr>
          <w:rFonts w:asciiTheme="minorHAnsi" w:hAnsiTheme="minorHAnsi" w:cstheme="minorHAnsi"/>
          <w:highlight w:val="green"/>
          <w:u w:val="single"/>
        </w:rPr>
        <w:t xml:space="preserve">how </w:t>
      </w:r>
      <w:r w:rsidRPr="00817529">
        <w:rPr>
          <w:rStyle w:val="Emphasis"/>
          <w:rFonts w:asciiTheme="minorHAnsi" w:hAnsiTheme="minorHAnsi" w:cstheme="minorHAnsi"/>
          <w:highlight w:val="green"/>
        </w:rPr>
        <w:t>powerful</w:t>
      </w:r>
      <w:r w:rsidRPr="00817529">
        <w:rPr>
          <w:rFonts w:asciiTheme="minorHAnsi" w:hAnsiTheme="minorHAnsi" w:cstheme="minorHAnsi"/>
          <w:highlight w:val="green"/>
          <w:u w:val="single"/>
        </w:rPr>
        <w:t xml:space="preserve"> the foe</w:t>
      </w:r>
      <w:r w:rsidRPr="00817529">
        <w:rPr>
          <w:rFonts w:asciiTheme="minorHAnsi" w:hAnsiTheme="minorHAnsi" w:cstheme="minorHAnsi"/>
          <w:u w:val="single"/>
        </w:rPr>
        <w:t xml:space="preserve"> </w:t>
      </w:r>
      <w:proofErr w:type="gramStart"/>
      <w:r w:rsidRPr="00817529">
        <w:rPr>
          <w:rFonts w:asciiTheme="minorHAnsi" w:hAnsiTheme="minorHAnsi" w:cstheme="minorHAnsi"/>
          <w:u w:val="single"/>
        </w:rPr>
        <w:t xml:space="preserve">actually </w:t>
      </w:r>
      <w:r w:rsidRPr="00817529">
        <w:rPr>
          <w:rFonts w:asciiTheme="minorHAnsi" w:hAnsiTheme="minorHAnsi" w:cstheme="minorHAnsi"/>
          <w:highlight w:val="green"/>
          <w:u w:val="single"/>
        </w:rPr>
        <w:t>is</w:t>
      </w:r>
      <w:proofErr w:type="gramEnd"/>
      <w:r w:rsidRPr="00817529">
        <w:rPr>
          <w:rFonts w:asciiTheme="minorHAnsi" w:hAnsiTheme="minorHAnsi" w:cstheme="minorHAnsi"/>
          <w:highlight w:val="green"/>
          <w:u w:val="single"/>
        </w:rPr>
        <w:t>.</w:t>
      </w:r>
      <w:r w:rsidRPr="00817529">
        <w:rPr>
          <w:rFonts w:asciiTheme="minorHAnsi" w:hAnsiTheme="minorHAnsi" w:cstheme="minorHAnsi"/>
        </w:rPr>
        <w:t xml:space="preserve"> </w:t>
      </w:r>
      <w:r w:rsidRPr="00817529">
        <w:rPr>
          <w:rFonts w:asciiTheme="minorHAnsi" w:hAnsiTheme="minorHAnsi" w:cstheme="minorHAnsi"/>
          <w:sz w:val="16"/>
          <w:szCs w:val="16"/>
        </w:rPr>
        <w:t>Violent insurgents typically start out as peaceful, idealistic, political activists</w:t>
      </w:r>
      <w:r w:rsidRPr="00817529">
        <w:rPr>
          <w:rFonts w:asciiTheme="minorHAnsi" w:hAnsiTheme="minorHAnsi" w:cstheme="minorHAnsi"/>
          <w:sz w:val="14"/>
        </w:rPr>
        <w:t xml:space="preserve">. Whether or not political activists know it, even with very mundane levels of political activity, they are engaging in low intensity conflict with the ACS.  </w:t>
      </w:r>
    </w:p>
    <w:p w14:paraId="1C8E5F3C"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817529">
        <w:rPr>
          <w:rFonts w:asciiTheme="minorHAnsi" w:hAnsiTheme="minorHAnsi" w:cstheme="minorHAnsi"/>
          <w:sz w:val="14"/>
        </w:rPr>
        <w:t>right hand</w:t>
      </w:r>
      <w:proofErr w:type="gramEnd"/>
      <w:r w:rsidRPr="00817529">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  </w:t>
      </w:r>
    </w:p>
    <w:p w14:paraId="1CE854A5"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817529">
        <w:rPr>
          <w:rStyle w:val="Emphasis"/>
          <w:rFonts w:asciiTheme="minorHAnsi" w:hAnsiTheme="minorHAnsi" w:cstheme="minorHAnsi"/>
          <w:highlight w:val="green"/>
        </w:rPr>
        <w:t>all</w:t>
      </w:r>
      <w:r w:rsidRPr="00817529">
        <w:rPr>
          <w:rStyle w:val="Emphasis"/>
          <w:rFonts w:asciiTheme="minorHAnsi" w:hAnsiTheme="minorHAnsi" w:cstheme="minorHAnsi"/>
        </w:rPr>
        <w:t xml:space="preserve"> national security </w:t>
      </w:r>
      <w:r w:rsidRPr="00817529">
        <w:rPr>
          <w:rStyle w:val="Emphasis"/>
          <w:rFonts w:asciiTheme="minorHAnsi" w:hAnsiTheme="minorHAnsi" w:cstheme="minorHAnsi"/>
          <w:highlight w:val="green"/>
        </w:rPr>
        <w:t>assets</w:t>
      </w:r>
      <w:r w:rsidRPr="00817529">
        <w:rPr>
          <w:rFonts w:asciiTheme="minorHAnsi" w:hAnsiTheme="minorHAnsi" w:cstheme="minorHAnsi"/>
          <w:highlight w:val="green"/>
          <w:u w:val="single"/>
        </w:rPr>
        <w:t xml:space="preserve"> would be brought to bear against </w:t>
      </w:r>
      <w:r w:rsidRPr="00817529">
        <w:rPr>
          <w:rStyle w:val="Emphasis"/>
          <w:rFonts w:asciiTheme="minorHAnsi" w:hAnsiTheme="minorHAnsi" w:cstheme="minorHAnsi"/>
          <w:highlight w:val="green"/>
        </w:rPr>
        <w:t>any</w:t>
      </w:r>
      <w:r w:rsidRPr="00817529">
        <w:rPr>
          <w:rStyle w:val="Emphasis"/>
          <w:rFonts w:asciiTheme="minorHAnsi" w:hAnsiTheme="minorHAnsi" w:cstheme="minorHAnsi"/>
        </w:rPr>
        <w:t xml:space="preserve"> U.S. insurgency </w:t>
      </w:r>
      <w:r w:rsidRPr="00817529">
        <w:rPr>
          <w:rStyle w:val="Emphasis"/>
          <w:rFonts w:asciiTheme="minorHAnsi" w:hAnsiTheme="minorHAnsi" w:cstheme="minorHAnsi"/>
          <w:highlight w:val="green"/>
        </w:rPr>
        <w:t>movement</w:t>
      </w:r>
      <w:r w:rsidRPr="00817529">
        <w:rPr>
          <w:rFonts w:asciiTheme="minorHAnsi" w:hAnsiTheme="minorHAnsi" w:cstheme="minorHAnsi"/>
        </w:rPr>
        <w:t xml:space="preserve">. </w:t>
      </w:r>
      <w:r w:rsidRPr="00817529">
        <w:rPr>
          <w:rFonts w:asciiTheme="minorHAnsi" w:hAnsiTheme="minorHAnsi" w:cstheme="minorHAnsi"/>
          <w:sz w:val="14"/>
        </w:rPr>
        <w:t xml:space="preserve">Additionally, the U.S. military established </w:t>
      </w:r>
      <w:r w:rsidRPr="00817529">
        <w:rPr>
          <w:rFonts w:asciiTheme="minorHAnsi" w:hAnsiTheme="minorHAnsi" w:cstheme="minorHAnsi"/>
          <w:sz w:val="16"/>
          <w:szCs w:val="16"/>
        </w:rPr>
        <w:t>NORTHCOM which designated the U.S. as an active military operational area</w:t>
      </w:r>
      <w:r w:rsidRPr="00817529">
        <w:rPr>
          <w:rFonts w:asciiTheme="minorHAnsi" w:hAnsiTheme="minorHAnsi" w:cstheme="minorHAnsi"/>
          <w:sz w:val="14"/>
        </w:rPr>
        <w:t xml:space="preserve">. </w:t>
      </w:r>
      <w:r w:rsidRPr="00817529">
        <w:rPr>
          <w:rFonts w:asciiTheme="minorHAnsi" w:hAnsiTheme="minorHAnsi" w:cstheme="minorHAnsi"/>
          <w:highlight w:val="green"/>
          <w:u w:val="single"/>
        </w:rPr>
        <w:t>Crimes</w:t>
      </w:r>
      <w:r w:rsidRPr="00817529">
        <w:rPr>
          <w:rFonts w:asciiTheme="minorHAnsi" w:hAnsiTheme="minorHAnsi" w:cstheme="minorHAnsi"/>
          <w:sz w:val="14"/>
        </w:rPr>
        <w:t xml:space="preserve"> involving the loss of corporate profits </w:t>
      </w:r>
      <w:r w:rsidRPr="00817529">
        <w:rPr>
          <w:rFonts w:asciiTheme="minorHAnsi" w:hAnsiTheme="minorHAnsi" w:cstheme="minorHAnsi"/>
          <w:highlight w:val="green"/>
          <w:u w:val="single"/>
        </w:rPr>
        <w:t>will</w:t>
      </w:r>
      <w:r w:rsidRPr="00817529">
        <w:rPr>
          <w:rFonts w:asciiTheme="minorHAnsi" w:hAnsiTheme="minorHAnsi" w:cstheme="minorHAnsi"/>
          <w:u w:val="single"/>
        </w:rPr>
        <w:t xml:space="preserve"> increasingly </w:t>
      </w:r>
      <w:r w:rsidRPr="00817529">
        <w:rPr>
          <w:rFonts w:asciiTheme="minorHAnsi" w:hAnsiTheme="minorHAnsi" w:cstheme="minorHAnsi"/>
          <w:highlight w:val="green"/>
          <w:u w:val="single"/>
        </w:rPr>
        <w:t xml:space="preserve">be treated as </w:t>
      </w:r>
      <w:r w:rsidRPr="00817529">
        <w:rPr>
          <w:rStyle w:val="Emphasis"/>
          <w:rFonts w:asciiTheme="minorHAnsi" w:hAnsiTheme="minorHAnsi" w:cstheme="minorHAnsi"/>
        </w:rPr>
        <w:t xml:space="preserve">acts of </w:t>
      </w:r>
      <w:r w:rsidRPr="00817529">
        <w:rPr>
          <w:rStyle w:val="Emphasis"/>
          <w:rFonts w:asciiTheme="minorHAnsi" w:hAnsiTheme="minorHAnsi" w:cstheme="minorHAnsi"/>
          <w:highlight w:val="green"/>
        </w:rPr>
        <w:t>terrorism</w:t>
      </w:r>
      <w:r w:rsidRPr="00817529">
        <w:rPr>
          <w:rFonts w:asciiTheme="minorHAnsi" w:hAnsiTheme="minorHAnsi" w:cstheme="minorHAnsi"/>
          <w:highlight w:val="green"/>
          <w:u w:val="single"/>
        </w:rPr>
        <w:t xml:space="preserve"> and</w:t>
      </w:r>
      <w:r w:rsidRPr="00817529">
        <w:rPr>
          <w:rFonts w:asciiTheme="minorHAnsi" w:hAnsiTheme="minorHAnsi" w:cstheme="minorHAnsi"/>
          <w:u w:val="single"/>
        </w:rPr>
        <w:t xml:space="preserve"> could </w:t>
      </w:r>
      <w:r w:rsidRPr="00817529">
        <w:rPr>
          <w:rFonts w:asciiTheme="minorHAnsi" w:hAnsiTheme="minorHAnsi" w:cstheme="minorHAnsi"/>
          <w:highlight w:val="green"/>
          <w:u w:val="single"/>
        </w:rPr>
        <w:t>garner</w:t>
      </w:r>
      <w:r w:rsidRPr="00817529">
        <w:rPr>
          <w:rFonts w:asciiTheme="minorHAnsi" w:hAnsiTheme="minorHAnsi" w:cstheme="minorHAnsi"/>
          <w:u w:val="single"/>
        </w:rPr>
        <w:t xml:space="preserve"> anything from a local law enforcement response to activation of regular </w:t>
      </w:r>
      <w:r w:rsidRPr="00817529">
        <w:rPr>
          <w:rStyle w:val="Emphasis"/>
          <w:rFonts w:asciiTheme="minorHAnsi" w:hAnsiTheme="minorHAnsi" w:cstheme="minorHAnsi"/>
          <w:highlight w:val="green"/>
        </w:rPr>
        <w:t>military forces</w:t>
      </w:r>
      <w:r w:rsidRPr="00817529">
        <w:rPr>
          <w:rFonts w:asciiTheme="minorHAnsi" w:hAnsiTheme="minorHAnsi" w:cstheme="minorHAnsi"/>
          <w:sz w:val="14"/>
        </w:rPr>
        <w:t xml:space="preserve">.  </w:t>
      </w:r>
    </w:p>
    <w:p w14:paraId="1803FB3C"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Most of what is commonly referred to as “political activism” is viewed by the corporate state's counterinsurgency apparatus as a useful and necessary component of political control. </w:t>
      </w:r>
    </w:p>
    <w:p w14:paraId="6BC9F699"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 Letters-to-the-editor... </w:t>
      </w:r>
    </w:p>
    <w:p w14:paraId="3E064890"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Calls-to-elected-representatives...</w:t>
      </w:r>
    </w:p>
    <w:p w14:paraId="121A9541"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 Waving banners... </w:t>
      </w:r>
    </w:p>
    <w:p w14:paraId="20DCA965"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“Third” party political activities... </w:t>
      </w:r>
    </w:p>
    <w:p w14:paraId="4C5B45CE"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Taking beatings, rubber bullets and tear gas from riot police in free speech zones... </w:t>
      </w:r>
    </w:p>
    <w:p w14:paraId="6491DFED" w14:textId="77777777" w:rsidR="00084FFE" w:rsidRPr="00817529" w:rsidRDefault="00084FFE" w:rsidP="00084FFE">
      <w:pPr>
        <w:rPr>
          <w:rFonts w:asciiTheme="minorHAnsi" w:hAnsiTheme="minorHAnsi" w:cstheme="minorHAnsi"/>
          <w:sz w:val="14"/>
          <w:szCs w:val="14"/>
        </w:rPr>
      </w:pPr>
      <w:r w:rsidRPr="00817529">
        <w:rPr>
          <w:rFonts w:asciiTheme="minorHAnsi" w:hAnsiTheme="minorHAnsi" w:cstheme="minorHAns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w:t>
      </w:r>
      <w:proofErr w:type="gramStart"/>
      <w:r w:rsidRPr="00817529">
        <w:rPr>
          <w:rFonts w:asciiTheme="minorHAnsi" w:hAnsiTheme="minorHAnsi" w:cstheme="minorHAnsi"/>
          <w:sz w:val="14"/>
          <w:szCs w:val="14"/>
        </w:rPr>
        <w:t>groups</w:t>
      </w:r>
      <w:proofErr w:type="gramEnd"/>
      <w:r w:rsidRPr="00817529">
        <w:rPr>
          <w:rFonts w:asciiTheme="minorHAnsi" w:hAnsiTheme="minorHAnsi" w:cstheme="minorHAnsi"/>
          <w:sz w:val="14"/>
          <w:szCs w:val="14"/>
        </w:rPr>
        <w:t xml:space="preserve"> and take on leadership roles in the organizations.  </w:t>
      </w:r>
    </w:p>
    <w:p w14:paraId="4B487D1C"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36F4783C" w14:textId="77777777" w:rsidR="00084FFE" w:rsidRPr="00817529" w:rsidRDefault="00084FFE" w:rsidP="00084FFE">
      <w:pPr>
        <w:rPr>
          <w:rFonts w:asciiTheme="minorHAnsi" w:hAnsiTheme="minorHAnsi" w:cstheme="minorHAnsi"/>
          <w:sz w:val="14"/>
        </w:rPr>
      </w:pPr>
      <w:r w:rsidRPr="00817529">
        <w:rPr>
          <w:rFonts w:asciiTheme="minorHAnsi" w:hAnsiTheme="minorHAnsi" w:cstheme="minorHAnsi"/>
          <w:sz w:val="14"/>
        </w:rPr>
        <w:t xml:space="preserve">If the clued-in activist drops his or her political activities, the ACS wins. </w:t>
      </w:r>
    </w:p>
    <w:p w14:paraId="5BB56033" w14:textId="77777777" w:rsidR="00084FFE" w:rsidRPr="00817529" w:rsidRDefault="00084FFE" w:rsidP="00084FFE">
      <w:pPr>
        <w:rPr>
          <w:rFonts w:asciiTheme="minorHAnsi" w:hAnsiTheme="minorHAnsi" w:cstheme="minorHAnsi"/>
          <w:u w:val="single"/>
        </w:rPr>
      </w:pPr>
      <w:r w:rsidRPr="00817529">
        <w:rPr>
          <w:rFonts w:asciiTheme="minorHAnsi" w:hAnsiTheme="minorHAnsi" w:cstheme="minorHAnsi"/>
          <w:sz w:val="14"/>
        </w:rPr>
        <w:t xml:space="preserve"> But what if the clued-in activist refuses to give up the struggle? Feeling powerless, desperation could set </w:t>
      </w:r>
      <w:proofErr w:type="gramStart"/>
      <w:r w:rsidRPr="00817529">
        <w:rPr>
          <w:rFonts w:asciiTheme="minorHAnsi" w:hAnsiTheme="minorHAnsi" w:cstheme="minorHAnsi"/>
          <w:sz w:val="14"/>
        </w:rPr>
        <w:t>in</w:t>
      </w:r>
      <w:proofErr w:type="gramEnd"/>
      <w:r w:rsidRPr="00817529">
        <w:rPr>
          <w:rFonts w:asciiTheme="minorHAnsi" w:hAnsiTheme="minorHAnsi" w:cstheme="minorHAnsi"/>
          <w:sz w:val="14"/>
        </w:rPr>
        <w:t xml:space="preserve"> and these individuals might become increasingly radicalized. </w:t>
      </w:r>
      <w:r w:rsidRPr="00817529">
        <w:rPr>
          <w:rFonts w:asciiTheme="minorHAnsi" w:hAnsiTheme="minorHAnsi" w:cstheme="minorHAnsi"/>
          <w:highlight w:val="green"/>
          <w:u w:val="single"/>
        </w:rPr>
        <w:t>Because</w:t>
      </w:r>
      <w:r w:rsidRPr="00817529">
        <w:rPr>
          <w:rFonts w:asciiTheme="minorHAnsi" w:hAnsiTheme="minorHAnsi" w:cstheme="minorHAnsi"/>
          <w:u w:val="single"/>
        </w:rPr>
        <w:t xml:space="preserve"> the corporate state's counterinsurgency </w:t>
      </w:r>
      <w:r w:rsidRPr="00817529">
        <w:rPr>
          <w:rFonts w:asciiTheme="minorHAnsi" w:hAnsiTheme="minorHAnsi" w:cstheme="minorHAnsi"/>
          <w:highlight w:val="green"/>
          <w:u w:val="single"/>
        </w:rPr>
        <w:t>operatives</w:t>
      </w:r>
      <w:r w:rsidRPr="00817529">
        <w:rPr>
          <w:rFonts w:asciiTheme="minorHAnsi" w:hAnsiTheme="minorHAnsi" w:cstheme="minorHAnsi"/>
          <w:u w:val="single"/>
        </w:rPr>
        <w:t xml:space="preserve"> have </w:t>
      </w:r>
      <w:r w:rsidRPr="00817529">
        <w:rPr>
          <w:rStyle w:val="Emphasis"/>
          <w:rFonts w:asciiTheme="minorHAnsi" w:hAnsiTheme="minorHAnsi" w:cstheme="minorHAnsi"/>
          <w:highlight w:val="green"/>
        </w:rPr>
        <w:t>infiltrated</w:t>
      </w:r>
      <w:r w:rsidRPr="00817529">
        <w:rPr>
          <w:rFonts w:asciiTheme="minorHAnsi" w:hAnsiTheme="minorHAnsi" w:cstheme="minorHAnsi"/>
          <w:highlight w:val="green"/>
          <w:u w:val="single"/>
        </w:rPr>
        <w:t xml:space="preserve"> most </w:t>
      </w:r>
      <w:r w:rsidRPr="00817529">
        <w:rPr>
          <w:rStyle w:val="Emphasis"/>
          <w:rFonts w:asciiTheme="minorHAnsi" w:hAnsiTheme="minorHAnsi" w:cstheme="minorHAnsi"/>
        </w:rPr>
        <w:t xml:space="preserve">political </w:t>
      </w:r>
      <w:r w:rsidRPr="00817529">
        <w:rPr>
          <w:rStyle w:val="Emphasis"/>
          <w:rFonts w:asciiTheme="minorHAnsi" w:hAnsiTheme="minorHAnsi" w:cstheme="minorHAnsi"/>
          <w:highlight w:val="green"/>
        </w:rPr>
        <w:t>activism</w:t>
      </w:r>
      <w:r w:rsidRPr="00817529">
        <w:rPr>
          <w:rFonts w:asciiTheme="minorHAnsi" w:hAnsiTheme="minorHAnsi" w:cstheme="minorHAnsi"/>
          <w:highlight w:val="green"/>
          <w:u w:val="single"/>
        </w:rPr>
        <w:t xml:space="preserve"> groups</w:t>
      </w:r>
      <w:r w:rsidRPr="00817529">
        <w:rPr>
          <w:rFonts w:asciiTheme="minorHAnsi" w:hAnsiTheme="minorHAnsi" w:cstheme="minorHAnsi"/>
          <w:u w:val="single"/>
        </w:rPr>
        <w:t xml:space="preserve">, the </w:t>
      </w:r>
      <w:r w:rsidRPr="00817529">
        <w:rPr>
          <w:rStyle w:val="Emphasis"/>
          <w:rFonts w:asciiTheme="minorHAnsi" w:hAnsiTheme="minorHAnsi" w:cstheme="minorHAnsi"/>
        </w:rPr>
        <w:t xml:space="preserve">radicalized </w:t>
      </w:r>
      <w:r w:rsidRPr="00817529">
        <w:rPr>
          <w:rStyle w:val="Emphasis"/>
          <w:rFonts w:asciiTheme="minorHAnsi" w:hAnsiTheme="minorHAnsi" w:cstheme="minorHAnsi"/>
          <w:highlight w:val="green"/>
        </w:rPr>
        <w:t>members</w:t>
      </w:r>
      <w:r w:rsidRPr="00817529">
        <w:rPr>
          <w:rFonts w:asciiTheme="minorHAnsi" w:hAnsiTheme="minorHAnsi" w:cstheme="minorHAnsi"/>
          <w:highlight w:val="green"/>
          <w:u w:val="single"/>
        </w:rPr>
        <w:t xml:space="preserve"> will be </w:t>
      </w:r>
      <w:r w:rsidRPr="00817529">
        <w:rPr>
          <w:rStyle w:val="Emphasis"/>
          <w:rFonts w:asciiTheme="minorHAnsi" w:hAnsiTheme="minorHAnsi" w:cstheme="minorHAnsi"/>
        </w:rPr>
        <w:t xml:space="preserve">easily </w:t>
      </w:r>
      <w:r w:rsidRPr="00817529">
        <w:rPr>
          <w:rStyle w:val="Emphasis"/>
          <w:rFonts w:asciiTheme="minorHAnsi" w:hAnsiTheme="minorHAnsi" w:cstheme="minorHAnsi"/>
          <w:highlight w:val="green"/>
        </w:rPr>
        <w:t>identified</w:t>
      </w:r>
      <w:r w:rsidRPr="00817529">
        <w:rPr>
          <w:rFonts w:asciiTheme="minorHAnsi" w:hAnsiTheme="minorHAnsi" w:cstheme="minorHAnsi"/>
          <w:u w:val="single"/>
        </w:rPr>
        <w:t xml:space="preserve">, </w:t>
      </w:r>
      <w:proofErr w:type="gramStart"/>
      <w:r w:rsidRPr="00817529">
        <w:rPr>
          <w:rFonts w:asciiTheme="minorHAnsi" w:hAnsiTheme="minorHAnsi" w:cstheme="minorHAnsi"/>
          <w:u w:val="single"/>
        </w:rPr>
        <w:t>monitored</w:t>
      </w:r>
      <w:proofErr w:type="gramEnd"/>
      <w:r w:rsidRPr="00817529">
        <w:rPr>
          <w:rFonts w:asciiTheme="minorHAnsi" w:hAnsiTheme="minorHAnsi" w:cstheme="minorHAnsi"/>
          <w:u w:val="single"/>
        </w:rPr>
        <w:t xml:space="preserve"> </w:t>
      </w:r>
      <w:r w:rsidRPr="00817529">
        <w:rPr>
          <w:rFonts w:asciiTheme="minorHAnsi" w:hAnsiTheme="minorHAnsi" w:cstheme="minorHAnsi"/>
          <w:highlight w:val="green"/>
          <w:u w:val="single"/>
        </w:rPr>
        <w:t>and</w:t>
      </w:r>
      <w:r w:rsidRPr="00817529">
        <w:rPr>
          <w:rFonts w:asciiTheme="minorHAnsi" w:hAnsiTheme="minorHAnsi" w:cstheme="minorHAnsi"/>
          <w:u w:val="single"/>
        </w:rPr>
        <w:t xml:space="preserve"> eventually </w:t>
      </w:r>
      <w:r w:rsidRPr="00817529">
        <w:rPr>
          <w:rFonts w:asciiTheme="minorHAnsi" w:hAnsiTheme="minorHAnsi" w:cstheme="minorHAnsi"/>
          <w:sz w:val="14"/>
        </w:rPr>
        <w:t xml:space="preserve">compromised/turned, arrested </w:t>
      </w:r>
      <w:r w:rsidRPr="00817529">
        <w:rPr>
          <w:rFonts w:asciiTheme="minorHAnsi" w:hAnsiTheme="minorHAnsi" w:cstheme="minorHAnsi"/>
          <w:u w:val="single"/>
        </w:rPr>
        <w:t xml:space="preserve">or </w:t>
      </w:r>
      <w:r w:rsidRPr="00817529">
        <w:rPr>
          <w:rStyle w:val="Emphasis"/>
          <w:rFonts w:asciiTheme="minorHAnsi" w:hAnsiTheme="minorHAnsi" w:cstheme="minorHAnsi"/>
          <w:highlight w:val="green"/>
        </w:rPr>
        <w:t>executed</w:t>
      </w:r>
      <w:r w:rsidRPr="00817529">
        <w:rPr>
          <w:rFonts w:asciiTheme="minorHAnsi" w:hAnsiTheme="minorHAnsi" w:cstheme="minorHAnsi"/>
          <w:u w:val="single"/>
        </w:rPr>
        <w:t xml:space="preserve">. The ACS wins again.  </w:t>
      </w:r>
    </w:p>
    <w:p w14:paraId="58386C87" w14:textId="77777777" w:rsidR="00084FFE" w:rsidRPr="00817529" w:rsidRDefault="00084FFE" w:rsidP="00084FFE">
      <w:pPr>
        <w:pStyle w:val="Heading4"/>
        <w:rPr>
          <w:rFonts w:asciiTheme="minorHAnsi" w:hAnsiTheme="minorHAnsi" w:cstheme="minorHAnsi"/>
        </w:rPr>
      </w:pPr>
      <w:r w:rsidRPr="00817529">
        <w:rPr>
          <w:rFonts w:asciiTheme="minorHAnsi" w:hAnsiTheme="minorHAnsi" w:cstheme="minorHAnsi"/>
        </w:rPr>
        <w:t xml:space="preserve">Those </w:t>
      </w:r>
      <w:r w:rsidRPr="00817529">
        <w:rPr>
          <w:rFonts w:asciiTheme="minorHAnsi" w:hAnsiTheme="minorHAnsi" w:cstheme="minorHAnsi"/>
          <w:u w:val="single"/>
        </w:rPr>
        <w:t>overwhelm</w:t>
      </w:r>
      <w:r w:rsidRPr="00817529">
        <w:rPr>
          <w:rFonts w:asciiTheme="minorHAnsi" w:hAnsiTheme="minorHAnsi" w:cstheme="minorHAnsi"/>
        </w:rPr>
        <w:t xml:space="preserve"> and </w:t>
      </w:r>
      <w:r w:rsidRPr="00817529">
        <w:rPr>
          <w:rFonts w:asciiTheme="minorHAnsi" w:hAnsiTheme="minorHAnsi" w:cstheme="minorHAnsi"/>
          <w:u w:val="single"/>
        </w:rPr>
        <w:t>turn</w:t>
      </w:r>
      <w:r w:rsidRPr="00817529">
        <w:rPr>
          <w:rFonts w:asciiTheme="minorHAnsi" w:hAnsiTheme="minorHAnsi" w:cstheme="minorHAnsi"/>
        </w:rPr>
        <w:t xml:space="preserve"> affirmative solvency. </w:t>
      </w:r>
    </w:p>
    <w:p w14:paraId="07A85562" w14:textId="77777777" w:rsidR="00084FFE" w:rsidRPr="00817529" w:rsidRDefault="00084FFE" w:rsidP="00084FFE">
      <w:pPr>
        <w:rPr>
          <w:rFonts w:asciiTheme="minorHAnsi" w:hAnsiTheme="minorHAnsi" w:cstheme="minorHAnsi"/>
        </w:rPr>
      </w:pPr>
      <w:r w:rsidRPr="00817529">
        <w:rPr>
          <w:rFonts w:asciiTheme="minorHAnsi" w:hAnsiTheme="minorHAnsi" w:cstheme="minorHAnsi"/>
          <w:b/>
          <w:bCs/>
          <w:sz w:val="26"/>
          <w:szCs w:val="26"/>
        </w:rPr>
        <w:t>DeBoer ’16</w:t>
      </w:r>
      <w:r w:rsidRPr="00817529">
        <w:rPr>
          <w:rFonts w:asciiTheme="minorHAnsi" w:hAnsiTheme="minorHAnsi" w:cstheme="minorHAnsi"/>
        </w:rPr>
        <w:t xml:space="preserve"> [Fredrik; March 15th; Ph.D. from Purdue University; </w:t>
      </w:r>
      <w:proofErr w:type="spellStart"/>
      <w:r w:rsidRPr="00817529">
        <w:rPr>
          <w:rFonts w:asciiTheme="minorHAnsi" w:hAnsiTheme="minorHAnsi" w:cstheme="minorHAnsi"/>
        </w:rPr>
        <w:t>Fredrikdeboer</w:t>
      </w:r>
      <w:proofErr w:type="spellEnd"/>
      <w:r w:rsidRPr="00817529">
        <w:rPr>
          <w:rFonts w:asciiTheme="minorHAnsi" w:hAnsiTheme="minorHAnsi" w:cstheme="minorHAnsi"/>
        </w:rPr>
        <w:t>, “c’mon, guys,” http://fredrikdeboer.com/2016/03/15/cmon-guys/]</w:t>
      </w:r>
    </w:p>
    <w:p w14:paraId="5FE03803"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I could be wrong about the short-term dangers, and the stakes are incredibly high. But in the </w:t>
      </w:r>
      <w:proofErr w:type="gramStart"/>
      <w:r w:rsidRPr="00817529">
        <w:rPr>
          <w:rFonts w:asciiTheme="minorHAnsi" w:hAnsiTheme="minorHAnsi" w:cstheme="minorHAnsi"/>
          <w:sz w:val="16"/>
        </w:rPr>
        <w:t>end</w:t>
      </w:r>
      <w:proofErr w:type="gramEnd"/>
      <w:r w:rsidRPr="00817529">
        <w:rPr>
          <w:rFonts w:asciiTheme="minorHAnsi" w:hAnsiTheme="minorHAnsi" w:cstheme="minorHAnsi"/>
          <w:sz w:val="16"/>
        </w:rPr>
        <w:t xml:space="preserve"> we’re left with the same old question: </w:t>
      </w:r>
      <w:r w:rsidRPr="00817529">
        <w:rPr>
          <w:rStyle w:val="StyleUnderline"/>
          <w:rFonts w:asciiTheme="minorHAnsi" w:hAnsiTheme="minorHAnsi" w:cstheme="minorHAnsi"/>
          <w:highlight w:val="green"/>
        </w:rPr>
        <w:t>what tactics</w:t>
      </w:r>
      <w:r w:rsidRPr="00817529">
        <w:rPr>
          <w:rStyle w:val="StyleUnderline"/>
          <w:rFonts w:asciiTheme="minorHAnsi" w:hAnsiTheme="minorHAnsi" w:cstheme="minorHAnsi"/>
          <w:sz w:val="16"/>
        </w:rPr>
        <w:t xml:space="preserve"> </w:t>
      </w:r>
      <w:r w:rsidRPr="00817529">
        <w:rPr>
          <w:rFonts w:asciiTheme="minorHAnsi" w:hAnsiTheme="minorHAnsi" w:cstheme="minorHAnsi"/>
          <w:sz w:val="16"/>
        </w:rPr>
        <w:t xml:space="preserve">will </w:t>
      </w:r>
      <w:r w:rsidRPr="00817529">
        <w:rPr>
          <w:rStyle w:val="Emphasis"/>
          <w:rFonts w:asciiTheme="minorHAnsi" w:hAnsiTheme="minorHAnsi" w:cstheme="minorHAnsi"/>
        </w:rPr>
        <w:t xml:space="preserve">actually </w:t>
      </w:r>
      <w:r w:rsidRPr="00817529">
        <w:rPr>
          <w:rStyle w:val="Emphasis"/>
          <w:rFonts w:asciiTheme="minorHAnsi" w:hAnsiTheme="minorHAnsi" w:cstheme="minorHAnsi"/>
          <w:highlight w:val="green"/>
        </w:rPr>
        <w:t>work</w:t>
      </w:r>
      <w:r w:rsidRPr="00817529">
        <w:rPr>
          <w:rStyle w:val="StyleUnderline"/>
          <w:rFonts w:asciiTheme="minorHAnsi" w:hAnsiTheme="minorHAnsi" w:cstheme="minorHAnsi"/>
          <w:highlight w:val="green"/>
        </w:rPr>
        <w:t xml:space="preserve"> to secure a </w:t>
      </w:r>
      <w:r w:rsidRPr="00817529">
        <w:rPr>
          <w:rStyle w:val="Emphasis"/>
          <w:rFonts w:asciiTheme="minorHAnsi" w:hAnsiTheme="minorHAnsi" w:cstheme="minorHAnsi"/>
          <w:highlight w:val="green"/>
        </w:rPr>
        <w:t>better world?</w:t>
      </w:r>
    </w:p>
    <w:p w14:paraId="37D1B9C2"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817529">
        <w:rPr>
          <w:rStyle w:val="StyleUnderline"/>
          <w:rFonts w:asciiTheme="minorHAnsi" w:hAnsiTheme="minorHAnsi" w:cstheme="minorHAnsi"/>
          <w:highlight w:val="green"/>
        </w:rPr>
        <w:t xml:space="preserve">in </w:t>
      </w:r>
      <w:r w:rsidRPr="00817529">
        <w:rPr>
          <w:rStyle w:val="Emphasis"/>
          <w:rFonts w:asciiTheme="minorHAnsi" w:hAnsiTheme="minorHAnsi" w:cstheme="minorHAnsi"/>
        </w:rPr>
        <w:t xml:space="preserve">today’s </w:t>
      </w:r>
      <w:r w:rsidRPr="00817529">
        <w:rPr>
          <w:rStyle w:val="Emphasis"/>
          <w:rFonts w:asciiTheme="minorHAnsi" w:hAnsiTheme="minorHAnsi" w:cstheme="minorHAnsi"/>
          <w:highlight w:val="green"/>
        </w:rPr>
        <w:t>America</w:t>
      </w:r>
      <w:r w:rsidRPr="00817529">
        <w:rPr>
          <w:rFonts w:asciiTheme="minorHAnsi" w:hAnsiTheme="minorHAnsi" w:cstheme="minorHAnsi"/>
          <w:sz w:val="16"/>
        </w:rPr>
        <w:t xml:space="preserve"> they will essentially </w:t>
      </w:r>
      <w:r w:rsidRPr="00817529">
        <w:rPr>
          <w:rStyle w:val="StyleUnderline"/>
          <w:rFonts w:asciiTheme="minorHAnsi" w:hAnsiTheme="minorHAnsi" w:cstheme="minorHAnsi"/>
          <w:highlight w:val="green"/>
        </w:rPr>
        <w:t>never</w:t>
      </w:r>
      <w:r w:rsidRPr="00817529">
        <w:rPr>
          <w:rFonts w:asciiTheme="minorHAnsi" w:hAnsiTheme="minorHAnsi" w:cstheme="minorHAnsi"/>
          <w:sz w:val="16"/>
        </w:rPr>
        <w:t xml:space="preserve"> break on the side of </w:t>
      </w:r>
      <w:r w:rsidRPr="00817529">
        <w:rPr>
          <w:rStyle w:val="Emphasis"/>
          <w:rFonts w:asciiTheme="minorHAnsi" w:hAnsiTheme="minorHAnsi" w:cstheme="minorHAnsi"/>
        </w:rPr>
        <w:t xml:space="preserve">armed </w:t>
      </w:r>
      <w:r w:rsidRPr="00817529">
        <w:rPr>
          <w:rStyle w:val="Emphasis"/>
          <w:rFonts w:asciiTheme="minorHAnsi" w:hAnsiTheme="minorHAnsi" w:cstheme="minorHAnsi"/>
          <w:highlight w:val="green"/>
        </w:rPr>
        <w:t>opposition</w:t>
      </w:r>
      <w:r w:rsidRPr="00817529">
        <w:rPr>
          <w:rStyle w:val="StyleUnderline"/>
          <w:rFonts w:asciiTheme="minorHAnsi" w:hAnsiTheme="minorHAnsi" w:cstheme="minorHAnsi"/>
          <w:highlight w:val="green"/>
        </w:rPr>
        <w:t xml:space="preserve"> against </w:t>
      </w:r>
      <w:r w:rsidRPr="00817529">
        <w:rPr>
          <w:rStyle w:val="Emphasis"/>
          <w:rFonts w:asciiTheme="minorHAnsi" w:hAnsiTheme="minorHAnsi" w:cstheme="minorHAnsi"/>
          <w:highlight w:val="green"/>
        </w:rPr>
        <w:t>the state</w:t>
      </w:r>
      <w:r w:rsidRPr="00817529">
        <w:rPr>
          <w:rFonts w:asciiTheme="minorHAnsi" w:hAnsiTheme="minorHAnsi" w:cstheme="minorHAnsi"/>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03D02C2F"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817529">
        <w:rPr>
          <w:rStyle w:val="StyleUnderline"/>
          <w:rFonts w:asciiTheme="minorHAnsi" w:hAnsiTheme="minorHAnsi" w:cstheme="minorHAnsi"/>
          <w:highlight w:val="green"/>
        </w:rPr>
        <w:t>If</w:t>
      </w:r>
      <w:r w:rsidRPr="00817529">
        <w:rPr>
          <w:rStyle w:val="StyleUnderline"/>
          <w:rFonts w:asciiTheme="minorHAnsi" w:hAnsiTheme="minorHAnsi" w:cstheme="minorHAnsi"/>
        </w:rPr>
        <w:t xml:space="preserve"> tomorrow </w:t>
      </w:r>
      <w:r w:rsidRPr="00817529">
        <w:rPr>
          <w:rStyle w:val="StyleUnderline"/>
          <w:rFonts w:asciiTheme="minorHAnsi" w:hAnsiTheme="minorHAnsi" w:cstheme="minorHAnsi"/>
          <w:highlight w:val="green"/>
        </w:rPr>
        <w:t>you</w:t>
      </w:r>
      <w:r w:rsidRPr="00817529">
        <w:rPr>
          <w:rStyle w:val="StyleUnderline"/>
          <w:rFonts w:asciiTheme="minorHAnsi" w:hAnsiTheme="minorHAnsi" w:cstheme="minorHAnsi"/>
        </w:rPr>
        <w:t xml:space="preserve"> could </w:t>
      </w:r>
      <w:r w:rsidRPr="00817529">
        <w:rPr>
          <w:rStyle w:val="Emphasis"/>
          <w:rFonts w:asciiTheme="minorHAnsi" w:hAnsiTheme="minorHAnsi" w:cstheme="minorHAnsi"/>
          <w:highlight w:val="green"/>
        </w:rPr>
        <w:t>rally</w:t>
      </w:r>
      <w:r w:rsidRPr="00817529">
        <w:rPr>
          <w:rStyle w:val="StyleUnderline"/>
          <w:rFonts w:asciiTheme="minorHAnsi" w:hAnsiTheme="minorHAnsi" w:cstheme="minorHAnsi"/>
          <w:highlight w:val="green"/>
        </w:rPr>
        <w:t xml:space="preserve"> as many</w:t>
      </w:r>
      <w:r w:rsidRPr="00817529">
        <w:rPr>
          <w:rStyle w:val="StyleUnderline"/>
          <w:rFonts w:asciiTheme="minorHAnsi" w:hAnsiTheme="minorHAnsi" w:cstheme="minorHAnsi"/>
        </w:rPr>
        <w:t xml:space="preserve"> people </w:t>
      </w:r>
      <w:r w:rsidRPr="00817529">
        <w:rPr>
          <w:rStyle w:val="StyleUnderline"/>
          <w:rFonts w:asciiTheme="minorHAnsi" w:hAnsiTheme="minorHAnsi" w:cstheme="minorHAnsi"/>
          <w:highlight w:val="green"/>
        </w:rPr>
        <w:t xml:space="preserve">as the </w:t>
      </w:r>
      <w:r w:rsidRPr="00817529">
        <w:rPr>
          <w:rStyle w:val="Emphasis"/>
          <w:rFonts w:asciiTheme="minorHAnsi" w:hAnsiTheme="minorHAnsi" w:cstheme="minorHAnsi"/>
          <w:highlight w:val="green"/>
        </w:rPr>
        <w:t>Bolsheviks</w:t>
      </w:r>
      <w:r w:rsidRPr="00817529">
        <w:rPr>
          <w:rFonts w:asciiTheme="minorHAnsi" w:hAnsiTheme="minorHAnsi" w:cstheme="minorHAnsi"/>
          <w:sz w:val="16"/>
        </w:rPr>
        <w:t xml:space="preserve"> had at their revolutionary peak, </w:t>
      </w:r>
      <w:r w:rsidRPr="00817529">
        <w:rPr>
          <w:rStyle w:val="StyleUnderline"/>
          <w:rFonts w:asciiTheme="minorHAnsi" w:hAnsiTheme="minorHAnsi" w:cstheme="minorHAnsi"/>
          <w:highlight w:val="green"/>
        </w:rPr>
        <w:t>you’re still</w:t>
      </w:r>
      <w:r w:rsidRPr="00817529">
        <w:rPr>
          <w:rStyle w:val="StyleUnderline"/>
          <w:rFonts w:asciiTheme="minorHAnsi" w:hAnsiTheme="minorHAnsi" w:cstheme="minorHAnsi"/>
        </w:rPr>
        <w:t xml:space="preserve"> left </w:t>
      </w:r>
      <w:r w:rsidRPr="00817529">
        <w:rPr>
          <w:rStyle w:val="StyleUnderline"/>
          <w:rFonts w:asciiTheme="minorHAnsi" w:hAnsiTheme="minorHAnsi" w:cstheme="minorHAnsi"/>
          <w:highlight w:val="green"/>
        </w:rPr>
        <w:t xml:space="preserve">in a world of </w:t>
      </w:r>
      <w:r w:rsidRPr="00817529">
        <w:rPr>
          <w:rStyle w:val="Emphasis"/>
          <w:rFonts w:asciiTheme="minorHAnsi" w:hAnsiTheme="minorHAnsi" w:cstheme="minorHAnsi"/>
          <w:highlight w:val="green"/>
        </w:rPr>
        <w:t>F-15s</w:t>
      </w:r>
      <w:r w:rsidRPr="00817529">
        <w:rPr>
          <w:rStyle w:val="StyleUnderline"/>
          <w:rFonts w:asciiTheme="minorHAnsi" w:hAnsiTheme="minorHAnsi" w:cstheme="minorHAnsi"/>
          <w:highlight w:val="green"/>
        </w:rPr>
        <w:t xml:space="preserve">, </w:t>
      </w:r>
      <w:r w:rsidRPr="00817529">
        <w:rPr>
          <w:rStyle w:val="Emphasis"/>
          <w:rFonts w:asciiTheme="minorHAnsi" w:hAnsiTheme="minorHAnsi" w:cstheme="minorHAnsi"/>
          <w:highlight w:val="green"/>
        </w:rPr>
        <w:t>drones</w:t>
      </w:r>
      <w:r w:rsidRPr="00817529">
        <w:rPr>
          <w:rStyle w:val="StyleUnderline"/>
          <w:rFonts w:asciiTheme="minorHAnsi" w:hAnsiTheme="minorHAnsi" w:cstheme="minorHAnsi"/>
          <w:highlight w:val="green"/>
        </w:rPr>
        <w:t xml:space="preserve">, and </w:t>
      </w:r>
      <w:r w:rsidRPr="00817529">
        <w:rPr>
          <w:rStyle w:val="Emphasis"/>
          <w:rFonts w:asciiTheme="minorHAnsi" w:hAnsiTheme="minorHAnsi" w:cstheme="minorHAnsi"/>
        </w:rPr>
        <w:t>cluster</w:t>
      </w:r>
      <w:r w:rsidRPr="00817529">
        <w:rPr>
          <w:rStyle w:val="Emphasis"/>
          <w:rFonts w:asciiTheme="minorHAnsi" w:hAnsiTheme="minorHAnsi" w:cstheme="minorHAnsi"/>
          <w:highlight w:val="green"/>
        </w:rPr>
        <w:t xml:space="preserve"> bombs</w:t>
      </w:r>
      <w:r w:rsidRPr="00817529">
        <w:rPr>
          <w:rFonts w:asciiTheme="minorHAnsi" w:hAnsiTheme="minorHAnsi" w:cstheme="minorHAnsi"/>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817529">
        <w:rPr>
          <w:rStyle w:val="StyleUnderline"/>
          <w:rFonts w:asciiTheme="minorHAnsi" w:hAnsiTheme="minorHAnsi" w:cstheme="minorHAnsi"/>
          <w:highlight w:val="green"/>
        </w:rPr>
        <w:t>This</w:t>
      </w:r>
      <w:r w:rsidRPr="00817529">
        <w:rPr>
          <w:rStyle w:val="StyleUnderline"/>
          <w:rFonts w:asciiTheme="minorHAnsi" w:hAnsiTheme="minorHAnsi" w:cstheme="minorHAnsi"/>
        </w:rPr>
        <w:t xml:space="preserve"> just </w:t>
      </w:r>
      <w:r w:rsidRPr="00817529">
        <w:rPr>
          <w:rStyle w:val="StyleUnderline"/>
          <w:rFonts w:asciiTheme="minorHAnsi" w:hAnsiTheme="minorHAnsi" w:cstheme="minorHAnsi"/>
          <w:highlight w:val="green"/>
        </w:rPr>
        <w:t xml:space="preserve">isn’t </w:t>
      </w:r>
      <w:r w:rsidRPr="00817529">
        <w:rPr>
          <w:rStyle w:val="Emphasis"/>
          <w:rFonts w:asciiTheme="minorHAnsi" w:hAnsiTheme="minorHAnsi" w:cstheme="minorHAnsi"/>
          <w:highlight w:val="green"/>
        </w:rPr>
        <w:t>1950s Cuba</w:t>
      </w:r>
      <w:r w:rsidRPr="00817529">
        <w:rPr>
          <w:rFonts w:asciiTheme="minorHAnsi" w:hAnsiTheme="minorHAnsi" w:cstheme="minorHAnsi"/>
          <w:sz w:val="16"/>
        </w:rPr>
        <w:t xml:space="preserve">, guys. It’s just not. In a very real way, </w:t>
      </w:r>
      <w:r w:rsidRPr="00817529">
        <w:rPr>
          <w:rStyle w:val="StyleUnderline"/>
          <w:rFonts w:asciiTheme="minorHAnsi" w:hAnsiTheme="minorHAnsi" w:cstheme="minorHAnsi"/>
        </w:rPr>
        <w:t xml:space="preserve">modern </w:t>
      </w:r>
      <w:r w:rsidRPr="00817529">
        <w:rPr>
          <w:rStyle w:val="StyleUnderline"/>
          <w:rFonts w:asciiTheme="minorHAnsi" w:hAnsiTheme="minorHAnsi" w:cstheme="minorHAnsi"/>
          <w:highlight w:val="green"/>
        </w:rPr>
        <w:t>tech</w:t>
      </w:r>
      <w:r w:rsidRPr="00817529">
        <w:rPr>
          <w:rStyle w:val="StyleUnderline"/>
          <w:rFonts w:asciiTheme="minorHAnsi" w:hAnsiTheme="minorHAnsi" w:cstheme="minorHAnsi"/>
        </w:rPr>
        <w:t xml:space="preserve">nology </w:t>
      </w:r>
      <w:r w:rsidRPr="00817529">
        <w:rPr>
          <w:rStyle w:val="Emphasis"/>
          <w:rFonts w:asciiTheme="minorHAnsi" w:hAnsiTheme="minorHAnsi" w:cstheme="minorHAnsi"/>
        </w:rPr>
        <w:t xml:space="preserve">effectively </w:t>
      </w:r>
      <w:r w:rsidRPr="00817529">
        <w:rPr>
          <w:rStyle w:val="Emphasis"/>
          <w:rFonts w:asciiTheme="minorHAnsi" w:hAnsiTheme="minorHAnsi" w:cstheme="minorHAnsi"/>
          <w:highlight w:val="green"/>
        </w:rPr>
        <w:t>lowers</w:t>
      </w:r>
      <w:r w:rsidRPr="00817529">
        <w:rPr>
          <w:rStyle w:val="StyleUnderline"/>
          <w:rFonts w:asciiTheme="minorHAnsi" w:hAnsiTheme="minorHAnsi" w:cstheme="minorHAnsi"/>
        </w:rPr>
        <w:t xml:space="preserve"> the </w:t>
      </w:r>
      <w:r w:rsidRPr="00817529">
        <w:rPr>
          <w:rStyle w:val="StyleUnderline"/>
          <w:rFonts w:asciiTheme="minorHAnsi" w:hAnsiTheme="minorHAnsi" w:cstheme="minorHAnsi"/>
          <w:highlight w:val="green"/>
        </w:rPr>
        <w:t xml:space="preserve">odds of </w:t>
      </w:r>
      <w:r w:rsidRPr="00817529">
        <w:rPr>
          <w:rStyle w:val="Emphasis"/>
          <w:rFonts w:asciiTheme="minorHAnsi" w:hAnsiTheme="minorHAnsi" w:cstheme="minorHAnsi"/>
          <w:highlight w:val="green"/>
        </w:rPr>
        <w:t>armed</w:t>
      </w:r>
      <w:r w:rsidRPr="00817529">
        <w:rPr>
          <w:rStyle w:val="Emphasis"/>
          <w:rFonts w:asciiTheme="minorHAnsi" w:hAnsiTheme="minorHAnsi" w:cstheme="minorHAnsi"/>
        </w:rPr>
        <w:t xml:space="preserve"> political </w:t>
      </w:r>
      <w:r w:rsidRPr="00817529">
        <w:rPr>
          <w:rStyle w:val="Emphasis"/>
          <w:rFonts w:asciiTheme="minorHAnsi" w:hAnsiTheme="minorHAnsi" w:cstheme="minorHAnsi"/>
          <w:highlight w:val="green"/>
        </w:rPr>
        <w:t>revolution</w:t>
      </w:r>
      <w:r w:rsidRPr="00817529">
        <w:rPr>
          <w:rFonts w:asciiTheme="minorHAnsi" w:hAnsiTheme="minorHAnsi" w:cstheme="minorHAnsi"/>
          <w:sz w:val="16"/>
        </w:rPr>
        <w:t xml:space="preserve"> in a country like the United States </w:t>
      </w:r>
      <w:r w:rsidRPr="00817529">
        <w:rPr>
          <w:rStyle w:val="StyleUnderline"/>
          <w:rFonts w:asciiTheme="minorHAnsi" w:hAnsiTheme="minorHAnsi" w:cstheme="minorHAnsi"/>
          <w:highlight w:val="green"/>
        </w:rPr>
        <w:t xml:space="preserve">to </w:t>
      </w:r>
      <w:r w:rsidRPr="00817529">
        <w:rPr>
          <w:rStyle w:val="Emphasis"/>
          <w:rFonts w:asciiTheme="minorHAnsi" w:hAnsiTheme="minorHAnsi" w:cstheme="minorHAnsi"/>
          <w:highlight w:val="green"/>
        </w:rPr>
        <w:t>zero</w:t>
      </w:r>
      <w:r w:rsidRPr="00817529">
        <w:rPr>
          <w:rFonts w:asciiTheme="minorHAnsi" w:hAnsiTheme="minorHAnsi" w:cstheme="minorHAnsi"/>
          <w:sz w:val="16"/>
        </w:rPr>
        <w:t xml:space="preserve">, and so much the worse for us. </w:t>
      </w:r>
    </w:p>
    <w:p w14:paraId="643BBF58" w14:textId="77777777" w:rsidR="00084FFE" w:rsidRPr="00817529" w:rsidRDefault="00084FFE" w:rsidP="00084FFE">
      <w:pPr>
        <w:rPr>
          <w:rFonts w:asciiTheme="minorHAnsi" w:hAnsiTheme="minorHAnsi" w:cstheme="minorHAnsi"/>
          <w:sz w:val="16"/>
        </w:rPr>
      </w:pPr>
      <w:r w:rsidRPr="00817529">
        <w:rPr>
          <w:rStyle w:val="StyleUnderline"/>
          <w:rFonts w:asciiTheme="minorHAnsi" w:hAnsiTheme="minorHAnsi" w:cstheme="minorHAnsi"/>
          <w:highlight w:val="green"/>
        </w:rPr>
        <w:t xml:space="preserve">This </w:t>
      </w:r>
      <w:r w:rsidRPr="00817529">
        <w:rPr>
          <w:rStyle w:val="Emphasis"/>
          <w:rFonts w:asciiTheme="minorHAnsi" w:hAnsiTheme="minorHAnsi" w:cstheme="minorHAnsi"/>
          <w:highlight w:val="green"/>
        </w:rPr>
        <w:t>isn’t fatalism</w:t>
      </w:r>
      <w:r w:rsidRPr="00817529">
        <w:rPr>
          <w:rFonts w:asciiTheme="minorHAnsi" w:hAnsiTheme="minorHAnsi" w:cstheme="minorHAnsi"/>
          <w:sz w:val="16"/>
        </w:rPr>
        <w:t xml:space="preserve">. It doesn’t mean there’s no hope. </w:t>
      </w:r>
      <w:r w:rsidRPr="00817529">
        <w:rPr>
          <w:rStyle w:val="StyleUnderline"/>
          <w:rFonts w:asciiTheme="minorHAnsi" w:hAnsiTheme="minorHAnsi" w:cstheme="minorHAnsi"/>
        </w:rPr>
        <w:t xml:space="preserve">It means that </w:t>
      </w:r>
      <w:r w:rsidRPr="00817529">
        <w:rPr>
          <w:rStyle w:val="StyleUnderline"/>
          <w:rFonts w:asciiTheme="minorHAnsi" w:hAnsiTheme="minorHAnsi" w:cstheme="minorHAnsi"/>
          <w:highlight w:val="green"/>
        </w:rPr>
        <w:t xml:space="preserve">there is </w:t>
      </w:r>
      <w:r w:rsidRPr="00817529">
        <w:rPr>
          <w:rStyle w:val="Emphasis"/>
          <w:rFonts w:asciiTheme="minorHAnsi" w:hAnsiTheme="minorHAnsi" w:cstheme="minorHAnsi"/>
          <w:highlight w:val="green"/>
        </w:rPr>
        <w:t>little alt</w:t>
      </w:r>
      <w:r w:rsidRPr="00817529">
        <w:rPr>
          <w:rStyle w:val="Emphasis"/>
          <w:rFonts w:asciiTheme="minorHAnsi" w:hAnsiTheme="minorHAnsi" w:cstheme="minorHAnsi"/>
        </w:rPr>
        <w:t>ernative</w:t>
      </w:r>
      <w:r w:rsidRPr="00817529">
        <w:rPr>
          <w:rStyle w:val="StyleUnderline"/>
          <w:rFonts w:asciiTheme="minorHAnsi" w:hAnsiTheme="minorHAnsi" w:cstheme="minorHAnsi"/>
          <w:highlight w:val="green"/>
        </w:rPr>
        <w:t xml:space="preserve"> to</w:t>
      </w:r>
      <w:r w:rsidRPr="00817529">
        <w:rPr>
          <w:rFonts w:asciiTheme="minorHAnsi" w:hAnsiTheme="minorHAnsi" w:cstheme="minorHAnsi"/>
          <w:sz w:val="16"/>
          <w:highlight w:val="green"/>
        </w:rPr>
        <w:t xml:space="preserve"> </w:t>
      </w:r>
      <w:r w:rsidRPr="00817529">
        <w:rPr>
          <w:rFonts w:asciiTheme="minorHAnsi" w:hAnsiTheme="minorHAnsi" w:cstheme="minorHAnsi"/>
          <w:sz w:val="16"/>
        </w:rPr>
        <w:t xml:space="preserve">organization, to changing minds through </w:t>
      </w:r>
      <w:r w:rsidRPr="00817529">
        <w:rPr>
          <w:rStyle w:val="Emphasis"/>
          <w:rFonts w:asciiTheme="minorHAnsi" w:hAnsiTheme="minorHAnsi" w:cstheme="minorHAnsi"/>
        </w:rPr>
        <w:t xml:space="preserve">committed </w:t>
      </w:r>
      <w:r w:rsidRPr="00817529">
        <w:rPr>
          <w:rStyle w:val="Emphasis"/>
          <w:rFonts w:asciiTheme="minorHAnsi" w:hAnsiTheme="minorHAnsi" w:cstheme="minorHAnsi"/>
          <w:highlight w:val="green"/>
        </w:rPr>
        <w:t>political action</w:t>
      </w:r>
      <w:r w:rsidRPr="00817529">
        <w:rPr>
          <w:rFonts w:asciiTheme="minorHAnsi" w:hAnsiTheme="minorHAnsi" w:cstheme="minorHAnsi"/>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63287C9E"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817529">
        <w:rPr>
          <w:rStyle w:val="StyleUnderline"/>
          <w:rFonts w:asciiTheme="minorHAnsi" w:hAnsiTheme="minorHAnsi" w:cstheme="minorHAnsi"/>
          <w:highlight w:val="green"/>
        </w:rPr>
        <w:t xml:space="preserve">seriously: </w:t>
      </w:r>
      <w:r w:rsidRPr="00817529">
        <w:rPr>
          <w:rStyle w:val="Emphasis"/>
          <w:rFonts w:asciiTheme="minorHAnsi" w:hAnsiTheme="minorHAnsi" w:cstheme="minorHAnsi"/>
          <w:highlight w:val="green"/>
        </w:rPr>
        <w:t>none of us</w:t>
      </w:r>
      <w:r w:rsidRPr="00817529">
        <w:rPr>
          <w:rStyle w:val="StyleUnderline"/>
          <w:rFonts w:asciiTheme="minorHAnsi" w:hAnsiTheme="minorHAnsi" w:cstheme="minorHAnsi"/>
          <w:highlight w:val="green"/>
        </w:rPr>
        <w:t xml:space="preserve"> are</w:t>
      </w:r>
      <w:r w:rsidRPr="00817529">
        <w:rPr>
          <w:rStyle w:val="StyleUnderline"/>
          <w:rFonts w:asciiTheme="minorHAnsi" w:hAnsiTheme="minorHAnsi" w:cstheme="minorHAnsi"/>
        </w:rPr>
        <w:t xml:space="preserve"> ever </w:t>
      </w:r>
      <w:r w:rsidRPr="00817529">
        <w:rPr>
          <w:rStyle w:val="StyleUnderline"/>
          <w:rFonts w:asciiTheme="minorHAnsi" w:hAnsiTheme="minorHAnsi" w:cstheme="minorHAnsi"/>
          <w:highlight w:val="green"/>
        </w:rPr>
        <w:t>going to take</w:t>
      </w:r>
      <w:r w:rsidRPr="00817529">
        <w:rPr>
          <w:rStyle w:val="StyleUnderline"/>
          <w:rFonts w:asciiTheme="minorHAnsi" w:hAnsiTheme="minorHAnsi" w:cstheme="minorHAnsi"/>
        </w:rPr>
        <w:t xml:space="preserve"> to </w:t>
      </w:r>
      <w:r w:rsidRPr="00817529">
        <w:rPr>
          <w:rStyle w:val="Emphasis"/>
          <w:rFonts w:asciiTheme="minorHAnsi" w:hAnsiTheme="minorHAnsi" w:cstheme="minorHAnsi"/>
        </w:rPr>
        <w:t xml:space="preserve">the </w:t>
      </w:r>
      <w:r w:rsidRPr="00817529">
        <w:rPr>
          <w:rStyle w:val="Emphasis"/>
          <w:rFonts w:asciiTheme="minorHAnsi" w:hAnsiTheme="minorHAnsi" w:cstheme="minorHAnsi"/>
          <w:highlight w:val="green"/>
        </w:rPr>
        <w:t>barricades</w:t>
      </w:r>
      <w:r w:rsidRPr="00817529">
        <w:rPr>
          <w:rFonts w:asciiTheme="minorHAnsi" w:hAnsiTheme="minorHAnsi" w:cstheme="minorHAnsi"/>
          <w:sz w:val="16"/>
        </w:rPr>
        <w:t xml:space="preserve">. And it’s a good thing, too, because we’d probably find a way to shoot in the wrong direction. I can’t dribble a basketball without </w:t>
      </w:r>
      <w:proofErr w:type="gramStart"/>
      <w:r w:rsidRPr="00817529">
        <w:rPr>
          <w:rFonts w:asciiTheme="minorHAnsi" w:hAnsiTheme="minorHAnsi" w:cstheme="minorHAnsi"/>
          <w:sz w:val="16"/>
        </w:rPr>
        <w:t>falling down</w:t>
      </w:r>
      <w:proofErr w:type="gramEnd"/>
      <w:r w:rsidRPr="00817529">
        <w:rPr>
          <w:rFonts w:asciiTheme="minorHAnsi" w:hAnsiTheme="minorHAnsi" w:cstheme="minorHAnsi"/>
          <w:sz w:val="16"/>
        </w:rPr>
        <w:t xml:space="preserve">. American socialism is largely made up of bookish dreamers. I love those people but they’re not for fighting. And even if you have a particular talent for combat, you’re looking at fighting the combined forces of </w:t>
      </w:r>
      <w:r w:rsidRPr="00817529">
        <w:rPr>
          <w:rStyle w:val="StyleUnderline"/>
          <w:rFonts w:asciiTheme="minorHAnsi" w:hAnsiTheme="minorHAnsi" w:cstheme="minorHAnsi"/>
        </w:rPr>
        <w:t>Google, Goldman Sachs, and the defense industry</w:t>
      </w:r>
      <w:r w:rsidRPr="00817529">
        <w:rPr>
          <w:rFonts w:asciiTheme="minorHAnsi" w:hAnsiTheme="minorHAnsi" w:cstheme="minorHAnsi"/>
          <w:sz w:val="16"/>
        </w:rPr>
        <w:t xml:space="preserve">. Violence is hard. Soldiering is hard. </w:t>
      </w:r>
      <w:r w:rsidRPr="00817529">
        <w:rPr>
          <w:rStyle w:val="StyleUnderline"/>
          <w:rFonts w:asciiTheme="minorHAnsi" w:hAnsiTheme="minorHAnsi" w:cstheme="minorHAnsi"/>
          <w:highlight w:val="green"/>
        </w:rPr>
        <w:t xml:space="preserve">In an era of </w:t>
      </w:r>
      <w:r w:rsidRPr="00817529">
        <w:rPr>
          <w:rStyle w:val="Emphasis"/>
          <w:rFonts w:asciiTheme="minorHAnsi" w:hAnsiTheme="minorHAnsi" w:cstheme="minorHAnsi"/>
        </w:rPr>
        <w:t xml:space="preserve">the </w:t>
      </w:r>
      <w:r w:rsidRPr="00817529">
        <w:rPr>
          <w:rStyle w:val="Emphasis"/>
          <w:rFonts w:asciiTheme="minorHAnsi" w:hAnsiTheme="minorHAnsi" w:cstheme="minorHAnsi"/>
          <w:highlight w:val="green"/>
        </w:rPr>
        <w:t>NSA</w:t>
      </w:r>
      <w:r w:rsidRPr="00817529">
        <w:rPr>
          <w:rStyle w:val="StyleUnderline"/>
          <w:rFonts w:asciiTheme="minorHAnsi" w:hAnsiTheme="minorHAnsi" w:cstheme="minorHAnsi"/>
          <w:highlight w:val="green"/>
        </w:rPr>
        <w:t xml:space="preserve"> and </w:t>
      </w:r>
      <w:r w:rsidRPr="00817529">
        <w:rPr>
          <w:rStyle w:val="Emphasis"/>
          <w:rFonts w:asciiTheme="minorHAnsi" w:hAnsiTheme="minorHAnsi" w:cstheme="minorHAnsi"/>
        </w:rPr>
        <w:t xml:space="preserve">military </w:t>
      </w:r>
      <w:r w:rsidRPr="00817529">
        <w:rPr>
          <w:rStyle w:val="Emphasis"/>
          <w:rFonts w:asciiTheme="minorHAnsi" w:hAnsiTheme="minorHAnsi" w:cstheme="minorHAnsi"/>
          <w:highlight w:val="green"/>
        </w:rPr>
        <w:t>robots</w:t>
      </w:r>
      <w:r w:rsidRPr="00817529">
        <w:rPr>
          <w:rStyle w:val="StyleUnderline"/>
          <w:rFonts w:asciiTheme="minorHAnsi" w:hAnsiTheme="minorHAnsi" w:cstheme="minorHAnsi"/>
          <w:highlight w:val="green"/>
        </w:rPr>
        <w:t>, it’s</w:t>
      </w:r>
      <w:r w:rsidRPr="00817529">
        <w:rPr>
          <w:rFonts w:asciiTheme="minorHAnsi" w:hAnsiTheme="minorHAnsi" w:cstheme="minorHAnsi"/>
          <w:sz w:val="16"/>
        </w:rPr>
        <w:t xml:space="preserve"> really, </w:t>
      </w:r>
      <w:proofErr w:type="gramStart"/>
      <w:r w:rsidRPr="00817529">
        <w:rPr>
          <w:rStyle w:val="Emphasis"/>
          <w:rFonts w:asciiTheme="minorHAnsi" w:hAnsiTheme="minorHAnsi" w:cstheme="minorHAnsi"/>
        </w:rPr>
        <w:t xml:space="preserve">really </w:t>
      </w:r>
      <w:r w:rsidRPr="00817529">
        <w:rPr>
          <w:rStyle w:val="Emphasis"/>
          <w:rFonts w:asciiTheme="minorHAnsi" w:hAnsiTheme="minorHAnsi" w:cstheme="minorHAnsi"/>
          <w:highlight w:val="green"/>
        </w:rPr>
        <w:t>hard</w:t>
      </w:r>
      <w:proofErr w:type="gramEnd"/>
      <w:r w:rsidRPr="00817529">
        <w:rPr>
          <w:rStyle w:val="StyleUnderline"/>
          <w:rFonts w:asciiTheme="minorHAnsi" w:hAnsiTheme="minorHAnsi" w:cstheme="minorHAnsi"/>
          <w:highlight w:val="green"/>
        </w:rPr>
        <w:t xml:space="preserve">. “Should we condone </w:t>
      </w:r>
      <w:r w:rsidRPr="00817529">
        <w:rPr>
          <w:rStyle w:val="Emphasis"/>
          <w:rFonts w:asciiTheme="minorHAnsi" w:hAnsiTheme="minorHAnsi" w:cstheme="minorHAnsi"/>
        </w:rPr>
        <w:t xml:space="preserve">revolutionary </w:t>
      </w:r>
      <w:r w:rsidRPr="00817529">
        <w:rPr>
          <w:rStyle w:val="Emphasis"/>
          <w:rFonts w:asciiTheme="minorHAnsi" w:hAnsiTheme="minorHAnsi" w:cstheme="minorHAnsi"/>
          <w:highlight w:val="green"/>
        </w:rPr>
        <w:t>violence?”</w:t>
      </w:r>
      <w:r w:rsidRPr="00817529">
        <w:rPr>
          <w:rStyle w:val="StyleUnderline"/>
          <w:rFonts w:asciiTheme="minorHAnsi" w:hAnsiTheme="minorHAnsi" w:cstheme="minorHAnsi"/>
          <w:highlight w:val="green"/>
        </w:rPr>
        <w:t xml:space="preserve"> is </w:t>
      </w:r>
      <w:r w:rsidRPr="00817529">
        <w:rPr>
          <w:rStyle w:val="Emphasis"/>
          <w:rFonts w:asciiTheme="minorHAnsi" w:hAnsiTheme="minorHAnsi" w:cstheme="minorHAnsi"/>
          <w:highlight w:val="green"/>
        </w:rPr>
        <w:t>dorm</w:t>
      </w:r>
      <w:r w:rsidRPr="00817529">
        <w:rPr>
          <w:rStyle w:val="Emphasis"/>
          <w:rFonts w:asciiTheme="minorHAnsi" w:hAnsiTheme="minorHAnsi" w:cstheme="minorHAnsi"/>
        </w:rPr>
        <w:t xml:space="preserve"> room</w:t>
      </w:r>
      <w:r w:rsidRPr="00817529">
        <w:rPr>
          <w:rStyle w:val="StyleUnderline"/>
          <w:rFonts w:asciiTheme="minorHAnsi" w:hAnsiTheme="minorHAnsi" w:cstheme="minorHAnsi"/>
          <w:highlight w:val="green"/>
        </w:rPr>
        <w:t xml:space="preserve">, pass-the-bong </w:t>
      </w:r>
      <w:r w:rsidRPr="00817529">
        <w:rPr>
          <w:rStyle w:val="Emphasis"/>
          <w:rFonts w:asciiTheme="minorHAnsi" w:hAnsiTheme="minorHAnsi" w:cstheme="minorHAnsi"/>
          <w:highlight w:val="green"/>
        </w:rPr>
        <w:t>conversation</w:t>
      </w:r>
      <w:r w:rsidRPr="00817529">
        <w:rPr>
          <w:rStyle w:val="Emphasis"/>
          <w:rFonts w:asciiTheme="minorHAnsi" w:hAnsiTheme="minorHAnsi" w:cstheme="minorHAnsi"/>
        </w:rPr>
        <w:t xml:space="preserve"> fodder</w:t>
      </w:r>
      <w:r w:rsidRPr="00817529">
        <w:rPr>
          <w:rFonts w:asciiTheme="minorHAnsi" w:hAnsiTheme="minorHAnsi" w:cstheme="minorHAnsi"/>
          <w:sz w:val="16"/>
        </w:rPr>
        <w:t xml:space="preserve">, of precisely the moral and intellectual weight of “should we torture a guy if we know there’s a bomb and we know he knows where it </w:t>
      </w:r>
      <w:proofErr w:type="gramStart"/>
      <w:r w:rsidRPr="00817529">
        <w:rPr>
          <w:rFonts w:asciiTheme="minorHAnsi" w:hAnsiTheme="minorHAnsi" w:cstheme="minorHAnsi"/>
          <w:sz w:val="16"/>
        </w:rPr>
        <w:t>is</w:t>
      </w:r>
      <w:proofErr w:type="gramEnd"/>
      <w:r w:rsidRPr="00817529">
        <w:rPr>
          <w:rFonts w:asciiTheme="minorHAnsi" w:hAnsiTheme="minorHAnsi" w:cstheme="minorHAnsi"/>
          <w:sz w:val="16"/>
        </w:rPr>
        <w:t xml:space="preserve"> and we know we can stop it if we do?” It’s built on absurd hypotheticals, propped up by the power of anxious machismo, and </w:t>
      </w:r>
      <w:r w:rsidRPr="00817529">
        <w:rPr>
          <w:rStyle w:val="StyleUnderline"/>
          <w:rFonts w:asciiTheme="minorHAnsi" w:hAnsiTheme="minorHAnsi" w:cstheme="minorHAnsi"/>
          <w:highlight w:val="green"/>
        </w:rPr>
        <w:t xml:space="preserve">undertaken to no </w:t>
      </w:r>
      <w:r w:rsidRPr="00817529">
        <w:rPr>
          <w:rStyle w:val="Emphasis"/>
          <w:rFonts w:asciiTheme="minorHAnsi" w:hAnsiTheme="minorHAnsi" w:cstheme="minorHAnsi"/>
        </w:rPr>
        <w:t xml:space="preserve">practical </w:t>
      </w:r>
      <w:r w:rsidRPr="00817529">
        <w:rPr>
          <w:rStyle w:val="Emphasis"/>
          <w:rFonts w:asciiTheme="minorHAnsi" w:hAnsiTheme="minorHAnsi" w:cstheme="minorHAnsi"/>
          <w:highlight w:val="green"/>
        </w:rPr>
        <w:t>political end</w:t>
      </w:r>
      <w:r w:rsidRPr="00817529">
        <w:rPr>
          <w:rFonts w:asciiTheme="minorHAnsi" w:hAnsiTheme="minorHAnsi" w:cstheme="minorHAnsi"/>
          <w:sz w:val="16"/>
        </w:rPr>
        <w:t>. It’s understandable. I get it, I really do. But it’s got nothing to do with us. The only way forward is the grubby, unsexy work of building coalitions and asking people to climb on board.</w:t>
      </w:r>
    </w:p>
    <w:p w14:paraId="23419796" w14:textId="77777777" w:rsidR="00084FFE" w:rsidRDefault="00084FFE" w:rsidP="00084FFE">
      <w:pPr>
        <w:pStyle w:val="Heading3"/>
      </w:pPr>
      <w:r>
        <w:t>1NC -- Advantage</w:t>
      </w:r>
    </w:p>
    <w:p w14:paraId="26611555" w14:textId="77777777" w:rsidR="00084FFE" w:rsidRPr="00817529" w:rsidRDefault="00084FFE" w:rsidP="00084FFE">
      <w:pPr>
        <w:pStyle w:val="Heading4"/>
        <w:rPr>
          <w:rFonts w:asciiTheme="minorHAnsi" w:hAnsiTheme="minorHAnsi" w:cstheme="minorHAnsi"/>
        </w:rPr>
      </w:pPr>
      <w:r>
        <w:rPr>
          <w:rFonts w:asciiTheme="minorHAnsi" w:hAnsiTheme="minorHAnsi" w:cstheme="minorHAnsi"/>
        </w:rPr>
        <w:t>Cap solves war--s</w:t>
      </w:r>
      <w:r w:rsidRPr="00817529">
        <w:rPr>
          <w:rFonts w:asciiTheme="minorHAnsi" w:hAnsiTheme="minorHAnsi" w:cstheme="minorHAnsi"/>
        </w:rPr>
        <w:t>tudies prove.</w:t>
      </w:r>
    </w:p>
    <w:p w14:paraId="757C2E6D" w14:textId="77777777" w:rsidR="00084FFE" w:rsidRPr="00817529" w:rsidRDefault="00084FFE" w:rsidP="00084FFE">
      <w:pPr>
        <w:rPr>
          <w:rFonts w:asciiTheme="minorHAnsi" w:hAnsiTheme="minorHAnsi" w:cstheme="minorHAnsi"/>
        </w:rPr>
      </w:pPr>
      <w:r w:rsidRPr="00817529">
        <w:rPr>
          <w:rStyle w:val="Style13ptBold"/>
          <w:rFonts w:asciiTheme="minorHAnsi" w:hAnsiTheme="minorHAnsi" w:cstheme="minorHAnsi"/>
        </w:rPr>
        <w:t>Dafoe 14</w:t>
      </w:r>
      <w:r w:rsidRPr="00817529">
        <w:rPr>
          <w:rFonts w:asciiTheme="minorHAnsi" w:hAnsiTheme="minorHAnsi" w:cstheme="minorHAnsi"/>
        </w:rPr>
        <w:t xml:space="preserve">, Political </w:t>
      </w:r>
      <w:proofErr w:type="gramStart"/>
      <w:r w:rsidRPr="00817529">
        <w:rPr>
          <w:rFonts w:asciiTheme="minorHAnsi" w:hAnsiTheme="minorHAnsi" w:cstheme="minorHAnsi"/>
        </w:rPr>
        <w:t>Science</w:t>
      </w:r>
      <w:proofErr w:type="gramEnd"/>
      <w:r w:rsidRPr="00817529">
        <w:rPr>
          <w:rFonts w:asciiTheme="minorHAnsi" w:hAnsiTheme="minorHAnsi" w:cstheme="min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80DEF8E" w14:textId="77777777" w:rsidR="00084FFE" w:rsidRPr="00817529" w:rsidRDefault="00084FFE" w:rsidP="00084FFE">
      <w:pPr>
        <w:rPr>
          <w:rFonts w:asciiTheme="minorHAnsi" w:hAnsiTheme="minorHAnsi" w:cstheme="minorHAnsi"/>
          <w:sz w:val="10"/>
        </w:rPr>
      </w:pPr>
      <w:r w:rsidRPr="00817529">
        <w:rPr>
          <w:rStyle w:val="IntenseEmphasis"/>
          <w:rFonts w:asciiTheme="minorHAnsi" w:hAnsiTheme="minorHAnsi" w:cstheme="minorHAnsi"/>
        </w:rPr>
        <w:t xml:space="preserve">Countries with </w:t>
      </w:r>
      <w:r w:rsidRPr="00817529">
        <w:rPr>
          <w:rStyle w:val="IntenseEmphasis"/>
          <w:rFonts w:asciiTheme="minorHAnsi" w:hAnsiTheme="minorHAnsi" w:cstheme="minorHAnsi"/>
          <w:highlight w:val="green"/>
        </w:rPr>
        <w:t>liberal</w:t>
      </w:r>
      <w:r w:rsidRPr="00817529">
        <w:rPr>
          <w:rStyle w:val="IntenseEmphasis"/>
          <w:rFonts w:asciiTheme="minorHAnsi" w:hAnsiTheme="minorHAnsi" w:cstheme="minorHAnsi"/>
        </w:rPr>
        <w:t xml:space="preserve"> political and economic </w:t>
      </w:r>
      <w:r w:rsidRPr="00817529">
        <w:rPr>
          <w:rStyle w:val="IntenseEmphasis"/>
          <w:rFonts w:asciiTheme="minorHAnsi" w:hAnsiTheme="minorHAnsi" w:cstheme="minorHAnsi"/>
          <w:highlight w:val="green"/>
        </w:rPr>
        <w:t xml:space="preserve">systems </w:t>
      </w:r>
      <w:r w:rsidRPr="00817529">
        <w:rPr>
          <w:rStyle w:val="Emphasis"/>
          <w:rFonts w:asciiTheme="minorHAnsi" w:hAnsiTheme="minorHAnsi" w:cstheme="minorHAnsi"/>
          <w:highlight w:val="green"/>
        </w:rPr>
        <w:t>rarely use military force</w:t>
      </w:r>
      <w:r w:rsidRPr="00817529">
        <w:rPr>
          <w:rStyle w:val="IntenseEmphasis"/>
          <w:rFonts w:asciiTheme="minorHAnsi" w:hAnsiTheme="minorHAnsi" w:cstheme="minorHAnsi"/>
        </w:rPr>
        <w:t xml:space="preserve"> against each other.</w:t>
      </w:r>
      <w:r w:rsidRPr="00817529">
        <w:rPr>
          <w:rFonts w:asciiTheme="minorHAnsi" w:hAnsiTheme="minorHAnsi" w:cstheme="minorHAnsi"/>
          <w:sz w:val="10"/>
        </w:rPr>
        <w:t xml:space="preserve"> This anomalous </w:t>
      </w:r>
      <w:r w:rsidRPr="00817529">
        <w:rPr>
          <w:rStyle w:val="IntenseEmphasis"/>
          <w:rFonts w:asciiTheme="minorHAnsi" w:hAnsiTheme="minorHAnsi" w:cstheme="minorHAnsi"/>
        </w:rPr>
        <w:t>peace has been most prominently attributed to the ‘democratic peace’</w:t>
      </w:r>
      <w:r w:rsidRPr="00817529">
        <w:rPr>
          <w:rFonts w:asciiTheme="minorHAnsi" w:hAnsiTheme="minorHAnsi" w:cstheme="minorHAnsi"/>
          <w:sz w:val="10"/>
        </w:rPr>
        <w:t xml:space="preserve"> – the apparent tendency for democratic countries to avoid militarized conflict with each other (Maoz &amp; </w:t>
      </w:r>
      <w:proofErr w:type="spellStart"/>
      <w:r w:rsidRPr="00817529">
        <w:rPr>
          <w:rFonts w:asciiTheme="minorHAnsi" w:hAnsiTheme="minorHAnsi" w:cstheme="minorHAnsi"/>
          <w:sz w:val="10"/>
        </w:rPr>
        <w:t>Russett</w:t>
      </w:r>
      <w:proofErr w:type="spellEnd"/>
      <w:r w:rsidRPr="00817529">
        <w:rPr>
          <w:rFonts w:asciiTheme="minorHAnsi" w:hAnsiTheme="minorHAnsi" w:cstheme="minorHAnsi"/>
          <w:sz w:val="10"/>
        </w:rPr>
        <w:t xml:space="preserve">, 1993; Ray, 1995; Dafoe, </w:t>
      </w:r>
      <w:proofErr w:type="spellStart"/>
      <w:r w:rsidRPr="00817529">
        <w:rPr>
          <w:rFonts w:asciiTheme="minorHAnsi" w:hAnsiTheme="minorHAnsi" w:cstheme="minorHAnsi"/>
          <w:sz w:val="10"/>
        </w:rPr>
        <w:t>Oneal</w:t>
      </w:r>
      <w:proofErr w:type="spellEnd"/>
      <w:r w:rsidRPr="00817529">
        <w:rPr>
          <w:rFonts w:asciiTheme="minorHAnsi" w:hAnsiTheme="minorHAnsi" w:cstheme="minorHAnsi"/>
          <w:sz w:val="10"/>
        </w:rPr>
        <w:t xml:space="preserve"> &amp; </w:t>
      </w:r>
      <w:proofErr w:type="spellStart"/>
      <w:r w:rsidRPr="00817529">
        <w:rPr>
          <w:rFonts w:asciiTheme="minorHAnsi" w:hAnsiTheme="minorHAnsi" w:cstheme="minorHAnsi"/>
          <w:sz w:val="10"/>
        </w:rPr>
        <w:t>Russett</w:t>
      </w:r>
      <w:proofErr w:type="spellEnd"/>
      <w:r w:rsidRPr="00817529">
        <w:rPr>
          <w:rFonts w:asciiTheme="minorHAnsi" w:hAnsiTheme="minorHAnsi" w:cstheme="minorHAnsi"/>
          <w:sz w:val="10"/>
        </w:rPr>
        <w:t xml:space="preserve">, 2013).More recently, however, </w:t>
      </w:r>
      <w:r w:rsidRPr="00817529">
        <w:rPr>
          <w:rStyle w:val="IntenseEmphasis"/>
          <w:rFonts w:asciiTheme="minorHAnsi" w:hAnsiTheme="minorHAnsi" w:cstheme="minorHAnsi"/>
        </w:rPr>
        <w:t xml:space="preserve">scholars have proposed that the liberal </w:t>
      </w:r>
      <w:r w:rsidRPr="00817529">
        <w:rPr>
          <w:rStyle w:val="IntenseEmphasis"/>
          <w:rFonts w:asciiTheme="minorHAnsi" w:hAnsiTheme="minorHAnsi" w:cstheme="minorHAnsi"/>
          <w:highlight w:val="green"/>
        </w:rPr>
        <w:t>peace</w:t>
      </w:r>
      <w:r w:rsidRPr="00817529">
        <w:rPr>
          <w:rStyle w:val="IntenseEmphasis"/>
          <w:rFonts w:asciiTheme="minorHAnsi" w:hAnsiTheme="minorHAnsi" w:cstheme="minorHAnsi"/>
        </w:rPr>
        <w:t xml:space="preserve"> could be</w:t>
      </w:r>
      <w:r w:rsidRPr="00817529">
        <w:rPr>
          <w:rFonts w:asciiTheme="minorHAnsi" w:hAnsiTheme="minorHAnsi" w:cstheme="minorHAnsi"/>
          <w:sz w:val="10"/>
        </w:rPr>
        <w:t xml:space="preserve"> partly (</w:t>
      </w:r>
      <w:proofErr w:type="spellStart"/>
      <w:r w:rsidRPr="00817529">
        <w:rPr>
          <w:rFonts w:asciiTheme="minorHAnsi" w:hAnsiTheme="minorHAnsi" w:cstheme="minorHAnsi"/>
          <w:sz w:val="10"/>
        </w:rPr>
        <w:t>Russett</w:t>
      </w:r>
      <w:proofErr w:type="spellEnd"/>
      <w:r w:rsidRPr="00817529">
        <w:rPr>
          <w:rFonts w:asciiTheme="minorHAnsi" w:hAnsiTheme="minorHAnsi" w:cstheme="minorHAnsi"/>
          <w:sz w:val="10"/>
        </w:rPr>
        <w:t xml:space="preserve"> &amp; </w:t>
      </w:r>
      <w:proofErr w:type="spellStart"/>
      <w:r w:rsidRPr="00817529">
        <w:rPr>
          <w:rFonts w:asciiTheme="minorHAnsi" w:hAnsiTheme="minorHAnsi" w:cstheme="minorHAnsi"/>
          <w:sz w:val="10"/>
        </w:rPr>
        <w:t>Oneal</w:t>
      </w:r>
      <w:proofErr w:type="spellEnd"/>
      <w:r w:rsidRPr="00817529">
        <w:rPr>
          <w:rFonts w:asciiTheme="minorHAnsi" w:hAnsiTheme="minorHAnsi" w:cstheme="minorHAnsi"/>
          <w:sz w:val="10"/>
        </w:rPr>
        <w:t xml:space="preserve">, 2001) or </w:t>
      </w:r>
      <w:r w:rsidRPr="00817529">
        <w:rPr>
          <w:rStyle w:val="IntenseEmphasis"/>
          <w:rFonts w:asciiTheme="minorHAnsi" w:hAnsiTheme="minorHAnsi" w:cstheme="minorHAnsi"/>
        </w:rPr>
        <w:t>primarily</w:t>
      </w:r>
      <w:r w:rsidRPr="00817529">
        <w:rPr>
          <w:rFonts w:asciiTheme="minorHAnsi" w:hAnsiTheme="minorHAnsi" w:cstheme="minorHAnsi"/>
          <w:sz w:val="10"/>
        </w:rPr>
        <w:t xml:space="preserve"> (Gartzke, 2007; but see Dafoe, 2011) </w:t>
      </w:r>
      <w:r w:rsidRPr="00817529">
        <w:rPr>
          <w:rStyle w:val="Emphasis"/>
          <w:rFonts w:asciiTheme="minorHAnsi" w:hAnsiTheme="minorHAnsi" w:cstheme="minorHAnsi"/>
          <w:highlight w:val="green"/>
        </w:rPr>
        <w:t xml:space="preserve">attributed to </w:t>
      </w:r>
      <w:r w:rsidRPr="00817529">
        <w:rPr>
          <w:rStyle w:val="Emphasis"/>
          <w:rFonts w:asciiTheme="minorHAnsi" w:hAnsiTheme="minorHAnsi" w:cstheme="minorHAnsi"/>
        </w:rPr>
        <w:t>liberal economic factors</w:t>
      </w:r>
      <w:r w:rsidRPr="00817529">
        <w:rPr>
          <w:rFonts w:asciiTheme="minorHAnsi" w:hAnsiTheme="minorHAnsi" w:cstheme="minorHAnsi"/>
          <w:sz w:val="10"/>
        </w:rPr>
        <w:t xml:space="preserve">, </w:t>
      </w:r>
      <w:r w:rsidRPr="00817529">
        <w:rPr>
          <w:rStyle w:val="Emphasis"/>
          <w:rFonts w:asciiTheme="minorHAnsi" w:hAnsiTheme="minorHAnsi" w:cstheme="minorHAnsi"/>
        </w:rPr>
        <w:t xml:space="preserve">such as commercial and financial </w:t>
      </w:r>
      <w:r w:rsidRPr="00817529">
        <w:rPr>
          <w:rStyle w:val="Emphasis"/>
          <w:rFonts w:asciiTheme="minorHAnsi" w:hAnsiTheme="minorHAnsi" w:cstheme="minorHAnsi"/>
          <w:highlight w:val="green"/>
        </w:rPr>
        <w:t>interdependence</w:t>
      </w:r>
      <w:r w:rsidRPr="00817529">
        <w:rPr>
          <w:rFonts w:asciiTheme="minorHAnsi" w:hAnsiTheme="minorHAnsi" w:cstheme="minorHAnsi"/>
          <w:sz w:val="10"/>
        </w:rPr>
        <w:t xml:space="preserve">. </w:t>
      </w:r>
      <w:proofErr w:type="gramStart"/>
      <w:r w:rsidRPr="00817529">
        <w:rPr>
          <w:rFonts w:asciiTheme="minorHAnsi" w:hAnsiTheme="minorHAnsi" w:cstheme="minorHAnsi"/>
          <w:sz w:val="10"/>
        </w:rPr>
        <w:t>In particular, Erik Gartzke</w:t>
      </w:r>
      <w:proofErr w:type="gramEnd"/>
      <w:r w:rsidRPr="00817529">
        <w:rPr>
          <w:rFonts w:asciiTheme="minorHAnsi" w:hAnsiTheme="minorHAnsi" w:cstheme="minorHAnsi"/>
          <w:sz w:val="10"/>
        </w:rPr>
        <w:t xml:space="preserve">, Quan Li &amp; Charles Boehmer (2001), henceforth referred to as GLB, have demonstrated that </w:t>
      </w:r>
      <w:r w:rsidRPr="00817529">
        <w:rPr>
          <w:rStyle w:val="IntenseEmphasis"/>
          <w:rFonts w:asciiTheme="minorHAnsi" w:hAnsiTheme="minorHAnsi" w:cstheme="minorHAnsi"/>
        </w:rPr>
        <w:t xml:space="preserve">measures of </w:t>
      </w:r>
      <w:r w:rsidRPr="00817529">
        <w:rPr>
          <w:rStyle w:val="IntenseEmphasis"/>
          <w:rFonts w:asciiTheme="minorHAnsi" w:hAnsiTheme="minorHAnsi" w:cstheme="minorHAnsi"/>
          <w:highlight w:val="green"/>
        </w:rPr>
        <w:t xml:space="preserve">capital openness </w:t>
      </w:r>
      <w:r w:rsidRPr="00817529">
        <w:rPr>
          <w:rStyle w:val="IntenseEmphasis"/>
          <w:rFonts w:asciiTheme="minorHAnsi" w:hAnsiTheme="minorHAnsi" w:cstheme="minorHAnsi"/>
        </w:rPr>
        <w:t xml:space="preserve">have a substantial and </w:t>
      </w:r>
      <w:r w:rsidRPr="00817529">
        <w:rPr>
          <w:rStyle w:val="Emphasis"/>
          <w:rFonts w:asciiTheme="minorHAnsi" w:hAnsiTheme="minorHAnsi" w:cstheme="minorHAnsi"/>
        </w:rPr>
        <w:t xml:space="preserve">statistically significant </w:t>
      </w:r>
      <w:r w:rsidRPr="00817529">
        <w:rPr>
          <w:rStyle w:val="Emphasis"/>
          <w:rFonts w:asciiTheme="minorHAnsi" w:hAnsiTheme="minorHAnsi" w:cstheme="minorHAnsi"/>
          <w:highlight w:val="green"/>
        </w:rPr>
        <w:t>association with peace</w:t>
      </w:r>
      <w:r w:rsidRPr="00817529">
        <w:rPr>
          <w:rStyle w:val="Emphasis"/>
          <w:rFonts w:asciiTheme="minorHAnsi" w:hAnsiTheme="minorHAnsi" w:cstheme="minorHAnsi"/>
        </w:rPr>
        <w:t>ful</w:t>
      </w:r>
      <w:r w:rsidRPr="00817529">
        <w:rPr>
          <w:rStyle w:val="IntenseEmphasis"/>
          <w:rFonts w:asciiTheme="minorHAnsi" w:hAnsiTheme="minorHAnsi" w:cstheme="minorHAnsi"/>
        </w:rPr>
        <w:t xml:space="preserve"> dyadic relations</w:t>
      </w:r>
      <w:r w:rsidRPr="00817529">
        <w:rPr>
          <w:rFonts w:asciiTheme="minorHAnsi" w:hAnsiTheme="minorHAnsi" w:cstheme="minorHAnsi"/>
          <w:sz w:val="10"/>
        </w:rPr>
        <w:t>. Gartzke (2007</w:t>
      </w:r>
      <w:r w:rsidRPr="00817529">
        <w:rPr>
          <w:rStyle w:val="IntenseEmphasis"/>
          <w:rFonts w:asciiTheme="minorHAnsi" w:hAnsiTheme="minorHAnsi" w:cstheme="minorHAnsi"/>
        </w:rPr>
        <w:t xml:space="preserve">) confirms that this association is robust to a large variety of model specifications. </w:t>
      </w:r>
      <w:r w:rsidRPr="00817529">
        <w:rPr>
          <w:rFonts w:asciiTheme="minorHAnsi" w:hAnsiTheme="minorHAnsi" w:cstheme="minorHAnsi"/>
          <w:sz w:val="10"/>
        </w:rPr>
        <w:t xml:space="preserve">To explain this correlation, GLB propose that countries </w:t>
      </w:r>
      <w:r w:rsidRPr="00817529">
        <w:rPr>
          <w:rStyle w:val="IntenseEmphasis"/>
          <w:rFonts w:asciiTheme="minorHAnsi" w:hAnsiTheme="minorHAnsi" w:cstheme="minorHAnsi"/>
        </w:rPr>
        <w:t xml:space="preserve">with </w:t>
      </w:r>
      <w:r w:rsidRPr="00817529">
        <w:rPr>
          <w:rStyle w:val="IntenseEmphasis"/>
          <w:rFonts w:asciiTheme="minorHAnsi" w:hAnsiTheme="minorHAnsi" w:cstheme="minorHAnsi"/>
          <w:highlight w:val="green"/>
        </w:rPr>
        <w:t xml:space="preserve">open </w:t>
      </w:r>
      <w:r w:rsidRPr="00817529">
        <w:rPr>
          <w:rStyle w:val="IntenseEmphasis"/>
          <w:rFonts w:asciiTheme="minorHAnsi" w:hAnsiTheme="minorHAnsi" w:cstheme="minorHAnsi"/>
        </w:rPr>
        <w:t xml:space="preserve">capital </w:t>
      </w:r>
      <w:r w:rsidRPr="00817529">
        <w:rPr>
          <w:rStyle w:val="IntenseEmphasis"/>
          <w:rFonts w:asciiTheme="minorHAnsi" w:hAnsiTheme="minorHAnsi" w:cstheme="minorHAnsi"/>
          <w:highlight w:val="green"/>
        </w:rPr>
        <w:t>markets</w:t>
      </w:r>
      <w:r w:rsidRPr="00817529">
        <w:rPr>
          <w:rStyle w:val="IntenseEmphasis"/>
          <w:rFonts w:asciiTheme="minorHAnsi" w:hAnsiTheme="minorHAnsi" w:cstheme="minorHAnsi"/>
        </w:rPr>
        <w:t xml:space="preserve"> are more able to credibly </w:t>
      </w:r>
      <w:r w:rsidRPr="00817529">
        <w:rPr>
          <w:rStyle w:val="IntenseEmphasis"/>
          <w:rFonts w:asciiTheme="minorHAnsi" w:hAnsiTheme="minorHAnsi" w:cstheme="minorHAnsi"/>
          <w:highlight w:val="green"/>
        </w:rPr>
        <w:t>signal</w:t>
      </w:r>
      <w:r w:rsidRPr="00817529">
        <w:rPr>
          <w:rStyle w:val="IntenseEmphasis"/>
          <w:rFonts w:asciiTheme="minorHAnsi" w:hAnsiTheme="minorHAnsi" w:cstheme="minorHAnsi"/>
        </w:rPr>
        <w:t xml:space="preserve"> their </w:t>
      </w:r>
      <w:r w:rsidRPr="00817529">
        <w:rPr>
          <w:rStyle w:val="IntenseEmphasis"/>
          <w:rFonts w:asciiTheme="minorHAnsi" w:hAnsiTheme="minorHAnsi" w:cstheme="minorHAnsi"/>
          <w:highlight w:val="green"/>
        </w:rPr>
        <w:t>resolve through</w:t>
      </w:r>
      <w:r w:rsidRPr="00817529">
        <w:rPr>
          <w:rStyle w:val="IntenseEmphasis"/>
          <w:rFonts w:asciiTheme="minorHAnsi" w:hAnsiTheme="minorHAnsi" w:cstheme="minorHAnsi"/>
        </w:rPr>
        <w:t xml:space="preserve"> </w:t>
      </w:r>
      <w:r w:rsidRPr="00817529">
        <w:rPr>
          <w:rStyle w:val="Emphasis"/>
          <w:rFonts w:asciiTheme="minorHAnsi" w:hAnsiTheme="minorHAnsi" w:cstheme="minorHAnsi"/>
        </w:rPr>
        <w:t xml:space="preserve">the bearing of greater </w:t>
      </w:r>
      <w:r w:rsidRPr="00817529">
        <w:rPr>
          <w:rStyle w:val="Emphasis"/>
          <w:rFonts w:asciiTheme="minorHAnsi" w:hAnsiTheme="minorHAnsi" w:cstheme="minorHAnsi"/>
          <w:highlight w:val="green"/>
        </w:rPr>
        <w:t>economic costs prior to</w:t>
      </w:r>
      <w:r w:rsidRPr="00817529">
        <w:rPr>
          <w:rStyle w:val="Emphasis"/>
          <w:rFonts w:asciiTheme="minorHAnsi" w:hAnsiTheme="minorHAnsi" w:cstheme="minorHAnsi"/>
        </w:rPr>
        <w:t xml:space="preserve"> the outbreak of </w:t>
      </w:r>
      <w:r w:rsidRPr="00817529">
        <w:rPr>
          <w:rStyle w:val="Emphasis"/>
          <w:rFonts w:asciiTheme="minorHAnsi" w:hAnsiTheme="minorHAnsi" w:cstheme="minorHAnsi"/>
          <w:highlight w:val="green"/>
        </w:rPr>
        <w:t>militarized conflict</w:t>
      </w:r>
      <w:r w:rsidRPr="00817529">
        <w:rPr>
          <w:rStyle w:val="Emphasis"/>
          <w:rFonts w:asciiTheme="minorHAnsi" w:hAnsiTheme="minorHAnsi" w:cstheme="minorHAnsi"/>
        </w:rPr>
        <w:t xml:space="preserve">. </w:t>
      </w:r>
      <w:r w:rsidRPr="00817529">
        <w:rPr>
          <w:rFonts w:asciiTheme="minorHAnsi" w:hAnsiTheme="minorHAnsi" w:cstheme="minorHAnsi"/>
          <w:sz w:val="10"/>
        </w:rPr>
        <w:t xml:space="preserve">This explanation is novel and </w:t>
      </w:r>
      <w:proofErr w:type="gramStart"/>
      <w:r w:rsidRPr="00817529">
        <w:rPr>
          <w:rFonts w:asciiTheme="minorHAnsi" w:hAnsiTheme="minorHAnsi" w:cstheme="minorHAnsi"/>
          <w:sz w:val="10"/>
        </w:rPr>
        <w:t>plausible, and</w:t>
      </w:r>
      <w:proofErr w:type="gramEnd"/>
      <w:r w:rsidRPr="00817529">
        <w:rPr>
          <w:rFonts w:asciiTheme="minorHAnsi" w:hAnsiTheme="minorHAnsi" w:cstheme="min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817529">
        <w:rPr>
          <w:rStyle w:val="IntenseEmphasis"/>
          <w:rFonts w:asciiTheme="minorHAnsi" w:hAnsiTheme="minorHAnsi" w:cstheme="minorHAnsi"/>
          <w:highlight w:val="green"/>
        </w:rPr>
        <w:t>we</w:t>
      </w:r>
      <w:r w:rsidRPr="00817529">
        <w:rPr>
          <w:rStyle w:val="IntenseEmphasis"/>
          <w:rFonts w:asciiTheme="minorHAnsi" w:hAnsiTheme="minorHAnsi" w:cstheme="minorHAnsi"/>
        </w:rPr>
        <w:t xml:space="preserve"> exploit this opportunity by constructing a confirmatory </w:t>
      </w:r>
      <w:r w:rsidRPr="00817529">
        <w:rPr>
          <w:rStyle w:val="IntenseEmphasis"/>
          <w:rFonts w:asciiTheme="minorHAnsi" w:hAnsiTheme="minorHAnsi" w:cstheme="minorHAnsi"/>
          <w:highlight w:val="green"/>
        </w:rPr>
        <w:t>test</w:t>
      </w:r>
      <w:r w:rsidRPr="00817529">
        <w:rPr>
          <w:rStyle w:val="IntenseEmphasis"/>
          <w:rFonts w:asciiTheme="minorHAnsi" w:hAnsiTheme="minorHAnsi" w:cstheme="minorHAnsi"/>
        </w:rPr>
        <w:t xml:space="preserve"> of GLB’s theory of </w:t>
      </w:r>
      <w:r w:rsidRPr="00817529">
        <w:rPr>
          <w:rStyle w:val="Emphasis"/>
          <w:rFonts w:asciiTheme="minorHAnsi" w:hAnsiTheme="minorHAnsi" w:cstheme="minorHAnsi"/>
          <w:highlight w:val="green"/>
        </w:rPr>
        <w:t>market-mediated signaling</w:t>
      </w:r>
      <w:r w:rsidRPr="00817529">
        <w:rPr>
          <w:rStyle w:val="IntenseEmphasis"/>
          <w:rFonts w:asciiTheme="minorHAnsi" w:hAnsiTheme="minorHAnsi" w:cstheme="minorHAnsi"/>
        </w:rPr>
        <w:t>. We first develop an innovative quantitative case selection technique to identify crucial cases where the mechanism of market-mediated signaling should be most easily observed</w:t>
      </w:r>
      <w:r w:rsidRPr="00817529">
        <w:rPr>
          <w:rFonts w:asciiTheme="minorHAnsi" w:hAnsiTheme="minorHAnsi" w:cstheme="minorHAnsi"/>
          <w:sz w:val="10"/>
        </w:rPr>
        <w:t xml:space="preserve">. Specifically, we employ quantitative data and the statistical models used to support the theory we are probing to create an impartial and </w:t>
      </w:r>
      <w:proofErr w:type="spellStart"/>
      <w:r w:rsidRPr="00817529">
        <w:rPr>
          <w:rFonts w:asciiTheme="minorHAnsi" w:hAnsiTheme="minorHAnsi" w:cstheme="minorHAnsi"/>
          <w:sz w:val="10"/>
        </w:rPr>
        <w:t>transparentmeans</w:t>
      </w:r>
      <w:proofErr w:type="spellEnd"/>
      <w:r w:rsidRPr="00817529">
        <w:rPr>
          <w:rFonts w:asciiTheme="minorHAnsi" w:hAnsiTheme="minorHAnsi" w:cstheme="minorHAnsi"/>
          <w:sz w:val="10"/>
        </w:rPr>
        <w:t xml:space="preserve"> of selecting cases in which the theory – as specified by the theory’s creators –makes its most confident </w:t>
      </w:r>
      <w:proofErr w:type="spellStart"/>
      <w:proofErr w:type="gramStart"/>
      <w:r w:rsidRPr="00817529">
        <w:rPr>
          <w:rFonts w:asciiTheme="minorHAnsi" w:hAnsiTheme="minorHAnsi" w:cstheme="minorHAnsi"/>
          <w:sz w:val="10"/>
        </w:rPr>
        <w:t>predictions.We</w:t>
      </w:r>
      <w:proofErr w:type="spellEnd"/>
      <w:proofErr w:type="gramEnd"/>
      <w:r w:rsidRPr="00817529">
        <w:rPr>
          <w:rFonts w:asciiTheme="minorHAnsi" w:hAnsiTheme="minorHAnsi" w:cstheme="min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17529">
        <w:rPr>
          <w:rFonts w:asciiTheme="minorHAnsi" w:hAnsiTheme="minorHAnsi" w:cstheme="minorHAnsi"/>
          <w:sz w:val="10"/>
        </w:rPr>
        <w:t>signaling:</w:t>
      </w:r>
      <w:proofErr w:type="gramEnd"/>
      <w:r w:rsidRPr="00817529">
        <w:rPr>
          <w:rFonts w:asciiTheme="minorHAnsi" w:hAnsiTheme="minorHAnsi" w:cstheme="min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817529">
        <w:rPr>
          <w:rStyle w:val="IntenseEmphasis"/>
          <w:rFonts w:asciiTheme="minorHAnsi" w:hAnsiTheme="minorHAnsi" w:cstheme="minorHAnsi"/>
        </w:rPr>
        <w:t xml:space="preserve">our confirmatory test finds that while </w:t>
      </w:r>
      <w:r w:rsidRPr="00817529">
        <w:rPr>
          <w:rStyle w:val="Emphasis"/>
          <w:rFonts w:asciiTheme="minorHAnsi" w:hAnsiTheme="minorHAnsi" w:cstheme="minorHAnsi"/>
        </w:rPr>
        <w:t xml:space="preserve">market-mediated signaling may be operative in the most serious disputes, it was largely absent in the less serious disputes </w:t>
      </w:r>
      <w:r w:rsidRPr="00817529">
        <w:rPr>
          <w:rStyle w:val="IntenseEmphasis"/>
          <w:rFonts w:asciiTheme="minorHAnsi" w:hAnsiTheme="minorHAnsi" w:cstheme="minorHAnsi"/>
        </w:rPr>
        <w:t xml:space="preserve">that characterize most of the sample of militarized interstate disputes </w:t>
      </w:r>
      <w:r w:rsidRPr="00817529">
        <w:rPr>
          <w:rFonts w:asciiTheme="minorHAnsi" w:hAnsiTheme="minorHAnsi" w:cstheme="minorHAnsi"/>
          <w:sz w:val="10"/>
        </w:rPr>
        <w:t xml:space="preserve">(MIDs). </w:t>
      </w:r>
      <w:r w:rsidRPr="00817529">
        <w:rPr>
          <w:rStyle w:val="IntenseEmphasis"/>
          <w:rFonts w:asciiTheme="minorHAnsi" w:hAnsiTheme="minorHAnsi" w:cstheme="minorHAnsi"/>
        </w:rPr>
        <w:t xml:space="preserve">This suggests either </w:t>
      </w:r>
      <w:proofErr w:type="gramStart"/>
      <w:r w:rsidRPr="00817529">
        <w:rPr>
          <w:rStyle w:val="IntenseEmphasis"/>
          <w:rFonts w:asciiTheme="minorHAnsi" w:hAnsiTheme="minorHAnsi" w:cstheme="minorHAnsi"/>
        </w:rPr>
        <w:t>that other mechanisms</w:t>
      </w:r>
      <w:proofErr w:type="gramEnd"/>
      <w:r w:rsidRPr="00817529">
        <w:rPr>
          <w:rStyle w:val="IntenseEmphasis"/>
          <w:rFonts w:asciiTheme="minorHAnsi" w:hAnsiTheme="minorHAnsi" w:cstheme="minorHAnsi"/>
        </w:rPr>
        <w:t xml:space="preserve"> account for the correlation between capital openness and peace, or that the scope conditions for market-mediated signaling are restrictive</w:t>
      </w:r>
      <w:r w:rsidRPr="00817529">
        <w:rPr>
          <w:rFonts w:asciiTheme="minorHAnsi" w:hAnsiTheme="minorHAnsi" w:cstheme="minorHAnsi"/>
          <w:sz w:val="10"/>
        </w:rPr>
        <w:t xml:space="preserve">. Of the signals that we observed, </w:t>
      </w:r>
      <w:r w:rsidRPr="00817529">
        <w:rPr>
          <w:rStyle w:val="Emphasis"/>
          <w:rFonts w:asciiTheme="minorHAnsi" w:hAnsiTheme="minorHAnsi" w:cstheme="minorHAnsi"/>
        </w:rPr>
        <w:t xml:space="preserve">strategic </w:t>
      </w:r>
      <w:r w:rsidRPr="00817529">
        <w:rPr>
          <w:rStyle w:val="Emphasis"/>
          <w:rFonts w:asciiTheme="minorHAnsi" w:hAnsiTheme="minorHAnsi" w:cstheme="minorHAnsi"/>
          <w:highlight w:val="green"/>
        </w:rPr>
        <w:t>market</w:t>
      </w:r>
      <w:r w:rsidRPr="00817529">
        <w:rPr>
          <w:rStyle w:val="Emphasis"/>
          <w:rFonts w:asciiTheme="minorHAnsi" w:hAnsiTheme="minorHAnsi" w:cstheme="minorHAnsi"/>
        </w:rPr>
        <w:t xml:space="preserve">-mediated </w:t>
      </w:r>
      <w:r w:rsidRPr="00817529">
        <w:rPr>
          <w:rStyle w:val="Emphasis"/>
          <w:rFonts w:asciiTheme="minorHAnsi" w:hAnsiTheme="minorHAnsi" w:cstheme="minorHAnsi"/>
          <w:highlight w:val="green"/>
        </w:rPr>
        <w:t xml:space="preserve">signals were </w:t>
      </w:r>
      <w:r w:rsidRPr="00817529">
        <w:rPr>
          <w:rStyle w:val="Emphasis"/>
          <w:rFonts w:asciiTheme="minorHAnsi" w:hAnsiTheme="minorHAnsi" w:cstheme="minorHAnsi"/>
        </w:rPr>
        <w:t xml:space="preserve">relatively more </w:t>
      </w:r>
      <w:r w:rsidRPr="00817529">
        <w:rPr>
          <w:rStyle w:val="Emphasis"/>
          <w:rFonts w:asciiTheme="minorHAnsi" w:hAnsiTheme="minorHAnsi" w:cstheme="minorHAnsi"/>
          <w:highlight w:val="green"/>
        </w:rPr>
        <w:t xml:space="preserve">important </w:t>
      </w:r>
      <w:r w:rsidRPr="00817529">
        <w:rPr>
          <w:rStyle w:val="Emphasis"/>
          <w:rFonts w:asciiTheme="minorHAnsi" w:hAnsiTheme="minorHAnsi" w:cstheme="minorHAnsi"/>
        </w:rPr>
        <w:t xml:space="preserve">than automatic market-mediated signals </w:t>
      </w:r>
      <w:r w:rsidRPr="00817529">
        <w:rPr>
          <w:rStyle w:val="Emphasis"/>
          <w:rFonts w:asciiTheme="minorHAnsi" w:hAnsiTheme="minorHAnsi" w:cstheme="minorHAnsi"/>
          <w:highlight w:val="green"/>
        </w:rPr>
        <w:t xml:space="preserve">in </w:t>
      </w:r>
      <w:r w:rsidRPr="00817529">
        <w:rPr>
          <w:rStyle w:val="Emphasis"/>
          <w:rFonts w:asciiTheme="minorHAnsi" w:hAnsiTheme="minorHAnsi" w:cstheme="minorHAnsi"/>
        </w:rPr>
        <w:t xml:space="preserve">the most </w:t>
      </w:r>
      <w:r w:rsidRPr="00817529">
        <w:rPr>
          <w:rStyle w:val="Emphasis"/>
          <w:rFonts w:asciiTheme="minorHAnsi" w:hAnsiTheme="minorHAnsi" w:cstheme="minorHAnsi"/>
          <w:highlight w:val="green"/>
        </w:rPr>
        <w:t>serious conflicts</w:t>
      </w:r>
      <w:r w:rsidRPr="00817529">
        <w:rPr>
          <w:rStyle w:val="Emphasis"/>
          <w:rFonts w:asciiTheme="minorHAnsi" w:hAnsiTheme="minorHAnsi" w:cstheme="minorHAnsi"/>
        </w:rPr>
        <w:t>.</w:t>
      </w:r>
      <w:r w:rsidRPr="00817529">
        <w:rPr>
          <w:rFonts w:asciiTheme="minorHAnsi" w:hAnsiTheme="minorHAnsi" w:cstheme="minorHAnsi"/>
          <w:sz w:val="10"/>
        </w:rPr>
        <w:t xml:space="preserve"> </w:t>
      </w:r>
      <w:r w:rsidRPr="00817529">
        <w:rPr>
          <w:rStyle w:val="IntenseEmphasis"/>
          <w:rFonts w:asciiTheme="minorHAnsi" w:hAnsiTheme="minorHAnsi" w:cstheme="minorHAnsi"/>
        </w:rPr>
        <w:t>We identify</w:t>
      </w:r>
      <w:r w:rsidRPr="00817529">
        <w:rPr>
          <w:rFonts w:asciiTheme="minorHAnsi" w:hAnsiTheme="minorHAnsi" w:cstheme="minorHAnsi"/>
          <w:sz w:val="10"/>
        </w:rPr>
        <w:t xml:space="preserve"> </w:t>
      </w:r>
      <w:proofErr w:type="gramStart"/>
      <w:r w:rsidRPr="00817529">
        <w:rPr>
          <w:rFonts w:asciiTheme="minorHAnsi" w:hAnsiTheme="minorHAnsi" w:cstheme="minorHAnsi"/>
          <w:sz w:val="10"/>
        </w:rPr>
        <w:t>a number of</w:t>
      </w:r>
      <w:proofErr w:type="gramEnd"/>
      <w:r w:rsidRPr="00817529">
        <w:rPr>
          <w:rFonts w:asciiTheme="minorHAnsi" w:hAnsiTheme="minorHAnsi" w:cstheme="minorHAnsi"/>
          <w:sz w:val="10"/>
        </w:rPr>
        <w:t xml:space="preserve"> potential scope conditions, such as that (1) </w:t>
      </w:r>
      <w:r w:rsidRPr="00817529">
        <w:rPr>
          <w:rStyle w:val="IntenseEmphasis"/>
          <w:rFonts w:asciiTheme="minorHAnsi" w:hAnsiTheme="minorHAnsi" w:cstheme="minorHAnsi"/>
        </w:rPr>
        <w:t>the conflict must be driven by bargaining failure arising from uncertainty and (2) the economic costs need to escalate gradually and need to be substantial, but less than the expected military costs of conflict</w:t>
      </w:r>
      <w:r w:rsidRPr="00817529">
        <w:rPr>
          <w:rFonts w:asciiTheme="minorHAnsi" w:hAnsiTheme="minorHAnsi" w:cstheme="minorHAnsi"/>
          <w:sz w:val="10"/>
        </w:rPr>
        <w:t xml:space="preserve">. Finally, there were a number of other explanations that seemed present in the cases we examined and could account for the capitalist peace: </w:t>
      </w:r>
      <w:r w:rsidRPr="00817529">
        <w:rPr>
          <w:rStyle w:val="Emphasis"/>
          <w:rFonts w:asciiTheme="minorHAnsi" w:hAnsiTheme="minorHAnsi" w:cstheme="minorHAnsi"/>
        </w:rPr>
        <w:t>capital openness is associated with greater anticipated economic costs of conflict</w:t>
      </w:r>
      <w:r w:rsidRPr="00817529">
        <w:rPr>
          <w:rFonts w:asciiTheme="minorHAnsi" w:hAnsiTheme="minorHAnsi" w:cstheme="minorHAnsi"/>
          <w:sz w:val="10"/>
        </w:rPr>
        <w:t xml:space="preserve">; </w:t>
      </w:r>
      <w:r w:rsidRPr="00817529">
        <w:rPr>
          <w:rStyle w:val="IntenseEmphasis"/>
          <w:rFonts w:asciiTheme="minorHAnsi" w:hAnsiTheme="minorHAnsi" w:cstheme="minorHAnsi"/>
        </w:rPr>
        <w:t xml:space="preserve">capital openness leads </w:t>
      </w:r>
      <w:r w:rsidRPr="00817529">
        <w:rPr>
          <w:rStyle w:val="Emphasis"/>
          <w:rFonts w:asciiTheme="minorHAnsi" w:hAnsiTheme="minorHAnsi" w:cstheme="minorHAnsi"/>
        </w:rPr>
        <w:t>third parties</w:t>
      </w:r>
      <w:r w:rsidRPr="00817529">
        <w:rPr>
          <w:rStyle w:val="IntenseEmphasis"/>
          <w:rFonts w:asciiTheme="minorHAnsi" w:hAnsiTheme="minorHAnsi" w:cstheme="minorHAnsi"/>
        </w:rPr>
        <w:t xml:space="preserve"> to have a greater stake in the conflict and therefore be more willing to intervene; </w:t>
      </w:r>
      <w:r w:rsidRPr="00817529">
        <w:rPr>
          <w:rFonts w:asciiTheme="minorHAnsi" w:hAnsiTheme="minorHAnsi" w:cstheme="min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817529">
        <w:rPr>
          <w:rFonts w:asciiTheme="minorHAnsi" w:hAnsiTheme="minorHAnsi" w:cstheme="minorHAnsi"/>
          <w:sz w:val="10"/>
        </w:rPr>
        <w:t>The</w:t>
      </w:r>
      <w:proofErr w:type="gramEnd"/>
      <w:r w:rsidRPr="00817529">
        <w:rPr>
          <w:rFonts w:asciiTheme="minorHAnsi" w:hAnsiTheme="minorHAnsi" w:cstheme="min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817529">
        <w:rPr>
          <w:rStyle w:val="IntenseEmphasis"/>
          <w:rFonts w:asciiTheme="minorHAnsi" w:hAnsiTheme="minorHAnsi" w:cstheme="minorHAnsi"/>
        </w:rPr>
        <w:t xml:space="preserve">that financial interdependence could promote peace by facilitating the sending of </w:t>
      </w:r>
      <w:r w:rsidRPr="00817529">
        <w:rPr>
          <w:rStyle w:val="Emphasis"/>
          <w:rFonts w:asciiTheme="minorHAnsi" w:hAnsiTheme="minorHAnsi" w:cstheme="minorHAnsi"/>
        </w:rPr>
        <w:t>costly signals</w:t>
      </w:r>
      <w:r w:rsidRPr="00817529">
        <w:rPr>
          <w:rStyle w:val="IntenseEmphasis"/>
          <w:rFonts w:asciiTheme="minorHAnsi" w:hAnsiTheme="minorHAnsi" w:cstheme="minorHAnsi"/>
        </w:rPr>
        <w:t xml:space="preserve">. As the probability of militarized conflict increases, states incur a variety of automatic and strategically imposed economic costs </w:t>
      </w:r>
      <w:proofErr w:type="gramStart"/>
      <w:r w:rsidRPr="00817529">
        <w:rPr>
          <w:rStyle w:val="IntenseEmphasis"/>
          <w:rFonts w:asciiTheme="minorHAnsi" w:hAnsiTheme="minorHAnsi" w:cstheme="minorHAnsi"/>
        </w:rPr>
        <w:t>as a consequence of</w:t>
      </w:r>
      <w:proofErr w:type="gramEnd"/>
      <w:r w:rsidRPr="00817529">
        <w:rPr>
          <w:rStyle w:val="IntenseEmphasis"/>
          <w:rFonts w:asciiTheme="minorHAnsi" w:hAnsiTheme="minorHAnsi" w:cstheme="minorHAnsi"/>
        </w:rPr>
        <w:t xml:space="preserve"> escalation toward conflict.</w:t>
      </w:r>
      <w:r w:rsidRPr="00817529">
        <w:rPr>
          <w:rFonts w:asciiTheme="minorHAnsi" w:hAnsiTheme="minorHAnsi" w:cstheme="minorHAnsi"/>
          <w:sz w:val="10"/>
        </w:rPr>
        <w:t xml:space="preserve"> </w:t>
      </w:r>
      <w:r w:rsidRPr="00817529">
        <w:rPr>
          <w:rStyle w:val="IntenseEmphasis"/>
          <w:rFonts w:asciiTheme="minorHAnsi" w:hAnsiTheme="minorHAnsi" w:cstheme="minorHAnsi"/>
        </w:rPr>
        <w:t xml:space="preserve">Those states that persist in a dispute despite these costs will reveal their willingness to tolerate them, and </w:t>
      </w:r>
      <w:r w:rsidRPr="00817529">
        <w:rPr>
          <w:rStyle w:val="Emphasis"/>
          <w:rFonts w:asciiTheme="minorHAnsi" w:hAnsiTheme="minorHAnsi" w:cstheme="minorHAnsi"/>
        </w:rPr>
        <w:t>hence signal resolve</w:t>
      </w:r>
      <w:r w:rsidRPr="00817529">
        <w:rPr>
          <w:rFonts w:asciiTheme="minorHAnsi" w:hAnsiTheme="minorHAnsi" w:cstheme="minorHAnsi"/>
          <w:sz w:val="10"/>
        </w:rPr>
        <w:t xml:space="preserve">. </w:t>
      </w:r>
      <w:r w:rsidRPr="00817529">
        <w:rPr>
          <w:rStyle w:val="IntenseEmphasis"/>
          <w:rFonts w:asciiTheme="minorHAnsi" w:hAnsiTheme="minorHAnsi" w:cstheme="minorHAnsi"/>
        </w:rPr>
        <w:t xml:space="preserve">The greater the degree of economic interdependence, the more a resolved country could demonstrate its willingness to suffer costs ex ante to militarized conflict. </w:t>
      </w:r>
      <w:r w:rsidRPr="00817529">
        <w:rPr>
          <w:rFonts w:asciiTheme="minorHAnsi" w:hAnsiTheme="minorHAnsi" w:cstheme="min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817529">
        <w:rPr>
          <w:rStyle w:val="IntenseEmphasis"/>
          <w:rFonts w:asciiTheme="minorHAnsi" w:hAnsiTheme="minorHAnsi" w:cstheme="minorHAnsi"/>
        </w:rPr>
        <w:t xml:space="preserve">This theory predicts that these visible signals must arise in any escalating conflict, involving countries with high capital openness, in which this mechanism is operative </w:t>
      </w:r>
      <w:r w:rsidRPr="00817529">
        <w:rPr>
          <w:rFonts w:asciiTheme="minorHAnsi" w:hAnsiTheme="minorHAnsi" w:cstheme="minorHAnsi"/>
          <w:sz w:val="10"/>
        </w:rPr>
        <w:t xml:space="preserve">Clarifying the signaling mechanism Gartzke, Li &amp; Boehmer’s signaling mechanism is mostly conceptualized on an abstract, game-theoretic level (Gartzke, Li &amp; Boehmer, 2001). </w:t>
      </w:r>
      <w:proofErr w:type="gramStart"/>
      <w:r w:rsidRPr="00817529">
        <w:rPr>
          <w:rFonts w:asciiTheme="minorHAnsi" w:hAnsiTheme="minorHAnsi" w:cstheme="minorHAnsi"/>
          <w:sz w:val="10"/>
        </w:rPr>
        <w:t>In order to</w:t>
      </w:r>
      <w:proofErr w:type="gramEnd"/>
      <w:r w:rsidRPr="00817529">
        <w:rPr>
          <w:rFonts w:asciiTheme="minorHAnsi" w:hAnsiTheme="minorHAnsi" w:cstheme="minorHAnsi"/>
          <w:sz w:val="10"/>
        </w:rPr>
        <w:t xml:space="preserve"> elucidate the types of observations that could inform this theory’s validity, we discuss with greater specificity the possible ways in which such signaling might occur. </w:t>
      </w:r>
      <w:r w:rsidRPr="00817529">
        <w:rPr>
          <w:rStyle w:val="IntenseEmphasis"/>
          <w:rFonts w:asciiTheme="minorHAnsi" w:hAnsiTheme="minorHAnsi" w:cstheme="minorHAnsi"/>
        </w:rPr>
        <w:t xml:space="preserve">A conceptual classification of costly signals </w:t>
      </w:r>
      <w:proofErr w:type="gramStart"/>
      <w:r w:rsidRPr="00817529">
        <w:rPr>
          <w:rStyle w:val="IntenseEmphasis"/>
          <w:rFonts w:asciiTheme="minorHAnsi" w:hAnsiTheme="minorHAnsi" w:cstheme="minorHAnsi"/>
        </w:rPr>
        <w:t>The</w:t>
      </w:r>
      <w:proofErr w:type="gramEnd"/>
      <w:r w:rsidRPr="00817529">
        <w:rPr>
          <w:rStyle w:val="IntenseEmphasis"/>
          <w:rFonts w:asciiTheme="minorHAnsi" w:hAnsiTheme="minorHAnsi" w:cstheme="minorHAnsi"/>
        </w:rPr>
        <w:t xml:space="preserve"> term signaling connotes an intentional communicative act by one party directed towards another</w:t>
      </w:r>
      <w:r w:rsidRPr="00817529">
        <w:rPr>
          <w:rFonts w:asciiTheme="minorHAnsi" w:hAnsiTheme="minorHAnsi" w:cstheme="minorHAnsi"/>
          <w:sz w:val="10"/>
        </w:rPr>
        <w:t xml:space="preserve">. Because the term signaling thus suggests a willful act, and </w:t>
      </w:r>
      <w:r w:rsidRPr="00817529">
        <w:rPr>
          <w:rStyle w:val="Emphasis"/>
          <w:rFonts w:asciiTheme="minorHAnsi" w:hAnsiTheme="minorHAnsi" w:cstheme="minorHAnsi"/>
          <w:highlight w:val="green"/>
        </w:rPr>
        <w:t>a signal of resolve is only credible if it is costly</w:t>
      </w:r>
      <w:r w:rsidRPr="00817529">
        <w:rPr>
          <w:rFonts w:asciiTheme="minorHAnsi" w:hAnsiTheme="minorHAnsi" w:cstheme="minorHAnsi"/>
          <w:sz w:val="10"/>
          <w:highlight w:val="green"/>
        </w:rPr>
        <w:t>,</w:t>
      </w:r>
      <w:r w:rsidRPr="00817529">
        <w:rPr>
          <w:rFonts w:asciiTheme="minorHAnsi" w:hAnsiTheme="minorHAnsi" w:cstheme="minorHAnsi"/>
          <w:sz w:val="10"/>
        </w:rPr>
        <w:t xml:space="preserve"> </w:t>
      </w:r>
      <w:r w:rsidRPr="00817529">
        <w:rPr>
          <w:rStyle w:val="IntenseEmphasis"/>
          <w:rFonts w:asciiTheme="minorHAnsi" w:hAnsiTheme="minorHAnsi" w:cstheme="minorHAnsi"/>
        </w:rPr>
        <w:t>scholars have sometimes concluded that states involved in bargaining under incomplete information could advance their interests by imposing costs on themselves and thereby signaling their resolve</w:t>
      </w:r>
      <w:r w:rsidRPr="00817529">
        <w:rPr>
          <w:rFonts w:asciiTheme="minorHAnsi" w:hAnsiTheme="minorHAnsi" w:cstheme="minorHAnsi"/>
          <w:sz w:val="10"/>
        </w:rPr>
        <w:t xml:space="preserve"> (</w:t>
      </w:r>
      <w:proofErr w:type="gramStart"/>
      <w:r w:rsidRPr="00817529">
        <w:rPr>
          <w:rFonts w:asciiTheme="minorHAnsi" w:hAnsiTheme="minorHAnsi" w:cstheme="minorHAnsi"/>
          <w:sz w:val="10"/>
        </w:rPr>
        <w:t>e.g.</w:t>
      </w:r>
      <w:proofErr w:type="gramEnd"/>
      <w:r w:rsidRPr="00817529">
        <w:rPr>
          <w:rFonts w:asciiTheme="minorHAnsi" w:hAnsiTheme="minorHAnsi" w:cstheme="minorHAnsi"/>
          <w:sz w:val="10"/>
        </w:rPr>
        <w:t xml:space="preserve"> </w:t>
      </w:r>
      <w:proofErr w:type="spellStart"/>
      <w:r w:rsidRPr="00817529">
        <w:rPr>
          <w:rFonts w:asciiTheme="minorHAnsi" w:hAnsiTheme="minorHAnsi" w:cstheme="minorHAnsi"/>
          <w:sz w:val="10"/>
        </w:rPr>
        <w:t>Lektzian</w:t>
      </w:r>
      <w:proofErr w:type="spellEnd"/>
      <w:r w:rsidRPr="00817529">
        <w:rPr>
          <w:rFonts w:asciiTheme="minorHAnsi" w:hAnsiTheme="minorHAnsi" w:cstheme="minorHAnsi"/>
          <w:sz w:val="10"/>
        </w:rPr>
        <w:t xml:space="preserve"> &amp; Sprecher, 2007). However, the game-theoretic concept of signaling refers more generally to any situation in which an actor’s behavior reveals information about her private information. In fact, </w:t>
      </w:r>
      <w:r w:rsidRPr="00817529">
        <w:rPr>
          <w:rStyle w:val="IntenseEmphasis"/>
          <w:rFonts w:asciiTheme="minorHAnsi" w:hAnsiTheme="minorHAnsi" w:cstheme="minorHAnsi"/>
        </w:rPr>
        <w:t>states frequently adopt sanctions with low costs to themselves and high costs to their rivals because doing so is often a rational bargaining tactic on other grounds: they are trying to coerce their rival to concede the issue.</w:t>
      </w:r>
      <w:r w:rsidRPr="00817529">
        <w:rPr>
          <w:rFonts w:asciiTheme="minorHAnsi" w:hAnsiTheme="minorHAnsi" w:cstheme="minorHAnsi"/>
          <w:sz w:val="10"/>
        </w:rPr>
        <w:t xml:space="preserve"> </w:t>
      </w:r>
      <w:r w:rsidRPr="00817529">
        <w:rPr>
          <w:rStyle w:val="IntenseEmphasis"/>
          <w:rFonts w:asciiTheme="minorHAnsi" w:hAnsiTheme="minorHAnsi" w:cstheme="minorHAnsi"/>
        </w:rPr>
        <w:t xml:space="preserve">Bargaining encounters of this type can be conceptualized as a type of war-of-attrition game in which each </w:t>
      </w:r>
      <w:r w:rsidRPr="00817529">
        <w:rPr>
          <w:rStyle w:val="Emphasis"/>
          <w:rFonts w:asciiTheme="minorHAnsi" w:hAnsiTheme="minorHAnsi" w:cstheme="minorHAnsi"/>
        </w:rPr>
        <w:t>actor attempts to coerce the other through the imposition of escalating costs</w:t>
      </w:r>
      <w:r w:rsidRPr="00817529">
        <w:rPr>
          <w:rStyle w:val="IntenseEmphasis"/>
          <w:rFonts w:asciiTheme="minorHAnsi" w:hAnsiTheme="minorHAnsi" w:cstheme="minorHAnsi"/>
        </w:rPr>
        <w:t>.</w:t>
      </w:r>
      <w:r w:rsidRPr="00817529">
        <w:rPr>
          <w:rFonts w:asciiTheme="minorHAnsi" w:hAnsiTheme="minorHAnsi" w:cstheme="minorHAnsi"/>
          <w:sz w:val="10"/>
        </w:rPr>
        <w:t xml:space="preserve"> </w:t>
      </w:r>
      <w:r w:rsidRPr="00817529">
        <w:rPr>
          <w:rStyle w:val="IntenseEmphasis"/>
          <w:rFonts w:asciiTheme="minorHAnsi" w:hAnsiTheme="minorHAnsi" w:cstheme="minorHAnsi"/>
        </w:rPr>
        <w:t xml:space="preserve">Such encounters also provide the opportunity for </w:t>
      </w:r>
      <w:proofErr w:type="gramStart"/>
      <w:r w:rsidRPr="00817529">
        <w:rPr>
          <w:rStyle w:val="IntenseEmphasis"/>
          <w:rFonts w:asciiTheme="minorHAnsi" w:hAnsiTheme="minorHAnsi" w:cstheme="minorHAnsi"/>
        </w:rPr>
        <w:t>signaling:</w:t>
      </w:r>
      <w:proofErr w:type="gramEnd"/>
      <w:r w:rsidRPr="00817529">
        <w:rPr>
          <w:rStyle w:val="IntenseEmphasis"/>
          <w:rFonts w:asciiTheme="minorHAnsi" w:hAnsiTheme="minorHAnsi" w:cstheme="minorHAnsi"/>
        </w:rPr>
        <w:t xml:space="preserve"> when states resist the costs imposed by their rivals, </w:t>
      </w:r>
      <w:r w:rsidRPr="00817529">
        <w:rPr>
          <w:rStyle w:val="Emphasis"/>
          <w:rFonts w:asciiTheme="minorHAnsi" w:hAnsiTheme="minorHAnsi" w:cstheme="minorHAnsi"/>
        </w:rPr>
        <w:t xml:space="preserve">they ‘signal’ their resolve. </w:t>
      </w:r>
      <w:r w:rsidRPr="00817529">
        <w:rPr>
          <w:rFonts w:asciiTheme="minorHAnsi" w:hAnsiTheme="minorHAnsi" w:cstheme="minorHAnsi"/>
          <w:sz w:val="10"/>
        </w:rPr>
        <w:t xml:space="preserve">If at some point one party perceives the conflict to have become too costly and steps back, that party ‘signals’ a lack of resolve. Thus, </w:t>
      </w:r>
      <w:r w:rsidRPr="00817529">
        <w:rPr>
          <w:rStyle w:val="IntenseEmphasis"/>
          <w:rFonts w:asciiTheme="minorHAnsi" w:hAnsiTheme="minorHAnsi" w:cstheme="minorHAnsi"/>
        </w:rPr>
        <w:t>this kind of signaling arises as a by-product of another’s coercive attempts.</w:t>
      </w:r>
      <w:r w:rsidRPr="00817529">
        <w:rPr>
          <w:rFonts w:asciiTheme="minorHAnsi" w:hAnsiTheme="minorHAnsi" w:cstheme="min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817529">
        <w:rPr>
          <w:rStyle w:val="IntenseEmphasis"/>
          <w:rFonts w:asciiTheme="minorHAnsi" w:hAnsiTheme="minorHAnsi" w:cstheme="minorHAnsi"/>
        </w:rPr>
        <w:t xml:space="preserve">costs may arise as an automatic byproduct of escalation towards military </w:t>
      </w:r>
      <w:r w:rsidRPr="00817529">
        <w:rPr>
          <w:rStyle w:val="IntenseEmphasis"/>
          <w:rFonts w:asciiTheme="minorHAnsi" w:hAnsiTheme="minorHAnsi" w:cstheme="minorHAnsi"/>
          <w:highlight w:val="green"/>
        </w:rPr>
        <w:t>conflict</w:t>
      </w:r>
      <w:r w:rsidRPr="00817529">
        <w:rPr>
          <w:rStyle w:val="IntenseEmphasis"/>
          <w:rFonts w:asciiTheme="minorHAnsi" w:hAnsiTheme="minorHAnsi" w:cstheme="minorHAnsi"/>
        </w:rPr>
        <w:t xml:space="preserve"> or may be a tool of statecraft that is strategically </w:t>
      </w:r>
      <w:r w:rsidRPr="00817529">
        <w:rPr>
          <w:rStyle w:val="IntenseEmphasis"/>
          <w:rFonts w:asciiTheme="minorHAnsi" w:hAnsiTheme="minorHAnsi" w:cstheme="minorHAnsi"/>
          <w:highlight w:val="green"/>
        </w:rPr>
        <w:t>employ</w:t>
      </w:r>
      <w:r w:rsidRPr="00817529">
        <w:rPr>
          <w:rStyle w:val="IntenseEmphasis"/>
          <w:rFonts w:asciiTheme="minorHAnsi" w:hAnsiTheme="minorHAnsi" w:cstheme="minorHAnsi"/>
        </w:rPr>
        <w:t>ed during a conflict.</w:t>
      </w:r>
      <w:r w:rsidRPr="00817529">
        <w:rPr>
          <w:rFonts w:asciiTheme="minorHAnsi" w:hAnsiTheme="minorHAnsi" w:cstheme="minorHAnsi"/>
          <w:sz w:val="10"/>
        </w:rPr>
        <w:t xml:space="preserve"> The automatic mechanism stipulates that as the probability of conflict increases, </w:t>
      </w:r>
      <w:r w:rsidRPr="00817529">
        <w:rPr>
          <w:rStyle w:val="Emphasis"/>
          <w:rFonts w:asciiTheme="minorHAnsi" w:hAnsiTheme="minorHAnsi" w:cstheme="minorHAnsi"/>
        </w:rPr>
        <w:t xml:space="preserve">various economic assets will </w:t>
      </w:r>
      <w:r w:rsidRPr="00817529">
        <w:rPr>
          <w:rStyle w:val="Emphasis"/>
          <w:rFonts w:asciiTheme="minorHAnsi" w:hAnsiTheme="minorHAnsi" w:cstheme="minorHAnsi"/>
          <w:highlight w:val="green"/>
        </w:rPr>
        <w:t>lose value</w:t>
      </w:r>
      <w:r w:rsidRPr="00817529">
        <w:rPr>
          <w:rStyle w:val="Emphasis"/>
          <w:rFonts w:asciiTheme="minorHAnsi" w:hAnsiTheme="minorHAnsi" w:cstheme="minorHAnsi"/>
        </w:rPr>
        <w:t xml:space="preserve"> due to the risk of conflict </w:t>
      </w:r>
      <w:r w:rsidRPr="00817529">
        <w:rPr>
          <w:rStyle w:val="Emphasis"/>
          <w:rFonts w:asciiTheme="minorHAnsi" w:hAnsiTheme="minorHAnsi" w:cstheme="minorHAnsi"/>
          <w:highlight w:val="green"/>
        </w:rPr>
        <w:t>and investor flight</w:t>
      </w:r>
      <w:r w:rsidRPr="00817529">
        <w:rPr>
          <w:rStyle w:val="Emphasis"/>
          <w:rFonts w:asciiTheme="minorHAnsi" w:hAnsiTheme="minorHAnsi" w:cstheme="minorHAnsi"/>
        </w:rPr>
        <w:t xml:space="preserve">. </w:t>
      </w:r>
      <w:r w:rsidRPr="00817529">
        <w:rPr>
          <w:rFonts w:asciiTheme="minorHAnsi" w:hAnsiTheme="minorHAnsi" w:cstheme="minorHAnsi"/>
          <w:sz w:val="10"/>
        </w:rPr>
        <w:t xml:space="preserve">However, the occurrence of these costs may also be intentional outcomes of specific escalatory decisions of the states, as in the case of deliberate sanctions; in this case they are strategic. </w:t>
      </w:r>
      <w:r w:rsidRPr="00817529">
        <w:rPr>
          <w:rStyle w:val="IntenseEmphasis"/>
          <w:rFonts w:asciiTheme="minorHAnsi" w:hAnsiTheme="minorHAnsi" w:cstheme="minorHAnsi"/>
        </w:rPr>
        <w:t xml:space="preserve">Finally, at a practical level, we identify three different potential kinds of economic costs of militarized conflict </w:t>
      </w:r>
      <w:r w:rsidRPr="00817529">
        <w:rPr>
          <w:rFonts w:asciiTheme="minorHAnsi" w:hAnsiTheme="minorHAnsi" w:cstheme="minorHAnsi"/>
          <w:sz w:val="10"/>
        </w:rPr>
        <w:t xml:space="preserve">that may be mediated by open capital markets: </w:t>
      </w:r>
      <w:r w:rsidRPr="00817529">
        <w:rPr>
          <w:rStyle w:val="Emphasis"/>
          <w:rFonts w:asciiTheme="minorHAnsi" w:hAnsiTheme="minorHAnsi" w:cstheme="minorHAnsi"/>
        </w:rPr>
        <w:t>capital costs from political risk, monetary coercion, and business sanctions.</w:t>
      </w:r>
      <w:r w:rsidRPr="00817529">
        <w:rPr>
          <w:rFonts w:asciiTheme="minorHAnsi" w:hAnsiTheme="minorHAnsi" w:cstheme="minorHAnsi"/>
          <w:sz w:val="10"/>
        </w:rPr>
        <w:t xml:space="preserve"> </w:t>
      </w:r>
    </w:p>
    <w:p w14:paraId="09ABDA0E" w14:textId="77777777" w:rsidR="00084FFE" w:rsidRPr="00817529" w:rsidRDefault="00084FFE" w:rsidP="00084FFE">
      <w:pPr>
        <w:pStyle w:val="Heading4"/>
        <w:rPr>
          <w:rFonts w:asciiTheme="minorHAnsi" w:hAnsiTheme="minorHAnsi" w:cstheme="minorHAnsi"/>
        </w:rPr>
      </w:pPr>
      <w:bookmarkStart w:id="3" w:name="_Hlk54985095"/>
      <w:r w:rsidRPr="00817529">
        <w:rPr>
          <w:rFonts w:asciiTheme="minorHAnsi" w:hAnsiTheme="minorHAnsi" w:cstheme="minorHAnsi"/>
        </w:rPr>
        <w:t xml:space="preserve">Overthrowing </w:t>
      </w:r>
      <w:r w:rsidRPr="00817529">
        <w:rPr>
          <w:rFonts w:asciiTheme="minorHAnsi" w:hAnsiTheme="minorHAnsi" w:cstheme="minorHAnsi"/>
          <w:u w:val="single"/>
        </w:rPr>
        <w:t xml:space="preserve">entrenched </w:t>
      </w:r>
      <w:r>
        <w:rPr>
          <w:rFonts w:asciiTheme="minorHAnsi" w:hAnsiTheme="minorHAnsi" w:cstheme="minorHAnsi"/>
          <w:u w:val="single"/>
        </w:rPr>
        <w:t>nuclear</w:t>
      </w:r>
      <w:r w:rsidRPr="00817529">
        <w:rPr>
          <w:rFonts w:asciiTheme="minorHAnsi" w:hAnsiTheme="minorHAnsi" w:cstheme="minorHAnsi"/>
          <w:u w:val="single"/>
        </w:rPr>
        <w:t xml:space="preserve"> actors</w:t>
      </w:r>
      <w:r w:rsidRPr="00817529">
        <w:rPr>
          <w:rFonts w:asciiTheme="minorHAnsi" w:hAnsiTheme="minorHAnsi" w:cstheme="minorHAnsi"/>
        </w:rPr>
        <w:t xml:space="preserve"> causes </w:t>
      </w:r>
      <w:r w:rsidRPr="00817529">
        <w:rPr>
          <w:rFonts w:asciiTheme="minorHAnsi" w:hAnsiTheme="minorHAnsi" w:cstheme="minorHAnsi"/>
          <w:u w:val="single"/>
        </w:rPr>
        <w:t>loose nukes</w:t>
      </w:r>
      <w:r w:rsidRPr="00817529">
        <w:rPr>
          <w:rFonts w:asciiTheme="minorHAnsi" w:hAnsiTheme="minorHAnsi" w:cstheme="minorHAnsi"/>
        </w:rPr>
        <w:t xml:space="preserve"> -- extinction.</w:t>
      </w:r>
    </w:p>
    <w:bookmarkEnd w:id="3"/>
    <w:p w14:paraId="20D8F8CB" w14:textId="77777777" w:rsidR="00084FFE" w:rsidRPr="00817529" w:rsidRDefault="00084FFE" w:rsidP="00084FFE">
      <w:pPr>
        <w:rPr>
          <w:rFonts w:asciiTheme="minorHAnsi" w:hAnsiTheme="minorHAnsi" w:cstheme="minorHAnsi"/>
        </w:rPr>
      </w:pPr>
      <w:r w:rsidRPr="00817529">
        <w:rPr>
          <w:rStyle w:val="Style13ptBold"/>
          <w:rFonts w:asciiTheme="minorHAnsi" w:hAnsiTheme="minorHAnsi" w:cstheme="minorHAnsi"/>
        </w:rPr>
        <w:t>Milne and Kinsella, 17</w:t>
      </w:r>
      <w:r w:rsidRPr="00817529">
        <w:rPr>
          <w:rFonts w:asciiTheme="minorHAnsi" w:hAnsiTheme="minorHAnsi" w:cstheme="minorHAnsi"/>
        </w:rPr>
        <w:t xml:space="preserve">—Faculty of English, University of Cambridge AND School of Media, Culture and Creative Arts, Faculty of Humanities, Curtin University (Drew and John, “NUCLEAR THEORY DEGREE ZERO, WITH TWO CHEERS FOR DERRIDA,” </w:t>
      </w:r>
      <w:proofErr w:type="spellStart"/>
      <w:r w:rsidRPr="00817529">
        <w:rPr>
          <w:rFonts w:asciiTheme="minorHAnsi" w:hAnsiTheme="minorHAnsi" w:cstheme="minorHAnsi"/>
        </w:rPr>
        <w:t>Angelaki</w:t>
      </w:r>
      <w:proofErr w:type="spellEnd"/>
      <w:r w:rsidRPr="00817529">
        <w:rPr>
          <w:rFonts w:asciiTheme="minorHAnsi" w:hAnsiTheme="minorHAnsi" w:cstheme="minorHAnsi"/>
        </w:rPr>
        <w:t xml:space="preserve">, 22:3, 1-16,) </w:t>
      </w:r>
      <w:proofErr w:type="spellStart"/>
      <w:r w:rsidRPr="00817529">
        <w:rPr>
          <w:rFonts w:asciiTheme="minorHAnsi" w:hAnsiTheme="minorHAnsi" w:cstheme="minorHAnsi"/>
        </w:rPr>
        <w:t>brett</w:t>
      </w:r>
      <w:proofErr w:type="spellEnd"/>
    </w:p>
    <w:p w14:paraId="3ECD55F1" w14:textId="77777777" w:rsidR="00084FFE" w:rsidRPr="00817529" w:rsidRDefault="00084FFE" w:rsidP="00084FFE">
      <w:pPr>
        <w:rPr>
          <w:rStyle w:val="StyleUnderline"/>
          <w:rFonts w:asciiTheme="minorHAnsi" w:hAnsiTheme="minorHAnsi" w:cstheme="minorHAnsi"/>
        </w:rPr>
      </w:pPr>
      <w:r w:rsidRPr="00817529">
        <w:rPr>
          <w:rStyle w:val="StyleUnderline"/>
          <w:rFonts w:asciiTheme="minorHAnsi" w:hAnsiTheme="minorHAnsi" w:cstheme="minorHAnsi"/>
        </w:rPr>
        <w:t>Another version of the “accelerationist” argument</w:t>
      </w:r>
      <w:r w:rsidRPr="00817529">
        <w:rPr>
          <w:rFonts w:asciiTheme="minorHAnsi" w:hAnsiTheme="minorHAnsi" w:cstheme="minorHAnsi"/>
          <w:sz w:val="16"/>
        </w:rPr>
        <w:t xml:space="preserve"> captures some of the ideological workings of the term. In Marxist circles, an “accelerationist” </w:t>
      </w:r>
      <w:r w:rsidRPr="00817529">
        <w:rPr>
          <w:rStyle w:val="StyleUnderline"/>
          <w:rFonts w:asciiTheme="minorHAnsi" w:hAnsiTheme="minorHAnsi" w:cstheme="minorHAnsi"/>
        </w:rPr>
        <w:t xml:space="preserve">is someone who thinks that the collapse of capitalism will be </w:t>
      </w:r>
      <w:r w:rsidRPr="00817529">
        <w:rPr>
          <w:rStyle w:val="Emphasis"/>
          <w:rFonts w:asciiTheme="minorHAnsi" w:hAnsiTheme="minorHAnsi" w:cstheme="minorHAnsi"/>
        </w:rPr>
        <w:t>hastened</w:t>
      </w:r>
      <w:r w:rsidRPr="00817529">
        <w:rPr>
          <w:rStyle w:val="StyleUnderline"/>
          <w:rFonts w:asciiTheme="minorHAnsi" w:hAnsiTheme="minorHAnsi" w:cstheme="minorHAnsi"/>
        </w:rPr>
        <w:t xml:space="preserve"> by allowing reactionary forces to </w:t>
      </w:r>
      <w:r w:rsidRPr="00817529">
        <w:rPr>
          <w:rStyle w:val="Emphasis"/>
          <w:rFonts w:asciiTheme="minorHAnsi" w:hAnsiTheme="minorHAnsi" w:cstheme="minorHAnsi"/>
        </w:rPr>
        <w:t>speed up capitalism’s self-destruction</w:t>
      </w:r>
      <w:r w:rsidRPr="00817529">
        <w:rPr>
          <w:rStyle w:val="StyleUnderline"/>
          <w:rFonts w:asciiTheme="minorHAnsi" w:hAnsiTheme="minorHAnsi" w:cstheme="minorHAnsi"/>
        </w:rPr>
        <w:t>. There are occasions when such an argument has validity</w:t>
      </w:r>
      <w:r w:rsidRPr="00817529">
        <w:rPr>
          <w:rFonts w:asciiTheme="minorHAnsi" w:hAnsiTheme="minorHAnsi" w:cstheme="minorHAnsi"/>
          <w:sz w:val="16"/>
        </w:rPr>
        <w:t xml:space="preserve">: nothing about the form of the argument makes it inherently or structurally wrong. There are revolutionary moments when allowing capitalism to collapse </w:t>
      </w:r>
      <w:proofErr w:type="gramStart"/>
      <w:r w:rsidRPr="00817529">
        <w:rPr>
          <w:rFonts w:asciiTheme="minorHAnsi" w:hAnsiTheme="minorHAnsi" w:cstheme="minorHAnsi"/>
          <w:sz w:val="16"/>
        </w:rPr>
        <w:t>in order to</w:t>
      </w:r>
      <w:proofErr w:type="gramEnd"/>
      <w:r w:rsidRPr="00817529">
        <w:rPr>
          <w:rFonts w:asciiTheme="minorHAnsi" w:hAnsiTheme="minorHAnsi" w:cstheme="minorHAnsi"/>
          <w:sz w:val="16"/>
        </w:rPr>
        <w:t xml:space="preserve"> rebuild a socialist society is a better path than propping up a failing capitalist regime. The judgement is political rather than philosophical. </w:t>
      </w:r>
      <w:r w:rsidRPr="00817529">
        <w:rPr>
          <w:rStyle w:val="StyleUnderline"/>
          <w:rFonts w:asciiTheme="minorHAnsi" w:hAnsiTheme="minorHAnsi" w:cstheme="minorHAnsi"/>
        </w:rPr>
        <w:t xml:space="preserve">In </w:t>
      </w:r>
      <w:r w:rsidRPr="00817529">
        <w:rPr>
          <w:rStyle w:val="Emphasis"/>
          <w:rFonts w:asciiTheme="minorHAnsi" w:hAnsiTheme="minorHAnsi" w:cstheme="minorHAnsi"/>
        </w:rPr>
        <w:t>most contexts</w:t>
      </w:r>
      <w:r w:rsidRPr="00817529">
        <w:rPr>
          <w:rStyle w:val="StyleUnderline"/>
          <w:rFonts w:asciiTheme="minorHAnsi" w:hAnsiTheme="minorHAnsi" w:cstheme="minorHAnsi"/>
        </w:rPr>
        <w:t xml:space="preserve">, however, the accelerationist argument, especially as a political principle, is </w:t>
      </w:r>
      <w:r w:rsidRPr="00817529">
        <w:rPr>
          <w:rStyle w:val="Emphasis"/>
          <w:rFonts w:asciiTheme="minorHAnsi" w:hAnsiTheme="minorHAnsi" w:cstheme="minorHAnsi"/>
        </w:rPr>
        <w:t>deeply dangerous</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 xml:space="preserve">It would be </w:t>
      </w:r>
      <w:r w:rsidRPr="00817529">
        <w:rPr>
          <w:rStyle w:val="Emphasis"/>
          <w:rFonts w:asciiTheme="minorHAnsi" w:hAnsiTheme="minorHAnsi" w:cstheme="minorHAnsi"/>
          <w:highlight w:val="green"/>
        </w:rPr>
        <w:t>better</w:t>
      </w:r>
      <w:r w:rsidRPr="00817529">
        <w:rPr>
          <w:rStyle w:val="StyleUnderline"/>
          <w:rFonts w:asciiTheme="minorHAnsi" w:hAnsiTheme="minorHAnsi" w:cstheme="minorHAnsi"/>
        </w:rPr>
        <w:t xml:space="preserve">, for example, </w:t>
      </w:r>
      <w:r w:rsidRPr="00817529">
        <w:rPr>
          <w:rStyle w:val="StyleUnderline"/>
          <w:rFonts w:asciiTheme="minorHAnsi" w:hAnsiTheme="minorHAnsi" w:cstheme="minorHAnsi"/>
          <w:highlight w:val="green"/>
        </w:rPr>
        <w:t xml:space="preserve">to </w:t>
      </w:r>
      <w:r w:rsidRPr="00817529">
        <w:rPr>
          <w:rStyle w:val="Emphasis"/>
          <w:rFonts w:asciiTheme="minorHAnsi" w:hAnsiTheme="minorHAnsi" w:cstheme="minorHAnsi"/>
          <w:highlight w:val="green"/>
        </w:rPr>
        <w:t>preserve a failing</w:t>
      </w:r>
      <w:r w:rsidRPr="00817529">
        <w:rPr>
          <w:rStyle w:val="Emphasis"/>
          <w:rFonts w:asciiTheme="minorHAnsi" w:hAnsiTheme="minorHAnsi" w:cstheme="minorHAnsi"/>
        </w:rPr>
        <w:t xml:space="preserve"> US </w:t>
      </w:r>
      <w:r w:rsidRPr="00817529">
        <w:rPr>
          <w:rStyle w:val="Emphasis"/>
          <w:rFonts w:asciiTheme="minorHAnsi" w:hAnsiTheme="minorHAnsi" w:cstheme="minorHAnsi"/>
          <w:highlight w:val="green"/>
        </w:rPr>
        <w:t>capitalist regime while building social forces</w:t>
      </w:r>
      <w:r w:rsidRPr="00817529">
        <w:rPr>
          <w:rStyle w:val="Emphasis"/>
          <w:rFonts w:asciiTheme="minorHAnsi" w:hAnsiTheme="minorHAnsi" w:cstheme="minorHAnsi"/>
        </w:rPr>
        <w:t xml:space="preserve"> to take it over</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than to allow</w:t>
      </w:r>
      <w:r w:rsidRPr="00817529">
        <w:rPr>
          <w:rStyle w:val="StyleUnderline"/>
          <w:rFonts w:asciiTheme="minorHAnsi" w:hAnsiTheme="minorHAnsi" w:cstheme="minorHAnsi"/>
        </w:rPr>
        <w:t xml:space="preserve"> the </w:t>
      </w:r>
      <w:r w:rsidRPr="00817529">
        <w:rPr>
          <w:rStyle w:val="Emphasis"/>
          <w:rFonts w:asciiTheme="minorHAnsi" w:hAnsiTheme="minorHAnsi" w:cstheme="minorHAnsi"/>
          <w:sz w:val="28"/>
          <w:szCs w:val="28"/>
          <w:highlight w:val="green"/>
        </w:rPr>
        <w:t>nuclear weapons</w:t>
      </w:r>
      <w:r w:rsidRPr="00817529">
        <w:rPr>
          <w:rStyle w:val="StyleUnderline"/>
          <w:rFonts w:asciiTheme="minorHAnsi" w:hAnsiTheme="minorHAnsi" w:cstheme="minorHAnsi"/>
          <w:sz w:val="28"/>
          <w:szCs w:val="28"/>
        </w:rPr>
        <w:t xml:space="preserve"> </w:t>
      </w:r>
      <w:r w:rsidRPr="00817529">
        <w:rPr>
          <w:rStyle w:val="StyleUnderline"/>
          <w:rFonts w:asciiTheme="minorHAnsi" w:hAnsiTheme="minorHAnsi" w:cstheme="minorHAnsi"/>
        </w:rPr>
        <w:t xml:space="preserve">of the United States to </w:t>
      </w:r>
      <w:r w:rsidRPr="00817529">
        <w:rPr>
          <w:rStyle w:val="Emphasis"/>
          <w:rFonts w:asciiTheme="minorHAnsi" w:hAnsiTheme="minorHAnsi" w:cstheme="minorHAnsi"/>
        </w:rPr>
        <w:t xml:space="preserve">fall </w:t>
      </w:r>
      <w:r w:rsidRPr="00817529">
        <w:rPr>
          <w:rStyle w:val="Emphasis"/>
          <w:rFonts w:asciiTheme="minorHAnsi" w:hAnsiTheme="minorHAnsi" w:cstheme="minorHAnsi"/>
          <w:highlight w:val="green"/>
        </w:rPr>
        <w:t>into the hands of a</w:t>
      </w:r>
      <w:r w:rsidRPr="00817529">
        <w:rPr>
          <w:rStyle w:val="Emphasis"/>
          <w:rFonts w:asciiTheme="minorHAnsi" w:hAnsiTheme="minorHAnsi" w:cstheme="minorHAnsi"/>
        </w:rPr>
        <w:t xml:space="preserve"> suicidal </w:t>
      </w:r>
      <w:r w:rsidRPr="00817529">
        <w:rPr>
          <w:rStyle w:val="Emphasis"/>
          <w:rFonts w:asciiTheme="minorHAnsi" w:hAnsiTheme="minorHAnsi" w:cstheme="minorHAnsi"/>
          <w:highlight w:val="green"/>
        </w:rPr>
        <w:t>military rearguard</w:t>
      </w:r>
      <w:r w:rsidRPr="00817529">
        <w:rPr>
          <w:rStyle w:val="StyleUnderline"/>
          <w:rFonts w:asciiTheme="minorHAnsi" w:hAnsiTheme="minorHAnsi" w:cstheme="minorHAnsi"/>
        </w:rPr>
        <w:t xml:space="preserve"> or some </w:t>
      </w:r>
      <w:r w:rsidRPr="00817529">
        <w:rPr>
          <w:rStyle w:val="Emphasis"/>
          <w:rFonts w:asciiTheme="minorHAnsi" w:hAnsiTheme="minorHAnsi" w:cstheme="minorHAnsi"/>
        </w:rPr>
        <w:t xml:space="preserve">counter-revolutionary terrorist </w:t>
      </w:r>
      <w:proofErr w:type="spellStart"/>
      <w:r w:rsidRPr="00817529">
        <w:rPr>
          <w:rStyle w:val="Emphasis"/>
          <w:rFonts w:asciiTheme="minorHAnsi" w:hAnsiTheme="minorHAnsi" w:cstheme="minorHAnsi"/>
        </w:rPr>
        <w:t>organisation</w:t>
      </w:r>
      <w:proofErr w:type="spellEnd"/>
      <w:r w:rsidRPr="00817529">
        <w:rPr>
          <w:rStyle w:val="StyleUnderline"/>
          <w:rFonts w:asciiTheme="minorHAnsi" w:hAnsiTheme="minorHAnsi" w:cstheme="minorHAnsi"/>
        </w:rPr>
        <w:t xml:space="preserve">. Preserving the possibility of human life </w:t>
      </w:r>
      <w:r w:rsidRPr="00817529">
        <w:rPr>
          <w:rStyle w:val="Emphasis"/>
          <w:rFonts w:asciiTheme="minorHAnsi" w:hAnsiTheme="minorHAnsi" w:cstheme="minorHAnsi"/>
        </w:rPr>
        <w:t xml:space="preserve">might involve </w:t>
      </w:r>
      <w:r w:rsidRPr="00817529">
        <w:rPr>
          <w:rStyle w:val="Emphasis"/>
          <w:rFonts w:asciiTheme="minorHAnsi" w:hAnsiTheme="minorHAnsi" w:cstheme="minorHAnsi"/>
          <w:highlight w:val="green"/>
        </w:rPr>
        <w:t>propping</w:t>
      </w:r>
      <w:r w:rsidRPr="00817529">
        <w:rPr>
          <w:rStyle w:val="Emphasis"/>
          <w:rFonts w:asciiTheme="minorHAnsi" w:hAnsiTheme="minorHAnsi" w:cstheme="minorHAnsi"/>
        </w:rPr>
        <w:t xml:space="preserve"> up collapsing capitalist </w:t>
      </w:r>
      <w:r w:rsidRPr="00817529">
        <w:rPr>
          <w:rStyle w:val="Emphasis"/>
          <w:rFonts w:asciiTheme="minorHAnsi" w:hAnsiTheme="minorHAnsi" w:cstheme="minorHAnsi"/>
          <w:highlight w:val="green"/>
        </w:rPr>
        <w:t>institutions</w:t>
      </w:r>
      <w:r w:rsidRPr="00817529">
        <w:rPr>
          <w:rStyle w:val="StyleUnderline"/>
          <w:rFonts w:asciiTheme="minorHAnsi" w:hAnsiTheme="minorHAnsi" w:cstheme="minorHAnsi"/>
        </w:rPr>
        <w:t xml:space="preserve">, not least the </w:t>
      </w:r>
      <w:r w:rsidRPr="00817529">
        <w:rPr>
          <w:rStyle w:val="Emphasis"/>
          <w:rFonts w:asciiTheme="minorHAnsi" w:hAnsiTheme="minorHAnsi" w:cstheme="minorHAnsi"/>
        </w:rPr>
        <w:t>nuclear safety inspectorate</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 xml:space="preserve">rather than </w:t>
      </w:r>
      <w:r w:rsidRPr="00817529">
        <w:rPr>
          <w:rStyle w:val="Emphasis"/>
          <w:rFonts w:asciiTheme="minorHAnsi" w:hAnsiTheme="minorHAnsi" w:cstheme="minorHAnsi"/>
          <w:highlight w:val="green"/>
        </w:rPr>
        <w:t xml:space="preserve">allowing </w:t>
      </w:r>
      <w:r w:rsidRPr="00817529">
        <w:rPr>
          <w:rStyle w:val="Emphasis"/>
          <w:rFonts w:asciiTheme="minorHAnsi" w:hAnsiTheme="minorHAnsi" w:cstheme="minorHAnsi"/>
        </w:rPr>
        <w:t xml:space="preserve">humanity to be swallowed up by </w:t>
      </w:r>
      <w:r w:rsidRPr="00817529">
        <w:rPr>
          <w:rStyle w:val="Emphasis"/>
          <w:rFonts w:asciiTheme="minorHAnsi" w:hAnsiTheme="minorHAnsi" w:cstheme="minorHAnsi"/>
          <w:highlight w:val="green"/>
        </w:rPr>
        <w:t>some death spiral of</w:t>
      </w:r>
      <w:r w:rsidRPr="00817529">
        <w:rPr>
          <w:rStyle w:val="Emphasis"/>
          <w:rFonts w:asciiTheme="minorHAnsi" w:hAnsiTheme="minorHAnsi" w:cstheme="minorHAnsi"/>
        </w:rPr>
        <w:t xml:space="preserve"> presidential </w:t>
      </w:r>
      <w:r w:rsidRPr="00817529">
        <w:rPr>
          <w:rStyle w:val="Emphasis"/>
          <w:rFonts w:asciiTheme="minorHAnsi" w:hAnsiTheme="minorHAnsi" w:cstheme="minorHAnsi"/>
          <w:highlight w:val="green"/>
        </w:rPr>
        <w:t>dictators</w:t>
      </w:r>
      <w:r w:rsidRPr="00817529">
        <w:rPr>
          <w:rStyle w:val="StyleUnderline"/>
          <w:rFonts w:asciiTheme="minorHAnsi" w:hAnsiTheme="minorHAnsi" w:cstheme="minorHAnsi"/>
        </w:rPr>
        <w:t xml:space="preserve"> in fear of being toppled. These are </w:t>
      </w:r>
      <w:r w:rsidRPr="00817529">
        <w:rPr>
          <w:rStyle w:val="Emphasis"/>
          <w:rFonts w:asciiTheme="minorHAnsi" w:hAnsiTheme="minorHAnsi" w:cstheme="minorHAnsi"/>
        </w:rPr>
        <w:t>critical judgements</w:t>
      </w:r>
      <w:r w:rsidRPr="00817529">
        <w:rPr>
          <w:rStyle w:val="StyleUnderline"/>
          <w:rFonts w:asciiTheme="minorHAnsi" w:hAnsiTheme="minorHAnsi" w:cstheme="minorHAnsi"/>
        </w:rPr>
        <w:t xml:space="preserve"> that could arise at </w:t>
      </w:r>
      <w:r w:rsidRPr="00817529">
        <w:rPr>
          <w:rStyle w:val="Emphasis"/>
          <w:rFonts w:asciiTheme="minorHAnsi" w:hAnsiTheme="minorHAnsi" w:cstheme="minorHAnsi"/>
        </w:rPr>
        <w:t>any moment</w:t>
      </w:r>
      <w:r w:rsidRPr="00817529">
        <w:rPr>
          <w:rStyle w:val="StyleUnderline"/>
          <w:rFonts w:asciiTheme="minorHAnsi" w:hAnsiTheme="minorHAnsi" w:cstheme="minorHAnsi"/>
        </w:rPr>
        <w:t xml:space="preserve">, with </w:t>
      </w:r>
      <w:r w:rsidRPr="00817529">
        <w:rPr>
          <w:rStyle w:val="Emphasis"/>
          <w:rFonts w:asciiTheme="minorHAnsi" w:hAnsiTheme="minorHAnsi" w:cstheme="minorHAnsi"/>
        </w:rPr>
        <w:t>real risks</w:t>
      </w:r>
      <w:r w:rsidRPr="00817529">
        <w:rPr>
          <w:rStyle w:val="StyleUnderline"/>
          <w:rFonts w:asciiTheme="minorHAnsi" w:hAnsiTheme="minorHAnsi" w:cstheme="minorHAnsi"/>
        </w:rPr>
        <w:t xml:space="preserve"> that </w:t>
      </w:r>
      <w:r w:rsidRPr="00817529">
        <w:rPr>
          <w:rStyle w:val="StyleUnderline"/>
          <w:rFonts w:asciiTheme="minorHAnsi" w:hAnsiTheme="minorHAnsi" w:cstheme="minorHAnsi"/>
          <w:highlight w:val="green"/>
        </w:rPr>
        <w:t xml:space="preserve">poor judgements will </w:t>
      </w:r>
      <w:r w:rsidRPr="00817529">
        <w:rPr>
          <w:rStyle w:val="Emphasis"/>
          <w:rFonts w:asciiTheme="minorHAnsi" w:hAnsiTheme="minorHAnsi" w:cstheme="minorHAnsi"/>
          <w:highlight w:val="green"/>
        </w:rPr>
        <w:t>hasten</w:t>
      </w:r>
      <w:r w:rsidRPr="00817529">
        <w:rPr>
          <w:rStyle w:val="Emphasis"/>
          <w:rFonts w:asciiTheme="minorHAnsi" w:hAnsiTheme="minorHAnsi" w:cstheme="minorHAnsi"/>
        </w:rPr>
        <w:t xml:space="preserve"> a </w:t>
      </w:r>
      <w:r w:rsidRPr="00817529">
        <w:rPr>
          <w:rStyle w:val="Emphasis"/>
          <w:rFonts w:asciiTheme="minorHAnsi" w:hAnsiTheme="minorHAnsi" w:cstheme="minorHAnsi"/>
          <w:highlight w:val="green"/>
        </w:rPr>
        <w:t>nuclear confrontation</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that leads to</w:t>
      </w:r>
      <w:r w:rsidRPr="00817529">
        <w:rPr>
          <w:rStyle w:val="StyleUnderline"/>
          <w:rFonts w:asciiTheme="minorHAnsi" w:hAnsiTheme="minorHAnsi" w:cstheme="minorHAnsi"/>
        </w:rPr>
        <w:t xml:space="preserve"> </w:t>
      </w:r>
      <w:r w:rsidRPr="00817529">
        <w:rPr>
          <w:rStyle w:val="Emphasis"/>
          <w:rFonts w:asciiTheme="minorHAnsi" w:hAnsiTheme="minorHAnsi" w:cstheme="minorHAnsi"/>
        </w:rPr>
        <w:t xml:space="preserve">mutually assured </w:t>
      </w:r>
      <w:r w:rsidRPr="00817529">
        <w:rPr>
          <w:rStyle w:val="Emphasis"/>
          <w:rFonts w:asciiTheme="minorHAnsi" w:hAnsiTheme="minorHAnsi" w:cstheme="minorHAnsi"/>
          <w:highlight w:val="green"/>
        </w:rPr>
        <w:t>annihilation</w:t>
      </w:r>
      <w:r w:rsidRPr="00817529">
        <w:rPr>
          <w:rStyle w:val="StyleUnderline"/>
          <w:rFonts w:asciiTheme="minorHAnsi" w:hAnsiTheme="minorHAnsi" w:cstheme="minorHAnsi"/>
        </w:rPr>
        <w:t xml:space="preserve">. The </w:t>
      </w:r>
      <w:r w:rsidRPr="00817529">
        <w:rPr>
          <w:rStyle w:val="Emphasis"/>
          <w:rFonts w:asciiTheme="minorHAnsi" w:hAnsiTheme="minorHAnsi" w:cstheme="minorHAnsi"/>
        </w:rPr>
        <w:t>formal shape</w:t>
      </w:r>
      <w:r w:rsidRPr="00817529">
        <w:rPr>
          <w:rStyle w:val="StyleUnderline"/>
          <w:rFonts w:asciiTheme="minorHAnsi" w:hAnsiTheme="minorHAnsi" w:cstheme="minorHAnsi"/>
        </w:rPr>
        <w:t xml:space="preserve"> of an accelerationist argument needs to be understood </w:t>
      </w:r>
      <w:r w:rsidRPr="00817529">
        <w:rPr>
          <w:rStyle w:val="Emphasis"/>
          <w:rFonts w:asciiTheme="minorHAnsi" w:hAnsiTheme="minorHAnsi" w:cstheme="minorHAnsi"/>
        </w:rPr>
        <w:t>strategically</w:t>
      </w:r>
      <w:r w:rsidRPr="00817529">
        <w:rPr>
          <w:rStyle w:val="StyleUnderline"/>
          <w:rFonts w:asciiTheme="minorHAnsi" w:hAnsiTheme="minorHAnsi" w:cstheme="minorHAnsi"/>
        </w:rPr>
        <w:t xml:space="preserve"> and </w:t>
      </w:r>
      <w:r w:rsidRPr="00817529">
        <w:rPr>
          <w:rStyle w:val="Emphasis"/>
          <w:rFonts w:asciiTheme="minorHAnsi" w:hAnsiTheme="minorHAnsi" w:cstheme="minorHAnsi"/>
        </w:rPr>
        <w:t>politically</w:t>
      </w:r>
      <w:r w:rsidRPr="00817529">
        <w:rPr>
          <w:rStyle w:val="StyleUnderline"/>
          <w:rFonts w:asciiTheme="minorHAnsi" w:hAnsiTheme="minorHAnsi" w:cstheme="minorHAnsi"/>
        </w:rPr>
        <w:t xml:space="preserve"> if it is to address nuclear questions.</w:t>
      </w:r>
    </w:p>
    <w:p w14:paraId="6666E25A" w14:textId="77777777" w:rsidR="00084FFE" w:rsidRPr="00387D97" w:rsidRDefault="00084FFE" w:rsidP="00084FFE"/>
    <w:p w14:paraId="140694CD" w14:textId="77777777" w:rsidR="00084FFE" w:rsidRPr="00817529" w:rsidRDefault="00084FFE" w:rsidP="00084FFE">
      <w:pPr>
        <w:pStyle w:val="Heading4"/>
        <w:rPr>
          <w:rFonts w:asciiTheme="minorHAnsi" w:hAnsiTheme="minorHAnsi" w:cstheme="minorHAnsi"/>
        </w:rPr>
      </w:pPr>
      <w:r w:rsidRPr="00817529">
        <w:rPr>
          <w:rFonts w:asciiTheme="minorHAnsi" w:hAnsiTheme="minorHAnsi" w:cstheme="minorHAnsi"/>
        </w:rPr>
        <w:t>Capitalism is sustainable</w:t>
      </w:r>
    </w:p>
    <w:p w14:paraId="5B874AD9" w14:textId="77777777" w:rsidR="00084FFE" w:rsidRPr="00817529" w:rsidRDefault="00084FFE" w:rsidP="00084FFE">
      <w:pPr>
        <w:rPr>
          <w:rFonts w:asciiTheme="minorHAnsi" w:hAnsiTheme="minorHAnsi" w:cstheme="minorHAnsi"/>
        </w:rPr>
      </w:pPr>
      <w:r w:rsidRPr="00817529">
        <w:rPr>
          <w:rStyle w:val="Style13ptBold"/>
          <w:rFonts w:asciiTheme="minorHAnsi" w:hAnsiTheme="minorHAnsi" w:cstheme="minorHAnsi"/>
        </w:rPr>
        <w:t>Bailey ’18</w:t>
      </w:r>
      <w:r w:rsidRPr="00817529">
        <w:rPr>
          <w:rFonts w:asciiTheme="minorHAnsi" w:hAnsiTheme="minorHAnsi"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4" w:history="1">
        <w:r w:rsidRPr="00817529">
          <w:rPr>
            <w:rStyle w:val="Hyperlink"/>
            <w:rFonts w:asciiTheme="minorHAnsi" w:hAnsiTheme="minorHAnsi" w:cstheme="minorHAnsi"/>
          </w:rPr>
          <w:t>https://reason.com/2018/03/12/climate-change-problems-will-be-solved-t</w:t>
        </w:r>
      </w:hyperlink>
      <w:r w:rsidRPr="00817529">
        <w:rPr>
          <w:rFonts w:asciiTheme="minorHAnsi" w:hAnsiTheme="minorHAnsi" w:cstheme="minorHAnsi"/>
        </w:rPr>
        <w:t>; RP]</w:t>
      </w:r>
    </w:p>
    <w:p w14:paraId="704F4085" w14:textId="77777777" w:rsidR="00084FFE" w:rsidRPr="006558CB" w:rsidRDefault="00084FFE" w:rsidP="00084FFE">
      <w:pPr>
        <w:rPr>
          <w:rFonts w:asciiTheme="minorHAnsi" w:hAnsiTheme="minorHAnsi" w:cstheme="minorHAnsi"/>
          <w:color w:val="FF0000"/>
          <w:sz w:val="16"/>
        </w:rPr>
      </w:pPr>
      <w:r w:rsidRPr="00817529">
        <w:rPr>
          <w:rFonts w:asciiTheme="minorHAnsi" w:hAnsiTheme="minorHAnsi"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817529">
        <w:rPr>
          <w:rStyle w:val="StyleUnderline"/>
          <w:rFonts w:asciiTheme="minorHAnsi" w:hAnsiTheme="minorHAnsi" w:cstheme="minorHAnsi"/>
        </w:rPr>
        <w:t xml:space="preserve">scientists have an </w:t>
      </w:r>
      <w:r w:rsidRPr="00817529">
        <w:rPr>
          <w:rStyle w:val="Emphasis"/>
          <w:rFonts w:asciiTheme="minorHAnsi" w:hAnsiTheme="minorHAnsi" w:cstheme="minorHAnsi"/>
        </w:rPr>
        <w:t>enormous confidence</w:t>
      </w:r>
      <w:r w:rsidRPr="00817529">
        <w:rPr>
          <w:rStyle w:val="StyleUnderline"/>
          <w:rFonts w:asciiTheme="minorHAnsi" w:hAnsiTheme="minorHAnsi" w:cstheme="minorHAnsi"/>
        </w:rPr>
        <w:t xml:space="preserve"> in the </w:t>
      </w:r>
      <w:r w:rsidRPr="00817529">
        <w:rPr>
          <w:rStyle w:val="Emphasis"/>
          <w:rFonts w:asciiTheme="minorHAnsi" w:hAnsiTheme="minorHAnsi" w:cstheme="minorHAnsi"/>
        </w:rPr>
        <w:t>ingenuity</w:t>
      </w:r>
      <w:r w:rsidRPr="00817529">
        <w:rPr>
          <w:rFonts w:asciiTheme="minorHAnsi" w:hAnsiTheme="minorHAnsi" w:cstheme="minorHAnsi"/>
          <w:sz w:val="16"/>
        </w:rPr>
        <w:t xml:space="preserve"> of humans</w:t>
      </w:r>
      <w:proofErr w:type="gramStart"/>
      <w:r w:rsidRPr="00817529">
        <w:rPr>
          <w:rFonts w:asciiTheme="minorHAnsi" w:hAnsiTheme="minorHAnsi" w:cstheme="minorHAnsi"/>
          <w:sz w:val="16"/>
        </w:rPr>
        <w:t>….Now</w:t>
      </w:r>
      <w:proofErr w:type="gramEnd"/>
      <w:r w:rsidRPr="00817529">
        <w:rPr>
          <w:rFonts w:asciiTheme="minorHAnsi" w:hAnsiTheme="minorHAnsi" w:cstheme="minorHAnsi"/>
          <w:sz w:val="16"/>
        </w:rPr>
        <w:t xml:space="preserve"> </w:t>
      </w:r>
      <w:r w:rsidRPr="00817529">
        <w:rPr>
          <w:rStyle w:val="StyleUnderline"/>
          <w:rFonts w:asciiTheme="minorHAnsi" w:hAnsiTheme="minorHAnsi" w:cstheme="minorHAnsi"/>
        </w:rPr>
        <w:t>we've found a way to engineer our own doomsday, and</w:t>
      </w:r>
      <w:r w:rsidRPr="00817529">
        <w:rPr>
          <w:rFonts w:asciiTheme="minorHAnsi" w:hAnsiTheme="minorHAnsi" w:cstheme="minorHAnsi"/>
          <w:sz w:val="16"/>
        </w:rPr>
        <w:t xml:space="preserve"> surely </w:t>
      </w:r>
      <w:r w:rsidRPr="00817529">
        <w:rPr>
          <w:rStyle w:val="StyleUnderline"/>
          <w:rFonts w:asciiTheme="minorHAnsi" w:hAnsiTheme="minorHAnsi" w:cstheme="minorHAnsi"/>
        </w:rPr>
        <w:t xml:space="preserve">we will find a way to </w:t>
      </w:r>
      <w:r w:rsidRPr="00817529">
        <w:rPr>
          <w:rStyle w:val="Emphasis"/>
          <w:rFonts w:asciiTheme="minorHAnsi" w:hAnsiTheme="minorHAnsi" w:cstheme="minorHAnsi"/>
        </w:rPr>
        <w:t>engineer our way out of it</w:t>
      </w:r>
      <w:r w:rsidRPr="00817529">
        <w:rPr>
          <w:rFonts w:asciiTheme="minorHAnsi" w:hAnsiTheme="minorHAnsi" w:cstheme="minorHAnsi"/>
          <w:sz w:val="16"/>
        </w:rPr>
        <w:t xml:space="preserve">, one way or another." Over at Scientific American, John </w:t>
      </w:r>
      <w:r w:rsidRPr="00817529">
        <w:rPr>
          <w:rStyle w:val="StyleUnderline"/>
          <w:rFonts w:asciiTheme="minorHAnsi" w:hAnsiTheme="minorHAnsi" w:cstheme="minorHAnsi"/>
        </w:rPr>
        <w:t>Horgan considers</w:t>
      </w:r>
      <w:r w:rsidRPr="00817529">
        <w:rPr>
          <w:rFonts w:asciiTheme="minorHAnsi" w:hAnsiTheme="minorHAnsi" w:cstheme="minorHAnsi"/>
          <w:sz w:val="16"/>
        </w:rPr>
        <w:t xml:space="preserve"> some eco</w:t>
      </w:r>
      <w:r w:rsidRPr="00817529">
        <w:rPr>
          <w:rStyle w:val="StyleUnderline"/>
          <w:rFonts w:asciiTheme="minorHAnsi" w:hAnsiTheme="minorHAnsi" w:cstheme="minorHAnsi"/>
        </w:rPr>
        <w:t>-modernist views on how humanity will</w:t>
      </w:r>
      <w:r w:rsidRPr="00817529">
        <w:rPr>
          <w:rFonts w:asciiTheme="minorHAnsi" w:hAnsiTheme="minorHAnsi" w:cstheme="minorHAnsi"/>
          <w:sz w:val="16"/>
        </w:rPr>
        <w:t xml:space="preserve"> indeed </w:t>
      </w:r>
      <w:r w:rsidRPr="00817529">
        <w:rPr>
          <w:rStyle w:val="StyleUnderline"/>
          <w:rFonts w:asciiTheme="minorHAnsi" w:hAnsiTheme="minorHAnsi" w:cstheme="minorHAnsi"/>
        </w:rPr>
        <w:t>go about engineering our way out of</w:t>
      </w:r>
      <w:r w:rsidRPr="00817529">
        <w:rPr>
          <w:rFonts w:asciiTheme="minorHAnsi" w:hAnsiTheme="minorHAnsi" w:cstheme="minorHAnsi"/>
          <w:sz w:val="16"/>
        </w:rPr>
        <w:t xml:space="preserve"> the problems that </w:t>
      </w:r>
      <w:r w:rsidRPr="00817529">
        <w:rPr>
          <w:rStyle w:val="StyleUnderline"/>
          <w:rFonts w:asciiTheme="minorHAnsi" w:hAnsiTheme="minorHAnsi" w:cstheme="minorHAnsi"/>
        </w:rPr>
        <w:t>climate change</w:t>
      </w:r>
      <w:r w:rsidRPr="00817529">
        <w:rPr>
          <w:rFonts w:asciiTheme="minorHAnsi" w:hAnsiTheme="minorHAnsi" w:cstheme="minorHAnsi"/>
          <w:sz w:val="16"/>
        </w:rPr>
        <w:t xml:space="preserve"> may pose. In an essay called "Should We Chill Out About Global </w:t>
      </w:r>
      <w:proofErr w:type="gramStart"/>
      <w:r w:rsidRPr="00817529">
        <w:rPr>
          <w:rFonts w:asciiTheme="minorHAnsi" w:hAnsiTheme="minorHAnsi" w:cstheme="minorHAnsi"/>
          <w:sz w:val="16"/>
        </w:rPr>
        <w:t>Warming?,</w:t>
      </w:r>
      <w:proofErr w:type="gramEnd"/>
      <w:r w:rsidRPr="00817529">
        <w:rPr>
          <w:rFonts w:asciiTheme="minorHAnsi" w:hAnsiTheme="minorHAnsi" w:cstheme="minorHAnsi"/>
          <w:sz w:val="16"/>
        </w:rPr>
        <w:t xml:space="preserve">" Horgan reports the more dynamic and positive analyses of two eco-modernist thinkers, Harvard psychologist Steven Pinker and science journalist Will Boisvert. In an essay for The Breakthrough Journal, </w:t>
      </w:r>
      <w:r w:rsidRPr="00817529">
        <w:rPr>
          <w:rStyle w:val="StyleUnderline"/>
          <w:rFonts w:asciiTheme="minorHAnsi" w:hAnsiTheme="minorHAnsi" w:cstheme="minorHAnsi"/>
        </w:rPr>
        <w:t>Pinker notes that</w:t>
      </w:r>
      <w:r w:rsidRPr="00817529">
        <w:rPr>
          <w:rFonts w:asciiTheme="minorHAnsi" w:hAnsiTheme="minorHAnsi" w:cstheme="minorHAnsi"/>
          <w:sz w:val="16"/>
        </w:rPr>
        <w:t xml:space="preserve"> such </w:t>
      </w:r>
      <w:r w:rsidRPr="00817529">
        <w:rPr>
          <w:rStyle w:val="StyleUnderline"/>
          <w:rFonts w:asciiTheme="minorHAnsi" w:hAnsiTheme="minorHAnsi" w:cstheme="minorHAnsi"/>
          <w:highlight w:val="green"/>
        </w:rPr>
        <w:t>optimism "is</w:t>
      </w:r>
      <w:r w:rsidRPr="00817529">
        <w:rPr>
          <w:rStyle w:val="StyleUnderline"/>
          <w:rFonts w:asciiTheme="minorHAnsi" w:hAnsiTheme="minorHAnsi" w:cstheme="minorHAnsi"/>
        </w:rPr>
        <w:t xml:space="preserve"> </w:t>
      </w:r>
      <w:r w:rsidRPr="00817529">
        <w:rPr>
          <w:rFonts w:asciiTheme="minorHAnsi" w:hAnsiTheme="minorHAnsi" w:cstheme="minorHAnsi"/>
          <w:sz w:val="16"/>
        </w:rPr>
        <w:t xml:space="preserve">commonly </w:t>
      </w:r>
      <w:r w:rsidRPr="00817529">
        <w:rPr>
          <w:rStyle w:val="StyleUnderline"/>
          <w:rFonts w:asciiTheme="minorHAnsi" w:hAnsiTheme="minorHAnsi" w:cstheme="minorHAnsi"/>
        </w:rPr>
        <w:t xml:space="preserve">dismissed as the 'faith that </w:t>
      </w:r>
      <w:r w:rsidRPr="00817529">
        <w:rPr>
          <w:rStyle w:val="Emphasis"/>
          <w:rFonts w:asciiTheme="minorHAnsi" w:hAnsiTheme="minorHAnsi" w:cstheme="minorHAnsi"/>
          <w:highlight w:val="green"/>
        </w:rPr>
        <w:t>technology</w:t>
      </w:r>
      <w:r w:rsidRPr="00817529">
        <w:rPr>
          <w:rStyle w:val="StyleUnderline"/>
          <w:rFonts w:asciiTheme="minorHAnsi" w:hAnsiTheme="minorHAnsi" w:cstheme="minorHAnsi"/>
          <w:highlight w:val="green"/>
        </w:rPr>
        <w:t xml:space="preserve"> will save us</w:t>
      </w:r>
      <w:r w:rsidRPr="00817529">
        <w:rPr>
          <w:rFonts w:asciiTheme="minorHAnsi" w:hAnsiTheme="minorHAnsi" w:cstheme="minorHAnsi"/>
          <w:sz w:val="16"/>
        </w:rPr>
        <w:t xml:space="preserve">.' In fact, </w:t>
      </w:r>
      <w:r w:rsidRPr="00817529">
        <w:rPr>
          <w:rStyle w:val="StyleUnderline"/>
          <w:rFonts w:asciiTheme="minorHAnsi" w:hAnsiTheme="minorHAnsi" w:cstheme="minorHAnsi"/>
        </w:rPr>
        <w:t xml:space="preserve">it is a </w:t>
      </w:r>
      <w:r w:rsidRPr="00817529">
        <w:rPr>
          <w:rStyle w:val="Emphasis"/>
          <w:rFonts w:asciiTheme="minorHAnsi" w:hAnsiTheme="minorHAnsi" w:cstheme="minorHAnsi"/>
          <w:highlight w:val="green"/>
        </w:rPr>
        <w:t>skepticism</w:t>
      </w:r>
      <w:r w:rsidRPr="00817529">
        <w:rPr>
          <w:rStyle w:val="StyleUnderline"/>
          <w:rFonts w:asciiTheme="minorHAnsi" w:hAnsiTheme="minorHAnsi" w:cstheme="minorHAnsi"/>
          <w:highlight w:val="green"/>
        </w:rPr>
        <w:t xml:space="preserve"> tha</w:t>
      </w:r>
      <w:r w:rsidRPr="00817529">
        <w:rPr>
          <w:rStyle w:val="StyleUnderline"/>
          <w:rFonts w:asciiTheme="minorHAnsi" w:hAnsiTheme="minorHAnsi" w:cstheme="minorHAnsi"/>
        </w:rPr>
        <w:t xml:space="preserve">t the status quo </w:t>
      </w:r>
      <w:r w:rsidRPr="00817529">
        <w:rPr>
          <w:rStyle w:val="StyleUnderline"/>
          <w:rFonts w:asciiTheme="minorHAnsi" w:hAnsiTheme="minorHAnsi" w:cstheme="minorHAnsi"/>
          <w:highlight w:val="green"/>
        </w:rPr>
        <w:t>will doom us</w:t>
      </w:r>
      <w:r w:rsidRPr="00817529">
        <w:rPr>
          <w:rStyle w:val="StyleUnderline"/>
          <w:rFonts w:asciiTheme="minorHAnsi" w:hAnsiTheme="minorHAnsi" w:cstheme="minorHAnsi"/>
        </w:rPr>
        <w:t>—that knowledge</w:t>
      </w:r>
      <w:r w:rsidRPr="00817529">
        <w:rPr>
          <w:rFonts w:asciiTheme="minorHAnsi" w:hAnsiTheme="minorHAnsi" w:cstheme="minorHAnsi"/>
          <w:sz w:val="16"/>
        </w:rPr>
        <w:t xml:space="preserve"> and behavior </w:t>
      </w:r>
      <w:r w:rsidRPr="00817529">
        <w:rPr>
          <w:rStyle w:val="StyleUnderline"/>
          <w:rFonts w:asciiTheme="minorHAnsi" w:hAnsiTheme="minorHAnsi" w:cstheme="minorHAnsi"/>
        </w:rPr>
        <w:t xml:space="preserve">will remain </w:t>
      </w:r>
      <w:r w:rsidRPr="00817529">
        <w:rPr>
          <w:rStyle w:val="Emphasis"/>
          <w:rFonts w:asciiTheme="minorHAnsi" w:hAnsiTheme="minorHAnsi" w:cstheme="minorHAnsi"/>
        </w:rPr>
        <w:t>frozen</w:t>
      </w:r>
      <w:r w:rsidRPr="00817529">
        <w:rPr>
          <w:rStyle w:val="StyleUnderline"/>
          <w:rFonts w:asciiTheme="minorHAnsi" w:hAnsiTheme="minorHAnsi" w:cstheme="minorHAnsi"/>
        </w:rPr>
        <w:t xml:space="preserve"> in their </w:t>
      </w:r>
      <w:r w:rsidRPr="00817529">
        <w:rPr>
          <w:rStyle w:val="Emphasis"/>
          <w:rFonts w:asciiTheme="minorHAnsi" w:hAnsiTheme="minorHAnsi" w:cstheme="minorHAnsi"/>
        </w:rPr>
        <w:t>current state</w:t>
      </w:r>
      <w:r w:rsidRPr="00817529">
        <w:rPr>
          <w:rStyle w:val="StyleUnderline"/>
          <w:rFonts w:asciiTheme="minorHAnsi" w:hAnsiTheme="minorHAnsi" w:cstheme="minorHAnsi"/>
        </w:rPr>
        <w:t xml:space="preserve"> for perpetuity</w:t>
      </w:r>
      <w:r w:rsidRPr="00817529">
        <w:rPr>
          <w:rFonts w:asciiTheme="minorHAnsi" w:hAnsiTheme="minorHAnsi" w:cstheme="minorHAnsi"/>
          <w:sz w:val="16"/>
        </w:rPr>
        <w:t xml:space="preserve">. Indeed, </w:t>
      </w:r>
      <w:r w:rsidRPr="00817529">
        <w:rPr>
          <w:rStyle w:val="StyleUnderline"/>
          <w:rFonts w:asciiTheme="minorHAnsi" w:hAnsiTheme="minorHAnsi" w:cstheme="minorHAnsi"/>
        </w:rPr>
        <w:t>a naive faith in stasis</w:t>
      </w:r>
      <w:r w:rsidRPr="00817529">
        <w:rPr>
          <w:rFonts w:asciiTheme="minorHAnsi" w:hAnsiTheme="minorHAnsi" w:cstheme="minorHAnsi"/>
          <w:sz w:val="16"/>
        </w:rPr>
        <w:t xml:space="preserve"> has repeatedly </w:t>
      </w:r>
      <w:r w:rsidRPr="00817529">
        <w:rPr>
          <w:rStyle w:val="StyleUnderline"/>
          <w:rFonts w:asciiTheme="minorHAnsi" w:hAnsiTheme="minorHAnsi" w:cstheme="minorHAnsi"/>
        </w:rPr>
        <w:t xml:space="preserve">led to prophecies of environmental doomsdays that </w:t>
      </w:r>
      <w:r w:rsidRPr="00817529">
        <w:rPr>
          <w:rStyle w:val="Emphasis"/>
          <w:rFonts w:asciiTheme="minorHAnsi" w:hAnsiTheme="minorHAnsi" w:cstheme="minorHAnsi"/>
        </w:rPr>
        <w:t>never happened</w:t>
      </w:r>
      <w:r w:rsidRPr="00817529">
        <w:rPr>
          <w:rStyle w:val="StyleUnderline"/>
          <w:rFonts w:asciiTheme="minorHAnsi" w:hAnsiTheme="minorHAnsi" w:cstheme="minorHAnsi"/>
        </w:rPr>
        <w:t>."</w:t>
      </w:r>
      <w:r w:rsidRPr="00817529">
        <w:rPr>
          <w:rFonts w:asciiTheme="minorHAnsi" w:hAnsiTheme="minorHAnsi" w:cstheme="minorHAnsi"/>
          <w:sz w:val="16"/>
        </w:rPr>
        <w:t xml:space="preserve"> In his new book, Enlightenment Now, Pinker points out that </w:t>
      </w:r>
      <w:r w:rsidRPr="00817529">
        <w:rPr>
          <w:rStyle w:val="StyleUnderline"/>
          <w:rFonts w:asciiTheme="minorHAnsi" w:hAnsiTheme="minorHAnsi" w:cstheme="minorHAnsi"/>
        </w:rPr>
        <w:t xml:space="preserve">"as the </w:t>
      </w:r>
      <w:r w:rsidRPr="00817529">
        <w:rPr>
          <w:rStyle w:val="StyleUnderline"/>
          <w:rFonts w:asciiTheme="minorHAnsi" w:hAnsiTheme="minorHAnsi" w:cstheme="minorHAnsi"/>
          <w:highlight w:val="green"/>
        </w:rPr>
        <w:t xml:space="preserve">world gets </w:t>
      </w:r>
      <w:r w:rsidRPr="00817529">
        <w:rPr>
          <w:rStyle w:val="Emphasis"/>
          <w:rFonts w:asciiTheme="minorHAnsi" w:hAnsiTheme="minorHAnsi" w:cstheme="minorHAnsi"/>
          <w:highlight w:val="green"/>
        </w:rPr>
        <w:t>richer</w:t>
      </w:r>
      <w:r w:rsidRPr="00817529">
        <w:rPr>
          <w:rStyle w:val="StyleUnderline"/>
          <w:rFonts w:asciiTheme="minorHAnsi" w:hAnsiTheme="minorHAnsi" w:cstheme="minorHAnsi"/>
          <w:highlight w:val="green"/>
        </w:rPr>
        <w:t xml:space="preserve"> and more </w:t>
      </w:r>
      <w:r w:rsidRPr="00817529">
        <w:rPr>
          <w:rStyle w:val="Emphasis"/>
          <w:rFonts w:asciiTheme="minorHAnsi" w:hAnsiTheme="minorHAnsi" w:cstheme="minorHAnsi"/>
          <w:highlight w:val="green"/>
        </w:rPr>
        <w:t>tech-savvy</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it dematerializes,</w:t>
      </w:r>
      <w:r w:rsidRPr="00817529">
        <w:rPr>
          <w:rStyle w:val="StyleUnderline"/>
          <w:rFonts w:asciiTheme="minorHAnsi" w:hAnsiTheme="minorHAnsi" w:cstheme="minorHAnsi"/>
        </w:rPr>
        <w:t xml:space="preserve"> </w:t>
      </w:r>
      <w:r w:rsidRPr="00817529">
        <w:rPr>
          <w:rStyle w:val="Emphasis"/>
          <w:rFonts w:asciiTheme="minorHAnsi" w:hAnsiTheme="minorHAnsi" w:cstheme="minorHAnsi"/>
        </w:rPr>
        <w:t>decarbonizes</w:t>
      </w:r>
      <w:r w:rsidRPr="00817529">
        <w:rPr>
          <w:rStyle w:val="StyleUnderline"/>
          <w:rFonts w:asciiTheme="minorHAnsi" w:hAnsiTheme="minorHAnsi" w:cstheme="minorHAnsi"/>
        </w:rPr>
        <w:t xml:space="preserve">, and densifies, sparing land and species." Economic </w:t>
      </w:r>
      <w:r w:rsidRPr="00817529">
        <w:rPr>
          <w:rStyle w:val="Emphasis"/>
          <w:rFonts w:asciiTheme="minorHAnsi" w:hAnsiTheme="minorHAnsi" w:cstheme="minorHAnsi"/>
          <w:highlight w:val="green"/>
        </w:rPr>
        <w:t>growth</w:t>
      </w:r>
      <w:r w:rsidRPr="00817529">
        <w:rPr>
          <w:rStyle w:val="StyleUnderline"/>
          <w:rFonts w:asciiTheme="minorHAnsi" w:hAnsiTheme="minorHAnsi" w:cstheme="minorHAnsi"/>
          <w:highlight w:val="green"/>
        </w:rPr>
        <w:t xml:space="preserve"> and </w:t>
      </w:r>
      <w:r w:rsidRPr="00817529">
        <w:rPr>
          <w:rStyle w:val="Emphasis"/>
          <w:rFonts w:asciiTheme="minorHAnsi" w:hAnsiTheme="minorHAnsi" w:cstheme="minorHAnsi"/>
          <w:highlight w:val="green"/>
        </w:rPr>
        <w:t>technological</w:t>
      </w:r>
      <w:r w:rsidRPr="00817529">
        <w:rPr>
          <w:rStyle w:val="Emphasis"/>
          <w:rFonts w:asciiTheme="minorHAnsi" w:hAnsiTheme="minorHAnsi" w:cstheme="minorHAnsi"/>
        </w:rPr>
        <w:t xml:space="preserve"> </w:t>
      </w:r>
      <w:r w:rsidRPr="00817529">
        <w:rPr>
          <w:rStyle w:val="Emphasis"/>
          <w:rFonts w:asciiTheme="minorHAnsi" w:hAnsiTheme="minorHAnsi" w:cstheme="minorHAnsi"/>
          <w:highlight w:val="green"/>
        </w:rPr>
        <w:t>progress</w:t>
      </w:r>
      <w:r w:rsidRPr="00817529">
        <w:rPr>
          <w:rStyle w:val="StyleUnderline"/>
          <w:rFonts w:asciiTheme="minorHAnsi" w:hAnsiTheme="minorHAnsi" w:cstheme="minorHAnsi"/>
          <w:highlight w:val="green"/>
        </w:rPr>
        <w:t xml:space="preserve"> are the solutions</w:t>
      </w:r>
      <w:r w:rsidRPr="00817529">
        <w:rPr>
          <w:rStyle w:val="StyleUnderline"/>
          <w:rFonts w:asciiTheme="minorHAnsi" w:hAnsiTheme="minorHAnsi" w:cstheme="minorHAnsi"/>
        </w:rPr>
        <w:t xml:space="preserve"> not only </w:t>
      </w:r>
      <w:r w:rsidRPr="00817529">
        <w:rPr>
          <w:rStyle w:val="StyleUnderline"/>
          <w:rFonts w:asciiTheme="minorHAnsi" w:hAnsiTheme="minorHAnsi" w:cstheme="minorHAnsi"/>
          <w:highlight w:val="green"/>
        </w:rPr>
        <w:t>to climate</w:t>
      </w:r>
      <w:r w:rsidRPr="00817529">
        <w:rPr>
          <w:rFonts w:asciiTheme="minorHAnsi" w:hAnsiTheme="minorHAnsi" w:cstheme="minorHAnsi"/>
          <w:sz w:val="16"/>
        </w:rPr>
        <w:t xml:space="preserve"> change </w:t>
      </w:r>
      <w:r w:rsidRPr="00817529">
        <w:rPr>
          <w:rStyle w:val="StyleUnderline"/>
          <w:rFonts w:asciiTheme="minorHAnsi" w:hAnsiTheme="minorHAnsi" w:cstheme="minorHAnsi"/>
          <w:highlight w:val="green"/>
        </w:rPr>
        <w:t>but to</w:t>
      </w:r>
      <w:r w:rsidRPr="00817529">
        <w:rPr>
          <w:rFonts w:asciiTheme="minorHAnsi" w:hAnsiTheme="minorHAnsi" w:cstheme="minorHAnsi"/>
          <w:sz w:val="16"/>
        </w:rPr>
        <w:t xml:space="preserve"> most of the </w:t>
      </w:r>
      <w:r w:rsidRPr="00817529">
        <w:rPr>
          <w:rStyle w:val="StyleUnderline"/>
          <w:rFonts w:asciiTheme="minorHAnsi" w:hAnsiTheme="minorHAnsi" w:cstheme="minorHAnsi"/>
        </w:rPr>
        <w:t>problems</w:t>
      </w:r>
      <w:r w:rsidRPr="00817529">
        <w:rPr>
          <w:rFonts w:asciiTheme="minorHAnsi" w:hAnsiTheme="minorHAnsi" w:cstheme="minorHAnsi"/>
          <w:sz w:val="16"/>
        </w:rPr>
        <w:t xml:space="preserve"> that bedevil humanity. </w:t>
      </w:r>
      <w:r w:rsidRPr="00817529">
        <w:rPr>
          <w:rStyle w:val="StyleUnderline"/>
          <w:rFonts w:asciiTheme="minorHAnsi" w:hAnsiTheme="minorHAnsi" w:cstheme="minorHAnsi"/>
        </w:rPr>
        <w:t>Boisvert</w:t>
      </w:r>
      <w:r w:rsidRPr="00817529">
        <w:rPr>
          <w:rFonts w:asciiTheme="minorHAnsi" w:hAnsiTheme="minorHAnsi" w:cstheme="minorHAnsi"/>
          <w:sz w:val="16"/>
        </w:rPr>
        <w:t xml:space="preserve">, meanwhile, tackles and </w:t>
      </w:r>
      <w:r w:rsidRPr="00817529">
        <w:rPr>
          <w:rStyle w:val="StyleUnderline"/>
          <w:rFonts w:asciiTheme="minorHAnsi" w:hAnsiTheme="minorHAnsi" w:cstheme="minorHAnsi"/>
        </w:rPr>
        <w:t xml:space="preserve">rebuts the </w:t>
      </w:r>
      <w:r w:rsidRPr="00817529">
        <w:rPr>
          <w:rStyle w:val="Emphasis"/>
          <w:rFonts w:asciiTheme="minorHAnsi" w:hAnsiTheme="minorHAnsi" w:cstheme="minorHAnsi"/>
          <w:highlight w:val="green"/>
        </w:rPr>
        <w:t>apocalyptic prophecies</w:t>
      </w:r>
      <w:r w:rsidRPr="00817529">
        <w:rPr>
          <w:rStyle w:val="StyleUnderline"/>
          <w:rFonts w:asciiTheme="minorHAnsi" w:hAnsiTheme="minorHAnsi" w:cstheme="minorHAnsi"/>
        </w:rPr>
        <w:t xml:space="preserve"> made by eco-pessimists</w:t>
      </w:r>
      <w:r w:rsidRPr="00817529">
        <w:rPr>
          <w:rFonts w:asciiTheme="minorHAnsi" w:hAnsiTheme="minorHAnsi" w:cstheme="minorHAnsi"/>
          <w:sz w:val="16"/>
        </w:rPr>
        <w:t xml:space="preserve"> like Wallace-Wells, specifically </w:t>
      </w:r>
      <w:proofErr w:type="gramStart"/>
      <w:r w:rsidRPr="00817529">
        <w:rPr>
          <w:rStyle w:val="StyleUnderline"/>
          <w:rFonts w:asciiTheme="minorHAnsi" w:hAnsiTheme="minorHAnsi" w:cstheme="minorHAnsi"/>
        </w:rPr>
        <w:t>with regard to</w:t>
      </w:r>
      <w:proofErr w:type="gramEnd"/>
      <w:r w:rsidRPr="00817529">
        <w:rPr>
          <w:rStyle w:val="StyleUnderline"/>
          <w:rFonts w:asciiTheme="minorHAnsi" w:hAnsiTheme="minorHAnsi" w:cstheme="minorHAnsi"/>
        </w:rPr>
        <w:t xml:space="preserve"> food production</w:t>
      </w:r>
      <w:r w:rsidRPr="00817529">
        <w:rPr>
          <w:rFonts w:asciiTheme="minorHAnsi" w:hAnsiTheme="minorHAnsi" w:cstheme="minorHAnsi"/>
          <w:sz w:val="16"/>
        </w:rPr>
        <w:t xml:space="preserve"> and </w:t>
      </w:r>
      <w:proofErr w:type="spellStart"/>
      <w:r w:rsidRPr="00817529">
        <w:rPr>
          <w:rFonts w:asciiTheme="minorHAnsi" w:hAnsiTheme="minorHAnsi" w:cstheme="minorHAnsi"/>
          <w:sz w:val="16"/>
        </w:rPr>
        <w:t>availabilty</w:t>
      </w:r>
      <w:proofErr w:type="spellEnd"/>
      <w:r w:rsidRPr="00817529">
        <w:rPr>
          <w:rFonts w:asciiTheme="minorHAnsi" w:hAnsiTheme="minorHAnsi" w:cstheme="minorHAnsi"/>
          <w:sz w:val="16"/>
        </w:rPr>
        <w:t xml:space="preserve">, </w:t>
      </w:r>
      <w:r w:rsidRPr="00817529">
        <w:rPr>
          <w:rStyle w:val="StyleUnderline"/>
          <w:rFonts w:asciiTheme="minorHAnsi" w:hAnsiTheme="minorHAnsi" w:cstheme="minorHAnsi"/>
        </w:rPr>
        <w:t>water supplies, heat</w:t>
      </w:r>
      <w:r w:rsidRPr="00817529">
        <w:rPr>
          <w:rFonts w:asciiTheme="minorHAnsi" w:hAnsiTheme="minorHAnsi" w:cstheme="minorHAnsi"/>
          <w:sz w:val="16"/>
        </w:rPr>
        <w:t xml:space="preserve"> waves, </w:t>
      </w:r>
      <w:r w:rsidRPr="00817529">
        <w:rPr>
          <w:rStyle w:val="StyleUnderline"/>
          <w:rFonts w:asciiTheme="minorHAnsi" w:hAnsiTheme="minorHAnsi" w:cstheme="minorHAnsi"/>
        </w:rPr>
        <w:t>and rising seas</w:t>
      </w:r>
      <w:r w:rsidRPr="00817529">
        <w:rPr>
          <w:rFonts w:asciiTheme="minorHAnsi" w:hAnsiTheme="minorHAnsi" w:cstheme="minorHAnsi"/>
          <w:sz w:val="16"/>
        </w:rPr>
        <w:t>.</w:t>
      </w:r>
      <w:r w:rsidRPr="00817529">
        <w:rPr>
          <w:rStyle w:val="StyleUnderline"/>
          <w:rFonts w:asciiTheme="minorHAnsi" w:hAnsiTheme="minorHAnsi" w:cstheme="minorHAnsi"/>
        </w:rPr>
        <w:t xml:space="preserve"> </w:t>
      </w:r>
      <w:r w:rsidRPr="00817529">
        <w:rPr>
          <w:rFonts w:asciiTheme="minorHAnsi" w:hAnsiTheme="minorHAnsi" w:cstheme="minorHAnsi"/>
          <w:sz w:val="16"/>
        </w:rPr>
        <w:t xml:space="preserve">"No, </w:t>
      </w:r>
      <w:r w:rsidRPr="00817529">
        <w:rPr>
          <w:rStyle w:val="StyleUnderline"/>
          <w:rFonts w:asciiTheme="minorHAnsi" w:hAnsiTheme="minorHAnsi" w:cstheme="minorHAnsi"/>
        </w:rPr>
        <w:t xml:space="preserve">this </w:t>
      </w:r>
      <w:r w:rsidRPr="00817529">
        <w:rPr>
          <w:rStyle w:val="Emphasis"/>
          <w:rFonts w:asciiTheme="minorHAnsi" w:hAnsiTheme="minorHAnsi" w:cstheme="minorHAnsi"/>
        </w:rPr>
        <w:t>isn't</w:t>
      </w:r>
      <w:r w:rsidRPr="00817529">
        <w:rPr>
          <w:rFonts w:asciiTheme="minorHAnsi" w:hAnsiTheme="minorHAnsi" w:cstheme="minorHAnsi"/>
          <w:sz w:val="16"/>
        </w:rPr>
        <w:t xml:space="preserve"> a </w:t>
      </w:r>
      <w:r w:rsidRPr="00817529">
        <w:rPr>
          <w:rStyle w:val="Emphasis"/>
          <w:rFonts w:asciiTheme="minorHAnsi" w:hAnsiTheme="minorHAnsi" w:cstheme="minorHAnsi"/>
        </w:rPr>
        <w:t>denialist</w:t>
      </w:r>
      <w:r w:rsidRPr="00817529">
        <w:rPr>
          <w:rFonts w:asciiTheme="minorHAnsi" w:hAnsiTheme="minorHAnsi" w:cstheme="minorHAnsi"/>
          <w:sz w:val="16"/>
        </w:rPr>
        <w:t xml:space="preserve"> screed," Boisvert writes. </w:t>
      </w:r>
      <w:r w:rsidRPr="00817529">
        <w:rPr>
          <w:rStyle w:val="StyleUnderline"/>
          <w:rFonts w:asciiTheme="minorHAnsi" w:hAnsiTheme="minorHAnsi" w:cstheme="minorHAnsi"/>
        </w:rPr>
        <w:t>"Human</w:t>
      </w:r>
      <w:r w:rsidRPr="00817529">
        <w:rPr>
          <w:rFonts w:asciiTheme="minorHAnsi" w:hAnsiTheme="minorHAnsi" w:cstheme="minorHAnsi"/>
          <w:sz w:val="16"/>
        </w:rPr>
        <w:t xml:space="preserve"> greenhouse </w:t>
      </w:r>
      <w:r w:rsidRPr="00817529">
        <w:rPr>
          <w:rStyle w:val="StyleUnderline"/>
          <w:rFonts w:asciiTheme="minorHAnsi" w:hAnsiTheme="minorHAnsi" w:cstheme="minorHAnsi"/>
          <w:highlight w:val="green"/>
        </w:rPr>
        <w:t>emissions will warm the planet</w:t>
      </w:r>
      <w:r w:rsidRPr="00817529">
        <w:rPr>
          <w:rFonts w:asciiTheme="minorHAnsi" w:hAnsiTheme="minorHAnsi" w:cstheme="minorHAnsi"/>
          <w:sz w:val="16"/>
        </w:rPr>
        <w:t xml:space="preserve">, raise the seas and </w:t>
      </w:r>
      <w:r w:rsidRPr="00817529">
        <w:rPr>
          <w:rStyle w:val="StyleUnderline"/>
          <w:rFonts w:asciiTheme="minorHAnsi" w:hAnsiTheme="minorHAnsi" w:cstheme="minorHAnsi"/>
        </w:rPr>
        <w:t>derange</w:t>
      </w:r>
      <w:r w:rsidRPr="00817529">
        <w:rPr>
          <w:rFonts w:asciiTheme="minorHAnsi" w:hAnsiTheme="minorHAnsi" w:cstheme="minorHAnsi"/>
          <w:sz w:val="16"/>
        </w:rPr>
        <w:t xml:space="preserve"> the </w:t>
      </w:r>
      <w:r w:rsidRPr="00817529">
        <w:rPr>
          <w:rStyle w:val="StyleUnderline"/>
          <w:rFonts w:asciiTheme="minorHAnsi" w:hAnsiTheme="minorHAnsi" w:cstheme="minorHAnsi"/>
        </w:rPr>
        <w:t>weather, and</w:t>
      </w:r>
      <w:r w:rsidRPr="00817529">
        <w:rPr>
          <w:rFonts w:asciiTheme="minorHAnsi" w:hAnsiTheme="minorHAnsi" w:cstheme="minorHAnsi"/>
          <w:sz w:val="16"/>
        </w:rPr>
        <w:t xml:space="preserve"> the resulting heat, flood and drought will </w:t>
      </w:r>
      <w:r w:rsidRPr="00817529">
        <w:rPr>
          <w:rStyle w:val="StyleUnderline"/>
          <w:rFonts w:asciiTheme="minorHAnsi" w:hAnsiTheme="minorHAnsi" w:cstheme="minorHAnsi"/>
        </w:rPr>
        <w:t>be cataclysmic</w:t>
      </w:r>
      <w:r w:rsidRPr="00817529">
        <w:rPr>
          <w:rFonts w:asciiTheme="minorHAnsi" w:hAnsiTheme="minorHAnsi" w:cstheme="minorHAnsi"/>
          <w:sz w:val="16"/>
        </w:rPr>
        <w:t>. Cataclysmic—</w:t>
      </w:r>
      <w:r w:rsidRPr="00817529">
        <w:rPr>
          <w:rStyle w:val="StyleUnderline"/>
          <w:rFonts w:asciiTheme="minorHAnsi" w:hAnsiTheme="minorHAnsi" w:cstheme="minorHAnsi"/>
          <w:highlight w:val="green"/>
        </w:rPr>
        <w:t xml:space="preserve">but </w:t>
      </w:r>
      <w:r w:rsidRPr="00817529">
        <w:rPr>
          <w:rStyle w:val="Emphasis"/>
          <w:rFonts w:asciiTheme="minorHAnsi" w:hAnsiTheme="minorHAnsi" w:cstheme="minorHAnsi"/>
          <w:highlight w:val="green"/>
        </w:rPr>
        <w:t>not apocalyptic</w:t>
      </w:r>
      <w:r w:rsidRPr="00817529">
        <w:rPr>
          <w:rStyle w:val="StyleUnderline"/>
          <w:rFonts w:asciiTheme="minorHAnsi" w:hAnsiTheme="minorHAnsi" w:cstheme="minorHAnsi"/>
        </w:rPr>
        <w:t>. While</w:t>
      </w:r>
      <w:r w:rsidRPr="00817529">
        <w:rPr>
          <w:rFonts w:asciiTheme="minorHAnsi" w:hAnsiTheme="minorHAnsi" w:cstheme="minorHAnsi"/>
          <w:sz w:val="16"/>
        </w:rPr>
        <w:t xml:space="preserve"> the </w:t>
      </w:r>
      <w:r w:rsidRPr="00817529">
        <w:rPr>
          <w:rStyle w:val="StyleUnderline"/>
          <w:rFonts w:asciiTheme="minorHAnsi" w:hAnsiTheme="minorHAnsi" w:cstheme="minorHAnsi"/>
        </w:rPr>
        <w:t>climate upheaval will be large, the consequences for</w:t>
      </w:r>
      <w:r w:rsidRPr="00817529">
        <w:rPr>
          <w:rFonts w:asciiTheme="minorHAnsi" w:hAnsiTheme="minorHAnsi" w:cstheme="minorHAnsi"/>
          <w:sz w:val="16"/>
        </w:rPr>
        <w:t xml:space="preserve"> human </w:t>
      </w:r>
      <w:r w:rsidRPr="00817529">
        <w:rPr>
          <w:rStyle w:val="StyleUnderline"/>
          <w:rFonts w:asciiTheme="minorHAnsi" w:hAnsiTheme="minorHAnsi" w:cstheme="minorHAnsi"/>
        </w:rPr>
        <w:t>well-being will be small</w:t>
      </w:r>
      <w:r w:rsidRPr="00817529">
        <w:rPr>
          <w:rFonts w:asciiTheme="minorHAnsi" w:hAnsiTheme="minorHAnsi" w:cstheme="minorHAnsi"/>
          <w:sz w:val="16"/>
        </w:rPr>
        <w:t xml:space="preserve">. Looked at </w:t>
      </w:r>
      <w:r w:rsidRPr="00817529">
        <w:rPr>
          <w:rStyle w:val="StyleUnderline"/>
          <w:rFonts w:asciiTheme="minorHAnsi" w:hAnsiTheme="minorHAnsi" w:cstheme="minorHAnsi"/>
        </w:rPr>
        <w:t xml:space="preserve">in the </w:t>
      </w:r>
      <w:r w:rsidRPr="00817529">
        <w:rPr>
          <w:rStyle w:val="Emphasis"/>
          <w:rFonts w:asciiTheme="minorHAnsi" w:hAnsiTheme="minorHAnsi" w:cstheme="minorHAnsi"/>
        </w:rPr>
        <w:t>broader context</w:t>
      </w:r>
      <w:r w:rsidRPr="00817529">
        <w:rPr>
          <w:rStyle w:val="StyleUnderline"/>
          <w:rFonts w:asciiTheme="minorHAnsi" w:hAnsiTheme="minorHAnsi" w:cstheme="minorHAnsi"/>
        </w:rPr>
        <w:t xml:space="preserve"> of economic development, </w:t>
      </w:r>
      <w:r w:rsidRPr="00817529">
        <w:rPr>
          <w:rStyle w:val="StyleUnderline"/>
          <w:rFonts w:asciiTheme="minorHAnsi" w:hAnsiTheme="minorHAnsi" w:cstheme="minorHAnsi"/>
          <w:highlight w:val="green"/>
        </w:rPr>
        <w:t xml:space="preserve">climate change will </w:t>
      </w:r>
      <w:r w:rsidRPr="00817529">
        <w:rPr>
          <w:rStyle w:val="Emphasis"/>
          <w:rFonts w:asciiTheme="minorHAnsi" w:hAnsiTheme="minorHAnsi" w:cstheme="minorHAnsi"/>
          <w:highlight w:val="green"/>
        </w:rPr>
        <w:t>barely slow</w:t>
      </w:r>
      <w:r w:rsidRPr="00817529">
        <w:rPr>
          <w:rStyle w:val="StyleUnderline"/>
          <w:rFonts w:asciiTheme="minorHAnsi" w:hAnsiTheme="minorHAnsi" w:cstheme="minorHAnsi"/>
          <w:highlight w:val="green"/>
        </w:rPr>
        <w:t xml:space="preserve"> our progress</w:t>
      </w:r>
      <w:r w:rsidRPr="00817529">
        <w:rPr>
          <w:rFonts w:asciiTheme="minorHAnsi" w:hAnsiTheme="minorHAnsi" w:cstheme="minorHAnsi"/>
          <w:sz w:val="16"/>
        </w:rPr>
        <w:t xml:space="preserve"> in the effort </w:t>
      </w:r>
      <w:r w:rsidRPr="00817529">
        <w:rPr>
          <w:rStyle w:val="StyleUnderline"/>
          <w:rFonts w:asciiTheme="minorHAnsi" w:hAnsiTheme="minorHAnsi" w:cstheme="minorHAnsi"/>
          <w:highlight w:val="green"/>
        </w:rPr>
        <w:t xml:space="preserve">to raise </w:t>
      </w:r>
      <w:r w:rsidRPr="00817529">
        <w:rPr>
          <w:rStyle w:val="Emphasis"/>
          <w:rFonts w:asciiTheme="minorHAnsi" w:hAnsiTheme="minorHAnsi" w:cstheme="minorHAnsi"/>
          <w:highlight w:val="green"/>
        </w:rPr>
        <w:t>living standards</w:t>
      </w:r>
      <w:r w:rsidRPr="00817529">
        <w:rPr>
          <w:rStyle w:val="StyleUnderline"/>
          <w:rFonts w:asciiTheme="minorHAnsi" w:hAnsiTheme="minorHAnsi" w:cstheme="minorHAnsi"/>
        </w:rPr>
        <w:t>."</w:t>
      </w:r>
      <w:r w:rsidRPr="00817529">
        <w:rPr>
          <w:rFonts w:asciiTheme="minorHAnsi" w:hAnsiTheme="minorHAnsi" w:cstheme="minorHAnsi"/>
          <w:sz w:val="16"/>
        </w:rPr>
        <w:t xml:space="preserve"> Boisvert proceeds to show how </w:t>
      </w:r>
      <w:r w:rsidRPr="00817529">
        <w:rPr>
          <w:rStyle w:val="StyleUnderline"/>
          <w:rFonts w:asciiTheme="minorHAnsi" w:hAnsiTheme="minorHAnsi" w:cstheme="minorHAnsi"/>
        </w:rPr>
        <w:t>a series of technologies—</w:t>
      </w:r>
      <w:r w:rsidRPr="00817529">
        <w:rPr>
          <w:rStyle w:val="Emphasis"/>
          <w:rFonts w:asciiTheme="minorHAnsi" w:hAnsiTheme="minorHAnsi" w:cstheme="minorHAnsi"/>
          <w:highlight w:val="green"/>
        </w:rPr>
        <w:t>drought-resistant</w:t>
      </w:r>
      <w:r w:rsidRPr="00817529">
        <w:rPr>
          <w:rStyle w:val="StyleUnderline"/>
          <w:rFonts w:asciiTheme="minorHAnsi" w:hAnsiTheme="minorHAnsi" w:cstheme="minorHAnsi"/>
          <w:highlight w:val="green"/>
        </w:rPr>
        <w:t xml:space="preserve"> crops,</w:t>
      </w:r>
      <w:r w:rsidRPr="00817529">
        <w:rPr>
          <w:rStyle w:val="StyleUnderline"/>
          <w:rFonts w:asciiTheme="minorHAnsi" w:hAnsiTheme="minorHAnsi" w:cstheme="minorHAnsi"/>
        </w:rPr>
        <w:t xml:space="preserve"> </w:t>
      </w:r>
      <w:r w:rsidRPr="00817529">
        <w:rPr>
          <w:rStyle w:val="StyleUnderline"/>
          <w:rFonts w:asciiTheme="minorHAnsi" w:hAnsiTheme="minorHAnsi" w:cstheme="minorHAnsi"/>
          <w:highlight w:val="green"/>
        </w:rPr>
        <w:t xml:space="preserve">cheap </w:t>
      </w:r>
      <w:r w:rsidRPr="00817529">
        <w:rPr>
          <w:rStyle w:val="Emphasis"/>
          <w:rFonts w:asciiTheme="minorHAnsi" w:hAnsiTheme="minorHAnsi" w:cstheme="minorHAnsi"/>
          <w:highlight w:val="green"/>
        </w:rPr>
        <w:t>desalination</w:t>
      </w:r>
      <w:r w:rsidRPr="006558CB">
        <w:rPr>
          <w:rStyle w:val="StyleUnderline"/>
          <w:rFonts w:asciiTheme="minorHAnsi" w:hAnsiTheme="minorHAnsi" w:cstheme="minorHAnsi"/>
          <w:color w:val="FF0000"/>
        </w:rPr>
        <w:t>, widespread</w:t>
      </w:r>
      <w:r w:rsidRPr="006558CB">
        <w:rPr>
          <w:rFonts w:asciiTheme="minorHAnsi" w:hAnsiTheme="minorHAnsi" w:cstheme="minorHAnsi"/>
          <w:color w:val="FF0000"/>
          <w:sz w:val="16"/>
        </w:rPr>
        <w:t xml:space="preserve"> adoption of air-</w:t>
      </w:r>
      <w:r w:rsidRPr="006558CB">
        <w:rPr>
          <w:rStyle w:val="StyleUnderline"/>
          <w:rFonts w:asciiTheme="minorHAnsi" w:hAnsiTheme="minorHAnsi" w:cstheme="minorHAnsi"/>
          <w:color w:val="FF0000"/>
        </w:rPr>
        <w:t xml:space="preserve">conditioning, </w:t>
      </w:r>
      <w:r w:rsidRPr="006558CB">
        <w:rPr>
          <w:rStyle w:val="StyleUnderline"/>
          <w:rFonts w:asciiTheme="minorHAnsi" w:hAnsiTheme="minorHAnsi" w:cstheme="minorHAnsi"/>
          <w:color w:val="FF0000"/>
          <w:highlight w:val="green"/>
        </w:rPr>
        <w:t>modern construction</w:t>
      </w:r>
      <w:r w:rsidRPr="006558CB">
        <w:rPr>
          <w:rFonts w:asciiTheme="minorHAnsi" w:hAnsiTheme="minorHAnsi" w:cstheme="minorHAnsi"/>
          <w:color w:val="FF0000"/>
          <w:sz w:val="16"/>
        </w:rPr>
        <w:t xml:space="preserve"> techniques—</w:t>
      </w:r>
      <w:r w:rsidRPr="006558CB">
        <w:rPr>
          <w:rStyle w:val="StyleUnderline"/>
          <w:rFonts w:asciiTheme="minorHAnsi" w:hAnsiTheme="minorHAnsi" w:cstheme="minorHAnsi"/>
          <w:color w:val="FF0000"/>
        </w:rPr>
        <w:t xml:space="preserve">will ameliorate and </w:t>
      </w:r>
      <w:r w:rsidRPr="006558CB">
        <w:rPr>
          <w:rStyle w:val="Emphasis"/>
          <w:rFonts w:asciiTheme="minorHAnsi" w:hAnsiTheme="minorHAnsi" w:cstheme="minorHAnsi"/>
          <w:color w:val="FF0000"/>
          <w:highlight w:val="green"/>
        </w:rPr>
        <w:t>overcome the problems</w:t>
      </w:r>
      <w:r w:rsidRPr="006558CB">
        <w:rPr>
          <w:rStyle w:val="StyleUnderline"/>
          <w:rFonts w:asciiTheme="minorHAnsi" w:hAnsiTheme="minorHAnsi" w:cstheme="minorHAnsi"/>
          <w:color w:val="FF0000"/>
        </w:rPr>
        <w:t xml:space="preserve"> caused by</w:t>
      </w:r>
      <w:r w:rsidRPr="006558CB">
        <w:rPr>
          <w:rFonts w:asciiTheme="minorHAnsi" w:hAnsiTheme="minorHAnsi" w:cstheme="minorHAnsi"/>
          <w:color w:val="FF0000"/>
          <w:sz w:val="16"/>
        </w:rPr>
        <w:t xml:space="preserve"> rising </w:t>
      </w:r>
      <w:r w:rsidRPr="006558CB">
        <w:rPr>
          <w:rStyle w:val="StyleUnderline"/>
          <w:rFonts w:asciiTheme="minorHAnsi" w:hAnsiTheme="minorHAnsi" w:cstheme="minorHAnsi"/>
          <w:color w:val="FF0000"/>
        </w:rPr>
        <w:t>temperatures. He is entirely correct when he notes, "The most inexorable feature of</w:t>
      </w:r>
      <w:r w:rsidRPr="006558CB">
        <w:rPr>
          <w:rFonts w:asciiTheme="minorHAnsi" w:hAnsiTheme="minorHAnsi" w:cstheme="minorHAnsi"/>
          <w:color w:val="FF0000"/>
          <w:sz w:val="16"/>
        </w:rPr>
        <w:t xml:space="preserve"> climate-change </w:t>
      </w:r>
      <w:r w:rsidRPr="006558CB">
        <w:rPr>
          <w:rStyle w:val="Emphasis"/>
          <w:rFonts w:asciiTheme="minorHAnsi" w:hAnsiTheme="minorHAnsi" w:cstheme="minorHAnsi"/>
          <w:color w:val="FF0000"/>
        </w:rPr>
        <w:t>modeling</w:t>
      </w:r>
      <w:r w:rsidRPr="006558CB">
        <w:rPr>
          <w:rStyle w:val="StyleUnderline"/>
          <w:rFonts w:asciiTheme="minorHAnsi" w:hAnsiTheme="minorHAnsi" w:cstheme="minorHAnsi"/>
          <w:color w:val="FF0000"/>
        </w:rPr>
        <w:t xml:space="preserve"> isn't the</w:t>
      </w:r>
      <w:r w:rsidRPr="006558CB">
        <w:rPr>
          <w:rFonts w:asciiTheme="minorHAnsi" w:hAnsiTheme="minorHAnsi" w:cstheme="minorHAnsi"/>
          <w:color w:val="FF0000"/>
          <w:sz w:val="16"/>
        </w:rPr>
        <w:t xml:space="preserve"> advance of the </w:t>
      </w:r>
      <w:r w:rsidRPr="006558CB">
        <w:rPr>
          <w:rStyle w:val="StyleUnderline"/>
          <w:rFonts w:asciiTheme="minorHAnsi" w:hAnsiTheme="minorHAnsi" w:cstheme="minorHAnsi"/>
          <w:color w:val="FF0000"/>
        </w:rPr>
        <w:t xml:space="preserve">sea but the </w:t>
      </w:r>
      <w:r w:rsidRPr="006558CB">
        <w:rPr>
          <w:rStyle w:val="Emphasis"/>
          <w:rFonts w:asciiTheme="minorHAnsi" w:hAnsiTheme="minorHAnsi" w:cstheme="minorHAnsi"/>
          <w:color w:val="FF0000"/>
        </w:rPr>
        <w:t>steady economic growth</w:t>
      </w:r>
      <w:r w:rsidRPr="006558CB">
        <w:rPr>
          <w:rStyle w:val="StyleUnderline"/>
          <w:rFonts w:asciiTheme="minorHAnsi" w:hAnsiTheme="minorHAnsi" w:cstheme="minorHAnsi"/>
          <w:color w:val="FF0000"/>
        </w:rPr>
        <w:t xml:space="preserve"> that will make life better despite</w:t>
      </w:r>
      <w:r w:rsidRPr="006558CB">
        <w:rPr>
          <w:rFonts w:asciiTheme="minorHAnsi" w:hAnsiTheme="minorHAnsi" w:cstheme="minorHAnsi"/>
          <w:color w:val="FF0000"/>
          <w:sz w:val="16"/>
        </w:rPr>
        <w:t xml:space="preserve"> global </w:t>
      </w:r>
      <w:r w:rsidRPr="006558CB">
        <w:rPr>
          <w:rStyle w:val="StyleUnderline"/>
          <w:rFonts w:asciiTheme="minorHAnsi" w:hAnsiTheme="minorHAnsi" w:cstheme="minorHAnsi"/>
          <w:color w:val="FF0000"/>
        </w:rPr>
        <w:t>warming."</w:t>
      </w:r>
      <w:r w:rsidRPr="006558CB">
        <w:rPr>
          <w:rFonts w:asciiTheme="minorHAnsi" w:hAnsiTheme="minorHAnsi" w:cstheme="minorHAnsi"/>
          <w:color w:val="FF0000"/>
          <w:sz w:val="16"/>
        </w:rPr>
        <w:t xml:space="preserve"> Horgan, Pinker, and Boisvert are all essentially endorsing what I have called </w:t>
      </w:r>
      <w:r w:rsidRPr="006558CB">
        <w:rPr>
          <w:rStyle w:val="StyleUnderline"/>
          <w:rFonts w:asciiTheme="minorHAnsi" w:hAnsiTheme="minorHAnsi" w:cstheme="minorHAnsi"/>
          <w:color w:val="FF0000"/>
        </w:rPr>
        <w:t xml:space="preserve">"the </w:t>
      </w:r>
      <w:r w:rsidRPr="006558CB">
        <w:rPr>
          <w:rStyle w:val="Emphasis"/>
          <w:rFonts w:asciiTheme="minorHAnsi" w:hAnsiTheme="minorHAnsi" w:cstheme="minorHAnsi"/>
          <w:color w:val="FF0000"/>
        </w:rPr>
        <w:t>progress solution</w:t>
      </w:r>
      <w:r w:rsidRPr="006558CB">
        <w:rPr>
          <w:rStyle w:val="StyleUnderline"/>
          <w:rFonts w:asciiTheme="minorHAnsi" w:hAnsiTheme="minorHAnsi" w:cstheme="minorHAnsi"/>
          <w:color w:val="FF0000"/>
        </w:rPr>
        <w:t>" to climate change</w:t>
      </w:r>
      <w:r w:rsidRPr="006558CB">
        <w:rPr>
          <w:rFonts w:asciiTheme="minorHAnsi" w:hAnsiTheme="minorHAnsi" w:cstheme="minorHAnsi"/>
          <w:color w:val="FF0000"/>
          <w:sz w:val="16"/>
        </w:rPr>
        <w:t xml:space="preserve">. As I wrote in 2009, </w:t>
      </w:r>
      <w:r w:rsidRPr="006558CB">
        <w:rPr>
          <w:rStyle w:val="StyleUnderline"/>
          <w:rFonts w:asciiTheme="minorHAnsi" w:hAnsiTheme="minorHAnsi" w:cstheme="minorHAnsi"/>
          <w:color w:val="FF0000"/>
        </w:rPr>
        <w:t>"It is</w:t>
      </w:r>
      <w:r w:rsidRPr="006558CB">
        <w:rPr>
          <w:rFonts w:asciiTheme="minorHAnsi" w:hAnsiTheme="minorHAnsi" w:cstheme="minorHAnsi"/>
          <w:color w:val="FF0000"/>
          <w:sz w:val="16"/>
        </w:rPr>
        <w:t xml:space="preserve"> surely </w:t>
      </w:r>
      <w:r w:rsidRPr="006558CB">
        <w:rPr>
          <w:rStyle w:val="StyleUnderline"/>
          <w:rFonts w:asciiTheme="minorHAnsi" w:hAnsiTheme="minorHAnsi" w:cstheme="minorHAnsi"/>
          <w:color w:val="FF0000"/>
        </w:rPr>
        <w:t>not unreasonable</w:t>
      </w:r>
      <w:r w:rsidRPr="006558CB">
        <w:rPr>
          <w:rFonts w:asciiTheme="minorHAnsi" w:hAnsiTheme="minorHAnsi" w:cstheme="minorHAnsi"/>
          <w:color w:val="FF0000"/>
          <w:sz w:val="16"/>
        </w:rPr>
        <w:t xml:space="preserve"> to argue </w:t>
      </w:r>
      <w:r w:rsidRPr="006558CB">
        <w:rPr>
          <w:rStyle w:val="StyleUnderline"/>
          <w:rFonts w:asciiTheme="minorHAnsi" w:hAnsiTheme="minorHAnsi" w:cstheme="minorHAnsi"/>
          <w:color w:val="FF0000"/>
        </w:rPr>
        <w:t xml:space="preserve">that if one wants to help future generations deal with climate change, the </w:t>
      </w:r>
      <w:r w:rsidRPr="006558CB">
        <w:rPr>
          <w:rStyle w:val="StyleUnderline"/>
          <w:rFonts w:asciiTheme="minorHAnsi" w:hAnsiTheme="minorHAnsi" w:cstheme="minorHAnsi"/>
          <w:color w:val="FF0000"/>
          <w:highlight w:val="green"/>
        </w:rPr>
        <w:t>best policies would b</w:t>
      </w:r>
      <w:r w:rsidRPr="006558CB">
        <w:rPr>
          <w:rStyle w:val="StyleUnderline"/>
          <w:rFonts w:asciiTheme="minorHAnsi" w:hAnsiTheme="minorHAnsi" w:cstheme="minorHAnsi"/>
          <w:color w:val="FF0000"/>
        </w:rPr>
        <w:t>e</w:t>
      </w:r>
      <w:r w:rsidRPr="006558CB">
        <w:rPr>
          <w:rFonts w:asciiTheme="minorHAnsi" w:hAnsiTheme="minorHAnsi" w:cstheme="minorHAnsi"/>
          <w:color w:val="FF0000"/>
          <w:sz w:val="16"/>
        </w:rPr>
        <w:t xml:space="preserve"> those that encourage </w:t>
      </w:r>
      <w:r w:rsidRPr="006558CB">
        <w:rPr>
          <w:rStyle w:val="StyleUnderline"/>
          <w:rFonts w:asciiTheme="minorHAnsi" w:hAnsiTheme="minorHAnsi" w:cstheme="minorHAnsi"/>
          <w:color w:val="FF0000"/>
          <w:highlight w:val="green"/>
        </w:rPr>
        <w:t xml:space="preserve">rapid </w:t>
      </w:r>
      <w:r w:rsidRPr="006558CB">
        <w:rPr>
          <w:rStyle w:val="Emphasis"/>
          <w:rFonts w:asciiTheme="minorHAnsi" w:hAnsiTheme="minorHAnsi" w:cstheme="minorHAnsi"/>
          <w:color w:val="FF0000"/>
          <w:highlight w:val="green"/>
        </w:rPr>
        <w:t>economic growth</w:t>
      </w:r>
      <w:r w:rsidRPr="006558CB">
        <w:rPr>
          <w:rStyle w:val="StyleUnderline"/>
          <w:rFonts w:asciiTheme="minorHAnsi" w:hAnsiTheme="minorHAnsi" w:cstheme="minorHAnsi"/>
          <w:color w:val="FF0000"/>
        </w:rPr>
        <w:t>. This would endow</w:t>
      </w:r>
      <w:r w:rsidRPr="006558CB">
        <w:rPr>
          <w:rFonts w:asciiTheme="minorHAnsi" w:hAnsiTheme="minorHAnsi" w:cstheme="minorHAnsi"/>
          <w:color w:val="FF0000"/>
          <w:sz w:val="16"/>
        </w:rPr>
        <w:t xml:space="preserve"> future </w:t>
      </w:r>
      <w:r w:rsidRPr="006558CB">
        <w:rPr>
          <w:rStyle w:val="StyleUnderline"/>
          <w:rFonts w:asciiTheme="minorHAnsi" w:hAnsiTheme="minorHAnsi" w:cstheme="minorHAnsi"/>
          <w:color w:val="FF0000"/>
        </w:rPr>
        <w:t>generations with</w:t>
      </w:r>
      <w:r w:rsidRPr="006558CB">
        <w:rPr>
          <w:rFonts w:asciiTheme="minorHAnsi" w:hAnsiTheme="minorHAnsi" w:cstheme="minorHAnsi"/>
          <w:color w:val="FF0000"/>
          <w:sz w:val="16"/>
        </w:rPr>
        <w:t xml:space="preserve"> the </w:t>
      </w:r>
      <w:r w:rsidRPr="006558CB">
        <w:rPr>
          <w:rStyle w:val="StyleUnderline"/>
          <w:rFonts w:asciiTheme="minorHAnsi" w:hAnsiTheme="minorHAnsi" w:cstheme="minorHAnsi"/>
          <w:color w:val="FF0000"/>
        </w:rPr>
        <w:t xml:space="preserve">wealth and </w:t>
      </w:r>
      <w:r w:rsidRPr="006558CB">
        <w:rPr>
          <w:rStyle w:val="Emphasis"/>
          <w:rFonts w:asciiTheme="minorHAnsi" w:hAnsiTheme="minorHAnsi" w:cstheme="minorHAnsi"/>
          <w:color w:val="FF0000"/>
        </w:rPr>
        <w:t>superior technologies</w:t>
      </w:r>
      <w:r w:rsidRPr="006558CB">
        <w:rPr>
          <w:rFonts w:asciiTheme="minorHAnsi" w:hAnsiTheme="minorHAnsi" w:cstheme="minorHAnsi"/>
          <w:color w:val="FF0000"/>
          <w:sz w:val="16"/>
        </w:rPr>
        <w:t xml:space="preserve"> that could be used </w:t>
      </w:r>
      <w:r w:rsidRPr="006558CB">
        <w:rPr>
          <w:rStyle w:val="StyleUnderline"/>
          <w:rFonts w:asciiTheme="minorHAnsi" w:hAnsiTheme="minorHAnsi" w:cstheme="minorHAnsi"/>
          <w:color w:val="FF0000"/>
        </w:rPr>
        <w:t>to handle whatever comes at them including climate change."</w:t>
      </w:r>
      <w:r w:rsidRPr="006558CB">
        <w:rPr>
          <w:rFonts w:asciiTheme="minorHAnsi" w:hAnsiTheme="minorHAnsi" w:cstheme="minorHAnsi"/>
          <w:color w:val="FF0000"/>
          <w:sz w:val="16"/>
        </w:rPr>
        <w:t xml:space="preserve"> Six years later I added that that </w:t>
      </w:r>
      <w:r w:rsidRPr="006558CB">
        <w:rPr>
          <w:rStyle w:val="StyleUnderline"/>
          <w:rFonts w:asciiTheme="minorHAnsi" w:hAnsiTheme="minorHAnsi" w:cstheme="minorHAnsi"/>
          <w:color w:val="FF0000"/>
        </w:rPr>
        <w:t xml:space="preserve">"richer is more </w:t>
      </w:r>
      <w:r w:rsidRPr="006558CB">
        <w:rPr>
          <w:rStyle w:val="Emphasis"/>
          <w:rFonts w:asciiTheme="minorHAnsi" w:hAnsiTheme="minorHAnsi" w:cstheme="minorHAnsi"/>
          <w:color w:val="FF0000"/>
        </w:rPr>
        <w:t>climate-friendly</w:t>
      </w:r>
      <w:r w:rsidRPr="006558CB">
        <w:rPr>
          <w:rStyle w:val="StyleUnderline"/>
          <w:rFonts w:asciiTheme="minorHAnsi" w:hAnsiTheme="minorHAnsi" w:cstheme="minorHAnsi"/>
          <w:color w:val="FF0000"/>
        </w:rPr>
        <w:t xml:space="preserve">, especially for </w:t>
      </w:r>
      <w:r w:rsidRPr="006558CB">
        <w:rPr>
          <w:rStyle w:val="Emphasis"/>
          <w:rFonts w:asciiTheme="minorHAnsi" w:hAnsiTheme="minorHAnsi" w:cstheme="minorHAnsi"/>
          <w:color w:val="FF0000"/>
        </w:rPr>
        <w:t>developing countries</w:t>
      </w:r>
      <w:r w:rsidRPr="006558CB">
        <w:rPr>
          <w:rFonts w:asciiTheme="minorHAnsi" w:hAnsiTheme="minorHAnsi" w:cstheme="minorHAnsi"/>
          <w:color w:val="FF0000"/>
          <w:sz w:val="16"/>
        </w:rPr>
        <w:t xml:space="preserve">. Why? Because </w:t>
      </w:r>
      <w:r w:rsidRPr="006558CB">
        <w:rPr>
          <w:rStyle w:val="StyleUnderline"/>
          <w:rFonts w:asciiTheme="minorHAnsi" w:hAnsiTheme="minorHAnsi" w:cstheme="minorHAnsi"/>
          <w:color w:val="FF0000"/>
          <w:highlight w:val="green"/>
        </w:rPr>
        <w:t xml:space="preserve">faster growth means </w:t>
      </w:r>
      <w:r w:rsidRPr="006558CB">
        <w:rPr>
          <w:rStyle w:val="Emphasis"/>
          <w:rFonts w:asciiTheme="minorHAnsi" w:hAnsiTheme="minorHAnsi" w:cstheme="minorHAnsi"/>
          <w:color w:val="FF0000"/>
          <w:highlight w:val="green"/>
        </w:rPr>
        <w:t>higher incomes</w:t>
      </w:r>
      <w:r w:rsidRPr="006558CB">
        <w:rPr>
          <w:rStyle w:val="StyleUnderline"/>
          <w:rFonts w:asciiTheme="minorHAnsi" w:hAnsiTheme="minorHAnsi" w:cstheme="minorHAnsi"/>
          <w:color w:val="FF0000"/>
        </w:rPr>
        <w:t>, which correlate with lower population growth</w:t>
      </w:r>
      <w:r w:rsidRPr="006558CB">
        <w:rPr>
          <w:rFonts w:asciiTheme="minorHAnsi" w:hAnsiTheme="minorHAnsi" w:cstheme="minorHAnsi"/>
          <w:color w:val="FF0000"/>
          <w:sz w:val="16"/>
        </w:rPr>
        <w:t xml:space="preserve">. Greater </w:t>
      </w:r>
      <w:r w:rsidRPr="006558CB">
        <w:rPr>
          <w:rStyle w:val="StyleUnderline"/>
          <w:rFonts w:asciiTheme="minorHAnsi" w:hAnsiTheme="minorHAnsi" w:cstheme="minorHAnsi"/>
          <w:color w:val="FF0000"/>
        </w:rPr>
        <w:t>wealth also means</w:t>
      </w:r>
      <w:r w:rsidRPr="006558CB">
        <w:rPr>
          <w:rFonts w:asciiTheme="minorHAnsi" w:hAnsiTheme="minorHAnsi" w:cstheme="minorHAnsi"/>
          <w:color w:val="FF0000"/>
          <w:sz w:val="16"/>
        </w:rPr>
        <w:t xml:space="preserve"> higher </w:t>
      </w:r>
      <w:r w:rsidRPr="006558CB">
        <w:rPr>
          <w:rStyle w:val="Emphasis"/>
          <w:rFonts w:asciiTheme="minorHAnsi" w:hAnsiTheme="minorHAnsi" w:cstheme="minorHAnsi"/>
          <w:color w:val="FF0000"/>
          <w:highlight w:val="green"/>
        </w:rPr>
        <w:t>agr</w:t>
      </w:r>
      <w:r w:rsidRPr="006558CB">
        <w:rPr>
          <w:rStyle w:val="Emphasis"/>
          <w:rFonts w:asciiTheme="minorHAnsi" w:hAnsiTheme="minorHAnsi" w:cstheme="minorHAnsi"/>
          <w:color w:val="FF0000"/>
        </w:rPr>
        <w:t xml:space="preserve">icultural </w:t>
      </w:r>
      <w:r w:rsidRPr="006558CB">
        <w:rPr>
          <w:rStyle w:val="Emphasis"/>
          <w:rFonts w:asciiTheme="minorHAnsi" w:hAnsiTheme="minorHAnsi" w:cstheme="minorHAnsi"/>
          <w:color w:val="FF0000"/>
          <w:highlight w:val="green"/>
        </w:rPr>
        <w:t>productivity</w:t>
      </w:r>
      <w:r w:rsidRPr="006558CB">
        <w:rPr>
          <w:rStyle w:val="StyleUnderline"/>
          <w:rFonts w:asciiTheme="minorHAnsi" w:hAnsiTheme="minorHAnsi" w:cstheme="minorHAnsi"/>
          <w:color w:val="FF0000"/>
        </w:rPr>
        <w:t>, freeing up land for forests to grow as well as</w:t>
      </w:r>
      <w:r w:rsidRPr="006558CB">
        <w:rPr>
          <w:rFonts w:asciiTheme="minorHAnsi" w:hAnsiTheme="minorHAnsi" w:cstheme="minorHAnsi"/>
          <w:color w:val="FF0000"/>
          <w:sz w:val="16"/>
        </w:rPr>
        <w:t xml:space="preserve"> speedier </w:t>
      </w:r>
      <w:r w:rsidRPr="006558CB">
        <w:rPr>
          <w:rStyle w:val="StyleUnderline"/>
          <w:rFonts w:asciiTheme="minorHAnsi" w:hAnsiTheme="minorHAnsi" w:cstheme="minorHAnsi"/>
          <w:color w:val="FF0000"/>
        </w:rPr>
        <w:t>progress toward</w:t>
      </w:r>
      <w:r w:rsidRPr="006558CB">
        <w:rPr>
          <w:rFonts w:asciiTheme="minorHAnsi" w:hAnsiTheme="minorHAnsi" w:cstheme="minorHAnsi"/>
          <w:color w:val="FF0000"/>
          <w:sz w:val="16"/>
        </w:rPr>
        <w:t xml:space="preserve"> developing and </w:t>
      </w:r>
      <w:r w:rsidRPr="006558CB">
        <w:rPr>
          <w:rStyle w:val="StyleUnderline"/>
          <w:rFonts w:asciiTheme="minorHAnsi" w:hAnsiTheme="minorHAnsi" w:cstheme="minorHAnsi"/>
          <w:color w:val="FF0000"/>
        </w:rPr>
        <w:t xml:space="preserve">deploying cheaper </w:t>
      </w:r>
      <w:r w:rsidRPr="006558CB">
        <w:rPr>
          <w:rStyle w:val="Emphasis"/>
          <w:rFonts w:asciiTheme="minorHAnsi" w:hAnsiTheme="minorHAnsi" w:cstheme="minorHAnsi"/>
          <w:color w:val="FF0000"/>
        </w:rPr>
        <w:t>non–fossil fuel</w:t>
      </w:r>
      <w:r w:rsidRPr="006558CB">
        <w:rPr>
          <w:rStyle w:val="StyleUnderline"/>
          <w:rFonts w:asciiTheme="minorHAnsi" w:hAnsiTheme="minorHAnsi" w:cstheme="minorHAnsi"/>
          <w:color w:val="FF0000"/>
        </w:rPr>
        <w:t xml:space="preserve"> energy technologies. These trends</w:t>
      </w:r>
      <w:r w:rsidRPr="006558CB">
        <w:rPr>
          <w:rFonts w:asciiTheme="minorHAnsi" w:hAnsiTheme="minorHAnsi" w:cstheme="minorHAnsi"/>
          <w:color w:val="FF0000"/>
          <w:sz w:val="16"/>
        </w:rPr>
        <w:t xml:space="preserve"> can </w:t>
      </w:r>
      <w:r w:rsidRPr="006558CB">
        <w:rPr>
          <w:rStyle w:val="StyleUnderline"/>
          <w:rFonts w:asciiTheme="minorHAnsi" w:hAnsiTheme="minorHAnsi" w:cstheme="minorHAnsi"/>
          <w:color w:val="FF0000"/>
        </w:rPr>
        <w:t xml:space="preserve">act </w:t>
      </w:r>
      <w:r w:rsidRPr="006558CB">
        <w:rPr>
          <w:rStyle w:val="Emphasis"/>
          <w:rFonts w:asciiTheme="minorHAnsi" w:hAnsiTheme="minorHAnsi" w:cstheme="minorHAnsi"/>
          <w:color w:val="FF0000"/>
        </w:rPr>
        <w:t>synergistically</w:t>
      </w:r>
      <w:r w:rsidRPr="006558CB">
        <w:rPr>
          <w:rStyle w:val="StyleUnderline"/>
          <w:rFonts w:asciiTheme="minorHAnsi" w:hAnsiTheme="minorHAnsi" w:cstheme="minorHAnsi"/>
          <w:color w:val="FF0000"/>
        </w:rPr>
        <w:t xml:space="preserve"> to ameliorate</w:t>
      </w:r>
      <w:r w:rsidRPr="006558CB">
        <w:rPr>
          <w:rFonts w:asciiTheme="minorHAnsi" w:hAnsiTheme="minorHAnsi" w:cstheme="minorHAnsi"/>
          <w:color w:val="FF0000"/>
          <w:sz w:val="16"/>
        </w:rPr>
        <w:t xml:space="preserve"> man-made </w:t>
      </w:r>
      <w:r w:rsidRPr="006558CB">
        <w:rPr>
          <w:rStyle w:val="StyleUnderline"/>
          <w:rFonts w:asciiTheme="minorHAnsi" w:hAnsiTheme="minorHAnsi" w:cstheme="minorHAnsi"/>
          <w:color w:val="FF0000"/>
        </w:rPr>
        <w:t>climate change."</w:t>
      </w:r>
      <w:r w:rsidRPr="006558CB">
        <w:rPr>
          <w:rFonts w:asciiTheme="minorHAnsi" w:hAnsiTheme="minorHAnsi" w:cstheme="minorHAnsi"/>
          <w:color w:val="FF0000"/>
          <w:sz w:val="16"/>
        </w:rPr>
        <w:t xml:space="preserve"> Horgan concludes, </w:t>
      </w:r>
      <w:r w:rsidRPr="006558CB">
        <w:rPr>
          <w:rStyle w:val="StyleUnderline"/>
          <w:rFonts w:asciiTheme="minorHAnsi" w:hAnsiTheme="minorHAnsi" w:cstheme="minorHAnsi"/>
          <w:color w:val="FF0000"/>
        </w:rPr>
        <w:t>"Greens fear</w:t>
      </w:r>
      <w:r w:rsidRPr="006558CB">
        <w:rPr>
          <w:rFonts w:asciiTheme="minorHAnsi" w:hAnsiTheme="minorHAnsi" w:cstheme="minorHAnsi"/>
          <w:color w:val="FF0000"/>
          <w:sz w:val="16"/>
        </w:rPr>
        <w:t xml:space="preserve"> that </w:t>
      </w:r>
      <w:r w:rsidRPr="006558CB">
        <w:rPr>
          <w:rStyle w:val="StyleUnderline"/>
          <w:rFonts w:asciiTheme="minorHAnsi" w:hAnsiTheme="minorHAnsi" w:cstheme="minorHAnsi"/>
          <w:color w:val="FF0000"/>
        </w:rPr>
        <w:t>optimism will foster complacency</w:t>
      </w:r>
      <w:r w:rsidRPr="006558CB">
        <w:rPr>
          <w:rFonts w:asciiTheme="minorHAnsi" w:hAnsiTheme="minorHAnsi" w:cstheme="minorHAnsi"/>
          <w:color w:val="FF0000"/>
          <w:sz w:val="16"/>
        </w:rPr>
        <w:t xml:space="preserve"> and hence undermine activism. </w:t>
      </w:r>
      <w:r w:rsidRPr="006558CB">
        <w:rPr>
          <w:rStyle w:val="StyleUnderline"/>
          <w:rFonts w:asciiTheme="minorHAnsi" w:hAnsiTheme="minorHAnsi" w:cstheme="minorHAnsi"/>
          <w:color w:val="FF0000"/>
        </w:rPr>
        <w:t>But I find</w:t>
      </w:r>
      <w:r w:rsidRPr="006558CB">
        <w:rPr>
          <w:rFonts w:asciiTheme="minorHAnsi" w:hAnsiTheme="minorHAnsi" w:cstheme="minorHAnsi"/>
          <w:color w:val="FF0000"/>
          <w:sz w:val="16"/>
        </w:rPr>
        <w:t xml:space="preserve"> the </w:t>
      </w:r>
      <w:r w:rsidRPr="006558CB">
        <w:rPr>
          <w:rStyle w:val="StyleUnderline"/>
          <w:rFonts w:asciiTheme="minorHAnsi" w:hAnsiTheme="minorHAnsi" w:cstheme="minorHAnsi"/>
          <w:color w:val="FF0000"/>
        </w:rPr>
        <w:t>essays</w:t>
      </w:r>
      <w:r w:rsidRPr="006558CB">
        <w:rPr>
          <w:rFonts w:asciiTheme="minorHAnsi" w:hAnsiTheme="minorHAnsi" w:cstheme="minorHAnsi"/>
          <w:color w:val="FF0000"/>
          <w:sz w:val="16"/>
        </w:rPr>
        <w:t xml:space="preserve"> of Pinker and Boisvert </w:t>
      </w:r>
      <w:r w:rsidRPr="006558CB">
        <w:rPr>
          <w:rStyle w:val="Emphasis"/>
          <w:rFonts w:asciiTheme="minorHAnsi" w:hAnsiTheme="minorHAnsi" w:cstheme="minorHAnsi"/>
          <w:color w:val="FF0000"/>
        </w:rPr>
        <w:t>inspiring</w:t>
      </w:r>
      <w:r w:rsidRPr="006558CB">
        <w:rPr>
          <w:rStyle w:val="StyleUnderline"/>
          <w:rFonts w:asciiTheme="minorHAnsi" w:hAnsiTheme="minorHAnsi" w:cstheme="minorHAnsi"/>
          <w:color w:val="FF0000"/>
        </w:rPr>
        <w:t>, not enervating</w:t>
      </w:r>
      <w:proofErr w:type="gramStart"/>
      <w:r w:rsidRPr="006558CB">
        <w:rPr>
          <w:rFonts w:asciiTheme="minorHAnsi" w:hAnsiTheme="minorHAnsi" w:cstheme="minorHAnsi"/>
          <w:color w:val="FF0000"/>
          <w:sz w:val="16"/>
        </w:rPr>
        <w:t>….These</w:t>
      </w:r>
      <w:proofErr w:type="gramEnd"/>
      <w:r w:rsidRPr="006558CB">
        <w:rPr>
          <w:rFonts w:asciiTheme="minorHAnsi" w:hAnsiTheme="minorHAnsi" w:cstheme="minorHAnsi"/>
          <w:color w:val="FF0000"/>
          <w:sz w:val="16"/>
        </w:rPr>
        <w:t xml:space="preserve"> days, </w:t>
      </w:r>
      <w:r w:rsidRPr="006558CB">
        <w:rPr>
          <w:rStyle w:val="StyleUnderline"/>
          <w:rFonts w:asciiTheme="minorHAnsi" w:hAnsiTheme="minorHAnsi" w:cstheme="minorHAnsi"/>
          <w:color w:val="FF0000"/>
        </w:rPr>
        <w:t xml:space="preserve">despair is a </w:t>
      </w:r>
      <w:r w:rsidRPr="006558CB">
        <w:rPr>
          <w:rStyle w:val="Emphasis"/>
          <w:rFonts w:asciiTheme="minorHAnsi" w:hAnsiTheme="minorHAnsi" w:cstheme="minorHAnsi"/>
          <w:color w:val="FF0000"/>
        </w:rPr>
        <w:t>bigger problem</w:t>
      </w:r>
      <w:r w:rsidRPr="006558CB">
        <w:rPr>
          <w:rStyle w:val="StyleUnderline"/>
          <w:rFonts w:asciiTheme="minorHAnsi" w:hAnsiTheme="minorHAnsi" w:cstheme="minorHAnsi"/>
          <w:color w:val="FF0000"/>
        </w:rPr>
        <w:t xml:space="preserve"> than optimism." Counseling despair has </w:t>
      </w:r>
      <w:r w:rsidRPr="006558CB">
        <w:rPr>
          <w:rStyle w:val="Emphasis"/>
          <w:rFonts w:asciiTheme="minorHAnsi" w:hAnsiTheme="minorHAnsi" w:cstheme="minorHAnsi"/>
          <w:color w:val="FF0000"/>
        </w:rPr>
        <w:t>always been wrong</w:t>
      </w:r>
      <w:r w:rsidRPr="006558CB">
        <w:rPr>
          <w:rStyle w:val="StyleUnderline"/>
          <w:rFonts w:asciiTheme="minorHAnsi" w:hAnsiTheme="minorHAnsi" w:cstheme="minorHAnsi"/>
          <w:color w:val="FF0000"/>
        </w:rPr>
        <w:t xml:space="preserve"> when</w:t>
      </w:r>
      <w:r w:rsidRPr="006558CB">
        <w:rPr>
          <w:rFonts w:asciiTheme="minorHAnsi" w:hAnsiTheme="minorHAnsi" w:cstheme="minorHAnsi"/>
          <w:color w:val="FF0000"/>
          <w:sz w:val="16"/>
        </w:rPr>
        <w:t xml:space="preserve"> human </w:t>
      </w:r>
      <w:r w:rsidRPr="006558CB">
        <w:rPr>
          <w:rStyle w:val="StyleUnderline"/>
          <w:rFonts w:asciiTheme="minorHAnsi" w:hAnsiTheme="minorHAnsi" w:cstheme="minorHAnsi"/>
          <w:color w:val="FF0000"/>
        </w:rPr>
        <w:t>ingenuity is left free to solve problems, and that will prove</w:t>
      </w:r>
      <w:r w:rsidRPr="006558CB">
        <w:rPr>
          <w:rFonts w:asciiTheme="minorHAnsi" w:hAnsiTheme="minorHAnsi" w:cstheme="minorHAnsi"/>
          <w:color w:val="FF0000"/>
          <w:sz w:val="16"/>
        </w:rPr>
        <w:t xml:space="preserve"> to be </w:t>
      </w:r>
      <w:r w:rsidRPr="006558CB">
        <w:rPr>
          <w:rStyle w:val="StyleUnderline"/>
          <w:rFonts w:asciiTheme="minorHAnsi" w:hAnsiTheme="minorHAnsi" w:cstheme="minorHAnsi"/>
          <w:color w:val="FF0000"/>
        </w:rPr>
        <w:t>the case with climate change</w:t>
      </w:r>
      <w:r w:rsidRPr="006558CB">
        <w:rPr>
          <w:rFonts w:asciiTheme="minorHAnsi" w:hAnsiTheme="minorHAnsi" w:cstheme="minorHAnsi"/>
          <w:color w:val="FF0000"/>
          <w:sz w:val="16"/>
        </w:rPr>
        <w:t xml:space="preserve"> as well.</w:t>
      </w:r>
    </w:p>
    <w:p w14:paraId="2B6B186B" w14:textId="77777777" w:rsidR="00084FFE" w:rsidRPr="00817529" w:rsidRDefault="00084FFE" w:rsidP="00084FFE">
      <w:pPr>
        <w:pStyle w:val="Heading4"/>
        <w:rPr>
          <w:rFonts w:asciiTheme="minorHAnsi" w:hAnsiTheme="minorHAnsi" w:cstheme="minorHAnsi"/>
        </w:rPr>
      </w:pPr>
      <w:r w:rsidRPr="00817529">
        <w:rPr>
          <w:rFonts w:asciiTheme="minorHAnsi" w:hAnsiTheme="minorHAnsi" w:cstheme="minorHAnsi"/>
        </w:rPr>
        <w:t xml:space="preserve">Growth and innovation </w:t>
      </w:r>
      <w:proofErr w:type="gramStart"/>
      <w:r w:rsidRPr="00817529">
        <w:rPr>
          <w:rFonts w:asciiTheme="minorHAnsi" w:hAnsiTheme="minorHAnsi" w:cstheme="minorHAnsi"/>
          <w:u w:val="single"/>
        </w:rPr>
        <w:t>solves</w:t>
      </w:r>
      <w:proofErr w:type="gramEnd"/>
      <w:r w:rsidRPr="00817529">
        <w:rPr>
          <w:rFonts w:asciiTheme="minorHAnsi" w:hAnsiTheme="minorHAnsi" w:cstheme="minorHAnsi"/>
        </w:rPr>
        <w:t xml:space="preserve"> warming.</w:t>
      </w:r>
    </w:p>
    <w:p w14:paraId="46947C24" w14:textId="77777777" w:rsidR="00084FFE" w:rsidRPr="00817529" w:rsidRDefault="00084FFE" w:rsidP="00084FFE">
      <w:pPr>
        <w:rPr>
          <w:rFonts w:asciiTheme="minorHAnsi" w:hAnsiTheme="minorHAnsi" w:cstheme="minorHAnsi"/>
        </w:rPr>
      </w:pPr>
      <w:proofErr w:type="spellStart"/>
      <w:r w:rsidRPr="00817529">
        <w:rPr>
          <w:rStyle w:val="Style13ptBold"/>
          <w:rFonts w:asciiTheme="minorHAnsi" w:hAnsiTheme="minorHAnsi" w:cstheme="minorHAnsi"/>
        </w:rPr>
        <w:t>Ogutonye</w:t>
      </w:r>
      <w:proofErr w:type="spellEnd"/>
      <w:r w:rsidRPr="00817529">
        <w:rPr>
          <w:rStyle w:val="Style13ptBold"/>
          <w:rFonts w:asciiTheme="minorHAnsi" w:hAnsiTheme="minorHAnsi" w:cstheme="minorHAnsi"/>
        </w:rPr>
        <w:t>, 21</w:t>
      </w:r>
      <w:r w:rsidRPr="00817529">
        <w:rPr>
          <w:rFonts w:asciiTheme="minorHAnsi" w:hAnsiTheme="minorHAnsi" w:cstheme="minorHAnsi"/>
        </w:rPr>
        <w:t xml:space="preserve">—Policy Lead, Science &amp; Innovation Unit, Tony Blair Institute for Global Change (Olamide, “Should Tech Make Us Optimistic About Climate Change?,” </w:t>
      </w:r>
      <w:hyperlink r:id="rId15" w:history="1">
        <w:r w:rsidRPr="00817529">
          <w:rPr>
            <w:rStyle w:val="Hyperlink"/>
            <w:rFonts w:asciiTheme="minorHAnsi" w:hAnsiTheme="minorHAnsi" w:cstheme="minorHAnsi"/>
          </w:rPr>
          <w:t>https://institute.global/policy/should-tech-make-us-optimistic-about-climate-change</w:t>
        </w:r>
      </w:hyperlink>
      <w:r w:rsidRPr="00817529">
        <w:rPr>
          <w:rFonts w:asciiTheme="minorHAnsi" w:hAnsiTheme="minorHAnsi" w:cstheme="minorHAnsi"/>
        </w:rPr>
        <w:t xml:space="preserve">, </w:t>
      </w:r>
      <w:proofErr w:type="spellStart"/>
      <w:r w:rsidRPr="00817529">
        <w:rPr>
          <w:rFonts w:asciiTheme="minorHAnsi" w:hAnsiTheme="minorHAnsi" w:cstheme="minorHAnsi"/>
        </w:rPr>
        <w:t>dml</w:t>
      </w:r>
      <w:proofErr w:type="spellEnd"/>
      <w:r w:rsidRPr="00817529">
        <w:rPr>
          <w:rFonts w:asciiTheme="minorHAnsi" w:hAnsiTheme="minorHAnsi" w:cstheme="minorHAnsi"/>
        </w:rPr>
        <w:t>)</w:t>
      </w:r>
    </w:p>
    <w:p w14:paraId="496B3E8E"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In the middle of a climate emergency, it is challenging to stay upbeat. Yet the good news is that </w:t>
      </w:r>
      <w:r w:rsidRPr="00817529">
        <w:rPr>
          <w:rStyle w:val="StyleUnderline"/>
          <w:rFonts w:asciiTheme="minorHAnsi" w:hAnsiTheme="minorHAnsi" w:cstheme="minorHAnsi"/>
          <w:highlight w:val="green"/>
        </w:rPr>
        <w:t>investment in climate tech</w:t>
      </w:r>
      <w:r w:rsidRPr="00817529">
        <w:rPr>
          <w:rStyle w:val="StyleUnderline"/>
          <w:rFonts w:asciiTheme="minorHAnsi" w:hAnsiTheme="minorHAnsi" w:cstheme="minorHAnsi"/>
        </w:rPr>
        <w:t xml:space="preserve">nology has </w:t>
      </w:r>
      <w:r w:rsidRPr="00817529">
        <w:rPr>
          <w:rStyle w:val="Emphasis"/>
          <w:rFonts w:asciiTheme="minorHAnsi" w:hAnsiTheme="minorHAnsi" w:cstheme="minorHAnsi"/>
          <w:highlight w:val="green"/>
        </w:rPr>
        <w:t>continued to grow</w:t>
      </w:r>
      <w:r w:rsidRPr="00817529">
        <w:rPr>
          <w:rFonts w:asciiTheme="minorHAnsi" w:hAnsiTheme="minorHAnsi" w:cstheme="minorHAnsi"/>
          <w:sz w:val="16"/>
        </w:rPr>
        <w:t xml:space="preserve"> since the early 2010s. US-listed </w:t>
      </w:r>
      <w:r w:rsidRPr="00817529">
        <w:rPr>
          <w:rStyle w:val="StyleUnderline"/>
          <w:rFonts w:asciiTheme="minorHAnsi" w:hAnsiTheme="minorHAnsi" w:cstheme="minorHAnsi"/>
        </w:rPr>
        <w:t xml:space="preserve">companies involved with providing technology solutions that support global </w:t>
      </w:r>
      <w:proofErr w:type="spellStart"/>
      <w:r w:rsidRPr="00817529">
        <w:rPr>
          <w:rStyle w:val="StyleUnderline"/>
          <w:rFonts w:asciiTheme="minorHAnsi" w:hAnsiTheme="minorHAnsi" w:cstheme="minorHAnsi"/>
          <w:highlight w:val="green"/>
        </w:rPr>
        <w:t>decarbonisation</w:t>
      </w:r>
      <w:proofErr w:type="spellEnd"/>
      <w:r w:rsidRPr="00817529">
        <w:rPr>
          <w:rStyle w:val="StyleUnderline"/>
          <w:rFonts w:asciiTheme="minorHAnsi" w:hAnsiTheme="minorHAnsi" w:cstheme="minorHAnsi"/>
        </w:rPr>
        <w:t xml:space="preserve"> have </w:t>
      </w:r>
      <w:r w:rsidRPr="00817529">
        <w:rPr>
          <w:rStyle w:val="Emphasis"/>
          <w:rFonts w:asciiTheme="minorHAnsi" w:hAnsiTheme="minorHAnsi" w:cstheme="minorHAnsi"/>
        </w:rPr>
        <w:t xml:space="preserve">consistently </w:t>
      </w:r>
      <w:r w:rsidRPr="00817529">
        <w:rPr>
          <w:rStyle w:val="Emphasis"/>
          <w:rFonts w:asciiTheme="minorHAnsi" w:hAnsiTheme="minorHAnsi" w:cstheme="minorHAnsi"/>
          <w:highlight w:val="green"/>
        </w:rPr>
        <w:t>outperformed</w:t>
      </w:r>
      <w:r w:rsidRPr="00817529">
        <w:rPr>
          <w:rStyle w:val="StyleUnderline"/>
          <w:rFonts w:asciiTheme="minorHAnsi" w:hAnsiTheme="minorHAnsi" w:cstheme="minorHAnsi"/>
          <w:highlight w:val="green"/>
        </w:rPr>
        <w:t xml:space="preserve"> the average</w:t>
      </w:r>
      <w:r w:rsidRPr="00817529">
        <w:rPr>
          <w:rFonts w:asciiTheme="minorHAnsi" w:hAnsiTheme="minorHAnsi" w:cstheme="minorHAnsi"/>
          <w:sz w:val="16"/>
        </w:rPr>
        <w:t xml:space="preserve"> since 2019 (Figure 7). Venture capital (</w:t>
      </w:r>
      <w:r w:rsidRPr="00817529">
        <w:rPr>
          <w:rStyle w:val="StyleUnderline"/>
          <w:rFonts w:asciiTheme="minorHAnsi" w:hAnsiTheme="minorHAnsi" w:cstheme="minorHAnsi"/>
        </w:rPr>
        <w:t>VC</w:t>
      </w:r>
      <w:r w:rsidRPr="00817529">
        <w:rPr>
          <w:rFonts w:asciiTheme="minorHAnsi" w:hAnsiTheme="minorHAnsi" w:cstheme="minorHAnsi"/>
          <w:sz w:val="16"/>
        </w:rPr>
        <w:t xml:space="preserve">) </w:t>
      </w:r>
      <w:r w:rsidRPr="00817529">
        <w:rPr>
          <w:rStyle w:val="StyleUnderline"/>
          <w:rFonts w:asciiTheme="minorHAnsi" w:hAnsiTheme="minorHAnsi" w:cstheme="minorHAnsi"/>
        </w:rPr>
        <w:t>investment</w:t>
      </w:r>
      <w:r w:rsidRPr="00817529">
        <w:rPr>
          <w:rFonts w:asciiTheme="minorHAnsi" w:hAnsiTheme="minorHAnsi" w:cstheme="minorHAnsi"/>
          <w:sz w:val="16"/>
        </w:rPr>
        <w:t xml:space="preserve"> in the sector </w:t>
      </w:r>
      <w:r w:rsidRPr="00817529">
        <w:rPr>
          <w:rStyle w:val="StyleUnderline"/>
          <w:rFonts w:asciiTheme="minorHAnsi" w:hAnsiTheme="minorHAnsi" w:cstheme="minorHAnsi"/>
        </w:rPr>
        <w:t xml:space="preserve">grew </w:t>
      </w:r>
      <w:r w:rsidRPr="00817529">
        <w:rPr>
          <w:rStyle w:val="Emphasis"/>
          <w:rFonts w:asciiTheme="minorHAnsi" w:hAnsiTheme="minorHAnsi" w:cstheme="minorHAnsi"/>
        </w:rPr>
        <w:t>tenfold</w:t>
      </w:r>
      <w:r w:rsidRPr="00817529">
        <w:rPr>
          <w:rFonts w:asciiTheme="minorHAnsi" w:hAnsiTheme="minorHAnsi" w:cstheme="minorHAnsi"/>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817529">
        <w:rPr>
          <w:rStyle w:val="Emphasis"/>
          <w:rFonts w:asciiTheme="minorHAnsi" w:hAnsiTheme="minorHAnsi" w:cstheme="minorHAnsi"/>
          <w:highlight w:val="green"/>
        </w:rPr>
        <w:t>public investment</w:t>
      </w:r>
      <w:r w:rsidRPr="00817529">
        <w:rPr>
          <w:rStyle w:val="StyleUnderline"/>
          <w:rFonts w:asciiTheme="minorHAnsi" w:hAnsiTheme="minorHAnsi" w:cstheme="minorHAnsi"/>
          <w:highlight w:val="green"/>
        </w:rPr>
        <w:t xml:space="preserve"> in climate</w:t>
      </w:r>
      <w:r w:rsidRPr="00817529">
        <w:rPr>
          <w:rStyle w:val="StyleUnderline"/>
          <w:rFonts w:asciiTheme="minorHAnsi" w:hAnsiTheme="minorHAnsi" w:cstheme="minorHAnsi"/>
        </w:rPr>
        <w:t xml:space="preserve"> technology research has </w:t>
      </w:r>
      <w:r w:rsidRPr="00817529">
        <w:rPr>
          <w:rStyle w:val="StyleUnderline"/>
          <w:rFonts w:asciiTheme="minorHAnsi" w:hAnsiTheme="minorHAnsi" w:cstheme="minorHAnsi"/>
          <w:highlight w:val="green"/>
        </w:rPr>
        <w:t>continued to grow</w:t>
      </w:r>
      <w:r w:rsidRPr="00817529">
        <w:rPr>
          <w:rFonts w:asciiTheme="minorHAnsi" w:hAnsiTheme="minorHAnsi" w:cstheme="minorHAnsi"/>
          <w:sz w:val="16"/>
        </w:rPr>
        <w:t xml:space="preserve"> too. </w:t>
      </w:r>
      <w:r w:rsidRPr="00817529">
        <w:rPr>
          <w:rStyle w:val="StyleUnderline"/>
          <w:rFonts w:asciiTheme="minorHAnsi" w:hAnsiTheme="minorHAnsi" w:cstheme="minorHAnsi"/>
        </w:rPr>
        <w:t>In 2019</w:t>
      </w:r>
      <w:r w:rsidRPr="00817529">
        <w:rPr>
          <w:rFonts w:asciiTheme="minorHAnsi" w:hAnsiTheme="minorHAnsi" w:cstheme="minorHAnsi"/>
          <w:sz w:val="16"/>
        </w:rPr>
        <w:t xml:space="preserve">, </w:t>
      </w:r>
      <w:r w:rsidRPr="00817529">
        <w:rPr>
          <w:rStyle w:val="StyleUnderline"/>
          <w:rFonts w:asciiTheme="minorHAnsi" w:hAnsiTheme="minorHAnsi" w:cstheme="minorHAnsi"/>
        </w:rPr>
        <w:t>government</w:t>
      </w:r>
      <w:r w:rsidRPr="00817529">
        <w:rPr>
          <w:rFonts w:asciiTheme="minorHAnsi" w:hAnsiTheme="minorHAnsi" w:cstheme="minorHAnsi"/>
          <w:sz w:val="16"/>
        </w:rPr>
        <w:t xml:space="preserve"> </w:t>
      </w:r>
      <w:r w:rsidRPr="00817529">
        <w:rPr>
          <w:rStyle w:val="StyleUnderline"/>
          <w:rFonts w:asciiTheme="minorHAnsi" w:hAnsiTheme="minorHAnsi" w:cstheme="minorHAnsi"/>
        </w:rPr>
        <w:t>r</w:t>
      </w:r>
      <w:r w:rsidRPr="00817529">
        <w:rPr>
          <w:rFonts w:asciiTheme="minorHAnsi" w:hAnsiTheme="minorHAnsi" w:cstheme="minorHAnsi"/>
          <w:sz w:val="16"/>
        </w:rPr>
        <w:t xml:space="preserve">esearch </w:t>
      </w:r>
      <w:r w:rsidRPr="00817529">
        <w:rPr>
          <w:rStyle w:val="StyleUnderline"/>
          <w:rFonts w:asciiTheme="minorHAnsi" w:hAnsiTheme="minorHAnsi" w:cstheme="minorHAnsi"/>
        </w:rPr>
        <w:t>and</w:t>
      </w:r>
      <w:r w:rsidRPr="00817529">
        <w:rPr>
          <w:rFonts w:asciiTheme="minorHAnsi" w:hAnsiTheme="minorHAnsi" w:cstheme="minorHAnsi"/>
          <w:sz w:val="16"/>
        </w:rPr>
        <w:t xml:space="preserve"> </w:t>
      </w:r>
      <w:r w:rsidRPr="00817529">
        <w:rPr>
          <w:rStyle w:val="StyleUnderline"/>
          <w:rFonts w:asciiTheme="minorHAnsi" w:hAnsiTheme="minorHAnsi" w:cstheme="minorHAnsi"/>
        </w:rPr>
        <w:t>d</w:t>
      </w:r>
      <w:r w:rsidRPr="00817529">
        <w:rPr>
          <w:rFonts w:asciiTheme="minorHAnsi" w:hAnsiTheme="minorHAnsi" w:cstheme="minorHAnsi"/>
          <w:sz w:val="16"/>
        </w:rPr>
        <w:t xml:space="preserve">evelopment </w:t>
      </w:r>
      <w:r w:rsidRPr="00817529">
        <w:rPr>
          <w:rStyle w:val="StyleUnderline"/>
          <w:rFonts w:asciiTheme="minorHAnsi" w:hAnsiTheme="minorHAnsi" w:cstheme="minorHAnsi"/>
        </w:rPr>
        <w:t xml:space="preserve">funding for energy technologies alone stood at </w:t>
      </w:r>
      <w:r w:rsidRPr="00817529">
        <w:rPr>
          <w:rStyle w:val="Emphasis"/>
          <w:rFonts w:asciiTheme="minorHAnsi" w:hAnsiTheme="minorHAnsi" w:cstheme="minorHAnsi"/>
        </w:rPr>
        <w:t>$30 billion</w:t>
      </w:r>
      <w:r w:rsidRPr="00817529">
        <w:rPr>
          <w:rFonts w:asciiTheme="minorHAnsi" w:hAnsiTheme="minorHAnsi" w:cstheme="minorHAnsi"/>
          <w:sz w:val="16"/>
        </w:rPr>
        <w:t>, with around 80 per cent of it aimed at low-carbon solutions.</w:t>
      </w:r>
    </w:p>
    <w:p w14:paraId="324BA062" w14:textId="77777777" w:rsidR="00084FFE" w:rsidRPr="00817529" w:rsidRDefault="00084FFE" w:rsidP="00084FFE">
      <w:pPr>
        <w:rPr>
          <w:rFonts w:asciiTheme="minorHAnsi" w:hAnsiTheme="minorHAnsi" w:cstheme="minorHAnsi"/>
          <w:sz w:val="16"/>
        </w:rPr>
      </w:pPr>
      <w:r w:rsidRPr="00817529">
        <w:rPr>
          <w:rFonts w:asciiTheme="minorHAnsi" w:hAnsiTheme="minorHAnsi" w:cstheme="minorHAnsi"/>
          <w:sz w:val="16"/>
        </w:rPr>
        <w:t xml:space="preserve">In addition to the positive role of technology, </w:t>
      </w:r>
      <w:r w:rsidRPr="00817529">
        <w:rPr>
          <w:rStyle w:val="StyleUnderline"/>
          <w:rFonts w:asciiTheme="minorHAnsi" w:hAnsiTheme="minorHAnsi" w:cstheme="minorHAnsi"/>
        </w:rPr>
        <w:t xml:space="preserve">political leaders are </w:t>
      </w:r>
      <w:r w:rsidRPr="00817529">
        <w:rPr>
          <w:rStyle w:val="Emphasis"/>
          <w:rFonts w:asciiTheme="minorHAnsi" w:hAnsiTheme="minorHAnsi" w:cstheme="minorHAnsi"/>
        </w:rPr>
        <w:t>increasingly showing</w:t>
      </w:r>
      <w:r w:rsidRPr="00817529">
        <w:rPr>
          <w:rStyle w:val="StyleUnderline"/>
          <w:rFonts w:asciiTheme="minorHAnsi" w:hAnsiTheme="minorHAnsi" w:cstheme="minorHAnsi"/>
        </w:rPr>
        <w:t xml:space="preserve"> a willingness to make </w:t>
      </w:r>
      <w:r w:rsidRPr="00817529">
        <w:rPr>
          <w:rStyle w:val="Emphasis"/>
          <w:rFonts w:asciiTheme="minorHAnsi" w:hAnsiTheme="minorHAnsi" w:cstheme="minorHAnsi"/>
        </w:rPr>
        <w:t>ambitious commitments</w:t>
      </w:r>
      <w:r w:rsidRPr="00817529">
        <w:rPr>
          <w:rStyle w:val="StyleUnderline"/>
          <w:rFonts w:asciiTheme="minorHAnsi" w:hAnsiTheme="minorHAnsi" w:cstheme="minorHAnsi"/>
        </w:rPr>
        <w:t xml:space="preserve"> on climate</w:t>
      </w:r>
      <w:r w:rsidRPr="00817529">
        <w:rPr>
          <w:rFonts w:asciiTheme="minorHAnsi" w:hAnsiTheme="minorHAnsi" w:cstheme="minorHAnsi"/>
          <w:sz w:val="16"/>
        </w:rPr>
        <w:t xml:space="preserve">. The </w:t>
      </w:r>
      <w:r w:rsidRPr="00817529">
        <w:rPr>
          <w:rStyle w:val="Emphasis"/>
          <w:rFonts w:asciiTheme="minorHAnsi" w:hAnsiTheme="minorHAnsi" w:cstheme="minorHAnsi"/>
        </w:rPr>
        <w:t>Paris</w:t>
      </w:r>
      <w:r w:rsidRPr="00817529">
        <w:rPr>
          <w:rFonts w:asciiTheme="minorHAnsi" w:hAnsiTheme="minorHAnsi" w:cstheme="minorHAnsi"/>
          <w:sz w:val="16"/>
        </w:rPr>
        <w:t xml:space="preserve"> Agreement is a case in point. The international treaty </w:t>
      </w:r>
      <w:r w:rsidRPr="00817529">
        <w:rPr>
          <w:rStyle w:val="StyleUnderline"/>
          <w:rFonts w:asciiTheme="minorHAnsi" w:hAnsiTheme="minorHAnsi" w:cstheme="minorHAnsi"/>
        </w:rPr>
        <w:t>was</w:t>
      </w:r>
      <w:r w:rsidRPr="00817529">
        <w:rPr>
          <w:rFonts w:asciiTheme="minorHAnsi" w:hAnsiTheme="minorHAnsi" w:cstheme="minorHAnsi"/>
          <w:sz w:val="16"/>
        </w:rPr>
        <w:t xml:space="preserve"> adopted in 2015 and </w:t>
      </w:r>
      <w:r w:rsidRPr="00817529">
        <w:rPr>
          <w:rStyle w:val="StyleUnderline"/>
          <w:rFonts w:asciiTheme="minorHAnsi" w:hAnsiTheme="minorHAnsi" w:cstheme="minorHAnsi"/>
        </w:rPr>
        <w:t xml:space="preserve">ratified internationally within a </w:t>
      </w:r>
      <w:r w:rsidRPr="00817529">
        <w:rPr>
          <w:rStyle w:val="Emphasis"/>
          <w:rFonts w:asciiTheme="minorHAnsi" w:hAnsiTheme="minorHAnsi" w:cstheme="minorHAnsi"/>
        </w:rPr>
        <w:t>year</w:t>
      </w:r>
      <w:r w:rsidRPr="00817529">
        <w:rPr>
          <w:rFonts w:asciiTheme="minorHAnsi" w:hAnsiTheme="minorHAnsi" w:cstheme="minorHAnsi"/>
          <w:sz w:val="16"/>
        </w:rPr>
        <w:t xml:space="preserve"> – a </w:t>
      </w:r>
      <w:r w:rsidRPr="00817529">
        <w:rPr>
          <w:rStyle w:val="Emphasis"/>
          <w:rFonts w:asciiTheme="minorHAnsi" w:hAnsiTheme="minorHAnsi" w:cstheme="minorHAnsi"/>
        </w:rPr>
        <w:t>much quicker</w:t>
      </w:r>
      <w:r w:rsidRPr="00817529">
        <w:rPr>
          <w:rFonts w:asciiTheme="minorHAnsi" w:hAnsiTheme="minorHAnsi" w:cstheme="minorHAnsi"/>
          <w:sz w:val="16"/>
        </w:rPr>
        <w:t xml:space="preserve"> pace </w:t>
      </w:r>
      <w:r w:rsidRPr="00817529">
        <w:rPr>
          <w:rStyle w:val="StyleUnderline"/>
          <w:rFonts w:asciiTheme="minorHAnsi" w:hAnsiTheme="minorHAnsi" w:cstheme="minorHAnsi"/>
        </w:rPr>
        <w:t>than</w:t>
      </w:r>
      <w:r w:rsidRPr="00817529">
        <w:rPr>
          <w:rFonts w:asciiTheme="minorHAnsi" w:hAnsiTheme="minorHAnsi" w:cstheme="minorHAnsi"/>
          <w:sz w:val="16"/>
        </w:rPr>
        <w:t xml:space="preserve"> its predecessor, the </w:t>
      </w:r>
      <w:r w:rsidRPr="00817529">
        <w:rPr>
          <w:rStyle w:val="Emphasis"/>
          <w:rFonts w:asciiTheme="minorHAnsi" w:hAnsiTheme="minorHAnsi" w:cstheme="minorHAnsi"/>
        </w:rPr>
        <w:t>Kyoto</w:t>
      </w:r>
      <w:r w:rsidRPr="00817529">
        <w:rPr>
          <w:rFonts w:asciiTheme="minorHAnsi" w:hAnsiTheme="minorHAnsi" w:cstheme="minorHAnsi"/>
          <w:sz w:val="16"/>
        </w:rPr>
        <w:t xml:space="preserve"> Protocol, which took eight years. The </w:t>
      </w:r>
      <w:r w:rsidRPr="00817529">
        <w:rPr>
          <w:rStyle w:val="StyleUnderline"/>
          <w:rFonts w:asciiTheme="minorHAnsi" w:hAnsiTheme="minorHAnsi" w:cstheme="minorHAnsi"/>
          <w:highlight w:val="green"/>
        </w:rPr>
        <w:t>Paris</w:t>
      </w:r>
      <w:r w:rsidRPr="00817529">
        <w:rPr>
          <w:rFonts w:asciiTheme="minorHAnsi" w:hAnsiTheme="minorHAnsi" w:cstheme="minorHAnsi"/>
          <w:sz w:val="16"/>
        </w:rPr>
        <w:t xml:space="preserve"> deal </w:t>
      </w:r>
      <w:r w:rsidRPr="00817529">
        <w:rPr>
          <w:rStyle w:val="StyleUnderline"/>
          <w:rFonts w:asciiTheme="minorHAnsi" w:hAnsiTheme="minorHAnsi" w:cstheme="minorHAnsi"/>
          <w:highlight w:val="green"/>
        </w:rPr>
        <w:t>grew into a</w:t>
      </w:r>
      <w:r w:rsidRPr="00817529">
        <w:rPr>
          <w:rStyle w:val="StyleUnderline"/>
          <w:rFonts w:asciiTheme="minorHAnsi" w:hAnsiTheme="minorHAnsi" w:cstheme="minorHAnsi"/>
        </w:rPr>
        <w:t xml:space="preserve"> </w:t>
      </w:r>
      <w:r w:rsidRPr="00817529">
        <w:rPr>
          <w:rStyle w:val="Emphasis"/>
          <w:rFonts w:asciiTheme="minorHAnsi" w:hAnsiTheme="minorHAnsi" w:cstheme="minorHAnsi"/>
        </w:rPr>
        <w:t xml:space="preserve">political </w:t>
      </w:r>
      <w:r w:rsidRPr="00817529">
        <w:rPr>
          <w:rStyle w:val="Emphasis"/>
          <w:rFonts w:asciiTheme="minorHAnsi" w:hAnsiTheme="minorHAnsi" w:cstheme="minorHAnsi"/>
          <w:highlight w:val="green"/>
        </w:rPr>
        <w:t>snowball</w:t>
      </w:r>
      <w:r w:rsidRPr="00817529">
        <w:rPr>
          <w:rFonts w:asciiTheme="minorHAnsi" w:hAnsiTheme="minorHAnsi" w:cstheme="minorHAnsi"/>
          <w:sz w:val="16"/>
          <w:highlight w:val="green"/>
        </w:rPr>
        <w:t xml:space="preserve">, </w:t>
      </w:r>
      <w:proofErr w:type="spellStart"/>
      <w:r w:rsidRPr="00817529">
        <w:rPr>
          <w:rStyle w:val="Emphasis"/>
          <w:rFonts w:asciiTheme="minorHAnsi" w:hAnsiTheme="minorHAnsi" w:cstheme="minorHAnsi"/>
          <w:highlight w:val="green"/>
        </w:rPr>
        <w:t>galvanising</w:t>
      </w:r>
      <w:proofErr w:type="spellEnd"/>
      <w:r w:rsidRPr="00817529">
        <w:rPr>
          <w:rStyle w:val="Emphasis"/>
          <w:rFonts w:asciiTheme="minorHAnsi" w:hAnsiTheme="minorHAnsi" w:cstheme="minorHAnsi"/>
        </w:rPr>
        <w:t xml:space="preserve"> further </w:t>
      </w:r>
      <w:r w:rsidRPr="00817529">
        <w:rPr>
          <w:rStyle w:val="Emphasis"/>
          <w:rFonts w:asciiTheme="minorHAnsi" w:hAnsiTheme="minorHAnsi" w:cstheme="minorHAnsi"/>
          <w:highlight w:val="green"/>
        </w:rPr>
        <w:t>commitment</w:t>
      </w:r>
      <w:r w:rsidRPr="00817529">
        <w:rPr>
          <w:rStyle w:val="StyleUnderline"/>
          <w:rFonts w:asciiTheme="minorHAnsi" w:hAnsiTheme="minorHAnsi" w:cstheme="minorHAnsi"/>
        </w:rPr>
        <w:t xml:space="preserve"> from most of the world’s leading emitters</w:t>
      </w:r>
      <w:r w:rsidRPr="00817529">
        <w:rPr>
          <w:rFonts w:asciiTheme="minorHAnsi" w:hAnsiTheme="minorHAnsi" w:cstheme="minorHAnsi"/>
          <w:sz w:val="16"/>
        </w:rPr>
        <w:t xml:space="preserve"> and arguably becoming the most symbolic climate event of the 21st century. </w:t>
      </w:r>
      <w:r w:rsidRPr="00817529">
        <w:rPr>
          <w:rStyle w:val="StyleUnderline"/>
          <w:rFonts w:asciiTheme="minorHAnsi" w:hAnsiTheme="minorHAnsi" w:cstheme="minorHAnsi"/>
        </w:rPr>
        <w:t>The US withdrawal</w:t>
      </w:r>
      <w:r w:rsidRPr="00817529">
        <w:rPr>
          <w:rFonts w:asciiTheme="minorHAnsi" w:hAnsiTheme="minorHAnsi" w:cstheme="minorHAnsi"/>
          <w:sz w:val="16"/>
        </w:rPr>
        <w:t xml:space="preserve"> from the Paris Agreement in 2019 dealt a political blow to the global pact although the decision, since reversed by President Biden, </w:t>
      </w:r>
      <w:r w:rsidRPr="00817529">
        <w:rPr>
          <w:rStyle w:val="Emphasis"/>
          <w:rFonts w:asciiTheme="minorHAnsi" w:hAnsiTheme="minorHAnsi" w:cstheme="minorHAnsi"/>
        </w:rPr>
        <w:t>did not resonate</w:t>
      </w:r>
      <w:r w:rsidRPr="00817529">
        <w:rPr>
          <w:rStyle w:val="StyleUnderline"/>
          <w:rFonts w:asciiTheme="minorHAnsi" w:hAnsiTheme="minorHAnsi" w:cstheme="minorHAnsi"/>
        </w:rPr>
        <w:t xml:space="preserve"> or </w:t>
      </w:r>
      <w:r w:rsidRPr="00817529">
        <w:rPr>
          <w:rStyle w:val="Emphasis"/>
          <w:rFonts w:asciiTheme="minorHAnsi" w:hAnsiTheme="minorHAnsi" w:cstheme="minorHAnsi"/>
        </w:rPr>
        <w:t>last long enough</w:t>
      </w:r>
      <w:r w:rsidRPr="00817529">
        <w:rPr>
          <w:rStyle w:val="StyleUnderline"/>
          <w:rFonts w:asciiTheme="minorHAnsi" w:hAnsiTheme="minorHAnsi" w:cstheme="minorHAnsi"/>
        </w:rPr>
        <w:t xml:space="preserve"> to have any major impact</w:t>
      </w:r>
      <w:r w:rsidRPr="00817529">
        <w:rPr>
          <w:rFonts w:asciiTheme="minorHAnsi" w:hAnsiTheme="minorHAnsi" w:cstheme="minorHAnsi"/>
          <w:sz w:val="16"/>
        </w:rPr>
        <w:t>.</w:t>
      </w:r>
    </w:p>
    <w:p w14:paraId="1A549E6E" w14:textId="77777777" w:rsidR="00084FFE" w:rsidRPr="006558CB" w:rsidRDefault="00084FFE" w:rsidP="00084FFE">
      <w:pPr>
        <w:rPr>
          <w:rFonts w:asciiTheme="minorHAnsi" w:hAnsiTheme="minorHAnsi" w:cstheme="minorHAnsi"/>
          <w:color w:val="FF0000"/>
          <w:sz w:val="16"/>
        </w:rPr>
      </w:pPr>
      <w:r w:rsidRPr="00817529">
        <w:rPr>
          <w:rFonts w:asciiTheme="minorHAnsi" w:hAnsiTheme="minorHAnsi" w:cstheme="minorHAnsi"/>
          <w:sz w:val="16"/>
        </w:rPr>
        <w:t xml:space="preserve">The </w:t>
      </w:r>
      <w:r w:rsidRPr="00817529">
        <w:rPr>
          <w:rStyle w:val="StyleUnderline"/>
          <w:rFonts w:asciiTheme="minorHAnsi" w:hAnsiTheme="minorHAnsi" w:cstheme="minorHAnsi"/>
        </w:rPr>
        <w:t>Biden-Harris</w:t>
      </w:r>
      <w:r w:rsidRPr="00817529">
        <w:rPr>
          <w:rFonts w:asciiTheme="minorHAnsi" w:hAnsiTheme="minorHAnsi" w:cstheme="minorHAnsi"/>
          <w:sz w:val="16"/>
        </w:rPr>
        <w:t xml:space="preserve"> administration </w:t>
      </w:r>
      <w:r w:rsidRPr="00817529">
        <w:rPr>
          <w:rStyle w:val="StyleUnderline"/>
          <w:rFonts w:asciiTheme="minorHAnsi" w:hAnsiTheme="minorHAnsi" w:cstheme="minorHAnsi"/>
        </w:rPr>
        <w:t>has</w:t>
      </w:r>
      <w:r w:rsidRPr="00817529">
        <w:rPr>
          <w:rFonts w:asciiTheme="minorHAnsi" w:hAnsiTheme="minorHAnsi" w:cstheme="minorHAnsi"/>
          <w:sz w:val="16"/>
        </w:rPr>
        <w:t xml:space="preserve"> already </w:t>
      </w:r>
      <w:r w:rsidRPr="00817529">
        <w:rPr>
          <w:rStyle w:val="StyleUnderline"/>
          <w:rFonts w:asciiTheme="minorHAnsi" w:hAnsiTheme="minorHAnsi" w:cstheme="minorHAnsi"/>
        </w:rPr>
        <w:t xml:space="preserve">indicated that it </w:t>
      </w:r>
      <w:r w:rsidRPr="00817529">
        <w:rPr>
          <w:rStyle w:val="Emphasis"/>
          <w:rFonts w:asciiTheme="minorHAnsi" w:hAnsiTheme="minorHAnsi" w:cstheme="minorHAnsi"/>
        </w:rPr>
        <w:t>will not sit on the fence</w:t>
      </w:r>
      <w:r w:rsidRPr="00817529">
        <w:rPr>
          <w:rStyle w:val="StyleUnderline"/>
          <w:rFonts w:asciiTheme="minorHAnsi" w:hAnsiTheme="minorHAnsi" w:cstheme="minorHAnsi"/>
        </w:rPr>
        <w:t xml:space="preserve"> but will instead </w:t>
      </w:r>
      <w:r w:rsidRPr="00817529">
        <w:rPr>
          <w:rStyle w:val="Emphasis"/>
          <w:rFonts w:asciiTheme="minorHAnsi" w:hAnsiTheme="minorHAnsi" w:cstheme="minorHAnsi"/>
        </w:rPr>
        <w:t>revive</w:t>
      </w:r>
      <w:r w:rsidRPr="00817529">
        <w:rPr>
          <w:rStyle w:val="StyleUnderline"/>
          <w:rFonts w:asciiTheme="minorHAnsi" w:hAnsiTheme="minorHAnsi" w:cstheme="minorHAnsi"/>
        </w:rPr>
        <w:t xml:space="preserve"> the country’s leadership on climate action</w:t>
      </w:r>
      <w:r w:rsidRPr="00817529">
        <w:rPr>
          <w:rFonts w:asciiTheme="minorHAnsi" w:hAnsiTheme="minorHAnsi" w:cstheme="minorHAnsi"/>
          <w:sz w:val="16"/>
        </w:rPr>
        <w:t xml:space="preserve">. </w:t>
      </w:r>
      <w:r w:rsidRPr="00817529">
        <w:rPr>
          <w:rStyle w:val="StyleUnderline"/>
          <w:rFonts w:asciiTheme="minorHAnsi" w:hAnsiTheme="minorHAnsi" w:cstheme="minorHAnsi"/>
        </w:rPr>
        <w:t xml:space="preserve">In the </w:t>
      </w:r>
      <w:r w:rsidRPr="00817529">
        <w:rPr>
          <w:rStyle w:val="Emphasis"/>
          <w:rFonts w:asciiTheme="minorHAnsi" w:hAnsiTheme="minorHAnsi" w:cstheme="minorHAnsi"/>
        </w:rPr>
        <w:t>UK</w:t>
      </w:r>
      <w:r w:rsidRPr="00817529">
        <w:rPr>
          <w:rStyle w:val="StyleUnderline"/>
          <w:rFonts w:asciiTheme="minorHAnsi" w:hAnsiTheme="minorHAnsi" w:cstheme="minorHAnsi"/>
        </w:rPr>
        <w:t xml:space="preserve"> and </w:t>
      </w:r>
      <w:r w:rsidRPr="00817529">
        <w:rPr>
          <w:rStyle w:val="Emphasis"/>
          <w:rFonts w:asciiTheme="minorHAnsi" w:hAnsiTheme="minorHAnsi" w:cstheme="minorHAnsi"/>
        </w:rPr>
        <w:t>elsewhere</w:t>
      </w:r>
      <w:r w:rsidRPr="00817529">
        <w:rPr>
          <w:rFonts w:asciiTheme="minorHAnsi" w:hAnsiTheme="minorHAnsi" w:cstheme="minorHAnsi"/>
          <w:sz w:val="16"/>
        </w:rPr>
        <w:t xml:space="preserve">, </w:t>
      </w:r>
      <w:r w:rsidRPr="00817529">
        <w:rPr>
          <w:rStyle w:val="Emphasis"/>
          <w:rFonts w:asciiTheme="minorHAnsi" w:hAnsiTheme="minorHAnsi" w:cstheme="minorHAnsi"/>
        </w:rPr>
        <w:t>similar efforts</w:t>
      </w:r>
      <w:r w:rsidRPr="00817529">
        <w:rPr>
          <w:rStyle w:val="StyleUnderline"/>
          <w:rFonts w:asciiTheme="minorHAnsi" w:hAnsiTheme="minorHAnsi" w:cstheme="minorHAnsi"/>
        </w:rPr>
        <w:t xml:space="preserve"> can be observed as more countries commit to some form of </w:t>
      </w:r>
      <w:r w:rsidRPr="00817529">
        <w:rPr>
          <w:rStyle w:val="Emphasis"/>
          <w:rFonts w:asciiTheme="minorHAnsi" w:hAnsiTheme="minorHAnsi" w:cstheme="minorHAnsi"/>
        </w:rPr>
        <w:t>net zero target</w:t>
      </w:r>
      <w:r w:rsidRPr="00817529">
        <w:rPr>
          <w:rFonts w:asciiTheme="minorHAnsi" w:hAnsiTheme="minorHAnsi" w:cstheme="minorHAnsi"/>
          <w:sz w:val="16"/>
        </w:rPr>
        <w:t xml:space="preserve">. </w:t>
      </w:r>
      <w:r w:rsidRPr="00817529">
        <w:rPr>
          <w:rStyle w:val="Emphasis"/>
          <w:rFonts w:asciiTheme="minorHAnsi" w:hAnsiTheme="minorHAnsi" w:cstheme="minorHAnsi"/>
          <w:highlight w:val="green"/>
        </w:rPr>
        <w:t>More than 100 countries</w:t>
      </w:r>
      <w:r w:rsidRPr="00817529">
        <w:rPr>
          <w:rStyle w:val="StyleUnderline"/>
          <w:rFonts w:asciiTheme="minorHAnsi" w:hAnsiTheme="minorHAnsi" w:cstheme="minorHAnsi"/>
        </w:rPr>
        <w:t xml:space="preserve"> have </w:t>
      </w:r>
      <w:r w:rsidRPr="00817529">
        <w:rPr>
          <w:rStyle w:val="StyleUnderline"/>
          <w:rFonts w:asciiTheme="minorHAnsi" w:hAnsiTheme="minorHAnsi" w:cstheme="minorHAnsi"/>
          <w:highlight w:val="green"/>
        </w:rPr>
        <w:t>pledged</w:t>
      </w:r>
      <w:r w:rsidRPr="00817529">
        <w:rPr>
          <w:rStyle w:val="StyleUnderline"/>
          <w:rFonts w:asciiTheme="minorHAnsi" w:hAnsiTheme="minorHAnsi" w:cstheme="minorHAnsi"/>
        </w:rPr>
        <w:t xml:space="preserve"> a commitment towards </w:t>
      </w:r>
      <w:r w:rsidRPr="00817529">
        <w:rPr>
          <w:rStyle w:val="StyleUnderline"/>
          <w:rFonts w:asciiTheme="minorHAnsi" w:hAnsiTheme="minorHAnsi" w:cstheme="minorHAnsi"/>
          <w:highlight w:val="green"/>
        </w:rPr>
        <w:t>net zero</w:t>
      </w:r>
      <w:r w:rsidRPr="00817529">
        <w:rPr>
          <w:rFonts w:asciiTheme="minorHAnsi" w:hAnsiTheme="minorHAnsi" w:cstheme="minorHAnsi"/>
          <w:sz w:val="16"/>
        </w:rPr>
        <w:t xml:space="preserve">, with estimates suggesting that </w:t>
      </w:r>
      <w:r w:rsidRPr="00817529">
        <w:rPr>
          <w:rStyle w:val="Emphasis"/>
          <w:rFonts w:asciiTheme="minorHAnsi" w:hAnsiTheme="minorHAnsi" w:cstheme="minorHAnsi"/>
          <w:highlight w:val="green"/>
        </w:rPr>
        <w:t>over 70 per cent</w:t>
      </w:r>
      <w:r w:rsidRPr="00817529">
        <w:rPr>
          <w:rStyle w:val="StyleUnderline"/>
          <w:rFonts w:asciiTheme="minorHAnsi" w:hAnsiTheme="minorHAnsi" w:cstheme="minorHAnsi"/>
          <w:highlight w:val="green"/>
        </w:rPr>
        <w:t xml:space="preserve"> of global GDP</w:t>
      </w:r>
      <w:r w:rsidRPr="00817529">
        <w:rPr>
          <w:rStyle w:val="StyleUnderline"/>
          <w:rFonts w:asciiTheme="minorHAnsi" w:hAnsiTheme="minorHAnsi" w:cstheme="minorHAnsi"/>
        </w:rPr>
        <w:t xml:space="preserve"> and </w:t>
      </w:r>
      <w:r w:rsidRPr="00817529">
        <w:rPr>
          <w:rStyle w:val="Emphasis"/>
          <w:rFonts w:asciiTheme="minorHAnsi" w:hAnsiTheme="minorHAnsi" w:cstheme="minorHAnsi"/>
        </w:rPr>
        <w:t>55 per cent</w:t>
      </w:r>
      <w:r w:rsidRPr="00817529">
        <w:rPr>
          <w:rStyle w:val="StyleUnderline"/>
          <w:rFonts w:asciiTheme="minorHAnsi" w:hAnsiTheme="minorHAnsi" w:cstheme="minorHAnsi"/>
        </w:rPr>
        <w:t xml:space="preserve"> of CO2 emissions are now covered by a similar target</w:t>
      </w:r>
      <w:r w:rsidRPr="00817529">
        <w:rPr>
          <w:rFonts w:asciiTheme="minorHAnsi" w:hAnsiTheme="minorHAnsi" w:cstheme="minorHAnsi"/>
          <w:sz w:val="16"/>
        </w:rPr>
        <w:t xml:space="preserve">. A Climate Action Tracker Report indicates that </w:t>
      </w:r>
      <w:r w:rsidRPr="00817529">
        <w:rPr>
          <w:rStyle w:val="StyleUnderline"/>
          <w:rFonts w:asciiTheme="minorHAnsi" w:hAnsiTheme="minorHAnsi" w:cstheme="minorHAnsi"/>
        </w:rPr>
        <w:t xml:space="preserve">the </w:t>
      </w:r>
      <w:r w:rsidRPr="00817529">
        <w:rPr>
          <w:rStyle w:val="Emphasis"/>
          <w:rFonts w:asciiTheme="minorHAnsi" w:hAnsiTheme="minorHAnsi" w:cstheme="minorHAnsi"/>
          <w:highlight w:val="green"/>
        </w:rPr>
        <w:t>cumulative effect</w:t>
      </w:r>
      <w:r w:rsidRPr="00817529">
        <w:rPr>
          <w:rStyle w:val="StyleUnderline"/>
          <w:rFonts w:asciiTheme="minorHAnsi" w:hAnsiTheme="minorHAnsi" w:cstheme="minorHAnsi"/>
        </w:rPr>
        <w:t xml:space="preserve"> of countries’ pledges</w:t>
      </w:r>
      <w:r w:rsidRPr="00817529">
        <w:rPr>
          <w:rFonts w:asciiTheme="minorHAnsi" w:hAnsiTheme="minorHAnsi" w:cstheme="minorHAnsi"/>
          <w:sz w:val="16"/>
        </w:rPr>
        <w:t xml:space="preserve"> to the Paris Agreement – if kept and fully achieved – </w:t>
      </w:r>
      <w:r w:rsidRPr="00817529">
        <w:rPr>
          <w:rStyle w:val="StyleUnderline"/>
          <w:rFonts w:asciiTheme="minorHAnsi" w:hAnsiTheme="minorHAnsi" w:cstheme="minorHAnsi"/>
        </w:rPr>
        <w:t xml:space="preserve">could </w:t>
      </w:r>
      <w:r w:rsidRPr="00817529">
        <w:rPr>
          <w:rStyle w:val="Emphasis"/>
          <w:rFonts w:asciiTheme="minorHAnsi" w:hAnsiTheme="minorHAnsi" w:cstheme="minorHAnsi"/>
          <w:highlight w:val="green"/>
        </w:rPr>
        <w:t>keep</w:t>
      </w:r>
      <w:r w:rsidRPr="00817529">
        <w:rPr>
          <w:rFonts w:asciiTheme="minorHAnsi" w:hAnsiTheme="minorHAnsi" w:cstheme="minorHAnsi"/>
          <w:sz w:val="16"/>
        </w:rPr>
        <w:t xml:space="preserve"> global temperature rise below 2.1°C by 2100, putting the stated goal of </w:t>
      </w:r>
      <w:r w:rsidRPr="00817529">
        <w:rPr>
          <w:rStyle w:val="Emphasis"/>
          <w:rFonts w:asciiTheme="minorHAnsi" w:hAnsiTheme="minorHAnsi" w:cstheme="minorHAnsi"/>
          <w:highlight w:val="green"/>
        </w:rPr>
        <w:t>1.5°C within</w:t>
      </w:r>
      <w:r w:rsidRPr="00817529">
        <w:rPr>
          <w:rStyle w:val="Emphasis"/>
          <w:rFonts w:asciiTheme="minorHAnsi" w:hAnsiTheme="minorHAnsi" w:cstheme="minorHAnsi"/>
        </w:rPr>
        <w:t xml:space="preserve"> striking </w:t>
      </w:r>
      <w:r w:rsidRPr="00817529">
        <w:rPr>
          <w:rStyle w:val="Emphasis"/>
          <w:rFonts w:asciiTheme="minorHAnsi" w:hAnsiTheme="minorHAnsi" w:cstheme="minorHAnsi"/>
          <w:highlight w:val="green"/>
        </w:rPr>
        <w:t>distance</w:t>
      </w:r>
      <w:r w:rsidRPr="00817529">
        <w:rPr>
          <w:rFonts w:asciiTheme="minorHAnsi" w:hAnsiTheme="minorHAnsi" w:cstheme="minorHAnsi"/>
          <w:sz w:val="16"/>
        </w:rPr>
        <w:t>.</w:t>
      </w:r>
    </w:p>
    <w:p w14:paraId="3B4E98BC" w14:textId="77777777" w:rsidR="00084FFE" w:rsidRPr="006558CB" w:rsidRDefault="00084FFE" w:rsidP="00084FFE">
      <w:pPr>
        <w:rPr>
          <w:rFonts w:asciiTheme="minorHAnsi" w:hAnsiTheme="minorHAnsi" w:cstheme="minorHAnsi"/>
          <w:color w:val="FF0000"/>
          <w:sz w:val="16"/>
        </w:rPr>
      </w:pPr>
      <w:r w:rsidRPr="006558CB">
        <w:rPr>
          <w:rFonts w:asciiTheme="minorHAnsi" w:hAnsiTheme="minorHAnsi" w:cstheme="minorHAnsi"/>
          <w:color w:val="FF0000"/>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6558CB">
        <w:rPr>
          <w:rFonts w:asciiTheme="minorHAnsi" w:hAnsiTheme="minorHAnsi" w:cstheme="minorHAnsi"/>
          <w:color w:val="FF0000"/>
          <w:sz w:val="16"/>
        </w:rPr>
        <w:t>complexity</w:t>
      </w:r>
      <w:proofErr w:type="gramEnd"/>
      <w:r w:rsidRPr="006558CB">
        <w:rPr>
          <w:rFonts w:asciiTheme="minorHAnsi" w:hAnsiTheme="minorHAnsi" w:cstheme="minorHAnsi"/>
          <w:color w:val="FF0000"/>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6558CB">
        <w:rPr>
          <w:rStyle w:val="Emphasis"/>
          <w:rFonts w:asciiTheme="minorHAnsi" w:hAnsiTheme="minorHAnsi" w:cstheme="minorHAnsi"/>
          <w:color w:val="FF0000"/>
          <w:highlight w:val="green"/>
        </w:rPr>
        <w:t>More than 60</w:t>
      </w:r>
      <w:r w:rsidRPr="006558CB">
        <w:rPr>
          <w:rStyle w:val="Emphasis"/>
          <w:rFonts w:asciiTheme="minorHAnsi" w:hAnsiTheme="minorHAnsi" w:cstheme="minorHAnsi"/>
          <w:color w:val="FF0000"/>
        </w:rPr>
        <w:t xml:space="preserve"> countries</w:t>
      </w:r>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 xml:space="preserve">including </w:t>
      </w:r>
      <w:r w:rsidRPr="006558CB">
        <w:rPr>
          <w:rStyle w:val="Emphasis"/>
          <w:rFonts w:asciiTheme="minorHAnsi" w:hAnsiTheme="minorHAnsi" w:cstheme="minorHAnsi"/>
          <w:color w:val="FF0000"/>
        </w:rPr>
        <w:t>high emitters</w:t>
      </w:r>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 xml:space="preserve">are </w:t>
      </w:r>
      <w:r w:rsidRPr="006558CB">
        <w:rPr>
          <w:rStyle w:val="StyleUnderline"/>
          <w:rFonts w:asciiTheme="minorHAnsi" w:hAnsiTheme="minorHAnsi" w:cstheme="minorHAnsi"/>
          <w:color w:val="FF0000"/>
          <w:highlight w:val="green"/>
        </w:rPr>
        <w:t xml:space="preserve">already making an </w:t>
      </w:r>
      <w:r w:rsidRPr="006558CB">
        <w:rPr>
          <w:rStyle w:val="Emphasis"/>
          <w:rFonts w:asciiTheme="minorHAnsi" w:hAnsiTheme="minorHAnsi" w:cstheme="minorHAnsi"/>
          <w:color w:val="FF0000"/>
          <w:highlight w:val="green"/>
        </w:rPr>
        <w:t>explicit promise</w:t>
      </w:r>
      <w:r w:rsidRPr="006558CB">
        <w:rPr>
          <w:rStyle w:val="StyleUnderline"/>
          <w:rFonts w:asciiTheme="minorHAnsi" w:hAnsiTheme="minorHAnsi" w:cstheme="minorHAnsi"/>
          <w:color w:val="FF0000"/>
        </w:rPr>
        <w:t xml:space="preserve"> to link their</w:t>
      </w:r>
      <w:r w:rsidRPr="006558CB">
        <w:rPr>
          <w:rFonts w:asciiTheme="minorHAnsi" w:hAnsiTheme="minorHAnsi" w:cstheme="minorHAnsi"/>
          <w:color w:val="FF0000"/>
          <w:sz w:val="16"/>
        </w:rPr>
        <w:t xml:space="preserve"> nationally determined contributions (</w:t>
      </w:r>
      <w:r w:rsidRPr="006558CB">
        <w:rPr>
          <w:rStyle w:val="Emphasis"/>
          <w:rFonts w:asciiTheme="minorHAnsi" w:hAnsiTheme="minorHAnsi" w:cstheme="minorHAnsi"/>
          <w:color w:val="FF0000"/>
        </w:rPr>
        <w:t>NDC</w:t>
      </w:r>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 xml:space="preserve">to </w:t>
      </w:r>
      <w:r w:rsidRPr="006558CB">
        <w:rPr>
          <w:rStyle w:val="Emphasis"/>
          <w:rFonts w:asciiTheme="minorHAnsi" w:hAnsiTheme="minorHAnsi" w:cstheme="minorHAnsi"/>
          <w:color w:val="FF0000"/>
        </w:rPr>
        <w:t>Covid-19 recovery</w:t>
      </w:r>
      <w:r w:rsidRPr="006558CB">
        <w:rPr>
          <w:rFonts w:asciiTheme="minorHAnsi" w:hAnsiTheme="minorHAnsi" w:cstheme="minorHAnsi"/>
          <w:color w:val="FF0000"/>
          <w:sz w:val="16"/>
        </w:rPr>
        <w:t xml:space="preserve">, supported by the United Nations Development </w:t>
      </w:r>
      <w:proofErr w:type="spellStart"/>
      <w:r w:rsidRPr="006558CB">
        <w:rPr>
          <w:rFonts w:asciiTheme="minorHAnsi" w:hAnsiTheme="minorHAnsi" w:cstheme="minorHAnsi"/>
          <w:color w:val="FF0000"/>
          <w:sz w:val="16"/>
        </w:rPr>
        <w:t>Programme’s</w:t>
      </w:r>
      <w:proofErr w:type="spellEnd"/>
      <w:r w:rsidRPr="006558CB">
        <w:rPr>
          <w:rFonts w:asciiTheme="minorHAnsi" w:hAnsiTheme="minorHAnsi" w:cstheme="minorHAnsi"/>
          <w:color w:val="FF0000"/>
          <w:sz w:val="16"/>
        </w:rPr>
        <w:t xml:space="preserve"> Climate Promise </w:t>
      </w:r>
      <w:proofErr w:type="spellStart"/>
      <w:r w:rsidRPr="006558CB">
        <w:rPr>
          <w:rFonts w:asciiTheme="minorHAnsi" w:hAnsiTheme="minorHAnsi" w:cstheme="minorHAnsi"/>
          <w:color w:val="FF0000"/>
          <w:sz w:val="16"/>
        </w:rPr>
        <w:t>programme</w:t>
      </w:r>
      <w:proofErr w:type="spellEnd"/>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 xml:space="preserve">Countries in the Global South are </w:t>
      </w:r>
      <w:r w:rsidRPr="006558CB">
        <w:rPr>
          <w:rStyle w:val="Emphasis"/>
          <w:rFonts w:asciiTheme="minorHAnsi" w:hAnsiTheme="minorHAnsi" w:cstheme="minorHAnsi"/>
          <w:color w:val="FF0000"/>
        </w:rPr>
        <w:t>equally</w:t>
      </w:r>
      <w:r w:rsidRPr="006558CB">
        <w:rPr>
          <w:rStyle w:val="StyleUnderline"/>
          <w:rFonts w:asciiTheme="minorHAnsi" w:hAnsiTheme="minorHAnsi" w:cstheme="minorHAnsi"/>
          <w:color w:val="FF0000"/>
        </w:rPr>
        <w:t xml:space="preserve"> aligning their climate mission with</w:t>
      </w:r>
      <w:r w:rsidRPr="006558CB">
        <w:rPr>
          <w:rFonts w:asciiTheme="minorHAnsi" w:hAnsiTheme="minorHAnsi" w:cstheme="minorHAnsi"/>
          <w:color w:val="FF0000"/>
          <w:sz w:val="16"/>
        </w:rPr>
        <w:t xml:space="preserve"> international support for various </w:t>
      </w:r>
      <w:r w:rsidRPr="006558CB">
        <w:rPr>
          <w:rStyle w:val="StyleUnderline"/>
          <w:rFonts w:asciiTheme="minorHAnsi" w:hAnsiTheme="minorHAnsi" w:cstheme="minorHAnsi"/>
          <w:color w:val="FF0000"/>
        </w:rPr>
        <w:t xml:space="preserve">NDC support </w:t>
      </w:r>
      <w:proofErr w:type="spellStart"/>
      <w:r w:rsidRPr="006558CB">
        <w:rPr>
          <w:rStyle w:val="StyleUnderline"/>
          <w:rFonts w:asciiTheme="minorHAnsi" w:hAnsiTheme="minorHAnsi" w:cstheme="minorHAnsi"/>
          <w:color w:val="FF0000"/>
        </w:rPr>
        <w:t>programmes</w:t>
      </w:r>
      <w:proofErr w:type="spellEnd"/>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 xml:space="preserve">A green recovery can </w:t>
      </w:r>
      <w:r w:rsidRPr="006558CB">
        <w:rPr>
          <w:rStyle w:val="Emphasis"/>
          <w:rFonts w:asciiTheme="minorHAnsi" w:hAnsiTheme="minorHAnsi" w:cstheme="minorHAnsi"/>
          <w:color w:val="FF0000"/>
        </w:rPr>
        <w:t>cut</w:t>
      </w:r>
      <w:r w:rsidRPr="006558CB">
        <w:rPr>
          <w:rStyle w:val="StyleUnderline"/>
          <w:rFonts w:asciiTheme="minorHAnsi" w:hAnsiTheme="minorHAnsi" w:cstheme="minorHAnsi"/>
          <w:color w:val="FF0000"/>
        </w:rPr>
        <w:t xml:space="preserve"> the level of 2030 emissions to </w:t>
      </w:r>
      <w:r w:rsidRPr="006558CB">
        <w:rPr>
          <w:rStyle w:val="Emphasis"/>
          <w:rFonts w:asciiTheme="minorHAnsi" w:hAnsiTheme="minorHAnsi" w:cstheme="minorHAnsi"/>
          <w:color w:val="FF0000"/>
        </w:rPr>
        <w:t>25 per cent lower</w:t>
      </w:r>
      <w:r w:rsidRPr="006558CB">
        <w:rPr>
          <w:rStyle w:val="StyleUnderline"/>
          <w:rFonts w:asciiTheme="minorHAnsi" w:hAnsiTheme="minorHAnsi" w:cstheme="minorHAnsi"/>
          <w:color w:val="FF0000"/>
        </w:rPr>
        <w:t xml:space="preserve"> than projections based on pre-Covid commitments</w:t>
      </w:r>
      <w:r w:rsidRPr="006558CB">
        <w:rPr>
          <w:rFonts w:asciiTheme="minorHAnsi" w:hAnsiTheme="minorHAnsi" w:cstheme="minorHAnsi"/>
          <w:color w:val="FF0000"/>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514635AB" w14:textId="77777777" w:rsidR="00084FFE" w:rsidRPr="006558CB" w:rsidRDefault="00084FFE" w:rsidP="00084FFE">
      <w:pPr>
        <w:rPr>
          <w:rFonts w:asciiTheme="minorHAnsi" w:hAnsiTheme="minorHAnsi" w:cstheme="minorHAnsi"/>
          <w:color w:val="FF0000"/>
          <w:sz w:val="16"/>
        </w:rPr>
      </w:pPr>
      <w:r w:rsidRPr="006558CB">
        <w:rPr>
          <w:rStyle w:val="StyleUnderline"/>
          <w:rFonts w:asciiTheme="minorHAnsi" w:hAnsiTheme="minorHAnsi" w:cstheme="minorHAnsi"/>
          <w:color w:val="FF0000"/>
          <w:highlight w:val="green"/>
        </w:rPr>
        <w:t>The</w:t>
      </w:r>
      <w:r w:rsidRPr="006558CB">
        <w:rPr>
          <w:rStyle w:val="StyleUnderline"/>
          <w:rFonts w:asciiTheme="minorHAnsi" w:hAnsiTheme="minorHAnsi" w:cstheme="minorHAnsi"/>
          <w:color w:val="FF0000"/>
        </w:rPr>
        <w:t xml:space="preserve"> global </w:t>
      </w:r>
      <w:r w:rsidRPr="006558CB">
        <w:rPr>
          <w:rStyle w:val="StyleUnderline"/>
          <w:rFonts w:asciiTheme="minorHAnsi" w:hAnsiTheme="minorHAnsi" w:cstheme="minorHAnsi"/>
          <w:color w:val="FF0000"/>
          <w:highlight w:val="green"/>
        </w:rPr>
        <w:t xml:space="preserve">financial landscape is </w:t>
      </w:r>
      <w:r w:rsidRPr="006558CB">
        <w:rPr>
          <w:rStyle w:val="Emphasis"/>
          <w:rFonts w:asciiTheme="minorHAnsi" w:hAnsiTheme="minorHAnsi" w:cstheme="minorHAnsi"/>
          <w:color w:val="FF0000"/>
          <w:highlight w:val="green"/>
        </w:rPr>
        <w:t>evolving</w:t>
      </w:r>
      <w:r w:rsidRPr="006558CB">
        <w:rPr>
          <w:rStyle w:val="StyleUnderline"/>
          <w:rFonts w:asciiTheme="minorHAnsi" w:hAnsiTheme="minorHAnsi" w:cstheme="minorHAnsi"/>
          <w:color w:val="FF0000"/>
          <w:highlight w:val="green"/>
        </w:rPr>
        <w:t xml:space="preserve"> to become</w:t>
      </w:r>
      <w:r w:rsidRPr="006558CB">
        <w:rPr>
          <w:rStyle w:val="StyleUnderline"/>
          <w:rFonts w:asciiTheme="minorHAnsi" w:hAnsiTheme="minorHAnsi" w:cstheme="minorHAnsi"/>
          <w:color w:val="FF0000"/>
        </w:rPr>
        <w:t xml:space="preserve"> more </w:t>
      </w:r>
      <w:r w:rsidRPr="006558CB">
        <w:rPr>
          <w:rStyle w:val="StyleUnderline"/>
          <w:rFonts w:asciiTheme="minorHAnsi" w:hAnsiTheme="minorHAnsi" w:cstheme="minorHAnsi"/>
          <w:color w:val="FF0000"/>
          <w:highlight w:val="green"/>
        </w:rPr>
        <w:t>responsive to climate innovation</w:t>
      </w:r>
      <w:r w:rsidRPr="006558CB">
        <w:rPr>
          <w:rFonts w:asciiTheme="minorHAnsi" w:hAnsiTheme="minorHAnsi" w:cstheme="minorHAnsi"/>
          <w:color w:val="FF0000"/>
          <w:sz w:val="16"/>
        </w:rPr>
        <w:t xml:space="preserve">. Since they were first issued in 2007, </w:t>
      </w:r>
      <w:r w:rsidRPr="006558CB">
        <w:rPr>
          <w:rStyle w:val="Emphasis"/>
          <w:rFonts w:asciiTheme="minorHAnsi" w:hAnsiTheme="minorHAnsi" w:cstheme="minorHAnsi"/>
          <w:color w:val="FF0000"/>
        </w:rPr>
        <w:t>green bonds</w:t>
      </w:r>
      <w:r w:rsidRPr="006558CB">
        <w:rPr>
          <w:rStyle w:val="StyleUnderline"/>
          <w:rFonts w:asciiTheme="minorHAnsi" w:hAnsiTheme="minorHAnsi" w:cstheme="minorHAnsi"/>
          <w:color w:val="FF0000"/>
        </w:rPr>
        <w:t xml:space="preserve"> have grown into</w:t>
      </w:r>
      <w:r w:rsidRPr="006558CB">
        <w:rPr>
          <w:rFonts w:asciiTheme="minorHAnsi" w:hAnsiTheme="minorHAnsi" w:cstheme="minorHAnsi"/>
          <w:color w:val="FF0000"/>
          <w:sz w:val="16"/>
        </w:rPr>
        <w:t xml:space="preserve"> what is now estimated to become </w:t>
      </w:r>
      <w:r w:rsidRPr="006558CB">
        <w:rPr>
          <w:rStyle w:val="StyleUnderline"/>
          <w:rFonts w:asciiTheme="minorHAnsi" w:hAnsiTheme="minorHAnsi" w:cstheme="minorHAnsi"/>
          <w:color w:val="FF0000"/>
        </w:rPr>
        <w:t xml:space="preserve">a </w:t>
      </w:r>
      <w:r w:rsidRPr="006558CB">
        <w:rPr>
          <w:rStyle w:val="Emphasis"/>
          <w:rFonts w:asciiTheme="minorHAnsi" w:hAnsiTheme="minorHAnsi" w:cstheme="minorHAnsi"/>
          <w:color w:val="FF0000"/>
        </w:rPr>
        <w:t>$1 trillion market</w:t>
      </w:r>
      <w:r w:rsidRPr="006558CB">
        <w:rPr>
          <w:rFonts w:asciiTheme="minorHAnsi" w:hAnsiTheme="minorHAnsi" w:cstheme="minorHAnsi"/>
          <w:color w:val="FF0000"/>
          <w:sz w:val="16"/>
        </w:rPr>
        <w:t xml:space="preserve">. Analysts expect as much as $500 billion of green bonds this year as the EU raises capital for its Covid recovery fund. From target-linked to transition bonds, </w:t>
      </w:r>
      <w:r w:rsidRPr="006558CB">
        <w:rPr>
          <w:rStyle w:val="StyleUnderline"/>
          <w:rFonts w:asciiTheme="minorHAnsi" w:hAnsiTheme="minorHAnsi" w:cstheme="minorHAnsi"/>
          <w:color w:val="FF0000"/>
        </w:rPr>
        <w:t xml:space="preserve">innovations in this green market are being used to bring projects </w:t>
      </w:r>
      <w:r w:rsidRPr="006558CB">
        <w:rPr>
          <w:rStyle w:val="StyleUnderline"/>
          <w:rFonts w:asciiTheme="minorHAnsi" w:hAnsiTheme="minorHAnsi" w:cstheme="minorHAnsi"/>
          <w:color w:val="FF0000"/>
          <w:highlight w:val="green"/>
        </w:rPr>
        <w:t xml:space="preserve">in </w:t>
      </w:r>
      <w:r w:rsidRPr="006558CB">
        <w:rPr>
          <w:rStyle w:val="Emphasis"/>
          <w:rFonts w:asciiTheme="minorHAnsi" w:hAnsiTheme="minorHAnsi" w:cstheme="minorHAnsi"/>
          <w:color w:val="FF0000"/>
          <w:highlight w:val="green"/>
        </w:rPr>
        <w:t>energy</w:t>
      </w:r>
      <w:r w:rsidRPr="006558CB">
        <w:rPr>
          <w:rFonts w:asciiTheme="minorHAnsi" w:hAnsiTheme="minorHAnsi" w:cstheme="minorHAnsi"/>
          <w:color w:val="FF0000"/>
          <w:sz w:val="16"/>
          <w:highlight w:val="green"/>
        </w:rPr>
        <w:t xml:space="preserve">, </w:t>
      </w:r>
      <w:r w:rsidRPr="006558CB">
        <w:rPr>
          <w:rStyle w:val="Emphasis"/>
          <w:rFonts w:asciiTheme="minorHAnsi" w:hAnsiTheme="minorHAnsi" w:cstheme="minorHAnsi"/>
          <w:color w:val="FF0000"/>
          <w:highlight w:val="green"/>
        </w:rPr>
        <w:t>transport</w:t>
      </w:r>
      <w:r w:rsidRPr="006558CB">
        <w:rPr>
          <w:rFonts w:asciiTheme="minorHAnsi" w:hAnsiTheme="minorHAnsi" w:cstheme="minorHAnsi"/>
          <w:color w:val="FF0000"/>
          <w:sz w:val="16"/>
          <w:highlight w:val="green"/>
        </w:rPr>
        <w:t xml:space="preserve">, </w:t>
      </w:r>
      <w:proofErr w:type="gramStart"/>
      <w:r w:rsidRPr="006558CB">
        <w:rPr>
          <w:rStyle w:val="Emphasis"/>
          <w:rFonts w:asciiTheme="minorHAnsi" w:hAnsiTheme="minorHAnsi" w:cstheme="minorHAnsi"/>
          <w:color w:val="FF0000"/>
          <w:highlight w:val="green"/>
        </w:rPr>
        <w:t>buildings</w:t>
      </w:r>
      <w:proofErr w:type="gramEnd"/>
      <w:r w:rsidRPr="006558CB">
        <w:rPr>
          <w:rStyle w:val="StyleUnderline"/>
          <w:rFonts w:asciiTheme="minorHAnsi" w:hAnsiTheme="minorHAnsi" w:cstheme="minorHAnsi"/>
          <w:color w:val="FF0000"/>
          <w:highlight w:val="green"/>
        </w:rPr>
        <w:t xml:space="preserve"> and </w:t>
      </w:r>
      <w:r w:rsidRPr="006558CB">
        <w:rPr>
          <w:rStyle w:val="Emphasis"/>
          <w:rFonts w:asciiTheme="minorHAnsi" w:hAnsiTheme="minorHAnsi" w:cstheme="minorHAnsi"/>
          <w:color w:val="FF0000"/>
          <w:highlight w:val="green"/>
        </w:rPr>
        <w:t>other</w:t>
      </w:r>
      <w:r w:rsidRPr="006558CB">
        <w:rPr>
          <w:rStyle w:val="Emphasis"/>
          <w:rFonts w:asciiTheme="minorHAnsi" w:hAnsiTheme="minorHAnsi" w:cstheme="minorHAnsi"/>
          <w:color w:val="FF0000"/>
        </w:rPr>
        <w:t xml:space="preserve"> economic </w:t>
      </w:r>
      <w:r w:rsidRPr="006558CB">
        <w:rPr>
          <w:rStyle w:val="Emphasis"/>
          <w:rFonts w:asciiTheme="minorHAnsi" w:hAnsiTheme="minorHAnsi" w:cstheme="minorHAnsi"/>
          <w:color w:val="FF0000"/>
          <w:highlight w:val="green"/>
        </w:rPr>
        <w:t>sectors</w:t>
      </w:r>
      <w:r w:rsidRPr="006558CB">
        <w:rPr>
          <w:rStyle w:val="StyleUnderline"/>
          <w:rFonts w:asciiTheme="minorHAnsi" w:hAnsiTheme="minorHAnsi" w:cstheme="minorHAnsi"/>
          <w:color w:val="FF0000"/>
        </w:rPr>
        <w:t xml:space="preserve"> to life</w:t>
      </w:r>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Investor-led initiatives</w:t>
      </w:r>
      <w:r w:rsidRPr="006558CB">
        <w:rPr>
          <w:rFonts w:asciiTheme="minorHAnsi" w:hAnsiTheme="minorHAnsi" w:cstheme="minorHAnsi"/>
          <w:color w:val="FF0000"/>
          <w:sz w:val="16"/>
        </w:rPr>
        <w:t xml:space="preserve"> such as Climate Action 100+, whose members control over $50 trillion of assets, </w:t>
      </w:r>
      <w:r w:rsidRPr="006558CB">
        <w:rPr>
          <w:rStyle w:val="StyleUnderline"/>
          <w:rFonts w:asciiTheme="minorHAnsi" w:hAnsiTheme="minorHAnsi" w:cstheme="minorHAnsi"/>
          <w:color w:val="FF0000"/>
        </w:rPr>
        <w:t xml:space="preserve">are actively using funds to </w:t>
      </w:r>
      <w:r w:rsidRPr="006558CB">
        <w:rPr>
          <w:rStyle w:val="Emphasis"/>
          <w:rFonts w:asciiTheme="minorHAnsi" w:hAnsiTheme="minorHAnsi" w:cstheme="minorHAnsi"/>
          <w:color w:val="FF0000"/>
        </w:rPr>
        <w:t>ensure</w:t>
      </w:r>
      <w:r w:rsidRPr="006558CB">
        <w:rPr>
          <w:rStyle w:val="StyleUnderline"/>
          <w:rFonts w:asciiTheme="minorHAnsi" w:hAnsiTheme="minorHAnsi" w:cstheme="minorHAnsi"/>
          <w:color w:val="FF0000"/>
        </w:rPr>
        <w:t xml:space="preserve"> the world’s largest corporate greenhouse gas emitters </w:t>
      </w:r>
      <w:r w:rsidRPr="006558CB">
        <w:rPr>
          <w:rStyle w:val="Emphasis"/>
          <w:rFonts w:asciiTheme="minorHAnsi" w:hAnsiTheme="minorHAnsi" w:cstheme="minorHAnsi"/>
          <w:color w:val="FF0000"/>
        </w:rPr>
        <w:t>commit</w:t>
      </w:r>
      <w:r w:rsidRPr="006558CB">
        <w:rPr>
          <w:rStyle w:val="StyleUnderline"/>
          <w:rFonts w:asciiTheme="minorHAnsi" w:hAnsiTheme="minorHAnsi" w:cstheme="minorHAnsi"/>
          <w:color w:val="FF0000"/>
        </w:rPr>
        <w:t xml:space="preserve"> to climate action</w:t>
      </w:r>
      <w:r w:rsidRPr="006558CB">
        <w:rPr>
          <w:rFonts w:asciiTheme="minorHAnsi" w:hAnsiTheme="minorHAnsi" w:cstheme="minorHAnsi"/>
          <w:color w:val="FF0000"/>
          <w:sz w:val="16"/>
        </w:rPr>
        <w:t xml:space="preserve">. </w:t>
      </w:r>
      <w:r w:rsidRPr="006558CB">
        <w:rPr>
          <w:rStyle w:val="StyleUnderline"/>
          <w:rFonts w:asciiTheme="minorHAnsi" w:hAnsiTheme="minorHAnsi" w:cstheme="minorHAnsi"/>
          <w:color w:val="FF0000"/>
        </w:rPr>
        <w:t>Other investor networks are pursuing a similar agenda</w:t>
      </w:r>
      <w:r w:rsidRPr="006558CB">
        <w:rPr>
          <w:rFonts w:asciiTheme="minorHAnsi" w:hAnsiTheme="minorHAnsi" w:cstheme="minorHAnsi"/>
          <w:color w:val="FF0000"/>
          <w:sz w:val="16"/>
        </w:rPr>
        <w:t xml:space="preserve">, including Europe’s Institutional Investors Group on Climate Change (IIGCC) and Australia and New Zealand’s Investor Group on Climate Change (IGCC). </w:t>
      </w:r>
      <w:r w:rsidRPr="006558CB">
        <w:rPr>
          <w:rStyle w:val="StyleUnderline"/>
          <w:rFonts w:asciiTheme="minorHAnsi" w:hAnsiTheme="minorHAnsi" w:cstheme="minorHAnsi"/>
          <w:color w:val="FF0000"/>
        </w:rPr>
        <w:t xml:space="preserve">Humanity’s competence in technology and innovation will be </w:t>
      </w:r>
      <w:r w:rsidRPr="006558CB">
        <w:rPr>
          <w:rStyle w:val="Emphasis"/>
          <w:rFonts w:asciiTheme="minorHAnsi" w:hAnsiTheme="minorHAnsi" w:cstheme="minorHAnsi"/>
          <w:color w:val="FF0000"/>
        </w:rPr>
        <w:t>central</w:t>
      </w:r>
      <w:r w:rsidRPr="006558CB">
        <w:rPr>
          <w:rStyle w:val="StyleUnderline"/>
          <w:rFonts w:asciiTheme="minorHAnsi" w:hAnsiTheme="minorHAnsi" w:cstheme="minorHAnsi"/>
          <w:color w:val="FF0000"/>
        </w:rPr>
        <w:t xml:space="preserve"> to the race in mitigating and tackling climate change</w:t>
      </w:r>
      <w:r w:rsidRPr="006558CB">
        <w:rPr>
          <w:rFonts w:asciiTheme="minorHAnsi" w:hAnsiTheme="minorHAnsi" w:cstheme="minorHAnsi"/>
          <w:color w:val="FF0000"/>
          <w:sz w:val="16"/>
        </w:rPr>
        <w:t>.</w:t>
      </w:r>
    </w:p>
    <w:p w14:paraId="0D85C501" w14:textId="77777777" w:rsidR="00084FFE" w:rsidRPr="00823F14" w:rsidRDefault="00084FFE" w:rsidP="00084FFE">
      <w:pPr>
        <w:pStyle w:val="Heading4"/>
      </w:pPr>
      <w:r>
        <w:t xml:space="preserve">Centralization </w:t>
      </w:r>
      <w:r>
        <w:rPr>
          <w:u w:val="single"/>
        </w:rPr>
        <w:t>dooms</w:t>
      </w:r>
      <w:r>
        <w:t xml:space="preserve"> environmental responses -- assumes the vanguard model.</w:t>
      </w:r>
    </w:p>
    <w:p w14:paraId="5FE36FB5" w14:textId="77777777" w:rsidR="00084FFE" w:rsidRPr="00022FF3" w:rsidRDefault="00084FFE" w:rsidP="00084FFE">
      <w:pPr>
        <w:rPr>
          <w:sz w:val="16"/>
        </w:rPr>
      </w:pPr>
      <w:r w:rsidRPr="00022FF3">
        <w:rPr>
          <w:rStyle w:val="Style13ptBold"/>
        </w:rPr>
        <w:t>Larson-Robin, 2016</w:t>
      </w:r>
      <w:r w:rsidRPr="00022FF3">
        <w:rPr>
          <w:sz w:val="16"/>
        </w:rPr>
        <w:t xml:space="preserve"> Leah, Dissertation for acquiring a Doctor of Philosophy (Political Science), “Risking Poison to Quench a Thirst: Political Engagement Choices for Citizens and the State in China’s Environmental Crisis” University of Wisconsin - Madison, ProQuest Dissertations Publishing, 2016.</w:t>
      </w:r>
    </w:p>
    <w:p w14:paraId="3341635F" w14:textId="77777777" w:rsidR="00084FFE" w:rsidRDefault="00084FFE" w:rsidP="00084FFE">
      <w:pPr>
        <w:rPr>
          <w:sz w:val="8"/>
        </w:rPr>
      </w:pPr>
      <w:r w:rsidRPr="00022FF3">
        <w:rPr>
          <w:rStyle w:val="StyleUnderline"/>
        </w:rPr>
        <w:t xml:space="preserve">Preference </w:t>
      </w:r>
      <w:r w:rsidRPr="009219B9">
        <w:rPr>
          <w:rStyle w:val="StyleUnderline"/>
          <w:highlight w:val="green"/>
        </w:rPr>
        <w:t>falsification, principal-agent problems, and non-institutionalized</w:t>
      </w:r>
      <w:r w:rsidRPr="00022FF3">
        <w:rPr>
          <w:rStyle w:val="StyleUnderline"/>
        </w:rPr>
        <w:t xml:space="preserve"> regulatory</w:t>
      </w:r>
      <w:r>
        <w:rPr>
          <w:rStyle w:val="StyleUnderline"/>
        </w:rPr>
        <w:t xml:space="preserve"> </w:t>
      </w:r>
      <w:r w:rsidRPr="009219B9">
        <w:rPr>
          <w:rStyle w:val="StyleUnderline"/>
          <w:highlight w:val="green"/>
        </w:rPr>
        <w:t>systems are</w:t>
      </w:r>
      <w:r w:rsidRPr="00022FF3">
        <w:rPr>
          <w:rStyle w:val="StyleUnderline"/>
        </w:rPr>
        <w:t xml:space="preserve"> </w:t>
      </w:r>
      <w:r w:rsidRPr="00E64160">
        <w:rPr>
          <w:rStyle w:val="Emphasis"/>
        </w:rPr>
        <w:t xml:space="preserve">inextricably </w:t>
      </w:r>
      <w:r w:rsidRPr="009219B9">
        <w:rPr>
          <w:rStyle w:val="Emphasis"/>
          <w:highlight w:val="green"/>
        </w:rPr>
        <w:t>linked to authoritarian governance</w:t>
      </w:r>
      <w:r w:rsidRPr="00DD52B5">
        <w:rPr>
          <w:sz w:val="8"/>
        </w:rPr>
        <w:t xml:space="preserve">. Yet </w:t>
      </w:r>
      <w:r w:rsidRPr="009219B9">
        <w:rPr>
          <w:rStyle w:val="StyleUnderline"/>
          <w:highlight w:val="green"/>
        </w:rPr>
        <w:t>these</w:t>
      </w:r>
      <w:r w:rsidRPr="00022FF3">
        <w:rPr>
          <w:rStyle w:val="StyleUnderline"/>
        </w:rPr>
        <w:t xml:space="preserve"> features</w:t>
      </w:r>
      <w:r w:rsidRPr="00DD52B5">
        <w:rPr>
          <w:sz w:val="8"/>
        </w:rPr>
        <w:t xml:space="preserve"> </w:t>
      </w:r>
      <w:r w:rsidRPr="009219B9">
        <w:rPr>
          <w:rStyle w:val="Emphasis"/>
          <w:highlight w:val="green"/>
        </w:rPr>
        <w:t>magnify</w:t>
      </w:r>
      <w:r w:rsidRPr="00022FF3">
        <w:rPr>
          <w:rStyle w:val="Emphasis"/>
        </w:rPr>
        <w:t xml:space="preserve"> the</w:t>
      </w:r>
      <w:r>
        <w:rPr>
          <w:rStyle w:val="Emphasis"/>
        </w:rPr>
        <w:t xml:space="preserve"> </w:t>
      </w:r>
      <w:r w:rsidRPr="009219B9">
        <w:rPr>
          <w:rStyle w:val="Emphasis"/>
          <w:highlight w:val="green"/>
        </w:rPr>
        <w:t>uncertainty problems</w:t>
      </w:r>
      <w:r w:rsidRPr="00022FF3">
        <w:rPr>
          <w:rStyle w:val="Emphasis"/>
        </w:rPr>
        <w:t xml:space="preserve"> inherent </w:t>
      </w:r>
      <w:r w:rsidRPr="009219B9">
        <w:rPr>
          <w:rStyle w:val="Emphasis"/>
          <w:highlight w:val="green"/>
        </w:rPr>
        <w:t>in environmental policy</w:t>
      </w:r>
      <w:r w:rsidRPr="00DD52B5">
        <w:rPr>
          <w:sz w:val="8"/>
        </w:rPr>
        <w:t xml:space="preserve">. While some policy mechanisms </w:t>
      </w:r>
      <w:proofErr w:type="gramStart"/>
      <w:r w:rsidRPr="00DD52B5">
        <w:rPr>
          <w:sz w:val="8"/>
        </w:rPr>
        <w:t>depend less</w:t>
      </w:r>
      <w:proofErr w:type="gramEnd"/>
      <w:r w:rsidRPr="00DD52B5">
        <w:rPr>
          <w:sz w:val="8"/>
        </w:rPr>
        <w:t xml:space="preserve"> these actors and institutions, </w:t>
      </w:r>
      <w:r w:rsidRPr="009219B9">
        <w:rPr>
          <w:rStyle w:val="StyleUnderline"/>
          <w:highlight w:val="green"/>
        </w:rPr>
        <w:t>there is no evidence</w:t>
      </w:r>
      <w:r w:rsidRPr="00022FF3">
        <w:rPr>
          <w:rStyle w:val="StyleUnderline"/>
        </w:rPr>
        <w:t xml:space="preserve"> </w:t>
      </w:r>
      <w:r w:rsidRPr="009C7444">
        <w:rPr>
          <w:rStyle w:val="StyleUnderline"/>
        </w:rPr>
        <w:t>suggesting</w:t>
      </w:r>
      <w:r w:rsidRPr="00022FF3">
        <w:rPr>
          <w:rStyle w:val="StyleUnderline"/>
        </w:rPr>
        <w:t xml:space="preserve"> </w:t>
      </w:r>
      <w:r w:rsidRPr="009219B9">
        <w:rPr>
          <w:rStyle w:val="StyleUnderline"/>
          <w:highlight w:val="green"/>
        </w:rPr>
        <w:t>a</w:t>
      </w:r>
      <w:r w:rsidRPr="00022FF3">
        <w:rPr>
          <w:rStyle w:val="StyleUnderline"/>
        </w:rPr>
        <w:t xml:space="preserve"> </w:t>
      </w:r>
      <w:r w:rsidRPr="009219B9">
        <w:rPr>
          <w:rStyle w:val="StyleUnderline"/>
          <w:highlight w:val="green"/>
        </w:rPr>
        <w:t>comprehensive</w:t>
      </w:r>
      <w:r w:rsidRPr="00DD52B5">
        <w:rPr>
          <w:sz w:val="8"/>
        </w:rPr>
        <w:t xml:space="preserve"> and coherent </w:t>
      </w:r>
      <w:r w:rsidRPr="00022FF3">
        <w:rPr>
          <w:rStyle w:val="StyleUnderline"/>
        </w:rPr>
        <w:t xml:space="preserve">environmental governance </w:t>
      </w:r>
      <w:r w:rsidRPr="009219B9">
        <w:rPr>
          <w:rStyle w:val="StyleUnderline"/>
          <w:highlight w:val="green"/>
        </w:rPr>
        <w:t xml:space="preserve">strategy </w:t>
      </w:r>
      <w:r w:rsidRPr="009219B9">
        <w:rPr>
          <w:rStyle w:val="Emphasis"/>
          <w:highlight w:val="green"/>
        </w:rPr>
        <w:t>can be implemented</w:t>
      </w:r>
      <w:r w:rsidRPr="00E64160">
        <w:rPr>
          <w:rStyle w:val="Emphasis"/>
        </w:rPr>
        <w:t xml:space="preserve"> under these conditions</w:t>
      </w:r>
      <w:r w:rsidRPr="00022FF3">
        <w:rPr>
          <w:rStyle w:val="Emphasis"/>
        </w:rPr>
        <w:t>.</w:t>
      </w:r>
      <w:r w:rsidRPr="00DD52B5">
        <w:rPr>
          <w:sz w:val="8"/>
        </w:rPr>
        <w:t xml:space="preserve"> For example, Gilley (2012) identifies authoritarian environmentalism as a potential alternative that is more suited for political conditions. </w:t>
      </w:r>
      <w:r w:rsidRPr="009219B9">
        <w:rPr>
          <w:rStyle w:val="StyleUnderline"/>
          <w:highlight w:val="green"/>
        </w:rPr>
        <w:t>Authoritarian environmentalism</w:t>
      </w:r>
      <w:r w:rsidRPr="00DD52B5">
        <w:rPr>
          <w:sz w:val="8"/>
        </w:rPr>
        <w:t xml:space="preserve"> is a “policy model that </w:t>
      </w:r>
      <w:r w:rsidRPr="009219B9">
        <w:rPr>
          <w:rStyle w:val="StyleUnderline"/>
          <w:highlight w:val="green"/>
        </w:rPr>
        <w:t>concentrates authority</w:t>
      </w:r>
      <w:r w:rsidRPr="00022FF3">
        <w:rPr>
          <w:rStyle w:val="StyleUnderline"/>
        </w:rPr>
        <w:t xml:space="preserve"> in a few executive agencies</w:t>
      </w:r>
      <w:r w:rsidRPr="00DD52B5">
        <w:rPr>
          <w:sz w:val="8"/>
        </w:rPr>
        <w:t xml:space="preserve"> manned by capable and uncorrupt elites seeking to improve environmental outcomes, </w:t>
      </w:r>
      <w:r w:rsidRPr="009219B9">
        <w:rPr>
          <w:rStyle w:val="StyleUnderline"/>
          <w:highlight w:val="green"/>
        </w:rPr>
        <w:t>where</w:t>
      </w:r>
      <w:r w:rsidRPr="00022FF3">
        <w:rPr>
          <w:rStyle w:val="StyleUnderline"/>
        </w:rPr>
        <w:t xml:space="preserve"> public </w:t>
      </w:r>
      <w:r w:rsidRPr="009219B9">
        <w:rPr>
          <w:rStyle w:val="StyleUnderline"/>
          <w:highlight w:val="green"/>
        </w:rPr>
        <w:t>participation is limited</w:t>
      </w:r>
      <w:r w:rsidRPr="00DD52B5">
        <w:rPr>
          <w:sz w:val="8"/>
        </w:rPr>
        <w:t xml:space="preserve"> to a narrow cadre of scientific and technocratic elites, while others are expected to participate only in </w:t>
      </w:r>
      <w:proofErr w:type="spellStart"/>
      <w:r w:rsidRPr="00DD52B5">
        <w:rPr>
          <w:sz w:val="8"/>
        </w:rPr>
        <w:t>stateled</w:t>
      </w:r>
      <w:proofErr w:type="spellEnd"/>
      <w:r w:rsidRPr="00DD52B5">
        <w:rPr>
          <w:sz w:val="8"/>
        </w:rPr>
        <w:t xml:space="preserve"> mobilization for the purposes of implementation, [often resulting in] a rapid and comprehensive response to the issue, usually with limits on individual freedoms” (Gilley 2012: 288). While this approach is applicable in some cases, </w:t>
      </w:r>
      <w:r w:rsidRPr="00022FF3">
        <w:rPr>
          <w:rStyle w:val="StyleUnderline"/>
        </w:rPr>
        <w:t xml:space="preserve">the </w:t>
      </w:r>
      <w:r w:rsidRPr="009219B9">
        <w:rPr>
          <w:rStyle w:val="StyleUnderline"/>
          <w:highlight w:val="green"/>
        </w:rPr>
        <w:t xml:space="preserve">state </w:t>
      </w:r>
      <w:r w:rsidRPr="009219B9">
        <w:rPr>
          <w:rStyle w:val="Emphasis"/>
          <w:highlight w:val="green"/>
        </w:rPr>
        <w:t>lacks the capacity</w:t>
      </w:r>
      <w:r w:rsidRPr="00E64160">
        <w:rPr>
          <w:rStyle w:val="StyleUnderline"/>
        </w:rPr>
        <w:t xml:space="preserve"> to implement such</w:t>
      </w:r>
      <w:r w:rsidRPr="00E64160">
        <w:rPr>
          <w:sz w:val="8"/>
        </w:rPr>
        <w:t xml:space="preserve"> policies on a wide scal</w:t>
      </w:r>
      <w:r w:rsidRPr="00DD52B5">
        <w:rPr>
          <w:sz w:val="8"/>
        </w:rPr>
        <w:t xml:space="preserve">e. </w:t>
      </w:r>
      <w:proofErr w:type="gramStart"/>
      <w:r w:rsidRPr="009219B9">
        <w:rPr>
          <w:rStyle w:val="StyleUnderline"/>
          <w:highlight w:val="green"/>
        </w:rPr>
        <w:t>In light of</w:t>
      </w:r>
      <w:proofErr w:type="gramEnd"/>
      <w:r w:rsidRPr="009219B9">
        <w:rPr>
          <w:rStyle w:val="StyleUnderline"/>
          <w:highlight w:val="green"/>
        </w:rPr>
        <w:t xml:space="preserve"> the severity</w:t>
      </w:r>
      <w:r w:rsidRPr="00E64160">
        <w:rPr>
          <w:rStyle w:val="StyleUnderline"/>
        </w:rPr>
        <w:t xml:space="preserve"> and</w:t>
      </w:r>
      <w:r w:rsidRPr="00022FF3">
        <w:rPr>
          <w:rStyle w:val="StyleUnderline"/>
        </w:rPr>
        <w:t xml:space="preserve"> scale </w:t>
      </w:r>
      <w:r w:rsidRPr="00E64160">
        <w:rPr>
          <w:rStyle w:val="StyleUnderline"/>
        </w:rPr>
        <w:t xml:space="preserve">of </w:t>
      </w:r>
      <w:r w:rsidRPr="009219B9">
        <w:rPr>
          <w:rStyle w:val="StyleUnderline"/>
          <w:highlight w:val="green"/>
        </w:rPr>
        <w:t>China’s environmental crisis, such</w:t>
      </w:r>
      <w:r w:rsidRPr="00DD52B5">
        <w:rPr>
          <w:sz w:val="8"/>
        </w:rPr>
        <w:t xml:space="preserve"> a strategy </w:t>
      </w:r>
      <w:r w:rsidRPr="009219B9">
        <w:rPr>
          <w:rStyle w:val="Emphasis"/>
          <w:highlight w:val="green"/>
        </w:rPr>
        <w:t>becomes</w:t>
      </w:r>
      <w:r w:rsidRPr="00022FF3">
        <w:rPr>
          <w:rStyle w:val="Emphasis"/>
        </w:rPr>
        <w:t xml:space="preserve"> even </w:t>
      </w:r>
      <w:r w:rsidRPr="009219B9">
        <w:rPr>
          <w:rStyle w:val="Emphasis"/>
          <w:highlight w:val="green"/>
        </w:rPr>
        <w:t>less probable</w:t>
      </w:r>
      <w:r w:rsidRPr="009219B9">
        <w:rPr>
          <w:sz w:val="8"/>
          <w:highlight w:val="green"/>
        </w:rPr>
        <w:t>.</w:t>
      </w:r>
      <w:r w:rsidRPr="00DD52B5">
        <w:rPr>
          <w:sz w:val="8"/>
        </w:rPr>
        <w:t xml:space="preserve"> What does this mean for environmental policy in China? </w:t>
      </w:r>
      <w:r w:rsidRPr="009219B9">
        <w:rPr>
          <w:rStyle w:val="StyleUnderline"/>
          <w:highlight w:val="green"/>
        </w:rPr>
        <w:t>One</w:t>
      </w:r>
      <w:r w:rsidRPr="00DD52B5">
        <w:rPr>
          <w:sz w:val="8"/>
        </w:rPr>
        <w:t xml:space="preserve"> potential </w:t>
      </w:r>
      <w:r w:rsidRPr="009219B9">
        <w:rPr>
          <w:rStyle w:val="StyleUnderline"/>
          <w:highlight w:val="green"/>
        </w:rPr>
        <w:t>course would be to improve</w:t>
      </w:r>
      <w:r w:rsidRPr="00022FF3">
        <w:rPr>
          <w:rStyle w:val="StyleUnderline"/>
        </w:rPr>
        <w:t xml:space="preserve"> the quality and quantity of </w:t>
      </w:r>
      <w:r w:rsidRPr="009219B9">
        <w:rPr>
          <w:rStyle w:val="Emphasis"/>
          <w:highlight w:val="green"/>
        </w:rPr>
        <w:t>public participation</w:t>
      </w:r>
      <w:r w:rsidRPr="009219B9">
        <w:rPr>
          <w:sz w:val="8"/>
          <w:highlight w:val="green"/>
        </w:rPr>
        <w:t xml:space="preserve">. </w:t>
      </w:r>
      <w:r w:rsidRPr="009219B9">
        <w:rPr>
          <w:rStyle w:val="StyleUnderline"/>
          <w:highlight w:val="green"/>
        </w:rPr>
        <w:t>In democracies, non-state actors</w:t>
      </w:r>
      <w:r w:rsidRPr="00DD52B5">
        <w:rPr>
          <w:sz w:val="8"/>
        </w:rPr>
        <w:t xml:space="preserve"> such as individual citizens and NGOs </w:t>
      </w:r>
      <w:r w:rsidRPr="009219B9">
        <w:rPr>
          <w:rStyle w:val="Emphasis"/>
          <w:highlight w:val="green"/>
        </w:rPr>
        <w:t>can raise the alarm</w:t>
      </w:r>
      <w:r w:rsidRPr="00022FF3">
        <w:rPr>
          <w:rStyle w:val="Emphasis"/>
        </w:rPr>
        <w:t>.</w:t>
      </w:r>
      <w:r w:rsidRPr="00DD52B5">
        <w:rPr>
          <w:sz w:val="8"/>
        </w:rPr>
        <w:t xml:space="preserve">33 But raising the alarm can look a lot like expressing political dissent. </w:t>
      </w:r>
      <w:r w:rsidRPr="00022FF3">
        <w:rPr>
          <w:rStyle w:val="StyleUnderline"/>
        </w:rPr>
        <w:t>Authoritarian states can perceive public participation as threatening</w:t>
      </w:r>
      <w:r w:rsidRPr="00DD52B5">
        <w:rPr>
          <w:sz w:val="8"/>
        </w:rPr>
        <w:t xml:space="preserve">, particularly in the form of protests, and China is no different. The sweeping economic reforms of the 1980s seemed to signal that the CCP leadership was similarly inclined to consider political reform. In the spring of 1989, there was global momentum for democratization. All over China, there were calls for political liberalization, and an increasing number of people, mostly students, gathered in Tiananmen Square—directly in front of the buildings that housed the CCP’s central political organs—to protest continued political restrictions. Conflict among the leadership fragmented the party’s initial response, which served to further motivate protesters, but Deng and his allies re-established party order and brought in the army to crush the protest and political dissent. Two lessons the party derived from these events and from the successful economic development of the following years have environmental consequences: first, public participation is inherently destabilizing, and second, the promise of economic opportunity created by rapid development can be used to legitimize the denial of political rights. Over time, other channels for public participation have emerged. Legal development has created spaces for engagement, with varying success, and the CCP remains conflicted about the political costs and benefits of stronger legal institutionalization. On one hand, bringing a suit might diffuse public tensions over pollution, tensions that might otherwise spark destabilizing protests. On the other hand, stronger laws and courts could undermine the party system by restricting political discretion. The petitioning system, while not new, has been reformed and continues to serve as a channel for complaints, which the center then uses to assess public opinion (Dimitrov, 2014). At the same time, problems with the petitioning process have been rampant, and potentially made citizens more frustrated as a result (Li 2008). China clearly has an information problem. </w:t>
      </w:r>
      <w:r w:rsidRPr="00DD52B5">
        <w:rPr>
          <w:rStyle w:val="StyleUnderline"/>
        </w:rPr>
        <w:t>When combined with the inherent uncertainties of environmental policy and the scale and complexity of the environmental crisis</w:t>
      </w:r>
      <w:r w:rsidRPr="00DD52B5">
        <w:rPr>
          <w:sz w:val="8"/>
        </w:rPr>
        <w:t xml:space="preserve">, the </w:t>
      </w:r>
      <w:r w:rsidRPr="009219B9">
        <w:rPr>
          <w:rStyle w:val="Emphasis"/>
          <w:highlight w:val="green"/>
        </w:rPr>
        <w:t>uncertainties will continue to</w:t>
      </w:r>
      <w:r w:rsidRPr="00E64160">
        <w:rPr>
          <w:rStyle w:val="Emphasis"/>
        </w:rPr>
        <w:t xml:space="preserve"> </w:t>
      </w:r>
      <w:r w:rsidRPr="00E64160">
        <w:rPr>
          <w:rStyle w:val="Emphasis"/>
          <w:strike/>
        </w:rPr>
        <w:t>cripple</w:t>
      </w:r>
      <w:r w:rsidRPr="00E64160">
        <w:rPr>
          <w:rStyle w:val="Emphasis"/>
        </w:rPr>
        <w:t xml:space="preserve"> </w:t>
      </w:r>
      <w:r w:rsidRPr="009219B9">
        <w:rPr>
          <w:rStyle w:val="Emphasis"/>
          <w:highlight w:val="green"/>
        </w:rPr>
        <w:t>[undermine] any</w:t>
      </w:r>
      <w:r w:rsidRPr="00DD52B5">
        <w:rPr>
          <w:rStyle w:val="Emphasis"/>
        </w:rPr>
        <w:t xml:space="preserve"> </w:t>
      </w:r>
      <w:r w:rsidRPr="00E64160">
        <w:rPr>
          <w:rStyle w:val="Emphasis"/>
        </w:rPr>
        <w:t>environmental governance strategy</w:t>
      </w:r>
      <w:r w:rsidRPr="00E64160">
        <w:rPr>
          <w:sz w:val="8"/>
        </w:rPr>
        <w:t xml:space="preserve">, regardless of the CCP leadership’s commitment to address the damage. Yet that commitment can determine the extent to which the state is willing to make trade-offs, such as strengthening the legal system or increasing opportunities for public participation. Unfortunately, those </w:t>
      </w:r>
      <w:r w:rsidRPr="00E64160">
        <w:rPr>
          <w:rStyle w:val="StyleUnderline"/>
        </w:rPr>
        <w:t xml:space="preserve">magnified uncertainties that hamper </w:t>
      </w:r>
      <w:r w:rsidRPr="009219B9">
        <w:rPr>
          <w:rStyle w:val="StyleUnderline"/>
          <w:highlight w:val="green"/>
        </w:rPr>
        <w:t>environmental policy</w:t>
      </w:r>
      <w:r w:rsidRPr="00DD52B5">
        <w:rPr>
          <w:rStyle w:val="StyleUnderline"/>
        </w:rPr>
        <w:t xml:space="preserve"> </w:t>
      </w:r>
      <w:r w:rsidRPr="00E64160">
        <w:rPr>
          <w:rStyle w:val="StyleUnderline"/>
        </w:rPr>
        <w:t>efficacy impede the leadership from determining the extent and nature of the environmental problems, what it can do about it, and what potential consequences there might be.</w:t>
      </w:r>
      <w:r w:rsidRPr="00E64160">
        <w:rPr>
          <w:sz w:val="8"/>
        </w:rPr>
        <w:t xml:space="preserve"> It is also difficult to gauge the potential cost to stability of the crisis because of preference falsification. Consequently, the state is making cost-benefit analyses</w:t>
      </w:r>
      <w:r w:rsidRPr="00DD52B5">
        <w:rPr>
          <w:sz w:val="8"/>
        </w:rPr>
        <w:t xml:space="preserve"> with limited and distorted information, which may in turn affect the state’s will to make trade-offs. As I explore in later chapters, </w:t>
      </w:r>
      <w:r w:rsidRPr="00DD52B5">
        <w:rPr>
          <w:rStyle w:val="StyleUnderline"/>
        </w:rPr>
        <w:t xml:space="preserve">there have been some indications that the center has sought to </w:t>
      </w:r>
      <w:r w:rsidRPr="00DD52B5">
        <w:rPr>
          <w:rStyle w:val="Emphasis"/>
        </w:rPr>
        <w:t>reduce these distortions through public participation mechanisms</w:t>
      </w:r>
      <w:r w:rsidRPr="00DD52B5">
        <w:rPr>
          <w:sz w:val="8"/>
        </w:rPr>
        <w:t xml:space="preserve">, </w:t>
      </w:r>
      <w:r w:rsidRPr="00DD52B5">
        <w:rPr>
          <w:rStyle w:val="StyleUnderline"/>
        </w:rPr>
        <w:t>but the results appear mixed.</w:t>
      </w:r>
      <w:r w:rsidRPr="00DD52B5">
        <w:rPr>
          <w:sz w:val="8"/>
        </w:rPr>
        <w:t xml:space="preserve"> What is known for certain, though, is that villagers in rural China, often bearing a disproportionate pollution burden, have fewer opportunities to participate than those in urban areas, and are at greater political risk.</w:t>
      </w:r>
    </w:p>
    <w:p w14:paraId="6E8E0D93" w14:textId="77777777" w:rsidR="00084FFE" w:rsidRPr="006558CB" w:rsidRDefault="00084FFE" w:rsidP="00084FFE">
      <w:pPr>
        <w:rPr>
          <w:color w:val="FF0000"/>
        </w:rPr>
      </w:pPr>
    </w:p>
    <w:p w14:paraId="5AABA6FA" w14:textId="77777777" w:rsidR="00084FFE" w:rsidRPr="006558CB" w:rsidRDefault="00084FFE" w:rsidP="00084FFE">
      <w:pPr>
        <w:pStyle w:val="Heading4"/>
        <w:rPr>
          <w:color w:val="FF0000"/>
        </w:rPr>
      </w:pPr>
      <w:r w:rsidRPr="006558CB">
        <w:rPr>
          <w:color w:val="FF0000"/>
        </w:rPr>
        <w:t>Only cap maintains innovation -- robust evidence.</w:t>
      </w:r>
    </w:p>
    <w:p w14:paraId="0631B84A" w14:textId="77777777" w:rsidR="00084FFE" w:rsidRPr="006558CB" w:rsidRDefault="00084FFE" w:rsidP="00084FFE">
      <w:pPr>
        <w:rPr>
          <w:color w:val="FF0000"/>
        </w:rPr>
      </w:pPr>
      <w:r w:rsidRPr="006558CB">
        <w:rPr>
          <w:rStyle w:val="Style13ptBold"/>
          <w:color w:val="FF0000"/>
        </w:rPr>
        <w:t>Fitzmaurice ‘15</w:t>
      </w:r>
    </w:p>
    <w:p w14:paraId="3C779ED6" w14:textId="77777777" w:rsidR="00084FFE" w:rsidRPr="006558CB" w:rsidRDefault="00084FFE" w:rsidP="00084FFE">
      <w:pPr>
        <w:rPr>
          <w:color w:val="FF0000"/>
        </w:rPr>
      </w:pPr>
      <w:r w:rsidRPr="006558CB">
        <w:rPr>
          <w:color w:val="FF0000"/>
          <w:sz w:val="16"/>
          <w:szCs w:val="16"/>
        </w:rPr>
        <w:t xml:space="preserve">[Matthew, CEO of </w:t>
      </w:r>
      <w:proofErr w:type="spellStart"/>
      <w:r w:rsidRPr="006558CB">
        <w:rPr>
          <w:color w:val="FF0000"/>
          <w:sz w:val="16"/>
          <w:szCs w:val="16"/>
        </w:rPr>
        <w:t>EcoAlpha</w:t>
      </w:r>
      <w:proofErr w:type="spellEnd"/>
      <w:r w:rsidRPr="006558CB">
        <w:rPr>
          <w:color w:val="FF0000"/>
          <w:sz w:val="16"/>
          <w:szCs w:val="16"/>
        </w:rPr>
        <w:t xml:space="preserve"> Asset Management LLC, an asset management firm that invests in companies that provide solutions to global burdened resources with a specific emphasis on water, </w:t>
      </w:r>
      <w:proofErr w:type="gramStart"/>
      <w:r w:rsidRPr="006558CB">
        <w:rPr>
          <w:color w:val="FF0000"/>
          <w:sz w:val="16"/>
          <w:szCs w:val="16"/>
        </w:rPr>
        <w:t>agriculture</w:t>
      </w:r>
      <w:proofErr w:type="gramEnd"/>
      <w:r w:rsidRPr="006558CB">
        <w:rPr>
          <w:color w:val="FF0000"/>
          <w:sz w:val="16"/>
          <w:szCs w:val="16"/>
        </w:rPr>
        <w:t xml:space="preserve"> and energy efficiency. </w:t>
      </w:r>
      <w:proofErr w:type="spellStart"/>
      <w:r w:rsidRPr="006558CB">
        <w:rPr>
          <w:color w:val="FF0000"/>
          <w:sz w:val="16"/>
          <w:szCs w:val="16"/>
        </w:rPr>
        <w:t>EcoAlpha</w:t>
      </w:r>
      <w:proofErr w:type="spellEnd"/>
      <w:r w:rsidRPr="006558CB">
        <w:rPr>
          <w:color w:val="FF0000"/>
          <w:sz w:val="16"/>
          <w:szCs w:val="16"/>
        </w:rPr>
        <w:t xml:space="preserve"> focuses on public securities and seeks to generate superior risk-adjusted returns for investors. 03/23/2015. “Only Capitalism Can Save the Planet.” </w:t>
      </w:r>
      <w:hyperlink r:id="rId16">
        <w:r w:rsidRPr="006558CB">
          <w:rPr>
            <w:rStyle w:val="Hyperlink"/>
            <w:color w:val="FF0000"/>
            <w:sz w:val="16"/>
            <w:szCs w:val="16"/>
          </w:rPr>
          <w:t>https://ensia.com/voices/only-capitalism-can-save-the-planet/</w:t>
        </w:r>
      </w:hyperlink>
      <w:r w:rsidRPr="006558CB">
        <w:rPr>
          <w:color w:val="FF0000"/>
          <w:sz w:val="16"/>
          <w:szCs w:val="16"/>
        </w:rPr>
        <w:t>] JCH-PF</w:t>
      </w:r>
    </w:p>
    <w:p w14:paraId="54155B2C" w14:textId="77777777" w:rsidR="00084FFE" w:rsidRPr="006558CB" w:rsidRDefault="00084FFE" w:rsidP="00084FFE">
      <w:pPr>
        <w:rPr>
          <w:color w:val="FF0000"/>
          <w:sz w:val="12"/>
        </w:rPr>
      </w:pPr>
      <w:r w:rsidRPr="006558CB">
        <w:rPr>
          <w:color w:val="FF0000"/>
          <w:sz w:val="12"/>
          <w:szCs w:val="8"/>
        </w:rPr>
        <w:t xml:space="preserve">To say the world has changed a lot in the last century is a huge understatement. </w:t>
      </w:r>
      <w:r w:rsidRPr="006558CB">
        <w:rPr>
          <w:rStyle w:val="StyleUnderline"/>
          <w:color w:val="FF0000"/>
        </w:rPr>
        <w:t xml:space="preserve">Industrial, </w:t>
      </w:r>
      <w:proofErr w:type="gramStart"/>
      <w:r w:rsidRPr="006558CB">
        <w:rPr>
          <w:rStyle w:val="StyleUnderline"/>
          <w:color w:val="FF0000"/>
        </w:rPr>
        <w:t>medical</w:t>
      </w:r>
      <w:proofErr w:type="gramEnd"/>
      <w:r w:rsidRPr="006558CB">
        <w:rPr>
          <w:rStyle w:val="StyleUnderline"/>
          <w:color w:val="FF0000"/>
        </w:rPr>
        <w:t xml:space="preserve"> and social progress has resulted in unprecedented </w:t>
      </w:r>
      <w:r w:rsidRPr="006558CB">
        <w:rPr>
          <w:rStyle w:val="StyleUnderline"/>
          <w:color w:val="FF0000"/>
          <w:highlight w:val="green"/>
        </w:rPr>
        <w:t>growth</w:t>
      </w:r>
      <w:r w:rsidRPr="006558CB">
        <w:rPr>
          <w:rStyle w:val="StyleUnderline"/>
          <w:color w:val="FF0000"/>
        </w:rPr>
        <w:t xml:space="preserve"> in the world’s population and economy, and that growth </w:t>
      </w:r>
      <w:r w:rsidRPr="006558CB">
        <w:rPr>
          <w:rStyle w:val="StyleUnderline"/>
          <w:color w:val="FF0000"/>
          <w:highlight w:val="green"/>
        </w:rPr>
        <w:t>has placed</w:t>
      </w:r>
      <w:r w:rsidRPr="006558CB">
        <w:rPr>
          <w:rStyle w:val="StyleUnderline"/>
          <w:color w:val="FF0000"/>
        </w:rPr>
        <w:t xml:space="preserve"> tremendous </w:t>
      </w:r>
      <w:r w:rsidRPr="006558CB">
        <w:rPr>
          <w:rStyle w:val="StyleUnderline"/>
          <w:color w:val="FF0000"/>
          <w:highlight w:val="green"/>
        </w:rPr>
        <w:t>burdens on</w:t>
      </w:r>
      <w:r w:rsidRPr="006558CB">
        <w:rPr>
          <w:rStyle w:val="StyleUnderline"/>
          <w:color w:val="FF0000"/>
        </w:rPr>
        <w:t xml:space="preserve"> the planet’s </w:t>
      </w:r>
      <w:r w:rsidRPr="006558CB">
        <w:rPr>
          <w:rStyle w:val="StyleUnderline"/>
          <w:color w:val="FF0000"/>
          <w:highlight w:val="green"/>
        </w:rPr>
        <w:t>resources</w:t>
      </w:r>
      <w:r w:rsidRPr="006558CB">
        <w:rPr>
          <w:color w:val="FF0000"/>
          <w:sz w:val="12"/>
        </w:rPr>
        <w:t xml:space="preserve">. </w:t>
      </w:r>
      <w:r w:rsidRPr="006558CB">
        <w:rPr>
          <w:color w:val="FF0000"/>
        </w:rPr>
        <w:t>These burdens create problems</w:t>
      </w:r>
      <w:r w:rsidRPr="006558CB">
        <w:rPr>
          <w:color w:val="FF0000"/>
          <w:sz w:val="12"/>
          <w:szCs w:val="8"/>
        </w:rPr>
        <w:t xml:space="preserve"> — perhaps the most substantive problems we have faced as a species: from water scarcity and pollution to climate change, reliable access to nourishing food, and affordable energy. </w:t>
      </w:r>
      <w:r w:rsidRPr="006558CB">
        <w:rPr>
          <w:rStyle w:val="StyleUnderline"/>
          <w:color w:val="FF0000"/>
        </w:rPr>
        <w:t xml:space="preserve">Here’s the thing, though: </w:t>
      </w:r>
      <w:r w:rsidRPr="006558CB">
        <w:rPr>
          <w:rStyle w:val="Emphasis"/>
          <w:color w:val="FF0000"/>
          <w:highlight w:val="green"/>
        </w:rPr>
        <w:t>where there are problems</w:t>
      </w:r>
      <w:r w:rsidRPr="006558CB">
        <w:rPr>
          <w:rStyle w:val="Emphasis"/>
          <w:color w:val="FF0000"/>
        </w:rPr>
        <w:t xml:space="preserve"> to be solved, </w:t>
      </w:r>
      <w:r w:rsidRPr="006558CB">
        <w:rPr>
          <w:rStyle w:val="Emphasis"/>
          <w:color w:val="FF0000"/>
          <w:highlight w:val="green"/>
        </w:rPr>
        <w:t>there’s money</w:t>
      </w:r>
      <w:r w:rsidRPr="006558CB">
        <w:rPr>
          <w:rStyle w:val="Emphasis"/>
          <w:color w:val="FF0000"/>
        </w:rPr>
        <w:t xml:space="preserve"> to be made. And </w:t>
      </w:r>
      <w:r w:rsidRPr="006558CB">
        <w:rPr>
          <w:rStyle w:val="Emphasis"/>
          <w:color w:val="FF0000"/>
          <w:highlight w:val="green"/>
        </w:rPr>
        <w:t>where there’s money</w:t>
      </w:r>
      <w:r w:rsidRPr="006558CB">
        <w:rPr>
          <w:rStyle w:val="Emphasis"/>
          <w:color w:val="FF0000"/>
        </w:rPr>
        <w:t xml:space="preserve"> to be made, </w:t>
      </w:r>
      <w:r w:rsidRPr="006558CB">
        <w:rPr>
          <w:rStyle w:val="Emphasis"/>
          <w:color w:val="FF0000"/>
          <w:highlight w:val="green"/>
        </w:rPr>
        <w:t>we awaken</w:t>
      </w:r>
      <w:r w:rsidRPr="006558CB">
        <w:rPr>
          <w:rStyle w:val="Emphasis"/>
          <w:color w:val="FF0000"/>
        </w:rPr>
        <w:t xml:space="preserve"> one of the world’s most powerful forces for change: </w:t>
      </w:r>
      <w:r w:rsidRPr="006558CB">
        <w:rPr>
          <w:rStyle w:val="Emphasis"/>
          <w:color w:val="FF0000"/>
          <w:highlight w:val="green"/>
        </w:rPr>
        <w:t>capitalism</w:t>
      </w:r>
      <w:r w:rsidRPr="006558CB">
        <w:rPr>
          <w:color w:val="FF0000"/>
          <w:sz w:val="12"/>
        </w:rPr>
        <w:t xml:space="preserve">. </w:t>
      </w:r>
      <w:proofErr w:type="gramStart"/>
      <w:r w:rsidRPr="006558CB">
        <w:rPr>
          <w:color w:val="FF0000"/>
          <w:sz w:val="12"/>
          <w:szCs w:val="12"/>
        </w:rPr>
        <w:t>Of course</w:t>
      </w:r>
      <w:proofErr w:type="gramEnd"/>
      <w:r w:rsidRPr="006558CB">
        <w:rPr>
          <w:color w:val="FF0000"/>
          <w:sz w:val="12"/>
          <w:szCs w:val="12"/>
        </w:rPr>
        <w:t xml:space="preserve"> capitalism has played a starring role in distressing the planet’s resources. Historically, the combination o</w:t>
      </w:r>
      <w:r w:rsidRPr="006558CB">
        <w:rPr>
          <w:color w:val="FF0000"/>
          <w:sz w:val="12"/>
          <w:szCs w:val="8"/>
        </w:rPr>
        <w:t xml:space="preserve">f unchecked industry, a readiness to externalize costs and a relentless thirst for growth have plundered and polluted the earth. It’s not a debate, but simple fact that our population size and economies cannot </w:t>
      </w:r>
      <w:proofErr w:type="gramStart"/>
      <w:r w:rsidRPr="006558CB">
        <w:rPr>
          <w:color w:val="FF0000"/>
          <w:sz w:val="12"/>
          <w:szCs w:val="8"/>
        </w:rPr>
        <w:t>continue on</w:t>
      </w:r>
      <w:proofErr w:type="gramEnd"/>
      <w:r w:rsidRPr="006558CB">
        <w:rPr>
          <w:color w:val="FF0000"/>
          <w:sz w:val="12"/>
          <w:szCs w:val="8"/>
        </w:rPr>
        <w:t xml:space="preserve"> their present trajectories without exhausting the world’s resources. Yet, a rapidly expanding global middle class — increasingly urbanized and hungry for protein — threatens further and accelerating distress. </w:t>
      </w:r>
      <w:r w:rsidRPr="006558CB">
        <w:rPr>
          <w:rStyle w:val="StyleUnderline"/>
          <w:color w:val="FF0000"/>
        </w:rPr>
        <w:t>The hopeful news is that businesses</w:t>
      </w:r>
      <w:r w:rsidRPr="006558CB">
        <w:rPr>
          <w:color w:val="FF0000"/>
          <w:sz w:val="12"/>
        </w:rPr>
        <w:t xml:space="preserve">, </w:t>
      </w:r>
      <w:r w:rsidRPr="006558CB">
        <w:rPr>
          <w:rStyle w:val="StyleUnderline"/>
          <w:color w:val="FF0000"/>
        </w:rPr>
        <w:t xml:space="preserve">with their almost singular </w:t>
      </w:r>
      <w:r w:rsidRPr="006558CB">
        <w:rPr>
          <w:rStyle w:val="Emphasis"/>
          <w:color w:val="FF0000"/>
        </w:rPr>
        <w:t xml:space="preserve">focus on </w:t>
      </w:r>
      <w:r w:rsidRPr="006558CB">
        <w:rPr>
          <w:rStyle w:val="Emphasis"/>
          <w:color w:val="FF0000"/>
          <w:highlight w:val="green"/>
        </w:rPr>
        <w:t>economic self-interest</w:t>
      </w:r>
      <w:r w:rsidRPr="006558CB">
        <w:rPr>
          <w:color w:val="FF0000"/>
          <w:sz w:val="12"/>
        </w:rPr>
        <w:t xml:space="preserve">, </w:t>
      </w:r>
      <w:r w:rsidRPr="006558CB">
        <w:rPr>
          <w:rStyle w:val="StyleUnderline"/>
          <w:color w:val="FF0000"/>
        </w:rPr>
        <w:t>and governments, motivated by a variety of interests</w:t>
      </w:r>
      <w:r w:rsidRPr="006558CB">
        <w:rPr>
          <w:color w:val="FF0000"/>
          <w:sz w:val="12"/>
        </w:rPr>
        <w:t xml:space="preserve">, </w:t>
      </w:r>
      <w:r w:rsidRPr="006558CB">
        <w:rPr>
          <w:rStyle w:val="StyleUnderline"/>
          <w:color w:val="FF0000"/>
        </w:rPr>
        <w:t>are beginning to recognize and address in earnest these inevitable problems</w:t>
      </w:r>
      <w:r w:rsidRPr="006558CB">
        <w:rPr>
          <w:color w:val="FF0000"/>
          <w:sz w:val="12"/>
        </w:rPr>
        <w:t xml:space="preserve">. </w:t>
      </w:r>
      <w:r w:rsidRPr="006558CB">
        <w:rPr>
          <w:color w:val="FF0000"/>
          <w:sz w:val="12"/>
          <w:szCs w:val="8"/>
        </w:rPr>
        <w:t xml:space="preserve">Today, </w:t>
      </w:r>
      <w:r w:rsidRPr="006558CB">
        <w:rPr>
          <w:rStyle w:val="StyleUnderline"/>
          <w:color w:val="FF0000"/>
        </w:rPr>
        <w:t xml:space="preserve">the </w:t>
      </w:r>
      <w:r w:rsidRPr="006558CB">
        <w:rPr>
          <w:rStyle w:val="StyleUnderline"/>
          <w:color w:val="FF0000"/>
          <w:highlight w:val="green"/>
        </w:rPr>
        <w:t>businesses that develop</w:t>
      </w:r>
      <w:r w:rsidRPr="006558CB">
        <w:rPr>
          <w:rStyle w:val="StyleUnderline"/>
          <w:color w:val="FF0000"/>
        </w:rPr>
        <w:t xml:space="preserve"> practical and affordable </w:t>
      </w:r>
      <w:r w:rsidRPr="006558CB">
        <w:rPr>
          <w:rStyle w:val="StyleUnderline"/>
          <w:color w:val="FF0000"/>
          <w:highlight w:val="green"/>
        </w:rPr>
        <w:t>solutions</w:t>
      </w:r>
      <w:r w:rsidRPr="006558CB">
        <w:rPr>
          <w:rStyle w:val="StyleUnderline"/>
          <w:color w:val="FF0000"/>
        </w:rPr>
        <w:t xml:space="preserve"> to burdened resource problems </w:t>
      </w:r>
      <w:r w:rsidRPr="006558CB">
        <w:rPr>
          <w:rStyle w:val="StyleUnderline"/>
          <w:color w:val="FF0000"/>
          <w:highlight w:val="green"/>
        </w:rPr>
        <w:t>will</w:t>
      </w:r>
      <w:r w:rsidRPr="006558CB">
        <w:rPr>
          <w:rStyle w:val="StyleUnderline"/>
          <w:color w:val="FF0000"/>
        </w:rPr>
        <w:t xml:space="preserve"> end up </w:t>
      </w:r>
      <w:r w:rsidRPr="006558CB">
        <w:rPr>
          <w:rStyle w:val="StyleUnderline"/>
          <w:color w:val="FF0000"/>
          <w:highlight w:val="green"/>
        </w:rPr>
        <w:t>be</w:t>
      </w:r>
      <w:r w:rsidRPr="006558CB">
        <w:rPr>
          <w:color w:val="FF0000"/>
          <w:sz w:val="12"/>
        </w:rPr>
        <w:t xml:space="preserve">ing </w:t>
      </w:r>
      <w:r w:rsidRPr="006558CB">
        <w:rPr>
          <w:rStyle w:val="Emphasis"/>
          <w:color w:val="FF0000"/>
          <w:highlight w:val="green"/>
        </w:rPr>
        <w:t>the</w:t>
      </w:r>
      <w:r w:rsidRPr="006558CB">
        <w:rPr>
          <w:rStyle w:val="Emphasis"/>
          <w:color w:val="FF0000"/>
        </w:rPr>
        <w:t xml:space="preserve"> world’s </w:t>
      </w:r>
      <w:r w:rsidRPr="006558CB">
        <w:rPr>
          <w:rStyle w:val="Emphasis"/>
          <w:color w:val="FF0000"/>
          <w:highlight w:val="green"/>
        </w:rPr>
        <w:t>most profitable</w:t>
      </w:r>
      <w:r w:rsidRPr="006558CB">
        <w:rPr>
          <w:rStyle w:val="Emphasis"/>
          <w:color w:val="FF0000"/>
        </w:rPr>
        <w:t xml:space="preserve"> companies</w:t>
      </w:r>
      <w:r w:rsidRPr="006558CB">
        <w:rPr>
          <w:color w:val="FF0000"/>
          <w:sz w:val="12"/>
        </w:rPr>
        <w:t xml:space="preserve">. </w:t>
      </w:r>
      <w:r w:rsidRPr="006558CB">
        <w:rPr>
          <w:color w:val="FF0000"/>
          <w:sz w:val="12"/>
          <w:szCs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6558CB">
        <w:rPr>
          <w:rStyle w:val="StyleUnderline"/>
          <w:color w:val="FF0000"/>
        </w:rPr>
        <w:t xml:space="preserve">And because the products, </w:t>
      </w:r>
      <w:proofErr w:type="gramStart"/>
      <w:r w:rsidRPr="006558CB">
        <w:rPr>
          <w:rStyle w:val="StyleUnderline"/>
          <w:color w:val="FF0000"/>
          <w:highlight w:val="green"/>
        </w:rPr>
        <w:t>technologies</w:t>
      </w:r>
      <w:proofErr w:type="gramEnd"/>
      <w:r w:rsidRPr="006558CB">
        <w:rPr>
          <w:rStyle w:val="StyleUnderline"/>
          <w:color w:val="FF0000"/>
        </w:rPr>
        <w:t xml:space="preserve"> and services these companies provide are common solutions to global problems</w:t>
      </w:r>
      <w:r w:rsidRPr="006558CB">
        <w:rPr>
          <w:color w:val="FF0000"/>
          <w:sz w:val="12"/>
        </w:rPr>
        <w:t xml:space="preserve"> — and are therefore exponentially repeatable — </w:t>
      </w:r>
      <w:r w:rsidRPr="006558CB">
        <w:rPr>
          <w:rStyle w:val="StyleUnderline"/>
          <w:color w:val="FF0000"/>
        </w:rPr>
        <w:t xml:space="preserve">these investments </w:t>
      </w:r>
      <w:r w:rsidRPr="006558CB">
        <w:rPr>
          <w:rStyle w:val="StyleUnderline"/>
          <w:color w:val="FF0000"/>
          <w:highlight w:val="green"/>
        </w:rPr>
        <w:t>will have</w:t>
      </w:r>
      <w:r w:rsidRPr="006558CB">
        <w:rPr>
          <w:rStyle w:val="StyleUnderline"/>
          <w:color w:val="FF0000"/>
        </w:rPr>
        <w:t xml:space="preserve"> </w:t>
      </w:r>
      <w:r w:rsidRPr="006558CB">
        <w:rPr>
          <w:rStyle w:val="Emphasis"/>
          <w:color w:val="FF0000"/>
        </w:rPr>
        <w:t xml:space="preserve">amplified </w:t>
      </w:r>
      <w:r w:rsidRPr="006558CB">
        <w:rPr>
          <w:rStyle w:val="Emphasis"/>
          <w:color w:val="FF0000"/>
          <w:highlight w:val="green"/>
        </w:rPr>
        <w:t>positive impact</w:t>
      </w:r>
      <w:r w:rsidRPr="006558CB">
        <w:rPr>
          <w:rStyle w:val="StyleUnderline"/>
          <w:color w:val="FF0000"/>
          <w:highlight w:val="green"/>
        </w:rPr>
        <w:t xml:space="preserve"> on global</w:t>
      </w:r>
      <w:r w:rsidRPr="006558CB">
        <w:rPr>
          <w:rStyle w:val="StyleUnderline"/>
          <w:color w:val="FF0000"/>
        </w:rPr>
        <w:t xml:space="preserve"> resource scarcity </w:t>
      </w:r>
      <w:r w:rsidRPr="006558CB">
        <w:rPr>
          <w:rStyle w:val="StyleUnderline"/>
          <w:color w:val="FF0000"/>
          <w:highlight w:val="green"/>
        </w:rPr>
        <w:t>issues</w:t>
      </w:r>
      <w:r w:rsidRPr="006558CB">
        <w:rPr>
          <w:color w:val="FF0000"/>
          <w:sz w:val="12"/>
        </w:rPr>
        <w:t xml:space="preserve">. </w:t>
      </w:r>
      <w:r w:rsidRPr="006558CB">
        <w:rPr>
          <w:color w:val="FF0000"/>
          <w:sz w:val="12"/>
          <w:szCs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6558CB">
        <w:rPr>
          <w:rStyle w:val="StyleUnderline"/>
          <w:color w:val="FF0000"/>
        </w:rPr>
        <w:t>As a whole</w:t>
      </w:r>
      <w:r w:rsidRPr="006558CB">
        <w:rPr>
          <w:color w:val="FF0000"/>
          <w:sz w:val="12"/>
        </w:rPr>
        <w:t xml:space="preserve">, </w:t>
      </w:r>
      <w:proofErr w:type="gramStart"/>
      <w:r w:rsidRPr="006558CB">
        <w:rPr>
          <w:rStyle w:val="StyleUnderline"/>
          <w:color w:val="FF0000"/>
          <w:highlight w:val="green"/>
        </w:rPr>
        <w:t>the human race</w:t>
      </w:r>
      <w:proofErr w:type="gramEnd"/>
      <w:r w:rsidRPr="006558CB">
        <w:rPr>
          <w:rStyle w:val="StyleUnderline"/>
          <w:color w:val="FF0000"/>
          <w:highlight w:val="green"/>
        </w:rPr>
        <w:t xml:space="preserve"> has a poor</w:t>
      </w:r>
      <w:r w:rsidRPr="006558CB">
        <w:rPr>
          <w:rStyle w:val="StyleUnderline"/>
          <w:color w:val="FF0000"/>
        </w:rPr>
        <w:t xml:space="preserve"> track </w:t>
      </w:r>
      <w:r w:rsidRPr="006558CB">
        <w:rPr>
          <w:rStyle w:val="StyleUnderline"/>
          <w:color w:val="FF0000"/>
          <w:highlight w:val="green"/>
        </w:rPr>
        <w:t>record</w:t>
      </w:r>
      <w:r w:rsidRPr="006558CB">
        <w:rPr>
          <w:rStyle w:val="StyleUnderline"/>
          <w:color w:val="FF0000"/>
        </w:rPr>
        <w:t xml:space="preserve"> when it comes </w:t>
      </w:r>
      <w:r w:rsidRPr="006558CB">
        <w:rPr>
          <w:rStyle w:val="StyleUnderline"/>
          <w:color w:val="FF0000"/>
          <w:highlight w:val="green"/>
        </w:rPr>
        <w:t>to altruism</w:t>
      </w:r>
      <w:r w:rsidRPr="006558CB">
        <w:rPr>
          <w:color w:val="FF0000"/>
          <w:sz w:val="12"/>
        </w:rPr>
        <w:t xml:space="preserve">. </w:t>
      </w:r>
      <w:r w:rsidRPr="006558CB">
        <w:rPr>
          <w:color w:val="FF0000"/>
          <w:sz w:val="12"/>
          <w:szCs w:val="8"/>
        </w:rPr>
        <w:t xml:space="preserve">Although there are a great many saints among us who spend — and even sacrifice — their lives to help others, most of us are hard pressed to take care of ourselves and our families. </w:t>
      </w:r>
      <w:r w:rsidRPr="006558CB">
        <w:rPr>
          <w:rStyle w:val="StyleUnderline"/>
          <w:color w:val="FF0000"/>
          <w:highlight w:val="green"/>
        </w:rPr>
        <w:t>We have</w:t>
      </w:r>
      <w:r w:rsidRPr="006558CB">
        <w:rPr>
          <w:rStyle w:val="StyleUnderline"/>
          <w:color w:val="FF0000"/>
        </w:rPr>
        <w:t xml:space="preserve"> a </w:t>
      </w:r>
      <w:r w:rsidRPr="006558CB">
        <w:rPr>
          <w:rStyle w:val="StyleUnderline"/>
          <w:color w:val="FF0000"/>
          <w:highlight w:val="green"/>
        </w:rPr>
        <w:t>much better</w:t>
      </w:r>
      <w:r w:rsidRPr="006558CB">
        <w:rPr>
          <w:rStyle w:val="StyleUnderline"/>
          <w:color w:val="FF0000"/>
        </w:rPr>
        <w:t xml:space="preserve"> track </w:t>
      </w:r>
      <w:r w:rsidRPr="006558CB">
        <w:rPr>
          <w:rStyle w:val="StyleUnderline"/>
          <w:color w:val="FF0000"/>
          <w:highlight w:val="green"/>
        </w:rPr>
        <w:t>record</w:t>
      </w:r>
      <w:r w:rsidRPr="006558CB">
        <w:rPr>
          <w:rStyle w:val="StyleUnderline"/>
          <w:color w:val="FF0000"/>
        </w:rPr>
        <w:t xml:space="preserve"> when it comes to </w:t>
      </w:r>
      <w:r w:rsidRPr="006558CB">
        <w:rPr>
          <w:rStyle w:val="StyleUnderline"/>
          <w:color w:val="FF0000"/>
          <w:highlight w:val="green"/>
        </w:rPr>
        <w:t>investing</w:t>
      </w:r>
      <w:r w:rsidRPr="006558CB">
        <w:rPr>
          <w:rStyle w:val="StyleUnderline"/>
          <w:color w:val="FF0000"/>
        </w:rPr>
        <w:t xml:space="preserve"> money </w:t>
      </w:r>
      <w:r w:rsidRPr="006558CB">
        <w:rPr>
          <w:rStyle w:val="Emphasis"/>
          <w:color w:val="FF0000"/>
          <w:highlight w:val="green"/>
        </w:rPr>
        <w:t>in</w:t>
      </w:r>
      <w:r w:rsidRPr="006558CB">
        <w:rPr>
          <w:rStyle w:val="Emphasis"/>
          <w:color w:val="FF0000"/>
        </w:rPr>
        <w:t xml:space="preserve"> our own </w:t>
      </w:r>
      <w:r w:rsidRPr="006558CB">
        <w:rPr>
          <w:rStyle w:val="Emphasis"/>
          <w:color w:val="FF0000"/>
          <w:highlight w:val="green"/>
        </w:rPr>
        <w:t>self-interest</w:t>
      </w:r>
      <w:r w:rsidRPr="006558CB">
        <w:rPr>
          <w:color w:val="FF0000"/>
          <w:sz w:val="12"/>
        </w:rPr>
        <w:t xml:space="preserve">, </w:t>
      </w:r>
      <w:r w:rsidRPr="006558CB">
        <w:rPr>
          <w:rStyle w:val="StyleUnderline"/>
          <w:color w:val="FF0000"/>
          <w:highlight w:val="green"/>
        </w:rPr>
        <w:t>which</w:t>
      </w:r>
      <w:r w:rsidRPr="006558CB">
        <w:rPr>
          <w:rStyle w:val="StyleUnderline"/>
          <w:color w:val="FF0000"/>
        </w:rPr>
        <w:t xml:space="preserve"> has </w:t>
      </w:r>
      <w:r w:rsidRPr="006558CB">
        <w:rPr>
          <w:rStyle w:val="StyleUnderline"/>
          <w:color w:val="FF0000"/>
          <w:highlight w:val="green"/>
        </w:rPr>
        <w:t>fueled</w:t>
      </w:r>
      <w:r w:rsidRPr="006558CB">
        <w:rPr>
          <w:rStyle w:val="StyleUnderline"/>
          <w:color w:val="FF0000"/>
        </w:rPr>
        <w:t xml:space="preserve"> the unprecedented </w:t>
      </w:r>
      <w:r w:rsidRPr="006558CB">
        <w:rPr>
          <w:rStyle w:val="StyleUnderline"/>
          <w:color w:val="FF0000"/>
          <w:highlight w:val="green"/>
        </w:rPr>
        <w:t>innovation</w:t>
      </w:r>
      <w:r w:rsidRPr="006558CB">
        <w:rPr>
          <w:color w:val="FF0000"/>
          <w:sz w:val="12"/>
        </w:rPr>
        <w:t xml:space="preserve">, </w:t>
      </w:r>
      <w:r w:rsidRPr="006558CB">
        <w:rPr>
          <w:rStyle w:val="StyleUnderline"/>
          <w:color w:val="FF0000"/>
        </w:rPr>
        <w:t xml:space="preserve">economic </w:t>
      </w:r>
      <w:r w:rsidRPr="006558CB">
        <w:rPr>
          <w:rStyle w:val="StyleUnderline"/>
          <w:color w:val="FF0000"/>
          <w:highlight w:val="green"/>
        </w:rPr>
        <w:t>and</w:t>
      </w:r>
      <w:r w:rsidRPr="006558CB">
        <w:rPr>
          <w:rStyle w:val="StyleUnderline"/>
          <w:color w:val="FF0000"/>
        </w:rPr>
        <w:t xml:space="preserve"> life-expectancy </w:t>
      </w:r>
      <w:r w:rsidRPr="006558CB">
        <w:rPr>
          <w:rStyle w:val="StyleUnderline"/>
          <w:color w:val="FF0000"/>
          <w:highlight w:val="green"/>
        </w:rPr>
        <w:t>growth</w:t>
      </w:r>
      <w:r w:rsidRPr="006558CB">
        <w:rPr>
          <w:rStyle w:val="StyleUnderline"/>
          <w:color w:val="FF0000"/>
        </w:rPr>
        <w:t xml:space="preserve"> of the past century. </w:t>
      </w:r>
      <w:r w:rsidRPr="006558CB">
        <w:rPr>
          <w:color w:val="FF0000"/>
          <w:sz w:val="12"/>
          <w:szCs w:val="8"/>
        </w:rPr>
        <w:t xml:space="preserve">In the past, many people who invested in sustainable solutions were motivated principally by conscience, willing to accept reduced returns </w:t>
      </w:r>
      <w:proofErr w:type="gramStart"/>
      <w:r w:rsidRPr="006558CB">
        <w:rPr>
          <w:color w:val="FF0000"/>
          <w:sz w:val="12"/>
          <w:szCs w:val="8"/>
        </w:rPr>
        <w:t>in order to</w:t>
      </w:r>
      <w:proofErr w:type="gramEnd"/>
      <w:r w:rsidRPr="006558CB">
        <w:rPr>
          <w:color w:val="FF0000"/>
          <w:sz w:val="12"/>
          <w:szCs w:val="8"/>
        </w:rPr>
        <w:t xml:space="preserve"> invest their money in a way that was consistent with their beliefs and convictions — be they religious, social or environmental. Now, however, </w:t>
      </w:r>
      <w:r w:rsidRPr="006558CB">
        <w:rPr>
          <w:rStyle w:val="StyleUnderline"/>
          <w:color w:val="FF0000"/>
        </w:rPr>
        <w:t xml:space="preserve">we face a new reality in which </w:t>
      </w:r>
      <w:r w:rsidRPr="006558CB">
        <w:rPr>
          <w:rStyle w:val="Emphasis"/>
          <w:color w:val="FF0000"/>
        </w:rPr>
        <w:t xml:space="preserve">our </w:t>
      </w:r>
      <w:r w:rsidRPr="006558CB">
        <w:rPr>
          <w:rStyle w:val="Emphasis"/>
          <w:color w:val="FF0000"/>
          <w:highlight w:val="green"/>
        </w:rPr>
        <w:t>economic self-interest and</w:t>
      </w:r>
      <w:r w:rsidRPr="006558CB">
        <w:rPr>
          <w:rStyle w:val="Emphasis"/>
          <w:color w:val="FF0000"/>
        </w:rPr>
        <w:t xml:space="preserve"> the long-term </w:t>
      </w:r>
      <w:r w:rsidRPr="006558CB">
        <w:rPr>
          <w:rStyle w:val="Emphasis"/>
          <w:color w:val="FF0000"/>
          <w:highlight w:val="green"/>
        </w:rPr>
        <w:t>well-being of the planet are</w:t>
      </w:r>
      <w:r w:rsidRPr="006558CB">
        <w:rPr>
          <w:rStyle w:val="Emphasis"/>
          <w:color w:val="FF0000"/>
        </w:rPr>
        <w:t xml:space="preserve"> coming </w:t>
      </w:r>
      <w:r w:rsidRPr="006558CB">
        <w:rPr>
          <w:rStyle w:val="Emphasis"/>
          <w:color w:val="FF0000"/>
          <w:highlight w:val="green"/>
        </w:rPr>
        <w:t>in</w:t>
      </w:r>
      <w:r w:rsidRPr="006558CB">
        <w:rPr>
          <w:rStyle w:val="Emphasis"/>
          <w:color w:val="FF0000"/>
        </w:rPr>
        <w:t xml:space="preserve">to </w:t>
      </w:r>
      <w:r w:rsidRPr="006558CB">
        <w:rPr>
          <w:rStyle w:val="Emphasis"/>
          <w:color w:val="FF0000"/>
          <w:highlight w:val="green"/>
        </w:rPr>
        <w:t>alignment</w:t>
      </w:r>
      <w:r w:rsidRPr="006558CB">
        <w:rPr>
          <w:color w:val="FF0000"/>
          <w:sz w:val="12"/>
        </w:rPr>
        <w:t xml:space="preserve">. </w:t>
      </w:r>
      <w:r w:rsidRPr="006558CB">
        <w:rPr>
          <w:color w:val="FF0000"/>
          <w:sz w:val="12"/>
          <w:szCs w:val="12"/>
        </w:rPr>
        <w:t xml:space="preserve">Because we </w:t>
      </w:r>
      <w:proofErr w:type="gramStart"/>
      <w:r w:rsidRPr="006558CB">
        <w:rPr>
          <w:color w:val="FF0000"/>
          <w:sz w:val="12"/>
          <w:szCs w:val="12"/>
        </w:rPr>
        <w:t>have to</w:t>
      </w:r>
      <w:proofErr w:type="gramEnd"/>
      <w:r w:rsidRPr="006558CB">
        <w:rPr>
          <w:color w:val="FF0000"/>
          <w:sz w:val="12"/>
          <w:szCs w:val="12"/>
        </w:rPr>
        <w:t xml:space="preserve"> face the reality of burdened resources, there’s money in it.</w:t>
      </w:r>
    </w:p>
    <w:p w14:paraId="5257823F" w14:textId="77777777" w:rsidR="00084FFE" w:rsidRPr="006558CB" w:rsidRDefault="00084FFE" w:rsidP="00084FFE">
      <w:pPr>
        <w:rPr>
          <w:color w:val="FF0000"/>
        </w:rPr>
      </w:pPr>
    </w:p>
    <w:p w14:paraId="022C8DDF" w14:textId="77777777" w:rsidR="00084FFE" w:rsidRPr="006558CB" w:rsidRDefault="00084FFE" w:rsidP="00084FFE">
      <w:pPr>
        <w:pStyle w:val="Heading4"/>
        <w:rPr>
          <w:rFonts w:asciiTheme="minorHAnsi" w:hAnsiTheme="minorHAnsi" w:cstheme="minorHAnsi"/>
          <w:color w:val="FF0000"/>
        </w:rPr>
      </w:pPr>
      <w:r w:rsidRPr="006558CB">
        <w:rPr>
          <w:rFonts w:asciiTheme="minorHAnsi" w:hAnsiTheme="minorHAnsi" w:cstheme="minorHAnsi"/>
          <w:color w:val="FF0000"/>
        </w:rPr>
        <w:t>Warming isn’t existential—updated studies prove</w:t>
      </w:r>
    </w:p>
    <w:p w14:paraId="024B5578" w14:textId="77777777" w:rsidR="00084FFE" w:rsidRPr="006558CB" w:rsidRDefault="00084FFE" w:rsidP="00084FFE">
      <w:pPr>
        <w:rPr>
          <w:rFonts w:asciiTheme="minorHAnsi" w:hAnsiTheme="minorHAnsi" w:cstheme="minorHAnsi"/>
          <w:color w:val="FF0000"/>
        </w:rPr>
      </w:pPr>
      <w:r w:rsidRPr="006558CB">
        <w:rPr>
          <w:rStyle w:val="Style13ptBold"/>
          <w:rFonts w:asciiTheme="minorHAnsi" w:hAnsiTheme="minorHAnsi" w:cstheme="minorHAnsi"/>
          <w:color w:val="FF0000"/>
        </w:rPr>
        <w:t>Nordhaus 20</w:t>
      </w:r>
      <w:r w:rsidRPr="006558CB">
        <w:rPr>
          <w:rFonts w:asciiTheme="minorHAnsi" w:hAnsiTheme="minorHAnsi" w:cstheme="minorHAnsi"/>
          <w:color w:val="FF0000"/>
        </w:rPr>
        <w:t xml:space="preserve"> - (Ted Nordhaus is the founder and executive director of the Breakthrough Institute and a co-author of “An Ecomodernist Manifesto.”; 1-23-2020, WSJ, "Ignore the Fake Climate Debate," </w:t>
      </w:r>
      <w:proofErr w:type="spellStart"/>
      <w:r w:rsidRPr="006558CB">
        <w:rPr>
          <w:rFonts w:asciiTheme="minorHAnsi" w:hAnsiTheme="minorHAnsi" w:cstheme="minorHAnsi"/>
          <w:color w:val="FF0000"/>
        </w:rPr>
        <w:t>doa</w:t>
      </w:r>
      <w:proofErr w:type="spellEnd"/>
      <w:r w:rsidRPr="006558CB">
        <w:rPr>
          <w:rFonts w:asciiTheme="minorHAnsi" w:hAnsiTheme="minorHAnsi" w:cstheme="minorHAnsi"/>
          <w:color w:val="FF0000"/>
        </w:rPr>
        <w:t xml:space="preserve">: 12-27-2020) url: </w:t>
      </w:r>
      <w:hyperlink r:id="rId17" w:history="1">
        <w:r w:rsidRPr="006558CB">
          <w:rPr>
            <w:rStyle w:val="Hyperlink"/>
            <w:rFonts w:asciiTheme="minorHAnsi" w:hAnsiTheme="minorHAnsi" w:cstheme="minorHAnsi"/>
            <w:color w:val="FF0000"/>
          </w:rPr>
          <w:t>https://www.wsj.com/articles/ignore-the-fake-climate-debate-11579795816</w:t>
        </w:r>
      </w:hyperlink>
    </w:p>
    <w:p w14:paraId="1F1A8B94" w14:textId="77777777" w:rsidR="00084FFE" w:rsidRPr="006558CB" w:rsidRDefault="00084FFE" w:rsidP="00084FFE">
      <w:pPr>
        <w:rPr>
          <w:rFonts w:asciiTheme="minorHAnsi" w:hAnsiTheme="minorHAnsi" w:cstheme="minorHAnsi"/>
          <w:color w:val="FF0000"/>
          <w:sz w:val="12"/>
        </w:rPr>
      </w:pPr>
      <w:r w:rsidRPr="006558CB">
        <w:rPr>
          <w:rStyle w:val="StyleUnderline"/>
          <w:rFonts w:asciiTheme="minorHAnsi" w:hAnsiTheme="minorHAnsi" w:cstheme="minorHAnsi"/>
          <w:color w:val="FF0000"/>
          <w:highlight w:val="green"/>
        </w:rPr>
        <w:t>Beyond</w:t>
      </w:r>
      <w:r w:rsidRPr="006558CB">
        <w:rPr>
          <w:rStyle w:val="StyleUnderline"/>
          <w:rFonts w:asciiTheme="minorHAnsi" w:hAnsiTheme="minorHAnsi" w:cstheme="minorHAnsi"/>
          <w:color w:val="FF0000"/>
        </w:rPr>
        <w:t xml:space="preserve"> the </w:t>
      </w:r>
      <w:r w:rsidRPr="006558CB">
        <w:rPr>
          <w:rStyle w:val="StyleUnderline"/>
          <w:rFonts w:asciiTheme="minorHAnsi" w:hAnsiTheme="minorHAnsi" w:cstheme="minorHAnsi"/>
          <w:color w:val="FF0000"/>
          <w:highlight w:val="green"/>
        </w:rPr>
        <w:t>headlines</w:t>
      </w:r>
      <w:r w:rsidRPr="006558CB">
        <w:rPr>
          <w:rStyle w:val="StyleUnderline"/>
          <w:rFonts w:asciiTheme="minorHAnsi" w:hAnsiTheme="minorHAnsi" w:cstheme="minorHAnsi"/>
          <w:color w:val="FF0000"/>
        </w:rPr>
        <w:t xml:space="preserve"> and social media</w:t>
      </w:r>
      <w:r w:rsidRPr="006558CB">
        <w:rPr>
          <w:rFonts w:asciiTheme="minorHAnsi" w:hAnsiTheme="minorHAnsi" w:cstheme="minorHAnsi"/>
          <w:color w:val="FF0000"/>
          <w:sz w:val="12"/>
        </w:rPr>
        <w:t xml:space="preserve">, where Greta Thunberg, Donald Trump </w:t>
      </w:r>
      <w:r w:rsidRPr="006558CB">
        <w:rPr>
          <w:rStyle w:val="StyleUnderline"/>
          <w:rFonts w:asciiTheme="minorHAnsi" w:hAnsiTheme="minorHAnsi" w:cstheme="minorHAnsi"/>
          <w:color w:val="FF0000"/>
        </w:rPr>
        <w:t>and</w:t>
      </w:r>
      <w:r w:rsidRPr="006558CB">
        <w:rPr>
          <w:rFonts w:asciiTheme="minorHAnsi" w:hAnsiTheme="minorHAnsi" w:cstheme="minorHAnsi"/>
          <w:color w:val="FF0000"/>
          <w:sz w:val="12"/>
        </w:rPr>
        <w:t xml:space="preserve"> the online armies of </w:t>
      </w:r>
      <w:r w:rsidRPr="006558CB">
        <w:rPr>
          <w:rStyle w:val="StyleUnderline"/>
          <w:rFonts w:asciiTheme="minorHAnsi" w:hAnsiTheme="minorHAnsi" w:cstheme="minorHAnsi"/>
          <w:color w:val="FF0000"/>
        </w:rPr>
        <w:t>climate “alarmists” and “deniers”</w:t>
      </w:r>
      <w:r w:rsidRPr="006558CB">
        <w:rPr>
          <w:rFonts w:asciiTheme="minorHAnsi" w:hAnsiTheme="minorHAnsi" w:cstheme="minorHAnsi"/>
          <w:color w:val="FF0000"/>
          <w:sz w:val="12"/>
        </w:rPr>
        <w:t xml:space="preserve"> do battle, </w:t>
      </w:r>
      <w:r w:rsidRPr="006558CB">
        <w:rPr>
          <w:rStyle w:val="StyleUnderline"/>
          <w:rFonts w:asciiTheme="minorHAnsi" w:hAnsiTheme="minorHAnsi" w:cstheme="minorHAnsi"/>
          <w:color w:val="FF0000"/>
        </w:rPr>
        <w:t>there is a real climate debate bubbling along in scientific journals</w:t>
      </w:r>
      <w:r w:rsidRPr="006558CB">
        <w:rPr>
          <w:rFonts w:asciiTheme="minorHAnsi" w:hAnsiTheme="minorHAnsi" w:cstheme="minorHAnsi"/>
          <w:color w:val="FF0000"/>
          <w:sz w:val="12"/>
        </w:rPr>
        <w:t xml:space="preserve">, conferences and, occasionally, even in the halls of Congress. </w:t>
      </w:r>
      <w:r w:rsidRPr="006558CB">
        <w:rPr>
          <w:rStyle w:val="StyleUnderline"/>
          <w:rFonts w:asciiTheme="minorHAnsi" w:hAnsiTheme="minorHAnsi" w:cstheme="minorHAnsi"/>
          <w:color w:val="FF0000"/>
        </w:rPr>
        <w:t>It gets a lot less attention than the</w:t>
      </w:r>
      <w:r w:rsidRPr="006558CB">
        <w:rPr>
          <w:rFonts w:asciiTheme="minorHAnsi" w:hAnsiTheme="minorHAnsi" w:cstheme="minorHAnsi"/>
          <w:color w:val="FF0000"/>
          <w:sz w:val="12"/>
        </w:rPr>
        <w:t xml:space="preserve"> boisterous and </w:t>
      </w:r>
      <w:r w:rsidRPr="006558CB">
        <w:rPr>
          <w:rStyle w:val="StyleUnderline"/>
          <w:rFonts w:asciiTheme="minorHAnsi" w:hAnsiTheme="minorHAnsi" w:cstheme="minorHAnsi"/>
          <w:color w:val="FF0000"/>
        </w:rPr>
        <w:t xml:space="preserve">fake debate that dominates our public discourse, but it is much more relevant to how the world might </w:t>
      </w:r>
      <w:proofErr w:type="gramStart"/>
      <w:r w:rsidRPr="006558CB">
        <w:rPr>
          <w:rStyle w:val="StyleUnderline"/>
          <w:rFonts w:asciiTheme="minorHAnsi" w:hAnsiTheme="minorHAnsi" w:cstheme="minorHAnsi"/>
          <w:color w:val="FF0000"/>
        </w:rPr>
        <w:t>actually address</w:t>
      </w:r>
      <w:proofErr w:type="gramEnd"/>
      <w:r w:rsidRPr="006558CB">
        <w:rPr>
          <w:rStyle w:val="StyleUnderline"/>
          <w:rFonts w:asciiTheme="minorHAnsi" w:hAnsiTheme="minorHAnsi" w:cstheme="minorHAnsi"/>
          <w:color w:val="FF0000"/>
        </w:rPr>
        <w:t xml:space="preserve"> the problem. In the real climate debate, </w:t>
      </w:r>
      <w:r w:rsidRPr="006558CB">
        <w:rPr>
          <w:rStyle w:val="StyleUnderline"/>
          <w:rFonts w:asciiTheme="minorHAnsi" w:hAnsiTheme="minorHAnsi" w:cstheme="minorHAnsi"/>
          <w:color w:val="FF0000"/>
          <w:highlight w:val="green"/>
        </w:rPr>
        <w:t>no one denies</w:t>
      </w:r>
      <w:r w:rsidRPr="006558CB">
        <w:rPr>
          <w:rStyle w:val="StyleUnderline"/>
          <w:rFonts w:asciiTheme="minorHAnsi" w:hAnsiTheme="minorHAnsi" w:cstheme="minorHAnsi"/>
          <w:color w:val="FF0000"/>
        </w:rPr>
        <w:t xml:space="preserve"> the relationship between human emissions of greenhouse gases and </w:t>
      </w:r>
      <w:r w:rsidRPr="006558CB">
        <w:rPr>
          <w:rStyle w:val="StyleUnderline"/>
          <w:rFonts w:asciiTheme="minorHAnsi" w:hAnsiTheme="minorHAnsi" w:cstheme="minorHAnsi"/>
          <w:color w:val="FF0000"/>
          <w:highlight w:val="green"/>
        </w:rPr>
        <w:t>a warming climate</w:t>
      </w:r>
      <w:r w:rsidRPr="006558CB">
        <w:rPr>
          <w:rStyle w:val="StyleUnderline"/>
          <w:rFonts w:asciiTheme="minorHAnsi" w:hAnsiTheme="minorHAnsi" w:cstheme="minorHAnsi"/>
          <w:color w:val="FF0000"/>
        </w:rPr>
        <w:t>.</w:t>
      </w:r>
      <w:r w:rsidRPr="006558CB">
        <w:rPr>
          <w:rFonts w:asciiTheme="minorHAnsi" w:hAnsiTheme="minorHAnsi" w:cstheme="minorHAnsi"/>
          <w:color w:val="FF0000"/>
          <w:sz w:val="12"/>
        </w:rPr>
        <w:t xml:space="preserve"> Instead, the </w:t>
      </w:r>
      <w:r w:rsidRPr="006558CB">
        <w:rPr>
          <w:rStyle w:val="StyleUnderline"/>
          <w:rFonts w:asciiTheme="minorHAnsi" w:hAnsiTheme="minorHAnsi" w:cstheme="minorHAnsi"/>
          <w:color w:val="FF0000"/>
          <w:highlight w:val="green"/>
        </w:rPr>
        <w:t>disagreement comes down to</w:t>
      </w:r>
      <w:r w:rsidRPr="006558CB">
        <w:rPr>
          <w:rStyle w:val="StyleUnderline"/>
          <w:rFonts w:asciiTheme="minorHAnsi" w:hAnsiTheme="minorHAnsi" w:cstheme="minorHAnsi"/>
          <w:color w:val="FF0000"/>
        </w:rPr>
        <w:t xml:space="preserve"> different views of climate </w:t>
      </w:r>
      <w:r w:rsidRPr="006558CB">
        <w:rPr>
          <w:rStyle w:val="Emphasis"/>
          <w:rFonts w:asciiTheme="minorHAnsi" w:hAnsiTheme="minorHAnsi" w:cstheme="minorHAnsi"/>
          <w:color w:val="FF0000"/>
          <w:highlight w:val="green"/>
        </w:rPr>
        <w:t>risk</w:t>
      </w:r>
      <w:r w:rsidRPr="006558CB">
        <w:rPr>
          <w:rFonts w:asciiTheme="minorHAnsi" w:hAnsiTheme="minorHAnsi" w:cstheme="minorHAnsi"/>
          <w:color w:val="FF0000"/>
          <w:sz w:val="12"/>
        </w:rPr>
        <w:t xml:space="preserve"> in the face of multiple, cascading uncertainties. On one side of the debate are </w:t>
      </w:r>
      <w:r w:rsidRPr="006558CB">
        <w:rPr>
          <w:rStyle w:val="StyleUnderline"/>
          <w:rFonts w:asciiTheme="minorHAnsi" w:hAnsiTheme="minorHAnsi" w:cstheme="minorHAnsi"/>
          <w:color w:val="FF0000"/>
        </w:rPr>
        <w:t>optimists</w:t>
      </w:r>
      <w:r w:rsidRPr="006558CB">
        <w:rPr>
          <w:rFonts w:asciiTheme="minorHAnsi" w:hAnsiTheme="minorHAnsi" w:cstheme="minorHAnsi"/>
          <w:color w:val="FF0000"/>
          <w:sz w:val="12"/>
        </w:rPr>
        <w:t xml:space="preserve">, who </w:t>
      </w:r>
      <w:r w:rsidRPr="006558CB">
        <w:rPr>
          <w:rStyle w:val="StyleUnderline"/>
          <w:rFonts w:asciiTheme="minorHAnsi" w:hAnsiTheme="minorHAnsi" w:cstheme="minorHAnsi"/>
          <w:color w:val="FF0000"/>
        </w:rPr>
        <w:t>believe that, with improving technology and greater affluence, our societies will prove quite adaptable</w:t>
      </w:r>
      <w:r w:rsidRPr="006558CB">
        <w:rPr>
          <w:rFonts w:asciiTheme="minorHAnsi" w:hAnsiTheme="minorHAnsi" w:cstheme="minorHAnsi"/>
          <w:color w:val="FF0000"/>
          <w:sz w:val="12"/>
        </w:rPr>
        <w:t xml:space="preserve"> to a changing climate. On the other side are pessimists, who are more concerned about the risks associated with rapid, </w:t>
      </w:r>
      <w:proofErr w:type="gramStart"/>
      <w:r w:rsidRPr="006558CB">
        <w:rPr>
          <w:rFonts w:asciiTheme="minorHAnsi" w:hAnsiTheme="minorHAnsi" w:cstheme="minorHAnsi"/>
          <w:color w:val="FF0000"/>
          <w:sz w:val="12"/>
        </w:rPr>
        <w:t>large-scale</w:t>
      </w:r>
      <w:proofErr w:type="gramEnd"/>
      <w:r w:rsidRPr="006558CB">
        <w:rPr>
          <w:rFonts w:asciiTheme="minorHAnsi" w:hAnsiTheme="minorHAnsi" w:cstheme="minorHAnsi"/>
          <w:color w:val="FF0000"/>
          <w:sz w:val="12"/>
        </w:rPr>
        <w:t xml:space="preserve"> and poorly understood transformations of the climate system. But most </w:t>
      </w:r>
      <w:r w:rsidRPr="006558CB">
        <w:rPr>
          <w:rStyle w:val="StyleUnderline"/>
          <w:rFonts w:asciiTheme="minorHAnsi" w:hAnsiTheme="minorHAnsi" w:cstheme="minorHAnsi"/>
          <w:color w:val="FF0000"/>
          <w:highlight w:val="green"/>
        </w:rPr>
        <w:t>pessimists do not believe</w:t>
      </w:r>
      <w:r w:rsidRPr="006558CB">
        <w:rPr>
          <w:rStyle w:val="StyleUnderline"/>
          <w:rFonts w:asciiTheme="minorHAnsi" w:hAnsiTheme="minorHAnsi" w:cstheme="minorHAnsi"/>
          <w:color w:val="FF0000"/>
        </w:rPr>
        <w:t xml:space="preserve"> that </w:t>
      </w:r>
      <w:r w:rsidRPr="006558CB">
        <w:rPr>
          <w:rStyle w:val="Emphasis"/>
          <w:rFonts w:asciiTheme="minorHAnsi" w:hAnsiTheme="minorHAnsi" w:cstheme="minorHAnsi"/>
          <w:color w:val="FF0000"/>
          <w:highlight w:val="green"/>
        </w:rPr>
        <w:t>runaway</w:t>
      </w:r>
      <w:r w:rsidRPr="006558CB">
        <w:rPr>
          <w:rStyle w:val="StyleUnderline"/>
          <w:rFonts w:asciiTheme="minorHAnsi" w:hAnsiTheme="minorHAnsi" w:cstheme="minorHAnsi"/>
          <w:color w:val="FF0000"/>
        </w:rPr>
        <w:t xml:space="preserve"> climate change </w:t>
      </w:r>
      <w:r w:rsidRPr="006558CB">
        <w:rPr>
          <w:rStyle w:val="StyleUnderline"/>
          <w:rFonts w:asciiTheme="minorHAnsi" w:hAnsiTheme="minorHAnsi" w:cstheme="minorHAnsi"/>
          <w:color w:val="FF0000"/>
          <w:highlight w:val="green"/>
        </w:rPr>
        <w:t>or</w:t>
      </w:r>
      <w:r w:rsidRPr="006558CB">
        <w:rPr>
          <w:rStyle w:val="StyleUnderline"/>
          <w:rFonts w:asciiTheme="minorHAnsi" w:hAnsiTheme="minorHAnsi" w:cstheme="minorHAnsi"/>
          <w:color w:val="FF0000"/>
        </w:rPr>
        <w:t xml:space="preserve"> a </w:t>
      </w:r>
      <w:r w:rsidRPr="006558CB">
        <w:rPr>
          <w:rStyle w:val="Emphasis"/>
          <w:rFonts w:asciiTheme="minorHAnsi" w:hAnsiTheme="minorHAnsi" w:cstheme="minorHAnsi"/>
          <w:color w:val="FF0000"/>
          <w:highlight w:val="green"/>
        </w:rPr>
        <w:t>hothouse</w:t>
      </w:r>
      <w:r w:rsidRPr="006558CB">
        <w:rPr>
          <w:rStyle w:val="StyleUnderline"/>
          <w:rFonts w:asciiTheme="minorHAnsi" w:hAnsiTheme="minorHAnsi" w:cstheme="minorHAnsi"/>
          <w:color w:val="FF0000"/>
        </w:rPr>
        <w:t xml:space="preserve"> earth </w:t>
      </w:r>
      <w:r w:rsidRPr="006558CB">
        <w:rPr>
          <w:rStyle w:val="StyleUnderline"/>
          <w:rFonts w:asciiTheme="minorHAnsi" w:hAnsiTheme="minorHAnsi" w:cstheme="minorHAnsi"/>
          <w:color w:val="FF0000"/>
          <w:highlight w:val="green"/>
        </w:rPr>
        <w:t>are plausible</w:t>
      </w:r>
      <w:r w:rsidRPr="006558CB">
        <w:rPr>
          <w:rStyle w:val="StyleUnderline"/>
          <w:rFonts w:asciiTheme="minorHAnsi" w:hAnsiTheme="minorHAnsi" w:cstheme="minorHAnsi"/>
          <w:color w:val="FF0000"/>
        </w:rPr>
        <w:t xml:space="preserve"> scenarios, </w:t>
      </w:r>
      <w:r w:rsidRPr="006558CB">
        <w:rPr>
          <w:rStyle w:val="StyleUnderline"/>
          <w:rFonts w:asciiTheme="minorHAnsi" w:hAnsiTheme="minorHAnsi" w:cstheme="minorHAnsi"/>
          <w:color w:val="FF0000"/>
          <w:highlight w:val="green"/>
        </w:rPr>
        <w:t>much less</w:t>
      </w:r>
      <w:r w:rsidRPr="006558CB">
        <w:rPr>
          <w:rStyle w:val="StyleUnderline"/>
          <w:rFonts w:asciiTheme="minorHAnsi" w:hAnsiTheme="minorHAnsi" w:cstheme="minorHAnsi"/>
          <w:color w:val="FF0000"/>
        </w:rPr>
        <w:t xml:space="preserve"> that human </w:t>
      </w:r>
      <w:r w:rsidRPr="006558CB">
        <w:rPr>
          <w:rStyle w:val="Emphasis"/>
          <w:rFonts w:asciiTheme="minorHAnsi" w:hAnsiTheme="minorHAnsi" w:cstheme="minorHAnsi"/>
          <w:color w:val="FF0000"/>
          <w:highlight w:val="green"/>
        </w:rPr>
        <w:t>extinction</w:t>
      </w:r>
      <w:r w:rsidRPr="006558CB">
        <w:rPr>
          <w:rStyle w:val="StyleUnderline"/>
          <w:rFonts w:asciiTheme="minorHAnsi" w:hAnsiTheme="minorHAnsi" w:cstheme="minorHAnsi"/>
          <w:color w:val="FF0000"/>
        </w:rPr>
        <w:t xml:space="preserve"> is imminent.</w:t>
      </w:r>
      <w:r w:rsidRPr="006558CB">
        <w:rPr>
          <w:rFonts w:asciiTheme="minorHAnsi" w:hAnsiTheme="minorHAnsi" w:cstheme="minorHAnsi"/>
          <w:color w:val="FF0000"/>
          <w:sz w:val="12"/>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w:t>
      </w:r>
      <w:r w:rsidRPr="006558CB">
        <w:rPr>
          <w:rStyle w:val="StyleUnderline"/>
          <w:rFonts w:asciiTheme="minorHAnsi" w:hAnsiTheme="minorHAnsi" w:cstheme="minorHAnsi"/>
          <w:color w:val="FF0000"/>
        </w:rPr>
        <w:t xml:space="preserve">as the world continues to get richer, higher per capita </w:t>
      </w:r>
      <w:r w:rsidRPr="006558CB">
        <w:rPr>
          <w:rStyle w:val="StyleUnderline"/>
          <w:rFonts w:asciiTheme="minorHAnsi" w:hAnsiTheme="minorHAnsi" w:cstheme="minorHAnsi"/>
          <w:color w:val="FF0000"/>
          <w:highlight w:val="green"/>
        </w:rPr>
        <w:t>energy consumption is</w:t>
      </w:r>
      <w:r w:rsidRPr="006558CB">
        <w:rPr>
          <w:rStyle w:val="StyleUnderline"/>
          <w:rFonts w:asciiTheme="minorHAnsi" w:hAnsiTheme="minorHAnsi" w:cstheme="minorHAnsi"/>
          <w:color w:val="FF0000"/>
        </w:rPr>
        <w:t xml:space="preserve"> likely to be </w:t>
      </w:r>
      <w:r w:rsidRPr="006558CB">
        <w:rPr>
          <w:rStyle w:val="StyleUnderline"/>
          <w:rFonts w:asciiTheme="minorHAnsi" w:hAnsiTheme="minorHAnsi" w:cstheme="minorHAnsi"/>
          <w:color w:val="FF0000"/>
          <w:highlight w:val="green"/>
        </w:rPr>
        <w:t>offset by</w:t>
      </w:r>
      <w:r w:rsidRPr="006558CB">
        <w:rPr>
          <w:rStyle w:val="StyleUnderline"/>
          <w:rFonts w:asciiTheme="minorHAnsi" w:hAnsiTheme="minorHAnsi" w:cstheme="minorHAnsi"/>
          <w:color w:val="FF0000"/>
        </w:rPr>
        <w:t xml:space="preserve"> a </w:t>
      </w:r>
      <w:r w:rsidRPr="006558CB">
        <w:rPr>
          <w:rStyle w:val="StyleUnderline"/>
          <w:rFonts w:asciiTheme="minorHAnsi" w:hAnsiTheme="minorHAnsi" w:cstheme="minorHAnsi"/>
          <w:color w:val="FF0000"/>
          <w:highlight w:val="green"/>
        </w:rPr>
        <w:t xml:space="preserve">lower </w:t>
      </w:r>
      <w:r w:rsidRPr="006558CB">
        <w:rPr>
          <w:rStyle w:val="Emphasis"/>
          <w:rFonts w:asciiTheme="minorHAnsi" w:hAnsiTheme="minorHAnsi" w:cstheme="minorHAnsi"/>
          <w:color w:val="FF0000"/>
          <w:highlight w:val="green"/>
        </w:rPr>
        <w:t>pop</w:t>
      </w:r>
      <w:r w:rsidRPr="006558CB">
        <w:rPr>
          <w:rStyle w:val="StyleUnderline"/>
          <w:rFonts w:asciiTheme="minorHAnsi" w:hAnsiTheme="minorHAnsi" w:cstheme="minorHAnsi"/>
          <w:color w:val="FF0000"/>
        </w:rPr>
        <w:t>ulation. A richer world will also likely be more technologically advanced, which means that energy consumption should be less carbon-intensive than it would be</w:t>
      </w:r>
      <w:r w:rsidRPr="006558CB">
        <w:rPr>
          <w:rFonts w:asciiTheme="minorHAnsi" w:hAnsiTheme="minorHAnsi" w:cstheme="minorHAnsi"/>
          <w:color w:val="FF0000"/>
          <w:sz w:val="12"/>
        </w:rPr>
        <w:t xml:space="preserve"> in a poorer, less technologically advanced future. In fact, </w:t>
      </w:r>
      <w:proofErr w:type="gramStart"/>
      <w:r w:rsidRPr="006558CB">
        <w:rPr>
          <w:rFonts w:asciiTheme="minorHAnsi" w:hAnsiTheme="minorHAnsi" w:cstheme="minorHAnsi"/>
          <w:color w:val="FF0000"/>
          <w:sz w:val="12"/>
        </w:rPr>
        <w:t>a number of</w:t>
      </w:r>
      <w:proofErr w:type="gramEnd"/>
      <w:r w:rsidRPr="006558CB">
        <w:rPr>
          <w:rFonts w:asciiTheme="minorHAnsi" w:hAnsiTheme="minorHAnsi" w:cstheme="minorHAnsi"/>
          <w:color w:val="FF0000"/>
          <w:sz w:val="12"/>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6558CB">
        <w:rPr>
          <w:rStyle w:val="Emphasis"/>
          <w:rFonts w:asciiTheme="minorHAnsi" w:hAnsiTheme="minorHAnsi" w:cstheme="minorHAnsi"/>
          <w:color w:val="FF0000"/>
          <w:highlight w:val="green"/>
        </w:rPr>
        <w:t>New research</w:t>
      </w:r>
      <w:r w:rsidRPr="006558CB">
        <w:rPr>
          <w:rStyle w:val="StyleUnderline"/>
          <w:rFonts w:asciiTheme="minorHAnsi" w:hAnsiTheme="minorHAnsi" w:cstheme="minorHAnsi"/>
          <w:color w:val="FF0000"/>
        </w:rPr>
        <w:t xml:space="preserve"> published in the journal Global Environmental Change </w:t>
      </w:r>
      <w:r w:rsidRPr="006558CB">
        <w:rPr>
          <w:rStyle w:val="StyleUnderline"/>
          <w:rFonts w:asciiTheme="minorHAnsi" w:hAnsiTheme="minorHAnsi" w:cstheme="minorHAnsi"/>
          <w:color w:val="FF0000"/>
          <w:highlight w:val="green"/>
        </w:rPr>
        <w:t>finds</w:t>
      </w:r>
      <w:r w:rsidRPr="006558CB">
        <w:rPr>
          <w:rStyle w:val="StyleUnderline"/>
          <w:rFonts w:asciiTheme="minorHAnsi" w:hAnsiTheme="minorHAnsi" w:cstheme="minorHAnsi"/>
          <w:color w:val="FF0000"/>
        </w:rPr>
        <w:t xml:space="preserve"> that global </w:t>
      </w:r>
      <w:r w:rsidRPr="006558CB">
        <w:rPr>
          <w:rStyle w:val="Emphasis"/>
          <w:rFonts w:asciiTheme="minorHAnsi" w:hAnsiTheme="minorHAnsi" w:cstheme="minorHAnsi"/>
          <w:color w:val="FF0000"/>
          <w:highlight w:val="green"/>
        </w:rPr>
        <w:t>econ</w:t>
      </w:r>
      <w:r w:rsidRPr="006558CB">
        <w:rPr>
          <w:rStyle w:val="StyleUnderline"/>
          <w:rFonts w:asciiTheme="minorHAnsi" w:hAnsiTheme="minorHAnsi" w:cstheme="minorHAnsi"/>
          <w:color w:val="FF0000"/>
        </w:rPr>
        <w:t xml:space="preserve">omic </w:t>
      </w:r>
      <w:r w:rsidRPr="006558CB">
        <w:rPr>
          <w:rStyle w:val="StyleUnderline"/>
          <w:rFonts w:asciiTheme="minorHAnsi" w:hAnsiTheme="minorHAnsi" w:cstheme="minorHAnsi"/>
          <w:color w:val="FF0000"/>
          <w:highlight w:val="green"/>
        </w:rPr>
        <w:t>growth</w:t>
      </w:r>
      <w:r w:rsidRPr="006558CB">
        <w:rPr>
          <w:rStyle w:val="StyleUnderline"/>
          <w:rFonts w:asciiTheme="minorHAnsi" w:hAnsiTheme="minorHAnsi" w:cstheme="minorHAnsi"/>
          <w:color w:val="FF0000"/>
        </w:rPr>
        <w:t xml:space="preserve"> over the last decade has </w:t>
      </w:r>
      <w:r w:rsidRPr="006558CB">
        <w:rPr>
          <w:rStyle w:val="StyleUnderline"/>
          <w:rFonts w:asciiTheme="minorHAnsi" w:hAnsiTheme="minorHAnsi" w:cstheme="minorHAnsi"/>
          <w:color w:val="FF0000"/>
          <w:highlight w:val="green"/>
        </w:rPr>
        <w:t>reduced climate mortality by</w:t>
      </w:r>
      <w:r w:rsidRPr="006558CB">
        <w:rPr>
          <w:rStyle w:val="StyleUnderline"/>
          <w:rFonts w:asciiTheme="minorHAnsi" w:hAnsiTheme="minorHAnsi" w:cstheme="minorHAnsi"/>
          <w:color w:val="FF0000"/>
        </w:rPr>
        <w:t xml:space="preserve"> a factor of </w:t>
      </w:r>
      <w:r w:rsidRPr="006558CB">
        <w:rPr>
          <w:rStyle w:val="StyleUnderline"/>
          <w:rFonts w:asciiTheme="minorHAnsi" w:hAnsiTheme="minorHAnsi" w:cstheme="minorHAnsi"/>
          <w:color w:val="FF0000"/>
          <w:highlight w:val="green"/>
        </w:rPr>
        <w:t>five</w:t>
      </w:r>
      <w:r w:rsidRPr="006558CB">
        <w:rPr>
          <w:rStyle w:val="StyleUnderline"/>
          <w:rFonts w:asciiTheme="minorHAnsi" w:hAnsiTheme="minorHAnsi" w:cstheme="minorHAnsi"/>
          <w:color w:val="FF0000"/>
        </w:rPr>
        <w:t>,</w:t>
      </w:r>
      <w:r w:rsidRPr="006558CB">
        <w:rPr>
          <w:rFonts w:asciiTheme="minorHAnsi" w:hAnsiTheme="minorHAnsi" w:cstheme="minorHAnsi"/>
          <w:color w:val="FF0000"/>
          <w:sz w:val="12"/>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6558CB">
        <w:rPr>
          <w:rFonts w:asciiTheme="minorHAnsi" w:hAnsiTheme="minorHAnsi" w:cstheme="minorHAnsi"/>
          <w:color w:val="FF0000"/>
          <w:sz w:val="12"/>
        </w:rPr>
        <w:t>Fani</w:t>
      </w:r>
      <w:proofErr w:type="spellEnd"/>
      <w:r w:rsidRPr="006558CB">
        <w:rPr>
          <w:rFonts w:asciiTheme="minorHAnsi" w:hAnsiTheme="minorHAnsi" w:cstheme="minorHAnsi"/>
          <w:color w:val="FF0000"/>
          <w:sz w:val="12"/>
        </w:rPr>
        <w:t xml:space="preserve"> killed just five people. “Poor nations are most vulnerable to a changing climate. The fastest way to reduce that vulnerability is through economic development.” </w:t>
      </w:r>
      <w:proofErr w:type="gramStart"/>
      <w:r w:rsidRPr="006558CB">
        <w:rPr>
          <w:rFonts w:asciiTheme="minorHAnsi" w:hAnsiTheme="minorHAnsi" w:cstheme="minorHAnsi"/>
          <w:color w:val="FF0000"/>
          <w:sz w:val="12"/>
        </w:rPr>
        <w:t>So</w:t>
      </w:r>
      <w:proofErr w:type="gramEnd"/>
      <w:r w:rsidRPr="006558CB">
        <w:rPr>
          <w:rFonts w:asciiTheme="minorHAnsi" w:hAnsiTheme="minorHAnsi" w:cstheme="minorHAnsi"/>
          <w:color w:val="FF0000"/>
          <w:sz w:val="12"/>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6558CB">
        <w:rPr>
          <w:rStyle w:val="Emphasis"/>
          <w:rFonts w:asciiTheme="minorHAnsi" w:hAnsiTheme="minorHAnsi" w:cstheme="minorHAnsi"/>
          <w:color w:val="FF0000"/>
          <w:highlight w:val="green"/>
        </w:rPr>
        <w:t>recent forecasts</w:t>
      </w:r>
      <w:r w:rsidRPr="006558CB">
        <w:rPr>
          <w:rStyle w:val="StyleUnderline"/>
          <w:rFonts w:asciiTheme="minorHAnsi" w:hAnsiTheme="minorHAnsi" w:cstheme="minorHAnsi"/>
          <w:color w:val="FF0000"/>
        </w:rPr>
        <w:t xml:space="preserve"> also </w:t>
      </w:r>
      <w:r w:rsidRPr="006558CB">
        <w:rPr>
          <w:rStyle w:val="StyleUnderline"/>
          <w:rFonts w:asciiTheme="minorHAnsi" w:hAnsiTheme="minorHAnsi" w:cstheme="minorHAnsi"/>
          <w:color w:val="FF0000"/>
          <w:highlight w:val="green"/>
        </w:rPr>
        <w:t>suggest</w:t>
      </w:r>
      <w:r w:rsidRPr="006558CB">
        <w:rPr>
          <w:rStyle w:val="StyleUnderline"/>
          <w:rFonts w:asciiTheme="minorHAnsi" w:hAnsiTheme="minorHAnsi" w:cstheme="minorHAnsi"/>
          <w:color w:val="FF0000"/>
        </w:rPr>
        <w:t xml:space="preserve"> that many of the worst-case climate scenarios produced in the last decade,</w:t>
      </w:r>
      <w:r w:rsidRPr="006558CB">
        <w:rPr>
          <w:rFonts w:asciiTheme="minorHAnsi" w:hAnsiTheme="minorHAnsi" w:cstheme="minorHAnsi"/>
          <w:color w:val="FF0000"/>
          <w:sz w:val="12"/>
        </w:rPr>
        <w:t xml:space="preserve"> which assumed unbounded economic growth and fossil-fuel development, </w:t>
      </w:r>
      <w:r w:rsidRPr="006558CB">
        <w:rPr>
          <w:rStyle w:val="StyleUnderline"/>
          <w:rFonts w:asciiTheme="minorHAnsi" w:hAnsiTheme="minorHAnsi" w:cstheme="minorHAnsi"/>
          <w:color w:val="FF0000"/>
        </w:rPr>
        <w:t>are also very unlikely. There is still substantial uncertainty about how sensitive global temperatures will be</w:t>
      </w:r>
      <w:r w:rsidRPr="006558CB">
        <w:rPr>
          <w:rFonts w:asciiTheme="minorHAnsi" w:hAnsiTheme="minorHAnsi" w:cstheme="minorHAnsi"/>
          <w:color w:val="FF0000"/>
          <w:sz w:val="12"/>
        </w:rPr>
        <w:t xml:space="preserve"> to higher emissions over the long-term. </w:t>
      </w:r>
      <w:r w:rsidRPr="006558CB">
        <w:rPr>
          <w:rStyle w:val="StyleUnderline"/>
          <w:rFonts w:asciiTheme="minorHAnsi" w:hAnsiTheme="minorHAnsi" w:cstheme="minorHAnsi"/>
          <w:color w:val="FF0000"/>
        </w:rPr>
        <w:t xml:space="preserve">But the best estimates now suggest that the world is on track for </w:t>
      </w:r>
      <w:r w:rsidRPr="006558CB">
        <w:rPr>
          <w:rStyle w:val="Emphasis"/>
          <w:rFonts w:asciiTheme="minorHAnsi" w:hAnsiTheme="minorHAnsi" w:cstheme="minorHAnsi"/>
          <w:color w:val="FF0000"/>
          <w:highlight w:val="green"/>
        </w:rPr>
        <w:t>3 degrees of warming</w:t>
      </w:r>
      <w:r w:rsidRPr="006558CB">
        <w:rPr>
          <w:rStyle w:val="StyleUnderline"/>
          <w:rFonts w:asciiTheme="minorHAnsi" w:hAnsiTheme="minorHAnsi" w:cstheme="minorHAnsi"/>
          <w:color w:val="FF0000"/>
        </w:rPr>
        <w:t xml:space="preserve"> by the end of this century, not 4 or 5 degrees</w:t>
      </w:r>
      <w:r w:rsidRPr="006558CB">
        <w:rPr>
          <w:rFonts w:asciiTheme="minorHAnsi" w:hAnsiTheme="minorHAnsi" w:cstheme="minorHAnsi"/>
          <w:color w:val="FF0000"/>
          <w:sz w:val="12"/>
        </w:rPr>
        <w:t xml:space="preserve"> as was once feared. That is due in part to slower economic growth in the wake of the global financial crisis, but also to decades of technology policy and energy-modernization efforts. “</w:t>
      </w:r>
      <w:r w:rsidRPr="006558CB">
        <w:rPr>
          <w:rStyle w:val="StyleUnderline"/>
          <w:rFonts w:asciiTheme="minorHAnsi" w:hAnsiTheme="minorHAnsi" w:cstheme="minorHAnsi"/>
          <w:color w:val="FF0000"/>
        </w:rPr>
        <w:t xml:space="preserve">We have better and cleaner technologies available today because policy-makers in the U.S. and elsewhere set out to develop those technologies.” The energy intensity of the global economy continues to fall. Lower-carbon natural gas has displaced coal as the primary source of new fossil energy. The falling cost of wind and solar energy has begun to </w:t>
      </w:r>
      <w:proofErr w:type="gramStart"/>
      <w:r w:rsidRPr="006558CB">
        <w:rPr>
          <w:rStyle w:val="StyleUnderline"/>
          <w:rFonts w:asciiTheme="minorHAnsi" w:hAnsiTheme="minorHAnsi" w:cstheme="minorHAnsi"/>
          <w:color w:val="FF0000"/>
        </w:rPr>
        <w:t>have an effect on</w:t>
      </w:r>
      <w:proofErr w:type="gramEnd"/>
      <w:r w:rsidRPr="006558CB">
        <w:rPr>
          <w:rStyle w:val="StyleUnderline"/>
          <w:rFonts w:asciiTheme="minorHAnsi" w:hAnsiTheme="minorHAnsi" w:cstheme="minorHAnsi"/>
          <w:color w:val="FF0000"/>
        </w:rPr>
        <w:t xml:space="preserve"> the growth of fossil fuels. Even nuclear energy has made a modest comeback</w:t>
      </w:r>
      <w:r w:rsidRPr="006558CB">
        <w:rPr>
          <w:rFonts w:asciiTheme="minorHAnsi" w:hAnsiTheme="minorHAnsi" w:cstheme="minorHAnsi"/>
          <w:color w:val="FF0000"/>
          <w:sz w:val="12"/>
        </w:rPr>
        <w:t xml:space="preserve"> in Asia.</w:t>
      </w:r>
    </w:p>
    <w:p w14:paraId="586972F8" w14:textId="77777777" w:rsidR="00084FFE" w:rsidRPr="006558CB" w:rsidRDefault="00084FFE" w:rsidP="00084FFE">
      <w:pPr>
        <w:rPr>
          <w:rFonts w:asciiTheme="minorHAnsi" w:hAnsiTheme="minorHAnsi" w:cstheme="minorHAnsi"/>
          <w:color w:val="FF0000"/>
        </w:rPr>
      </w:pPr>
    </w:p>
    <w:p w14:paraId="4983755B" w14:textId="77777777" w:rsidR="00084FFE" w:rsidRPr="006C1C0F" w:rsidRDefault="00084FFE" w:rsidP="00084FFE"/>
    <w:p w14:paraId="46F8B7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4FFE"/>
    <w:rsid w:val="000139A3"/>
    <w:rsid w:val="00084FF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054C"/>
    <w:rsid w:val="00315690"/>
    <w:rsid w:val="00316B75"/>
    <w:rsid w:val="00325646"/>
    <w:rsid w:val="003460F2"/>
    <w:rsid w:val="0038158C"/>
    <w:rsid w:val="003902BA"/>
    <w:rsid w:val="003A09E2"/>
    <w:rsid w:val="003E57BD"/>
    <w:rsid w:val="00407037"/>
    <w:rsid w:val="004605D6"/>
    <w:rsid w:val="004C60E8"/>
    <w:rsid w:val="004E3579"/>
    <w:rsid w:val="004E728B"/>
    <w:rsid w:val="004F39E0"/>
    <w:rsid w:val="00537BD5"/>
    <w:rsid w:val="0057268A"/>
    <w:rsid w:val="005D2912"/>
    <w:rsid w:val="006065BD"/>
    <w:rsid w:val="00645FA9"/>
    <w:rsid w:val="00647866"/>
    <w:rsid w:val="006558CB"/>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B4C75"/>
  <w15:chartTrackingRefBased/>
  <w15:docId w15:val="{FDFD374E-721C-49BE-8453-3C211725E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4FFE"/>
    <w:rPr>
      <w:rFonts w:ascii="Calibri" w:hAnsi="Calibri"/>
    </w:rPr>
  </w:style>
  <w:style w:type="paragraph" w:styleId="Heading1">
    <w:name w:val="heading 1"/>
    <w:aliases w:val="Pocket"/>
    <w:basedOn w:val="Normal"/>
    <w:next w:val="Normal"/>
    <w:link w:val="Heading1Char"/>
    <w:qFormat/>
    <w:rsid w:val="00084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4F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084F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s,tags,No Spacing1111"/>
    <w:basedOn w:val="Normal"/>
    <w:next w:val="Normal"/>
    <w:link w:val="Heading4Char"/>
    <w:uiPriority w:val="3"/>
    <w:unhideWhenUsed/>
    <w:qFormat/>
    <w:rsid w:val="00084F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4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4FFE"/>
  </w:style>
  <w:style w:type="character" w:customStyle="1" w:styleId="Heading1Char">
    <w:name w:val="Heading 1 Char"/>
    <w:aliases w:val="Pocket Char"/>
    <w:basedOn w:val="DefaultParagraphFont"/>
    <w:link w:val="Heading1"/>
    <w:rsid w:val="00084F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4FF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84FF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084FF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084FF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4FF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084FF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84FFE"/>
    <w:rPr>
      <w:color w:val="auto"/>
      <w:u w:val="none"/>
    </w:rPr>
  </w:style>
  <w:style w:type="character" w:styleId="FollowedHyperlink">
    <w:name w:val="FollowedHyperlink"/>
    <w:basedOn w:val="DefaultParagraphFont"/>
    <w:uiPriority w:val="99"/>
    <w:semiHidden/>
    <w:unhideWhenUsed/>
    <w:rsid w:val="00084FFE"/>
    <w:rPr>
      <w:color w:val="auto"/>
      <w:u w:val="none"/>
    </w:rPr>
  </w:style>
  <w:style w:type="paragraph" w:customStyle="1" w:styleId="textbold">
    <w:name w:val="text bold"/>
    <w:basedOn w:val="Normal"/>
    <w:link w:val="Emphasis"/>
    <w:uiPriority w:val="7"/>
    <w:qFormat/>
    <w:rsid w:val="00084FF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084F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084FFE"/>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084FFE"/>
    <w:pPr>
      <w:autoSpaceDE w:val="0"/>
      <w:autoSpaceDN w:val="0"/>
      <w:adjustRightInd w:val="0"/>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cryptogon.com/docs/pirate_insurgenc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government" TargetMode="External"/><Relationship Id="rId12" Type="http://schemas.openxmlformats.org/officeDocument/2006/relationships/image" Target="media/image1.png"/><Relationship Id="rId17" Type="http://schemas.openxmlformats.org/officeDocument/2006/relationships/hyperlink" Target="https://www.wsj.com/articles/ignore-the-fake-climate-debate-11579795816" TargetMode="External"/><Relationship Id="rId2" Type="http://schemas.openxmlformats.org/officeDocument/2006/relationships/numbering" Target="numbering.xml"/><Relationship Id="rId16" Type="http://schemas.openxmlformats.org/officeDocument/2006/relationships/hyperlink" Target="https://ensia.com/voices/only-capitalism-can-save-the-planet/" TargetMode="Externa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hyperlink" Target="https://www.cambridge.org/core/journals/public-health-nutrition/article/national-general-truck-drivers-strike-and-food-security-in-a-brazilian-metropolis/90C14AC48923A17597DED720365E810B" TargetMode="External"/><Relationship Id="rId5" Type="http://schemas.openxmlformats.org/officeDocument/2006/relationships/webSettings" Target="webSettings.xml"/><Relationship Id="rId15" Type="http://schemas.openxmlformats.org/officeDocument/2006/relationships/hyperlink" Target="https://institute.global/policy/should-tech-make-us-optimistic-about-climate-change" TargetMode="External"/><Relationship Id="rId10" Type="http://schemas.openxmlformats.org/officeDocument/2006/relationships/hyperlink" Target="https://digitalcommons.law.yale.edu/cgi/viewcontent.cgi?article=1710&amp;context=yji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lrb.gov/strikes" TargetMode="External"/><Relationship Id="rId14" Type="http://schemas.openxmlformats.org/officeDocument/2006/relationships/hyperlink" Target="https://reason.com/2018/03/12/climate-change-problems-will-be-solved-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12891</Words>
  <Characters>73483</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2021-12-04T21:11:00Z</dcterms:created>
  <dcterms:modified xsi:type="dcterms:W3CDTF">2021-12-04T21:34:00Z</dcterms:modified>
</cp:coreProperties>
</file>