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4AD4C" w14:textId="77777777" w:rsidR="004C4FF3" w:rsidRPr="00855307" w:rsidRDefault="004C4FF3" w:rsidP="004C4FF3"/>
    <w:p w14:paraId="2E98E879" w14:textId="2A9062A7" w:rsidR="004C4FF3" w:rsidRDefault="004C4FF3" w:rsidP="004C4FF3">
      <w:pPr>
        <w:pStyle w:val="Heading4"/>
      </w:pPr>
    </w:p>
    <w:p w14:paraId="00257498" w14:textId="37F6891E" w:rsidR="004C4FF3" w:rsidRPr="004C4FF3" w:rsidRDefault="004C4FF3" w:rsidP="004C4FF3">
      <w:pPr>
        <w:pStyle w:val="Heading3"/>
      </w:pPr>
      <w:r>
        <w:lastRenderedPageBreak/>
        <w:t>1</w:t>
      </w:r>
    </w:p>
    <w:p w14:paraId="0E08F2DC" w14:textId="2222B64A" w:rsidR="004C4FF3" w:rsidRPr="00673121" w:rsidRDefault="004C4FF3" w:rsidP="004C4FF3">
      <w:pPr>
        <w:pStyle w:val="Heading4"/>
      </w:pPr>
      <w:r>
        <w:t xml:space="preserve">Biden passes Build Back Better using his </w:t>
      </w:r>
      <w:r>
        <w:rPr>
          <w:u w:val="single"/>
        </w:rPr>
        <w:t>PC</w:t>
      </w:r>
      <w:r>
        <w:t xml:space="preserve"> to secure a </w:t>
      </w:r>
      <w:r>
        <w:rPr>
          <w:u w:val="single"/>
        </w:rPr>
        <w:t>narrow majority</w:t>
      </w:r>
      <w:r>
        <w:t>.</w:t>
      </w:r>
    </w:p>
    <w:p w14:paraId="0859A8E2" w14:textId="77777777" w:rsidR="004C4FF3" w:rsidRDefault="004C4FF3" w:rsidP="004C4FF3">
      <w:r>
        <w:t>---time running out, Christmas deadline to pass it through the Senate</w:t>
      </w:r>
    </w:p>
    <w:p w14:paraId="72B09A19" w14:textId="77777777" w:rsidR="004C4FF3" w:rsidRDefault="004C4FF3" w:rsidP="004C4FF3">
      <w:r>
        <w:t xml:space="preserve">---Focus link---Biden </w:t>
      </w:r>
      <w:proofErr w:type="gramStart"/>
      <w:r>
        <w:t>has to</w:t>
      </w:r>
      <w:proofErr w:type="gramEnd"/>
      <w:r>
        <w:t xml:space="preserve"> focus his efforts on Manchin, the plan trades off</w:t>
      </w:r>
    </w:p>
    <w:p w14:paraId="7C14B387" w14:textId="77777777" w:rsidR="004C4FF3" w:rsidRDefault="004C4FF3" w:rsidP="004C4FF3">
      <w:r>
        <w:t>---Good faith link---lobbying spurred by the plan drives a wedge between Dems that undermines good faith negotiation</w:t>
      </w:r>
    </w:p>
    <w:p w14:paraId="41384B63" w14:textId="77777777" w:rsidR="004C4FF3" w:rsidRPr="00C33DF0" w:rsidRDefault="004C4FF3" w:rsidP="004C4FF3">
      <w:r>
        <w:t xml:space="preserve">---AT: “Manchin won’t cooperate” </w:t>
      </w:r>
      <w:proofErr w:type="gramStart"/>
      <w:r>
        <w:t>Yes</w:t>
      </w:r>
      <w:proofErr w:type="gramEnd"/>
      <w:r>
        <w:t xml:space="preserve"> he will, he said himself negotiations are going well and agreed to follow up, which also proves PC is key in those upcoming meetings.</w:t>
      </w:r>
    </w:p>
    <w:p w14:paraId="27B0ECDC" w14:textId="77777777" w:rsidR="004C4FF3" w:rsidRPr="00C33DF0" w:rsidRDefault="004C4FF3" w:rsidP="004C4FF3">
      <w:r>
        <w:t>---AT: “Behind schedule” - No, Schumer himself predicted this week would be when Senate would go deep into it</w:t>
      </w:r>
    </w:p>
    <w:p w14:paraId="497B69DF" w14:textId="77777777" w:rsidR="004C4FF3" w:rsidRDefault="004C4FF3" w:rsidP="004C4FF3">
      <w:r w:rsidRPr="00DD0226">
        <w:rPr>
          <w:rStyle w:val="Style13ptBold"/>
        </w:rPr>
        <w:t>Fedor &amp; Politi 12-13</w:t>
      </w:r>
      <w:r>
        <w:t xml:space="preserve"> [Lauren*, US Political Correspondent @ FT, James**, Washington Bureau Chief @ FT; December 13, 2021; “White House scrambles to salvage $1.75tn Build Back Better bill by Christmas,” </w:t>
      </w:r>
      <w:hyperlink r:id="rId6" w:history="1">
        <w:r w:rsidRPr="00742639">
          <w:rPr>
            <w:rStyle w:val="Hyperlink"/>
          </w:rPr>
          <w:t>https://www.ft.com/content/91c5f083-b783-4293-a007-9802ac9ad1f8</w:t>
        </w:r>
      </w:hyperlink>
      <w:r>
        <w:t xml:space="preserve">] </w:t>
      </w:r>
      <w:proofErr w:type="spellStart"/>
      <w:r>
        <w:t>brett</w:t>
      </w:r>
      <w:proofErr w:type="spellEnd"/>
    </w:p>
    <w:p w14:paraId="1E996176" w14:textId="77777777" w:rsidR="004C4FF3" w:rsidRPr="00C33DF0" w:rsidRDefault="004C4FF3" w:rsidP="004C4FF3">
      <w:pPr>
        <w:rPr>
          <w:sz w:val="16"/>
        </w:rPr>
      </w:pPr>
      <w:r w:rsidRPr="004D0702">
        <w:rPr>
          <w:rStyle w:val="StyleUnderline"/>
          <w:highlight w:val="green"/>
        </w:rPr>
        <w:t>The White House</w:t>
      </w:r>
      <w:r w:rsidRPr="003A403A">
        <w:rPr>
          <w:rStyle w:val="StyleUnderline"/>
        </w:rPr>
        <w:t xml:space="preserve"> is rushing to</w:t>
      </w:r>
      <w:r w:rsidRPr="003A403A">
        <w:rPr>
          <w:sz w:val="16"/>
        </w:rPr>
        <w:t xml:space="preserve"> save its plans to </w:t>
      </w:r>
      <w:r w:rsidRPr="004D0702">
        <w:rPr>
          <w:rStyle w:val="StyleUnderline"/>
          <w:highlight w:val="green"/>
        </w:rPr>
        <w:t>pass</w:t>
      </w:r>
      <w:r w:rsidRPr="003A403A">
        <w:rPr>
          <w:sz w:val="16"/>
        </w:rPr>
        <w:t xml:space="preserve"> Joe Biden’s $1.75tn </w:t>
      </w:r>
      <w:r w:rsidRPr="004D0702">
        <w:rPr>
          <w:rStyle w:val="Emphasis"/>
          <w:highlight w:val="green"/>
        </w:rPr>
        <w:t>B</w:t>
      </w:r>
      <w:r w:rsidRPr="003A403A">
        <w:rPr>
          <w:sz w:val="16"/>
        </w:rPr>
        <w:t xml:space="preserve">uild </w:t>
      </w:r>
      <w:r w:rsidRPr="004D0702">
        <w:rPr>
          <w:rStyle w:val="Emphasis"/>
          <w:highlight w:val="green"/>
        </w:rPr>
        <w:t>B</w:t>
      </w:r>
      <w:r w:rsidRPr="003A403A">
        <w:rPr>
          <w:sz w:val="16"/>
        </w:rPr>
        <w:t xml:space="preserve">ack </w:t>
      </w:r>
      <w:r w:rsidRPr="004D0702">
        <w:rPr>
          <w:rStyle w:val="Emphasis"/>
          <w:highlight w:val="green"/>
        </w:rPr>
        <w:t>B</w:t>
      </w:r>
      <w:r w:rsidRPr="003A403A">
        <w:rPr>
          <w:sz w:val="16"/>
        </w:rPr>
        <w:t xml:space="preserve">etter bill </w:t>
      </w:r>
      <w:r w:rsidRPr="003A403A">
        <w:rPr>
          <w:rStyle w:val="StyleUnderline"/>
        </w:rPr>
        <w:t>by the end of the year</w:t>
      </w:r>
      <w:r w:rsidRPr="003A403A">
        <w:rPr>
          <w:sz w:val="16"/>
        </w:rPr>
        <w:t xml:space="preserve">, </w:t>
      </w:r>
      <w:r w:rsidRPr="004D0702">
        <w:rPr>
          <w:rStyle w:val="StyleUnderline"/>
          <w:highlight w:val="green"/>
        </w:rPr>
        <w:t xml:space="preserve">with </w:t>
      </w:r>
      <w:r w:rsidRPr="004D0702">
        <w:rPr>
          <w:rStyle w:val="Emphasis"/>
          <w:highlight w:val="green"/>
        </w:rPr>
        <w:t>time running low</w:t>
      </w:r>
      <w:r w:rsidRPr="003A403A">
        <w:rPr>
          <w:sz w:val="16"/>
        </w:rPr>
        <w:t xml:space="preserve"> </w:t>
      </w:r>
      <w:r w:rsidRPr="003A403A">
        <w:rPr>
          <w:rStyle w:val="StyleUnderline"/>
        </w:rPr>
        <w:t>to</w:t>
      </w:r>
      <w:r w:rsidRPr="00DD0226">
        <w:rPr>
          <w:rStyle w:val="StyleUnderline"/>
        </w:rPr>
        <w:t xml:space="preserve"> win over</w:t>
      </w:r>
      <w:r w:rsidRPr="00C33DF0">
        <w:rPr>
          <w:sz w:val="16"/>
        </w:rPr>
        <w:t xml:space="preserve"> Democratic </w:t>
      </w:r>
      <w:r w:rsidRPr="00DD0226">
        <w:rPr>
          <w:rStyle w:val="StyleUnderline"/>
        </w:rPr>
        <w:t>holdouts</w:t>
      </w:r>
      <w:r w:rsidRPr="00C33DF0">
        <w:rPr>
          <w:sz w:val="16"/>
        </w:rPr>
        <w:t xml:space="preserve"> worried about excessive spending and persistent inflation.</w:t>
      </w:r>
    </w:p>
    <w:p w14:paraId="7D3CB059" w14:textId="77777777" w:rsidR="004C4FF3" w:rsidRPr="00C33DF0" w:rsidRDefault="004C4FF3" w:rsidP="004C4FF3">
      <w:pPr>
        <w:rPr>
          <w:sz w:val="16"/>
        </w:rPr>
      </w:pPr>
      <w:r w:rsidRPr="00C33DF0">
        <w:rPr>
          <w:rStyle w:val="StyleUnderline"/>
        </w:rPr>
        <w:t>On Monday</w:t>
      </w:r>
      <w:r w:rsidRPr="00C33DF0">
        <w:rPr>
          <w:sz w:val="16"/>
        </w:rPr>
        <w:t xml:space="preserve"> afternoon, </w:t>
      </w:r>
      <w:r w:rsidRPr="00DD0226">
        <w:rPr>
          <w:rStyle w:val="StyleUnderline"/>
          <w:highlight w:val="green"/>
        </w:rPr>
        <w:t>the</w:t>
      </w:r>
      <w:r w:rsidRPr="00C33DF0">
        <w:rPr>
          <w:sz w:val="16"/>
        </w:rPr>
        <w:t xml:space="preserve"> US </w:t>
      </w:r>
      <w:r w:rsidRPr="00DD0226">
        <w:rPr>
          <w:rStyle w:val="StyleUnderline"/>
          <w:highlight w:val="green"/>
        </w:rPr>
        <w:t>president spoke with</w:t>
      </w:r>
      <w:r w:rsidRPr="00C33DF0">
        <w:rPr>
          <w:sz w:val="16"/>
        </w:rPr>
        <w:t xml:space="preserve"> Joe </w:t>
      </w:r>
      <w:r w:rsidRPr="00DD0226">
        <w:rPr>
          <w:rStyle w:val="StyleUnderline"/>
          <w:highlight w:val="green"/>
        </w:rPr>
        <w:t>Manchin</w:t>
      </w:r>
      <w:r w:rsidRPr="00C33DF0">
        <w:rPr>
          <w:sz w:val="16"/>
        </w:rPr>
        <w:t xml:space="preserve">, the Democratic senator from West Virginia </w:t>
      </w:r>
      <w:r w:rsidRPr="00DD0226">
        <w:rPr>
          <w:rStyle w:val="StyleUnderline"/>
        </w:rPr>
        <w:t>who has proved a frequent obstacle</w:t>
      </w:r>
      <w:r w:rsidRPr="00C33DF0">
        <w:rPr>
          <w:sz w:val="16"/>
        </w:rPr>
        <w:t xml:space="preserve"> to passing Biden’s domestic agenda.</w:t>
      </w:r>
    </w:p>
    <w:p w14:paraId="1C464749" w14:textId="77777777" w:rsidR="004C4FF3" w:rsidRPr="00C33DF0" w:rsidRDefault="004C4FF3" w:rsidP="004C4FF3">
      <w:pPr>
        <w:rPr>
          <w:sz w:val="16"/>
        </w:rPr>
      </w:pPr>
      <w:r w:rsidRPr="00C33DF0">
        <w:rPr>
          <w:sz w:val="16"/>
        </w:rPr>
        <w:t xml:space="preserve">“The president and Senator Manchin </w:t>
      </w:r>
      <w:r w:rsidRPr="00C33DF0">
        <w:rPr>
          <w:rStyle w:val="StyleUnderline"/>
        </w:rPr>
        <w:t xml:space="preserve">had a good, constructive phone call </w:t>
      </w:r>
      <w:r w:rsidRPr="00C33DF0">
        <w:rPr>
          <w:rStyle w:val="StyleUnderline"/>
          <w:highlight w:val="green"/>
        </w:rPr>
        <w:t>and agreed to follow up</w:t>
      </w:r>
      <w:r w:rsidRPr="00C33DF0">
        <w:rPr>
          <w:rStyle w:val="StyleUnderline"/>
        </w:rPr>
        <w:t xml:space="preserve"> with one another </w:t>
      </w:r>
      <w:r w:rsidRPr="00C33DF0">
        <w:rPr>
          <w:rStyle w:val="Emphasis"/>
          <w:highlight w:val="green"/>
        </w:rPr>
        <w:t>in the coming days</w:t>
      </w:r>
      <w:r w:rsidRPr="00C33DF0">
        <w:rPr>
          <w:sz w:val="16"/>
        </w:rPr>
        <w:t>,” Andrew Bates, a White House spokesperson, told the Financial Times.</w:t>
      </w:r>
    </w:p>
    <w:p w14:paraId="4F298639" w14:textId="77777777" w:rsidR="004C4FF3" w:rsidRDefault="004C4FF3" w:rsidP="004C4FF3">
      <w:r w:rsidRPr="00C33DF0">
        <w:rPr>
          <w:rStyle w:val="StyleUnderline"/>
          <w:highlight w:val="green"/>
        </w:rPr>
        <w:t xml:space="preserve">Manchin </w:t>
      </w:r>
      <w:r w:rsidRPr="00C33DF0">
        <w:rPr>
          <w:rStyle w:val="StyleUnderline"/>
        </w:rPr>
        <w:t xml:space="preserve">told reporters on Monday that he </w:t>
      </w:r>
      <w:r w:rsidRPr="00C33DF0">
        <w:rPr>
          <w:rStyle w:val="Emphasis"/>
        </w:rPr>
        <w:t>had a “good conversation”</w:t>
      </w:r>
      <w:r w:rsidRPr="00C33DF0">
        <w:rPr>
          <w:rStyle w:val="StyleUnderline"/>
        </w:rPr>
        <w:t xml:space="preserve"> with the president and </w:t>
      </w:r>
      <w:r w:rsidRPr="00C33DF0">
        <w:rPr>
          <w:rStyle w:val="Emphasis"/>
          <w:highlight w:val="green"/>
        </w:rPr>
        <w:t>remained “engaged” in negotiations</w:t>
      </w:r>
      <w:r>
        <w:t>.</w:t>
      </w:r>
    </w:p>
    <w:p w14:paraId="070F1639" w14:textId="77777777" w:rsidR="004C4FF3" w:rsidRPr="00C33DF0" w:rsidRDefault="004C4FF3" w:rsidP="004C4FF3">
      <w:pPr>
        <w:rPr>
          <w:sz w:val="16"/>
        </w:rPr>
      </w:pPr>
      <w:r w:rsidRPr="00C33DF0">
        <w:rPr>
          <w:sz w:val="16"/>
        </w:rPr>
        <w:t>“</w:t>
      </w:r>
      <w:r w:rsidRPr="00C33DF0">
        <w:rPr>
          <w:rStyle w:val="StyleUnderline"/>
        </w:rPr>
        <w:t xml:space="preserve">We are still talking about </w:t>
      </w:r>
      <w:r w:rsidRPr="00C33DF0">
        <w:rPr>
          <w:rStyle w:val="Emphasis"/>
        </w:rPr>
        <w:t>different iterations</w:t>
      </w:r>
      <w:r w:rsidRPr="00C33DF0">
        <w:rPr>
          <w:sz w:val="16"/>
        </w:rPr>
        <w:t xml:space="preserve">, that’s all,” the senator said. </w:t>
      </w:r>
      <w:r w:rsidRPr="00C33DF0">
        <w:rPr>
          <w:rStyle w:val="StyleUnderline"/>
        </w:rPr>
        <w:t>When asked whether a deal could still be done by Christmas, Manchin replied: “Anything is possible.”</w:t>
      </w:r>
    </w:p>
    <w:p w14:paraId="68D43031" w14:textId="77777777" w:rsidR="004C4FF3" w:rsidRPr="00C33DF0" w:rsidRDefault="004C4FF3" w:rsidP="004C4FF3">
      <w:pPr>
        <w:rPr>
          <w:sz w:val="16"/>
        </w:rPr>
      </w:pPr>
      <w:r w:rsidRPr="00C33DF0">
        <w:rPr>
          <w:sz w:val="16"/>
        </w:rPr>
        <w:t xml:space="preserve">The call marked </w:t>
      </w:r>
      <w:r w:rsidRPr="00C33DF0">
        <w:rPr>
          <w:rStyle w:val="StyleUnderline"/>
        </w:rPr>
        <w:t>the president’s</w:t>
      </w:r>
      <w:r w:rsidRPr="00C33DF0">
        <w:rPr>
          <w:sz w:val="16"/>
        </w:rPr>
        <w:t xml:space="preserve"> latest attempt to reach a deal on his </w:t>
      </w:r>
      <w:r w:rsidRPr="00C33DF0">
        <w:rPr>
          <w:rStyle w:val="StyleUnderline"/>
        </w:rPr>
        <w:t>flagship economic proposal</w:t>
      </w:r>
      <w:r w:rsidRPr="00C33DF0">
        <w:rPr>
          <w:sz w:val="16"/>
        </w:rPr>
        <w:t xml:space="preserve">, which </w:t>
      </w:r>
      <w:r w:rsidRPr="00C33DF0">
        <w:rPr>
          <w:rStyle w:val="StyleUnderline"/>
        </w:rPr>
        <w:t>directs large-scale government investment</w:t>
      </w:r>
      <w:r w:rsidRPr="00C33DF0">
        <w:rPr>
          <w:sz w:val="16"/>
        </w:rPr>
        <w:t xml:space="preserve"> into safety-net </w:t>
      </w:r>
      <w:proofErr w:type="spellStart"/>
      <w:r w:rsidRPr="00C33DF0">
        <w:rPr>
          <w:sz w:val="16"/>
        </w:rPr>
        <w:t>programmes</w:t>
      </w:r>
      <w:proofErr w:type="spellEnd"/>
      <w:r w:rsidRPr="00C33DF0">
        <w:rPr>
          <w:sz w:val="16"/>
        </w:rPr>
        <w:t xml:space="preserve"> and measures </w:t>
      </w:r>
      <w:r w:rsidRPr="00C33DF0">
        <w:rPr>
          <w:rStyle w:val="StyleUnderline"/>
        </w:rPr>
        <w:t xml:space="preserve">to </w:t>
      </w:r>
      <w:r w:rsidRPr="00C33DF0">
        <w:rPr>
          <w:rStyle w:val="Emphasis"/>
        </w:rPr>
        <w:t>fight climate change</w:t>
      </w:r>
      <w:r w:rsidRPr="00C33DF0">
        <w:rPr>
          <w:sz w:val="16"/>
        </w:rPr>
        <w:t>.</w:t>
      </w:r>
    </w:p>
    <w:p w14:paraId="2F49BD71" w14:textId="77777777" w:rsidR="004C4FF3" w:rsidRPr="00C33DF0" w:rsidRDefault="004C4FF3" w:rsidP="004C4FF3">
      <w:pPr>
        <w:rPr>
          <w:sz w:val="16"/>
        </w:rPr>
      </w:pPr>
      <w:r w:rsidRPr="00C33DF0">
        <w:rPr>
          <w:sz w:val="16"/>
        </w:rPr>
        <w:t xml:space="preserve">But </w:t>
      </w:r>
      <w:r w:rsidRPr="00C33DF0">
        <w:rPr>
          <w:rStyle w:val="Emphasis"/>
          <w:highlight w:val="green"/>
        </w:rPr>
        <w:t>the fate</w:t>
      </w:r>
      <w:r w:rsidRPr="00C33DF0">
        <w:rPr>
          <w:rStyle w:val="Emphasis"/>
        </w:rPr>
        <w:t xml:space="preserve"> of the legislation</w:t>
      </w:r>
      <w:r w:rsidRPr="00C33DF0">
        <w:rPr>
          <w:sz w:val="16"/>
        </w:rPr>
        <w:t xml:space="preserve">, which would be paid for largely with tax rises on the wealthy and big businesses, </w:t>
      </w:r>
      <w:r w:rsidRPr="00C33DF0">
        <w:rPr>
          <w:rStyle w:val="Emphasis"/>
          <w:highlight w:val="green"/>
        </w:rPr>
        <w:t>is</w:t>
      </w:r>
      <w:r w:rsidRPr="00C33DF0">
        <w:rPr>
          <w:sz w:val="16"/>
        </w:rPr>
        <w:t xml:space="preserve"> still </w:t>
      </w:r>
      <w:r w:rsidRPr="00C33DF0">
        <w:rPr>
          <w:rStyle w:val="Emphasis"/>
          <w:highlight w:val="green"/>
        </w:rPr>
        <w:t>uncertain</w:t>
      </w:r>
      <w:r w:rsidRPr="00C33DF0">
        <w:rPr>
          <w:rStyle w:val="StyleUnderline"/>
        </w:rPr>
        <w:t xml:space="preserve"> with less than two weeks to go until</w:t>
      </w:r>
      <w:r w:rsidRPr="00C33DF0">
        <w:rPr>
          <w:sz w:val="16"/>
        </w:rPr>
        <w:t xml:space="preserve"> Democrats’ self-imposed deadline to pass it before </w:t>
      </w:r>
      <w:r w:rsidRPr="00C33DF0">
        <w:rPr>
          <w:rStyle w:val="StyleUnderline"/>
        </w:rPr>
        <w:t>Christmas</w:t>
      </w:r>
      <w:r w:rsidRPr="00C33DF0">
        <w:rPr>
          <w:sz w:val="16"/>
        </w:rPr>
        <w:t>.</w:t>
      </w:r>
    </w:p>
    <w:p w14:paraId="3AF55245" w14:textId="77777777" w:rsidR="004C4FF3" w:rsidRPr="00C33DF0" w:rsidRDefault="004C4FF3" w:rsidP="004C4FF3">
      <w:pPr>
        <w:rPr>
          <w:sz w:val="16"/>
        </w:rPr>
      </w:pPr>
      <w:r w:rsidRPr="00C33DF0">
        <w:rPr>
          <w:sz w:val="16"/>
        </w:rPr>
        <w:t xml:space="preserve">Charles </w:t>
      </w:r>
      <w:r w:rsidRPr="00C33DF0">
        <w:rPr>
          <w:rStyle w:val="Emphasis"/>
          <w:highlight w:val="green"/>
        </w:rPr>
        <w:t>Schumer</w:t>
      </w:r>
      <w:r w:rsidRPr="00C33DF0">
        <w:rPr>
          <w:sz w:val="16"/>
        </w:rPr>
        <w:t xml:space="preserve">, the Senate majority leader, had </w:t>
      </w:r>
      <w:r w:rsidRPr="00C33DF0">
        <w:rPr>
          <w:rStyle w:val="StyleUnderline"/>
        </w:rPr>
        <w:t xml:space="preserve">initially </w:t>
      </w:r>
      <w:r w:rsidRPr="00C33DF0">
        <w:rPr>
          <w:rStyle w:val="StyleUnderline"/>
          <w:highlight w:val="green"/>
        </w:rPr>
        <w:t>suggested</w:t>
      </w:r>
      <w:r w:rsidRPr="00C33DF0">
        <w:rPr>
          <w:rStyle w:val="StyleUnderline"/>
        </w:rPr>
        <w:t xml:space="preserve"> the upper chamber of Congress would begin poring over the bill </w:t>
      </w:r>
      <w:r w:rsidRPr="00C33DF0">
        <w:rPr>
          <w:rStyle w:val="StyleUnderline"/>
          <w:highlight w:val="green"/>
        </w:rPr>
        <w:t>this week</w:t>
      </w:r>
      <w:r w:rsidRPr="00C33DF0">
        <w:rPr>
          <w:sz w:val="16"/>
        </w:rPr>
        <w:t xml:space="preserve"> after the House of Representatives passed it last month.</w:t>
      </w:r>
    </w:p>
    <w:p w14:paraId="70620013" w14:textId="77777777" w:rsidR="004C4FF3" w:rsidRPr="00DD3089" w:rsidRDefault="004C4FF3" w:rsidP="004C4FF3">
      <w:pPr>
        <w:rPr>
          <w:sz w:val="16"/>
          <w:szCs w:val="16"/>
        </w:rPr>
      </w:pPr>
      <w:r w:rsidRPr="00DD3089">
        <w:rPr>
          <w:sz w:val="16"/>
          <w:szCs w:val="16"/>
        </w:rPr>
        <w:t xml:space="preserve">But many in Washington remain </w:t>
      </w:r>
      <w:proofErr w:type="spellStart"/>
      <w:r w:rsidRPr="00DD3089">
        <w:rPr>
          <w:sz w:val="16"/>
          <w:szCs w:val="16"/>
        </w:rPr>
        <w:t>sceptical</w:t>
      </w:r>
      <w:proofErr w:type="spellEnd"/>
      <w:r w:rsidRPr="00DD3089">
        <w:rPr>
          <w:sz w:val="16"/>
          <w:szCs w:val="16"/>
        </w:rPr>
        <w:t xml:space="preserve"> the bill will arrive on the president’s desk before the end of the year, given Manchin’s resistance.</w:t>
      </w:r>
    </w:p>
    <w:p w14:paraId="7AA9BF07" w14:textId="77777777" w:rsidR="004C4FF3" w:rsidRPr="00DD3089" w:rsidRDefault="004C4FF3" w:rsidP="004C4FF3">
      <w:pPr>
        <w:rPr>
          <w:sz w:val="16"/>
        </w:rPr>
      </w:pPr>
      <w:r w:rsidRPr="00DD3089">
        <w:rPr>
          <w:sz w:val="16"/>
        </w:rPr>
        <w:t xml:space="preserve">“I know people have been in a hurry for a long time to do something, but I think basically we are seeing things unfold,” </w:t>
      </w:r>
      <w:r w:rsidRPr="00DD3089">
        <w:rPr>
          <w:rStyle w:val="StyleUnderline"/>
        </w:rPr>
        <w:t>Manchin told reporters</w:t>
      </w:r>
      <w:r w:rsidRPr="00DD3089">
        <w:rPr>
          <w:sz w:val="16"/>
        </w:rPr>
        <w:t xml:space="preserve"> on Capitol Hill earlier on Monday. </w:t>
      </w:r>
      <w:r w:rsidRPr="00DD3089">
        <w:rPr>
          <w:rStyle w:val="StyleUnderline"/>
        </w:rPr>
        <w:t>“I basically go and</w:t>
      </w:r>
      <w:r w:rsidRPr="00DD3089">
        <w:rPr>
          <w:sz w:val="16"/>
        </w:rPr>
        <w:t xml:space="preserve"> </w:t>
      </w:r>
      <w:r w:rsidRPr="00DD3089">
        <w:rPr>
          <w:rStyle w:val="StyleUnderline"/>
        </w:rPr>
        <w:t>have conversation whenever the president calls me</w:t>
      </w:r>
      <w:r w:rsidRPr="00DD3089">
        <w:rPr>
          <w:sz w:val="16"/>
        </w:rPr>
        <w:t xml:space="preserve"> or wants to </w:t>
      </w:r>
      <w:proofErr w:type="gramStart"/>
      <w:r w:rsidRPr="00DD3089">
        <w:rPr>
          <w:sz w:val="16"/>
        </w:rPr>
        <w:t>visit .</w:t>
      </w:r>
      <w:proofErr w:type="gramEnd"/>
      <w:r w:rsidRPr="00DD3089">
        <w:rPr>
          <w:sz w:val="16"/>
        </w:rPr>
        <w:t> . . </w:t>
      </w:r>
      <w:r w:rsidRPr="00DD3089">
        <w:rPr>
          <w:rStyle w:val="StyleUnderline"/>
        </w:rPr>
        <w:t>we talk genuinely, as person to person, as two people who have had the experience of being in the Senate</w:t>
      </w:r>
      <w:r w:rsidRPr="00DD3089">
        <w:rPr>
          <w:sz w:val="16"/>
        </w:rPr>
        <w:t>.”</w:t>
      </w:r>
    </w:p>
    <w:p w14:paraId="5D125F8F" w14:textId="77777777" w:rsidR="004C4FF3" w:rsidRPr="00DD3089" w:rsidRDefault="004C4FF3" w:rsidP="004C4FF3">
      <w:pPr>
        <w:rPr>
          <w:sz w:val="16"/>
        </w:rPr>
      </w:pPr>
      <w:r w:rsidRPr="00DD3089">
        <w:rPr>
          <w:sz w:val="16"/>
        </w:rPr>
        <w:lastRenderedPageBreak/>
        <w:t xml:space="preserve">Jen </w:t>
      </w:r>
      <w:r w:rsidRPr="00DD3089">
        <w:rPr>
          <w:rStyle w:val="Emphasis"/>
        </w:rPr>
        <w:t>Psaki</w:t>
      </w:r>
      <w:r w:rsidRPr="00DD3089">
        <w:rPr>
          <w:sz w:val="16"/>
        </w:rPr>
        <w:t xml:space="preserve">, White House press secretary, </w:t>
      </w:r>
      <w:r w:rsidRPr="00DD3089">
        <w:rPr>
          <w:rStyle w:val="StyleUnderline"/>
        </w:rPr>
        <w:t>said the</w:t>
      </w:r>
      <w:r w:rsidRPr="00DD3089">
        <w:rPr>
          <w:sz w:val="16"/>
        </w:rPr>
        <w:t xml:space="preserve"> Biden </w:t>
      </w:r>
      <w:r w:rsidRPr="00DD3089">
        <w:rPr>
          <w:rStyle w:val="StyleUnderline"/>
        </w:rPr>
        <w:t xml:space="preserve">administration remained “fully supportive” of Schumer’s effort to pass the legislation by the end of </w:t>
      </w:r>
      <w:r w:rsidRPr="003A403A">
        <w:rPr>
          <w:rStyle w:val="StyleUnderline"/>
        </w:rPr>
        <w:t>the month</w:t>
      </w:r>
      <w:r w:rsidRPr="003A403A">
        <w:rPr>
          <w:sz w:val="16"/>
        </w:rPr>
        <w:t xml:space="preserve">, and said </w:t>
      </w:r>
      <w:r w:rsidRPr="003A403A">
        <w:rPr>
          <w:rStyle w:val="Emphasis"/>
        </w:rPr>
        <w:t>speculation</w:t>
      </w:r>
      <w:r w:rsidRPr="003A403A">
        <w:rPr>
          <w:sz w:val="16"/>
        </w:rPr>
        <w:t xml:space="preserve"> </w:t>
      </w:r>
      <w:r w:rsidRPr="003A403A">
        <w:rPr>
          <w:rStyle w:val="StyleUnderline"/>
        </w:rPr>
        <w:t>that</w:t>
      </w:r>
      <w:r w:rsidRPr="003A403A">
        <w:rPr>
          <w:sz w:val="16"/>
        </w:rPr>
        <w:t xml:space="preserve"> the </w:t>
      </w:r>
      <w:r w:rsidRPr="003A403A">
        <w:rPr>
          <w:rStyle w:val="StyleUnderline"/>
        </w:rPr>
        <w:t>negotiations</w:t>
      </w:r>
      <w:r w:rsidRPr="003A403A">
        <w:rPr>
          <w:sz w:val="16"/>
        </w:rPr>
        <w:t xml:space="preserve"> might </w:t>
      </w:r>
      <w:r w:rsidRPr="003A403A">
        <w:rPr>
          <w:rStyle w:val="StyleUnderline"/>
        </w:rPr>
        <w:t xml:space="preserve">stretch into next year was </w:t>
      </w:r>
      <w:r w:rsidRPr="003A403A">
        <w:rPr>
          <w:rStyle w:val="Emphasis"/>
        </w:rPr>
        <w:t>premature</w:t>
      </w:r>
      <w:r w:rsidRPr="003A403A">
        <w:rPr>
          <w:sz w:val="16"/>
        </w:rPr>
        <w:t>.</w:t>
      </w:r>
    </w:p>
    <w:p w14:paraId="24E8E012" w14:textId="77777777" w:rsidR="004C4FF3" w:rsidRPr="00DD3089" w:rsidRDefault="004C4FF3" w:rsidP="004C4FF3">
      <w:pPr>
        <w:rPr>
          <w:sz w:val="16"/>
        </w:rPr>
      </w:pPr>
      <w:r w:rsidRPr="00DD3089">
        <w:rPr>
          <w:sz w:val="16"/>
        </w:rPr>
        <w:t>She was also upbeat about Biden’s relationship with Manchin, saying their “</w:t>
      </w:r>
      <w:r w:rsidRPr="00DD3089">
        <w:rPr>
          <w:rStyle w:val="StyleUnderline"/>
        </w:rPr>
        <w:t>conversations have</w:t>
      </w:r>
      <w:r w:rsidRPr="00DD3089">
        <w:rPr>
          <w:sz w:val="16"/>
        </w:rPr>
        <w:t xml:space="preserve"> always </w:t>
      </w:r>
      <w:r w:rsidRPr="00DD3089">
        <w:rPr>
          <w:rStyle w:val="StyleUnderline"/>
        </w:rPr>
        <w:t>operated in good faith</w:t>
      </w:r>
      <w:r w:rsidRPr="00DD3089">
        <w:rPr>
          <w:sz w:val="16"/>
        </w:rPr>
        <w:t>”.</w:t>
      </w:r>
    </w:p>
    <w:p w14:paraId="14E8D454" w14:textId="77777777" w:rsidR="004C4FF3" w:rsidRPr="003A403A" w:rsidRDefault="004C4FF3" w:rsidP="004C4FF3">
      <w:pPr>
        <w:rPr>
          <w:sz w:val="16"/>
        </w:rPr>
      </w:pPr>
      <w:r w:rsidRPr="003A403A">
        <w:rPr>
          <w:sz w:val="16"/>
        </w:rPr>
        <w:t xml:space="preserve">Democrats are looking to </w:t>
      </w:r>
      <w:r w:rsidRPr="003A403A">
        <w:rPr>
          <w:rStyle w:val="StyleUnderline"/>
        </w:rPr>
        <w:t>pass</w:t>
      </w:r>
      <w:r w:rsidRPr="003A403A">
        <w:rPr>
          <w:sz w:val="16"/>
        </w:rPr>
        <w:t xml:space="preserve"> the </w:t>
      </w:r>
      <w:r w:rsidRPr="003A403A">
        <w:rPr>
          <w:rStyle w:val="Emphasis"/>
        </w:rPr>
        <w:t>B</w:t>
      </w:r>
      <w:r w:rsidRPr="003A403A">
        <w:rPr>
          <w:sz w:val="16"/>
        </w:rPr>
        <w:t xml:space="preserve">uild </w:t>
      </w:r>
      <w:r w:rsidRPr="003A403A">
        <w:rPr>
          <w:rStyle w:val="Emphasis"/>
        </w:rPr>
        <w:t>B</w:t>
      </w:r>
      <w:r w:rsidRPr="003A403A">
        <w:rPr>
          <w:sz w:val="16"/>
        </w:rPr>
        <w:t xml:space="preserve">ack </w:t>
      </w:r>
      <w:r w:rsidRPr="003A403A">
        <w:rPr>
          <w:rStyle w:val="Emphasis"/>
        </w:rPr>
        <w:t>B</w:t>
      </w:r>
      <w:r w:rsidRPr="003A403A">
        <w:rPr>
          <w:sz w:val="16"/>
        </w:rPr>
        <w:t xml:space="preserve">etter plan without Republican support </w:t>
      </w:r>
      <w:r w:rsidRPr="003A403A">
        <w:rPr>
          <w:rStyle w:val="StyleUnderline"/>
        </w:rPr>
        <w:t>using</w:t>
      </w:r>
      <w:r w:rsidRPr="003A403A">
        <w:rPr>
          <w:sz w:val="16"/>
        </w:rPr>
        <w:t xml:space="preserve"> a Senate procedure called </w:t>
      </w:r>
      <w:r w:rsidRPr="003A403A">
        <w:rPr>
          <w:rStyle w:val="Emphasis"/>
        </w:rPr>
        <w:t>reconciliation</w:t>
      </w:r>
      <w:r w:rsidRPr="003A403A">
        <w:rPr>
          <w:sz w:val="16"/>
        </w:rPr>
        <w:t xml:space="preserve">, which would allow them </w:t>
      </w:r>
      <w:r w:rsidRPr="003A403A">
        <w:rPr>
          <w:rStyle w:val="StyleUnderline"/>
        </w:rPr>
        <w:t>to bypass the 60-vote</w:t>
      </w:r>
      <w:r w:rsidRPr="003A403A">
        <w:rPr>
          <w:sz w:val="16"/>
        </w:rPr>
        <w:t xml:space="preserve"> filibuster </w:t>
      </w:r>
      <w:r w:rsidRPr="003A403A">
        <w:rPr>
          <w:rStyle w:val="StyleUnderline"/>
        </w:rPr>
        <w:t>threshold</w:t>
      </w:r>
      <w:r w:rsidRPr="003A403A">
        <w:rPr>
          <w:sz w:val="16"/>
        </w:rPr>
        <w:t xml:space="preserve">. But because </w:t>
      </w:r>
      <w:r w:rsidRPr="003A403A">
        <w:rPr>
          <w:rStyle w:val="Emphasis"/>
          <w:highlight w:val="green"/>
        </w:rPr>
        <w:t>Dem</w:t>
      </w:r>
      <w:r w:rsidRPr="003A403A">
        <w:rPr>
          <w:sz w:val="16"/>
        </w:rPr>
        <w:t>ocrat</w:t>
      </w:r>
      <w:r w:rsidRPr="003A403A">
        <w:rPr>
          <w:rStyle w:val="Emphasis"/>
          <w:highlight w:val="green"/>
        </w:rPr>
        <w:t>s</w:t>
      </w:r>
      <w:r w:rsidRPr="003A403A">
        <w:rPr>
          <w:sz w:val="16"/>
        </w:rPr>
        <w:t xml:space="preserve"> control the chamber by the narrowest of margins — 50-50, with vice-president Kamala Harris able to cast the tiebreaking vote — they </w:t>
      </w:r>
      <w:r w:rsidRPr="003A403A">
        <w:rPr>
          <w:rStyle w:val="StyleUnderline"/>
          <w:highlight w:val="green"/>
        </w:rPr>
        <w:t>need</w:t>
      </w:r>
      <w:r w:rsidRPr="003A403A">
        <w:rPr>
          <w:sz w:val="16"/>
        </w:rPr>
        <w:t xml:space="preserve"> the support of </w:t>
      </w:r>
      <w:r w:rsidRPr="003A403A">
        <w:rPr>
          <w:rStyle w:val="StyleUnderline"/>
          <w:highlight w:val="green"/>
        </w:rPr>
        <w:t>all 50</w:t>
      </w:r>
      <w:r w:rsidRPr="003A403A">
        <w:rPr>
          <w:rStyle w:val="StyleUnderline"/>
        </w:rPr>
        <w:t xml:space="preserve"> Democratic </w:t>
      </w:r>
      <w:r w:rsidRPr="003A403A">
        <w:rPr>
          <w:rStyle w:val="StyleUnderline"/>
          <w:highlight w:val="green"/>
        </w:rPr>
        <w:t>senators</w:t>
      </w:r>
      <w:r w:rsidRPr="003A403A">
        <w:rPr>
          <w:sz w:val="16"/>
        </w:rPr>
        <w:t>.</w:t>
      </w:r>
    </w:p>
    <w:p w14:paraId="4326606D" w14:textId="77777777" w:rsidR="004C4FF3" w:rsidRPr="00DD0226" w:rsidRDefault="004C4FF3" w:rsidP="004C4FF3"/>
    <w:p w14:paraId="324DFB22" w14:textId="77777777" w:rsidR="004C4FF3" w:rsidRDefault="004C4FF3" w:rsidP="004C4FF3"/>
    <w:p w14:paraId="74A81067" w14:textId="77777777" w:rsidR="004C4FF3" w:rsidRPr="00DD0226" w:rsidRDefault="004C4FF3" w:rsidP="004C4FF3"/>
    <w:p w14:paraId="6E8A4370" w14:textId="77777777" w:rsidR="004C4FF3" w:rsidRDefault="004C4FF3" w:rsidP="004C4FF3">
      <w:pPr>
        <w:pStyle w:val="Heading4"/>
      </w:pPr>
      <w:r>
        <w:t xml:space="preserve">The plan trades off -- ratification requires </w:t>
      </w:r>
      <w:r>
        <w:rPr>
          <w:u w:val="single"/>
        </w:rPr>
        <w:t>PC</w:t>
      </w:r>
      <w:r>
        <w:t xml:space="preserve"> and </w:t>
      </w:r>
      <w:r>
        <w:rPr>
          <w:u w:val="single"/>
        </w:rPr>
        <w:t>floor time</w:t>
      </w:r>
      <w:r>
        <w:t>.</w:t>
      </w:r>
    </w:p>
    <w:p w14:paraId="494A21FD" w14:textId="77777777" w:rsidR="004C4FF3" w:rsidRPr="000B6916" w:rsidRDefault="004C4FF3" w:rsidP="004C4FF3">
      <w:r>
        <w:t xml:space="preserve">---even if popular, even some opposition ensures immense </w:t>
      </w:r>
      <w:r>
        <w:rPr>
          <w:u w:val="single"/>
        </w:rPr>
        <w:t>floor time</w:t>
      </w:r>
      <w:r>
        <w:t xml:space="preserve"> due to Senate procedures.</w:t>
      </w:r>
    </w:p>
    <w:p w14:paraId="3C06BBF4" w14:textId="77777777" w:rsidR="004C4FF3" w:rsidRDefault="004C4FF3" w:rsidP="004C4FF3">
      <w:r w:rsidRPr="009537B4">
        <w:rPr>
          <w:rStyle w:val="Style13ptBold"/>
        </w:rPr>
        <w:t>Kelley &amp; Pevehouse 15</w:t>
      </w:r>
      <w:r>
        <w:t xml:space="preserve"> [Judith G.*, Duke Sanford School of Public Policy; AND Jon C.W.**, University of Wisconsin-Madison; International Studies Quarterly (2015); “An Opportunity Cost Theory of US Treaty Behavior,” </w:t>
      </w:r>
      <w:hyperlink r:id="rId7" w:history="1">
        <w:r w:rsidRPr="003239FC">
          <w:rPr>
            <w:rStyle w:val="Hyperlink"/>
          </w:rPr>
          <w:t>https://dukespace.lib.duke.edu/dspace/bitstream/handle/10161/12521/isqu12185.pdf?sequence=1</w:t>
        </w:r>
      </w:hyperlink>
      <w:r>
        <w:t xml:space="preserve">] </w:t>
      </w:r>
      <w:proofErr w:type="spellStart"/>
      <w:r>
        <w:t>brett</w:t>
      </w:r>
      <w:proofErr w:type="spellEnd"/>
    </w:p>
    <w:p w14:paraId="69655FB2" w14:textId="77777777" w:rsidR="004C4FF3" w:rsidRPr="00E21F06" w:rsidRDefault="004C4FF3" w:rsidP="004C4FF3">
      <w:pPr>
        <w:rPr>
          <w:rStyle w:val="Emphasis"/>
        </w:rPr>
      </w:pPr>
      <w:r w:rsidRPr="00E21F06">
        <w:rPr>
          <w:rStyle w:val="Emphasis"/>
        </w:rPr>
        <w:t>An Opportunity Costs Theory</w:t>
      </w:r>
    </w:p>
    <w:p w14:paraId="71152A9E" w14:textId="77777777" w:rsidR="004C4FF3" w:rsidRPr="000B6916" w:rsidRDefault="004C4FF3" w:rsidP="004C4FF3">
      <w:pPr>
        <w:rPr>
          <w:sz w:val="16"/>
        </w:rPr>
      </w:pPr>
      <w:r w:rsidRPr="000B6916">
        <w:rPr>
          <w:sz w:val="16"/>
        </w:rPr>
        <w:t xml:space="preserve">Although existing theories about veto players and political ideology explain the fate of some treaties, they leave some questions open. To complement these theories, we draw on </w:t>
      </w:r>
      <w:r w:rsidRPr="009703D0">
        <w:rPr>
          <w:rStyle w:val="StyleUnderline"/>
        </w:rPr>
        <w:t xml:space="preserve">economic theory to offer an opportunity cost theory of </w:t>
      </w:r>
      <w:r w:rsidRPr="009703D0">
        <w:rPr>
          <w:rStyle w:val="Emphasis"/>
          <w:highlight w:val="green"/>
        </w:rPr>
        <w:t>treaty ratification</w:t>
      </w:r>
      <w:r w:rsidRPr="000B6916">
        <w:rPr>
          <w:sz w:val="16"/>
        </w:rPr>
        <w:t xml:space="preserve">. In economics, the </w:t>
      </w:r>
      <w:r w:rsidRPr="009703D0">
        <w:rPr>
          <w:rStyle w:val="StyleUnderline"/>
        </w:rPr>
        <w:t xml:space="preserve">opportunity cost of a resource refers to the value of the </w:t>
      </w:r>
      <w:proofErr w:type="spellStart"/>
      <w:r w:rsidRPr="009703D0">
        <w:rPr>
          <w:rStyle w:val="StyleUnderline"/>
        </w:rPr>
        <w:t>nexthighest</w:t>
      </w:r>
      <w:proofErr w:type="spellEnd"/>
      <w:r w:rsidRPr="009703D0">
        <w:rPr>
          <w:rStyle w:val="StyleUnderline"/>
        </w:rPr>
        <w:t>-valued alternative use of that resource</w:t>
      </w:r>
      <w:r w:rsidRPr="000B6916">
        <w:rPr>
          <w:sz w:val="16"/>
        </w:rPr>
        <w:t xml:space="preserve">. </w:t>
      </w:r>
      <w:r w:rsidRPr="009703D0">
        <w:rPr>
          <w:rStyle w:val="StyleUnderline"/>
        </w:rPr>
        <w:t>Scholars of domestic legislation</w:t>
      </w:r>
      <w:r w:rsidRPr="000B6916">
        <w:rPr>
          <w:sz w:val="16"/>
        </w:rPr>
        <w:t xml:space="preserve"> have </w:t>
      </w:r>
      <w:r w:rsidRPr="009703D0">
        <w:rPr>
          <w:rStyle w:val="StyleUnderline"/>
        </w:rPr>
        <w:t xml:space="preserve">applied this concept to the </w:t>
      </w:r>
      <w:r w:rsidRPr="009703D0">
        <w:rPr>
          <w:rStyle w:val="Emphasis"/>
        </w:rPr>
        <w:t>time and resources of</w:t>
      </w:r>
      <w:r w:rsidRPr="009703D0">
        <w:rPr>
          <w:rStyle w:val="StyleUnderline"/>
        </w:rPr>
        <w:t xml:space="preserve"> individual </w:t>
      </w:r>
      <w:r w:rsidRPr="009703D0">
        <w:rPr>
          <w:rStyle w:val="Emphasis"/>
        </w:rPr>
        <w:t>policymakers</w:t>
      </w:r>
      <w:r w:rsidRPr="000B6916">
        <w:rPr>
          <w:sz w:val="16"/>
        </w:rPr>
        <w:t xml:space="preserve"> (Schiller 1995) </w:t>
      </w:r>
      <w:r w:rsidRPr="009703D0">
        <w:rPr>
          <w:rStyle w:val="StyleUnderline"/>
        </w:rPr>
        <w:t xml:space="preserve">but also to the </w:t>
      </w:r>
      <w:r w:rsidRPr="009703D0">
        <w:rPr>
          <w:rStyle w:val="Emphasis"/>
        </w:rPr>
        <w:t>fixed chamber time</w:t>
      </w:r>
      <w:r w:rsidRPr="000B6916">
        <w:rPr>
          <w:sz w:val="16"/>
        </w:rPr>
        <w:t xml:space="preserve">. For example, Koger refers to “[T]he foregone uses of the same [chamber] time for legislators as individuals as well as for the chamber collectively” (Koger 2010:22). Indeed, </w:t>
      </w:r>
      <w:r w:rsidRPr="00EA34B7">
        <w:rPr>
          <w:rStyle w:val="StyleUnderline"/>
        </w:rPr>
        <w:t>the Senate’s chamber time is not only fixed, but also scarce</w:t>
      </w:r>
      <w:r w:rsidRPr="000B6916">
        <w:rPr>
          <w:sz w:val="16"/>
        </w:rPr>
        <w:t xml:space="preserve">. </w:t>
      </w:r>
      <w:r w:rsidRPr="00EA34B7">
        <w:rPr>
          <w:rStyle w:val="StyleUnderline"/>
        </w:rPr>
        <w:t>A vast portion of its time goes to required routine business. This leaves little opportunity for discretionary activities</w:t>
      </w:r>
      <w:r w:rsidRPr="000B6916">
        <w:rPr>
          <w:sz w:val="16"/>
        </w:rPr>
        <w:t xml:space="preserve"> (Walker 1977). Given that </w:t>
      </w:r>
      <w:r w:rsidRPr="009703D0">
        <w:rPr>
          <w:rStyle w:val="Emphasis"/>
        </w:rPr>
        <w:t>international policy</w:t>
      </w:r>
      <w:r w:rsidRPr="00EA34B7">
        <w:rPr>
          <w:rStyle w:val="StyleUnderline"/>
        </w:rPr>
        <w:t xml:space="preserve"> matters </w:t>
      </w:r>
      <w:proofErr w:type="gramStart"/>
      <w:r w:rsidRPr="00EA34B7">
        <w:rPr>
          <w:rStyle w:val="StyleUnderline"/>
        </w:rPr>
        <w:t>have to</w:t>
      </w:r>
      <w:proofErr w:type="gramEnd"/>
      <w:r w:rsidRPr="00EA34B7">
        <w:rPr>
          <w:rStyle w:val="StyleUnderline"/>
        </w:rPr>
        <w:t xml:space="preserve"> </w:t>
      </w:r>
      <w:r w:rsidRPr="009703D0">
        <w:rPr>
          <w:rStyle w:val="StyleUnderline"/>
          <w:highlight w:val="green"/>
        </w:rPr>
        <w:t>draw on</w:t>
      </w:r>
      <w:r w:rsidRPr="00EA34B7">
        <w:rPr>
          <w:rStyle w:val="StyleUnderline"/>
        </w:rPr>
        <w:t xml:space="preserve"> </w:t>
      </w:r>
      <w:r w:rsidRPr="000B6916">
        <w:rPr>
          <w:rStyle w:val="StyleUnderline"/>
        </w:rPr>
        <w:t xml:space="preserve">exactly the same remaining discretionary floor time as </w:t>
      </w:r>
      <w:r w:rsidRPr="000B6916">
        <w:rPr>
          <w:rStyle w:val="Emphasis"/>
        </w:rPr>
        <w:t>domestic policy</w:t>
      </w:r>
      <w:r w:rsidRPr="000B6916">
        <w:rPr>
          <w:sz w:val="16"/>
        </w:rPr>
        <w:t xml:space="preserve">, we argue that </w:t>
      </w:r>
      <w:r w:rsidRPr="00EA34B7">
        <w:rPr>
          <w:rStyle w:val="StyleUnderline"/>
        </w:rPr>
        <w:t>the</w:t>
      </w:r>
      <w:r w:rsidRPr="000B6916">
        <w:rPr>
          <w:sz w:val="16"/>
        </w:rPr>
        <w:t xml:space="preserve"> </w:t>
      </w:r>
      <w:r w:rsidRPr="00EA34B7">
        <w:rPr>
          <w:rStyle w:val="StyleUnderline"/>
        </w:rPr>
        <w:t>U</w:t>
      </w:r>
      <w:r w:rsidRPr="000B6916">
        <w:rPr>
          <w:sz w:val="16"/>
        </w:rPr>
        <w:t xml:space="preserve">nited </w:t>
      </w:r>
      <w:r w:rsidRPr="00EA34B7">
        <w:rPr>
          <w:rStyle w:val="StyleUnderline"/>
        </w:rPr>
        <w:t>S</w:t>
      </w:r>
      <w:r w:rsidRPr="000B6916">
        <w:rPr>
          <w:sz w:val="16"/>
        </w:rPr>
        <w:t xml:space="preserve">tates </w:t>
      </w:r>
      <w:r w:rsidRPr="00EA34B7">
        <w:rPr>
          <w:rStyle w:val="StyleUnderline"/>
        </w:rPr>
        <w:t>sometimes</w:t>
      </w:r>
      <w:r w:rsidRPr="000B6916">
        <w:rPr>
          <w:sz w:val="16"/>
        </w:rPr>
        <w:t xml:space="preserve"> delays or </w:t>
      </w:r>
      <w:r w:rsidRPr="00EA34B7">
        <w:rPr>
          <w:rStyle w:val="StyleUnderline"/>
        </w:rPr>
        <w:t>derails treaty ratification simply because</w:t>
      </w:r>
      <w:r w:rsidRPr="000B6916">
        <w:rPr>
          <w:sz w:val="16"/>
        </w:rPr>
        <w:t xml:space="preserve"> </w:t>
      </w:r>
      <w:r w:rsidRPr="00EA34B7">
        <w:rPr>
          <w:rStyle w:val="Emphasis"/>
          <w:highlight w:val="green"/>
        </w:rPr>
        <w:t>p</w:t>
      </w:r>
      <w:r w:rsidRPr="000B6916">
        <w:rPr>
          <w:sz w:val="16"/>
        </w:rPr>
        <w:t xml:space="preserve">olitical </w:t>
      </w:r>
      <w:r w:rsidRPr="00EA34B7">
        <w:rPr>
          <w:rStyle w:val="Emphasis"/>
          <w:highlight w:val="green"/>
        </w:rPr>
        <w:t>c</w:t>
      </w:r>
      <w:r w:rsidRPr="000B6916">
        <w:rPr>
          <w:sz w:val="16"/>
        </w:rPr>
        <w:t xml:space="preserve">apital </w:t>
      </w:r>
      <w:r w:rsidRPr="009703D0">
        <w:rPr>
          <w:rStyle w:val="StyleUnderline"/>
          <w:highlight w:val="green"/>
        </w:rPr>
        <w:t>and</w:t>
      </w:r>
      <w:r w:rsidRPr="000B6916">
        <w:rPr>
          <w:sz w:val="16"/>
        </w:rPr>
        <w:t xml:space="preserve"> </w:t>
      </w:r>
      <w:r w:rsidRPr="00EA34B7">
        <w:rPr>
          <w:rStyle w:val="Emphasis"/>
        </w:rPr>
        <w:t xml:space="preserve">Senate </w:t>
      </w:r>
      <w:r w:rsidRPr="009703D0">
        <w:rPr>
          <w:rStyle w:val="Emphasis"/>
          <w:highlight w:val="green"/>
        </w:rPr>
        <w:t>floor time</w:t>
      </w:r>
      <w:r w:rsidRPr="000B6916">
        <w:rPr>
          <w:sz w:val="16"/>
        </w:rPr>
        <w:t xml:space="preserve"> </w:t>
      </w:r>
      <w:r w:rsidRPr="009703D0">
        <w:rPr>
          <w:rStyle w:val="StyleUnderline"/>
        </w:rPr>
        <w:t xml:space="preserve">are fixed and </w:t>
      </w:r>
      <w:r w:rsidRPr="000B6916">
        <w:rPr>
          <w:rStyle w:val="StyleUnderline"/>
        </w:rPr>
        <w:t>entail opportunity costs</w:t>
      </w:r>
      <w:r w:rsidRPr="000B6916">
        <w:rPr>
          <w:sz w:val="16"/>
        </w:rPr>
        <w:t xml:space="preserve"> (Heitshusen 2013:4). As Koger (2010:33) argues more generally for legislation, “</w:t>
      </w:r>
      <w:r w:rsidRPr="009703D0">
        <w:rPr>
          <w:rStyle w:val="StyleUnderline"/>
        </w:rPr>
        <w:t>The expected gains from making a proposal must exceed the time and effort legislators invest in preparing it, organizing and coalition to support it, and taking the time of the chamber to debate and pass it</w:t>
      </w:r>
      <w:r w:rsidRPr="000B6916">
        <w:rPr>
          <w:sz w:val="16"/>
        </w:rPr>
        <w:t>.”</w:t>
      </w:r>
    </w:p>
    <w:p w14:paraId="5410F25F" w14:textId="77777777" w:rsidR="004C4FF3" w:rsidRPr="000B6916" w:rsidRDefault="004C4FF3" w:rsidP="004C4FF3">
      <w:pPr>
        <w:rPr>
          <w:sz w:val="16"/>
        </w:rPr>
      </w:pPr>
      <w:r w:rsidRPr="009703D0">
        <w:rPr>
          <w:rStyle w:val="StyleUnderline"/>
          <w:highlight w:val="green"/>
        </w:rPr>
        <w:t>For a treaty to progress</w:t>
      </w:r>
      <w:r w:rsidRPr="000B6916">
        <w:rPr>
          <w:sz w:val="16"/>
        </w:rPr>
        <w:t xml:space="preserve">, the opportunity cost logic thus would mean that </w:t>
      </w:r>
      <w:r w:rsidRPr="009703D0">
        <w:rPr>
          <w:rStyle w:val="StyleUnderline"/>
        </w:rPr>
        <w:t>the net gains of the treaty must outweigh the opportunity costs of the advice and consent process</w:t>
      </w:r>
      <w:r w:rsidRPr="000B6916">
        <w:rPr>
          <w:sz w:val="16"/>
        </w:rPr>
        <w:t xml:space="preserve">. Thus, </w:t>
      </w:r>
      <w:r w:rsidRPr="009703D0">
        <w:rPr>
          <w:rStyle w:val="StyleUnderline"/>
        </w:rPr>
        <w:t xml:space="preserve">if </w:t>
      </w:r>
      <w:r w:rsidRPr="009703D0">
        <w:rPr>
          <w:rStyle w:val="StyleUnderline"/>
          <w:highlight w:val="green"/>
        </w:rPr>
        <w:t>the President or</w:t>
      </w:r>
      <w:r w:rsidRPr="009703D0">
        <w:rPr>
          <w:rStyle w:val="StyleUnderline"/>
        </w:rPr>
        <w:t xml:space="preserve"> some </w:t>
      </w:r>
      <w:r w:rsidRPr="009703D0">
        <w:rPr>
          <w:rStyle w:val="StyleUnderline"/>
          <w:highlight w:val="green"/>
        </w:rPr>
        <w:t>Senators</w:t>
      </w:r>
      <w:r w:rsidRPr="009703D0">
        <w:rPr>
          <w:rStyle w:val="StyleUnderline"/>
        </w:rPr>
        <w:t xml:space="preserve"> assign only low political value to a particular treaty or if they believe that passage of the treaty will take a lot of Senate floor time, they may decide that they would rather spend</w:t>
      </w:r>
      <w:r w:rsidRPr="000B6916">
        <w:rPr>
          <w:sz w:val="16"/>
        </w:rPr>
        <w:t xml:space="preserve"> their </w:t>
      </w:r>
      <w:r w:rsidRPr="009703D0">
        <w:rPr>
          <w:rStyle w:val="StyleUnderline"/>
        </w:rPr>
        <w:t>p</w:t>
      </w:r>
      <w:r w:rsidRPr="000B6916">
        <w:rPr>
          <w:sz w:val="16"/>
        </w:rPr>
        <w:t xml:space="preserve">olitical </w:t>
      </w:r>
      <w:r w:rsidRPr="009703D0">
        <w:rPr>
          <w:rStyle w:val="StyleUnderline"/>
        </w:rPr>
        <w:t>c</w:t>
      </w:r>
      <w:r w:rsidRPr="000B6916">
        <w:rPr>
          <w:sz w:val="16"/>
        </w:rPr>
        <w:t xml:space="preserve">apital </w:t>
      </w:r>
      <w:r w:rsidRPr="009703D0">
        <w:rPr>
          <w:rStyle w:val="StyleUnderline"/>
        </w:rPr>
        <w:t>on other matters</w:t>
      </w:r>
      <w:r w:rsidRPr="000B6916">
        <w:rPr>
          <w:sz w:val="16"/>
        </w:rPr>
        <w:t xml:space="preserve">. If they think they </w:t>
      </w:r>
      <w:proofErr w:type="gramStart"/>
      <w:r w:rsidRPr="000B6916">
        <w:rPr>
          <w:sz w:val="16"/>
        </w:rPr>
        <w:t xml:space="preserve">have </w:t>
      </w:r>
      <w:r w:rsidRPr="000B6916">
        <w:rPr>
          <w:rStyle w:val="StyleUnderline"/>
        </w:rPr>
        <w:t>to</w:t>
      </w:r>
      <w:proofErr w:type="gramEnd"/>
      <w:r w:rsidRPr="000B6916">
        <w:rPr>
          <w:rStyle w:val="StyleUnderline"/>
        </w:rPr>
        <w:t xml:space="preserve"> </w:t>
      </w:r>
      <w:r w:rsidRPr="009703D0">
        <w:rPr>
          <w:rStyle w:val="StyleUnderline"/>
          <w:highlight w:val="green"/>
        </w:rPr>
        <w:t>fight</w:t>
      </w:r>
      <w:r w:rsidRPr="009703D0">
        <w:rPr>
          <w:rStyle w:val="StyleUnderline"/>
        </w:rPr>
        <w:t xml:space="preserve"> a war of attrition to overcome </w:t>
      </w:r>
      <w:r w:rsidRPr="009703D0">
        <w:rPr>
          <w:rStyle w:val="Emphasis"/>
          <w:highlight w:val="green"/>
        </w:rPr>
        <w:t>opposition</w:t>
      </w:r>
      <w:r w:rsidRPr="009703D0">
        <w:rPr>
          <w:rStyle w:val="StyleUnderline"/>
        </w:rPr>
        <w:t xml:space="preserve">, this cost in terms of time and resources may tip the </w:t>
      </w:r>
      <w:r w:rsidRPr="006B0044">
        <w:rPr>
          <w:rStyle w:val="StyleUnderline"/>
        </w:rPr>
        <w:t>scales against moving the treaty forward</w:t>
      </w:r>
      <w:r w:rsidRPr="006B0044">
        <w:rPr>
          <w:sz w:val="16"/>
        </w:rPr>
        <w:t>. Under</w:t>
      </w:r>
      <w:r w:rsidRPr="000B6916">
        <w:rPr>
          <w:sz w:val="16"/>
        </w:rPr>
        <w:t xml:space="preserve"> these conditions, </w:t>
      </w:r>
      <w:r w:rsidRPr="009703D0">
        <w:rPr>
          <w:rStyle w:val="StyleUnderline"/>
        </w:rPr>
        <w:t xml:space="preserve">the </w:t>
      </w:r>
      <w:r w:rsidRPr="009703D0">
        <w:rPr>
          <w:rStyle w:val="Emphasis"/>
          <w:highlight w:val="green"/>
        </w:rPr>
        <w:t>opportunity cost</w:t>
      </w:r>
      <w:r w:rsidRPr="000B6916">
        <w:rPr>
          <w:sz w:val="16"/>
        </w:rPr>
        <w:t xml:space="preserve"> of processing </w:t>
      </w:r>
      <w:r w:rsidRPr="000B6916">
        <w:rPr>
          <w:sz w:val="16"/>
        </w:rPr>
        <w:lastRenderedPageBreak/>
        <w:t xml:space="preserve">the treaty </w:t>
      </w:r>
      <w:r w:rsidRPr="009703D0">
        <w:rPr>
          <w:rStyle w:val="StyleUnderline"/>
          <w:highlight w:val="green"/>
        </w:rPr>
        <w:t>may be</w:t>
      </w:r>
      <w:r w:rsidRPr="006B0044">
        <w:rPr>
          <w:rStyle w:val="StyleUnderline"/>
        </w:rPr>
        <w:t xml:space="preserve"> too </w:t>
      </w:r>
      <w:r w:rsidRPr="009703D0">
        <w:rPr>
          <w:rStyle w:val="StyleUnderline"/>
          <w:highlight w:val="green"/>
        </w:rPr>
        <w:t>high</w:t>
      </w:r>
      <w:r w:rsidRPr="000B6916">
        <w:rPr>
          <w:sz w:val="16"/>
        </w:rPr>
        <w:t xml:space="preserve"> for the treaty to gain attention, even if the President or more than the required two-thirds of the Senators think the treaty yields some benefits. As a result, </w:t>
      </w:r>
      <w:r w:rsidRPr="009703D0">
        <w:rPr>
          <w:rStyle w:val="StyleUnderline"/>
        </w:rPr>
        <w:t xml:space="preserve">whether or how fast a treaty makes it through the process depends on whether it has sufficient support to pass the constitutional process and on whether its value to politicians outweighs the opportunity cost of their political resources: </w:t>
      </w:r>
      <w:r w:rsidRPr="009703D0">
        <w:rPr>
          <w:rStyle w:val="Emphasis"/>
        </w:rPr>
        <w:t>legislative floor time</w:t>
      </w:r>
      <w:r w:rsidRPr="009703D0">
        <w:rPr>
          <w:rStyle w:val="StyleUnderline"/>
        </w:rPr>
        <w:t xml:space="preserve"> and </w:t>
      </w:r>
      <w:r w:rsidRPr="009703D0">
        <w:rPr>
          <w:rStyle w:val="Emphasis"/>
        </w:rPr>
        <w:t>p</w:t>
      </w:r>
      <w:r w:rsidRPr="009703D0">
        <w:rPr>
          <w:rStyle w:val="StyleUnderline"/>
        </w:rPr>
        <w:t xml:space="preserve">olitical </w:t>
      </w:r>
      <w:r w:rsidRPr="009703D0">
        <w:rPr>
          <w:rStyle w:val="Emphasis"/>
        </w:rPr>
        <w:t>c</w:t>
      </w:r>
      <w:r w:rsidRPr="009703D0">
        <w:rPr>
          <w:rStyle w:val="StyleUnderline"/>
        </w:rPr>
        <w:t>apital</w:t>
      </w:r>
      <w:r w:rsidRPr="000B6916">
        <w:rPr>
          <w:sz w:val="16"/>
        </w:rPr>
        <w:t>.</w:t>
      </w:r>
    </w:p>
    <w:p w14:paraId="292F13D5" w14:textId="77777777" w:rsidR="004C4FF3" w:rsidRPr="008B1D19" w:rsidRDefault="004C4FF3" w:rsidP="004C4FF3">
      <w:pPr>
        <w:rPr>
          <w:rStyle w:val="Emphasis"/>
        </w:rPr>
      </w:pPr>
      <w:r w:rsidRPr="008B1D19">
        <w:rPr>
          <w:rStyle w:val="Emphasis"/>
        </w:rPr>
        <w:t>The Fixed Political Agenda Space and Policy Priorities</w:t>
      </w:r>
    </w:p>
    <w:p w14:paraId="0E18ACBF" w14:textId="77777777" w:rsidR="004C4FF3" w:rsidRPr="000B6916" w:rsidRDefault="004C4FF3" w:rsidP="004C4FF3">
      <w:pPr>
        <w:rPr>
          <w:sz w:val="16"/>
        </w:rPr>
      </w:pPr>
      <w:r w:rsidRPr="000B6916">
        <w:rPr>
          <w:sz w:val="16"/>
        </w:rPr>
        <w:t xml:space="preserve">Why do treaties incur these opportunity costs? </w:t>
      </w:r>
      <w:r w:rsidRPr="000B6916">
        <w:rPr>
          <w:rStyle w:val="StyleUnderline"/>
        </w:rPr>
        <w:t>Opportunity costs arise when resources are fixed and fully employed. Political agenda space is such a resource; there are only so many policy priorities a President can promote, and only so much Senate floor time to consider them</w:t>
      </w:r>
      <w:r w:rsidRPr="000B6916">
        <w:rPr>
          <w:sz w:val="16"/>
        </w:rPr>
        <w:t>. The media will pay attention to only so many issues on the Washington agenda. Both the President and the Senate must protect their legislative opportunities. They each face opportunity costs.</w:t>
      </w:r>
    </w:p>
    <w:p w14:paraId="63A7D11C" w14:textId="77777777" w:rsidR="004C4FF3" w:rsidRPr="008B1D19" w:rsidRDefault="004C4FF3" w:rsidP="004C4FF3">
      <w:pPr>
        <w:rPr>
          <w:sz w:val="14"/>
        </w:rPr>
      </w:pPr>
      <w:r w:rsidRPr="000B6916">
        <w:rPr>
          <w:rStyle w:val="StyleUnderline"/>
          <w:highlight w:val="green"/>
        </w:rPr>
        <w:t xml:space="preserve">For the President, the </w:t>
      </w:r>
      <w:r w:rsidRPr="000B6916">
        <w:rPr>
          <w:rStyle w:val="Emphasis"/>
          <w:highlight w:val="green"/>
        </w:rPr>
        <w:t>transmittal process</w:t>
      </w:r>
      <w:r w:rsidRPr="008B1D19">
        <w:rPr>
          <w:sz w:val="14"/>
        </w:rPr>
        <w:t xml:space="preserve"> is not simple. If the United States signs an international agreement that falls under Article II of the Constitution, </w:t>
      </w:r>
      <w:r w:rsidRPr="000B6916">
        <w:rPr>
          <w:rStyle w:val="StyleUnderline"/>
        </w:rPr>
        <w:t>the President must transmit it to the Senate for advice and consent before the</w:t>
      </w:r>
      <w:r w:rsidRPr="008B1D19">
        <w:rPr>
          <w:sz w:val="14"/>
        </w:rPr>
        <w:t xml:space="preserve"> </w:t>
      </w:r>
      <w:r w:rsidRPr="000B6916">
        <w:rPr>
          <w:rStyle w:val="StyleUnderline"/>
        </w:rPr>
        <w:t>U</w:t>
      </w:r>
      <w:r w:rsidRPr="008B1D19">
        <w:rPr>
          <w:sz w:val="14"/>
        </w:rPr>
        <w:t xml:space="preserve">nited </w:t>
      </w:r>
      <w:r w:rsidRPr="000B6916">
        <w:rPr>
          <w:rStyle w:val="StyleUnderline"/>
        </w:rPr>
        <w:t>S</w:t>
      </w:r>
      <w:r w:rsidRPr="008B1D19">
        <w:rPr>
          <w:sz w:val="14"/>
        </w:rPr>
        <w:t xml:space="preserve">tates </w:t>
      </w:r>
      <w:r w:rsidRPr="000B6916">
        <w:rPr>
          <w:rStyle w:val="StyleUnderline"/>
        </w:rPr>
        <w:t>can ratify it</w:t>
      </w:r>
      <w:r w:rsidRPr="008B1D19">
        <w:rPr>
          <w:sz w:val="14"/>
        </w:rPr>
        <w:t xml:space="preserve">. </w:t>
      </w:r>
      <w:r w:rsidRPr="000B6916">
        <w:rPr>
          <w:rStyle w:val="StyleUnderline"/>
        </w:rPr>
        <w:t>This process entails an analysis of the implications of the treaty including possible implementation legislation required, and the writing of a transmittal letter that serves as a report to the</w:t>
      </w:r>
      <w:r w:rsidRPr="008B1D19">
        <w:rPr>
          <w:sz w:val="14"/>
        </w:rPr>
        <w:t xml:space="preserve"> Senate Foreign Relations Committee (</w:t>
      </w:r>
      <w:r w:rsidRPr="000B6916">
        <w:rPr>
          <w:rStyle w:val="Emphasis"/>
        </w:rPr>
        <w:t>SFRC</w:t>
      </w:r>
      <w:r w:rsidRPr="008B1D19">
        <w:rPr>
          <w:sz w:val="14"/>
        </w:rPr>
        <w:t xml:space="preserve">). Because of these requirements, usually </w:t>
      </w:r>
      <w:r w:rsidRPr="000B6916">
        <w:rPr>
          <w:rStyle w:val="StyleUnderline"/>
        </w:rPr>
        <w:t xml:space="preserve">there </w:t>
      </w:r>
      <w:proofErr w:type="gramStart"/>
      <w:r w:rsidRPr="000B6916">
        <w:rPr>
          <w:rStyle w:val="StyleUnderline"/>
        </w:rPr>
        <w:t>has to</w:t>
      </w:r>
      <w:proofErr w:type="gramEnd"/>
      <w:r w:rsidRPr="000B6916">
        <w:rPr>
          <w:rStyle w:val="StyleUnderline"/>
        </w:rPr>
        <w:t xml:space="preserve"> be some push from the White House</w:t>
      </w:r>
      <w:r w:rsidRPr="008B1D19">
        <w:rPr>
          <w:sz w:val="14"/>
        </w:rPr>
        <w:t xml:space="preserve"> (Halloran 2011), </w:t>
      </w:r>
      <w:r w:rsidRPr="000B6916">
        <w:rPr>
          <w:rStyle w:val="StyleUnderline"/>
        </w:rPr>
        <w:t>and this can</w:t>
      </w:r>
      <w:r w:rsidRPr="00084563">
        <w:rPr>
          <w:rStyle w:val="StyleUnderline"/>
        </w:rPr>
        <w:t xml:space="preserve"> </w:t>
      </w:r>
      <w:r w:rsidRPr="00084563">
        <w:rPr>
          <w:rStyle w:val="StyleUnderline"/>
          <w:highlight w:val="green"/>
        </w:rPr>
        <w:t xml:space="preserve">take </w:t>
      </w:r>
      <w:r w:rsidRPr="008B1D19">
        <w:rPr>
          <w:rStyle w:val="StyleUnderline"/>
        </w:rPr>
        <w:t xml:space="preserve">precious </w:t>
      </w:r>
      <w:r w:rsidRPr="00084563">
        <w:rPr>
          <w:rStyle w:val="StyleUnderline"/>
          <w:highlight w:val="green"/>
        </w:rPr>
        <w:t>time</w:t>
      </w:r>
      <w:r w:rsidRPr="00084563">
        <w:rPr>
          <w:rStyle w:val="StyleUnderline"/>
        </w:rPr>
        <w:t xml:space="preserve"> away </w:t>
      </w:r>
      <w:r w:rsidRPr="00084563">
        <w:rPr>
          <w:rStyle w:val="StyleUnderline"/>
          <w:highlight w:val="green"/>
        </w:rPr>
        <w:t xml:space="preserve">from </w:t>
      </w:r>
      <w:r w:rsidRPr="00084563">
        <w:rPr>
          <w:rStyle w:val="Emphasis"/>
          <w:highlight w:val="green"/>
        </w:rPr>
        <w:t xml:space="preserve">domestic </w:t>
      </w:r>
      <w:r w:rsidRPr="00084563">
        <w:rPr>
          <w:rStyle w:val="Emphasis"/>
        </w:rPr>
        <w:t xml:space="preserve">legislative </w:t>
      </w:r>
      <w:r w:rsidRPr="00084563">
        <w:rPr>
          <w:rStyle w:val="Emphasis"/>
          <w:highlight w:val="green"/>
        </w:rPr>
        <w:t>priorities</w:t>
      </w:r>
      <w:r w:rsidRPr="008B1D19">
        <w:rPr>
          <w:sz w:val="14"/>
        </w:rPr>
        <w:t xml:space="preserve">. Thus, </w:t>
      </w:r>
      <w:r w:rsidRPr="000B6916">
        <w:rPr>
          <w:rStyle w:val="StyleUnderline"/>
        </w:rPr>
        <w:t>transmittals can be costly</w:t>
      </w:r>
      <w:r w:rsidRPr="008B1D19">
        <w:rPr>
          <w:rStyle w:val="StyleUnderline"/>
        </w:rPr>
        <w:t>, especially in the face of expected opposition</w:t>
      </w:r>
      <w:r w:rsidRPr="008B1D19">
        <w:rPr>
          <w:sz w:val="14"/>
        </w:rPr>
        <w:t xml:space="preserve">. Indeed, in 1995 </w:t>
      </w:r>
      <w:r w:rsidRPr="008B1D19">
        <w:rPr>
          <w:rStyle w:val="StyleUnderline"/>
        </w:rPr>
        <w:t>when</w:t>
      </w:r>
      <w:r w:rsidRPr="008B1D19">
        <w:rPr>
          <w:sz w:val="14"/>
        </w:rPr>
        <w:t xml:space="preserve"> President </w:t>
      </w:r>
      <w:r w:rsidRPr="008B1D19">
        <w:rPr>
          <w:rStyle w:val="StyleUnderline"/>
        </w:rPr>
        <w:t>Clinton wanted to transmit the UN C</w:t>
      </w:r>
      <w:r w:rsidRPr="008B1D19">
        <w:rPr>
          <w:sz w:val="14"/>
        </w:rPr>
        <w:t xml:space="preserve">onvention on the </w:t>
      </w:r>
      <w:r w:rsidRPr="008B1D19">
        <w:rPr>
          <w:rStyle w:val="StyleUnderline"/>
        </w:rPr>
        <w:t>R</w:t>
      </w:r>
      <w:r w:rsidRPr="008B1D19">
        <w:rPr>
          <w:sz w:val="14"/>
        </w:rPr>
        <w:t xml:space="preserve">ights of the </w:t>
      </w:r>
      <w:r w:rsidRPr="008B1D19">
        <w:rPr>
          <w:rStyle w:val="StyleUnderline"/>
        </w:rPr>
        <w:t>C</w:t>
      </w:r>
      <w:r w:rsidRPr="008B1D19">
        <w:rPr>
          <w:sz w:val="14"/>
        </w:rPr>
        <w:t xml:space="preserve">hild </w:t>
      </w:r>
      <w:r w:rsidRPr="008B1D19">
        <w:rPr>
          <w:rStyle w:val="StyleUnderline"/>
        </w:rPr>
        <w:t>to the Senate, Jessie Helms,</w:t>
      </w:r>
      <w:r w:rsidRPr="008B1D19">
        <w:rPr>
          <w:sz w:val="14"/>
        </w:rPr>
        <w:t xml:space="preserve"> who chaired the SFRC, </w:t>
      </w:r>
      <w:r w:rsidRPr="008B1D19">
        <w:rPr>
          <w:rStyle w:val="StyleUnderline"/>
        </w:rPr>
        <w:t>and 26 cosponsors introduced a resolution urging him to not transmit the Convention</w:t>
      </w:r>
      <w:r w:rsidRPr="008B1D19">
        <w:rPr>
          <w:sz w:val="14"/>
        </w:rPr>
        <w:t xml:space="preserve">. </w:t>
      </w:r>
      <w:r w:rsidRPr="008B1D19">
        <w:rPr>
          <w:rStyle w:val="StyleUnderline"/>
        </w:rPr>
        <w:t xml:space="preserve">Such </w:t>
      </w:r>
      <w:r w:rsidRPr="00515F96">
        <w:rPr>
          <w:rStyle w:val="StyleUnderline"/>
          <w:highlight w:val="green"/>
        </w:rPr>
        <w:t>opposition can be</w:t>
      </w:r>
      <w:r w:rsidRPr="008B1D19">
        <w:rPr>
          <w:rStyle w:val="StyleUnderline"/>
        </w:rPr>
        <w:t xml:space="preserve"> distracting or politically </w:t>
      </w:r>
      <w:r w:rsidRPr="00515F96">
        <w:rPr>
          <w:rStyle w:val="StyleUnderline"/>
          <w:highlight w:val="green"/>
        </w:rPr>
        <w:t>harmful</w:t>
      </w:r>
      <w:r w:rsidRPr="008B1D19">
        <w:rPr>
          <w:rStyle w:val="StyleUnderline"/>
        </w:rPr>
        <w:t xml:space="preserve"> for the President</w:t>
      </w:r>
      <w:r w:rsidRPr="008B1D19">
        <w:rPr>
          <w:sz w:val="14"/>
        </w:rPr>
        <w:t xml:space="preserve">. Furthermore, </w:t>
      </w:r>
      <w:r w:rsidRPr="00515F96">
        <w:rPr>
          <w:rStyle w:val="StyleUnderline"/>
          <w:highlight w:val="green"/>
        </w:rPr>
        <w:t>because</w:t>
      </w:r>
      <w:r w:rsidRPr="008B1D19">
        <w:rPr>
          <w:rStyle w:val="StyleUnderline"/>
        </w:rPr>
        <w:t xml:space="preserve"> the President usually endorses the treaty in the transmittal letter, he may incur a </w:t>
      </w:r>
      <w:r w:rsidRPr="00515F96">
        <w:rPr>
          <w:rStyle w:val="Emphasis"/>
          <w:highlight w:val="green"/>
        </w:rPr>
        <w:t>reputational cost</w:t>
      </w:r>
      <w:r w:rsidRPr="008B1D19">
        <w:rPr>
          <w:rStyle w:val="StyleUnderline"/>
        </w:rPr>
        <w:t xml:space="preserve"> by transmitting treaties that stall</w:t>
      </w:r>
      <w:r w:rsidRPr="008B1D19">
        <w:rPr>
          <w:sz w:val="14"/>
        </w:rPr>
        <w:t xml:space="preserve"> (Krutz and Peake 2009:140). Dealing with treaties thus involves political </w:t>
      </w:r>
      <w:proofErr w:type="gramStart"/>
      <w:r w:rsidRPr="008B1D19">
        <w:rPr>
          <w:sz w:val="14"/>
        </w:rPr>
        <w:t>costs, and</w:t>
      </w:r>
      <w:proofErr w:type="gramEnd"/>
      <w:r w:rsidRPr="008B1D19">
        <w:rPr>
          <w:sz w:val="14"/>
        </w:rPr>
        <w:t xml:space="preserve"> </w:t>
      </w:r>
      <w:r w:rsidRPr="008B1D19">
        <w:rPr>
          <w:rStyle w:val="Emphasis"/>
        </w:rPr>
        <w:t>withholding transmittal</w:t>
      </w:r>
      <w:r w:rsidRPr="008B1D19">
        <w:rPr>
          <w:rStyle w:val="StyleUnderline"/>
        </w:rPr>
        <w:t xml:space="preserve"> can conserve </w:t>
      </w:r>
      <w:r w:rsidRPr="008B1D19">
        <w:rPr>
          <w:rStyle w:val="Emphasis"/>
        </w:rPr>
        <w:t>p</w:t>
      </w:r>
      <w:r w:rsidRPr="008B1D19">
        <w:rPr>
          <w:rStyle w:val="StyleUnderline"/>
        </w:rPr>
        <w:t>olitical capital</w:t>
      </w:r>
      <w:r w:rsidRPr="008B1D19">
        <w:rPr>
          <w:sz w:val="14"/>
        </w:rPr>
        <w:t>.</w:t>
      </w:r>
    </w:p>
    <w:p w14:paraId="380E0214" w14:textId="77777777" w:rsidR="004C4FF3" w:rsidRPr="008B1D19" w:rsidRDefault="004C4FF3" w:rsidP="004C4FF3">
      <w:pPr>
        <w:rPr>
          <w:sz w:val="16"/>
        </w:rPr>
      </w:pPr>
      <w:r w:rsidRPr="008B1D19">
        <w:rPr>
          <w:rStyle w:val="Emphasis"/>
        </w:rPr>
        <w:t>For the Senate, floor time is of the essence</w:t>
      </w:r>
      <w:r w:rsidRPr="008B1D19">
        <w:rPr>
          <w:sz w:val="16"/>
        </w:rPr>
        <w:t xml:space="preserve">. </w:t>
      </w:r>
      <w:r w:rsidRPr="008B1D19">
        <w:rPr>
          <w:rStyle w:val="StyleUnderline"/>
        </w:rPr>
        <w:t>After transmittal</w:t>
      </w:r>
      <w:r w:rsidRPr="008B1D19">
        <w:rPr>
          <w:sz w:val="16"/>
        </w:rPr>
        <w:t xml:space="preserve">, the SFRC must hold a meeting on the treaty, and eventually issue its own analysis and recommendation, and (if it has enough support) pass it out of committee. </w:t>
      </w:r>
      <w:r w:rsidRPr="00084563">
        <w:rPr>
          <w:rStyle w:val="StyleUnderline"/>
        </w:rPr>
        <w:t xml:space="preserve">The treaty then </w:t>
      </w:r>
      <w:proofErr w:type="gramStart"/>
      <w:r w:rsidRPr="00084563">
        <w:rPr>
          <w:rStyle w:val="StyleUnderline"/>
        </w:rPr>
        <w:t>has to</w:t>
      </w:r>
      <w:proofErr w:type="gramEnd"/>
      <w:r w:rsidRPr="00084563">
        <w:rPr>
          <w:rStyle w:val="StyleUnderline"/>
        </w:rPr>
        <w:t xml:space="preserve"> be scheduled for debate, possible amendments, and a vote</w:t>
      </w:r>
      <w:r w:rsidRPr="008B1D19">
        <w:rPr>
          <w:sz w:val="16"/>
        </w:rPr>
        <w:t xml:space="preserve">. </w:t>
      </w:r>
      <w:r w:rsidRPr="00084563">
        <w:rPr>
          <w:rStyle w:val="StyleUnderline"/>
        </w:rPr>
        <w:t>To gain Senate advice and consent, the treaty must pass with at least a two-thirds majority</w:t>
      </w:r>
      <w:r w:rsidRPr="008B1D19">
        <w:rPr>
          <w:sz w:val="16"/>
        </w:rPr>
        <w:t xml:space="preserve">. Crucial to differentiating the opportunity cost argument from a straight veto player model, </w:t>
      </w:r>
      <w:r w:rsidRPr="00084563">
        <w:rPr>
          <w:rStyle w:val="StyleUnderline"/>
        </w:rPr>
        <w:t xml:space="preserve">the </w:t>
      </w:r>
      <w:r w:rsidRPr="008B1D19">
        <w:rPr>
          <w:rStyle w:val="Emphasis"/>
          <w:highlight w:val="green"/>
        </w:rPr>
        <w:t>Senate rules</w:t>
      </w:r>
      <w:r w:rsidRPr="00084563">
        <w:rPr>
          <w:rStyle w:val="StyleUnderline"/>
        </w:rPr>
        <w:t xml:space="preserve"> for debate and passage </w:t>
      </w:r>
      <w:r w:rsidRPr="008B1D19">
        <w:rPr>
          <w:rStyle w:val="StyleUnderline"/>
          <w:highlight w:val="green"/>
        </w:rPr>
        <w:t>enable opponents</w:t>
      </w:r>
      <w:r w:rsidRPr="008B1D19">
        <w:rPr>
          <w:sz w:val="16"/>
        </w:rPr>
        <w:t xml:space="preserve"> </w:t>
      </w:r>
      <w:r w:rsidRPr="008B1D19">
        <w:rPr>
          <w:rStyle w:val="StyleUnderline"/>
          <w:highlight w:val="green"/>
        </w:rPr>
        <w:t>to increase</w:t>
      </w:r>
      <w:r w:rsidRPr="00084563">
        <w:rPr>
          <w:rStyle w:val="StyleUnderline"/>
        </w:rPr>
        <w:t xml:space="preserve"> the </w:t>
      </w:r>
      <w:r w:rsidRPr="008B1D19">
        <w:rPr>
          <w:rStyle w:val="StyleUnderline"/>
          <w:highlight w:val="green"/>
        </w:rPr>
        <w:t>time expended</w:t>
      </w:r>
      <w:r w:rsidRPr="00084563">
        <w:rPr>
          <w:rStyle w:val="StyleUnderline"/>
        </w:rPr>
        <w:t xml:space="preserve"> on a treaty, even if they do not have the ability to vote it down on the floor</w:t>
      </w:r>
      <w:r w:rsidRPr="008B1D19">
        <w:rPr>
          <w:sz w:val="16"/>
        </w:rPr>
        <w:t xml:space="preserve">. Dealing with a treaty thus ties up the SFRC time, but even more importantly, </w:t>
      </w:r>
      <w:r w:rsidRPr="00084563">
        <w:rPr>
          <w:rStyle w:val="StyleUnderline"/>
        </w:rPr>
        <w:t>it could potentially take up scarce discretionary time on the Senate floor</w:t>
      </w:r>
      <w:r w:rsidRPr="008B1D19">
        <w:rPr>
          <w:sz w:val="16"/>
        </w:rPr>
        <w:t xml:space="preserve">. Senators seek to maximize their reputational returns from the issues they spend time on, favoring issues that have broad appeal (Walker 1977:430). Before scheduling a treaty for debate and a vote, </w:t>
      </w:r>
      <w:r w:rsidRPr="008B1D19">
        <w:rPr>
          <w:rStyle w:val="StyleUnderline"/>
        </w:rPr>
        <w:t>the relevant actors</w:t>
      </w:r>
      <w:r w:rsidRPr="008B1D19">
        <w:rPr>
          <w:sz w:val="16"/>
        </w:rPr>
        <w:t xml:space="preserve"> therefore </w:t>
      </w:r>
      <w:proofErr w:type="gramStart"/>
      <w:r w:rsidRPr="008B1D19">
        <w:rPr>
          <w:rStyle w:val="StyleUnderline"/>
        </w:rPr>
        <w:t>have to</w:t>
      </w:r>
      <w:proofErr w:type="gramEnd"/>
      <w:r w:rsidRPr="008B1D19">
        <w:rPr>
          <w:rStyle w:val="StyleUnderline"/>
        </w:rPr>
        <w:t xml:space="preserve"> consider the opportunity co</w:t>
      </w:r>
      <w:r w:rsidRPr="008B1D19">
        <w:rPr>
          <w:sz w:val="16"/>
        </w:rPr>
        <w:t>st of dealing with the treaty: What else could the Senate accomplish with that time? Even if the Senate is not being productive in terms of passing legislation</w:t>
      </w:r>
      <w:r w:rsidRPr="008B1D19">
        <w:rPr>
          <w:rStyle w:val="StyleUnderline"/>
        </w:rPr>
        <w:t>, what else does the Senate want to be seen focusing on at that moment</w:t>
      </w:r>
      <w:r w:rsidRPr="008B1D19">
        <w:rPr>
          <w:sz w:val="16"/>
        </w:rPr>
        <w:t xml:space="preserve">? Even if there is strong support for a treaty, Senators may hold back if they anticipate serious and potentially </w:t>
      </w:r>
      <w:proofErr w:type="gramStart"/>
      <w:r w:rsidRPr="008B1D19">
        <w:rPr>
          <w:sz w:val="16"/>
        </w:rPr>
        <w:t>time consuming</w:t>
      </w:r>
      <w:proofErr w:type="gramEnd"/>
      <w:r w:rsidRPr="008B1D19">
        <w:rPr>
          <w:sz w:val="16"/>
        </w:rPr>
        <w:t xml:space="preserve"> opposition—opposition that can result in any number of </w:t>
      </w:r>
      <w:r w:rsidRPr="008B1D19">
        <w:rPr>
          <w:rStyle w:val="Emphasis"/>
        </w:rPr>
        <w:t>procedural maneuvers that could take up costly time in the Senate</w:t>
      </w:r>
      <w:r w:rsidRPr="008B1D19">
        <w:rPr>
          <w:sz w:val="16"/>
        </w:rPr>
        <w:t>. This explains why so few treaties ever take up much floor time for debate. If senators expect them to take time, they do not schedule them.</w:t>
      </w:r>
    </w:p>
    <w:p w14:paraId="0C728A1E" w14:textId="77777777" w:rsidR="004C4FF3" w:rsidRPr="008B1D19" w:rsidRDefault="004C4FF3" w:rsidP="004C4FF3">
      <w:pPr>
        <w:rPr>
          <w:sz w:val="16"/>
        </w:rPr>
      </w:pPr>
      <w:r w:rsidRPr="008B1D19">
        <w:rPr>
          <w:sz w:val="16"/>
        </w:rPr>
        <w:t xml:space="preserve">Thus, both the President and the Senate face opportunity costs of fixed resources: </w:t>
      </w:r>
      <w:r w:rsidRPr="00084563">
        <w:rPr>
          <w:rStyle w:val="StyleUnderline"/>
        </w:rPr>
        <w:t>Presidents are concerned with “misusing” political capital and opportunities</w:t>
      </w:r>
      <w:r w:rsidRPr="008B1D19">
        <w:rPr>
          <w:sz w:val="16"/>
        </w:rPr>
        <w:t xml:space="preserve">. The </w:t>
      </w:r>
      <w:r w:rsidRPr="00084563">
        <w:rPr>
          <w:rStyle w:val="StyleUnderline"/>
        </w:rPr>
        <w:t>Senators are protective of floor time, or how they are seen to be using their time by a public foremost focused on domestic matters</w:t>
      </w:r>
      <w:r w:rsidRPr="008B1D19">
        <w:rPr>
          <w:sz w:val="16"/>
        </w:rPr>
        <w:t xml:space="preserve">. At the same time, </w:t>
      </w:r>
      <w:r w:rsidRPr="00084563">
        <w:rPr>
          <w:rStyle w:val="StyleUnderline"/>
        </w:rPr>
        <w:t>the political benefits of treaty ratification are uncertain</w:t>
      </w:r>
      <w:r w:rsidRPr="008B1D19">
        <w:rPr>
          <w:sz w:val="16"/>
        </w:rPr>
        <w:t>. Treaty ratification is often invisible, because the media rarely covers such events and whatever benefits treaties may bring may never be attributed to the treaty advocates directly.</w:t>
      </w:r>
    </w:p>
    <w:p w14:paraId="21295400" w14:textId="77777777" w:rsidR="004C4FF3" w:rsidRPr="008B1D19" w:rsidRDefault="004C4FF3" w:rsidP="004C4FF3">
      <w:pPr>
        <w:rPr>
          <w:sz w:val="16"/>
          <w:szCs w:val="16"/>
        </w:rPr>
      </w:pPr>
      <w:r w:rsidRPr="008B1D19">
        <w:rPr>
          <w:sz w:val="16"/>
          <w:szCs w:val="16"/>
        </w:rPr>
        <w:t xml:space="preserve">The implication of these political calculations is central to our argument: Contrary to standard assumptions of international relations, the decision to push a treaty through the advice and consent process may be less about an isolated examination of costs and benefits of the treaty </w:t>
      </w:r>
      <w:r w:rsidRPr="008B1D19">
        <w:rPr>
          <w:sz w:val="16"/>
          <w:szCs w:val="16"/>
        </w:rPr>
        <w:lastRenderedPageBreak/>
        <w:t xml:space="preserve">itself than about the political benefit of spending time on the treaty relative to the benefit of other possible agenda activity that may produce important domestic legislation such as health-care reform, for example. In other words: Senate advice and consent and, by association, transmittal decisions </w:t>
      </w:r>
      <w:proofErr w:type="gramStart"/>
      <w:r w:rsidRPr="008B1D19">
        <w:rPr>
          <w:sz w:val="16"/>
          <w:szCs w:val="16"/>
        </w:rPr>
        <w:t>depends</w:t>
      </w:r>
      <w:proofErr w:type="gramEnd"/>
      <w:r w:rsidRPr="008B1D19">
        <w:rPr>
          <w:sz w:val="16"/>
          <w:szCs w:val="16"/>
        </w:rPr>
        <w:t xml:space="preserve"> on the associated legislative opportunity cost. </w:t>
      </w:r>
    </w:p>
    <w:p w14:paraId="49885931" w14:textId="77777777" w:rsidR="004C4FF3" w:rsidRPr="000B6916" w:rsidRDefault="004C4FF3" w:rsidP="004C4FF3">
      <w:pPr>
        <w:rPr>
          <w:sz w:val="16"/>
        </w:rPr>
      </w:pPr>
      <w:r w:rsidRPr="000B6916">
        <w:rPr>
          <w:sz w:val="16"/>
        </w:rPr>
        <w:t xml:space="preserve">The opportunity cost can manifest itself for many types of treaties. </w:t>
      </w:r>
      <w:r w:rsidRPr="00084563">
        <w:rPr>
          <w:rStyle w:val="StyleUnderline"/>
          <w:highlight w:val="green"/>
        </w:rPr>
        <w:t xml:space="preserve">Even </w:t>
      </w:r>
      <w:proofErr w:type="spellStart"/>
      <w:r w:rsidRPr="00084563">
        <w:rPr>
          <w:rStyle w:val="Emphasis"/>
          <w:highlight w:val="green"/>
        </w:rPr>
        <w:t>nondivisive</w:t>
      </w:r>
      <w:proofErr w:type="spellEnd"/>
      <w:r w:rsidRPr="00084563">
        <w:rPr>
          <w:rStyle w:val="Emphasis"/>
          <w:highlight w:val="green"/>
        </w:rPr>
        <w:t xml:space="preserve"> treaties</w:t>
      </w:r>
      <w:r w:rsidRPr="000B6916">
        <w:rPr>
          <w:sz w:val="16"/>
        </w:rPr>
        <w:t xml:space="preserve"> </w:t>
      </w:r>
      <w:r w:rsidRPr="00084563">
        <w:rPr>
          <w:rStyle w:val="StyleUnderline"/>
          <w:highlight w:val="green"/>
        </w:rPr>
        <w:t>require</w:t>
      </w:r>
      <w:r w:rsidRPr="000B6916">
        <w:rPr>
          <w:sz w:val="16"/>
        </w:rPr>
        <w:t xml:space="preserve"> some </w:t>
      </w:r>
      <w:r w:rsidRPr="00084563">
        <w:rPr>
          <w:rStyle w:val="StyleUnderline"/>
        </w:rPr>
        <w:t xml:space="preserve">Presidential </w:t>
      </w:r>
      <w:r w:rsidRPr="00084563">
        <w:rPr>
          <w:rStyle w:val="StyleUnderline"/>
          <w:highlight w:val="green"/>
        </w:rPr>
        <w:t>attention</w:t>
      </w:r>
      <w:r w:rsidRPr="00084563">
        <w:rPr>
          <w:rStyle w:val="StyleUnderline"/>
        </w:rPr>
        <w:t xml:space="preserve"> and Senate floor time to move through the process</w:t>
      </w:r>
      <w:r w:rsidRPr="000B6916">
        <w:rPr>
          <w:sz w:val="16"/>
        </w:rPr>
        <w:t xml:space="preserve"> (</w:t>
      </w:r>
      <w:r w:rsidRPr="008B1D19">
        <w:rPr>
          <w:sz w:val="16"/>
        </w:rPr>
        <w:t xml:space="preserve">Johnson 2010), </w:t>
      </w:r>
      <w:r w:rsidRPr="008B1D19">
        <w:rPr>
          <w:rStyle w:val="StyleUnderline"/>
        </w:rPr>
        <w:t>and therefore</w:t>
      </w:r>
      <w:r w:rsidRPr="008B1D19">
        <w:rPr>
          <w:sz w:val="16"/>
        </w:rPr>
        <w:t xml:space="preserve"> even</w:t>
      </w:r>
      <w:r w:rsidRPr="000B6916">
        <w:rPr>
          <w:sz w:val="16"/>
        </w:rPr>
        <w:t xml:space="preserve"> these may fall by the wayside, which is of course even more likely to occur if they are not considered particularly vital. More important treaties might also </w:t>
      </w:r>
      <w:r w:rsidRPr="008B1D19">
        <w:rPr>
          <w:rStyle w:val="StyleUnderline"/>
        </w:rPr>
        <w:t xml:space="preserve">be affected by the </w:t>
      </w:r>
      <w:r w:rsidRPr="008B1D19">
        <w:rPr>
          <w:rStyle w:val="Emphasis"/>
        </w:rPr>
        <w:t>opportunity cost</w:t>
      </w:r>
      <w:r w:rsidRPr="000B6916">
        <w:rPr>
          <w:sz w:val="16"/>
        </w:rPr>
        <w:t>, however</w:t>
      </w:r>
      <w:r w:rsidRPr="008B1D19">
        <w:rPr>
          <w:sz w:val="16"/>
        </w:rPr>
        <w:t xml:space="preserve">. </w:t>
      </w:r>
      <w:r w:rsidRPr="008B1D19">
        <w:rPr>
          <w:rStyle w:val="Emphasis"/>
        </w:rPr>
        <w:t>Even if opponents</w:t>
      </w:r>
      <w:r w:rsidRPr="000B6916">
        <w:rPr>
          <w:rStyle w:val="Emphasis"/>
        </w:rPr>
        <w:t xml:space="preserve"> might not command the requisite 1/3 of Senators</w:t>
      </w:r>
      <w:r w:rsidRPr="000B6916">
        <w:rPr>
          <w:sz w:val="16"/>
        </w:rPr>
        <w:t xml:space="preserve"> to block the treaty, their </w:t>
      </w:r>
      <w:r w:rsidRPr="00084563">
        <w:rPr>
          <w:rStyle w:val="StyleUnderline"/>
          <w:highlight w:val="green"/>
        </w:rPr>
        <w:t>willingness to obstruct</w:t>
      </w:r>
      <w:r w:rsidRPr="000B6916">
        <w:rPr>
          <w:sz w:val="16"/>
        </w:rPr>
        <w:t xml:space="preserve"> it (even the threat to do so</w:t>
      </w:r>
      <w:r w:rsidRPr="008B1D19">
        <w:rPr>
          <w:sz w:val="16"/>
        </w:rPr>
        <w:t xml:space="preserve">) </w:t>
      </w:r>
      <w:r w:rsidRPr="008B1D19">
        <w:rPr>
          <w:rStyle w:val="StyleUnderline"/>
        </w:rPr>
        <w:t xml:space="preserve">may </w:t>
      </w:r>
      <w:r w:rsidRPr="00084563">
        <w:rPr>
          <w:rStyle w:val="StyleUnderline"/>
          <w:highlight w:val="green"/>
        </w:rPr>
        <w:t>impose</w:t>
      </w:r>
      <w:r w:rsidRPr="00084563">
        <w:rPr>
          <w:rStyle w:val="StyleUnderline"/>
        </w:rPr>
        <w:t xml:space="preserve"> such </w:t>
      </w:r>
      <w:r w:rsidRPr="00084563">
        <w:rPr>
          <w:rStyle w:val="StyleUnderline"/>
          <w:highlight w:val="green"/>
        </w:rPr>
        <w:t xml:space="preserve">high costs </w:t>
      </w:r>
      <w:r w:rsidRPr="000B6916">
        <w:rPr>
          <w:rStyle w:val="StyleUnderline"/>
        </w:rPr>
        <w:t>in terms of time that</w:t>
      </w:r>
      <w:r w:rsidRPr="00084563">
        <w:rPr>
          <w:rStyle w:val="StyleUnderline"/>
        </w:rPr>
        <w:t xml:space="preserve"> supporters are reluctant to spend time on it when they have many competing priorities</w:t>
      </w:r>
      <w:r w:rsidRPr="000B6916">
        <w:rPr>
          <w:sz w:val="16"/>
        </w:rPr>
        <w:t xml:space="preserve">. In a time-constrained Senate, minimal winning coalitions that reach supermajority status have become less important. </w:t>
      </w:r>
      <w:r w:rsidRPr="000B6916">
        <w:rPr>
          <w:rStyle w:val="StyleUnderline"/>
        </w:rPr>
        <w:t>Each piece of legislation must compete with all other legislation and having only a minimum backing can deprioritize legislation on the agenda, slowing it down</w:t>
      </w:r>
      <w:r w:rsidRPr="000B6916">
        <w:rPr>
          <w:sz w:val="16"/>
        </w:rPr>
        <w:t xml:space="preserve"> (Oppenheimer 1985:410). And although the Senate can use a cloture vote to end filibustering and technically should be able to do so easily if the treaty commands two-thirds support, Senators may be reluctant to push for treaties that push these boundaries (for example, by objecting to a unanimous consent request (Heitshusen 2013:4)).</w:t>
      </w:r>
    </w:p>
    <w:p w14:paraId="0ED29ACD" w14:textId="77777777" w:rsidR="004C4FF3" w:rsidRPr="004B64B1" w:rsidRDefault="004C4FF3" w:rsidP="004C4FF3"/>
    <w:p w14:paraId="40895076" w14:textId="77777777" w:rsidR="004C4FF3" w:rsidRPr="007218BC" w:rsidRDefault="004C4FF3" w:rsidP="004C4FF3">
      <w:pPr>
        <w:pStyle w:val="Heading4"/>
      </w:pPr>
      <w:r>
        <w:t xml:space="preserve">Opposition is </w:t>
      </w:r>
      <w:r w:rsidRPr="00D7453A">
        <w:rPr>
          <w:u w:val="single"/>
        </w:rPr>
        <w:t>guaranteed</w:t>
      </w:r>
      <w:r>
        <w:t xml:space="preserve">. </w:t>
      </w:r>
      <w:proofErr w:type="spellStart"/>
      <w:r w:rsidRPr="00D7453A">
        <w:t>NewSpace</w:t>
      </w:r>
      <w:proofErr w:type="spellEnd"/>
      <w:r>
        <w:t xml:space="preserve"> companies will </w:t>
      </w:r>
      <w:r>
        <w:rPr>
          <w:u w:val="single"/>
        </w:rPr>
        <w:t>lobby</w:t>
      </w:r>
      <w:r w:rsidRPr="007218BC">
        <w:rPr>
          <w:u w:val="single"/>
        </w:rPr>
        <w:t xml:space="preserve"> for their survival</w:t>
      </w:r>
      <w:r>
        <w:t xml:space="preserve"> against the plan.</w:t>
      </w:r>
    </w:p>
    <w:p w14:paraId="6EE09C3A" w14:textId="77777777" w:rsidR="004C4FF3" w:rsidRPr="007218BC" w:rsidRDefault="004C4FF3" w:rsidP="004C4FF3">
      <w:r w:rsidRPr="00D865D5">
        <w:rPr>
          <w:rStyle w:val="Style13ptBold"/>
        </w:rPr>
        <w:t>GC 17</w:t>
      </w:r>
      <w:r>
        <w:t xml:space="preserve"> [GC Magazine; Autumn 2017; Business thinking, In-house management, Published by legal500; “The new space race,” </w:t>
      </w:r>
      <w:hyperlink r:id="rId8" w:history="1">
        <w:r w:rsidRPr="003239FC">
          <w:rPr>
            <w:rStyle w:val="Hyperlink"/>
          </w:rPr>
          <w:t>https://www.legal500.com/gc-magazine/feature/the-new-space-race/</w:t>
        </w:r>
      </w:hyperlink>
      <w:r>
        <w:t xml:space="preserve">] </w:t>
      </w:r>
      <w:proofErr w:type="spellStart"/>
      <w:r>
        <w:t>brett</w:t>
      </w:r>
      <w:proofErr w:type="spellEnd"/>
    </w:p>
    <w:p w14:paraId="39D64359" w14:textId="77777777" w:rsidR="004C4FF3" w:rsidRPr="004E7C84" w:rsidRDefault="004C4FF3" w:rsidP="004C4FF3">
      <w:pPr>
        <w:rPr>
          <w:sz w:val="16"/>
        </w:rPr>
      </w:pPr>
      <w:r w:rsidRPr="004E7C84">
        <w:rPr>
          <w:sz w:val="16"/>
        </w:rPr>
        <w:t xml:space="preserve">The upshot is that </w:t>
      </w:r>
      <w:r w:rsidRPr="004E7C84">
        <w:rPr>
          <w:rStyle w:val="StyleUnderline"/>
          <w:highlight w:val="green"/>
        </w:rPr>
        <w:t>the ability to engage with</w:t>
      </w:r>
      <w:r w:rsidRPr="004E7C84">
        <w:rPr>
          <w:rStyle w:val="StyleUnderline"/>
        </w:rPr>
        <w:t xml:space="preserve"> legislators and </w:t>
      </w:r>
      <w:r w:rsidRPr="007218BC">
        <w:rPr>
          <w:rStyle w:val="StyleUnderline"/>
          <w:highlight w:val="green"/>
        </w:rPr>
        <w:t>policymakers</w:t>
      </w:r>
      <w:r w:rsidRPr="004E7C84">
        <w:rPr>
          <w:rStyle w:val="StyleUnderline"/>
        </w:rPr>
        <w:t xml:space="preserve"> </w:t>
      </w:r>
      <w:r w:rsidRPr="004E7C84">
        <w:rPr>
          <w:rStyle w:val="StyleUnderline"/>
          <w:highlight w:val="green"/>
        </w:rPr>
        <w:t>will be essential for</w:t>
      </w:r>
      <w:r w:rsidRPr="004E7C84">
        <w:rPr>
          <w:rStyle w:val="StyleUnderline"/>
        </w:rPr>
        <w:t xml:space="preserve"> the long-term viability of </w:t>
      </w:r>
      <w:r w:rsidRPr="004E7C84">
        <w:rPr>
          <w:rStyle w:val="StyleUnderline"/>
          <w:highlight w:val="green"/>
        </w:rPr>
        <w:t>companies</w:t>
      </w:r>
      <w:r w:rsidRPr="004E7C84">
        <w:rPr>
          <w:rStyle w:val="StyleUnderline"/>
        </w:rPr>
        <w:t xml:space="preserve"> like Planetary Resources</w:t>
      </w:r>
      <w:r w:rsidRPr="004E7C84">
        <w:rPr>
          <w:sz w:val="16"/>
        </w:rPr>
        <w:t>.</w:t>
      </w:r>
    </w:p>
    <w:p w14:paraId="6BE284EC" w14:textId="77777777" w:rsidR="004C4FF3" w:rsidRPr="004E7C84" w:rsidRDefault="004C4FF3" w:rsidP="004C4FF3">
      <w:pPr>
        <w:rPr>
          <w:sz w:val="16"/>
        </w:rPr>
      </w:pPr>
      <w:r w:rsidRPr="004E7C84">
        <w:rPr>
          <w:sz w:val="16"/>
        </w:rPr>
        <w:t xml:space="preserve">‘We’re seeing already that </w:t>
      </w:r>
      <w:r w:rsidRPr="007218BC">
        <w:rPr>
          <w:rStyle w:val="StyleUnderline"/>
        </w:rPr>
        <w:t>with a regulatory framework</w:t>
      </w:r>
      <w:r w:rsidRPr="004E7C84">
        <w:rPr>
          <w:sz w:val="16"/>
        </w:rPr>
        <w:t xml:space="preserve"> laid out for a very quickly growing and expanding sector, </w:t>
      </w:r>
      <w:r w:rsidRPr="004E7C84">
        <w:rPr>
          <w:rStyle w:val="StyleUnderline"/>
        </w:rPr>
        <w:t>there’s a lot of opportunity for policy engagement</w:t>
      </w:r>
      <w:r w:rsidRPr="004E7C84">
        <w:rPr>
          <w:sz w:val="16"/>
        </w:rPr>
        <w:t>. That’s equally true in other countries too, which are either enacting their first national space laws or overhauling them,’ says Israel.</w:t>
      </w:r>
    </w:p>
    <w:p w14:paraId="6C123889" w14:textId="77777777" w:rsidR="004C4FF3" w:rsidRPr="008A2DA5" w:rsidRDefault="004C4FF3" w:rsidP="004C4FF3">
      <w:pPr>
        <w:rPr>
          <w:sz w:val="16"/>
        </w:rPr>
      </w:pPr>
      <w:r w:rsidRPr="001D54E9">
        <w:rPr>
          <w:sz w:val="16"/>
        </w:rPr>
        <w:t xml:space="preserve">Before Israel joined the company, </w:t>
      </w:r>
      <w:r w:rsidRPr="00BD2D00">
        <w:rPr>
          <w:rStyle w:val="Emphasis"/>
          <w:highlight w:val="green"/>
        </w:rPr>
        <w:t>Planetary Resources</w:t>
      </w:r>
      <w:r w:rsidRPr="00BD2D00">
        <w:rPr>
          <w:rStyle w:val="StyleUnderline"/>
        </w:rPr>
        <w:t xml:space="preserve"> was heavily involved in </w:t>
      </w:r>
      <w:r w:rsidRPr="00BD2D00">
        <w:rPr>
          <w:rStyle w:val="StyleUnderline"/>
          <w:highlight w:val="green"/>
        </w:rPr>
        <w:t>lobby</w:t>
      </w:r>
      <w:r w:rsidRPr="004E7C84">
        <w:rPr>
          <w:rStyle w:val="StyleUnderline"/>
        </w:rPr>
        <w:t>ing</w:t>
      </w:r>
      <w:r w:rsidRPr="00BD2D00">
        <w:rPr>
          <w:rStyle w:val="StyleUnderline"/>
        </w:rPr>
        <w:t xml:space="preserve"> the US </w:t>
      </w:r>
      <w:r w:rsidRPr="00BD2D00">
        <w:rPr>
          <w:rStyle w:val="StyleUnderline"/>
          <w:highlight w:val="green"/>
        </w:rPr>
        <w:t>Congress to support</w:t>
      </w:r>
      <w:r w:rsidRPr="00BD2D00">
        <w:rPr>
          <w:rStyle w:val="StyleUnderline"/>
        </w:rPr>
        <w:t xml:space="preserve"> the </w:t>
      </w:r>
      <w:r w:rsidRPr="00BD2D00">
        <w:rPr>
          <w:rStyle w:val="Emphasis"/>
        </w:rPr>
        <w:t>Spurring Private Aerospace Competitiveness and Entrepreneurship</w:t>
      </w:r>
      <w:r w:rsidRPr="00BD2D00">
        <w:rPr>
          <w:rStyle w:val="StyleUnderline"/>
        </w:rPr>
        <w:t xml:space="preserve"> Act – better known as </w:t>
      </w:r>
      <w:r w:rsidRPr="008A2DA5">
        <w:rPr>
          <w:rStyle w:val="StyleUnderline"/>
        </w:rPr>
        <w:t xml:space="preserve">the </w:t>
      </w:r>
      <w:r w:rsidRPr="008A2DA5">
        <w:rPr>
          <w:rStyle w:val="Emphasis"/>
        </w:rPr>
        <w:t>SPACE Act</w:t>
      </w:r>
      <w:r w:rsidRPr="008A2DA5">
        <w:rPr>
          <w:sz w:val="16"/>
        </w:rPr>
        <w:t>.</w:t>
      </w:r>
    </w:p>
    <w:p w14:paraId="120FC1B4" w14:textId="77777777" w:rsidR="004C4FF3" w:rsidRPr="004E7C84" w:rsidRDefault="004C4FF3" w:rsidP="004C4FF3">
      <w:pPr>
        <w:rPr>
          <w:sz w:val="16"/>
        </w:rPr>
      </w:pPr>
      <w:r w:rsidRPr="008A2DA5">
        <w:rPr>
          <w:rStyle w:val="StyleUnderline"/>
        </w:rPr>
        <w:t xml:space="preserve">That </w:t>
      </w:r>
      <w:r w:rsidRPr="007E1ADC">
        <w:rPr>
          <w:rStyle w:val="StyleUnderline"/>
        </w:rPr>
        <w:t xml:space="preserve">piece of legislation </w:t>
      </w:r>
      <w:r w:rsidRPr="007E1ADC">
        <w:rPr>
          <w:rStyle w:val="Emphasis"/>
        </w:rPr>
        <w:t>explicitly granted permission</w:t>
      </w:r>
      <w:r w:rsidRPr="007E1ADC">
        <w:rPr>
          <w:rStyle w:val="StyleUnderline"/>
        </w:rPr>
        <w:t xml:space="preserve"> to</w:t>
      </w:r>
      <w:r w:rsidRPr="008A2DA5">
        <w:rPr>
          <w:sz w:val="16"/>
        </w:rPr>
        <w:t xml:space="preserve"> US</w:t>
      </w:r>
      <w:r w:rsidRPr="004E7C84">
        <w:rPr>
          <w:sz w:val="16"/>
        </w:rPr>
        <w:t xml:space="preserve"> entities to ‘</w:t>
      </w:r>
      <w:r w:rsidRPr="004E7C84">
        <w:rPr>
          <w:rStyle w:val="StyleUnderline"/>
        </w:rPr>
        <w:t>engage in the commercial</w:t>
      </w:r>
      <w:r w:rsidRPr="004E7C84">
        <w:rPr>
          <w:sz w:val="16"/>
        </w:rPr>
        <w:t xml:space="preserve"> exploration and </w:t>
      </w:r>
      <w:r w:rsidRPr="007E1ADC">
        <w:rPr>
          <w:rStyle w:val="Emphasis"/>
          <w:highlight w:val="green"/>
        </w:rPr>
        <w:t xml:space="preserve">exploitation of “space </w:t>
      </w:r>
      <w:r w:rsidRPr="004E7C84">
        <w:rPr>
          <w:rStyle w:val="Emphasis"/>
          <w:highlight w:val="green"/>
        </w:rPr>
        <w:t>resources</w:t>
      </w:r>
      <w:r w:rsidRPr="003E6A4F">
        <w:rPr>
          <w:rStyle w:val="Emphasis"/>
        </w:rPr>
        <w:t>”</w:t>
      </w:r>
      <w:r w:rsidRPr="004E7C84">
        <w:rPr>
          <w:sz w:val="16"/>
        </w:rPr>
        <w:t>.’ But the international community remains divided over whether the SPACE Act runs contrary to the obligations imposed on the US under the Outer Space Treaty.</w:t>
      </w:r>
    </w:p>
    <w:p w14:paraId="0186D975" w14:textId="77777777" w:rsidR="004C4FF3" w:rsidRPr="004E7C84" w:rsidRDefault="004C4FF3" w:rsidP="004C4FF3">
      <w:pPr>
        <w:rPr>
          <w:sz w:val="16"/>
          <w:szCs w:val="16"/>
        </w:rPr>
      </w:pPr>
      <w:r w:rsidRPr="004E7C84">
        <w:rPr>
          <w:sz w:val="16"/>
          <w:szCs w:val="16"/>
        </w:rPr>
        <w:t>‘The Americans are a sovereign state and according to their international treaty commitments, it’s hard to say that their domestic law is compatible with international law,’ says Smith.</w:t>
      </w:r>
    </w:p>
    <w:p w14:paraId="2D51006C" w14:textId="77777777" w:rsidR="004C4FF3" w:rsidRPr="007218BC" w:rsidRDefault="004C4FF3" w:rsidP="004C4FF3">
      <w:pPr>
        <w:rPr>
          <w:sz w:val="14"/>
        </w:rPr>
      </w:pPr>
      <w:r w:rsidRPr="00BD2D00">
        <w:rPr>
          <w:rStyle w:val="Emphasis"/>
          <w:highlight w:val="green"/>
        </w:rPr>
        <w:t>Lobbying</w:t>
      </w:r>
      <w:r w:rsidRPr="007218BC">
        <w:rPr>
          <w:sz w:val="14"/>
        </w:rPr>
        <w:t xml:space="preserve">, both </w:t>
      </w:r>
      <w:r w:rsidRPr="00234B86">
        <w:rPr>
          <w:rStyle w:val="StyleUnderline"/>
        </w:rPr>
        <w:t>at a domestic</w:t>
      </w:r>
      <w:r w:rsidRPr="007218BC">
        <w:rPr>
          <w:sz w:val="14"/>
        </w:rPr>
        <w:t xml:space="preserve"> and international </w:t>
      </w:r>
      <w:r w:rsidRPr="00234B86">
        <w:rPr>
          <w:rStyle w:val="StyleUnderline"/>
        </w:rPr>
        <w:t>level</w:t>
      </w:r>
      <w:r w:rsidRPr="007218BC">
        <w:rPr>
          <w:sz w:val="14"/>
        </w:rPr>
        <w:t xml:space="preserve">, </w:t>
      </w:r>
      <w:r w:rsidRPr="00BD2D00">
        <w:rPr>
          <w:rStyle w:val="StyleUnderline"/>
          <w:highlight w:val="green"/>
        </w:rPr>
        <w:t>stands to become</w:t>
      </w:r>
      <w:r w:rsidRPr="00234B86">
        <w:rPr>
          <w:rStyle w:val="StyleUnderline"/>
        </w:rPr>
        <w:t xml:space="preserve"> increasingly </w:t>
      </w:r>
      <w:r w:rsidRPr="00BD2D00">
        <w:rPr>
          <w:rStyle w:val="Emphasis"/>
          <w:highlight w:val="green"/>
        </w:rPr>
        <w:t>critical</w:t>
      </w:r>
      <w:r w:rsidRPr="007218BC">
        <w:rPr>
          <w:sz w:val="14"/>
        </w:rPr>
        <w:t xml:space="preserve">, particularly </w:t>
      </w:r>
      <w:r w:rsidRPr="004E7C84">
        <w:rPr>
          <w:rStyle w:val="StyleUnderline"/>
        </w:rPr>
        <w:t>as the US is</w:t>
      </w:r>
      <w:r w:rsidRPr="007218BC">
        <w:rPr>
          <w:sz w:val="14"/>
        </w:rPr>
        <w:t xml:space="preserve"> in the process of </w:t>
      </w:r>
      <w:r w:rsidRPr="004E7C84">
        <w:rPr>
          <w:rStyle w:val="StyleUnderline"/>
        </w:rPr>
        <w:t>crafting a framework for</w:t>
      </w:r>
      <w:r w:rsidRPr="007218BC">
        <w:rPr>
          <w:sz w:val="14"/>
        </w:rPr>
        <w:t xml:space="preserve"> supervising </w:t>
      </w:r>
      <w:r w:rsidRPr="004E7C84">
        <w:rPr>
          <w:rStyle w:val="Emphasis"/>
        </w:rPr>
        <w:t>non-governmental space activities</w:t>
      </w:r>
      <w:r w:rsidRPr="007218BC">
        <w:rPr>
          <w:sz w:val="14"/>
        </w:rPr>
        <w:t>, while ensure conformity with the Outer Space Treaty.</w:t>
      </w:r>
    </w:p>
    <w:p w14:paraId="1789FB71" w14:textId="77777777" w:rsidR="004C4FF3" w:rsidRPr="004E7C84" w:rsidRDefault="004C4FF3" w:rsidP="004C4FF3">
      <w:pPr>
        <w:rPr>
          <w:sz w:val="12"/>
          <w:szCs w:val="12"/>
        </w:rPr>
      </w:pPr>
      <w:r w:rsidRPr="004E7C84">
        <w:rPr>
          <w:sz w:val="12"/>
          <w:szCs w:val="12"/>
        </w:rPr>
        <w:t>image of cartoon Mars Rover</w:t>
      </w:r>
    </w:p>
    <w:p w14:paraId="237FD29D" w14:textId="77777777" w:rsidR="004C4FF3" w:rsidRPr="00436352" w:rsidRDefault="004C4FF3" w:rsidP="004C4FF3">
      <w:pPr>
        <w:rPr>
          <w:sz w:val="16"/>
        </w:rPr>
      </w:pPr>
      <w:r w:rsidRPr="004E7C84">
        <w:rPr>
          <w:sz w:val="16"/>
        </w:rPr>
        <w:t>‘</w:t>
      </w:r>
      <w:r w:rsidRPr="00234B86">
        <w:rPr>
          <w:rStyle w:val="StyleUnderline"/>
          <w:highlight w:val="green"/>
        </w:rPr>
        <w:t xml:space="preserve">It is incumbent on Congress </w:t>
      </w:r>
      <w:r w:rsidRPr="00436352">
        <w:rPr>
          <w:rStyle w:val="StyleUnderline"/>
        </w:rPr>
        <w:t>to</w:t>
      </w:r>
      <w:r w:rsidRPr="00436352">
        <w:rPr>
          <w:sz w:val="16"/>
        </w:rPr>
        <w:t xml:space="preserve"> use the 50-year anniversary of the Outer Space Treaty to properly determine our actual international obligations, decide if specific articles in the Treaty are self-executing or not, and </w:t>
      </w:r>
      <w:r w:rsidRPr="00436352">
        <w:rPr>
          <w:rStyle w:val="StyleUnderline"/>
        </w:rPr>
        <w:t>ensure that our domestic policy</w:t>
      </w:r>
      <w:r w:rsidRPr="00436352">
        <w:rPr>
          <w:sz w:val="16"/>
        </w:rPr>
        <w:t xml:space="preserve"> moving forward </w:t>
      </w:r>
      <w:r w:rsidRPr="00436352">
        <w:rPr>
          <w:rStyle w:val="StyleUnderline"/>
        </w:rPr>
        <w:t xml:space="preserve">creates an environment that provides </w:t>
      </w:r>
      <w:r w:rsidRPr="00436352">
        <w:rPr>
          <w:rStyle w:val="Emphasis"/>
        </w:rPr>
        <w:t>certainty for industry</w:t>
      </w:r>
      <w:r w:rsidRPr="00436352">
        <w:rPr>
          <w:rStyle w:val="StyleUnderline"/>
        </w:rPr>
        <w:t xml:space="preserve"> while protecting our national security</w:t>
      </w:r>
      <w:r w:rsidRPr="00436352">
        <w:rPr>
          <w:sz w:val="16"/>
        </w:rPr>
        <w:t xml:space="preserve">,’ </w:t>
      </w:r>
      <w:r w:rsidRPr="00436352">
        <w:rPr>
          <w:rStyle w:val="StyleUnderline"/>
        </w:rPr>
        <w:t xml:space="preserve">said </w:t>
      </w:r>
      <w:r w:rsidRPr="00436352">
        <w:rPr>
          <w:rStyle w:val="Emphasis"/>
        </w:rPr>
        <w:t>Senator</w:t>
      </w:r>
      <w:r w:rsidRPr="00436352">
        <w:rPr>
          <w:rStyle w:val="StyleUnderline"/>
        </w:rPr>
        <w:t xml:space="preserve"> Ted </w:t>
      </w:r>
      <w:r w:rsidRPr="00436352">
        <w:rPr>
          <w:rStyle w:val="Emphasis"/>
        </w:rPr>
        <w:t>Cruz</w:t>
      </w:r>
      <w:r w:rsidRPr="00436352">
        <w:rPr>
          <w:sz w:val="16"/>
        </w:rPr>
        <w:t>, earlier this year.</w:t>
      </w:r>
    </w:p>
    <w:p w14:paraId="79BFA7D6" w14:textId="77777777" w:rsidR="004C4FF3" w:rsidRPr="004E7C84" w:rsidRDefault="004C4FF3" w:rsidP="004C4FF3">
      <w:pPr>
        <w:rPr>
          <w:sz w:val="16"/>
        </w:rPr>
      </w:pPr>
      <w:r w:rsidRPr="00436352">
        <w:rPr>
          <w:sz w:val="16"/>
        </w:rPr>
        <w:lastRenderedPageBreak/>
        <w:t>‘</w:t>
      </w:r>
      <w:r w:rsidRPr="00436352">
        <w:rPr>
          <w:rStyle w:val="StyleUnderline"/>
        </w:rPr>
        <w:t>The</w:t>
      </w:r>
      <w:r w:rsidRPr="00436352">
        <w:rPr>
          <w:sz w:val="16"/>
        </w:rPr>
        <w:t xml:space="preserve"> design and </w:t>
      </w:r>
      <w:r w:rsidRPr="00436352">
        <w:rPr>
          <w:rStyle w:val="StyleUnderline"/>
        </w:rPr>
        <w:t>objectives in doing this must not only be to implement the government’s obligations</w:t>
      </w:r>
      <w:r w:rsidRPr="00436352">
        <w:rPr>
          <w:sz w:val="16"/>
        </w:rPr>
        <w:t xml:space="preserve">, </w:t>
      </w:r>
      <w:r w:rsidRPr="00436352">
        <w:rPr>
          <w:rStyle w:val="StyleUnderline"/>
        </w:rPr>
        <w:t xml:space="preserve">but to do so in a way that </w:t>
      </w:r>
      <w:r w:rsidRPr="00234B86">
        <w:rPr>
          <w:rStyle w:val="StyleUnderline"/>
          <w:highlight w:val="green"/>
        </w:rPr>
        <w:t>is not</w:t>
      </w:r>
      <w:r w:rsidRPr="00234B86">
        <w:rPr>
          <w:rStyle w:val="StyleUnderline"/>
        </w:rPr>
        <w:t xml:space="preserve"> unduly </w:t>
      </w:r>
      <w:r w:rsidRPr="00234B86">
        <w:rPr>
          <w:rStyle w:val="Emphasis"/>
          <w:highlight w:val="green"/>
        </w:rPr>
        <w:t>burdensome on</w:t>
      </w:r>
      <w:r w:rsidRPr="00234B86">
        <w:rPr>
          <w:rStyle w:val="Emphasis"/>
        </w:rPr>
        <w:t xml:space="preserve"> emerging </w:t>
      </w:r>
      <w:r w:rsidRPr="00234B86">
        <w:rPr>
          <w:rStyle w:val="Emphasis"/>
          <w:highlight w:val="green"/>
        </w:rPr>
        <w:t>space activities</w:t>
      </w:r>
      <w:r w:rsidRPr="004E7C84">
        <w:rPr>
          <w:sz w:val="16"/>
        </w:rPr>
        <w:t xml:space="preserve">,’ </w:t>
      </w:r>
      <w:r w:rsidRPr="003E6A4F">
        <w:rPr>
          <w:rStyle w:val="StyleUnderline"/>
          <w:highlight w:val="green"/>
        </w:rPr>
        <w:t>adds Israel</w:t>
      </w:r>
      <w:r w:rsidRPr="004E7C84">
        <w:rPr>
          <w:sz w:val="16"/>
        </w:rPr>
        <w:t>.</w:t>
      </w:r>
    </w:p>
    <w:p w14:paraId="4896BA49" w14:textId="77777777" w:rsidR="004C4FF3" w:rsidRPr="004E7C84" w:rsidRDefault="004C4FF3" w:rsidP="004C4FF3">
      <w:pPr>
        <w:rPr>
          <w:sz w:val="16"/>
        </w:rPr>
      </w:pPr>
      <w:r w:rsidRPr="004E7C84">
        <w:rPr>
          <w:sz w:val="16"/>
        </w:rPr>
        <w:t xml:space="preserve">‘This is particularly relevant </w:t>
      </w:r>
      <w:r w:rsidRPr="00BD2D00">
        <w:rPr>
          <w:rStyle w:val="StyleUnderline"/>
        </w:rPr>
        <w:t>when the exact contours of how the activity will be carried out are not known</w:t>
      </w:r>
      <w:r w:rsidRPr="004E7C84">
        <w:rPr>
          <w:sz w:val="16"/>
        </w:rPr>
        <w:t xml:space="preserve">, which </w:t>
      </w:r>
      <w:r w:rsidRPr="00BD2D00">
        <w:rPr>
          <w:rStyle w:val="StyleUnderline"/>
        </w:rPr>
        <w:t xml:space="preserve">makes it imperative that the </w:t>
      </w:r>
      <w:r w:rsidRPr="00BD2D00">
        <w:rPr>
          <w:rStyle w:val="Emphasis"/>
        </w:rPr>
        <w:t>regulators</w:t>
      </w:r>
      <w:r w:rsidRPr="00BD2D00">
        <w:rPr>
          <w:rStyle w:val="StyleUnderline"/>
        </w:rPr>
        <w:t xml:space="preserve"> do not get too far ahead of the technology and </w:t>
      </w:r>
      <w:r w:rsidRPr="00BD2D00">
        <w:rPr>
          <w:rStyle w:val="Emphasis"/>
        </w:rPr>
        <w:t>make guesses about how it will be done</w:t>
      </w:r>
      <w:r w:rsidRPr="00BD2D00">
        <w:rPr>
          <w:rStyle w:val="StyleUnderline"/>
        </w:rPr>
        <w:t xml:space="preserve">, what is feasible, then </w:t>
      </w:r>
      <w:r w:rsidRPr="00BD2D00">
        <w:rPr>
          <w:rStyle w:val="Emphasis"/>
        </w:rPr>
        <w:t>lock in standards</w:t>
      </w:r>
      <w:r w:rsidRPr="00BD2D00">
        <w:rPr>
          <w:rStyle w:val="StyleUnderline"/>
        </w:rPr>
        <w:t xml:space="preserve"> that are ultimately irrelevant and unworkable</w:t>
      </w:r>
      <w:r w:rsidRPr="004E7C84">
        <w:rPr>
          <w:sz w:val="16"/>
        </w:rPr>
        <w:t>.’</w:t>
      </w:r>
    </w:p>
    <w:p w14:paraId="59755637" w14:textId="77777777" w:rsidR="004C4FF3" w:rsidRDefault="004C4FF3" w:rsidP="004C4FF3"/>
    <w:p w14:paraId="057951B4" w14:textId="77777777" w:rsidR="004C4FF3" w:rsidRDefault="004C4FF3" w:rsidP="004C4FF3">
      <w:pPr>
        <w:pStyle w:val="Heading4"/>
      </w:pPr>
      <w:bookmarkStart w:id="0" w:name="_Hlk89173991"/>
      <w:r>
        <w:t>Prevents existential climate disaster.</w:t>
      </w:r>
    </w:p>
    <w:p w14:paraId="1A401214" w14:textId="77777777" w:rsidR="004C4FF3" w:rsidRPr="00FC07EA" w:rsidRDefault="004C4FF3" w:rsidP="004C4FF3">
      <w:r w:rsidRPr="00FC07EA">
        <w:rPr>
          <w:rStyle w:val="Style13ptBold"/>
        </w:rPr>
        <w:t>Moncrief ’11-11</w:t>
      </w:r>
      <w:r>
        <w:t xml:space="preserve"> [Aliki; 2021; executive director of Florida Conservation Voters; Orlando Sentinel, “Build Back Better Act would help in climate crisis,” https://www.orlandosentinel.com/opinion/guest-commentary/os-op-climate-change-congress-act-now-20211111-44u6bgyn5fdvnp3eqievkebqpe-story.html]</w:t>
      </w:r>
    </w:p>
    <w:p w14:paraId="270238C6" w14:textId="77777777" w:rsidR="004C4FF3" w:rsidRDefault="004C4FF3" w:rsidP="004C4FF3">
      <w:pPr>
        <w:rPr>
          <w:rStyle w:val="StyleUnderline"/>
        </w:rPr>
      </w:pPr>
      <w:r w:rsidRPr="00FC07EA">
        <w:rPr>
          <w:sz w:val="16"/>
        </w:rPr>
        <w:t xml:space="preserve">Last week, Congress passed the </w:t>
      </w:r>
      <w:r w:rsidRPr="00FC07EA">
        <w:rPr>
          <w:rStyle w:val="StyleUnderline"/>
        </w:rPr>
        <w:t>Infrastructure</w:t>
      </w:r>
      <w:r w:rsidRPr="00FC07EA">
        <w:rPr>
          <w:sz w:val="16"/>
        </w:rPr>
        <w:t xml:space="preserve"> Investment and Jobs Act. This bipartisan bill will address upgrades to things like our transportation system, rural broadband, public transit, and clean-water infrastructure. These are badly needed, overdue investments that will make our communities more resilient to the climate impacts we are already seeing. But </w:t>
      </w:r>
      <w:r w:rsidRPr="00FC07EA">
        <w:rPr>
          <w:rStyle w:val="StyleUnderline"/>
        </w:rPr>
        <w:t xml:space="preserve">we </w:t>
      </w:r>
      <w:r w:rsidRPr="00FC07EA">
        <w:rPr>
          <w:rStyle w:val="Emphasis"/>
        </w:rPr>
        <w:t>know much more</w:t>
      </w:r>
      <w:r w:rsidRPr="00FC07EA">
        <w:rPr>
          <w:rStyle w:val="StyleUnderline"/>
        </w:rPr>
        <w:t xml:space="preserve"> is needed</w:t>
      </w:r>
      <w:r w:rsidRPr="00FC07EA">
        <w:rPr>
          <w:sz w:val="16"/>
        </w:rPr>
        <w:t>.</w:t>
      </w:r>
    </w:p>
    <w:p w14:paraId="1B48BD8D" w14:textId="77777777" w:rsidR="004C4FF3" w:rsidRPr="00FC07EA" w:rsidRDefault="004C4FF3" w:rsidP="004C4FF3">
      <w:pPr>
        <w:rPr>
          <w:sz w:val="16"/>
        </w:rPr>
      </w:pPr>
      <w:r w:rsidRPr="0014041C">
        <w:rPr>
          <w:rStyle w:val="StyleUnderline"/>
          <w:highlight w:val="green"/>
        </w:rPr>
        <w:t>It’s not enough to</w:t>
      </w:r>
      <w:r w:rsidRPr="00FC07EA">
        <w:rPr>
          <w:rStyle w:val="StyleUnderline"/>
        </w:rPr>
        <w:t xml:space="preserve"> </w:t>
      </w:r>
      <w:r w:rsidRPr="00FC07EA">
        <w:rPr>
          <w:rStyle w:val="Emphasis"/>
        </w:rPr>
        <w:t xml:space="preserve">just </w:t>
      </w:r>
      <w:r w:rsidRPr="0014041C">
        <w:rPr>
          <w:rStyle w:val="Emphasis"/>
          <w:highlight w:val="green"/>
        </w:rPr>
        <w:t>respond</w:t>
      </w:r>
      <w:r w:rsidRPr="00FC07EA">
        <w:rPr>
          <w:rStyle w:val="StyleUnderline"/>
        </w:rPr>
        <w:t xml:space="preserve"> to extreme weather — </w:t>
      </w:r>
      <w:r w:rsidRPr="0014041C">
        <w:rPr>
          <w:rStyle w:val="StyleUnderline"/>
          <w:highlight w:val="green"/>
        </w:rPr>
        <w:t xml:space="preserve">we need to </w:t>
      </w:r>
      <w:r w:rsidRPr="0014041C">
        <w:rPr>
          <w:rStyle w:val="Emphasis"/>
          <w:highlight w:val="green"/>
        </w:rPr>
        <w:t>cut</w:t>
      </w:r>
      <w:r w:rsidRPr="00FC07EA">
        <w:rPr>
          <w:sz w:val="16"/>
        </w:rPr>
        <w:t xml:space="preserve"> the </w:t>
      </w:r>
      <w:r w:rsidRPr="0014041C">
        <w:rPr>
          <w:rStyle w:val="Emphasis"/>
          <w:highlight w:val="green"/>
        </w:rPr>
        <w:t>pollution</w:t>
      </w:r>
      <w:r w:rsidRPr="00FC07EA">
        <w:rPr>
          <w:sz w:val="16"/>
        </w:rPr>
        <w:t xml:space="preserve"> driving it in the first place. That’s why </w:t>
      </w:r>
      <w:r w:rsidRPr="00FC07EA">
        <w:rPr>
          <w:rStyle w:val="StyleUnderline"/>
        </w:rPr>
        <w:t xml:space="preserve">Congress </w:t>
      </w:r>
      <w:r w:rsidRPr="00FC07EA">
        <w:rPr>
          <w:rStyle w:val="Emphasis"/>
        </w:rPr>
        <w:t>must</w:t>
      </w:r>
      <w:r w:rsidRPr="00FC07EA">
        <w:rPr>
          <w:sz w:val="16"/>
        </w:rPr>
        <w:t xml:space="preserve"> also </w:t>
      </w:r>
      <w:r w:rsidRPr="0014041C">
        <w:rPr>
          <w:rStyle w:val="Emphasis"/>
          <w:highlight w:val="green"/>
        </w:rPr>
        <w:t>pass</w:t>
      </w:r>
      <w:r w:rsidRPr="00FC07EA">
        <w:rPr>
          <w:sz w:val="16"/>
        </w:rPr>
        <w:t xml:space="preserve"> the </w:t>
      </w:r>
      <w:r w:rsidRPr="0014041C">
        <w:rPr>
          <w:rStyle w:val="StyleUnderline"/>
          <w:highlight w:val="green"/>
        </w:rPr>
        <w:t>B</w:t>
      </w:r>
      <w:r w:rsidRPr="00FC07EA">
        <w:rPr>
          <w:sz w:val="16"/>
        </w:rPr>
        <w:t xml:space="preserve">uild </w:t>
      </w:r>
      <w:r w:rsidRPr="0014041C">
        <w:rPr>
          <w:rStyle w:val="StyleUnderline"/>
          <w:highlight w:val="green"/>
        </w:rPr>
        <w:t>B</w:t>
      </w:r>
      <w:r w:rsidRPr="00FC07EA">
        <w:rPr>
          <w:sz w:val="16"/>
        </w:rPr>
        <w:t xml:space="preserve">ack </w:t>
      </w:r>
      <w:r w:rsidRPr="0014041C">
        <w:rPr>
          <w:rStyle w:val="StyleUnderline"/>
          <w:highlight w:val="green"/>
        </w:rPr>
        <w:t>B</w:t>
      </w:r>
      <w:r w:rsidRPr="00FC07EA">
        <w:rPr>
          <w:sz w:val="16"/>
        </w:rPr>
        <w:t xml:space="preserve">etter Act, </w:t>
      </w:r>
      <w:r w:rsidRPr="0014041C">
        <w:rPr>
          <w:rStyle w:val="StyleUnderline"/>
          <w:highlight w:val="green"/>
        </w:rPr>
        <w:t xml:space="preserve">the </w:t>
      </w:r>
      <w:r w:rsidRPr="0014041C">
        <w:rPr>
          <w:rStyle w:val="Emphasis"/>
          <w:highlight w:val="green"/>
        </w:rPr>
        <w:t>most transformational climate</w:t>
      </w:r>
      <w:r w:rsidRPr="00FC07EA">
        <w:rPr>
          <w:rStyle w:val="StyleUnderline"/>
        </w:rPr>
        <w:t xml:space="preserve"> and </w:t>
      </w:r>
      <w:r w:rsidRPr="00FC07EA">
        <w:rPr>
          <w:rStyle w:val="Emphasis"/>
        </w:rPr>
        <w:t xml:space="preserve">jobs </w:t>
      </w:r>
      <w:r w:rsidRPr="0014041C">
        <w:rPr>
          <w:rStyle w:val="Emphasis"/>
          <w:highlight w:val="green"/>
        </w:rPr>
        <w:t>legislation</w:t>
      </w:r>
      <w:r w:rsidRPr="0014041C">
        <w:rPr>
          <w:rStyle w:val="StyleUnderline"/>
          <w:highlight w:val="green"/>
        </w:rPr>
        <w:t xml:space="preserve"> in</w:t>
      </w:r>
      <w:r w:rsidRPr="00FC07EA">
        <w:rPr>
          <w:sz w:val="16"/>
        </w:rPr>
        <w:t xml:space="preserve"> our nation’s </w:t>
      </w:r>
      <w:r w:rsidRPr="0014041C">
        <w:rPr>
          <w:rStyle w:val="Emphasis"/>
          <w:highlight w:val="green"/>
        </w:rPr>
        <w:t>history</w:t>
      </w:r>
      <w:r w:rsidRPr="00FC07EA">
        <w:rPr>
          <w:rStyle w:val="StyleUnderline"/>
        </w:rPr>
        <w:t xml:space="preserve">. By investing in </w:t>
      </w:r>
      <w:r w:rsidRPr="0014041C">
        <w:rPr>
          <w:rStyle w:val="Emphasis"/>
          <w:highlight w:val="green"/>
        </w:rPr>
        <w:t>clean energy</w:t>
      </w:r>
      <w:r w:rsidRPr="00FC07EA">
        <w:rPr>
          <w:rStyle w:val="StyleUnderline"/>
        </w:rPr>
        <w:t xml:space="preserve"> and</w:t>
      </w:r>
      <w:r w:rsidRPr="00FC07EA">
        <w:rPr>
          <w:sz w:val="16"/>
        </w:rPr>
        <w:t xml:space="preserve"> things like </w:t>
      </w:r>
      <w:r w:rsidRPr="0014041C">
        <w:rPr>
          <w:rStyle w:val="Emphasis"/>
          <w:highlight w:val="green"/>
        </w:rPr>
        <w:t>e</w:t>
      </w:r>
      <w:r w:rsidRPr="00FC07EA">
        <w:rPr>
          <w:sz w:val="16"/>
        </w:rPr>
        <w:t xml:space="preserve">lectric </w:t>
      </w:r>
      <w:r w:rsidRPr="0014041C">
        <w:rPr>
          <w:rStyle w:val="Emphasis"/>
          <w:highlight w:val="green"/>
        </w:rPr>
        <w:t>v</w:t>
      </w:r>
      <w:r w:rsidRPr="00FC07EA">
        <w:rPr>
          <w:sz w:val="16"/>
        </w:rPr>
        <w:t>ehicle</w:t>
      </w:r>
      <w:r w:rsidRPr="0014041C">
        <w:rPr>
          <w:rStyle w:val="StyleUnderline"/>
          <w:highlight w:val="green"/>
        </w:rPr>
        <w:t>s and</w:t>
      </w:r>
      <w:r w:rsidRPr="00FC07EA">
        <w:rPr>
          <w:rStyle w:val="StyleUnderline"/>
        </w:rPr>
        <w:t xml:space="preserve"> more </w:t>
      </w:r>
      <w:r w:rsidRPr="0014041C">
        <w:rPr>
          <w:rStyle w:val="StyleUnderline"/>
          <w:highlight w:val="green"/>
        </w:rPr>
        <w:t>energy-efficient</w:t>
      </w:r>
      <w:r w:rsidRPr="00FC07EA">
        <w:rPr>
          <w:rStyle w:val="StyleUnderline"/>
        </w:rPr>
        <w:t xml:space="preserve"> homes and businesses, we </w:t>
      </w:r>
      <w:r w:rsidRPr="0014041C">
        <w:rPr>
          <w:rStyle w:val="StyleUnderline"/>
          <w:highlight w:val="green"/>
        </w:rPr>
        <w:t>can stop</w:t>
      </w:r>
      <w:r w:rsidRPr="00FC07EA">
        <w:rPr>
          <w:sz w:val="16"/>
        </w:rPr>
        <w:t xml:space="preserve"> making the problem worse and avoid </w:t>
      </w:r>
      <w:r w:rsidRPr="00FC07EA">
        <w:rPr>
          <w:rStyle w:val="StyleUnderline"/>
        </w:rPr>
        <w:t xml:space="preserve">a </w:t>
      </w:r>
      <w:r w:rsidRPr="00FC07EA">
        <w:rPr>
          <w:rStyle w:val="Emphasis"/>
        </w:rPr>
        <w:t xml:space="preserve">growing </w:t>
      </w:r>
      <w:r w:rsidRPr="0014041C">
        <w:rPr>
          <w:rStyle w:val="Emphasis"/>
          <w:highlight w:val="green"/>
        </w:rPr>
        <w:t>disaster</w:t>
      </w:r>
      <w:r w:rsidRPr="00FC07EA">
        <w:rPr>
          <w:sz w:val="16"/>
        </w:rPr>
        <w:t>. We don’t have time for half measures, and Floridians know it — more than 75% of registered voters in the state support bold congressional action on climate change.</w:t>
      </w:r>
    </w:p>
    <w:p w14:paraId="509C97D9" w14:textId="77777777" w:rsidR="004C4FF3" w:rsidRPr="00FC07EA" w:rsidRDefault="004C4FF3" w:rsidP="004C4FF3">
      <w:pPr>
        <w:rPr>
          <w:sz w:val="16"/>
        </w:rPr>
      </w:pPr>
      <w:r w:rsidRPr="00FC07EA">
        <w:rPr>
          <w:sz w:val="16"/>
        </w:rPr>
        <w:t xml:space="preserve">The </w:t>
      </w:r>
      <w:r w:rsidRPr="00FC07EA">
        <w:rPr>
          <w:rStyle w:val="StyleUnderline"/>
        </w:rPr>
        <w:t>B</w:t>
      </w:r>
      <w:r w:rsidRPr="00FC07EA">
        <w:rPr>
          <w:sz w:val="16"/>
        </w:rPr>
        <w:t xml:space="preserve">uild </w:t>
      </w:r>
      <w:r w:rsidRPr="00FC07EA">
        <w:rPr>
          <w:rStyle w:val="StyleUnderline"/>
        </w:rPr>
        <w:t>B</w:t>
      </w:r>
      <w:r w:rsidRPr="00FC07EA">
        <w:rPr>
          <w:sz w:val="16"/>
        </w:rPr>
        <w:t xml:space="preserve">ack </w:t>
      </w:r>
      <w:r w:rsidRPr="00FC07EA">
        <w:rPr>
          <w:rStyle w:val="StyleUnderline"/>
        </w:rPr>
        <w:t>B</w:t>
      </w:r>
      <w:r w:rsidRPr="00FC07EA">
        <w:rPr>
          <w:sz w:val="16"/>
        </w:rPr>
        <w:t xml:space="preserve">etter Act </w:t>
      </w:r>
      <w:r w:rsidRPr="00FC07EA">
        <w:rPr>
          <w:rStyle w:val="StyleUnderline"/>
        </w:rPr>
        <w:t xml:space="preserve">takes </w:t>
      </w:r>
      <w:r w:rsidRPr="00FC07EA">
        <w:rPr>
          <w:rStyle w:val="Emphasis"/>
        </w:rPr>
        <w:t>bold steps</w:t>
      </w:r>
      <w:r w:rsidRPr="00FC07EA">
        <w:rPr>
          <w:rStyle w:val="StyleUnderline"/>
        </w:rPr>
        <w:t xml:space="preserve"> to </w:t>
      </w:r>
      <w:r w:rsidRPr="00FC07EA">
        <w:rPr>
          <w:rStyle w:val="Emphasis"/>
        </w:rPr>
        <w:t>dramatically reduce</w:t>
      </w:r>
      <w:r w:rsidRPr="00FC07EA">
        <w:rPr>
          <w:rStyle w:val="StyleUnderline"/>
        </w:rPr>
        <w:t xml:space="preserve"> climate pollution</w:t>
      </w:r>
      <w:r w:rsidRPr="00FC07EA">
        <w:rPr>
          <w:sz w:val="16"/>
        </w:rPr>
        <w:t xml:space="preserve"> for everyone. But it also centers those who have been disproportionately impacted by this crisis by taking steps to address the decades of unchecked environmental injustice, ensuring at least 40% of the benefits of this bill go to those communities hardest hit by pollution and climate change.</w:t>
      </w:r>
    </w:p>
    <w:p w14:paraId="227A4091" w14:textId="77777777" w:rsidR="004C4FF3" w:rsidRPr="00FC07EA" w:rsidRDefault="004C4FF3" w:rsidP="004C4FF3">
      <w:pPr>
        <w:rPr>
          <w:sz w:val="16"/>
        </w:rPr>
      </w:pPr>
      <w:r w:rsidRPr="00FC07EA">
        <w:rPr>
          <w:sz w:val="16"/>
        </w:rPr>
        <w:t xml:space="preserve">Building a clean energy economy is an investment that will pay dividends for families today and for generations to come. </w:t>
      </w:r>
      <w:r w:rsidRPr="0014041C">
        <w:rPr>
          <w:rStyle w:val="StyleUnderline"/>
          <w:highlight w:val="green"/>
        </w:rPr>
        <w:t>Preventing</w:t>
      </w:r>
      <w:r w:rsidRPr="00FC07EA">
        <w:rPr>
          <w:rStyle w:val="StyleUnderline"/>
        </w:rPr>
        <w:t xml:space="preserve"> the </w:t>
      </w:r>
      <w:r w:rsidRPr="00FC07EA">
        <w:rPr>
          <w:rStyle w:val="Emphasis"/>
        </w:rPr>
        <w:t xml:space="preserve">most </w:t>
      </w:r>
      <w:r w:rsidRPr="0014041C">
        <w:rPr>
          <w:rStyle w:val="Emphasis"/>
          <w:highlight w:val="green"/>
        </w:rPr>
        <w:t>catastrophic</w:t>
      </w:r>
      <w:r w:rsidRPr="00FC07EA">
        <w:rPr>
          <w:sz w:val="16"/>
        </w:rPr>
        <w:t xml:space="preserve"> hurricanes, floods and heat </w:t>
      </w:r>
      <w:r w:rsidRPr="0014041C">
        <w:rPr>
          <w:rStyle w:val="Emphasis"/>
          <w:highlight w:val="green"/>
        </w:rPr>
        <w:t>waves</w:t>
      </w:r>
      <w:r w:rsidRPr="00FC07EA">
        <w:rPr>
          <w:sz w:val="16"/>
        </w:rPr>
        <w:t xml:space="preserve"> will help ensure that we still bring people from all over the world to our beaches, the Everglades, and every amazing destination across our state that supports our multi-</w:t>
      </w:r>
      <w:proofErr w:type="gramStart"/>
      <w:r w:rsidRPr="00FC07EA">
        <w:rPr>
          <w:sz w:val="16"/>
        </w:rPr>
        <w:t>billion dollar</w:t>
      </w:r>
      <w:proofErr w:type="gramEnd"/>
      <w:r w:rsidRPr="00FC07EA">
        <w:rPr>
          <w:sz w:val="16"/>
        </w:rPr>
        <w:t xml:space="preserve"> tourism industry.</w:t>
      </w:r>
    </w:p>
    <w:p w14:paraId="470BC142" w14:textId="77777777" w:rsidR="004C4FF3" w:rsidRPr="00FC07EA" w:rsidRDefault="004C4FF3" w:rsidP="004C4FF3">
      <w:pPr>
        <w:rPr>
          <w:sz w:val="16"/>
        </w:rPr>
      </w:pPr>
      <w:r w:rsidRPr="00FC07EA">
        <w:rPr>
          <w:sz w:val="16"/>
        </w:rPr>
        <w:t>And the robust clean-energy investments in the Build Back Better Act will create millions of good-paying jobs for Floridians in every corner of our state. Florida already ranks fourth in the nation for clean-energy employment, and this legislation would help this industry grow exponentially by tapping into the Sunshine State’s solar power potential.</w:t>
      </w:r>
    </w:p>
    <w:p w14:paraId="2901DEDD" w14:textId="77777777" w:rsidR="004C4FF3" w:rsidRDefault="004C4FF3" w:rsidP="004C4FF3">
      <w:pPr>
        <w:rPr>
          <w:sz w:val="16"/>
        </w:rPr>
      </w:pPr>
      <w:r w:rsidRPr="00FC07EA">
        <w:rPr>
          <w:sz w:val="16"/>
        </w:rPr>
        <w:t xml:space="preserve">Orlando has some great members of Congress who understand that </w:t>
      </w:r>
      <w:r w:rsidRPr="0014041C">
        <w:rPr>
          <w:rStyle w:val="StyleUnderline"/>
          <w:highlight w:val="green"/>
        </w:rPr>
        <w:t xml:space="preserve">climate change is an </w:t>
      </w:r>
      <w:r w:rsidRPr="0014041C">
        <w:rPr>
          <w:rStyle w:val="Emphasis"/>
          <w:highlight w:val="green"/>
        </w:rPr>
        <w:t>existential threat</w:t>
      </w:r>
      <w:r w:rsidRPr="00FC07EA">
        <w:rPr>
          <w:sz w:val="16"/>
        </w:rPr>
        <w:t xml:space="preserve"> to our </w:t>
      </w:r>
      <w:proofErr w:type="gramStart"/>
      <w:r w:rsidRPr="00FC07EA">
        <w:rPr>
          <w:sz w:val="16"/>
        </w:rPr>
        <w:t>state</w:t>
      </w:r>
      <w:proofErr w:type="gramEnd"/>
      <w:r w:rsidRPr="00FC07EA">
        <w:rPr>
          <w:sz w:val="16"/>
        </w:rPr>
        <w:t xml:space="preserve"> and they ran on being a part of the solution to this crisis. Now, we are counting on them to take bold action and pass the Build Back Better Act. </w:t>
      </w:r>
      <w:r w:rsidRPr="00FC07EA">
        <w:rPr>
          <w:rStyle w:val="StyleUnderline"/>
        </w:rPr>
        <w:t xml:space="preserve">This </w:t>
      </w:r>
      <w:r w:rsidRPr="0014034B">
        <w:rPr>
          <w:rStyle w:val="StyleUnderline"/>
        </w:rPr>
        <w:t xml:space="preserve">is a </w:t>
      </w:r>
      <w:r w:rsidRPr="0014034B">
        <w:rPr>
          <w:rStyle w:val="Emphasis"/>
        </w:rPr>
        <w:t>win-win-win</w:t>
      </w:r>
      <w:r w:rsidRPr="0014034B">
        <w:rPr>
          <w:rStyle w:val="StyleUnderline"/>
        </w:rPr>
        <w:t xml:space="preserve"> that creates jobs</w:t>
      </w:r>
      <w:r w:rsidRPr="00FC07EA">
        <w:rPr>
          <w:sz w:val="16"/>
        </w:rPr>
        <w:t xml:space="preserve">, lowers energy bills for Floridians, </w:t>
      </w:r>
      <w:r w:rsidRPr="00FC07EA">
        <w:rPr>
          <w:rStyle w:val="StyleUnderline"/>
        </w:rPr>
        <w:t>and</w:t>
      </w:r>
      <w:r w:rsidRPr="00FC07EA">
        <w:rPr>
          <w:sz w:val="16"/>
        </w:rPr>
        <w:t xml:space="preserve"> begins to </w:t>
      </w:r>
      <w:r w:rsidRPr="00FC07EA">
        <w:rPr>
          <w:rStyle w:val="StyleUnderline"/>
        </w:rPr>
        <w:t>address the climate crisis at the same time</w:t>
      </w:r>
      <w:r w:rsidRPr="00FC07EA">
        <w:rPr>
          <w:sz w:val="16"/>
        </w:rPr>
        <w:t>.</w:t>
      </w:r>
    </w:p>
    <w:bookmarkEnd w:id="0"/>
    <w:p w14:paraId="47CF8E9D" w14:textId="33B7BB12" w:rsidR="004C4FF3" w:rsidRDefault="004C4FF3" w:rsidP="004C4FF3">
      <w:pPr>
        <w:pStyle w:val="Heading3"/>
      </w:pPr>
      <w:r>
        <w:lastRenderedPageBreak/>
        <w:t>2</w:t>
      </w:r>
    </w:p>
    <w:p w14:paraId="009EFE12" w14:textId="77777777" w:rsidR="004C4FF3" w:rsidRPr="00855307" w:rsidRDefault="004C4FF3" w:rsidP="004C4FF3">
      <w:r>
        <w:t>Advantage CP</w:t>
      </w:r>
    </w:p>
    <w:p w14:paraId="6E85B4A1" w14:textId="77777777" w:rsidR="004C4FF3" w:rsidRDefault="004C4FF3" w:rsidP="004C4FF3">
      <w:pPr>
        <w:pStyle w:val="Heading4"/>
      </w:pPr>
      <w:r>
        <w:t>States should establish an international body that would license resources from outer space for private appropriation with a 20% royalty on all profits that is put into a Space Resource Fund that is used to fund space traffic management including at least active debris removal.</w:t>
      </w:r>
    </w:p>
    <w:p w14:paraId="1A6F7842" w14:textId="77777777" w:rsidR="004C4FF3" w:rsidRPr="00855307" w:rsidRDefault="004C4FF3" w:rsidP="004C4FF3"/>
    <w:p w14:paraId="41652D0E" w14:textId="77777777" w:rsidR="004C4FF3" w:rsidRPr="00A76D23" w:rsidRDefault="004C4FF3" w:rsidP="004C4FF3">
      <w:pPr>
        <w:pStyle w:val="Heading4"/>
      </w:pPr>
      <w:r>
        <w:t xml:space="preserve">The CP </w:t>
      </w:r>
      <w:r>
        <w:rPr>
          <w:u w:val="single"/>
        </w:rPr>
        <w:t>competes</w:t>
      </w:r>
      <w:r>
        <w:t xml:space="preserve"> and </w:t>
      </w:r>
      <w:r w:rsidRPr="00D25ABF">
        <w:rPr>
          <w:u w:val="single"/>
        </w:rPr>
        <w:t xml:space="preserve">solves </w:t>
      </w:r>
      <w:r>
        <w:rPr>
          <w:u w:val="single"/>
        </w:rPr>
        <w:t>debris</w:t>
      </w:r>
      <w:r>
        <w:t xml:space="preserve"> AND </w:t>
      </w:r>
      <w:r>
        <w:rPr>
          <w:u w:val="single"/>
        </w:rPr>
        <w:t>African economy</w:t>
      </w:r>
      <w:r>
        <w:t>.</w:t>
      </w:r>
    </w:p>
    <w:p w14:paraId="617E4AF3" w14:textId="77777777" w:rsidR="004C4FF3" w:rsidRDefault="004C4FF3" w:rsidP="004C4FF3">
      <w:r w:rsidRPr="00715FF3">
        <w:rPr>
          <w:rStyle w:val="Style13ptBold"/>
        </w:rPr>
        <w:t>Saletta 16</w:t>
      </w:r>
      <w:r>
        <w:t xml:space="preserve"> [Morgan Saletta,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9" w:history="1">
        <w:r w:rsidRPr="00211168">
          <w:rPr>
            <w:rStyle w:val="Hyperlink"/>
          </w:rPr>
          <w:t>https://theconversation.com/all-of-humanity-should-share-in-the-space-mining-boom-57740</w:t>
        </w:r>
      </w:hyperlink>
      <w:r>
        <w:t xml:space="preserve">] </w:t>
      </w:r>
      <w:proofErr w:type="spellStart"/>
      <w:r>
        <w:t>brett</w:t>
      </w:r>
      <w:proofErr w:type="spellEnd"/>
    </w:p>
    <w:p w14:paraId="450E3673" w14:textId="77777777" w:rsidR="004C4FF3" w:rsidRPr="006E3726" w:rsidRDefault="004C4FF3" w:rsidP="004C4FF3">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4D4BC260" w14:textId="77777777" w:rsidR="004C4FF3" w:rsidRPr="006E3726" w:rsidRDefault="004C4FF3" w:rsidP="004C4FF3">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6E6CCC97" w14:textId="77777777" w:rsidR="004C4FF3" w:rsidRPr="006E3726" w:rsidRDefault="004C4FF3" w:rsidP="004C4FF3">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5EF1B663" w14:textId="77777777" w:rsidR="004C4FF3" w:rsidRPr="006E3726" w:rsidRDefault="004C4FF3" w:rsidP="004C4FF3">
      <w:pPr>
        <w:rPr>
          <w:sz w:val="16"/>
          <w:szCs w:val="16"/>
        </w:rPr>
      </w:pPr>
      <w:r w:rsidRPr="006E3726">
        <w:rPr>
          <w:sz w:val="16"/>
          <w:szCs w:val="16"/>
        </w:rPr>
        <w:t>However, behind the utopian rhetoric and dazzling dreams of riches lie some very real problems.</w:t>
      </w:r>
    </w:p>
    <w:p w14:paraId="79EEE5C7" w14:textId="77777777" w:rsidR="004C4FF3" w:rsidRPr="006E3726" w:rsidRDefault="004C4FF3" w:rsidP="004C4FF3">
      <w:pPr>
        <w:rPr>
          <w:sz w:val="16"/>
          <w:szCs w:val="16"/>
        </w:rPr>
      </w:pPr>
      <w:r w:rsidRPr="006E3726">
        <w:rPr>
          <w:sz w:val="16"/>
          <w:szCs w:val="16"/>
        </w:rPr>
        <w:t>Ownership and the Outer Space Treaty</w:t>
      </w:r>
    </w:p>
    <w:p w14:paraId="5CF2001F" w14:textId="77777777" w:rsidR="004C4FF3" w:rsidRPr="006E3726" w:rsidRDefault="004C4FF3" w:rsidP="004C4FF3">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4AFB96C7" w14:textId="77777777" w:rsidR="004C4FF3" w:rsidRPr="006E3726" w:rsidRDefault="004C4FF3" w:rsidP="004C4FF3">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30D43140" w14:textId="77777777" w:rsidR="004C4FF3" w:rsidRPr="006E3726" w:rsidRDefault="004C4FF3" w:rsidP="004C4FF3">
      <w:pPr>
        <w:rPr>
          <w:sz w:val="16"/>
          <w:szCs w:val="16"/>
        </w:rPr>
      </w:pPr>
      <w:r w:rsidRPr="006E3726">
        <w:rPr>
          <w:sz w:val="16"/>
          <w:szCs w:val="16"/>
        </w:rPr>
        <w:t>and,</w:t>
      </w:r>
    </w:p>
    <w:p w14:paraId="57723FBD" w14:textId="77777777" w:rsidR="004C4FF3" w:rsidRPr="006E3726" w:rsidRDefault="004C4FF3" w:rsidP="004C4FF3">
      <w:pPr>
        <w:ind w:firstLine="720"/>
        <w:rPr>
          <w:sz w:val="16"/>
          <w:szCs w:val="16"/>
        </w:rPr>
      </w:pPr>
      <w:r w:rsidRPr="006E3726">
        <w:rPr>
          <w:sz w:val="16"/>
          <w:szCs w:val="16"/>
        </w:rPr>
        <w:t>outer space is not subject to national appropriation by claim of sovereignty, by means of use or occupation, or by any other means</w:t>
      </w:r>
    </w:p>
    <w:p w14:paraId="5504072E" w14:textId="77777777" w:rsidR="004C4FF3" w:rsidRPr="006E3726" w:rsidRDefault="004C4FF3" w:rsidP="004C4FF3">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16946188" w14:textId="77777777" w:rsidR="004C4FF3" w:rsidRPr="006E3726" w:rsidRDefault="004C4FF3" w:rsidP="004C4FF3">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 xml:space="preserve">receiving </w:t>
      </w:r>
      <w:proofErr w:type="gramStart"/>
      <w:r w:rsidRPr="00995B30">
        <w:rPr>
          <w:rStyle w:val="Emphasis"/>
          <w:highlight w:val="green"/>
        </w:rPr>
        <w:t>royalties</w:t>
      </w:r>
      <w:proofErr w:type="gramEnd"/>
      <w:r w:rsidRPr="0034675E">
        <w:rPr>
          <w:rStyle w:val="StyleUnderline"/>
        </w:rPr>
        <w:t xml:space="preserve"> payments </w:t>
      </w:r>
      <w:r w:rsidRPr="0034675E">
        <w:rPr>
          <w:rStyle w:val="StyleUnderline"/>
          <w:highlight w:val="green"/>
        </w:rPr>
        <w:t>on production</w:t>
      </w:r>
      <w:r w:rsidRPr="006E3726">
        <w:rPr>
          <w:sz w:val="16"/>
        </w:rPr>
        <w:t>.</w:t>
      </w:r>
    </w:p>
    <w:p w14:paraId="556E4E82" w14:textId="77777777" w:rsidR="004C4FF3" w:rsidRPr="006E3726" w:rsidRDefault="004C4FF3" w:rsidP="004C4FF3">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03C6C299" w14:textId="77777777" w:rsidR="004C4FF3" w:rsidRPr="006E3726" w:rsidRDefault="004C4FF3" w:rsidP="004C4FF3">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7B24143C" w14:textId="77777777" w:rsidR="004C4FF3" w:rsidRPr="006E3726" w:rsidRDefault="004C4FF3" w:rsidP="004C4FF3">
      <w:pPr>
        <w:rPr>
          <w:sz w:val="16"/>
          <w:szCs w:val="16"/>
        </w:rPr>
      </w:pPr>
      <w:r w:rsidRPr="006E3726">
        <w:rPr>
          <w:sz w:val="16"/>
          <w:szCs w:val="16"/>
        </w:rPr>
        <w:t>The Unites States’ Space Act of 2015 was just one volley – and a deliberately vague one at that – in this ongoing international debate.</w:t>
      </w:r>
    </w:p>
    <w:p w14:paraId="32294BE4" w14:textId="77777777" w:rsidR="004C4FF3" w:rsidRPr="006E3726" w:rsidRDefault="004C4FF3" w:rsidP="004C4FF3">
      <w:pPr>
        <w:rPr>
          <w:sz w:val="16"/>
          <w:szCs w:val="16"/>
        </w:rPr>
      </w:pPr>
      <w:r w:rsidRPr="006E3726">
        <w:rPr>
          <w:sz w:val="16"/>
          <w:szCs w:val="16"/>
        </w:rPr>
        <w:t>A balanced approach?</w:t>
      </w:r>
    </w:p>
    <w:p w14:paraId="75513AAC" w14:textId="77777777" w:rsidR="004C4FF3" w:rsidRPr="00995B30" w:rsidRDefault="004C4FF3" w:rsidP="004C4FF3">
      <w:pPr>
        <w:rPr>
          <w:rStyle w:val="StyleUnderline"/>
        </w:rPr>
      </w:pPr>
      <w:r w:rsidRPr="006E3726">
        <w:rPr>
          <w:sz w:val="16"/>
        </w:rPr>
        <w:lastRenderedPageBreak/>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 xml:space="preserve">other global commons such as the </w:t>
      </w:r>
      <w:proofErr w:type="gramStart"/>
      <w:r w:rsidRPr="00995B30">
        <w:rPr>
          <w:rStyle w:val="StyleUnderline"/>
        </w:rPr>
        <w:t>deep sea</w:t>
      </w:r>
      <w:proofErr w:type="gramEnd"/>
      <w:r w:rsidRPr="00995B30">
        <w:rPr>
          <w:rStyle w:val="StyleUnderline"/>
        </w:rPr>
        <w:t xml:space="preserve"> floor?</w:t>
      </w:r>
    </w:p>
    <w:p w14:paraId="4844D850" w14:textId="77777777" w:rsidR="004C4FF3" w:rsidRPr="006E3726" w:rsidRDefault="004C4FF3" w:rsidP="004C4FF3">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proofErr w:type="gramStart"/>
      <w:r w:rsidRPr="006E3726">
        <w:rPr>
          <w:sz w:val="16"/>
          <w:szCs w:val="16"/>
        </w:rPr>
        <w:t>trickle down</w:t>
      </w:r>
      <w:proofErr w:type="spellEnd"/>
      <w:proofErr w:type="gramEnd"/>
      <w:r w:rsidRPr="006E3726">
        <w:rPr>
          <w:sz w:val="16"/>
          <w:szCs w:val="16"/>
        </w:rPr>
        <w:t xml:space="preserve"> economics– and the possibility of a world where a few trillionaires enjoy the view from space while others barely eke a living on its surface.</w:t>
      </w:r>
    </w:p>
    <w:p w14:paraId="142B4A69" w14:textId="77777777" w:rsidR="004C4FF3" w:rsidRPr="006E3726" w:rsidRDefault="004C4FF3" w:rsidP="004C4FF3">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5BD24D59" w14:textId="77777777" w:rsidR="004C4FF3" w:rsidRPr="006E3726" w:rsidRDefault="004C4FF3" w:rsidP="004C4FF3">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2DEE39CE" w14:textId="77777777" w:rsidR="004C4FF3" w:rsidRPr="00C84E21" w:rsidRDefault="004C4FF3" w:rsidP="004C4FF3">
      <w:pPr>
        <w:rPr>
          <w:sz w:val="16"/>
          <w:szCs w:val="16"/>
        </w:rPr>
      </w:pPr>
      <w:r w:rsidRPr="00C84E21">
        <w:rPr>
          <w:sz w:val="16"/>
          <w:szCs w:val="16"/>
        </w:rPr>
        <w:t>The Alaskan model</w:t>
      </w:r>
    </w:p>
    <w:p w14:paraId="272C71F3" w14:textId="77777777" w:rsidR="004C4FF3" w:rsidRPr="00C84E21" w:rsidRDefault="004C4FF3" w:rsidP="004C4FF3">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6F1C3025" w14:textId="77777777" w:rsidR="004C4FF3" w:rsidRPr="00C84E21" w:rsidRDefault="004C4FF3" w:rsidP="004C4FF3">
      <w:pPr>
        <w:rPr>
          <w:sz w:val="16"/>
          <w:szCs w:val="16"/>
        </w:rPr>
      </w:pPr>
      <w:r w:rsidRPr="00C84E21">
        <w:rPr>
          <w:sz w:val="16"/>
          <w:szCs w:val="16"/>
        </w:rPr>
        <w:t xml:space="preserve">Importantly, this pragmatic approach has a </w:t>
      </w:r>
      <w:proofErr w:type="spellStart"/>
      <w:proofErr w:type="gramStart"/>
      <w:r w:rsidRPr="00C84E21">
        <w:rPr>
          <w:sz w:val="16"/>
          <w:szCs w:val="16"/>
        </w:rPr>
        <w:t>well established</w:t>
      </w:r>
      <w:proofErr w:type="spellEnd"/>
      <w:proofErr w:type="gram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276FF67A" w14:textId="77777777" w:rsidR="004C4FF3" w:rsidRPr="007C39FB" w:rsidRDefault="004C4FF3" w:rsidP="004C4FF3">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0D4F63B1" w14:textId="77777777" w:rsidR="004C4FF3" w:rsidRPr="007C39FB" w:rsidRDefault="004C4FF3" w:rsidP="004C4FF3">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39B027B6" w14:textId="77777777" w:rsidR="004C4FF3" w:rsidRPr="007C39FB" w:rsidRDefault="004C4FF3" w:rsidP="004C4FF3">
      <w:pPr>
        <w:rPr>
          <w:sz w:val="16"/>
          <w:szCs w:val="16"/>
        </w:rPr>
      </w:pPr>
      <w:r w:rsidRPr="007C39FB">
        <w:rPr>
          <w:sz w:val="16"/>
          <w:szCs w:val="16"/>
        </w:rPr>
        <w:t>The first dividend payment was made in 1982, and in 2015 that payment amounted to US$2,072.</w:t>
      </w:r>
    </w:p>
    <w:p w14:paraId="35F0439D" w14:textId="77777777" w:rsidR="004C4FF3" w:rsidRPr="007C39FB" w:rsidRDefault="004C4FF3" w:rsidP="004C4FF3">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5D5EB759" w14:textId="77777777" w:rsidR="004C4FF3" w:rsidRPr="007C39FB" w:rsidRDefault="004C4FF3" w:rsidP="004C4FF3">
      <w:pPr>
        <w:rPr>
          <w:sz w:val="16"/>
          <w:szCs w:val="16"/>
        </w:rPr>
      </w:pPr>
      <w:r w:rsidRPr="007C39FB">
        <w:rPr>
          <w:sz w:val="16"/>
          <w:szCs w:val="16"/>
        </w:rPr>
        <w:t>International body</w:t>
      </w:r>
    </w:p>
    <w:p w14:paraId="15ACBEF4" w14:textId="77777777" w:rsidR="004C4FF3" w:rsidRPr="007C39FB" w:rsidRDefault="004C4FF3" w:rsidP="004C4FF3">
      <w:pPr>
        <w:rPr>
          <w:sz w:val="16"/>
          <w:szCs w:val="16"/>
        </w:rPr>
      </w:pPr>
      <w:r w:rsidRPr="007C39FB">
        <w:rPr>
          <w:sz w:val="16"/>
          <w:szCs w:val="16"/>
        </w:rPr>
        <w:t>How would this work for outer space?</w:t>
      </w:r>
    </w:p>
    <w:p w14:paraId="1F266684" w14:textId="77777777" w:rsidR="004C4FF3" w:rsidRPr="007C39FB" w:rsidRDefault="004C4FF3" w:rsidP="004C4FF3">
      <w:pPr>
        <w:rPr>
          <w:sz w:val="16"/>
        </w:rPr>
      </w:pPr>
      <w:r w:rsidRPr="007C39FB">
        <w:rPr>
          <w:rStyle w:val="Emphasis"/>
          <w:highlight w:val="green"/>
        </w:rPr>
        <w:t>We need an international body</w:t>
      </w:r>
      <w:r w:rsidRPr="006E3726">
        <w:rPr>
          <w:rStyle w:val="StyleUnderline"/>
        </w:rPr>
        <w:t xml:space="preserve"> </w:t>
      </w:r>
      <w:proofErr w:type="gramStart"/>
      <w:r w:rsidRPr="006E3726">
        <w:rPr>
          <w:rStyle w:val="StyleUnderline"/>
        </w:rPr>
        <w:t>similar to</w:t>
      </w:r>
      <w:proofErr w:type="gramEnd"/>
      <w:r w:rsidRPr="006E3726">
        <w:rPr>
          <w:rStyle w:val="StyleUnderline"/>
        </w:rPr>
        <w:t xml:space="preserve">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1F37A18F" w14:textId="77777777" w:rsidR="004C4FF3" w:rsidRPr="007C39FB" w:rsidRDefault="004C4FF3" w:rsidP="004C4FF3">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343DA8FE" w14:textId="77777777" w:rsidR="004C4FF3" w:rsidRPr="006E3726" w:rsidRDefault="004C4FF3" w:rsidP="004C4FF3">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3C88DB09" w14:textId="77777777" w:rsidR="004C4FF3" w:rsidRPr="007C39FB" w:rsidRDefault="004C4FF3" w:rsidP="004C4FF3">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6947BC0A" w14:textId="77777777" w:rsidR="004C4FF3" w:rsidRPr="006E3726" w:rsidRDefault="004C4FF3" w:rsidP="004C4FF3">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 xml:space="preserve">pays every owner in a </w:t>
      </w:r>
      <w:proofErr w:type="gramStart"/>
      <w:r w:rsidRPr="006E3726">
        <w:rPr>
          <w:rStyle w:val="StyleUnderline"/>
        </w:rPr>
        <w:t>global commons</w:t>
      </w:r>
      <w:proofErr w:type="gramEnd"/>
      <w:r w:rsidRPr="006E3726">
        <w:rPr>
          <w:rStyle w:val="StyleUnderline"/>
        </w:rPr>
        <w:t xml:space="preserve"> a share of what is rightfully theirs.</w:t>
      </w:r>
    </w:p>
    <w:p w14:paraId="0005A853" w14:textId="77777777" w:rsidR="004C4FF3" w:rsidRPr="007C39FB" w:rsidRDefault="004C4FF3" w:rsidP="004C4FF3">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74171FB6" w14:textId="77777777" w:rsidR="004C4FF3" w:rsidRPr="007C39FB" w:rsidRDefault="004C4FF3" w:rsidP="004C4FF3">
      <w:pPr>
        <w:rPr>
          <w:sz w:val="16"/>
          <w:szCs w:val="16"/>
        </w:rPr>
      </w:pPr>
      <w:r w:rsidRPr="007C39FB">
        <w:rPr>
          <w:sz w:val="16"/>
          <w:szCs w:val="16"/>
        </w:rPr>
        <w:lastRenderedPageBreak/>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362885BA" w14:textId="77777777" w:rsidR="004C4FF3" w:rsidRPr="007C39FB" w:rsidRDefault="004C4FF3" w:rsidP="004C4FF3">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4B9EF488" w14:textId="77777777" w:rsidR="004C4FF3" w:rsidRDefault="004C4FF3" w:rsidP="004C4FF3">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2C17D595" w14:textId="77777777" w:rsidR="004C4FF3" w:rsidRPr="007C39FB" w:rsidRDefault="004C4FF3" w:rsidP="004C4FF3">
      <w:pPr>
        <w:rPr>
          <w:sz w:val="16"/>
          <w:szCs w:val="16"/>
        </w:rPr>
      </w:pPr>
    </w:p>
    <w:p w14:paraId="2969763E" w14:textId="77777777" w:rsidR="004C4FF3" w:rsidRDefault="004C4FF3" w:rsidP="004C4FF3">
      <w:pPr>
        <w:pStyle w:val="Heading4"/>
      </w:pPr>
      <w:r>
        <w:t>Solves debris.</w:t>
      </w:r>
    </w:p>
    <w:p w14:paraId="4DE9FC71" w14:textId="77777777" w:rsidR="004C4FF3" w:rsidRDefault="004C4FF3" w:rsidP="004C4FF3">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10"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248665AD" w14:textId="6E0495C1" w:rsidR="004C4FF3" w:rsidRDefault="004C4FF3" w:rsidP="004C4FF3">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w:t>
      </w:r>
      <w:proofErr w:type="gramStart"/>
      <w:r w:rsidRPr="00A52B5F">
        <w:rPr>
          <w:sz w:val="16"/>
        </w:rPr>
        <w:t>off of</w:t>
      </w:r>
      <w:proofErr w:type="gramEnd"/>
      <w:r w:rsidRPr="00A52B5F">
        <w:rPr>
          <w:sz w:val="16"/>
        </w:rPr>
        <w:t xml:space="preserve"> the Moon </w:t>
      </w:r>
      <w:r w:rsidRPr="00A95F2A">
        <w:rPr>
          <w:sz w:val="16"/>
        </w:rPr>
        <w:t xml:space="preserve">Agreement, </w:t>
      </w:r>
      <w:r w:rsidRPr="00A95F2A">
        <w:rPr>
          <w:rStyle w:val="Emphasis"/>
        </w:rPr>
        <w:t>we propose</w:t>
      </w:r>
      <w:r w:rsidRPr="00A95F2A">
        <w:rPr>
          <w:rStyle w:val="StyleUnderline"/>
        </w:rPr>
        <w:t xml:space="preserve"> the creation of a mediating organization that oversees and enforces asteroid mining and its regulation</w:t>
      </w:r>
      <w:r w:rsidRPr="00A95F2A">
        <w:rPr>
          <w:sz w:val="16"/>
        </w:rPr>
        <w:t xml:space="preserve">. As in the Moon Agreement, </w:t>
      </w:r>
      <w:r w:rsidRPr="00A95F2A">
        <w:rPr>
          <w:rStyle w:val="StyleUnderline"/>
        </w:rPr>
        <w:t>this organization’s focus should be on the “orderly and safe development of natural resources… the rational management of those resources; the expansion of opportunities… [and] the equitable sharing</w:t>
      </w:r>
      <w:r w:rsidRPr="00A95F2A">
        <w:rPr>
          <w:sz w:val="16"/>
        </w:rPr>
        <w:t xml:space="preserve">”13 of </w:t>
      </w:r>
      <w:proofErr w:type="spellStart"/>
      <w:r w:rsidRPr="00A95F2A">
        <w:rPr>
          <w:sz w:val="16"/>
        </w:rPr>
        <w:t>asteroidal</w:t>
      </w:r>
      <w:proofErr w:type="spellEnd"/>
      <w:r w:rsidRPr="00A95F2A">
        <w:rPr>
          <w:sz w:val="16"/>
        </w:rPr>
        <w:t xml:space="preserve"> resources. We propose that </w:t>
      </w:r>
      <w:r w:rsidRPr="00A95F2A">
        <w:rPr>
          <w:rStyle w:val="StyleUnderline"/>
        </w:rPr>
        <w:t xml:space="preserve">asteroid mining firms must enter into a </w:t>
      </w:r>
      <w:r w:rsidRPr="00A95F2A">
        <w:rPr>
          <w:rStyle w:val="Emphasis"/>
        </w:rPr>
        <w:t>rental agreement</w:t>
      </w:r>
      <w:r w:rsidRPr="00A95F2A">
        <w:rPr>
          <w:rStyle w:val="StyleUnderline"/>
        </w:rPr>
        <w:t xml:space="preserve"> with</w:t>
      </w:r>
      <w:r w:rsidRPr="00876952">
        <w:rPr>
          <w:rStyle w:val="StyleUnderline"/>
        </w:rPr>
        <w:t xml:space="preserve"> the mediating organizations</w:t>
      </w:r>
      <w:r w:rsidRPr="00A52B5F">
        <w:rPr>
          <w:sz w:val="16"/>
        </w:rPr>
        <w:t xml:space="preserve">. </w:t>
      </w:r>
      <w:r w:rsidRPr="006335B4">
        <w:rPr>
          <w:rStyle w:val="StyleUnderline"/>
          <w:highlight w:val="green"/>
        </w:rPr>
        <w:t>To gain access</w:t>
      </w:r>
      <w:r w:rsidRPr="00876952">
        <w:rPr>
          <w:rStyle w:val="StyleUnderline"/>
        </w:rPr>
        <w:t xml:space="preserve"> to mine space resources, </w:t>
      </w:r>
      <w:r w:rsidRPr="006335B4">
        <w:rPr>
          <w:rStyle w:val="StyleUnderline"/>
          <w:highlight w:val="green"/>
        </w:rPr>
        <w:t>Parties will</w:t>
      </w:r>
      <w:r w:rsidRPr="00876952">
        <w:rPr>
          <w:rStyle w:val="StyleUnderline"/>
        </w:rPr>
        <w:t xml:space="preserve"> be required to </w:t>
      </w:r>
      <w:r w:rsidRPr="006335B4">
        <w:rPr>
          <w:rStyle w:val="StyleUnderline"/>
          <w:highlight w:val="green"/>
        </w:rPr>
        <w:t>pay a</w:t>
      </w:r>
      <w:r w:rsidRPr="00876952">
        <w:rPr>
          <w:rStyle w:val="StyleUnderline"/>
        </w:rPr>
        <w:t xml:space="preserve"> small </w:t>
      </w:r>
      <w:r w:rsidRPr="006335B4">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6335B4">
        <w:rPr>
          <w:rStyle w:val="StyleUnderline"/>
          <w:highlight w:val="green"/>
        </w:rPr>
        <w:t>applied towards</w:t>
      </w:r>
      <w:r w:rsidRPr="00876952">
        <w:rPr>
          <w:rStyle w:val="StyleUnderline"/>
        </w:rPr>
        <w:t xml:space="preserve"> administrative </w:t>
      </w:r>
      <w:r w:rsidRPr="006335B4">
        <w:rPr>
          <w:rStyle w:val="StyleUnderline"/>
          <w:highlight w:val="green"/>
        </w:rPr>
        <w:t>costs</w:t>
      </w:r>
      <w:r w:rsidRPr="00876952">
        <w:rPr>
          <w:rStyle w:val="StyleUnderline"/>
        </w:rPr>
        <w:t xml:space="preserve">, but </w:t>
      </w:r>
      <w:r w:rsidRPr="006335B4">
        <w:rPr>
          <w:rStyle w:val="StyleUnderline"/>
          <w:highlight w:val="green"/>
        </w:rPr>
        <w:t>a portion</w:t>
      </w:r>
      <w:r w:rsidRPr="00876952">
        <w:rPr>
          <w:rStyle w:val="StyleUnderline"/>
        </w:rPr>
        <w:t xml:space="preserve"> could also be </w:t>
      </w:r>
      <w:r w:rsidRPr="006335B4">
        <w:rPr>
          <w:rStyle w:val="StyleUnderline"/>
          <w:highlight w:val="green"/>
        </w:rPr>
        <w:t>used to assist</w:t>
      </w:r>
      <w:r w:rsidRPr="00876952">
        <w:rPr>
          <w:rStyle w:val="StyleUnderline"/>
        </w:rPr>
        <w:t xml:space="preserve"> underdeveloped States’ </w:t>
      </w:r>
      <w:r w:rsidRPr="006335B4">
        <w:rPr>
          <w:rStyle w:val="Emphasis"/>
          <w:highlight w:val="green"/>
        </w:rPr>
        <w:t>space programs</w:t>
      </w:r>
      <w:r w:rsidRPr="00A52B5F">
        <w:rPr>
          <w:sz w:val="16"/>
        </w:rPr>
        <w:t xml:space="preserve">. In this way the mediating organization would be </w:t>
      </w:r>
      <w:proofErr w:type="gramStart"/>
      <w:r w:rsidRPr="00A52B5F">
        <w:rPr>
          <w:sz w:val="16"/>
        </w:rPr>
        <w:t>similar to</w:t>
      </w:r>
      <w:proofErr w:type="gramEnd"/>
      <w:r w:rsidRPr="00A52B5F">
        <w:rPr>
          <w:sz w:val="16"/>
        </w:rPr>
        <w:t xml:space="preserve"> the International Seabed Authority under the UN Convention on the Law of the Sea. 14 In order to restrict mining activity, </w:t>
      </w:r>
      <w:r w:rsidRPr="006335B4">
        <w:rPr>
          <w:rStyle w:val="Emphasis"/>
          <w:highlight w:val="green"/>
        </w:rPr>
        <w:t>Parties will have a duration of time</w:t>
      </w:r>
      <w:r w:rsidRPr="00A52B5F">
        <w:rPr>
          <w:sz w:val="16"/>
        </w:rPr>
        <w:t xml:space="preserve"> (depending on extraction process of the mission) </w:t>
      </w:r>
      <w:r w:rsidRPr="006335B4">
        <w:rPr>
          <w:rStyle w:val="StyleUnderline"/>
          <w:highlight w:val="green"/>
        </w:rPr>
        <w:t>or</w:t>
      </w:r>
      <w:r w:rsidRPr="00A52B5F">
        <w:rPr>
          <w:sz w:val="16"/>
        </w:rPr>
        <w:t xml:space="preserve"> </w:t>
      </w:r>
      <w:r w:rsidRPr="006335B4">
        <w:rPr>
          <w:rStyle w:val="StyleUnderline"/>
          <w:highlight w:val="green"/>
        </w:rPr>
        <w:t>until they meet a</w:t>
      </w:r>
      <w:r w:rsidRPr="00876952">
        <w:rPr>
          <w:rStyle w:val="StyleUnderline"/>
        </w:rPr>
        <w:t xml:space="preserve"> specific </w:t>
      </w:r>
      <w:r w:rsidRPr="006335B4">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876952">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876952">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876952">
        <w:rPr>
          <w:rStyle w:val="Emphasis"/>
          <w:highlight w:val="green"/>
        </w:rPr>
        <w:t>customs</w:t>
      </w:r>
      <w:r w:rsidRPr="00A52B5F">
        <w:rPr>
          <w:sz w:val="16"/>
        </w:rPr>
        <w:t>”</w:t>
      </w:r>
      <w:proofErr w:type="gramEnd"/>
      <w:r w:rsidRPr="00A52B5F">
        <w:rPr>
          <w:sz w:val="16"/>
        </w:rPr>
        <w:t xml:space="preserve">. The customs procedures will be </w:t>
      </w:r>
      <w:r w:rsidRPr="00876952">
        <w:rPr>
          <w:rStyle w:val="StyleUnderline"/>
          <w:highlight w:val="green"/>
        </w:rPr>
        <w:t>to ensure</w:t>
      </w:r>
      <w:r w:rsidRPr="00876952">
        <w:rPr>
          <w:rStyle w:val="StyleUnderline"/>
        </w:rPr>
        <w:t xml:space="preserve"> that </w:t>
      </w:r>
      <w:r w:rsidRPr="00876952">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t>
      </w:r>
      <w:proofErr w:type="gramStart"/>
      <w:r w:rsidRPr="00A52B5F">
        <w:rPr>
          <w:sz w:val="16"/>
        </w:rPr>
        <w:t>whether or not</w:t>
      </w:r>
      <w:proofErr w:type="gramEnd"/>
      <w:r w:rsidRPr="00A52B5F">
        <w:rPr>
          <w:sz w:val="16"/>
        </w:rPr>
        <w:t xml:space="preserve"> they will extend a helping hand. Perhaps an incentive and/or a reciprocal agreement of sorts could be proposed in order to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A52B5F">
        <w:rPr>
          <w:rStyle w:val="StyleUnderline"/>
          <w:highlight w:val="green"/>
        </w:rPr>
        <w:t xml:space="preserve">consequences of not </w:t>
      </w:r>
      <w:r w:rsidRPr="00A52B5F">
        <w:rPr>
          <w:rStyle w:val="StyleUnderline"/>
          <w:highlight w:val="green"/>
        </w:rPr>
        <w:lastRenderedPageBreak/>
        <w:t>following</w:t>
      </w:r>
      <w:r w:rsidRPr="00A52B5F">
        <w:rPr>
          <w:sz w:val="16"/>
        </w:rPr>
        <w:t xml:space="preserve"> the rules of the proposal </w:t>
      </w:r>
      <w:r w:rsidRPr="00A52B5F">
        <w:rPr>
          <w:rStyle w:val="StyleUnderline"/>
        </w:rPr>
        <w:t xml:space="preserve">could </w:t>
      </w:r>
      <w:r w:rsidRPr="00A52B5F">
        <w:rPr>
          <w:rStyle w:val="StyleUnderline"/>
          <w:highlight w:val="green"/>
        </w:rPr>
        <w:t>include</w:t>
      </w:r>
      <w:r w:rsidRPr="00A52B5F">
        <w:rPr>
          <w:rStyle w:val="StyleUnderline"/>
        </w:rPr>
        <w:t xml:space="preserve"> imprisonment and/or a </w:t>
      </w:r>
      <w:r w:rsidRPr="00A52B5F">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21AAC61A" w14:textId="04318CA9" w:rsidR="004C4FF3" w:rsidRPr="00814A76" w:rsidRDefault="004C4FF3" w:rsidP="004C4FF3">
      <w:pPr>
        <w:pStyle w:val="Heading3"/>
      </w:pPr>
      <w:r>
        <w:lastRenderedPageBreak/>
        <w:t>3</w:t>
      </w:r>
    </w:p>
    <w:p w14:paraId="2F7E9D53" w14:textId="77777777" w:rsidR="004C4FF3" w:rsidRPr="00814A76" w:rsidRDefault="004C4FF3" w:rsidP="004C4FF3">
      <w:pPr>
        <w:rPr>
          <w:rFonts w:asciiTheme="minorHAnsi" w:hAnsiTheme="minorHAnsi" w:cstheme="minorHAnsi"/>
        </w:rPr>
      </w:pPr>
      <w:r w:rsidRPr="00814A76">
        <w:rPr>
          <w:rFonts w:asciiTheme="minorHAnsi" w:hAnsiTheme="minorHAnsi" w:cstheme="minorHAnsi"/>
        </w:rPr>
        <w:t>Extra T</w:t>
      </w:r>
    </w:p>
    <w:p w14:paraId="276656BD"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 xml:space="preserve">Moon treaty is Extra Topical: </w:t>
      </w:r>
    </w:p>
    <w:p w14:paraId="1C1A657B" w14:textId="77777777" w:rsidR="004C4FF3" w:rsidRPr="00814A76" w:rsidRDefault="004C4FF3" w:rsidP="004C4FF3">
      <w:pPr>
        <w:rPr>
          <w:rFonts w:asciiTheme="minorHAnsi" w:hAnsiTheme="minorHAnsi" w:cstheme="minorHAnsi"/>
        </w:rPr>
      </w:pPr>
      <w:r w:rsidRPr="00814A76">
        <w:rPr>
          <w:rStyle w:val="Style13ptBold"/>
          <w:rFonts w:asciiTheme="minorHAnsi" w:hAnsiTheme="minorHAnsi" w:cstheme="minorHAnsi"/>
        </w:rPr>
        <w:t>NTI No Date</w:t>
      </w:r>
      <w:r w:rsidRPr="00814A76">
        <w:rPr>
          <w:rFonts w:asciiTheme="minorHAnsi" w:hAnsiTheme="minorHAnsi" w:cstheme="minorHAnsi"/>
        </w:rPr>
        <w:t xml:space="preserve">, [“Moon Agreement”, </w:t>
      </w:r>
      <w:hyperlink r:id="rId11" w:history="1">
        <w:r w:rsidRPr="00814A76">
          <w:rPr>
            <w:rStyle w:val="Hyperlink"/>
            <w:rFonts w:asciiTheme="minorHAnsi" w:hAnsiTheme="minorHAnsi" w:cstheme="minorHAnsi"/>
          </w:rPr>
          <w:t>https://www.nti.org/education-center/treaties-and-regimes/agreement-governing-activities-states-moon-and-other-celestial-bodies-moon-agreement/</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3BB3EAD6" w14:textId="77777777" w:rsidR="004C4FF3" w:rsidRPr="00814A76" w:rsidRDefault="004C4FF3" w:rsidP="004C4FF3">
      <w:pPr>
        <w:rPr>
          <w:rFonts w:asciiTheme="minorHAnsi" w:hAnsiTheme="minorHAnsi" w:cstheme="minorHAnsi"/>
          <w:sz w:val="16"/>
        </w:rPr>
      </w:pPr>
      <w:r w:rsidRPr="00814A76">
        <w:rPr>
          <w:rStyle w:val="Emphasis"/>
          <w:rFonts w:asciiTheme="minorHAnsi" w:hAnsiTheme="minorHAnsi" w:cstheme="minorHAnsi"/>
          <w:highlight w:val="green"/>
        </w:rPr>
        <w:t>The Moon Agreement</w:t>
      </w:r>
      <w:r w:rsidRPr="00814A76">
        <w:rPr>
          <w:rFonts w:asciiTheme="minorHAnsi" w:hAnsiTheme="minorHAnsi" w:cstheme="minorHAnsi"/>
          <w:sz w:val="16"/>
        </w:rPr>
        <w:t xml:space="preserve"> supplements the Outer Space Treaty and </w:t>
      </w:r>
      <w:r w:rsidRPr="00814A76">
        <w:rPr>
          <w:rStyle w:val="Emphasis"/>
          <w:rFonts w:asciiTheme="minorHAnsi" w:hAnsiTheme="minorHAnsi" w:cstheme="minorHAnsi"/>
          <w:highlight w:val="green"/>
        </w:rPr>
        <w:t>confirmed the demilitarization of the Moon</w:t>
      </w:r>
      <w:r w:rsidRPr="00814A76">
        <w:rPr>
          <w:rFonts w:asciiTheme="minorHAnsi" w:hAnsiTheme="minorHAnsi" w:cstheme="minorHAnsi"/>
          <w:sz w:val="16"/>
        </w:rPr>
        <w:t xml:space="preserve"> </w:t>
      </w:r>
      <w:r w:rsidRPr="00814A76">
        <w:rPr>
          <w:rStyle w:val="Emphasis"/>
          <w:rFonts w:asciiTheme="minorHAnsi" w:hAnsiTheme="minorHAnsi" w:cstheme="minorHAnsi"/>
          <w:highlight w:val="green"/>
        </w:rPr>
        <w:t>and other celestial bodies</w:t>
      </w:r>
      <w:r w:rsidRPr="00814A76">
        <w:rPr>
          <w:rFonts w:asciiTheme="minorHAnsi" w:hAnsiTheme="minorHAnsi" w:cstheme="minorHAnsi"/>
          <w:sz w:val="16"/>
        </w:rPr>
        <w:t xml:space="preserve"> as provided for in that treaty. The Agreement also </w:t>
      </w:r>
      <w:r w:rsidRPr="00814A76">
        <w:rPr>
          <w:rStyle w:val="Emphasis"/>
          <w:rFonts w:asciiTheme="minorHAnsi" w:hAnsiTheme="minorHAnsi" w:cstheme="minorHAnsi"/>
          <w:highlight w:val="green"/>
        </w:rPr>
        <w:t>prohibits the use or threat of use of force</w:t>
      </w:r>
      <w:r w:rsidRPr="00814A76">
        <w:rPr>
          <w:rFonts w:asciiTheme="minorHAnsi" w:hAnsiTheme="minorHAnsi" w:cstheme="minorHAnsi"/>
          <w:sz w:val="16"/>
        </w:rPr>
        <w:t xml:space="preserve">, or any other hostile action or threat of hostile action on the Moon, which is reserved exclusively for peaceful activities. It prohibits the use of the Moon in order to commit any hostile act or to engage in any such threat in relation to the Earth, the Moon, spacecraft, the personnel of spacecraft, or man-made space objects. </w:t>
      </w:r>
      <w:r w:rsidRPr="00814A76">
        <w:rPr>
          <w:rStyle w:val="Emphasis"/>
          <w:rFonts w:asciiTheme="minorHAnsi" w:hAnsiTheme="minorHAnsi" w:cstheme="minorHAnsi"/>
          <w:highlight w:val="green"/>
        </w:rPr>
        <w:t>States Parties shall not place</w:t>
      </w:r>
      <w:r w:rsidRPr="00814A76">
        <w:rPr>
          <w:rFonts w:asciiTheme="minorHAnsi" w:hAnsiTheme="minorHAnsi" w:cstheme="minorHAnsi"/>
          <w:sz w:val="16"/>
        </w:rPr>
        <w:t xml:space="preserve"> in orbit around or other trajectory to or around the Moon objects carrying </w:t>
      </w:r>
      <w:r w:rsidRPr="00814A76">
        <w:rPr>
          <w:rStyle w:val="Emphasis"/>
          <w:rFonts w:asciiTheme="minorHAnsi" w:hAnsiTheme="minorHAnsi" w:cstheme="minorHAnsi"/>
          <w:highlight w:val="green"/>
        </w:rPr>
        <w:t>nuclear weapons</w:t>
      </w:r>
      <w:r w:rsidRPr="00814A76">
        <w:rPr>
          <w:rFonts w:asciiTheme="minorHAnsi" w:hAnsiTheme="minorHAnsi" w:cstheme="minorHAnsi"/>
          <w:sz w:val="16"/>
        </w:rPr>
        <w:t xml:space="preserve"> or any other kinds of weapons of mass destruction or place or use such weapons on or </w:t>
      </w:r>
      <w:r w:rsidRPr="00814A76">
        <w:rPr>
          <w:rStyle w:val="Emphasis"/>
          <w:rFonts w:asciiTheme="minorHAnsi" w:hAnsiTheme="minorHAnsi" w:cstheme="minorHAnsi"/>
          <w:highlight w:val="green"/>
        </w:rPr>
        <w:t>in the Moon</w:t>
      </w:r>
      <w:r w:rsidRPr="00814A76">
        <w:rPr>
          <w:rFonts w:asciiTheme="minorHAnsi" w:hAnsiTheme="minorHAnsi" w:cstheme="minorHAnsi"/>
          <w:sz w:val="16"/>
        </w:rPr>
        <w:t xml:space="preserve">. The agreement </w:t>
      </w:r>
      <w:r w:rsidRPr="00814A76">
        <w:rPr>
          <w:rStyle w:val="Emphasis"/>
          <w:rFonts w:asciiTheme="minorHAnsi" w:hAnsiTheme="minorHAnsi" w:cstheme="minorHAnsi"/>
          <w:highlight w:val="green"/>
        </w:rPr>
        <w:t>forbids</w:t>
      </w:r>
      <w:r w:rsidRPr="00814A76">
        <w:rPr>
          <w:rFonts w:asciiTheme="minorHAnsi" w:hAnsiTheme="minorHAnsi" w:cstheme="minorHAnsi"/>
          <w:sz w:val="16"/>
        </w:rPr>
        <w:t xml:space="preserve"> the establishment of </w:t>
      </w:r>
      <w:r w:rsidRPr="00814A76">
        <w:rPr>
          <w:rStyle w:val="Emphasis"/>
          <w:rFonts w:asciiTheme="minorHAnsi" w:hAnsiTheme="minorHAnsi" w:cstheme="minorHAnsi"/>
          <w:highlight w:val="green"/>
        </w:rPr>
        <w:t>military bases</w:t>
      </w:r>
      <w:r w:rsidRPr="00814A76">
        <w:rPr>
          <w:rFonts w:asciiTheme="minorHAnsi" w:hAnsiTheme="minorHAnsi" w:cstheme="minorHAnsi"/>
          <w:sz w:val="16"/>
        </w:rPr>
        <w:t>, installations and fortifications on the Moon and, the testing of any type of weapons, and the conduct of military maneuvers on the Moon. But the use of military personnel for scientific research or for any other peaceful purposes is not prohibited. The use of any equipment or facility necessary for peaceful exploration and use of the Moon is not prohibited. States Parties are committed to inform the UN Secretary-General as well as the public and the international scientific community, to the greatest extent feasible and practicable, of their activities concerned with the exploration and use of the Moon. Information on the time, purposes, locations, orbital parameters, and duration is to be given in respect of each mission to the Moon as soon as possible after launching, while information on the results of each mission, including scientific results, shall be furnished upon completion of the mission. In the case of a mission lasting more than 60 days, information on conduct of the mission, including any scientific results, is to be given periodically, at 30-day intervals. For missions lasting more than six months, only significant additions to such information need be reported thereafter. As reflected in the provisions of this Agreement the Moon and its natural resources are the common heritage of mankind. The Moon is not subject to national appropriation by any claim of sovereignty, by means of use or occupation, or by any other means. Neither the surface nor the subsurface of the Moon, nor any part thereof or its natural resources, can become the property of any State, international intergovernmental or non-governmental organization, national organization or non-governmental entity, or of any natural person. The placement of personnel, space vehicles, equipment, facilities, stations and installations on or below the surface of the Moon, including structures connected with its surface or subsurface, shall not create a right of ownership over the surface or the subsurface of the Moon or any areas thereof.</w:t>
      </w:r>
    </w:p>
    <w:p w14:paraId="0044F4B4" w14:textId="77777777" w:rsidR="004C4FF3" w:rsidRPr="00814A76" w:rsidRDefault="004C4FF3" w:rsidP="004C4FF3">
      <w:pPr>
        <w:rPr>
          <w:rFonts w:asciiTheme="minorHAnsi" w:hAnsiTheme="minorHAnsi" w:cstheme="minorHAnsi"/>
        </w:rPr>
      </w:pPr>
    </w:p>
    <w:p w14:paraId="706C5283"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 xml:space="preserve">Vote neg for limits -- they justify tons of advantages </w:t>
      </w:r>
      <w:proofErr w:type="spellStart"/>
      <w:r w:rsidRPr="00814A76">
        <w:rPr>
          <w:rFonts w:asciiTheme="minorHAnsi" w:hAnsiTheme="minorHAnsi" w:cstheme="minorHAnsi"/>
        </w:rPr>
        <w:t>abt</w:t>
      </w:r>
      <w:proofErr w:type="spellEnd"/>
      <w:r w:rsidRPr="00814A76">
        <w:rPr>
          <w:rFonts w:asciiTheme="minorHAnsi" w:hAnsiTheme="minorHAnsi" w:cstheme="minorHAnsi"/>
        </w:rPr>
        <w:t xml:space="preserve"> moon militarization, space war, as well as banning stuff like Trumps space force which plans to build a moon military base. That destroys prep </w:t>
      </w:r>
      <w:proofErr w:type="spellStart"/>
      <w:r w:rsidRPr="00814A76">
        <w:rPr>
          <w:rFonts w:asciiTheme="minorHAnsi" w:hAnsiTheme="minorHAnsi" w:cstheme="minorHAnsi"/>
        </w:rPr>
        <w:t>bc</w:t>
      </w:r>
      <w:proofErr w:type="spellEnd"/>
      <w:r w:rsidRPr="00814A76">
        <w:rPr>
          <w:rFonts w:asciiTheme="minorHAnsi" w:hAnsiTheme="minorHAnsi" w:cstheme="minorHAnsi"/>
        </w:rPr>
        <w:t xml:space="preserve"> they justify new advantages we didn’t prep for, making neg prep burden too high.</w:t>
      </w:r>
    </w:p>
    <w:p w14:paraId="06A6637B" w14:textId="77777777" w:rsidR="004C4FF3" w:rsidRPr="00814A76" w:rsidRDefault="004C4FF3" w:rsidP="004C4FF3">
      <w:pPr>
        <w:rPr>
          <w:rFonts w:asciiTheme="minorHAnsi" w:hAnsiTheme="minorHAnsi" w:cstheme="minorHAnsi"/>
        </w:rPr>
      </w:pPr>
    </w:p>
    <w:p w14:paraId="38431929"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 xml:space="preserve">CI </w:t>
      </w:r>
      <w:proofErr w:type="spellStart"/>
      <w:r w:rsidRPr="00814A76">
        <w:rPr>
          <w:rFonts w:asciiTheme="minorHAnsi" w:hAnsiTheme="minorHAnsi" w:cstheme="minorHAnsi"/>
        </w:rPr>
        <w:t>bc</w:t>
      </w:r>
      <w:proofErr w:type="spellEnd"/>
      <w:r w:rsidRPr="00814A76">
        <w:rPr>
          <w:rFonts w:asciiTheme="minorHAnsi" w:hAnsiTheme="minorHAnsi" w:cstheme="minorHAnsi"/>
        </w:rPr>
        <w:t xml:space="preserve"> reasonability is arbitrary and invites judge intervention</w:t>
      </w:r>
    </w:p>
    <w:p w14:paraId="01290B92"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DTD to deter future abuse</w:t>
      </w:r>
    </w:p>
    <w:p w14:paraId="1EAD9311"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No RVIs: 1] illogical, you shouldn’t win for being topical, 2] good theory debaters will read abusive positions to bait theory and dump on an RVI, 3] trades off with substance since we can’t kick out of T</w:t>
      </w:r>
    </w:p>
    <w:p w14:paraId="03EFC168" w14:textId="77777777" w:rsidR="004C4FF3" w:rsidRPr="00814A76" w:rsidRDefault="004C4FF3" w:rsidP="004C4FF3">
      <w:pPr>
        <w:pStyle w:val="Heading4"/>
        <w:rPr>
          <w:rFonts w:asciiTheme="minorHAnsi" w:hAnsiTheme="minorHAnsi" w:cstheme="minorHAnsi"/>
        </w:rPr>
      </w:pPr>
      <w:r w:rsidRPr="00814A76">
        <w:rPr>
          <w:rFonts w:asciiTheme="minorHAnsi" w:hAnsiTheme="minorHAnsi" w:cstheme="minorHAnsi"/>
        </w:rPr>
        <w:t>Neg theory first because AFF abuse made it impossible to engage so any neg abuse was to get back in the game.</w:t>
      </w:r>
    </w:p>
    <w:p w14:paraId="40F21209" w14:textId="77777777" w:rsidR="004C4FF3" w:rsidRPr="00A52B5F" w:rsidRDefault="004C4FF3" w:rsidP="004C4FF3">
      <w:pPr>
        <w:rPr>
          <w:sz w:val="16"/>
        </w:rPr>
      </w:pPr>
    </w:p>
    <w:p w14:paraId="52F76388" w14:textId="77777777" w:rsidR="004C4FF3" w:rsidRDefault="004C4FF3" w:rsidP="004C4FF3">
      <w:pPr>
        <w:pStyle w:val="Heading1"/>
      </w:pPr>
      <w:r>
        <w:lastRenderedPageBreak/>
        <w:t>Case</w:t>
      </w:r>
    </w:p>
    <w:p w14:paraId="77B22F65" w14:textId="28B809C7" w:rsidR="004C4FF3" w:rsidRDefault="004C4FF3" w:rsidP="004C4FF3">
      <w:pPr>
        <w:pStyle w:val="Heading2"/>
      </w:pPr>
      <w:r>
        <w:lastRenderedPageBreak/>
        <w:t>Debris</w:t>
      </w:r>
    </w:p>
    <w:p w14:paraId="375BE96A" w14:textId="5CF66740" w:rsidR="00BE4688" w:rsidRDefault="00BE4688" w:rsidP="00BE4688">
      <w:r>
        <w:t xml:space="preserve">UV </w:t>
      </w:r>
      <w:r w:rsidR="00FC7C0F">
        <w:t>–</w:t>
      </w:r>
      <w:r>
        <w:t xml:space="preserve"> </w:t>
      </w:r>
      <w:r w:rsidR="00FC7C0F">
        <w:t xml:space="preserve">1ar theory, 1ar theory highest layer in round, ci, </w:t>
      </w:r>
      <w:proofErr w:type="spellStart"/>
      <w:r w:rsidR="00FC7C0F">
        <w:t>dtd</w:t>
      </w:r>
      <w:proofErr w:type="spellEnd"/>
    </w:p>
    <w:p w14:paraId="6644DBC7" w14:textId="0288E031" w:rsidR="00946379" w:rsidRDefault="00946379" w:rsidP="00946379">
      <w:pPr>
        <w:pStyle w:val="Heading3"/>
      </w:pPr>
      <w:r>
        <w:lastRenderedPageBreak/>
        <w:t>T/L</w:t>
      </w:r>
    </w:p>
    <w:p w14:paraId="12F3B5D6" w14:textId="6427D09C" w:rsidR="00946379" w:rsidRPr="00100A2B" w:rsidRDefault="00946379" w:rsidP="00946379">
      <w:pPr>
        <w:pStyle w:val="Heading4"/>
      </w:pPr>
      <w:r w:rsidRPr="00100A2B">
        <w:t xml:space="preserve">Public sector mining </w:t>
      </w:r>
      <w:proofErr w:type="gramStart"/>
      <w:r w:rsidRPr="00100A2B">
        <w:t>thumps</w:t>
      </w:r>
      <w:r>
        <w:t xml:space="preserve">  -</w:t>
      </w:r>
      <w:proofErr w:type="gramEnd"/>
      <w:r>
        <w:t xml:space="preserve"> they’ll just continue after the Moon treaty is passed</w:t>
      </w:r>
    </w:p>
    <w:p w14:paraId="2A9391D5" w14:textId="77777777" w:rsidR="00946379" w:rsidRPr="00100A2B" w:rsidRDefault="00946379" w:rsidP="00946379">
      <w:r w:rsidRPr="00100A2B">
        <w:rPr>
          <w:rStyle w:val="StyleUnderline"/>
          <w:szCs w:val="26"/>
        </w:rPr>
        <w:t>NASA 19</w:t>
      </w:r>
      <w:r w:rsidRPr="00100A2B">
        <w:t xml:space="preserve"> [“NASA Invests in Tech Concepts Aimed at Exploring Lunar Craters, Mining Asteroids,” NASA, June 11, 2019, </w:t>
      </w:r>
      <w:hyperlink r:id="rId12" w:history="1">
        <w:r w:rsidRPr="00100A2B">
          <w:rPr>
            <w:rStyle w:val="Hyperlink"/>
          </w:rPr>
          <w:t>https://www.nasa.gov/press-release/nasa-invests-in-tech-concepts-aimed-at-exploring-lunar-craters-mining-asteroids</w:t>
        </w:r>
      </w:hyperlink>
      <w:r w:rsidRPr="00100A2B">
        <w:t>] TDI</w:t>
      </w:r>
    </w:p>
    <w:p w14:paraId="7A4E6FF8" w14:textId="77777777" w:rsidR="00946379" w:rsidRPr="001A4F60" w:rsidRDefault="00946379" w:rsidP="00946379">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1A4F60">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13"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14"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1A4F60">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1A4F60">
        <w:rPr>
          <w:rStyle w:val="StyleUnderline"/>
          <w:highlight w:val="yellow"/>
        </w:rPr>
        <w:t>data</w:t>
      </w:r>
      <w:r w:rsidRPr="000E5C28">
        <w:rPr>
          <w:rStyle w:val="StyleUnderline"/>
        </w:rPr>
        <w:t xml:space="preserve"> would be </w:t>
      </w:r>
      <w:r w:rsidRPr="001A4F60">
        <w:rPr>
          <w:rStyle w:val="StyleUnderline"/>
          <w:highlight w:val="yellow"/>
        </w:rPr>
        <w:t>used to determine whether a crater can be explored by human or robotic mission</w:t>
      </w:r>
      <w:r w:rsidRPr="001A4F60">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15"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1A4F60">
        <w:rPr>
          <w:rStyle w:val="StyleUnderline"/>
          <w:highlight w:val="yellow"/>
        </w:rPr>
        <w:t xml:space="preserve"> asteroid resource harvesting called optical mining</w:t>
      </w:r>
      <w:r w:rsidRPr="00BD21DF">
        <w:rPr>
          <w:sz w:val="14"/>
        </w:rPr>
        <w:t xml:space="preserve">. Optical mining is an approach for </w:t>
      </w:r>
      <w:r w:rsidRPr="001A4F60">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1A4F60">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extraction and delivery.</w:t>
      </w:r>
    </w:p>
    <w:p w14:paraId="580D57F2" w14:textId="77777777" w:rsidR="00946379" w:rsidRPr="00946379" w:rsidRDefault="00946379" w:rsidP="00946379"/>
    <w:p w14:paraId="09D1317A" w14:textId="77777777" w:rsidR="004C4FF3" w:rsidRDefault="004C4FF3" w:rsidP="004C4FF3">
      <w:pPr>
        <w:pStyle w:val="Heading3"/>
      </w:pPr>
      <w:r>
        <w:lastRenderedPageBreak/>
        <w:t>Alt Causes---1NC</w:t>
      </w:r>
    </w:p>
    <w:p w14:paraId="3963CB7F" w14:textId="77777777" w:rsidR="004C4FF3" w:rsidRPr="00E1716D" w:rsidRDefault="004C4FF3" w:rsidP="004C4FF3">
      <w:pPr>
        <w:pStyle w:val="Heading4"/>
      </w:pPr>
      <w:r>
        <w:t>Alt causes swamp the AFF:</w:t>
      </w:r>
    </w:p>
    <w:p w14:paraId="44828720" w14:textId="77777777" w:rsidR="004C4FF3" w:rsidRPr="00F1098E" w:rsidRDefault="004C4FF3" w:rsidP="004C4FF3">
      <w:pPr>
        <w:pStyle w:val="Heading4"/>
      </w:pPr>
      <w:r w:rsidRPr="00F64AE5">
        <w:t>1]</w:t>
      </w:r>
      <w:r w:rsidRPr="004320A5">
        <w:t xml:space="preserve"> </w:t>
      </w:r>
      <w:r>
        <w:rPr>
          <w:u w:val="single"/>
        </w:rPr>
        <w:t>Mega-constellations</w:t>
      </w:r>
      <w:r>
        <w:t xml:space="preserve"> of satellites produce unmanageable debris.</w:t>
      </w:r>
    </w:p>
    <w:p w14:paraId="5E86B51C" w14:textId="77777777" w:rsidR="004C4FF3" w:rsidRPr="009F0990" w:rsidRDefault="004C4FF3" w:rsidP="004C4FF3">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6" w:history="1">
        <w:r w:rsidRPr="00D63099">
          <w:rPr>
            <w:rStyle w:val="Hyperlink"/>
          </w:rPr>
          <w:t>https://www.nature.com/articles/s41598-021-89909-7</w:t>
        </w:r>
      </w:hyperlink>
      <w:r>
        <w:t xml:space="preserve">] </w:t>
      </w:r>
      <w:proofErr w:type="spellStart"/>
      <w:r>
        <w:t>brett</w:t>
      </w:r>
      <w:proofErr w:type="spellEnd"/>
    </w:p>
    <w:p w14:paraId="70DECEE2" w14:textId="77777777" w:rsidR="004C4FF3" w:rsidRPr="001E43A4" w:rsidRDefault="004C4FF3" w:rsidP="004C4FF3">
      <w:pPr>
        <w:rPr>
          <w:sz w:val="16"/>
        </w:rPr>
      </w:pPr>
      <w:r w:rsidRPr="001E43A4">
        <w:rPr>
          <w:rStyle w:val="StyleUnderline"/>
        </w:rPr>
        <w:t xml:space="preserve">Companies are placing satellites into orbit at an unprecedented frequency to build </w:t>
      </w:r>
      <w:r w:rsidRPr="001E43A4">
        <w:rPr>
          <w:rStyle w:val="Emphasis"/>
        </w:rPr>
        <w:t>‘mega-constellations’</w:t>
      </w:r>
      <w:r w:rsidRPr="001E43A4">
        <w:rPr>
          <w:rStyle w:val="StyleUnderline"/>
        </w:rPr>
        <w:t xml:space="preserve"> of communic</w:t>
      </w:r>
      <w:r w:rsidRPr="009F0990">
        <w:rPr>
          <w:rStyle w:val="StyleUnderline"/>
        </w:rPr>
        <w:t xml:space="preserve">ations </w:t>
      </w:r>
      <w:r w:rsidRPr="005B673B">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1E43A4">
        <w:rPr>
          <w:rStyle w:val="Emphasis"/>
        </w:rPr>
        <w:t>In two years</w:t>
      </w:r>
      <w:r w:rsidRPr="001E43A4">
        <w:rPr>
          <w:sz w:val="16"/>
        </w:rPr>
        <w:t xml:space="preserve">, </w:t>
      </w:r>
      <w:r w:rsidRPr="001E43A4">
        <w:rPr>
          <w:rStyle w:val="StyleUnderline"/>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5B673B">
        <w:rPr>
          <w:rStyle w:val="StyleUnderline"/>
          <w:highlight w:val="green"/>
        </w:rPr>
        <w:t xml:space="preserve">in </w:t>
      </w:r>
      <w:r w:rsidRPr="005B673B">
        <w:rPr>
          <w:rStyle w:val="Emphasis"/>
          <w:highlight w:val="green"/>
        </w:rPr>
        <w:t>LEO</w:t>
      </w:r>
      <w:r w:rsidRPr="005B673B">
        <w:rPr>
          <w:rStyle w:val="StyleUnderline"/>
          <w:highlight w:val="green"/>
        </w:rPr>
        <w:t xml:space="preserve"> </w:t>
      </w:r>
      <w:r w:rsidRPr="001E43A4">
        <w:rPr>
          <w:rStyle w:val="StyleUnderline"/>
        </w:rPr>
        <w:t xml:space="preserve">has </w:t>
      </w:r>
      <w:r w:rsidRPr="005B673B">
        <w:rPr>
          <w:rStyle w:val="StyleUnderline"/>
          <w:highlight w:val="green"/>
        </w:rPr>
        <w:t>increased by</w:t>
      </w:r>
      <w:r w:rsidRPr="009F0990">
        <w:rPr>
          <w:rStyle w:val="StyleUnderline"/>
        </w:rPr>
        <w:t xml:space="preserve"> over </w:t>
      </w:r>
      <w:r w:rsidRPr="005B673B">
        <w:rPr>
          <w:rStyle w:val="StyleUnderline"/>
          <w:highlight w:val="green"/>
        </w:rPr>
        <w:t>50%</w:t>
      </w:r>
      <w:r w:rsidRPr="005B673B">
        <w:rPr>
          <w:sz w:val="16"/>
          <w:highlight w:val="green"/>
        </w:rPr>
        <w:t>,</w:t>
      </w:r>
      <w:r w:rsidRPr="006A32EE">
        <w:rPr>
          <w:sz w:val="16"/>
        </w:rPr>
        <w:t xml:space="preserve"> to about </w:t>
      </w:r>
      <w:r w:rsidRPr="00D2438F">
        <w:rPr>
          <w:rStyle w:val="Emphasis"/>
        </w:rPr>
        <w:t>5000</w:t>
      </w:r>
      <w:r w:rsidRPr="006A32EE">
        <w:rPr>
          <w:sz w:val="16"/>
        </w:rPr>
        <w:t xml:space="preserve"> (</w:t>
      </w:r>
      <w:r w:rsidRPr="001E43A4">
        <w:rPr>
          <w:rStyle w:val="Emphasis"/>
          <w:highlight w:val="green"/>
        </w:rPr>
        <w:t>as of</w:t>
      </w:r>
      <w:r w:rsidRPr="006A32EE">
        <w:rPr>
          <w:sz w:val="16"/>
        </w:rPr>
        <w:t xml:space="preserve"> 30 </w:t>
      </w:r>
      <w:r w:rsidRPr="009F0990">
        <w:rPr>
          <w:rStyle w:val="StyleUnderline"/>
        </w:rPr>
        <w:t xml:space="preserve">March </w:t>
      </w:r>
      <w:r w:rsidRPr="001E43A4">
        <w:rPr>
          <w:rStyle w:val="Emphasis"/>
          <w:highlight w:val="green"/>
        </w:rPr>
        <w:t>2021</w:t>
      </w:r>
      <w:r w:rsidRPr="006A32EE">
        <w:rPr>
          <w:sz w:val="16"/>
        </w:rPr>
        <w:t xml:space="preserve">). </w:t>
      </w:r>
      <w:r w:rsidRPr="001E43A4">
        <w:rPr>
          <w:rStyle w:val="Emphasis"/>
          <w:highlight w:val="green"/>
        </w:rPr>
        <w:t>SpaceX</w:t>
      </w:r>
      <w:r w:rsidRPr="001E43A4">
        <w:rPr>
          <w:sz w:val="16"/>
          <w:highlight w:val="green"/>
        </w:rPr>
        <w:t xml:space="preserve"> </w:t>
      </w:r>
      <w:r w:rsidRPr="001E43A4">
        <w:rPr>
          <w:rStyle w:val="Emphasis"/>
          <w:highlight w:val="green"/>
        </w:rPr>
        <w:t>alone</w:t>
      </w:r>
      <w:r w:rsidRPr="006A32EE">
        <w:rPr>
          <w:sz w:val="16"/>
        </w:rPr>
        <w:t xml:space="preserve"> </w:t>
      </w:r>
      <w:r w:rsidRPr="006A32EE">
        <w:rPr>
          <w:rStyle w:val="StyleUnderline"/>
        </w:rPr>
        <w:t xml:space="preserve">is on track to </w:t>
      </w:r>
      <w:r w:rsidRPr="005B673B">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5B673B">
        <w:rPr>
          <w:rStyle w:val="StyleUnderline"/>
          <w:highlight w:val="green"/>
        </w:rPr>
        <w:t>and</w:t>
      </w:r>
      <w:r w:rsidRPr="009F0990">
        <w:rPr>
          <w:rStyle w:val="StyleUnderline"/>
        </w:rPr>
        <w:t xml:space="preserve"> has</w:t>
      </w:r>
      <w:r w:rsidRPr="006A32EE">
        <w:rPr>
          <w:sz w:val="16"/>
        </w:rPr>
        <w:t xml:space="preserve"> already </w:t>
      </w:r>
      <w:r w:rsidRPr="005B673B">
        <w:rPr>
          <w:rStyle w:val="StyleUnderline"/>
          <w:highlight w:val="green"/>
        </w:rPr>
        <w:t>filed for</w:t>
      </w:r>
      <w:r w:rsidRPr="009F0990">
        <w:rPr>
          <w:rStyle w:val="StyleUnderline"/>
        </w:rPr>
        <w:t xml:space="preserve"> permission for </w:t>
      </w:r>
      <w:r w:rsidRPr="005B673B">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 xml:space="preserve">is ill-equipped to </w:t>
      </w:r>
      <w:r w:rsidRPr="001E43A4">
        <w:rPr>
          <w:rStyle w:val="StyleUnderline"/>
        </w:rPr>
        <w:t xml:space="preserve">handle </w:t>
      </w:r>
      <w:r w:rsidRPr="001E43A4">
        <w:rPr>
          <w:rStyle w:val="Emphasis"/>
          <w:highlight w:val="green"/>
        </w:rPr>
        <w:t>large satellite systems</w:t>
      </w:r>
      <w:r w:rsidRPr="001E43A4">
        <w:rPr>
          <w:sz w:val="16"/>
        </w:rPr>
        <w:t xml:space="preserve">. Here, we outline how applying the consumer electronic model to </w:t>
      </w:r>
      <w:r w:rsidRPr="001E43A4">
        <w:rPr>
          <w:rStyle w:val="StyleUnderline"/>
        </w:rPr>
        <w:t xml:space="preserve">satellites could lead to </w:t>
      </w:r>
      <w:r w:rsidRPr="001E43A4">
        <w:rPr>
          <w:rStyle w:val="Emphasis"/>
        </w:rPr>
        <w:t>multiple tragedies of the commons</w:t>
      </w:r>
      <w:r w:rsidRPr="001E43A4">
        <w:rPr>
          <w:sz w:val="16"/>
        </w:rPr>
        <w:t xml:space="preserve">. Some of these are well known, such as </w:t>
      </w:r>
      <w:r w:rsidRPr="001E43A4">
        <w:rPr>
          <w:rStyle w:val="StyleUnderline"/>
        </w:rPr>
        <w:t xml:space="preserve">impediments to </w:t>
      </w:r>
      <w:r w:rsidRPr="001E43A4">
        <w:rPr>
          <w:rStyle w:val="Emphasis"/>
        </w:rPr>
        <w:t>astronomy</w:t>
      </w:r>
      <w:r w:rsidRPr="001E43A4">
        <w:rPr>
          <w:sz w:val="16"/>
        </w:rPr>
        <w:t xml:space="preserve"> and an </w:t>
      </w:r>
      <w:r w:rsidRPr="001E43A4">
        <w:rPr>
          <w:rStyle w:val="StyleUnderline"/>
        </w:rPr>
        <w:t xml:space="preserve">increased risk of </w:t>
      </w:r>
      <w:r w:rsidRPr="001E43A4">
        <w:rPr>
          <w:rStyle w:val="Emphasis"/>
        </w:rPr>
        <w:t>space debris</w:t>
      </w:r>
      <w:r w:rsidRPr="001E43A4">
        <w:rPr>
          <w:sz w:val="16"/>
        </w:rPr>
        <w:t xml:space="preserve">, while others have received insufficient attention, including </w:t>
      </w:r>
      <w:r w:rsidRPr="001E43A4">
        <w:rPr>
          <w:rStyle w:val="StyleUnderline"/>
        </w:rPr>
        <w:t xml:space="preserve">changes to the </w:t>
      </w:r>
      <w:r w:rsidRPr="001E43A4">
        <w:rPr>
          <w:rStyle w:val="Emphasis"/>
        </w:rPr>
        <w:t>chemistry</w:t>
      </w:r>
      <w:r w:rsidRPr="001E43A4">
        <w:rPr>
          <w:rStyle w:val="StyleUnderline"/>
        </w:rPr>
        <w:t xml:space="preserve"> of Earth’s </w:t>
      </w:r>
      <w:r w:rsidRPr="001E43A4">
        <w:rPr>
          <w:rStyle w:val="Emphasis"/>
        </w:rPr>
        <w:t>upper atmosphere</w:t>
      </w:r>
      <w:r w:rsidRPr="001E43A4">
        <w:rPr>
          <w:sz w:val="16"/>
        </w:rPr>
        <w:t xml:space="preserve"> </w:t>
      </w:r>
      <w:r w:rsidRPr="001E43A4">
        <w:rPr>
          <w:rStyle w:val="StyleUnderline"/>
        </w:rPr>
        <w:t>and</w:t>
      </w:r>
      <w:r w:rsidRPr="001E43A4">
        <w:rPr>
          <w:sz w:val="16"/>
        </w:rPr>
        <w:t xml:space="preserve"> </w:t>
      </w:r>
      <w:r w:rsidRPr="001E43A4">
        <w:rPr>
          <w:rStyle w:val="Emphasis"/>
        </w:rPr>
        <w:t>increased dangers</w:t>
      </w:r>
      <w:r w:rsidRPr="001E43A4">
        <w:rPr>
          <w:rStyle w:val="StyleUnderline"/>
        </w:rPr>
        <w:t xml:space="preserve"> on Earth’s surface from </w:t>
      </w:r>
      <w:r w:rsidRPr="001E43A4">
        <w:rPr>
          <w:rStyle w:val="Emphasis"/>
        </w:rPr>
        <w:t>re-entered debris</w:t>
      </w:r>
      <w:r w:rsidRPr="001E43A4">
        <w:rPr>
          <w:sz w:val="16"/>
        </w:rPr>
        <w:t xml:space="preserve">. </w:t>
      </w:r>
      <w:r w:rsidRPr="001E43A4">
        <w:rPr>
          <w:rStyle w:val="StyleUnderline"/>
        </w:rPr>
        <w:t>The heavy use of certain orbital regions</w:t>
      </w:r>
      <w:r w:rsidRPr="001E43A4">
        <w:rPr>
          <w:sz w:val="16"/>
        </w:rPr>
        <w:t xml:space="preserve"> might also </w:t>
      </w:r>
      <w:r w:rsidRPr="001E43A4">
        <w:rPr>
          <w:rStyle w:val="StyleUnderline"/>
        </w:rPr>
        <w:t>result in</w:t>
      </w:r>
      <w:r w:rsidRPr="001E43A4">
        <w:rPr>
          <w:sz w:val="16"/>
        </w:rPr>
        <w:t xml:space="preserve"> a </w:t>
      </w:r>
      <w:r w:rsidRPr="001E43A4">
        <w:rPr>
          <w:rStyle w:val="StyleUnderline"/>
        </w:rPr>
        <w:t>de facto exclusion of other actors from them</w:t>
      </w:r>
      <w:r w:rsidRPr="001E43A4">
        <w:rPr>
          <w:sz w:val="16"/>
        </w:rPr>
        <w:t xml:space="preserve">, </w:t>
      </w:r>
      <w:r w:rsidRPr="001E43A4">
        <w:rPr>
          <w:rStyle w:val="StyleUnderline"/>
        </w:rPr>
        <w:t>violating the</w:t>
      </w:r>
      <w:r w:rsidRPr="001E43A4">
        <w:rPr>
          <w:sz w:val="16"/>
        </w:rPr>
        <w:t xml:space="preserve"> 1967 </w:t>
      </w:r>
      <w:r w:rsidRPr="001E43A4">
        <w:rPr>
          <w:rStyle w:val="Emphasis"/>
        </w:rPr>
        <w:t>O</w:t>
      </w:r>
      <w:r w:rsidRPr="001E43A4">
        <w:rPr>
          <w:sz w:val="16"/>
        </w:rPr>
        <w:t xml:space="preserve">uter </w:t>
      </w:r>
      <w:r w:rsidRPr="001E43A4">
        <w:rPr>
          <w:rStyle w:val="Emphasis"/>
        </w:rPr>
        <w:t>S</w:t>
      </w:r>
      <w:r w:rsidRPr="001E43A4">
        <w:rPr>
          <w:sz w:val="16"/>
        </w:rPr>
        <w:t xml:space="preserve">pace </w:t>
      </w:r>
      <w:r w:rsidRPr="001E43A4">
        <w:rPr>
          <w:rStyle w:val="Emphasis"/>
        </w:rPr>
        <w:t>T</w:t>
      </w:r>
      <w:r w:rsidRPr="001E43A4">
        <w:rPr>
          <w:sz w:val="16"/>
        </w:rPr>
        <w:t xml:space="preserve">reaty. </w:t>
      </w:r>
      <w:proofErr w:type="gramStart"/>
      <w:r w:rsidRPr="001E43A4">
        <w:rPr>
          <w:rStyle w:val="StyleUnderline"/>
        </w:rPr>
        <w:t>All of</w:t>
      </w:r>
      <w:proofErr w:type="gramEnd"/>
      <w:r w:rsidRPr="001E43A4">
        <w:rPr>
          <w:rStyle w:val="StyleUnderline"/>
        </w:rPr>
        <w:t xml:space="preserve"> these challenges could be addressed</w:t>
      </w:r>
      <w:r w:rsidRPr="001E43A4">
        <w:rPr>
          <w:sz w:val="16"/>
        </w:rPr>
        <w:t xml:space="preserve"> in a coordinated manner </w:t>
      </w:r>
      <w:r w:rsidRPr="001E43A4">
        <w:rPr>
          <w:rStyle w:val="StyleUnderline"/>
        </w:rPr>
        <w:t>through multilateral law-making</w:t>
      </w:r>
      <w:r w:rsidRPr="001E43A4">
        <w:rPr>
          <w:sz w:val="16"/>
        </w:rPr>
        <w:t xml:space="preserve">, whether in the United Nations, the Inter-Agency Debris Committee (IADC), or an ad hoc process, rather than in an uncoordinated manner through different national laws. Regardless of the law-making forum, </w:t>
      </w:r>
      <w:r w:rsidRPr="001E43A4">
        <w:rPr>
          <w:rStyle w:val="Emphasis"/>
        </w:rPr>
        <w:t>mega-constellations</w:t>
      </w:r>
      <w:r w:rsidRPr="001E43A4">
        <w:rPr>
          <w:sz w:val="16"/>
        </w:rPr>
        <w:t xml:space="preserve"> </w:t>
      </w:r>
      <w:r w:rsidRPr="001E43A4">
        <w:rPr>
          <w:rStyle w:val="StyleUnderline"/>
        </w:rPr>
        <w:t>require a shift in</w:t>
      </w:r>
      <w:r w:rsidRPr="001E43A4">
        <w:rPr>
          <w:sz w:val="16"/>
        </w:rPr>
        <w:t xml:space="preserve"> perspectives and </w:t>
      </w:r>
      <w:r w:rsidRPr="001E43A4">
        <w:rPr>
          <w:rStyle w:val="StyleUnderline"/>
        </w:rPr>
        <w:t>policies</w:t>
      </w:r>
      <w:r w:rsidRPr="001E43A4">
        <w:rPr>
          <w:sz w:val="16"/>
        </w:rPr>
        <w:t>: from looking at single satellites, to evaluating systems of thousands of satellites, and doing so within an understanding of the limitations of Earth’s environment, including its orbits.</w:t>
      </w:r>
    </w:p>
    <w:p w14:paraId="2EB39A88" w14:textId="77777777" w:rsidR="004C4FF3" w:rsidRPr="00F1098E" w:rsidRDefault="004C4FF3" w:rsidP="004C4FF3">
      <w:pPr>
        <w:rPr>
          <w:sz w:val="16"/>
        </w:rPr>
      </w:pPr>
      <w:r w:rsidRPr="001E43A4">
        <w:rPr>
          <w:rStyle w:val="StyleUnderline"/>
        </w:rPr>
        <w:t xml:space="preserve">Thousands of </w:t>
      </w:r>
      <w:r w:rsidRPr="001E43A4">
        <w:rPr>
          <w:rStyle w:val="Emphasis"/>
        </w:rPr>
        <w:t>satellites</w:t>
      </w:r>
      <w:r w:rsidRPr="001E43A4">
        <w:rPr>
          <w:sz w:val="16"/>
        </w:rPr>
        <w:t xml:space="preserve"> and</w:t>
      </w:r>
      <w:r w:rsidRPr="00CB6F13">
        <w:rPr>
          <w:sz w:val="16"/>
        </w:rPr>
        <w:t xml:space="preserve"> 1500 rocket bodies </w:t>
      </w:r>
      <w:r w:rsidRPr="005B673B">
        <w:rPr>
          <w:rStyle w:val="StyleUnderline"/>
          <w:highlight w:val="green"/>
        </w:rPr>
        <w:t xml:space="preserve">provide </w:t>
      </w:r>
      <w:r w:rsidRPr="005B673B">
        <w:rPr>
          <w:rStyle w:val="Emphasis"/>
          <w:highlight w:val="green"/>
        </w:rPr>
        <w:t>considerable mass</w:t>
      </w:r>
      <w:r w:rsidRPr="006A32EE">
        <w:rPr>
          <w:rStyle w:val="StyleUnderline"/>
        </w:rPr>
        <w:t xml:space="preserve"> in LEO</w:t>
      </w:r>
      <w:r w:rsidRPr="00F1098E">
        <w:rPr>
          <w:sz w:val="16"/>
        </w:rPr>
        <w:t xml:space="preserve">, </w:t>
      </w:r>
      <w:r w:rsidRPr="005B673B">
        <w:rPr>
          <w:rStyle w:val="StyleUnderline"/>
          <w:highlight w:val="green"/>
        </w:rPr>
        <w:t>which</w:t>
      </w:r>
      <w:r w:rsidRPr="006A32EE">
        <w:rPr>
          <w:rStyle w:val="StyleUnderline"/>
        </w:rPr>
        <w:t xml:space="preserve"> can </w:t>
      </w:r>
      <w:r w:rsidRPr="005B673B">
        <w:rPr>
          <w:rStyle w:val="StyleUnderline"/>
          <w:highlight w:val="green"/>
        </w:rPr>
        <w:t xml:space="preserve">break </w:t>
      </w:r>
      <w:r w:rsidRPr="00CB6F13">
        <w:rPr>
          <w:rStyle w:val="StyleUnderline"/>
        </w:rPr>
        <w:t xml:space="preserve">into debris </w:t>
      </w:r>
      <w:r w:rsidRPr="005B673B">
        <w:rPr>
          <w:rStyle w:val="StyleUnderline"/>
          <w:highlight w:val="green"/>
        </w:rPr>
        <w:t>upon</w:t>
      </w:r>
      <w:r w:rsidRPr="006A32EE">
        <w:rPr>
          <w:rStyle w:val="StyleUnderline"/>
        </w:rPr>
        <w:t xml:space="preserve"> </w:t>
      </w:r>
      <w:r w:rsidRPr="005B673B">
        <w:rPr>
          <w:rStyle w:val="Emphasis"/>
          <w:highlight w:val="green"/>
        </w:rPr>
        <w:t>collisions</w:t>
      </w:r>
      <w:r w:rsidRPr="006A32EE">
        <w:rPr>
          <w:rStyle w:val="StyleUnderline"/>
        </w:rPr>
        <w:t xml:space="preserve">, explosions, </w:t>
      </w:r>
      <w:r w:rsidRPr="005B673B">
        <w:rPr>
          <w:rStyle w:val="StyleUnderline"/>
          <w:highlight w:val="green"/>
        </w:rPr>
        <w:t>or</w:t>
      </w:r>
      <w:r w:rsidRPr="006A32EE">
        <w:rPr>
          <w:rStyle w:val="StyleUnderline"/>
        </w:rPr>
        <w:t xml:space="preserve"> </w:t>
      </w:r>
      <w:r w:rsidRPr="005B673B">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5B673B">
        <w:rPr>
          <w:rStyle w:val="Emphasis"/>
          <w:highlight w:val="green"/>
        </w:rPr>
        <w:t>Fragmentations</w:t>
      </w:r>
      <w:r w:rsidRPr="005B673B">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5B673B">
        <w:rPr>
          <w:rStyle w:val="Emphasis"/>
          <w:highlight w:val="green"/>
        </w:rPr>
        <w:t>collision probability</w:t>
      </w:r>
      <w:r w:rsidRPr="005B673B">
        <w:rPr>
          <w:rStyle w:val="StyleUnderline"/>
          <w:highlight w:val="green"/>
        </w:rPr>
        <w:t xml:space="preserve"> per time</w:t>
      </w:r>
      <w:r w:rsidRPr="00F1098E">
        <w:rPr>
          <w:sz w:val="16"/>
        </w:rPr>
        <w:t xml:space="preserve">. </w:t>
      </w:r>
      <w:r w:rsidRPr="006A32EE">
        <w:rPr>
          <w:rStyle w:val="StyleUnderline"/>
        </w:rPr>
        <w:t xml:space="preserve">Eventually, </w:t>
      </w:r>
      <w:r w:rsidRPr="005B673B">
        <w:rPr>
          <w:rStyle w:val="StyleUnderline"/>
          <w:highlight w:val="green"/>
        </w:rPr>
        <w:t>collisions could dominate</w:t>
      </w:r>
      <w:r w:rsidRPr="006A32EE">
        <w:rPr>
          <w:rStyle w:val="StyleUnderline"/>
        </w:rPr>
        <w:t xml:space="preserve"> on-orbit evolution, </w:t>
      </w:r>
      <w:r w:rsidRPr="005B673B">
        <w:rPr>
          <w:rStyle w:val="StyleUnderline"/>
          <w:highlight w:val="green"/>
        </w:rPr>
        <w:t xml:space="preserve">a situation called the </w:t>
      </w:r>
      <w:r w:rsidRPr="005B673B">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5B673B">
        <w:rPr>
          <w:rStyle w:val="StyleUnderline"/>
          <w:highlight w:val="green"/>
        </w:rPr>
        <w:t>Simulations of</w:t>
      </w:r>
      <w:r w:rsidRPr="00F1098E">
        <w:rPr>
          <w:rStyle w:val="StyleUnderline"/>
        </w:rPr>
        <w:t xml:space="preserve"> the </w:t>
      </w:r>
      <w:r w:rsidRPr="005B673B">
        <w:rPr>
          <w:rStyle w:val="Emphasis"/>
          <w:highlight w:val="green"/>
        </w:rPr>
        <w:t>long-term evolution</w:t>
      </w:r>
      <w:r w:rsidRPr="00F1098E">
        <w:rPr>
          <w:rStyle w:val="StyleUnderline"/>
        </w:rPr>
        <w:t xml:space="preserve"> </w:t>
      </w:r>
      <w:r w:rsidRPr="005B673B">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5B673B">
        <w:rPr>
          <w:rStyle w:val="Emphasis"/>
          <w:highlight w:val="green"/>
        </w:rPr>
        <w:t xml:space="preserve">initial stages </w:t>
      </w:r>
      <w:r w:rsidRPr="00FA57F3">
        <w:rPr>
          <w:rStyle w:val="Emphasis"/>
        </w:rPr>
        <w:t>of the Kessler Syndrome</w:t>
      </w:r>
      <w:r w:rsidRPr="00F1098E">
        <w:rPr>
          <w:sz w:val="16"/>
        </w:rPr>
        <w:t xml:space="preserve">, </w:t>
      </w:r>
      <w:r w:rsidRPr="005B673B">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5B673B">
        <w:rPr>
          <w:rStyle w:val="StyleUnderline"/>
          <w:highlight w:val="green"/>
        </w:rPr>
        <w:t>addition of</w:t>
      </w:r>
      <w:r w:rsidRPr="00F1098E">
        <w:rPr>
          <w:rStyle w:val="StyleUnderline"/>
        </w:rPr>
        <w:t xml:space="preserve"> satellite </w:t>
      </w:r>
      <w:r w:rsidRPr="005B673B">
        <w:rPr>
          <w:rStyle w:val="Emphasis"/>
          <w:highlight w:val="green"/>
        </w:rPr>
        <w:t>mega-constellations</w:t>
      </w:r>
      <w:r w:rsidRPr="00F1098E">
        <w:rPr>
          <w:rStyle w:val="StyleUnderline"/>
        </w:rPr>
        <w:t xml:space="preserve"> and the general proliferation of low-cost satellites </w:t>
      </w:r>
      <w:r w:rsidRPr="005B673B">
        <w:rPr>
          <w:rStyle w:val="StyleUnderline"/>
          <w:highlight w:val="green"/>
        </w:rPr>
        <w:t xml:space="preserve">in LEO </w:t>
      </w:r>
      <w:r w:rsidRPr="005B673B">
        <w:rPr>
          <w:rStyle w:val="Emphasis"/>
          <w:highlight w:val="green"/>
        </w:rPr>
        <w:t>stresses the environment further</w:t>
      </w:r>
      <w:r w:rsidRPr="00F1098E">
        <w:rPr>
          <w:sz w:val="16"/>
        </w:rPr>
        <w:t>5,6,7,8.</w:t>
      </w:r>
    </w:p>
    <w:p w14:paraId="3B3C1292" w14:textId="77777777" w:rsidR="004C4FF3" w:rsidRPr="00FD2E13" w:rsidRDefault="004C4FF3" w:rsidP="004C4FF3">
      <w:pPr>
        <w:rPr>
          <w:sz w:val="8"/>
          <w:szCs w:val="8"/>
        </w:rPr>
      </w:pPr>
      <w:r w:rsidRPr="00FD2E13">
        <w:rPr>
          <w:sz w:val="8"/>
          <w:szCs w:val="8"/>
        </w:rPr>
        <w:t>Results</w:t>
      </w:r>
    </w:p>
    <w:p w14:paraId="0AA1499A" w14:textId="77777777" w:rsidR="004C4FF3" w:rsidRPr="00FD2E13" w:rsidRDefault="004C4FF3" w:rsidP="004C4FF3">
      <w:pPr>
        <w:rPr>
          <w:sz w:val="8"/>
          <w:szCs w:val="8"/>
        </w:rPr>
      </w:pPr>
      <w:r w:rsidRPr="00FD2E13">
        <w:rPr>
          <w:sz w:val="8"/>
          <w:szCs w:val="8"/>
        </w:rPr>
        <w:t>The overall setting</w:t>
      </w:r>
    </w:p>
    <w:p w14:paraId="68915543" w14:textId="77777777" w:rsidR="004C4FF3" w:rsidRPr="00FD2E13" w:rsidRDefault="004C4FF3" w:rsidP="004C4FF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A80CDA6" w14:textId="77777777" w:rsidR="004C4FF3" w:rsidRPr="00FD2E13" w:rsidRDefault="004C4FF3" w:rsidP="004C4FF3">
      <w:pPr>
        <w:rPr>
          <w:sz w:val="8"/>
          <w:szCs w:val="8"/>
        </w:rPr>
      </w:pPr>
      <w:r w:rsidRPr="00FD2E13">
        <w:rPr>
          <w:sz w:val="8"/>
          <w:szCs w:val="8"/>
        </w:rPr>
        <w:t>Figure 1</w:t>
      </w:r>
    </w:p>
    <w:p w14:paraId="2A5E18C5" w14:textId="77777777" w:rsidR="004C4FF3" w:rsidRPr="00FD2E13" w:rsidRDefault="004C4FF3" w:rsidP="004C4FF3">
      <w:pPr>
        <w:rPr>
          <w:sz w:val="8"/>
          <w:szCs w:val="8"/>
        </w:rPr>
      </w:pPr>
      <w:r w:rsidRPr="00FD2E13">
        <w:rPr>
          <w:sz w:val="8"/>
          <w:szCs w:val="8"/>
        </w:rPr>
        <w:t>[Figure 1 omitted]</w:t>
      </w:r>
      <w:r>
        <w:rPr>
          <w:sz w:val="8"/>
          <w:szCs w:val="8"/>
        </w:rPr>
        <w:tab/>
      </w:r>
    </w:p>
    <w:p w14:paraId="76E911A2" w14:textId="77777777" w:rsidR="004C4FF3" w:rsidRPr="00FD2E13" w:rsidRDefault="004C4FF3" w:rsidP="004C4FF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66566C69" w14:textId="77777777" w:rsidR="004C4FF3" w:rsidRPr="00FD2E13" w:rsidRDefault="004C4FF3" w:rsidP="004C4FF3">
      <w:pPr>
        <w:rPr>
          <w:sz w:val="8"/>
          <w:szCs w:val="8"/>
        </w:rPr>
      </w:pPr>
      <w:r w:rsidRPr="00FD2E13">
        <w:rPr>
          <w:sz w:val="8"/>
          <w:szCs w:val="8"/>
        </w:rPr>
        <w:t>Full size image</w:t>
      </w:r>
    </w:p>
    <w:p w14:paraId="1C89DC07" w14:textId="77777777" w:rsidR="004C4FF3" w:rsidRPr="00FD2E13" w:rsidRDefault="004C4FF3" w:rsidP="004C4FF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FCAB0E3" w14:textId="77777777" w:rsidR="004C4FF3" w:rsidRPr="00FD2E13" w:rsidRDefault="004C4FF3" w:rsidP="004C4FF3">
      <w:pPr>
        <w:rPr>
          <w:sz w:val="8"/>
          <w:szCs w:val="8"/>
        </w:rPr>
      </w:pPr>
      <w:r w:rsidRPr="00FD2E13">
        <w:rPr>
          <w:sz w:val="8"/>
          <w:szCs w:val="8"/>
        </w:rPr>
        <w:t>Figure 2</w:t>
      </w:r>
    </w:p>
    <w:p w14:paraId="4DF0E515" w14:textId="77777777" w:rsidR="004C4FF3" w:rsidRPr="00FD2E13" w:rsidRDefault="004C4FF3" w:rsidP="004C4FF3">
      <w:pPr>
        <w:rPr>
          <w:sz w:val="8"/>
          <w:szCs w:val="8"/>
        </w:rPr>
      </w:pPr>
      <w:r w:rsidRPr="00FD2E13">
        <w:rPr>
          <w:sz w:val="8"/>
          <w:szCs w:val="8"/>
        </w:rPr>
        <w:lastRenderedPageBreak/>
        <w:t>[Figure 2 omitted]</w:t>
      </w:r>
    </w:p>
    <w:p w14:paraId="2D9130C5" w14:textId="77777777" w:rsidR="004C4FF3" w:rsidRPr="00FD2E13" w:rsidRDefault="004C4FF3" w:rsidP="004C4FF3">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3608BCC0" w14:textId="77777777" w:rsidR="004C4FF3" w:rsidRPr="00FD2E13" w:rsidRDefault="004C4FF3" w:rsidP="004C4FF3">
      <w:pPr>
        <w:rPr>
          <w:sz w:val="8"/>
          <w:szCs w:val="8"/>
        </w:rPr>
      </w:pPr>
      <w:r w:rsidRPr="00FD2E13">
        <w:rPr>
          <w:sz w:val="8"/>
          <w:szCs w:val="8"/>
        </w:rPr>
        <w:t>Full size image</w:t>
      </w:r>
    </w:p>
    <w:p w14:paraId="083DDAA9" w14:textId="77777777" w:rsidR="004C4FF3" w:rsidRPr="00977410" w:rsidRDefault="004C4FF3" w:rsidP="004C4FF3">
      <w:pPr>
        <w:rPr>
          <w:sz w:val="16"/>
        </w:rPr>
      </w:pPr>
      <w:r w:rsidRPr="00977410">
        <w:rPr>
          <w:sz w:val="16"/>
        </w:rPr>
        <w:t xml:space="preserve">When completed, </w:t>
      </w:r>
      <w:proofErr w:type="spellStart"/>
      <w:r w:rsidRPr="005B673B">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5B673B">
        <w:rPr>
          <w:rStyle w:val="Emphasis"/>
          <w:highlight w:val="green"/>
        </w:rPr>
        <w:t>total mass</w:t>
      </w:r>
      <w:r w:rsidRPr="00D2438F">
        <w:rPr>
          <w:rStyle w:val="Emphasis"/>
        </w:rPr>
        <w:t xml:space="preserve"> </w:t>
      </w:r>
      <w:r w:rsidRPr="005B673B">
        <w:rPr>
          <w:rStyle w:val="Emphasis"/>
          <w:highlight w:val="green"/>
        </w:rPr>
        <w:t>will equal all</w:t>
      </w:r>
      <w:r w:rsidRPr="00D2438F">
        <w:rPr>
          <w:rStyle w:val="Emphasis"/>
        </w:rPr>
        <w:t xml:space="preserve"> the </w:t>
      </w:r>
      <w:r w:rsidRPr="005B673B">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5B673B">
        <w:rPr>
          <w:rStyle w:val="StyleUnderline"/>
          <w:highlight w:val="green"/>
        </w:rPr>
        <w:t xml:space="preserve">creating </w:t>
      </w:r>
      <w:r w:rsidRPr="005B673B">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5B673B">
        <w:rPr>
          <w:rStyle w:val="Emphasis"/>
          <w:highlight w:val="green"/>
        </w:rPr>
        <w:t>other companies</w:t>
      </w:r>
      <w:r w:rsidRPr="00FD2E13">
        <w:rPr>
          <w:rStyle w:val="Emphasis"/>
        </w:rPr>
        <w:t>,</w:t>
      </w:r>
      <w:r w:rsidRPr="00977410">
        <w:rPr>
          <w:sz w:val="16"/>
        </w:rPr>
        <w:t xml:space="preserve"> operating under different national regulatory regimes, </w:t>
      </w:r>
      <w:r w:rsidRPr="005B673B">
        <w:rPr>
          <w:rStyle w:val="StyleUnderline"/>
          <w:highlight w:val="green"/>
        </w:rPr>
        <w:t>are soon</w:t>
      </w:r>
      <w:r w:rsidRPr="00977410">
        <w:rPr>
          <w:sz w:val="16"/>
        </w:rPr>
        <w:t xml:space="preserve"> likely </w:t>
      </w:r>
      <w:r w:rsidRPr="005B673B">
        <w:rPr>
          <w:rStyle w:val="StyleUnderline"/>
          <w:highlight w:val="green"/>
        </w:rPr>
        <w:t>to follow</w:t>
      </w:r>
      <w:r w:rsidRPr="00977410">
        <w:rPr>
          <w:sz w:val="16"/>
        </w:rPr>
        <w:t>.</w:t>
      </w:r>
    </w:p>
    <w:p w14:paraId="47FA2EC1" w14:textId="77777777" w:rsidR="004C4FF3" w:rsidRPr="00977410" w:rsidRDefault="004C4FF3" w:rsidP="004C4FF3">
      <w:pPr>
        <w:rPr>
          <w:rStyle w:val="Emphasis"/>
        </w:rPr>
      </w:pPr>
      <w:r w:rsidRPr="00977410">
        <w:rPr>
          <w:rStyle w:val="Emphasis"/>
        </w:rPr>
        <w:t>Enhanced collision risk</w:t>
      </w:r>
    </w:p>
    <w:p w14:paraId="63E08624" w14:textId="77777777" w:rsidR="004C4FF3" w:rsidRPr="00977410" w:rsidRDefault="004C4FF3" w:rsidP="004C4FF3">
      <w:pPr>
        <w:rPr>
          <w:sz w:val="16"/>
        </w:rPr>
      </w:pPr>
      <w:r w:rsidRPr="005B673B">
        <w:rPr>
          <w:rStyle w:val="StyleUnderline"/>
          <w:highlight w:val="green"/>
        </w:rPr>
        <w:t>Mega-constellations are</w:t>
      </w:r>
      <w:r w:rsidRPr="00977410">
        <w:rPr>
          <w:rStyle w:val="StyleUnderline"/>
        </w:rPr>
        <w:t xml:space="preserve"> composed of </w:t>
      </w:r>
      <w:r w:rsidRPr="005B673B">
        <w:rPr>
          <w:rStyle w:val="Emphasis"/>
          <w:highlight w:val="green"/>
        </w:rPr>
        <w:t>mass-produced</w:t>
      </w:r>
      <w:r w:rsidRPr="00977410">
        <w:rPr>
          <w:rStyle w:val="Emphasis"/>
        </w:rPr>
        <w:t xml:space="preserve"> satellites</w:t>
      </w:r>
      <w:r w:rsidRPr="00977410">
        <w:rPr>
          <w:rStyle w:val="StyleUnderline"/>
        </w:rPr>
        <w:t xml:space="preserve"> </w:t>
      </w:r>
      <w:r w:rsidRPr="005B673B">
        <w:rPr>
          <w:rStyle w:val="StyleUnderline"/>
          <w:highlight w:val="green"/>
        </w:rPr>
        <w:t xml:space="preserve">with </w:t>
      </w:r>
      <w:r w:rsidRPr="005B673B">
        <w:rPr>
          <w:rStyle w:val="Emphasis"/>
          <w:highlight w:val="green"/>
        </w:rPr>
        <w:t>few backup systems</w:t>
      </w:r>
      <w:r w:rsidRPr="00977410">
        <w:rPr>
          <w:sz w:val="16"/>
        </w:rPr>
        <w:t xml:space="preserve">. </w:t>
      </w:r>
      <w:r w:rsidRPr="005B673B">
        <w:rPr>
          <w:rStyle w:val="StyleUnderline"/>
          <w:highlight w:val="green"/>
        </w:rPr>
        <w:t>This</w:t>
      </w:r>
      <w:r w:rsidRPr="00977410">
        <w:rPr>
          <w:sz w:val="16"/>
        </w:rPr>
        <w:t xml:space="preserve"> consumer electronic model </w:t>
      </w:r>
      <w:r w:rsidRPr="005B673B">
        <w:rPr>
          <w:rStyle w:val="StyleUnderline"/>
          <w:highlight w:val="green"/>
        </w:rPr>
        <w:t>allows for</w:t>
      </w:r>
      <w:r w:rsidRPr="00977410">
        <w:rPr>
          <w:rStyle w:val="StyleUnderline"/>
        </w:rPr>
        <w:t xml:space="preserve"> short upgrade cycles and rapid expansions of capabilities, but also </w:t>
      </w:r>
      <w:r w:rsidRPr="005B673B">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5B673B">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3786FFBA" w14:textId="77777777" w:rsidR="004C4FF3" w:rsidRPr="00F20EA6" w:rsidRDefault="004C4FF3" w:rsidP="004C4FF3">
      <w:pPr>
        <w:rPr>
          <w:sz w:val="8"/>
          <w:szCs w:val="8"/>
        </w:rPr>
      </w:pPr>
      <w:r w:rsidRPr="00F20EA6">
        <w:rPr>
          <w:sz w:val="8"/>
          <w:szCs w:val="8"/>
        </w:rPr>
        <w:t>Figure 3</w:t>
      </w:r>
    </w:p>
    <w:p w14:paraId="510D4495" w14:textId="77777777" w:rsidR="004C4FF3" w:rsidRPr="00F20EA6" w:rsidRDefault="004C4FF3" w:rsidP="004C4FF3">
      <w:pPr>
        <w:rPr>
          <w:sz w:val="8"/>
          <w:szCs w:val="8"/>
        </w:rPr>
      </w:pPr>
      <w:r w:rsidRPr="00F20EA6">
        <w:rPr>
          <w:sz w:val="8"/>
          <w:szCs w:val="8"/>
        </w:rPr>
        <w:t>[Figure 3 omitted]</w:t>
      </w:r>
    </w:p>
    <w:p w14:paraId="050CE2F2" w14:textId="77777777" w:rsidR="004C4FF3" w:rsidRPr="00F20EA6" w:rsidRDefault="004C4FF3" w:rsidP="004C4FF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5A6B1715" w14:textId="77777777" w:rsidR="004C4FF3" w:rsidRPr="00F20EA6" w:rsidRDefault="004C4FF3" w:rsidP="004C4FF3">
      <w:pPr>
        <w:rPr>
          <w:sz w:val="8"/>
          <w:szCs w:val="8"/>
        </w:rPr>
      </w:pPr>
      <w:r w:rsidRPr="00F20EA6">
        <w:rPr>
          <w:sz w:val="8"/>
          <w:szCs w:val="8"/>
        </w:rPr>
        <w:t>Full size image</w:t>
      </w:r>
    </w:p>
    <w:p w14:paraId="5961712C" w14:textId="77777777" w:rsidR="004C4FF3" w:rsidRPr="00CA2C4F" w:rsidRDefault="004C4FF3" w:rsidP="004C4FF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0A3F7815" w14:textId="77777777" w:rsidR="004C4FF3" w:rsidRPr="00F20EA6" w:rsidRDefault="004C4FF3" w:rsidP="004C4FF3">
      <w:pPr>
        <w:rPr>
          <w:sz w:val="16"/>
        </w:rPr>
      </w:pP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5B673B">
        <w:rPr>
          <w:rStyle w:val="Emphasis"/>
          <w:highlight w:val="green"/>
        </w:rPr>
        <w:t>runaway cascade</w:t>
      </w:r>
      <w:r w:rsidRPr="00F20EA6">
        <w:rPr>
          <w:rStyle w:val="Emphasis"/>
        </w:rPr>
        <w:t xml:space="preserve"> of collisions </w:t>
      </w:r>
      <w:r w:rsidRPr="005B673B">
        <w:rPr>
          <w:rStyle w:val="Emphasis"/>
          <w:highlight w:val="green"/>
        </w:rPr>
        <w:t>could occur</w:t>
      </w:r>
      <w:r w:rsidRPr="00F20EA6">
        <w:rPr>
          <w:sz w:val="16"/>
        </w:rPr>
        <w:t>.</w:t>
      </w:r>
    </w:p>
    <w:p w14:paraId="3FEE81F7" w14:textId="77777777" w:rsidR="004C4FF3" w:rsidRPr="00977410" w:rsidRDefault="004C4FF3" w:rsidP="004C4FF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5B673B">
        <w:rPr>
          <w:rStyle w:val="Emphasis"/>
          <w:highlight w:val="green"/>
        </w:rPr>
        <w:t>major fragmentation</w:t>
      </w:r>
      <w:r w:rsidRPr="00977410">
        <w:rPr>
          <w:rStyle w:val="Emphasis"/>
        </w:rPr>
        <w:t xml:space="preserve"> event from a single satellite </w:t>
      </w:r>
      <w:r w:rsidRPr="005B673B">
        <w:rPr>
          <w:rStyle w:val="Emphasis"/>
          <w:highlight w:val="green"/>
        </w:rPr>
        <w:t>could affect all operators in LEO</w:t>
      </w:r>
      <w:r w:rsidRPr="00977410">
        <w:rPr>
          <w:sz w:val="16"/>
        </w:rPr>
        <w:t>.</w:t>
      </w:r>
    </w:p>
    <w:p w14:paraId="3BFCAD62" w14:textId="77777777" w:rsidR="004C4FF3" w:rsidRPr="00977410" w:rsidRDefault="004C4FF3" w:rsidP="004C4FF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67945B78" w14:textId="77777777" w:rsidR="004C4FF3" w:rsidRDefault="004C4FF3" w:rsidP="004C4FF3">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18606C0" w14:textId="77777777" w:rsidR="004C4FF3" w:rsidRPr="00977410" w:rsidRDefault="004C4FF3" w:rsidP="004C4FF3">
      <w:pPr>
        <w:rPr>
          <w:sz w:val="16"/>
          <w:szCs w:val="16"/>
        </w:rPr>
      </w:pPr>
    </w:p>
    <w:p w14:paraId="4DBDCCC4" w14:textId="77777777" w:rsidR="004C4FF3" w:rsidRPr="00CF1DF2" w:rsidRDefault="004C4FF3" w:rsidP="004C4FF3">
      <w:pPr>
        <w:pStyle w:val="Heading4"/>
      </w:pPr>
      <w:r>
        <w:t>2] Solar storms.</w:t>
      </w:r>
    </w:p>
    <w:p w14:paraId="05654CF4" w14:textId="77777777" w:rsidR="004C4FF3" w:rsidRPr="00104F04" w:rsidRDefault="004C4FF3" w:rsidP="004C4FF3">
      <w:pPr>
        <w:rPr>
          <w:sz w:val="16"/>
        </w:rPr>
      </w:pPr>
      <w:r w:rsidRPr="00EC7797">
        <w:rPr>
          <w:rStyle w:val="Style13ptBold"/>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7D4BD8">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1A45E6A3" w14:textId="77777777" w:rsidR="004C4FF3" w:rsidRPr="00CF1DF2" w:rsidRDefault="004C4FF3" w:rsidP="004C4FF3">
      <w:pPr>
        <w:rPr>
          <w:sz w:val="16"/>
        </w:rPr>
      </w:pPr>
      <w:r w:rsidRPr="00CF1DF2">
        <w:rPr>
          <w:rStyle w:val="StyleUnderline"/>
        </w:rPr>
        <w:t xml:space="preserve">These </w:t>
      </w:r>
      <w:r w:rsidRPr="00104F04">
        <w:rPr>
          <w:rStyle w:val="StyleUnderline"/>
        </w:rPr>
        <w:t xml:space="preserve">can </w:t>
      </w:r>
      <w:r w:rsidRPr="007D4BD8">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D4BD8">
        <w:rPr>
          <w:rStyle w:val="Emphasis"/>
          <w:highlight w:val="green"/>
        </w:rPr>
        <w:t>rendering them unusable</w:t>
      </w:r>
      <w:r w:rsidRPr="007D4BD8">
        <w:rPr>
          <w:sz w:val="16"/>
          <w:highlight w:val="green"/>
        </w:rPr>
        <w:t>.</w:t>
      </w:r>
    </w:p>
    <w:p w14:paraId="06ADC553" w14:textId="77777777" w:rsidR="004C4FF3" w:rsidRPr="00CF1DF2" w:rsidRDefault="004C4FF3" w:rsidP="004C4FF3">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D4BD8">
        <w:rPr>
          <w:rStyle w:val="StyleUnderline"/>
          <w:highlight w:val="gree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7D4BD8">
        <w:rPr>
          <w:rStyle w:val="StyleUnderline"/>
          <w:highlight w:val="green"/>
        </w:rPr>
        <w:t>satellites</w:t>
      </w:r>
      <w:r w:rsidRPr="00CF1DF2">
        <w:rPr>
          <w:sz w:val="16"/>
        </w:rPr>
        <w:t xml:space="preserve"> services – and a handful of satellites have been lost altogether. These </w:t>
      </w:r>
      <w:r w:rsidRPr="007D4BD8">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5377A6EA" w14:textId="77777777" w:rsidR="004C4FF3" w:rsidRPr="00CF1DF2" w:rsidRDefault="004C4FF3" w:rsidP="004C4FF3">
      <w:r w:rsidRPr="00CF1DF2">
        <w:t xml:space="preserve">When Space Weather Becomes </w:t>
      </w:r>
      <w:proofErr w:type="gramStart"/>
      <w:r w:rsidRPr="00CF1DF2">
        <w:t>A</w:t>
      </w:r>
      <w:proofErr w:type="gramEnd"/>
      <w:r w:rsidRPr="00CF1DF2">
        <w:t xml:space="preserve"> Hurricane</w:t>
      </w:r>
    </w:p>
    <w:p w14:paraId="304B4DD4" w14:textId="77777777" w:rsidR="004C4FF3" w:rsidRPr="00CF1DF2" w:rsidRDefault="004C4FF3" w:rsidP="004C4FF3">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3F58A4B" w14:textId="77777777" w:rsidR="004C4FF3" w:rsidRPr="00A747DA" w:rsidRDefault="004C4FF3" w:rsidP="004C4FF3">
      <w:pPr>
        <w:rPr>
          <w:sz w:val="16"/>
        </w:rPr>
      </w:pPr>
      <w:r w:rsidRPr="00CF1DF2">
        <w:rPr>
          <w:sz w:val="16"/>
        </w:rPr>
        <w:t xml:space="preserve">Statistical analysis of this and other severe solar storms suggests that </w:t>
      </w:r>
      <w:r w:rsidRPr="000D6568">
        <w:rPr>
          <w:rStyle w:val="StyleUnderline"/>
        </w:rPr>
        <w:t xml:space="preserve">we can </w:t>
      </w:r>
      <w:r w:rsidRPr="007D4BD8">
        <w:rPr>
          <w:rStyle w:val="StyleUnderline"/>
          <w:highlight w:val="green"/>
        </w:rPr>
        <w:t>expect</w:t>
      </w:r>
      <w:r w:rsidRPr="00CF1DF2">
        <w:rPr>
          <w:rStyle w:val="StyleUnderline"/>
        </w:rPr>
        <w:t xml:space="preserve"> an event of </w:t>
      </w:r>
      <w:r w:rsidRPr="000D6568">
        <w:rPr>
          <w:rStyle w:val="StyleUnderline"/>
        </w:rPr>
        <w:t xml:space="preserve">this </w:t>
      </w:r>
      <w:r w:rsidRPr="007D4BD8">
        <w:rPr>
          <w:rStyle w:val="StyleUnderline"/>
          <w:highlight w:val="green"/>
        </w:rPr>
        <w:t>magnitude once every few hundred years</w:t>
      </w:r>
      <w:r w:rsidRPr="00CF1DF2">
        <w:rPr>
          <w:sz w:val="16"/>
        </w:rPr>
        <w:t xml:space="preserve"> – </w:t>
      </w:r>
      <w:r w:rsidRPr="007D4BD8">
        <w:rPr>
          <w:rStyle w:val="StyleUnderline"/>
          <w:highlight w:val="green"/>
        </w:rPr>
        <w:t>it’s a question of “</w:t>
      </w:r>
      <w:r w:rsidRPr="007D4BD8">
        <w:rPr>
          <w:rStyle w:val="Emphasis"/>
          <w:highlight w:val="green"/>
        </w:rPr>
        <w:t>when</w:t>
      </w:r>
      <w:r w:rsidRPr="007D4BD8">
        <w:rPr>
          <w:rStyle w:val="StyleUnderline"/>
          <w:highlight w:val="green"/>
        </w:rPr>
        <w:t xml:space="preserve">” </w:t>
      </w:r>
      <w:r w:rsidRPr="007D4BD8">
        <w:rPr>
          <w:rStyle w:val="Emphasis"/>
          <w:highlight w:val="green"/>
        </w:rPr>
        <w:t>rather than “if”</w:t>
      </w:r>
      <w:r w:rsidRPr="007D4BD8">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0DC735A4" w14:textId="77777777" w:rsidR="004C4FF3" w:rsidRPr="004240D1" w:rsidRDefault="004C4FF3" w:rsidP="004C4FF3">
      <w:pPr>
        <w:pStyle w:val="Heading4"/>
      </w:pPr>
      <w:r>
        <w:t>3] EMP attacks.</w:t>
      </w:r>
    </w:p>
    <w:p w14:paraId="2E61989D" w14:textId="77777777" w:rsidR="004C4FF3" w:rsidRPr="00412408" w:rsidRDefault="004C4FF3" w:rsidP="004C4FF3">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412408">
        <w:t>Served</w:t>
      </w:r>
      <w:proofErr w:type="gramEnd"/>
      <w:r w:rsidRPr="00412408">
        <w:t xml:space="preserve"> on the Staffs of the House Armed Services Committee and the CIA, “The EMP Executive Order — Where Were Bush and Obama?</w:t>
      </w:r>
      <w:r>
        <w:t xml:space="preserve">” The National Review. May 3, 2019. </w:t>
      </w:r>
      <w:hyperlink r:id="rId17" w:history="1">
        <w:r w:rsidRPr="00412408">
          <w:rPr>
            <w:rStyle w:val="Hyperlink"/>
          </w:rPr>
          <w:t>https://www.nationalreview.com/2019/05/emp-executive-order-trump-administration-takes-threat-seriously/</w:t>
        </w:r>
      </w:hyperlink>
      <w:r w:rsidRPr="00412408">
        <w:t>) [language modified]</w:t>
      </w:r>
    </w:p>
    <w:p w14:paraId="7128962D" w14:textId="77777777" w:rsidR="004C4FF3" w:rsidRPr="00412408" w:rsidRDefault="004C4FF3" w:rsidP="004C4FF3">
      <w:pPr>
        <w:rPr>
          <w:sz w:val="16"/>
          <w:szCs w:val="16"/>
        </w:rPr>
      </w:pPr>
      <w:r w:rsidRPr="00412408">
        <w:rPr>
          <w:sz w:val="16"/>
          <w:szCs w:val="16"/>
        </w:rPr>
        <w:t>A threat that could literally mean the end of civilization is finally getting the attention it needs under Trump.</w:t>
      </w:r>
    </w:p>
    <w:p w14:paraId="3D161FB4" w14:textId="77777777" w:rsidR="004C4FF3" w:rsidRPr="00412408" w:rsidRDefault="004C4FF3" w:rsidP="004C4FF3">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14CB10D6" w14:textId="77777777" w:rsidR="004C4FF3" w:rsidRPr="00412408" w:rsidRDefault="004C4FF3" w:rsidP="004C4FF3">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w:t>
      </w:r>
      <w:r w:rsidRPr="00412408">
        <w:rPr>
          <w:sz w:val="16"/>
        </w:rPr>
        <w:lastRenderedPageBreak/>
        <w:t xml:space="preserve">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w:t>
      </w:r>
      <w:proofErr w:type="gramStart"/>
      <w:r w:rsidRPr="004240D1">
        <w:rPr>
          <w:rStyle w:val="StyleUnderline"/>
        </w:rPr>
        <w:t>newly-armed</w:t>
      </w:r>
      <w:proofErr w:type="gramEnd"/>
      <w:r w:rsidRPr="004240D1">
        <w:rPr>
          <w:rStyle w:val="StyleUnderline"/>
        </w:rPr>
        <w:t xml:space="preserve"> </w:t>
      </w:r>
      <w:r w:rsidRPr="007D4BD8">
        <w:rPr>
          <w:rStyle w:val="StyleUnderline"/>
          <w:highlight w:val="green"/>
        </w:rPr>
        <w:t>adversaries</w:t>
      </w:r>
      <w:r w:rsidRPr="00DF4CF0">
        <w:rPr>
          <w:rStyle w:val="StyleUnderline"/>
        </w:rPr>
        <w:t xml:space="preserve">, including </w:t>
      </w:r>
      <w:r w:rsidRPr="00EC42E9">
        <w:rPr>
          <w:rStyle w:val="StyleUnderline"/>
        </w:rPr>
        <w:t xml:space="preserve">North Korea, have been </w:t>
      </w:r>
      <w:r w:rsidRPr="007D4BD8">
        <w:rPr>
          <w:rStyle w:val="StyleUnderline"/>
          <w:highlight w:val="green"/>
        </w:rPr>
        <w:t>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7D4BD8">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4D51B06B" w14:textId="77777777" w:rsidR="004C4FF3" w:rsidRPr="00412408" w:rsidRDefault="004C4FF3" w:rsidP="004C4FF3">
      <w:pPr>
        <w:rPr>
          <w:sz w:val="16"/>
          <w:szCs w:val="16"/>
        </w:rPr>
      </w:pPr>
      <w:r w:rsidRPr="00412408">
        <w:rPr>
          <w:sz w:val="16"/>
          <w:szCs w:val="16"/>
        </w:rPr>
        <w:t>The bottom line:</w:t>
      </w:r>
    </w:p>
    <w:p w14:paraId="51E9C812" w14:textId="77777777" w:rsidR="004C4FF3" w:rsidRPr="00412408" w:rsidRDefault="004C4FF3" w:rsidP="004C4FF3">
      <w:pPr>
        <w:ind w:left="720"/>
        <w:rPr>
          <w:sz w:val="16"/>
          <w:szCs w:val="16"/>
        </w:rPr>
      </w:pPr>
      <w:r w:rsidRPr="00412408">
        <w:rPr>
          <w:sz w:val="16"/>
          <w:szCs w:val="16"/>
        </w:rPr>
        <w:t xml:space="preserve">Such an attack would give countries that have only a small number of nuclear weapons the ability to cause widespread, long-lasting damage to critical national infrastructures, to the United States itself as a viable country, and to the survival of </w:t>
      </w:r>
      <w:proofErr w:type="gramStart"/>
      <w:r w:rsidRPr="00412408">
        <w:rPr>
          <w:sz w:val="16"/>
          <w:szCs w:val="16"/>
        </w:rPr>
        <w:t>a majority of</w:t>
      </w:r>
      <w:proofErr w:type="gramEnd"/>
      <w:r w:rsidRPr="00412408">
        <w:rPr>
          <w:sz w:val="16"/>
          <w:szCs w:val="16"/>
        </w:rPr>
        <w:t xml:space="preserve"> its population.</w:t>
      </w:r>
    </w:p>
    <w:p w14:paraId="10AD3428" w14:textId="77777777" w:rsidR="004C4FF3" w:rsidRPr="00412408" w:rsidRDefault="004C4FF3" w:rsidP="004C4FF3">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5FB69F4C" w14:textId="77777777" w:rsidR="004C4FF3" w:rsidRPr="00412408" w:rsidRDefault="004C4FF3" w:rsidP="004C4FF3">
      <w:pPr>
        <w:ind w:left="720"/>
        <w:rPr>
          <w:sz w:val="16"/>
        </w:rPr>
      </w:pPr>
      <w:r w:rsidRPr="00412408">
        <w:rPr>
          <w:sz w:val="16"/>
        </w:rPr>
        <w:t xml:space="preserve">Combined-Arms Cyber Warfare, as </w:t>
      </w:r>
      <w:r w:rsidRPr="00C12B56">
        <w:rPr>
          <w:rStyle w:val="StyleUnderline"/>
        </w:rPr>
        <w:t xml:space="preserve">planned by </w:t>
      </w:r>
      <w:r w:rsidRPr="007D4BD8">
        <w:rPr>
          <w:rStyle w:val="Emphasis"/>
          <w:highlight w:val="green"/>
        </w:rPr>
        <w:t>Russia</w:t>
      </w:r>
      <w:r w:rsidRPr="007D4BD8">
        <w:rPr>
          <w:rStyle w:val="StyleUnderline"/>
          <w:highlight w:val="green"/>
        </w:rPr>
        <w:t xml:space="preserve">, </w:t>
      </w:r>
      <w:r w:rsidRPr="007D4BD8">
        <w:rPr>
          <w:rStyle w:val="Emphasis"/>
          <w:highlight w:val="green"/>
        </w:rPr>
        <w:t>China</w:t>
      </w:r>
      <w:r w:rsidRPr="00C12B56">
        <w:rPr>
          <w:rStyle w:val="StyleUnderline"/>
        </w:rPr>
        <w:t xml:space="preserve">, </w:t>
      </w:r>
      <w:r w:rsidRPr="00C12B56">
        <w:rPr>
          <w:rStyle w:val="Emphasis"/>
        </w:rPr>
        <w:t xml:space="preserve">North </w:t>
      </w:r>
      <w:r w:rsidRPr="007D4BD8">
        <w:rPr>
          <w:rStyle w:val="Emphasis"/>
          <w:highlight w:val="green"/>
        </w:rPr>
        <w:t>Korea</w:t>
      </w:r>
      <w:r w:rsidRPr="007D4BD8">
        <w:rPr>
          <w:rStyle w:val="StyleUnderline"/>
          <w:highlight w:val="green"/>
        </w:rPr>
        <w:t xml:space="preserve">, and </w:t>
      </w:r>
      <w:r w:rsidRPr="007D4BD8">
        <w:rPr>
          <w:rStyle w:val="Emphasis"/>
          <w:highlight w:val="green"/>
        </w:rPr>
        <w:t>Iran</w:t>
      </w:r>
      <w:r w:rsidRPr="007D4BD8">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7D4BD8">
        <w:rPr>
          <w:rStyle w:val="StyleUnderline"/>
          <w:highlight w:val="green"/>
        </w:rPr>
        <w:t>black</w:t>
      </w:r>
      <w:r w:rsidRPr="00DF4CF0">
        <w:rPr>
          <w:rStyle w:val="StyleUnderline"/>
          <w:sz w:val="16"/>
          <w:szCs w:val="16"/>
        </w:rPr>
        <w:t>ing-</w:t>
      </w:r>
      <w:r w:rsidRPr="007D4BD8">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7D4BD8">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w:t>
      </w:r>
      <w:proofErr w:type="gramStart"/>
      <w:r w:rsidRPr="00412408">
        <w:rPr>
          <w:sz w:val="16"/>
        </w:rPr>
        <w:t>. . . .</w:t>
      </w:r>
      <w:proofErr w:type="gramEnd"/>
    </w:p>
    <w:p w14:paraId="7C0A0C5C" w14:textId="77777777" w:rsidR="004C4FF3" w:rsidRPr="00412408" w:rsidRDefault="004C4FF3" w:rsidP="004C4FF3">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288918E3" w14:textId="77777777" w:rsidR="004C4FF3" w:rsidRPr="00412408" w:rsidRDefault="004C4FF3" w:rsidP="004C4FF3">
      <w:pPr>
        <w:rPr>
          <w:sz w:val="16"/>
          <w:szCs w:val="16"/>
        </w:rPr>
      </w:pPr>
      <w:r w:rsidRPr="00412408">
        <w:rPr>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412408">
        <w:rPr>
          <w:sz w:val="16"/>
          <w:szCs w:val="16"/>
        </w:rPr>
        <w:t>exo</w:t>
      </w:r>
      <w:proofErr w:type="spellEnd"/>
      <w:r w:rsidRPr="00412408">
        <w:rPr>
          <w:sz w:val="16"/>
          <w:szCs w:val="16"/>
        </w:rPr>
        <w:t>-atmospheric detonation (30 to 500 kilometers high), so none of the blast, fire, radiation, radioactive fallout, or other effects associated with a nuclear attack on a city would occur — only the EMP.</w:t>
      </w:r>
    </w:p>
    <w:p w14:paraId="2E8C92DC" w14:textId="77777777" w:rsidR="004C4FF3" w:rsidRPr="00412408" w:rsidRDefault="004C4FF3" w:rsidP="004C4FF3">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61EAC5F4" w14:textId="77777777" w:rsidR="004C4FF3" w:rsidRPr="00412408" w:rsidRDefault="004C4FF3" w:rsidP="004C4FF3">
      <w:pPr>
        <w:rPr>
          <w:sz w:val="16"/>
          <w:szCs w:val="16"/>
        </w:rPr>
      </w:pPr>
      <w:r w:rsidRPr="00412408">
        <w:rPr>
          <w:sz w:val="16"/>
          <w:szCs w:val="16"/>
        </w:rPr>
        <w:t xml:space="preserve">The EMP Commission </w:t>
      </w:r>
      <w:proofErr w:type="gramStart"/>
      <w:r w:rsidRPr="00412408">
        <w:rPr>
          <w:sz w:val="16"/>
          <w:szCs w:val="16"/>
        </w:rPr>
        <w:t>tried, but</w:t>
      </w:r>
      <w:proofErr w:type="gramEnd"/>
      <w:r w:rsidRPr="00412408">
        <w:rPr>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06B91F26" w14:textId="77777777" w:rsidR="004C4FF3" w:rsidRPr="00820C1D" w:rsidRDefault="004C4FF3" w:rsidP="004C4FF3">
      <w:pPr>
        <w:rPr>
          <w:sz w:val="16"/>
        </w:rPr>
      </w:pPr>
      <w:r w:rsidRPr="00820C1D">
        <w:rPr>
          <w:sz w:val="16"/>
        </w:rPr>
        <w:t xml:space="preserve">Nuclear </w:t>
      </w:r>
      <w:r w:rsidRPr="007D4BD8">
        <w:rPr>
          <w:rStyle w:val="StyleUnderline"/>
          <w:highlight w:val="green"/>
        </w:rPr>
        <w:t xml:space="preserve">deterrence may </w:t>
      </w:r>
      <w:r w:rsidRPr="007D4BD8">
        <w:rPr>
          <w:rStyle w:val="Emphasis"/>
          <w:highlight w:val="green"/>
        </w:rPr>
        <w:t>not prevent</w:t>
      </w:r>
      <w:r w:rsidRPr="004240D1">
        <w:rPr>
          <w:rStyle w:val="StyleUnderline"/>
        </w:rPr>
        <w:t xml:space="preserve"> an EMP </w:t>
      </w:r>
      <w:r w:rsidRPr="007D4BD8">
        <w:rPr>
          <w:rStyle w:val="StyleUnderline"/>
          <w:highlight w:val="green"/>
        </w:rPr>
        <w:t>attack, which can be</w:t>
      </w:r>
      <w:r w:rsidRPr="004240D1">
        <w:rPr>
          <w:rStyle w:val="StyleUnderline"/>
        </w:rPr>
        <w:t xml:space="preserve"> executed </w:t>
      </w:r>
      <w:r w:rsidRPr="007D4BD8">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06ECB1CD" w14:textId="77777777" w:rsidR="004C4FF3" w:rsidRDefault="004C4FF3" w:rsidP="004C4FF3">
      <w:pPr>
        <w:rPr>
          <w:sz w:val="16"/>
        </w:rPr>
      </w:pPr>
      <w:r w:rsidRPr="007D4BD8">
        <w:rPr>
          <w:rStyle w:val="Emphasis"/>
          <w:highlight w:val="green"/>
        </w:rPr>
        <w:t>EMP</w:t>
      </w:r>
      <w:r w:rsidRPr="004240D1">
        <w:rPr>
          <w:rStyle w:val="Emphasis"/>
        </w:rPr>
        <w:t xml:space="preserve"> also </w:t>
      </w:r>
      <w:r w:rsidRPr="007D4BD8">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7D4BD8">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7D4BD8">
        <w:rPr>
          <w:rStyle w:val="StyleUnderline"/>
          <w:highlight w:val="green"/>
        </w:rPr>
        <w:t>generate 100,000 volts</w:t>
      </w:r>
      <w:r w:rsidRPr="0042655B">
        <w:rPr>
          <w:rStyle w:val="StyleUnderline"/>
        </w:rPr>
        <w:t>/meter</w:t>
      </w:r>
      <w:r w:rsidRPr="004240D1">
        <w:rPr>
          <w:rStyle w:val="StyleUnderline"/>
        </w:rPr>
        <w:t xml:space="preserve"> or more, </w:t>
      </w:r>
      <w:r w:rsidRPr="007D4BD8">
        <w:rPr>
          <w:rStyle w:val="Emphasis"/>
          <w:highlight w:val="green"/>
        </w:rPr>
        <w:t>greatly exceeding</w:t>
      </w:r>
      <w:r w:rsidRPr="004240D1">
        <w:rPr>
          <w:rStyle w:val="StyleUnderline"/>
        </w:rPr>
        <w:t xml:space="preserve"> the U.S. </w:t>
      </w:r>
      <w:r w:rsidRPr="007D4BD8">
        <w:rPr>
          <w:rStyle w:val="StyleUnderline"/>
          <w:highlight w:val="green"/>
        </w:rPr>
        <w:t xml:space="preserve">military </w:t>
      </w:r>
      <w:r w:rsidRPr="007D4BD8">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416DB367" w14:textId="77777777" w:rsidR="004C4FF3" w:rsidRPr="00412408" w:rsidRDefault="004C4FF3" w:rsidP="004C4FF3">
      <w:pPr>
        <w:rPr>
          <w:sz w:val="16"/>
        </w:rPr>
      </w:pPr>
    </w:p>
    <w:p w14:paraId="28885D85" w14:textId="77777777" w:rsidR="004C4FF3" w:rsidRDefault="004C4FF3" w:rsidP="004C4FF3">
      <w:pPr>
        <w:pStyle w:val="Heading3"/>
      </w:pPr>
      <w:r>
        <w:lastRenderedPageBreak/>
        <w:t>AT: Kessler---1NC</w:t>
      </w:r>
    </w:p>
    <w:p w14:paraId="12788EC3" w14:textId="77777777" w:rsidR="004C4FF3" w:rsidRDefault="004C4FF3" w:rsidP="004C4FF3">
      <w:pPr>
        <w:pStyle w:val="Heading4"/>
      </w:pPr>
      <w:r>
        <w:t>No Kessler syndrome.</w:t>
      </w:r>
    </w:p>
    <w:p w14:paraId="36098158" w14:textId="77777777" w:rsidR="004C4FF3" w:rsidRPr="000B0023" w:rsidRDefault="004C4FF3" w:rsidP="004C4FF3">
      <w:r w:rsidRPr="000B0023">
        <w:rPr>
          <w:b/>
          <w:bCs/>
          <w:sz w:val="26"/>
          <w:szCs w:val="26"/>
        </w:rPr>
        <w:t xml:space="preserve">Mosher </w:t>
      </w:r>
      <w:bookmarkStart w:id="1" w:name="_Hlk18851013"/>
      <w:r w:rsidRPr="000B0023">
        <w:rPr>
          <w:b/>
          <w:bCs/>
          <w:sz w:val="26"/>
          <w:szCs w:val="26"/>
        </w:rPr>
        <w:t>’</w:t>
      </w:r>
      <w:bookmarkEnd w:id="1"/>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8" w:history="1">
        <w:r w:rsidRPr="000B0023">
          <w:rPr>
            <w:rStyle w:val="Hyperlink"/>
          </w:rPr>
          <w:t>https://www.usafa.edu/app/uploads/Space_and_Defense_2_3.pdf</w:t>
        </w:r>
      </w:hyperlink>
      <w:r w:rsidRPr="000B0023">
        <w:t>; GR]</w:t>
      </w:r>
    </w:p>
    <w:p w14:paraId="25B3D0C8" w14:textId="77777777" w:rsidR="004C4FF3" w:rsidRPr="00A242D3" w:rsidRDefault="004C4FF3" w:rsidP="004C4FF3">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Gossner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szCs w:val="24"/>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16B1D">
        <w:rPr>
          <w:rStyle w:val="StyleUnderline"/>
        </w:rPr>
        <w:t xml:space="preserve">It </w:t>
      </w:r>
      <w:r w:rsidRPr="00014915">
        <w:rPr>
          <w:rStyle w:val="StyleUnderline"/>
          <w:highlight w:val="green"/>
        </w:rPr>
        <w:t xml:space="preserve">then provides </w:t>
      </w:r>
      <w:r w:rsidRPr="00A242D3">
        <w:rPr>
          <w:rStyle w:val="Emphasis"/>
        </w:rPr>
        <w:t xml:space="preserve">multiple </w:t>
      </w:r>
      <w:r w:rsidRPr="00014915">
        <w:rPr>
          <w:rStyle w:val="Emphasis"/>
          <w:highlight w:val="green"/>
        </w:rPr>
        <w:t>updates</w:t>
      </w:r>
      <w:r w:rsidRPr="00A242D3">
        <w:rPr>
          <w:sz w:val="16"/>
        </w:rPr>
        <w:t xml:space="preserve"> per day </w:t>
      </w:r>
      <w:r w:rsidRPr="00014915">
        <w:rPr>
          <w:rStyle w:val="StyleUnderline"/>
          <w:highlight w:val="green"/>
        </w:rPr>
        <w:t>until</w:t>
      </w:r>
      <w:r w:rsidRPr="00A16B1D">
        <w:rPr>
          <w:rStyle w:val="StyleUnderline"/>
        </w:rPr>
        <w:t xml:space="preserve"> the </w:t>
      </w:r>
      <w:r w:rsidRPr="00014915">
        <w:rPr>
          <w:rStyle w:val="StyleUnderline"/>
          <w:highlight w:val="green"/>
        </w:rPr>
        <w:t>risk</w:t>
      </w:r>
      <w:r w:rsidRPr="00A16B1D">
        <w:rPr>
          <w:rStyle w:val="StyleUnderline"/>
        </w:rPr>
        <w:t xml:space="preserve"> of a collision </w:t>
      </w:r>
      <w:r w:rsidRPr="00014915">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014915">
        <w:rPr>
          <w:rStyle w:val="Emphasis"/>
          <w:highlight w:val="green"/>
        </w:rPr>
        <w:t>2017</w:t>
      </w:r>
      <w:r w:rsidRPr="00014915">
        <w:rPr>
          <w:rStyle w:val="StyleUnderline"/>
          <w:highlight w:val="green"/>
        </w:rPr>
        <w:t xml:space="preserve">, we provided </w:t>
      </w:r>
      <w:r w:rsidRPr="00014915">
        <w:rPr>
          <w:rStyle w:val="Emphasis"/>
          <w:highlight w:val="green"/>
        </w:rPr>
        <w:t>data</w:t>
      </w:r>
      <w:r w:rsidRPr="00014915">
        <w:rPr>
          <w:rStyle w:val="StyleUnderline"/>
          <w:highlight w:val="green"/>
        </w:rPr>
        <w:t xml:space="preserve"> for </w:t>
      </w:r>
      <w:r w:rsidRPr="00014915">
        <w:rPr>
          <w:rStyle w:val="Emphasis"/>
          <w:highlight w:val="green"/>
        </w:rPr>
        <w:t>308,984 events</w:t>
      </w:r>
      <w:r w:rsidRPr="00A242D3">
        <w:rPr>
          <w:sz w:val="16"/>
        </w:rPr>
        <w:t xml:space="preserve">, </w:t>
      </w:r>
      <w:r w:rsidRPr="00A16B1D">
        <w:rPr>
          <w:rStyle w:val="StyleUnderline"/>
        </w:rPr>
        <w:t xml:space="preserve">of which </w:t>
      </w:r>
      <w:r w:rsidRPr="00014915">
        <w:rPr>
          <w:rStyle w:val="StyleUnderline"/>
          <w:highlight w:val="green"/>
        </w:rPr>
        <w:t xml:space="preserve">only </w:t>
      </w:r>
      <w:r w:rsidRPr="00014915">
        <w:rPr>
          <w:rStyle w:val="Emphasis"/>
          <w:highlight w:val="green"/>
        </w:rPr>
        <w:t>655</w:t>
      </w:r>
      <w:r w:rsidRPr="00014915">
        <w:rPr>
          <w:rStyle w:val="StyleUnderline"/>
          <w:highlight w:val="green"/>
        </w:rPr>
        <w:t xml:space="preserve"> were </w:t>
      </w:r>
      <w:r w:rsidRPr="00014915">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7E5D4AE4" w14:textId="77777777" w:rsidR="004C4FF3" w:rsidRDefault="004C4FF3" w:rsidP="004C4FF3">
      <w:pPr>
        <w:rPr>
          <w:sz w:val="16"/>
        </w:rPr>
      </w:pPr>
    </w:p>
    <w:p w14:paraId="5C0EFC8B" w14:textId="77777777" w:rsidR="004C4FF3" w:rsidRPr="00F82B9C" w:rsidRDefault="004C4FF3" w:rsidP="004C4FF3">
      <w:pPr>
        <w:pStyle w:val="Heading4"/>
      </w:pPr>
      <w:r>
        <w:t xml:space="preserve">Kessler syndrome is a </w:t>
      </w:r>
      <w:r>
        <w:rPr>
          <w:u w:val="single"/>
        </w:rPr>
        <w:t>process</w:t>
      </w:r>
      <w:r>
        <w:t xml:space="preserve"> not an </w:t>
      </w:r>
      <w:r>
        <w:rPr>
          <w:u w:val="single"/>
        </w:rPr>
        <w:t>event</w:t>
      </w:r>
      <w:r>
        <w:t xml:space="preserve">---timeframe is </w:t>
      </w:r>
      <w:r>
        <w:rPr>
          <w:u w:val="single"/>
        </w:rPr>
        <w:t>decades</w:t>
      </w:r>
      <w:r>
        <w:t xml:space="preserve"> and </w:t>
      </w:r>
      <w:r>
        <w:rPr>
          <w:u w:val="single"/>
        </w:rPr>
        <w:t xml:space="preserve">intervening </w:t>
      </w:r>
      <w:proofErr w:type="gramStart"/>
      <w:r>
        <w:rPr>
          <w:u w:val="single"/>
        </w:rPr>
        <w:t>actors</w:t>
      </w:r>
      <w:proofErr w:type="gramEnd"/>
      <w:r>
        <w:t xml:space="preserve"> check.</w:t>
      </w:r>
    </w:p>
    <w:p w14:paraId="45FB5A1B" w14:textId="77777777" w:rsidR="004C4FF3" w:rsidRPr="00D60D71" w:rsidRDefault="004C4FF3" w:rsidP="004C4FF3">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56BC9014" w14:textId="77777777" w:rsidR="004C4FF3" w:rsidRPr="00F43C0F" w:rsidRDefault="004C4FF3" w:rsidP="004C4FF3">
      <w:pPr>
        <w:rPr>
          <w:sz w:val="16"/>
        </w:rPr>
      </w:pPr>
      <w:r w:rsidRPr="00D60D71">
        <w:rPr>
          <w:rStyle w:val="StyleUnderline"/>
        </w:rPr>
        <w:t>Now? Are we in trouble?</w:t>
      </w:r>
      <w:r>
        <w:rPr>
          <w:rStyle w:val="StyleUnderline"/>
        </w:rPr>
        <w:t xml:space="preserve"> </w:t>
      </w:r>
      <w:r w:rsidRPr="00D60D71">
        <w:rPr>
          <w:sz w:val="16"/>
        </w:rPr>
        <w:t xml:space="preserve">Not yet. </w:t>
      </w:r>
      <w:r w:rsidRPr="00F2395B">
        <w:rPr>
          <w:rStyle w:val="StyleUnderline"/>
          <w:highlight w:val="green"/>
        </w:rPr>
        <w:t>Kessler syndrome isn't</w:t>
      </w:r>
      <w:r w:rsidRPr="002C0E15">
        <w:rPr>
          <w:rStyle w:val="StyleUnderline"/>
        </w:rPr>
        <w:t xml:space="preserve"> </w:t>
      </w:r>
      <w:r w:rsidRPr="002C0E15">
        <w:rPr>
          <w:rStyle w:val="Emphasis"/>
        </w:rPr>
        <w:t xml:space="preserve">an </w:t>
      </w:r>
      <w:r w:rsidRPr="00F2395B">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F2395B">
        <w:rPr>
          <w:rStyle w:val="StyleUnderline"/>
          <w:highlight w:val="green"/>
        </w:rPr>
        <w:t>it's</w:t>
      </w:r>
      <w:r w:rsidRPr="002C0E15">
        <w:rPr>
          <w:rStyle w:val="StyleUnderline"/>
        </w:rPr>
        <w:t xml:space="preserve"> </w:t>
      </w:r>
      <w:r w:rsidRPr="002C0E15">
        <w:rPr>
          <w:rStyle w:val="Emphasis"/>
        </w:rPr>
        <w:t xml:space="preserve">a </w:t>
      </w:r>
      <w:r w:rsidRPr="00F2395B">
        <w:rPr>
          <w:rStyle w:val="Emphasis"/>
          <w:highlight w:val="green"/>
        </w:rPr>
        <w:t>slow, decades-long process</w:t>
      </w:r>
      <w:r w:rsidRPr="00F2395B">
        <w:rPr>
          <w:rStyle w:val="StyleUnderline"/>
          <w:highlight w:val="green"/>
        </w:rPr>
        <w:t>. "It'll happen through</w:t>
      </w:r>
      <w:r w:rsidRPr="002C0E15">
        <w:rPr>
          <w:rStyle w:val="StyleUnderline"/>
        </w:rPr>
        <w:t xml:space="preserve">out </w:t>
      </w:r>
      <w:r w:rsidRPr="002C0E15">
        <w:rPr>
          <w:rStyle w:val="Emphasis"/>
        </w:rPr>
        <w:t xml:space="preserve">the next </w:t>
      </w:r>
      <w:r w:rsidRPr="00F2395B">
        <w:rPr>
          <w:rStyle w:val="Emphasis"/>
          <w:highlight w:val="green"/>
        </w:rPr>
        <w:t>100 years</w:t>
      </w:r>
      <w:r w:rsidRPr="00F2395B">
        <w:rPr>
          <w:rStyle w:val="StyleUnderline"/>
          <w:highlight w:val="green"/>
        </w:rPr>
        <w:t xml:space="preserve"> – we have time to deal with it,"</w:t>
      </w:r>
      <w:r w:rsidRPr="00D60D71">
        <w:rPr>
          <w:rStyle w:val="StyleUnderline"/>
        </w:rPr>
        <w:t xml:space="preserve"> </w:t>
      </w:r>
      <w:r w:rsidRPr="00D60D71">
        <w:rPr>
          <w:rStyle w:val="StyleUnderline"/>
        </w:rPr>
        <w:lastRenderedPageBreak/>
        <w:t xml:space="preserve">Kessler says. "The </w:t>
      </w:r>
      <w:r w:rsidRPr="00F2395B">
        <w:rPr>
          <w:rStyle w:val="StyleUnderline"/>
          <w:highlight w:val="green"/>
        </w:rPr>
        <w:t>time between collisions</w:t>
      </w:r>
      <w:r w:rsidRPr="00D60D71">
        <w:rPr>
          <w:sz w:val="16"/>
        </w:rPr>
        <w:t xml:space="preserve"> will become shorter – </w:t>
      </w:r>
      <w:r w:rsidRPr="00D60D71">
        <w:rPr>
          <w:rStyle w:val="StyleUnderline"/>
        </w:rPr>
        <w:t>it</w:t>
      </w:r>
      <w:r w:rsidRPr="00F2395B">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Vasile,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F2395B">
        <w:rPr>
          <w:rStyle w:val="StyleUnderline"/>
          <w:highlight w:val="green"/>
        </w:rPr>
        <w:t>We're in no</w:t>
      </w:r>
      <w:r w:rsidRPr="00D60D71">
        <w:rPr>
          <w:rStyle w:val="StyleUnderline"/>
        </w:rPr>
        <w:t xml:space="preserve"> </w:t>
      </w:r>
      <w:r w:rsidRPr="00D60D71">
        <w:rPr>
          <w:rStyle w:val="Emphasis"/>
        </w:rPr>
        <w:t xml:space="preserve">immediate </w:t>
      </w:r>
      <w:r w:rsidRPr="00F2395B">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F2395B">
        <w:rPr>
          <w:rStyle w:val="StyleUnderline"/>
          <w:highlight w:val="green"/>
        </w:rPr>
        <w:t>It is</w:t>
      </w:r>
      <w:r w:rsidRPr="00D60D71">
        <w:rPr>
          <w:rStyle w:val="StyleUnderline"/>
        </w:rPr>
        <w:t xml:space="preserve"> </w:t>
      </w:r>
      <w:r w:rsidRPr="00D60D71">
        <w:rPr>
          <w:rStyle w:val="Emphasis"/>
        </w:rPr>
        <w:t xml:space="preserve">very </w:t>
      </w:r>
      <w:r w:rsidRPr="00F2395B">
        <w:rPr>
          <w:rStyle w:val="Emphasis"/>
          <w:highlight w:val="green"/>
        </w:rPr>
        <w:t>improbable</w:t>
      </w:r>
      <w:r w:rsidRPr="00D60D71">
        <w:rPr>
          <w:rStyle w:val="StyleUnderline"/>
        </w:rPr>
        <w:t xml:space="preserve"> that </w:t>
      </w:r>
      <w:r w:rsidRPr="00F2395B">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1AF03A0B" w14:textId="77777777" w:rsidR="004C4FF3" w:rsidRPr="00643336" w:rsidRDefault="004C4FF3" w:rsidP="004C4FF3"/>
    <w:p w14:paraId="0CEF6542" w14:textId="77777777" w:rsidR="004C4FF3" w:rsidRDefault="004C4FF3" w:rsidP="004C4FF3">
      <w:pPr>
        <w:pStyle w:val="Heading3"/>
      </w:pPr>
      <w:r>
        <w:lastRenderedPageBreak/>
        <w:t>AT: Climate---1NC</w:t>
      </w:r>
    </w:p>
    <w:p w14:paraId="570C3D5D" w14:textId="77777777" w:rsidR="004C4FF3" w:rsidRDefault="004C4FF3" w:rsidP="004C4FF3">
      <w:pPr>
        <w:pStyle w:val="Heading4"/>
      </w:pPr>
      <w:r>
        <w:t xml:space="preserve">Adaptation fails -- here’s their impact </w:t>
      </w:r>
      <w:proofErr w:type="spellStart"/>
      <w:r>
        <w:t>ev</w:t>
      </w:r>
      <w:proofErr w:type="spellEnd"/>
      <w:r>
        <w:t xml:space="preserve"> to the warming scenario:</w:t>
      </w:r>
    </w:p>
    <w:p w14:paraId="0B9AEEF5" w14:textId="77777777" w:rsidR="004C4FF3" w:rsidRPr="00100A2B" w:rsidRDefault="004C4FF3" w:rsidP="004C4FF3">
      <w:r>
        <w:rPr>
          <w:rStyle w:val="Style13ptBold"/>
        </w:rPr>
        <w:t xml:space="preserve">1AC </w:t>
      </w:r>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1CDDC22" w14:textId="77777777" w:rsidR="004C4FF3" w:rsidRDefault="004C4FF3" w:rsidP="004C4FF3">
      <w:r w:rsidRPr="00100A2B">
        <w:t>“</w:t>
      </w:r>
      <w:r w:rsidRPr="00E560F7">
        <w:rPr>
          <w:rStyle w:val="StyleUnderline"/>
          <w:highlight w:val="green"/>
        </w:rPr>
        <w:t>we’re on track to a 4-C warmer world</w:t>
      </w:r>
      <w:r w:rsidRPr="00100A2B">
        <w:t xml:space="preserve"> [by century’s end] </w:t>
      </w:r>
      <w:r w:rsidRPr="00E560F7">
        <w:rPr>
          <w:rStyle w:val="StyleUnderline"/>
        </w:rPr>
        <w:t xml:space="preserve">marked by </w:t>
      </w:r>
      <w:r w:rsidRPr="00E560F7">
        <w:rPr>
          <w:rStyle w:val="Emphasis"/>
        </w:rPr>
        <w:t>extreme heat waves</w:t>
      </w:r>
      <w:r w:rsidRPr="00E560F7">
        <w:rPr>
          <w:rStyle w:val="StyleUnderline"/>
        </w:rPr>
        <w:t xml:space="preserve">, </w:t>
      </w:r>
      <w:r w:rsidRPr="00E560F7">
        <w:rPr>
          <w:rStyle w:val="Emphasis"/>
        </w:rPr>
        <w:t>declining global food stocks</w:t>
      </w:r>
      <w:r w:rsidRPr="00E560F7">
        <w:rPr>
          <w:rStyle w:val="StyleUnderline"/>
        </w:rPr>
        <w:t xml:space="preserve">, </w:t>
      </w:r>
      <w:r w:rsidRPr="00E560F7">
        <w:rPr>
          <w:rStyle w:val="Emphasis"/>
        </w:rPr>
        <w:t>loss of ecosystems</w:t>
      </w:r>
      <w:r w:rsidRPr="00E560F7">
        <w:rPr>
          <w:rStyle w:val="StyleUnderline"/>
        </w:rPr>
        <w:t xml:space="preserve"> and biodiversity, and </w:t>
      </w:r>
      <w:r w:rsidRPr="00E560F7">
        <w:rPr>
          <w:rStyle w:val="Emphasis"/>
        </w:rPr>
        <w:t>life-threatening sea level</w:t>
      </w:r>
      <w:r w:rsidRPr="00100A2B">
        <w:rPr>
          <w:rStyle w:val="Emphasis"/>
        </w:rPr>
        <w:t xml:space="preserve"> rise</w:t>
      </w:r>
      <w:r w:rsidRPr="00100A2B">
        <w:t>.” And the report cautioned that, “</w:t>
      </w:r>
      <w:r w:rsidRPr="00E560F7">
        <w:rPr>
          <w:rStyle w:val="StyleUnderline"/>
          <w:highlight w:val="green"/>
        </w:rPr>
        <w:t xml:space="preserve">there is also </w:t>
      </w:r>
      <w:r w:rsidRPr="00E560F7">
        <w:rPr>
          <w:rStyle w:val="Emphasis"/>
          <w:highlight w:val="green"/>
        </w:rPr>
        <w:t>no certainty that adaptation to a 4-C world is possible</w:t>
      </w:r>
      <w:r w:rsidRPr="00100A2B">
        <w:t>.”</w:t>
      </w:r>
    </w:p>
    <w:p w14:paraId="6182E7DB" w14:textId="77777777" w:rsidR="004C4FF3" w:rsidRPr="00E560F7" w:rsidRDefault="004C4FF3" w:rsidP="004C4FF3">
      <w:pPr>
        <w:pStyle w:val="Heading4"/>
      </w:pPr>
      <w:r>
        <w:t xml:space="preserve">Only </w:t>
      </w:r>
      <w:r>
        <w:rPr>
          <w:u w:val="single"/>
        </w:rPr>
        <w:t>solving</w:t>
      </w:r>
      <w:r>
        <w:t xml:space="preserve"> emissions at their source solves -- asteroid mining does that best:</w:t>
      </w:r>
    </w:p>
    <w:p w14:paraId="76059EC9" w14:textId="77777777" w:rsidR="004C4FF3" w:rsidRPr="00C34907" w:rsidRDefault="004C4FF3" w:rsidP="004C4FF3">
      <w:pPr>
        <w:pStyle w:val="Heading4"/>
      </w:pPr>
      <w:r>
        <w:t xml:space="preserve">Commercial mining solves </w:t>
      </w:r>
      <w:r>
        <w:rPr>
          <w:u w:val="single"/>
        </w:rPr>
        <w:t>adaptation</w:t>
      </w:r>
      <w:r>
        <w:t xml:space="preserve"> better</w:t>
      </w:r>
    </w:p>
    <w:p w14:paraId="50A98A3E" w14:textId="77777777" w:rsidR="004C4FF3" w:rsidRDefault="004C4FF3" w:rsidP="004C4FF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32944DE" w14:textId="77777777" w:rsidR="004C4FF3" w:rsidRDefault="004C4FF3" w:rsidP="004C4FF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40C70">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w:t>
      </w:r>
      <w:proofErr w:type="gramStart"/>
      <w:r w:rsidRPr="006F5F62">
        <w:rPr>
          <w:rStyle w:val="StyleUnderline"/>
        </w:rPr>
        <w:lastRenderedPageBreak/>
        <w:t>dream, but</w:t>
      </w:r>
      <w:proofErr w:type="gramEnd"/>
      <w:r w:rsidRPr="006F5F62">
        <w:rPr>
          <w:rStyle w:val="StyleUnderline"/>
        </w:rPr>
        <w:t xml:space="preserve">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w:t>
      </w:r>
      <w:r w:rsidRPr="000B5960">
        <w:rPr>
          <w:rStyle w:val="StyleUnderline"/>
        </w:rPr>
        <w:lastRenderedPageBreak/>
        <w:t xml:space="preserve">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143B20B" w14:textId="77777777" w:rsidR="004C4FF3" w:rsidRDefault="004C4FF3" w:rsidP="004C4FF3">
      <w:pPr>
        <w:pStyle w:val="Heading4"/>
      </w:pPr>
      <w:r>
        <w:t>Asteroid mining solves emissions from terrestrial platinum mining---independently solves warming.</w:t>
      </w:r>
    </w:p>
    <w:p w14:paraId="0D122F15" w14:textId="77777777" w:rsidR="004C4FF3" w:rsidRDefault="004C4FF3" w:rsidP="004C4FF3">
      <w:r w:rsidRPr="00071E8D">
        <w:rPr>
          <w:rStyle w:val="Style13ptBold"/>
        </w:rPr>
        <w:t>MIT Review 18</w:t>
      </w:r>
      <w:r>
        <w:t xml:space="preserve"> Emerging Technology [Our mission is to bring about better-informed and more conscious decisions about technology through authoritative, influential, and trustworthy journalism.], 10-19-2018, "Asteroid mining might actually be better for the environment," MIT Technology Review, </w:t>
      </w:r>
      <w:hyperlink r:id="rId19" w:history="1">
        <w:r w:rsidRPr="0048443E">
          <w:rPr>
            <w:rStyle w:val="Hyperlink"/>
          </w:rPr>
          <w:t>https://www.technologyreview.com/2018/10/19/139664/asteroid-mining-might-actually-be-better-for-the-environment/</w:t>
        </w:r>
      </w:hyperlink>
      <w:r>
        <w:t xml:space="preserve"> // </w:t>
      </w:r>
      <w:proofErr w:type="spellStart"/>
      <w:r>
        <w:t>ella</w:t>
      </w:r>
      <w:proofErr w:type="spellEnd"/>
    </w:p>
    <w:p w14:paraId="0DA4FF5D" w14:textId="77777777" w:rsidR="004C4FF3" w:rsidRDefault="004C4FF3" w:rsidP="004C4FF3">
      <w:pPr>
        <w:rPr>
          <w:sz w:val="16"/>
        </w:rPr>
      </w:pPr>
      <w:r w:rsidRPr="00F76B25">
        <w:rPr>
          <w:sz w:val="16"/>
        </w:rPr>
        <w:t xml:space="preserve">For a certain kind of investor, </w:t>
      </w:r>
      <w:r w:rsidRPr="00C03885">
        <w:rPr>
          <w:rStyle w:val="Emphasis"/>
          <w:highlight w:val="green"/>
        </w:rPr>
        <w:t>asteroid mining</w:t>
      </w:r>
      <w:r w:rsidRPr="00BA54D6">
        <w:rPr>
          <w:rStyle w:val="Emphasis"/>
        </w:rPr>
        <w:t xml:space="preserve"> is </w:t>
      </w:r>
      <w:r w:rsidRPr="00C03885">
        <w:rPr>
          <w:rStyle w:val="Emphasis"/>
          <w:highlight w:val="green"/>
        </w:rPr>
        <w:t>a path to untold riches</w:t>
      </w:r>
      <w:r w:rsidRPr="00F76B25">
        <w:rPr>
          <w:sz w:val="16"/>
        </w:rPr>
        <w:t xml:space="preserve">. Astronomers have long known that </w:t>
      </w:r>
      <w:r w:rsidRPr="00BA54D6">
        <w:rPr>
          <w:rStyle w:val="StyleUnderline"/>
        </w:rPr>
        <w:t xml:space="preserve">asteroids are </w:t>
      </w:r>
      <w:r w:rsidRPr="00C03885">
        <w:rPr>
          <w:rStyle w:val="StyleUnderline"/>
          <w:highlight w:val="green"/>
        </w:rPr>
        <w:t>rich in</w:t>
      </w:r>
      <w:r w:rsidRPr="00BA54D6">
        <w:rPr>
          <w:rStyle w:val="StyleUnderline"/>
        </w:rPr>
        <w:t xml:space="preserve"> otherwise </w:t>
      </w:r>
      <w:r w:rsidRPr="00C03885">
        <w:rPr>
          <w:rStyle w:val="StyleUnderline"/>
          <w:highlight w:val="green"/>
        </w:rPr>
        <w:t>scarce resources</w:t>
      </w:r>
      <w:r w:rsidRPr="00BA54D6">
        <w:rPr>
          <w:rStyle w:val="StyleUnderline"/>
        </w:rPr>
        <w:t xml:space="preserve"> such as platinum and water. </w:t>
      </w:r>
      <w:proofErr w:type="gramStart"/>
      <w:r w:rsidRPr="00F76B25">
        <w:rPr>
          <w:sz w:val="16"/>
        </w:rPr>
        <w:t>So</w:t>
      </w:r>
      <w:proofErr w:type="gramEnd"/>
      <w:r w:rsidRPr="00F76B25">
        <w:rPr>
          <w:sz w:val="16"/>
        </w:rPr>
        <w:t xml:space="preserve"> an obvious idea is to </w:t>
      </w:r>
      <w:r w:rsidRPr="00EB3EB8">
        <w:rPr>
          <w:rStyle w:val="StyleUnderline"/>
          <w:highlight w:val="green"/>
        </w:rPr>
        <w:t>mine this</w:t>
      </w:r>
      <w:r w:rsidRPr="00BA54D6">
        <w:rPr>
          <w:rStyle w:val="StyleUnderline"/>
        </w:rPr>
        <w:t xml:space="preserve"> stuff </w:t>
      </w:r>
      <w:r w:rsidRPr="00EB3EB8">
        <w:rPr>
          <w:rStyle w:val="StyleUnderline"/>
          <w:highlight w:val="green"/>
        </w:rPr>
        <w:t xml:space="preserve">and return </w:t>
      </w:r>
      <w:r w:rsidRPr="00B221DC">
        <w:rPr>
          <w:rStyle w:val="StyleUnderline"/>
          <w:highlight w:val="green"/>
        </w:rPr>
        <w:t>it to Earth—or</w:t>
      </w:r>
      <w:r w:rsidRPr="00BA54D6">
        <w:rPr>
          <w:rStyle w:val="StyleUnderline"/>
        </w:rPr>
        <w:t xml:space="preserve">, in the case of water, to a moon base or Earth-orbiting </w:t>
      </w:r>
      <w:r w:rsidRPr="00B221DC">
        <w:rPr>
          <w:rStyle w:val="StyleUnderline"/>
          <w:highlight w:val="green"/>
        </w:rPr>
        <w:t>space station</w:t>
      </w:r>
      <w:r w:rsidRPr="00F76B25">
        <w:rPr>
          <w:sz w:val="16"/>
          <w:highlight w:val="green"/>
        </w:rPr>
        <w:t>.</w:t>
      </w:r>
      <w:r w:rsidRPr="00F76B25">
        <w:rPr>
          <w:sz w:val="16"/>
        </w:rPr>
        <w:t xml:space="preserve"> There is no shortage of interest in these ventures. In the last decade, investors have funded half a dozen companies that have set their sights on various nearby rocks. To many observers, it’s only a matter of time before such a mission gets the green light. But </w:t>
      </w:r>
      <w:r w:rsidRPr="00646B75">
        <w:rPr>
          <w:rStyle w:val="StyleUnderline"/>
        </w:rPr>
        <w:t>profit margins are only part of the picture</w:t>
      </w:r>
      <w:r w:rsidRPr="00F76B25">
        <w:rPr>
          <w:sz w:val="16"/>
        </w:rPr>
        <w:t xml:space="preserve">. A potentially more significant aspect of these missions is the impact they will have on Earth’s environment. But </w:t>
      </w:r>
      <w:r w:rsidRPr="004078ED">
        <w:rPr>
          <w:rStyle w:val="StyleUnderline"/>
        </w:rPr>
        <w:t>nobody has assessed this environmental impact in detail.</w:t>
      </w:r>
      <w:r>
        <w:rPr>
          <w:rStyle w:val="StyleUnderline"/>
        </w:rPr>
        <w:t xml:space="preserve"> </w:t>
      </w:r>
      <w:r w:rsidRPr="00F76B25">
        <w:rPr>
          <w:sz w:val="16"/>
        </w:rPr>
        <w:t>Today, that changes thanks to the work of Andreas Hein and colleagues at the University of Paris-</w:t>
      </w:r>
      <w:proofErr w:type="spellStart"/>
      <w:r w:rsidRPr="00F76B25">
        <w:rPr>
          <w:sz w:val="16"/>
        </w:rPr>
        <w:t>Saclay</w:t>
      </w:r>
      <w:proofErr w:type="spellEnd"/>
      <w:r w:rsidRPr="00F76B25">
        <w:rPr>
          <w:sz w:val="16"/>
        </w:rPr>
        <w:t xml:space="preserve"> in France. </w:t>
      </w:r>
      <w:r w:rsidRPr="00646B75">
        <w:rPr>
          <w:rStyle w:val="StyleUnderline"/>
        </w:rPr>
        <w:t>These guys have calculated the greenhouse-gas emissions from asteroid-mining operations and compared them with the emissions from similar Earth-based activities.</w:t>
      </w:r>
      <w:r w:rsidRPr="00F76B25">
        <w:rPr>
          <w:sz w:val="16"/>
        </w:rPr>
        <w:t xml:space="preserve"> Their results provide some eyebrow-raising insights into the </w:t>
      </w:r>
      <w:r w:rsidRPr="00646B75">
        <w:rPr>
          <w:rStyle w:val="Emphasis"/>
        </w:rPr>
        <w:t>benefits</w:t>
      </w:r>
      <w:r w:rsidRPr="00F76B25">
        <w:rPr>
          <w:sz w:val="16"/>
        </w:rPr>
        <w:t xml:space="preserve"> that </w:t>
      </w:r>
      <w:r w:rsidRPr="00646B75">
        <w:rPr>
          <w:rStyle w:val="Emphasis"/>
        </w:rPr>
        <w:t>asteroid mining</w:t>
      </w:r>
      <w:r w:rsidRPr="00F76B25">
        <w:rPr>
          <w:sz w:val="16"/>
        </w:rPr>
        <w:t xml:space="preserve"> might </w:t>
      </w:r>
      <w:r w:rsidRPr="00646B75">
        <w:rPr>
          <w:rStyle w:val="Emphasis"/>
        </w:rPr>
        <w:t>provide</w:t>
      </w:r>
      <w:r w:rsidRPr="00F76B25">
        <w:rPr>
          <w:sz w:val="16"/>
        </w:rPr>
        <w:t xml:space="preserve">. The </w:t>
      </w:r>
      <w:r w:rsidRPr="00646B75">
        <w:rPr>
          <w:rStyle w:val="StyleUnderline"/>
        </w:rPr>
        <w:t>calculations</w:t>
      </w:r>
      <w:r w:rsidRPr="00F76B25">
        <w:rPr>
          <w:sz w:val="16"/>
        </w:rPr>
        <w:t xml:space="preserve"> are </w:t>
      </w:r>
      <w:r w:rsidRPr="00646B75">
        <w:rPr>
          <w:rStyle w:val="StyleUnderline"/>
        </w:rPr>
        <w:t>relatively straightforward</w:t>
      </w:r>
      <w:r w:rsidRPr="00F76B25">
        <w:rPr>
          <w:sz w:val="16"/>
        </w:rPr>
        <w:t xml:space="preserve">. </w:t>
      </w:r>
      <w:r w:rsidRPr="00646B75">
        <w:rPr>
          <w:rStyle w:val="StyleUnderline"/>
        </w:rPr>
        <w:t>Rocket launches release significant amounts of greenhouse gases into the atmosphere</w:t>
      </w:r>
      <w:r w:rsidRPr="00F76B25">
        <w:rPr>
          <w:sz w:val="16"/>
        </w:rPr>
        <w:t xml:space="preserve">. The </w:t>
      </w:r>
      <w:r w:rsidRPr="00646B75">
        <w:rPr>
          <w:rStyle w:val="StyleUnderline"/>
        </w:rPr>
        <w:t>fuel on board the first stage of a rocket burns in Earth’s atmosphere to form carbon dioxide</w:t>
      </w:r>
      <w:r w:rsidRPr="00F76B25">
        <w:rPr>
          <w:sz w:val="16"/>
        </w:rPr>
        <w:t xml:space="preserve">. </w:t>
      </w:r>
      <w:r w:rsidRPr="00646B75">
        <w:rPr>
          <w:rStyle w:val="StyleUnderline"/>
        </w:rPr>
        <w:t>For kerosene-burning rockets, one kilogram of fuel creates three kilograms of CO2</w:t>
      </w:r>
      <w:r w:rsidRPr="00F76B25">
        <w:rPr>
          <w:sz w:val="16"/>
        </w:rPr>
        <w:t xml:space="preserve">. (The second and third stages operate outside the Earth’s atmosphere and so can be ignored.) </w:t>
      </w:r>
      <w:r w:rsidRPr="00646B75">
        <w:rPr>
          <w:rStyle w:val="StyleUnderline"/>
        </w:rPr>
        <w:t>Reentries are just as damaging</w:t>
      </w:r>
      <w:r w:rsidRPr="00F76B25">
        <w:rPr>
          <w:sz w:val="16"/>
        </w:rPr>
        <w:t xml:space="preserve">.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w:t>
      </w:r>
      <w:r w:rsidRPr="0087451B">
        <w:rPr>
          <w:rStyle w:val="StyleUnderline"/>
        </w:rPr>
        <w:t xml:space="preserve">that </w:t>
      </w:r>
      <w:r w:rsidRPr="00B221DC">
        <w:rPr>
          <w:rStyle w:val="StyleUnderline"/>
          <w:highlight w:val="green"/>
        </w:rPr>
        <w:t>a kilogram of platinum</w:t>
      </w:r>
      <w:r w:rsidRPr="0087451B">
        <w:rPr>
          <w:rStyle w:val="StyleUnderline"/>
        </w:rPr>
        <w:t xml:space="preserve"> mined </w:t>
      </w:r>
      <w:r w:rsidRPr="00B221DC">
        <w:rPr>
          <w:rStyle w:val="StyleUnderline"/>
          <w:highlight w:val="green"/>
        </w:rPr>
        <w:t>from an asteroid</w:t>
      </w:r>
      <w:r w:rsidRPr="0087451B">
        <w:rPr>
          <w:rStyle w:val="StyleUnderline"/>
        </w:rPr>
        <w:t xml:space="preserve"> would </w:t>
      </w:r>
      <w:r w:rsidRPr="00B221DC">
        <w:rPr>
          <w:rStyle w:val="StyleUnderline"/>
          <w:highlight w:val="green"/>
        </w:rPr>
        <w:t>release</w:t>
      </w:r>
      <w:r w:rsidRPr="0087451B">
        <w:rPr>
          <w:rStyle w:val="StyleUnderline"/>
        </w:rPr>
        <w:t xml:space="preserve"> some </w:t>
      </w:r>
      <w:r w:rsidRPr="00B221DC">
        <w:rPr>
          <w:rStyle w:val="StyleUnderline"/>
          <w:highlight w:val="green"/>
        </w:rPr>
        <w:t>150 kilograms of CO2 into Earth</w:t>
      </w:r>
      <w:r w:rsidRPr="0087451B">
        <w:rPr>
          <w:rStyle w:val="StyleUnderline"/>
        </w:rPr>
        <w:t>’s atmosphere</w:t>
      </w:r>
      <w:r w:rsidRPr="00646B75">
        <w:rPr>
          <w:rStyle w:val="Emphasis"/>
        </w:rPr>
        <w:t>.</w:t>
      </w:r>
      <w:r w:rsidRPr="00F76B25">
        <w:rPr>
          <w:sz w:val="16"/>
        </w:rPr>
        <w:t xml:space="preserve"> </w:t>
      </w:r>
      <w:r w:rsidRPr="004C0D8D">
        <w:rPr>
          <w:rStyle w:val="Emphasis"/>
          <w:highlight w:val="green"/>
        </w:rPr>
        <w:t>However</w:t>
      </w:r>
      <w:r w:rsidRPr="00F76B25">
        <w:rPr>
          <w:sz w:val="16"/>
        </w:rPr>
        <w:t xml:space="preserve">, </w:t>
      </w:r>
      <w:r w:rsidRPr="00DC7FF0">
        <w:rPr>
          <w:rStyle w:val="StyleUnderline"/>
        </w:rPr>
        <w:t xml:space="preserve">economies of scale from large </w:t>
      </w:r>
      <w:r w:rsidRPr="00B221DC">
        <w:rPr>
          <w:rStyle w:val="StyleUnderline"/>
          <w:highlight w:val="green"/>
        </w:rPr>
        <w:t>asteroid-mining operations</w:t>
      </w:r>
      <w:r w:rsidRPr="00DC7FF0">
        <w:rPr>
          <w:rStyle w:val="StyleUnderline"/>
        </w:rPr>
        <w:t xml:space="preserve"> could</w:t>
      </w:r>
      <w:r w:rsidRPr="0087451B">
        <w:rPr>
          <w:rStyle w:val="Emphasis"/>
        </w:rPr>
        <w:t xml:space="preserve"> </w:t>
      </w:r>
      <w:r w:rsidRPr="00B221DC">
        <w:rPr>
          <w:rStyle w:val="Emphasis"/>
          <w:highlight w:val="green"/>
        </w:rPr>
        <w:t>lower</w:t>
      </w:r>
      <w:r w:rsidRPr="0087451B">
        <w:rPr>
          <w:rStyle w:val="Emphasis"/>
        </w:rPr>
        <w:t xml:space="preserve"> this </w:t>
      </w:r>
      <w:r w:rsidRPr="00B221DC">
        <w:rPr>
          <w:rStyle w:val="Emphasis"/>
          <w:highlight w:val="green"/>
        </w:rPr>
        <w:t>to</w:t>
      </w:r>
      <w:r w:rsidRPr="0087451B">
        <w:rPr>
          <w:rStyle w:val="Emphasis"/>
        </w:rPr>
        <w:t xml:space="preserve"> about </w:t>
      </w:r>
      <w:r w:rsidRPr="004C0D8D">
        <w:rPr>
          <w:rStyle w:val="Emphasis"/>
          <w:highlight w:val="green"/>
        </w:rPr>
        <w:t>60</w:t>
      </w:r>
      <w:r w:rsidRPr="0087451B">
        <w:rPr>
          <w:rStyle w:val="Emphasis"/>
        </w:rPr>
        <w:t xml:space="preserve"> kilograms of CO2 per kilogram of platinum.</w:t>
      </w:r>
      <w:r>
        <w:rPr>
          <w:rStyle w:val="Emphasis"/>
        </w:rPr>
        <w:t xml:space="preserve"> </w:t>
      </w:r>
      <w:r w:rsidRPr="00F76B25">
        <w:rPr>
          <w:sz w:val="16"/>
        </w:rPr>
        <w:t xml:space="preserve">That needs to be compared with the emission from Earth-based mining. </w:t>
      </w:r>
      <w:r w:rsidRPr="00DC7FF0">
        <w:rPr>
          <w:rStyle w:val="Emphasis"/>
        </w:rPr>
        <w:t>Here, platinum mining generates significant greenhouse gases</w:t>
      </w:r>
      <w:r w:rsidRPr="00F76B25">
        <w:rPr>
          <w:sz w:val="16"/>
        </w:rPr>
        <w:t xml:space="preserve">, </w:t>
      </w:r>
      <w:r w:rsidRPr="00DC7FF0">
        <w:rPr>
          <w:rStyle w:val="StyleUnderline"/>
        </w:rPr>
        <w:t>mostly from the energy it takes to remove this stuff from the ground.</w:t>
      </w:r>
      <w:r>
        <w:rPr>
          <w:rStyle w:val="StyleUnderline"/>
        </w:rPr>
        <w:t xml:space="preserve"> </w:t>
      </w:r>
      <w:r w:rsidRPr="00F76B25">
        <w:rPr>
          <w:sz w:val="16"/>
        </w:rPr>
        <w:t xml:space="preserve">Indeed, the </w:t>
      </w:r>
      <w:r w:rsidRPr="00DC7FF0">
        <w:rPr>
          <w:rStyle w:val="Emphasis"/>
        </w:rPr>
        <w:t>numbers are huge</w:t>
      </w:r>
      <w:r w:rsidRPr="00F76B25">
        <w:rPr>
          <w:sz w:val="16"/>
        </w:rPr>
        <w:t xml:space="preserve">. The </w:t>
      </w:r>
      <w:r w:rsidRPr="00DC7FF0">
        <w:rPr>
          <w:rStyle w:val="StyleUnderline"/>
        </w:rPr>
        <w:t xml:space="preserve">mining industry estimates that producing </w:t>
      </w:r>
      <w:r w:rsidRPr="00F76B25">
        <w:rPr>
          <w:rStyle w:val="Emphasis"/>
          <w:highlight w:val="green"/>
        </w:rPr>
        <w:t>one kilo</w:t>
      </w:r>
      <w:r w:rsidRPr="00DC7FF0">
        <w:rPr>
          <w:rStyle w:val="Emphasis"/>
        </w:rPr>
        <w:t xml:space="preserve">gram of platinum </w:t>
      </w:r>
      <w:r w:rsidRPr="00F76B25">
        <w:rPr>
          <w:rStyle w:val="Emphasis"/>
          <w:highlight w:val="green"/>
        </w:rPr>
        <w:t>on Earth</w:t>
      </w:r>
      <w:r w:rsidRPr="00DC7FF0">
        <w:rPr>
          <w:rStyle w:val="Emphasis"/>
        </w:rPr>
        <w:t xml:space="preserve"> releases around </w:t>
      </w:r>
      <w:r w:rsidRPr="00F76B25">
        <w:rPr>
          <w:rStyle w:val="Emphasis"/>
          <w:highlight w:val="green"/>
        </w:rPr>
        <w:t>40,000</w:t>
      </w:r>
      <w:r w:rsidRPr="00DC7FF0">
        <w:rPr>
          <w:rStyle w:val="Emphasis"/>
        </w:rPr>
        <w:t xml:space="preserve"> kilograms</w:t>
      </w:r>
      <w:r w:rsidRPr="00DC7FF0">
        <w:rPr>
          <w:rStyle w:val="StyleUnderline"/>
        </w:rPr>
        <w:t xml:space="preserve"> of carbon dioxide.</w:t>
      </w:r>
      <w:r w:rsidRPr="00F76B25">
        <w:rPr>
          <w:sz w:val="16"/>
        </w:rPr>
        <w:t xml:space="preserve"> “</w:t>
      </w:r>
      <w:r w:rsidRPr="00DC7FF0">
        <w:rPr>
          <w:rStyle w:val="StyleUnderline"/>
        </w:rPr>
        <w:t xml:space="preserve">The global </w:t>
      </w:r>
      <w:r w:rsidRPr="00F76B25">
        <w:rPr>
          <w:rStyle w:val="StyleUnderline"/>
          <w:highlight w:val="green"/>
        </w:rPr>
        <w:t>warming effect of Earth-based mining</w:t>
      </w:r>
      <w:r w:rsidRPr="00DC7FF0">
        <w:rPr>
          <w:rStyle w:val="StyleUnderline"/>
        </w:rPr>
        <w:t xml:space="preserve"> is </w:t>
      </w:r>
      <w:r w:rsidRPr="00F76B25">
        <w:rPr>
          <w:rStyle w:val="Emphasis"/>
          <w:highlight w:val="green"/>
        </w:rPr>
        <w:t>several orders of magnitude larger,”</w:t>
      </w:r>
      <w:r w:rsidRPr="00F76B25">
        <w:rPr>
          <w:sz w:val="16"/>
        </w:rPr>
        <w:t xml:space="preserve"> say Hein and co. The </w:t>
      </w:r>
      <w:r w:rsidRPr="00EF36B1">
        <w:rPr>
          <w:rStyle w:val="StyleUnderline"/>
        </w:rPr>
        <w:t>figures for water are also encouraging</w:t>
      </w:r>
      <w:r w:rsidRPr="00F76B25">
        <w:rPr>
          <w:sz w:val="16"/>
        </w:rPr>
        <w:t xml:space="preserve">.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w:t>
      </w:r>
      <w:r w:rsidRPr="00EF36B1">
        <w:rPr>
          <w:rStyle w:val="StyleUnderline"/>
        </w:rPr>
        <w:t>a water-carrying vehicle from Earth can haul only a small percentage of its mass as water.</w:t>
      </w:r>
      <w:r w:rsidRPr="00F76B25">
        <w:rPr>
          <w:sz w:val="16"/>
        </w:rPr>
        <w:t xml:space="preserve"> </w:t>
      </w:r>
      <w:r w:rsidRPr="001D47F5">
        <w:rPr>
          <w:rStyle w:val="StyleUnderline"/>
        </w:rPr>
        <w:t>But an asteroid-mining spacecraft can transport a significant multiple of its mass as water to cis-lunar orbit</w:t>
      </w:r>
      <w:r w:rsidRPr="00F76B25">
        <w:rPr>
          <w:sz w:val="16"/>
        </w:rPr>
        <w:t>. “</w:t>
      </w:r>
      <w:r w:rsidRPr="00F76B25">
        <w:rPr>
          <w:rStyle w:val="Emphasis"/>
          <w:highlight w:val="green"/>
        </w:rPr>
        <w:t>Substantial savings in greenhouse</w:t>
      </w:r>
      <w:r w:rsidRPr="00EF0604">
        <w:rPr>
          <w:rStyle w:val="Emphasis"/>
        </w:rPr>
        <w:t xml:space="preserve"> gas </w:t>
      </w:r>
      <w:r w:rsidRPr="00F76B25">
        <w:rPr>
          <w:rStyle w:val="Emphasis"/>
          <w:highlight w:val="green"/>
        </w:rPr>
        <w:t>emissions</w:t>
      </w:r>
      <w:r w:rsidRPr="00EF0604">
        <w:rPr>
          <w:rStyle w:val="Emphasis"/>
        </w:rPr>
        <w:t xml:space="preserve"> can be achieved,</w:t>
      </w:r>
      <w:r w:rsidRPr="00F76B25">
        <w:rPr>
          <w:sz w:val="16"/>
        </w:rPr>
        <w:t>” say Hein and co.</w:t>
      </w:r>
    </w:p>
    <w:p w14:paraId="0DE5583F" w14:textId="77777777" w:rsidR="004C4FF3" w:rsidRPr="00072C1A" w:rsidRDefault="004C4FF3" w:rsidP="004C4FF3">
      <w:pPr>
        <w:rPr>
          <w:sz w:val="16"/>
        </w:rPr>
      </w:pPr>
    </w:p>
    <w:p w14:paraId="32772AFA" w14:textId="77777777" w:rsidR="004C4FF3" w:rsidRPr="0092054B" w:rsidRDefault="004C4FF3" w:rsidP="004C4FF3">
      <w:pPr>
        <w:pStyle w:val="Heading4"/>
      </w:pPr>
      <w:r>
        <w:lastRenderedPageBreak/>
        <w:t xml:space="preserve">Independently, the dust itself is good: it </w:t>
      </w:r>
      <w:r>
        <w:rPr>
          <w:u w:val="single"/>
        </w:rPr>
        <w:t>shields</w:t>
      </w:r>
      <w:r>
        <w:t xml:space="preserve"> the earth from warming and buys us </w:t>
      </w:r>
      <w:r>
        <w:rPr>
          <w:u w:val="single"/>
        </w:rPr>
        <w:t>time</w:t>
      </w:r>
      <w:r>
        <w:t>.</w:t>
      </w:r>
    </w:p>
    <w:p w14:paraId="20B8743E" w14:textId="77777777" w:rsidR="004C4FF3" w:rsidRDefault="004C4FF3" w:rsidP="004C4FF3">
      <w:r w:rsidRPr="00345347">
        <w:rPr>
          <w:rStyle w:val="Style13ptBold"/>
        </w:rPr>
        <w:t>Choi 12</w:t>
      </w:r>
      <w:r>
        <w:t xml:space="preserve"> Charles Q. Choi [a contributing writer for Space.com and Live Science. He covers all things human origins and astronomy as well as physics, animals and general science topics. Charles has a Master of Arts degree from the University of Missouri-Columbia, School of Journalism and a Bachelor of Arts degree from the University of South Florida. Charles has visited every continent on Earth, drinking rancid yak butter tea in Lhasa, snorkeling with sea lions in the Galapagos and even climbing an iceberg in Antarctica], 9-28-2012, "Asteroid Dust Could Fight Climate Change on Earth," Space, </w:t>
      </w:r>
      <w:hyperlink r:id="rId20" w:history="1">
        <w:r w:rsidRPr="0048443E">
          <w:rPr>
            <w:rStyle w:val="Hyperlink"/>
          </w:rPr>
          <w:t>https://www.space.com/17830-asteroid-dust-geoenineering-global-warming.html //</w:t>
        </w:r>
      </w:hyperlink>
      <w:r>
        <w:t xml:space="preserve"> </w:t>
      </w:r>
      <w:proofErr w:type="spellStart"/>
      <w:r>
        <w:t>ella</w:t>
      </w:r>
      <w:proofErr w:type="spellEnd"/>
      <w:r>
        <w:t xml:space="preserve"> </w:t>
      </w:r>
    </w:p>
    <w:p w14:paraId="5F502392" w14:textId="77777777" w:rsidR="004C4FF3" w:rsidRDefault="004C4FF3" w:rsidP="004C4FF3">
      <w:pPr>
        <w:rPr>
          <w:rStyle w:val="Emphasis"/>
        </w:rPr>
      </w:pPr>
      <w:r w:rsidRPr="009F4A03">
        <w:rPr>
          <w:rStyle w:val="Emphasis"/>
          <w:highlight w:val="green"/>
        </w:rPr>
        <w:t>To combat global warming</w:t>
      </w:r>
      <w:r w:rsidRPr="00B7478C">
        <w:rPr>
          <w:sz w:val="16"/>
        </w:rPr>
        <w:t xml:space="preserve">, scientists in Scotland now suggest an out-of-this-world solution — </w:t>
      </w:r>
      <w:r w:rsidRPr="009F4A03">
        <w:rPr>
          <w:rStyle w:val="Emphasis"/>
          <w:highlight w:val="green"/>
        </w:rPr>
        <w:t>a giant dust cloud</w:t>
      </w:r>
      <w:r w:rsidRPr="00111A78">
        <w:rPr>
          <w:rStyle w:val="StyleUnderline"/>
        </w:rPr>
        <w:t xml:space="preserve"> in space, blasted off an asteroid, which </w:t>
      </w:r>
      <w:r w:rsidRPr="009F4A03">
        <w:rPr>
          <w:rStyle w:val="Emphasis"/>
          <w:highlight w:val="green"/>
        </w:rPr>
        <w:t>would act like a sunshade for Earth.</w:t>
      </w:r>
      <w:r>
        <w:rPr>
          <w:rStyle w:val="Emphasis"/>
        </w:rPr>
        <w:t xml:space="preserve"> </w:t>
      </w:r>
      <w:r w:rsidRPr="00B7478C">
        <w:rPr>
          <w:sz w:val="16"/>
        </w:rPr>
        <w:t xml:space="preserve">The world is </w:t>
      </w:r>
      <w:proofErr w:type="gramStart"/>
      <w:r w:rsidRPr="00B7478C">
        <w:rPr>
          <w:sz w:val="16"/>
        </w:rPr>
        <w:t>warming</w:t>
      </w:r>
      <w:proofErr w:type="gramEnd"/>
      <w:r w:rsidRPr="00B7478C">
        <w:rPr>
          <w:sz w:val="16"/>
        </w:rPr>
        <w:t xml:space="preserve"> and the climate is changing. Although many want to prevent these shifts by reducing emissions of greenhouse gases that trap heat from the sun, some controversially suggest deliberating manipulating the planet's climate with large-scale engineering projects, commonly called geoengineering. Instead of altering the climate by targeting either the oceans or the atmosphere, some researchers have suggested geoengineering projects that would affect the entire planet from space. For instance, projects that reduced the amount of solar radiation Earth receives by 1.7 percent could offset the effects of a global increase in temperature of 3.6 degrees F (2 degrees C). The United Nations' Intergovernmental Panel on Climate Change (IPCC) has noted climate models suggest average global temperatures will likely rise by 2 to 11.5 degrees F (1.1 to 6.4 degrees C) by the end of this century. "A 1.7 percent reduction is very small and will hardly be noticeable on Earth," said researcher Russell </w:t>
      </w:r>
      <w:proofErr w:type="spellStart"/>
      <w:r w:rsidRPr="00B7478C">
        <w:rPr>
          <w:sz w:val="16"/>
        </w:rPr>
        <w:t>Bewick</w:t>
      </w:r>
      <w:proofErr w:type="spellEnd"/>
      <w:r w:rsidRPr="00B7478C">
        <w:rPr>
          <w:sz w:val="16"/>
        </w:rPr>
        <w:t xml:space="preserve">, a space scientist at the University of Strathclyde in Scotland. "People sometimes get the idea of giant screens blocking the entire sun. This is not the case ... as [the device] is constantly between the sun and the Earth, it acts merely as a very light shade or filter." Shading Earth One proposal to shade the Earth from the sun would place giant mirrors in space. The main problem with this concept is the immense cost and effort needed either to build and launch such reflectors or to construct them in outer space — the current cost to launch an object into low Earth orbit runs into thousands of dollars per pound. </w:t>
      </w:r>
      <w:r w:rsidRPr="005F5CA6">
        <w:rPr>
          <w:rStyle w:val="Emphasis"/>
        </w:rPr>
        <w:t xml:space="preserve">Another would </w:t>
      </w:r>
      <w:r w:rsidRPr="009F4A03">
        <w:rPr>
          <w:rStyle w:val="Emphasis"/>
          <w:highlight w:val="green"/>
        </w:rPr>
        <w:t>use blankets of dust to blot out the sun, just as clouds do for Earth</w:t>
      </w:r>
      <w:r w:rsidRPr="00B7478C">
        <w:rPr>
          <w:sz w:val="16"/>
        </w:rPr>
        <w:t xml:space="preserve">. These offer the virtue of simplicity compared with </w:t>
      </w:r>
      <w:proofErr w:type="gramStart"/>
      <w:r w:rsidRPr="00B7478C">
        <w:rPr>
          <w:sz w:val="16"/>
        </w:rPr>
        <w:t>mirrors, but</w:t>
      </w:r>
      <w:proofErr w:type="gramEnd"/>
      <w:r w:rsidRPr="00B7478C">
        <w:rPr>
          <w:sz w:val="16"/>
        </w:rPr>
        <w:t xml:space="preserve"> run the risk of getting dispersed over time by solar radiation and the gravitational pull of the sun, moon and planets. Now </w:t>
      </w:r>
      <w:r w:rsidRPr="005F5CA6">
        <w:rPr>
          <w:rStyle w:val="StyleUnderline"/>
        </w:rPr>
        <w:t xml:space="preserve">instead of having a dust cloud floating by itself in space, researchers suggest </w:t>
      </w:r>
      <w:r w:rsidRPr="005F5CA6">
        <w:rPr>
          <w:rStyle w:val="Emphasis"/>
        </w:rPr>
        <w:t>an asteroid could</w:t>
      </w:r>
      <w:r w:rsidRPr="005F5CA6">
        <w:rPr>
          <w:rStyle w:val="StyleUnderline"/>
        </w:rPr>
        <w:t xml:space="preserve"> essentially </w:t>
      </w:r>
      <w:r w:rsidRPr="005F5CA6">
        <w:rPr>
          <w:rStyle w:val="Emphasis"/>
        </w:rPr>
        <w:t>gravitationally anchor a dust cloud in space to block sunlight and cool the Earth.</w:t>
      </w:r>
      <w:r>
        <w:rPr>
          <w:rStyle w:val="Emphasis"/>
        </w:rPr>
        <w:t xml:space="preserve"> </w:t>
      </w:r>
      <w:r w:rsidRPr="00B7478C">
        <w:rPr>
          <w:sz w:val="16"/>
        </w:rPr>
        <w:t xml:space="preserve">"I would like to make it clear that I would never suggest geoengineering in place of reducing our carbon emissions," </w:t>
      </w:r>
      <w:proofErr w:type="spellStart"/>
      <w:r w:rsidRPr="00B7478C">
        <w:rPr>
          <w:sz w:val="16"/>
        </w:rPr>
        <w:t>Bewick</w:t>
      </w:r>
      <w:proofErr w:type="spellEnd"/>
      <w:r w:rsidRPr="00B7478C">
        <w:rPr>
          <w:sz w:val="16"/>
        </w:rPr>
        <w:t xml:space="preserve"> told LiveScience. Instead, he said, "We can buy time to find a lasting solution to combat Earth’s climate change. </w:t>
      </w:r>
      <w:r w:rsidRPr="0035497C">
        <w:rPr>
          <w:rStyle w:val="Emphasis"/>
        </w:rPr>
        <w:t>The dust cloud</w:t>
      </w:r>
      <w:r w:rsidRPr="00B7478C">
        <w:rPr>
          <w:sz w:val="16"/>
        </w:rPr>
        <w:t xml:space="preserve"> is not a permanent cure, but it </w:t>
      </w:r>
      <w:r w:rsidRPr="0035497C">
        <w:rPr>
          <w:rStyle w:val="Emphasis"/>
        </w:rPr>
        <w:t xml:space="preserve">could </w:t>
      </w:r>
      <w:r w:rsidRPr="00B7478C">
        <w:rPr>
          <w:rStyle w:val="Emphasis"/>
          <w:highlight w:val="green"/>
        </w:rPr>
        <w:t>offset</w:t>
      </w:r>
      <w:r w:rsidRPr="0035497C">
        <w:rPr>
          <w:rStyle w:val="Emphasis"/>
        </w:rPr>
        <w:t xml:space="preserve"> the </w:t>
      </w:r>
      <w:r w:rsidRPr="00B7478C">
        <w:rPr>
          <w:rStyle w:val="Emphasis"/>
          <w:highlight w:val="green"/>
        </w:rPr>
        <w:t>effects of climate change</w:t>
      </w:r>
      <w:r w:rsidRPr="00B7478C">
        <w:rPr>
          <w:sz w:val="16"/>
        </w:rPr>
        <w:t xml:space="preserve"> </w:t>
      </w:r>
      <w:r w:rsidRPr="0035497C">
        <w:rPr>
          <w:rStyle w:val="Emphasis"/>
        </w:rPr>
        <w:t>for a given time</w:t>
      </w:r>
      <w:r w:rsidRPr="00B7478C">
        <w:rPr>
          <w:sz w:val="16"/>
        </w:rPr>
        <w:t xml:space="preserve"> </w:t>
      </w:r>
      <w:r w:rsidRPr="00B7478C">
        <w:rPr>
          <w:rStyle w:val="Emphasis"/>
          <w:highlight w:val="green"/>
        </w:rPr>
        <w:t>to allow slow</w:t>
      </w:r>
      <w:r w:rsidRPr="0035497C">
        <w:rPr>
          <w:rStyle w:val="Emphasis"/>
        </w:rPr>
        <w:t xml:space="preserve">-acting </w:t>
      </w:r>
      <w:r w:rsidRPr="00B7478C">
        <w:rPr>
          <w:rStyle w:val="Emphasis"/>
          <w:highlight w:val="green"/>
        </w:rPr>
        <w:t>measures</w:t>
      </w:r>
      <w:r w:rsidRPr="0035497C">
        <w:rPr>
          <w:rStyle w:val="Emphasis"/>
        </w:rPr>
        <w:t xml:space="preserve"> like carbon capture </w:t>
      </w:r>
      <w:r w:rsidRPr="00B7478C">
        <w:rPr>
          <w:rStyle w:val="Emphasis"/>
          <w:highlight w:val="green"/>
        </w:rPr>
        <w:t>to take effect</w:t>
      </w:r>
      <w:r w:rsidRPr="0035497C">
        <w:rPr>
          <w:rStyle w:val="Emphasis"/>
        </w:rPr>
        <w:t>."</w:t>
      </w:r>
    </w:p>
    <w:p w14:paraId="207188F5" w14:textId="77777777" w:rsidR="004C4FF3" w:rsidRPr="009100EF" w:rsidRDefault="004C4FF3" w:rsidP="004C4FF3">
      <w:pPr>
        <w:rPr>
          <w:b/>
          <w:iCs/>
          <w:u w:val="single"/>
        </w:rPr>
      </w:pPr>
    </w:p>
    <w:p w14:paraId="3E9FEE94" w14:textId="77777777" w:rsidR="004C4FF3" w:rsidRDefault="004C4FF3" w:rsidP="004C4FF3">
      <w:pPr>
        <w:pStyle w:val="Heading3"/>
      </w:pPr>
      <w:r>
        <w:lastRenderedPageBreak/>
        <w:t>AT: War---1NC</w:t>
      </w:r>
    </w:p>
    <w:p w14:paraId="189079DC" w14:textId="77777777" w:rsidR="004C4FF3" w:rsidRPr="00DC1CA8" w:rsidRDefault="004C4FF3" w:rsidP="004C4FF3">
      <w:pPr>
        <w:pStyle w:val="Heading4"/>
      </w:pPr>
      <w:r>
        <w:t xml:space="preserve">Kessler induces </w:t>
      </w:r>
      <w:r>
        <w:rPr>
          <w:u w:val="single"/>
        </w:rPr>
        <w:t>restraint</w:t>
      </w:r>
      <w:r>
        <w:t>, not war.</w:t>
      </w:r>
    </w:p>
    <w:p w14:paraId="799FBB72" w14:textId="77777777" w:rsidR="004C4FF3" w:rsidRDefault="004C4FF3" w:rsidP="004C4FF3">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21" w:history="1">
        <w:r w:rsidRPr="00E716EE">
          <w:rPr>
            <w:rStyle w:val="Hyperlink"/>
          </w:rPr>
          <w:t>https://www.europeanleadershipnetwork.org/commentary/the-art-of-space-deterrence/</w:t>
        </w:r>
      </w:hyperlink>
      <w:r>
        <w:t xml:space="preserve">] </w:t>
      </w:r>
      <w:proofErr w:type="spellStart"/>
      <w:r>
        <w:t>brett</w:t>
      </w:r>
      <w:proofErr w:type="spellEnd"/>
    </w:p>
    <w:p w14:paraId="7FE6EC09" w14:textId="77777777" w:rsidR="004C4FF3" w:rsidRPr="00DC1CA8" w:rsidRDefault="004C4FF3" w:rsidP="004C4FF3">
      <w:pPr>
        <w:rPr>
          <w:rStyle w:val="StyleUnderline"/>
        </w:rPr>
      </w:pPr>
      <w:r w:rsidRPr="00DC1CA8">
        <w:rPr>
          <w:sz w:val="16"/>
        </w:rPr>
        <w:t xml:space="preserve">Fourth, </w:t>
      </w:r>
      <w:r w:rsidRPr="00DC1CA8">
        <w:rPr>
          <w:rStyle w:val="StyleUnderline"/>
        </w:rPr>
        <w:t xml:space="preserve">the ubiquity of space infrastructure and the </w:t>
      </w:r>
      <w:r w:rsidRPr="00DC1CA8">
        <w:rPr>
          <w:rStyle w:val="StyleUnderline"/>
          <w:highlight w:val="green"/>
        </w:rPr>
        <w:t>fragility</w:t>
      </w:r>
      <w:r w:rsidRPr="00DC1CA8">
        <w:rPr>
          <w:rStyle w:val="StyleUnderline"/>
        </w:rPr>
        <w:t xml:space="preserve"> of the </w:t>
      </w:r>
      <w:r w:rsidRPr="008773D5">
        <w:rPr>
          <w:rStyle w:val="StyleUnderline"/>
        </w:rPr>
        <w:t xml:space="preserve">space environment may </w:t>
      </w:r>
      <w:r w:rsidRPr="00DC1CA8">
        <w:rPr>
          <w:rStyle w:val="StyleUnderline"/>
          <w:highlight w:val="green"/>
        </w:rPr>
        <w:t>create</w:t>
      </w:r>
      <w:r w:rsidRPr="00DC1CA8">
        <w:rPr>
          <w:rStyle w:val="StyleUnderline"/>
        </w:rPr>
        <w:t xml:space="preserve"> a degree of </w:t>
      </w:r>
      <w:r w:rsidRPr="00DC1CA8">
        <w:rPr>
          <w:rStyle w:val="Emphasis"/>
          <w:highlight w:val="green"/>
        </w:rPr>
        <w:t>existential deterrence</w:t>
      </w:r>
      <w:r w:rsidRPr="00DC1CA8">
        <w:rPr>
          <w:sz w:val="16"/>
        </w:rPr>
        <w:t xml:space="preserve">. </w:t>
      </w:r>
      <w:r w:rsidRPr="00DC1CA8">
        <w:rPr>
          <w:rStyle w:val="StyleUnderline"/>
        </w:rPr>
        <w:t xml:space="preserve">As space is so useful to modern economies and military forces, a large-scale </w:t>
      </w:r>
      <w:r w:rsidRPr="00DC1CA8">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may be a natural </w:t>
      </w:r>
      <w:r w:rsidRPr="00DC1CA8">
        <w:rPr>
          <w:rStyle w:val="StyleUnderline"/>
          <w:highlight w:val="green"/>
        </w:rPr>
        <w:t>caution</w:t>
      </w:r>
      <w:r w:rsidRPr="00DC1CA8">
        <w:rPr>
          <w:rStyle w:val="StyleUnderline"/>
        </w:rPr>
        <w:t xml:space="preserve"> against a </w:t>
      </w:r>
      <w:r w:rsidRPr="00DC1CA8">
        <w:rPr>
          <w:rStyle w:val="Emphasis"/>
          <w:highlight w:val="green"/>
        </w:rPr>
        <w:t>wholesale assault</w:t>
      </w:r>
      <w:r w:rsidRPr="00DC1CA8">
        <w:rPr>
          <w:rStyle w:val="StyleUnderline"/>
        </w:rPr>
        <w:t xml:space="preserve"> on a state’s entire space capabilities </w:t>
      </w:r>
      <w:r w:rsidRPr="00DC1CA8">
        <w:rPr>
          <w:rStyle w:val="StyleUnderline"/>
          <w:highlight w:val="green"/>
        </w:rPr>
        <w:t>because</w:t>
      </w:r>
      <w:r w:rsidRPr="00DC1CA8">
        <w:rPr>
          <w:rStyle w:val="StyleUnderline"/>
        </w:rPr>
        <w:t xml:space="preserve"> the </w:t>
      </w:r>
      <w:r w:rsidRPr="00DC1CA8">
        <w:rPr>
          <w:rStyle w:val="StyleUnderline"/>
          <w:highlight w:val="green"/>
        </w:rPr>
        <w:t>consequences</w:t>
      </w:r>
      <w:r w:rsidRPr="00DC1CA8">
        <w:rPr>
          <w:rStyle w:val="StyleUnderline"/>
        </w:rPr>
        <w:t xml:space="preserve"> of doing so </w:t>
      </w:r>
      <w:r w:rsidRPr="00DC1CA8">
        <w:rPr>
          <w:rStyle w:val="StyleUnderline"/>
          <w:highlight w:val="green"/>
        </w:rPr>
        <w:t>approach</w:t>
      </w:r>
      <w:r w:rsidRPr="00DC1CA8">
        <w:rPr>
          <w:rStyle w:val="StyleUnderline"/>
        </w:rPr>
        <w:t xml:space="preserve"> the mentalities of total war, or </w:t>
      </w:r>
      <w:r w:rsidRPr="00DC1CA8">
        <w:rPr>
          <w:rStyle w:val="Emphasis"/>
          <w:highlight w:val="green"/>
        </w:rPr>
        <w:t>nuclear responses</w:t>
      </w:r>
      <w:r w:rsidRPr="00DC1CA8">
        <w:rPr>
          <w:rStyle w:val="StyleUnderline"/>
        </w:rPr>
        <w:t xml:space="preserve"> if a society begins tearing itself apart </w:t>
      </w:r>
      <w:r w:rsidRPr="00DC1CA8">
        <w:rPr>
          <w:rStyle w:val="StyleUnderline"/>
          <w:highlight w:val="green"/>
        </w:rPr>
        <w:t>because of the collapse of</w:t>
      </w:r>
      <w:r w:rsidRPr="00DC1CA8">
        <w:rPr>
          <w:rStyle w:val="StyleUnderline"/>
        </w:rPr>
        <w:t xml:space="preserve"> </w:t>
      </w:r>
      <w:proofErr w:type="spellStart"/>
      <w:r w:rsidRPr="00DC1CA8">
        <w:rPr>
          <w:rStyle w:val="StyleUnderline"/>
        </w:rPr>
        <w:t>optimised</w:t>
      </w:r>
      <w:proofErr w:type="spellEnd"/>
      <w:r w:rsidRPr="00DC1CA8">
        <w:rPr>
          <w:rStyle w:val="StyleUnderline"/>
        </w:rPr>
        <w:t xml:space="preserve"> energy </w:t>
      </w:r>
      <w:r w:rsidRPr="00DC1CA8">
        <w:rPr>
          <w:rStyle w:val="StyleUnderline"/>
          <w:highlight w:val="green"/>
        </w:rPr>
        <w:t>grids and</w:t>
      </w:r>
      <w:r w:rsidRPr="00DC1CA8">
        <w:rPr>
          <w:rStyle w:val="StyleUnderline"/>
        </w:rPr>
        <w:t xml:space="preserve"> just-in-time </w:t>
      </w:r>
      <w:r w:rsidRPr="00DC1CA8">
        <w:rPr>
          <w:rStyle w:val="StyleUnderline"/>
          <w:highlight w:val="green"/>
        </w:rPr>
        <w:t>supply chains</w:t>
      </w:r>
      <w:r w:rsidRPr="00DC1CA8">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58FA1D90" w14:textId="77777777" w:rsidR="004C4FF3" w:rsidRDefault="004C4FF3" w:rsidP="004C4FF3"/>
    <w:p w14:paraId="0E4D06BD" w14:textId="77777777" w:rsidR="004C4FF3" w:rsidRPr="00F35F0D" w:rsidRDefault="004C4FF3" w:rsidP="004C4FF3">
      <w:pPr>
        <w:pStyle w:val="Heading4"/>
      </w:pPr>
      <w:r>
        <w:t xml:space="preserve">No </w:t>
      </w:r>
      <w:proofErr w:type="spellStart"/>
      <w:r>
        <w:t>miscalc</w:t>
      </w:r>
      <w:proofErr w:type="spellEnd"/>
      <w:r>
        <w:t xml:space="preserve"> from satellite disruptions or space dust -- empirically denied.</w:t>
      </w:r>
    </w:p>
    <w:p w14:paraId="3C0849F1" w14:textId="77777777" w:rsidR="004C4FF3" w:rsidRPr="00F35F0D" w:rsidRDefault="004C4FF3" w:rsidP="004C4FF3">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25096EC1" w14:textId="77777777" w:rsidR="004C4FF3" w:rsidRPr="00913FB6" w:rsidRDefault="004C4FF3" w:rsidP="004C4FF3">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75EAB189" w14:textId="77777777" w:rsidR="004C4FF3" w:rsidRPr="00913FB6" w:rsidRDefault="004C4FF3" w:rsidP="004C4FF3">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47A9C34A" w14:textId="77777777" w:rsidR="004C4FF3" w:rsidRPr="00913FB6" w:rsidRDefault="004C4FF3" w:rsidP="004C4FF3">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proofErr w:type="gramStart"/>
      <w:r w:rsidRPr="00913FB6">
        <w:rPr>
          <w:szCs w:val="26"/>
          <w:u w:val="single"/>
        </w:rPr>
        <w:t>]</w:t>
      </w:r>
      <w:r w:rsidRPr="00913FB6">
        <w:rPr>
          <w:sz w:val="16"/>
          <w:szCs w:val="26"/>
        </w:rPr>
        <w:t>“</w:t>
      </w:r>
      <w:proofErr w:type="gramEnd"/>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56B5C4B9" w14:textId="77777777" w:rsidR="004C4FF3" w:rsidRPr="008331A5" w:rsidRDefault="004C4FF3" w:rsidP="004C4FF3">
      <w:pPr>
        <w:ind w:left="720"/>
        <w:rPr>
          <w:sz w:val="16"/>
          <w:szCs w:val="26"/>
        </w:rPr>
      </w:pPr>
      <w:r w:rsidRPr="008331A5">
        <w:rPr>
          <w:sz w:val="16"/>
          <w:szCs w:val="26"/>
        </w:rPr>
        <w:lastRenderedPageBreak/>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1648DB0E" w14:textId="77777777" w:rsidR="004C4FF3" w:rsidRPr="008331A5" w:rsidRDefault="004C4FF3" w:rsidP="004C4FF3">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04086681" w14:textId="77777777" w:rsidR="004C4FF3" w:rsidRDefault="004C4FF3" w:rsidP="004C4FF3">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5151221A" w14:textId="77777777" w:rsidR="004C4FF3" w:rsidRDefault="004C4FF3" w:rsidP="004C4FF3"/>
    <w:p w14:paraId="309624F9" w14:textId="77777777" w:rsidR="004C4FF3" w:rsidRPr="00F35F0D" w:rsidRDefault="004C4FF3" w:rsidP="004C4FF3">
      <w:pPr>
        <w:pStyle w:val="Heading4"/>
        <w:rPr>
          <w:rFonts w:cs="Arial"/>
          <w:b w:val="0"/>
          <w:bCs/>
        </w:rPr>
      </w:pPr>
      <w:r w:rsidRPr="00F35F0D">
        <w:rPr>
          <w:rFonts w:cs="Arial"/>
        </w:rPr>
        <w:t>No one’s going to war over a downed satellite</w:t>
      </w:r>
    </w:p>
    <w:p w14:paraId="0B154305" w14:textId="77777777" w:rsidR="004C4FF3" w:rsidRPr="00F35F0D" w:rsidRDefault="004C4FF3" w:rsidP="004C4FF3">
      <w:r w:rsidRPr="00F35F0D">
        <w:rPr>
          <w:rStyle w:val="Style13ptBold"/>
        </w:rPr>
        <w:t>Bowen 18</w:t>
      </w:r>
      <w:r w:rsidRPr="00F35F0D">
        <w:t xml:space="preserve"> [Bleddyn Bowen, Lecturer in International Relations at the University of Leicester. The Art of Space Deterrence. February 20, 2018. </w:t>
      </w:r>
      <w:hyperlink r:id="rId22" w:history="1">
        <w:r w:rsidRPr="00E716EE">
          <w:rPr>
            <w:rStyle w:val="Hyperlink"/>
          </w:rPr>
          <w:t>https://www.europeanleadershipnetwork.org/commentary/the-art-of-space-deterrence/</w:t>
        </w:r>
      </w:hyperlink>
      <w:r w:rsidRPr="00F35F0D">
        <w:t>]</w:t>
      </w:r>
      <w:r>
        <w:t xml:space="preserve"> </w:t>
      </w:r>
      <w:proofErr w:type="spellStart"/>
      <w:r>
        <w:t>brett</w:t>
      </w:r>
      <w:proofErr w:type="spellEnd"/>
    </w:p>
    <w:p w14:paraId="49B8D322" w14:textId="77777777" w:rsidR="004C4FF3" w:rsidRDefault="004C4FF3" w:rsidP="004C4FF3">
      <w:pPr>
        <w:rPr>
          <w:sz w:val="16"/>
        </w:rPr>
      </w:pPr>
      <w:r w:rsidRPr="000D3880">
        <w:rPr>
          <w:highlight w:val="green"/>
          <w:u w:val="single"/>
        </w:rPr>
        <w:t>Space is</w:t>
      </w:r>
      <w:r w:rsidRPr="00F35F0D">
        <w:rPr>
          <w:sz w:val="16"/>
        </w:rPr>
        <w:t xml:space="preserve"> often </w:t>
      </w:r>
      <w:r w:rsidRPr="000D3880">
        <w:rPr>
          <w:highlight w:val="green"/>
          <w:u w:val="single"/>
        </w:rPr>
        <w:t xml:space="preserve">an </w:t>
      </w:r>
      <w:r w:rsidRPr="000D3880">
        <w:rPr>
          <w:rStyle w:val="Emphasis"/>
          <w:highlight w:val="green"/>
        </w:rPr>
        <w:t>afterthought</w:t>
      </w:r>
      <w:r w:rsidRPr="00F35F0D">
        <w:rPr>
          <w:sz w:val="16"/>
        </w:rPr>
        <w:t xml:space="preserve"> or a miscellaneous ancillary </w:t>
      </w:r>
      <w:r w:rsidRPr="000D3880">
        <w:rPr>
          <w:highlight w:val="green"/>
          <w:u w:val="single"/>
        </w:rPr>
        <w:t>in</w:t>
      </w:r>
      <w:r w:rsidRPr="00F35F0D">
        <w:rPr>
          <w:u w:val="single"/>
        </w:rPr>
        <w:t xml:space="preserve"> the </w:t>
      </w:r>
      <w:r w:rsidRPr="000D3880">
        <w:rPr>
          <w:rStyle w:val="Emphasis"/>
          <w:highlight w:val="green"/>
        </w:rPr>
        <w:t>grand strategic views</w:t>
      </w:r>
      <w:r w:rsidRPr="000D3880">
        <w:rPr>
          <w:highlight w:val="green"/>
          <w:u w:val="single"/>
        </w:rPr>
        <w:t xml:space="preserve"> of </w:t>
      </w:r>
      <w:r w:rsidRPr="000D3880">
        <w:rPr>
          <w:rStyle w:val="Emphasis"/>
          <w:highlight w:val="green"/>
        </w:rPr>
        <w:t>top-level decision-makers</w:t>
      </w:r>
      <w:r w:rsidRPr="00F35F0D">
        <w:rPr>
          <w:sz w:val="16"/>
        </w:rPr>
        <w:t xml:space="preserve">. </w:t>
      </w:r>
      <w:r w:rsidRPr="000D3880">
        <w:rPr>
          <w:highlight w:val="green"/>
          <w:u w:val="single"/>
        </w:rPr>
        <w:t xml:space="preserve">A </w:t>
      </w:r>
      <w:r w:rsidRPr="000D3880">
        <w:rPr>
          <w:rStyle w:val="Emphasis"/>
          <w:highlight w:val="green"/>
        </w:rPr>
        <w:t>president</w:t>
      </w:r>
      <w:r w:rsidRPr="000D3880">
        <w:rPr>
          <w:highlight w:val="green"/>
          <w:u w:val="single"/>
        </w:rPr>
        <w:t xml:space="preserve"> may </w:t>
      </w:r>
      <w:r w:rsidRPr="000D3880">
        <w:rPr>
          <w:rStyle w:val="Emphasis"/>
          <w:highlight w:val="green"/>
        </w:rPr>
        <w:t>not care</w:t>
      </w:r>
      <w:r w:rsidRPr="00F35F0D">
        <w:rPr>
          <w:u w:val="single"/>
        </w:rPr>
        <w:t xml:space="preserve"> that </w:t>
      </w:r>
      <w:r w:rsidRPr="000D3880">
        <w:rPr>
          <w:rStyle w:val="Emphasis"/>
          <w:highlight w:val="green"/>
        </w:rPr>
        <w:t>one sat</w:t>
      </w:r>
      <w:r w:rsidRPr="00F35F0D">
        <w:rPr>
          <w:rStyle w:val="Emphasis"/>
        </w:rPr>
        <w:t xml:space="preserve">ellite </w:t>
      </w:r>
      <w:r w:rsidRPr="000D3880">
        <w:rPr>
          <w:rStyle w:val="Emphasis"/>
          <w:highlight w:val="green"/>
        </w:rPr>
        <w:t>may be lost</w:t>
      </w:r>
      <w:r w:rsidRPr="00F35F0D">
        <w:rPr>
          <w:u w:val="single"/>
        </w:rPr>
        <w:t xml:space="preserve"> or go dark</w:t>
      </w:r>
      <w:r w:rsidRPr="00F35F0D">
        <w:rPr>
          <w:sz w:val="16"/>
        </w:rPr>
        <w:t xml:space="preserve">; </w:t>
      </w:r>
      <w:r w:rsidRPr="000D3880">
        <w:rPr>
          <w:highlight w:val="green"/>
          <w:u w:val="single"/>
        </w:rPr>
        <w:t>it may cause</w:t>
      </w:r>
      <w:r w:rsidRPr="00F35F0D">
        <w:rPr>
          <w:u w:val="single"/>
        </w:rPr>
        <w:t xml:space="preserve"> panic and</w:t>
      </w:r>
      <w:r w:rsidRPr="00F35F0D">
        <w:rPr>
          <w:sz w:val="16"/>
        </w:rPr>
        <w:t xml:space="preserve"> </w:t>
      </w:r>
      <w:r w:rsidRPr="000D3880">
        <w:rPr>
          <w:rStyle w:val="Emphasis"/>
          <w:highlight w:val="green"/>
        </w:rPr>
        <w:t>Twitter</w:t>
      </w:r>
      <w:r w:rsidRPr="00F35F0D">
        <w:rPr>
          <w:sz w:val="16"/>
        </w:rPr>
        <w:t xml:space="preserve">-based </w:t>
      </w:r>
      <w:r w:rsidRPr="000D3880">
        <w:rPr>
          <w:rStyle w:val="Emphasis"/>
          <w:highlight w:val="green"/>
        </w:rPr>
        <w:t>hysteria</w:t>
      </w:r>
      <w:r w:rsidRPr="00F35F0D">
        <w:rPr>
          <w:sz w:val="16"/>
        </w:rPr>
        <w:t xml:space="preserve"> for the space community, of course. </w:t>
      </w:r>
      <w:r w:rsidRPr="000D3880">
        <w:rPr>
          <w:highlight w:val="green"/>
          <w:u w:val="single"/>
        </w:rPr>
        <w:t>But</w:t>
      </w:r>
      <w:r w:rsidRPr="00F35F0D">
        <w:rPr>
          <w:u w:val="single"/>
        </w:rPr>
        <w:t xml:space="preserve"> the </w:t>
      </w:r>
      <w:r w:rsidRPr="000D388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0D3880">
        <w:rPr>
          <w:rStyle w:val="Emphasis"/>
          <w:highlight w:val="green"/>
        </w:rPr>
        <w:t>matters more</w:t>
      </w:r>
      <w:bookmarkStart w:id="2" w:name="_Hlk20551500"/>
      <w:r w:rsidRPr="000D3880">
        <w:rPr>
          <w:sz w:val="16"/>
          <w:highlight w:val="green"/>
        </w:rPr>
        <w:t xml:space="preserve">. </w:t>
      </w:r>
      <w:r w:rsidRPr="000D3880">
        <w:rPr>
          <w:highlight w:val="green"/>
          <w:u w:val="single"/>
        </w:rPr>
        <w:t>The</w:t>
      </w:r>
      <w:r w:rsidRPr="00F35F0D">
        <w:rPr>
          <w:u w:val="single"/>
        </w:rPr>
        <w:t xml:space="preserve"> political and </w:t>
      </w:r>
      <w:r w:rsidRPr="000D3880">
        <w:rPr>
          <w:highlight w:val="green"/>
          <w:u w:val="single"/>
        </w:rPr>
        <w:t>media</w:t>
      </w:r>
      <w:r w:rsidRPr="00F35F0D">
        <w:rPr>
          <w:u w:val="single"/>
        </w:rPr>
        <w:t xml:space="preserve"> dimension can </w:t>
      </w:r>
      <w:r w:rsidRPr="000D388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0D3880">
        <w:rPr>
          <w:highlight w:val="green"/>
          <w:u w:val="single"/>
        </w:rPr>
        <w:t>perceived consequences of losing</w:t>
      </w:r>
      <w:r w:rsidRPr="00F35F0D">
        <w:rPr>
          <w:u w:val="single"/>
        </w:rPr>
        <w:t xml:space="preserve"> specific </w:t>
      </w:r>
      <w:r w:rsidRPr="000D3880">
        <w:rPr>
          <w:rStyle w:val="Emphasis"/>
          <w:highlight w:val="green"/>
        </w:rPr>
        <w:t>sat</w:t>
      </w:r>
      <w:r w:rsidRPr="00F35F0D">
        <w:rPr>
          <w:sz w:val="16"/>
          <w:szCs w:val="16"/>
        </w:rPr>
        <w:t>ellite</w:t>
      </w:r>
      <w:r w:rsidRPr="000D3880">
        <w:rPr>
          <w:rStyle w:val="Emphasis"/>
          <w:highlight w:val="green"/>
        </w:rPr>
        <w:t>s</w:t>
      </w:r>
      <w:r w:rsidRPr="00F35F0D">
        <w:rPr>
          <w:u w:val="single"/>
        </w:rPr>
        <w:t xml:space="preserve"> </w:t>
      </w:r>
      <w:r w:rsidRPr="000D3880">
        <w:rPr>
          <w:rStyle w:val="Emphasis"/>
          <w:highlight w:val="green"/>
        </w:rPr>
        <w:t>out of</w:t>
      </w:r>
      <w:r w:rsidRPr="00F35F0D">
        <w:rPr>
          <w:u w:val="single"/>
        </w:rPr>
        <w:t xml:space="preserve"> all </w:t>
      </w:r>
      <w:r w:rsidRPr="000D3880">
        <w:rPr>
          <w:rStyle w:val="Emphasis"/>
          <w:highlight w:val="green"/>
        </w:rPr>
        <w:t>proportion</w:t>
      </w:r>
      <w:r w:rsidRPr="000D3880">
        <w:rPr>
          <w:highlight w:val="green"/>
          <w:u w:val="single"/>
        </w:rPr>
        <w:t xml:space="preserve"> to</w:t>
      </w:r>
      <w:r w:rsidRPr="00F35F0D">
        <w:rPr>
          <w:u w:val="single"/>
        </w:rPr>
        <w:t xml:space="preserve"> their </w:t>
      </w:r>
      <w:r w:rsidRPr="000D3880">
        <w:rPr>
          <w:rStyle w:val="Emphasis"/>
          <w:highlight w:val="green"/>
        </w:rPr>
        <w:t>actual strategic effect</w:t>
      </w:r>
      <w:r w:rsidRPr="00F35F0D">
        <w:rPr>
          <w:sz w:val="16"/>
        </w:rPr>
        <w:t>.</w:t>
      </w:r>
      <w:bookmarkEnd w:id="2"/>
    </w:p>
    <w:p w14:paraId="6A14DA9E" w14:textId="23C1B0CF" w:rsidR="00A95652" w:rsidRDefault="00A95652" w:rsidP="00B55AD5"/>
    <w:p w14:paraId="58A8B6C3" w14:textId="1B91FF0C" w:rsidR="00FC7C0F" w:rsidRDefault="00FC7C0F" w:rsidP="00FC7C0F">
      <w:pPr>
        <w:pStyle w:val="Heading3"/>
      </w:pPr>
      <w:r>
        <w:lastRenderedPageBreak/>
        <w:t>LBL</w:t>
      </w:r>
    </w:p>
    <w:p w14:paraId="72B2A88D" w14:textId="7120F5EC" w:rsidR="00946379" w:rsidRPr="00946379" w:rsidRDefault="00946379" w:rsidP="00946379">
      <w:pPr>
        <w:pStyle w:val="Heading4"/>
      </w:pPr>
      <w:r>
        <w:t>1</w:t>
      </w:r>
      <w:r>
        <w:t xml:space="preserve">] </w:t>
      </w:r>
      <w:r w:rsidRPr="0099232A">
        <w:t xml:space="preserve">Reject evidence not in context of space mining </w:t>
      </w:r>
      <w:r>
        <w:t>–</w:t>
      </w:r>
      <w:r w:rsidRPr="0099232A">
        <w:t xml:space="preserve"> </w:t>
      </w:r>
      <w:r>
        <w:t xml:space="preserve">Scoles is in context of Asteroid redirection and </w:t>
      </w:r>
      <w:proofErr w:type="spellStart"/>
      <w:r>
        <w:t>Intaligiata</w:t>
      </w:r>
      <w:proofErr w:type="spellEnd"/>
      <w:r>
        <w:t xml:space="preserve"> says nothing to how </w:t>
      </w:r>
      <w:proofErr w:type="spellStart"/>
      <w:r>
        <w:t>minig</w:t>
      </w:r>
      <w:proofErr w:type="spellEnd"/>
      <w:r>
        <w:t xml:space="preserve"> causes small debris – </w:t>
      </w:r>
      <w:proofErr w:type="spellStart"/>
      <w:r>
        <w:t>aff</w:t>
      </w:r>
      <w:proofErr w:type="spellEnd"/>
      <w:r>
        <w:t xml:space="preserve"> has burden of directly explaining how space mining causes this</w:t>
      </w:r>
    </w:p>
    <w:p w14:paraId="4AF9175E" w14:textId="1D3224D9" w:rsidR="00946379" w:rsidRPr="001A4F60" w:rsidRDefault="00946379" w:rsidP="00946379">
      <w:pPr>
        <w:pStyle w:val="Heading4"/>
      </w:pPr>
      <w:r>
        <w:t>2</w:t>
      </w:r>
      <w:r>
        <w:t xml:space="preserve">] Two parts of Orwig nonunique the </w:t>
      </w:r>
      <w:proofErr w:type="spellStart"/>
      <w:r>
        <w:t>aff</w:t>
      </w:r>
      <w:proofErr w:type="spellEnd"/>
      <w:r>
        <w:t xml:space="preserve"> – a] currently there’s “five to six hundred thousand space debris” which means </w:t>
      </w:r>
      <w:proofErr w:type="spellStart"/>
      <w:r>
        <w:t>squo</w:t>
      </w:r>
      <w:proofErr w:type="spellEnd"/>
      <w:r>
        <w:t xml:space="preserve"> debris thumps b] “already been repeated ‘sudden failures” of spacecraft’ means there’s no impact to the </w:t>
      </w:r>
      <w:proofErr w:type="spellStart"/>
      <w:r>
        <w:t>aff</w:t>
      </w:r>
      <w:proofErr w:type="spellEnd"/>
      <w:r>
        <w:t xml:space="preserve"> since even if satellites go </w:t>
      </w:r>
      <w:proofErr w:type="gramStart"/>
      <w:r>
        <w:t>dark</w:t>
      </w:r>
      <w:proofErr w:type="gramEnd"/>
      <w:r>
        <w:t xml:space="preserve"> they know its debris</w:t>
      </w:r>
    </w:p>
    <w:p w14:paraId="51024B96" w14:textId="02547000" w:rsidR="00946379" w:rsidRDefault="00946379" w:rsidP="00946379">
      <w:pPr>
        <w:pStyle w:val="Heading4"/>
      </w:pPr>
      <w:r>
        <w:t>3</w:t>
      </w:r>
      <w:r>
        <w:t>] Climate scenario isn’t reverse causal—no evidence that they will actual pass anything proven by McConnell’s stubbornness, rejection of the GND and infrastructure bills, etc.</w:t>
      </w:r>
    </w:p>
    <w:p w14:paraId="601A9C8C" w14:textId="09505345" w:rsidR="00946379" w:rsidRPr="003D0624" w:rsidRDefault="00946379" w:rsidP="00946379">
      <w:pPr>
        <w:pStyle w:val="Heading4"/>
      </w:pPr>
      <w:r>
        <w:t>4</w:t>
      </w:r>
      <w:r>
        <w:t xml:space="preserve">] </w:t>
      </w:r>
      <w:proofErr w:type="spellStart"/>
      <w:r>
        <w:t>Miscalc</w:t>
      </w:r>
      <w:proofErr w:type="spellEnd"/>
      <w:r>
        <w:t xml:space="preserve"> scenario has no internal link—just says that it “might cause armed conflict” which in no way reaches the level of warranting nuclear war—nuclear conflict is something that countries take extremely seriously so you should have a high threshold for warranting.</w:t>
      </w:r>
    </w:p>
    <w:p w14:paraId="4AF22109" w14:textId="77777777" w:rsidR="00946379" w:rsidRPr="00946379" w:rsidRDefault="00946379" w:rsidP="00946379"/>
    <w:sectPr w:rsidR="00946379" w:rsidRPr="00946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4FF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4FF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ABF"/>
    <w:rsid w:val="008B3ECB"/>
    <w:rsid w:val="008B4E85"/>
    <w:rsid w:val="008C1B2E"/>
    <w:rsid w:val="0091627E"/>
    <w:rsid w:val="00946379"/>
    <w:rsid w:val="0097032B"/>
    <w:rsid w:val="009D2EAD"/>
    <w:rsid w:val="009D54B2"/>
    <w:rsid w:val="009E1922"/>
    <w:rsid w:val="009F7ED2"/>
    <w:rsid w:val="00A93661"/>
    <w:rsid w:val="00A95652"/>
    <w:rsid w:val="00AC0AB8"/>
    <w:rsid w:val="00B33C6D"/>
    <w:rsid w:val="00B4508F"/>
    <w:rsid w:val="00B55AD5"/>
    <w:rsid w:val="00B8057C"/>
    <w:rsid w:val="00BD6238"/>
    <w:rsid w:val="00BE468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C7C0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024A0"/>
  <w15:chartTrackingRefBased/>
  <w15:docId w15:val="{7963DE7B-A50A-4A59-A7A6-8FAB0B7DC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4FF3"/>
    <w:rPr>
      <w:rFonts w:ascii="Calibri" w:hAnsi="Calibri"/>
    </w:rPr>
  </w:style>
  <w:style w:type="paragraph" w:styleId="Heading1">
    <w:name w:val="heading 1"/>
    <w:aliases w:val="Pocket"/>
    <w:basedOn w:val="Normal"/>
    <w:next w:val="Normal"/>
    <w:link w:val="Heading1Char"/>
    <w:qFormat/>
    <w:rsid w:val="004C4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4F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4C4F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9"/>
    <w:unhideWhenUsed/>
    <w:qFormat/>
    <w:rsid w:val="004C4F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4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FF3"/>
  </w:style>
  <w:style w:type="character" w:customStyle="1" w:styleId="Heading1Char">
    <w:name w:val="Heading 1 Char"/>
    <w:aliases w:val="Pocket Char"/>
    <w:basedOn w:val="DefaultParagraphFont"/>
    <w:link w:val="Heading1"/>
    <w:rsid w:val="004C4F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4FF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4C4FF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C4FF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4C4FF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C4FF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C4FF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4C4FF3"/>
    <w:rPr>
      <w:color w:val="auto"/>
      <w:u w:val="none"/>
    </w:rPr>
  </w:style>
  <w:style w:type="character" w:styleId="FollowedHyperlink">
    <w:name w:val="FollowedHyperlink"/>
    <w:basedOn w:val="DefaultParagraphFont"/>
    <w:uiPriority w:val="99"/>
    <w:semiHidden/>
    <w:unhideWhenUsed/>
    <w:rsid w:val="004C4FF3"/>
    <w:rPr>
      <w:color w:val="auto"/>
      <w:u w:val="none"/>
    </w:rPr>
  </w:style>
  <w:style w:type="paragraph" w:styleId="DocumentMap">
    <w:name w:val="Document Map"/>
    <w:basedOn w:val="Normal"/>
    <w:link w:val="DocumentMapChar"/>
    <w:uiPriority w:val="99"/>
    <w:semiHidden/>
    <w:unhideWhenUsed/>
    <w:rsid w:val="004C4FF3"/>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4C4FF3"/>
    <w:rPr>
      <w:rFonts w:ascii="Lucida Grande" w:eastAsiaTheme="minorEastAsia" w:hAnsi="Lucida Grande" w:cs="Lucida Grande"/>
      <w:sz w:val="24"/>
      <w:szCs w:val="24"/>
    </w:rPr>
  </w:style>
  <w:style w:type="paragraph" w:customStyle="1" w:styleId="textbold">
    <w:name w:val="text bold"/>
    <w:basedOn w:val="Normal"/>
    <w:link w:val="Emphasis"/>
    <w:autoRedefine/>
    <w:uiPriority w:val="7"/>
    <w:qFormat/>
    <w:rsid w:val="004C4FF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Dont use"/>
    <w:basedOn w:val="Heading1"/>
    <w:link w:val="Hyperlink"/>
    <w:autoRedefine/>
    <w:uiPriority w:val="99"/>
    <w:qFormat/>
    <w:rsid w:val="004C4F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4C4FF3"/>
    <w:rPr>
      <w:color w:val="605E5C"/>
      <w:shd w:val="clear" w:color="auto" w:fill="E1DFDD"/>
    </w:rPr>
  </w:style>
  <w:style w:type="paragraph" w:customStyle="1" w:styleId="Emphasis1">
    <w:name w:val="Emphasis1"/>
    <w:basedOn w:val="Normal"/>
    <w:uiPriority w:val="7"/>
    <w:qFormat/>
    <w:rsid w:val="004C4FF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4C4F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4F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al500.com/gc-magazine/feature/the-new-space-race/" TargetMode="External"/><Relationship Id="rId13" Type="http://schemas.openxmlformats.org/officeDocument/2006/relationships/hyperlink" Target="https://www.nasa.gov/specials/moon2mars/" TargetMode="External"/><Relationship Id="rId18" Type="http://schemas.openxmlformats.org/officeDocument/2006/relationships/hyperlink" Target="https://www.usafa.edu/app/uploads/Space_and_Defense_2_3.pdf" TargetMode="External"/><Relationship Id="rId3" Type="http://schemas.openxmlformats.org/officeDocument/2006/relationships/styles" Target="styles.xml"/><Relationship Id="rId21" Type="http://schemas.openxmlformats.org/officeDocument/2006/relationships/hyperlink" Target="https://www.europeanleadershipnetwork.org/commentary/the-art-of-space-deterrence/" TargetMode="External"/><Relationship Id="rId7" Type="http://schemas.openxmlformats.org/officeDocument/2006/relationships/hyperlink" Target="https://dukespace.lib.duke.edu/dspace/bitstream/handle/10161/12521/isqu12185.pdf?sequence=1" TargetMode="External"/><Relationship Id="rId12" Type="http://schemas.openxmlformats.org/officeDocument/2006/relationships/hyperlink" Target="https://www.nasa.gov/press-release/nasa-invests-in-tech-concepts-aimed-at-exploring-lunar-craters-mining-asteroids" TargetMode="External"/><Relationship Id="rId17" Type="http://schemas.openxmlformats.org/officeDocument/2006/relationships/hyperlink" Target="https://www.nationalreview.com/2019/05/emp-executive-order-trump-administration-takes-threat-seriously/" TargetMode="External"/><Relationship Id="rId2" Type="http://schemas.openxmlformats.org/officeDocument/2006/relationships/numbering" Target="numbering.xml"/><Relationship Id="rId16" Type="http://schemas.openxmlformats.org/officeDocument/2006/relationships/hyperlink" Target="https://www.nature.com/articles/s41598-021-89909-7" TargetMode="External"/><Relationship Id="rId20" Type="http://schemas.openxmlformats.org/officeDocument/2006/relationships/hyperlink" Target="https://www.space.com/17830-asteroid-dust-geoenineering-global-warming.html%20//" TargetMode="External"/><Relationship Id="rId1" Type="http://schemas.openxmlformats.org/officeDocument/2006/relationships/customXml" Target="../customXml/item1.xml"/><Relationship Id="rId6" Type="http://schemas.openxmlformats.org/officeDocument/2006/relationships/hyperlink" Target="https://www.ft.com/content/91c5f083-b783-4293-a007-9802ac9ad1f8" TargetMode="External"/><Relationship Id="rId11" Type="http://schemas.openxmlformats.org/officeDocument/2006/relationships/hyperlink" Target="https://www.nti.org/education-center/treaties-and-regimes/agreement-governing-activities-states-moon-and-other-celestial-bodies-moon-agreeme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sa.gov/directorates/spacetech/niac/2019_Phase_I_Phase_II/Mini_Bee_Prototype" TargetMode="External"/><Relationship Id="rId23" Type="http://schemas.openxmlformats.org/officeDocument/2006/relationships/fontTable" Target="fontTable.xml"/><Relationship Id="rId10" Type="http://schemas.openxmlformats.org/officeDocument/2006/relationships/hyperlink" Target="https://espi.or.at/publications/voices-from-the-space-community/category/3-voices-from-the-space-community" TargetMode="External"/><Relationship Id="rId19" Type="http://schemas.openxmlformats.org/officeDocument/2006/relationships/hyperlink" Target="https://www.technologyreview.com/2018/10/19/139664/asteroid-mining-might-actually-be-better-for-the-environment/" TargetMode="External"/><Relationship Id="rId4" Type="http://schemas.openxmlformats.org/officeDocument/2006/relationships/settings" Target="settings.xml"/><Relationship Id="rId9" Type="http://schemas.openxmlformats.org/officeDocument/2006/relationships/hyperlink" Target="https://theconversation.com/all-of-humanity-should-share-in-the-space-mining-boom-57740" TargetMode="External"/><Relationship Id="rId14" Type="http://schemas.openxmlformats.org/officeDocument/2006/relationships/hyperlink" Target="https://www.nasa.gov/niac" TargetMode="External"/><Relationship Id="rId22"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27</Pages>
  <Words>14474</Words>
  <Characters>82507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2021-12-18T15:41:00Z</dcterms:created>
  <dcterms:modified xsi:type="dcterms:W3CDTF">2021-12-18T16:10:00Z</dcterms:modified>
</cp:coreProperties>
</file>