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14D5D" w14:textId="17DA1D79" w:rsidR="00B85890" w:rsidRDefault="00B85890" w:rsidP="00B85890">
      <w:pPr>
        <w:pStyle w:val="Heading1"/>
      </w:pPr>
      <w:r>
        <w:t xml:space="preserve">1NC vs HWL WL </w:t>
      </w:r>
      <w:r w:rsidR="00D719C8">
        <w:t>Penn R2</w:t>
      </w:r>
    </w:p>
    <w:p w14:paraId="39551932" w14:textId="77777777" w:rsidR="00B85890" w:rsidRDefault="00B85890" w:rsidP="00F5628C">
      <w:pPr>
        <w:pStyle w:val="Heading2"/>
      </w:pPr>
    </w:p>
    <w:p w14:paraId="1019CCD8" w14:textId="2731B763" w:rsidR="00F5628C" w:rsidRDefault="00F5628C" w:rsidP="00F5628C">
      <w:pPr>
        <w:pStyle w:val="Heading2"/>
      </w:pPr>
      <w:r>
        <w:lastRenderedPageBreak/>
        <w:t>T</w:t>
      </w:r>
    </w:p>
    <w:p w14:paraId="48D43DC1" w14:textId="77777777" w:rsidR="00F5628C" w:rsidRPr="00CA5FEB" w:rsidRDefault="00F5628C" w:rsidP="00F5628C">
      <w:r>
        <w:t>T:</w:t>
      </w:r>
    </w:p>
    <w:p w14:paraId="75CDF7A7" w14:textId="77777777" w:rsidR="00B85890" w:rsidRDefault="00B85890" w:rsidP="00B85890">
      <w:pPr>
        <w:pStyle w:val="Heading4"/>
      </w:pPr>
      <w:r>
        <w:t xml:space="preserve">I: Affirmatives can only defend whether </w:t>
      </w:r>
      <w:r w:rsidRPr="00BF7B32">
        <w:rPr>
          <w:u w:val="single"/>
        </w:rPr>
        <w:t xml:space="preserve">exclusive </w:t>
      </w:r>
      <w:r w:rsidRPr="00E86E6C">
        <w:rPr>
          <w:u w:val="single"/>
        </w:rPr>
        <w:t>possession</w:t>
      </w:r>
      <w:r>
        <w:t xml:space="preserve"> is unjust.</w:t>
      </w:r>
    </w:p>
    <w:p w14:paraId="79A2C431" w14:textId="77777777" w:rsidR="00B85890" w:rsidRPr="00B2196A" w:rsidRDefault="00B85890" w:rsidP="00B85890">
      <w:pPr>
        <w:pStyle w:val="ListParagraph"/>
        <w:numPr>
          <w:ilvl w:val="0"/>
          <w:numId w:val="12"/>
        </w:numPr>
      </w:pPr>
      <w:r>
        <w:t xml:space="preserve">The definition is from </w:t>
      </w:r>
      <w:r w:rsidRPr="004E06F9">
        <w:rPr>
          <w:u w:val="single"/>
        </w:rPr>
        <w:t>Black’s Law Dictionary</w:t>
      </w:r>
    </w:p>
    <w:p w14:paraId="744D75D2" w14:textId="77777777" w:rsidR="00B85890" w:rsidRPr="00B2196A" w:rsidRDefault="00B85890" w:rsidP="00B85890">
      <w:r w:rsidRPr="00B2196A">
        <w:rPr>
          <w:rStyle w:val="Style13ptBold"/>
        </w:rPr>
        <w:t>Su 17</w:t>
      </w:r>
      <w:r>
        <w:t xml:space="preserve"> [</w:t>
      </w:r>
      <w:r w:rsidRPr="00B2196A">
        <w:t>Jinyuan Su</w:t>
      </w:r>
      <w:r>
        <w:t>,</w:t>
      </w:r>
      <w:r w:rsidRPr="00B2196A">
        <w:t xml:space="preserve"> Professor and Assistant Dean at Xi'an Jiaotong University School of Law, China</w:t>
      </w:r>
      <w:r>
        <w:t>,</w:t>
      </w:r>
      <w:r w:rsidRPr="00B2196A">
        <w:t xml:space="preserve"> </w:t>
      </w:r>
      <w:r>
        <w:t>“</w:t>
      </w:r>
      <w:r w:rsidRPr="00B2196A">
        <w:t>Legality of unilateral exploitation of space resources under international law</w:t>
      </w:r>
      <w:r>
        <w:t xml:space="preserve">,” 2017, </w:t>
      </w:r>
      <w:r w:rsidRPr="00B2196A">
        <w:rPr>
          <w:i/>
          <w:iCs/>
        </w:rPr>
        <w:t>International &amp; Comparative Law Quarterly</w:t>
      </w:r>
      <w:r>
        <w:t>, Vol. 66, Issue 4, pp. 991-1008, https://doi.org/10.1017/S0020589317000367, EA]</w:t>
      </w:r>
    </w:p>
    <w:p w14:paraId="5AADFA64" w14:textId="77777777" w:rsidR="00B85890" w:rsidRDefault="00B85890" w:rsidP="00B85890">
      <w:pPr>
        <w:rPr>
          <w:sz w:val="16"/>
        </w:rPr>
      </w:pPr>
      <w:r w:rsidRPr="00B2196A">
        <w:rPr>
          <w:rStyle w:val="StyleUnderline"/>
        </w:rPr>
        <w:t>The Outer Space Tre</w:t>
      </w:r>
      <w:r w:rsidRPr="00485EAA">
        <w:rPr>
          <w:rStyle w:val="StyleUnderline"/>
        </w:rPr>
        <w:t>aty does not prohibit</w:t>
      </w:r>
      <w:r w:rsidRPr="00B2196A">
        <w:rPr>
          <w:sz w:val="16"/>
        </w:rPr>
        <w:t xml:space="preserve"> expressis verbis the </w:t>
      </w:r>
      <w:r w:rsidRPr="00485EAA">
        <w:rPr>
          <w:rStyle w:val="StyleUnderline"/>
        </w:rPr>
        <w:t>extraction of space resources.</w:t>
      </w:r>
      <w:r w:rsidRPr="00B2196A">
        <w:rPr>
          <w:sz w:val="16"/>
        </w:rPr>
        <w:t xml:space="preserve"> However, </w:t>
      </w:r>
      <w:r w:rsidRPr="00485EAA">
        <w:rPr>
          <w:rStyle w:val="StyleUnderline"/>
        </w:rPr>
        <w:t>there exists a possibility that the recognition of property rights by a State</w:t>
      </w:r>
      <w:r w:rsidRPr="00B2196A">
        <w:rPr>
          <w:sz w:val="16"/>
        </w:rPr>
        <w:t xml:space="preserve">, which is a party to the Outer Space Treaty, over resources extracted in outer space </w:t>
      </w:r>
      <w:r w:rsidRPr="00485EAA">
        <w:rPr>
          <w:rStyle w:val="StyleUnderline"/>
        </w:rPr>
        <w:t>may conflict with</w:t>
      </w:r>
      <w:r w:rsidRPr="00B2196A">
        <w:rPr>
          <w:sz w:val="16"/>
        </w:rPr>
        <w:t xml:space="preserve"> its </w:t>
      </w:r>
      <w:r w:rsidRPr="00485EAA">
        <w:rPr>
          <w:rStyle w:val="StyleUnderline"/>
        </w:rPr>
        <w:t>international obligations under Article II of the treaty, which proscr</w:t>
      </w:r>
      <w:r w:rsidRPr="00B2196A">
        <w:rPr>
          <w:rStyle w:val="StyleUnderline"/>
        </w:rPr>
        <w:t>ibes</w:t>
      </w:r>
      <w:r w:rsidRPr="00B2196A">
        <w:rPr>
          <w:sz w:val="16"/>
        </w:rPr>
        <w:t xml:space="preserve"> the </w:t>
      </w:r>
      <w:r w:rsidRPr="00B2196A">
        <w:rPr>
          <w:rStyle w:val="StyleUnderline"/>
        </w:rPr>
        <w:t>national appropriation of outer space 'by claim of sovereignty</w:t>
      </w:r>
      <w:r w:rsidRPr="00B2196A">
        <w:rPr>
          <w:sz w:val="16"/>
        </w:rPr>
        <w:t xml:space="preserve">, by means of </w:t>
      </w:r>
      <w:r w:rsidRPr="00B2196A">
        <w:rPr>
          <w:rStyle w:val="StyleUnderline"/>
        </w:rPr>
        <w:t>use</w:t>
      </w:r>
      <w:r w:rsidRPr="00B2196A">
        <w:rPr>
          <w:sz w:val="16"/>
        </w:rPr>
        <w:t xml:space="preserve"> or </w:t>
      </w:r>
      <w:r w:rsidRPr="00B2196A">
        <w:rPr>
          <w:rStyle w:val="StyleUnderline"/>
        </w:rPr>
        <w:t>occupation, or</w:t>
      </w:r>
      <w:r w:rsidRPr="00B2196A">
        <w:rPr>
          <w:sz w:val="16"/>
        </w:rPr>
        <w:t xml:space="preserve"> by any </w:t>
      </w:r>
      <w:r w:rsidRPr="00B2196A">
        <w:rPr>
          <w:rStyle w:val="StyleUnderline"/>
        </w:rPr>
        <w:t>other means</w:t>
      </w:r>
      <w:r w:rsidRPr="00B2196A">
        <w:rPr>
          <w:sz w:val="16"/>
        </w:rPr>
        <w:t xml:space="preserve">'.26 </w:t>
      </w:r>
      <w:r w:rsidRPr="00B2196A">
        <w:rPr>
          <w:rStyle w:val="StyleUnderline"/>
        </w:rPr>
        <w:t xml:space="preserve">The term </w:t>
      </w:r>
      <w:r w:rsidRPr="002C396C">
        <w:rPr>
          <w:rStyle w:val="StyleUnderline"/>
          <w:highlight w:val="green"/>
        </w:rPr>
        <w:t>'appropriation' means</w:t>
      </w:r>
      <w:r w:rsidRPr="00B2196A">
        <w:rPr>
          <w:rStyle w:val="StyleUnderline"/>
        </w:rPr>
        <w:t xml:space="preserve"> '[t]he </w:t>
      </w:r>
      <w:r w:rsidRPr="002C396C">
        <w:rPr>
          <w:rStyle w:val="Emphasis"/>
          <w:highlight w:val="green"/>
        </w:rPr>
        <w:t>exercise of control over property</w:t>
      </w:r>
      <w:r w:rsidRPr="00B2196A">
        <w:rPr>
          <w:rStyle w:val="StyleUnderline"/>
        </w:rPr>
        <w:t>; a</w:t>
      </w:r>
      <w:r w:rsidRPr="00B2196A">
        <w:rPr>
          <w:rStyle w:val="Emphasis"/>
        </w:rPr>
        <w:t xml:space="preserve"> </w:t>
      </w:r>
      <w:r w:rsidRPr="002C396C">
        <w:rPr>
          <w:rStyle w:val="Emphasis"/>
          <w:highlight w:val="green"/>
        </w:rPr>
        <w:t>taking</w:t>
      </w:r>
      <w:r w:rsidRPr="00B2196A">
        <w:rPr>
          <w:rStyle w:val="Emphasis"/>
        </w:rPr>
        <w:t xml:space="preserve"> of </w:t>
      </w:r>
      <w:r w:rsidRPr="002C396C">
        <w:rPr>
          <w:rStyle w:val="Emphasis"/>
          <w:highlight w:val="green"/>
        </w:rPr>
        <w:t>possession'</w:t>
      </w:r>
      <w:r w:rsidRPr="00B2196A">
        <w:rPr>
          <w:sz w:val="16"/>
        </w:rPr>
        <w:t>.27</w:t>
      </w:r>
    </w:p>
    <w:p w14:paraId="744D5B73" w14:textId="77777777" w:rsidR="00F5628C" w:rsidRDefault="00F5628C" w:rsidP="00F5628C">
      <w:pPr>
        <w:pStyle w:val="Heading4"/>
      </w:pPr>
      <w:r>
        <w:t>V: They ban</w:t>
      </w:r>
      <w:r w:rsidRPr="001C77E5">
        <w:t xml:space="preserve"> </w:t>
      </w:r>
      <w:r w:rsidRPr="001C77E5">
        <w:rPr>
          <w:u w:val="single"/>
        </w:rPr>
        <w:t>all use</w:t>
      </w:r>
      <w:r>
        <w:t xml:space="preserve"> which is </w:t>
      </w:r>
      <w:r w:rsidRPr="001C77E5">
        <w:rPr>
          <w:u w:val="single"/>
        </w:rPr>
        <w:t>distinct</w:t>
      </w:r>
      <w:r>
        <w:t xml:space="preserve"> from appropriation.</w:t>
      </w:r>
    </w:p>
    <w:p w14:paraId="56BA4536" w14:textId="77777777" w:rsidR="00F5628C" w:rsidRDefault="00F5628C" w:rsidP="00F5628C">
      <w:r w:rsidRPr="001C77E5">
        <w:rPr>
          <w:rStyle w:val="Style13ptBold"/>
        </w:rPr>
        <w:t xml:space="preserve">Harris </w:t>
      </w:r>
      <w:r>
        <w:rPr>
          <w:rStyle w:val="Style13ptBold"/>
        </w:rPr>
        <w:t>No Date</w:t>
      </w:r>
      <w:r>
        <w:t xml:space="preserve"> [</w:t>
      </w:r>
      <w:r w:rsidRPr="001C77E5">
        <w:t>Philip R Harris</w:t>
      </w:r>
      <w:r>
        <w:t>,</w:t>
      </w:r>
      <w:r w:rsidRPr="001C77E5">
        <w:t xml:space="preserve"> Ph.D.</w:t>
      </w:r>
      <w:r>
        <w:t xml:space="preserve">; </w:t>
      </w:r>
      <w:r w:rsidRPr="001C77E5">
        <w:t>Visiting Professor in the California School of International Management</w:t>
      </w:r>
      <w:r>
        <w:t>,</w:t>
      </w:r>
      <w:r w:rsidRPr="001C77E5">
        <w:t xml:space="preserve"> </w:t>
      </w:r>
      <w:r>
        <w:t>“</w:t>
      </w:r>
      <w:r w:rsidRPr="001C77E5">
        <w:t>Space Law and Space Resources</w:t>
      </w:r>
      <w:r>
        <w:t xml:space="preserve">,” No Date, </w:t>
      </w:r>
      <w:r w:rsidRPr="001C77E5">
        <w:rPr>
          <w:i/>
          <w:iCs/>
        </w:rPr>
        <w:t>National Space Society</w:t>
      </w:r>
      <w:r>
        <w:t xml:space="preserve">, </w:t>
      </w:r>
      <w:r w:rsidRPr="001C77E5">
        <w:t>https://space.nss.org/settlement/nasa/spaceresvol4/spacelaw.html</w:t>
      </w:r>
      <w:r>
        <w:t>, Accessed: 01/20/22, EA]</w:t>
      </w:r>
    </w:p>
    <w:p w14:paraId="42FDFAF7" w14:textId="77777777" w:rsidR="00F5628C" w:rsidRPr="001C77E5" w:rsidRDefault="00F5628C" w:rsidP="00F5628C">
      <w:pPr>
        <w:rPr>
          <w:sz w:val="16"/>
        </w:rPr>
      </w:pPr>
      <w:r w:rsidRPr="001C77E5">
        <w:rPr>
          <w:rStyle w:val="StyleUnderline"/>
        </w:rPr>
        <w:t>According to</w:t>
      </w:r>
      <w:r w:rsidRPr="001C77E5">
        <w:rPr>
          <w:sz w:val="16"/>
        </w:rPr>
        <w:t xml:space="preserve"> the present </w:t>
      </w:r>
      <w:r w:rsidRPr="001C77E5">
        <w:rPr>
          <w:rStyle w:val="StyleUnderline"/>
        </w:rPr>
        <w:t>space law</w:t>
      </w:r>
      <w:r w:rsidRPr="001C77E5">
        <w:rPr>
          <w:sz w:val="16"/>
        </w:rPr>
        <w:t>, all mining in space-lunar, asteroidal, or planetary-is treated alike. The operative treaty provisions are (1) that space is reserved for the benefit and is the province of all mankind; (2) that every nation shall have equal access to outer space; (3) that</w:t>
      </w:r>
      <w:r w:rsidRPr="001C77E5">
        <w:rPr>
          <w:rStyle w:val="StyleUnderline"/>
        </w:rPr>
        <w:t xml:space="preserve"> </w:t>
      </w:r>
      <w:r w:rsidRPr="001C77E5">
        <w:rPr>
          <w:rStyle w:val="StyleUnderline"/>
          <w:highlight w:val="green"/>
        </w:rPr>
        <w:t xml:space="preserve">nations </w:t>
      </w:r>
      <w:r w:rsidRPr="001C77E5">
        <w:rPr>
          <w:rStyle w:val="Emphasis"/>
          <w:highlight w:val="green"/>
        </w:rPr>
        <w:t>cannot appropriate space</w:t>
      </w:r>
      <w:r w:rsidRPr="001C77E5">
        <w:rPr>
          <w:sz w:val="16"/>
        </w:rPr>
        <w:t xml:space="preserve"> under any claim of national sovereignty; (4) </w:t>
      </w:r>
      <w:r w:rsidRPr="001C77E5">
        <w:rPr>
          <w:rStyle w:val="StyleUnderline"/>
          <w:highlight w:val="green"/>
        </w:rPr>
        <w:t>nevertheless</w:t>
      </w:r>
      <w:r w:rsidRPr="001C77E5">
        <w:rPr>
          <w:sz w:val="16"/>
        </w:rPr>
        <w:t xml:space="preserve">, that </w:t>
      </w:r>
      <w:r w:rsidRPr="001C77E5">
        <w:rPr>
          <w:rStyle w:val="StyleUnderline"/>
        </w:rPr>
        <w:t xml:space="preserve">nations </w:t>
      </w:r>
      <w:r w:rsidRPr="001C77E5">
        <w:rPr>
          <w:rStyle w:val="StyleUnderline"/>
          <w:highlight w:val="green"/>
        </w:rPr>
        <w:t xml:space="preserve">are </w:t>
      </w:r>
      <w:r w:rsidRPr="001C77E5">
        <w:rPr>
          <w:rStyle w:val="Emphasis"/>
          <w:highlight w:val="green"/>
        </w:rPr>
        <w:t>free</w:t>
      </w:r>
      <w:r w:rsidRPr="001C77E5">
        <w:rPr>
          <w:rStyle w:val="StyleUnderline"/>
          <w:highlight w:val="green"/>
        </w:rPr>
        <w:t xml:space="preserve"> </w:t>
      </w:r>
      <w:r w:rsidRPr="001C77E5">
        <w:rPr>
          <w:rStyle w:val="Emphasis"/>
          <w:highlight w:val="green"/>
        </w:rPr>
        <w:t>to</w:t>
      </w:r>
      <w:r w:rsidRPr="001C77E5">
        <w:rPr>
          <w:rStyle w:val="Emphasis"/>
        </w:rPr>
        <w:t xml:space="preserve"> explore and </w:t>
      </w:r>
      <w:r w:rsidRPr="001C77E5">
        <w:rPr>
          <w:rStyle w:val="Emphasis"/>
          <w:highlight w:val="green"/>
        </w:rPr>
        <w:t>"use" outer space</w:t>
      </w:r>
      <w:r w:rsidRPr="001C77E5">
        <w:rPr>
          <w:rStyle w:val="Emphasis"/>
        </w:rPr>
        <w:t xml:space="preserve">. </w:t>
      </w:r>
      <w:r w:rsidRPr="001C77E5">
        <w:rPr>
          <w:sz w:val="16"/>
        </w:rPr>
        <w:t>The official positiion of the United States. clearly enunciated in the debates of UNCOPUOS, interprets these provisions to permit any nation or corporation to mine (Artist Pat Rawlings rendering of lunar mining and processing) and otherwise use the resources of outer space.</w:t>
      </w:r>
    </w:p>
    <w:p w14:paraId="2491A11C" w14:textId="77777777" w:rsidR="00F5628C" w:rsidRDefault="00F5628C" w:rsidP="00F5628C">
      <w:pPr>
        <w:pStyle w:val="Heading4"/>
      </w:pPr>
      <w:r>
        <w:lastRenderedPageBreak/>
        <w:t>Negate –</w:t>
      </w:r>
    </w:p>
    <w:p w14:paraId="01DE7EAD" w14:textId="77777777" w:rsidR="00F5628C" w:rsidRPr="003223B0" w:rsidRDefault="00F5628C" w:rsidP="00F5628C">
      <w:pPr>
        <w:pStyle w:val="Heading4"/>
      </w:pPr>
      <w:r>
        <w:t>1 – Extra T – going beyond the resolution makes it impossible to determine if the resolutional part of their action was justifiable – means they haven’t affirmed. Independently justifies adding planks to the aff to spike our best neg ground and solvency deficits.</w:t>
      </w:r>
    </w:p>
    <w:p w14:paraId="4FAE5B9C" w14:textId="77777777" w:rsidR="00F5628C" w:rsidRDefault="00F5628C" w:rsidP="00F5628C">
      <w:pPr>
        <w:pStyle w:val="Heading4"/>
      </w:pPr>
      <w:r>
        <w:t xml:space="preserve">2 – Limits – opening the topic up to restricting any </w:t>
      </w:r>
      <w:r w:rsidRPr="00B44DBF">
        <w:rPr>
          <w:u w:val="single"/>
        </w:rPr>
        <w:t>use of space</w:t>
      </w:r>
      <w:r>
        <w:t xml:space="preserve"> lets them spec </w:t>
      </w:r>
      <w:r w:rsidRPr="00B44DBF">
        <w:rPr>
          <w:u w:val="single"/>
        </w:rPr>
        <w:t>subsets</w:t>
      </w:r>
      <w:r>
        <w:t xml:space="preserve"> of </w:t>
      </w:r>
      <w:r w:rsidRPr="00B44DBF">
        <w:rPr>
          <w:u w:val="single"/>
        </w:rPr>
        <w:t>specific private sector activities</w:t>
      </w:r>
      <w:r>
        <w:t xml:space="preserve"> like companies, satellites, and programs – moots the core question of whether private space property is just and spikes any possible generic deficits on the topic.</w:t>
      </w:r>
    </w:p>
    <w:p w14:paraId="6EFD4251" w14:textId="77777777" w:rsidR="00F5628C" w:rsidRPr="00B44DBF" w:rsidRDefault="00F5628C" w:rsidP="00F5628C">
      <w:pPr>
        <w:pStyle w:val="Heading4"/>
      </w:pPr>
      <w:r>
        <w:t>Drop the debater – abusive advocacies skew substance – 1AR restart doesn’t check 1NC construction.</w:t>
      </w:r>
    </w:p>
    <w:p w14:paraId="04E61BAF" w14:textId="77777777" w:rsidR="00F5628C" w:rsidRDefault="00F5628C" w:rsidP="00F5628C">
      <w:pPr>
        <w:pStyle w:val="Heading4"/>
      </w:pPr>
      <w:r>
        <w:t>Competing interps – offense proves they’re not reasonable and anything else encourages arbitrary judge intervention.</w:t>
      </w:r>
    </w:p>
    <w:p w14:paraId="0AC0BE9A" w14:textId="77777777" w:rsidR="00F5628C" w:rsidRPr="00CA5FEB" w:rsidRDefault="00F5628C" w:rsidP="00F5628C">
      <w:pPr>
        <w:pStyle w:val="Heading4"/>
      </w:pPr>
      <w:r>
        <w:t>No RVIs – leads to baiting T and chilling checks on abusive AFFs – causes substance crowdout.</w:t>
      </w:r>
    </w:p>
    <w:p w14:paraId="1F5CCC00" w14:textId="77777777" w:rsidR="00F5628C" w:rsidRDefault="00F5628C" w:rsidP="00F5628C">
      <w:pPr>
        <w:pStyle w:val="Heading2"/>
      </w:pPr>
      <w:r>
        <w:lastRenderedPageBreak/>
        <w:t>CP</w:t>
      </w:r>
    </w:p>
    <w:p w14:paraId="460ADC5D" w14:textId="77777777" w:rsidR="00F5628C" w:rsidRDefault="00F5628C" w:rsidP="00F5628C">
      <w:r>
        <w:t>Counterplan:</w:t>
      </w:r>
    </w:p>
    <w:p w14:paraId="29B4B6C0" w14:textId="77777777" w:rsidR="00F5628C" w:rsidRPr="004053E6" w:rsidRDefault="00F5628C" w:rsidP="00F5628C">
      <w:pPr>
        <w:pStyle w:val="Heading4"/>
      </w:pPr>
      <w:r>
        <w:t xml:space="preserve">States ought to amend the Outer Space Treaty to create a private property regime that grants exclusive rights to private entities to exploit resources within </w:t>
      </w:r>
      <w:r w:rsidRPr="004053E6">
        <w:t>space facilities and a safety zone of</w:t>
      </w:r>
      <w:r>
        <w:t xml:space="preserve"> 1000 meters if they </w:t>
      </w:r>
      <w:r w:rsidRPr="004053E6">
        <w:t xml:space="preserve">inhabit, maintain and/or operate </w:t>
      </w:r>
      <w:r>
        <w:t>said</w:t>
      </w:r>
      <w:r w:rsidRPr="004053E6">
        <w:t xml:space="preserve"> facility for a period of at least one year</w:t>
      </w:r>
      <w:r>
        <w:t xml:space="preserve"> conditional upon peaceful use of the property.</w:t>
      </w:r>
    </w:p>
    <w:p w14:paraId="14017505" w14:textId="77777777" w:rsidR="00F5628C" w:rsidRDefault="00F5628C" w:rsidP="00F5628C">
      <w:pPr>
        <w:pStyle w:val="Heading4"/>
      </w:pPr>
      <w:r>
        <w:t xml:space="preserve">Only a private property regime solves for </w:t>
      </w:r>
      <w:r w:rsidRPr="00957876">
        <w:rPr>
          <w:u w:val="single"/>
        </w:rPr>
        <w:t>space mining</w:t>
      </w:r>
      <w:r>
        <w:t xml:space="preserve"> and </w:t>
      </w:r>
      <w:r w:rsidRPr="00957876">
        <w:rPr>
          <w:u w:val="single"/>
        </w:rPr>
        <w:t>colonization</w:t>
      </w:r>
      <w:r>
        <w:t>.</w:t>
      </w:r>
    </w:p>
    <w:p w14:paraId="16F2FEEF" w14:textId="77777777" w:rsidR="00F5628C" w:rsidRPr="006D5465" w:rsidRDefault="00F5628C" w:rsidP="00F5628C">
      <w:r w:rsidRPr="006D5465">
        <w:rPr>
          <w:rStyle w:val="Style13ptBold"/>
        </w:rPr>
        <w:t>Babcock 19</w:t>
      </w:r>
      <w:r>
        <w:t xml:space="preserve"> [</w:t>
      </w:r>
      <w:r w:rsidRPr="006D5465">
        <w:t>Hope M. Babcock</w:t>
      </w:r>
      <w:r>
        <w:t xml:space="preserve">, </w:t>
      </w:r>
      <w:r w:rsidRPr="006D5465">
        <w:t>Professor of Law, Georgetown University Law Center</w:t>
      </w:r>
      <w:r>
        <w:t>, “</w:t>
      </w:r>
      <w:r w:rsidRPr="006D5465">
        <w:t>The Public Trust Doctrine, Outer Space, and the Global Commons: Time to Call Home ET</w:t>
      </w:r>
      <w:r>
        <w:t xml:space="preserve">,” 2019, </w:t>
      </w:r>
      <w:r w:rsidRPr="00B63363">
        <w:rPr>
          <w:i/>
          <w:iCs/>
        </w:rPr>
        <w:t>Syracuse Law Review</w:t>
      </w:r>
      <w:r>
        <w:t xml:space="preserve">, Vol. 69, </w:t>
      </w:r>
      <w:r w:rsidRPr="00B63363">
        <w:t>https://lawreview.syr.edu/wp-content/uploads/2019/09/H-Babcock-Article-Final-Document-v2.pdf</w:t>
      </w:r>
      <w:r>
        <w:t>, EA]</w:t>
      </w:r>
    </w:p>
    <w:p w14:paraId="032AE08F" w14:textId="77777777" w:rsidR="00F5628C" w:rsidRPr="00957876" w:rsidRDefault="00F5628C" w:rsidP="00F5628C">
      <w:pPr>
        <w:rPr>
          <w:sz w:val="16"/>
        </w:rPr>
      </w:pPr>
      <w:r w:rsidRPr="00957876">
        <w:rPr>
          <w:rStyle w:val="StyleUnderline"/>
          <w:highlight w:val="green"/>
        </w:rPr>
        <w:t>For</w:t>
      </w:r>
      <w:r w:rsidRPr="00957876">
        <w:rPr>
          <w:rStyle w:val="StyleUnderline"/>
        </w:rPr>
        <w:t xml:space="preserve"> those who seek development of </w:t>
      </w:r>
      <w:r w:rsidRPr="00957876">
        <w:rPr>
          <w:rStyle w:val="StyleUnderline"/>
          <w:highlight w:val="green"/>
        </w:rPr>
        <w:t>space resources</w:t>
      </w:r>
      <w:r w:rsidRPr="00957876">
        <w:rPr>
          <w:sz w:val="16"/>
        </w:rPr>
        <w:t>, “</w:t>
      </w:r>
      <w:r w:rsidRPr="00957876">
        <w:rPr>
          <w:rStyle w:val="Emphasis"/>
        </w:rPr>
        <w:t xml:space="preserve">a </w:t>
      </w:r>
      <w:r w:rsidRPr="00957876">
        <w:rPr>
          <w:rStyle w:val="Emphasis"/>
          <w:highlight w:val="green"/>
        </w:rPr>
        <w:t>reliable property rights</w:t>
      </w:r>
      <w:r w:rsidRPr="00957876">
        <w:rPr>
          <w:rStyle w:val="Emphasis"/>
        </w:rPr>
        <w:t xml:space="preserve"> regime</w:t>
      </w:r>
      <w:r w:rsidRPr="00957876">
        <w:rPr>
          <w:rStyle w:val="StyleUnderline"/>
        </w:rPr>
        <w:t xml:space="preserve"> </w:t>
      </w:r>
      <w:r w:rsidRPr="00957876">
        <w:rPr>
          <w:rStyle w:val="StyleUnderline"/>
          <w:highlight w:val="green"/>
        </w:rPr>
        <w:t>will</w:t>
      </w:r>
      <w:r w:rsidRPr="00957876">
        <w:rPr>
          <w:rStyle w:val="StyleUnderline"/>
        </w:rPr>
        <w:t xml:space="preserve"> remove impediments to business activities on these bodies and inspire the commercial confidence necessary to </w:t>
      </w:r>
      <w:r w:rsidRPr="00957876">
        <w:rPr>
          <w:rStyle w:val="StyleUnderline"/>
          <w:highlight w:val="green"/>
        </w:rPr>
        <w:t>attract</w:t>
      </w:r>
      <w:r w:rsidRPr="00957876">
        <w:rPr>
          <w:rStyle w:val="StyleUnderline"/>
        </w:rPr>
        <w:t xml:space="preserve"> the enormous </w:t>
      </w:r>
      <w:r w:rsidRPr="00957876">
        <w:rPr>
          <w:rStyle w:val="StyleUnderline"/>
          <w:highlight w:val="green"/>
        </w:rPr>
        <w:t>investments</w:t>
      </w:r>
      <w:r w:rsidRPr="00957876">
        <w:rPr>
          <w:rStyle w:val="StyleUnderline"/>
        </w:rPr>
        <w:t xml:space="preserve"> needed </w:t>
      </w:r>
      <w:r w:rsidRPr="00957876">
        <w:rPr>
          <w:rStyle w:val="StyleUnderline"/>
          <w:highlight w:val="green"/>
        </w:rPr>
        <w:t xml:space="preserve">for </w:t>
      </w:r>
      <w:r w:rsidRPr="00957876">
        <w:rPr>
          <w:rStyle w:val="Emphasis"/>
          <w:highlight w:val="green"/>
        </w:rPr>
        <w:t>tourism, settlement</w:t>
      </w:r>
      <w:r w:rsidRPr="00957876">
        <w:rPr>
          <w:sz w:val="16"/>
        </w:rPr>
        <w:t xml:space="preserve">, construction, and business development, </w:t>
      </w:r>
      <w:r w:rsidRPr="00957876">
        <w:rPr>
          <w:rStyle w:val="StyleUnderline"/>
          <w:highlight w:val="green"/>
        </w:rPr>
        <w:t>and</w:t>
      </w:r>
      <w:r w:rsidRPr="00957876">
        <w:rPr>
          <w:sz w:val="16"/>
        </w:rPr>
        <w:t xml:space="preserve"> for the </w:t>
      </w:r>
      <w:r w:rsidRPr="00957876">
        <w:rPr>
          <w:rStyle w:val="Emphasis"/>
          <w:highlight w:val="green"/>
        </w:rPr>
        <w:t>extraction</w:t>
      </w:r>
      <w:r w:rsidRPr="00957876">
        <w:rPr>
          <w:sz w:val="16"/>
        </w:rPr>
        <w:t xml:space="preserve"> and utilization </w:t>
      </w:r>
      <w:r w:rsidRPr="00957876">
        <w:rPr>
          <w:rStyle w:val="Emphasis"/>
        </w:rPr>
        <w:t>of resources</w:t>
      </w:r>
      <w:r w:rsidRPr="00957876">
        <w:rPr>
          <w:sz w:val="16"/>
        </w:rPr>
        <w:t xml:space="preserve">.”263 The </w:t>
      </w:r>
      <w:r w:rsidRPr="00957876">
        <w:rPr>
          <w:rStyle w:val="StyleUnderline"/>
          <w:highlight w:val="green"/>
        </w:rPr>
        <w:t>resources</w:t>
      </w:r>
      <w:r w:rsidRPr="00957876">
        <w:rPr>
          <w:rStyle w:val="StyleUnderline"/>
        </w:rPr>
        <w:t xml:space="preserve"> supporting private space mining companies </w:t>
      </w:r>
      <w:r w:rsidRPr="00957876">
        <w:rPr>
          <w:rStyle w:val="StyleUnderline"/>
          <w:highlight w:val="green"/>
        </w:rPr>
        <w:t>are</w:t>
      </w:r>
      <w:r w:rsidRPr="00957876">
        <w:rPr>
          <w:sz w:val="16"/>
        </w:rPr>
        <w:t xml:space="preserve"> essentially </w:t>
      </w:r>
      <w:r w:rsidRPr="00957876">
        <w:rPr>
          <w:rStyle w:val="Emphasis"/>
          <w:highlight w:val="green"/>
        </w:rPr>
        <w:t>worthless</w:t>
      </w:r>
      <w:r w:rsidRPr="00957876">
        <w:rPr>
          <w:rStyle w:val="StyleUnderline"/>
          <w:highlight w:val="green"/>
        </w:rPr>
        <w:t xml:space="preserve"> if</w:t>
      </w:r>
      <w:r w:rsidRPr="00957876">
        <w:rPr>
          <w:rStyle w:val="StyleUnderline"/>
        </w:rPr>
        <w:t xml:space="preserve"> the </w:t>
      </w:r>
      <w:r w:rsidRPr="00957876">
        <w:rPr>
          <w:rStyle w:val="StyleUnderline"/>
          <w:highlight w:val="green"/>
        </w:rPr>
        <w:t>companies have no</w:t>
      </w:r>
      <w:r w:rsidRPr="00957876">
        <w:rPr>
          <w:rStyle w:val="StyleUnderline"/>
        </w:rPr>
        <w:t xml:space="preserve"> legal </w:t>
      </w:r>
      <w:r w:rsidRPr="00957876">
        <w:rPr>
          <w:rStyle w:val="StyleUnderline"/>
          <w:highlight w:val="green"/>
        </w:rPr>
        <w:t>right</w:t>
      </w:r>
      <w:r w:rsidRPr="00957876">
        <w:rPr>
          <w:rStyle w:val="StyleUnderline"/>
        </w:rPr>
        <w:t xml:space="preserve"> to the resources they</w:t>
      </w:r>
      <w:r w:rsidRPr="00957876">
        <w:rPr>
          <w:sz w:val="16"/>
        </w:rPr>
        <w:t xml:space="preserve"> have </w:t>
      </w:r>
      <w:r w:rsidRPr="00957876">
        <w:rPr>
          <w:rStyle w:val="StyleUnderline"/>
        </w:rPr>
        <w:t>mined</w:t>
      </w:r>
      <w:r w:rsidRPr="00957876">
        <w:rPr>
          <w:sz w:val="16"/>
        </w:rPr>
        <w:t>.264 “</w:t>
      </w:r>
      <w:r w:rsidRPr="00957876">
        <w:rPr>
          <w:rStyle w:val="StyleUnderline"/>
        </w:rPr>
        <w:t>Without the</w:t>
      </w:r>
      <w:r w:rsidRPr="00957876">
        <w:rPr>
          <w:sz w:val="16"/>
        </w:rPr>
        <w:t xml:space="preserve"> legal </w:t>
      </w:r>
      <w:r w:rsidRPr="00957876">
        <w:rPr>
          <w:rStyle w:val="StyleUnderline"/>
        </w:rPr>
        <w:t>right to use water and hydrogen</w:t>
      </w:r>
      <w:r w:rsidRPr="00957876">
        <w:rPr>
          <w:sz w:val="16"/>
        </w:rPr>
        <w:t xml:space="preserve"> mined from celestial bodies, </w:t>
      </w:r>
      <w:r w:rsidRPr="00957876">
        <w:rPr>
          <w:rStyle w:val="StyleUnderline"/>
        </w:rPr>
        <w:t>and</w:t>
      </w:r>
      <w:r w:rsidRPr="00957876">
        <w:rPr>
          <w:sz w:val="16"/>
        </w:rPr>
        <w:t xml:space="preserve"> to alienate </w:t>
      </w:r>
      <w:r w:rsidRPr="00957876">
        <w:rPr>
          <w:rStyle w:val="StyleUnderline"/>
        </w:rPr>
        <w:t xml:space="preserve">platinum group elements, the </w:t>
      </w:r>
      <w:r w:rsidRPr="00957876">
        <w:rPr>
          <w:rStyle w:val="Emphasis"/>
        </w:rPr>
        <w:t>potential</w:t>
      </w:r>
      <w:r w:rsidRPr="00957876">
        <w:rPr>
          <w:rStyle w:val="StyleUnderline"/>
        </w:rPr>
        <w:t xml:space="preserve"> </w:t>
      </w:r>
      <w:r w:rsidRPr="00957876">
        <w:rPr>
          <w:rStyle w:val="Emphasis"/>
          <w:highlight w:val="green"/>
        </w:rPr>
        <w:t>profitability</w:t>
      </w:r>
      <w:r w:rsidRPr="00957876">
        <w:rPr>
          <w:rStyle w:val="StyleUnderline"/>
        </w:rPr>
        <w:t xml:space="preserve"> of private space expeditions </w:t>
      </w:r>
      <w:r w:rsidRPr="00957876">
        <w:rPr>
          <w:rStyle w:val="Emphasis"/>
          <w:highlight w:val="green"/>
        </w:rPr>
        <w:t>collapses</w:t>
      </w:r>
      <w:r w:rsidRPr="00957876">
        <w:rPr>
          <w:rStyle w:val="StyleUnderline"/>
          <w:highlight w:val="green"/>
        </w:rPr>
        <w:t xml:space="preserve"> along with</w:t>
      </w:r>
      <w:r w:rsidRPr="00957876">
        <w:rPr>
          <w:rStyle w:val="StyleUnderline"/>
        </w:rPr>
        <w:t xml:space="preserve"> the </w:t>
      </w:r>
      <w:r w:rsidRPr="00957876">
        <w:rPr>
          <w:rStyle w:val="StyleUnderline"/>
          <w:highlight w:val="green"/>
        </w:rPr>
        <w:t>goals of</w:t>
      </w:r>
      <w:r w:rsidRPr="00957876">
        <w:rPr>
          <w:rStyle w:val="StyleUnderline"/>
        </w:rPr>
        <w:t xml:space="preserve"> </w:t>
      </w:r>
      <w:r w:rsidRPr="00957876">
        <w:rPr>
          <w:rStyle w:val="Emphasis"/>
        </w:rPr>
        <w:t xml:space="preserve">deeper </w:t>
      </w:r>
      <w:r w:rsidRPr="00957876">
        <w:rPr>
          <w:rStyle w:val="Emphasis"/>
          <w:highlight w:val="green"/>
        </w:rPr>
        <w:t>space</w:t>
      </w:r>
      <w:r w:rsidRPr="00957876">
        <w:rPr>
          <w:rStyle w:val="Emphasis"/>
        </w:rPr>
        <w:t xml:space="preserve"> exploration</w:t>
      </w:r>
      <w:r w:rsidRPr="00957876">
        <w:rPr>
          <w:rStyle w:val="StyleUnderline"/>
        </w:rPr>
        <w:t xml:space="preserve"> and </w:t>
      </w:r>
      <w:r w:rsidRPr="00957876">
        <w:rPr>
          <w:rStyle w:val="Emphasis"/>
          <w:highlight w:val="green"/>
        </w:rPr>
        <w:t>settlement</w:t>
      </w:r>
      <w:r w:rsidRPr="00957876">
        <w:rPr>
          <w:sz w:val="16"/>
        </w:rPr>
        <w:t xml:space="preserve">.”265 </w:t>
      </w:r>
      <w:r w:rsidRPr="00957876">
        <w:rPr>
          <w:rStyle w:val="StyleUnderline"/>
        </w:rPr>
        <w:t>The lack of a stable private property regime in outer space</w:t>
      </w:r>
      <w:r w:rsidRPr="00957876">
        <w:rPr>
          <w:sz w:val="16"/>
        </w:rPr>
        <w:t xml:space="preserve"> also </w:t>
      </w:r>
      <w:r w:rsidRPr="00957876">
        <w:rPr>
          <w:rStyle w:val="StyleUnderline"/>
        </w:rPr>
        <w:t>means</w:t>
      </w:r>
      <w:r w:rsidRPr="00957876">
        <w:rPr>
          <w:sz w:val="16"/>
        </w:rPr>
        <w:t xml:space="preserve"> that </w:t>
      </w:r>
      <w:r w:rsidRPr="00957876">
        <w:rPr>
          <w:rStyle w:val="StyleUnderline"/>
        </w:rPr>
        <w:t>space settlements will not be able</w:t>
      </w:r>
      <w:r w:rsidRPr="00957876">
        <w:rPr>
          <w:sz w:val="16"/>
        </w:rPr>
        <w:t xml:space="preserve"> “</w:t>
      </w:r>
      <w:r w:rsidRPr="00957876">
        <w:rPr>
          <w:rStyle w:val="StyleUnderline"/>
        </w:rPr>
        <w:t>to claim sufficient land to yield enough of the only ‘product’ the settlement can sell profitably</w:t>
      </w:r>
      <w:r w:rsidRPr="00957876">
        <w:rPr>
          <w:sz w:val="16"/>
        </w:rPr>
        <w:t xml:space="preserve"> enough </w:t>
      </w:r>
      <w:r w:rsidRPr="00957876">
        <w:rPr>
          <w:rStyle w:val="StyleUnderline"/>
        </w:rPr>
        <w:t>to guarantee its survival</w:t>
      </w:r>
      <w:r w:rsidRPr="00957876">
        <w:rPr>
          <w:sz w:val="16"/>
        </w:rPr>
        <w:t xml:space="preserve">.”266 The strong belief is that </w:t>
      </w:r>
      <w:r w:rsidRPr="00957876">
        <w:rPr>
          <w:rStyle w:val="Emphasis"/>
          <w:highlight w:val="green"/>
        </w:rPr>
        <w:t>unless private</w:t>
      </w:r>
      <w:r w:rsidRPr="00957876">
        <w:rPr>
          <w:rStyle w:val="Emphasis"/>
        </w:rPr>
        <w:t xml:space="preserve"> property </w:t>
      </w:r>
      <w:r w:rsidRPr="00957876">
        <w:rPr>
          <w:rStyle w:val="Emphasis"/>
          <w:highlight w:val="green"/>
        </w:rPr>
        <w:t>rights</w:t>
      </w:r>
      <w:r w:rsidRPr="00957876">
        <w:rPr>
          <w:rStyle w:val="Emphasis"/>
        </w:rPr>
        <w:t xml:space="preserve"> in outer space and its resources </w:t>
      </w:r>
      <w:r w:rsidRPr="00957876">
        <w:rPr>
          <w:rStyle w:val="Emphasis"/>
          <w:highlight w:val="green"/>
        </w:rPr>
        <w:t>are recognized</w:t>
      </w:r>
      <w:r w:rsidRPr="00957876">
        <w:rPr>
          <w:rStyle w:val="StyleUnderline"/>
        </w:rPr>
        <w:t xml:space="preserve">, commercial </w:t>
      </w:r>
      <w:r w:rsidRPr="00957876">
        <w:rPr>
          <w:rStyle w:val="StyleUnderline"/>
          <w:highlight w:val="green"/>
        </w:rPr>
        <w:t xml:space="preserve">enterprises will be unable to sustain </w:t>
      </w:r>
      <w:r w:rsidRPr="00957876">
        <w:rPr>
          <w:rStyle w:val="Emphasis"/>
          <w:highlight w:val="green"/>
        </w:rPr>
        <w:t>any</w:t>
      </w:r>
      <w:r w:rsidRPr="00957876">
        <w:rPr>
          <w:sz w:val="16"/>
        </w:rPr>
        <w:t xml:space="preserve"> type of successful </w:t>
      </w:r>
      <w:r w:rsidRPr="00957876">
        <w:rPr>
          <w:rStyle w:val="Emphasis"/>
          <w:highlight w:val="green"/>
        </w:rPr>
        <w:t>commercial activities</w:t>
      </w:r>
      <w:r w:rsidRPr="00957876">
        <w:rPr>
          <w:rStyle w:val="StyleUnderline"/>
        </w:rPr>
        <w:t xml:space="preserve"> in outer space.</w:t>
      </w:r>
      <w:r w:rsidRPr="00957876">
        <w:rPr>
          <w:sz w:val="16"/>
        </w:rPr>
        <w:t>267</w:t>
      </w:r>
    </w:p>
    <w:p w14:paraId="1EF5773D" w14:textId="77777777" w:rsidR="00F5628C" w:rsidRDefault="00F5628C" w:rsidP="00F5628C">
      <w:pPr>
        <w:rPr>
          <w:sz w:val="16"/>
        </w:rPr>
      </w:pPr>
      <w:r w:rsidRPr="00957876">
        <w:rPr>
          <w:rStyle w:val="StyleUnderline"/>
        </w:rPr>
        <w:t>The absence of</w:t>
      </w:r>
      <w:r w:rsidRPr="00957876">
        <w:rPr>
          <w:sz w:val="16"/>
        </w:rPr>
        <w:t xml:space="preserve"> “‘</w:t>
      </w:r>
      <w:r w:rsidRPr="00957876">
        <w:rPr>
          <w:rStyle w:val="StyleUnderline"/>
        </w:rPr>
        <w:t>security</w:t>
      </w:r>
      <w:r w:rsidRPr="00957876">
        <w:rPr>
          <w:sz w:val="16"/>
        </w:rPr>
        <w:t xml:space="preserve"> derived </w:t>
      </w:r>
      <w:r w:rsidRPr="00957876">
        <w:rPr>
          <w:rStyle w:val="StyleUnderline"/>
        </w:rPr>
        <w:t>from ownership and</w:t>
      </w:r>
      <w:r w:rsidRPr="00957876">
        <w:rPr>
          <w:sz w:val="16"/>
        </w:rPr>
        <w:t xml:space="preserve"> sovereign </w:t>
      </w:r>
      <w:r w:rsidRPr="00957876">
        <w:rPr>
          <w:rStyle w:val="StyleUnderline"/>
        </w:rPr>
        <w:t>control</w:t>
      </w:r>
      <w:r w:rsidRPr="00957876">
        <w:rPr>
          <w:sz w:val="16"/>
        </w:rPr>
        <w:t>, [</w:t>
      </w:r>
      <w:r w:rsidRPr="00957876">
        <w:rPr>
          <w:rStyle w:val="StyleUnderline"/>
        </w:rPr>
        <w:t>means</w:t>
      </w:r>
      <w:r w:rsidRPr="00957876">
        <w:rPr>
          <w:sz w:val="16"/>
        </w:rPr>
        <w:t xml:space="preserve"> that] </w:t>
      </w:r>
      <w:r w:rsidRPr="00957876">
        <w:rPr>
          <w:rStyle w:val="StyleUnderline"/>
        </w:rPr>
        <w:t>entities that might be interested in</w:t>
      </w:r>
      <w:r w:rsidRPr="00957876">
        <w:rPr>
          <w:sz w:val="16"/>
        </w:rPr>
        <w:t xml:space="preserve"> the </w:t>
      </w:r>
      <w:r w:rsidRPr="00957876">
        <w:rPr>
          <w:rStyle w:val="StyleUnderline"/>
        </w:rPr>
        <w:t>development of space resources will be reluctant to undertake [the] expensive and risky path’ implicit in</w:t>
      </w:r>
      <w:r w:rsidRPr="00957876">
        <w:rPr>
          <w:sz w:val="16"/>
        </w:rPr>
        <w:t xml:space="preserve"> all </w:t>
      </w:r>
      <w:r w:rsidRPr="00957876">
        <w:rPr>
          <w:rStyle w:val="StyleUnderline"/>
        </w:rPr>
        <w:t>space travel</w:t>
      </w:r>
      <w:r w:rsidRPr="00957876">
        <w:rPr>
          <w:sz w:val="16"/>
        </w:rPr>
        <w:t xml:space="preserve">”268 </w:t>
      </w:r>
      <w:r w:rsidRPr="00957876">
        <w:rPr>
          <w:rStyle w:val="StyleUnderline"/>
        </w:rPr>
        <w:t>without some return on</w:t>
      </w:r>
      <w:r w:rsidRPr="00957876">
        <w:rPr>
          <w:sz w:val="16"/>
        </w:rPr>
        <w:t xml:space="preserve"> their </w:t>
      </w:r>
      <w:r w:rsidRPr="00957876">
        <w:rPr>
          <w:rStyle w:val="StyleUnderline"/>
        </w:rPr>
        <w:t>investment</w:t>
      </w:r>
      <w:r w:rsidRPr="00957876">
        <w:rPr>
          <w:sz w:val="16"/>
        </w:rPr>
        <w:t xml:space="preserve">.269 In all likelihood, such a return would be “in the form of the right to exploit limited areas of space and in proceeds from the sale of space resources.”270 This uncertainty arguably leaves a large “legal void, a wasteland of indeterminacy and instability.”271 According to Reinstein, “Unless people and nations are encouraged to exploit the riches of space, humanity will never know their benefit. And </w:t>
      </w:r>
      <w:r w:rsidRPr="00957876">
        <w:rPr>
          <w:rStyle w:val="StyleUnderline"/>
        </w:rPr>
        <w:t xml:space="preserve">the more we </w:t>
      </w:r>
      <w:proofErr w:type="gramStart"/>
      <w:r w:rsidRPr="00957876">
        <w:rPr>
          <w:rStyle w:val="StyleUnderline"/>
        </w:rPr>
        <w:t>are able to</w:t>
      </w:r>
      <w:proofErr w:type="gramEnd"/>
      <w:r w:rsidRPr="00957876">
        <w:rPr>
          <w:rStyle w:val="StyleUnderline"/>
        </w:rPr>
        <w:t xml:space="preserve"> exploit, the more humanity stands to benefit. If commercialization is to be successful, </w:t>
      </w:r>
      <w:r w:rsidRPr="00957876">
        <w:rPr>
          <w:rStyle w:val="StyleUnderline"/>
          <w:highlight w:val="green"/>
        </w:rPr>
        <w:t xml:space="preserve">space law must </w:t>
      </w:r>
      <w:r w:rsidRPr="00957876">
        <w:rPr>
          <w:rStyle w:val="Emphasis"/>
          <w:highlight w:val="green"/>
        </w:rPr>
        <w:t>encourage investment in outer space development</w:t>
      </w:r>
      <w:r w:rsidRPr="00957876">
        <w:rPr>
          <w:sz w:val="16"/>
        </w:rPr>
        <w:t>.”272</w:t>
      </w:r>
    </w:p>
    <w:p w14:paraId="49EC15DC" w14:textId="77777777" w:rsidR="00F5628C" w:rsidRDefault="00F5628C" w:rsidP="00F5628C">
      <w:pPr>
        <w:pStyle w:val="Heading4"/>
      </w:pPr>
      <w:r>
        <w:t xml:space="preserve">Private actors solve </w:t>
      </w:r>
      <w:r w:rsidRPr="00B90692">
        <w:rPr>
          <w:u w:val="single"/>
        </w:rPr>
        <w:t>space war</w:t>
      </w:r>
      <w:r>
        <w:t xml:space="preserve"> and specifically </w:t>
      </w:r>
      <w:r w:rsidRPr="00565ADD">
        <w:rPr>
          <w:u w:val="single"/>
        </w:rPr>
        <w:t>ASAT restraint</w:t>
      </w:r>
      <w:r>
        <w:t>.</w:t>
      </w:r>
    </w:p>
    <w:p w14:paraId="010F7A55" w14:textId="77777777" w:rsidR="00F5628C" w:rsidRPr="0098202D" w:rsidRDefault="00F5628C" w:rsidP="00F5628C">
      <w:r w:rsidRPr="0098202D">
        <w:rPr>
          <w:rStyle w:val="Style13ptBold"/>
        </w:rPr>
        <w:t>Cobb 21</w:t>
      </w:r>
      <w:r>
        <w:t xml:space="preserve"> [</w:t>
      </w:r>
      <w:r w:rsidRPr="0098202D">
        <w:t>Wendy N. Whitman Cobb</w:t>
      </w:r>
      <w:r>
        <w:t>, Associate Professor of Strategy and Security Studies at the School of Advanced Air and Space Studies, “Privatizing Peace: How Commerce Can Reduce Conflict in Space,” 2021, Routledge, pp. 68-69, EA]</w:t>
      </w:r>
    </w:p>
    <w:p w14:paraId="49D4C773" w14:textId="77777777" w:rsidR="00F5628C" w:rsidRPr="00B11CCA" w:rsidRDefault="00F5628C" w:rsidP="00F5628C">
      <w:pPr>
        <w:rPr>
          <w:rStyle w:val="StyleUnderline"/>
        </w:rPr>
      </w:pPr>
      <w:r w:rsidRPr="00B11CCA">
        <w:rPr>
          <w:sz w:val="16"/>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w:t>
      </w:r>
      <w:r w:rsidRPr="00B11CCA">
        <w:rPr>
          <w:sz w:val="16"/>
        </w:rPr>
        <w:lastRenderedPageBreak/>
        <w:t xml:space="preserve">too high. </w:t>
      </w:r>
      <w:r w:rsidRPr="00B11CCA">
        <w:rPr>
          <w:rStyle w:val="StyleUnderline"/>
        </w:rPr>
        <w:t xml:space="preserve">As </w:t>
      </w:r>
      <w:r w:rsidRPr="00B90692">
        <w:rPr>
          <w:rStyle w:val="StyleUnderline"/>
        </w:rPr>
        <w:t>space</w:t>
      </w:r>
      <w:r w:rsidRPr="00B11CCA">
        <w:rPr>
          <w:rStyle w:val="StyleUnderline"/>
        </w:rPr>
        <w:t xml:space="preserve"> becomes more </w:t>
      </w:r>
      <w:r w:rsidRPr="00B90692">
        <w:rPr>
          <w:rStyle w:val="StyleUnderline"/>
          <w:highlight w:val="green"/>
        </w:rPr>
        <w:t>commercialized</w:t>
      </w:r>
      <w:r w:rsidRPr="00B11CCA">
        <w:rPr>
          <w:sz w:val="16"/>
        </w:rPr>
        <w:t xml:space="preserve">, these </w:t>
      </w:r>
      <w:r w:rsidRPr="00B11CCA">
        <w:rPr>
          <w:rStyle w:val="StyleUnderline"/>
        </w:rPr>
        <w:t xml:space="preserve">private </w:t>
      </w:r>
      <w:r w:rsidRPr="00B90692">
        <w:rPr>
          <w:rStyle w:val="StyleUnderline"/>
          <w:highlight w:val="green"/>
        </w:rPr>
        <w:t>actors</w:t>
      </w:r>
      <w:r w:rsidRPr="00B11CCA">
        <w:rPr>
          <w:sz w:val="16"/>
        </w:rPr>
        <w:t xml:space="preserve"> can </w:t>
      </w:r>
      <w:r w:rsidRPr="00B90692">
        <w:rPr>
          <w:rStyle w:val="Emphasis"/>
          <w:highlight w:val="green"/>
        </w:rPr>
        <w:t>exert pressure</w:t>
      </w:r>
      <w:r w:rsidRPr="00B11CCA">
        <w:rPr>
          <w:rStyle w:val="StyleUnderline"/>
        </w:rPr>
        <w:t xml:space="preserve"> on states </w:t>
      </w:r>
      <w:r w:rsidRPr="00B90692">
        <w:rPr>
          <w:rStyle w:val="StyleUnderline"/>
          <w:highlight w:val="green"/>
        </w:rPr>
        <w:t xml:space="preserve">to </w:t>
      </w:r>
      <w:r w:rsidRPr="00B90692">
        <w:rPr>
          <w:rStyle w:val="Emphasis"/>
          <w:highlight w:val="green"/>
        </w:rPr>
        <w:t>behave</w:t>
      </w:r>
      <w:r w:rsidRPr="00B90692">
        <w:rPr>
          <w:rStyle w:val="StyleUnderline"/>
          <w:highlight w:val="green"/>
        </w:rPr>
        <w:t xml:space="preserve"> </w:t>
      </w:r>
      <w:r w:rsidRPr="00B90692">
        <w:rPr>
          <w:rStyle w:val="Emphasis"/>
          <w:highlight w:val="green"/>
        </w:rPr>
        <w:t>peacefully</w:t>
      </w:r>
      <w:r w:rsidRPr="00B11CCA">
        <w:rPr>
          <w:sz w:val="16"/>
        </w:rPr>
        <w:t xml:space="preserve"> in order </w:t>
      </w:r>
      <w:r w:rsidRPr="00B90692">
        <w:rPr>
          <w:rStyle w:val="StyleUnderline"/>
          <w:highlight w:val="green"/>
        </w:rPr>
        <w:t xml:space="preserve">to </w:t>
      </w:r>
      <w:r w:rsidRPr="00B90692">
        <w:rPr>
          <w:rStyle w:val="Emphasis"/>
          <w:highlight w:val="green"/>
        </w:rPr>
        <w:t>promote</w:t>
      </w:r>
      <w:r w:rsidRPr="00B11CCA">
        <w:rPr>
          <w:sz w:val="16"/>
        </w:rPr>
        <w:t xml:space="preserve"> further </w:t>
      </w:r>
      <w:r w:rsidRPr="00B11CCA">
        <w:rPr>
          <w:rStyle w:val="Emphasis"/>
        </w:rPr>
        <w:t xml:space="preserve">economic </w:t>
      </w:r>
      <w:r w:rsidRPr="00B90692">
        <w:rPr>
          <w:rStyle w:val="Emphasis"/>
          <w:highlight w:val="green"/>
        </w:rPr>
        <w:t>development</w:t>
      </w:r>
      <w:r w:rsidRPr="00B11CCA">
        <w:rPr>
          <w:sz w:val="16"/>
        </w:rPr>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B11CCA">
        <w:rPr>
          <w:rStyle w:val="StyleUnderline"/>
        </w:rPr>
        <w:t xml:space="preserve">commercial space </w:t>
      </w:r>
      <w:r w:rsidRPr="00B90692">
        <w:rPr>
          <w:rStyle w:val="StyleUnderline"/>
          <w:highlight w:val="green"/>
        </w:rPr>
        <w:t>actors may</w:t>
      </w:r>
      <w:r w:rsidRPr="00B11CCA">
        <w:rPr>
          <w:rStyle w:val="StyleUnderline"/>
        </w:rPr>
        <w:t xml:space="preserve"> choose </w:t>
      </w:r>
      <w:r w:rsidRPr="00B90692">
        <w:rPr>
          <w:rStyle w:val="StyleUnderline"/>
          <w:highlight w:val="green"/>
        </w:rPr>
        <w:t>not</w:t>
      </w:r>
      <w:r w:rsidRPr="00B11CCA">
        <w:rPr>
          <w:rStyle w:val="StyleUnderline"/>
        </w:rPr>
        <w:t xml:space="preserve"> to </w:t>
      </w:r>
      <w:r w:rsidRPr="00B90692">
        <w:rPr>
          <w:rStyle w:val="StyleUnderline"/>
          <w:highlight w:val="green"/>
        </w:rPr>
        <w:t>engage in new</w:t>
      </w:r>
      <w:r w:rsidRPr="00B11CCA">
        <w:rPr>
          <w:rStyle w:val="StyleUnderline"/>
        </w:rPr>
        <w:t xml:space="preserve"> economic </w:t>
      </w:r>
      <w:r w:rsidRPr="00B90692">
        <w:rPr>
          <w:rStyle w:val="StyleUnderline"/>
          <w:highlight w:val="green"/>
        </w:rPr>
        <w:t>investment</w:t>
      </w:r>
      <w:r w:rsidRPr="00B11CCA">
        <w:rPr>
          <w:rStyle w:val="StyleUnderline"/>
        </w:rPr>
        <w:t xml:space="preserve"> which can</w:t>
      </w:r>
      <w:r w:rsidRPr="00B11CCA">
        <w:rPr>
          <w:sz w:val="16"/>
        </w:rPr>
        <w:t xml:space="preserve"> in turn </w:t>
      </w:r>
      <w:r w:rsidRPr="00B11CCA">
        <w:rPr>
          <w:rStyle w:val="StyleUnderline"/>
        </w:rPr>
        <w:t>affect a state’s economic performance</w:t>
      </w:r>
      <w:r w:rsidRPr="00B11CCA">
        <w:rPr>
          <w:sz w:val="16"/>
        </w:rPr>
        <w:t xml:space="preserve">. To date, the size of the space sector is comparatively small, so, arguably, the potential economic loss would not be that great. Where the harm comes from is state reliance on private actors for military and national security space services. </w:t>
      </w:r>
      <w:r w:rsidRPr="00B90692">
        <w:rPr>
          <w:rStyle w:val="StyleUnderline"/>
          <w:highlight w:val="green"/>
        </w:rPr>
        <w:t>As states contract out</w:t>
      </w:r>
      <w:r w:rsidRPr="00B11CCA">
        <w:rPr>
          <w:rStyle w:val="StyleUnderline"/>
        </w:rPr>
        <w:t xml:space="preserve"> space </w:t>
      </w:r>
      <w:r w:rsidRPr="00B90692">
        <w:rPr>
          <w:rStyle w:val="StyleUnderline"/>
          <w:highlight w:val="green"/>
        </w:rPr>
        <w:t>services</w:t>
      </w:r>
      <w:r w:rsidRPr="00B11CCA">
        <w:rPr>
          <w:rStyle w:val="StyleUnderline"/>
        </w:rPr>
        <w:t xml:space="preserve"> to a greater extent, </w:t>
      </w:r>
      <w:r w:rsidRPr="00B90692">
        <w:rPr>
          <w:rStyle w:val="StyleUnderline"/>
          <w:highlight w:val="green"/>
        </w:rPr>
        <w:t xml:space="preserve">private actors </w:t>
      </w:r>
      <w:r w:rsidRPr="00B90692">
        <w:rPr>
          <w:rStyle w:val="Emphasis"/>
          <w:highlight w:val="green"/>
        </w:rPr>
        <w:t>exert</w:t>
      </w:r>
      <w:r w:rsidRPr="00B11CCA">
        <w:rPr>
          <w:sz w:val="16"/>
        </w:rPr>
        <w:t xml:space="preserve"> an </w:t>
      </w:r>
      <w:r w:rsidRPr="00B11CCA">
        <w:rPr>
          <w:rStyle w:val="Emphasis"/>
        </w:rPr>
        <w:t xml:space="preserve">even </w:t>
      </w:r>
      <w:r w:rsidRPr="00B90692">
        <w:rPr>
          <w:rStyle w:val="Emphasis"/>
          <w:highlight w:val="green"/>
        </w:rPr>
        <w:t>greater influence</w:t>
      </w:r>
      <w:r w:rsidRPr="00B11CCA">
        <w:rPr>
          <w:rStyle w:val="StyleUnderline"/>
        </w:rPr>
        <w:t xml:space="preserve"> over the state by having a capability they do not.</w:t>
      </w:r>
    </w:p>
    <w:p w14:paraId="02F465F1" w14:textId="77777777" w:rsidR="00F5628C" w:rsidRPr="00E55F88" w:rsidRDefault="00F5628C" w:rsidP="00F5628C">
      <w:pPr>
        <w:rPr>
          <w:sz w:val="16"/>
        </w:rPr>
      </w:pPr>
      <w:r w:rsidRPr="00E55F88">
        <w:rPr>
          <w:sz w:val="16"/>
        </w:rPr>
        <w:t xml:space="preserve">Why might </w:t>
      </w:r>
      <w:r w:rsidRPr="00B11CCA">
        <w:rPr>
          <w:rStyle w:val="StyleUnderline"/>
        </w:rPr>
        <w:t>private companies want a</w:t>
      </w:r>
      <w:r w:rsidRPr="00E55F88">
        <w:rPr>
          <w:sz w:val="16"/>
        </w:rPr>
        <w:t xml:space="preserve"> more </w:t>
      </w:r>
      <w:r w:rsidRPr="00B11CCA">
        <w:rPr>
          <w:rStyle w:val="StyleUnderline"/>
        </w:rPr>
        <w:t>conflict-free space</w:t>
      </w:r>
      <w:r w:rsidRPr="00E55F88">
        <w:rPr>
          <w:sz w:val="16"/>
        </w:rPr>
        <w:t xml:space="preserve">? If there is weaponized conflict in space, they could potentially benefit through new launches to send up replacement satellites; this is </w:t>
      </w:r>
      <w:proofErr w:type="gramStart"/>
      <w:r w:rsidRPr="00E55F88">
        <w:rPr>
          <w:sz w:val="16"/>
        </w:rPr>
        <w:t>similar to</w:t>
      </w:r>
      <w:proofErr w:type="gramEnd"/>
      <w:r w:rsidRPr="00E55F88">
        <w:rPr>
          <w:sz w:val="16"/>
        </w:rPr>
        <w:t xml:space="preserve"> an argument that war can actually be beneficial to an economy because companies are needed to create materiel and weapons.51 But, </w:t>
      </w:r>
      <w:r w:rsidRPr="00B90692">
        <w:rPr>
          <w:rStyle w:val="StyleUnderline"/>
          <w:highlight w:val="green"/>
        </w:rPr>
        <w:t>in a debris filled environment</w:t>
      </w:r>
      <w:r w:rsidRPr="00B11CCA">
        <w:rPr>
          <w:rStyle w:val="StyleUnderline"/>
        </w:rPr>
        <w:t xml:space="preserve">, sending </w:t>
      </w:r>
      <w:r w:rsidRPr="00B90692">
        <w:rPr>
          <w:rStyle w:val="StyleUnderline"/>
          <w:highlight w:val="green"/>
        </w:rPr>
        <w:t>replacements is</w:t>
      </w:r>
      <w:r w:rsidRPr="00E55F88">
        <w:rPr>
          <w:sz w:val="16"/>
        </w:rPr>
        <w:t xml:space="preserve"> more </w:t>
      </w:r>
      <w:r w:rsidRPr="00B90692">
        <w:rPr>
          <w:rStyle w:val="Emphasis"/>
          <w:highlight w:val="green"/>
        </w:rPr>
        <w:t>difficult</w:t>
      </w:r>
      <w:r w:rsidRPr="00B90692">
        <w:rPr>
          <w:rStyle w:val="StyleUnderline"/>
          <w:highlight w:val="green"/>
        </w:rPr>
        <w:t xml:space="preserve"> and </w:t>
      </w:r>
      <w:r w:rsidRPr="00B90692">
        <w:rPr>
          <w:rStyle w:val="Emphasis"/>
          <w:highlight w:val="green"/>
        </w:rPr>
        <w:t>dangerous</w:t>
      </w:r>
      <w:r w:rsidRPr="00B11CCA">
        <w:rPr>
          <w:rStyle w:val="StyleUnderline"/>
        </w:rPr>
        <w:t>. Some private companies</w:t>
      </w:r>
      <w:r w:rsidRPr="00E55F88">
        <w:rPr>
          <w:sz w:val="16"/>
        </w:rPr>
        <w:t xml:space="preserve"> want to </w:t>
      </w:r>
      <w:r w:rsidRPr="00B11CCA">
        <w:rPr>
          <w:rStyle w:val="StyleUnderline"/>
        </w:rPr>
        <w:t xml:space="preserve">engage in </w:t>
      </w:r>
      <w:r w:rsidRPr="00B90692">
        <w:rPr>
          <w:rStyle w:val="StyleUnderline"/>
          <w:highlight w:val="green"/>
        </w:rPr>
        <w:t>human spaceflight</w:t>
      </w:r>
      <w:r w:rsidRPr="00B11CCA">
        <w:rPr>
          <w:rStyle w:val="StyleUnderline"/>
        </w:rPr>
        <w:t>; a conflictual or more dangerous orbital environment would</w:t>
      </w:r>
      <w:r w:rsidRPr="00E55F88">
        <w:rPr>
          <w:sz w:val="16"/>
        </w:rPr>
        <w:t xml:space="preserve"> likely </w:t>
      </w:r>
      <w:r w:rsidRPr="00B11CCA">
        <w:rPr>
          <w:rStyle w:val="Emphasis"/>
        </w:rPr>
        <w:t>prevent those activities</w:t>
      </w:r>
      <w:r w:rsidRPr="00E55F88">
        <w:rPr>
          <w:sz w:val="16"/>
        </w:rPr>
        <w:t xml:space="preserve"> or increase their costs to such an extent that it becomes economically infeasible. James Clay Moltz argues specifically that “</w:t>
      </w:r>
      <w:r w:rsidRPr="007C387A">
        <w:rPr>
          <w:rStyle w:val="StyleUnderline"/>
        </w:rPr>
        <w:t xml:space="preserve">the growing presence of </w:t>
      </w:r>
      <w:r w:rsidRPr="00B90692">
        <w:rPr>
          <w:rStyle w:val="Emphasis"/>
          <w:highlight w:val="green"/>
        </w:rPr>
        <w:t>space tourists</w:t>
      </w:r>
      <w:r w:rsidRPr="00B11CCA">
        <w:rPr>
          <w:rStyle w:val="StyleUnderline"/>
        </w:rPr>
        <w:t xml:space="preserve"> in low-Earth orbit would</w:t>
      </w:r>
      <w:r w:rsidRPr="00E55F88">
        <w:rPr>
          <w:sz w:val="16"/>
        </w:rPr>
        <w:t xml:space="preserve"> greatly </w:t>
      </w:r>
      <w:r w:rsidRPr="00B90692">
        <w:rPr>
          <w:rStyle w:val="Emphasis"/>
          <w:highlight w:val="green"/>
        </w:rPr>
        <w:t>increase</w:t>
      </w:r>
      <w:r w:rsidRPr="00E55F88">
        <w:rPr>
          <w:sz w:val="16"/>
        </w:rPr>
        <w:t xml:space="preserve"> the </w:t>
      </w:r>
      <w:r w:rsidRPr="00B11CCA">
        <w:rPr>
          <w:rStyle w:val="StyleUnderline"/>
        </w:rPr>
        <w:t xml:space="preserve">incentives for </w:t>
      </w:r>
      <w:r w:rsidRPr="00B90692">
        <w:rPr>
          <w:rStyle w:val="Emphasis"/>
          <w:highlight w:val="green"/>
        </w:rPr>
        <w:t>restraint</w:t>
      </w:r>
      <w:r w:rsidRPr="00B90692">
        <w:rPr>
          <w:rStyle w:val="StyleUnderline"/>
          <w:highlight w:val="green"/>
        </w:rPr>
        <w:t xml:space="preserve"> in</w:t>
      </w:r>
      <w:r w:rsidRPr="007C387A">
        <w:rPr>
          <w:rStyle w:val="Emphasis"/>
        </w:rPr>
        <w:t xml:space="preserve"> any future </w:t>
      </w:r>
      <w:r w:rsidRPr="00B90692">
        <w:rPr>
          <w:rStyle w:val="Emphasis"/>
          <w:highlight w:val="green"/>
        </w:rPr>
        <w:t>[ASAT] test programs</w:t>
      </w:r>
      <w:r w:rsidRPr="00E55F88">
        <w:rPr>
          <w:sz w:val="16"/>
        </w:rPr>
        <w:t xml:space="preserve">.”52 Those </w:t>
      </w:r>
      <w:r w:rsidRPr="00B90692">
        <w:rPr>
          <w:rStyle w:val="StyleUnderline"/>
          <w:highlight w:val="green"/>
        </w:rPr>
        <w:t>foregone</w:t>
      </w:r>
      <w:r w:rsidRPr="007C387A">
        <w:rPr>
          <w:rStyle w:val="StyleUnderline"/>
        </w:rPr>
        <w:t xml:space="preserve"> development costs and </w:t>
      </w:r>
      <w:r w:rsidRPr="00B90692">
        <w:rPr>
          <w:rStyle w:val="StyleUnderline"/>
          <w:highlight w:val="green"/>
        </w:rPr>
        <w:t>commercial activities</w:t>
      </w:r>
      <w:r w:rsidRPr="00E55F88">
        <w:rPr>
          <w:sz w:val="16"/>
        </w:rPr>
        <w:t xml:space="preserve"> can </w:t>
      </w:r>
      <w:r w:rsidRPr="00B90692">
        <w:rPr>
          <w:rStyle w:val="Emphasis"/>
          <w:highlight w:val="green"/>
        </w:rPr>
        <w:t>have a similar cost to states</w:t>
      </w:r>
      <w:r w:rsidRPr="00B90692">
        <w:rPr>
          <w:rStyle w:val="Emphasis"/>
        </w:rPr>
        <w:t xml:space="preserve"> </w:t>
      </w:r>
      <w:r w:rsidRPr="00E55F88">
        <w:rPr>
          <w:sz w:val="16"/>
        </w:rPr>
        <w:t xml:space="preserve">simply </w:t>
      </w:r>
      <w:r w:rsidRPr="00B90692">
        <w:rPr>
          <w:rStyle w:val="StyleUnderline"/>
          <w:highlight w:val="green"/>
        </w:rPr>
        <w:t>by discouraging private actors</w:t>
      </w:r>
      <w:r w:rsidRPr="00E55F88">
        <w:rPr>
          <w:rStyle w:val="StyleUnderline"/>
        </w:rPr>
        <w:t xml:space="preserve"> from participating in the market.</w:t>
      </w:r>
    </w:p>
    <w:p w14:paraId="74F78159" w14:textId="77777777" w:rsidR="00F5628C" w:rsidRDefault="00F5628C" w:rsidP="00F5628C">
      <w:pPr>
        <w:pStyle w:val="Heading4"/>
      </w:pPr>
      <w:r>
        <w:t xml:space="preserve">That </w:t>
      </w:r>
      <w:r w:rsidRPr="00565ADD">
        <w:rPr>
          <w:u w:val="single"/>
        </w:rPr>
        <w:t>turns case</w:t>
      </w:r>
      <w:r>
        <w:t xml:space="preserve"> and goes </w:t>
      </w:r>
      <w:r w:rsidRPr="00565ADD">
        <w:rPr>
          <w:u w:val="single"/>
        </w:rPr>
        <w:t>nuclear</w:t>
      </w:r>
      <w:r>
        <w:t xml:space="preserve"> – </w:t>
      </w:r>
      <w:r w:rsidRPr="00565ADD">
        <w:rPr>
          <w:u w:val="single"/>
        </w:rPr>
        <w:t>extinction</w:t>
      </w:r>
      <w:r>
        <w:t>.</w:t>
      </w:r>
    </w:p>
    <w:p w14:paraId="562A3961" w14:textId="77777777" w:rsidR="00F5628C" w:rsidRPr="00365682" w:rsidRDefault="00F5628C" w:rsidP="00F5628C">
      <w:r w:rsidRPr="002A3E43">
        <w:rPr>
          <w:rStyle w:val="Style13ptBold"/>
        </w:rPr>
        <w:t>Blatt 20</w:t>
      </w:r>
      <w:r>
        <w:t xml:space="preserve"> [</w:t>
      </w:r>
      <w:r w:rsidRPr="002A3E43">
        <w:t>Talia M. Blatt</w:t>
      </w:r>
      <w:r>
        <w:t>,</w:t>
      </w:r>
      <w:r w:rsidRPr="002A3E43">
        <w:t xml:space="preserve"> </w:t>
      </w:r>
      <w:r>
        <w:t>“</w:t>
      </w:r>
      <w:r w:rsidRPr="00365682">
        <w:t>Anti-Satellite Weapons and the Emerging Space Arms Race</w:t>
      </w:r>
      <w:r>
        <w:t xml:space="preserve">,” 05/26/20, </w:t>
      </w:r>
      <w:r w:rsidRPr="002A3E43">
        <w:rPr>
          <w:i/>
          <w:iCs/>
        </w:rPr>
        <w:t>Harvard International Review</w:t>
      </w:r>
      <w:r>
        <w:t xml:space="preserve">, </w:t>
      </w:r>
      <w:r w:rsidRPr="00A80286">
        <w:t>https://hir.harvard.edu/anti-satellite-weapons-and-the-emerging-space-arms-race/</w:t>
      </w:r>
      <w:r>
        <w:t>, EA]</w:t>
      </w:r>
    </w:p>
    <w:p w14:paraId="2CE82D5C" w14:textId="77777777" w:rsidR="00F5628C" w:rsidRPr="00565ADD" w:rsidRDefault="00F5628C" w:rsidP="00F5628C">
      <w:pPr>
        <w:rPr>
          <w:rStyle w:val="Emphasis"/>
        </w:rPr>
      </w:pPr>
      <w:r w:rsidRPr="002A3E43">
        <w:rPr>
          <w:sz w:val="16"/>
        </w:rPr>
        <w:t xml:space="preserve">Nevertheless, a space race born from the Cold War continues to unfold. While the current space race may not have the same monopoly on the American imagination as the sprint to the moon held during the 1950s and 60s, it deserves our equal attention. We are now witnessing </w:t>
      </w:r>
      <w:r w:rsidRPr="00565ADD">
        <w:rPr>
          <w:rStyle w:val="StyleUnderline"/>
        </w:rPr>
        <w:t xml:space="preserve">the rapid and increasingly international development of </w:t>
      </w:r>
      <w:r w:rsidRPr="002A3E43">
        <w:rPr>
          <w:rStyle w:val="StyleUnderline"/>
          <w:highlight w:val="green"/>
        </w:rPr>
        <w:t>anti-satellite weapons</w:t>
      </w:r>
      <w:r w:rsidRPr="002A3E43">
        <w:rPr>
          <w:sz w:val="16"/>
        </w:rPr>
        <w:t xml:space="preserve">. The race for these weapons </w:t>
      </w:r>
      <w:r w:rsidRPr="00565ADD">
        <w:rPr>
          <w:rStyle w:val="StyleUnderline"/>
        </w:rPr>
        <w:t>not only</w:t>
      </w:r>
      <w:r w:rsidRPr="00565ADD">
        <w:rPr>
          <w:rStyle w:val="Emphasis"/>
        </w:rPr>
        <w:t xml:space="preserve"> </w:t>
      </w:r>
      <w:r w:rsidRPr="002A3E43">
        <w:rPr>
          <w:rStyle w:val="Emphasis"/>
          <w:highlight w:val="green"/>
        </w:rPr>
        <w:t>increases</w:t>
      </w:r>
      <w:r w:rsidRPr="00565ADD">
        <w:rPr>
          <w:rStyle w:val="Emphasis"/>
        </w:rPr>
        <w:t xml:space="preserve"> the </w:t>
      </w:r>
      <w:r w:rsidRPr="002A3E43">
        <w:rPr>
          <w:rStyle w:val="Emphasis"/>
          <w:highlight w:val="green"/>
        </w:rPr>
        <w:t>risk of global conflict</w:t>
      </w:r>
      <w:r w:rsidRPr="002A3E43">
        <w:rPr>
          <w:sz w:val="16"/>
        </w:rPr>
        <w:t>—</w:t>
      </w:r>
      <w:r w:rsidRPr="00565ADD">
        <w:rPr>
          <w:rStyle w:val="StyleUnderline"/>
        </w:rPr>
        <w:t xml:space="preserve">it could </w:t>
      </w:r>
      <w:r w:rsidRPr="00565ADD">
        <w:rPr>
          <w:rStyle w:val="Emphasis"/>
        </w:rPr>
        <w:t>jeopardize all future space exploration.</w:t>
      </w:r>
    </w:p>
    <w:p w14:paraId="6220E435" w14:textId="77777777" w:rsidR="00F5628C" w:rsidRPr="002A3E43" w:rsidRDefault="00F5628C" w:rsidP="00F5628C">
      <w:pPr>
        <w:rPr>
          <w:sz w:val="16"/>
          <w:szCs w:val="16"/>
        </w:rPr>
      </w:pPr>
      <w:r w:rsidRPr="002A3E43">
        <w:rPr>
          <w:sz w:val="16"/>
          <w:szCs w:val="16"/>
        </w:rPr>
        <w:t>What Are Anti-Satellite Weapons (ASATs)?</w:t>
      </w:r>
    </w:p>
    <w:p w14:paraId="22DFB187" w14:textId="77777777" w:rsidR="00F5628C" w:rsidRPr="000B015A" w:rsidRDefault="00F5628C" w:rsidP="00F5628C">
      <w:pPr>
        <w:rPr>
          <w:sz w:val="16"/>
        </w:rPr>
      </w:pPr>
      <w:r w:rsidRPr="000B015A">
        <w:rPr>
          <w:sz w:val="16"/>
        </w:rPr>
        <w:t xml:space="preserve">Difficult to define, </w:t>
      </w:r>
      <w:r w:rsidRPr="000B015A">
        <w:rPr>
          <w:rStyle w:val="StyleUnderline"/>
        </w:rPr>
        <w:t>ASATs occupy a gray zone in international arms control</w:t>
      </w:r>
      <w:r w:rsidRPr="000B015A">
        <w:rPr>
          <w:sz w:val="16"/>
        </w:rPr>
        <w:t xml:space="preserve">. On one level, </w:t>
      </w:r>
      <w:r w:rsidRPr="000B015A">
        <w:rPr>
          <w:rStyle w:val="StyleUnderline"/>
        </w:rPr>
        <w:t>they are</w:t>
      </w:r>
      <w:r w:rsidRPr="000B015A">
        <w:rPr>
          <w:sz w:val="16"/>
        </w:rPr>
        <w:t xml:space="preserve"> exactly what the term suggests: </w:t>
      </w:r>
      <w:r w:rsidRPr="000B015A">
        <w:rPr>
          <w:rStyle w:val="StyleUnderline"/>
        </w:rPr>
        <w:t>weapons</w:t>
      </w:r>
      <w:r w:rsidRPr="000B015A">
        <w:rPr>
          <w:sz w:val="16"/>
        </w:rPr>
        <w:t xml:space="preserve"> designed </w:t>
      </w:r>
      <w:r w:rsidRPr="000B015A">
        <w:rPr>
          <w:rStyle w:val="StyleUnderline"/>
        </w:rPr>
        <w:t>to destroy</w:t>
      </w:r>
      <w:r w:rsidRPr="000B015A">
        <w:rPr>
          <w:sz w:val="16"/>
        </w:rPr>
        <w:t xml:space="preserve"> or limit </w:t>
      </w:r>
      <w:r w:rsidRPr="000B015A">
        <w:rPr>
          <w:rStyle w:val="StyleUnderline"/>
        </w:rPr>
        <w:t>satellites</w:t>
      </w:r>
      <w:r w:rsidRPr="000B015A">
        <w:rPr>
          <w:sz w:val="16"/>
        </w:rPr>
        <w:t xml:space="preserve"> </w:t>
      </w:r>
      <w:r w:rsidRPr="000B015A">
        <w:rPr>
          <w:rStyle w:val="StyleUnderline"/>
        </w:rPr>
        <w:t>for military purposes</w:t>
      </w:r>
      <w:r w:rsidRPr="000B015A">
        <w:rPr>
          <w:sz w:val="16"/>
        </w:rPr>
        <w:t xml:space="preserve">, such as undermining the </w:t>
      </w:r>
      <w:proofErr w:type="gramStart"/>
      <w:r w:rsidRPr="000B015A">
        <w:rPr>
          <w:sz w:val="16"/>
        </w:rPr>
        <w:t>command and control</w:t>
      </w:r>
      <w:proofErr w:type="gramEnd"/>
      <w:r w:rsidRPr="000B015A">
        <w:rPr>
          <w:sz w:val="16"/>
        </w:rPr>
        <w:t xml:space="preserve"> centers of an adversary’s military. ASATs can function in several ways. For example, kinetic energy ASATs (KE-ASATs) destroy satellites by physically colliding with them at high velocities. Drones, ballistic missiles, and explosives detonated near satellites can all function as KE-ASATs.</w:t>
      </w:r>
    </w:p>
    <w:p w14:paraId="7AAA4D93" w14:textId="77777777" w:rsidR="00F5628C" w:rsidRPr="000B015A" w:rsidRDefault="00F5628C" w:rsidP="00F5628C">
      <w:pPr>
        <w:rPr>
          <w:sz w:val="16"/>
          <w:szCs w:val="16"/>
        </w:rPr>
      </w:pPr>
      <w:r w:rsidRPr="000B015A">
        <w:rPr>
          <w:sz w:val="16"/>
          <w:szCs w:val="16"/>
        </w:rPr>
        <w:t>Conversely, non-kinetic ASATs use any non-physical mechanism to render a satellite inoperative, such as blinding satellites with lasers, launching cyberattacks, or jamming frequencies.</w:t>
      </w:r>
    </w:p>
    <w:p w14:paraId="726EEFD1" w14:textId="77777777" w:rsidR="00F5628C" w:rsidRPr="000B015A" w:rsidRDefault="00F5628C" w:rsidP="00F5628C">
      <w:pPr>
        <w:rPr>
          <w:sz w:val="16"/>
        </w:rPr>
      </w:pPr>
      <w:r w:rsidRPr="000B015A">
        <w:rPr>
          <w:sz w:val="16"/>
        </w:rPr>
        <w:t xml:space="preserve">But </w:t>
      </w:r>
      <w:r w:rsidRPr="000B015A">
        <w:rPr>
          <w:rStyle w:val="StyleUnderline"/>
        </w:rPr>
        <w:t>definitional issues arise because any technology that can</w:t>
      </w:r>
      <w:r w:rsidRPr="000B015A">
        <w:rPr>
          <w:sz w:val="16"/>
        </w:rPr>
        <w:t xml:space="preserve"> physically or non-kinetically </w:t>
      </w:r>
      <w:r w:rsidRPr="000B015A">
        <w:rPr>
          <w:rStyle w:val="StyleUnderline"/>
        </w:rPr>
        <w:t>damage a satellite can be considered an ASAT</w:t>
      </w:r>
      <w:r w:rsidRPr="000B015A">
        <w:rPr>
          <w:sz w:val="16"/>
        </w:rPr>
        <w:t xml:space="preserve"> weapon. For example, supposedly benign technology aimed at removing defunct satellites or other space junk—known as Active Debris Removal (ADR) technology—can also remove active satellites. With ostensibly civil but covertly military capabilities or functions, many space technologies, including ADR, are put in a category commonly known as “dual-use.” The dual-use nature of space infrastructure makes differentiating between weapon and non-weapon nearly impossible. As a result, regulating ASATs—and many other space-based weapons systems—is extremely difficult.</w:t>
      </w:r>
    </w:p>
    <w:p w14:paraId="24F32907" w14:textId="77777777" w:rsidR="00F5628C" w:rsidRPr="000B015A" w:rsidRDefault="00F5628C" w:rsidP="00F5628C">
      <w:pPr>
        <w:rPr>
          <w:sz w:val="16"/>
          <w:szCs w:val="16"/>
        </w:rPr>
      </w:pPr>
      <w:r w:rsidRPr="000B015A">
        <w:rPr>
          <w:sz w:val="16"/>
          <w:szCs w:val="16"/>
        </w:rPr>
        <w:t>A Brief History of ASAT Proliferation</w:t>
      </w:r>
    </w:p>
    <w:p w14:paraId="1F79AE03" w14:textId="77777777" w:rsidR="00F5628C" w:rsidRPr="000B015A" w:rsidRDefault="00F5628C" w:rsidP="00F5628C">
      <w:pPr>
        <w:rPr>
          <w:sz w:val="16"/>
          <w:szCs w:val="16"/>
        </w:rPr>
      </w:pPr>
      <w:r w:rsidRPr="000B015A">
        <w:rPr>
          <w:sz w:val="16"/>
          <w:szCs w:val="16"/>
        </w:rPr>
        <w:lastRenderedPageBreak/>
        <w:t>The earliest ASAT testing began during the Cold War, when the success of Sputnik I in October of 1957 catalyzed American fears about the Soviet Union’s potential goal of developing nuclear armed satellites capable of circling the globe. In response, the US developed its first ASAT: Bold Orion, an air-launched ballistic missile. The Soviet Union responded with its own ASAT program, developing weapons through the 1960s and 70s known as co-orbitals. Unlike previous KE-ASAT designs, these co-orbitals worked by syncing up with a target satellite’s orbit, then detonating.</w:t>
      </w:r>
    </w:p>
    <w:p w14:paraId="1A1572F9" w14:textId="77777777" w:rsidR="00F5628C" w:rsidRPr="000B015A" w:rsidRDefault="00F5628C" w:rsidP="00F5628C">
      <w:pPr>
        <w:rPr>
          <w:sz w:val="16"/>
          <w:szCs w:val="16"/>
        </w:rPr>
      </w:pPr>
      <w:r w:rsidRPr="000B015A">
        <w:rPr>
          <w:sz w:val="16"/>
          <w:szCs w:val="16"/>
        </w:rPr>
        <w:t>The United States responded to Soviet co-orbitals in the 1980s with the ASM-135 weapon, an air-launched KE-ASAT distinguished by its hit-to-kill method. Unlike the Soviet co-orbitals, the hit-to-kill system did not require explosives; it just used the energy generated by the collision between the craft and the satellite, making delivery more stable. In a 1985 demonstration authorized by President Ronald Reagan, an ASM-135 successfully destroyed a defunct satellite.</w:t>
      </w:r>
    </w:p>
    <w:p w14:paraId="43E871AE" w14:textId="77777777" w:rsidR="00F5628C" w:rsidRPr="000B015A" w:rsidRDefault="00F5628C" w:rsidP="00F5628C">
      <w:pPr>
        <w:rPr>
          <w:sz w:val="16"/>
          <w:szCs w:val="16"/>
        </w:rPr>
      </w:pPr>
      <w:r w:rsidRPr="000B015A">
        <w:rPr>
          <w:sz w:val="16"/>
          <w:szCs w:val="16"/>
        </w:rPr>
        <w:t>Roughly 30 years later, China joined the space race. In 2007, China successfully tested a KE-ASAT, destroying an old weather satellite with a ballistic missile. And just last year, India also successfully tested an ASAT in what the Indian government referred to as Mission Shakti.</w:t>
      </w:r>
    </w:p>
    <w:p w14:paraId="475DF508" w14:textId="77777777" w:rsidR="00F5628C" w:rsidRPr="000B015A" w:rsidRDefault="00F5628C" w:rsidP="00F5628C">
      <w:pPr>
        <w:rPr>
          <w:rStyle w:val="Emphasis"/>
        </w:rPr>
      </w:pPr>
      <w:r w:rsidRPr="000B015A">
        <w:rPr>
          <w:sz w:val="16"/>
        </w:rPr>
        <w:t xml:space="preserve">As of 2018, Russia and China were still developing more advanced non-kinetic ASATs. Russia is specifically developing an ASAT system known as Nudol, which operates in Lower Earth Orbit and can move between orbital paths, threatening more satellites than weapons limited to just one orbital path. So, despite the end of the Cold War era, </w:t>
      </w:r>
      <w:r w:rsidRPr="000B015A">
        <w:rPr>
          <w:rStyle w:val="StyleUnderline"/>
        </w:rPr>
        <w:t xml:space="preserve">more and more </w:t>
      </w:r>
      <w:r w:rsidRPr="002A3E43">
        <w:rPr>
          <w:rStyle w:val="StyleUnderline"/>
          <w:highlight w:val="green"/>
        </w:rPr>
        <w:t>nations are jumping into a space arms race</w:t>
      </w:r>
      <w:r w:rsidRPr="000B015A">
        <w:rPr>
          <w:sz w:val="16"/>
        </w:rPr>
        <w:t xml:space="preserve"> that is </w:t>
      </w:r>
      <w:r w:rsidRPr="002A3E43">
        <w:rPr>
          <w:rStyle w:val="StyleUnderline"/>
          <w:highlight w:val="green"/>
        </w:rPr>
        <w:t>resulting in</w:t>
      </w:r>
      <w:r w:rsidRPr="000B015A">
        <w:rPr>
          <w:sz w:val="16"/>
        </w:rPr>
        <w:t xml:space="preserve"> the </w:t>
      </w:r>
      <w:r w:rsidRPr="002A3E43">
        <w:rPr>
          <w:rStyle w:val="Emphasis"/>
          <w:highlight w:val="green"/>
        </w:rPr>
        <w:t>rapid prolif</w:t>
      </w:r>
      <w:r w:rsidRPr="000B015A">
        <w:rPr>
          <w:rStyle w:val="Emphasis"/>
        </w:rPr>
        <w:t xml:space="preserve">eration </w:t>
      </w:r>
      <w:r w:rsidRPr="002A3E43">
        <w:rPr>
          <w:rStyle w:val="Emphasis"/>
          <w:highlight w:val="green"/>
        </w:rPr>
        <w:t>of</w:t>
      </w:r>
      <w:r w:rsidRPr="000B015A">
        <w:rPr>
          <w:rStyle w:val="Emphasis"/>
        </w:rPr>
        <w:t xml:space="preserve"> advanced </w:t>
      </w:r>
      <w:r w:rsidRPr="002A3E43">
        <w:rPr>
          <w:rStyle w:val="Emphasis"/>
          <w:highlight w:val="green"/>
        </w:rPr>
        <w:t>space weaponry</w:t>
      </w:r>
      <w:r w:rsidRPr="000B015A">
        <w:rPr>
          <w:rStyle w:val="Emphasis"/>
        </w:rPr>
        <w:t>.</w:t>
      </w:r>
    </w:p>
    <w:p w14:paraId="7A8DFF0E" w14:textId="77777777" w:rsidR="00F5628C" w:rsidRPr="002A3E43" w:rsidRDefault="00F5628C" w:rsidP="00F5628C">
      <w:pPr>
        <w:rPr>
          <w:sz w:val="16"/>
          <w:szCs w:val="16"/>
        </w:rPr>
      </w:pPr>
      <w:r w:rsidRPr="002A3E43">
        <w:rPr>
          <w:sz w:val="16"/>
          <w:szCs w:val="16"/>
        </w:rPr>
        <w:t>The ASAT Appeal</w:t>
      </w:r>
    </w:p>
    <w:p w14:paraId="347EC368" w14:textId="77777777" w:rsidR="00F5628C" w:rsidRPr="002A3E43" w:rsidRDefault="00F5628C" w:rsidP="00F5628C">
      <w:pPr>
        <w:rPr>
          <w:sz w:val="16"/>
          <w:szCs w:val="16"/>
        </w:rPr>
      </w:pPr>
      <w:r w:rsidRPr="002A3E43">
        <w:rPr>
          <w:sz w:val="16"/>
          <w:szCs w:val="16"/>
        </w:rPr>
        <w:t xml:space="preserve">A global fixation on anti-satellite weapons is arguably the logical </w:t>
      </w:r>
      <w:proofErr w:type="gramStart"/>
      <w:r w:rsidRPr="002A3E43">
        <w:rPr>
          <w:sz w:val="16"/>
          <w:szCs w:val="16"/>
        </w:rPr>
        <w:t>end result</w:t>
      </w:r>
      <w:proofErr w:type="gramEnd"/>
      <w:r w:rsidRPr="002A3E43">
        <w:rPr>
          <w:sz w:val="16"/>
          <w:szCs w:val="16"/>
        </w:rPr>
        <w:t xml:space="preserve"> of the main American project of the late 20th and early 21st century: the movement to digital communications. Via the telephone, computers, and eventually the internet, the United States pioneered the use of space-based communications for most civil and military functions. The benefits of satellite-based communications—namely increased efficiency, precision, and volume of information transmitted—are self-evident; however, the US lead in the transition to space-based systems posed a threat: relying on satellites for military use more than any other country created an asymmetric dependency. In other words, an unexpected denial of space-enabled information or capabilities would be more debilitating to the United States than to any other country because no other country is as dependent on satellite communications.</w:t>
      </w:r>
    </w:p>
    <w:p w14:paraId="7E1B486A" w14:textId="77777777" w:rsidR="00F5628C" w:rsidRPr="002A3E43" w:rsidRDefault="00F5628C" w:rsidP="00F5628C">
      <w:pPr>
        <w:rPr>
          <w:sz w:val="16"/>
          <w:szCs w:val="16"/>
        </w:rPr>
      </w:pPr>
      <w:r w:rsidRPr="002A3E43">
        <w:rPr>
          <w:sz w:val="16"/>
          <w:szCs w:val="16"/>
        </w:rPr>
        <w:t xml:space="preserve">In an era of US hegemony, powers like Russia, China, and India are looking for arenas in which they can make the most gains against a conventionally stronger opponent. The space race has an asymmetric nature: the more the United States develops in space, the more it </w:t>
      </w:r>
      <w:proofErr w:type="gramStart"/>
      <w:r w:rsidRPr="002A3E43">
        <w:rPr>
          <w:sz w:val="16"/>
          <w:szCs w:val="16"/>
        </w:rPr>
        <w:t>has to</w:t>
      </w:r>
      <w:proofErr w:type="gramEnd"/>
      <w:r w:rsidRPr="002A3E43">
        <w:rPr>
          <w:sz w:val="16"/>
          <w:szCs w:val="16"/>
        </w:rPr>
        <w:t xml:space="preserve"> lose. Thus, space warfare provides an arena where emerging powers can gain a strategic advantage relative to the US.</w:t>
      </w:r>
    </w:p>
    <w:p w14:paraId="77B61054" w14:textId="77777777" w:rsidR="00F5628C" w:rsidRPr="002A3E43" w:rsidRDefault="00F5628C" w:rsidP="00F5628C">
      <w:pPr>
        <w:rPr>
          <w:sz w:val="16"/>
          <w:szCs w:val="16"/>
        </w:rPr>
      </w:pPr>
      <w:r w:rsidRPr="002A3E43">
        <w:rPr>
          <w:sz w:val="16"/>
          <w:szCs w:val="16"/>
        </w:rPr>
        <w:t>More broadly, ASATs are also desirable because they can function as conflict deterrents. If a conflict arises, countries may be less likely to escalate if they believe their opponents are capable of essentially blinding their military. Just as two nuclear armed opponents risk mutually assured destruction (MAD), two ASAT armed countries risk mutual impotence. If they both can “turn off” each other’s militaries—or deny access to the satellites upon which their opponent’s conventional and nuclear forces rely—both countries are rendered close to defenseless, a risk they would be extremely reluctant to take.</w:t>
      </w:r>
    </w:p>
    <w:p w14:paraId="1E9D503E" w14:textId="77777777" w:rsidR="00F5628C" w:rsidRPr="002A3E43" w:rsidRDefault="00F5628C" w:rsidP="00F5628C">
      <w:pPr>
        <w:rPr>
          <w:sz w:val="16"/>
          <w:szCs w:val="16"/>
        </w:rPr>
      </w:pPr>
      <w:r w:rsidRPr="002A3E43">
        <w:rPr>
          <w:sz w:val="16"/>
          <w:szCs w:val="16"/>
        </w:rPr>
        <w:t>A Uniquely Dangerous Arms Race</w:t>
      </w:r>
    </w:p>
    <w:p w14:paraId="141C1964" w14:textId="77777777" w:rsidR="00F5628C" w:rsidRPr="000B015A" w:rsidRDefault="00F5628C" w:rsidP="00F5628C">
      <w:pPr>
        <w:rPr>
          <w:rStyle w:val="StyleUnderline"/>
        </w:rPr>
      </w:pPr>
      <w:r w:rsidRPr="000B015A">
        <w:rPr>
          <w:sz w:val="16"/>
        </w:rPr>
        <w:t xml:space="preserve">Despite their deterrent functions, </w:t>
      </w:r>
      <w:r w:rsidRPr="00CE7502">
        <w:rPr>
          <w:rStyle w:val="StyleUnderline"/>
          <w:highlight w:val="green"/>
        </w:rPr>
        <w:t>ASATs</w:t>
      </w:r>
      <w:r w:rsidRPr="000B015A">
        <w:rPr>
          <w:rStyle w:val="StyleUnderline"/>
        </w:rPr>
        <w:t xml:space="preserve"> are more likely to</w:t>
      </w:r>
      <w:r w:rsidRPr="000B015A">
        <w:rPr>
          <w:sz w:val="16"/>
        </w:rPr>
        <w:t xml:space="preserve"> provoke or </w:t>
      </w:r>
      <w:r w:rsidRPr="00CE7502">
        <w:rPr>
          <w:rStyle w:val="StyleUnderline"/>
          <w:highlight w:val="green"/>
        </w:rPr>
        <w:t>exacerbate conflicts</w:t>
      </w:r>
      <w:r w:rsidRPr="000B015A">
        <w:rPr>
          <w:rStyle w:val="StyleUnderline"/>
        </w:rPr>
        <w:t xml:space="preserve"> than dampen them</w:t>
      </w:r>
      <w:r w:rsidRPr="000B015A">
        <w:rPr>
          <w:sz w:val="16"/>
        </w:rPr>
        <w:t xml:space="preserve">, especially </w:t>
      </w:r>
      <w:r w:rsidRPr="00CE7502">
        <w:rPr>
          <w:rStyle w:val="StyleUnderline"/>
          <w:highlight w:val="green"/>
        </w:rPr>
        <w:t>given the risk</w:t>
      </w:r>
      <w:r w:rsidRPr="000B015A">
        <w:rPr>
          <w:rStyle w:val="StyleUnderline"/>
        </w:rPr>
        <w:t xml:space="preserve"> they pose </w:t>
      </w:r>
      <w:r w:rsidRPr="00CE7502">
        <w:rPr>
          <w:rStyle w:val="StyleUnderline"/>
          <w:highlight w:val="green"/>
        </w:rPr>
        <w:t>to early warning satellites</w:t>
      </w:r>
      <w:r w:rsidRPr="000B015A">
        <w:rPr>
          <w:rStyle w:val="StyleUnderline"/>
        </w:rPr>
        <w:t>. These</w:t>
      </w:r>
      <w:r w:rsidRPr="000B015A">
        <w:rPr>
          <w:sz w:val="16"/>
        </w:rPr>
        <w:t xml:space="preserve"> satellites </w:t>
      </w:r>
      <w:r w:rsidRPr="000B015A">
        <w:rPr>
          <w:rStyle w:val="StyleUnderline"/>
        </w:rPr>
        <w:t>are a crucial element of</w:t>
      </w:r>
      <w:r w:rsidRPr="000B015A">
        <w:rPr>
          <w:sz w:val="16"/>
        </w:rPr>
        <w:t xml:space="preserve"> US </w:t>
      </w:r>
      <w:r w:rsidRPr="000B015A">
        <w:rPr>
          <w:rStyle w:val="StyleUnderline"/>
        </w:rPr>
        <w:t>ballistic missile defense, capable of detecting missiles</w:t>
      </w:r>
      <w:r w:rsidRPr="000B015A">
        <w:rPr>
          <w:sz w:val="16"/>
        </w:rPr>
        <w:t xml:space="preserve"> immediately</w:t>
      </w:r>
      <w:r w:rsidRPr="000B015A">
        <w:rPr>
          <w:rStyle w:val="StyleUnderline"/>
        </w:rPr>
        <w:t xml:space="preserve"> after launch and tracking their paths.</w:t>
      </w:r>
    </w:p>
    <w:p w14:paraId="1506D404" w14:textId="77777777" w:rsidR="00F5628C" w:rsidRPr="000B015A" w:rsidRDefault="00F5628C" w:rsidP="00F5628C">
      <w:pPr>
        <w:rPr>
          <w:rStyle w:val="StyleUnderline"/>
        </w:rPr>
      </w:pPr>
      <w:r w:rsidRPr="000B015A">
        <w:rPr>
          <w:sz w:val="16"/>
        </w:rPr>
        <w:t xml:space="preserve">Suppose </w:t>
      </w:r>
      <w:r w:rsidRPr="000B015A">
        <w:rPr>
          <w:rStyle w:val="StyleUnderline"/>
        </w:rPr>
        <w:t xml:space="preserve">a US early warning satellite goes </w:t>
      </w:r>
      <w:proofErr w:type="gramStart"/>
      <w:r w:rsidRPr="000B015A">
        <w:rPr>
          <w:rStyle w:val="StyleUnderline"/>
        </w:rPr>
        <w:t>dark</w:t>
      </w:r>
      <w:r w:rsidRPr="000B015A">
        <w:rPr>
          <w:sz w:val="16"/>
        </w:rPr>
        <w:t>, or</w:t>
      </w:r>
      <w:proofErr w:type="gramEnd"/>
      <w:r w:rsidRPr="000B015A">
        <w:rPr>
          <w:sz w:val="16"/>
        </w:rPr>
        <w:t xml:space="preserve"> is shut down. Going dark could signal a glitch, but</w:t>
      </w:r>
      <w:r w:rsidRPr="000B015A">
        <w:rPr>
          <w:rStyle w:val="StyleUnderline"/>
        </w:rPr>
        <w:t xml:space="preserve"> in a world in which other countries have ASATs</w:t>
      </w:r>
      <w:r w:rsidRPr="000B015A">
        <w:rPr>
          <w:sz w:val="16"/>
        </w:rPr>
        <w:t xml:space="preserve">, it </w:t>
      </w:r>
      <w:r w:rsidRPr="000B015A">
        <w:rPr>
          <w:rStyle w:val="StyleUnderline"/>
        </w:rPr>
        <w:t>could</w:t>
      </w:r>
      <w:r w:rsidRPr="000B015A">
        <w:rPr>
          <w:sz w:val="16"/>
        </w:rPr>
        <w:t xml:space="preserve"> also </w:t>
      </w:r>
      <w:r w:rsidRPr="000B015A">
        <w:rPr>
          <w:rStyle w:val="StyleUnderline"/>
        </w:rPr>
        <w:t>signal the beginning of an attack</w:t>
      </w:r>
      <w:r w:rsidRPr="000B015A">
        <w:rPr>
          <w:sz w:val="16"/>
        </w:rPr>
        <w:t xml:space="preserve">. Without early warning satellites, </w:t>
      </w:r>
      <w:r w:rsidRPr="000B015A">
        <w:rPr>
          <w:rStyle w:val="StyleUnderline"/>
        </w:rPr>
        <w:t>the United States is much more susceptible to nuclear missiles. Given</w:t>
      </w:r>
      <w:r w:rsidRPr="000B015A">
        <w:rPr>
          <w:sz w:val="16"/>
        </w:rPr>
        <w:t xml:space="preserve"> the strategy of </w:t>
      </w:r>
      <w:r w:rsidRPr="000B015A">
        <w:rPr>
          <w:rStyle w:val="StyleUnderline"/>
        </w:rPr>
        <w:t>counterforcing</w:t>
      </w:r>
      <w:r w:rsidRPr="000B015A">
        <w:rPr>
          <w:sz w:val="16"/>
        </w:rPr>
        <w:t>—targeting nuclear silos rather than populous cities to prevent a nuclear counterattack—</w:t>
      </w:r>
      <w:r w:rsidRPr="000B015A">
        <w:rPr>
          <w:rStyle w:val="StyleUnderline"/>
        </w:rPr>
        <w:t>the Americans might believe their nuclear weapons are imminently at risk.</w:t>
      </w:r>
      <w:r w:rsidRPr="000B015A">
        <w:rPr>
          <w:sz w:val="16"/>
        </w:rPr>
        <w:t xml:space="preserve"> It could be </w:t>
      </w:r>
      <w:r w:rsidRPr="000B015A">
        <w:rPr>
          <w:rStyle w:val="StyleUnderline"/>
        </w:rPr>
        <w:t>twelve hours before</w:t>
      </w:r>
      <w:r w:rsidRPr="000B015A">
        <w:rPr>
          <w:sz w:val="16"/>
        </w:rPr>
        <w:t xml:space="preserve"> the United States regains </w:t>
      </w:r>
      <w:r w:rsidRPr="000B015A">
        <w:rPr>
          <w:rStyle w:val="StyleUnderline"/>
        </w:rPr>
        <w:t>satellite function</w:t>
      </w:r>
      <w:r w:rsidRPr="000B015A">
        <w:rPr>
          <w:sz w:val="16"/>
        </w:rPr>
        <w:t xml:space="preserve">, which </w:t>
      </w:r>
      <w:r w:rsidRPr="000B015A">
        <w:rPr>
          <w:rStyle w:val="StyleUnderline"/>
        </w:rPr>
        <w:t xml:space="preserve">is too long to wait to put together a nuclear counterattack. </w:t>
      </w:r>
      <w:r w:rsidRPr="002A3E43">
        <w:rPr>
          <w:rStyle w:val="StyleUnderline"/>
          <w:highlight w:val="green"/>
        </w:rPr>
        <w:t>The U</w:t>
      </w:r>
      <w:r w:rsidRPr="000B015A">
        <w:rPr>
          <w:rStyle w:val="StyleUnderline"/>
        </w:rPr>
        <w:t xml:space="preserve">nited </w:t>
      </w:r>
      <w:r w:rsidRPr="002A3E43">
        <w:rPr>
          <w:rStyle w:val="StyleUnderline"/>
          <w:highlight w:val="green"/>
        </w:rPr>
        <w:t>S</w:t>
      </w:r>
      <w:r w:rsidRPr="000B015A">
        <w:rPr>
          <w:rStyle w:val="StyleUnderline"/>
        </w:rPr>
        <w:t>tates</w:t>
      </w:r>
      <w:r w:rsidRPr="000B015A">
        <w:rPr>
          <w:sz w:val="16"/>
        </w:rPr>
        <w:t xml:space="preserve">, therefore, </w:t>
      </w:r>
      <w:r w:rsidRPr="002A3E43">
        <w:rPr>
          <w:rStyle w:val="StyleUnderline"/>
          <w:highlight w:val="green"/>
        </w:rPr>
        <w:t>might</w:t>
      </w:r>
      <w:r w:rsidRPr="000B015A">
        <w:rPr>
          <w:sz w:val="16"/>
        </w:rPr>
        <w:t xml:space="preserve"> move to </w:t>
      </w:r>
      <w:r w:rsidRPr="002A3E43">
        <w:rPr>
          <w:rStyle w:val="Emphasis"/>
          <w:highlight w:val="green"/>
        </w:rPr>
        <w:t>mobilize a nuclear attack</w:t>
      </w:r>
      <w:r w:rsidRPr="000B015A">
        <w:rPr>
          <w:rStyle w:val="StyleUnderline"/>
        </w:rPr>
        <w:t xml:space="preserve"> against Russia or China </w:t>
      </w:r>
      <w:r w:rsidRPr="002A3E43">
        <w:rPr>
          <w:rStyle w:val="StyleUnderline"/>
          <w:highlight w:val="green"/>
        </w:rPr>
        <w:t>over</w:t>
      </w:r>
      <w:r w:rsidRPr="000B015A">
        <w:rPr>
          <w:sz w:val="16"/>
        </w:rPr>
        <w:t xml:space="preserve"> what might </w:t>
      </w:r>
      <w:r w:rsidRPr="000B015A">
        <w:rPr>
          <w:rStyle w:val="StyleUnderline"/>
        </w:rPr>
        <w:t xml:space="preserve">just be a piece of </w:t>
      </w:r>
      <w:r w:rsidRPr="002A3E43">
        <w:rPr>
          <w:rStyle w:val="StyleUnderline"/>
          <w:highlight w:val="green"/>
        </w:rPr>
        <w:t>debris shutting off a satellite</w:t>
      </w:r>
      <w:r w:rsidRPr="000B015A">
        <w:rPr>
          <w:rStyle w:val="StyleUnderline"/>
        </w:rPr>
        <w:t>.</w:t>
      </w:r>
    </w:p>
    <w:p w14:paraId="42006A41" w14:textId="77777777" w:rsidR="00F5628C" w:rsidRPr="000B015A" w:rsidRDefault="00F5628C" w:rsidP="00F5628C">
      <w:pPr>
        <w:rPr>
          <w:sz w:val="16"/>
        </w:rPr>
      </w:pPr>
      <w:r w:rsidRPr="000B015A">
        <w:rPr>
          <w:sz w:val="16"/>
        </w:rPr>
        <w:lastRenderedPageBreak/>
        <w:t xml:space="preserve">Additionally, </w:t>
      </w:r>
      <w:r w:rsidRPr="000B015A">
        <w:rPr>
          <w:rStyle w:val="StyleUnderline"/>
        </w:rPr>
        <w:t>accidental warfare, or</w:t>
      </w:r>
      <w:r w:rsidRPr="000B015A">
        <w:rPr>
          <w:sz w:val="16"/>
        </w:rPr>
        <w:t xml:space="preserve"> strategic </w:t>
      </w:r>
      <w:r w:rsidRPr="000B015A">
        <w:rPr>
          <w:rStyle w:val="StyleUnderline"/>
        </w:rPr>
        <w:t>miscalculation, is uniquely likely in space. It is much easier to hold an adversary’s space systems in jeopardy with destructive ASATs than</w:t>
      </w:r>
      <w:r w:rsidRPr="000B015A">
        <w:rPr>
          <w:sz w:val="16"/>
        </w:rPr>
        <w:t xml:space="preserve"> it is </w:t>
      </w:r>
      <w:r w:rsidRPr="000B015A">
        <w:rPr>
          <w:rStyle w:val="StyleUnderline"/>
        </w:rPr>
        <w:t>to</w:t>
      </w:r>
      <w:r w:rsidRPr="000B015A">
        <w:rPr>
          <w:sz w:val="16"/>
        </w:rPr>
        <w:t xml:space="preserve"> sustainably </w:t>
      </w:r>
      <w:r w:rsidRPr="000B015A">
        <w:rPr>
          <w:rStyle w:val="StyleUnderline"/>
        </w:rPr>
        <w:t xml:space="preserve">defend a system, which is expensive </w:t>
      </w:r>
      <w:proofErr w:type="gramStart"/>
      <w:r w:rsidRPr="000B015A">
        <w:rPr>
          <w:rStyle w:val="StyleUnderline"/>
        </w:rPr>
        <w:t>and</w:t>
      </w:r>
      <w:r w:rsidRPr="000B015A">
        <w:rPr>
          <w:sz w:val="16"/>
        </w:rPr>
        <w:t xml:space="preserve"> in some cases</w:t>
      </w:r>
      <w:proofErr w:type="gramEnd"/>
      <w:r w:rsidRPr="000B015A">
        <w:rPr>
          <w:sz w:val="16"/>
        </w:rPr>
        <w:t xml:space="preserve"> </w:t>
      </w:r>
      <w:r w:rsidRPr="000B015A">
        <w:rPr>
          <w:rStyle w:val="StyleUnderline"/>
        </w:rPr>
        <w:t>not technologically feasible</w:t>
      </w:r>
      <w:r w:rsidRPr="000B015A">
        <w:rPr>
          <w:sz w:val="16"/>
        </w:rPr>
        <w:t xml:space="preserve"> because of limitations on satellite movement. Space is therefore considered offense-dominant; </w:t>
      </w:r>
      <w:r w:rsidRPr="000B015A">
        <w:rPr>
          <w:rStyle w:val="StyleUnderline"/>
        </w:rPr>
        <w:t>offensive tactics</w:t>
      </w:r>
      <w:r w:rsidRPr="000B015A">
        <w:rPr>
          <w:sz w:val="16"/>
        </w:rPr>
        <w:t xml:space="preserve"> like weapons development </w:t>
      </w:r>
      <w:r w:rsidRPr="000B015A">
        <w:rPr>
          <w:rStyle w:val="StyleUnderline"/>
        </w:rPr>
        <w:t>are prioritized over defensive measures</w:t>
      </w:r>
      <w:r w:rsidRPr="000B015A">
        <w:rPr>
          <w:sz w:val="16"/>
        </w:rPr>
        <w:t>, such as improving GPS or making satellites more resistant to jamming.</w:t>
      </w:r>
    </w:p>
    <w:p w14:paraId="24F9206C" w14:textId="77777777" w:rsidR="00F5628C" w:rsidRPr="000B015A" w:rsidRDefault="00F5628C" w:rsidP="00F5628C">
      <w:pPr>
        <w:rPr>
          <w:rStyle w:val="StyleUnderline"/>
        </w:rPr>
      </w:pPr>
      <w:r w:rsidRPr="000B015A">
        <w:rPr>
          <w:sz w:val="16"/>
        </w:rPr>
        <w:t xml:space="preserve">As a result, </w:t>
      </w:r>
      <w:r w:rsidRPr="002A3E43">
        <w:rPr>
          <w:rStyle w:val="StyleUnderline"/>
          <w:highlight w:val="green"/>
        </w:rPr>
        <w:t>countries</w:t>
      </w:r>
      <w:r w:rsidRPr="000B015A">
        <w:rPr>
          <w:rStyle w:val="StyleUnderline"/>
        </w:rPr>
        <w:t xml:space="preserve"> are left with poorly defended space systems and </w:t>
      </w:r>
      <w:r w:rsidRPr="002A3E43">
        <w:rPr>
          <w:rStyle w:val="StyleUnderline"/>
          <w:highlight w:val="green"/>
        </w:rPr>
        <w:t>rely on offensive posturing, which increases</w:t>
      </w:r>
      <w:r w:rsidRPr="000B015A">
        <w:rPr>
          <w:rStyle w:val="StyleUnderline"/>
        </w:rPr>
        <w:t xml:space="preserve"> the </w:t>
      </w:r>
      <w:r w:rsidRPr="002A3E43">
        <w:rPr>
          <w:rStyle w:val="StyleUnderline"/>
          <w:highlight w:val="green"/>
        </w:rPr>
        <w:t>risk that</w:t>
      </w:r>
      <w:r w:rsidRPr="000B015A">
        <w:rPr>
          <w:sz w:val="16"/>
        </w:rPr>
        <w:t xml:space="preserve"> their </w:t>
      </w:r>
      <w:r w:rsidRPr="002A3E43">
        <w:rPr>
          <w:rStyle w:val="StyleUnderline"/>
          <w:highlight w:val="green"/>
        </w:rPr>
        <w:t xml:space="preserve">actions are perceived as aggressive and </w:t>
      </w:r>
      <w:r w:rsidRPr="002A3E43">
        <w:rPr>
          <w:rStyle w:val="Emphasis"/>
          <w:highlight w:val="green"/>
        </w:rPr>
        <w:t>incentivizes rapid</w:t>
      </w:r>
      <w:r w:rsidRPr="000B015A">
        <w:rPr>
          <w:rStyle w:val="Emphasis"/>
        </w:rPr>
        <w:t xml:space="preserve">, risky </w:t>
      </w:r>
      <w:r w:rsidRPr="002A3E43">
        <w:rPr>
          <w:rStyle w:val="Emphasis"/>
          <w:highlight w:val="green"/>
        </w:rPr>
        <w:t>counterattacks</w:t>
      </w:r>
      <w:r w:rsidRPr="000B015A">
        <w:rPr>
          <w:rStyle w:val="StyleUnderline"/>
        </w:rPr>
        <w:t xml:space="preserve"> because militaries cannot rely on their spaced-based systems after first strikes.</w:t>
      </w:r>
    </w:p>
    <w:p w14:paraId="045D9CCA" w14:textId="77777777" w:rsidR="00F5628C" w:rsidRPr="0064475B" w:rsidRDefault="00F5628C" w:rsidP="00F5628C">
      <w:pPr>
        <w:rPr>
          <w:sz w:val="16"/>
          <w:szCs w:val="16"/>
        </w:rPr>
      </w:pPr>
      <w:r w:rsidRPr="0064475B">
        <w:rPr>
          <w:sz w:val="16"/>
          <w:szCs w:val="16"/>
        </w:rPr>
        <w:t xml:space="preserve">There are several hotspots in which </w:t>
      </w:r>
      <w:proofErr w:type="gramStart"/>
      <w:r w:rsidRPr="0064475B">
        <w:rPr>
          <w:sz w:val="16"/>
          <w:szCs w:val="16"/>
        </w:rPr>
        <w:t>ASATs</w:t>
      </w:r>
      <w:proofErr w:type="gramEnd"/>
      <w:r w:rsidRPr="0064475B">
        <w:rPr>
          <w:sz w:val="16"/>
          <w:szCs w:val="16"/>
        </w:rPr>
        <w:t xml:space="preserve"> and offensive-dominant systems are particularly relevant. Early warning satellites play a central role in US readiness in the event of a conflict involving North Korea. News of North Korean missile launches comes from these satellites. 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w:t>
      </w:r>
      <w:proofErr w:type="gramStart"/>
      <w:r w:rsidRPr="0064475B">
        <w:rPr>
          <w:sz w:val="16"/>
          <w:szCs w:val="16"/>
        </w:rPr>
        <w:t>in a position</w:t>
      </w:r>
      <w:proofErr w:type="gramEnd"/>
      <w:r w:rsidRPr="0064475B">
        <w:rPr>
          <w:sz w:val="16"/>
          <w:szCs w:val="16"/>
        </w:rPr>
        <w:t xml:space="preserve"> to fundamentally reshape East Asian geopolitics.</w:t>
      </w:r>
    </w:p>
    <w:p w14:paraId="1654A4C9" w14:textId="77777777" w:rsidR="00F5628C" w:rsidRPr="0064475B" w:rsidRDefault="00F5628C" w:rsidP="00F5628C">
      <w:pPr>
        <w:rPr>
          <w:sz w:val="16"/>
          <w:szCs w:val="16"/>
        </w:rPr>
      </w:pPr>
      <w:r w:rsidRPr="0064475B">
        <w:rPr>
          <w:sz w:val="16"/>
          <w:szCs w:val="16"/>
        </w:rPr>
        <w:t xml:space="preserve">The South China Sea is another hotspot in which ASATs could risk escalation. China is developing Anti-Access Area Denial (A2/AD) in the South China Sea, a combination of </w:t>
      </w:r>
      <w:proofErr w:type="gramStart"/>
      <w:r w:rsidRPr="0064475B">
        <w:rPr>
          <w:sz w:val="16"/>
          <w:szCs w:val="16"/>
        </w:rPr>
        <w:t>long range</w:t>
      </w:r>
      <w:proofErr w:type="gramEnd"/>
      <w:r w:rsidRPr="0064475B">
        <w:rPr>
          <w:sz w:val="16"/>
          <w:szCs w:val="16"/>
        </w:rPr>
        <w:t xml:space="preserve"> radar with air and maritime defense meant to deny US freedom of navigation in the region. Given the disputed nature of territory in the South China Sea, the United States and its allies do not want China to successfully close off the region.</w:t>
      </w:r>
    </w:p>
    <w:p w14:paraId="48427DB9" w14:textId="77777777" w:rsidR="00F5628C" w:rsidRPr="0064475B" w:rsidRDefault="00F5628C" w:rsidP="00F5628C">
      <w:pPr>
        <w:rPr>
          <w:sz w:val="16"/>
          <w:szCs w:val="16"/>
        </w:rPr>
      </w:pPr>
      <w:r w:rsidRPr="0064475B">
        <w:rPr>
          <w:sz w:val="16"/>
          <w:szCs w:val="16"/>
        </w:rPr>
        <w:t xml:space="preserve">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w:t>
      </w:r>
      <w:proofErr w:type="gramStart"/>
      <w:r w:rsidRPr="0064475B">
        <w:rPr>
          <w:sz w:val="16"/>
          <w:szCs w:val="16"/>
        </w:rPr>
        <w:t>approach, and</w:t>
      </w:r>
      <w:proofErr w:type="gramEnd"/>
      <w:r w:rsidRPr="0064475B">
        <w:rPr>
          <w:sz w:val="16"/>
          <w:szCs w:val="16"/>
        </w:rPr>
        <w:t xml:space="preserve"> escalate with conventional force.</w:t>
      </w:r>
    </w:p>
    <w:p w14:paraId="39DDFFB8" w14:textId="77777777" w:rsidR="00F5628C" w:rsidRPr="0064475B" w:rsidRDefault="00F5628C" w:rsidP="00F5628C">
      <w:pPr>
        <w:rPr>
          <w:sz w:val="16"/>
          <w:szCs w:val="16"/>
        </w:rPr>
      </w:pPr>
      <w:r w:rsidRPr="0064475B">
        <w:rPr>
          <w:sz w:val="16"/>
          <w:szCs w:val="16"/>
        </w:rPr>
        <w:t>An Even Greater Risk</w:t>
      </w:r>
    </w:p>
    <w:p w14:paraId="14A803B2" w14:textId="77777777" w:rsidR="00F5628C" w:rsidRPr="0064475B" w:rsidRDefault="00F5628C" w:rsidP="00F5628C">
      <w:pPr>
        <w:rPr>
          <w:rStyle w:val="StyleUnderline"/>
        </w:rPr>
      </w:pPr>
      <w:r w:rsidRPr="0064475B">
        <w:rPr>
          <w:sz w:val="16"/>
        </w:rPr>
        <w:t xml:space="preserve">Many of these conflict scenarios start with the loss of satellite function, which may seem unlikely. But ASATs threaten satellites through more than just direct attack. </w:t>
      </w:r>
      <w:r w:rsidRPr="00565ADD">
        <w:rPr>
          <w:rStyle w:val="StyleUnderline"/>
        </w:rPr>
        <w:t xml:space="preserve">ASAT </w:t>
      </w:r>
      <w:r w:rsidRPr="002A3E43">
        <w:rPr>
          <w:rStyle w:val="Emphasis"/>
          <w:highlight w:val="green"/>
        </w:rPr>
        <w:t>testing</w:t>
      </w:r>
      <w:r w:rsidRPr="0064475B">
        <w:rPr>
          <w:sz w:val="16"/>
        </w:rPr>
        <w:t xml:space="preserve">, rather than deployment, </w:t>
      </w:r>
      <w:r w:rsidRPr="002A3E43">
        <w:rPr>
          <w:rStyle w:val="Emphasis"/>
          <w:highlight w:val="green"/>
        </w:rPr>
        <w:t>risks</w:t>
      </w:r>
      <w:r w:rsidRPr="0064475B">
        <w:rPr>
          <w:sz w:val="16"/>
        </w:rPr>
        <w:t xml:space="preserve"> the exponential </w:t>
      </w:r>
      <w:r w:rsidRPr="0064475B">
        <w:rPr>
          <w:rStyle w:val="Emphasis"/>
        </w:rPr>
        <w:t xml:space="preserve">accumulation of </w:t>
      </w:r>
      <w:r w:rsidRPr="002A3E43">
        <w:rPr>
          <w:rStyle w:val="Emphasis"/>
          <w:highlight w:val="green"/>
        </w:rPr>
        <w:t>debris</w:t>
      </w:r>
      <w:r w:rsidRPr="002A3E43">
        <w:rPr>
          <w:rStyle w:val="StyleUnderline"/>
          <w:highlight w:val="green"/>
        </w:rPr>
        <w:t xml:space="preserve">, which </w:t>
      </w:r>
      <w:r w:rsidRPr="002A3E43">
        <w:rPr>
          <w:rStyle w:val="Emphasis"/>
          <w:highlight w:val="green"/>
        </w:rPr>
        <w:t>endangers satellites</w:t>
      </w:r>
      <w:r w:rsidRPr="0064475B">
        <w:rPr>
          <w:rStyle w:val="StyleUnderline"/>
        </w:rPr>
        <w:t xml:space="preserve"> and creates a host of other problems.</w:t>
      </w:r>
    </w:p>
    <w:p w14:paraId="0CA292F1" w14:textId="77777777" w:rsidR="00F5628C" w:rsidRPr="0064475B" w:rsidRDefault="00F5628C" w:rsidP="00F5628C">
      <w:pPr>
        <w:rPr>
          <w:sz w:val="16"/>
        </w:rPr>
      </w:pPr>
      <w:r w:rsidRPr="000B015A">
        <w:rPr>
          <w:rStyle w:val="StyleUnderline"/>
        </w:rPr>
        <w:t xml:space="preserve">KE-ASATs rely on smashing satellites into thousands of pieces, so each test adds tremendous amounts of space </w:t>
      </w:r>
      <w:r w:rsidRPr="0064475B">
        <w:rPr>
          <w:rStyle w:val="StyleUnderline"/>
        </w:rPr>
        <w:t xml:space="preserve">debris. The </w:t>
      </w:r>
      <w:r w:rsidRPr="0064475B">
        <w:rPr>
          <w:rStyle w:val="Emphasis"/>
          <w:highlight w:val="green"/>
        </w:rPr>
        <w:t>2007</w:t>
      </w:r>
      <w:r w:rsidRPr="0064475B">
        <w:rPr>
          <w:rStyle w:val="Emphasis"/>
        </w:rPr>
        <w:t xml:space="preserve"> Chinese KE-ASAT </w:t>
      </w:r>
      <w:r w:rsidRPr="0064475B">
        <w:rPr>
          <w:rStyle w:val="Emphasis"/>
          <w:highlight w:val="green"/>
        </w:rPr>
        <w:t>test alone</w:t>
      </w:r>
      <w:r w:rsidRPr="0064475B">
        <w:rPr>
          <w:rStyle w:val="StyleUnderline"/>
          <w:highlight w:val="green"/>
        </w:rPr>
        <w:t xml:space="preserve"> increased</w:t>
      </w:r>
      <w:r w:rsidRPr="0064475B">
        <w:rPr>
          <w:rStyle w:val="StyleUnderline"/>
        </w:rPr>
        <w:t xml:space="preserve"> the number of </w:t>
      </w:r>
      <w:r w:rsidRPr="0064475B">
        <w:rPr>
          <w:rStyle w:val="StyleUnderline"/>
          <w:highlight w:val="green"/>
        </w:rPr>
        <w:t>objects</w:t>
      </w:r>
      <w:r w:rsidRPr="0064475B">
        <w:rPr>
          <w:rStyle w:val="StyleUnderline"/>
        </w:rPr>
        <w:t xml:space="preserve"> in orbit </w:t>
      </w:r>
      <w:r w:rsidRPr="0064475B">
        <w:rPr>
          <w:rStyle w:val="StyleUnderline"/>
          <w:highlight w:val="green"/>
        </w:rPr>
        <w:t xml:space="preserve">by </w:t>
      </w:r>
      <w:r w:rsidRPr="0064475B">
        <w:rPr>
          <w:rStyle w:val="Emphasis"/>
          <w:highlight w:val="green"/>
        </w:rPr>
        <w:t>20 percent</w:t>
      </w:r>
      <w:r w:rsidRPr="0064475B">
        <w:rPr>
          <w:sz w:val="16"/>
        </w:rPr>
        <w:t>, producing more than two thousand pieces of debris large enough to be tracked and likely thousands more too small to be counted that will remain in orbit for centuries.</w:t>
      </w:r>
    </w:p>
    <w:p w14:paraId="53EBE1C5" w14:textId="77777777" w:rsidR="00F5628C" w:rsidRPr="00D07142" w:rsidRDefault="00F5628C" w:rsidP="00F5628C">
      <w:pPr>
        <w:rPr>
          <w:sz w:val="16"/>
        </w:rPr>
      </w:pPr>
      <w:r w:rsidRPr="00D07142">
        <w:rPr>
          <w:sz w:val="16"/>
        </w:rPr>
        <w:t xml:space="preserve">Even the smallest pieces of </w:t>
      </w:r>
      <w:r w:rsidRPr="002A3E43">
        <w:rPr>
          <w:rStyle w:val="StyleUnderline"/>
          <w:highlight w:val="green"/>
        </w:rPr>
        <w:t>debris</w:t>
      </w:r>
      <w:r w:rsidRPr="00D07142">
        <w:rPr>
          <w:rStyle w:val="StyleUnderline"/>
        </w:rPr>
        <w:t xml:space="preserve"> can do great damage</w:t>
      </w:r>
      <w:r w:rsidRPr="00D07142">
        <w:rPr>
          <w:sz w:val="16"/>
        </w:rPr>
        <w:t xml:space="preserve">; traveling at more than 15,000 miles per hour, </w:t>
      </w:r>
      <w:r w:rsidRPr="00D07142">
        <w:rPr>
          <w:rStyle w:val="StyleUnderline"/>
        </w:rPr>
        <w:t xml:space="preserve">they can </w:t>
      </w:r>
      <w:r w:rsidRPr="002A3E43">
        <w:rPr>
          <w:rStyle w:val="StyleUnderline"/>
          <w:highlight w:val="green"/>
        </w:rPr>
        <w:t>crash into other debris in</w:t>
      </w:r>
      <w:r w:rsidRPr="00D07142">
        <w:rPr>
          <w:rStyle w:val="StyleUnderline"/>
        </w:rPr>
        <w:t xml:space="preserve"> a </w:t>
      </w:r>
      <w:r w:rsidRPr="002A3E43">
        <w:rPr>
          <w:rStyle w:val="StyleUnderline"/>
          <w:highlight w:val="green"/>
        </w:rPr>
        <w:t>proliferation known as</w:t>
      </w:r>
      <w:r w:rsidRPr="00D07142">
        <w:rPr>
          <w:rStyle w:val="StyleUnderline"/>
        </w:rPr>
        <w:t xml:space="preserve"> the </w:t>
      </w:r>
      <w:r w:rsidRPr="002A3E43">
        <w:rPr>
          <w:rStyle w:val="Emphasis"/>
          <w:highlight w:val="green"/>
        </w:rPr>
        <w:t>Kessler Syndrome</w:t>
      </w:r>
      <w:r w:rsidRPr="00D07142">
        <w:rPr>
          <w:rStyle w:val="Emphasis"/>
        </w:rPr>
        <w:t>.</w:t>
      </w:r>
      <w:r w:rsidRPr="00D07142">
        <w:rPr>
          <w:rStyle w:val="StyleUnderline"/>
        </w:rPr>
        <w:t xml:space="preserve"> The situation in </w:t>
      </w:r>
      <w:r w:rsidRPr="002A3E43">
        <w:rPr>
          <w:rStyle w:val="StyleUnderline"/>
          <w:highlight w:val="green"/>
        </w:rPr>
        <w:t>space</w:t>
      </w:r>
      <w:r w:rsidRPr="00D07142">
        <w:rPr>
          <w:rStyle w:val="StyleUnderline"/>
        </w:rPr>
        <w:t xml:space="preserve"> could </w:t>
      </w:r>
      <w:r w:rsidRPr="002A3E43">
        <w:rPr>
          <w:rStyle w:val="StyleUnderline"/>
          <w:highlight w:val="green"/>
        </w:rPr>
        <w:t>approach</w:t>
      </w:r>
      <w:r w:rsidRPr="00D07142">
        <w:rPr>
          <w:rStyle w:val="StyleUnderline"/>
        </w:rPr>
        <w:t xml:space="preserve"> a </w:t>
      </w:r>
      <w:r w:rsidRPr="002A3E43">
        <w:rPr>
          <w:rStyle w:val="StyleUnderline"/>
          <w:highlight w:val="green"/>
        </w:rPr>
        <w:t>critical mass</w:t>
      </w:r>
      <w:r w:rsidRPr="00D07142">
        <w:rPr>
          <w:rStyle w:val="StyleUnderline"/>
        </w:rPr>
        <w:t xml:space="preserve"> in which collision cascading occurs even if all launches were halted, choking orbits with debris </w:t>
      </w:r>
      <w:r w:rsidRPr="002A3E43">
        <w:rPr>
          <w:rStyle w:val="StyleUnderline"/>
          <w:highlight w:val="green"/>
        </w:rPr>
        <w:t>until</w:t>
      </w:r>
      <w:r w:rsidRPr="002A3E43">
        <w:rPr>
          <w:rStyle w:val="Emphasis"/>
          <w:highlight w:val="green"/>
        </w:rPr>
        <w:t xml:space="preserve"> all satellites are destroyed</w:t>
      </w:r>
      <w:r w:rsidRPr="002A3E43">
        <w:rPr>
          <w:rStyle w:val="StyleUnderline"/>
          <w:highlight w:val="green"/>
        </w:rPr>
        <w:t xml:space="preserve"> and </w:t>
      </w:r>
      <w:r w:rsidRPr="002A3E43">
        <w:rPr>
          <w:rStyle w:val="Emphasis"/>
          <w:highlight w:val="green"/>
        </w:rPr>
        <w:t>spaceflight rendered impossible</w:t>
      </w:r>
      <w:r w:rsidRPr="002A3E43">
        <w:rPr>
          <w:rStyle w:val="StyleUnderline"/>
          <w:highlight w:val="green"/>
        </w:rPr>
        <w:t>. Compared to</w:t>
      </w:r>
      <w:r w:rsidRPr="00D07142">
        <w:rPr>
          <w:rStyle w:val="StyleUnderline"/>
        </w:rPr>
        <w:t xml:space="preserve"> the negligible debris created during </w:t>
      </w:r>
      <w:r w:rsidRPr="002A3E43">
        <w:rPr>
          <w:rStyle w:val="Emphasis"/>
          <w:highlight w:val="green"/>
        </w:rPr>
        <w:t>commercial launches</w:t>
      </w:r>
      <w:r w:rsidRPr="002A3E43">
        <w:rPr>
          <w:rStyle w:val="StyleUnderline"/>
          <w:highlight w:val="green"/>
        </w:rPr>
        <w:t>, ASAT tests</w:t>
      </w:r>
      <w:r w:rsidRPr="00D07142">
        <w:rPr>
          <w:sz w:val="16"/>
        </w:rPr>
        <w:t>—</w:t>
      </w:r>
      <w:r w:rsidRPr="00D07142">
        <w:rPr>
          <w:rStyle w:val="StyleUnderline"/>
        </w:rPr>
        <w:t>especially if the arms race continues to escalate</w:t>
      </w:r>
      <w:r w:rsidRPr="00D07142">
        <w:rPr>
          <w:sz w:val="16"/>
        </w:rPr>
        <w:t xml:space="preserve"> and countries with less developed space programs join with cruder designs—</w:t>
      </w:r>
      <w:r w:rsidRPr="00D07142">
        <w:rPr>
          <w:rStyle w:val="StyleUnderline"/>
        </w:rPr>
        <w:t xml:space="preserve">may </w:t>
      </w:r>
      <w:r w:rsidRPr="002A3E43">
        <w:rPr>
          <w:rStyle w:val="StyleUnderline"/>
          <w:highlight w:val="green"/>
        </w:rPr>
        <w:t>accelerate</w:t>
      </w:r>
      <w:r w:rsidRPr="00D07142">
        <w:rPr>
          <w:rStyle w:val="StyleUnderline"/>
        </w:rPr>
        <w:t xml:space="preserve"> the </w:t>
      </w:r>
      <w:r w:rsidRPr="002A3E43">
        <w:rPr>
          <w:rStyle w:val="StyleUnderline"/>
          <w:highlight w:val="green"/>
        </w:rPr>
        <w:t>debris</w:t>
      </w:r>
      <w:r w:rsidRPr="00D07142">
        <w:rPr>
          <w:rStyle w:val="StyleUnderline"/>
        </w:rPr>
        <w:t xml:space="preserve"> in space closer and closer to this critical mass.</w:t>
      </w:r>
    </w:p>
    <w:p w14:paraId="1B412194" w14:textId="77777777" w:rsidR="00F5628C" w:rsidRPr="00CC4E23" w:rsidRDefault="00F5628C" w:rsidP="00F5628C">
      <w:pPr>
        <w:rPr>
          <w:u w:val="single"/>
        </w:rPr>
      </w:pPr>
      <w:r w:rsidRPr="0064475B">
        <w:rPr>
          <w:rStyle w:val="Emphasis"/>
          <w:highlight w:val="green"/>
        </w:rPr>
        <w:t>I</w:t>
      </w:r>
      <w:r w:rsidRPr="00CD0156">
        <w:rPr>
          <w:rStyle w:val="Emphasis"/>
          <w:highlight w:val="green"/>
        </w:rPr>
        <w:t>f deb</w:t>
      </w:r>
      <w:r w:rsidRPr="0064475B">
        <w:rPr>
          <w:rStyle w:val="Emphasis"/>
          <w:highlight w:val="green"/>
        </w:rPr>
        <w:t>ris knocks out a satellite</w:t>
      </w:r>
      <w:r w:rsidRPr="00D07142">
        <w:rPr>
          <w:rStyle w:val="StyleUnderline"/>
        </w:rPr>
        <w:t>, an increasingly likely possibility in a world with ASAT tests, then</w:t>
      </w:r>
      <w:r w:rsidRPr="0064475B">
        <w:rPr>
          <w:sz w:val="16"/>
        </w:rPr>
        <w:t xml:space="preserve"> the </w:t>
      </w:r>
      <w:proofErr w:type="gramStart"/>
      <w:r w:rsidRPr="0064475B">
        <w:rPr>
          <w:sz w:val="16"/>
        </w:rPr>
        <w:t xml:space="preserve">aforementioned </w:t>
      </w:r>
      <w:r w:rsidRPr="0064475B">
        <w:rPr>
          <w:rStyle w:val="Emphasis"/>
          <w:highlight w:val="green"/>
        </w:rPr>
        <w:t>conflict</w:t>
      </w:r>
      <w:proofErr w:type="gramEnd"/>
      <w:r w:rsidRPr="0064475B">
        <w:rPr>
          <w:rStyle w:val="Emphasis"/>
          <w:highlight w:val="green"/>
        </w:rPr>
        <w:t xml:space="preserve"> scenarios become more likely</w:t>
      </w:r>
      <w:r w:rsidRPr="00D07142">
        <w:rPr>
          <w:rStyle w:val="Emphasis"/>
        </w:rPr>
        <w:t>.</w:t>
      </w:r>
      <w:r w:rsidRPr="0064475B">
        <w:rPr>
          <w:sz w:val="16"/>
        </w:rPr>
        <w:t xml:space="preserve"> Conflict aside, </w:t>
      </w:r>
      <w:r w:rsidRPr="00D07142">
        <w:rPr>
          <w:rStyle w:val="StyleUnderline"/>
        </w:rPr>
        <w:t xml:space="preserve">ASAT-based debris clouds are </w:t>
      </w:r>
      <w:proofErr w:type="gramStart"/>
      <w:r w:rsidRPr="00D07142">
        <w:rPr>
          <w:rStyle w:val="StyleUnderline"/>
        </w:rPr>
        <w:t>terrifying in their own right</w:t>
      </w:r>
      <w:proofErr w:type="gramEnd"/>
      <w:r w:rsidRPr="00D07142">
        <w:rPr>
          <w:rStyle w:val="StyleUnderline"/>
        </w:rPr>
        <w:t xml:space="preserve">. </w:t>
      </w:r>
      <w:r w:rsidRPr="0064475B">
        <w:rPr>
          <w:rStyle w:val="Emphasis"/>
        </w:rPr>
        <w:t>Public health</w:t>
      </w:r>
      <w:r w:rsidRPr="00D07142">
        <w:rPr>
          <w:rStyle w:val="Emphasis"/>
        </w:rPr>
        <w:t xml:space="preserve">, transportation, </w:t>
      </w:r>
      <w:r w:rsidRPr="0064475B">
        <w:rPr>
          <w:rStyle w:val="Emphasis"/>
          <w:highlight w:val="green"/>
        </w:rPr>
        <w:t>climate science, and</w:t>
      </w:r>
      <w:r w:rsidRPr="00D07142">
        <w:rPr>
          <w:rStyle w:val="Emphasis"/>
        </w:rPr>
        <w:t xml:space="preserve"> a litany of other </w:t>
      </w:r>
      <w:r w:rsidRPr="0064475B">
        <w:rPr>
          <w:rStyle w:val="Emphasis"/>
          <w:highlight w:val="green"/>
        </w:rPr>
        <w:lastRenderedPageBreak/>
        <w:t>crucial infrastructures are dependent on satellites</w:t>
      </w:r>
      <w:r w:rsidRPr="00D07142">
        <w:rPr>
          <w:rStyle w:val="StyleUnderline"/>
        </w:rPr>
        <w:t xml:space="preserve"> that are now at ris</w:t>
      </w:r>
      <w:r w:rsidRPr="0064475B">
        <w:rPr>
          <w:rStyle w:val="StyleUnderline"/>
        </w:rPr>
        <w:t>k.</w:t>
      </w:r>
      <w:r w:rsidRPr="0064475B">
        <w:rPr>
          <w:sz w:val="16"/>
        </w:rPr>
        <w:t xml:space="preserve"> Satellite GPS is a cornerstone of the modern economy; some pundits believe that </w:t>
      </w:r>
      <w:r w:rsidRPr="0064475B">
        <w:rPr>
          <w:rStyle w:val="StyleUnderline"/>
        </w:rPr>
        <w:t xml:space="preserve">the slightest </w:t>
      </w:r>
      <w:r w:rsidRPr="0064475B">
        <w:rPr>
          <w:rStyle w:val="StyleUnderline"/>
          <w:highlight w:val="green"/>
        </w:rPr>
        <w:t>glitch in GPS</w:t>
      </w:r>
      <w:r w:rsidRPr="0064475B">
        <w:rPr>
          <w:rStyle w:val="StyleUnderline"/>
        </w:rPr>
        <w:t xml:space="preserve"> satellites could </w:t>
      </w:r>
      <w:r w:rsidRPr="0064475B">
        <w:rPr>
          <w:rStyle w:val="Emphasis"/>
        </w:rPr>
        <w:t>shock the stock market</w:t>
      </w:r>
      <w:r w:rsidRPr="0064475B">
        <w:rPr>
          <w:rStyle w:val="StyleUnderline"/>
        </w:rPr>
        <w:t xml:space="preserve"> and</w:t>
      </w:r>
      <w:r w:rsidRPr="0064475B">
        <w:rPr>
          <w:sz w:val="16"/>
        </w:rPr>
        <w:t xml:space="preserve"> further </w:t>
      </w:r>
      <w:r w:rsidRPr="0064475B">
        <w:rPr>
          <w:rStyle w:val="Emphasis"/>
          <w:highlight w:val="green"/>
        </w:rPr>
        <w:t>destabilize</w:t>
      </w:r>
      <w:r w:rsidRPr="0064475B">
        <w:rPr>
          <w:rStyle w:val="Emphasis"/>
        </w:rPr>
        <w:t xml:space="preserve"> a</w:t>
      </w:r>
      <w:r w:rsidRPr="0064475B">
        <w:rPr>
          <w:sz w:val="16"/>
        </w:rPr>
        <w:t xml:space="preserve">n unstable </w:t>
      </w:r>
      <w:r w:rsidRPr="0064475B">
        <w:rPr>
          <w:rStyle w:val="Emphasis"/>
          <w:highlight w:val="green"/>
        </w:rPr>
        <w:t>global economy</w:t>
      </w:r>
      <w:r w:rsidRPr="0064475B">
        <w:rPr>
          <w:rStyle w:val="Emphasis"/>
        </w:rPr>
        <w:t>.</w:t>
      </w:r>
      <w:r w:rsidRPr="0064475B">
        <w:rPr>
          <w:sz w:val="16"/>
        </w:rPr>
        <w:t xml:space="preserve"> During the pandemic, </w:t>
      </w:r>
      <w:r w:rsidRPr="0064475B">
        <w:rPr>
          <w:rStyle w:val="StyleUnderline"/>
        </w:rPr>
        <w:t>satellites are playing a crucial role in</w:t>
      </w:r>
      <w:r w:rsidRPr="0064475B">
        <w:rPr>
          <w:sz w:val="16"/>
        </w:rPr>
        <w:t xml:space="preserve"> geospatial </w:t>
      </w:r>
      <w:r w:rsidRPr="0064475B">
        <w:rPr>
          <w:rStyle w:val="StyleUnderline"/>
        </w:rPr>
        <w:t>data collection for infectious disease modeling.</w:t>
      </w:r>
    </w:p>
    <w:p w14:paraId="386A88E0" w14:textId="77777777" w:rsidR="00F5628C" w:rsidRDefault="00F5628C" w:rsidP="00F5628C">
      <w:pPr>
        <w:pStyle w:val="Heading4"/>
      </w:pPr>
      <w:r>
        <w:t xml:space="preserve">That solves and </w:t>
      </w:r>
      <w:r w:rsidRPr="004053E6">
        <w:rPr>
          <w:u w:val="single"/>
        </w:rPr>
        <w:t>restores legal certainty</w:t>
      </w:r>
      <w:r>
        <w:t>.</w:t>
      </w:r>
    </w:p>
    <w:p w14:paraId="6A11CDBE" w14:textId="77777777" w:rsidR="00F5628C" w:rsidRDefault="00F5628C" w:rsidP="00F5628C">
      <w:r w:rsidRPr="00647031">
        <w:rPr>
          <w:rStyle w:val="Style13ptBold"/>
        </w:rPr>
        <w:t>Brehm 15</w:t>
      </w:r>
      <w:r>
        <w:t xml:space="preserve"> [</w:t>
      </w:r>
      <w:r w:rsidRPr="00647031">
        <w:t>Andrew R. Brehm</w:t>
      </w:r>
      <w:r>
        <w:t xml:space="preserve">, </w:t>
      </w:r>
      <w:r w:rsidRPr="00647031">
        <w:t>attorney at the law firm Scopelitis Garvin</w:t>
      </w:r>
      <w:r>
        <w:t>,</w:t>
      </w:r>
      <w:r w:rsidRPr="00647031">
        <w:t xml:space="preserve"> </w:t>
      </w:r>
      <w:r>
        <w:t>“</w:t>
      </w:r>
      <w:r w:rsidRPr="00647031">
        <w:t>Private Property in Outer Space: Establishing a Foundation for Future Exploration</w:t>
      </w:r>
      <w:r>
        <w:t xml:space="preserve">,” 2015, </w:t>
      </w:r>
      <w:r w:rsidRPr="00647031">
        <w:rPr>
          <w:i/>
          <w:iCs/>
        </w:rPr>
        <w:t>Wisconsin International Law Journal</w:t>
      </w:r>
      <w:r>
        <w:t xml:space="preserve">, Vol. 33, Issue 2, </w:t>
      </w:r>
      <w:r w:rsidRPr="00647031">
        <w:t>https://repository.law.wisc.edu/s/uwlaw/media/77012</w:t>
      </w:r>
      <w:r>
        <w:t>, EA]</w:t>
      </w:r>
    </w:p>
    <w:p w14:paraId="480EE018" w14:textId="77777777" w:rsidR="00F5628C" w:rsidRPr="0037568B" w:rsidRDefault="00F5628C" w:rsidP="00F5628C">
      <w:pPr>
        <w:rPr>
          <w:sz w:val="16"/>
        </w:rPr>
      </w:pPr>
      <w:r w:rsidRPr="00781AF3">
        <w:rPr>
          <w:rStyle w:val="StyleUnderline"/>
        </w:rPr>
        <w:t>Interna</w:t>
      </w:r>
      <w:r w:rsidRPr="0037568B">
        <w:rPr>
          <w:rStyle w:val="StyleUnderline"/>
        </w:rPr>
        <w:t>tional agreement is essential to establishing</w:t>
      </w:r>
      <w:r w:rsidRPr="0037568B">
        <w:rPr>
          <w:sz w:val="16"/>
        </w:rPr>
        <w:t xml:space="preserve"> a system of </w:t>
      </w:r>
      <w:r w:rsidRPr="0037568B">
        <w:rPr>
          <w:rStyle w:val="StyleUnderline"/>
        </w:rPr>
        <w:t>private property rights in outer space</w:t>
      </w:r>
      <w:r w:rsidRPr="0037568B">
        <w:rPr>
          <w:sz w:val="16"/>
        </w:rPr>
        <w:t xml:space="preserve"> for the simple reason that </w:t>
      </w:r>
      <w:r w:rsidRPr="0037568B">
        <w:rPr>
          <w:rStyle w:val="StyleUnderline"/>
        </w:rPr>
        <w:t>outer space does not belong to one single nation</w:t>
      </w:r>
      <w:r w:rsidRPr="0037568B">
        <w:rPr>
          <w:sz w:val="16"/>
        </w:rPr>
        <w:t xml:space="preserve">; it is not the prerogative of the US government, or any government, to implement unilateral legislation that would significantly alter outer space and the current space law framework. It would frustrate the common conception of outer space as a free and open place, as well as the current legal framework, to simply enact domestic legislation that allows for the acquisition of private property rights in outer space. </w:t>
      </w:r>
      <w:r w:rsidRPr="0037568B">
        <w:rPr>
          <w:rStyle w:val="StyleUnderline"/>
        </w:rPr>
        <w:t>A collaborative, international approach is necessary</w:t>
      </w:r>
      <w:r w:rsidRPr="0037568B">
        <w:rPr>
          <w:sz w:val="16"/>
        </w:rPr>
        <w:t xml:space="preserve"> for legal and practical reasons, in order to successfully establish an effective and beneficial system of private property rights in outer space.</w:t>
      </w:r>
    </w:p>
    <w:p w14:paraId="7DB7CC09" w14:textId="77777777" w:rsidR="00F5628C" w:rsidRPr="0037568B" w:rsidRDefault="00F5628C" w:rsidP="00F5628C">
      <w:pPr>
        <w:rPr>
          <w:sz w:val="16"/>
        </w:rPr>
      </w:pPr>
      <w:r w:rsidRPr="00957876">
        <w:rPr>
          <w:rStyle w:val="StyleUnderline"/>
        </w:rPr>
        <w:t>Wayne White’s treaty proposal creates a strong foundation for international discussion of</w:t>
      </w:r>
      <w:r w:rsidRPr="0037568B">
        <w:rPr>
          <w:sz w:val="16"/>
        </w:rPr>
        <w:t xml:space="preserve"> the increasingly important issue of </w:t>
      </w:r>
      <w:r w:rsidRPr="00957876">
        <w:rPr>
          <w:rStyle w:val="StyleUnderline"/>
        </w:rPr>
        <w:t>private property</w:t>
      </w:r>
      <w:r w:rsidRPr="0037568B">
        <w:rPr>
          <w:sz w:val="16"/>
        </w:rPr>
        <w:t xml:space="preserve"> acquisition </w:t>
      </w:r>
      <w:r w:rsidRPr="00957876">
        <w:rPr>
          <w:rStyle w:val="StyleUnderline"/>
        </w:rPr>
        <w:t xml:space="preserve">in outer space. </w:t>
      </w:r>
      <w:r w:rsidRPr="0037568B">
        <w:rPr>
          <w:rStyle w:val="StyleUnderline"/>
          <w:highlight w:val="green"/>
        </w:rPr>
        <w:t>White’s</w:t>
      </w:r>
      <w:r w:rsidRPr="0037568B">
        <w:rPr>
          <w:sz w:val="16"/>
        </w:rPr>
        <w:t xml:space="preserve"> well-crafted </w:t>
      </w:r>
      <w:r w:rsidRPr="0037568B">
        <w:rPr>
          <w:rStyle w:val="StyleUnderline"/>
          <w:highlight w:val="green"/>
        </w:rPr>
        <w:t>treaty</w:t>
      </w:r>
      <w:r w:rsidRPr="00957876">
        <w:rPr>
          <w:rStyle w:val="StyleUnderline"/>
        </w:rPr>
        <w:t xml:space="preserve"> proposal seeks to </w:t>
      </w:r>
      <w:r w:rsidRPr="0037568B">
        <w:rPr>
          <w:rStyle w:val="StyleUnderline"/>
          <w:highlight w:val="green"/>
        </w:rPr>
        <w:t>advance</w:t>
      </w:r>
      <w:r w:rsidRPr="00957876">
        <w:rPr>
          <w:rStyle w:val="StyleUnderline"/>
        </w:rPr>
        <w:t xml:space="preserve"> </w:t>
      </w:r>
      <w:r w:rsidRPr="0037568B">
        <w:rPr>
          <w:rStyle w:val="StyleUnderline"/>
          <w:highlight w:val="green"/>
        </w:rPr>
        <w:t>private exploration</w:t>
      </w:r>
      <w:r w:rsidRPr="00957876">
        <w:rPr>
          <w:rStyle w:val="StyleUnderline"/>
        </w:rPr>
        <w:t xml:space="preserve"> of outer space </w:t>
      </w:r>
      <w:r w:rsidRPr="0037568B">
        <w:rPr>
          <w:rStyle w:val="Emphasis"/>
          <w:highlight w:val="green"/>
        </w:rPr>
        <w:t>within</w:t>
      </w:r>
      <w:r w:rsidRPr="0037568B">
        <w:rPr>
          <w:sz w:val="16"/>
        </w:rPr>
        <w:t xml:space="preserve"> the regulatory framework of </w:t>
      </w:r>
      <w:r w:rsidRPr="0037568B">
        <w:rPr>
          <w:rStyle w:val="Emphasis"/>
          <w:highlight w:val="green"/>
        </w:rPr>
        <w:t>the O</w:t>
      </w:r>
      <w:r w:rsidRPr="00957876">
        <w:rPr>
          <w:rStyle w:val="Emphasis"/>
        </w:rPr>
        <w:t xml:space="preserve">uter </w:t>
      </w:r>
      <w:r w:rsidRPr="0037568B">
        <w:rPr>
          <w:rStyle w:val="Emphasis"/>
          <w:highlight w:val="green"/>
        </w:rPr>
        <w:t>S</w:t>
      </w:r>
      <w:r w:rsidRPr="00957876">
        <w:rPr>
          <w:rStyle w:val="Emphasis"/>
        </w:rPr>
        <w:t xml:space="preserve">pace </w:t>
      </w:r>
      <w:r w:rsidRPr="0037568B">
        <w:rPr>
          <w:rStyle w:val="Emphasis"/>
          <w:highlight w:val="green"/>
        </w:rPr>
        <w:t>T</w:t>
      </w:r>
      <w:r w:rsidRPr="00957876">
        <w:rPr>
          <w:rStyle w:val="Emphasis"/>
        </w:rPr>
        <w:t xml:space="preserve">reaty </w:t>
      </w:r>
      <w:r w:rsidRPr="0037568B">
        <w:rPr>
          <w:rStyle w:val="Emphasis"/>
          <w:highlight w:val="green"/>
        </w:rPr>
        <w:t>and existing</w:t>
      </w:r>
      <w:r w:rsidRPr="00957876">
        <w:rPr>
          <w:rStyle w:val="Emphasis"/>
        </w:rPr>
        <w:t xml:space="preserve"> international </w:t>
      </w:r>
      <w:r w:rsidRPr="0037568B">
        <w:rPr>
          <w:rStyle w:val="Emphasis"/>
          <w:highlight w:val="green"/>
        </w:rPr>
        <w:t>space law</w:t>
      </w:r>
      <w:r w:rsidRPr="00957876">
        <w:rPr>
          <w:rStyle w:val="Emphasis"/>
        </w:rPr>
        <w:t>.</w:t>
      </w:r>
      <w:r w:rsidRPr="0037568B">
        <w:rPr>
          <w:sz w:val="16"/>
        </w:rPr>
        <w:t xml:space="preserve"> By </w:t>
      </w:r>
      <w:r w:rsidRPr="00957876">
        <w:rPr>
          <w:rStyle w:val="StyleUnderline"/>
        </w:rPr>
        <w:t>creating a system in which private entities can establish</w:t>
      </w:r>
      <w:r w:rsidRPr="0037568B">
        <w:rPr>
          <w:sz w:val="16"/>
        </w:rPr>
        <w:t xml:space="preserve"> real </w:t>
      </w:r>
      <w:r w:rsidRPr="00957876">
        <w:rPr>
          <w:rStyle w:val="StyleUnderline"/>
        </w:rPr>
        <w:t>property rights</w:t>
      </w:r>
      <w:r w:rsidRPr="0037568B">
        <w:rPr>
          <w:sz w:val="16"/>
        </w:rPr>
        <w:t xml:space="preserve"> in their space objects and a surrounding safety zone, the proposal </w:t>
      </w:r>
      <w:r w:rsidRPr="00957876">
        <w:rPr>
          <w:rStyle w:val="StyleUnderline"/>
        </w:rPr>
        <w:t>incentivizes private investment</w:t>
      </w:r>
      <w:r w:rsidRPr="0037568B">
        <w:rPr>
          <w:sz w:val="16"/>
        </w:rPr>
        <w:t xml:space="preserve"> of large sums </w:t>
      </w:r>
      <w:r w:rsidRPr="00957876">
        <w:rPr>
          <w:rStyle w:val="StyleUnderline"/>
        </w:rPr>
        <w:t>into space exploration programs. Provisions which authorize the right to exclude</w:t>
      </w:r>
      <w:r w:rsidRPr="0037568B">
        <w:rPr>
          <w:sz w:val="16"/>
        </w:rPr>
        <w:t xml:space="preserve">, the </w:t>
      </w:r>
      <w:r w:rsidRPr="00957876">
        <w:rPr>
          <w:rStyle w:val="StyleUnderline"/>
        </w:rPr>
        <w:t>right to be free from interference</w:t>
      </w:r>
      <w:r w:rsidRPr="0037568B">
        <w:rPr>
          <w:sz w:val="16"/>
        </w:rPr>
        <w:t xml:space="preserve">, the </w:t>
      </w:r>
      <w:r w:rsidRPr="00957876">
        <w:rPr>
          <w:rStyle w:val="StyleUnderline"/>
        </w:rPr>
        <w:t>exclusive right to appropriate resources within an established safety zone, and</w:t>
      </w:r>
      <w:r w:rsidRPr="0037568B">
        <w:rPr>
          <w:sz w:val="16"/>
        </w:rPr>
        <w:t xml:space="preserve"> the </w:t>
      </w:r>
      <w:r w:rsidRPr="00957876">
        <w:rPr>
          <w:rStyle w:val="StyleUnderline"/>
        </w:rPr>
        <w:t>right to sell</w:t>
      </w:r>
      <w:r w:rsidRPr="0037568B">
        <w:rPr>
          <w:sz w:val="16"/>
        </w:rPr>
        <w:t xml:space="preserve"> real </w:t>
      </w:r>
      <w:r w:rsidRPr="00957876">
        <w:rPr>
          <w:rStyle w:val="StyleUnderline"/>
        </w:rPr>
        <w:t>property</w:t>
      </w:r>
      <w:r w:rsidRPr="0037568B">
        <w:rPr>
          <w:sz w:val="16"/>
        </w:rPr>
        <w:t xml:space="preserve"> further </w:t>
      </w:r>
      <w:r w:rsidRPr="00957876">
        <w:rPr>
          <w:rStyle w:val="StyleUnderline"/>
        </w:rPr>
        <w:t>encourage private space exploration and create strong</w:t>
      </w:r>
      <w:r w:rsidRPr="0037568B">
        <w:rPr>
          <w:sz w:val="16"/>
        </w:rPr>
        <w:t xml:space="preserve"> associated </w:t>
      </w:r>
      <w:r w:rsidRPr="00957876">
        <w:rPr>
          <w:rStyle w:val="StyleUnderline"/>
        </w:rPr>
        <w:t>incentives</w:t>
      </w:r>
      <w:r w:rsidRPr="0037568B">
        <w:rPr>
          <w:sz w:val="16"/>
        </w:rPr>
        <w:t xml:space="preserve">. 107 </w:t>
      </w:r>
      <w:r w:rsidRPr="00957876">
        <w:rPr>
          <w:rStyle w:val="StyleUnderline"/>
        </w:rPr>
        <w:t>Private space exploration and resource extraction entities allocate substantial investments in furtherance of their space programs</w:t>
      </w:r>
      <w:r w:rsidRPr="0037568B">
        <w:rPr>
          <w:sz w:val="16"/>
        </w:rPr>
        <w:t xml:space="preserve">. 108 </w:t>
      </w:r>
      <w:r w:rsidRPr="00957876">
        <w:rPr>
          <w:rStyle w:val="StyleUnderline"/>
        </w:rPr>
        <w:t>Allowing such entities to mine valuable platinum group resources, as well as water and hydrogen in celestial bodies that can be used to propel deeper space exploration</w:t>
      </w:r>
      <w:r w:rsidRPr="0037568B">
        <w:rPr>
          <w:sz w:val="16"/>
        </w:rPr>
        <w:t xml:space="preserve">, not only provides a robust safety net for current space exploration entities, but also </w:t>
      </w:r>
      <w:r w:rsidRPr="00957876">
        <w:rPr>
          <w:rStyle w:val="StyleUnderline"/>
        </w:rPr>
        <w:t xml:space="preserve">creates a system that encourages new entities to </w:t>
      </w:r>
      <w:proofErr w:type="gramStart"/>
      <w:r w:rsidRPr="00957876">
        <w:rPr>
          <w:rStyle w:val="StyleUnderline"/>
        </w:rPr>
        <w:t>enter into</w:t>
      </w:r>
      <w:proofErr w:type="gramEnd"/>
      <w:r w:rsidRPr="00957876">
        <w:rPr>
          <w:rStyle w:val="StyleUnderline"/>
        </w:rPr>
        <w:t xml:space="preserve"> the field of private space exploration. </w:t>
      </w:r>
      <w:r w:rsidRPr="0037568B">
        <w:rPr>
          <w:rStyle w:val="StyleUnderline"/>
          <w:highlight w:val="green"/>
        </w:rPr>
        <w:t>Increased</w:t>
      </w:r>
      <w:r w:rsidRPr="00957876">
        <w:rPr>
          <w:rStyle w:val="StyleUnderline"/>
        </w:rPr>
        <w:t xml:space="preserve"> space </w:t>
      </w:r>
      <w:r w:rsidRPr="0037568B">
        <w:rPr>
          <w:rStyle w:val="StyleUnderline"/>
          <w:highlight w:val="green"/>
        </w:rPr>
        <w:t>exploration</w:t>
      </w:r>
      <w:r w:rsidRPr="00957876">
        <w:rPr>
          <w:rStyle w:val="StyleUnderline"/>
        </w:rPr>
        <w:t xml:space="preserve"> across the board would </w:t>
      </w:r>
      <w:r w:rsidRPr="0037568B">
        <w:rPr>
          <w:rStyle w:val="StyleUnderline"/>
          <w:highlight w:val="green"/>
        </w:rPr>
        <w:t xml:space="preserve">have </w:t>
      </w:r>
      <w:r w:rsidRPr="0037568B">
        <w:rPr>
          <w:rStyle w:val="Emphasis"/>
          <w:highlight w:val="green"/>
        </w:rPr>
        <w:t>nearly unlimited benefits</w:t>
      </w:r>
      <w:r w:rsidRPr="00957876">
        <w:rPr>
          <w:rStyle w:val="StyleUnderline"/>
        </w:rPr>
        <w:t xml:space="preserve"> in terms of </w:t>
      </w:r>
      <w:r w:rsidRPr="00957876">
        <w:rPr>
          <w:rStyle w:val="Emphasis"/>
        </w:rPr>
        <w:t>societal, economical, and technological advancement</w:t>
      </w:r>
      <w:r w:rsidRPr="00957876">
        <w:rPr>
          <w:rStyle w:val="StyleUnderline"/>
        </w:rPr>
        <w:t>.</w:t>
      </w:r>
      <w:r w:rsidRPr="0037568B">
        <w:rPr>
          <w:sz w:val="16"/>
        </w:rPr>
        <w:t xml:space="preserve"> 109</w:t>
      </w:r>
    </w:p>
    <w:p w14:paraId="0F1B74E0" w14:textId="77777777" w:rsidR="00F5628C" w:rsidRPr="0037568B" w:rsidRDefault="00F5628C" w:rsidP="00F5628C">
      <w:pPr>
        <w:rPr>
          <w:sz w:val="16"/>
        </w:rPr>
      </w:pPr>
      <w:r w:rsidRPr="0037568B">
        <w:rPr>
          <w:sz w:val="16"/>
        </w:rPr>
        <w:t xml:space="preserve">Additionally, </w:t>
      </w:r>
      <w:r w:rsidRPr="004053E6">
        <w:rPr>
          <w:rStyle w:val="StyleUnderline"/>
        </w:rPr>
        <w:t>an international agreement alleviates</w:t>
      </w:r>
      <w:r w:rsidRPr="0037568B">
        <w:rPr>
          <w:sz w:val="16"/>
        </w:rPr>
        <w:t xml:space="preserve"> some of the general </w:t>
      </w:r>
      <w:r w:rsidRPr="004053E6">
        <w:rPr>
          <w:rStyle w:val="StyleUnderline"/>
        </w:rPr>
        <w:t>concerns associated with establishing private property rights in outer space.</w:t>
      </w:r>
      <w:r w:rsidRPr="0037568B">
        <w:rPr>
          <w:sz w:val="16"/>
        </w:rPr>
        <w:t xml:space="preserve"> Outer space is generally viewed as a place that should be open to all for free and peaceful use. 110 Opponents of private property rights in outer space often cite concerns about over-allocation of property at the exclusion of non-spacefaring nations or entities, and associated concerns. " 1 White’s proposed international agreement alleviates these concerns by placing limitations on which real property rights can be acquired.</w:t>
      </w:r>
    </w:p>
    <w:p w14:paraId="2B5F75BD" w14:textId="77777777" w:rsidR="00F5628C" w:rsidRPr="00781AF3" w:rsidRDefault="00F5628C" w:rsidP="00F5628C">
      <w:pPr>
        <w:rPr>
          <w:rStyle w:val="StyleUnderline"/>
        </w:rPr>
      </w:pPr>
      <w:r w:rsidRPr="0037568B">
        <w:rPr>
          <w:sz w:val="16"/>
        </w:rPr>
        <w:t xml:space="preserve">First, </w:t>
      </w:r>
      <w:r w:rsidRPr="004053E6">
        <w:rPr>
          <w:rStyle w:val="StyleUnderline"/>
        </w:rPr>
        <w:t>under the proposal</w:t>
      </w:r>
      <w:r w:rsidRPr="0037568B">
        <w:rPr>
          <w:sz w:val="16"/>
        </w:rPr>
        <w:t xml:space="preserve"> for an international agreement, </w:t>
      </w:r>
      <w:r w:rsidRPr="004053E6">
        <w:rPr>
          <w:rStyle w:val="StyleUnderline"/>
        </w:rPr>
        <w:t xml:space="preserve">private </w:t>
      </w:r>
      <w:r w:rsidRPr="0037568B">
        <w:rPr>
          <w:rStyle w:val="StyleUnderline"/>
          <w:highlight w:val="green"/>
        </w:rPr>
        <w:t>entities are entitled to</w:t>
      </w:r>
      <w:r w:rsidRPr="004053E6">
        <w:rPr>
          <w:rStyle w:val="StyleUnderline"/>
        </w:rPr>
        <w:t xml:space="preserve"> formal recognition of </w:t>
      </w:r>
      <w:r w:rsidRPr="0037568B">
        <w:rPr>
          <w:rStyle w:val="StyleUnderline"/>
          <w:highlight w:val="green"/>
        </w:rPr>
        <w:t>property</w:t>
      </w:r>
      <w:r w:rsidRPr="004053E6">
        <w:rPr>
          <w:rStyle w:val="StyleUnderline"/>
        </w:rPr>
        <w:t xml:space="preserve"> rights </w:t>
      </w:r>
      <w:r w:rsidRPr="0037568B">
        <w:rPr>
          <w:rStyle w:val="StyleUnderline"/>
          <w:highlight w:val="green"/>
        </w:rPr>
        <w:t>if they</w:t>
      </w:r>
      <w:r w:rsidRPr="0037568B">
        <w:rPr>
          <w:sz w:val="16"/>
        </w:rPr>
        <w:t xml:space="preserve"> “</w:t>
      </w:r>
      <w:r w:rsidRPr="0037568B">
        <w:rPr>
          <w:rStyle w:val="StyleUnderline"/>
        </w:rPr>
        <w:t>inhabit</w:t>
      </w:r>
      <w:r w:rsidRPr="004053E6">
        <w:rPr>
          <w:rStyle w:val="StyleUnderline"/>
        </w:rPr>
        <w:t xml:space="preserve">, maintain and/or </w:t>
      </w:r>
      <w:r w:rsidRPr="0037568B">
        <w:rPr>
          <w:rStyle w:val="StyleUnderline"/>
          <w:highlight w:val="green"/>
        </w:rPr>
        <w:t>operate a space facility for a</w:t>
      </w:r>
      <w:r w:rsidRPr="004053E6">
        <w:rPr>
          <w:rStyle w:val="StyleUnderline"/>
        </w:rPr>
        <w:t xml:space="preserve"> period of at least one </w:t>
      </w:r>
      <w:r w:rsidRPr="0037568B">
        <w:rPr>
          <w:rStyle w:val="StyleUnderline"/>
          <w:highlight w:val="green"/>
        </w:rPr>
        <w:t>year</w:t>
      </w:r>
      <w:r w:rsidRPr="0037568B">
        <w:rPr>
          <w:sz w:val="16"/>
        </w:rPr>
        <w:t xml:space="preserve">.” 112 </w:t>
      </w:r>
      <w:r w:rsidRPr="0037568B">
        <w:rPr>
          <w:rStyle w:val="StyleUnderline"/>
          <w:highlight w:val="green"/>
        </w:rPr>
        <w:t>This overcomes</w:t>
      </w:r>
      <w:r w:rsidRPr="004053E6">
        <w:rPr>
          <w:rStyle w:val="StyleUnderline"/>
        </w:rPr>
        <w:t xml:space="preserve"> the</w:t>
      </w:r>
      <w:r w:rsidRPr="0037568B">
        <w:rPr>
          <w:sz w:val="16"/>
        </w:rPr>
        <w:t xml:space="preserve"> potential </w:t>
      </w:r>
      <w:r w:rsidRPr="004053E6">
        <w:rPr>
          <w:rStyle w:val="StyleUnderline"/>
        </w:rPr>
        <w:t>issue of modern-day</w:t>
      </w:r>
      <w:r w:rsidRPr="0037568B">
        <w:rPr>
          <w:sz w:val="16"/>
        </w:rPr>
        <w:t xml:space="preserve"> private </w:t>
      </w:r>
      <w:r w:rsidRPr="0037568B">
        <w:rPr>
          <w:rStyle w:val="StyleUnderline"/>
          <w:highlight w:val="green"/>
        </w:rPr>
        <w:t>colonialism</w:t>
      </w:r>
      <w:r w:rsidRPr="004053E6">
        <w:rPr>
          <w:rStyle w:val="StyleUnderline"/>
        </w:rPr>
        <w:t xml:space="preserve"> where private entities could simply stake their</w:t>
      </w:r>
      <w:r w:rsidRPr="0037568B">
        <w:rPr>
          <w:sz w:val="16"/>
        </w:rPr>
        <w:t xml:space="preserve"> company </w:t>
      </w:r>
      <w:r w:rsidRPr="004053E6">
        <w:rPr>
          <w:rStyle w:val="StyleUnderline"/>
        </w:rPr>
        <w:t>flags and claim</w:t>
      </w:r>
      <w:r w:rsidRPr="0037568B">
        <w:rPr>
          <w:sz w:val="16"/>
        </w:rPr>
        <w:t xml:space="preserve"> ultimate </w:t>
      </w:r>
      <w:r w:rsidRPr="004053E6">
        <w:rPr>
          <w:rStyle w:val="StyleUnderline"/>
        </w:rPr>
        <w:t>title to the property.</w:t>
      </w:r>
      <w:r w:rsidRPr="0037568B">
        <w:rPr>
          <w:sz w:val="16"/>
        </w:rPr>
        <w:t xml:space="preserve"> Of course, the duration requirement could be extended and additional requirements for formal recognition of property rights could be attached. Additionally, the </w:t>
      </w:r>
      <w:r w:rsidRPr="004053E6">
        <w:rPr>
          <w:rStyle w:val="StyleUnderline"/>
        </w:rPr>
        <w:t xml:space="preserve">property </w:t>
      </w:r>
      <w:r w:rsidRPr="004053E6">
        <w:rPr>
          <w:rStyle w:val="StyleUnderline"/>
          <w:highlight w:val="green"/>
        </w:rPr>
        <w:t>rights</w:t>
      </w:r>
      <w:r w:rsidRPr="004053E6">
        <w:rPr>
          <w:rStyle w:val="StyleUnderline"/>
        </w:rPr>
        <w:t xml:space="preserve"> under White’s system would </w:t>
      </w:r>
      <w:r w:rsidRPr="004053E6">
        <w:rPr>
          <w:rStyle w:val="StyleUnderline"/>
          <w:highlight w:val="green"/>
        </w:rPr>
        <w:t xml:space="preserve">only apply to </w:t>
      </w:r>
      <w:r w:rsidRPr="004053E6">
        <w:rPr>
          <w:rStyle w:val="Emphasis"/>
        </w:rPr>
        <w:t>space</w:t>
      </w:r>
      <w:r w:rsidRPr="004053E6">
        <w:rPr>
          <w:rStyle w:val="StyleUnderline"/>
        </w:rPr>
        <w:t xml:space="preserve"> </w:t>
      </w:r>
      <w:r w:rsidRPr="004053E6">
        <w:rPr>
          <w:rStyle w:val="Emphasis"/>
          <w:highlight w:val="green"/>
        </w:rPr>
        <w:t>facilities</w:t>
      </w:r>
      <w:r w:rsidRPr="004053E6">
        <w:rPr>
          <w:rStyle w:val="StyleUnderline"/>
          <w:highlight w:val="green"/>
        </w:rPr>
        <w:t xml:space="preserve"> and a </w:t>
      </w:r>
      <w:r w:rsidRPr="004053E6">
        <w:rPr>
          <w:rStyle w:val="Emphasis"/>
          <w:highlight w:val="green"/>
        </w:rPr>
        <w:t>safety</w:t>
      </w:r>
      <w:r w:rsidRPr="004053E6">
        <w:rPr>
          <w:rStyle w:val="StyleUnderline"/>
          <w:highlight w:val="green"/>
        </w:rPr>
        <w:t xml:space="preserve"> </w:t>
      </w:r>
      <w:r w:rsidRPr="004053E6">
        <w:rPr>
          <w:rStyle w:val="Emphasis"/>
          <w:highlight w:val="green"/>
        </w:rPr>
        <w:t>zone</w:t>
      </w:r>
      <w:r w:rsidRPr="004053E6">
        <w:rPr>
          <w:rStyle w:val="StyleUnderline"/>
        </w:rPr>
        <w:t xml:space="preserve"> of either 500 or 1,000 meters surrounding a space facility</w:t>
      </w:r>
      <w:r w:rsidRPr="0037568B">
        <w:rPr>
          <w:sz w:val="16"/>
        </w:rPr>
        <w:t xml:space="preserve">.113 </w:t>
      </w:r>
      <w:r w:rsidRPr="004053E6">
        <w:rPr>
          <w:rStyle w:val="StyleUnderline"/>
        </w:rPr>
        <w:t>This</w:t>
      </w:r>
      <w:r w:rsidRPr="0037568B">
        <w:rPr>
          <w:sz w:val="16"/>
        </w:rPr>
        <w:t xml:space="preserve"> limitation </w:t>
      </w:r>
      <w:r w:rsidRPr="004053E6">
        <w:rPr>
          <w:rStyle w:val="StyleUnderline"/>
          <w:highlight w:val="green"/>
        </w:rPr>
        <w:t>avoids</w:t>
      </w:r>
      <w:r w:rsidRPr="004053E6">
        <w:rPr>
          <w:rStyle w:val="StyleUnderline"/>
        </w:rPr>
        <w:t xml:space="preserve"> </w:t>
      </w:r>
      <w:r w:rsidRPr="004053E6">
        <w:rPr>
          <w:rStyle w:val="StyleUnderline"/>
        </w:rPr>
        <w:lastRenderedPageBreak/>
        <w:t xml:space="preserve">concerns of </w:t>
      </w:r>
      <w:r w:rsidRPr="004053E6">
        <w:rPr>
          <w:rStyle w:val="Emphasis"/>
          <w:highlight w:val="green"/>
        </w:rPr>
        <w:t>over-allocation</w:t>
      </w:r>
      <w:r w:rsidRPr="004053E6">
        <w:rPr>
          <w:rStyle w:val="StyleUnderline"/>
        </w:rPr>
        <w:t xml:space="preserve"> of private property</w:t>
      </w:r>
      <w:r w:rsidRPr="0037568B">
        <w:rPr>
          <w:sz w:val="16"/>
        </w:rPr>
        <w:t xml:space="preserve"> in space. Essentially, p</w:t>
      </w:r>
      <w:r w:rsidRPr="004053E6">
        <w:rPr>
          <w:rStyle w:val="StyleUnderline"/>
        </w:rPr>
        <w:t>rivate entities would not be capable of acquiring</w:t>
      </w:r>
      <w:r w:rsidRPr="0037568B">
        <w:rPr>
          <w:sz w:val="16"/>
        </w:rPr>
        <w:t xml:space="preserve"> private property </w:t>
      </w:r>
      <w:r w:rsidRPr="004053E6">
        <w:rPr>
          <w:rStyle w:val="StyleUnderline"/>
        </w:rPr>
        <w:t xml:space="preserve">rights to vast amounts of territory. </w:t>
      </w:r>
      <w:r w:rsidRPr="0037568B">
        <w:rPr>
          <w:sz w:val="16"/>
        </w:rPr>
        <w:t xml:space="preserve">Also, </w:t>
      </w:r>
      <w:r w:rsidRPr="00781AF3">
        <w:rPr>
          <w:rStyle w:val="StyleUnderline"/>
        </w:rPr>
        <w:t xml:space="preserve">property </w:t>
      </w:r>
      <w:r w:rsidRPr="0037568B">
        <w:rPr>
          <w:rStyle w:val="StyleUnderline"/>
          <w:highlight w:val="green"/>
        </w:rPr>
        <w:t>rights</w:t>
      </w:r>
      <w:r w:rsidRPr="00781AF3">
        <w:rPr>
          <w:rStyle w:val="StyleUnderline"/>
        </w:rPr>
        <w:t xml:space="preserve"> of private entities would </w:t>
      </w:r>
      <w:r w:rsidRPr="0037568B">
        <w:rPr>
          <w:rStyle w:val="Emphasis"/>
          <w:highlight w:val="green"/>
        </w:rPr>
        <w:t>immediately</w:t>
      </w:r>
      <w:r w:rsidRPr="0037568B">
        <w:rPr>
          <w:rStyle w:val="StyleUnderline"/>
          <w:highlight w:val="green"/>
        </w:rPr>
        <w:t xml:space="preserve"> </w:t>
      </w:r>
      <w:r w:rsidRPr="0037568B">
        <w:rPr>
          <w:rStyle w:val="Emphasis"/>
          <w:highlight w:val="green"/>
        </w:rPr>
        <w:t>terminate</w:t>
      </w:r>
      <w:r w:rsidRPr="0037568B">
        <w:rPr>
          <w:rStyle w:val="StyleUnderline"/>
          <w:highlight w:val="green"/>
        </w:rPr>
        <w:t xml:space="preserve"> if</w:t>
      </w:r>
      <w:r w:rsidRPr="0037568B">
        <w:rPr>
          <w:sz w:val="16"/>
        </w:rPr>
        <w:t xml:space="preserve"> the </w:t>
      </w:r>
      <w:r w:rsidRPr="00781AF3">
        <w:rPr>
          <w:rStyle w:val="StyleUnderline"/>
        </w:rPr>
        <w:t xml:space="preserve">property </w:t>
      </w:r>
      <w:proofErr w:type="gramStart"/>
      <w:r w:rsidRPr="00781AF3">
        <w:rPr>
          <w:rStyle w:val="StyleUnderline"/>
        </w:rPr>
        <w:t>is</w:t>
      </w:r>
      <w:proofErr w:type="gramEnd"/>
      <w:r w:rsidRPr="00781AF3">
        <w:rPr>
          <w:rStyle w:val="StyleUnderline"/>
        </w:rPr>
        <w:t xml:space="preserve"> </w:t>
      </w:r>
      <w:r w:rsidRPr="0037568B">
        <w:rPr>
          <w:rStyle w:val="StyleUnderline"/>
          <w:highlight w:val="green"/>
        </w:rPr>
        <w:t xml:space="preserve">used for </w:t>
      </w:r>
      <w:r w:rsidRPr="0037568B">
        <w:rPr>
          <w:rStyle w:val="Emphasis"/>
          <w:highlight w:val="green"/>
        </w:rPr>
        <w:t>non-peaceful purposes</w:t>
      </w:r>
      <w:r w:rsidRPr="0037568B">
        <w:rPr>
          <w:sz w:val="16"/>
        </w:rPr>
        <w:t xml:space="preserve">, if it is </w:t>
      </w:r>
      <w:r w:rsidRPr="00781AF3">
        <w:rPr>
          <w:rStyle w:val="StyleUnderline"/>
        </w:rPr>
        <w:t>abandoned for an extended period of time, or if</w:t>
      </w:r>
      <w:r w:rsidRPr="0037568B">
        <w:rPr>
          <w:sz w:val="16"/>
        </w:rPr>
        <w:t xml:space="preserve"> it </w:t>
      </w:r>
      <w:r w:rsidRPr="00781AF3">
        <w:rPr>
          <w:rStyle w:val="StyleUnderline"/>
        </w:rPr>
        <w:t>used to prevent free access to outer space or celestial bodies</w:t>
      </w:r>
      <w:r w:rsidRPr="0037568B">
        <w:rPr>
          <w:sz w:val="16"/>
        </w:rPr>
        <w:t xml:space="preserve">114 </w:t>
      </w:r>
      <w:r w:rsidRPr="00781AF3">
        <w:rPr>
          <w:rStyle w:val="StyleUnderline"/>
        </w:rPr>
        <w:t>These provisions ensure</w:t>
      </w:r>
      <w:r w:rsidRPr="0037568B">
        <w:rPr>
          <w:sz w:val="16"/>
        </w:rPr>
        <w:t xml:space="preserve"> that </w:t>
      </w:r>
      <w:r w:rsidRPr="00781AF3">
        <w:rPr>
          <w:rStyle w:val="StyleUnderline"/>
        </w:rPr>
        <w:t>outer space will be used for peaceful purposes and</w:t>
      </w:r>
      <w:r w:rsidRPr="0037568B">
        <w:rPr>
          <w:sz w:val="16"/>
        </w:rPr>
        <w:t xml:space="preserve"> will </w:t>
      </w:r>
      <w:r w:rsidRPr="00781AF3">
        <w:rPr>
          <w:rStyle w:val="StyleUnderline"/>
        </w:rPr>
        <w:t>remain open for free exploration.</w:t>
      </w:r>
    </w:p>
    <w:p w14:paraId="0834AEA0" w14:textId="77777777" w:rsidR="00F5628C" w:rsidRPr="0037568B" w:rsidRDefault="00F5628C" w:rsidP="00F5628C">
      <w:pPr>
        <w:rPr>
          <w:sz w:val="16"/>
        </w:rPr>
      </w:pPr>
      <w:r w:rsidRPr="0037568B">
        <w:rPr>
          <w:sz w:val="16"/>
        </w:rPr>
        <w:t xml:space="preserve">Ultimately, </w:t>
      </w:r>
      <w:r w:rsidRPr="00781AF3">
        <w:rPr>
          <w:rStyle w:val="StyleUnderline"/>
        </w:rPr>
        <w:t xml:space="preserve">a </w:t>
      </w:r>
      <w:r w:rsidRPr="0037568B">
        <w:rPr>
          <w:rStyle w:val="StyleUnderline"/>
          <w:highlight w:val="green"/>
        </w:rPr>
        <w:t>well-crafted</w:t>
      </w:r>
      <w:r w:rsidRPr="00781AF3">
        <w:rPr>
          <w:rStyle w:val="StyleUnderline"/>
        </w:rPr>
        <w:t xml:space="preserve"> international </w:t>
      </w:r>
      <w:r w:rsidRPr="0037568B">
        <w:rPr>
          <w:rStyle w:val="StyleUnderline"/>
          <w:highlight w:val="green"/>
        </w:rPr>
        <w:t>agreement</w:t>
      </w:r>
      <w:r w:rsidRPr="0037568B">
        <w:rPr>
          <w:sz w:val="16"/>
        </w:rPr>
        <w:t xml:space="preserve"> </w:t>
      </w:r>
      <w:proofErr w:type="gramStart"/>
      <w:r w:rsidRPr="0037568B">
        <w:rPr>
          <w:sz w:val="16"/>
        </w:rPr>
        <w:t>similar to</w:t>
      </w:r>
      <w:proofErr w:type="gramEnd"/>
      <w:r w:rsidRPr="0037568B">
        <w:rPr>
          <w:sz w:val="16"/>
        </w:rPr>
        <w:t xml:space="preserve"> White’s proposal </w:t>
      </w:r>
      <w:r w:rsidRPr="00781AF3">
        <w:rPr>
          <w:rStyle w:val="StyleUnderline"/>
        </w:rPr>
        <w:t>creates a system of private property rights</w:t>
      </w:r>
      <w:r w:rsidRPr="0037568B">
        <w:rPr>
          <w:sz w:val="16"/>
        </w:rPr>
        <w:t xml:space="preserve"> in outer space </w:t>
      </w:r>
      <w:r w:rsidRPr="00781AF3">
        <w:rPr>
          <w:rStyle w:val="StyleUnderline"/>
        </w:rPr>
        <w:t>that</w:t>
      </w:r>
      <w:r w:rsidRPr="0037568B">
        <w:rPr>
          <w:sz w:val="16"/>
        </w:rPr>
        <w:t xml:space="preserve"> remains true to the overarching goals of outer-space exploration. Such a system </w:t>
      </w:r>
      <w:r w:rsidRPr="00781AF3">
        <w:rPr>
          <w:rStyle w:val="StyleUnderline"/>
        </w:rPr>
        <w:t xml:space="preserve">would </w:t>
      </w:r>
      <w:r w:rsidRPr="0037568B">
        <w:rPr>
          <w:rStyle w:val="StyleUnderline"/>
          <w:highlight w:val="green"/>
        </w:rPr>
        <w:t>incentivize</w:t>
      </w:r>
      <w:r w:rsidRPr="00781AF3">
        <w:rPr>
          <w:rStyle w:val="StyleUnderline"/>
        </w:rPr>
        <w:t xml:space="preserve"> private space </w:t>
      </w:r>
      <w:r w:rsidRPr="0037568B">
        <w:rPr>
          <w:rStyle w:val="StyleUnderline"/>
          <w:highlight w:val="green"/>
        </w:rPr>
        <w:t>exploration</w:t>
      </w:r>
      <w:r w:rsidRPr="0037568B">
        <w:rPr>
          <w:sz w:val="16"/>
        </w:rPr>
        <w:t xml:space="preserve"> in a realistic and pragmatic fashion that benefits all mankind. If peaceful and free space exploration is a desirable goal, White’s treaty proposal lays a strong foundation. This foundation has the potential to lead to an effective international system that addresses modem space exploration concerns while facilitating future development in the arena of space exploration.</w:t>
      </w:r>
    </w:p>
    <w:p w14:paraId="2CB1EA88" w14:textId="77777777" w:rsidR="00F5628C" w:rsidRDefault="00F5628C" w:rsidP="00F5628C">
      <w:pPr>
        <w:pStyle w:val="Heading2"/>
      </w:pPr>
      <w:r>
        <w:lastRenderedPageBreak/>
        <w:t>CP</w:t>
      </w:r>
    </w:p>
    <w:p w14:paraId="407F2CFC" w14:textId="77777777" w:rsidR="00F5628C" w:rsidRDefault="00F5628C" w:rsidP="00F5628C">
      <w:pPr>
        <w:pStyle w:val="Heading4"/>
      </w:pPr>
      <w:r>
        <w:t>States ought to call a global constitutional convention and establish a constitution reflecting intergenerational concern with</w:t>
      </w:r>
      <w:r w:rsidRPr="00216233">
        <w:t xml:space="preserve"> exclusive authority to </w:t>
      </w:r>
      <w:r>
        <w:t>determine whether t</w:t>
      </w:r>
      <w:r w:rsidRPr="00CC4E23">
        <w:t>he appropriation of outer space by private entities is unjust</w:t>
      </w:r>
      <w:r>
        <w:t xml:space="preserve"> </w:t>
      </w:r>
      <w:r w:rsidRPr="00216233">
        <w:t xml:space="preserve">and bind </w:t>
      </w:r>
      <w:r>
        <w:t>participating bodies</w:t>
      </w:r>
      <w:r w:rsidRPr="00216233">
        <w:t xml:space="preserve"> to its result.</w:t>
      </w:r>
    </w:p>
    <w:p w14:paraId="69EDA79F" w14:textId="77777777" w:rsidR="00F5628C" w:rsidRDefault="00F5628C" w:rsidP="00F5628C">
      <w:pPr>
        <w:pStyle w:val="Heading4"/>
      </w:pPr>
      <w:r>
        <w:t xml:space="preserve">The CP applies </w:t>
      </w:r>
      <w:r>
        <w:rPr>
          <w:u w:val="single"/>
        </w:rPr>
        <w:t>intergenerational equity</w:t>
      </w:r>
      <w:r>
        <w:t xml:space="preserve"> to </w:t>
      </w:r>
      <w:r>
        <w:rPr>
          <w:u w:val="single"/>
        </w:rPr>
        <w:t>future generations</w:t>
      </w:r>
      <w:r>
        <w:t xml:space="preserve"> – that’s </w:t>
      </w:r>
      <w:r>
        <w:rPr>
          <w:u w:val="single"/>
        </w:rPr>
        <w:t>better</w:t>
      </w:r>
      <w:r>
        <w:t xml:space="preserve"> than trying to </w:t>
      </w:r>
      <w:r>
        <w:rPr>
          <w:u w:val="single"/>
        </w:rPr>
        <w:t>decide now</w:t>
      </w:r>
      <w:r>
        <w:t xml:space="preserve"> whether the plan is beneficial across </w:t>
      </w:r>
      <w:r>
        <w:rPr>
          <w:u w:val="single"/>
        </w:rPr>
        <w:t>deep time</w:t>
      </w:r>
      <w:r>
        <w:t xml:space="preserve"> – </w:t>
      </w:r>
      <w:r>
        <w:rPr>
          <w:u w:val="single"/>
        </w:rPr>
        <w:t>every country</w:t>
      </w:r>
      <w:r>
        <w:t xml:space="preserve"> would say yes.</w:t>
      </w:r>
    </w:p>
    <w:p w14:paraId="5D446410" w14:textId="77777777" w:rsidR="00F5628C" w:rsidRPr="00D36E9A" w:rsidRDefault="00F5628C" w:rsidP="00F5628C">
      <w:r w:rsidRPr="00A030AB">
        <w:rPr>
          <w:rStyle w:val="Style13ptBold"/>
        </w:rPr>
        <w:t>Tan 2k</w:t>
      </w:r>
      <w:r w:rsidRPr="00D36E9A">
        <w:t xml:space="preserve"> [David Tan, LL.M., Harvard Law School; LL.B. (Hons), B.Com., University of Melbourne. Former Tutor in Law, Trinity College, University of Melbourne</w:t>
      </w:r>
      <w:r>
        <w:t>,</w:t>
      </w:r>
      <w:r w:rsidRPr="00D36E9A">
        <w:t xml:space="preserve"> </w:t>
      </w:r>
      <w:r>
        <w:t>“</w:t>
      </w:r>
      <w:r w:rsidRPr="00D36E9A">
        <w:t>Towards a New Regime for the Protection of Outer Space as the "Province of All Mankind"</w:t>
      </w:r>
      <w:r>
        <w:t>,”</w:t>
      </w:r>
      <w:r w:rsidRPr="00D36E9A">
        <w:t xml:space="preserve"> 2000</w:t>
      </w:r>
      <w:r>
        <w:t>,</w:t>
      </w:r>
      <w:r w:rsidRPr="00D36E9A">
        <w:t xml:space="preserve"> </w:t>
      </w:r>
      <w:r w:rsidRPr="00AB633F">
        <w:rPr>
          <w:i/>
          <w:iCs/>
        </w:rPr>
        <w:t>The Yale Journal of International Law</w:t>
      </w:r>
      <w:r>
        <w:t xml:space="preserve">, Vol. 25, </w:t>
      </w:r>
      <w:r w:rsidRPr="00AB633F">
        <w:t>https://digitalcommons.law.yale.edu/cgi/viewcontent.cgi?article=1114&amp;context=yjil</w:t>
      </w:r>
      <w:r>
        <w:t>]</w:t>
      </w:r>
    </w:p>
    <w:p w14:paraId="23BFA9D5" w14:textId="77777777" w:rsidR="00F5628C" w:rsidRPr="00FD5C2D" w:rsidRDefault="00F5628C" w:rsidP="00F5628C">
      <w:pPr>
        <w:rPr>
          <w:sz w:val="16"/>
        </w:rPr>
      </w:pPr>
      <w:r w:rsidRPr="00FD5C2D">
        <w:rPr>
          <w:sz w:val="16"/>
        </w:rPr>
        <w:t>Edith Brow</w:t>
      </w:r>
      <w:r w:rsidRPr="00AB633F">
        <w:rPr>
          <w:sz w:val="16"/>
          <w:szCs w:val="16"/>
        </w:rPr>
        <w:t>n Weiss has advanced the theory of “</w:t>
      </w:r>
      <w:r w:rsidRPr="00AB633F">
        <w:rPr>
          <w:rStyle w:val="Emphasis"/>
          <w:highlight w:val="green"/>
        </w:rPr>
        <w:t>intergenerational equity</w:t>
      </w:r>
      <w:r w:rsidRPr="00FD5C2D">
        <w:rPr>
          <w:sz w:val="16"/>
        </w:rPr>
        <w:t xml:space="preserve">,” which provides for generational rights and obligations.158 Her thesis consists of a normative framework of intersecting theories of intergenerational and intragenerational equity that are derived from an underlying planetary trust, embodying the notion that generations act as stewards to sustain the welfare and well-being of </w:t>
      </w:r>
      <w:r w:rsidRPr="00AB633F">
        <w:rPr>
          <w:sz w:val="16"/>
          <w:szCs w:val="16"/>
        </w:rPr>
        <w:t>all generations. This pl</w:t>
      </w:r>
      <w:r w:rsidRPr="00FD5C2D">
        <w:rPr>
          <w:sz w:val="16"/>
        </w:rPr>
        <w:t xml:space="preserve">anetary trust </w:t>
      </w:r>
      <w:r w:rsidRPr="00AB633F">
        <w:rPr>
          <w:highlight w:val="green"/>
          <w:u w:val="single"/>
        </w:rPr>
        <w:t>obliges “each generation to preserve</w:t>
      </w:r>
      <w:r w:rsidRPr="00FD5C2D">
        <w:rPr>
          <w:sz w:val="16"/>
        </w:rPr>
        <w:t xml:space="preserve"> the </w:t>
      </w:r>
      <w:r w:rsidRPr="00FD5C2D">
        <w:rPr>
          <w:u w:val="single"/>
        </w:rPr>
        <w:t xml:space="preserve">diversity of </w:t>
      </w:r>
      <w:r w:rsidRPr="00AB633F">
        <w:rPr>
          <w:highlight w:val="green"/>
          <w:u w:val="single"/>
        </w:rPr>
        <w:t>the resource base</w:t>
      </w:r>
      <w:r w:rsidRPr="00FD5C2D">
        <w:rPr>
          <w:u w:val="single"/>
        </w:rPr>
        <w:t xml:space="preserve"> and to pass the planet </w:t>
      </w:r>
      <w:r w:rsidRPr="00D1618F">
        <w:rPr>
          <w:highlight w:val="green"/>
          <w:u w:val="single"/>
        </w:rPr>
        <w:t xml:space="preserve">to </w:t>
      </w:r>
      <w:r w:rsidRPr="00D1618F">
        <w:rPr>
          <w:rStyle w:val="Emphasis"/>
          <w:highlight w:val="green"/>
        </w:rPr>
        <w:t>futur</w:t>
      </w:r>
      <w:r w:rsidRPr="00AB633F">
        <w:rPr>
          <w:rStyle w:val="Emphasis"/>
          <w:highlight w:val="green"/>
        </w:rPr>
        <w:t>e generations</w:t>
      </w:r>
      <w:r w:rsidRPr="00AB633F">
        <w:rPr>
          <w:rStyle w:val="StyleUnderline"/>
        </w:rPr>
        <w:t xml:space="preserve"> in no worse condition</w:t>
      </w:r>
      <w:r w:rsidRPr="00FD5C2D">
        <w:rPr>
          <w:u w:val="single"/>
        </w:rPr>
        <w:t xml:space="preserve"> than it receives it</w:t>
      </w:r>
      <w:r w:rsidRPr="00FD5C2D">
        <w:rPr>
          <w:sz w:val="16"/>
        </w:rPr>
        <w:t>.”159 The principle of the conservation of options requires each generation “to conserve the diversity of the natural and cultural resource base, so that it does not unduly restrict the options available to future generations in solving their problems and satisfying their own values, and should be entitled to diversity comparable to that enjoyed by previous generations.”*60 The theory of intergenerational equity is an appealing one. Unfortunately, Weiss’s model generally rests upon an intertemporal human rights model for preserving the global environment. This presents many problems, ranging from the questionable existence of the right to a decent environment to the issue of remedies in respect of claims made by future generations against present generations.161</w:t>
      </w:r>
    </w:p>
    <w:p w14:paraId="0AE31910" w14:textId="77777777" w:rsidR="00F5628C" w:rsidRPr="00FD5C2D" w:rsidRDefault="00F5628C" w:rsidP="00F5628C">
      <w:pPr>
        <w:rPr>
          <w:sz w:val="16"/>
        </w:rPr>
      </w:pPr>
      <w:r w:rsidRPr="00FD5C2D">
        <w:rPr>
          <w:sz w:val="16"/>
        </w:rPr>
        <w:t>Whether the global awareness of the harm to our sense of intergenerational identity, as evidenced by the various U.N. General Assembly resolutions and numerous international conventions, will be sufficient to mobilize the implementation and enforcement of effective legal measures on behalf of future generations is doubtful. But more importantly, the notions of intergenerational identity and sustainable development will prove to be invaluable concepts in framing the discussion in Part VI.</w:t>
      </w:r>
    </w:p>
    <w:p w14:paraId="454535A2" w14:textId="77777777" w:rsidR="00F5628C" w:rsidRPr="00AB633F" w:rsidRDefault="00F5628C" w:rsidP="00F5628C">
      <w:pPr>
        <w:rPr>
          <w:sz w:val="16"/>
        </w:rPr>
      </w:pPr>
      <w:r w:rsidRPr="00AB633F">
        <w:rPr>
          <w:rStyle w:val="Emphasis"/>
          <w:highlight w:val="green"/>
        </w:rPr>
        <w:t>Current literature</w:t>
      </w:r>
      <w:r w:rsidRPr="00FD5C2D">
        <w:rPr>
          <w:u w:val="single"/>
        </w:rPr>
        <w:t xml:space="preserve"> has </w:t>
      </w:r>
      <w:r w:rsidRPr="00AB633F">
        <w:rPr>
          <w:highlight w:val="green"/>
          <w:u w:val="single"/>
        </w:rPr>
        <w:t>concentrated on</w:t>
      </w:r>
      <w:r w:rsidRPr="00FD5C2D">
        <w:rPr>
          <w:u w:val="single"/>
        </w:rPr>
        <w:t xml:space="preserve"> the notion of </w:t>
      </w:r>
      <w:r w:rsidRPr="00AB633F">
        <w:rPr>
          <w:highlight w:val="green"/>
          <w:u w:val="single"/>
        </w:rPr>
        <w:t>sustainable development</w:t>
      </w:r>
      <w:r w:rsidRPr="00FD5C2D">
        <w:rPr>
          <w:u w:val="single"/>
        </w:rPr>
        <w:t xml:space="preserve"> as </w:t>
      </w:r>
      <w:r w:rsidRPr="00AB633F">
        <w:rPr>
          <w:highlight w:val="green"/>
          <w:u w:val="single"/>
        </w:rPr>
        <w:t>involving</w:t>
      </w:r>
      <w:r w:rsidRPr="00FD5C2D">
        <w:rPr>
          <w:u w:val="single"/>
        </w:rPr>
        <w:t xml:space="preserve"> the integration of </w:t>
      </w:r>
      <w:r w:rsidRPr="00AB633F">
        <w:rPr>
          <w:rStyle w:val="Emphasis"/>
          <w:highlight w:val="green"/>
        </w:rPr>
        <w:t>economic</w:t>
      </w:r>
      <w:r w:rsidRPr="00AB633F">
        <w:rPr>
          <w:highlight w:val="green"/>
          <w:u w:val="single"/>
        </w:rPr>
        <w:t xml:space="preserve"> and </w:t>
      </w:r>
      <w:r w:rsidRPr="00AB633F">
        <w:rPr>
          <w:rStyle w:val="Emphasis"/>
          <w:highlight w:val="green"/>
        </w:rPr>
        <w:t>environmental considerations</w:t>
      </w:r>
      <w:r w:rsidRPr="00FD5C2D">
        <w:rPr>
          <w:u w:val="single"/>
        </w:rPr>
        <w:t xml:space="preserve"> at all levels of decision-making</w:t>
      </w:r>
      <w:r w:rsidRPr="00AB633F">
        <w:rPr>
          <w:sz w:val="16"/>
        </w:rPr>
        <w:t xml:space="preserve">.162 </w:t>
      </w:r>
      <w:r w:rsidRPr="00FD5C2D">
        <w:rPr>
          <w:u w:val="single"/>
        </w:rPr>
        <w:t xml:space="preserve">But the </w:t>
      </w:r>
      <w:r w:rsidRPr="00FD5C2D">
        <w:rPr>
          <w:rStyle w:val="Emphasis"/>
        </w:rPr>
        <w:t>outer-</w:t>
      </w:r>
      <w:r w:rsidRPr="00AB633F">
        <w:rPr>
          <w:rStyle w:val="Emphasis"/>
          <w:highlight w:val="green"/>
        </w:rPr>
        <w:t>space</w:t>
      </w:r>
      <w:r w:rsidRPr="00FD5C2D">
        <w:rPr>
          <w:u w:val="single"/>
        </w:rPr>
        <w:t xml:space="preserve"> environment </w:t>
      </w:r>
      <w:r w:rsidRPr="00AB633F">
        <w:rPr>
          <w:highlight w:val="green"/>
          <w:u w:val="single"/>
        </w:rPr>
        <w:t>has been</w:t>
      </w:r>
      <w:r w:rsidRPr="00FD5C2D">
        <w:rPr>
          <w:u w:val="single"/>
        </w:rPr>
        <w:t xml:space="preserve"> largely </w:t>
      </w:r>
      <w:r w:rsidRPr="00AB633F">
        <w:rPr>
          <w:rStyle w:val="Emphasis"/>
          <w:highlight w:val="green"/>
        </w:rPr>
        <w:t>ignored</w:t>
      </w:r>
      <w:r w:rsidRPr="00AB633F">
        <w:rPr>
          <w:sz w:val="16"/>
        </w:rPr>
        <w:t xml:space="preserve">, as if it were simply economic development on Earth that must be environmentally sound. </w:t>
      </w:r>
      <w:r w:rsidRPr="00AB633F">
        <w:rPr>
          <w:highlight w:val="green"/>
          <w:u w:val="single"/>
        </w:rPr>
        <w:t xml:space="preserve">There is </w:t>
      </w:r>
      <w:r w:rsidRPr="00AB633F">
        <w:rPr>
          <w:rStyle w:val="Emphasis"/>
          <w:highlight w:val="green"/>
        </w:rPr>
        <w:t>no reason</w:t>
      </w:r>
      <w:r w:rsidRPr="00AB633F">
        <w:rPr>
          <w:sz w:val="16"/>
        </w:rPr>
        <w:t xml:space="preserve">, however, </w:t>
      </w:r>
      <w:r w:rsidRPr="00FD5C2D">
        <w:rPr>
          <w:u w:val="single"/>
        </w:rPr>
        <w:t xml:space="preserve">why the </w:t>
      </w:r>
      <w:r w:rsidRPr="00AB633F">
        <w:rPr>
          <w:rStyle w:val="Emphasis"/>
          <w:highlight w:val="green"/>
        </w:rPr>
        <w:t>precautionary principles</w:t>
      </w:r>
      <w:r w:rsidRPr="00AB633F">
        <w:rPr>
          <w:sz w:val="16"/>
        </w:rPr>
        <w:t xml:space="preserve"> </w:t>
      </w:r>
      <w:r w:rsidRPr="00FD5C2D">
        <w:rPr>
          <w:u w:val="single"/>
        </w:rPr>
        <w:t>that</w:t>
      </w:r>
      <w:r w:rsidRPr="00AB633F">
        <w:rPr>
          <w:sz w:val="16"/>
        </w:rPr>
        <w:t xml:space="preserve"> </w:t>
      </w:r>
      <w:r w:rsidRPr="00FD5C2D">
        <w:rPr>
          <w:u w:val="single"/>
        </w:rPr>
        <w:t>emerge from the concept of sustainable development</w:t>
      </w:r>
      <w:r w:rsidRPr="00AB633F">
        <w:rPr>
          <w:sz w:val="16"/>
        </w:rPr>
        <w:t xml:space="preserve"> in the Stockholm Declaration, the Rio Declaration, and the World Charter for Nature </w:t>
      </w:r>
      <w:r w:rsidRPr="00AB633F">
        <w:rPr>
          <w:highlight w:val="green"/>
          <w:u w:val="single"/>
        </w:rPr>
        <w:t>should not apply</w:t>
      </w:r>
      <w:r w:rsidRPr="00FD5C2D">
        <w:rPr>
          <w:u w:val="single"/>
        </w:rPr>
        <w:t xml:space="preserve"> equally </w:t>
      </w:r>
      <w:r w:rsidRPr="00AB633F">
        <w:rPr>
          <w:highlight w:val="green"/>
          <w:u w:val="single"/>
        </w:rPr>
        <w:t>to</w:t>
      </w:r>
      <w:r w:rsidRPr="00FD5C2D">
        <w:rPr>
          <w:u w:val="single"/>
        </w:rPr>
        <w:t xml:space="preserve"> the outer-</w:t>
      </w:r>
      <w:r w:rsidRPr="00AB633F">
        <w:rPr>
          <w:rStyle w:val="Emphasis"/>
          <w:highlight w:val="green"/>
        </w:rPr>
        <w:t>space</w:t>
      </w:r>
      <w:r w:rsidRPr="00FD5C2D">
        <w:rPr>
          <w:rStyle w:val="Emphasis"/>
        </w:rPr>
        <w:t xml:space="preserve"> environment</w:t>
      </w:r>
      <w:r w:rsidRPr="00AB633F">
        <w:rPr>
          <w:rStyle w:val="Emphasis"/>
        </w:rPr>
        <w:t xml:space="preserve">. </w:t>
      </w:r>
      <w:r w:rsidRPr="00AB633F">
        <w:rPr>
          <w:rStyle w:val="Emphasis"/>
          <w:highlight w:val="green"/>
        </w:rPr>
        <w:t>Few states</w:t>
      </w:r>
      <w:r w:rsidRPr="00AB633F">
        <w:rPr>
          <w:sz w:val="16"/>
        </w:rPr>
        <w:t xml:space="preserve">, if any, </w:t>
      </w:r>
      <w:r w:rsidRPr="00AB633F">
        <w:rPr>
          <w:rStyle w:val="Emphasis"/>
          <w:highlight w:val="green"/>
        </w:rPr>
        <w:t>will take i</w:t>
      </w:r>
      <w:r w:rsidRPr="00D1618F">
        <w:rPr>
          <w:rStyle w:val="Emphasis"/>
          <w:highlight w:val="green"/>
        </w:rPr>
        <w:t>ssue</w:t>
      </w:r>
      <w:r w:rsidRPr="00D1618F">
        <w:rPr>
          <w:rStyle w:val="StyleUnderline"/>
          <w:highlight w:val="green"/>
        </w:rPr>
        <w:t xml:space="preserve"> </w:t>
      </w:r>
      <w:r w:rsidRPr="00D1618F">
        <w:rPr>
          <w:highlight w:val="green"/>
          <w:u w:val="single"/>
        </w:rPr>
        <w:t>wit</w:t>
      </w:r>
      <w:r w:rsidRPr="00AB633F">
        <w:rPr>
          <w:highlight w:val="green"/>
          <w:u w:val="single"/>
        </w:rPr>
        <w:t>h the proposition</w:t>
      </w:r>
      <w:r w:rsidRPr="00FD5C2D">
        <w:rPr>
          <w:u w:val="single"/>
        </w:rPr>
        <w:t xml:space="preserve"> that the </w:t>
      </w:r>
      <w:r w:rsidRPr="00AB633F">
        <w:rPr>
          <w:rStyle w:val="Emphasis"/>
          <w:highlight w:val="green"/>
        </w:rPr>
        <w:t>exploration</w:t>
      </w:r>
      <w:r w:rsidRPr="00AB633F">
        <w:rPr>
          <w:highlight w:val="green"/>
          <w:u w:val="single"/>
        </w:rPr>
        <w:t xml:space="preserve"> and </w:t>
      </w:r>
      <w:r w:rsidRPr="00AB633F">
        <w:rPr>
          <w:rStyle w:val="Emphasis"/>
          <w:highlight w:val="green"/>
        </w:rPr>
        <w:t>use</w:t>
      </w:r>
      <w:r w:rsidRPr="00AB633F">
        <w:rPr>
          <w:highlight w:val="green"/>
          <w:u w:val="single"/>
        </w:rPr>
        <w:t xml:space="preserve"> of</w:t>
      </w:r>
      <w:r w:rsidRPr="00FD5C2D">
        <w:rPr>
          <w:u w:val="single"/>
        </w:rPr>
        <w:t xml:space="preserve"> outer </w:t>
      </w:r>
      <w:r w:rsidRPr="00AB633F">
        <w:rPr>
          <w:rStyle w:val="Emphasis"/>
          <w:highlight w:val="green"/>
        </w:rPr>
        <w:t>space</w:t>
      </w:r>
      <w:r w:rsidRPr="00AB633F">
        <w:rPr>
          <w:highlight w:val="green"/>
          <w:u w:val="single"/>
        </w:rPr>
        <w:t xml:space="preserve"> should be </w:t>
      </w:r>
      <w:r w:rsidRPr="00AB633F">
        <w:rPr>
          <w:rStyle w:val="Emphasis"/>
          <w:highlight w:val="green"/>
        </w:rPr>
        <w:t>sustainable</w:t>
      </w:r>
      <w:r w:rsidRPr="00AB633F">
        <w:rPr>
          <w:rStyle w:val="StyleUnderline"/>
          <w:highlight w:val="green"/>
        </w:rPr>
        <w:t xml:space="preserve">. </w:t>
      </w:r>
      <w:r w:rsidRPr="00AB633F">
        <w:rPr>
          <w:highlight w:val="green"/>
          <w:u w:val="single"/>
        </w:rPr>
        <w:t>It is in</w:t>
      </w:r>
      <w:r w:rsidRPr="00FD5C2D">
        <w:rPr>
          <w:u w:val="single"/>
        </w:rPr>
        <w:t xml:space="preserve"> the </w:t>
      </w:r>
      <w:r w:rsidRPr="00AB633F">
        <w:rPr>
          <w:highlight w:val="green"/>
          <w:u w:val="single"/>
        </w:rPr>
        <w:t xml:space="preserve">common interest of </w:t>
      </w:r>
      <w:r w:rsidRPr="00AB633F">
        <w:rPr>
          <w:rStyle w:val="Emphasis"/>
          <w:highlight w:val="green"/>
        </w:rPr>
        <w:t>all states</w:t>
      </w:r>
      <w:r w:rsidRPr="00AB633F">
        <w:rPr>
          <w:sz w:val="16"/>
        </w:rPr>
        <w:t xml:space="preserve">, whether spacefaring or otherwise, </w:t>
      </w:r>
      <w:r w:rsidRPr="00AB633F">
        <w:rPr>
          <w:highlight w:val="green"/>
          <w:u w:val="single"/>
        </w:rPr>
        <w:t xml:space="preserve">to </w:t>
      </w:r>
      <w:r w:rsidRPr="00AB633F">
        <w:rPr>
          <w:rStyle w:val="Emphasis"/>
          <w:highlight w:val="green"/>
        </w:rPr>
        <w:t>subscribe to a regime</w:t>
      </w:r>
      <w:r w:rsidRPr="00AB633F">
        <w:rPr>
          <w:rStyle w:val="StyleUnderline"/>
          <w:highlight w:val="green"/>
        </w:rPr>
        <w:t xml:space="preserve"> </w:t>
      </w:r>
      <w:r w:rsidRPr="00AB633F">
        <w:rPr>
          <w:highlight w:val="green"/>
          <w:u w:val="single"/>
        </w:rPr>
        <w:t>that allows</w:t>
      </w:r>
      <w:r w:rsidRPr="00FD5C2D">
        <w:rPr>
          <w:u w:val="single"/>
        </w:rPr>
        <w:t xml:space="preserve"> for the development of </w:t>
      </w:r>
      <w:r w:rsidRPr="00AB633F">
        <w:rPr>
          <w:highlight w:val="green"/>
          <w:u w:val="single"/>
        </w:rPr>
        <w:t>space activities in a manner that leaves</w:t>
      </w:r>
      <w:r w:rsidRPr="00FD5C2D">
        <w:rPr>
          <w:u w:val="single"/>
        </w:rPr>
        <w:t xml:space="preserve"> the </w:t>
      </w:r>
      <w:r w:rsidRPr="00AB633F">
        <w:rPr>
          <w:highlight w:val="green"/>
          <w:u w:val="single"/>
        </w:rPr>
        <w:t>space</w:t>
      </w:r>
      <w:r w:rsidRPr="00FD5C2D">
        <w:rPr>
          <w:u w:val="single"/>
        </w:rPr>
        <w:t xml:space="preserve"> environment in a substantially </w:t>
      </w:r>
      <w:r w:rsidRPr="00AB633F">
        <w:rPr>
          <w:rStyle w:val="Emphasis"/>
          <w:highlight w:val="green"/>
        </w:rPr>
        <w:t>unimpaired</w:t>
      </w:r>
      <w:r w:rsidRPr="00FD5C2D">
        <w:rPr>
          <w:u w:val="single"/>
        </w:rPr>
        <w:t xml:space="preserve"> condition </w:t>
      </w:r>
      <w:r w:rsidRPr="00AB633F">
        <w:rPr>
          <w:highlight w:val="green"/>
          <w:u w:val="single"/>
        </w:rPr>
        <w:t xml:space="preserve">for </w:t>
      </w:r>
      <w:r w:rsidRPr="00AB633F">
        <w:rPr>
          <w:rStyle w:val="Emphasis"/>
          <w:highlight w:val="green"/>
        </w:rPr>
        <w:t>future generations</w:t>
      </w:r>
      <w:r w:rsidRPr="00AB633F">
        <w:rPr>
          <w:sz w:val="16"/>
        </w:rPr>
        <w:t xml:space="preserve">. One might even ultimately find that the uniqueness and vulnerability of the outer-space environment demand that the international community as a whole recognize sustainable development as a “global ethic”163 that transcends terrestrial boundaries, as a peremptory norm that prohibits “policies and practices that support current living standards by depleting the productive base, including natural resources, and that leaves future generations with poorer prospects and greater risks than our own.”164 </w:t>
      </w:r>
      <w:r w:rsidRPr="00AB633F">
        <w:rPr>
          <w:highlight w:val="green"/>
          <w:u w:val="single"/>
        </w:rPr>
        <w:t xml:space="preserve">We </w:t>
      </w:r>
      <w:r w:rsidRPr="00AB633F">
        <w:rPr>
          <w:rStyle w:val="Emphasis"/>
          <w:highlight w:val="green"/>
        </w:rPr>
        <w:t>should not confine</w:t>
      </w:r>
      <w:r w:rsidRPr="00AB633F">
        <w:rPr>
          <w:highlight w:val="green"/>
          <w:u w:val="single"/>
        </w:rPr>
        <w:t xml:space="preserve"> our </w:t>
      </w:r>
      <w:r w:rsidRPr="00AB633F">
        <w:rPr>
          <w:rStyle w:val="Emphasis"/>
          <w:highlight w:val="green"/>
        </w:rPr>
        <w:t>actions</w:t>
      </w:r>
      <w:r w:rsidRPr="00AB633F">
        <w:rPr>
          <w:highlight w:val="green"/>
          <w:u w:val="single"/>
        </w:rPr>
        <w:t xml:space="preserve"> to those we are </w:t>
      </w:r>
      <w:r w:rsidRPr="00AB633F">
        <w:rPr>
          <w:rStyle w:val="Emphasis"/>
          <w:highlight w:val="green"/>
        </w:rPr>
        <w:t>now able to determine</w:t>
      </w:r>
      <w:r w:rsidRPr="00AB633F">
        <w:rPr>
          <w:highlight w:val="green"/>
          <w:u w:val="single"/>
        </w:rPr>
        <w:t xml:space="preserve"> as</w:t>
      </w:r>
      <w:r w:rsidRPr="00FD5C2D">
        <w:rPr>
          <w:u w:val="single"/>
        </w:rPr>
        <w:t xml:space="preserve"> directly or indirectly </w:t>
      </w:r>
      <w:r w:rsidRPr="00AB633F">
        <w:rPr>
          <w:rStyle w:val="Emphasis"/>
          <w:highlight w:val="green"/>
        </w:rPr>
        <w:t>benefiting</w:t>
      </w:r>
      <w:r w:rsidRPr="00FD5C2D">
        <w:rPr>
          <w:u w:val="single"/>
        </w:rPr>
        <w:t xml:space="preserve"> ourselves or </w:t>
      </w:r>
      <w:r w:rsidRPr="00FD5C2D">
        <w:rPr>
          <w:u w:val="single"/>
        </w:rPr>
        <w:lastRenderedPageBreak/>
        <w:t xml:space="preserve">our </w:t>
      </w:r>
      <w:r w:rsidRPr="00AB633F">
        <w:rPr>
          <w:rStyle w:val="Emphasis"/>
          <w:highlight w:val="green"/>
        </w:rPr>
        <w:t>descendants</w:t>
      </w:r>
      <w:r w:rsidRPr="00AB633F">
        <w:rPr>
          <w:sz w:val="16"/>
        </w:rPr>
        <w:t xml:space="preserve">. On the contrary, we should “cultivate our natural sense of obligation not to act wastefully or wantonly even when we cannot calculate how such acts would make any present or future persons worse off.”165 It seems impossible to find universally agreed-upon limits on the freedom of exploration and use of outer space. Rather than focus on indeterminate rules of custom-formation, </w:t>
      </w:r>
      <w:r w:rsidRPr="00AB633F">
        <w:rPr>
          <w:highlight w:val="green"/>
          <w:u w:val="single"/>
        </w:rPr>
        <w:t>we should</w:t>
      </w:r>
      <w:r w:rsidRPr="00FD5C2D">
        <w:rPr>
          <w:u w:val="single"/>
        </w:rPr>
        <w:t xml:space="preserve"> concentrate on </w:t>
      </w:r>
      <w:r w:rsidRPr="00AB633F">
        <w:rPr>
          <w:highlight w:val="green"/>
          <w:u w:val="single"/>
        </w:rPr>
        <w:t>establish</w:t>
      </w:r>
      <w:r w:rsidRPr="00FD5C2D">
        <w:rPr>
          <w:u w:val="single"/>
        </w:rPr>
        <w:t>ing</w:t>
      </w:r>
      <w:r w:rsidRPr="00AB633F">
        <w:rPr>
          <w:sz w:val="16"/>
        </w:rPr>
        <w:t xml:space="preserve"> fair and workable arrangements and </w:t>
      </w:r>
      <w:r w:rsidRPr="00AB633F">
        <w:rPr>
          <w:rStyle w:val="Emphasis"/>
          <w:highlight w:val="green"/>
        </w:rPr>
        <w:t>institutions</w:t>
      </w:r>
      <w:r w:rsidRPr="00AB633F">
        <w:rPr>
          <w:rStyle w:val="StyleUnderline"/>
          <w:highlight w:val="green"/>
        </w:rPr>
        <w:t xml:space="preserve"> </w:t>
      </w:r>
      <w:r w:rsidRPr="00AB633F">
        <w:rPr>
          <w:highlight w:val="green"/>
          <w:u w:val="single"/>
        </w:rPr>
        <w:t>that can</w:t>
      </w:r>
      <w:r w:rsidRPr="00AB633F">
        <w:rPr>
          <w:sz w:val="16"/>
        </w:rPr>
        <w:t xml:space="preserve"> successfully </w:t>
      </w:r>
      <w:r w:rsidRPr="00AB633F">
        <w:rPr>
          <w:rStyle w:val="Emphasis"/>
          <w:highlight w:val="green"/>
        </w:rPr>
        <w:t>accommodate</w:t>
      </w:r>
      <w:r w:rsidRPr="00AB633F">
        <w:rPr>
          <w:sz w:val="16"/>
        </w:rPr>
        <w:t xml:space="preserve"> the </w:t>
      </w:r>
      <w:r w:rsidRPr="00AB633F">
        <w:rPr>
          <w:rStyle w:val="Emphasis"/>
          <w:highlight w:val="green"/>
        </w:rPr>
        <w:t>competing interests</w:t>
      </w:r>
      <w:r w:rsidRPr="00AB633F">
        <w:rPr>
          <w:sz w:val="16"/>
        </w:rPr>
        <w:t xml:space="preserve"> of all nations. With these guidelines in mind, we will now examine new methods of treaty-making that will enhance the willingness of states to participate in an environmental program that seeks to achieve an acceptable balance between pollution control and freedom of space exploration.</w:t>
      </w:r>
    </w:p>
    <w:p w14:paraId="0B2751E2" w14:textId="77777777" w:rsidR="00F5628C" w:rsidRDefault="00F5628C" w:rsidP="00F5628C">
      <w:pPr>
        <w:pStyle w:val="Heading4"/>
      </w:pPr>
      <w:r>
        <w:t xml:space="preserve">That solves the aff – it addresses </w:t>
      </w:r>
      <w:r w:rsidRPr="00BB50DC">
        <w:rPr>
          <w:u w:val="single"/>
        </w:rPr>
        <w:t>shared anxieties</w:t>
      </w:r>
      <w:r>
        <w:t xml:space="preserve"> while building </w:t>
      </w:r>
      <w:r w:rsidRPr="006012A9">
        <w:rPr>
          <w:u w:val="single"/>
        </w:rPr>
        <w:t>political consensus</w:t>
      </w:r>
      <w:r w:rsidRPr="00AB633F">
        <w:t>.</w:t>
      </w:r>
    </w:p>
    <w:p w14:paraId="7E7D1042" w14:textId="77777777" w:rsidR="00F5628C" w:rsidRDefault="00F5628C" w:rsidP="00F5628C">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1EE5A6EB" w14:textId="77777777" w:rsidR="00F5628C" w:rsidRPr="00F3084D" w:rsidRDefault="00F5628C" w:rsidP="00F5628C">
      <w:pPr>
        <w:rPr>
          <w:rStyle w:val="StyleUnderline"/>
        </w:rPr>
      </w:pPr>
      <w:r w:rsidRPr="00F3084D">
        <w:rPr>
          <w:rStyle w:val="StyleUnderline"/>
        </w:rPr>
        <w:t>A Constitutional Convention</w:t>
      </w:r>
    </w:p>
    <w:p w14:paraId="6B41516C" w14:textId="77777777" w:rsidR="00F5628C" w:rsidRPr="004F27E3" w:rsidRDefault="00F5628C" w:rsidP="00F5628C">
      <w:pPr>
        <w:rPr>
          <w:sz w:val="16"/>
        </w:rPr>
      </w:pPr>
      <w:r w:rsidRPr="004F27E3">
        <w:rPr>
          <w:sz w:val="16"/>
        </w:rPr>
        <w:t xml:space="preserve">In my view, the above line of reasoning leads naturally to a more specific proposal: that we—concerned individuals, interested community groups, </w:t>
      </w:r>
      <w:r w:rsidRPr="007F50F4">
        <w:rPr>
          <w:rStyle w:val="Emphasis"/>
          <w:highlight w:val="green"/>
        </w:rPr>
        <w:t>national governments</w:t>
      </w:r>
      <w:r w:rsidRPr="004F27E3">
        <w:rPr>
          <w:sz w:val="16"/>
        </w:rPr>
        <w:t>, and transnational organizations—</w:t>
      </w:r>
      <w:r w:rsidRPr="007F50F4">
        <w:rPr>
          <w:rStyle w:val="StyleUnderline"/>
          <w:highlight w:val="green"/>
        </w:rPr>
        <w:t>should</w:t>
      </w:r>
      <w:r w:rsidRPr="004F27E3">
        <w:rPr>
          <w:sz w:val="16"/>
        </w:rPr>
        <w:t xml:space="preserve"> initiate a </w:t>
      </w:r>
      <w:r w:rsidRPr="007F50F4">
        <w:rPr>
          <w:rStyle w:val="StyleUnderline"/>
          <w:highlight w:val="green"/>
        </w:rPr>
        <w:t xml:space="preserve">call </w:t>
      </w:r>
      <w:r w:rsidRPr="00B92B5B">
        <w:rPr>
          <w:rStyle w:val="StyleUnderline"/>
        </w:rPr>
        <w:t>for</w:t>
      </w:r>
      <w:r w:rsidRPr="004F27E3">
        <w:rPr>
          <w:rStyle w:val="StyleUnderline"/>
        </w:rPr>
        <w:t xml:space="preserve"> </w:t>
      </w:r>
      <w:r w:rsidRPr="00B92B5B">
        <w:rPr>
          <w:rStyle w:val="StyleUnderline"/>
          <w:highlight w:val="green"/>
        </w:rPr>
        <w:t xml:space="preserve">a </w:t>
      </w:r>
      <w:r w:rsidRPr="00B92B5B">
        <w:rPr>
          <w:rStyle w:val="Emphasis"/>
          <w:highlight w:val="green"/>
        </w:rPr>
        <w:t>glo</w:t>
      </w:r>
      <w:r w:rsidRPr="007F50F4">
        <w:rPr>
          <w:rStyle w:val="Emphasis"/>
          <w:highlight w:val="green"/>
        </w:rPr>
        <w:t>bal con</w:t>
      </w:r>
      <w:r w:rsidRPr="004F27E3">
        <w:rPr>
          <w:rStyle w:val="Emphasis"/>
        </w:rPr>
        <w:t xml:space="preserve">stitutional </w:t>
      </w:r>
      <w:r w:rsidRPr="007F50F4">
        <w:rPr>
          <w:rStyle w:val="Emphasis"/>
          <w:highlight w:val="green"/>
        </w:rPr>
        <w:t>con</w:t>
      </w:r>
      <w:r w:rsidRPr="004F27E3">
        <w:rPr>
          <w:rStyle w:val="Emphasis"/>
        </w:rPr>
        <w:t>vention</w:t>
      </w:r>
      <w:r w:rsidRPr="004F27E3">
        <w:rPr>
          <w:rStyle w:val="StyleUnderline"/>
        </w:rPr>
        <w:t xml:space="preserve"> </w:t>
      </w:r>
      <w:r w:rsidRPr="007F50F4">
        <w:rPr>
          <w:rStyle w:val="StyleUnderline"/>
          <w:highlight w:val="green"/>
        </w:rPr>
        <w:t>focused on</w:t>
      </w:r>
      <w:r w:rsidRPr="007F50F4">
        <w:rPr>
          <w:rStyle w:val="Emphasis"/>
          <w:highlight w:val="green"/>
        </w:rPr>
        <w:t xml:space="preserve"> future gen</w:t>
      </w:r>
      <w:r w:rsidRPr="004F27E3">
        <w:rPr>
          <w:rStyle w:val="Emphasis"/>
        </w:rPr>
        <w:t>eration</w:t>
      </w:r>
      <w:r w:rsidRPr="007F50F4">
        <w:rPr>
          <w:rStyle w:val="Emphasis"/>
          <w:highlight w:val="gree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7F50F4">
        <w:rPr>
          <w:rStyle w:val="Emphasis"/>
          <w:highlight w:val="green"/>
        </w:rPr>
        <w:t>call to action</w:t>
      </w:r>
      <w:r w:rsidRPr="004F27E3">
        <w:rPr>
          <w:rStyle w:val="Emphasis"/>
        </w:rPr>
        <w:t>.”</w:t>
      </w:r>
      <w:r w:rsidRPr="004F27E3">
        <w:rPr>
          <w:rStyle w:val="StyleUnderline"/>
        </w:rPr>
        <w:t xml:space="preserve"> It is explicitly an attempt to </w:t>
      </w:r>
      <w:r w:rsidRPr="007F50F4">
        <w:rPr>
          <w:rStyle w:val="StyleUnderline"/>
          <w:highlight w:val="green"/>
        </w:rPr>
        <w:t>engage</w:t>
      </w:r>
      <w:r w:rsidRPr="004F27E3">
        <w:rPr>
          <w:rStyle w:val="StyleUnderline"/>
        </w:rPr>
        <w:t xml:space="preserve"> a range of </w:t>
      </w:r>
      <w:r w:rsidRPr="007F50F4">
        <w:rPr>
          <w:rStyle w:val="StyleUnderline"/>
          <w:highlight w:val="green"/>
        </w:rPr>
        <w:t>actors</w:t>
      </w:r>
      <w:r w:rsidRPr="004F27E3">
        <w:rPr>
          <w:rStyle w:val="StyleUnderline"/>
        </w:rPr>
        <w:t xml:space="preserve">, </w:t>
      </w:r>
      <w:r w:rsidRPr="007F50F4">
        <w:rPr>
          <w:rStyle w:val="StyleUnderline"/>
          <w:highlight w:val="gree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7F50F4">
        <w:rPr>
          <w:rStyle w:val="Emphasis"/>
          <w:highlight w:val="green"/>
        </w:rPr>
        <w:t>responsibilities</w:t>
      </w:r>
      <w:r w:rsidRPr="004F27E3">
        <w:rPr>
          <w:rStyle w:val="Emphasis"/>
        </w:rPr>
        <w:t>.</w:t>
      </w:r>
      <w:r w:rsidRPr="004F27E3">
        <w:rPr>
          <w:sz w:val="16"/>
        </w:rPr>
        <w:t xml:space="preserve"> The second component is substantive. The </w:t>
      </w:r>
      <w:proofErr w:type="gramStart"/>
      <w:r w:rsidRPr="004F27E3">
        <w:rPr>
          <w:sz w:val="16"/>
        </w:rPr>
        <w:t>main focus</w:t>
      </w:r>
      <w:proofErr w:type="gramEnd"/>
      <w:r w:rsidRPr="004F27E3">
        <w:rPr>
          <w:sz w:val="16"/>
        </w:rPr>
        <w:t xml:space="preserve"> for action is a push for the creation of a constitutional convention at the global level, whose role is to pave the way for an overall constitutional system that appropriately embodies intergenerational concern.</w:t>
      </w:r>
    </w:p>
    <w:p w14:paraId="43DD8416" w14:textId="77777777" w:rsidR="00F5628C" w:rsidRPr="004F27E3" w:rsidRDefault="00F5628C" w:rsidP="00F5628C">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7F50F4">
        <w:rPr>
          <w:rStyle w:val="Emphasis"/>
          <w:highlight w:val="gree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7F50F4">
        <w:rPr>
          <w:rStyle w:val="StyleUnderline"/>
          <w:highlight w:val="gree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7F50F4">
        <w:rPr>
          <w:rStyle w:val="Emphasis"/>
          <w:highlight w:val="green"/>
        </w:rPr>
        <w:t>reflect</w:t>
      </w:r>
      <w:r w:rsidRPr="004F27E3">
        <w:rPr>
          <w:rStyle w:val="Emphasis"/>
        </w:rPr>
        <w:t xml:space="preserve"> and embody </w:t>
      </w:r>
      <w:r w:rsidRPr="007F50F4">
        <w:rPr>
          <w:rStyle w:val="Emphasis"/>
          <w:highlight w:val="gree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w:t>
      </w:r>
      <w:proofErr w:type="gramStart"/>
      <w:r w:rsidRPr="004F27E3">
        <w:rPr>
          <w:rStyle w:val="StyleUnderline"/>
          <w:sz w:val="16"/>
        </w:rPr>
        <w:t>so as to</w:t>
      </w:r>
      <w:proofErr w:type="gramEnd"/>
      <w:r w:rsidRPr="004F27E3">
        <w:rPr>
          <w:rStyle w:val="StyleUnderline"/>
          <w:sz w:val="16"/>
        </w:rPr>
        <w:t xml:space="preserve">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2421108B" w14:textId="77777777" w:rsidR="00F5628C" w:rsidRPr="004F27E3" w:rsidRDefault="00F5628C" w:rsidP="00F5628C">
      <w:pPr>
        <w:rPr>
          <w:rStyle w:val="StyleUnderline"/>
          <w:sz w:val="16"/>
        </w:rPr>
      </w:pPr>
      <w:r w:rsidRPr="004F27E3">
        <w:rPr>
          <w:rStyle w:val="StyleUnderline"/>
          <w:sz w:val="16"/>
        </w:rPr>
        <w:t xml:space="preserve">The proposal to initiate </w:t>
      </w:r>
      <w:r w:rsidRPr="004F27E3">
        <w:rPr>
          <w:rStyle w:val="StyleUnderline"/>
        </w:rPr>
        <w:t xml:space="preserve">a </w:t>
      </w:r>
      <w:r w:rsidRPr="007F50F4">
        <w:rPr>
          <w:rStyle w:val="StyleUnderline"/>
          <w:highlight w:val="gree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7F50F4">
        <w:rPr>
          <w:rStyle w:val="StyleUnderline"/>
          <w:highlight w:val="green"/>
        </w:rPr>
        <w:t>is based in</w:t>
      </w:r>
      <w:r w:rsidRPr="004F27E3">
        <w:rPr>
          <w:rStyle w:val="StyleUnderline"/>
          <w:sz w:val="16"/>
        </w:rPr>
        <w:t xml:space="preserve"> a </w:t>
      </w:r>
      <w:r w:rsidRPr="004F27E3">
        <w:rPr>
          <w:rStyle w:val="Emphasis"/>
        </w:rPr>
        <w:t xml:space="preserve">deep political </w:t>
      </w:r>
      <w:r w:rsidRPr="007F50F4">
        <w:rPr>
          <w:rStyle w:val="Emphasis"/>
          <w:highlight w:val="gree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23846217" w14:textId="77777777" w:rsidR="00F5628C" w:rsidRDefault="00F5628C" w:rsidP="00F5628C">
      <w:pPr>
        <w:rPr>
          <w:rStyle w:val="StyleUnderline"/>
          <w:sz w:val="16"/>
        </w:rPr>
      </w:pPr>
      <w:r w:rsidRPr="004F27E3">
        <w:rPr>
          <w:rStyle w:val="StyleUnderline"/>
          <w:sz w:val="16"/>
        </w:rPr>
        <w:lastRenderedPageBreak/>
        <w:t xml:space="preserve">The second attractive feature of </w:t>
      </w:r>
      <w:r w:rsidRPr="004F27E3">
        <w:rPr>
          <w:rStyle w:val="StyleUnderline"/>
        </w:rPr>
        <w:t xml:space="preserve">the </w:t>
      </w:r>
      <w:r w:rsidRPr="007F50F4">
        <w:rPr>
          <w:rStyle w:val="StyleUnderline"/>
          <w:highlight w:val="green"/>
        </w:rPr>
        <w:t>proposal is</w:t>
      </w:r>
      <w:r w:rsidRPr="004F27E3">
        <w:rPr>
          <w:rStyle w:val="StyleUnderline"/>
          <w:sz w:val="16"/>
        </w:rPr>
        <w:t xml:space="preserve"> that, though ambitious, it is </w:t>
      </w:r>
      <w:r w:rsidRPr="007F50F4">
        <w:rPr>
          <w:rStyle w:val="Emphasis"/>
          <w:highlight w:val="gree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7F50F4">
        <w:rPr>
          <w:rStyle w:val="StyleUnderline"/>
          <w:highlight w:val="green"/>
        </w:rPr>
        <w:t>acknowledges</w:t>
      </w:r>
      <w:r w:rsidRPr="004F27E3">
        <w:rPr>
          <w:rStyle w:val="StyleUnderline"/>
          <w:sz w:val="16"/>
        </w:rPr>
        <w:t xml:space="preserve"> that there are </w:t>
      </w:r>
      <w:r w:rsidRPr="004F27E3">
        <w:rPr>
          <w:rStyle w:val="Emphasis"/>
        </w:rPr>
        <w:t xml:space="preserve">fundamental </w:t>
      </w:r>
      <w:r w:rsidRPr="007F50F4">
        <w:rPr>
          <w:rStyle w:val="Emphasis"/>
          <w:highlight w:val="green"/>
        </w:rPr>
        <w:t>difficulties</w:t>
      </w:r>
      <w:r w:rsidRPr="004F27E3">
        <w:rPr>
          <w:rStyle w:val="Emphasis"/>
        </w:rPr>
        <w:t xml:space="preserve"> and anxieties</w:t>
      </w:r>
      <w:r w:rsidRPr="004F27E3">
        <w:rPr>
          <w:rStyle w:val="StyleUnderline"/>
        </w:rPr>
        <w:t xml:space="preserve">, </w:t>
      </w:r>
      <w:r w:rsidRPr="007F50F4">
        <w:rPr>
          <w:rStyle w:val="StyleUnderline"/>
          <w:highlight w:val="green"/>
        </w:rPr>
        <w:t>but</w:t>
      </w:r>
      <w:r w:rsidRPr="004F27E3">
        <w:rPr>
          <w:rStyle w:val="StyleUnderline"/>
        </w:rPr>
        <w:t xml:space="preserve"> uses them to </w:t>
      </w:r>
      <w:r w:rsidRPr="007F50F4">
        <w:rPr>
          <w:rStyle w:val="Emphasis"/>
          <w:highlight w:val="green"/>
        </w:rPr>
        <w:t>start</w:t>
      </w:r>
      <w:r w:rsidRPr="004F27E3">
        <w:rPr>
          <w:rStyle w:val="Emphasis"/>
        </w:rPr>
        <w:t xml:space="preserve"> the </w:t>
      </w:r>
      <w:r w:rsidRPr="007F50F4">
        <w:rPr>
          <w:rStyle w:val="Emphasis"/>
          <w:highlight w:val="green"/>
        </w:rPr>
        <w:t>right</w:t>
      </w:r>
      <w:r w:rsidRPr="004F27E3">
        <w:rPr>
          <w:rStyle w:val="Emphasis"/>
        </w:rPr>
        <w:t xml:space="preserve"> kind of </w:t>
      </w:r>
      <w:r w:rsidRPr="007F50F4">
        <w:rPr>
          <w:rStyle w:val="Emphasis"/>
          <w:highlight w:val="gree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7F50F4">
        <w:rPr>
          <w:rStyle w:val="StyleUnderline"/>
          <w:highlight w:val="green"/>
        </w:rPr>
        <w:t>serve as</w:t>
      </w:r>
      <w:r w:rsidRPr="004F27E3">
        <w:rPr>
          <w:rStyle w:val="StyleUnderline"/>
          <w:sz w:val="16"/>
        </w:rPr>
        <w:t xml:space="preserve"> the subject of a </w:t>
      </w:r>
      <w:r w:rsidRPr="007F50F4">
        <w:rPr>
          <w:rStyle w:val="Emphasis"/>
          <w:highlight w:val="green"/>
        </w:rPr>
        <w:t>wide</w:t>
      </w:r>
      <w:r w:rsidRPr="004F27E3">
        <w:rPr>
          <w:rStyle w:val="StyleUnderline"/>
          <w:sz w:val="16"/>
        </w:rPr>
        <w:t xml:space="preserve"> and overlapping </w:t>
      </w:r>
      <w:r w:rsidRPr="004F27E3">
        <w:rPr>
          <w:rStyle w:val="Emphasis"/>
        </w:rPr>
        <w:t xml:space="preserve">political </w:t>
      </w:r>
      <w:r w:rsidRPr="007F50F4">
        <w:rPr>
          <w:rStyle w:val="Emphasis"/>
          <w:highlight w:val="green"/>
        </w:rPr>
        <w:t>consensus</w:t>
      </w:r>
      <w:r w:rsidRPr="004F27E3">
        <w:rPr>
          <w:rStyle w:val="StyleUnderline"/>
          <w:sz w:val="16"/>
        </w:rPr>
        <w:t>, at least among those who share intergenerational concern.</w:t>
      </w:r>
    </w:p>
    <w:p w14:paraId="28B3CBAC" w14:textId="77777777" w:rsidR="00F5628C" w:rsidRPr="004D3406" w:rsidRDefault="00F5628C" w:rsidP="00F5628C">
      <w:pPr>
        <w:rPr>
          <w:sz w:val="16"/>
          <w:szCs w:val="16"/>
        </w:rPr>
      </w:pPr>
      <w:r w:rsidRPr="004D3406">
        <w:rPr>
          <w:sz w:val="16"/>
          <w:szCs w:val="16"/>
        </w:rPr>
        <w:t>Selective Mirroring</w:t>
      </w:r>
    </w:p>
    <w:p w14:paraId="14994B9F" w14:textId="77777777" w:rsidR="00F5628C" w:rsidRPr="00A07B72" w:rsidRDefault="00F5628C" w:rsidP="00F5628C">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w:t>
      </w:r>
      <w:proofErr w:type="gramStart"/>
      <w:r w:rsidRPr="00A07B72">
        <w:rPr>
          <w:sz w:val="16"/>
        </w:rPr>
        <w:t>fairly naked</w:t>
      </w:r>
      <w:proofErr w:type="gramEnd"/>
      <w:r w:rsidRPr="00A07B72">
        <w:rPr>
          <w:sz w:val="16"/>
        </w:rPr>
        <w:t xml:space="preserve">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57F6C6D6" w14:textId="77777777" w:rsidR="00F5628C" w:rsidRPr="004D3406" w:rsidRDefault="00F5628C" w:rsidP="00F5628C">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4D3406">
        <w:rPr>
          <w:rStyle w:val="StyleUnderline"/>
          <w:highlight w:val="green"/>
        </w:rPr>
        <w:t>convention would pursue</w:t>
      </w:r>
      <w:r w:rsidRPr="004D3406">
        <w:rPr>
          <w:sz w:val="16"/>
        </w:rPr>
        <w:t xml:space="preserve"> what we might call a </w:t>
      </w:r>
      <w:r w:rsidRPr="004D3406">
        <w:rPr>
          <w:rStyle w:val="Emphasis"/>
          <w:highlight w:val="green"/>
        </w:rPr>
        <w:t>selective mirroring</w:t>
      </w:r>
      <w:r w:rsidRPr="004D3406">
        <w:rPr>
          <w:sz w:val="16"/>
        </w:rPr>
        <w:t xml:space="preserve"> strategy. Specifically, </w:t>
      </w:r>
      <w:r w:rsidRPr="00A07B72">
        <w:rPr>
          <w:rStyle w:val="StyleUnderline"/>
        </w:rPr>
        <w:t xml:space="preserve">a convention would seek </w:t>
      </w:r>
      <w:r w:rsidRPr="004D3406">
        <w:rPr>
          <w:rStyle w:val="StyleUnderline"/>
          <w:highlight w:val="green"/>
        </w:rPr>
        <w:t>to develop</w:t>
      </w:r>
      <w:r w:rsidRPr="004D3406">
        <w:rPr>
          <w:sz w:val="16"/>
        </w:rPr>
        <w:t xml:space="preserve"> a </w:t>
      </w:r>
      <w:r w:rsidRPr="004D3406">
        <w:rPr>
          <w:rStyle w:val="Emphasis"/>
          <w:highlight w:val="green"/>
        </w:rPr>
        <w:t>broader</w:t>
      </w:r>
      <w:r w:rsidRPr="004D3406">
        <w:rPr>
          <w:sz w:val="16"/>
        </w:rPr>
        <w:t xml:space="preserve"> system of </w:t>
      </w:r>
      <w:r w:rsidRPr="00A07B72">
        <w:rPr>
          <w:rStyle w:val="Emphasis"/>
        </w:rPr>
        <w:t>institutions</w:t>
      </w:r>
      <w:r w:rsidRPr="00A07B72">
        <w:rPr>
          <w:rStyle w:val="StyleUnderline"/>
        </w:rPr>
        <w:t xml:space="preserve"> and </w:t>
      </w:r>
      <w:r w:rsidRPr="004D3406">
        <w:rPr>
          <w:rStyle w:val="Emphasis"/>
          <w:highlight w:val="green"/>
        </w:rPr>
        <w:t>practices</w:t>
      </w:r>
      <w:r w:rsidRPr="004D3406">
        <w:rPr>
          <w:rStyle w:val="StyleUnderline"/>
          <w:highlight w:val="green"/>
        </w:rPr>
        <w:t xml:space="preserve"> that reflected</w:t>
      </w:r>
      <w:r w:rsidRPr="004D3406">
        <w:rPr>
          <w:sz w:val="16"/>
        </w:rPr>
        <w:t xml:space="preserve"> the </w:t>
      </w:r>
      <w:r w:rsidRPr="004D3406">
        <w:rPr>
          <w:rStyle w:val="Emphasis"/>
          <w:highlight w:val="gree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4D3406">
        <w:rPr>
          <w:rStyle w:val="StyleUnderline"/>
          <w:highlight w:val="green"/>
        </w:rPr>
        <w:t xml:space="preserve">but </w:t>
      </w:r>
      <w:r w:rsidRPr="004D3406">
        <w:rPr>
          <w:rStyle w:val="Emphasis"/>
          <w:highlight w:val="green"/>
        </w:rPr>
        <w:t>neutralized</w:t>
      </w:r>
      <w:r w:rsidRPr="004D3406">
        <w:rPr>
          <w:sz w:val="16"/>
        </w:rPr>
        <w:t xml:space="preserve"> the </w:t>
      </w:r>
      <w:r w:rsidRPr="00A07B72">
        <w:rPr>
          <w:rStyle w:val="Emphasis"/>
        </w:rPr>
        <w:t xml:space="preserve">standing </w:t>
      </w:r>
      <w:r w:rsidRPr="004D3406">
        <w:rPr>
          <w:rStyle w:val="Emphasis"/>
          <w:highlight w:val="green"/>
        </w:rPr>
        <w:t>threats</w:t>
      </w:r>
      <w:r w:rsidRPr="00A07B72">
        <w:rPr>
          <w:rStyle w:val="StyleUnderline"/>
        </w:rPr>
        <w:t xml:space="preserve"> posed by it</w:t>
      </w:r>
      <w:r w:rsidRPr="004D3406">
        <w:rPr>
          <w:sz w:val="16"/>
        </w:rPr>
        <w:t xml:space="preserve"> (for example, it might employ familiar strategies such as the separation of powers). </w:t>
      </w:r>
      <w:proofErr w:type="gramStart"/>
      <w:r w:rsidRPr="004D3406">
        <w:rPr>
          <w:sz w:val="16"/>
        </w:rPr>
        <w:t>In all likelihood</w:t>
      </w:r>
      <w:proofErr w:type="gramEnd"/>
      <w:r w:rsidRPr="004D3406">
        <w:rPr>
          <w:sz w:val="16"/>
        </w:rPr>
        <w:t>,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3136E2CC" w14:textId="77777777" w:rsidR="00F5628C" w:rsidRPr="006012A9" w:rsidRDefault="00F5628C" w:rsidP="00F5628C">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21A78AE5" w14:textId="77777777" w:rsidR="00F5628C" w:rsidRDefault="00F5628C" w:rsidP="00F5628C">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3388446A" w14:textId="77777777" w:rsidR="00F5628C" w:rsidRPr="00F3084D" w:rsidRDefault="00F5628C" w:rsidP="00F5628C">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0DB56C74" w14:textId="77777777" w:rsidR="00F5628C" w:rsidRPr="00F3084D" w:rsidRDefault="00F5628C" w:rsidP="00F5628C">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7F50F4">
        <w:rPr>
          <w:rStyle w:val="StyleUnderline"/>
          <w:highlight w:val="green"/>
        </w:rPr>
        <w:t xml:space="preserve">convention should have </w:t>
      </w:r>
      <w:r w:rsidRPr="00B92B5B">
        <w:rPr>
          <w:rStyle w:val="Emphasis"/>
        </w:rPr>
        <w:t xml:space="preserve">considerable </w:t>
      </w:r>
      <w:r w:rsidRPr="007F50F4">
        <w:rPr>
          <w:rStyle w:val="Emphasis"/>
          <w:highlight w:val="green"/>
        </w:rPr>
        <w:t>autonomy</w:t>
      </w:r>
      <w:r w:rsidRPr="007F50F4">
        <w:rPr>
          <w:rStyle w:val="StyleUnderline"/>
          <w:highlight w:val="green"/>
        </w:rPr>
        <w:t xml:space="preserve"> </w:t>
      </w:r>
      <w:r w:rsidRPr="00B56A55">
        <w:rPr>
          <w:rStyle w:val="StyleUnderline"/>
        </w:rPr>
        <w:t>from other institutions</w:t>
      </w:r>
      <w:r w:rsidRPr="00B56A55">
        <w:rPr>
          <w:sz w:val="16"/>
        </w:rPr>
        <w:t>,</w:t>
      </w:r>
      <w:r w:rsidRPr="00F3084D">
        <w:rPr>
          <w:sz w:val="16"/>
        </w:rPr>
        <w:t xml:space="preserve"> and </w:t>
      </w:r>
      <w:r w:rsidRPr="007F50F4">
        <w:rPr>
          <w:rStyle w:val="StyleUnderline"/>
          <w:highlight w:val="gree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040E5EBC" w14:textId="77777777" w:rsidR="00F5628C" w:rsidRDefault="00F5628C" w:rsidP="00F5628C">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7F50F4">
        <w:rPr>
          <w:rStyle w:val="Emphasis"/>
          <w:highlight w:val="green"/>
        </w:rPr>
        <w:t>short-term</w:t>
      </w:r>
      <w:r w:rsidRPr="00F3084D">
        <w:rPr>
          <w:sz w:val="16"/>
        </w:rPr>
        <w:t xml:space="preserve"> and narrowly economic </w:t>
      </w:r>
      <w:r w:rsidRPr="007F50F4">
        <w:rPr>
          <w:rStyle w:val="Emphasis"/>
          <w:highlight w:val="green"/>
        </w:rPr>
        <w:t>forces</w:t>
      </w:r>
      <w:r w:rsidRPr="00F3084D">
        <w:rPr>
          <w:rStyle w:val="Emphasis"/>
        </w:rPr>
        <w:t>.</w:t>
      </w:r>
    </w:p>
    <w:p w14:paraId="3654F570" w14:textId="77777777" w:rsidR="00F5628C" w:rsidRPr="0038527D" w:rsidRDefault="00F5628C" w:rsidP="00F5628C">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7458AACB" w14:textId="77777777" w:rsidR="00F5628C" w:rsidRPr="0038527D" w:rsidRDefault="00F5628C" w:rsidP="00F5628C">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7F50F4">
        <w:rPr>
          <w:rStyle w:val="StyleUnderline"/>
          <w:highlight w:val="green"/>
        </w:rPr>
        <w:t>major institutions</w:t>
      </w:r>
      <w:r w:rsidRPr="0038527D">
        <w:rPr>
          <w:sz w:val="16"/>
        </w:rPr>
        <w:t xml:space="preserve">, and they </w:t>
      </w:r>
      <w:r w:rsidRPr="007F50F4">
        <w:rPr>
          <w:rStyle w:val="Emphasis"/>
          <w:highlight w:val="green"/>
        </w:rPr>
        <w:t>should be accountable to it</w:t>
      </w:r>
      <w:r w:rsidRPr="0038527D">
        <w:rPr>
          <w:rStyle w:val="Emphasis"/>
        </w:rPr>
        <w:t>.</w:t>
      </w:r>
    </w:p>
    <w:p w14:paraId="089D172D" w14:textId="77777777" w:rsidR="00F5628C" w:rsidRPr="0038527D" w:rsidRDefault="00F5628C" w:rsidP="00F5628C">
      <w:pPr>
        <w:rPr>
          <w:sz w:val="16"/>
        </w:rPr>
      </w:pPr>
      <w:r w:rsidRPr="0038527D">
        <w:rPr>
          <w:sz w:val="16"/>
        </w:rPr>
        <w:lastRenderedPageBreak/>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7F50F4">
        <w:rPr>
          <w:rStyle w:val="Emphasis"/>
          <w:highlight w:val="green"/>
        </w:rPr>
        <w:t>no</w:t>
      </w:r>
      <w:r w:rsidRPr="00163F84">
        <w:rPr>
          <w:rStyle w:val="Emphasis"/>
        </w:rPr>
        <w:t xml:space="preserve">t have a </w:t>
      </w:r>
      <w:r w:rsidRPr="007F50F4">
        <w:rPr>
          <w:rStyle w:val="Emphasis"/>
          <w:highlight w:val="green"/>
        </w:rPr>
        <w:t xml:space="preserve">simple </w:t>
      </w:r>
      <w:r w:rsidRPr="00163F84">
        <w:rPr>
          <w:rStyle w:val="Emphasis"/>
          <w:highlight w:val="green"/>
        </w:rPr>
        <w:t>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0D8EBC58" w14:textId="77777777" w:rsidR="00F5628C" w:rsidRPr="0038527D" w:rsidRDefault="00F5628C" w:rsidP="00F5628C">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37DC28C7" w14:textId="77777777" w:rsidR="00F5628C" w:rsidRPr="0038527D" w:rsidRDefault="00F5628C" w:rsidP="00F5628C">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14152599" w14:textId="77777777" w:rsidR="00F5628C" w:rsidRPr="00BB50DC" w:rsidRDefault="00F5628C" w:rsidP="00F5628C">
      <w:pPr>
        <w:rPr>
          <w:rStyle w:val="StyleUnderline"/>
          <w:sz w:val="16"/>
        </w:rPr>
      </w:pPr>
      <w:r w:rsidRPr="0038527D">
        <w:rPr>
          <w:sz w:val="16"/>
        </w:rPr>
        <w:t xml:space="preserve">Thus, for example, the </w:t>
      </w:r>
      <w:r w:rsidRPr="007F50F4">
        <w:rPr>
          <w:rStyle w:val="StyleUnderline"/>
          <w:highlight w:val="green"/>
        </w:rPr>
        <w:t>tasks</w:t>
      </w:r>
      <w:r w:rsidRPr="0038527D">
        <w:rPr>
          <w:sz w:val="16"/>
        </w:rPr>
        <w:t xml:space="preserve"> of the global constitutional convention </w:t>
      </w:r>
      <w:r w:rsidRPr="007F50F4">
        <w:rPr>
          <w:rStyle w:val="StyleUnderline"/>
          <w:highlight w:val="green"/>
        </w:rPr>
        <w:t xml:space="preserve">should not be assigned to </w:t>
      </w:r>
      <w:r w:rsidRPr="007F50F4">
        <w:rPr>
          <w:rStyle w:val="Emphasis"/>
          <w:highlight w:val="green"/>
          <w:bdr w:val="single" w:sz="4" w:space="0" w:color="auto"/>
        </w:rPr>
        <w:t>any</w:t>
      </w:r>
      <w:r w:rsidRPr="0038527D">
        <w:rPr>
          <w:rStyle w:val="Emphasis"/>
          <w:bdr w:val="single" w:sz="4" w:space="0" w:color="auto"/>
        </w:rPr>
        <w:t xml:space="preserve"> currently </w:t>
      </w:r>
      <w:r w:rsidRPr="007F50F4">
        <w:rPr>
          <w:rStyle w:val="Emphasis"/>
          <w:highlight w:val="gree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0A50271E" w14:textId="77777777" w:rsidR="00F5628C" w:rsidRPr="007E6AA4" w:rsidRDefault="00F5628C" w:rsidP="00F5628C">
      <w:pPr>
        <w:rPr>
          <w:sz w:val="16"/>
          <w:szCs w:val="16"/>
        </w:rPr>
      </w:pPr>
      <w:r w:rsidRPr="007E6AA4">
        <w:rPr>
          <w:sz w:val="16"/>
          <w:szCs w:val="16"/>
        </w:rPr>
        <w:t>Aims</w:t>
      </w:r>
    </w:p>
    <w:p w14:paraId="3FF956C8" w14:textId="77777777" w:rsidR="00F5628C" w:rsidRPr="003E78F8" w:rsidRDefault="00F5628C" w:rsidP="00F5628C">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5B8308ED" w14:textId="77777777" w:rsidR="00F5628C" w:rsidRPr="00C646FD" w:rsidRDefault="00F5628C" w:rsidP="00F5628C">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3E78F8">
        <w:rPr>
          <w:rStyle w:val="StyleUnderline"/>
          <w:highlight w:val="green"/>
        </w:rPr>
        <w:t>convention should</w:t>
      </w:r>
      <w:r w:rsidRPr="00C646FD">
        <w:rPr>
          <w:rStyle w:val="StyleUnderline"/>
        </w:rPr>
        <w:t xml:space="preserve"> be under a mandate to </w:t>
      </w:r>
      <w:r w:rsidRPr="003E78F8">
        <w:rPr>
          <w:rStyle w:val="StyleUnderline"/>
          <w:highlight w:val="green"/>
        </w:rPr>
        <w:t>consider a</w:t>
      </w:r>
      <w:r w:rsidRPr="00C646FD">
        <w:rPr>
          <w:rStyle w:val="StyleUnderline"/>
        </w:rPr>
        <w:t xml:space="preserve"> </w:t>
      </w:r>
      <w:r w:rsidRPr="00C646FD">
        <w:rPr>
          <w:rStyle w:val="Emphasis"/>
        </w:rPr>
        <w:t>very</w:t>
      </w:r>
      <w:r w:rsidRPr="00C646FD">
        <w:rPr>
          <w:rStyle w:val="StyleUnderline"/>
        </w:rPr>
        <w:t xml:space="preserve"> </w:t>
      </w:r>
      <w:r w:rsidRPr="003E78F8">
        <w:rPr>
          <w:rStyle w:val="Emphasis"/>
          <w:highlight w:val="green"/>
        </w:rPr>
        <w:t>broad</w:t>
      </w:r>
      <w:r w:rsidRPr="003E78F8">
        <w:rPr>
          <w:rStyle w:val="StyleUnderline"/>
          <w:highlight w:val="green"/>
        </w:rPr>
        <w:t xml:space="preserve"> </w:t>
      </w:r>
      <w:r w:rsidRPr="003E78F8">
        <w:rPr>
          <w:rStyle w:val="Emphasis"/>
          <w:highlight w:val="green"/>
        </w:rPr>
        <w:t>range</w:t>
      </w:r>
      <w:r w:rsidRPr="003E78F8">
        <w:rPr>
          <w:rStyle w:val="StyleUnderline"/>
          <w:highlight w:val="gree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3E78F8">
        <w:rPr>
          <w:rStyle w:val="Emphasis"/>
          <w:highlight w:val="gree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4CFA56DF" w14:textId="77777777" w:rsidR="00F5628C" w:rsidRPr="003E78F8" w:rsidRDefault="00F5628C" w:rsidP="00F5628C">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3AE37CA2" w14:textId="77777777" w:rsidR="00F5628C" w:rsidRDefault="00F5628C" w:rsidP="00F5628C">
      <w:pPr>
        <w:rPr>
          <w:rStyle w:val="StyleUnderline"/>
        </w:rPr>
      </w:pPr>
      <w:r w:rsidRPr="003E78F8">
        <w:rPr>
          <w:rStyle w:val="StyleUnderline"/>
        </w:rPr>
        <w:t xml:space="preserve">These </w:t>
      </w:r>
      <w:r w:rsidRPr="003E78F8">
        <w:rPr>
          <w:rStyle w:val="StyleUnderline"/>
          <w:highlight w:val="green"/>
        </w:rPr>
        <w:t>guidelines</w:t>
      </w:r>
      <w:r w:rsidRPr="003E78F8">
        <w:rPr>
          <w:sz w:val="16"/>
        </w:rPr>
        <w:t xml:space="preserve"> are significant in that they </w:t>
      </w:r>
      <w:r w:rsidRPr="003E78F8">
        <w:rPr>
          <w:rStyle w:val="Emphasis"/>
          <w:highlight w:val="green"/>
        </w:rPr>
        <w:t>stand</w:t>
      </w:r>
      <w:r w:rsidRPr="003E78F8">
        <w:rPr>
          <w:rStyle w:val="StyleUnderline"/>
          <w:highlight w:val="green"/>
        </w:rPr>
        <w:t xml:space="preserve"> </w:t>
      </w:r>
      <w:r w:rsidRPr="003E78F8">
        <w:rPr>
          <w:rStyle w:val="Emphasis"/>
          <w:highlight w:val="green"/>
        </w:rPr>
        <w:t>against</w:t>
      </w:r>
      <w:r w:rsidRPr="003E78F8">
        <w:rPr>
          <w:rStyle w:val="StyleUnderline"/>
          <w:highlight w:val="green"/>
        </w:rPr>
        <w:t xml:space="preserve"> </w:t>
      </w:r>
      <w:r w:rsidRPr="003E78F8">
        <w:rPr>
          <w:rStyle w:val="Emphasis"/>
          <w:highlight w:val="green"/>
        </w:rPr>
        <w:t>existing</w:t>
      </w:r>
      <w:r w:rsidRPr="003E78F8">
        <w:rPr>
          <w:rStyle w:val="Emphasis"/>
        </w:rPr>
        <w:t xml:space="preserve"> issue-specific </w:t>
      </w:r>
      <w:r w:rsidRPr="003E78F8">
        <w:rPr>
          <w:rStyle w:val="Emphasis"/>
          <w:highlight w:val="green"/>
        </w:rPr>
        <w:t>approaches</w:t>
      </w:r>
      <w:r w:rsidRPr="003E78F8">
        <w:rPr>
          <w:rStyle w:val="StyleUnderline"/>
        </w:rPr>
        <w:t xml:space="preserve"> to global</w:t>
      </w:r>
      <w:r w:rsidRPr="003E78F8">
        <w:rPr>
          <w:sz w:val="16"/>
        </w:rPr>
        <w:t xml:space="preserve"> and </w:t>
      </w:r>
      <w:r w:rsidRPr="003E78F8">
        <w:rPr>
          <w:rStyle w:val="StyleUnderline"/>
        </w:rPr>
        <w:t xml:space="preserve">intergenerational </w:t>
      </w:r>
      <w:proofErr w:type="gramStart"/>
      <w:r w:rsidRPr="003E78F8">
        <w:rPr>
          <w:rStyle w:val="StyleUnderline"/>
        </w:rPr>
        <w:t>problems</w:t>
      </w:r>
      <w:r w:rsidRPr="003E78F8">
        <w:rPr>
          <w:sz w:val="16"/>
        </w:rPr>
        <w:t xml:space="preserve">, </w:t>
      </w:r>
      <w:r w:rsidRPr="003E78F8">
        <w:rPr>
          <w:rStyle w:val="StyleUnderline"/>
          <w:highlight w:val="green"/>
        </w:rPr>
        <w:t>and</w:t>
      </w:r>
      <w:proofErr w:type="gramEnd"/>
      <w:r w:rsidRPr="003E78F8">
        <w:rPr>
          <w:rStyle w:val="StyleUnderline"/>
          <w:highlight w:val="green"/>
        </w:rPr>
        <w:t xml:space="preserve"> encourage</w:t>
      </w:r>
      <w:r w:rsidRPr="008C5483">
        <w:rPr>
          <w:sz w:val="16"/>
          <w:szCs w:val="16"/>
        </w:rPr>
        <w:t xml:space="preserve"> not only </w:t>
      </w:r>
      <w:r w:rsidRPr="008C5483">
        <w:rPr>
          <w:rStyle w:val="StyleUnderline"/>
          <w:highlight w:val="green"/>
        </w:rPr>
        <w:t xml:space="preserve">a </w:t>
      </w:r>
      <w:r w:rsidRPr="008C5483">
        <w:rPr>
          <w:rStyle w:val="Emphasis"/>
          <w:highlight w:val="green"/>
        </w:rPr>
        <w:t>less ad hoc</w:t>
      </w:r>
      <w:r w:rsidRPr="008C5483">
        <w:rPr>
          <w:sz w:val="16"/>
          <w:szCs w:val="16"/>
        </w:rPr>
        <w:t xml:space="preserve"> but also a </w:t>
      </w:r>
      <w:r w:rsidRPr="00B92B5B">
        <w:rPr>
          <w:rStyle w:val="Emphasis"/>
        </w:rPr>
        <w:t>more</w:t>
      </w:r>
      <w:r w:rsidRPr="00B92B5B">
        <w:rPr>
          <w:rStyle w:val="StyleUnderline"/>
        </w:rPr>
        <w:t xml:space="preserve"> </w:t>
      </w:r>
      <w:r w:rsidRPr="003E78F8">
        <w:rPr>
          <w:rStyle w:val="Emphasis"/>
          <w:highlight w:val="green"/>
        </w:rPr>
        <w:t>proactive</w:t>
      </w:r>
      <w:r w:rsidRPr="003E78F8">
        <w:rPr>
          <w:rStyle w:val="StyleUnderline"/>
          <w:highlight w:val="green"/>
        </w:rPr>
        <w:t xml:space="preserve"> </w:t>
      </w:r>
      <w:r w:rsidRPr="003E78F8">
        <w:rPr>
          <w:rStyle w:val="Emphasis"/>
          <w:highlight w:val="gree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4431219A" w14:textId="77777777" w:rsidR="00F5628C" w:rsidRDefault="00F5628C" w:rsidP="00F5628C">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r w:rsidRPr="00AB633F">
        <w:t>.</w:t>
      </w:r>
    </w:p>
    <w:p w14:paraId="2BE2E71D" w14:textId="77777777" w:rsidR="00F5628C" w:rsidRPr="00BA2DCC" w:rsidRDefault="00F5628C" w:rsidP="00F5628C">
      <w:r>
        <w:rPr>
          <w:rStyle w:val="Style13ptBold"/>
        </w:rPr>
        <w:t>Beckstead</w:t>
      </w:r>
      <w:r w:rsidRPr="00702E8D">
        <w:rPr>
          <w:rStyle w:val="Style13ptBold"/>
          <w:b w:val="0"/>
        </w:rPr>
        <w:t xml:space="preserve"> </w:t>
      </w:r>
      <w:r w:rsidRPr="00702E8D">
        <w:rPr>
          <w:rStyle w:val="Style13ptBold"/>
        </w:rPr>
        <w:t>14</w:t>
      </w:r>
      <w:r>
        <w:t xml:space="preserve"> [</w:t>
      </w:r>
      <w:r w:rsidRPr="00702E8D">
        <w:t>Nick Beckstead</w:t>
      </w:r>
      <w:r>
        <w:t xml:space="preserve">, </w:t>
      </w:r>
      <w:r w:rsidRPr="00702E8D">
        <w:t>Nick Bostrom, Niel Bowerman, Owen Cotton-Barratt</w:t>
      </w:r>
      <w:r>
        <w:t>,</w:t>
      </w:r>
      <w:r w:rsidRPr="00702E8D">
        <w:t xml:space="preserve"> William MacAskill, Seán Ó hÉigeartaigh,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Uehiro Centre for Practical Ethics, University of Oxford, </w:t>
      </w:r>
      <w:r w:rsidRPr="00702E8D">
        <w:t>*****</w:t>
      </w:r>
      <w:r>
        <w:t xml:space="preserve">* Cambridge Centre for the Study of Existential Risk; Future of Humanity Institute, University of Oxford, </w:t>
      </w:r>
      <w:r w:rsidRPr="00702E8D">
        <w:t>******</w:t>
      </w:r>
      <w:r>
        <w:t>* Programme on the Impacts of Future Technology, Oxford Martin School, University of Oxford,</w:t>
      </w:r>
      <w:r w:rsidRPr="00702E8D">
        <w:t xml:space="preserve"> </w:t>
      </w:r>
      <w:r>
        <w:t>“</w:t>
      </w:r>
      <w:r w:rsidRPr="00BA2DCC">
        <w:t xml:space="preserve">Policy Brief: </w:t>
      </w:r>
      <w:r w:rsidRPr="00BA2DCC">
        <w:lastRenderedPageBreak/>
        <w:t>Unprecedented Technological Risks</w:t>
      </w:r>
      <w:r>
        <w:t xml:space="preserve">,” 2014, </w:t>
      </w:r>
      <w:r w:rsidRPr="00702E8D">
        <w:rPr>
          <w:i/>
          <w:iCs/>
        </w:rPr>
        <w:t>The Global Priorities Project, The Future of Humanity Institute, The Oxford Martin Programme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3AC91907" w14:textId="77777777" w:rsidR="00F5628C" w:rsidRPr="006012A9" w:rsidRDefault="00F5628C" w:rsidP="00F5628C">
      <w:pPr>
        <w:rPr>
          <w:sz w:val="16"/>
        </w:rPr>
      </w:pPr>
      <w:proofErr w:type="gramStart"/>
      <w:r w:rsidRPr="006012A9">
        <w:rPr>
          <w:sz w:val="16"/>
        </w:rPr>
        <w:t>In the near future</w:t>
      </w:r>
      <w:proofErr w:type="gramEnd"/>
      <w:r w:rsidRPr="006012A9">
        <w:rPr>
          <w:sz w:val="16"/>
        </w:rPr>
        <w:t xml:space="preserve">, </w:t>
      </w:r>
      <w:r w:rsidRPr="00F10096">
        <w:rPr>
          <w:rStyle w:val="StyleUnderline"/>
          <w:highlight w:val="green"/>
        </w:rPr>
        <w:t>major</w:t>
      </w:r>
      <w:r w:rsidRPr="006012A9">
        <w:rPr>
          <w:rStyle w:val="StyleUnderline"/>
        </w:rPr>
        <w:t xml:space="preserve"> technological </w:t>
      </w:r>
      <w:r w:rsidRPr="00F10096">
        <w:rPr>
          <w:rStyle w:val="StyleUnderline"/>
          <w:highlight w:val="green"/>
        </w:rPr>
        <w:t>developments</w:t>
      </w:r>
      <w:r w:rsidRPr="006012A9">
        <w:rPr>
          <w:rStyle w:val="StyleUnderline"/>
        </w:rPr>
        <w:t xml:space="preserve"> will </w:t>
      </w:r>
      <w:r w:rsidRPr="00F10096">
        <w:rPr>
          <w:rStyle w:val="StyleUnderline"/>
          <w:highlight w:val="green"/>
        </w:rPr>
        <w:t xml:space="preserve">give rise to </w:t>
      </w:r>
      <w:r w:rsidRPr="00F10096">
        <w:rPr>
          <w:rStyle w:val="Emphasis"/>
          <w:highlight w:val="green"/>
        </w:rPr>
        <w:t>new</w:t>
      </w:r>
      <w:r w:rsidRPr="006012A9">
        <w:rPr>
          <w:rStyle w:val="Emphasis"/>
        </w:rPr>
        <w:t xml:space="preserve"> unprecedented </w:t>
      </w:r>
      <w:r w:rsidRPr="00F10096">
        <w:rPr>
          <w:rStyle w:val="Emphasis"/>
          <w:highlight w:val="green"/>
        </w:rPr>
        <w:t>risks</w:t>
      </w:r>
      <w:r w:rsidRPr="006012A9">
        <w:rPr>
          <w:sz w:val="16"/>
        </w:rPr>
        <w:t xml:space="preserve">. </w:t>
      </w:r>
      <w:proofErr w:type="gramStart"/>
      <w:r w:rsidRPr="006012A9">
        <w:rPr>
          <w:sz w:val="16"/>
        </w:rPr>
        <w:t>In particular, like</w:t>
      </w:r>
      <w:proofErr w:type="gramEnd"/>
      <w:r w:rsidRPr="006012A9">
        <w:rPr>
          <w:sz w:val="16"/>
        </w:rPr>
        <w:t xml:space="preserve"> nuclear technology, </w:t>
      </w:r>
      <w:r w:rsidRPr="006012A9">
        <w:rPr>
          <w:rStyle w:val="StyleUnderline"/>
        </w:rPr>
        <w:t xml:space="preserve">developments in </w:t>
      </w:r>
      <w:r w:rsidRPr="00F10096">
        <w:rPr>
          <w:rStyle w:val="Emphasis"/>
          <w:highlight w:val="green"/>
        </w:rPr>
        <w:t>synthetic</w:t>
      </w:r>
      <w:r w:rsidRPr="00F10096">
        <w:rPr>
          <w:rStyle w:val="StyleUnderline"/>
          <w:highlight w:val="green"/>
        </w:rPr>
        <w:t xml:space="preserve"> </w:t>
      </w:r>
      <w:r w:rsidRPr="00F10096">
        <w:rPr>
          <w:rStyle w:val="Emphasis"/>
          <w:highlight w:val="green"/>
        </w:rPr>
        <w:t>biology, geoengineering, distributed manufacturing and a</w:t>
      </w:r>
      <w:r w:rsidRPr="006012A9">
        <w:rPr>
          <w:rStyle w:val="Emphasis"/>
        </w:rPr>
        <w:t xml:space="preserve">rtificial </w:t>
      </w:r>
      <w:r w:rsidRPr="00F10096">
        <w:rPr>
          <w:rStyle w:val="Emphasis"/>
          <w:highlight w:val="green"/>
        </w:rPr>
        <w:t>i</w:t>
      </w:r>
      <w:r w:rsidRPr="006012A9">
        <w:rPr>
          <w:rStyle w:val="Emphasis"/>
        </w:rPr>
        <w:t>ntelligence</w:t>
      </w:r>
      <w:r w:rsidRPr="006012A9">
        <w:rPr>
          <w:rStyle w:val="StyleUnderline"/>
        </w:rPr>
        <w:t xml:space="preserve"> </w:t>
      </w:r>
      <w:r w:rsidRPr="00F10096">
        <w:rPr>
          <w:rStyle w:val="StyleUnderline"/>
          <w:highlight w:val="green"/>
        </w:rPr>
        <w:t xml:space="preserve">create risks of </w:t>
      </w:r>
      <w:r w:rsidRPr="00F10096">
        <w:rPr>
          <w:rStyle w:val="Emphasis"/>
          <w:highlight w:val="gree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3D05DA">
        <w:rPr>
          <w:rStyle w:val="Emphasis"/>
          <w:highlight w:val="green"/>
        </w:rPr>
        <w:t>more worrying than nuclear weapons</w:t>
      </w:r>
      <w:r w:rsidRPr="003D05DA">
        <w:rPr>
          <w:rStyle w:val="StyleUnderline"/>
        </w:rPr>
        <w:t xml:space="preserve">, because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4FD2050C" w14:textId="77777777" w:rsidR="00F5628C" w:rsidRPr="00F10096" w:rsidRDefault="00F5628C" w:rsidP="00F5628C">
      <w:pPr>
        <w:rPr>
          <w:rStyle w:val="StyleUnderline"/>
        </w:rPr>
      </w:pPr>
      <w:r w:rsidRPr="00F10096">
        <w:rPr>
          <w:sz w:val="16"/>
        </w:rPr>
        <w:t xml:space="preserve">Moreover, </w:t>
      </w:r>
      <w:r w:rsidRPr="006012A9">
        <w:rPr>
          <w:rStyle w:val="StyleUnderline"/>
        </w:rPr>
        <w:t xml:space="preserve">these </w:t>
      </w:r>
      <w:r w:rsidRPr="00F10096">
        <w:rPr>
          <w:rStyle w:val="StyleUnderline"/>
          <w:highlight w:val="green"/>
        </w:rPr>
        <w:t>risks are</w:t>
      </w:r>
      <w:r w:rsidRPr="00F10096">
        <w:rPr>
          <w:sz w:val="16"/>
        </w:rPr>
        <w:t xml:space="preserve"> currently </w:t>
      </w:r>
      <w:r w:rsidRPr="00F10096">
        <w:rPr>
          <w:rStyle w:val="Emphasis"/>
          <w:highlight w:val="green"/>
        </w:rPr>
        <w:t>underregulated</w:t>
      </w:r>
      <w:r w:rsidRPr="00F10096">
        <w:rPr>
          <w:sz w:val="16"/>
        </w:rPr>
        <w:t xml:space="preserve">, for </w:t>
      </w:r>
      <w:proofErr w:type="gramStart"/>
      <w:r w:rsidRPr="00F10096">
        <w:rPr>
          <w:sz w:val="16"/>
        </w:rPr>
        <w:t>a number of</w:t>
      </w:r>
      <w:proofErr w:type="gramEnd"/>
      <w:r w:rsidRPr="00F10096">
        <w:rPr>
          <w:sz w:val="16"/>
        </w:rPr>
        <w:t xml:space="preserve"> reasons. </w:t>
      </w:r>
      <w:r w:rsidRPr="006012A9">
        <w:rPr>
          <w:rStyle w:val="StyleUnderline"/>
        </w:rPr>
        <w:t xml:space="preserve">Protection against such risks is a </w:t>
      </w:r>
      <w:r w:rsidRPr="00F10096">
        <w:rPr>
          <w:rStyle w:val="Emphasis"/>
          <w:highlight w:val="green"/>
        </w:rPr>
        <w:t>global</w:t>
      </w:r>
      <w:r w:rsidRPr="00F10096">
        <w:rPr>
          <w:rStyle w:val="StyleUnderline"/>
          <w:highlight w:val="green"/>
        </w:rPr>
        <w:t xml:space="preserve"> </w:t>
      </w:r>
      <w:r w:rsidRPr="00F10096">
        <w:rPr>
          <w:rStyle w:val="Emphasis"/>
          <w:highlight w:val="green"/>
        </w:rPr>
        <w:t>public</w:t>
      </w:r>
      <w:r w:rsidRPr="00F10096">
        <w:rPr>
          <w:rStyle w:val="StyleUnderline"/>
          <w:highlight w:val="green"/>
        </w:rPr>
        <w:t xml:space="preserve"> </w:t>
      </w:r>
      <w:r w:rsidRPr="00F10096">
        <w:rPr>
          <w:rStyle w:val="Emphasis"/>
          <w:highlight w:val="green"/>
        </w:rPr>
        <w:t>good</w:t>
      </w:r>
      <w:r w:rsidRPr="006012A9">
        <w:rPr>
          <w:rStyle w:val="StyleUnderline"/>
        </w:rPr>
        <w:t xml:space="preserve"> and</w:t>
      </w:r>
      <w:r w:rsidRPr="00F10096">
        <w:rPr>
          <w:sz w:val="16"/>
        </w:rPr>
        <w:t xml:space="preserve"> thus </w:t>
      </w:r>
      <w:r w:rsidRPr="00F10096">
        <w:rPr>
          <w:rStyle w:val="StyleUnderline"/>
          <w:highlight w:val="gree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F10096">
        <w:rPr>
          <w:rStyle w:val="Emphasis"/>
          <w:highlight w:val="green"/>
        </w:rPr>
        <w:t>cooperation among</w:t>
      </w:r>
      <w:r w:rsidRPr="006012A9">
        <w:rPr>
          <w:rStyle w:val="Emphasis"/>
        </w:rPr>
        <w:t xml:space="preserve"> many </w:t>
      </w:r>
      <w:r w:rsidRPr="00F10096">
        <w:rPr>
          <w:rStyle w:val="Emphasis"/>
          <w:highlight w:val="green"/>
        </w:rPr>
        <w:t>governments</w:t>
      </w:r>
      <w:r w:rsidRPr="006012A9">
        <w:rPr>
          <w:rStyle w:val="StyleUnderline"/>
        </w:rPr>
        <w:t xml:space="preserve">, which </w:t>
      </w:r>
      <w:r w:rsidRPr="00F10096">
        <w:rPr>
          <w:rStyle w:val="StyleUnderline"/>
          <w:highlight w:val="green"/>
        </w:rPr>
        <w:t>adds</w:t>
      </w:r>
      <w:r w:rsidRPr="006012A9">
        <w:rPr>
          <w:rStyle w:val="StyleUnderline"/>
        </w:rPr>
        <w:t xml:space="preserve"> political </w:t>
      </w:r>
      <w:r w:rsidRPr="00F10096">
        <w:rPr>
          <w:rStyle w:val="StyleUnderline"/>
          <w:highlight w:val="gree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3D05DA">
        <w:rPr>
          <w:rStyle w:val="StyleUnderline"/>
          <w:highlight w:val="green"/>
        </w:rPr>
        <w:t xml:space="preserve">there is </w:t>
      </w:r>
      <w:r w:rsidRPr="003D05DA">
        <w:rPr>
          <w:rStyle w:val="Emphasis"/>
          <w:highlight w:val="green"/>
        </w:rPr>
        <w:t>little</w:t>
      </w:r>
      <w:r w:rsidRPr="00F10096">
        <w:rPr>
          <w:sz w:val="16"/>
        </w:rPr>
        <w:t xml:space="preserve"> or no </w:t>
      </w:r>
      <w:r w:rsidRPr="003D05DA">
        <w:rPr>
          <w:rStyle w:val="Emphasis"/>
          <w:highlight w:val="green"/>
        </w:rPr>
        <w:t>previous</w:t>
      </w:r>
      <w:r w:rsidRPr="003D05DA">
        <w:rPr>
          <w:rStyle w:val="StyleUnderline"/>
          <w:highlight w:val="green"/>
        </w:rPr>
        <w:t xml:space="preserve"> </w:t>
      </w:r>
      <w:r w:rsidRPr="003D05DA">
        <w:rPr>
          <w:rStyle w:val="Emphasis"/>
          <w:highlight w:val="gree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F10096">
        <w:rPr>
          <w:rStyle w:val="Emphasis"/>
          <w:highlight w:val="gree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B92B5B">
        <w:rPr>
          <w:rStyle w:val="Emphasis"/>
          <w:highlight w:val="green"/>
        </w:rPr>
        <w:t>have n</w:t>
      </w:r>
      <w:r w:rsidRPr="00F10096">
        <w:rPr>
          <w:rStyle w:val="Emphasis"/>
          <w:highlight w:val="green"/>
        </w:rPr>
        <w:t>o sw</w:t>
      </w:r>
      <w:r w:rsidRPr="00B92B5B">
        <w:rPr>
          <w:rStyle w:val="Emphasis"/>
          <w:highlight w:val="green"/>
        </w:rPr>
        <w:t>ay over current</w:t>
      </w:r>
      <w:r w:rsidRPr="00F10096">
        <w:rPr>
          <w:rStyle w:val="Emphasis"/>
        </w:rPr>
        <w:t xml:space="preserve"> political </w:t>
      </w:r>
      <w:r w:rsidRPr="00B92B5B">
        <w:rPr>
          <w:rStyle w:val="Emphasis"/>
          <w:highlight w:val="green"/>
        </w:rPr>
        <w:t>processes</w:t>
      </w:r>
      <w:r w:rsidRPr="00F10096">
        <w:rPr>
          <w:rStyle w:val="StyleUnderline"/>
        </w:rPr>
        <w:t xml:space="preserve"> — our children and grandchildren.</w:t>
      </w:r>
    </w:p>
    <w:p w14:paraId="47187F97" w14:textId="77777777" w:rsidR="00F5628C" w:rsidRPr="00CC4E23" w:rsidRDefault="00F5628C" w:rsidP="00F5628C">
      <w:pPr>
        <w:rPr>
          <w:u w:val="single"/>
        </w:rPr>
      </w:pPr>
      <w:r w:rsidRPr="00F10096">
        <w:rPr>
          <w:sz w:val="16"/>
        </w:rPr>
        <w:t xml:space="preserve">Given the unpredictable nature of technological progress, </w:t>
      </w:r>
      <w:r w:rsidRPr="00F10096">
        <w:rPr>
          <w:rStyle w:val="StyleUnderline"/>
          <w:highlight w:val="gree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F10096">
        <w:rPr>
          <w:rStyle w:val="StyleUnderline"/>
          <w:highlight w:val="green"/>
        </w:rPr>
        <w:t>may be</w:t>
      </w:r>
      <w:r w:rsidRPr="00F10096">
        <w:rPr>
          <w:rStyle w:val="StyleUnderline"/>
        </w:rPr>
        <w:t xml:space="preserve"> </w:t>
      </w:r>
      <w:r w:rsidRPr="00F10096">
        <w:rPr>
          <w:rStyle w:val="Emphasis"/>
        </w:rPr>
        <w:t>unexpectedly</w:t>
      </w:r>
      <w:r w:rsidRPr="00F10096">
        <w:rPr>
          <w:rStyle w:val="StyleUnderline"/>
        </w:rPr>
        <w:t xml:space="preserve"> </w:t>
      </w:r>
      <w:r w:rsidRPr="00F10096">
        <w:rPr>
          <w:rStyle w:val="Emphasis"/>
          <w:highlight w:val="green"/>
        </w:rPr>
        <w:t>rapid</w:t>
      </w:r>
      <w:r w:rsidRPr="00F10096">
        <w:rPr>
          <w:rStyle w:val="StyleUnderline"/>
        </w:rPr>
        <w:t xml:space="preserve">. A </w:t>
      </w:r>
      <w:r w:rsidRPr="00F10096">
        <w:rPr>
          <w:rStyle w:val="StyleUnderline"/>
          <w:highlight w:val="gree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F10096">
        <w:rPr>
          <w:rStyle w:val="StyleUnderline"/>
          <w:highlight w:val="green"/>
        </w:rPr>
        <w:t>on the brink</w:t>
      </w:r>
      <w:r w:rsidRPr="00F10096">
        <w:rPr>
          <w:rStyle w:val="StyleUnderline"/>
        </w:rPr>
        <w:t xml:space="preserve"> of development </w:t>
      </w:r>
      <w:r w:rsidRPr="00F10096">
        <w:rPr>
          <w:rStyle w:val="Emphasis"/>
          <w:highlight w:val="green"/>
        </w:rPr>
        <w:t>may</w:t>
      </w:r>
      <w:r w:rsidRPr="00F10096">
        <w:rPr>
          <w:sz w:val="16"/>
        </w:rPr>
        <w:t xml:space="preserve"> therefore </w:t>
      </w:r>
      <w:r w:rsidRPr="00F10096">
        <w:rPr>
          <w:rStyle w:val="Emphasis"/>
          <w:highlight w:val="green"/>
        </w:rPr>
        <w:t xml:space="preserve">be too late. </w:t>
      </w:r>
      <w:r w:rsidRPr="00F10096">
        <w:rPr>
          <w:rStyle w:val="StyleUnderline"/>
          <w:highlight w:val="green"/>
        </w:rPr>
        <w:t>We need</w:t>
      </w:r>
      <w:r w:rsidRPr="00F10096">
        <w:rPr>
          <w:sz w:val="16"/>
        </w:rPr>
        <w:t xml:space="preserve"> to implement </w:t>
      </w:r>
      <w:r w:rsidRPr="008C5483">
        <w:rPr>
          <w:rStyle w:val="Emphasis"/>
          <w:highlight w:val="green"/>
          <w:bdr w:val="single" w:sz="4" w:space="0" w:color="auto"/>
        </w:rPr>
        <w:t>prudent</w:t>
      </w:r>
      <w:r w:rsidRPr="008C5483">
        <w:rPr>
          <w:rStyle w:val="StyleUnderline"/>
          <w:highlight w:val="green"/>
          <w:bdr w:val="single" w:sz="4" w:space="0" w:color="auto"/>
        </w:rPr>
        <w:t xml:space="preserve"> </w:t>
      </w:r>
      <w:r w:rsidRPr="008C5483">
        <w:rPr>
          <w:rStyle w:val="Emphasis"/>
          <w:highlight w:val="green"/>
          <w:bdr w:val="single" w:sz="4" w:space="0" w:color="auto"/>
        </w:rPr>
        <w:t>and</w:t>
      </w:r>
      <w:r w:rsidRPr="008C5483">
        <w:rPr>
          <w:rStyle w:val="StyleUnderline"/>
          <w:highlight w:val="green"/>
          <w:bdr w:val="single" w:sz="4" w:space="0" w:color="auto"/>
        </w:rPr>
        <w:t xml:space="preserve"> </w:t>
      </w:r>
      <w:r w:rsidRPr="008C5483">
        <w:rPr>
          <w:rStyle w:val="Emphasis"/>
          <w:highlight w:val="green"/>
          <w:bdr w:val="single" w:sz="4" w:space="0" w:color="auto"/>
        </w:rPr>
        <w:t>proactive policy</w:t>
      </w:r>
      <w:r w:rsidRPr="008C5483">
        <w:rPr>
          <w:rStyle w:val="Emphasis"/>
          <w:bdr w:val="single" w:sz="4" w:space="0" w:color="auto"/>
        </w:rPr>
        <w:t xml:space="preserve"> measures</w:t>
      </w:r>
      <w:r w:rsidRPr="006012A9">
        <w:rPr>
          <w:rStyle w:val="StyleUnderline"/>
        </w:rPr>
        <w:t xml:space="preserve"> </w:t>
      </w:r>
      <w:proofErr w:type="gramStart"/>
      <w:r w:rsidRPr="006012A9">
        <w:rPr>
          <w:rStyle w:val="StyleUnderline"/>
        </w:rPr>
        <w:t>in th</w:t>
      </w:r>
      <w:r w:rsidRPr="00F10096">
        <w:rPr>
          <w:rStyle w:val="StyleUnderline"/>
        </w:rPr>
        <w:t>e near futu</w:t>
      </w:r>
      <w:r w:rsidRPr="006012A9">
        <w:rPr>
          <w:rStyle w:val="StyleUnderline"/>
        </w:rPr>
        <w:t>re</w:t>
      </w:r>
      <w:proofErr w:type="gramEnd"/>
      <w:r w:rsidRPr="00F10096">
        <w:rPr>
          <w:rStyle w:val="StyleUnderline"/>
        </w:rPr>
        <w:t>, even if no</w:t>
      </w:r>
      <w:r w:rsidRPr="00F10096">
        <w:rPr>
          <w:sz w:val="16"/>
        </w:rPr>
        <w:t xml:space="preserve"> such </w:t>
      </w:r>
      <w:r w:rsidRPr="00F10096">
        <w:rPr>
          <w:rStyle w:val="StyleUnderline"/>
        </w:rPr>
        <w:t>breakthroughs currently appear imminent.</w:t>
      </w:r>
    </w:p>
    <w:p w14:paraId="11E3A2B8" w14:textId="77777777" w:rsidR="00F5628C" w:rsidRDefault="00F5628C" w:rsidP="00F5628C">
      <w:pPr>
        <w:pStyle w:val="Heading2"/>
      </w:pPr>
      <w:r>
        <w:lastRenderedPageBreak/>
        <w:t>Case</w:t>
      </w:r>
    </w:p>
    <w:p w14:paraId="64E61EAB" w14:textId="77777777" w:rsidR="00F5628C" w:rsidRDefault="00F5628C" w:rsidP="00F5628C">
      <w:pPr>
        <w:pStyle w:val="Heading3"/>
      </w:pPr>
      <w:r>
        <w:lastRenderedPageBreak/>
        <w:t>1NC – Framing</w:t>
      </w:r>
    </w:p>
    <w:p w14:paraId="6B337E4E" w14:textId="77777777" w:rsidR="00F5628C" w:rsidRPr="000E281B" w:rsidRDefault="00F5628C" w:rsidP="00F5628C">
      <w:pPr>
        <w:pStyle w:val="Heading4"/>
      </w:pPr>
      <w:r>
        <w:t xml:space="preserve">Defer to </w:t>
      </w:r>
      <w:r w:rsidRPr="009A0F38">
        <w:rPr>
          <w:u w:val="single"/>
        </w:rPr>
        <w:t>consequentialist</w:t>
      </w:r>
      <w:r>
        <w:t xml:space="preserve"> </w:t>
      </w:r>
      <w:r w:rsidRPr="009A0F38">
        <w:rPr>
          <w:u w:val="single"/>
        </w:rPr>
        <w:t>util</w:t>
      </w:r>
      <w:r>
        <w:t>.</w:t>
      </w:r>
    </w:p>
    <w:p w14:paraId="31815DAA" w14:textId="77777777" w:rsidR="00F5628C" w:rsidRPr="000F7C92" w:rsidRDefault="00F5628C" w:rsidP="00F5628C">
      <w:r w:rsidRPr="001A010A">
        <w:rPr>
          <w:rStyle w:val="Style13ptBold"/>
        </w:rPr>
        <w:t>Woller 97</w:t>
      </w:r>
      <w:r>
        <w:t xml:space="preserve"> [Gary Woller,</w:t>
      </w:r>
      <w:r w:rsidRPr="007E540B">
        <w:t xml:space="preserve"> </w:t>
      </w:r>
      <w:r w:rsidRPr="001A010A">
        <w:t>president of Woller &amp; Associates, an international development consulting firm</w:t>
      </w:r>
      <w:r>
        <w:t>,</w:t>
      </w:r>
      <w:r w:rsidRPr="001A010A">
        <w:t xml:space="preserve"> </w:t>
      </w:r>
      <w:r>
        <w:t xml:space="preserve">“A Forum </w:t>
      </w:r>
      <w:proofErr w:type="gramStart"/>
      <w:r>
        <w:t>On</w:t>
      </w:r>
      <w:proofErr w:type="gramEnd"/>
      <w:r>
        <w:t xml:space="preserve"> The Role of Environmental Ethics in Restructuring Environmental Policy and Law for the Next Century</w:t>
      </w:r>
      <w:r w:rsidRPr="001C08C4">
        <w:t xml:space="preserve"> </w:t>
      </w:r>
      <w:r>
        <w:t xml:space="preserve">| An Overview By Gary Woller, Brigham Young University,” 1997, </w:t>
      </w:r>
      <w:r w:rsidRPr="001E3DCC">
        <w:rPr>
          <w:i/>
          <w:iCs/>
        </w:rPr>
        <w:t>Policy Currents</w:t>
      </w:r>
      <w:r>
        <w:t xml:space="preserve">, Vol. 7, No. 2, </w:t>
      </w:r>
      <w:r w:rsidRPr="00D373BF">
        <w:t>https://web.archive.org/web/20011108151525/http://apsapolicysection.org/vol7_2/72.pdf</w:t>
      </w:r>
      <w:r>
        <w:t>, Recut EA]</w:t>
      </w:r>
    </w:p>
    <w:p w14:paraId="4AF308D1" w14:textId="77777777" w:rsidR="00F5628C" w:rsidRPr="009A22E1" w:rsidRDefault="00F5628C" w:rsidP="00F5628C">
      <w:pPr>
        <w:rPr>
          <w:sz w:val="16"/>
        </w:rPr>
      </w:pPr>
      <w:r w:rsidRPr="009A22E1">
        <w:rPr>
          <w:sz w:val="16"/>
        </w:rPr>
        <w:t xml:space="preserve">Moreover, virtually all public </w:t>
      </w:r>
      <w:r w:rsidRPr="002F527F">
        <w:rPr>
          <w:rStyle w:val="StyleUnderline"/>
          <w:highlight w:val="green"/>
        </w:rPr>
        <w:t>policies</w:t>
      </w:r>
      <w:r w:rsidRPr="009A22E1">
        <w:rPr>
          <w:rStyle w:val="StyleUnderline"/>
        </w:rPr>
        <w:t xml:space="preserve"> entail</w:t>
      </w:r>
      <w:r w:rsidRPr="009A22E1">
        <w:rPr>
          <w:sz w:val="16"/>
        </w:rPr>
        <w:t xml:space="preserve"> some </w:t>
      </w:r>
      <w:r w:rsidRPr="009A22E1">
        <w:rPr>
          <w:rStyle w:val="StyleUnderline"/>
        </w:rPr>
        <w:t>redistribution of</w:t>
      </w:r>
      <w:r w:rsidRPr="009A22E1">
        <w:rPr>
          <w:sz w:val="16"/>
        </w:rPr>
        <w:t xml:space="preserve"> economic or political </w:t>
      </w:r>
      <w:r w:rsidRPr="009A22E1">
        <w:rPr>
          <w:rStyle w:val="StyleUnderline"/>
        </w:rPr>
        <w:t>resources</w:t>
      </w:r>
      <w:r w:rsidRPr="009A22E1">
        <w:rPr>
          <w:sz w:val="16"/>
        </w:rPr>
        <w:t xml:space="preserve">, such that one group's gains must come at another group's expense. Consequently, </w:t>
      </w:r>
      <w:r w:rsidRPr="009A22E1">
        <w:rPr>
          <w:rStyle w:val="StyleUnderline"/>
        </w:rPr>
        <w:t>public policies</w:t>
      </w:r>
      <w:r w:rsidRPr="009A22E1">
        <w:rPr>
          <w:sz w:val="16"/>
        </w:rPr>
        <w:t xml:space="preserve"> in a democracy </w:t>
      </w:r>
      <w:r w:rsidRPr="002F527F">
        <w:rPr>
          <w:rStyle w:val="Emphasis"/>
          <w:highlight w:val="green"/>
        </w:rPr>
        <w:t>must be justified</w:t>
      </w:r>
      <w:r w:rsidRPr="009A22E1">
        <w:rPr>
          <w:sz w:val="16"/>
        </w:rPr>
        <w:t xml:space="preserve"> to the public, and especially </w:t>
      </w:r>
      <w:r w:rsidRPr="00A22F19">
        <w:rPr>
          <w:rStyle w:val="StyleUnderline"/>
          <w:highlight w:val="green"/>
        </w:rPr>
        <w:t>to those who pay</w:t>
      </w:r>
      <w:r w:rsidRPr="009A22E1">
        <w:rPr>
          <w:rStyle w:val="StyleUnderline"/>
        </w:rPr>
        <w:t xml:space="preserve"> the </w:t>
      </w:r>
      <w:r w:rsidRPr="00A22F19">
        <w:rPr>
          <w:rStyle w:val="StyleUnderline"/>
          <w:highlight w:val="green"/>
        </w:rPr>
        <w:t>costs</w:t>
      </w:r>
      <w:r w:rsidRPr="009A22E1">
        <w:rPr>
          <w:sz w:val="16"/>
        </w:rPr>
        <w:t xml:space="preserve"> of those policies. Such </w:t>
      </w:r>
      <w:r w:rsidRPr="009A22E1">
        <w:rPr>
          <w:rStyle w:val="StyleUnderline"/>
        </w:rPr>
        <w:t>justification cannot</w:t>
      </w:r>
      <w:r w:rsidRPr="009A22E1">
        <w:rPr>
          <w:sz w:val="16"/>
        </w:rPr>
        <w:t xml:space="preserve"> simply </w:t>
      </w:r>
      <w:r w:rsidRPr="009A22E1">
        <w:rPr>
          <w:rStyle w:val="StyleUnderline"/>
        </w:rPr>
        <w:t>be assumed</w:t>
      </w:r>
      <w:r w:rsidRPr="009A22E1">
        <w:rPr>
          <w:sz w:val="16"/>
        </w:rPr>
        <w:t xml:space="preserve"> a priori </w:t>
      </w:r>
      <w:r w:rsidRPr="009A22E1">
        <w:rPr>
          <w:rStyle w:val="StyleUnderline"/>
        </w:rPr>
        <w:t>by invoking some higher-order moral principle.</w:t>
      </w:r>
      <w:r w:rsidRPr="009A22E1">
        <w:rPr>
          <w:sz w:val="16"/>
        </w:rPr>
        <w:t xml:space="preserve"> </w:t>
      </w:r>
      <w:r w:rsidRPr="009A22E1">
        <w:rPr>
          <w:rStyle w:val="StyleUnderline"/>
        </w:rPr>
        <w:t>Appeals</w:t>
      </w:r>
      <w:r w:rsidRPr="009A22E1">
        <w:rPr>
          <w:sz w:val="16"/>
        </w:rPr>
        <w:t xml:space="preserve"> to a priori moral principles, such as environmental preservation, also often </w:t>
      </w:r>
      <w:r w:rsidRPr="009A22E1">
        <w:rPr>
          <w:rStyle w:val="StyleUnderline"/>
        </w:rPr>
        <w:t xml:space="preserve">fail to acknowledge that public policies </w:t>
      </w:r>
      <w:r w:rsidRPr="009A22E1">
        <w:rPr>
          <w:rStyle w:val="Emphasis"/>
        </w:rPr>
        <w:t>inevitably entail trade-offs</w:t>
      </w:r>
      <w:r w:rsidRPr="009A22E1">
        <w:rPr>
          <w:sz w:val="16"/>
        </w:rPr>
        <w:t xml:space="preserve"> among competing values. </w:t>
      </w:r>
      <w:proofErr w:type="gramStart"/>
      <w:r w:rsidRPr="009A22E1">
        <w:rPr>
          <w:sz w:val="16"/>
        </w:rPr>
        <w:t>Thus</w:t>
      </w:r>
      <w:proofErr w:type="gramEnd"/>
      <w:r w:rsidRPr="009A22E1">
        <w:rPr>
          <w:sz w:val="16"/>
        </w:rPr>
        <w:t xml:space="preserve"> since policymakers cannot justify inherent value conflicts to the public in any philosophical sense, and since public policies inherently imply winners and losers, </w:t>
      </w:r>
      <w:r w:rsidRPr="009A22E1">
        <w:rPr>
          <w:rStyle w:val="StyleUnderline"/>
        </w:rPr>
        <w:t xml:space="preserve">the policymakers' </w:t>
      </w:r>
      <w:r w:rsidRPr="002F527F">
        <w:rPr>
          <w:rStyle w:val="StyleUnderline"/>
          <w:highlight w:val="green"/>
        </w:rPr>
        <w:t>duty</w:t>
      </w:r>
      <w:r w:rsidRPr="009A22E1">
        <w:rPr>
          <w:sz w:val="16"/>
        </w:rPr>
        <w:t xml:space="preserve"> to the public interest </w:t>
      </w:r>
      <w:r w:rsidRPr="002F527F">
        <w:rPr>
          <w:rStyle w:val="StyleUnderline"/>
          <w:highlight w:val="green"/>
        </w:rPr>
        <w:t>requires</w:t>
      </w:r>
      <w:r w:rsidRPr="009A22E1">
        <w:rPr>
          <w:rStyle w:val="StyleUnderline"/>
        </w:rPr>
        <w:t xml:space="preserve"> them to demon</w:t>
      </w:r>
      <w:r w:rsidRPr="002F527F">
        <w:rPr>
          <w:rStyle w:val="StyleUnderline"/>
        </w:rPr>
        <w:t xml:space="preserve">strate </w:t>
      </w:r>
      <w:r w:rsidRPr="002F527F">
        <w:rPr>
          <w:rStyle w:val="StyleUnderline"/>
          <w:highlight w:val="green"/>
        </w:rPr>
        <w:t>that</w:t>
      </w:r>
      <w:r w:rsidRPr="009A22E1">
        <w:rPr>
          <w:sz w:val="16"/>
        </w:rPr>
        <w:t xml:space="preserve"> the</w:t>
      </w:r>
      <w:r w:rsidRPr="009A22E1">
        <w:rPr>
          <w:rStyle w:val="StyleUnderline"/>
        </w:rPr>
        <w:t xml:space="preserve"> redistributive effects and value </w:t>
      </w:r>
      <w:r w:rsidRPr="002F527F">
        <w:rPr>
          <w:rStyle w:val="StyleUnderline"/>
          <w:highlight w:val="green"/>
        </w:rPr>
        <w:t>trade-offs</w:t>
      </w:r>
      <w:r w:rsidRPr="009A22E1">
        <w:rPr>
          <w:sz w:val="16"/>
        </w:rPr>
        <w:t xml:space="preserve"> implied by their polices </w:t>
      </w:r>
      <w:r w:rsidRPr="002F527F">
        <w:rPr>
          <w:rStyle w:val="StyleUnderline"/>
          <w:highlight w:val="green"/>
        </w:rPr>
        <w:t>are</w:t>
      </w:r>
      <w:r w:rsidRPr="009A22E1">
        <w:rPr>
          <w:sz w:val="16"/>
        </w:rPr>
        <w:t xml:space="preserve"> somehow </w:t>
      </w:r>
      <w:r w:rsidRPr="002F527F">
        <w:rPr>
          <w:rStyle w:val="StyleUnderline"/>
          <w:highlight w:val="green"/>
        </w:rPr>
        <w:t>to</w:t>
      </w:r>
      <w:r w:rsidRPr="009A22E1">
        <w:rPr>
          <w:rStyle w:val="StyleUnderline"/>
        </w:rPr>
        <w:t xml:space="preserve"> the </w:t>
      </w:r>
      <w:r w:rsidRPr="00A0289D">
        <w:rPr>
          <w:rStyle w:val="Emphasis"/>
        </w:rPr>
        <w:t xml:space="preserve">overall </w:t>
      </w:r>
      <w:r w:rsidRPr="002F527F">
        <w:rPr>
          <w:rStyle w:val="Emphasis"/>
          <w:highlight w:val="green"/>
        </w:rPr>
        <w:t>advantage</w:t>
      </w:r>
      <w:r w:rsidRPr="002F527F">
        <w:rPr>
          <w:rStyle w:val="StyleUnderline"/>
          <w:highlight w:val="green"/>
        </w:rPr>
        <w:t xml:space="preserve"> of society</w:t>
      </w:r>
      <w:r w:rsidRPr="009A22E1">
        <w:rPr>
          <w:rStyle w:val="StyleUnderline"/>
        </w:rPr>
        <w:t>.</w:t>
      </w:r>
    </w:p>
    <w:p w14:paraId="68A60D65" w14:textId="77777777" w:rsidR="00F5628C" w:rsidRPr="00B31C4B" w:rsidRDefault="00F5628C" w:rsidP="00F5628C">
      <w:pPr>
        <w:rPr>
          <w:sz w:val="16"/>
        </w:rPr>
      </w:pPr>
      <w:r w:rsidRPr="00B31C4B">
        <w:rPr>
          <w:sz w:val="16"/>
        </w:rPr>
        <w:t xml:space="preserve">At the same time, </w:t>
      </w:r>
      <w:r w:rsidRPr="002F527F">
        <w:rPr>
          <w:rStyle w:val="StyleUnderline"/>
          <w:highlight w:val="green"/>
        </w:rPr>
        <w:t>deontological</w:t>
      </w:r>
      <w:r w:rsidRPr="00B31C4B">
        <w:rPr>
          <w:sz w:val="16"/>
        </w:rPr>
        <w:t xml:space="preserve">ly based ethical </w:t>
      </w:r>
      <w:r w:rsidRPr="002F527F">
        <w:rPr>
          <w:rStyle w:val="StyleUnderline"/>
          <w:highlight w:val="green"/>
        </w:rPr>
        <w:t>systems</w:t>
      </w:r>
      <w:r w:rsidRPr="000E281B">
        <w:rPr>
          <w:rStyle w:val="StyleUnderline"/>
        </w:rPr>
        <w:t xml:space="preserve"> have </w:t>
      </w:r>
      <w:r w:rsidRPr="000E281B">
        <w:rPr>
          <w:rStyle w:val="Emphasis"/>
        </w:rPr>
        <w:t>severe practical limitations</w:t>
      </w:r>
      <w:r w:rsidRPr="00B31C4B">
        <w:rPr>
          <w:sz w:val="16"/>
        </w:rPr>
        <w:t xml:space="preserve"> as a basis </w:t>
      </w:r>
      <w:r w:rsidRPr="000E281B">
        <w:rPr>
          <w:rStyle w:val="StyleUnderline"/>
        </w:rPr>
        <w:t>for public policy</w:t>
      </w:r>
      <w:r w:rsidRPr="00B31C4B">
        <w:rPr>
          <w:sz w:val="16"/>
        </w:rPr>
        <w:t xml:space="preserve">. At best, </w:t>
      </w:r>
      <w:r w:rsidRPr="000E281B">
        <w:rPr>
          <w:rStyle w:val="StyleUnderline"/>
        </w:rPr>
        <w:t>a priori moral principles</w:t>
      </w:r>
      <w:r w:rsidRPr="007E2ECA">
        <w:rPr>
          <w:rStyle w:val="StyleUnderline"/>
        </w:rPr>
        <w:t xml:space="preserve"> </w:t>
      </w:r>
      <w:r w:rsidRPr="007E2ECA">
        <w:rPr>
          <w:rStyle w:val="StyleUnderline"/>
          <w:highlight w:val="green"/>
        </w:rPr>
        <w:t xml:space="preserve">provide </w:t>
      </w:r>
      <w:r w:rsidRPr="007E2ECA">
        <w:rPr>
          <w:rStyle w:val="Emphasis"/>
          <w:highlight w:val="green"/>
        </w:rPr>
        <w:t>only general guidance</w:t>
      </w:r>
      <w:r w:rsidRPr="00B31C4B">
        <w:rPr>
          <w:sz w:val="16"/>
        </w:rPr>
        <w:t xml:space="preserve"> to ethical dilemmas in public affairs and </w:t>
      </w:r>
      <w:r w:rsidRPr="002F527F">
        <w:rPr>
          <w:rStyle w:val="StyleUnderline"/>
        </w:rPr>
        <w:t>do not</w:t>
      </w:r>
      <w:r w:rsidRPr="00B31C4B">
        <w:rPr>
          <w:rStyle w:val="StyleUnderline"/>
        </w:rPr>
        <w:t xml:space="preserve"> themselves </w:t>
      </w:r>
      <w:r w:rsidRPr="002F527F">
        <w:rPr>
          <w:rStyle w:val="StyleUnderline"/>
        </w:rPr>
        <w:t>suggest</w:t>
      </w:r>
      <w:r w:rsidRPr="00B31C4B">
        <w:rPr>
          <w:sz w:val="16"/>
        </w:rPr>
        <w:t xml:space="preserve"> appropriate public </w:t>
      </w:r>
      <w:r w:rsidRPr="002F527F">
        <w:rPr>
          <w:rStyle w:val="StyleUnderline"/>
        </w:rPr>
        <w:t>policies</w:t>
      </w:r>
      <w:r w:rsidRPr="00B31C4B">
        <w:rPr>
          <w:sz w:val="16"/>
        </w:rPr>
        <w:t xml:space="preserve">, </w:t>
      </w:r>
      <w:r w:rsidRPr="007E2ECA">
        <w:rPr>
          <w:rStyle w:val="StyleUnderline"/>
          <w:highlight w:val="green"/>
        </w:rPr>
        <w:t>and</w:t>
      </w:r>
      <w:r w:rsidRPr="00B31C4B">
        <w:rPr>
          <w:sz w:val="16"/>
        </w:rPr>
        <w:t xml:space="preserve"> at worst, they </w:t>
      </w:r>
      <w:r w:rsidRPr="007E2ECA">
        <w:rPr>
          <w:rStyle w:val="StyleUnderline"/>
        </w:rPr>
        <w:t>create</w:t>
      </w:r>
      <w:r w:rsidRPr="00B31C4B">
        <w:rPr>
          <w:sz w:val="16"/>
        </w:rPr>
        <w:t xml:space="preserve"> a regimen of </w:t>
      </w:r>
      <w:r w:rsidRPr="007E2ECA">
        <w:rPr>
          <w:rStyle w:val="Emphasis"/>
        </w:rPr>
        <w:t>regulatory unreasonableness</w:t>
      </w:r>
      <w:r w:rsidRPr="007E2ECA">
        <w:rPr>
          <w:rStyle w:val="StyleUnderline"/>
        </w:rPr>
        <w:t xml:space="preserve"> while </w:t>
      </w:r>
      <w:r w:rsidRPr="002F527F">
        <w:rPr>
          <w:rStyle w:val="Emphasis"/>
          <w:highlight w:val="green"/>
        </w:rPr>
        <w:t>fail</w:t>
      </w:r>
      <w:r w:rsidRPr="007E2ECA">
        <w:rPr>
          <w:rStyle w:val="Emphasis"/>
        </w:rPr>
        <w:t xml:space="preserve">ing </w:t>
      </w:r>
      <w:r w:rsidRPr="002F527F">
        <w:rPr>
          <w:rStyle w:val="Emphasis"/>
          <w:highlight w:val="green"/>
        </w:rPr>
        <w:t>to</w:t>
      </w:r>
      <w:r w:rsidRPr="000E281B">
        <w:rPr>
          <w:rStyle w:val="Emphasis"/>
        </w:rPr>
        <w:t xml:space="preserve"> adequately </w:t>
      </w:r>
      <w:r w:rsidRPr="002F527F">
        <w:rPr>
          <w:rStyle w:val="Emphasis"/>
          <w:highlight w:val="green"/>
        </w:rPr>
        <w:t>address the problem</w:t>
      </w:r>
      <w:r w:rsidRPr="002F527F">
        <w:rPr>
          <w:rStyle w:val="StyleUnderline"/>
          <w:highlight w:val="green"/>
        </w:rPr>
        <w:t xml:space="preserve"> or</w:t>
      </w:r>
      <w:r w:rsidRPr="00B31C4B">
        <w:rPr>
          <w:sz w:val="16"/>
        </w:rPr>
        <w:t xml:space="preserve"> </w:t>
      </w:r>
      <w:proofErr w:type="gramStart"/>
      <w:r w:rsidRPr="00B31C4B">
        <w:rPr>
          <w:sz w:val="16"/>
        </w:rPr>
        <w:t xml:space="preserve">actually </w:t>
      </w:r>
      <w:r w:rsidRPr="002F527F">
        <w:rPr>
          <w:rStyle w:val="Emphasis"/>
          <w:highlight w:val="green"/>
        </w:rPr>
        <w:t>maki</w:t>
      </w:r>
      <w:r w:rsidRPr="007E2ECA">
        <w:rPr>
          <w:rStyle w:val="Emphasis"/>
        </w:rPr>
        <w:t>ng</w:t>
      </w:r>
      <w:proofErr w:type="gramEnd"/>
      <w:r w:rsidRPr="007E2ECA">
        <w:rPr>
          <w:rStyle w:val="Emphasis"/>
        </w:rPr>
        <w:t xml:space="preserve"> </w:t>
      </w:r>
      <w:r w:rsidRPr="002F527F">
        <w:rPr>
          <w:rStyle w:val="Emphasis"/>
          <w:highlight w:val="green"/>
        </w:rPr>
        <w:t>it worse</w:t>
      </w:r>
      <w:r w:rsidRPr="000E281B">
        <w:rPr>
          <w:rStyle w:val="Emphasis"/>
        </w:rPr>
        <w:t xml:space="preserve">. </w:t>
      </w:r>
      <w:r w:rsidRPr="00B31C4B">
        <w:rPr>
          <w:sz w:val="16"/>
        </w:rPr>
        <w:t xml:space="preserve">For example, a moral obligation to preserve the environment by no means implies the best way, or any way for that matter, to do so, just as there is no a priori reason to believe that any policy that claims to preserve the environment will </w:t>
      </w:r>
      <w:proofErr w:type="gramStart"/>
      <w:r w:rsidRPr="00B31C4B">
        <w:rPr>
          <w:sz w:val="16"/>
        </w:rPr>
        <w:t>actually do</w:t>
      </w:r>
      <w:proofErr w:type="gramEnd"/>
      <w:r w:rsidRPr="00B31C4B">
        <w:rPr>
          <w:sz w:val="16"/>
        </w:rPr>
        <w:t xml:space="preserve"> so. Any number of policies might work, and others, although seemingly consistent with the moral principle, will fail utterly. That deontological principles are an inadequate basis for environmental policy is evident in the rather significant irony that most forms of deontologically based environmental laws and regulations tend to be implemented in a very utilitarian manner by street-level enforcement officials. Moreover, ignoring the relevant costs and benefits of environmental policy and their attendant incentive structures can, as alluded to above, </w:t>
      </w:r>
      <w:proofErr w:type="gramStart"/>
      <w:r w:rsidRPr="00B31C4B">
        <w:rPr>
          <w:sz w:val="16"/>
        </w:rPr>
        <w:t>actually work</w:t>
      </w:r>
      <w:proofErr w:type="gramEnd"/>
      <w:r w:rsidRPr="00B31C4B">
        <w:rPr>
          <w:sz w:val="16"/>
        </w:rPr>
        <w:t xml:space="preserve"> at cross purposes to environmental preservation. (There exists an extensive literature on this aspect of regulatory enforcement and the </w:t>
      </w:r>
      <w:proofErr w:type="gramStart"/>
      <w:r w:rsidRPr="00B31C4B">
        <w:rPr>
          <w:sz w:val="16"/>
        </w:rPr>
        <w:t>often perverse</w:t>
      </w:r>
      <w:proofErr w:type="gramEnd"/>
      <w:r w:rsidRPr="00B31C4B">
        <w:rPr>
          <w:sz w:val="16"/>
        </w:rPr>
        <w:t xml:space="preserve"> outcomes of regulatory policy. See, for example, Ackerman, 1981; Bartrip and Fenn, 1983; Hawkins, 1983, 1984; Hawkins and Thomas, 1984.) Even the most die-hard preservationist/deontologist would, I believe, be troubled by this outcome. The above points are perhaps best expressed by Richard Flathman,</w:t>
      </w:r>
    </w:p>
    <w:p w14:paraId="455CC2DE" w14:textId="77777777" w:rsidR="00F5628C" w:rsidRPr="007B660E" w:rsidRDefault="00F5628C" w:rsidP="00F5628C">
      <w:pPr>
        <w:ind w:left="720"/>
        <w:rPr>
          <w:sz w:val="16"/>
        </w:rPr>
      </w:pPr>
      <w:r w:rsidRPr="007B660E">
        <w:rPr>
          <w:sz w:val="16"/>
        </w:rPr>
        <w:t xml:space="preserve">The number of </w:t>
      </w:r>
      <w:r w:rsidRPr="002F527F">
        <w:rPr>
          <w:rStyle w:val="StyleUnderline"/>
        </w:rPr>
        <w:t>values</w:t>
      </w:r>
      <w:r w:rsidRPr="007B660E">
        <w:rPr>
          <w:sz w:val="16"/>
        </w:rPr>
        <w:t xml:space="preserve"> typically </w:t>
      </w:r>
      <w:r w:rsidRPr="007B660E">
        <w:rPr>
          <w:rStyle w:val="StyleUnderline"/>
        </w:rPr>
        <w:t>involved in</w:t>
      </w:r>
      <w:r w:rsidRPr="007B660E">
        <w:rPr>
          <w:sz w:val="16"/>
        </w:rPr>
        <w:t xml:space="preserve"> public policy </w:t>
      </w:r>
      <w:r w:rsidRPr="007B660E">
        <w:rPr>
          <w:rStyle w:val="StyleUnderline"/>
        </w:rPr>
        <w:t>decisions,</w:t>
      </w:r>
      <w:r w:rsidRPr="007B660E">
        <w:rPr>
          <w:sz w:val="16"/>
        </w:rPr>
        <w:t xml:space="preserve"> the </w:t>
      </w:r>
      <w:r w:rsidRPr="007B660E">
        <w:rPr>
          <w:rStyle w:val="StyleUnderline"/>
        </w:rPr>
        <w:t>broad categories which must be employed and</w:t>
      </w:r>
      <w:r w:rsidRPr="007B660E">
        <w:rPr>
          <w:sz w:val="16"/>
        </w:rPr>
        <w:t xml:space="preserve"> above all, the scope and complexity of the </w:t>
      </w:r>
      <w:r w:rsidRPr="007B660E">
        <w:rPr>
          <w:rStyle w:val="Emphasis"/>
        </w:rPr>
        <w:t>consequences</w:t>
      </w:r>
      <w:r w:rsidRPr="007B660E">
        <w:rPr>
          <w:sz w:val="16"/>
        </w:rPr>
        <w:t xml:space="preserve"> to be </w:t>
      </w:r>
      <w:r w:rsidRPr="007B660E">
        <w:rPr>
          <w:rStyle w:val="StyleUnderline"/>
        </w:rPr>
        <w:t xml:space="preserve">anticipated </w:t>
      </w:r>
      <w:r w:rsidRPr="007B660E">
        <w:rPr>
          <w:rStyle w:val="Emphasis"/>
        </w:rPr>
        <w:t>militate</w:t>
      </w:r>
      <w:r w:rsidRPr="007B660E">
        <w:rPr>
          <w:rStyle w:val="StyleUnderline"/>
        </w:rPr>
        <w:t xml:space="preserve"> against</w:t>
      </w:r>
      <w:r w:rsidRPr="007B660E">
        <w:rPr>
          <w:sz w:val="16"/>
        </w:rPr>
        <w:t xml:space="preserve"> reasoning so conclusively that they generate </w:t>
      </w:r>
      <w:r w:rsidRPr="007B660E">
        <w:rPr>
          <w:rStyle w:val="StyleUnderline"/>
        </w:rPr>
        <w:t xml:space="preserve">an </w:t>
      </w:r>
      <w:r w:rsidRPr="007B660E">
        <w:rPr>
          <w:rStyle w:val="Emphasis"/>
        </w:rPr>
        <w:t>imperative</w:t>
      </w:r>
      <w:r w:rsidRPr="007B660E">
        <w:rPr>
          <w:rStyle w:val="StyleUnderline"/>
        </w:rPr>
        <w:t xml:space="preserve"> to institute a specific policy.</w:t>
      </w:r>
      <w:r w:rsidRPr="007B660E">
        <w:rPr>
          <w:sz w:val="16"/>
        </w:rPr>
        <w:t xml:space="preserve"> It is seldom the case that only one policy will meet the criteria of the public interest (1958, p. 12).</w:t>
      </w:r>
    </w:p>
    <w:p w14:paraId="12AC9D10" w14:textId="77777777" w:rsidR="00F5628C" w:rsidRPr="006A42BE" w:rsidRDefault="00F5628C" w:rsidP="00F5628C">
      <w:pPr>
        <w:rPr>
          <w:sz w:val="16"/>
        </w:rPr>
      </w:pPr>
      <w:r w:rsidRPr="000E281B">
        <w:rPr>
          <w:sz w:val="16"/>
        </w:rPr>
        <w:t xml:space="preserve">It therefore follows that in a democracy, </w:t>
      </w:r>
      <w:r w:rsidRPr="006862AB">
        <w:rPr>
          <w:rStyle w:val="StyleUnderline"/>
        </w:rPr>
        <w:t>policymakers have an</w:t>
      </w:r>
      <w:r w:rsidRPr="000E281B">
        <w:rPr>
          <w:rStyle w:val="StyleUnderline"/>
        </w:rPr>
        <w:t xml:space="preserve"> </w:t>
      </w:r>
      <w:r w:rsidRPr="000E281B">
        <w:rPr>
          <w:rStyle w:val="Emphasis"/>
        </w:rPr>
        <w:t xml:space="preserve">ethical </w:t>
      </w:r>
      <w:r w:rsidRPr="006862AB">
        <w:rPr>
          <w:rStyle w:val="Emphasis"/>
        </w:rPr>
        <w:t>duty</w:t>
      </w:r>
      <w:r w:rsidRPr="006862AB">
        <w:rPr>
          <w:rStyle w:val="StyleUnderline"/>
        </w:rPr>
        <w:t xml:space="preserve"> to establish </w:t>
      </w:r>
      <w:r w:rsidRPr="002F527F">
        <w:rPr>
          <w:rStyle w:val="StyleUnderline"/>
          <w:highlight w:val="green"/>
        </w:rPr>
        <w:t xml:space="preserve">a </w:t>
      </w:r>
      <w:r w:rsidRPr="002F527F">
        <w:rPr>
          <w:rStyle w:val="Emphasis"/>
          <w:highlight w:val="green"/>
        </w:rPr>
        <w:t>plausible link</w:t>
      </w:r>
      <w:r w:rsidRPr="000E281B">
        <w:rPr>
          <w:rStyle w:val="StyleUnderline"/>
        </w:rPr>
        <w:t xml:space="preserve"> between policy</w:t>
      </w:r>
      <w:r w:rsidRPr="000E281B">
        <w:rPr>
          <w:sz w:val="16"/>
        </w:rPr>
        <w:t xml:space="preserve"> alternatives </w:t>
      </w:r>
      <w:r w:rsidRPr="000E281B">
        <w:rPr>
          <w:rStyle w:val="StyleUnderline"/>
        </w:rPr>
        <w:t>and</w:t>
      </w:r>
      <w:r w:rsidRPr="000E281B">
        <w:rPr>
          <w:sz w:val="16"/>
        </w:rPr>
        <w:t xml:space="preserve"> the </w:t>
      </w:r>
      <w:r w:rsidRPr="000E281B">
        <w:rPr>
          <w:rStyle w:val="StyleUnderline"/>
        </w:rPr>
        <w:t>problems they address, and the public must be reasonably assured</w:t>
      </w:r>
      <w:r w:rsidRPr="000E281B">
        <w:rPr>
          <w:sz w:val="16"/>
        </w:rPr>
        <w:t xml:space="preserve"> that </w:t>
      </w:r>
      <w:r w:rsidRPr="000E281B">
        <w:rPr>
          <w:rStyle w:val="Emphasis"/>
        </w:rPr>
        <w:t xml:space="preserve">a policy will </w:t>
      </w:r>
      <w:proofErr w:type="gramStart"/>
      <w:r w:rsidRPr="000E281B">
        <w:rPr>
          <w:rStyle w:val="Emphasis"/>
        </w:rPr>
        <w:t>actually do</w:t>
      </w:r>
      <w:proofErr w:type="gramEnd"/>
      <w:r w:rsidRPr="000E281B">
        <w:rPr>
          <w:rStyle w:val="Emphasis"/>
        </w:rPr>
        <w:t xml:space="preserve"> something</w:t>
      </w:r>
      <w:r w:rsidRPr="000E281B">
        <w:rPr>
          <w:rStyle w:val="StyleUnderline"/>
        </w:rPr>
        <w:t xml:space="preserve"> about an existing problem; </w:t>
      </w:r>
      <w:r w:rsidRPr="006862AB">
        <w:rPr>
          <w:rStyle w:val="StyleUnderline"/>
        </w:rPr>
        <w:t xml:space="preserve">this </w:t>
      </w:r>
      <w:r w:rsidRPr="002F527F">
        <w:rPr>
          <w:rStyle w:val="StyleUnderline"/>
          <w:highlight w:val="green"/>
        </w:rPr>
        <w:t>requires</w:t>
      </w:r>
      <w:r w:rsidRPr="000E281B">
        <w:rPr>
          <w:rStyle w:val="StyleUnderline"/>
        </w:rPr>
        <w:t xml:space="preserve"> the means-end language</w:t>
      </w:r>
      <w:r w:rsidRPr="000E281B">
        <w:rPr>
          <w:sz w:val="16"/>
        </w:rPr>
        <w:t xml:space="preserve"> and methodology </w:t>
      </w:r>
      <w:r w:rsidRPr="000E281B">
        <w:rPr>
          <w:rStyle w:val="StyleUnderline"/>
        </w:rPr>
        <w:t xml:space="preserve">of </w:t>
      </w:r>
      <w:r w:rsidRPr="002F527F">
        <w:rPr>
          <w:rStyle w:val="Emphasis"/>
          <w:highlight w:val="green"/>
        </w:rPr>
        <w:t>utilitarian ethics</w:t>
      </w:r>
      <w:r w:rsidRPr="000E281B">
        <w:rPr>
          <w:rStyle w:val="Emphasis"/>
        </w:rPr>
        <w:t xml:space="preserve">. Good </w:t>
      </w:r>
      <w:r w:rsidRPr="002F527F">
        <w:rPr>
          <w:rStyle w:val="Emphasis"/>
          <w:highlight w:val="green"/>
        </w:rPr>
        <w:t>intentions</w:t>
      </w:r>
      <w:r w:rsidRPr="000E281B">
        <w:rPr>
          <w:rStyle w:val="Emphasis"/>
        </w:rPr>
        <w:t xml:space="preserve">, lofty </w:t>
      </w:r>
      <w:r w:rsidRPr="002F527F">
        <w:rPr>
          <w:rStyle w:val="Emphasis"/>
          <w:highlight w:val="green"/>
        </w:rPr>
        <w:t>rhetoric,</w:t>
      </w:r>
      <w:r w:rsidRPr="002F527F">
        <w:rPr>
          <w:rStyle w:val="StyleUnderline"/>
          <w:highlight w:val="green"/>
        </w:rPr>
        <w:t xml:space="preserve"> and</w:t>
      </w:r>
      <w:r w:rsidRPr="000E281B">
        <w:rPr>
          <w:rStyle w:val="StyleUnderline"/>
        </w:rPr>
        <w:t xml:space="preserve"> </w:t>
      </w:r>
      <w:r w:rsidRPr="000E281B">
        <w:rPr>
          <w:rStyle w:val="Emphasis"/>
        </w:rPr>
        <w:t xml:space="preserve">moral </w:t>
      </w:r>
      <w:r w:rsidRPr="002F527F">
        <w:rPr>
          <w:rStyle w:val="Emphasis"/>
          <w:highlight w:val="green"/>
        </w:rPr>
        <w:t>piety</w:t>
      </w:r>
      <w:r w:rsidRPr="002F527F">
        <w:rPr>
          <w:rStyle w:val="StyleUnderline"/>
          <w:highlight w:val="green"/>
        </w:rPr>
        <w:t xml:space="preserve"> are</w:t>
      </w:r>
      <w:r w:rsidRPr="000E281B">
        <w:rPr>
          <w:sz w:val="16"/>
        </w:rPr>
        <w:t xml:space="preserve"> an </w:t>
      </w:r>
      <w:r w:rsidRPr="002F527F">
        <w:rPr>
          <w:rStyle w:val="Emphasis"/>
          <w:highlight w:val="green"/>
        </w:rPr>
        <w:t>insufficient</w:t>
      </w:r>
      <w:r w:rsidRPr="000E281B">
        <w:rPr>
          <w:sz w:val="16"/>
        </w:rPr>
        <w:t>, though perhaps at times a necessary, basis for public policy in a democracy.</w:t>
      </w:r>
    </w:p>
    <w:p w14:paraId="03121D32" w14:textId="77777777" w:rsidR="00F5628C" w:rsidRDefault="00F5628C" w:rsidP="00F5628C">
      <w:pPr>
        <w:pStyle w:val="Heading4"/>
      </w:pPr>
      <w:r>
        <w:lastRenderedPageBreak/>
        <w:t>Extinction outweighs –</w:t>
      </w:r>
    </w:p>
    <w:p w14:paraId="68F6CB59" w14:textId="77777777" w:rsidR="00F5628C" w:rsidRPr="00F671E2" w:rsidRDefault="00F5628C" w:rsidP="00F5628C">
      <w:r w:rsidRPr="00F671E2">
        <w:rPr>
          <w:rStyle w:val="Style13ptBold"/>
        </w:rPr>
        <w:t>MacAskill 14</w:t>
      </w:r>
      <w:r w:rsidRPr="00F671E2">
        <w:t xml:space="preserve"> [William MacAskill, Associate Professor in Philosophy and Research Fellow at the Global Priorities Institute, University of Oxford, “Normative Uncertainty,” 2014, University of Oxford PhD Thesis, http://citeseerx.ist.psu.edu/viewdoc/download?doi=10.1.1.677.4121&amp;rep=rep1&amp;type=pdf]</w:t>
      </w:r>
    </w:p>
    <w:p w14:paraId="5EE3FA69" w14:textId="77777777" w:rsidR="00F5628C" w:rsidRPr="00F671E2" w:rsidRDefault="00F5628C" w:rsidP="00F5628C">
      <w:pPr>
        <w:rPr>
          <w:sz w:val="16"/>
        </w:rPr>
      </w:pPr>
      <w:r w:rsidRPr="00F671E2">
        <w:rPr>
          <w:sz w:val="16"/>
        </w:rPr>
        <w:t xml:space="preserve">However, </w:t>
      </w:r>
      <w:r w:rsidRPr="00F671E2">
        <w:rPr>
          <w:rStyle w:val="Emphasis"/>
          <w:highlight w:val="green"/>
        </w:rPr>
        <w:t>even if we believe</w:t>
      </w:r>
      <w:r w:rsidRPr="00F671E2">
        <w:rPr>
          <w:rStyle w:val="Emphasis"/>
        </w:rPr>
        <w:t xml:space="preserve"> in a moral view according to which human </w:t>
      </w:r>
      <w:r w:rsidRPr="00F671E2">
        <w:rPr>
          <w:rStyle w:val="Emphasis"/>
          <w:highlight w:val="green"/>
        </w:rPr>
        <w:t>extinction would be</w:t>
      </w:r>
      <w:r w:rsidRPr="00F671E2">
        <w:rPr>
          <w:sz w:val="16"/>
        </w:rPr>
        <w:t xml:space="preserve"> a </w:t>
      </w:r>
      <w:r w:rsidRPr="00F671E2">
        <w:rPr>
          <w:rStyle w:val="Emphasis"/>
          <w:highlight w:val="green"/>
        </w:rPr>
        <w:t>good</w:t>
      </w:r>
      <w:r w:rsidRPr="00F671E2">
        <w:rPr>
          <w:sz w:val="16"/>
        </w:rPr>
        <w:t xml:space="preserve"> thing, </w:t>
      </w:r>
      <w:r w:rsidRPr="00F671E2">
        <w:rPr>
          <w:rStyle w:val="StyleUnderline"/>
          <w:highlight w:val="green"/>
        </w:rPr>
        <w:t>we</w:t>
      </w:r>
      <w:r w:rsidRPr="00F671E2">
        <w:rPr>
          <w:sz w:val="16"/>
        </w:rPr>
        <w:t xml:space="preserve"> still </w:t>
      </w:r>
      <w:r w:rsidRPr="00F671E2">
        <w:rPr>
          <w:rStyle w:val="StyleUnderline"/>
          <w:highlight w:val="green"/>
        </w:rPr>
        <w:t xml:space="preserve">have </w:t>
      </w:r>
      <w:r w:rsidRPr="00F671E2">
        <w:rPr>
          <w:rStyle w:val="Emphasis"/>
          <w:highlight w:val="green"/>
        </w:rPr>
        <w:t>strong</w:t>
      </w:r>
      <w:r w:rsidRPr="00F671E2">
        <w:rPr>
          <w:rStyle w:val="StyleUnderline"/>
          <w:highlight w:val="green"/>
        </w:rPr>
        <w:t xml:space="preserve"> </w:t>
      </w:r>
      <w:r w:rsidRPr="00F671E2">
        <w:rPr>
          <w:rStyle w:val="Emphasis"/>
          <w:highlight w:val="green"/>
        </w:rPr>
        <w:t>reason</w:t>
      </w:r>
      <w:r w:rsidRPr="00F671E2">
        <w:rPr>
          <w:rStyle w:val="StyleUnderline"/>
          <w:highlight w:val="green"/>
        </w:rPr>
        <w:t xml:space="preserve"> to </w:t>
      </w:r>
      <w:r w:rsidRPr="00F671E2">
        <w:rPr>
          <w:rStyle w:val="Emphasis"/>
          <w:highlight w:val="green"/>
        </w:rPr>
        <w:t>prevent</w:t>
      </w:r>
      <w:r w:rsidRPr="00F671E2">
        <w:rPr>
          <w:rStyle w:val="StyleUnderline"/>
        </w:rPr>
        <w:t xml:space="preserve"> near-term human </w:t>
      </w:r>
      <w:r w:rsidRPr="00F671E2">
        <w:rPr>
          <w:rStyle w:val="Emphasis"/>
          <w:highlight w:val="green"/>
        </w:rPr>
        <w:t>extinction</w:t>
      </w:r>
      <w:r w:rsidRPr="00F671E2">
        <w:rPr>
          <w:rStyle w:val="StyleUnderline"/>
        </w:rPr>
        <w:t>.</w:t>
      </w:r>
      <w:r w:rsidRPr="00F671E2">
        <w:rPr>
          <w:sz w:val="16"/>
        </w:rPr>
        <w:t xml:space="preserve"> To see this, we must note three points. First, we should note that the </w:t>
      </w:r>
      <w:r w:rsidRPr="00F671E2">
        <w:rPr>
          <w:rStyle w:val="StyleUnderline"/>
          <w:highlight w:val="green"/>
        </w:rPr>
        <w:t>extinction</w:t>
      </w:r>
      <w:r w:rsidRPr="00F671E2">
        <w:rPr>
          <w:rStyle w:val="StyleUnderline"/>
        </w:rPr>
        <w:t xml:space="preserve"> of </w:t>
      </w:r>
      <w:proofErr w:type="gramStart"/>
      <w:r w:rsidRPr="00F671E2">
        <w:rPr>
          <w:rStyle w:val="StyleUnderline"/>
        </w:rPr>
        <w:t>the human race</w:t>
      </w:r>
      <w:proofErr w:type="gramEnd"/>
      <w:r w:rsidRPr="00F671E2">
        <w:rPr>
          <w:rStyle w:val="StyleUnderline"/>
        </w:rPr>
        <w:t xml:space="preserve"> </w:t>
      </w:r>
      <w:r w:rsidRPr="00F671E2">
        <w:rPr>
          <w:rStyle w:val="StyleUnderline"/>
          <w:highlight w:val="green"/>
        </w:rPr>
        <w:t>is</w:t>
      </w:r>
      <w:r w:rsidRPr="00F671E2">
        <w:rPr>
          <w:sz w:val="16"/>
        </w:rPr>
        <w:t xml:space="preserve"> an </w:t>
      </w:r>
      <w:r w:rsidRPr="00F671E2">
        <w:rPr>
          <w:rStyle w:val="Emphasis"/>
          <w:highlight w:val="green"/>
        </w:rPr>
        <w:t>extremely high stakes</w:t>
      </w:r>
      <w:r w:rsidRPr="00F671E2">
        <w:rPr>
          <w:sz w:val="16"/>
        </w:rPr>
        <w:t xml:space="preserve"> moral issue. </w:t>
      </w:r>
      <w:r w:rsidRPr="00F671E2">
        <w:rPr>
          <w:rStyle w:val="StyleUnderline"/>
        </w:rPr>
        <w:t xml:space="preserve">Humanity could be around for a very long time: if humans survive </w:t>
      </w:r>
      <w:proofErr w:type="gramStart"/>
      <w:r w:rsidRPr="00F671E2">
        <w:rPr>
          <w:rStyle w:val="StyleUnderline"/>
        </w:rPr>
        <w:t>as long as</w:t>
      </w:r>
      <w:proofErr w:type="gramEnd"/>
      <w:r w:rsidRPr="00F671E2">
        <w:rPr>
          <w:rStyle w:val="StyleUnderline"/>
        </w:rPr>
        <w:t xml:space="preserve"> the median mammal species, we will last another two million years.</w:t>
      </w:r>
      <w:r w:rsidRPr="00F671E2">
        <w:rPr>
          <w:sz w:val="16"/>
        </w:rPr>
        <w:t xml:space="preserve"> 188 </w:t>
      </w:r>
      <w:r w:rsidRPr="00F671E2">
        <w:rPr>
          <w:rStyle w:val="StyleUnderline"/>
        </w:rPr>
        <w:t xml:space="preserve">On this estimate, the </w:t>
      </w:r>
      <w:r w:rsidRPr="00F671E2">
        <w:rPr>
          <w:rStyle w:val="StyleUnderline"/>
          <w:highlight w:val="green"/>
        </w:rPr>
        <w:t>number</w:t>
      </w:r>
      <w:r w:rsidRPr="00F671E2">
        <w:rPr>
          <w:rStyle w:val="StyleUnderline"/>
        </w:rPr>
        <w:t xml:space="preserve"> of humans</w:t>
      </w:r>
      <w:r w:rsidRPr="00F671E2">
        <w:rPr>
          <w:sz w:val="16"/>
        </w:rPr>
        <w:t xml:space="preserve"> in existence </w:t>
      </w:r>
      <w:r w:rsidRPr="00F671E2">
        <w:rPr>
          <w:rStyle w:val="StyleUnderline"/>
        </w:rPr>
        <w:t>in the future</w:t>
      </w:r>
      <w:r w:rsidRPr="00F671E2">
        <w:rPr>
          <w:sz w:val="16"/>
        </w:rPr>
        <w:t xml:space="preserve">, given that we don’t go extinct anytime soon, </w:t>
      </w:r>
      <w:r w:rsidRPr="00F671E2">
        <w:rPr>
          <w:rStyle w:val="StyleUnderline"/>
          <w:highlight w:val="green"/>
        </w:rPr>
        <w:t>would be 2×10^14</w:t>
      </w:r>
      <w:r w:rsidRPr="00F671E2">
        <w:rPr>
          <w:rStyle w:val="StyleUnderline"/>
        </w:rPr>
        <w:t>.</w:t>
      </w:r>
      <w:r w:rsidRPr="00F671E2">
        <w:rPr>
          <w:sz w:val="16"/>
        </w:rPr>
        <w:t xml:space="preserve"> 189 So if it is good to bring new people into existence, then it’s very good to prevent human extinction.</w:t>
      </w:r>
    </w:p>
    <w:p w14:paraId="6B0A8042" w14:textId="77777777" w:rsidR="00F5628C" w:rsidRPr="00F671E2" w:rsidRDefault="00F5628C" w:rsidP="00F5628C">
      <w:pPr>
        <w:rPr>
          <w:sz w:val="16"/>
        </w:rPr>
      </w:pPr>
      <w:r w:rsidRPr="00F671E2">
        <w:rPr>
          <w:sz w:val="16"/>
        </w:rPr>
        <w:t xml:space="preserve">Second, </w:t>
      </w:r>
      <w:r w:rsidRPr="00F671E2">
        <w:rPr>
          <w:rStyle w:val="StyleUnderline"/>
        </w:rPr>
        <w:t xml:space="preserve">human </w:t>
      </w:r>
      <w:r w:rsidRPr="00F671E2">
        <w:rPr>
          <w:rStyle w:val="StyleUnderline"/>
          <w:highlight w:val="green"/>
        </w:rPr>
        <w:t>extinction is</w:t>
      </w:r>
      <w:r w:rsidRPr="00F671E2">
        <w:rPr>
          <w:sz w:val="16"/>
        </w:rPr>
        <w:t xml:space="preserve"> by its nature an </w:t>
      </w:r>
      <w:r w:rsidRPr="00F671E2">
        <w:rPr>
          <w:rStyle w:val="Emphasis"/>
          <w:highlight w:val="green"/>
        </w:rPr>
        <w:t>irreversible</w:t>
      </w:r>
      <w:r w:rsidRPr="00F671E2">
        <w:rPr>
          <w:sz w:val="16"/>
        </w:rPr>
        <w:t xml:space="preserve"> scenario. </w:t>
      </w:r>
      <w:r w:rsidRPr="00F671E2">
        <w:rPr>
          <w:rStyle w:val="StyleUnderline"/>
        </w:rPr>
        <w:t>If we continue to exist</w:t>
      </w:r>
      <w:r w:rsidRPr="00F671E2">
        <w:rPr>
          <w:sz w:val="16"/>
        </w:rPr>
        <w:t xml:space="preserve">, then </w:t>
      </w:r>
      <w:r w:rsidRPr="00F671E2">
        <w:rPr>
          <w:rStyle w:val="StyleUnderline"/>
          <w:highlight w:val="green"/>
        </w:rPr>
        <w:t>we always have</w:t>
      </w:r>
      <w:r w:rsidRPr="00F671E2">
        <w:rPr>
          <w:rStyle w:val="StyleUnderline"/>
        </w:rPr>
        <w:t xml:space="preserve"> the option of </w:t>
      </w:r>
      <w:r w:rsidRPr="00F671E2">
        <w:rPr>
          <w:rStyle w:val="StyleUnderline"/>
          <w:highlight w:val="green"/>
        </w:rPr>
        <w:t>letting ourselves go</w:t>
      </w:r>
      <w:r w:rsidRPr="00F671E2">
        <w:rPr>
          <w:rStyle w:val="StyleUnderline"/>
        </w:rPr>
        <w:t xml:space="preserve"> extinct </w:t>
      </w:r>
      <w:r w:rsidRPr="00F671E2">
        <w:rPr>
          <w:rStyle w:val="StyleUnderline"/>
          <w:highlight w:val="green"/>
        </w:rPr>
        <w:t>in the future</w:t>
      </w:r>
      <w:r w:rsidRPr="00F671E2">
        <w:rPr>
          <w:sz w:val="16"/>
        </w:rPr>
        <w:t xml:space="preserve"> (or, perhaps more realistically, of considerably reducing population size). But </w:t>
      </w:r>
      <w:r w:rsidRPr="00F671E2">
        <w:rPr>
          <w:rStyle w:val="StyleUnderline"/>
        </w:rPr>
        <w:t>if we go extinct</w:t>
      </w:r>
      <w:r w:rsidRPr="00F671E2">
        <w:rPr>
          <w:sz w:val="16"/>
        </w:rPr>
        <w:t xml:space="preserve">, then </w:t>
      </w:r>
      <w:r w:rsidRPr="00F671E2">
        <w:rPr>
          <w:rStyle w:val="StyleUnderline"/>
        </w:rPr>
        <w:t>we can’t magically bring ourselves back</w:t>
      </w:r>
      <w:r w:rsidRPr="00F671E2">
        <w:rPr>
          <w:sz w:val="16"/>
        </w:rPr>
        <w:t xml:space="preserve"> into existence </w:t>
      </w:r>
      <w:proofErr w:type="gramStart"/>
      <w:r w:rsidRPr="00F671E2">
        <w:rPr>
          <w:sz w:val="16"/>
        </w:rPr>
        <w:t>at a later date</w:t>
      </w:r>
      <w:proofErr w:type="gramEnd"/>
      <w:r w:rsidRPr="00F671E2">
        <w:rPr>
          <w:sz w:val="16"/>
        </w:rPr>
        <w:t>.</w:t>
      </w:r>
    </w:p>
    <w:p w14:paraId="0CE75652" w14:textId="77777777" w:rsidR="00F5628C" w:rsidRPr="007A1A6C" w:rsidRDefault="00F5628C" w:rsidP="00F5628C">
      <w:pPr>
        <w:rPr>
          <w:u w:val="single"/>
        </w:rPr>
      </w:pPr>
      <w:r w:rsidRPr="00F671E2">
        <w:rPr>
          <w:sz w:val="16"/>
        </w:rPr>
        <w:t xml:space="preserve">Third, </w:t>
      </w:r>
      <w:r w:rsidRPr="00F671E2">
        <w:rPr>
          <w:rStyle w:val="StyleUnderline"/>
          <w:highlight w:val="green"/>
        </w:rPr>
        <w:t>we should expect</w:t>
      </w:r>
      <w:r w:rsidRPr="00F671E2">
        <w:rPr>
          <w:rStyle w:val="StyleUnderline"/>
        </w:rPr>
        <w:t xml:space="preserve"> ourselves to </w:t>
      </w:r>
      <w:r w:rsidRPr="00F671E2">
        <w:rPr>
          <w:rStyle w:val="Emphasis"/>
          <w:highlight w:val="green"/>
        </w:rPr>
        <w:t>progress</w:t>
      </w:r>
      <w:r w:rsidRPr="00F671E2">
        <w:rPr>
          <w:rStyle w:val="Emphasis"/>
        </w:rPr>
        <w:t xml:space="preserve">, </w:t>
      </w:r>
      <w:r w:rsidRPr="00F671E2">
        <w:rPr>
          <w:rStyle w:val="Emphasis"/>
          <w:highlight w:val="green"/>
        </w:rPr>
        <w:t>morally</w:t>
      </w:r>
      <w:r w:rsidRPr="00F671E2">
        <w:rPr>
          <w:sz w:val="16"/>
        </w:rPr>
        <w:t xml:space="preserve">, over the next few centuries, as we have progressed in the past. </w:t>
      </w:r>
      <w:proofErr w:type="gramStart"/>
      <w:r w:rsidRPr="00F671E2">
        <w:rPr>
          <w:sz w:val="16"/>
        </w:rPr>
        <w:t>So</w:t>
      </w:r>
      <w:proofErr w:type="gramEnd"/>
      <w:r w:rsidRPr="00F671E2">
        <w:rPr>
          <w:sz w:val="16"/>
        </w:rPr>
        <w:t xml:space="preserve"> </w:t>
      </w:r>
      <w:r w:rsidRPr="00F671E2">
        <w:rPr>
          <w:rStyle w:val="StyleUnderline"/>
        </w:rPr>
        <w:t>we should expect</w:t>
      </w:r>
      <w:r w:rsidRPr="00F671E2">
        <w:rPr>
          <w:sz w:val="16"/>
        </w:rPr>
        <w:t xml:space="preserve"> that </w:t>
      </w:r>
      <w:r w:rsidRPr="00F671E2">
        <w:rPr>
          <w:rStyle w:val="StyleUnderline"/>
          <w:highlight w:val="green"/>
        </w:rPr>
        <w:t>in</w:t>
      </w:r>
      <w:r w:rsidRPr="00F671E2">
        <w:rPr>
          <w:rStyle w:val="StyleUnderline"/>
        </w:rPr>
        <w:t xml:space="preserve"> a few </w:t>
      </w:r>
      <w:r w:rsidRPr="00F671E2">
        <w:rPr>
          <w:rStyle w:val="StyleUnderline"/>
          <w:highlight w:val="green"/>
        </w:rPr>
        <w:t>centuries</w:t>
      </w:r>
      <w:r w:rsidRPr="00F671E2">
        <w:rPr>
          <w:sz w:val="16"/>
        </w:rPr>
        <w:t xml:space="preserve">’ time </w:t>
      </w:r>
      <w:r w:rsidRPr="00F671E2">
        <w:rPr>
          <w:rStyle w:val="StyleUnderline"/>
          <w:highlight w:val="green"/>
        </w:rPr>
        <w:t>we will</w:t>
      </w:r>
      <w:r w:rsidRPr="00F671E2">
        <w:rPr>
          <w:rStyle w:val="StyleUnderline"/>
        </w:rPr>
        <w:t xml:space="preserve"> have </w:t>
      </w:r>
      <w:r w:rsidRPr="00F671E2">
        <w:rPr>
          <w:rStyle w:val="StyleUnderline"/>
          <w:highlight w:val="green"/>
        </w:rPr>
        <w:t>better</w:t>
      </w:r>
      <w:r w:rsidRPr="00F671E2">
        <w:rPr>
          <w:rStyle w:val="StyleUnderline"/>
        </w:rPr>
        <w:t xml:space="preserve"> evidence about how to </w:t>
      </w:r>
      <w:r w:rsidRPr="00F671E2">
        <w:rPr>
          <w:rStyle w:val="StyleUnderline"/>
          <w:highlight w:val="green"/>
        </w:rPr>
        <w:t>evaluate</w:t>
      </w:r>
      <w:r w:rsidRPr="00F671E2">
        <w:rPr>
          <w:rStyle w:val="StyleUnderline"/>
        </w:rPr>
        <w:t xml:space="preserve"> human </w:t>
      </w:r>
      <w:r w:rsidRPr="00F671E2">
        <w:rPr>
          <w:rStyle w:val="StyleUnderline"/>
          <w:highlight w:val="green"/>
        </w:rPr>
        <w:t>extinction</w:t>
      </w:r>
      <w:r w:rsidRPr="00F671E2">
        <w:rPr>
          <w:rStyle w:val="StyleUnderline"/>
        </w:rPr>
        <w:t xml:space="preserve"> than we currently have.</w:t>
      </w:r>
    </w:p>
    <w:p w14:paraId="21E74276" w14:textId="77777777" w:rsidR="00F5628C" w:rsidRDefault="00F5628C" w:rsidP="00F5628C">
      <w:pPr>
        <w:pStyle w:val="Heading4"/>
      </w:pPr>
      <w:r>
        <w:t xml:space="preserve">Their impact is about medical racism – not specific to </w:t>
      </w:r>
      <w:proofErr w:type="gramStart"/>
      <w:r>
        <w:t>all of</w:t>
      </w:r>
      <w:proofErr w:type="gramEnd"/>
      <w:r>
        <w:t xml:space="preserve"> structural violence.</w:t>
      </w:r>
    </w:p>
    <w:p w14:paraId="3FED64F6" w14:textId="77777777" w:rsidR="00F5628C" w:rsidRDefault="00F5628C" w:rsidP="00F5628C">
      <w:pPr>
        <w:pStyle w:val="Heading4"/>
      </w:pPr>
      <w:r>
        <w:t>Util turns their framing – requires we do treat all lives as lives that are always going to be lived</w:t>
      </w:r>
    </w:p>
    <w:p w14:paraId="1146FEC5" w14:textId="77777777" w:rsidR="00F5628C" w:rsidRPr="007A1A6C" w:rsidRDefault="00F5628C" w:rsidP="00F5628C">
      <w:pPr>
        <w:pStyle w:val="Heading4"/>
      </w:pPr>
      <w:r>
        <w:t>They don’t meet their criterion – clearly don’t eliminate “structural violence” on earth OR in space.</w:t>
      </w:r>
    </w:p>
    <w:p w14:paraId="6BA89764" w14:textId="77777777" w:rsidR="00F5628C" w:rsidRDefault="00F5628C" w:rsidP="00F5628C">
      <w:pPr>
        <w:pStyle w:val="Heading3"/>
      </w:pPr>
      <w:r>
        <w:lastRenderedPageBreak/>
        <w:t>1NC – Case</w:t>
      </w:r>
    </w:p>
    <w:p w14:paraId="3DC4D0A3" w14:textId="77777777" w:rsidR="00F5628C" w:rsidRPr="00A01582" w:rsidRDefault="00F5628C" w:rsidP="00F5628C">
      <w:pPr>
        <w:pStyle w:val="Heading4"/>
      </w:pPr>
      <w:r>
        <w:t>Private sector is superior – it’s safer and more peaceful</w:t>
      </w:r>
    </w:p>
    <w:p w14:paraId="4284DA0D" w14:textId="77777777" w:rsidR="00F5628C" w:rsidRPr="00A01582" w:rsidRDefault="00F5628C" w:rsidP="00F5628C">
      <w:r w:rsidRPr="00A01582">
        <w:rPr>
          <w:rStyle w:val="Style13ptBold"/>
        </w:rPr>
        <w:t>Diakovska 20</w:t>
      </w:r>
      <w:r>
        <w:t xml:space="preserve"> [</w:t>
      </w:r>
      <w:r w:rsidRPr="00A01582">
        <w:t>Halyna Diakovska</w:t>
      </w:r>
      <w:r>
        <w:t xml:space="preserve"> and </w:t>
      </w:r>
      <w:r w:rsidRPr="00A01582">
        <w:t>Olga Aliieva</w:t>
      </w:r>
      <w:r>
        <w:t>,</w:t>
      </w:r>
      <w:r w:rsidRPr="00A01582">
        <w:t xml:space="preserve"> Ph.</w:t>
      </w:r>
      <w:proofErr w:type="gramStart"/>
      <w:r w:rsidRPr="00A01582">
        <w:t>D.</w:t>
      </w:r>
      <w:r>
        <w:t>s</w:t>
      </w:r>
      <w:proofErr w:type="gramEnd"/>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7DAE0095" w14:textId="77777777" w:rsidR="00F5628C" w:rsidRPr="00844E93" w:rsidRDefault="00F5628C" w:rsidP="00F5628C">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r w:rsidRPr="00844E93">
        <w:rPr>
          <w:rStyle w:val="StyleUnderline"/>
        </w:rPr>
        <w:t>.</w:t>
      </w:r>
      <w:r w:rsidRPr="00844E93">
        <w:rPr>
          <w:sz w:val="16"/>
        </w:rPr>
        <w:t xml:space="preserve"> Since 1984, </w:t>
      </w:r>
      <w:r w:rsidRPr="00844E93">
        <w:rPr>
          <w:rStyle w:val="StyleUnderline"/>
        </w:rPr>
        <w:t xml:space="preserve">the </w:t>
      </w:r>
      <w:r w:rsidRPr="00A409A8">
        <w:rPr>
          <w:rStyle w:val="StyleUnderline"/>
          <w:highlight w:val="gree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A409A8">
        <w:rPr>
          <w:rStyle w:val="Emphasis"/>
          <w:highlight w:val="green"/>
        </w:rPr>
        <w:t>decreased</w:t>
      </w:r>
      <w:r w:rsidRPr="00844E93">
        <w:rPr>
          <w:rStyle w:val="StyleUnderline"/>
        </w:rPr>
        <w:t xml:space="preserve"> in space</w:t>
      </w:r>
      <w:r w:rsidRPr="00844E93">
        <w:rPr>
          <w:sz w:val="16"/>
        </w:rPr>
        <w:t xml:space="preserve"> telecommunications, commercial space transportation, remote sensing, etc., </w:t>
      </w:r>
      <w:r w:rsidRPr="00A409A8">
        <w:rPr>
          <w:rStyle w:val="StyleUnderline"/>
          <w:highlight w:val="green"/>
        </w:rPr>
        <w:t>while</w:t>
      </w:r>
      <w:r w:rsidRPr="00844E93">
        <w:rPr>
          <w:sz w:val="16"/>
        </w:rPr>
        <w:t xml:space="preserve"> the share of </w:t>
      </w:r>
      <w:r w:rsidRPr="00844E93">
        <w:rPr>
          <w:rStyle w:val="StyleUnderline"/>
        </w:rPr>
        <w:t xml:space="preserve">participation of </w:t>
      </w:r>
      <w:r w:rsidRPr="00A409A8">
        <w:rPr>
          <w:rStyle w:val="Emphasis"/>
          <w:highlight w:val="green"/>
        </w:rPr>
        <w:t>non-state enterprises</w:t>
      </w:r>
      <w:r w:rsidRPr="00844E93">
        <w:rPr>
          <w:sz w:val="16"/>
        </w:rPr>
        <w:t xml:space="preserve"> has </w:t>
      </w:r>
      <w:r w:rsidRPr="00A409A8">
        <w:rPr>
          <w:rStyle w:val="Emphasis"/>
          <w:highlight w:val="green"/>
        </w:rPr>
        <w:t>increased</w:t>
      </w:r>
      <w:r w:rsidRPr="00844E93">
        <w:rPr>
          <w:rStyle w:val="Emphasis"/>
        </w:rPr>
        <w:t xml:space="preserve"> rapidly</w:t>
      </w:r>
      <w:r w:rsidRPr="00844E93">
        <w:rPr>
          <w:rStyle w:val="StyleUnderline"/>
        </w:rPr>
        <w:t xml:space="preserve">. </w:t>
      </w:r>
      <w:r w:rsidRPr="00A409A8">
        <w:rPr>
          <w:rStyle w:val="StyleUnderline"/>
          <w:highlight w:val="green"/>
        </w:rPr>
        <w:t xml:space="preserve">A </w:t>
      </w:r>
      <w:r w:rsidRPr="00A409A8">
        <w:rPr>
          <w:rStyle w:val="Emphasis"/>
          <w:highlight w:val="green"/>
        </w:rPr>
        <w:t>legal</w:t>
      </w:r>
      <w:r w:rsidRPr="00844E93">
        <w:rPr>
          <w:sz w:val="16"/>
        </w:rPr>
        <w:t xml:space="preserve"> and </w:t>
      </w:r>
      <w:r w:rsidRPr="00844E93">
        <w:rPr>
          <w:rStyle w:val="Emphasis"/>
        </w:rPr>
        <w:t xml:space="preserve">regulatory </w:t>
      </w:r>
      <w:r w:rsidRPr="00A409A8">
        <w:rPr>
          <w:rStyle w:val="Emphasis"/>
          <w:highlight w:val="green"/>
        </w:rPr>
        <w:t>framework</w:t>
      </w:r>
      <w:r w:rsidRPr="00A409A8">
        <w:rPr>
          <w:rStyle w:val="StyleUnderline"/>
          <w:highlight w:val="green"/>
        </w:rPr>
        <w:t xml:space="preserve"> has been </w:t>
      </w:r>
      <w:r w:rsidRPr="00A409A8">
        <w:rPr>
          <w:rStyle w:val="Emphasis"/>
          <w:highlight w:val="green"/>
        </w:rPr>
        <w:t>modified</w:t>
      </w:r>
      <w:r w:rsidRPr="00A409A8">
        <w:rPr>
          <w:rStyle w:val="StyleUnderline"/>
          <w:highlight w:val="green"/>
        </w:rPr>
        <w:t xml:space="preserve"> to </w:t>
      </w:r>
      <w:r w:rsidRPr="00A409A8">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A409A8">
        <w:rPr>
          <w:rStyle w:val="Emphasis"/>
          <w:highlight w:val="green"/>
        </w:rPr>
        <w:t>commercialization</w:t>
      </w:r>
      <w:r w:rsidRPr="00844E93">
        <w:rPr>
          <w:rStyle w:val="StyleUnderline"/>
        </w:rPr>
        <w:t xml:space="preserve">. </w:t>
      </w:r>
      <w:r w:rsidRPr="00844E93">
        <w:rPr>
          <w:sz w:val="16"/>
        </w:rPr>
        <w:t>The stages of space law development are discussed in the research of Valentyn Halunko (Halunko, 2019), Larysa Soroka (Soroka &amp; Kurkova, 2019), etc. Larysa Soroka and Kseniia Kurkova explored the specifics of the legal regulation of the use and development of artificial intelligence for the space area (Soroka &amp; Kurkova, 2019).</w:t>
      </w:r>
    </w:p>
    <w:p w14:paraId="1759487F" w14:textId="77777777" w:rsidR="00F5628C" w:rsidRPr="00844E93" w:rsidRDefault="00F5628C" w:rsidP="00F5628C">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A409A8">
        <w:rPr>
          <w:rStyle w:val="Emphasis"/>
          <w:highlight w:val="green"/>
        </w:rPr>
        <w:t>Private investment</w:t>
      </w:r>
      <w:r w:rsidRPr="00844E93">
        <w:rPr>
          <w:sz w:val="16"/>
        </w:rPr>
        <w:t xml:space="preserve"> along with government funding have </w:t>
      </w:r>
      <w:r w:rsidRPr="00844E93">
        <w:rPr>
          <w:rStyle w:val="Emphasis"/>
        </w:rPr>
        <w:t xml:space="preserve">significantly </w:t>
      </w:r>
      <w:r w:rsidRPr="00A409A8">
        <w:rPr>
          <w:rStyle w:val="Emphasis"/>
          <w:highlight w:val="green"/>
        </w:rPr>
        <w:t>reduced</w:t>
      </w:r>
      <w:r w:rsidRPr="00844E93">
        <w:rPr>
          <w:sz w:val="16"/>
        </w:rPr>
        <w:t xml:space="preserve"> the </w:t>
      </w:r>
      <w:r w:rsidRPr="00A409A8">
        <w:rPr>
          <w:rStyle w:val="Emphasis"/>
          <w:highlight w:val="green"/>
        </w:rPr>
        <w:t>risk</w:t>
      </w:r>
      <w:r w:rsidRPr="00844E93">
        <w:rPr>
          <w:sz w:val="16"/>
        </w:rPr>
        <w:t xml:space="preserve"> of business projects in the space industry. The </w:t>
      </w:r>
      <w:r w:rsidRPr="00A409A8">
        <w:rPr>
          <w:rStyle w:val="Emphasis"/>
          <w:highlight w:val="green"/>
        </w:rPr>
        <w:t>quality</w:t>
      </w:r>
      <w:r w:rsidRPr="00A409A8">
        <w:rPr>
          <w:rStyle w:val="StyleUnderline"/>
          <w:highlight w:val="green"/>
        </w:rPr>
        <w:t xml:space="preserve"> and </w:t>
      </w:r>
      <w:r w:rsidRPr="00A409A8">
        <w:rPr>
          <w:rStyle w:val="Emphasis"/>
          <w:highlight w:val="green"/>
        </w:rPr>
        <w:t>effectiveness</w:t>
      </w:r>
      <w:r w:rsidRPr="00844E93">
        <w:rPr>
          <w:sz w:val="16"/>
        </w:rPr>
        <w:t xml:space="preserve"> </w:t>
      </w:r>
      <w:r w:rsidRPr="00844E93">
        <w:rPr>
          <w:rStyle w:val="StyleUnderline"/>
        </w:rPr>
        <w:t>of space exploration programs</w:t>
      </w:r>
      <w:r w:rsidRPr="00844E93">
        <w:rPr>
          <w:sz w:val="16"/>
        </w:rPr>
        <w:t xml:space="preserve"> have </w:t>
      </w:r>
      <w:r w:rsidRPr="00A409A8">
        <w:rPr>
          <w:rStyle w:val="StyleUnderline"/>
          <w:highlight w:val="green"/>
        </w:rPr>
        <w:t>increased</w:t>
      </w:r>
      <w:r w:rsidRPr="00844E93">
        <w:rPr>
          <w:rStyle w:val="StyleUnderline"/>
        </w:rPr>
        <w:t>.</w:t>
      </w:r>
    </w:p>
    <w:p w14:paraId="573EE70F" w14:textId="77777777" w:rsidR="00F5628C" w:rsidRPr="00844E93" w:rsidRDefault="00F5628C" w:rsidP="00F5628C">
      <w:pPr>
        <w:rPr>
          <w:sz w:val="16"/>
          <w:szCs w:val="16"/>
        </w:rPr>
      </w:pPr>
      <w:r w:rsidRPr="00844E93">
        <w:rPr>
          <w:sz w:val="16"/>
          <w:szCs w:val="16"/>
        </w:rPr>
        <w:t>In 2018, Springer published an eloquent book The Rise of Private Actors in the Space Sector. Alessandra Vernile, the author of the book, explores a broad set of topics that reveal the role of private actors in space exploration (Vernile, 2018). The book covers the following topics: “Innovative Public Procurement and Support Schemes,” “New Target Markets for Private Actors,” etc. In the “Selected Success Stories,” Vernile provides examples of successful private actors in space exploration (Vernile, 2018).</w:t>
      </w:r>
    </w:p>
    <w:p w14:paraId="233309C3" w14:textId="77777777" w:rsidR="00F5628C" w:rsidRPr="00844E93" w:rsidRDefault="00F5628C" w:rsidP="00F5628C">
      <w:pPr>
        <w:rPr>
          <w:sz w:val="16"/>
        </w:rPr>
      </w:pPr>
      <w:r w:rsidRPr="00844E93">
        <w:rPr>
          <w:sz w:val="16"/>
        </w:rPr>
        <w:t xml:space="preserve">The current level of competition, which has developed on the space market, allows us to state the following fact. </w:t>
      </w:r>
      <w:r w:rsidRPr="00A409A8">
        <w:rPr>
          <w:rStyle w:val="StyleUnderline"/>
          <w:highlight w:val="green"/>
        </w:rPr>
        <w:t>Private</w:t>
      </w:r>
      <w:r w:rsidRPr="00844E93">
        <w:rPr>
          <w:rStyle w:val="StyleUnderline"/>
        </w:rPr>
        <w:t xml:space="preserve"> space </w:t>
      </w:r>
      <w:r w:rsidRPr="00A409A8">
        <w:rPr>
          <w:rStyle w:val="StyleUnderline"/>
          <w:highlight w:val="green"/>
        </w:rPr>
        <w:t>companies</w:t>
      </w:r>
      <w:r w:rsidRPr="00844E93">
        <w:rPr>
          <w:rStyle w:val="StyleUnderline"/>
        </w:rPr>
        <w:t xml:space="preserve"> have been able to </w:t>
      </w:r>
      <w:r w:rsidRPr="00A409A8">
        <w:rPr>
          <w:rStyle w:val="StyleUnderline"/>
          <w:highlight w:val="green"/>
        </w:rPr>
        <w:t xml:space="preserve">compete 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14:paraId="780A331C" w14:textId="77777777" w:rsidR="00F5628C" w:rsidRPr="00844E93" w:rsidRDefault="00F5628C" w:rsidP="00F5628C">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Astropreneurship &amp; Space Industry Club based on the MIT community (Astropreneurship, 2019).</w:t>
      </w:r>
    </w:p>
    <w:p w14:paraId="3A57BEFF" w14:textId="77777777" w:rsidR="00F5628C" w:rsidRPr="00844E93" w:rsidRDefault="00F5628C" w:rsidP="00F5628C">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Deganit Paikowsky’s (Paikowsky, 2017), Clelia Iacomino (Iacomino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(Iacomino &amp; Ciccarelli, 2018):</w:t>
      </w:r>
    </w:p>
    <w:p w14:paraId="5346FFFF" w14:textId="77777777" w:rsidR="00F5628C" w:rsidRPr="00844E93" w:rsidRDefault="00F5628C" w:rsidP="00F5628C">
      <w:pPr>
        <w:rPr>
          <w:sz w:val="16"/>
          <w:szCs w:val="16"/>
        </w:rPr>
      </w:pPr>
      <w:r w:rsidRPr="00844E93">
        <w:rPr>
          <w:sz w:val="16"/>
          <w:szCs w:val="16"/>
        </w:rPr>
        <w:t>1. Innovative public procurement and support schemes, which significantly expand the role of commercial actors in space exploration.</w:t>
      </w:r>
    </w:p>
    <w:p w14:paraId="65D7BECA" w14:textId="77777777" w:rsidR="00F5628C" w:rsidRPr="00A01582" w:rsidRDefault="00F5628C" w:rsidP="00F5628C">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w:t>
      </w:r>
      <w:proofErr w:type="gramStart"/>
      <w:r w:rsidRPr="00A01582">
        <w:rPr>
          <w:sz w:val="16"/>
        </w:rPr>
        <w:t>First of all</w:t>
      </w:r>
      <w:proofErr w:type="gramEnd"/>
      <w:r w:rsidRPr="00A01582">
        <w:rPr>
          <w:sz w:val="16"/>
        </w:rPr>
        <w:t xml:space="preserve">, these are </w:t>
      </w:r>
      <w:r w:rsidRPr="00A409A8">
        <w:rPr>
          <w:rStyle w:val="StyleUnderline"/>
          <w:highlight w:val="gree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A409A8">
        <w:rPr>
          <w:rStyle w:val="StyleUnderline"/>
          <w:highlight w:val="green"/>
        </w:rPr>
        <w:t>are</w:t>
      </w:r>
      <w:r w:rsidRPr="00A409A8">
        <w:rPr>
          <w:rStyle w:val="Emphasis"/>
          <w:highlight w:val="green"/>
        </w:rPr>
        <w:t xml:space="preserve"> expanding</w:t>
      </w:r>
      <w:r w:rsidRPr="00A01582">
        <w:rPr>
          <w:sz w:val="16"/>
        </w:rPr>
        <w:t xml:space="preserve"> their research </w:t>
      </w:r>
      <w:r w:rsidRPr="00A409A8">
        <w:rPr>
          <w:rStyle w:val="StyleUnderline"/>
          <w:highlight w:val="green"/>
        </w:rPr>
        <w:t>in</w:t>
      </w:r>
      <w:r w:rsidRPr="00A01582">
        <w:rPr>
          <w:rStyle w:val="StyleUnderline"/>
        </w:rPr>
        <w:t xml:space="preserve"> </w:t>
      </w:r>
      <w:r w:rsidRPr="00A409A8">
        <w:rPr>
          <w:rStyle w:val="StyleUnderline"/>
          <w:highlight w:val="green"/>
        </w:rPr>
        <w:t>space</w:t>
      </w:r>
      <w:r w:rsidRPr="00A01582">
        <w:rPr>
          <w:rStyle w:val="StyleUnderline"/>
        </w:rPr>
        <w:t xml:space="preserve"> markets. </w:t>
      </w:r>
      <w:r w:rsidRPr="00A409A8">
        <w:rPr>
          <w:rStyle w:val="StyleUnderline"/>
          <w:highlight w:val="green"/>
        </w:rPr>
        <w:t xml:space="preserve">They offer </w:t>
      </w:r>
      <w:r w:rsidRPr="00A409A8">
        <w:rPr>
          <w:rStyle w:val="Emphasis"/>
          <w:highlight w:val="green"/>
        </w:rPr>
        <w:t>innovative</w:t>
      </w:r>
      <w:r w:rsidRPr="00A01582">
        <w:rPr>
          <w:rStyle w:val="Emphasis"/>
        </w:rPr>
        <w:t xml:space="preserve"> business </w:t>
      </w:r>
      <w:r w:rsidRPr="00A409A8">
        <w:rPr>
          <w:rStyle w:val="Emphasis"/>
          <w:highlight w:val="green"/>
        </w:rPr>
        <w:t>models</w:t>
      </w:r>
      <w:r w:rsidRPr="00A409A8">
        <w:rPr>
          <w:rStyle w:val="StyleUnderline"/>
          <w:highlight w:val="green"/>
        </w:rPr>
        <w:t xml:space="preserve"> and </w:t>
      </w:r>
      <w:r w:rsidRPr="00A409A8">
        <w:rPr>
          <w:rStyle w:val="Emphasis"/>
          <w:highlight w:val="green"/>
        </w:rPr>
        <w:t>new solutions</w:t>
      </w:r>
      <w:r w:rsidRPr="00A01582">
        <w:rPr>
          <w:rStyle w:val="Emphasis"/>
        </w:rPr>
        <w:t xml:space="preserve"> to space commercialization.</w:t>
      </w:r>
    </w:p>
    <w:p w14:paraId="20BF2D77" w14:textId="77777777" w:rsidR="00F5628C" w:rsidRPr="00A409A8" w:rsidRDefault="00F5628C" w:rsidP="00F5628C">
      <w:pPr>
        <w:rPr>
          <w:sz w:val="16"/>
        </w:rPr>
      </w:pPr>
      <w:r w:rsidRPr="00A409A8">
        <w:rPr>
          <w:sz w:val="16"/>
        </w:rPr>
        <w:lastRenderedPageBreak/>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14:paraId="613FFF27" w14:textId="77777777" w:rsidR="00F5628C" w:rsidRPr="00A409A8" w:rsidRDefault="00F5628C" w:rsidP="00F5628C">
      <w:pPr>
        <w:rPr>
          <w:sz w:val="16"/>
        </w:rPr>
      </w:pPr>
      <w:r w:rsidRPr="00A409A8">
        <w:rPr>
          <w:sz w:val="16"/>
        </w:rPr>
        <w:t xml:space="preserve">4. </w:t>
      </w:r>
      <w:r w:rsidRPr="00A409A8">
        <w:rPr>
          <w:rStyle w:val="Emphasis"/>
          <w:highlight w:val="green"/>
        </w:rPr>
        <w:t>Disruptive market solutions</w:t>
      </w:r>
      <w:r w:rsidRPr="00A409A8">
        <w:rPr>
          <w:sz w:val="16"/>
        </w:rPr>
        <w:t xml:space="preserve">, </w:t>
      </w:r>
      <w:r w:rsidRPr="00A409A8">
        <w:rPr>
          <w:rStyle w:val="StyleUnderline"/>
        </w:rPr>
        <w:t>which</w:t>
      </w:r>
      <w:r w:rsidRPr="00A409A8">
        <w:rPr>
          <w:sz w:val="16"/>
        </w:rPr>
        <w:t xml:space="preserve"> significantly </w:t>
      </w:r>
      <w:r w:rsidRPr="00A409A8">
        <w:rPr>
          <w:rStyle w:val="Emphasis"/>
          <w:highlight w:val="green"/>
        </w:rPr>
        <w:t>reduce</w:t>
      </w:r>
      <w:r w:rsidRPr="00A409A8">
        <w:rPr>
          <w:sz w:val="16"/>
        </w:rPr>
        <w:t xml:space="preserve"> commercial space exploration </w:t>
      </w:r>
      <w:r w:rsidRPr="00A409A8">
        <w:rPr>
          <w:rStyle w:val="Emphasis"/>
          <w:highlight w:val="green"/>
        </w:rPr>
        <w:t>prices</w:t>
      </w:r>
      <w:r w:rsidRPr="00A409A8">
        <w:rPr>
          <w:sz w:val="16"/>
        </w:rPr>
        <w:t xml:space="preserve">, </w:t>
      </w:r>
      <w:r w:rsidRPr="00A409A8">
        <w:rPr>
          <w:rStyle w:val="Emphasis"/>
          <w:highlight w:val="green"/>
        </w:rPr>
        <w:t>increase</w:t>
      </w:r>
      <w:r w:rsidRPr="00A409A8">
        <w:rPr>
          <w:sz w:val="16"/>
        </w:rPr>
        <w:t xml:space="preserve"> labor </w:t>
      </w:r>
      <w:r w:rsidRPr="00A409A8">
        <w:rPr>
          <w:rStyle w:val="Emphasis"/>
          <w:highlight w:val="green"/>
        </w:rPr>
        <w:t>productivity</w:t>
      </w:r>
      <w:r w:rsidRPr="00A409A8">
        <w:rPr>
          <w:sz w:val="16"/>
        </w:rPr>
        <w:t xml:space="preserve">, </w:t>
      </w:r>
      <w:r w:rsidRPr="00A409A8">
        <w:rPr>
          <w:rStyle w:val="Emphasis"/>
          <w:highlight w:val="green"/>
        </w:rPr>
        <w:t>provide new</w:t>
      </w:r>
      <w:r w:rsidRPr="00A409A8">
        <w:rPr>
          <w:sz w:val="16"/>
        </w:rPr>
        <w:t xml:space="preserve"> types of </w:t>
      </w:r>
      <w:r w:rsidRPr="00A409A8">
        <w:rPr>
          <w:rStyle w:val="Emphasis"/>
          <w:highlight w:val="green"/>
        </w:rPr>
        <w:t>services</w:t>
      </w:r>
      <w:r w:rsidRPr="00A409A8">
        <w:rPr>
          <w:sz w:val="16"/>
        </w:rPr>
        <w:t>, etc.</w:t>
      </w:r>
    </w:p>
    <w:p w14:paraId="6F2C5B99" w14:textId="77777777" w:rsidR="00F5628C" w:rsidRPr="00A409A8" w:rsidRDefault="00F5628C" w:rsidP="00F5628C">
      <w:pPr>
        <w:rPr>
          <w:sz w:val="16"/>
        </w:rPr>
      </w:pPr>
      <w:r w:rsidRPr="00A409A8">
        <w:rPr>
          <w:sz w:val="16"/>
        </w:rPr>
        <w:t xml:space="preserve">5. </w:t>
      </w:r>
      <w:r w:rsidRPr="00A409A8">
        <w:rPr>
          <w:rStyle w:val="Emphasis"/>
          <w:highlight w:val="green"/>
        </w:rPr>
        <w:t>Substantial</w:t>
      </w:r>
      <w:r w:rsidRPr="00A409A8">
        <w:rPr>
          <w:rStyle w:val="Emphasis"/>
        </w:rPr>
        <w:t xml:space="preserve"> private </w:t>
      </w:r>
      <w:r w:rsidRPr="00A409A8">
        <w:rPr>
          <w:rStyle w:val="Emphasis"/>
          <w:highlight w:val="green"/>
        </w:rPr>
        <w:t>investment</w:t>
      </w:r>
      <w:r w:rsidRPr="00A409A8">
        <w:rPr>
          <w:rStyle w:val="StyleUnderline"/>
        </w:rPr>
        <w:t xml:space="preserve"> from different sources</w:t>
      </w:r>
      <w:r w:rsidRPr="00A409A8">
        <w:rPr>
          <w:sz w:val="16"/>
        </w:rPr>
        <w:t xml:space="preserve"> and </w:t>
      </w:r>
      <w:r w:rsidRPr="00A409A8">
        <w:rPr>
          <w:rStyle w:val="StyleUnderline"/>
          <w:highlight w:val="green"/>
        </w:rPr>
        <w:t>involving</w:t>
      </w:r>
      <w:r w:rsidRPr="00A409A8">
        <w:rPr>
          <w:rStyle w:val="StyleUnderline"/>
        </w:rPr>
        <w:t xml:space="preserve"> </w:t>
      </w:r>
      <w:r w:rsidRPr="00A409A8">
        <w:rPr>
          <w:rStyle w:val="Emphasis"/>
        </w:rPr>
        <w:t xml:space="preserve">different </w:t>
      </w:r>
      <w:r w:rsidRPr="00A409A8">
        <w:rPr>
          <w:rStyle w:val="Emphasis"/>
          <w:highlight w:val="green"/>
        </w:rPr>
        <w:t>funding</w:t>
      </w:r>
      <w:r w:rsidRPr="00A409A8">
        <w:rPr>
          <w:rStyle w:val="Emphasis"/>
        </w:rPr>
        <w:t xml:space="preserve"> mechanisms.</w:t>
      </w:r>
      <w:r w:rsidRPr="00A409A8">
        <w:rPr>
          <w:sz w:val="16"/>
        </w:rPr>
        <w:t xml:space="preserve"> For instance, </w:t>
      </w:r>
      <w:r w:rsidRPr="00A409A8">
        <w:rPr>
          <w:rStyle w:val="StyleUnderline"/>
        </w:rPr>
        <w:t xml:space="preserve">these are </w:t>
      </w:r>
      <w:r w:rsidRPr="00A409A8">
        <w:rPr>
          <w:rStyle w:val="StyleUnderline"/>
          <w:highlight w:val="green"/>
        </w:rPr>
        <w:t>private fortunes, v</w:t>
      </w:r>
      <w:r w:rsidRPr="00A409A8">
        <w:rPr>
          <w:rStyle w:val="StyleUnderline"/>
        </w:rPr>
        <w:t xml:space="preserve">enture </w:t>
      </w:r>
      <w:r w:rsidRPr="00A409A8">
        <w:rPr>
          <w:rStyle w:val="StyleUnderline"/>
          <w:highlight w:val="green"/>
        </w:rPr>
        <w:t>c</w:t>
      </w:r>
      <w:r w:rsidRPr="00A409A8">
        <w:rPr>
          <w:rStyle w:val="StyleUnderline"/>
        </w:rPr>
        <w:t xml:space="preserve">apital firms, business </w:t>
      </w:r>
      <w:r w:rsidRPr="00A409A8">
        <w:rPr>
          <w:rStyle w:val="StyleUnderline"/>
          <w:highlight w:val="green"/>
        </w:rPr>
        <w:t>angels</w:t>
      </w:r>
      <w:r w:rsidRPr="00A409A8">
        <w:rPr>
          <w:rStyle w:val="StyleUnderline"/>
        </w:rPr>
        <w:t xml:space="preserve">, </w:t>
      </w:r>
      <w:r w:rsidRPr="00A409A8">
        <w:rPr>
          <w:rStyle w:val="StyleUnderline"/>
          <w:highlight w:val="green"/>
        </w:rPr>
        <w:t>private equity</w:t>
      </w:r>
      <w:r w:rsidRPr="00A409A8">
        <w:rPr>
          <w:rStyle w:val="StyleUnderline"/>
        </w:rPr>
        <w:t xml:space="preserve"> companies, or </w:t>
      </w:r>
      <w:r w:rsidRPr="00A409A8">
        <w:rPr>
          <w:rStyle w:val="StyleUnderline"/>
          <w:highlight w:val="green"/>
        </w:rPr>
        <w:t>banks</w:t>
      </w:r>
      <w:r w:rsidRPr="00A409A8">
        <w:rPr>
          <w:sz w:val="16"/>
        </w:rPr>
        <w:t>, etc.</w:t>
      </w:r>
    </w:p>
    <w:p w14:paraId="13C2F405" w14:textId="77777777" w:rsidR="00F5628C" w:rsidRPr="00A409A8" w:rsidRDefault="00F5628C" w:rsidP="00F5628C">
      <w:pPr>
        <w:rPr>
          <w:rStyle w:val="StyleUnderline"/>
        </w:rPr>
      </w:pPr>
      <w:r w:rsidRPr="00A409A8">
        <w:rPr>
          <w:sz w:val="16"/>
        </w:rPr>
        <w:t xml:space="preserve">6. </w:t>
      </w:r>
      <w:r w:rsidRPr="00A409A8">
        <w:rPr>
          <w:rStyle w:val="StyleUnderline"/>
        </w:rPr>
        <w:t xml:space="preserve">Involvement of an </w:t>
      </w:r>
      <w:r w:rsidRPr="00A409A8">
        <w:rPr>
          <w:rStyle w:val="StyleUnderline"/>
          <w:highlight w:val="green"/>
        </w:rPr>
        <w:t>increasing</w:t>
      </w:r>
      <w:r w:rsidRPr="00A409A8">
        <w:rPr>
          <w:rStyle w:val="StyleUnderline"/>
        </w:rPr>
        <w:t xml:space="preserve"> number of space-faring </w:t>
      </w:r>
      <w:r w:rsidRPr="00A409A8">
        <w:rPr>
          <w:rStyle w:val="StyleUnderline"/>
          <w:highlight w:val="gree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r w:rsidRPr="00A409A8">
        <w:rPr>
          <w:sz w:val="16"/>
        </w:rPr>
        <w:t xml:space="preserve">. 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A409A8">
        <w:rPr>
          <w:rStyle w:val="Emphasis"/>
          <w:highlight w:val="green"/>
        </w:rPr>
        <w:t>makes it more competitive</w:t>
      </w:r>
      <w:r w:rsidRPr="00A409A8">
        <w:rPr>
          <w:rStyle w:val="Emphasis"/>
        </w:rPr>
        <w:t>.</w:t>
      </w:r>
    </w:p>
    <w:p w14:paraId="39182BF9" w14:textId="77777777" w:rsidR="00F5628C" w:rsidRPr="00A409A8" w:rsidRDefault="00F5628C" w:rsidP="00F5628C">
      <w:pPr>
        <w:rPr>
          <w:sz w:val="16"/>
          <w:szCs w:val="16"/>
        </w:rPr>
      </w:pPr>
      <w:r w:rsidRPr="00A409A8">
        <w:rPr>
          <w:sz w:val="16"/>
          <w:szCs w:val="16"/>
        </w:rPr>
        <w:t>The analysis of the research and advances in commercial space exploration allows us to draw the following conclusions:</w:t>
      </w:r>
    </w:p>
    <w:p w14:paraId="6F5BC639" w14:textId="77777777" w:rsidR="00F5628C" w:rsidRPr="00A409A8" w:rsidRDefault="00F5628C" w:rsidP="00F5628C">
      <w:pPr>
        <w:rPr>
          <w:rStyle w:val="StyleUnderline"/>
        </w:rPr>
      </w:pPr>
      <w:r w:rsidRPr="00A409A8">
        <w:rPr>
          <w:sz w:val="16"/>
        </w:rPr>
        <w:t xml:space="preserve">1. In fact, </w:t>
      </w:r>
      <w:r w:rsidRPr="00A409A8">
        <w:rPr>
          <w:rStyle w:val="StyleUnderline"/>
        </w:rPr>
        <w:t xml:space="preserve">the </w:t>
      </w:r>
      <w:r w:rsidRPr="00A409A8">
        <w:rPr>
          <w:rStyle w:val="StyleUnderline"/>
          <w:highlight w:val="gree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A409A8">
        <w:rPr>
          <w:rStyle w:val="StyleUnderline"/>
          <w:highlight w:val="green"/>
        </w:rPr>
        <w:t xml:space="preserve">will </w:t>
      </w:r>
      <w:r w:rsidRPr="00A409A8">
        <w:rPr>
          <w:rStyle w:val="Emphasis"/>
          <w:highlight w:val="green"/>
        </w:rPr>
        <w:t>integrate</w:t>
      </w:r>
      <w:r w:rsidRPr="00A409A8">
        <w:rPr>
          <w:sz w:val="16"/>
        </w:rPr>
        <w:t xml:space="preserve"> the </w:t>
      </w:r>
      <w:r w:rsidRPr="00A409A8">
        <w:rPr>
          <w:rStyle w:val="Emphasis"/>
          <w:highlight w:val="gree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A409A8">
        <w:rPr>
          <w:rStyle w:val="StyleUnderline"/>
          <w:highlight w:val="green"/>
        </w:rPr>
        <w:t>into the</w:t>
      </w:r>
      <w:r w:rsidRPr="00A409A8">
        <w:rPr>
          <w:rStyle w:val="StyleUnderline"/>
        </w:rPr>
        <w:t xml:space="preserve"> global </w:t>
      </w:r>
      <w:r w:rsidRPr="00A409A8">
        <w:rPr>
          <w:rStyle w:val="StyleUnderline"/>
          <w:highlight w:val="green"/>
        </w:rPr>
        <w:t>economy</w:t>
      </w:r>
      <w:r w:rsidRPr="00A409A8">
        <w:rPr>
          <w:rStyle w:val="StyleUnderline"/>
        </w:rPr>
        <w:t xml:space="preserve"> over the next decade.</w:t>
      </w:r>
    </w:p>
    <w:p w14:paraId="2ED05F96" w14:textId="77777777" w:rsidR="00F5628C" w:rsidRPr="00A409A8" w:rsidRDefault="00F5628C" w:rsidP="00F5628C">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0AEFC01B" w14:textId="77777777" w:rsidR="00F5628C" w:rsidRDefault="00F5628C" w:rsidP="00F5628C">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2AA991A5" w14:textId="77777777" w:rsidR="00F5628C" w:rsidRDefault="00F5628C" w:rsidP="00F5628C">
      <w:pPr>
        <w:pStyle w:val="Heading4"/>
      </w:pPr>
      <w:r>
        <w:t xml:space="preserve">Private property is key to transform short-term goals into </w:t>
      </w:r>
      <w:r w:rsidRPr="003D5DC1">
        <w:rPr>
          <w:u w:val="single"/>
        </w:rPr>
        <w:t>settlement</w:t>
      </w:r>
      <w:r>
        <w:t>.</w:t>
      </w:r>
    </w:p>
    <w:p w14:paraId="46452582" w14:textId="77777777" w:rsidR="00F5628C" w:rsidRPr="00CD0156" w:rsidRDefault="00F5628C" w:rsidP="00F5628C">
      <w:r w:rsidRPr="00CD0156">
        <w:rPr>
          <w:rStyle w:val="Style13ptBold"/>
        </w:rPr>
        <w:t>Jonckheere 18</w:t>
      </w:r>
      <w:r>
        <w:t xml:space="preserve"> [</w:t>
      </w:r>
      <w:r w:rsidRPr="00CD0156">
        <w:t>Evarist Jonckheere</w:t>
      </w:r>
      <w:r>
        <w:t>, Master of Laws, Ghent University,</w:t>
      </w:r>
      <w:r w:rsidRPr="00CD0156">
        <w:t xml:space="preserve"> </w:t>
      </w:r>
      <w:r>
        <w:t xml:space="preserve">“The Privatization of Outer Space and the Consequences for Space Law,” 2018, Master’s Thesis, </w:t>
      </w:r>
      <w:r w:rsidRPr="00CD0156">
        <w:t>https://libstore.ugent.be/fulltxt/RUG01/002/479/330/RUG01-002479330_2018_0001_AC.pdf</w:t>
      </w:r>
      <w:r>
        <w:t>, EA]</w:t>
      </w:r>
    </w:p>
    <w:p w14:paraId="65BCB967" w14:textId="77777777" w:rsidR="00F5628C" w:rsidRDefault="00F5628C" w:rsidP="00F5628C">
      <w:pPr>
        <w:rPr>
          <w:sz w:val="16"/>
        </w:rPr>
      </w:pPr>
      <w:r w:rsidRPr="00CD0156">
        <w:rPr>
          <w:sz w:val="16"/>
        </w:rPr>
        <w:t xml:space="preserve">The reality is that private enterprises are already moving in a direction that will need a similar regime. So, the big </w:t>
      </w:r>
      <w:r w:rsidRPr="0095145F">
        <w:rPr>
          <w:rStyle w:val="StyleUnderline"/>
        </w:rPr>
        <w:t>legal uncertainties</w:t>
      </w:r>
      <w:r w:rsidRPr="00CD0156">
        <w:rPr>
          <w:rStyle w:val="StyleUnderline"/>
        </w:rPr>
        <w:t xml:space="preserve"> concerning space property should be dealt with sooner rather than later</w:t>
      </w:r>
      <w:r w:rsidRPr="00CD0156">
        <w:rPr>
          <w:sz w:val="16"/>
        </w:rPr>
        <w:t xml:space="preserve">.194 </w:t>
      </w:r>
      <w:r w:rsidRPr="00CD0156">
        <w:rPr>
          <w:rStyle w:val="StyleUnderline"/>
        </w:rPr>
        <w:t>Legal certainty on an international level would greatly benefit the space industry.</w:t>
      </w:r>
      <w:r w:rsidRPr="00CD0156">
        <w:rPr>
          <w:sz w:val="16"/>
        </w:rPr>
        <w:t xml:space="preserve"> The </w:t>
      </w:r>
      <w:r w:rsidRPr="0095145F">
        <w:rPr>
          <w:rStyle w:val="StyleUnderline"/>
        </w:rPr>
        <w:t>existing</w:t>
      </w:r>
      <w:r w:rsidRPr="00CD0156">
        <w:rPr>
          <w:rStyle w:val="StyleUnderline"/>
        </w:rPr>
        <w:t xml:space="preserve"> </w:t>
      </w:r>
      <w:r w:rsidRPr="0095145F">
        <w:rPr>
          <w:rStyle w:val="StyleUnderline"/>
          <w:highlight w:val="green"/>
        </w:rPr>
        <w:t>risks of space ventures would be minimized as private companies</w:t>
      </w:r>
      <w:r w:rsidRPr="00CD0156">
        <w:rPr>
          <w:sz w:val="16"/>
        </w:rPr>
        <w:t xml:space="preserve"> would </w:t>
      </w:r>
      <w:r w:rsidRPr="0095145F">
        <w:rPr>
          <w:rStyle w:val="StyleUnderline"/>
          <w:highlight w:val="green"/>
        </w:rPr>
        <w:t>know what they are up against. This could</w:t>
      </w:r>
      <w:r w:rsidRPr="00CD0156">
        <w:rPr>
          <w:rStyle w:val="StyleUnderline"/>
        </w:rPr>
        <w:t xml:space="preserve"> give a </w:t>
      </w:r>
      <w:r w:rsidRPr="0095145F">
        <w:rPr>
          <w:rStyle w:val="StyleUnderline"/>
          <w:highlight w:val="green"/>
        </w:rPr>
        <w:t xml:space="preserve">boost to private enterprises to be </w:t>
      </w:r>
      <w:r w:rsidRPr="0095145F">
        <w:rPr>
          <w:rStyle w:val="Emphasis"/>
          <w:highlight w:val="green"/>
        </w:rPr>
        <w:t>more</w:t>
      </w:r>
      <w:r w:rsidRPr="00CD0156">
        <w:rPr>
          <w:sz w:val="16"/>
        </w:rPr>
        <w:t xml:space="preserve"> technologically </w:t>
      </w:r>
      <w:r w:rsidRPr="0095145F">
        <w:rPr>
          <w:rStyle w:val="Emphasis"/>
          <w:highlight w:val="green"/>
        </w:rPr>
        <w:t>innovative</w:t>
      </w:r>
      <w:r w:rsidRPr="00CD0156">
        <w:rPr>
          <w:sz w:val="16"/>
        </w:rPr>
        <w:t xml:space="preserve"> and entrepreneurial </w:t>
      </w:r>
      <w:r w:rsidRPr="00CD0156">
        <w:rPr>
          <w:rStyle w:val="StyleUnderline"/>
        </w:rPr>
        <w:t>when it comes to</w:t>
      </w:r>
      <w:r w:rsidRPr="00CD0156">
        <w:rPr>
          <w:sz w:val="16"/>
        </w:rPr>
        <w:t xml:space="preserve"> outer </w:t>
      </w:r>
      <w:r w:rsidRPr="00CD0156">
        <w:rPr>
          <w:rStyle w:val="StyleUnderline"/>
        </w:rPr>
        <w:t xml:space="preserve">space exploration. The prospect of </w:t>
      </w:r>
      <w:r w:rsidRPr="0095145F">
        <w:rPr>
          <w:rStyle w:val="Emphasis"/>
          <w:highlight w:val="green"/>
        </w:rPr>
        <w:t>gaining property rights</w:t>
      </w:r>
      <w:r w:rsidRPr="0095145F">
        <w:rPr>
          <w:rStyle w:val="StyleUnderline"/>
          <w:highlight w:val="green"/>
        </w:rPr>
        <w:t xml:space="preserve"> might push them to undergo </w:t>
      </w:r>
      <w:r w:rsidRPr="0095145F">
        <w:rPr>
          <w:rStyle w:val="Emphasis"/>
          <w:highlight w:val="green"/>
        </w:rPr>
        <w:t>more fully realized expeditions</w:t>
      </w:r>
      <w:r w:rsidRPr="0095145F">
        <w:rPr>
          <w:rStyle w:val="StyleUnderline"/>
          <w:highlight w:val="green"/>
        </w:rPr>
        <w:t xml:space="preserve"> for </w:t>
      </w:r>
      <w:r w:rsidRPr="0095145F">
        <w:rPr>
          <w:rStyle w:val="Emphasis"/>
          <w:highlight w:val="green"/>
        </w:rPr>
        <w:t>larger</w:t>
      </w:r>
      <w:r w:rsidRPr="00CD0156">
        <w:rPr>
          <w:sz w:val="16"/>
        </w:rPr>
        <w:t xml:space="preserve"> and fixed </w:t>
      </w:r>
      <w:r w:rsidRPr="0095145F">
        <w:rPr>
          <w:rStyle w:val="Emphasis"/>
          <w:highlight w:val="green"/>
        </w:rPr>
        <w:t>rewards</w:t>
      </w:r>
      <w:r w:rsidRPr="00CD0156">
        <w:rPr>
          <w:sz w:val="16"/>
        </w:rPr>
        <w:t>. The legal regime should however ensure fairness and order between the competing space entrepreneurs.195</w:t>
      </w:r>
    </w:p>
    <w:p w14:paraId="142181B5" w14:textId="77777777" w:rsidR="00F5628C" w:rsidRPr="007A7769" w:rsidRDefault="00F5628C" w:rsidP="00F5628C">
      <w:pPr>
        <w:pStyle w:val="Heading4"/>
      </w:pPr>
      <w:r>
        <w:t xml:space="preserve">Private sector is key – </w:t>
      </w:r>
      <w:r w:rsidRPr="007A1A6C">
        <w:rPr>
          <w:u w:val="single"/>
        </w:rPr>
        <w:t>profit motive</w:t>
      </w:r>
      <w:r>
        <w:t>.</w:t>
      </w:r>
    </w:p>
    <w:p w14:paraId="6479B5B3" w14:textId="77777777" w:rsidR="00F5628C" w:rsidRPr="007A7769" w:rsidRDefault="00F5628C" w:rsidP="00F5628C">
      <w:r w:rsidRPr="007A7769">
        <w:rPr>
          <w:rStyle w:val="Style13ptBold"/>
        </w:rPr>
        <w:t>Cumbers 20</w:t>
      </w:r>
      <w:r>
        <w:t xml:space="preserve"> [</w:t>
      </w:r>
      <w:r w:rsidRPr="007A7769">
        <w:t>John Cumbers</w:t>
      </w:r>
      <w:r>
        <w:t>,</w:t>
      </w:r>
      <w:r w:rsidRPr="007A7769">
        <w:t xml:space="preserve"> </w:t>
      </w:r>
      <w:r>
        <w:t>f</w:t>
      </w:r>
      <w:r w:rsidRPr="00021892">
        <w:t>ormer bioengineer at NASA</w:t>
      </w:r>
      <w:r>
        <w:t>,</w:t>
      </w:r>
      <w:r w:rsidRPr="00021892">
        <w:t xml:space="preserve"> </w:t>
      </w:r>
      <w:r>
        <w:t>“</w:t>
      </w:r>
      <w:r w:rsidRPr="007A7769">
        <w:t xml:space="preserve">The New Space Race: Meet </w:t>
      </w:r>
      <w:proofErr w:type="gramStart"/>
      <w:r w:rsidRPr="007A7769">
        <w:t>The</w:t>
      </w:r>
      <w:proofErr w:type="gramEnd"/>
      <w:r w:rsidRPr="007A7769">
        <w:t xml:space="preserve"> Investors Building A New Space Settlement Industry</w:t>
      </w:r>
      <w:r>
        <w:t xml:space="preserve">,” 02/18/20, </w:t>
      </w:r>
      <w:r w:rsidRPr="007A7769">
        <w:rPr>
          <w:i/>
          <w:iCs/>
        </w:rPr>
        <w:t>Forbes</w:t>
      </w:r>
      <w:r>
        <w:t xml:space="preserve">, </w:t>
      </w:r>
      <w:r w:rsidRPr="007A7769">
        <w:t>https://www.forbes.com/sites/johncumbers/2020/02/18/the-new-space-race-meet-the-investors-building-a-new-space-settlement-industry/#77d3d83b6b58</w:t>
      </w:r>
      <w:r>
        <w:t>, EA]</w:t>
      </w:r>
    </w:p>
    <w:p w14:paraId="2C3C6FAB" w14:textId="77777777" w:rsidR="00F5628C" w:rsidRPr="008B68B9" w:rsidRDefault="00F5628C" w:rsidP="00F5628C">
      <w:pPr>
        <w:rPr>
          <w:sz w:val="16"/>
        </w:rPr>
      </w:pPr>
      <w:r w:rsidRPr="008B68B9">
        <w:rPr>
          <w:sz w:val="16"/>
        </w:rPr>
        <w:lastRenderedPageBreak/>
        <w:t xml:space="preserve">Fifty years have passed since Neil Armstrong stepped foot on the moon. That feat, and many other space milestones over the past half-century, were carried out by </w:t>
      </w:r>
      <w:r w:rsidRPr="008B68B9">
        <w:rPr>
          <w:rStyle w:val="StyleUnderline"/>
        </w:rPr>
        <w:t xml:space="preserve">huge </w:t>
      </w:r>
      <w:r w:rsidRPr="00056BBD">
        <w:rPr>
          <w:rStyle w:val="StyleUnderline"/>
          <w:highlight w:val="green"/>
        </w:rPr>
        <w:t>government projects</w:t>
      </w:r>
      <w:r w:rsidRPr="008B68B9">
        <w:rPr>
          <w:sz w:val="16"/>
        </w:rPr>
        <w:t xml:space="preserve">, the US and Soviet Union chief among them. </w:t>
      </w:r>
    </w:p>
    <w:p w14:paraId="2594AC38" w14:textId="77777777" w:rsidR="00F5628C" w:rsidRPr="008B68B9" w:rsidRDefault="00F5628C" w:rsidP="00F5628C">
      <w:pPr>
        <w:rPr>
          <w:rStyle w:val="Emphasis"/>
        </w:rPr>
      </w:pPr>
      <w:r w:rsidRPr="008B68B9">
        <w:rPr>
          <w:sz w:val="16"/>
        </w:rPr>
        <w:t xml:space="preserve">Those days </w:t>
      </w:r>
      <w:r w:rsidRPr="00056BBD">
        <w:rPr>
          <w:rStyle w:val="StyleUnderline"/>
          <w:highlight w:val="green"/>
        </w:rPr>
        <w:t>are</w:t>
      </w:r>
      <w:r w:rsidRPr="00056BBD">
        <w:rPr>
          <w:rStyle w:val="Emphasis"/>
          <w:highlight w:val="green"/>
        </w:rPr>
        <w:t xml:space="preserve"> gone</w:t>
      </w:r>
      <w:r w:rsidRPr="008B68B9">
        <w:rPr>
          <w:rStyle w:val="Emphasis"/>
        </w:rPr>
        <w:t>.</w:t>
      </w:r>
      <w:r w:rsidRPr="008B68B9">
        <w:rPr>
          <w:sz w:val="16"/>
        </w:rPr>
        <w:t xml:space="preserve"> </w:t>
      </w:r>
      <w:r w:rsidRPr="008B68B9">
        <w:rPr>
          <w:rStyle w:val="StyleUnderline"/>
        </w:rPr>
        <w:t xml:space="preserve">With </w:t>
      </w:r>
      <w:r w:rsidRPr="00056BBD">
        <w:rPr>
          <w:rStyle w:val="StyleUnderline"/>
          <w:highlight w:val="green"/>
        </w:rPr>
        <w:t>decreasing costs of</w:t>
      </w:r>
      <w:r w:rsidRPr="008B68B9">
        <w:rPr>
          <w:rStyle w:val="StyleUnderline"/>
        </w:rPr>
        <w:t xml:space="preserve"> </w:t>
      </w:r>
      <w:r w:rsidRPr="008B68B9">
        <w:rPr>
          <w:rStyle w:val="Emphasis"/>
        </w:rPr>
        <w:t xml:space="preserve">spacecraft </w:t>
      </w:r>
      <w:r w:rsidRPr="00056BBD">
        <w:rPr>
          <w:rStyle w:val="Emphasis"/>
          <w:highlight w:val="green"/>
        </w:rPr>
        <w:t>development</w:t>
      </w:r>
      <w:r w:rsidRPr="008B68B9">
        <w:rPr>
          <w:rStyle w:val="StyleUnderline"/>
        </w:rPr>
        <w:t>, as well as</w:t>
      </w:r>
      <w:r w:rsidRPr="008B68B9">
        <w:rPr>
          <w:rStyle w:val="Emphasis"/>
        </w:rPr>
        <w:t xml:space="preserve"> </w:t>
      </w:r>
      <w:r w:rsidRPr="00056BBD">
        <w:rPr>
          <w:rStyle w:val="Emphasis"/>
          <w:highlight w:val="green"/>
        </w:rPr>
        <w:t>improved</w:t>
      </w:r>
      <w:r w:rsidRPr="008B68B9">
        <w:rPr>
          <w:rStyle w:val="Emphasis"/>
        </w:rPr>
        <w:t xml:space="preserve"> remote </w:t>
      </w:r>
      <w:r w:rsidRPr="00056BBD">
        <w:rPr>
          <w:rStyle w:val="Emphasis"/>
          <w:highlight w:val="green"/>
        </w:rPr>
        <w:t>sensing</w:t>
      </w:r>
      <w:r w:rsidRPr="00056BBD">
        <w:rPr>
          <w:rStyle w:val="StyleUnderline"/>
          <w:highlight w:val="green"/>
        </w:rPr>
        <w:t xml:space="preserve"> and </w:t>
      </w:r>
      <w:r w:rsidRPr="00056BBD">
        <w:rPr>
          <w:rStyle w:val="Emphasis"/>
          <w:highlight w:val="green"/>
        </w:rPr>
        <w:t>data</w:t>
      </w:r>
      <w:r w:rsidRPr="008B68B9">
        <w:rPr>
          <w:rStyle w:val="StyleUnderline"/>
        </w:rPr>
        <w:t xml:space="preserve"> </w:t>
      </w:r>
      <w:r w:rsidRPr="008B68B9">
        <w:rPr>
          <w:rStyle w:val="Emphasis"/>
        </w:rPr>
        <w:t>analytics</w:t>
      </w:r>
      <w:r w:rsidRPr="008B68B9">
        <w:rPr>
          <w:sz w:val="16"/>
        </w:rPr>
        <w:t xml:space="preserve"> capabilities, </w:t>
      </w:r>
      <w:r w:rsidRPr="008B68B9">
        <w:rPr>
          <w:rStyle w:val="StyleUnderline"/>
        </w:rPr>
        <w:t xml:space="preserve">more and more </w:t>
      </w:r>
      <w:r w:rsidRPr="00056BBD">
        <w:rPr>
          <w:rStyle w:val="StyleUnderline"/>
          <w:highlight w:val="green"/>
        </w:rPr>
        <w:t>space</w:t>
      </w:r>
      <w:r w:rsidRPr="008B68B9">
        <w:rPr>
          <w:rStyle w:val="StyleUnderline"/>
        </w:rPr>
        <w:t xml:space="preserve"> exploration and investment </w:t>
      </w:r>
      <w:r w:rsidRPr="00056BBD">
        <w:rPr>
          <w:rStyle w:val="StyleUnderline"/>
          <w:highlight w:val="green"/>
        </w:rPr>
        <w:t>activities are</w:t>
      </w:r>
      <w:r w:rsidRPr="008B68B9">
        <w:rPr>
          <w:rStyle w:val="StyleUnderline"/>
        </w:rPr>
        <w:t xml:space="preserve"> undertaken by </w:t>
      </w:r>
      <w:r w:rsidRPr="00056BBD">
        <w:rPr>
          <w:rStyle w:val="Emphasis"/>
          <w:highlight w:val="green"/>
        </w:rPr>
        <w:t>private</w:t>
      </w:r>
      <w:r w:rsidRPr="008B68B9">
        <w:rPr>
          <w:rStyle w:val="Emphasis"/>
        </w:rPr>
        <w:t xml:space="preserve"> space companies. </w:t>
      </w:r>
    </w:p>
    <w:p w14:paraId="539FA38E" w14:textId="77777777" w:rsidR="00F5628C" w:rsidRPr="008B68B9" w:rsidRDefault="00F5628C" w:rsidP="00F5628C">
      <w:pPr>
        <w:rPr>
          <w:rStyle w:val="StyleUnderline"/>
        </w:rPr>
      </w:pPr>
      <w:r w:rsidRPr="008B68B9">
        <w:rPr>
          <w:sz w:val="16"/>
        </w:rPr>
        <w:t xml:space="preserve">From 2009 to 2018, </w:t>
      </w:r>
      <w:r w:rsidRPr="008B68B9">
        <w:rPr>
          <w:rStyle w:val="StyleUnderline"/>
        </w:rPr>
        <w:t>a total of $18 billion was invested in space start-ups, with $3.25 billion</w:t>
      </w:r>
      <w:r w:rsidRPr="008B68B9">
        <w:rPr>
          <w:sz w:val="16"/>
        </w:rPr>
        <w:t xml:space="preserve"> invested </w:t>
      </w:r>
      <w:r w:rsidRPr="008B68B9">
        <w:rPr>
          <w:rStyle w:val="StyleUnderline"/>
        </w:rPr>
        <w:t xml:space="preserve">in 2018 alone. Forward-looking </w:t>
      </w:r>
      <w:r w:rsidRPr="001E48D9">
        <w:rPr>
          <w:rStyle w:val="StyleUnderline"/>
        </w:rPr>
        <w:t xml:space="preserve">investors are </w:t>
      </w:r>
      <w:r w:rsidRPr="001E48D9">
        <w:rPr>
          <w:rStyle w:val="Emphasis"/>
        </w:rPr>
        <w:t>bullish</w:t>
      </w:r>
      <w:r w:rsidRPr="001E48D9">
        <w:rPr>
          <w:rStyle w:val="StyleUnderline"/>
        </w:rPr>
        <w:t xml:space="preserve"> on</w:t>
      </w:r>
      <w:r w:rsidRPr="008B68B9">
        <w:rPr>
          <w:sz w:val="16"/>
        </w:rPr>
        <w:t xml:space="preserve"> a range of </w:t>
      </w:r>
      <w:r w:rsidRPr="00056BBD">
        <w:rPr>
          <w:rStyle w:val="StyleUnderline"/>
          <w:highlight w:val="green"/>
        </w:rPr>
        <w:t>space tech</w:t>
      </w:r>
      <w:r w:rsidRPr="008B68B9">
        <w:rPr>
          <w:rStyle w:val="StyleUnderline"/>
        </w:rPr>
        <w:t xml:space="preserve">nologies. These include </w:t>
      </w:r>
      <w:r w:rsidRPr="001E48D9">
        <w:rPr>
          <w:rStyle w:val="Emphasis"/>
        </w:rPr>
        <w:t>spacecraft</w:t>
      </w:r>
      <w:r w:rsidRPr="008B68B9">
        <w:rPr>
          <w:rStyle w:val="StyleUnderline"/>
        </w:rPr>
        <w:t xml:space="preserve"> that deliver people and payloads to space for research, industry</w:t>
      </w:r>
      <w:r w:rsidRPr="001E48D9">
        <w:rPr>
          <w:rStyle w:val="StyleUnderline"/>
        </w:rPr>
        <w:t>,</w:t>
      </w:r>
      <w:r w:rsidRPr="008B68B9">
        <w:rPr>
          <w:rStyle w:val="StyleUnderline"/>
        </w:rPr>
        <w:t xml:space="preserve"> and </w:t>
      </w:r>
      <w:r w:rsidRPr="001E48D9">
        <w:rPr>
          <w:rStyle w:val="StyleUnderline"/>
        </w:rPr>
        <w:t>recreation</w:t>
      </w:r>
      <w:r w:rsidRPr="008B68B9">
        <w:rPr>
          <w:rStyle w:val="StyleUnderline"/>
        </w:rPr>
        <w:t>;</w:t>
      </w:r>
      <w:r w:rsidRPr="008B68B9">
        <w:rPr>
          <w:rStyle w:val="Emphasis"/>
        </w:rPr>
        <w:t xml:space="preserve"> high-resolution Earth </w:t>
      </w:r>
      <w:r w:rsidRPr="00056BBD">
        <w:rPr>
          <w:rStyle w:val="Emphasis"/>
          <w:highlight w:val="green"/>
        </w:rPr>
        <w:t>imaging</w:t>
      </w:r>
      <w:r w:rsidRPr="008B68B9">
        <w:rPr>
          <w:rStyle w:val="StyleUnderline"/>
        </w:rPr>
        <w:t xml:space="preserve"> for environmental monitoring</w:t>
      </w:r>
      <w:r w:rsidRPr="008B68B9">
        <w:rPr>
          <w:rStyle w:val="Emphasis"/>
        </w:rPr>
        <w:t xml:space="preserve">; </w:t>
      </w:r>
      <w:r w:rsidRPr="00056BBD">
        <w:rPr>
          <w:rStyle w:val="Emphasis"/>
          <w:highlight w:val="green"/>
        </w:rPr>
        <w:t>satellites</w:t>
      </w:r>
      <w:r w:rsidRPr="008B68B9">
        <w:rPr>
          <w:rStyle w:val="StyleUnderline"/>
        </w:rPr>
        <w:t xml:space="preserve"> for communications and data sharing on- and off-planet; and </w:t>
      </w:r>
      <w:r w:rsidRPr="00056BBD">
        <w:rPr>
          <w:rStyle w:val="Emphasis"/>
          <w:highlight w:val="green"/>
        </w:rPr>
        <w:t>mining</w:t>
      </w:r>
      <w:r w:rsidRPr="008B68B9">
        <w:rPr>
          <w:rStyle w:val="StyleUnderline"/>
        </w:rPr>
        <w:t xml:space="preserve"> the solar system for precious metals. These technologies </w:t>
      </w:r>
      <w:r w:rsidRPr="00056BBD">
        <w:rPr>
          <w:rStyle w:val="StyleUnderline"/>
          <w:highlight w:val="green"/>
        </w:rPr>
        <w:t xml:space="preserve">enable humans to </w:t>
      </w:r>
      <w:r w:rsidRPr="00056BBD">
        <w:rPr>
          <w:rStyle w:val="Emphasis"/>
          <w:highlight w:val="green"/>
        </w:rPr>
        <w:t>settle</w:t>
      </w:r>
      <w:r w:rsidRPr="008B68B9">
        <w:rPr>
          <w:rStyle w:val="Emphasis"/>
        </w:rPr>
        <w:t xml:space="preserve"> in space </w:t>
      </w:r>
      <w:r w:rsidRPr="008B68B9">
        <w:rPr>
          <w:rStyle w:val="StyleUnderline"/>
        </w:rPr>
        <w:t xml:space="preserve">in the future </w:t>
      </w:r>
      <w:proofErr w:type="gramStart"/>
      <w:r w:rsidRPr="00056BBD">
        <w:rPr>
          <w:rStyle w:val="StyleUnderline"/>
          <w:highlight w:val="green"/>
        </w:rPr>
        <w:t>and</w:t>
      </w:r>
      <w:r w:rsidRPr="008B68B9">
        <w:rPr>
          <w:sz w:val="16"/>
        </w:rPr>
        <w:t xml:space="preserve"> also</w:t>
      </w:r>
      <w:proofErr w:type="gramEnd"/>
      <w:r w:rsidRPr="008B68B9">
        <w:rPr>
          <w:sz w:val="16"/>
        </w:rPr>
        <w:t xml:space="preserve"> </w:t>
      </w:r>
      <w:r w:rsidRPr="00056BBD">
        <w:rPr>
          <w:rStyle w:val="Emphasis"/>
          <w:highlight w:val="green"/>
        </w:rPr>
        <w:t>improve</w:t>
      </w:r>
      <w:r w:rsidRPr="008B68B9">
        <w:rPr>
          <w:sz w:val="16"/>
        </w:rPr>
        <w:t xml:space="preserve"> the </w:t>
      </w:r>
      <w:r w:rsidRPr="008B68B9">
        <w:rPr>
          <w:rStyle w:val="Emphasis"/>
        </w:rPr>
        <w:t>quality</w:t>
      </w:r>
      <w:r w:rsidRPr="008B68B9">
        <w:rPr>
          <w:rStyle w:val="StyleUnderline"/>
        </w:rPr>
        <w:t xml:space="preserve"> and </w:t>
      </w:r>
      <w:r w:rsidRPr="008B68B9">
        <w:rPr>
          <w:rStyle w:val="Emphasis"/>
        </w:rPr>
        <w:t>sustainability</w:t>
      </w:r>
      <w:r w:rsidRPr="008B68B9">
        <w:rPr>
          <w:rStyle w:val="StyleUnderline"/>
        </w:rPr>
        <w:t xml:space="preserve"> </w:t>
      </w:r>
      <w:r w:rsidRPr="008B68B9">
        <w:rPr>
          <w:rStyle w:val="Emphasis"/>
        </w:rPr>
        <w:t>of</w:t>
      </w:r>
      <w:r w:rsidRPr="008B68B9">
        <w:rPr>
          <w:rStyle w:val="StyleUnderline"/>
        </w:rPr>
        <w:t xml:space="preserve"> </w:t>
      </w:r>
      <w:r w:rsidRPr="00056BBD">
        <w:rPr>
          <w:rStyle w:val="Emphasis"/>
          <w:highlight w:val="green"/>
        </w:rPr>
        <w:t>life</w:t>
      </w:r>
      <w:r w:rsidRPr="00056BBD">
        <w:rPr>
          <w:rStyle w:val="StyleUnderline"/>
          <w:highlight w:val="green"/>
        </w:rPr>
        <w:t xml:space="preserve"> on Earth</w:t>
      </w:r>
      <w:r w:rsidRPr="008B68B9">
        <w:rPr>
          <w:rStyle w:val="StyleUnderline"/>
        </w:rPr>
        <w:t>.</w:t>
      </w:r>
    </w:p>
    <w:p w14:paraId="2E5255CE" w14:textId="77777777" w:rsidR="00F5628C" w:rsidRPr="002B1464" w:rsidRDefault="00F5628C" w:rsidP="00F5628C">
      <w:pPr>
        <w:rPr>
          <w:sz w:val="16"/>
        </w:rPr>
      </w:pPr>
      <w:r w:rsidRPr="002B1464">
        <w:rPr>
          <w:sz w:val="16"/>
        </w:rPr>
        <w:t>“</w:t>
      </w:r>
      <w:r w:rsidRPr="00056BBD">
        <w:rPr>
          <w:rStyle w:val="StyleUnderline"/>
          <w:highlight w:val="green"/>
        </w:rPr>
        <w:t>Commercial space is</w:t>
      </w:r>
      <w:r w:rsidRPr="002B1464">
        <w:rPr>
          <w:rStyle w:val="StyleUnderline"/>
        </w:rPr>
        <w:t xml:space="preserve"> a</w:t>
      </w:r>
      <w:r w:rsidRPr="002B1464">
        <w:rPr>
          <w:sz w:val="16"/>
        </w:rPr>
        <w:t xml:space="preserve"> large and </w:t>
      </w:r>
      <w:r w:rsidRPr="00056BBD">
        <w:rPr>
          <w:rStyle w:val="Emphasis"/>
          <w:highlight w:val="green"/>
        </w:rPr>
        <w:t>rapidly growing</w:t>
      </w:r>
      <w:r w:rsidRPr="002B1464">
        <w:rPr>
          <w:rStyle w:val="StyleUnderline"/>
        </w:rPr>
        <w:t xml:space="preserve"> market that </w:t>
      </w:r>
      <w:r w:rsidRPr="001E48D9">
        <w:rPr>
          <w:rStyle w:val="StyleUnderline"/>
        </w:rPr>
        <w:t xml:space="preserve">will be worth </w:t>
      </w:r>
      <w:r w:rsidRPr="001E48D9">
        <w:rPr>
          <w:rStyle w:val="Emphasis"/>
        </w:rPr>
        <w:t>trillions</w:t>
      </w:r>
      <w:r w:rsidRPr="002B1464">
        <w:rPr>
          <w:rStyle w:val="Emphasis"/>
        </w:rPr>
        <w:t xml:space="preserve"> of dollars</w:t>
      </w:r>
      <w:r w:rsidRPr="002B1464">
        <w:rPr>
          <w:sz w:val="16"/>
        </w:rPr>
        <w:t xml:space="preserve"> over the next decade. This is a unique moment in history to invest in an exciting and rapidly growing sector,” according to space VC firm Space Angels.  </w:t>
      </w:r>
    </w:p>
    <w:p w14:paraId="27B283CC" w14:textId="77777777" w:rsidR="00F5628C" w:rsidRPr="002B1464" w:rsidRDefault="00F5628C" w:rsidP="00F5628C">
      <w:pPr>
        <w:rPr>
          <w:sz w:val="16"/>
        </w:rPr>
      </w:pPr>
      <w:r w:rsidRPr="002B1464">
        <w:rPr>
          <w:sz w:val="16"/>
        </w:rPr>
        <w:t xml:space="preserve">These </w:t>
      </w:r>
      <w:r w:rsidRPr="001E48D9">
        <w:rPr>
          <w:rStyle w:val="StyleUnderline"/>
        </w:rPr>
        <w:t>lucrative</w:t>
      </w:r>
      <w:r w:rsidRPr="002B1464">
        <w:rPr>
          <w:rStyle w:val="StyleUnderline"/>
        </w:rPr>
        <w:t xml:space="preserve"> </w:t>
      </w:r>
      <w:r w:rsidRPr="00056BBD">
        <w:rPr>
          <w:rStyle w:val="StyleUnderline"/>
          <w:highlight w:val="green"/>
        </w:rPr>
        <w:t>opportunities</w:t>
      </w:r>
      <w:r w:rsidRPr="002B1464">
        <w:rPr>
          <w:sz w:val="16"/>
        </w:rPr>
        <w:t xml:space="preserve">—together </w:t>
      </w:r>
      <w:r w:rsidRPr="00056BBD">
        <w:rPr>
          <w:rStyle w:val="StyleUnderline"/>
          <w:highlight w:val="green"/>
        </w:rPr>
        <w:t>with</w:t>
      </w:r>
      <w:r w:rsidRPr="002B1464">
        <w:rPr>
          <w:sz w:val="16"/>
        </w:rPr>
        <w:t xml:space="preserve"> the </w:t>
      </w:r>
      <w:r w:rsidRPr="00056BBD">
        <w:rPr>
          <w:rStyle w:val="StyleUnderline"/>
          <w:highlight w:val="green"/>
        </w:rPr>
        <w:t>falling costs</w:t>
      </w:r>
      <w:r w:rsidRPr="002B1464">
        <w:rPr>
          <w:sz w:val="16"/>
        </w:rPr>
        <w:t xml:space="preserve"> of space exploration—</w:t>
      </w:r>
      <w:r w:rsidRPr="00056BBD">
        <w:rPr>
          <w:rStyle w:val="StyleUnderline"/>
          <w:highlight w:val="green"/>
        </w:rPr>
        <w:t>make</w:t>
      </w:r>
      <w:r w:rsidRPr="002B1464">
        <w:rPr>
          <w:rStyle w:val="StyleUnderline"/>
        </w:rPr>
        <w:t xml:space="preserve"> the </w:t>
      </w:r>
      <w:r w:rsidRPr="00056BBD">
        <w:rPr>
          <w:rStyle w:val="StyleUnderline"/>
          <w:highlight w:val="green"/>
        </w:rPr>
        <w:t>space</w:t>
      </w:r>
      <w:r w:rsidRPr="002B1464">
        <w:rPr>
          <w:sz w:val="16"/>
        </w:rPr>
        <w:t xml:space="preserve"> bio</w:t>
      </w:r>
      <w:r w:rsidRPr="002B1464">
        <w:rPr>
          <w:rStyle w:val="StyleUnderline"/>
        </w:rPr>
        <w:t xml:space="preserve">economy an </w:t>
      </w:r>
      <w:r w:rsidRPr="00056BBD">
        <w:rPr>
          <w:rStyle w:val="Emphasis"/>
          <w:highlight w:val="green"/>
        </w:rPr>
        <w:t>attractive</w:t>
      </w:r>
      <w:r w:rsidRPr="002B1464">
        <w:rPr>
          <w:rStyle w:val="StyleUnderline"/>
        </w:rPr>
        <w:t xml:space="preserve"> </w:t>
      </w:r>
      <w:r w:rsidRPr="002B1464">
        <w:rPr>
          <w:rStyle w:val="Emphasis"/>
        </w:rPr>
        <w:t>investment</w:t>
      </w:r>
      <w:r w:rsidRPr="002B1464">
        <w:rPr>
          <w:sz w:val="16"/>
        </w:rPr>
        <w:t xml:space="preserve"> option for venture capitalists. As </w:t>
      </w:r>
      <w:r w:rsidRPr="002B1464">
        <w:rPr>
          <w:rStyle w:val="StyleUnderline"/>
        </w:rPr>
        <w:t>investors continue to fund space start-ups at an accelerating rate</w:t>
      </w:r>
      <w:r w:rsidRPr="002B1464">
        <w:rPr>
          <w:sz w:val="16"/>
        </w:rPr>
        <w:t>, the meteoric rise in venture capital investment in the space industry is expected to continue.</w:t>
      </w:r>
    </w:p>
    <w:p w14:paraId="0676F949" w14:textId="77777777" w:rsidR="00F5628C" w:rsidRDefault="00F5628C" w:rsidP="00F5628C">
      <w:pPr>
        <w:pStyle w:val="Heading4"/>
      </w:pPr>
      <w:r>
        <w:t xml:space="preserve">Solves </w:t>
      </w:r>
      <w:r w:rsidRPr="00C428B2">
        <w:rPr>
          <w:u w:val="single"/>
        </w:rPr>
        <w:t>international cooperation</w:t>
      </w:r>
      <w:r>
        <w:t xml:space="preserve">, </w:t>
      </w:r>
      <w:r w:rsidRPr="00C428B2">
        <w:rPr>
          <w:u w:val="single"/>
        </w:rPr>
        <w:t>resources</w:t>
      </w:r>
      <w:r>
        <w:t xml:space="preserve">, and </w:t>
      </w:r>
      <w:r w:rsidRPr="00C428B2">
        <w:rPr>
          <w:u w:val="single"/>
        </w:rPr>
        <w:t>existential risks</w:t>
      </w:r>
      <w:r>
        <w:t>.</w:t>
      </w:r>
    </w:p>
    <w:p w14:paraId="1D4626A2" w14:textId="77777777" w:rsidR="00F5628C" w:rsidRPr="00BA42D2" w:rsidRDefault="00F5628C" w:rsidP="00F5628C">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5, EA]</w:t>
      </w:r>
    </w:p>
    <w:p w14:paraId="2744E8C6" w14:textId="77777777" w:rsidR="00F5628C" w:rsidRPr="00C93DFB" w:rsidRDefault="00F5628C" w:rsidP="00F5628C">
      <w:pPr>
        <w:rPr>
          <w:sz w:val="16"/>
        </w:rPr>
      </w:pPr>
      <w:r w:rsidRPr="00056BBD">
        <w:rPr>
          <w:rStyle w:val="StyleUnderline"/>
          <w:highlight w:val="green"/>
        </w:rPr>
        <w:t>Space activities</w:t>
      </w:r>
      <w:r w:rsidRPr="00C93DFB">
        <w:rPr>
          <w:rStyle w:val="StyleUnderline"/>
        </w:rPr>
        <w:t xml:space="preserve"> are</w:t>
      </w:r>
      <w:r w:rsidRPr="00C93DFB">
        <w:rPr>
          <w:sz w:val="16"/>
        </w:rPr>
        <w:t xml:space="preserve"> also </w:t>
      </w:r>
      <w:r w:rsidRPr="00C93DFB">
        <w:rPr>
          <w:rStyle w:val="StyleUnderline"/>
        </w:rPr>
        <w:t xml:space="preserve">a </w:t>
      </w:r>
      <w:proofErr w:type="gramStart"/>
      <w:r w:rsidRPr="00C93DFB">
        <w:rPr>
          <w:rStyle w:val="StyleUnderline"/>
        </w:rPr>
        <w:t>key way</w:t>
      </w:r>
      <w:proofErr w:type="gramEnd"/>
      <w:r w:rsidRPr="00C93DFB">
        <w:rPr>
          <w:rStyle w:val="StyleUnderline"/>
        </w:rPr>
        <w:t xml:space="preserve"> of </w:t>
      </w:r>
      <w:r w:rsidRPr="00056BBD">
        <w:rPr>
          <w:rStyle w:val="Emphasis"/>
          <w:highlight w:val="green"/>
        </w:rPr>
        <w:t>promot</w:t>
      </w:r>
      <w:r w:rsidRPr="00C93DFB">
        <w:rPr>
          <w:rStyle w:val="Emphasis"/>
        </w:rPr>
        <w:t xml:space="preserve">ing </w:t>
      </w:r>
      <w:r w:rsidRPr="00056BBD">
        <w:rPr>
          <w:rStyle w:val="Emphasis"/>
          <w:highlight w:val="green"/>
        </w:rPr>
        <w:t>international coop</w:t>
      </w:r>
      <w:r w:rsidRPr="00C93DFB">
        <w:rPr>
          <w:rStyle w:val="Emphasis"/>
        </w:rPr>
        <w:t>eration</w:t>
      </w:r>
      <w:r w:rsidRPr="00C93DFB">
        <w:rPr>
          <w:sz w:val="16"/>
        </w:rPr>
        <w:t xml:space="preserve"> and global awareness. While the international competition of the “space race” fueled one nation all the way to the Moon, shortly afterward, </w:t>
      </w:r>
      <w:r w:rsidRPr="00C93DFB">
        <w:rPr>
          <w:rStyle w:val="StyleUnderline"/>
        </w:rPr>
        <w:t xml:space="preserve">the </w:t>
      </w:r>
      <w:r w:rsidRPr="00056BBD">
        <w:rPr>
          <w:rStyle w:val="StyleUnderline"/>
          <w:highlight w:val="green"/>
        </w:rPr>
        <w:t>Apollo</w:t>
      </w:r>
      <w:r w:rsidRPr="00C93DFB">
        <w:rPr>
          <w:rStyle w:val="StyleUnderline"/>
        </w:rPr>
        <w:t xml:space="preserve">-Soyuz program </w:t>
      </w:r>
      <w:r w:rsidRPr="00056BBD">
        <w:rPr>
          <w:rStyle w:val="StyleUnderline"/>
          <w:highlight w:val="green"/>
        </w:rPr>
        <w:t>announced</w:t>
      </w:r>
      <w:r w:rsidRPr="00C93DFB">
        <w:rPr>
          <w:sz w:val="16"/>
        </w:rPr>
        <w:t xml:space="preserve"> a </w:t>
      </w:r>
      <w:r w:rsidRPr="00056BBD">
        <w:rPr>
          <w:rStyle w:val="StyleUnderline"/>
          <w:highlight w:val="green"/>
        </w:rPr>
        <w:t>thawing</w:t>
      </w:r>
      <w:r w:rsidRPr="00C93DFB">
        <w:rPr>
          <w:sz w:val="16"/>
        </w:rPr>
        <w:t xml:space="preserve"> of this </w:t>
      </w:r>
      <w:r w:rsidRPr="00056BBD">
        <w:rPr>
          <w:rStyle w:val="StyleUnderline"/>
          <w:highlight w:val="green"/>
        </w:rPr>
        <w:t>competition</w:t>
      </w:r>
      <w:r w:rsidRPr="00C93DFB">
        <w:rPr>
          <w:rStyle w:val="StyleUnderline"/>
        </w:rPr>
        <w:t xml:space="preserve"> and commenced</w:t>
      </w:r>
      <w:r w:rsidRPr="00C93DFB">
        <w:rPr>
          <w:sz w:val="16"/>
        </w:rPr>
        <w:t xml:space="preserve"> a period of </w:t>
      </w:r>
      <w:r w:rsidRPr="00C93DFB">
        <w:rPr>
          <w:rStyle w:val="StyleUnderline"/>
        </w:rPr>
        <w:t>cooperation between the United States</w:t>
      </w:r>
      <w:r w:rsidRPr="00C93DFB">
        <w:rPr>
          <w:sz w:val="16"/>
        </w:rPr>
        <w:t xml:space="preserve"> of America </w:t>
      </w:r>
      <w:r w:rsidRPr="00C93DFB">
        <w:rPr>
          <w:rStyle w:val="StyleUnderline"/>
        </w:rPr>
        <w:t>and</w:t>
      </w:r>
      <w:r w:rsidRPr="00C93DFB">
        <w:rPr>
          <w:sz w:val="16"/>
        </w:rPr>
        <w:t xml:space="preserve"> the </w:t>
      </w:r>
      <w:r w:rsidRPr="00C93DFB">
        <w:rPr>
          <w:rStyle w:val="StyleUnderline"/>
        </w:rPr>
        <w:t>U</w:t>
      </w:r>
      <w:r w:rsidRPr="00C93DFB">
        <w:rPr>
          <w:sz w:val="16"/>
        </w:rPr>
        <w:t xml:space="preserve">nion of </w:t>
      </w:r>
      <w:r w:rsidRPr="00C93DFB">
        <w:rPr>
          <w:rStyle w:val="StyleUnderline"/>
        </w:rPr>
        <w:t>S</w:t>
      </w:r>
      <w:r w:rsidRPr="00C93DFB">
        <w:rPr>
          <w:sz w:val="16"/>
        </w:rPr>
        <w:t xml:space="preserve">oviet </w:t>
      </w:r>
      <w:r w:rsidRPr="00C93DFB">
        <w:rPr>
          <w:rStyle w:val="StyleUnderline"/>
        </w:rPr>
        <w:t>S</w:t>
      </w:r>
      <w:r w:rsidRPr="00C93DFB">
        <w:rPr>
          <w:sz w:val="16"/>
        </w:rPr>
        <w:t xml:space="preserve">ocialist </w:t>
      </w:r>
      <w:r w:rsidRPr="00C93DFB">
        <w:rPr>
          <w:rStyle w:val="StyleUnderline"/>
        </w:rPr>
        <w:t>R</w:t>
      </w:r>
      <w:r w:rsidRPr="00C93DFB">
        <w:rPr>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C93DFB">
        <w:rPr>
          <w:rStyle w:val="StyleUnderline"/>
        </w:rPr>
        <w:t xml:space="preserve">the </w:t>
      </w:r>
      <w:r w:rsidRPr="00056BBD">
        <w:rPr>
          <w:rStyle w:val="StyleUnderline"/>
          <w:highlight w:val="green"/>
        </w:rPr>
        <w:t>perspective</w:t>
      </w:r>
      <w:r w:rsidRPr="00C93DFB">
        <w:rPr>
          <w:rStyle w:val="StyleUnderline"/>
        </w:rPr>
        <w:t xml:space="preserve"> given from space</w:t>
      </w:r>
      <w:r w:rsidRPr="00C93DFB">
        <w:rPr>
          <w:sz w:val="16"/>
        </w:rPr>
        <w:t xml:space="preserve"> has itself </w:t>
      </w:r>
      <w:r w:rsidRPr="00C93DFB">
        <w:rPr>
          <w:rStyle w:val="StyleUnderline"/>
        </w:rPr>
        <w:t>helped</w:t>
      </w:r>
      <w:r w:rsidRPr="00C93DFB">
        <w:rPr>
          <w:sz w:val="16"/>
        </w:rPr>
        <w:t xml:space="preserve"> to </w:t>
      </w:r>
      <w:r w:rsidRPr="00056BBD">
        <w:rPr>
          <w:rStyle w:val="StyleUnderline"/>
          <w:highlight w:val="green"/>
        </w:rPr>
        <w:t>produce</w:t>
      </w:r>
      <w:r w:rsidRPr="00C93DFB">
        <w:rPr>
          <w:sz w:val="16"/>
        </w:rPr>
        <w:t xml:space="preserve"> some feelings of </w:t>
      </w:r>
      <w:r w:rsidRPr="00056BBD">
        <w:rPr>
          <w:rStyle w:val="StyleUnderline"/>
          <w:highlight w:val="green"/>
        </w:rPr>
        <w:t>unity on Earth</w:t>
      </w:r>
      <w:r w:rsidRPr="00C93DFB">
        <w:rPr>
          <w:rStyle w:val="StyleUnderline"/>
        </w:rPr>
        <w:t>, with</w:t>
      </w:r>
      <w:r w:rsidRPr="00C93DFB">
        <w:rPr>
          <w:sz w:val="16"/>
        </w:rPr>
        <w:t xml:space="preserve"> the </w:t>
      </w:r>
      <w:r w:rsidRPr="00C93DFB">
        <w:rPr>
          <w:rStyle w:val="StyleUnderline"/>
        </w:rPr>
        <w:t>famous</w:t>
      </w:r>
      <w:r w:rsidRPr="00C93DFB">
        <w:rPr>
          <w:sz w:val="16"/>
        </w:rPr>
        <w:t xml:space="preserve"> “Blue Marble” and “Earthrise” </w:t>
      </w:r>
      <w:r w:rsidRPr="00C93DFB">
        <w:rPr>
          <w:rStyle w:val="StyleUnderline"/>
        </w:rPr>
        <w:t>pictures</w:t>
      </w:r>
      <w:r w:rsidRPr="00C93DFB">
        <w:rPr>
          <w:sz w:val="16"/>
        </w:rPr>
        <w:t xml:space="preserve"> showing Earth’s oneness and scientific discoveries supported by space science, such as those related to climate change, </w:t>
      </w:r>
      <w:r w:rsidRPr="00C93DFB">
        <w:rPr>
          <w:rStyle w:val="StyleUnderline"/>
        </w:rPr>
        <w:t>helping</w:t>
      </w:r>
      <w:r w:rsidRPr="00C93DFB">
        <w:rPr>
          <w:sz w:val="16"/>
        </w:rPr>
        <w:t xml:space="preserve"> to </w:t>
      </w:r>
      <w:r w:rsidRPr="00C93DFB">
        <w:rPr>
          <w:rStyle w:val="StyleUnderline"/>
        </w:rPr>
        <w:t>promote international cooperation to address</w:t>
      </w:r>
      <w:r w:rsidRPr="00C93DFB">
        <w:rPr>
          <w:sz w:val="16"/>
        </w:rPr>
        <w:t xml:space="preserve"> these </w:t>
      </w:r>
      <w:r w:rsidRPr="00C93DFB">
        <w:rPr>
          <w:rStyle w:val="StyleUnderline"/>
        </w:rPr>
        <w:t>problems</w:t>
      </w:r>
      <w:r w:rsidRPr="00C93DFB">
        <w:rPr>
          <w:sz w:val="16"/>
        </w:rPr>
        <w:t>.</w:t>
      </w:r>
    </w:p>
    <w:p w14:paraId="19A2B831" w14:textId="77777777" w:rsidR="00F5628C" w:rsidRPr="00C93DFB" w:rsidRDefault="00F5628C" w:rsidP="00F5628C">
      <w:pPr>
        <w:rPr>
          <w:sz w:val="16"/>
        </w:rPr>
      </w:pPr>
      <w:r w:rsidRPr="00570115">
        <w:rPr>
          <w:rStyle w:val="StyleUnderline"/>
        </w:rPr>
        <w:t xml:space="preserve">Gaining access to </w:t>
      </w:r>
      <w:r w:rsidRPr="00056BBD">
        <w:rPr>
          <w:rStyle w:val="Emphasis"/>
          <w:highlight w:val="green"/>
        </w:rPr>
        <w:t>new</w:t>
      </w:r>
      <w:r w:rsidRPr="00570115">
        <w:rPr>
          <w:rStyle w:val="Emphasis"/>
        </w:rPr>
        <w:t xml:space="preserve"> critical </w:t>
      </w:r>
      <w:r w:rsidRPr="00056BBD">
        <w:rPr>
          <w:rStyle w:val="Emphasis"/>
          <w:highlight w:val="green"/>
        </w:rPr>
        <w:t>resources</w:t>
      </w:r>
      <w:r w:rsidRPr="00C93DFB">
        <w:rPr>
          <w:rStyle w:val="StyleUnderline"/>
        </w:rPr>
        <w:t xml:space="preserve"> may be another reason to go into space.</w:t>
      </w:r>
      <w:r w:rsidRPr="00C93DFB">
        <w:rPr>
          <w:sz w:val="16"/>
        </w:rPr>
        <w:t xml:space="preserve"> Earth is a finite planet, and certain elements on Earth are very rare in the planetary crust, particularly platinum group metals that are very dense and siderophilic (iron-loving) and so have tended to sink toward the core over the natural history of the planet. However, </w:t>
      </w:r>
      <w:r w:rsidRPr="00056BBD">
        <w:rPr>
          <w:rStyle w:val="Emphasis"/>
          <w:highlight w:val="green"/>
        </w:rPr>
        <w:t>asteroids</w:t>
      </w:r>
      <w:r w:rsidRPr="00C93DFB">
        <w:rPr>
          <w:rStyle w:val="StyleUnderline"/>
        </w:rPr>
        <w:t xml:space="preserve"> and other objects in space</w:t>
      </w:r>
      <w:r w:rsidRPr="00C93DFB">
        <w:rPr>
          <w:sz w:val="16"/>
        </w:rPr>
        <w:t xml:space="preserve"> (for example, planets, comets, and moons) </w:t>
      </w:r>
      <w:r w:rsidRPr="00C93DFB">
        <w:rPr>
          <w:rStyle w:val="StyleUnderline"/>
        </w:rPr>
        <w:t>can</w:t>
      </w:r>
      <w:r w:rsidRPr="00C93DFB">
        <w:rPr>
          <w:sz w:val="16"/>
        </w:rPr>
        <w:t xml:space="preserve"> sometimes </w:t>
      </w:r>
      <w:r w:rsidRPr="00056BBD">
        <w:rPr>
          <w:rStyle w:val="StyleUnderline"/>
          <w:highlight w:val="green"/>
        </w:rPr>
        <w:t>have</w:t>
      </w:r>
      <w:r w:rsidRPr="00C93DFB">
        <w:rPr>
          <w:sz w:val="16"/>
        </w:rPr>
        <w:t xml:space="preserve"> these </w:t>
      </w:r>
      <w:r w:rsidRPr="00056BBD">
        <w:rPr>
          <w:rStyle w:val="StyleUnderline"/>
          <w:highlight w:val="green"/>
        </w:rPr>
        <w:t>elements in abundance</w:t>
      </w:r>
      <w:r w:rsidRPr="00C93DFB">
        <w:rPr>
          <w:rStyle w:val="StyleUnderline"/>
        </w:rPr>
        <w:t xml:space="preserve"> and</w:t>
      </w:r>
      <w:r w:rsidRPr="00C93DFB">
        <w:rPr>
          <w:sz w:val="16"/>
        </w:rPr>
        <w:t xml:space="preserve"> in </w:t>
      </w:r>
      <w:r w:rsidRPr="00C93DFB">
        <w:rPr>
          <w:rStyle w:val="StyleUnderline"/>
        </w:rPr>
        <w:t>more available locations</w:t>
      </w:r>
      <w:r w:rsidRPr="00C93DFB">
        <w:rPr>
          <w:sz w:val="16"/>
        </w:rPr>
        <w:t xml:space="preserve">, making them potentially excellent sources for these valuable materials. Now-defunct asteroid-mining startup Planetary Resources once estimated that </w:t>
      </w:r>
      <w:r w:rsidRPr="00C93DFB">
        <w:rPr>
          <w:rStyle w:val="StyleUnderline"/>
        </w:rPr>
        <w:t>one</w:t>
      </w:r>
      <w:r w:rsidRPr="00C93DFB">
        <w:rPr>
          <w:sz w:val="16"/>
        </w:rPr>
        <w:t xml:space="preserve"> “platinum-rich </w:t>
      </w:r>
      <w:proofErr w:type="gramStart"/>
      <w:r w:rsidRPr="00C93DFB">
        <w:rPr>
          <w:rStyle w:val="StyleUnderline"/>
        </w:rPr>
        <w:t>500 meter wide</w:t>
      </w:r>
      <w:proofErr w:type="gramEnd"/>
      <w:r w:rsidRPr="00C93DFB">
        <w:rPr>
          <w:rStyle w:val="StyleUnderline"/>
        </w:rPr>
        <w:t xml:space="preserve"> asteroid contains</w:t>
      </w:r>
      <w:r w:rsidRPr="00C93DFB">
        <w:rPr>
          <w:sz w:val="16"/>
        </w:rPr>
        <w:t xml:space="preserve"> . . . </w:t>
      </w:r>
      <w:r w:rsidRPr="00056BBD">
        <w:rPr>
          <w:rStyle w:val="Emphasis"/>
          <w:highlight w:val="green"/>
        </w:rPr>
        <w:t>1.5 times</w:t>
      </w:r>
      <w:r w:rsidRPr="00C93DFB">
        <w:rPr>
          <w:rStyle w:val="Emphasis"/>
        </w:rPr>
        <w:t xml:space="preserve"> the</w:t>
      </w:r>
      <w:r w:rsidRPr="00C93DFB">
        <w:rPr>
          <w:sz w:val="16"/>
        </w:rPr>
        <w:t xml:space="preserve"> known </w:t>
      </w:r>
      <w:r w:rsidRPr="00056BBD">
        <w:rPr>
          <w:rStyle w:val="Emphasis"/>
          <w:highlight w:val="green"/>
        </w:rPr>
        <w:t>world-reserves</w:t>
      </w:r>
      <w:r w:rsidRPr="00056BBD">
        <w:rPr>
          <w:rStyle w:val="StyleUnderline"/>
          <w:highlight w:val="green"/>
        </w:rPr>
        <w:t xml:space="preserve"> of</w:t>
      </w:r>
      <w:r w:rsidRPr="00C93DFB">
        <w:rPr>
          <w:rStyle w:val="StyleUnderline"/>
        </w:rPr>
        <w:t xml:space="preserve"> </w:t>
      </w:r>
      <w:r w:rsidRPr="00C93DFB">
        <w:rPr>
          <w:sz w:val="16"/>
        </w:rPr>
        <w:t xml:space="preserve">platinum group </w:t>
      </w:r>
      <w:r w:rsidRPr="00056BBD">
        <w:rPr>
          <w:rStyle w:val="StyleUnderline"/>
          <w:highlight w:val="green"/>
        </w:rPr>
        <w:t>metals</w:t>
      </w:r>
      <w:r w:rsidRPr="00C93DFB">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w:t>
      </w:r>
      <w:proofErr w:type="gramStart"/>
      <w:r w:rsidRPr="00C93DFB">
        <w:rPr>
          <w:sz w:val="16"/>
        </w:rPr>
        <w:t>system</w:t>
      </w:r>
      <w:proofErr w:type="gramEnd"/>
      <w:r w:rsidRPr="00C93DFB">
        <w:rPr>
          <w:sz w:val="16"/>
        </w:rPr>
        <w:t xml:space="preserve"> and which would be far too costly to transport in any significant amounts from the Earth’s surface.</w:t>
      </w:r>
    </w:p>
    <w:p w14:paraId="1280F57D" w14:textId="77777777" w:rsidR="00F5628C" w:rsidRDefault="00F5628C" w:rsidP="00F5628C">
      <w:pPr>
        <w:rPr>
          <w:sz w:val="16"/>
        </w:rPr>
      </w:pPr>
      <w:r w:rsidRPr="00570115">
        <w:rPr>
          <w:sz w:val="16"/>
        </w:rPr>
        <w:lastRenderedPageBreak/>
        <w:t xml:space="preserve">Another reason that </w:t>
      </w:r>
      <w:r w:rsidRPr="00056BBD">
        <w:rPr>
          <w:rStyle w:val="StyleUnderline"/>
          <w:highlight w:val="green"/>
        </w:rPr>
        <w:t>humans</w:t>
      </w:r>
      <w:r w:rsidRPr="00570115">
        <w:rPr>
          <w:sz w:val="16"/>
        </w:rPr>
        <w:t xml:space="preserve"> may want to </w:t>
      </w:r>
      <w:r w:rsidRPr="00C93DFB">
        <w:rPr>
          <w:rStyle w:val="StyleUnderline"/>
        </w:rPr>
        <w:t>explore</w:t>
      </w:r>
      <w:r w:rsidRPr="00570115">
        <w:rPr>
          <w:rStyle w:val="StyleUnderline"/>
        </w:rPr>
        <w:t xml:space="preserve"> space</w:t>
      </w:r>
      <w:r w:rsidRPr="00570115">
        <w:rPr>
          <w:sz w:val="16"/>
        </w:rPr>
        <w:t xml:space="preserve"> would be</w:t>
      </w:r>
      <w:r w:rsidRPr="00570115">
        <w:rPr>
          <w:rStyle w:val="StyleUnderline"/>
        </w:rPr>
        <w:t xml:space="preserve"> to </w:t>
      </w:r>
      <w:r w:rsidRPr="00056BBD">
        <w:rPr>
          <w:rStyle w:val="StyleUnderline"/>
          <w:highlight w:val="green"/>
        </w:rPr>
        <w:t xml:space="preserve">create a </w:t>
      </w:r>
      <w:r w:rsidRPr="00056BBD">
        <w:rPr>
          <w:rStyle w:val="Emphasis"/>
          <w:highlight w:val="green"/>
        </w:rPr>
        <w:t>“backup Earth”</w:t>
      </w:r>
      <w:r w:rsidRPr="00570115">
        <w:rPr>
          <w:rStyle w:val="StyleUnderline"/>
        </w:rPr>
        <w:t xml:space="preserve"> to hedge </w:t>
      </w:r>
      <w:r w:rsidRPr="00056BBD">
        <w:rPr>
          <w:rStyle w:val="StyleUnderline"/>
          <w:highlight w:val="green"/>
        </w:rPr>
        <w:t>against</w:t>
      </w:r>
      <w:r w:rsidRPr="00570115">
        <w:rPr>
          <w:sz w:val="16"/>
        </w:rPr>
        <w:t xml:space="preserve"> global catastrophic and </w:t>
      </w:r>
      <w:r w:rsidRPr="00056BBD">
        <w:rPr>
          <w:rStyle w:val="Emphasis"/>
          <w:highlight w:val="green"/>
        </w:rPr>
        <w:t>existential risks</w:t>
      </w:r>
      <w:r w:rsidRPr="00570115">
        <w:rPr>
          <w:sz w:val="16"/>
        </w:rPr>
        <w:t xml:space="preserve"> (risks that may cause widespread disaster or human extinction, respectively) on our home planet. 8 Earth has always been a dangerous place for humans, with </w:t>
      </w:r>
      <w:r w:rsidRPr="00056BBD">
        <w:rPr>
          <w:rStyle w:val="Emphasis"/>
          <w:highlight w:val="green"/>
        </w:rPr>
        <w:t>asteroid impacts, supervolcanic eruptions</w:t>
      </w:r>
      <w:r w:rsidRPr="00570115">
        <w:rPr>
          <w:rStyle w:val="Emphasis"/>
        </w:rPr>
        <w:t>,</w:t>
      </w:r>
      <w:r w:rsidRPr="00570115">
        <w:rPr>
          <w:sz w:val="16"/>
        </w:rPr>
        <w:t xml:space="preserve"> pandemic </w:t>
      </w:r>
      <w:r w:rsidRPr="00056BBD">
        <w:rPr>
          <w:rStyle w:val="Emphasis"/>
          <w:highlight w:val="green"/>
        </w:rPr>
        <w:t>disease</w:t>
      </w:r>
      <w:r w:rsidRPr="00570115">
        <w:rPr>
          <w:sz w:val="16"/>
        </w:rPr>
        <w:t xml:space="preserve">, and other natural hazards threatening civilization. Now, in addition to these natural threats, human-made hazards such as </w:t>
      </w:r>
      <w:r w:rsidRPr="00056BBD">
        <w:rPr>
          <w:rStyle w:val="Emphasis"/>
          <w:highlight w:val="green"/>
        </w:rPr>
        <w:t>nuc</w:t>
      </w:r>
      <w:r w:rsidRPr="00C93DFB">
        <w:rPr>
          <w:rStyle w:val="Emphasis"/>
        </w:rPr>
        <w:t>lear</w:t>
      </w:r>
      <w:r w:rsidRPr="00570115">
        <w:rPr>
          <w:rStyle w:val="Emphasis"/>
        </w:rPr>
        <w:t xml:space="preserve"> weapon</w:t>
      </w:r>
      <w:r w:rsidRPr="00056BBD">
        <w:rPr>
          <w:rStyle w:val="Emphasis"/>
          <w:highlight w:val="green"/>
        </w:rPr>
        <w:t>s</w:t>
      </w:r>
      <w:r w:rsidRPr="00570115">
        <w:rPr>
          <w:rStyle w:val="Emphasis"/>
        </w:rPr>
        <w:t xml:space="preserve">, </w:t>
      </w:r>
      <w:r w:rsidRPr="00056BBD">
        <w:rPr>
          <w:rStyle w:val="Emphasis"/>
          <w:highlight w:val="green"/>
        </w:rPr>
        <w:t>climate change, biotech</w:t>
      </w:r>
      <w:r w:rsidRPr="00570115">
        <w:rPr>
          <w:sz w:val="16"/>
        </w:rPr>
        <w:t xml:space="preserve">nology, </w:t>
      </w:r>
      <w:r w:rsidRPr="00056BBD">
        <w:rPr>
          <w:rStyle w:val="Emphasis"/>
          <w:highlight w:val="green"/>
        </w:rPr>
        <w:t>nanotech</w:t>
      </w:r>
      <w:r w:rsidRPr="00C93DFB">
        <w:rPr>
          <w:sz w:val="16"/>
        </w:rPr>
        <w:t>nology,</w:t>
      </w:r>
      <w:r w:rsidRPr="00570115">
        <w:rPr>
          <w:sz w:val="16"/>
        </w:rPr>
        <w:t xml:space="preserve"> </w:t>
      </w:r>
      <w:r w:rsidRPr="00056BBD">
        <w:rPr>
          <w:rStyle w:val="StyleUnderline"/>
          <w:highlight w:val="green"/>
        </w:rPr>
        <w:t xml:space="preserve">and </w:t>
      </w:r>
      <w:r w:rsidRPr="00056BBD">
        <w:rPr>
          <w:rStyle w:val="Emphasis"/>
          <w:highlight w:val="green"/>
        </w:rPr>
        <w:t>a</w:t>
      </w:r>
      <w:r w:rsidRPr="00570115">
        <w:rPr>
          <w:sz w:val="16"/>
        </w:rPr>
        <w:t xml:space="preserve">rtificial </w:t>
      </w:r>
      <w:r w:rsidRPr="00056BBD">
        <w:rPr>
          <w:rStyle w:val="Emphasis"/>
          <w:highlight w:val="green"/>
        </w:rPr>
        <w:t>i</w:t>
      </w:r>
      <w:r w:rsidRPr="00570115">
        <w:rPr>
          <w:sz w:val="16"/>
        </w:rPr>
        <w:t xml:space="preserve">ntelligence may </w:t>
      </w:r>
      <w:r w:rsidRPr="00570115">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w:t>
      </w:r>
      <w:proofErr w:type="gramStart"/>
      <w:r w:rsidRPr="00570115">
        <w:rPr>
          <w:sz w:val="16"/>
        </w:rPr>
        <w:t>all of</w:t>
      </w:r>
      <w:proofErr w:type="gramEnd"/>
      <w:r w:rsidRPr="00570115">
        <w:rPr>
          <w:sz w:val="16"/>
        </w:rPr>
        <w:t xml:space="preserve">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056BBD">
        <w:rPr>
          <w:rStyle w:val="StyleUnderline"/>
          <w:highlight w:val="green"/>
        </w:rPr>
        <w:t>humans</w:t>
      </w:r>
      <w:r w:rsidRPr="00570115">
        <w:rPr>
          <w:rStyle w:val="StyleUnderline"/>
        </w:rPr>
        <w:t xml:space="preserve"> were a multiplanetary species </w:t>
      </w:r>
      <w:r w:rsidRPr="00056BBD">
        <w:rPr>
          <w:rStyle w:val="StyleUnderline"/>
          <w:highlight w:val="green"/>
        </w:rPr>
        <w:t xml:space="preserve">with </w:t>
      </w:r>
      <w:r w:rsidRPr="00056BBD">
        <w:rPr>
          <w:rStyle w:val="Emphasis"/>
          <w:highlight w:val="green"/>
        </w:rPr>
        <w:t>just one</w:t>
      </w:r>
      <w:r w:rsidRPr="00570115">
        <w:rPr>
          <w:rStyle w:val="Emphasis"/>
        </w:rPr>
        <w:t xml:space="preserve"> self-sustaining </w:t>
      </w:r>
      <w:r w:rsidRPr="00056BBD">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planetory history would not be for nothing. </w:t>
      </w:r>
      <w:r w:rsidRPr="00C93DFB">
        <w:rPr>
          <w:rStyle w:val="StyleUnderline"/>
        </w:rPr>
        <w:t xml:space="preserve">Human life and culture </w:t>
      </w:r>
      <w:r w:rsidRPr="00056BBD">
        <w:rPr>
          <w:rStyle w:val="StyleUnderline"/>
          <w:highlight w:val="green"/>
        </w:rPr>
        <w:t>would go on</w:t>
      </w:r>
      <w:r w:rsidRPr="00570115">
        <w:rPr>
          <w:sz w:val="16"/>
        </w:rPr>
        <w:t xml:space="preserve"> elsewhere, as well as other Earth species. This is a dire fate, but less terrible than the first.</w:t>
      </w:r>
    </w:p>
    <w:p w14:paraId="78566D09" w14:textId="77777777" w:rsidR="00F5628C" w:rsidRPr="00A94333" w:rsidRDefault="00F5628C" w:rsidP="00F5628C">
      <w:pPr>
        <w:pStyle w:val="Heading4"/>
      </w:pPr>
      <w:r>
        <w:t xml:space="preserve">Profit motive is </w:t>
      </w:r>
      <w:r w:rsidRPr="00A94333">
        <w:t xml:space="preserve">key </w:t>
      </w:r>
      <w:r w:rsidRPr="00A94333">
        <w:rPr>
          <w:u w:val="single"/>
        </w:rPr>
        <w:t>even for governments</w:t>
      </w:r>
      <w:r>
        <w:t>.</w:t>
      </w:r>
    </w:p>
    <w:p w14:paraId="26A1EE0E" w14:textId="77777777" w:rsidR="00F5628C" w:rsidRPr="0098202D" w:rsidRDefault="00F5628C" w:rsidP="00F5628C">
      <w:r w:rsidRPr="0098202D">
        <w:rPr>
          <w:rStyle w:val="Style13ptBold"/>
        </w:rPr>
        <w:t>Cobb 21</w:t>
      </w:r>
      <w:r>
        <w:t xml:space="preserve"> [</w:t>
      </w:r>
      <w:r w:rsidRPr="0098202D">
        <w:t>Wendy N. Whitman Cobb</w:t>
      </w:r>
      <w:r>
        <w:t>, Associate Professor of Strategy and Security Studies at the School of Advanced Air and Space Studies, “Privatizing Peace: How Commerce Can Reduce Conflict in Space,” 2021, Routledge, pp. 63, EA]</w:t>
      </w:r>
    </w:p>
    <w:p w14:paraId="2D364543" w14:textId="77777777" w:rsidR="00F5628C" w:rsidRPr="006D2C78" w:rsidRDefault="00F5628C" w:rsidP="00F5628C">
      <w:pPr>
        <w:rPr>
          <w:sz w:val="16"/>
        </w:rPr>
      </w:pPr>
      <w:r w:rsidRPr="006D2C78">
        <w:rPr>
          <w:sz w:val="16"/>
        </w:rPr>
        <w:t xml:space="preserve">Admittedly, demonstrating that government investment in space technology impacts the general economy is not the same as demonstrating the government has an interest directly in the economy. However, </w:t>
      </w:r>
      <w:r w:rsidRPr="00056BBD">
        <w:rPr>
          <w:rStyle w:val="StyleUnderline"/>
          <w:highlight w:val="green"/>
        </w:rPr>
        <w:t>spending on space is</w:t>
      </w:r>
      <w:r w:rsidRPr="006D2C78">
        <w:rPr>
          <w:sz w:val="16"/>
        </w:rPr>
        <w:t xml:space="preserve"> routinely </w:t>
      </w:r>
      <w:r w:rsidRPr="00056BBD">
        <w:rPr>
          <w:rStyle w:val="StyleUnderline"/>
          <w:highlight w:val="green"/>
        </w:rPr>
        <w:t>justified by government officials</w:t>
      </w:r>
      <w:r w:rsidRPr="006D2C78">
        <w:rPr>
          <w:sz w:val="16"/>
        </w:rPr>
        <w:t xml:space="preserve"> precisely </w:t>
      </w:r>
      <w:r w:rsidRPr="00056BBD">
        <w:rPr>
          <w:rStyle w:val="Emphasis"/>
          <w:highlight w:val="green"/>
        </w:rPr>
        <w:t>because it is a net positive to the economy</w:t>
      </w:r>
      <w:r w:rsidRPr="006D2C78">
        <w:rPr>
          <w:sz w:val="16"/>
        </w:rPr>
        <w:t xml:space="preserve">.27 In the United States, this justification began early. In April 1963, in response to a request from President John F. Kennedy to review NASA’s budget, Vice President </w:t>
      </w:r>
      <w:r w:rsidRPr="006D2C78">
        <w:rPr>
          <w:rStyle w:val="StyleUnderline"/>
        </w:rPr>
        <w:t>Lyndon B. Johnson justified</w:t>
      </w:r>
      <w:r w:rsidRPr="006D2C78">
        <w:rPr>
          <w:sz w:val="16"/>
        </w:rPr>
        <w:t xml:space="preserve"> the </w:t>
      </w:r>
      <w:r w:rsidRPr="006D2C78">
        <w:rPr>
          <w:rStyle w:val="StyleUnderline"/>
        </w:rPr>
        <w:t>spending on space</w:t>
      </w:r>
      <w:r w:rsidRPr="006D2C78">
        <w:rPr>
          <w:sz w:val="16"/>
        </w:rPr>
        <w:t xml:space="preserve"> largely </w:t>
      </w:r>
      <w:r w:rsidRPr="006D2C78">
        <w:rPr>
          <w:rStyle w:val="StyleUnderline"/>
        </w:rPr>
        <w:t>in economic terms</w:t>
      </w:r>
      <w:r w:rsidRPr="006D2C78">
        <w:rPr>
          <w:sz w:val="16"/>
        </w:rPr>
        <w:t>, writing,</w:t>
      </w:r>
    </w:p>
    <w:p w14:paraId="160BDB55" w14:textId="77777777" w:rsidR="00F5628C" w:rsidRPr="006D2C78" w:rsidRDefault="00F5628C" w:rsidP="00F5628C">
      <w:pPr>
        <w:ind w:left="720"/>
        <w:rPr>
          <w:sz w:val="16"/>
        </w:rPr>
      </w:pPr>
      <w:r w:rsidRPr="006D2C78">
        <w:rPr>
          <w:sz w:val="16"/>
        </w:rPr>
        <w:t xml:space="preserve">It cannot be questioned that </w:t>
      </w:r>
      <w:r w:rsidRPr="00056BBD">
        <w:rPr>
          <w:rStyle w:val="StyleUnderline"/>
          <w:highlight w:val="green"/>
        </w:rPr>
        <w:t>billions</w:t>
      </w:r>
      <w:r w:rsidRPr="006D2C78">
        <w:rPr>
          <w:rStyle w:val="StyleUnderline"/>
        </w:rPr>
        <w:t xml:space="preserve"> of dollars</w:t>
      </w:r>
      <w:r w:rsidRPr="006D2C78">
        <w:rPr>
          <w:sz w:val="16"/>
        </w:rPr>
        <w:t xml:space="preserve"> directed </w:t>
      </w:r>
      <w:r w:rsidRPr="006D2C78">
        <w:rPr>
          <w:rStyle w:val="StyleUnderline"/>
        </w:rPr>
        <w:t>into research and development</w:t>
      </w:r>
      <w:r w:rsidRPr="006D2C78">
        <w:rPr>
          <w:sz w:val="16"/>
        </w:rPr>
        <w:t xml:space="preserve"> in an orderly and thoughtful manner will </w:t>
      </w:r>
      <w:r w:rsidRPr="00056BBD">
        <w:rPr>
          <w:rStyle w:val="Emphasis"/>
          <w:highlight w:val="green"/>
        </w:rPr>
        <w:t>have significant effect upon</w:t>
      </w:r>
      <w:r w:rsidRPr="006D2C78">
        <w:rPr>
          <w:rStyle w:val="Emphasis"/>
        </w:rPr>
        <w:t xml:space="preserve"> our national </w:t>
      </w:r>
      <w:r w:rsidRPr="00056BBD">
        <w:rPr>
          <w:rStyle w:val="Emphasis"/>
          <w:highlight w:val="green"/>
        </w:rPr>
        <w:t>economy</w:t>
      </w:r>
      <w:r w:rsidRPr="006D2C78">
        <w:rPr>
          <w:rStyle w:val="Emphasis"/>
        </w:rPr>
        <w:t>.</w:t>
      </w:r>
      <w:r w:rsidRPr="006D2C78">
        <w:rPr>
          <w:sz w:val="16"/>
        </w:rPr>
        <w:t xml:space="preserve"> No formula has been found which attributes specific dollar values to each of these areas of anticipated developments, however, the </w:t>
      </w:r>
      <w:r w:rsidRPr="006D2C78">
        <w:rPr>
          <w:rStyle w:val="StyleUnderline"/>
        </w:rPr>
        <w:t>“multiplier” of space research and development</w:t>
      </w:r>
      <w:r w:rsidRPr="006D2C78">
        <w:rPr>
          <w:sz w:val="16"/>
        </w:rPr>
        <w:t xml:space="preserve"> will </w:t>
      </w:r>
      <w:r w:rsidRPr="006D2C78">
        <w:rPr>
          <w:rStyle w:val="Emphasis"/>
        </w:rPr>
        <w:t>augment</w:t>
      </w:r>
      <w:r w:rsidRPr="006D2C78">
        <w:rPr>
          <w:sz w:val="16"/>
        </w:rPr>
        <w:t xml:space="preserve"> our </w:t>
      </w:r>
      <w:r w:rsidRPr="006D2C78">
        <w:rPr>
          <w:rStyle w:val="Emphasis"/>
        </w:rPr>
        <w:t>economic strength</w:t>
      </w:r>
      <w:r w:rsidRPr="006D2C78">
        <w:rPr>
          <w:sz w:val="16"/>
        </w:rPr>
        <w:t>, our peaceful posture, and our standard of living.28</w:t>
      </w:r>
    </w:p>
    <w:p w14:paraId="5FEA0400" w14:textId="77777777" w:rsidR="00F5628C" w:rsidRPr="006D2C78" w:rsidRDefault="00F5628C" w:rsidP="00F5628C">
      <w:pPr>
        <w:rPr>
          <w:sz w:val="16"/>
        </w:rPr>
      </w:pPr>
      <w:r w:rsidRPr="006D2C78">
        <w:rPr>
          <w:sz w:val="16"/>
        </w:rPr>
        <w:t xml:space="preserve">More recently, </w:t>
      </w:r>
      <w:r w:rsidRPr="006D2C78">
        <w:rPr>
          <w:rStyle w:val="StyleUnderline"/>
        </w:rPr>
        <w:t xml:space="preserve">in a March 2019 announcement tasking NASA to return to the moon by 2024, Vice President Mike </w:t>
      </w:r>
      <w:r w:rsidRPr="00056BBD">
        <w:rPr>
          <w:rStyle w:val="StyleUnderline"/>
          <w:highlight w:val="green"/>
        </w:rPr>
        <w:t xml:space="preserve">Pence </w:t>
      </w:r>
      <w:r w:rsidRPr="00056BBD">
        <w:rPr>
          <w:rStyle w:val="Emphasis"/>
          <w:highlight w:val="green"/>
        </w:rPr>
        <w:t>invoked economic rationales several times</w:t>
      </w:r>
      <w:r w:rsidRPr="006D2C78">
        <w:rPr>
          <w:rStyle w:val="Emphasis"/>
        </w:rPr>
        <w:t xml:space="preserve"> to justify the project</w:t>
      </w:r>
      <w:r w:rsidRPr="006D2C78">
        <w:rPr>
          <w:sz w:val="16"/>
        </w:rPr>
        <w:t>:</w:t>
      </w:r>
    </w:p>
    <w:p w14:paraId="2FA84FB7" w14:textId="77777777" w:rsidR="00F5628C" w:rsidRPr="006D2C78" w:rsidRDefault="00F5628C" w:rsidP="00F5628C">
      <w:pPr>
        <w:ind w:left="720"/>
        <w:rPr>
          <w:sz w:val="16"/>
        </w:rPr>
      </w:pPr>
      <w:r w:rsidRPr="006D2C78">
        <w:rPr>
          <w:rStyle w:val="StyleUnderline"/>
        </w:rPr>
        <w:t>The United States must remain first in space</w:t>
      </w:r>
      <w:r w:rsidRPr="006D2C78">
        <w:rPr>
          <w:sz w:val="16"/>
        </w:rPr>
        <w:t xml:space="preserve">, in this century as in the last, not just </w:t>
      </w:r>
      <w:r w:rsidRPr="006D2C78">
        <w:rPr>
          <w:rStyle w:val="StyleUnderline"/>
        </w:rPr>
        <w:t xml:space="preserve">to </w:t>
      </w:r>
      <w:r w:rsidRPr="006D2C78">
        <w:rPr>
          <w:rStyle w:val="Emphasis"/>
        </w:rPr>
        <w:t>propel our economy</w:t>
      </w:r>
      <w:r w:rsidRPr="006D2C78">
        <w:rPr>
          <w:rStyle w:val="StyleUnderline"/>
        </w:rPr>
        <w:t xml:space="preserve"> and </w:t>
      </w:r>
      <w:r w:rsidRPr="006D2C78">
        <w:rPr>
          <w:rStyle w:val="Emphasis"/>
        </w:rPr>
        <w:t>secure our nation</w:t>
      </w:r>
      <w:r w:rsidRPr="006D2C78">
        <w:rPr>
          <w:sz w:val="16"/>
        </w:rPr>
        <w:t>, but above all because the rules and values of space, like every great frontier, will be written by those who have the courage to get there first and the commitment to stay.29</w:t>
      </w:r>
    </w:p>
    <w:p w14:paraId="6706DF8B" w14:textId="77777777" w:rsidR="00F5628C" w:rsidRPr="003D5DC1" w:rsidRDefault="00F5628C" w:rsidP="00F5628C">
      <w:pPr>
        <w:rPr>
          <w:sz w:val="16"/>
        </w:rPr>
      </w:pPr>
      <w:r w:rsidRPr="006D2C78">
        <w:rPr>
          <w:sz w:val="16"/>
        </w:rPr>
        <w:t xml:space="preserve">This </w:t>
      </w:r>
      <w:r w:rsidRPr="00056BBD">
        <w:rPr>
          <w:rStyle w:val="StyleUnderline"/>
          <w:highlight w:val="green"/>
        </w:rPr>
        <w:t>justification</w:t>
      </w:r>
      <w:r w:rsidRPr="006D2C78">
        <w:rPr>
          <w:rStyle w:val="StyleUnderline"/>
        </w:rPr>
        <w:t xml:space="preserve"> of space development in terms of</w:t>
      </w:r>
      <w:r w:rsidRPr="006D2C78">
        <w:rPr>
          <w:sz w:val="16"/>
        </w:rPr>
        <w:t xml:space="preserve"> its </w:t>
      </w:r>
      <w:r w:rsidRPr="006D2C78">
        <w:rPr>
          <w:rStyle w:val="StyleUnderline"/>
        </w:rPr>
        <w:t xml:space="preserve">economic potential </w:t>
      </w:r>
      <w:r w:rsidRPr="00056BBD">
        <w:rPr>
          <w:rStyle w:val="StyleUnderline"/>
          <w:highlight w:val="green"/>
        </w:rPr>
        <w:t>is</w:t>
      </w:r>
      <w:r w:rsidRPr="00056BBD">
        <w:rPr>
          <w:rStyle w:val="Emphasis"/>
          <w:highlight w:val="green"/>
        </w:rPr>
        <w:t xml:space="preserve"> not limited to the U</w:t>
      </w:r>
      <w:r w:rsidRPr="006D2C78">
        <w:rPr>
          <w:rStyle w:val="Emphasis"/>
        </w:rPr>
        <w:t xml:space="preserve">nited </w:t>
      </w:r>
      <w:r w:rsidRPr="00056BBD">
        <w:rPr>
          <w:rStyle w:val="Emphasis"/>
          <w:highlight w:val="green"/>
        </w:rPr>
        <w:t>S</w:t>
      </w:r>
      <w:r w:rsidRPr="006D2C78">
        <w:rPr>
          <w:rStyle w:val="Emphasis"/>
        </w:rPr>
        <w:t>tate</w:t>
      </w:r>
      <w:r w:rsidRPr="006D2C78">
        <w:rPr>
          <w:rStyle w:val="StyleUnderline"/>
        </w:rPr>
        <w:t xml:space="preserve">s. Both </w:t>
      </w:r>
      <w:r w:rsidRPr="00056BBD">
        <w:rPr>
          <w:rStyle w:val="Emphasis"/>
          <w:highlight w:val="green"/>
        </w:rPr>
        <w:t>Russia</w:t>
      </w:r>
      <w:r w:rsidRPr="00056BBD">
        <w:rPr>
          <w:rStyle w:val="StyleUnderline"/>
          <w:highlight w:val="green"/>
        </w:rPr>
        <w:t xml:space="preserve"> and </w:t>
      </w:r>
      <w:r w:rsidRPr="00056BBD">
        <w:rPr>
          <w:rStyle w:val="Emphasis"/>
          <w:highlight w:val="green"/>
        </w:rPr>
        <w:t>China</w:t>
      </w:r>
      <w:r w:rsidRPr="006D2C78">
        <w:rPr>
          <w:rStyle w:val="StyleUnderline"/>
        </w:rPr>
        <w:t xml:space="preserve"> have </w:t>
      </w:r>
      <w:r w:rsidRPr="00056BBD">
        <w:rPr>
          <w:rStyle w:val="StyleUnderline"/>
          <w:highlight w:val="green"/>
        </w:rPr>
        <w:t>concerned themselves with</w:t>
      </w:r>
      <w:r w:rsidRPr="006D2C78">
        <w:rPr>
          <w:rStyle w:val="StyleUnderline"/>
        </w:rPr>
        <w:t xml:space="preserve"> the </w:t>
      </w:r>
      <w:r w:rsidRPr="00056BBD">
        <w:rPr>
          <w:rStyle w:val="Emphasis"/>
          <w:highlight w:val="green"/>
        </w:rPr>
        <w:t>economic</w:t>
      </w:r>
      <w:r w:rsidRPr="006D2C78">
        <w:rPr>
          <w:rStyle w:val="StyleUnderline"/>
        </w:rPr>
        <w:t xml:space="preserve"> and commercial </w:t>
      </w:r>
      <w:r w:rsidRPr="00056BBD">
        <w:rPr>
          <w:rStyle w:val="Emphasis"/>
          <w:highlight w:val="green"/>
        </w:rPr>
        <w:t>potentials</w:t>
      </w:r>
      <w:r w:rsidRPr="006D2C78">
        <w:rPr>
          <w:rStyle w:val="StyleUnderline"/>
        </w:rPr>
        <w:t xml:space="preserve"> of their space programs.</w:t>
      </w:r>
      <w:r w:rsidRPr="006D2C78">
        <w:rPr>
          <w:sz w:val="16"/>
        </w:rPr>
        <w:t xml:space="preserve">30 </w:t>
      </w:r>
      <w:r w:rsidRPr="006D2C78">
        <w:rPr>
          <w:rStyle w:val="StyleUnderline"/>
        </w:rPr>
        <w:t xml:space="preserve">The Chinese government </w:t>
      </w:r>
      <w:proofErr w:type="gramStart"/>
      <w:r w:rsidRPr="006D2C78">
        <w:rPr>
          <w:rStyle w:val="StyleUnderline"/>
        </w:rPr>
        <w:t>in particular</w:t>
      </w:r>
      <w:r w:rsidRPr="006D2C78">
        <w:rPr>
          <w:sz w:val="16"/>
        </w:rPr>
        <w:t xml:space="preserve"> has</w:t>
      </w:r>
      <w:proofErr w:type="gramEnd"/>
      <w:r w:rsidRPr="006D2C78">
        <w:rPr>
          <w:sz w:val="16"/>
        </w:rPr>
        <w:t xml:space="preserve"> </w:t>
      </w:r>
      <w:r w:rsidRPr="006D2C78">
        <w:rPr>
          <w:rStyle w:val="StyleUnderline"/>
        </w:rPr>
        <w:t>emphasized</w:t>
      </w:r>
      <w:r w:rsidRPr="006D2C78">
        <w:rPr>
          <w:sz w:val="16"/>
        </w:rPr>
        <w:t xml:space="preserve"> the </w:t>
      </w:r>
      <w:r w:rsidRPr="006D2C78">
        <w:rPr>
          <w:rStyle w:val="StyleUnderline"/>
        </w:rPr>
        <w:t>commercial applications of its launch systems since it entered the</w:t>
      </w:r>
      <w:r w:rsidRPr="006D2C78">
        <w:rPr>
          <w:sz w:val="16"/>
        </w:rPr>
        <w:t xml:space="preserve"> global </w:t>
      </w:r>
      <w:r w:rsidRPr="006D2C78">
        <w:rPr>
          <w:rStyle w:val="StyleUnderline"/>
        </w:rPr>
        <w:t>launch market</w:t>
      </w:r>
      <w:r w:rsidRPr="006D2C78">
        <w:rPr>
          <w:sz w:val="16"/>
        </w:rPr>
        <w:t xml:space="preserve"> in the 1980s. </w:t>
      </w:r>
      <w:r w:rsidRPr="006D2C78">
        <w:rPr>
          <w:rStyle w:val="StyleUnderline"/>
        </w:rPr>
        <w:t>For China, space development is not just a means of enhancing their economy but also of connecting their disparate population centers with outlying areas and of further supporting space development</w:t>
      </w:r>
      <w:r w:rsidRPr="006D2C78">
        <w:rPr>
          <w:sz w:val="16"/>
        </w:rPr>
        <w:t>.31 If politicians are supporting space funding, even in part, because they believe it benefits the economy, then this first premise, that states are interested in a successful economy, is more than plausible.</w:t>
      </w:r>
    </w:p>
    <w:p w14:paraId="0DBABCF4" w14:textId="77777777" w:rsidR="00F5628C" w:rsidRDefault="00F5628C" w:rsidP="00F5628C">
      <w:pPr>
        <w:pStyle w:val="Heading4"/>
      </w:pPr>
      <w:r>
        <w:lastRenderedPageBreak/>
        <w:t>Literally no warrants for why private exploration is bad – it’s all rhetorical.</w:t>
      </w:r>
    </w:p>
    <w:p w14:paraId="4FEF8DDE" w14:textId="77777777" w:rsidR="00F5628C" w:rsidRPr="00FF4B2A" w:rsidRDefault="00F5628C" w:rsidP="00F5628C">
      <w:pPr>
        <w:pStyle w:val="Heading4"/>
      </w:pPr>
      <w:r>
        <w:t xml:space="preserve">Cap is sustainable – </w:t>
      </w:r>
      <w:r w:rsidRPr="00F749B4">
        <w:rPr>
          <w:u w:val="single"/>
        </w:rPr>
        <w:t>decoupling</w:t>
      </w:r>
      <w:r>
        <w:t xml:space="preserve"> and </w:t>
      </w:r>
      <w:r w:rsidRPr="00F749B4">
        <w:rPr>
          <w:u w:val="single"/>
        </w:rPr>
        <w:t>dematerialization</w:t>
      </w:r>
      <w:r>
        <w:t xml:space="preserve"> mitigate ecological impacts.</w:t>
      </w:r>
    </w:p>
    <w:p w14:paraId="34226473" w14:textId="77777777" w:rsidR="00F5628C" w:rsidRPr="00FF4B2A" w:rsidRDefault="00F5628C" w:rsidP="00F5628C">
      <w:r w:rsidRPr="00FF4B2A">
        <w:rPr>
          <w:rStyle w:val="Style13ptBold"/>
        </w:rPr>
        <w:t>Pooley 21</w:t>
      </w:r>
      <w:r>
        <w:t xml:space="preserve"> [</w:t>
      </w:r>
      <w:r w:rsidRPr="00FF4B2A">
        <w:t>Gale Pooley and Marian L. Tupy</w:t>
      </w:r>
      <w:r>
        <w:t>,</w:t>
      </w:r>
      <w:r w:rsidRPr="00FF4B2A">
        <w:t xml:space="preserve"> </w:t>
      </w:r>
      <w:r>
        <w:t xml:space="preserve">* </w:t>
      </w:r>
      <w:r w:rsidRPr="002B1464">
        <w:t>associate professor of business management at Brigham Young University-Hawaii</w:t>
      </w:r>
      <w:r>
        <w:t>,</w:t>
      </w:r>
      <w:r w:rsidRPr="002B1464">
        <w:t xml:space="preserve"> </w:t>
      </w:r>
      <w:r>
        <w:t>“</w:t>
      </w:r>
      <w:r w:rsidRPr="00FF4B2A">
        <w:t>How Dematerialization Is Changing the World: A Response to Giorgos Kallis</w:t>
      </w:r>
      <w:r>
        <w:t xml:space="preserve">,” 04/27/21, </w:t>
      </w:r>
      <w:r w:rsidRPr="00FF4B2A">
        <w:rPr>
          <w:i/>
          <w:iCs/>
        </w:rPr>
        <w:t>Cato Unbound</w:t>
      </w:r>
      <w:r w:rsidRPr="00FF4B2A">
        <w:t>, https://www.cato-unbound.org/2021/04/27/gale-pooley-marian-l-tupy/how-dematerialization-changing-world-response-giorgos-kallis</w:t>
      </w:r>
      <w:r>
        <w:t>, EA]</w:t>
      </w:r>
    </w:p>
    <w:p w14:paraId="267471B6" w14:textId="77777777" w:rsidR="00F5628C" w:rsidRPr="002B1464" w:rsidRDefault="00F5628C" w:rsidP="00F5628C">
      <w:pPr>
        <w:rPr>
          <w:sz w:val="16"/>
        </w:rPr>
      </w:pPr>
      <w:r w:rsidRPr="002B1464">
        <w:rPr>
          <w:sz w:val="16"/>
        </w:rPr>
        <w:t xml:space="preserve">Second, pessimists, who recognize that the human population may </w:t>
      </w:r>
      <w:proofErr w:type="gramStart"/>
      <w:r w:rsidRPr="002B1464">
        <w:rPr>
          <w:sz w:val="16"/>
        </w:rPr>
        <w:t>actually shrink</w:t>
      </w:r>
      <w:proofErr w:type="gramEnd"/>
      <w:r w:rsidRPr="002B1464">
        <w:rPr>
          <w:sz w:val="16"/>
        </w:rPr>
        <w:t xml:space="preserve"> in the future, worry that free enterprise will continue to drive human consumption of resources to higher and higher levels.[6] Again, the data do not agree. In our response to Katherine Trebeck and Dirk Philipsen, we already mentioned McAfee’s 2019 book, More from Less: The Surprising Story of How We Learned to Prosper Using Fewer Resources―and What Happens Next. </w:t>
      </w:r>
      <w:r w:rsidRPr="002B1464">
        <w:rPr>
          <w:rStyle w:val="StyleUnderline"/>
        </w:rPr>
        <w:t xml:space="preserve">Sophisticated </w:t>
      </w:r>
      <w:r w:rsidRPr="00056BBD">
        <w:rPr>
          <w:rStyle w:val="StyleUnderline"/>
          <w:highlight w:val="green"/>
        </w:rPr>
        <w:t>economies</w:t>
      </w:r>
      <w:r w:rsidRPr="002B1464">
        <w:rPr>
          <w:sz w:val="16"/>
        </w:rPr>
        <w:t xml:space="preserve">, McAfee found, </w:t>
      </w:r>
      <w:r w:rsidRPr="00056BBD">
        <w:rPr>
          <w:rStyle w:val="StyleUnderline"/>
          <w:highlight w:val="green"/>
        </w:rPr>
        <w:t>are</w:t>
      </w:r>
      <w:r w:rsidRPr="002B1464">
        <w:rPr>
          <w:sz w:val="16"/>
        </w:rPr>
        <w:t xml:space="preserve"> currently </w:t>
      </w:r>
      <w:r w:rsidRPr="00056BBD">
        <w:rPr>
          <w:rStyle w:val="Emphasis"/>
          <w:highlight w:val="green"/>
        </w:rPr>
        <w:t>producing</w:t>
      </w:r>
      <w:r w:rsidRPr="002B1464">
        <w:rPr>
          <w:sz w:val="16"/>
        </w:rPr>
        <w:t xml:space="preserve"> ever </w:t>
      </w:r>
      <w:r w:rsidRPr="00056BBD">
        <w:rPr>
          <w:rStyle w:val="Emphasis"/>
          <w:highlight w:val="green"/>
        </w:rPr>
        <w:t>more</w:t>
      </w:r>
      <w:r w:rsidRPr="002B1464">
        <w:rPr>
          <w:rStyle w:val="StyleUnderline"/>
        </w:rPr>
        <w:t xml:space="preserve"> goods and services</w:t>
      </w:r>
      <w:r w:rsidRPr="002B1464">
        <w:rPr>
          <w:sz w:val="16"/>
        </w:rPr>
        <w:t xml:space="preserve">, </w:t>
      </w:r>
      <w:r w:rsidRPr="002B1464">
        <w:rPr>
          <w:rStyle w:val="StyleUnderline"/>
        </w:rPr>
        <w:t>while</w:t>
      </w:r>
      <w:r w:rsidRPr="002B1464">
        <w:rPr>
          <w:sz w:val="16"/>
        </w:rPr>
        <w:t xml:space="preserve"> at the same time </w:t>
      </w:r>
      <w:r w:rsidRPr="00056BBD">
        <w:rPr>
          <w:rStyle w:val="Emphasis"/>
          <w:highlight w:val="green"/>
        </w:rPr>
        <w:t>using</w:t>
      </w:r>
      <w:r w:rsidRPr="002B1464">
        <w:rPr>
          <w:sz w:val="16"/>
        </w:rPr>
        <w:t xml:space="preserve"> ever </w:t>
      </w:r>
      <w:r w:rsidRPr="00056BBD">
        <w:rPr>
          <w:rStyle w:val="Emphasis"/>
          <w:highlight w:val="green"/>
        </w:rPr>
        <w:t>fewer</w:t>
      </w:r>
      <w:r w:rsidRPr="002B1464">
        <w:rPr>
          <w:rStyle w:val="Emphasis"/>
        </w:rPr>
        <w:t xml:space="preserve"> resources.</w:t>
      </w:r>
      <w:r w:rsidRPr="002B1464">
        <w:rPr>
          <w:rStyle w:val="StyleUnderline"/>
        </w:rPr>
        <w:t xml:space="preserve"> That is a result of</w:t>
      </w:r>
      <w:r w:rsidRPr="002B1464">
        <w:rPr>
          <w:sz w:val="16"/>
        </w:rPr>
        <w:t xml:space="preserve"> a sustained </w:t>
      </w:r>
      <w:r w:rsidRPr="002B1464">
        <w:rPr>
          <w:rStyle w:val="StyleUnderline"/>
        </w:rPr>
        <w:t>transition</w:t>
      </w:r>
      <w:r w:rsidRPr="002B1464">
        <w:rPr>
          <w:sz w:val="16"/>
        </w:rPr>
        <w:t xml:space="preserve"> in advanced countries </w:t>
      </w:r>
      <w:r w:rsidRPr="002B1464">
        <w:rPr>
          <w:rStyle w:val="StyleUnderline"/>
        </w:rPr>
        <w:t xml:space="preserve">from </w:t>
      </w:r>
      <w:r w:rsidRPr="002B1464">
        <w:rPr>
          <w:rStyle w:val="Emphasis"/>
        </w:rPr>
        <w:t>industry</w:t>
      </w:r>
      <w:r w:rsidRPr="002B1464">
        <w:rPr>
          <w:rStyle w:val="StyleUnderline"/>
        </w:rPr>
        <w:t xml:space="preserve"> to</w:t>
      </w:r>
      <w:r w:rsidRPr="002B1464">
        <w:rPr>
          <w:sz w:val="16"/>
        </w:rPr>
        <w:t xml:space="preserve"> less resource-intensive economic activities that deal with services and </w:t>
      </w:r>
      <w:r w:rsidRPr="002B1464">
        <w:rPr>
          <w:rStyle w:val="Emphasis"/>
        </w:rPr>
        <w:t>information</w:t>
      </w:r>
      <w:r w:rsidRPr="002B1464">
        <w:rPr>
          <w:sz w:val="16"/>
        </w:rPr>
        <w:t>.</w:t>
      </w:r>
    </w:p>
    <w:p w14:paraId="5C3B161A" w14:textId="77777777" w:rsidR="00F5628C" w:rsidRPr="002B1464" w:rsidRDefault="00F5628C" w:rsidP="00F5628C">
      <w:pPr>
        <w:rPr>
          <w:sz w:val="16"/>
        </w:rPr>
      </w:pPr>
      <w:r w:rsidRPr="002B1464">
        <w:rPr>
          <w:rStyle w:val="StyleUnderline"/>
        </w:rPr>
        <w:t>To that</w:t>
      </w:r>
      <w:r w:rsidRPr="002B1464">
        <w:rPr>
          <w:sz w:val="16"/>
        </w:rPr>
        <w:t xml:space="preserve"> process we may also </w:t>
      </w:r>
      <w:r w:rsidRPr="002B1464">
        <w:rPr>
          <w:rStyle w:val="StyleUnderline"/>
        </w:rPr>
        <w:t xml:space="preserve">add </w:t>
      </w:r>
      <w:r w:rsidRPr="00056BBD">
        <w:rPr>
          <w:rStyle w:val="Emphasis"/>
          <w:highlight w:val="green"/>
        </w:rPr>
        <w:t>dematerialization</w:t>
      </w:r>
      <w:r w:rsidRPr="002B1464">
        <w:rPr>
          <w:rStyle w:val="StyleUnderline"/>
        </w:rPr>
        <w:t xml:space="preserve">, which refers to </w:t>
      </w:r>
      <w:r w:rsidRPr="002B1464">
        <w:rPr>
          <w:rStyle w:val="Emphasis"/>
        </w:rPr>
        <w:t>declining</w:t>
      </w:r>
      <w:r w:rsidRPr="002B1464">
        <w:rPr>
          <w:rStyle w:val="StyleUnderline"/>
        </w:rPr>
        <w:t xml:space="preserve"> </w:t>
      </w:r>
      <w:r w:rsidRPr="002B1464">
        <w:rPr>
          <w:rStyle w:val="Emphasis"/>
        </w:rPr>
        <w:t>consumption</w:t>
      </w:r>
      <w:r w:rsidRPr="002B1464">
        <w:rPr>
          <w:rStyle w:val="StyleUnderline"/>
        </w:rPr>
        <w:t xml:space="preserve"> of material and energy per unit of</w:t>
      </w:r>
      <w:r w:rsidRPr="002B1464">
        <w:rPr>
          <w:sz w:val="16"/>
        </w:rPr>
        <w:t xml:space="preserve"> gross domestic product (</w:t>
      </w:r>
      <w:r w:rsidRPr="002B1464">
        <w:rPr>
          <w:rStyle w:val="StyleUnderline"/>
        </w:rPr>
        <w:t>GDP</w:t>
      </w:r>
      <w:r w:rsidRPr="002B1464">
        <w:rPr>
          <w:sz w:val="16"/>
        </w:rPr>
        <w:t>). According to Jesse Ausubel from Rockefeller University and Paul E. Waggoner from the Connecticut Agricultural Experiment Station, “If consumers dematerialize their intensity of use of goods and technicians produce the goods with a lower intensity of impact, people can grow in numbers and affluence without a proportionally greater environmental impact</w:t>
      </w:r>
      <w:proofErr w:type="gramStart"/>
      <w:r w:rsidRPr="002B1464">
        <w:rPr>
          <w:sz w:val="16"/>
        </w:rPr>
        <w:t>.”[</w:t>
      </w:r>
      <w:proofErr w:type="gramEnd"/>
      <w:r w:rsidRPr="002B1464">
        <w:rPr>
          <w:sz w:val="16"/>
        </w:rPr>
        <w:t>7]</w:t>
      </w:r>
    </w:p>
    <w:p w14:paraId="61CBCC1E" w14:textId="77777777" w:rsidR="00F5628C" w:rsidRPr="002B1464" w:rsidRDefault="00F5628C" w:rsidP="00F5628C">
      <w:pPr>
        <w:rPr>
          <w:rStyle w:val="StyleUnderline"/>
        </w:rPr>
      </w:pPr>
      <w:r w:rsidRPr="002B1464">
        <w:rPr>
          <w:sz w:val="16"/>
        </w:rPr>
        <w:t xml:space="preserve">Why would people do that? </w:t>
      </w:r>
      <w:r w:rsidRPr="002B1464">
        <w:rPr>
          <w:rStyle w:val="StyleUnderline"/>
        </w:rPr>
        <w:t>Dematerialization</w:t>
      </w:r>
      <w:r w:rsidRPr="002B1464">
        <w:rPr>
          <w:sz w:val="16"/>
        </w:rPr>
        <w:t xml:space="preserve"> replaces atoms with knowledge and </w:t>
      </w:r>
      <w:r w:rsidRPr="00056BBD">
        <w:rPr>
          <w:rStyle w:val="Emphasis"/>
          <w:highlight w:val="green"/>
        </w:rPr>
        <w:t>makes economic sense</w:t>
      </w:r>
      <w:r w:rsidRPr="002B1464">
        <w:rPr>
          <w:rStyle w:val="StyleUnderline"/>
        </w:rPr>
        <w:t xml:space="preserve"> to producers, since spending less on inputs can swell profit margins and make outputs cheaper and</w:t>
      </w:r>
      <w:r w:rsidRPr="002B1464">
        <w:rPr>
          <w:sz w:val="16"/>
        </w:rPr>
        <w:t xml:space="preserve"> therefore </w:t>
      </w:r>
      <w:r w:rsidRPr="002B1464">
        <w:rPr>
          <w:rStyle w:val="StyleUnderline"/>
        </w:rPr>
        <w:t>more competitive.</w:t>
      </w:r>
      <w:r w:rsidRPr="002B1464">
        <w:rPr>
          <w:sz w:val="16"/>
        </w:rPr>
        <w:t xml:space="preserve">[8] It makes sense to consumers as well. Consider, for example, the growing use of </w:t>
      </w:r>
      <w:r w:rsidRPr="00056BBD">
        <w:rPr>
          <w:rStyle w:val="Emphasis"/>
          <w:highlight w:val="green"/>
        </w:rPr>
        <w:t>smartphones</w:t>
      </w:r>
      <w:r w:rsidRPr="002B1464">
        <w:rPr>
          <w:sz w:val="16"/>
        </w:rPr>
        <w:t xml:space="preserve">. The product </w:t>
      </w:r>
      <w:r w:rsidRPr="00056BBD">
        <w:rPr>
          <w:rStyle w:val="StyleUnderline"/>
          <w:highlight w:val="green"/>
        </w:rPr>
        <w:t>combines functions</w:t>
      </w:r>
      <w:r w:rsidRPr="002B1464">
        <w:rPr>
          <w:rStyle w:val="StyleUnderline"/>
        </w:rPr>
        <w:t xml:space="preserve"> that</w:t>
      </w:r>
      <w:r w:rsidRPr="002B1464">
        <w:rPr>
          <w:sz w:val="16"/>
        </w:rPr>
        <w:t xml:space="preserve"> previously </w:t>
      </w:r>
      <w:r w:rsidRPr="002B1464">
        <w:rPr>
          <w:rStyle w:val="StyleUnderline"/>
        </w:rPr>
        <w:t>required a myriad of separate devices, including a telephone, camera, radio, television set, alarm clock, newspaper, photo album, voice recorder, maps, compass, and more.</w:t>
      </w:r>
    </w:p>
    <w:p w14:paraId="62629195" w14:textId="77777777" w:rsidR="00F5628C" w:rsidRPr="002B1464" w:rsidRDefault="00F5628C" w:rsidP="00F5628C">
      <w:pPr>
        <w:rPr>
          <w:rStyle w:val="StyleUnderline"/>
        </w:rPr>
      </w:pPr>
      <w:r w:rsidRPr="002B1464">
        <w:rPr>
          <w:sz w:val="16"/>
        </w:rPr>
        <w:t xml:space="preserve">Replacement of many devices with one produces substantial efficiency gains. How substantial? In 2018, a team of 21 researchers led by Professor Arnulf Grubler from the International Institute for Applied Systems Analysis in Austria estimated the “savings from device convergence on smartphones … for materials use (device weight) and for its associated embodied energy use.” They found that </w:t>
      </w:r>
      <w:r w:rsidRPr="002B1464">
        <w:rPr>
          <w:rStyle w:val="StyleUnderline"/>
        </w:rPr>
        <w:t>smartphones</w:t>
      </w:r>
      <w:r w:rsidRPr="002B1464">
        <w:rPr>
          <w:sz w:val="16"/>
        </w:rPr>
        <w:t xml:space="preserve"> can </w:t>
      </w:r>
      <w:r w:rsidRPr="00056BBD">
        <w:rPr>
          <w:rStyle w:val="StyleUnderline"/>
          <w:highlight w:val="green"/>
        </w:rPr>
        <w:t>reduce material use by</w:t>
      </w:r>
      <w:r w:rsidRPr="002B1464">
        <w:rPr>
          <w:rStyle w:val="StyleUnderline"/>
        </w:rPr>
        <w:t xml:space="preserve"> a factor of </w:t>
      </w:r>
      <w:r w:rsidRPr="00056BBD">
        <w:rPr>
          <w:rStyle w:val="Emphasis"/>
          <w:highlight w:val="green"/>
        </w:rPr>
        <w:t>300</w:t>
      </w:r>
      <w:r w:rsidRPr="002B1464">
        <w:rPr>
          <w:rStyle w:val="StyleUnderline"/>
        </w:rPr>
        <w:t>.</w:t>
      </w:r>
      <w:r w:rsidRPr="002B1464">
        <w:rPr>
          <w:sz w:val="16"/>
        </w:rPr>
        <w:t xml:space="preserve"> They can reduce power use by a factor of 100 and standby energy use by a factor of 30.[9] That means that </w:t>
      </w:r>
      <w:r w:rsidRPr="002B1464">
        <w:rPr>
          <w:rStyle w:val="StyleUnderline"/>
        </w:rPr>
        <w:t>we use 99.67 percent less material, 99 percent less power, and 97 percent less standby energy.</w:t>
      </w:r>
    </w:p>
    <w:p w14:paraId="7A77F68A" w14:textId="77777777" w:rsidR="00F5628C" w:rsidRPr="002B1464" w:rsidRDefault="00F5628C" w:rsidP="00F5628C">
      <w:pPr>
        <w:rPr>
          <w:sz w:val="16"/>
        </w:rPr>
      </w:pPr>
      <w:r w:rsidRPr="002B1464">
        <w:rPr>
          <w:sz w:val="16"/>
        </w:rPr>
        <w:t xml:space="preserve">To summarize, pessimists worry that future growth will mirror that seen during the Industrial Revolution: bigger and deeper mines, bigger and more polluting steel mills, and so on. But </w:t>
      </w:r>
      <w:r w:rsidRPr="002B1464">
        <w:rPr>
          <w:rStyle w:val="StyleUnderline"/>
        </w:rPr>
        <w:t>economic growth does not</w:t>
      </w:r>
      <w:r w:rsidRPr="002B1464">
        <w:rPr>
          <w:sz w:val="16"/>
        </w:rPr>
        <w:t xml:space="preserve"> have to </w:t>
      </w:r>
      <w:r w:rsidRPr="002B1464">
        <w:rPr>
          <w:rStyle w:val="StyleUnderline"/>
        </w:rPr>
        <w:t>come from bigness.</w:t>
      </w:r>
      <w:r w:rsidRPr="002B1464">
        <w:rPr>
          <w:sz w:val="16"/>
        </w:rPr>
        <w:t xml:space="preserve"> On the contrary, </w:t>
      </w:r>
      <w:r w:rsidRPr="002B1464">
        <w:rPr>
          <w:rStyle w:val="StyleUnderline"/>
        </w:rPr>
        <w:t>it can</w:t>
      </w:r>
      <w:r w:rsidRPr="002B1464">
        <w:rPr>
          <w:sz w:val="16"/>
        </w:rPr>
        <w:t>—</w:t>
      </w:r>
      <w:r w:rsidRPr="002B1464">
        <w:rPr>
          <w:rStyle w:val="StyleUnderline"/>
        </w:rPr>
        <w:t>and doe</w:t>
      </w:r>
      <w:r w:rsidRPr="002B1464">
        <w:rPr>
          <w:sz w:val="16"/>
        </w:rPr>
        <w:t>s—</w:t>
      </w:r>
      <w:r w:rsidRPr="002B1464">
        <w:rPr>
          <w:rStyle w:val="StyleUnderline"/>
        </w:rPr>
        <w:t>come from “smartness” with things like miniaturization</w:t>
      </w:r>
      <w:r w:rsidRPr="002B1464">
        <w:rPr>
          <w:sz w:val="16"/>
        </w:rPr>
        <w:t>, as in the computing industry, which saw the replacement of massive mainframe computers with smaller and much more efficient personal computers. To quote the economic historian Joel Mokyr,</w:t>
      </w:r>
    </w:p>
    <w:p w14:paraId="6739FE2C" w14:textId="77777777" w:rsidR="00F5628C" w:rsidRPr="002B1464" w:rsidRDefault="00F5628C" w:rsidP="00F5628C">
      <w:pPr>
        <w:ind w:left="720"/>
        <w:rPr>
          <w:sz w:val="16"/>
        </w:rPr>
      </w:pPr>
      <w:r w:rsidRPr="002B1464">
        <w:rPr>
          <w:sz w:val="16"/>
        </w:rPr>
        <w:t xml:space="preserve">The main logical issue here is that </w:t>
      </w:r>
      <w:r w:rsidRPr="002B1464">
        <w:rPr>
          <w:rStyle w:val="StyleUnderline"/>
        </w:rPr>
        <w:t xml:space="preserve">economic growth can be </w:t>
      </w:r>
      <w:r w:rsidRPr="002B1464">
        <w:rPr>
          <w:rStyle w:val="Emphasis"/>
        </w:rPr>
        <w:t>resource</w:t>
      </w:r>
      <w:r w:rsidRPr="002B1464">
        <w:rPr>
          <w:rStyle w:val="StyleUnderline"/>
        </w:rPr>
        <w:t xml:space="preserve"> </w:t>
      </w:r>
      <w:r w:rsidRPr="002B1464">
        <w:rPr>
          <w:rStyle w:val="Emphasis"/>
        </w:rPr>
        <w:t>saving</w:t>
      </w:r>
      <w:r w:rsidRPr="002B1464">
        <w:rPr>
          <w:rStyle w:val="StyleUnderline"/>
        </w:rPr>
        <w:t xml:space="preserve"> as much as resource-using, and</w:t>
      </w:r>
      <w:r w:rsidRPr="002B1464">
        <w:rPr>
          <w:sz w:val="16"/>
        </w:rPr>
        <w:t xml:space="preserve"> that </w:t>
      </w:r>
      <w:r w:rsidRPr="002B1464">
        <w:rPr>
          <w:rStyle w:val="StyleUnderline"/>
        </w:rPr>
        <w:t>the</w:t>
      </w:r>
      <w:r w:rsidRPr="002B1464">
        <w:rPr>
          <w:sz w:val="16"/>
        </w:rPr>
        <w:t xml:space="preserve"> very </w:t>
      </w:r>
      <w:r w:rsidRPr="00056BBD">
        <w:rPr>
          <w:rStyle w:val="Emphasis"/>
          <w:highlight w:val="green"/>
        </w:rPr>
        <w:t>negative effects</w:t>
      </w:r>
      <w:r w:rsidRPr="002B1464">
        <w:rPr>
          <w:sz w:val="16"/>
        </w:rPr>
        <w:t xml:space="preserve"> that congestion and pollution engender will </w:t>
      </w:r>
      <w:r w:rsidRPr="00056BBD">
        <w:rPr>
          <w:rStyle w:val="Emphasis"/>
          <w:highlight w:val="green"/>
        </w:rPr>
        <w:t>set into motion searches for techniques</w:t>
      </w:r>
      <w:r w:rsidRPr="002B1464">
        <w:rPr>
          <w:rStyle w:val="Emphasis"/>
        </w:rPr>
        <w:t xml:space="preserve"> that will abate them.</w:t>
      </w:r>
      <w:r w:rsidRPr="002B1464">
        <w:rPr>
          <w:sz w:val="16"/>
        </w:rPr>
        <w:t xml:space="preserve"> Such responses may be more effective in democratic than in autocratic regimes because concerned public opinion can map better into public policy, but in the end the need for humans to breathe clean air is about as universal a value as one can find. Investment in soil reclamation, desalination, recycling, and renewable energy count just as much as economic growth as economic activities that use up resources. Whether or not wise policies will help steer technological progress in that direction, the basic notion that per capita income growth </w:t>
      </w:r>
      <w:proofErr w:type="gramStart"/>
      <w:r w:rsidRPr="002B1464">
        <w:rPr>
          <w:sz w:val="16"/>
        </w:rPr>
        <w:t>has to</w:t>
      </w:r>
      <w:proofErr w:type="gramEnd"/>
      <w:r w:rsidRPr="002B1464">
        <w:rPr>
          <w:sz w:val="16"/>
        </w:rPr>
        <w:t xml:space="preserve"> stop because the planet is finite is palpable nonsense.[10]</w:t>
      </w:r>
    </w:p>
    <w:p w14:paraId="36D8C982" w14:textId="77777777" w:rsidR="00F5628C" w:rsidRPr="00C22CB0" w:rsidRDefault="00F5628C" w:rsidP="00F5628C">
      <w:pPr>
        <w:rPr>
          <w:rStyle w:val="StyleUnderline"/>
        </w:rPr>
      </w:pPr>
      <w:r w:rsidRPr="00993A39">
        <w:rPr>
          <w:sz w:val="16"/>
          <w:szCs w:val="16"/>
        </w:rPr>
        <w:lastRenderedPageBreak/>
        <w:t xml:space="preserve">Third, </w:t>
      </w:r>
      <w:r w:rsidRPr="00C22CB0">
        <w:rPr>
          <w:rStyle w:val="StyleUnderline"/>
        </w:rPr>
        <w:t>pessimists</w:t>
      </w:r>
      <w:r w:rsidRPr="00C22CB0">
        <w:rPr>
          <w:rStyle w:val="Emphasis"/>
        </w:rPr>
        <w:t xml:space="preserve"> </w:t>
      </w:r>
      <w:r w:rsidRPr="00C22CB0">
        <w:rPr>
          <w:rStyle w:val="StyleUnderline"/>
        </w:rPr>
        <w:t>assume</w:t>
      </w:r>
      <w:r w:rsidRPr="00993A39">
        <w:rPr>
          <w:sz w:val="16"/>
          <w:szCs w:val="16"/>
        </w:rPr>
        <w:t xml:space="preserve"> that </w:t>
      </w:r>
      <w:r w:rsidRPr="00113C4A">
        <w:rPr>
          <w:rStyle w:val="StyleUnderline"/>
          <w:highlight w:val="green"/>
        </w:rPr>
        <w:t>humanity</w:t>
      </w:r>
      <w:r w:rsidRPr="00C22CB0">
        <w:rPr>
          <w:rStyle w:val="StyleUnderline"/>
        </w:rPr>
        <w:t xml:space="preserve"> will </w:t>
      </w:r>
      <w:r w:rsidRPr="00113C4A">
        <w:rPr>
          <w:rStyle w:val="StyleUnderline"/>
          <w:highlight w:val="green"/>
        </w:rPr>
        <w:t>sit idly by</w:t>
      </w:r>
      <w:r w:rsidRPr="00C22CB0">
        <w:rPr>
          <w:rStyle w:val="StyleUnderline"/>
        </w:rPr>
        <w:t xml:space="preserve"> and allow environmental problems to overwhelm our planet. That </w:t>
      </w:r>
      <w:r w:rsidRPr="00113C4A">
        <w:rPr>
          <w:rStyle w:val="StyleUnderline"/>
          <w:highlight w:val="green"/>
        </w:rPr>
        <w:t xml:space="preserve">is </w:t>
      </w:r>
      <w:r w:rsidRPr="00113C4A">
        <w:rPr>
          <w:rStyle w:val="Emphasis"/>
          <w:highlight w:val="green"/>
        </w:rPr>
        <w:t>highly</w:t>
      </w:r>
      <w:r w:rsidRPr="00113C4A">
        <w:rPr>
          <w:rStyle w:val="StyleUnderline"/>
          <w:highlight w:val="green"/>
        </w:rPr>
        <w:t xml:space="preserve"> </w:t>
      </w:r>
      <w:r w:rsidRPr="00113C4A">
        <w:rPr>
          <w:rStyle w:val="Emphasis"/>
          <w:highlight w:val="green"/>
        </w:rPr>
        <w:t>improbable</w:t>
      </w:r>
      <w:r w:rsidRPr="00113C4A">
        <w:rPr>
          <w:rStyle w:val="StyleUnderline"/>
          <w:highlight w:val="green"/>
        </w:rPr>
        <w:t xml:space="preserve"> given</w:t>
      </w:r>
      <w:r w:rsidRPr="00C22CB0">
        <w:rPr>
          <w:rStyle w:val="StyleUnderline"/>
        </w:rPr>
        <w:t xml:space="preserve"> our </w:t>
      </w:r>
      <w:r w:rsidRPr="00C22CB0">
        <w:rPr>
          <w:rStyle w:val="Emphasis"/>
        </w:rPr>
        <w:t xml:space="preserve">species’ </w:t>
      </w:r>
      <w:r w:rsidRPr="00113C4A">
        <w:rPr>
          <w:rStyle w:val="Emphasis"/>
          <w:highlight w:val="green"/>
        </w:rPr>
        <w:t>track record</w:t>
      </w:r>
      <w:r w:rsidRPr="00C22CB0">
        <w:rPr>
          <w:rStyle w:val="StyleUnderline"/>
        </w:rPr>
        <w:t xml:space="preserve"> of tackling past challenges.</w:t>
      </w:r>
      <w:r w:rsidRPr="00993A39">
        <w:rPr>
          <w:sz w:val="16"/>
          <w:szCs w:val="16"/>
        </w:rPr>
        <w:t xml:space="preserve"> According to Nordhaus, it took six times as much land to feed a single person in the Neolithic period as it does now. If we were still harvesting einkorn with sticks and stones, we would certainly be above our carrying capacity. Instead, we’ve improved our agricultural efficiency so much that less than 2 percent of the U.S population </w:t>
      </w:r>
      <w:proofErr w:type="gramStart"/>
      <w:r w:rsidRPr="00993A39">
        <w:rPr>
          <w:sz w:val="16"/>
          <w:szCs w:val="16"/>
        </w:rPr>
        <w:t>actually has</w:t>
      </w:r>
      <w:proofErr w:type="gramEnd"/>
      <w:r w:rsidRPr="00993A39">
        <w:rPr>
          <w:sz w:val="16"/>
          <w:szCs w:val="16"/>
        </w:rPr>
        <w:t xml:space="preserve"> to farm at all.[11]</w:t>
      </w:r>
    </w:p>
    <w:p w14:paraId="35B74CCE" w14:textId="77777777" w:rsidR="00F5628C" w:rsidRPr="00B155FE" w:rsidRDefault="00F5628C" w:rsidP="00F5628C">
      <w:pPr>
        <w:pStyle w:val="Heading4"/>
      </w:pPr>
      <w:r>
        <w:t>Transition wars go nuclear</w:t>
      </w:r>
    </w:p>
    <w:p w14:paraId="540A46BD" w14:textId="77777777" w:rsidR="00F5628C" w:rsidRDefault="00F5628C" w:rsidP="00F5628C">
      <w:r w:rsidRPr="00B155FE">
        <w:rPr>
          <w:rStyle w:val="Style13ptBold"/>
        </w:rPr>
        <w:t>Milne 17</w:t>
      </w:r>
      <w:r>
        <w:t xml:space="preserve"> [</w:t>
      </w:r>
      <w:r w:rsidRPr="00B155FE">
        <w:t xml:space="preserve">Drew Milne </w:t>
      </w:r>
      <w:r>
        <w:t xml:space="preserve">and </w:t>
      </w:r>
      <w:r w:rsidRPr="00B155FE">
        <w:t>John Kinsella</w:t>
      </w:r>
      <w:r>
        <w:t xml:space="preserve">, * </w:t>
      </w:r>
      <w:r w:rsidRPr="00B155FE">
        <w:t>Staff Fellow and Director of Studies in English</w:t>
      </w:r>
      <w:r>
        <w:t>, Cambridge,</w:t>
      </w:r>
      <w:r w:rsidRPr="00B155FE">
        <w:t xml:space="preserve"> </w:t>
      </w:r>
      <w:r>
        <w:t xml:space="preserve">** </w:t>
      </w:r>
      <w:r w:rsidRPr="00B155FE">
        <w:t>Professor of English at Kenyon College in the United States, a Fellow of Churchill College, Cambridge University, and Adjunct Professor to Edith Cowan University</w:t>
      </w:r>
      <w:r>
        <w:t>,</w:t>
      </w:r>
      <w:r w:rsidRPr="00B155FE">
        <w:t xml:space="preserve"> </w:t>
      </w:r>
      <w:r>
        <w:t>“</w:t>
      </w:r>
      <w:r w:rsidRPr="00B155FE">
        <w:t>Nuclear theory degree zero, with two cheers for Derrida</w:t>
      </w:r>
      <w:r>
        <w:t xml:space="preserve">,” 2017, </w:t>
      </w:r>
      <w:r w:rsidRPr="00B155FE">
        <w:rPr>
          <w:i/>
          <w:iCs/>
        </w:rPr>
        <w:t>Angelaki</w:t>
      </w:r>
      <w:r>
        <w:t xml:space="preserve">, Vol. 22, Issue 3, </w:t>
      </w:r>
      <w:r w:rsidRPr="00B155FE">
        <w:t>https://www.tandfonline.com/doi/full/10.1080/0969725X.2017.1387358</w:t>
      </w:r>
      <w:r>
        <w:t xml:space="preserve"> – potentially triggering words censored]</w:t>
      </w:r>
    </w:p>
    <w:p w14:paraId="29489A93" w14:textId="77777777" w:rsidR="00F5628C" w:rsidRPr="00B155FE" w:rsidRDefault="00F5628C" w:rsidP="00F5628C">
      <w:pPr>
        <w:rPr>
          <w:sz w:val="16"/>
        </w:rPr>
      </w:pPr>
      <w:r w:rsidRPr="00B155FE">
        <w:rPr>
          <w:sz w:val="16"/>
        </w:rPr>
        <w:t xml:space="preserve">Another version of the “accelerationist” argument captures some of the ideological workings of the term. In Marxist circles, an “accelerationist” is someone who thinks that the collapse of capitalism will be hastened by allowing reactionary forces to speed up capitalism’s self-destruction. There are occasions when such an argument has validity: nothing about the form of the argument makes it inherently or structurally wrong. There are revolutionary moments when allowing capitalism to collapse in order to rebuild a socialist society is a better path than propping up a failing capitalist regime. The judgement is political rather than philosophical. In most contexts, however, the accelerationist argument, especially as a political principle, is deeply dangerous. </w:t>
      </w:r>
      <w:r w:rsidRPr="00B155FE">
        <w:rPr>
          <w:rStyle w:val="StyleUnderline"/>
        </w:rPr>
        <w:t>It would be better</w:t>
      </w:r>
      <w:r w:rsidRPr="00B155FE">
        <w:rPr>
          <w:sz w:val="16"/>
        </w:rPr>
        <w:t xml:space="preserve">, for example, </w:t>
      </w:r>
      <w:r w:rsidRPr="00B155FE">
        <w:rPr>
          <w:rStyle w:val="StyleUnderline"/>
        </w:rPr>
        <w:t>to preserve a failing US capitalist regime</w:t>
      </w:r>
      <w:r w:rsidRPr="00B155FE">
        <w:rPr>
          <w:sz w:val="16"/>
        </w:rPr>
        <w:t xml:space="preserve"> while building social forces to take it over, </w:t>
      </w:r>
      <w:r w:rsidRPr="00B155FE">
        <w:rPr>
          <w:rStyle w:val="StyleUnderline"/>
        </w:rPr>
        <w:t>than to allow</w:t>
      </w:r>
      <w:r w:rsidRPr="00B155FE">
        <w:rPr>
          <w:sz w:val="16"/>
        </w:rPr>
        <w:t xml:space="preserve"> the </w:t>
      </w:r>
      <w:r w:rsidRPr="00056BBD">
        <w:rPr>
          <w:rStyle w:val="StyleUnderline"/>
          <w:highlight w:val="green"/>
        </w:rPr>
        <w:t>nuclear weapons</w:t>
      </w:r>
      <w:r w:rsidRPr="00B155FE">
        <w:rPr>
          <w:rStyle w:val="StyleUnderline"/>
        </w:rPr>
        <w:t xml:space="preserve"> of the United States to </w:t>
      </w:r>
      <w:r w:rsidRPr="00056BBD">
        <w:rPr>
          <w:rStyle w:val="Emphasis"/>
          <w:highlight w:val="green"/>
        </w:rPr>
        <w:t>fall into the hands</w:t>
      </w:r>
      <w:r w:rsidRPr="00056BBD">
        <w:rPr>
          <w:rStyle w:val="StyleUnderline"/>
          <w:highlight w:val="green"/>
        </w:rPr>
        <w:t xml:space="preserve"> of</w:t>
      </w:r>
      <w:r w:rsidRPr="00B155FE">
        <w:rPr>
          <w:rStyle w:val="StyleUnderline"/>
        </w:rPr>
        <w:t xml:space="preserve"> a</w:t>
      </w:r>
      <w:r w:rsidRPr="00B155FE">
        <w:rPr>
          <w:sz w:val="16"/>
        </w:rPr>
        <w:t xml:space="preserve"> </w:t>
      </w:r>
      <w:r w:rsidRPr="009C157E">
        <w:rPr>
          <w:strike/>
          <w:sz w:val="2"/>
          <w:szCs w:val="2"/>
        </w:rPr>
        <w:t>suicidal</w:t>
      </w:r>
      <w:r w:rsidRPr="00B155FE">
        <w:rPr>
          <w:sz w:val="16"/>
        </w:rPr>
        <w:t xml:space="preserve"> </w:t>
      </w:r>
      <w:r w:rsidRPr="00056BBD">
        <w:rPr>
          <w:rStyle w:val="Emphasis"/>
          <w:highlight w:val="green"/>
        </w:rPr>
        <w:t>military rearguard</w:t>
      </w:r>
      <w:r w:rsidRPr="00056BBD">
        <w:rPr>
          <w:rStyle w:val="StyleUnderline"/>
          <w:highlight w:val="green"/>
        </w:rPr>
        <w:t xml:space="preserve"> or</w:t>
      </w:r>
      <w:r w:rsidRPr="00B155FE">
        <w:rPr>
          <w:sz w:val="16"/>
        </w:rPr>
        <w:t xml:space="preserve"> some </w:t>
      </w:r>
      <w:r w:rsidRPr="00056BBD">
        <w:rPr>
          <w:rStyle w:val="Emphasis"/>
          <w:highlight w:val="green"/>
        </w:rPr>
        <w:t>counter-revolutionary</w:t>
      </w:r>
      <w:r w:rsidRPr="00B155FE">
        <w:rPr>
          <w:rStyle w:val="Emphasis"/>
        </w:rPr>
        <w:t xml:space="preserve"> terrorist </w:t>
      </w:r>
      <w:r w:rsidRPr="00056BBD">
        <w:rPr>
          <w:rStyle w:val="Emphasis"/>
          <w:highlight w:val="green"/>
        </w:rPr>
        <w:t>organisation</w:t>
      </w:r>
      <w:r w:rsidRPr="00056BBD">
        <w:rPr>
          <w:rStyle w:val="StyleUnderline"/>
          <w:highlight w:val="green"/>
        </w:rPr>
        <w:t>. Preserving</w:t>
      </w:r>
      <w:r w:rsidRPr="00B155FE">
        <w:rPr>
          <w:sz w:val="16"/>
        </w:rPr>
        <w:t xml:space="preserve"> the possibility of </w:t>
      </w:r>
      <w:r w:rsidRPr="00B155FE">
        <w:rPr>
          <w:rStyle w:val="StyleUnderline"/>
        </w:rPr>
        <w:t xml:space="preserve">human </w:t>
      </w:r>
      <w:r w:rsidRPr="00056BBD">
        <w:rPr>
          <w:rStyle w:val="StyleUnderline"/>
          <w:highlight w:val="green"/>
        </w:rPr>
        <w:t>life</w:t>
      </w:r>
      <w:r w:rsidRPr="00B155FE">
        <w:rPr>
          <w:rStyle w:val="StyleUnderline"/>
        </w:rPr>
        <w:t xml:space="preserve"> might </w:t>
      </w:r>
      <w:r w:rsidRPr="00056BBD">
        <w:rPr>
          <w:rStyle w:val="StyleUnderline"/>
          <w:highlight w:val="green"/>
        </w:rPr>
        <w:t>involve</w:t>
      </w:r>
      <w:r w:rsidRPr="00056BBD">
        <w:rPr>
          <w:rStyle w:val="Emphasis"/>
          <w:highlight w:val="green"/>
        </w:rPr>
        <w:t xml:space="preserve"> propping up</w:t>
      </w:r>
      <w:r w:rsidRPr="00B155FE">
        <w:rPr>
          <w:rStyle w:val="Emphasis"/>
        </w:rPr>
        <w:t xml:space="preserve"> collapsing </w:t>
      </w:r>
      <w:r w:rsidRPr="00056BBD">
        <w:rPr>
          <w:rStyle w:val="Emphasis"/>
          <w:highlight w:val="green"/>
        </w:rPr>
        <w:t>capitalist institutions</w:t>
      </w:r>
      <w:r w:rsidRPr="00B155FE">
        <w:rPr>
          <w:sz w:val="16"/>
        </w:rPr>
        <w:t xml:space="preserve">, not least the nuclear safety inspectorate, </w:t>
      </w:r>
      <w:r w:rsidRPr="00056BBD">
        <w:rPr>
          <w:rStyle w:val="StyleUnderline"/>
          <w:highlight w:val="green"/>
        </w:rPr>
        <w:t>rather than allowing</w:t>
      </w:r>
      <w:r w:rsidRPr="00B155FE">
        <w:rPr>
          <w:rStyle w:val="StyleUnderline"/>
        </w:rPr>
        <w:t xml:space="preserve"> humanity to be</w:t>
      </w:r>
      <w:r w:rsidRPr="00B155FE">
        <w:rPr>
          <w:rStyle w:val="Emphasis"/>
        </w:rPr>
        <w:t xml:space="preserve"> swallowed up by some </w:t>
      </w:r>
      <w:r w:rsidRPr="00056BBD">
        <w:rPr>
          <w:rStyle w:val="Emphasis"/>
          <w:highlight w:val="green"/>
        </w:rPr>
        <w:t>death spiral of</w:t>
      </w:r>
      <w:r w:rsidRPr="00B155FE">
        <w:rPr>
          <w:rStyle w:val="Emphasis"/>
        </w:rPr>
        <w:t xml:space="preserve"> presidential </w:t>
      </w:r>
      <w:r w:rsidRPr="00056BBD">
        <w:rPr>
          <w:rStyle w:val="Emphasis"/>
          <w:highlight w:val="green"/>
        </w:rPr>
        <w:t>dictators</w:t>
      </w:r>
      <w:r w:rsidRPr="00B155FE">
        <w:rPr>
          <w:rStyle w:val="StyleUnderline"/>
        </w:rPr>
        <w:t xml:space="preserve"> in fear of being toppled. </w:t>
      </w:r>
      <w:r w:rsidRPr="00B155FE">
        <w:rPr>
          <w:sz w:val="16"/>
        </w:rPr>
        <w:t xml:space="preserve">These are critical judgements that could arise at any moment, with real risks that </w:t>
      </w:r>
      <w:r w:rsidRPr="00056BBD">
        <w:rPr>
          <w:rStyle w:val="StyleUnderline"/>
          <w:highlight w:val="green"/>
        </w:rPr>
        <w:t>poor judgements</w:t>
      </w:r>
      <w:r w:rsidRPr="00B155FE">
        <w:rPr>
          <w:sz w:val="16"/>
        </w:rPr>
        <w:t xml:space="preserve"> will </w:t>
      </w:r>
      <w:r w:rsidRPr="00056BBD">
        <w:rPr>
          <w:rStyle w:val="Emphasis"/>
          <w:highlight w:val="green"/>
        </w:rPr>
        <w:t>hasten</w:t>
      </w:r>
      <w:r w:rsidRPr="00B155FE">
        <w:rPr>
          <w:sz w:val="16"/>
        </w:rPr>
        <w:t xml:space="preserve"> a </w:t>
      </w:r>
      <w:r w:rsidRPr="00B155FE">
        <w:rPr>
          <w:rStyle w:val="Emphasis"/>
        </w:rPr>
        <w:t xml:space="preserve">nuclear </w:t>
      </w:r>
      <w:r w:rsidRPr="00056BBD">
        <w:rPr>
          <w:rStyle w:val="Emphasis"/>
          <w:highlight w:val="green"/>
        </w:rPr>
        <w:t>confrontation</w:t>
      </w:r>
      <w:r w:rsidRPr="00B155FE">
        <w:rPr>
          <w:rStyle w:val="StyleUnderline"/>
        </w:rPr>
        <w:t xml:space="preserve"> that leads to</w:t>
      </w:r>
      <w:r w:rsidRPr="00B155FE">
        <w:rPr>
          <w:sz w:val="16"/>
        </w:rPr>
        <w:t xml:space="preserve"> mutually assured </w:t>
      </w:r>
      <w:r w:rsidRPr="00B155FE">
        <w:rPr>
          <w:rStyle w:val="Emphasis"/>
        </w:rPr>
        <w:t>annihilation</w:t>
      </w:r>
      <w:r w:rsidRPr="00B155FE">
        <w:rPr>
          <w:sz w:val="16"/>
        </w:rPr>
        <w:t>. The formal shape of an accelerationist argument needs to be understood strategically and politically if it is to address nuclear questions.</w:t>
      </w:r>
    </w:p>
    <w:p w14:paraId="615ED20A" w14:textId="1774BA12" w:rsidR="00F5628C" w:rsidRDefault="00F5628C" w:rsidP="00F5628C">
      <w:pPr>
        <w:rPr>
          <w:sz w:val="16"/>
        </w:rPr>
      </w:pPr>
      <w:r w:rsidRPr="00B155FE">
        <w:rPr>
          <w:sz w:val="16"/>
        </w:rPr>
        <w:t xml:space="preserve">The accelerationist view that the deepening of capitalism could hasten its self-destructive tendencies and lead to its collapse is not inherently </w:t>
      </w:r>
      <w:r w:rsidRPr="009C157E">
        <w:rPr>
          <w:strike/>
          <w:sz w:val="2"/>
          <w:szCs w:val="2"/>
        </w:rPr>
        <w:t>suicidal</w:t>
      </w:r>
      <w:r w:rsidRPr="00B155FE">
        <w:rPr>
          <w:sz w:val="16"/>
        </w:rPr>
        <w:t xml:space="preserve">, but consideration of what the collapse of capitalism might mean for the global stock of nuclear weapons and nuclear power stations indicates dangers. Amid the collapse of capitalism, securing the safety of nuclear resources is a fundamental priority, and preparing a decelerationist strategy is an essential political position for any radical formation serious about nuclear safety. Against the horizon of nuclear crisis, we rely on workers to know how to manage and decommission nuclear weapons, silos and power stations. This requires “good” science and ongoing struggles to control the decision making around weapons and energy systems. Concrete consideration of </w:t>
      </w:r>
      <w:r w:rsidRPr="00056BBD">
        <w:rPr>
          <w:rStyle w:val="StyleUnderline"/>
          <w:highlight w:val="green"/>
        </w:rPr>
        <w:t>what happens</w:t>
      </w:r>
      <w:r w:rsidRPr="00B155FE">
        <w:rPr>
          <w:rStyle w:val="StyleUnderline"/>
        </w:rPr>
        <w:t xml:space="preserve"> to</w:t>
      </w:r>
      <w:r w:rsidRPr="00B155FE">
        <w:rPr>
          <w:sz w:val="16"/>
        </w:rPr>
        <w:t xml:space="preserve"> ageing </w:t>
      </w:r>
      <w:r w:rsidRPr="00B155FE">
        <w:rPr>
          <w:rStyle w:val="StyleUnderline"/>
        </w:rPr>
        <w:t xml:space="preserve">nuclear systems in an imploding political system </w:t>
      </w:r>
      <w:r w:rsidRPr="00056BBD">
        <w:rPr>
          <w:rStyle w:val="StyleUnderline"/>
          <w:highlight w:val="green"/>
        </w:rPr>
        <w:t xml:space="preserve">has been </w:t>
      </w:r>
      <w:r w:rsidRPr="00056BBD">
        <w:rPr>
          <w:rStyle w:val="Emphasis"/>
          <w:highlight w:val="green"/>
        </w:rPr>
        <w:t>tested</w:t>
      </w:r>
      <w:r w:rsidRPr="00056BBD">
        <w:rPr>
          <w:rStyle w:val="StyleUnderline"/>
          <w:highlight w:val="green"/>
        </w:rPr>
        <w:t xml:space="preserve"> in</w:t>
      </w:r>
      <w:r w:rsidRPr="00B155FE">
        <w:rPr>
          <w:rStyle w:val="StyleUnderline"/>
        </w:rPr>
        <w:t xml:space="preserve"> the fall of </w:t>
      </w:r>
      <w:r w:rsidRPr="00056BBD">
        <w:rPr>
          <w:rStyle w:val="StyleUnderline"/>
          <w:highlight w:val="green"/>
        </w:rPr>
        <w:t xml:space="preserve">the </w:t>
      </w:r>
      <w:r w:rsidRPr="00056BBD">
        <w:rPr>
          <w:rStyle w:val="Emphasis"/>
          <w:highlight w:val="green"/>
        </w:rPr>
        <w:t>Soviet Union</w:t>
      </w:r>
      <w:r w:rsidRPr="00B155FE">
        <w:rPr>
          <w:rStyle w:val="Emphasis"/>
        </w:rPr>
        <w:t>.</w:t>
      </w:r>
      <w:r w:rsidRPr="00B155FE">
        <w:rPr>
          <w:rStyle w:val="StyleUnderline"/>
        </w:rPr>
        <w:t xml:space="preserve"> Imagine</w:t>
      </w:r>
      <w:r w:rsidRPr="00B155FE">
        <w:rPr>
          <w:sz w:val="16"/>
        </w:rPr>
        <w:t xml:space="preserve"> the retrenchment of </w:t>
      </w:r>
      <w:r w:rsidRPr="00B155FE">
        <w:rPr>
          <w:rStyle w:val="Emphasis"/>
        </w:rPr>
        <w:t>reactionary forces</w:t>
      </w:r>
      <w:r w:rsidRPr="00B155FE">
        <w:rPr>
          <w:rStyle w:val="StyleUnderline"/>
        </w:rPr>
        <w:t xml:space="preserve"> around nuclear installations threatening</w:t>
      </w:r>
      <w:r w:rsidRPr="00B155FE">
        <w:rPr>
          <w:sz w:val="16"/>
        </w:rPr>
        <w:t xml:space="preserve"> </w:t>
      </w:r>
      <w:r w:rsidRPr="009C157E">
        <w:rPr>
          <w:strike/>
          <w:sz w:val="2"/>
          <w:szCs w:val="2"/>
        </w:rPr>
        <w:t>suicidal</w:t>
      </w:r>
      <w:r w:rsidRPr="00B155FE">
        <w:rPr>
          <w:sz w:val="16"/>
        </w:rPr>
        <w:t xml:space="preserve"> </w:t>
      </w:r>
      <w:r w:rsidRPr="00B155FE">
        <w:rPr>
          <w:rStyle w:val="Emphasis"/>
        </w:rPr>
        <w:t>political terrorism</w:t>
      </w:r>
      <w:r w:rsidRPr="00B155FE">
        <w:rPr>
          <w:rStyle w:val="StyleUnderline"/>
        </w:rPr>
        <w:t xml:space="preserve"> on a global scale. The risks of a collapsing capitalist system taking the world down with it are clear.</w:t>
      </w:r>
      <w:r w:rsidRPr="00B155FE">
        <w:rPr>
          <w:sz w:val="16"/>
        </w:rPr>
        <w:t xml:space="preserve"> Chernobyl and Fukushima, moreover, stand as metonyms of the risks involved in systems that were apparently functional and yet spiralled out of control even in what might be called peacetime. The risks of the US or the Chinese nuclear androids imploding involve different decisions. Again, the need is for nuanced political judgements and strategies, involving scientific expertise along with solidarity between scientists, workers and new social formations.</w:t>
      </w:r>
    </w:p>
    <w:p w14:paraId="19C10099" w14:textId="77777777" w:rsidR="00B85890" w:rsidRPr="00013364" w:rsidRDefault="00B85890" w:rsidP="00B85890">
      <w:pPr>
        <w:pStyle w:val="Heading4"/>
        <w:rPr>
          <w:rFonts w:asciiTheme="minorHAnsi" w:hAnsiTheme="minorHAnsi" w:cstheme="minorHAnsi"/>
        </w:rPr>
      </w:pPr>
      <w:r w:rsidRPr="00013364">
        <w:rPr>
          <w:rFonts w:asciiTheme="minorHAnsi" w:hAnsiTheme="minorHAnsi" w:cstheme="minorHAnsi"/>
        </w:rPr>
        <w:t xml:space="preserve">The state </w:t>
      </w:r>
      <w:r w:rsidRPr="00013364">
        <w:rPr>
          <w:rFonts w:asciiTheme="minorHAnsi" w:hAnsiTheme="minorHAnsi" w:cstheme="minorHAnsi"/>
          <w:u w:val="single"/>
        </w:rPr>
        <w:t>responds</w:t>
      </w:r>
      <w:r w:rsidRPr="00013364">
        <w:rPr>
          <w:rFonts w:asciiTheme="minorHAnsi" w:hAnsiTheme="minorHAnsi" w:cstheme="minorHAnsi"/>
        </w:rPr>
        <w:t xml:space="preserve"> with </w:t>
      </w:r>
      <w:r w:rsidRPr="00013364">
        <w:rPr>
          <w:rFonts w:asciiTheme="minorHAnsi" w:hAnsiTheme="minorHAnsi" w:cstheme="minorHAnsi"/>
          <w:u w:val="single"/>
        </w:rPr>
        <w:t>military crackdowns</w:t>
      </w:r>
      <w:r w:rsidRPr="00013364">
        <w:rPr>
          <w:rFonts w:asciiTheme="minorHAnsi" w:hAnsiTheme="minorHAnsi" w:cstheme="minorHAnsi"/>
        </w:rPr>
        <w:t xml:space="preserve">. </w:t>
      </w:r>
    </w:p>
    <w:p w14:paraId="1C40ACE6" w14:textId="77777777" w:rsidR="00B85890" w:rsidRPr="00013364" w:rsidRDefault="00B85890" w:rsidP="00B85890">
      <w:pPr>
        <w:rPr>
          <w:rFonts w:asciiTheme="minorHAnsi" w:hAnsiTheme="minorHAnsi" w:cstheme="minorHAnsi"/>
        </w:rPr>
      </w:pPr>
      <w:r w:rsidRPr="00013364">
        <w:rPr>
          <w:rFonts w:asciiTheme="minorHAnsi" w:hAnsiTheme="minorHAnsi" w:cstheme="minorHAnsi"/>
          <w:b/>
          <w:bCs/>
          <w:sz w:val="26"/>
          <w:szCs w:val="26"/>
        </w:rPr>
        <w:t>Flaherty ’5</w:t>
      </w:r>
      <w:r w:rsidRPr="00013364">
        <w:rPr>
          <w:rFonts w:asciiTheme="minorHAnsi" w:hAnsiTheme="minorHAnsi" w:cstheme="minorHAnsi"/>
        </w:rPr>
        <w:t xml:space="preserve"> [Kevin; 2005; B.A. in International Relations from the University of South California; Cryptogon, “Militant Electronic Piracy:</w:t>
      </w:r>
      <w:r w:rsidRPr="00013364">
        <w:rPr>
          <w:rFonts w:asciiTheme="minorHAnsi" w:hAnsiTheme="minorHAnsi" w:cstheme="minorHAnsi"/>
        </w:rPr>
        <w:br/>
        <w:t xml:space="preserve">Non-Violent Insurgency Tactics Against the American Corporate State,” </w:t>
      </w:r>
      <w:hyperlink r:id="rId6" w:history="1">
        <w:r w:rsidRPr="00013364">
          <w:rPr>
            <w:rStyle w:val="Hyperlink"/>
            <w:rFonts w:asciiTheme="minorHAnsi" w:hAnsiTheme="minorHAnsi" w:cstheme="minorHAnsi"/>
          </w:rPr>
          <w:t>http://cryptogon.com/docs/pirate_insurgency.html/</w:t>
        </w:r>
      </w:hyperlink>
      <w:r w:rsidRPr="00013364">
        <w:rPr>
          <w:rFonts w:asciiTheme="minorHAnsi" w:hAnsiTheme="minorHAnsi" w:cstheme="minorHAnsi"/>
        </w:rPr>
        <w:t>]</w:t>
      </w:r>
    </w:p>
    <w:p w14:paraId="7835B9AF" w14:textId="77777777" w:rsidR="00B85890" w:rsidRPr="00013364" w:rsidRDefault="00B85890" w:rsidP="00B85890">
      <w:pPr>
        <w:rPr>
          <w:rFonts w:asciiTheme="minorHAnsi" w:hAnsiTheme="minorHAnsi" w:cstheme="minorHAnsi"/>
          <w:sz w:val="14"/>
        </w:rPr>
      </w:pPr>
      <w:r w:rsidRPr="00013364">
        <w:rPr>
          <w:rStyle w:val="Emphasis"/>
          <w:rFonts w:asciiTheme="minorHAnsi" w:hAnsiTheme="minorHAnsi" w:cstheme="minorHAnsi"/>
        </w:rPr>
        <w:lastRenderedPageBreak/>
        <w:t xml:space="preserve">Any </w:t>
      </w:r>
      <w:r w:rsidRPr="00013364">
        <w:rPr>
          <w:rStyle w:val="Emphasis"/>
          <w:rFonts w:asciiTheme="minorHAnsi" w:hAnsiTheme="minorHAnsi" w:cstheme="minorHAnsi"/>
          <w:highlight w:val="green"/>
        </w:rPr>
        <w:t>violent insurgency</w:t>
      </w:r>
      <w:r w:rsidRPr="00013364">
        <w:rPr>
          <w:rFonts w:asciiTheme="minorHAnsi" w:hAnsiTheme="minorHAnsi" w:cstheme="minorHAnsi"/>
          <w:highlight w:val="green"/>
          <w:u w:val="single"/>
        </w:rPr>
        <w:t xml:space="preserve"> against the</w:t>
      </w:r>
      <w:r w:rsidRPr="00013364">
        <w:rPr>
          <w:rStyle w:val="StyleUnderline"/>
          <w:rFonts w:asciiTheme="minorHAnsi" w:hAnsiTheme="minorHAnsi" w:cstheme="minorHAnsi"/>
        </w:rPr>
        <w:t xml:space="preserve"> American Corporate </w:t>
      </w:r>
      <w:r w:rsidRPr="00013364">
        <w:rPr>
          <w:rStyle w:val="StyleUnderline"/>
          <w:rFonts w:asciiTheme="minorHAnsi" w:hAnsiTheme="minorHAnsi" w:cstheme="minorHAnsi"/>
          <w:highlight w:val="green"/>
        </w:rPr>
        <w:t>State</w:t>
      </w:r>
      <w:r w:rsidRPr="00013364">
        <w:rPr>
          <w:rFonts w:asciiTheme="minorHAnsi" w:hAnsiTheme="minorHAnsi" w:cstheme="minorHAnsi"/>
          <w:highlight w:val="green"/>
          <w:u w:val="single"/>
        </w:rPr>
        <w:t xml:space="preserve"> is sure to </w:t>
      </w:r>
      <w:r w:rsidRPr="00013364">
        <w:rPr>
          <w:rStyle w:val="Emphasis"/>
          <w:rFonts w:asciiTheme="minorHAnsi" w:hAnsiTheme="minorHAnsi" w:cstheme="minorHAnsi"/>
          <w:highlight w:val="green"/>
        </w:rPr>
        <w:t>fail</w:t>
      </w:r>
      <w:r w:rsidRPr="00013364">
        <w:rPr>
          <w:rFonts w:asciiTheme="minorHAnsi" w:hAnsiTheme="minorHAnsi" w:cstheme="minorHAnsi"/>
          <w:sz w:val="14"/>
          <w:highlight w:val="green"/>
        </w:rPr>
        <w:t xml:space="preserve"> </w:t>
      </w:r>
      <w:r w:rsidRPr="00013364">
        <w:rPr>
          <w:rFonts w:asciiTheme="minorHAnsi" w:hAnsiTheme="minorHAnsi" w:cstheme="minorHAnsi"/>
          <w:highlight w:val="green"/>
          <w:u w:val="single"/>
        </w:rPr>
        <w:t xml:space="preserve">and will </w:t>
      </w:r>
      <w:r w:rsidRPr="00013364">
        <w:rPr>
          <w:rStyle w:val="Emphasis"/>
          <w:rFonts w:asciiTheme="minorHAnsi" w:hAnsiTheme="minorHAnsi" w:cstheme="minorHAnsi"/>
          <w:highlight w:val="green"/>
        </w:rPr>
        <w:t>only</w:t>
      </w:r>
      <w:r w:rsidRPr="00013364">
        <w:rPr>
          <w:rFonts w:asciiTheme="minorHAnsi" w:hAnsiTheme="minorHAnsi" w:cstheme="minorHAnsi"/>
          <w:u w:val="single"/>
        </w:rPr>
        <w:t xml:space="preserve"> serve to </w:t>
      </w:r>
      <w:r w:rsidRPr="00013364">
        <w:rPr>
          <w:rFonts w:asciiTheme="minorHAnsi" w:hAnsiTheme="minorHAnsi" w:cstheme="minorHAnsi"/>
          <w:highlight w:val="green"/>
          <w:u w:val="single"/>
        </w:rPr>
        <w:t>enhance</w:t>
      </w:r>
      <w:r w:rsidRPr="00013364">
        <w:rPr>
          <w:rFonts w:asciiTheme="minorHAnsi" w:hAnsiTheme="minorHAnsi" w:cstheme="minorHAnsi"/>
          <w:u w:val="single"/>
        </w:rPr>
        <w:t xml:space="preserve"> the </w:t>
      </w:r>
      <w:r w:rsidRPr="00013364">
        <w:rPr>
          <w:rStyle w:val="Emphasis"/>
          <w:rFonts w:asciiTheme="minorHAnsi" w:hAnsiTheme="minorHAnsi" w:cstheme="minorHAnsi"/>
        </w:rPr>
        <w:t xml:space="preserve">state's </w:t>
      </w:r>
      <w:r w:rsidRPr="00013364">
        <w:rPr>
          <w:rStyle w:val="Emphasis"/>
          <w:rFonts w:asciiTheme="minorHAnsi" w:hAnsiTheme="minorHAnsi" w:cstheme="minorHAnsi"/>
          <w:highlight w:val="green"/>
        </w:rPr>
        <w:t>power</w:t>
      </w:r>
      <w:r w:rsidRPr="00013364">
        <w:rPr>
          <w:rFonts w:asciiTheme="minorHAnsi" w:hAnsiTheme="minorHAnsi" w:cstheme="minorHAnsi"/>
          <w:sz w:val="14"/>
        </w:rPr>
        <w:t xml:space="preserve">. The major flaw of </w:t>
      </w:r>
      <w:r w:rsidRPr="00013364">
        <w:rPr>
          <w:rFonts w:asciiTheme="minorHAnsi" w:hAnsiTheme="minorHAnsi" w:cstheme="minorHAnsi"/>
          <w:sz w:val="16"/>
          <w:szCs w:val="16"/>
        </w:rPr>
        <w:t xml:space="preserve">violent insurgencies, both </w:t>
      </w:r>
      <w:proofErr w:type="gramStart"/>
      <w:r w:rsidRPr="00013364">
        <w:rPr>
          <w:rFonts w:asciiTheme="minorHAnsi" w:hAnsiTheme="minorHAnsi" w:cstheme="minorHAnsi"/>
          <w:sz w:val="16"/>
          <w:szCs w:val="16"/>
        </w:rPr>
        <w:t>cell</w:t>
      </w:r>
      <w:proofErr w:type="gramEnd"/>
      <w:r w:rsidRPr="00013364">
        <w:rPr>
          <w:rFonts w:asciiTheme="minorHAnsi" w:hAnsiTheme="minorHAnsi" w:cstheme="minorHAnsi"/>
          <w:sz w:val="16"/>
          <w:szCs w:val="16"/>
        </w:rPr>
        <w:t xml:space="preserve"> based (Weathermen Underground, Black Panthers, Aryan Nations etc.) and leaderless (Earth Liberation Front, People for the Ethical Treatment of Animals, etc.) is that they are attempting to attack the system</w:t>
      </w:r>
      <w:r w:rsidRPr="00013364">
        <w:rPr>
          <w:rFonts w:asciiTheme="minorHAnsi" w:hAnsiTheme="minorHAnsi" w:cstheme="minorHAnsi"/>
        </w:rPr>
        <w:t xml:space="preserve"> </w:t>
      </w:r>
      <w:r w:rsidRPr="00013364">
        <w:rPr>
          <w:rFonts w:asciiTheme="minorHAnsi" w:hAnsiTheme="minorHAnsi" w:cstheme="minorHAnsi"/>
          <w:u w:val="single"/>
        </w:rPr>
        <w:t xml:space="preserve">using the same tactics </w:t>
      </w:r>
      <w:r w:rsidRPr="00013364">
        <w:rPr>
          <w:rFonts w:asciiTheme="minorHAnsi" w:hAnsiTheme="minorHAnsi" w:cstheme="minorHAnsi"/>
          <w:highlight w:val="green"/>
          <w:u w:val="single"/>
        </w:rPr>
        <w:t>the</w:t>
      </w:r>
      <w:r w:rsidRPr="00013364">
        <w:rPr>
          <w:rFonts w:asciiTheme="minorHAnsi" w:hAnsiTheme="minorHAnsi" w:cstheme="minorHAnsi"/>
          <w:u w:val="single"/>
        </w:rPr>
        <w:t xml:space="preserve"> </w:t>
      </w:r>
      <w:r w:rsidRPr="00013364">
        <w:rPr>
          <w:rStyle w:val="StyleUnderline"/>
          <w:rFonts w:asciiTheme="minorHAnsi" w:hAnsiTheme="minorHAnsi" w:cstheme="minorHAnsi"/>
        </w:rPr>
        <w:t xml:space="preserve">American Corporate </w:t>
      </w:r>
      <w:r w:rsidRPr="00013364">
        <w:rPr>
          <w:rStyle w:val="StyleUnderline"/>
          <w:rFonts w:asciiTheme="minorHAnsi" w:hAnsiTheme="minorHAnsi" w:cstheme="minorHAnsi"/>
          <w:highlight w:val="green"/>
        </w:rPr>
        <w:t>State</w:t>
      </w:r>
      <w:r w:rsidRPr="00013364">
        <w:rPr>
          <w:rFonts w:asciiTheme="minorHAnsi" w:hAnsiTheme="minorHAnsi" w:cstheme="minorHAnsi"/>
          <w:highlight w:val="green"/>
          <w:u w:val="single"/>
        </w:rPr>
        <w:t xml:space="preserve"> has </w:t>
      </w:r>
      <w:r w:rsidRPr="00013364">
        <w:rPr>
          <w:rStyle w:val="Emphasis"/>
          <w:rFonts w:asciiTheme="minorHAnsi" w:hAnsiTheme="minorHAnsi" w:cstheme="minorHAnsi"/>
        </w:rPr>
        <w:t xml:space="preserve">already </w:t>
      </w:r>
      <w:r w:rsidRPr="00013364">
        <w:rPr>
          <w:rStyle w:val="Emphasis"/>
          <w:rFonts w:asciiTheme="minorHAnsi" w:hAnsiTheme="minorHAnsi" w:cstheme="minorHAnsi"/>
          <w:highlight w:val="green"/>
        </w:rPr>
        <w:t>mastered</w:t>
      </w:r>
      <w:r w:rsidRPr="00013364">
        <w:rPr>
          <w:rFonts w:asciiTheme="minorHAnsi" w:hAnsiTheme="minorHAnsi" w:cstheme="minorHAnsi"/>
          <w:highlight w:val="green"/>
          <w:u w:val="single"/>
        </w:rPr>
        <w:t xml:space="preserve">: terror and </w:t>
      </w:r>
      <w:r w:rsidRPr="00013364">
        <w:rPr>
          <w:rStyle w:val="Emphasis"/>
          <w:rFonts w:asciiTheme="minorHAnsi" w:hAnsiTheme="minorHAnsi" w:cstheme="minorHAnsi"/>
          <w:highlight w:val="green"/>
        </w:rPr>
        <w:t>psy</w:t>
      </w:r>
      <w:r w:rsidRPr="00013364">
        <w:rPr>
          <w:rStyle w:val="Emphasis"/>
          <w:rFonts w:asciiTheme="minorHAnsi" w:hAnsiTheme="minorHAnsi" w:cstheme="minorHAnsi"/>
        </w:rPr>
        <w:t xml:space="preserve">chological </w:t>
      </w:r>
      <w:r w:rsidRPr="00013364">
        <w:rPr>
          <w:rStyle w:val="Emphasis"/>
          <w:rFonts w:asciiTheme="minorHAnsi" w:hAnsiTheme="minorHAnsi" w:cstheme="minorHAnsi"/>
          <w:highlight w:val="green"/>
        </w:rPr>
        <w:t>op</w:t>
      </w:r>
      <w:r w:rsidRPr="00013364">
        <w:rPr>
          <w:rStyle w:val="Emphasis"/>
          <w:rFonts w:asciiTheme="minorHAnsi" w:hAnsiTheme="minorHAnsi" w:cstheme="minorHAnsi"/>
        </w:rPr>
        <w:t>eration</w:t>
      </w:r>
      <w:r w:rsidRPr="00013364">
        <w:rPr>
          <w:rStyle w:val="Emphasis"/>
          <w:rFonts w:asciiTheme="minorHAnsi" w:hAnsiTheme="minorHAnsi" w:cstheme="minorHAnsi"/>
          <w:highlight w:val="green"/>
        </w:rPr>
        <w:t>s</w:t>
      </w:r>
      <w:r w:rsidRPr="00013364">
        <w:rPr>
          <w:rStyle w:val="StyleUnderline"/>
          <w:rFonts w:asciiTheme="minorHAnsi" w:hAnsiTheme="minorHAnsi" w:cstheme="minorHAnsi"/>
          <w:highlight w:val="green"/>
        </w:rPr>
        <w:t>. The</w:t>
      </w:r>
      <w:r w:rsidRPr="00013364">
        <w:rPr>
          <w:rFonts w:asciiTheme="minorHAnsi" w:hAnsiTheme="minorHAnsi" w:cstheme="minorHAnsi"/>
          <w:u w:val="single"/>
        </w:rPr>
        <w:t xml:space="preserve"> </w:t>
      </w:r>
      <w:r w:rsidRPr="00013364">
        <w:rPr>
          <w:rStyle w:val="StyleUnderline"/>
          <w:rFonts w:asciiTheme="minorHAnsi" w:hAnsiTheme="minorHAnsi" w:cstheme="minorHAnsi"/>
        </w:rPr>
        <w:t xml:space="preserve">American Corporate </w:t>
      </w:r>
      <w:r w:rsidRPr="00013364">
        <w:rPr>
          <w:rStyle w:val="StyleUnderline"/>
          <w:rFonts w:asciiTheme="minorHAnsi" w:hAnsiTheme="minorHAnsi" w:cstheme="minorHAnsi"/>
          <w:highlight w:val="green"/>
        </w:rPr>
        <w:t>State</w:t>
      </w:r>
      <w:r w:rsidRPr="00013364">
        <w:rPr>
          <w:rFonts w:asciiTheme="minorHAnsi" w:hAnsiTheme="minorHAnsi" w:cstheme="minorHAnsi"/>
          <w:sz w:val="14"/>
        </w:rPr>
        <w:t xml:space="preserve"> attained primacy through the effective application of terror and psychological operations. Therefore, it </w:t>
      </w:r>
      <w:r w:rsidRPr="00013364">
        <w:rPr>
          <w:rFonts w:asciiTheme="minorHAnsi" w:hAnsiTheme="minorHAnsi" w:cstheme="minorHAnsi"/>
          <w:highlight w:val="green"/>
          <w:u w:val="single"/>
        </w:rPr>
        <w:t xml:space="preserve">has </w:t>
      </w:r>
      <w:r w:rsidRPr="00013364">
        <w:rPr>
          <w:rStyle w:val="Emphasis"/>
          <w:rFonts w:asciiTheme="minorHAnsi" w:hAnsiTheme="minorHAnsi" w:cstheme="minorHAnsi"/>
        </w:rPr>
        <w:t xml:space="preserve">far </w:t>
      </w:r>
      <w:r w:rsidRPr="00013364">
        <w:rPr>
          <w:rStyle w:val="Emphasis"/>
          <w:rFonts w:asciiTheme="minorHAnsi" w:hAnsiTheme="minorHAnsi" w:cstheme="minorHAnsi"/>
          <w:highlight w:val="green"/>
        </w:rPr>
        <w:t>more</w:t>
      </w:r>
      <w:r w:rsidRPr="00013364">
        <w:rPr>
          <w:rFonts w:asciiTheme="minorHAnsi" w:hAnsiTheme="minorHAnsi" w:cstheme="minorHAnsi"/>
          <w:highlight w:val="green"/>
          <w:u w:val="single"/>
        </w:rPr>
        <w:t xml:space="preserve"> skill</w:t>
      </w:r>
      <w:r w:rsidRPr="00013364">
        <w:rPr>
          <w:rFonts w:asciiTheme="minorHAnsi" w:hAnsiTheme="minorHAnsi" w:cstheme="minorHAnsi"/>
          <w:u w:val="single"/>
        </w:rPr>
        <w:t xml:space="preserve"> and experience in the use of these tactics </w:t>
      </w:r>
      <w:r w:rsidRPr="00013364">
        <w:rPr>
          <w:rFonts w:asciiTheme="minorHAnsi" w:hAnsiTheme="minorHAnsi" w:cstheme="minorHAnsi"/>
          <w:highlight w:val="green"/>
          <w:u w:val="single"/>
        </w:rPr>
        <w:t xml:space="preserve">than </w:t>
      </w:r>
      <w:r w:rsidRPr="00013364">
        <w:rPr>
          <w:rStyle w:val="Emphasis"/>
          <w:rFonts w:asciiTheme="minorHAnsi" w:hAnsiTheme="minorHAnsi" w:cstheme="minorHAnsi"/>
          <w:highlight w:val="green"/>
        </w:rPr>
        <w:t>any upstart</w:t>
      </w:r>
      <w:r w:rsidRPr="00013364">
        <w:rPr>
          <w:rFonts w:asciiTheme="minorHAnsi" w:hAnsiTheme="minorHAnsi" w:cstheme="minorHAnsi"/>
          <w:highlight w:val="green"/>
          <w:u w:val="single"/>
        </w:rPr>
        <w:t xml:space="preserve"> could </w:t>
      </w:r>
      <w:r w:rsidRPr="00013364">
        <w:rPr>
          <w:rStyle w:val="Emphasis"/>
          <w:rFonts w:asciiTheme="minorHAnsi" w:hAnsiTheme="minorHAnsi" w:cstheme="minorHAnsi"/>
        </w:rPr>
        <w:t xml:space="preserve">ever </w:t>
      </w:r>
      <w:r w:rsidRPr="00013364">
        <w:rPr>
          <w:rStyle w:val="Emphasis"/>
          <w:rFonts w:asciiTheme="minorHAnsi" w:hAnsiTheme="minorHAnsi" w:cstheme="minorHAnsi"/>
          <w:highlight w:val="green"/>
        </w:rPr>
        <w:t>hope</w:t>
      </w:r>
      <w:r w:rsidRPr="00013364">
        <w:rPr>
          <w:rFonts w:asciiTheme="minorHAnsi" w:hAnsiTheme="minorHAnsi" w:cstheme="minorHAnsi"/>
          <w:highlight w:val="green"/>
          <w:u w:val="single"/>
        </w:rPr>
        <w:t xml:space="preserve"> </w:t>
      </w:r>
      <w:r w:rsidRPr="00013364">
        <w:rPr>
          <w:rStyle w:val="StyleUnderline"/>
          <w:rFonts w:asciiTheme="minorHAnsi" w:hAnsiTheme="minorHAnsi" w:cstheme="minorHAnsi"/>
          <w:highlight w:val="green"/>
        </w:rPr>
        <w:t>to attain. This makes the</w:t>
      </w:r>
      <w:r w:rsidRPr="00013364">
        <w:rPr>
          <w:rFonts w:asciiTheme="minorHAnsi" w:hAnsiTheme="minorHAnsi" w:cstheme="minorHAnsi"/>
          <w:u w:val="single"/>
        </w:rPr>
        <w:t xml:space="preserve"> </w:t>
      </w:r>
      <w:r w:rsidRPr="00013364">
        <w:rPr>
          <w:rStyle w:val="StyleUnderline"/>
          <w:rFonts w:asciiTheme="minorHAnsi" w:hAnsiTheme="minorHAnsi" w:cstheme="minorHAnsi"/>
        </w:rPr>
        <w:t xml:space="preserve">American Corporate </w:t>
      </w:r>
      <w:r w:rsidRPr="00013364">
        <w:rPr>
          <w:rStyle w:val="StyleUnderline"/>
          <w:rFonts w:asciiTheme="minorHAnsi" w:hAnsiTheme="minorHAnsi" w:cstheme="minorHAnsi"/>
          <w:highlight w:val="green"/>
        </w:rPr>
        <w:t>State</w:t>
      </w:r>
      <w:r w:rsidRPr="00013364">
        <w:rPr>
          <w:rFonts w:asciiTheme="minorHAnsi" w:hAnsiTheme="minorHAnsi" w:cstheme="minorHAnsi"/>
          <w:highlight w:val="green"/>
          <w:u w:val="single"/>
        </w:rPr>
        <w:t xml:space="preserve"> </w:t>
      </w:r>
      <w:r w:rsidRPr="00013364">
        <w:rPr>
          <w:rStyle w:val="Emphasis"/>
          <w:rFonts w:asciiTheme="minorHAnsi" w:hAnsiTheme="minorHAnsi" w:cstheme="minorHAnsi"/>
          <w:highlight w:val="green"/>
        </w:rPr>
        <w:t>impervious</w:t>
      </w:r>
      <w:r w:rsidRPr="00013364">
        <w:rPr>
          <w:rFonts w:asciiTheme="minorHAnsi" w:hAnsiTheme="minorHAnsi" w:cstheme="minorHAnsi"/>
          <w:highlight w:val="green"/>
          <w:u w:val="single"/>
        </w:rPr>
        <w:t xml:space="preserve"> to</w:t>
      </w:r>
      <w:r w:rsidRPr="00013364">
        <w:rPr>
          <w:rFonts w:asciiTheme="minorHAnsi" w:hAnsiTheme="minorHAnsi" w:cstheme="minorHAnsi"/>
          <w:u w:val="single"/>
        </w:rPr>
        <w:t xml:space="preserve"> traditional </w:t>
      </w:r>
      <w:r w:rsidRPr="00013364">
        <w:rPr>
          <w:rStyle w:val="Emphasis"/>
          <w:rFonts w:asciiTheme="minorHAnsi" w:hAnsiTheme="minorHAnsi" w:cstheme="minorHAnsi"/>
          <w:highlight w:val="green"/>
        </w:rPr>
        <w:t>insurgency</w:t>
      </w:r>
      <w:r w:rsidRPr="00013364">
        <w:rPr>
          <w:rStyle w:val="Emphasis"/>
          <w:rFonts w:asciiTheme="minorHAnsi" w:hAnsiTheme="minorHAnsi" w:cstheme="minorHAnsi"/>
        </w:rPr>
        <w:t xml:space="preserve"> tactics</w:t>
      </w:r>
      <w:r w:rsidRPr="00013364">
        <w:rPr>
          <w:rFonts w:asciiTheme="minorHAnsi" w:hAnsiTheme="minorHAnsi" w:cstheme="minorHAnsi"/>
          <w:u w:val="single"/>
        </w:rPr>
        <w:t xml:space="preserve">. </w:t>
      </w:r>
      <w:r w:rsidRPr="00013364">
        <w:rPr>
          <w:rFonts w:asciiTheme="minorHAnsi" w:hAnsiTheme="minorHAnsi" w:cstheme="minorHAnsi"/>
          <w:sz w:val="14"/>
        </w:rPr>
        <w:t xml:space="preserve"> </w:t>
      </w:r>
    </w:p>
    <w:p w14:paraId="40216F60" w14:textId="77777777" w:rsidR="00B85890" w:rsidRPr="00013364" w:rsidRDefault="00B85890" w:rsidP="00B85890">
      <w:pPr>
        <w:rPr>
          <w:rFonts w:asciiTheme="minorHAnsi" w:hAnsiTheme="minorHAnsi" w:cstheme="minorHAnsi"/>
          <w:sz w:val="14"/>
        </w:rPr>
      </w:pPr>
      <w:r w:rsidRPr="00013364">
        <w:rPr>
          <w:rFonts w:asciiTheme="minorHAnsi" w:hAnsiTheme="minorHAnsi" w:cstheme="minorHAnsi"/>
          <w:sz w:val="14"/>
        </w:rPr>
        <w:t xml:space="preserve">- Political Activism and the ACS Counterinsurgency Apparatus  </w:t>
      </w:r>
    </w:p>
    <w:p w14:paraId="5DBA9901" w14:textId="77777777" w:rsidR="00B85890" w:rsidRPr="00013364" w:rsidRDefault="00B85890" w:rsidP="00B85890">
      <w:pPr>
        <w:rPr>
          <w:rFonts w:asciiTheme="minorHAnsi" w:hAnsiTheme="minorHAnsi" w:cstheme="minorHAnsi"/>
          <w:sz w:val="14"/>
        </w:rPr>
      </w:pPr>
      <w:r w:rsidRPr="00013364">
        <w:rPr>
          <w:rFonts w:asciiTheme="minorHAnsi" w:hAnsiTheme="minorHAnsi" w:cstheme="minorHAnsi"/>
          <w:highlight w:val="green"/>
          <w:u w:val="single"/>
        </w:rPr>
        <w:t>The</w:t>
      </w:r>
      <w:r w:rsidRPr="00013364">
        <w:rPr>
          <w:rFonts w:asciiTheme="minorHAnsi" w:hAnsiTheme="minorHAnsi" w:cstheme="minorHAnsi"/>
          <w:u w:val="single"/>
        </w:rPr>
        <w:t xml:space="preserve"> </w:t>
      </w:r>
      <w:r w:rsidRPr="00013364">
        <w:rPr>
          <w:rStyle w:val="StyleUnderline"/>
          <w:rFonts w:asciiTheme="minorHAnsi" w:hAnsiTheme="minorHAnsi" w:cstheme="minorHAnsi"/>
        </w:rPr>
        <w:t xml:space="preserve">American Corporate </w:t>
      </w:r>
      <w:r w:rsidRPr="00013364">
        <w:rPr>
          <w:rStyle w:val="StyleUnderline"/>
          <w:rFonts w:asciiTheme="minorHAnsi" w:hAnsiTheme="minorHAnsi" w:cstheme="minorHAnsi"/>
          <w:highlight w:val="green"/>
        </w:rPr>
        <w:t>State</w:t>
      </w:r>
      <w:r w:rsidRPr="00013364">
        <w:rPr>
          <w:rFonts w:asciiTheme="minorHAnsi" w:hAnsiTheme="minorHAnsi" w:cstheme="minorHAnsi"/>
          <w:highlight w:val="green"/>
          <w:u w:val="single"/>
        </w:rPr>
        <w:t xml:space="preserve"> employs</w:t>
      </w:r>
      <w:r w:rsidRPr="00013364">
        <w:rPr>
          <w:rFonts w:asciiTheme="minorHAnsi" w:hAnsiTheme="minorHAnsi" w:cstheme="minorHAnsi"/>
          <w:u w:val="single"/>
        </w:rPr>
        <w:t xml:space="preserve"> a </w:t>
      </w:r>
      <w:r w:rsidRPr="00013364">
        <w:rPr>
          <w:rStyle w:val="Emphasis"/>
          <w:rFonts w:asciiTheme="minorHAnsi" w:hAnsiTheme="minorHAnsi" w:cstheme="minorHAnsi"/>
        </w:rPr>
        <w:t xml:space="preserve">full-time </w:t>
      </w:r>
      <w:r w:rsidRPr="00013364">
        <w:rPr>
          <w:rStyle w:val="Emphasis"/>
          <w:rFonts w:asciiTheme="minorHAnsi" w:hAnsiTheme="minorHAnsi" w:cstheme="minorHAnsi"/>
          <w:highlight w:val="green"/>
        </w:rPr>
        <w:t>counterinsurgency</w:t>
      </w:r>
      <w:r w:rsidRPr="00013364">
        <w:rPr>
          <w:rFonts w:asciiTheme="minorHAnsi" w:hAnsiTheme="minorHAnsi" w:cstheme="minorHAnsi"/>
          <w:highlight w:val="green"/>
          <w:u w:val="single"/>
        </w:rPr>
        <w:t xml:space="preserve"> infrastructure with resources </w:t>
      </w:r>
      <w:r w:rsidRPr="00013364">
        <w:rPr>
          <w:rFonts w:asciiTheme="minorHAnsi" w:hAnsiTheme="minorHAnsi" w:cstheme="minorHAnsi"/>
          <w:u w:val="single"/>
        </w:rPr>
        <w:t xml:space="preserve">that are </w:t>
      </w:r>
      <w:r w:rsidRPr="00013364">
        <w:rPr>
          <w:rStyle w:val="Emphasis"/>
          <w:rFonts w:asciiTheme="minorHAnsi" w:hAnsiTheme="minorHAnsi" w:cstheme="minorHAnsi"/>
          <w:highlight w:val="green"/>
        </w:rPr>
        <w:t>unimaginable</w:t>
      </w:r>
      <w:r w:rsidRPr="00013364">
        <w:rPr>
          <w:rFonts w:asciiTheme="minorHAnsi" w:hAnsiTheme="minorHAnsi" w:cstheme="minorHAnsi"/>
          <w:highlight w:val="green"/>
          <w:u w:val="single"/>
        </w:rPr>
        <w:t xml:space="preserve"> to </w:t>
      </w:r>
      <w:r w:rsidRPr="00013364">
        <w:rPr>
          <w:rFonts w:asciiTheme="minorHAnsi" w:hAnsiTheme="minorHAnsi" w:cstheme="minorHAnsi"/>
          <w:u w:val="single"/>
        </w:rPr>
        <w:t xml:space="preserve">most would be </w:t>
      </w:r>
      <w:r w:rsidRPr="00013364">
        <w:rPr>
          <w:rFonts w:asciiTheme="minorHAnsi" w:hAnsiTheme="minorHAnsi" w:cstheme="minorHAnsi"/>
          <w:highlight w:val="green"/>
          <w:u w:val="single"/>
        </w:rPr>
        <w:t>insurgents</w:t>
      </w:r>
      <w:r w:rsidRPr="00013364">
        <w:rPr>
          <w:rFonts w:asciiTheme="minorHAnsi" w:hAnsiTheme="minorHAnsi" w:cstheme="minorHAnsi"/>
          <w:sz w:val="14"/>
        </w:rPr>
        <w:t xml:space="preserve">. Quite simply, </w:t>
      </w:r>
      <w:r w:rsidRPr="00013364">
        <w:rPr>
          <w:rStyle w:val="Emphasis"/>
          <w:rFonts w:asciiTheme="minorHAnsi" w:hAnsiTheme="minorHAnsi" w:cstheme="minorHAnsi"/>
        </w:rPr>
        <w:t xml:space="preserve">violent </w:t>
      </w:r>
      <w:r w:rsidRPr="00013364">
        <w:rPr>
          <w:rStyle w:val="Emphasis"/>
          <w:rFonts w:asciiTheme="minorHAnsi" w:hAnsiTheme="minorHAnsi" w:cstheme="minorHAnsi"/>
          <w:highlight w:val="green"/>
        </w:rPr>
        <w:t>insurgents</w:t>
      </w:r>
      <w:r w:rsidRPr="00013364">
        <w:rPr>
          <w:rFonts w:asciiTheme="minorHAnsi" w:hAnsiTheme="minorHAnsi" w:cstheme="minorHAnsi"/>
          <w:highlight w:val="green"/>
          <w:u w:val="single"/>
        </w:rPr>
        <w:t xml:space="preserve"> have </w:t>
      </w:r>
      <w:r w:rsidRPr="00013364">
        <w:rPr>
          <w:rStyle w:val="Emphasis"/>
          <w:rFonts w:asciiTheme="minorHAnsi" w:hAnsiTheme="minorHAnsi" w:cstheme="minorHAnsi"/>
          <w:highlight w:val="green"/>
        </w:rPr>
        <w:t>no idea</w:t>
      </w:r>
      <w:r w:rsidRPr="00013364">
        <w:rPr>
          <w:rFonts w:asciiTheme="minorHAnsi" w:hAnsiTheme="minorHAnsi" w:cstheme="minorHAnsi"/>
          <w:sz w:val="14"/>
        </w:rPr>
        <w:t xml:space="preserve"> </w:t>
      </w:r>
      <w:r w:rsidRPr="00013364">
        <w:rPr>
          <w:rFonts w:asciiTheme="minorHAnsi" w:hAnsiTheme="minorHAnsi" w:cstheme="minorHAnsi"/>
          <w:u w:val="single"/>
        </w:rPr>
        <w:t xml:space="preserve">of just </w:t>
      </w:r>
      <w:r w:rsidRPr="00013364">
        <w:rPr>
          <w:rFonts w:asciiTheme="minorHAnsi" w:hAnsiTheme="minorHAnsi" w:cstheme="minorHAnsi"/>
          <w:highlight w:val="green"/>
          <w:u w:val="single"/>
        </w:rPr>
        <w:t xml:space="preserve">how </w:t>
      </w:r>
      <w:r w:rsidRPr="00013364">
        <w:rPr>
          <w:rStyle w:val="Emphasis"/>
          <w:rFonts w:asciiTheme="minorHAnsi" w:hAnsiTheme="minorHAnsi" w:cstheme="minorHAnsi"/>
          <w:highlight w:val="green"/>
        </w:rPr>
        <w:t>powerful</w:t>
      </w:r>
      <w:r w:rsidRPr="00013364">
        <w:rPr>
          <w:rFonts w:asciiTheme="minorHAnsi" w:hAnsiTheme="minorHAnsi" w:cstheme="minorHAnsi"/>
          <w:highlight w:val="green"/>
          <w:u w:val="single"/>
        </w:rPr>
        <w:t xml:space="preserve"> the foe</w:t>
      </w:r>
      <w:r w:rsidRPr="00013364">
        <w:rPr>
          <w:rFonts w:asciiTheme="minorHAnsi" w:hAnsiTheme="minorHAnsi" w:cstheme="minorHAnsi"/>
          <w:u w:val="single"/>
        </w:rPr>
        <w:t xml:space="preserve"> </w:t>
      </w:r>
      <w:proofErr w:type="gramStart"/>
      <w:r w:rsidRPr="00013364">
        <w:rPr>
          <w:rFonts w:asciiTheme="minorHAnsi" w:hAnsiTheme="minorHAnsi" w:cstheme="minorHAnsi"/>
          <w:u w:val="single"/>
        </w:rPr>
        <w:t xml:space="preserve">actually </w:t>
      </w:r>
      <w:r w:rsidRPr="00013364">
        <w:rPr>
          <w:rFonts w:asciiTheme="minorHAnsi" w:hAnsiTheme="minorHAnsi" w:cstheme="minorHAnsi"/>
          <w:highlight w:val="green"/>
          <w:u w:val="single"/>
        </w:rPr>
        <w:t>is</w:t>
      </w:r>
      <w:proofErr w:type="gramEnd"/>
      <w:r w:rsidRPr="00013364">
        <w:rPr>
          <w:rFonts w:asciiTheme="minorHAnsi" w:hAnsiTheme="minorHAnsi" w:cstheme="minorHAnsi"/>
          <w:highlight w:val="green"/>
          <w:u w:val="single"/>
        </w:rPr>
        <w:t>.</w:t>
      </w:r>
      <w:r w:rsidRPr="00013364">
        <w:rPr>
          <w:rFonts w:asciiTheme="minorHAnsi" w:hAnsiTheme="minorHAnsi" w:cstheme="minorHAnsi"/>
        </w:rPr>
        <w:t xml:space="preserve"> </w:t>
      </w:r>
      <w:r w:rsidRPr="00013364">
        <w:rPr>
          <w:rFonts w:asciiTheme="minorHAnsi" w:hAnsiTheme="minorHAnsi" w:cstheme="minorHAnsi"/>
          <w:sz w:val="16"/>
          <w:szCs w:val="16"/>
        </w:rPr>
        <w:t>Violent insurgents typically start out as peaceful, idealistic, political activists</w:t>
      </w:r>
      <w:r w:rsidRPr="00013364">
        <w:rPr>
          <w:rFonts w:asciiTheme="minorHAnsi" w:hAnsiTheme="minorHAnsi" w:cstheme="minorHAnsi"/>
          <w:sz w:val="14"/>
        </w:rPr>
        <w:t xml:space="preserve">. Whether or not political activists know it, even with very mundane levels of political activity, they are engaging in low intensity conflict with the ACS.  </w:t>
      </w:r>
    </w:p>
    <w:p w14:paraId="5A8CA11D" w14:textId="77777777" w:rsidR="00B85890" w:rsidRPr="00013364" w:rsidRDefault="00B85890" w:rsidP="00B85890">
      <w:pPr>
        <w:rPr>
          <w:rFonts w:asciiTheme="minorHAnsi" w:hAnsiTheme="minorHAnsi" w:cstheme="minorHAnsi"/>
          <w:sz w:val="14"/>
        </w:rPr>
      </w:pPr>
      <w:r w:rsidRPr="00013364">
        <w:rPr>
          <w:rFonts w:asciiTheme="minorHAnsi" w:hAnsiTheme="minorHAnsi" w:cstheme="minorHAnsi"/>
          <w:sz w:val="14"/>
        </w:rPr>
        <w:t xml:space="preserve">The U.S. military classifies political activism as “low intensity conflict.” The scale of warfare (in terms of intensity) begins with individuals distributing anti-government handbills and public gatherings with anti-government/anti-corporate themes. In the middle of the conflict intensity scale are what the military refers to as Operations Other than War; an example would be the situation the U.S. is facing in Iraq. At the upper </w:t>
      </w:r>
      <w:proofErr w:type="gramStart"/>
      <w:r w:rsidRPr="00013364">
        <w:rPr>
          <w:rFonts w:asciiTheme="minorHAnsi" w:hAnsiTheme="minorHAnsi" w:cstheme="minorHAnsi"/>
          <w:sz w:val="14"/>
        </w:rPr>
        <w:t>right hand</w:t>
      </w:r>
      <w:proofErr w:type="gramEnd"/>
      <w:r w:rsidRPr="00013364">
        <w:rPr>
          <w:rFonts w:asciiTheme="minorHAnsi" w:hAnsiTheme="minorHAnsi" w:cstheme="minorHAnsi"/>
          <w:sz w:val="14"/>
        </w:rPr>
        <w:t xml:space="preserve"> side of the graph is global thermonuclear war. What is important to remember is that the military is concerned with ALL points along this scale because they represent different types of threats to the ACS.  </w:t>
      </w:r>
    </w:p>
    <w:p w14:paraId="600DC8FF" w14:textId="77777777" w:rsidR="00B85890" w:rsidRPr="00013364" w:rsidRDefault="00B85890" w:rsidP="00B85890">
      <w:pPr>
        <w:rPr>
          <w:rFonts w:asciiTheme="minorHAnsi" w:hAnsiTheme="minorHAnsi" w:cstheme="minorHAnsi"/>
          <w:sz w:val="14"/>
        </w:rPr>
      </w:pPr>
      <w:r w:rsidRPr="00013364">
        <w:rPr>
          <w:rFonts w:asciiTheme="minorHAnsi" w:hAnsiTheme="minorHAnsi" w:cstheme="minorHAnsi"/>
          <w:sz w:val="14"/>
        </w:rPr>
        <w:t xml:space="preserve">Making distinctions between civilian law enforcement and military forces, and foreign and domestic intelligence services is no longer necessary. After September 11, 2001, </w:t>
      </w:r>
      <w:r w:rsidRPr="00013364">
        <w:rPr>
          <w:rStyle w:val="Emphasis"/>
          <w:rFonts w:asciiTheme="minorHAnsi" w:hAnsiTheme="minorHAnsi" w:cstheme="minorHAnsi"/>
          <w:highlight w:val="green"/>
        </w:rPr>
        <w:t>all</w:t>
      </w:r>
      <w:r w:rsidRPr="00013364">
        <w:rPr>
          <w:rStyle w:val="Emphasis"/>
          <w:rFonts w:asciiTheme="minorHAnsi" w:hAnsiTheme="minorHAnsi" w:cstheme="minorHAnsi"/>
        </w:rPr>
        <w:t xml:space="preserve"> national security </w:t>
      </w:r>
      <w:r w:rsidRPr="00013364">
        <w:rPr>
          <w:rStyle w:val="Emphasis"/>
          <w:rFonts w:asciiTheme="minorHAnsi" w:hAnsiTheme="minorHAnsi" w:cstheme="minorHAnsi"/>
          <w:highlight w:val="green"/>
        </w:rPr>
        <w:t>assets</w:t>
      </w:r>
      <w:r w:rsidRPr="00013364">
        <w:rPr>
          <w:rFonts w:asciiTheme="minorHAnsi" w:hAnsiTheme="minorHAnsi" w:cstheme="minorHAnsi"/>
          <w:highlight w:val="green"/>
          <w:u w:val="single"/>
        </w:rPr>
        <w:t xml:space="preserve"> would be brought to bear against </w:t>
      </w:r>
      <w:r w:rsidRPr="00013364">
        <w:rPr>
          <w:rStyle w:val="Emphasis"/>
          <w:rFonts w:asciiTheme="minorHAnsi" w:hAnsiTheme="minorHAnsi" w:cstheme="minorHAnsi"/>
          <w:highlight w:val="green"/>
        </w:rPr>
        <w:t>any</w:t>
      </w:r>
      <w:r w:rsidRPr="00013364">
        <w:rPr>
          <w:rStyle w:val="Emphasis"/>
          <w:rFonts w:asciiTheme="minorHAnsi" w:hAnsiTheme="minorHAnsi" w:cstheme="minorHAnsi"/>
        </w:rPr>
        <w:t xml:space="preserve"> U.S. insurgency </w:t>
      </w:r>
      <w:r w:rsidRPr="00013364">
        <w:rPr>
          <w:rStyle w:val="Emphasis"/>
          <w:rFonts w:asciiTheme="minorHAnsi" w:hAnsiTheme="minorHAnsi" w:cstheme="minorHAnsi"/>
          <w:highlight w:val="green"/>
        </w:rPr>
        <w:t>movement</w:t>
      </w:r>
      <w:r w:rsidRPr="00013364">
        <w:rPr>
          <w:rFonts w:asciiTheme="minorHAnsi" w:hAnsiTheme="minorHAnsi" w:cstheme="minorHAnsi"/>
        </w:rPr>
        <w:t xml:space="preserve">. </w:t>
      </w:r>
      <w:r w:rsidRPr="00013364">
        <w:rPr>
          <w:rFonts w:asciiTheme="minorHAnsi" w:hAnsiTheme="minorHAnsi" w:cstheme="minorHAnsi"/>
          <w:sz w:val="14"/>
        </w:rPr>
        <w:t xml:space="preserve">Additionally, the U.S. military established </w:t>
      </w:r>
      <w:r w:rsidRPr="00013364">
        <w:rPr>
          <w:rFonts w:asciiTheme="minorHAnsi" w:hAnsiTheme="minorHAnsi" w:cstheme="minorHAnsi"/>
          <w:sz w:val="16"/>
          <w:szCs w:val="16"/>
        </w:rPr>
        <w:t>NORTHCOM which designated the U.S. as an active military operational area</w:t>
      </w:r>
      <w:r w:rsidRPr="00013364">
        <w:rPr>
          <w:rFonts w:asciiTheme="minorHAnsi" w:hAnsiTheme="minorHAnsi" w:cstheme="minorHAnsi"/>
          <w:sz w:val="14"/>
        </w:rPr>
        <w:t xml:space="preserve">. </w:t>
      </w:r>
      <w:r w:rsidRPr="00013364">
        <w:rPr>
          <w:rFonts w:asciiTheme="minorHAnsi" w:hAnsiTheme="minorHAnsi" w:cstheme="minorHAnsi"/>
          <w:highlight w:val="green"/>
          <w:u w:val="single"/>
        </w:rPr>
        <w:t>Crimes</w:t>
      </w:r>
      <w:r w:rsidRPr="00013364">
        <w:rPr>
          <w:rFonts w:asciiTheme="minorHAnsi" w:hAnsiTheme="minorHAnsi" w:cstheme="minorHAnsi"/>
          <w:sz w:val="14"/>
        </w:rPr>
        <w:t xml:space="preserve"> involving the loss of corporate profits </w:t>
      </w:r>
      <w:r w:rsidRPr="00013364">
        <w:rPr>
          <w:rFonts w:asciiTheme="minorHAnsi" w:hAnsiTheme="minorHAnsi" w:cstheme="minorHAnsi"/>
          <w:highlight w:val="green"/>
          <w:u w:val="single"/>
        </w:rPr>
        <w:t>will</w:t>
      </w:r>
      <w:r w:rsidRPr="00013364">
        <w:rPr>
          <w:rFonts w:asciiTheme="minorHAnsi" w:hAnsiTheme="minorHAnsi" w:cstheme="minorHAnsi"/>
          <w:u w:val="single"/>
        </w:rPr>
        <w:t xml:space="preserve"> increasingly </w:t>
      </w:r>
      <w:r w:rsidRPr="00013364">
        <w:rPr>
          <w:rFonts w:asciiTheme="minorHAnsi" w:hAnsiTheme="minorHAnsi" w:cstheme="minorHAnsi"/>
          <w:highlight w:val="green"/>
          <w:u w:val="single"/>
        </w:rPr>
        <w:t xml:space="preserve">be treated as </w:t>
      </w:r>
      <w:r w:rsidRPr="00013364">
        <w:rPr>
          <w:rStyle w:val="Emphasis"/>
          <w:rFonts w:asciiTheme="minorHAnsi" w:hAnsiTheme="minorHAnsi" w:cstheme="minorHAnsi"/>
        </w:rPr>
        <w:t xml:space="preserve">acts of </w:t>
      </w:r>
      <w:r w:rsidRPr="00013364">
        <w:rPr>
          <w:rStyle w:val="Emphasis"/>
          <w:rFonts w:asciiTheme="minorHAnsi" w:hAnsiTheme="minorHAnsi" w:cstheme="minorHAnsi"/>
          <w:highlight w:val="green"/>
        </w:rPr>
        <w:t>terrorism</w:t>
      </w:r>
      <w:r w:rsidRPr="00013364">
        <w:rPr>
          <w:rFonts w:asciiTheme="minorHAnsi" w:hAnsiTheme="minorHAnsi" w:cstheme="minorHAnsi"/>
          <w:highlight w:val="green"/>
          <w:u w:val="single"/>
        </w:rPr>
        <w:t xml:space="preserve"> and</w:t>
      </w:r>
      <w:r w:rsidRPr="00013364">
        <w:rPr>
          <w:rFonts w:asciiTheme="minorHAnsi" w:hAnsiTheme="minorHAnsi" w:cstheme="minorHAnsi"/>
          <w:u w:val="single"/>
        </w:rPr>
        <w:t xml:space="preserve"> could </w:t>
      </w:r>
      <w:r w:rsidRPr="00013364">
        <w:rPr>
          <w:rFonts w:asciiTheme="minorHAnsi" w:hAnsiTheme="minorHAnsi" w:cstheme="minorHAnsi"/>
          <w:highlight w:val="green"/>
          <w:u w:val="single"/>
        </w:rPr>
        <w:t>garner</w:t>
      </w:r>
      <w:r w:rsidRPr="00013364">
        <w:rPr>
          <w:rFonts w:asciiTheme="minorHAnsi" w:hAnsiTheme="minorHAnsi" w:cstheme="minorHAnsi"/>
          <w:u w:val="single"/>
        </w:rPr>
        <w:t xml:space="preserve"> anything from a local law enforcement response to activation of regular </w:t>
      </w:r>
      <w:r w:rsidRPr="00013364">
        <w:rPr>
          <w:rStyle w:val="Emphasis"/>
          <w:rFonts w:asciiTheme="minorHAnsi" w:hAnsiTheme="minorHAnsi" w:cstheme="minorHAnsi"/>
          <w:highlight w:val="green"/>
        </w:rPr>
        <w:t>military forces</w:t>
      </w:r>
      <w:r w:rsidRPr="00013364">
        <w:rPr>
          <w:rFonts w:asciiTheme="minorHAnsi" w:hAnsiTheme="minorHAnsi" w:cstheme="minorHAnsi"/>
          <w:sz w:val="14"/>
        </w:rPr>
        <w:t xml:space="preserve">.  </w:t>
      </w:r>
    </w:p>
    <w:p w14:paraId="0BE4DB52" w14:textId="77777777" w:rsidR="00B85890" w:rsidRPr="00013364" w:rsidRDefault="00B85890" w:rsidP="00B85890">
      <w:pPr>
        <w:rPr>
          <w:rFonts w:asciiTheme="minorHAnsi" w:hAnsiTheme="minorHAnsi" w:cstheme="minorHAnsi"/>
          <w:sz w:val="14"/>
        </w:rPr>
      </w:pPr>
      <w:r w:rsidRPr="00013364">
        <w:rPr>
          <w:rFonts w:asciiTheme="minorHAnsi" w:hAnsiTheme="minorHAnsi" w:cstheme="minorHAnsi"/>
          <w:sz w:val="14"/>
        </w:rPr>
        <w:t xml:space="preserve">Most of what is commonly referred to as “political activism” is viewed by the corporate state's counterinsurgency apparatus as a useful and necessary component of political control. </w:t>
      </w:r>
    </w:p>
    <w:p w14:paraId="65BE95DB" w14:textId="77777777" w:rsidR="00B85890" w:rsidRPr="00013364" w:rsidRDefault="00B85890" w:rsidP="00B85890">
      <w:pPr>
        <w:rPr>
          <w:rFonts w:asciiTheme="minorHAnsi" w:hAnsiTheme="minorHAnsi" w:cstheme="minorHAnsi"/>
          <w:sz w:val="14"/>
        </w:rPr>
      </w:pPr>
      <w:r w:rsidRPr="00013364">
        <w:rPr>
          <w:rFonts w:asciiTheme="minorHAnsi" w:hAnsiTheme="minorHAnsi" w:cstheme="minorHAnsi"/>
          <w:sz w:val="14"/>
        </w:rPr>
        <w:t xml:space="preserve"> Letters-to-the-editor... </w:t>
      </w:r>
    </w:p>
    <w:p w14:paraId="5B87CDD2" w14:textId="77777777" w:rsidR="00B85890" w:rsidRPr="00013364" w:rsidRDefault="00B85890" w:rsidP="00B85890">
      <w:pPr>
        <w:rPr>
          <w:rFonts w:asciiTheme="minorHAnsi" w:hAnsiTheme="minorHAnsi" w:cstheme="minorHAnsi"/>
          <w:sz w:val="14"/>
        </w:rPr>
      </w:pPr>
      <w:r w:rsidRPr="00013364">
        <w:rPr>
          <w:rFonts w:asciiTheme="minorHAnsi" w:hAnsiTheme="minorHAnsi" w:cstheme="minorHAnsi"/>
          <w:sz w:val="14"/>
        </w:rPr>
        <w:t>Calls-to-elected-representatives...</w:t>
      </w:r>
    </w:p>
    <w:p w14:paraId="03EFD446" w14:textId="77777777" w:rsidR="00B85890" w:rsidRPr="00013364" w:rsidRDefault="00B85890" w:rsidP="00B85890">
      <w:pPr>
        <w:rPr>
          <w:rFonts w:asciiTheme="minorHAnsi" w:hAnsiTheme="minorHAnsi" w:cstheme="minorHAnsi"/>
          <w:sz w:val="14"/>
        </w:rPr>
      </w:pPr>
      <w:r w:rsidRPr="00013364">
        <w:rPr>
          <w:rFonts w:asciiTheme="minorHAnsi" w:hAnsiTheme="minorHAnsi" w:cstheme="minorHAnsi"/>
          <w:sz w:val="14"/>
        </w:rPr>
        <w:t xml:space="preserve"> Waving banners... </w:t>
      </w:r>
    </w:p>
    <w:p w14:paraId="22AF32E2" w14:textId="77777777" w:rsidR="00B85890" w:rsidRPr="00013364" w:rsidRDefault="00B85890" w:rsidP="00B85890">
      <w:pPr>
        <w:rPr>
          <w:rFonts w:asciiTheme="minorHAnsi" w:hAnsiTheme="minorHAnsi" w:cstheme="minorHAnsi"/>
          <w:sz w:val="14"/>
        </w:rPr>
      </w:pPr>
      <w:r w:rsidRPr="00013364">
        <w:rPr>
          <w:rFonts w:asciiTheme="minorHAnsi" w:hAnsiTheme="minorHAnsi" w:cstheme="minorHAnsi"/>
          <w:sz w:val="14"/>
        </w:rPr>
        <w:t xml:space="preserve">“Third” party political activities... </w:t>
      </w:r>
    </w:p>
    <w:p w14:paraId="363FDD72" w14:textId="77777777" w:rsidR="00B85890" w:rsidRPr="00013364" w:rsidRDefault="00B85890" w:rsidP="00B85890">
      <w:pPr>
        <w:rPr>
          <w:rFonts w:asciiTheme="minorHAnsi" w:hAnsiTheme="minorHAnsi" w:cstheme="minorHAnsi"/>
          <w:sz w:val="14"/>
        </w:rPr>
      </w:pPr>
      <w:r w:rsidRPr="00013364">
        <w:rPr>
          <w:rFonts w:asciiTheme="minorHAnsi" w:hAnsiTheme="minorHAnsi" w:cstheme="minorHAnsi"/>
          <w:sz w:val="14"/>
        </w:rPr>
        <w:t xml:space="preserve">Taking beatings, rubber bullets and tear gas from riot police in free speech zones... </w:t>
      </w:r>
    </w:p>
    <w:p w14:paraId="4B1F33FB" w14:textId="77777777" w:rsidR="00B85890" w:rsidRPr="00013364" w:rsidRDefault="00B85890" w:rsidP="00B85890">
      <w:pPr>
        <w:rPr>
          <w:rFonts w:asciiTheme="minorHAnsi" w:hAnsiTheme="minorHAnsi" w:cstheme="minorHAnsi"/>
          <w:sz w:val="14"/>
          <w:szCs w:val="14"/>
        </w:rPr>
      </w:pPr>
      <w:r w:rsidRPr="00013364">
        <w:rPr>
          <w:rFonts w:asciiTheme="minorHAnsi" w:hAnsiTheme="minorHAnsi" w:cstheme="minorHAnsi"/>
          <w:sz w:val="14"/>
          <w:szCs w:val="14"/>
        </w:rPr>
        <w:t xml:space="preserve">Political activism amounts to an utterly useless waste of time, in terms of tangible power, which is all the ACS understands. Political activism is a cruel guise that is sold to people who are dissatisfied, but who have no concept of the nature of tangible power. Counterinsurgency teams routinely monitor these activities, attend the meetings, join the groups and take on leadership roles in the organizations.  </w:t>
      </w:r>
    </w:p>
    <w:p w14:paraId="071A0EA9" w14:textId="77777777" w:rsidR="00B85890" w:rsidRPr="00013364" w:rsidRDefault="00B85890" w:rsidP="00B85890">
      <w:pPr>
        <w:rPr>
          <w:rFonts w:asciiTheme="minorHAnsi" w:hAnsiTheme="minorHAnsi" w:cstheme="minorHAnsi"/>
          <w:sz w:val="14"/>
        </w:rPr>
      </w:pPr>
      <w:r w:rsidRPr="00013364">
        <w:rPr>
          <w:rFonts w:asciiTheme="minorHAnsi" w:hAnsiTheme="minorHAnsi" w:cstheme="minorHAnsi"/>
          <w:sz w:val="14"/>
        </w:rPr>
        <w:t xml:space="preserve">It's only a matter of time before some individuals determine that political activism is a honeypot that accomplishes nothing and wastes their time. The corporate state knows that some small percentage of the peaceful, idealistic, political activists will eventually figure out the game. At this point, the clued-in activists will probably do one of two things; drop out or move to escalate the struggle in other ways.  </w:t>
      </w:r>
    </w:p>
    <w:p w14:paraId="0DB12125" w14:textId="77777777" w:rsidR="00B85890" w:rsidRPr="00013364" w:rsidRDefault="00B85890" w:rsidP="00B85890">
      <w:pPr>
        <w:rPr>
          <w:rFonts w:asciiTheme="minorHAnsi" w:hAnsiTheme="minorHAnsi" w:cstheme="minorHAnsi"/>
          <w:sz w:val="14"/>
        </w:rPr>
      </w:pPr>
      <w:r w:rsidRPr="00013364">
        <w:rPr>
          <w:rFonts w:asciiTheme="minorHAnsi" w:hAnsiTheme="minorHAnsi" w:cstheme="minorHAnsi"/>
          <w:sz w:val="14"/>
        </w:rPr>
        <w:t xml:space="preserve">If the clued-in activist drops his or her political activities, the ACS wins. </w:t>
      </w:r>
    </w:p>
    <w:p w14:paraId="5F51414F" w14:textId="77777777" w:rsidR="00B85890" w:rsidRPr="00013364" w:rsidRDefault="00B85890" w:rsidP="00B85890">
      <w:pPr>
        <w:rPr>
          <w:rFonts w:asciiTheme="minorHAnsi" w:hAnsiTheme="minorHAnsi" w:cstheme="minorHAnsi"/>
          <w:u w:val="single"/>
        </w:rPr>
      </w:pPr>
      <w:r w:rsidRPr="00013364">
        <w:rPr>
          <w:rFonts w:asciiTheme="minorHAnsi" w:hAnsiTheme="minorHAnsi" w:cstheme="minorHAnsi"/>
          <w:sz w:val="14"/>
        </w:rPr>
        <w:t xml:space="preserve"> But what if the clued-in activist refuses to give up the struggle? Feeling powerless, desperation could set </w:t>
      </w:r>
      <w:proofErr w:type="gramStart"/>
      <w:r w:rsidRPr="00013364">
        <w:rPr>
          <w:rFonts w:asciiTheme="minorHAnsi" w:hAnsiTheme="minorHAnsi" w:cstheme="minorHAnsi"/>
          <w:sz w:val="14"/>
        </w:rPr>
        <w:t>in</w:t>
      </w:r>
      <w:proofErr w:type="gramEnd"/>
      <w:r w:rsidRPr="00013364">
        <w:rPr>
          <w:rFonts w:asciiTheme="minorHAnsi" w:hAnsiTheme="minorHAnsi" w:cstheme="minorHAnsi"/>
          <w:sz w:val="14"/>
        </w:rPr>
        <w:t xml:space="preserve"> and these individuals might become increasingly radicalized. </w:t>
      </w:r>
      <w:r w:rsidRPr="00013364">
        <w:rPr>
          <w:rFonts w:asciiTheme="minorHAnsi" w:hAnsiTheme="minorHAnsi" w:cstheme="minorHAnsi"/>
          <w:highlight w:val="green"/>
          <w:u w:val="single"/>
        </w:rPr>
        <w:t>Because</w:t>
      </w:r>
      <w:r w:rsidRPr="00013364">
        <w:rPr>
          <w:rFonts w:asciiTheme="minorHAnsi" w:hAnsiTheme="minorHAnsi" w:cstheme="minorHAnsi"/>
          <w:u w:val="single"/>
        </w:rPr>
        <w:t xml:space="preserve"> the corporate state's counterinsurgency </w:t>
      </w:r>
      <w:r w:rsidRPr="00013364">
        <w:rPr>
          <w:rFonts w:asciiTheme="minorHAnsi" w:hAnsiTheme="minorHAnsi" w:cstheme="minorHAnsi"/>
          <w:highlight w:val="green"/>
          <w:u w:val="single"/>
        </w:rPr>
        <w:t>operatives</w:t>
      </w:r>
      <w:r w:rsidRPr="00013364">
        <w:rPr>
          <w:rFonts w:asciiTheme="minorHAnsi" w:hAnsiTheme="minorHAnsi" w:cstheme="minorHAnsi"/>
          <w:u w:val="single"/>
        </w:rPr>
        <w:t xml:space="preserve"> have </w:t>
      </w:r>
      <w:r w:rsidRPr="00013364">
        <w:rPr>
          <w:rStyle w:val="Emphasis"/>
          <w:rFonts w:asciiTheme="minorHAnsi" w:hAnsiTheme="minorHAnsi" w:cstheme="minorHAnsi"/>
          <w:highlight w:val="green"/>
        </w:rPr>
        <w:t>infiltrated</w:t>
      </w:r>
      <w:r w:rsidRPr="00013364">
        <w:rPr>
          <w:rFonts w:asciiTheme="minorHAnsi" w:hAnsiTheme="minorHAnsi" w:cstheme="minorHAnsi"/>
          <w:highlight w:val="green"/>
          <w:u w:val="single"/>
        </w:rPr>
        <w:t xml:space="preserve"> most </w:t>
      </w:r>
      <w:r w:rsidRPr="00013364">
        <w:rPr>
          <w:rStyle w:val="Emphasis"/>
          <w:rFonts w:asciiTheme="minorHAnsi" w:hAnsiTheme="minorHAnsi" w:cstheme="minorHAnsi"/>
        </w:rPr>
        <w:t xml:space="preserve">political </w:t>
      </w:r>
      <w:r w:rsidRPr="00013364">
        <w:rPr>
          <w:rStyle w:val="Emphasis"/>
          <w:rFonts w:asciiTheme="minorHAnsi" w:hAnsiTheme="minorHAnsi" w:cstheme="minorHAnsi"/>
          <w:highlight w:val="green"/>
        </w:rPr>
        <w:t>activism</w:t>
      </w:r>
      <w:r w:rsidRPr="00013364">
        <w:rPr>
          <w:rFonts w:asciiTheme="minorHAnsi" w:hAnsiTheme="minorHAnsi" w:cstheme="minorHAnsi"/>
          <w:highlight w:val="green"/>
          <w:u w:val="single"/>
        </w:rPr>
        <w:t xml:space="preserve"> groups</w:t>
      </w:r>
      <w:r w:rsidRPr="00013364">
        <w:rPr>
          <w:rFonts w:asciiTheme="minorHAnsi" w:hAnsiTheme="minorHAnsi" w:cstheme="minorHAnsi"/>
          <w:u w:val="single"/>
        </w:rPr>
        <w:t xml:space="preserve">, the </w:t>
      </w:r>
      <w:r w:rsidRPr="00013364">
        <w:rPr>
          <w:rStyle w:val="Emphasis"/>
          <w:rFonts w:asciiTheme="minorHAnsi" w:hAnsiTheme="minorHAnsi" w:cstheme="minorHAnsi"/>
        </w:rPr>
        <w:t xml:space="preserve">radicalized </w:t>
      </w:r>
      <w:r w:rsidRPr="00013364">
        <w:rPr>
          <w:rStyle w:val="Emphasis"/>
          <w:rFonts w:asciiTheme="minorHAnsi" w:hAnsiTheme="minorHAnsi" w:cstheme="minorHAnsi"/>
          <w:highlight w:val="green"/>
        </w:rPr>
        <w:t>members</w:t>
      </w:r>
      <w:r w:rsidRPr="00013364">
        <w:rPr>
          <w:rFonts w:asciiTheme="minorHAnsi" w:hAnsiTheme="minorHAnsi" w:cstheme="minorHAnsi"/>
          <w:highlight w:val="green"/>
          <w:u w:val="single"/>
        </w:rPr>
        <w:t xml:space="preserve"> will be </w:t>
      </w:r>
      <w:r w:rsidRPr="00013364">
        <w:rPr>
          <w:rStyle w:val="Emphasis"/>
          <w:rFonts w:asciiTheme="minorHAnsi" w:hAnsiTheme="minorHAnsi" w:cstheme="minorHAnsi"/>
        </w:rPr>
        <w:t xml:space="preserve">easily </w:t>
      </w:r>
      <w:r w:rsidRPr="00013364">
        <w:rPr>
          <w:rStyle w:val="Emphasis"/>
          <w:rFonts w:asciiTheme="minorHAnsi" w:hAnsiTheme="minorHAnsi" w:cstheme="minorHAnsi"/>
          <w:highlight w:val="green"/>
        </w:rPr>
        <w:t>identified</w:t>
      </w:r>
      <w:r w:rsidRPr="00013364">
        <w:rPr>
          <w:rFonts w:asciiTheme="minorHAnsi" w:hAnsiTheme="minorHAnsi" w:cstheme="minorHAnsi"/>
          <w:u w:val="single"/>
        </w:rPr>
        <w:t xml:space="preserve">, monitored </w:t>
      </w:r>
      <w:r w:rsidRPr="00013364">
        <w:rPr>
          <w:rFonts w:asciiTheme="minorHAnsi" w:hAnsiTheme="minorHAnsi" w:cstheme="minorHAnsi"/>
          <w:highlight w:val="green"/>
          <w:u w:val="single"/>
        </w:rPr>
        <w:t>and</w:t>
      </w:r>
      <w:r w:rsidRPr="00013364">
        <w:rPr>
          <w:rFonts w:asciiTheme="minorHAnsi" w:hAnsiTheme="minorHAnsi" w:cstheme="minorHAnsi"/>
          <w:u w:val="single"/>
        </w:rPr>
        <w:t xml:space="preserve"> eventually </w:t>
      </w:r>
      <w:r w:rsidRPr="00013364">
        <w:rPr>
          <w:rFonts w:asciiTheme="minorHAnsi" w:hAnsiTheme="minorHAnsi" w:cstheme="minorHAnsi"/>
          <w:sz w:val="14"/>
        </w:rPr>
        <w:t xml:space="preserve">compromised/turned, arrested </w:t>
      </w:r>
      <w:r w:rsidRPr="00013364">
        <w:rPr>
          <w:rFonts w:asciiTheme="minorHAnsi" w:hAnsiTheme="minorHAnsi" w:cstheme="minorHAnsi"/>
          <w:u w:val="single"/>
        </w:rPr>
        <w:t xml:space="preserve">or </w:t>
      </w:r>
      <w:r w:rsidRPr="00013364">
        <w:rPr>
          <w:rStyle w:val="Emphasis"/>
          <w:rFonts w:asciiTheme="minorHAnsi" w:hAnsiTheme="minorHAnsi" w:cstheme="minorHAnsi"/>
          <w:highlight w:val="green"/>
        </w:rPr>
        <w:t>executed</w:t>
      </w:r>
      <w:r w:rsidRPr="00013364">
        <w:rPr>
          <w:rFonts w:asciiTheme="minorHAnsi" w:hAnsiTheme="minorHAnsi" w:cstheme="minorHAnsi"/>
          <w:u w:val="single"/>
        </w:rPr>
        <w:t xml:space="preserve">. The ACS wins again.  </w:t>
      </w:r>
    </w:p>
    <w:p w14:paraId="4B436EBB" w14:textId="77777777" w:rsidR="00B85890" w:rsidRPr="00287CF3" w:rsidRDefault="00B85890" w:rsidP="00B85890">
      <w:pPr>
        <w:rPr>
          <w:sz w:val="16"/>
        </w:rPr>
      </w:pPr>
    </w:p>
    <w:p w14:paraId="74FBDF83" w14:textId="77777777" w:rsidR="00B85890" w:rsidRPr="002B348A" w:rsidRDefault="00B85890" w:rsidP="00B85890">
      <w:pPr>
        <w:pStyle w:val="Heading4"/>
      </w:pPr>
      <w:r>
        <w:lastRenderedPageBreak/>
        <w:t>Transition fails – GDP and military strength.</w:t>
      </w:r>
    </w:p>
    <w:p w14:paraId="7DBA8DC9" w14:textId="77777777" w:rsidR="00B85890" w:rsidRPr="002B348A" w:rsidRDefault="00B85890" w:rsidP="00B85890">
      <w:r w:rsidRPr="002B348A">
        <w:rPr>
          <w:rStyle w:val="Style13ptBold"/>
        </w:rPr>
        <w:t>Hanania 20</w:t>
      </w:r>
      <w:r>
        <w:t xml:space="preserve"> [</w:t>
      </w:r>
      <w:r w:rsidRPr="002B348A">
        <w:t>Richard Hanania</w:t>
      </w:r>
      <w:r>
        <w:t xml:space="preserve">, </w:t>
      </w:r>
      <w:r w:rsidRPr="002B348A">
        <w:t>research fellow at Defense Priorities, and a postdoctoral research fellow at the Saltzman Institute of War and Peace Studies at Columbia University.</w:t>
      </w:r>
      <w:r>
        <w:t>,</w:t>
      </w:r>
      <w:r w:rsidRPr="002B348A">
        <w:t xml:space="preserve"> </w:t>
      </w:r>
      <w:r>
        <w:t>“</w:t>
      </w:r>
      <w:r w:rsidRPr="002B348A">
        <w:t>Americans hate each other. But we aren’t headed for civil war.</w:t>
      </w:r>
      <w:r>
        <w:t xml:space="preserve">,” 10/29/20, </w:t>
      </w:r>
      <w:r w:rsidRPr="002B348A">
        <w:rPr>
          <w:i/>
          <w:iCs/>
        </w:rPr>
        <w:t>The Washington Post</w:t>
      </w:r>
      <w:r>
        <w:t xml:space="preserve">, </w:t>
      </w:r>
      <w:r w:rsidRPr="002B348A">
        <w:t>https://www.washingtonpost.com/outlook/civil-war-united-states-unlikely-violence/2020/10/29/3a143936-0f0f-11eb-8074-0e943a91bf08_story.html</w:t>
      </w:r>
      <w:r>
        <w:t>, EA]</w:t>
      </w:r>
    </w:p>
    <w:p w14:paraId="78DE591E" w14:textId="77777777" w:rsidR="00B85890" w:rsidRPr="002B348A" w:rsidRDefault="00B85890" w:rsidP="00B85890">
      <w:pPr>
        <w:rPr>
          <w:rStyle w:val="StyleUnderline"/>
        </w:rPr>
      </w:pPr>
      <w:r w:rsidRPr="002B348A">
        <w:rPr>
          <w:rStyle w:val="StyleUnderline"/>
        </w:rPr>
        <w:t>Wealth and military power explain why,</w:t>
      </w:r>
      <w:r w:rsidRPr="002B348A">
        <w:rPr>
          <w:rStyle w:val="Emphasis"/>
        </w:rPr>
        <w:t xml:space="preserve"> </w:t>
      </w:r>
      <w:r w:rsidRPr="00056BBD">
        <w:rPr>
          <w:rStyle w:val="Emphasis"/>
          <w:highlight w:val="green"/>
        </w:rPr>
        <w:t>in the U</w:t>
      </w:r>
      <w:r w:rsidRPr="002B348A">
        <w:rPr>
          <w:rStyle w:val="Emphasis"/>
        </w:rPr>
        <w:t xml:space="preserve">nited </w:t>
      </w:r>
      <w:r w:rsidRPr="00056BBD">
        <w:rPr>
          <w:rStyle w:val="Emphasis"/>
          <w:highlight w:val="green"/>
        </w:rPr>
        <w:t>S</w:t>
      </w:r>
      <w:r w:rsidRPr="002B348A">
        <w:rPr>
          <w:rStyle w:val="Emphasis"/>
        </w:rPr>
        <w:t xml:space="preserve">tates, </w:t>
      </w:r>
      <w:r w:rsidRPr="00056BBD">
        <w:rPr>
          <w:rStyle w:val="Emphasis"/>
          <w:highlight w:val="green"/>
        </w:rPr>
        <w:t>civil war</w:t>
      </w:r>
      <w:r w:rsidRPr="002B348A">
        <w:rPr>
          <w:rStyle w:val="Emphasis"/>
        </w:rPr>
        <w:t xml:space="preserve"> is likely to </w:t>
      </w:r>
      <w:r w:rsidRPr="00056BBD">
        <w:rPr>
          <w:rStyle w:val="Emphasis"/>
          <w:highlight w:val="green"/>
        </w:rPr>
        <w:t>remain a metaphor</w:t>
      </w:r>
      <w:r w:rsidRPr="002B348A">
        <w:rPr>
          <w:rStyle w:val="StyleUnderline"/>
        </w:rPr>
        <w:t>. Its</w:t>
      </w:r>
      <w:r w:rsidRPr="002B348A">
        <w:rPr>
          <w:sz w:val="16"/>
        </w:rPr>
        <w:t xml:space="preserve"> per capita </w:t>
      </w:r>
      <w:r w:rsidRPr="00056BBD">
        <w:rPr>
          <w:rStyle w:val="StyleUnderline"/>
          <w:highlight w:val="green"/>
        </w:rPr>
        <w:t>g</w:t>
      </w:r>
      <w:r w:rsidRPr="002B348A">
        <w:rPr>
          <w:rStyle w:val="StyleUnderline"/>
        </w:rPr>
        <w:t xml:space="preserve">ross </w:t>
      </w:r>
      <w:r w:rsidRPr="00056BBD">
        <w:rPr>
          <w:rStyle w:val="StyleUnderline"/>
          <w:highlight w:val="green"/>
        </w:rPr>
        <w:t>d</w:t>
      </w:r>
      <w:r w:rsidRPr="002B348A">
        <w:rPr>
          <w:rStyle w:val="StyleUnderline"/>
        </w:rPr>
        <w:t xml:space="preserve">omestic </w:t>
      </w:r>
      <w:r w:rsidRPr="00056BBD">
        <w:rPr>
          <w:rStyle w:val="StyleUnderline"/>
          <w:highlight w:val="green"/>
        </w:rPr>
        <w:t>p</w:t>
      </w:r>
      <w:r w:rsidRPr="002B348A">
        <w:rPr>
          <w:rStyle w:val="StyleUnderline"/>
        </w:rPr>
        <w:t xml:space="preserve">roduct </w:t>
      </w:r>
      <w:r w:rsidRPr="00056BBD">
        <w:rPr>
          <w:rStyle w:val="StyleUnderline"/>
          <w:highlight w:val="green"/>
        </w:rPr>
        <w:t>is</w:t>
      </w:r>
      <w:r w:rsidRPr="002B348A">
        <w:rPr>
          <w:sz w:val="16"/>
        </w:rPr>
        <w:t xml:space="preserve"> about $62,000 a year, </w:t>
      </w:r>
      <w:r w:rsidRPr="00056BBD">
        <w:rPr>
          <w:rStyle w:val="StyleUnderline"/>
          <w:highlight w:val="green"/>
        </w:rPr>
        <w:t>among the highest</w:t>
      </w:r>
      <w:r w:rsidRPr="002B348A">
        <w:rPr>
          <w:rStyle w:val="StyleUnderline"/>
        </w:rPr>
        <w:t xml:space="preserve"> in the world, </w:t>
      </w:r>
      <w:r w:rsidRPr="00056BBD">
        <w:rPr>
          <w:rStyle w:val="StyleUnderline"/>
          <w:highlight w:val="green"/>
        </w:rPr>
        <w:t>and</w:t>
      </w:r>
      <w:r w:rsidRPr="002B348A">
        <w:rPr>
          <w:rStyle w:val="StyleUnderline"/>
        </w:rPr>
        <w:t xml:space="preserve"> its </w:t>
      </w:r>
      <w:r w:rsidRPr="00056BBD">
        <w:rPr>
          <w:rStyle w:val="StyleUnderline"/>
          <w:highlight w:val="green"/>
        </w:rPr>
        <w:t>military is</w:t>
      </w:r>
      <w:r w:rsidRPr="002B348A">
        <w:rPr>
          <w:sz w:val="16"/>
        </w:rPr>
        <w:t xml:space="preserve"> clearly </w:t>
      </w:r>
      <w:r w:rsidRPr="00056BBD">
        <w:rPr>
          <w:rStyle w:val="StyleUnderline"/>
          <w:highlight w:val="green"/>
        </w:rPr>
        <w:t>capable of wiping out</w:t>
      </w:r>
      <w:r w:rsidRPr="002B348A">
        <w:rPr>
          <w:rStyle w:val="StyleUnderline"/>
        </w:rPr>
        <w:t xml:space="preserve"> any </w:t>
      </w:r>
      <w:r w:rsidRPr="00056BBD">
        <w:rPr>
          <w:rStyle w:val="StyleUnderline"/>
          <w:highlight w:val="green"/>
        </w:rPr>
        <w:t>challenges</w:t>
      </w:r>
      <w:r w:rsidRPr="002B348A">
        <w:rPr>
          <w:rStyle w:val="StyleUnderline"/>
        </w:rPr>
        <w:t xml:space="preserve"> to state power.</w:t>
      </w:r>
      <w:r w:rsidRPr="002B348A">
        <w:rPr>
          <w:sz w:val="16"/>
        </w:rPr>
        <w:t xml:space="preserve"> (The U.S. Civil War occurred when the nation had a per capita GDP comparable to that of a developing nation today, and when military technology was limited to rifles and cannon.) </w:t>
      </w:r>
      <w:r w:rsidRPr="00056BBD">
        <w:rPr>
          <w:rStyle w:val="StyleUnderline"/>
          <w:highlight w:val="green"/>
        </w:rPr>
        <w:t xml:space="preserve">The Pentagon has </w:t>
      </w:r>
      <w:r w:rsidRPr="00056BBD">
        <w:rPr>
          <w:rStyle w:val="Emphasis"/>
          <w:highlight w:val="green"/>
        </w:rPr>
        <w:t>1.3 million</w:t>
      </w:r>
      <w:r w:rsidRPr="002B348A">
        <w:rPr>
          <w:rStyle w:val="Emphasis"/>
        </w:rPr>
        <w:t xml:space="preserve"> active-duty </w:t>
      </w:r>
      <w:r w:rsidRPr="00056BBD">
        <w:rPr>
          <w:rStyle w:val="Emphasis"/>
          <w:highlight w:val="green"/>
        </w:rPr>
        <w:t>personnel</w:t>
      </w:r>
      <w:r w:rsidRPr="00056BBD">
        <w:rPr>
          <w:rStyle w:val="StyleUnderline"/>
          <w:highlight w:val="green"/>
        </w:rPr>
        <w:t>, can find terrorists on the other side of the world</w:t>
      </w:r>
      <w:r w:rsidRPr="002B348A">
        <w:rPr>
          <w:rStyle w:val="StyleUnderline"/>
        </w:rPr>
        <w:t xml:space="preserve"> and wipe them out with the push of a button, </w:t>
      </w:r>
      <w:r w:rsidRPr="00056BBD">
        <w:rPr>
          <w:rStyle w:val="StyleUnderline"/>
          <w:highlight w:val="green"/>
        </w:rPr>
        <w:t>and boasts</w:t>
      </w:r>
      <w:r w:rsidRPr="002B348A">
        <w:rPr>
          <w:rStyle w:val="StyleUnderline"/>
        </w:rPr>
        <w:t xml:space="preserve"> a </w:t>
      </w:r>
      <w:r w:rsidRPr="00056BBD">
        <w:rPr>
          <w:rStyle w:val="StyleUnderline"/>
          <w:highlight w:val="green"/>
        </w:rPr>
        <w:t>command-and-control</w:t>
      </w:r>
      <w:r w:rsidRPr="002B348A">
        <w:rPr>
          <w:rStyle w:val="StyleUnderline"/>
        </w:rPr>
        <w:t xml:space="preserve"> structure </w:t>
      </w:r>
      <w:r w:rsidRPr="00056BBD">
        <w:rPr>
          <w:rStyle w:val="StyleUnderline"/>
          <w:highlight w:val="green"/>
        </w:rPr>
        <w:t>with no</w:t>
      </w:r>
      <w:r w:rsidRPr="002B348A">
        <w:rPr>
          <w:rStyle w:val="StyleUnderline"/>
        </w:rPr>
        <w:t xml:space="preserve"> recent history of </w:t>
      </w:r>
      <w:r w:rsidRPr="00056BBD">
        <w:rPr>
          <w:rStyle w:val="StyleUnderline"/>
          <w:highlight w:val="green"/>
        </w:rPr>
        <w:t>factionalization</w:t>
      </w:r>
      <w:r w:rsidRPr="002B348A">
        <w:rPr>
          <w:rStyle w:val="StyleUnderline"/>
        </w:rPr>
        <w:t>. There is no swamp or mountain peak</w:t>
      </w:r>
      <w:r w:rsidRPr="002B348A">
        <w:rPr>
          <w:sz w:val="16"/>
        </w:rPr>
        <w:t xml:space="preserve"> that is </w:t>
      </w:r>
      <w:r w:rsidRPr="002B348A">
        <w:rPr>
          <w:rStyle w:val="StyleUnderline"/>
        </w:rPr>
        <w:t>beyond the easy reach of the U.S. military.</w:t>
      </w:r>
    </w:p>
    <w:p w14:paraId="050DD2E8" w14:textId="77777777" w:rsidR="00B85890" w:rsidRPr="002B348A" w:rsidRDefault="00B85890" w:rsidP="00B85890">
      <w:pPr>
        <w:rPr>
          <w:sz w:val="16"/>
          <w:szCs w:val="16"/>
        </w:rPr>
      </w:pPr>
      <w:r w:rsidRPr="002B348A">
        <w:rPr>
          <w:sz w:val="16"/>
          <w:szCs w:val="16"/>
        </w:rPr>
        <w:t>A recent survey by Nationscape revealed that 36 percent of Republicans and 33 percent of Democrats thought that violence was at least somewhat justified to accomplish political goals. The opportunity model suggests that while a survey result like this reveals disturbing things about our political culture, it does not presage civil war.</w:t>
      </w:r>
    </w:p>
    <w:p w14:paraId="7E60BD42" w14:textId="77777777" w:rsidR="00B85890" w:rsidRPr="002B348A" w:rsidRDefault="00B85890" w:rsidP="00B85890">
      <w:pPr>
        <w:rPr>
          <w:sz w:val="16"/>
        </w:rPr>
      </w:pPr>
      <w:r w:rsidRPr="002B348A">
        <w:rPr>
          <w:sz w:val="16"/>
        </w:rPr>
        <w:t xml:space="preserve">To be sure, riots and general discord can happen </w:t>
      </w:r>
      <w:proofErr w:type="gramStart"/>
      <w:r w:rsidRPr="002B348A">
        <w:rPr>
          <w:sz w:val="16"/>
        </w:rPr>
        <w:t>as long as</w:t>
      </w:r>
      <w:proofErr w:type="gramEnd"/>
      <w:r w:rsidRPr="002B348A">
        <w:rPr>
          <w:sz w:val="16"/>
        </w:rPr>
        <w:t xml:space="preserve"> leaders lack the political will to respond (or if, as today, leaders disagree about the line dividing peaceful protest from lawlessness). But </w:t>
      </w:r>
      <w:r w:rsidRPr="00056BBD">
        <w:rPr>
          <w:rStyle w:val="Emphasis"/>
          <w:highlight w:val="green"/>
        </w:rPr>
        <w:t>as soon as</w:t>
      </w:r>
      <w:r w:rsidRPr="002B348A">
        <w:rPr>
          <w:sz w:val="16"/>
        </w:rPr>
        <w:t xml:space="preserve"> the </w:t>
      </w:r>
      <w:r w:rsidRPr="00056BBD">
        <w:rPr>
          <w:rStyle w:val="Emphasis"/>
          <w:highlight w:val="green"/>
        </w:rPr>
        <w:t>authorities perceive a</w:t>
      </w:r>
      <w:r w:rsidRPr="002B348A">
        <w:rPr>
          <w:rStyle w:val="Emphasis"/>
        </w:rPr>
        <w:t xml:space="preserve"> serious</w:t>
      </w:r>
      <w:r w:rsidRPr="002B348A">
        <w:rPr>
          <w:sz w:val="16"/>
        </w:rPr>
        <w:t xml:space="preserve"> enough </w:t>
      </w:r>
      <w:r w:rsidRPr="00056BBD">
        <w:rPr>
          <w:rStyle w:val="Emphasis"/>
          <w:highlight w:val="green"/>
        </w:rPr>
        <w:t>problem</w:t>
      </w:r>
      <w:r w:rsidRPr="00056BBD">
        <w:rPr>
          <w:rStyle w:val="StyleUnderline"/>
          <w:highlight w:val="green"/>
        </w:rPr>
        <w:t xml:space="preserve">, they can move </w:t>
      </w:r>
      <w:r w:rsidRPr="00056BBD">
        <w:rPr>
          <w:rStyle w:val="Emphasis"/>
          <w:highlight w:val="green"/>
        </w:rPr>
        <w:t>quickly</w:t>
      </w:r>
      <w:r w:rsidRPr="00056BBD">
        <w:rPr>
          <w:rStyle w:val="StyleUnderline"/>
          <w:highlight w:val="green"/>
        </w:rPr>
        <w:t xml:space="preserve"> and </w:t>
      </w:r>
      <w:r w:rsidRPr="00056BBD">
        <w:rPr>
          <w:rStyle w:val="Emphasis"/>
          <w:highlight w:val="green"/>
        </w:rPr>
        <w:t>decisively</w:t>
      </w:r>
      <w:r w:rsidRPr="002B348A">
        <w:rPr>
          <w:rStyle w:val="StyleUnderline"/>
        </w:rPr>
        <w:t xml:space="preserve">, a lesson </w:t>
      </w:r>
      <w:r w:rsidRPr="00056BBD">
        <w:rPr>
          <w:rStyle w:val="StyleUnderline"/>
          <w:highlight w:val="green"/>
        </w:rPr>
        <w:t>learned by</w:t>
      </w:r>
      <w:r w:rsidRPr="002B348A">
        <w:rPr>
          <w:rStyle w:val="StyleUnderline"/>
        </w:rPr>
        <w:t xml:space="preserve"> the </w:t>
      </w:r>
      <w:r w:rsidRPr="00056BBD">
        <w:rPr>
          <w:rStyle w:val="StyleUnderline"/>
          <w:highlight w:val="green"/>
        </w:rPr>
        <w:t>anarchists who</w:t>
      </w:r>
      <w:r w:rsidRPr="002B348A">
        <w:rPr>
          <w:sz w:val="16"/>
        </w:rPr>
        <w:t xml:space="preserve"> recently </w:t>
      </w:r>
      <w:r w:rsidRPr="00056BBD">
        <w:rPr>
          <w:rStyle w:val="StyleUnderline"/>
          <w:highlight w:val="green"/>
        </w:rPr>
        <w:t>took over</w:t>
      </w:r>
      <w:r w:rsidRPr="002B348A">
        <w:rPr>
          <w:rStyle w:val="StyleUnderline"/>
        </w:rPr>
        <w:t xml:space="preserve"> part of </w:t>
      </w:r>
      <w:r w:rsidRPr="00056BBD">
        <w:rPr>
          <w:rStyle w:val="StyleUnderline"/>
          <w:highlight w:val="green"/>
        </w:rPr>
        <w:t>Seattle</w:t>
      </w:r>
      <w:r w:rsidRPr="002B348A">
        <w:rPr>
          <w:rStyle w:val="StyleUnderline"/>
        </w:rPr>
        <w:t xml:space="preserve">, declaring it the Capitol Hill Autonomous Zone. They </w:t>
      </w:r>
      <w:r w:rsidRPr="00BB0B1B">
        <w:rPr>
          <w:rStyle w:val="StyleUnderline"/>
        </w:rPr>
        <w:t>were tolerated for just over three weeks until they were cleared out by local police</w:t>
      </w:r>
      <w:r w:rsidRPr="002B348A">
        <w:rPr>
          <w:rStyle w:val="StyleUnderline"/>
        </w:rPr>
        <w:t xml:space="preserve"> in partnership with the FBI. </w:t>
      </w:r>
      <w:r w:rsidRPr="00056BBD">
        <w:rPr>
          <w:rStyle w:val="StyleUnderline"/>
          <w:highlight w:val="green"/>
        </w:rPr>
        <w:t>Law enforcement</w:t>
      </w:r>
      <w:r w:rsidRPr="002B348A">
        <w:rPr>
          <w:rStyle w:val="StyleUnderline"/>
        </w:rPr>
        <w:t xml:space="preserve"> at</w:t>
      </w:r>
      <w:r w:rsidRPr="002B348A">
        <w:rPr>
          <w:sz w:val="16"/>
        </w:rPr>
        <w:t xml:space="preserve"> the </w:t>
      </w:r>
      <w:r w:rsidRPr="002B348A">
        <w:rPr>
          <w:rStyle w:val="StyleUnderline"/>
        </w:rPr>
        <w:t xml:space="preserve">local and national levels, </w:t>
      </w:r>
      <w:r w:rsidRPr="00056BBD">
        <w:rPr>
          <w:rStyle w:val="StyleUnderline"/>
          <w:highlight w:val="green"/>
        </w:rPr>
        <w:t>from police to the military, remains united and</w:t>
      </w:r>
      <w:r w:rsidRPr="002B348A">
        <w:rPr>
          <w:rStyle w:val="StyleUnderline"/>
        </w:rPr>
        <w:t xml:space="preserve"> under civilian control, </w:t>
      </w:r>
      <w:r w:rsidRPr="00056BBD">
        <w:rPr>
          <w:rStyle w:val="StyleUnderline"/>
          <w:highlight w:val="green"/>
        </w:rPr>
        <w:t>willing</w:t>
      </w:r>
      <w:r w:rsidRPr="002B348A">
        <w:rPr>
          <w:rStyle w:val="StyleUnderline"/>
        </w:rPr>
        <w:t xml:space="preserve"> and able </w:t>
      </w:r>
      <w:r w:rsidRPr="00056BBD">
        <w:rPr>
          <w:rStyle w:val="StyleUnderline"/>
          <w:highlight w:val="green"/>
        </w:rPr>
        <w:t>to put down</w:t>
      </w:r>
      <w:r w:rsidRPr="002B348A">
        <w:rPr>
          <w:rStyle w:val="StyleUnderline"/>
        </w:rPr>
        <w:t xml:space="preserve"> potential </w:t>
      </w:r>
      <w:r w:rsidRPr="00056BBD">
        <w:rPr>
          <w:rStyle w:val="StyleUnderline"/>
          <w:highlight w:val="green"/>
        </w:rPr>
        <w:t>threats</w:t>
      </w:r>
      <w:r w:rsidRPr="002B348A">
        <w:rPr>
          <w:rStyle w:val="StyleUnderline"/>
        </w:rPr>
        <w:t xml:space="preserve"> to</w:t>
      </w:r>
      <w:r w:rsidRPr="002B348A">
        <w:rPr>
          <w:sz w:val="16"/>
        </w:rPr>
        <w:t xml:space="preserve"> our </w:t>
      </w:r>
      <w:r w:rsidRPr="002B348A">
        <w:rPr>
          <w:rStyle w:val="StyleUnderline"/>
        </w:rPr>
        <w:t>governing</w:t>
      </w:r>
      <w:r w:rsidRPr="002B348A">
        <w:rPr>
          <w:sz w:val="16"/>
        </w:rPr>
        <w:t xml:space="preserve"> system or territorial integrity.</w:t>
      </w:r>
    </w:p>
    <w:p w14:paraId="74130C05" w14:textId="77777777" w:rsidR="00B85890" w:rsidRPr="00BB0B1B" w:rsidRDefault="00B85890" w:rsidP="00F5628C">
      <w:pPr>
        <w:rPr>
          <w:sz w:val="16"/>
        </w:rPr>
      </w:pPr>
    </w:p>
    <w:p w14:paraId="0DACC545" w14:textId="77777777" w:rsidR="00F5628C" w:rsidRDefault="00F5628C" w:rsidP="00F5628C">
      <w:pPr>
        <w:pStyle w:val="Heading3"/>
      </w:pPr>
      <w:r>
        <w:lastRenderedPageBreak/>
        <w:t>1NC – Method</w:t>
      </w:r>
    </w:p>
    <w:p w14:paraId="3818904E" w14:textId="001616E9" w:rsidR="00F5628C" w:rsidRPr="007A1A6C" w:rsidRDefault="00F5628C" w:rsidP="00F5628C">
      <w:pPr>
        <w:pStyle w:val="Heading4"/>
      </w:pPr>
      <w:r>
        <w:t xml:space="preserve">“Taxing </w:t>
      </w:r>
      <w:r w:rsidR="00B85890">
        <w:t>billionaires</w:t>
      </w:r>
      <w:r>
        <w:t xml:space="preserve">” and “free health care” is not </w:t>
      </w:r>
      <w:r w:rsidRPr="007A1A6C">
        <w:rPr>
          <w:u w:val="single"/>
        </w:rPr>
        <w:t>getting rid of space capitalism</w:t>
      </w:r>
      <w:r>
        <w:t xml:space="preserve"> – it’s petit bourgeoisie reformism that doesn’t attempt to mitigate the impacts of capitalism, but rather redistribute its gains from developing countries to the first world. Obviously kills any solvency if they win cap is bad.</w:t>
      </w:r>
    </w:p>
    <w:p w14:paraId="2164C892" w14:textId="77777777" w:rsidR="00F5628C" w:rsidRPr="007A1A6C" w:rsidRDefault="00F5628C" w:rsidP="00F5628C"/>
    <w:p w14:paraId="6EDC2B9D"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D64D8"/>
    <w:multiLevelType w:val="hybridMultilevel"/>
    <w:tmpl w:val="35F0C268"/>
    <w:lvl w:ilvl="0" w:tplc="52BEA908">
      <w:start w:val="3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5628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8589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19C8"/>
    <w:rsid w:val="00DA1C92"/>
    <w:rsid w:val="00DA25D4"/>
    <w:rsid w:val="00DA6538"/>
    <w:rsid w:val="00E15E75"/>
    <w:rsid w:val="00E5262C"/>
    <w:rsid w:val="00EB7AE8"/>
    <w:rsid w:val="00EC7DC4"/>
    <w:rsid w:val="00ED30CF"/>
    <w:rsid w:val="00F176EF"/>
    <w:rsid w:val="00F45E10"/>
    <w:rsid w:val="00F5628C"/>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2A1A3"/>
  <w15:chartTrackingRefBased/>
  <w15:docId w15:val="{00A51199-47FD-489F-842B-BCABD0E6A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628C"/>
    <w:rPr>
      <w:rFonts w:ascii="Calibri" w:hAnsi="Calibri"/>
    </w:rPr>
  </w:style>
  <w:style w:type="paragraph" w:styleId="Heading1">
    <w:name w:val="heading 1"/>
    <w:aliases w:val="Pocket"/>
    <w:basedOn w:val="Normal"/>
    <w:next w:val="Normal"/>
    <w:link w:val="Heading1Char"/>
    <w:qFormat/>
    <w:rsid w:val="00F562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62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562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1,Heading 2 Char2 Char,Heading 2 Char1 Char Char,No Spacing11111,TAG,No Spacing4,No Spacing5,No Spacing21,tags,ta,Ta,t,tag,T"/>
    <w:basedOn w:val="Normal"/>
    <w:next w:val="Normal"/>
    <w:link w:val="Heading4Char"/>
    <w:uiPriority w:val="3"/>
    <w:unhideWhenUsed/>
    <w:qFormat/>
    <w:rsid w:val="00F5628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562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628C"/>
  </w:style>
  <w:style w:type="character" w:customStyle="1" w:styleId="Heading1Char">
    <w:name w:val="Heading 1 Char"/>
    <w:aliases w:val="Pocket Char"/>
    <w:basedOn w:val="DefaultParagraphFont"/>
    <w:link w:val="Heading1"/>
    <w:rsid w:val="00F5628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5628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5628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3"/>
    <w:rsid w:val="00F5628C"/>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F5628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5628C"/>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Cards + Font: 12 pt Char,ci,c,Bo,9.5 p,8."/>
    <w:basedOn w:val="DefaultParagraphFont"/>
    <w:uiPriority w:val="6"/>
    <w:qFormat/>
    <w:rsid w:val="00F5628C"/>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5628C"/>
    <w:rPr>
      <w:color w:val="auto"/>
      <w:u w:val="none"/>
    </w:rPr>
  </w:style>
  <w:style w:type="character" w:styleId="FollowedHyperlink">
    <w:name w:val="FollowedHyperlink"/>
    <w:basedOn w:val="DefaultParagraphFont"/>
    <w:uiPriority w:val="99"/>
    <w:semiHidden/>
    <w:unhideWhenUsed/>
    <w:rsid w:val="00F5628C"/>
    <w:rPr>
      <w:color w:val="auto"/>
      <w:u w:val="none"/>
    </w:rPr>
  </w:style>
  <w:style w:type="paragraph" w:styleId="DocumentMap">
    <w:name w:val="Document Map"/>
    <w:basedOn w:val="Normal"/>
    <w:link w:val="DocumentMapChar"/>
    <w:uiPriority w:val="99"/>
    <w:semiHidden/>
    <w:unhideWhenUsed/>
    <w:rsid w:val="00F562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628C"/>
    <w:rPr>
      <w:rFonts w:ascii="Lucida Grande" w:hAnsi="Lucida Grande" w:cs="Lucida Grande"/>
      <w:sz w:val="24"/>
    </w:rPr>
  </w:style>
  <w:style w:type="paragraph" w:customStyle="1" w:styleId="textbold">
    <w:name w:val="text bold"/>
    <w:link w:val="Emphasis"/>
    <w:autoRedefine/>
    <w:uiPriority w:val="7"/>
    <w:qFormat/>
    <w:rsid w:val="00F5628C"/>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customStyle="1" w:styleId="card">
    <w:name w:val="card"/>
    <w:basedOn w:val="Normal"/>
    <w:next w:val="Normal"/>
    <w:uiPriority w:val="1"/>
    <w:qFormat/>
    <w:rsid w:val="00F5628C"/>
    <w:pPr>
      <w:ind w:left="288" w:right="288"/>
    </w:pPr>
    <w:rPr>
      <w:rFonts w:asciiTheme="minorHAnsi" w:hAnsiTheme="minorHAnsi"/>
      <w:u w:val="single"/>
    </w:rPr>
  </w:style>
  <w:style w:type="paragraph" w:styleId="ListParagraph">
    <w:name w:val="List Paragraph"/>
    <w:aliases w:val="6 font"/>
    <w:basedOn w:val="Normal"/>
    <w:uiPriority w:val="34"/>
    <w:qFormat/>
    <w:rsid w:val="00F5628C"/>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B8589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ryptogon.com/docs/pirate_insurgency.html/"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27</Pages>
  <Words>12141</Words>
  <Characters>69206</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dc:creator>
  <cp:keywords>5.1.1</cp:keywords>
  <dc:description/>
  <cp:lastModifiedBy>kelvinmeng07@gmail.com</cp:lastModifiedBy>
  <cp:revision>1</cp:revision>
  <dcterms:created xsi:type="dcterms:W3CDTF">2022-01-22T18:46:00Z</dcterms:created>
  <dcterms:modified xsi:type="dcterms:W3CDTF">2022-01-22T19:09:00Z</dcterms:modified>
</cp:coreProperties>
</file>