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9D89D" w14:textId="4753EF28" w:rsidR="006648F0" w:rsidRPr="006648F0" w:rsidRDefault="006648F0" w:rsidP="006648F0">
      <w:pPr>
        <w:pStyle w:val="Heading1"/>
        <w:rPr>
          <w:rFonts w:asciiTheme="minorHAnsi" w:hAnsiTheme="minorHAnsi" w:cstheme="minorHAnsi"/>
        </w:rPr>
      </w:pPr>
      <w:r w:rsidRPr="006648F0">
        <w:rPr>
          <w:rFonts w:asciiTheme="minorHAnsi" w:hAnsiTheme="minorHAnsi" w:cstheme="minorHAnsi"/>
        </w:rPr>
        <w:t>1NC vs Lake Highland HL</w:t>
      </w:r>
    </w:p>
    <w:p w14:paraId="7F77C2C4" w14:textId="77777777" w:rsidR="006648F0" w:rsidRPr="006648F0" w:rsidRDefault="006648F0" w:rsidP="006648F0">
      <w:pPr>
        <w:pStyle w:val="Heading3"/>
        <w:rPr>
          <w:rFonts w:asciiTheme="minorHAnsi" w:hAnsiTheme="minorHAnsi" w:cstheme="minorHAnsi"/>
        </w:rPr>
      </w:pPr>
    </w:p>
    <w:p w14:paraId="3077E133" w14:textId="77777777" w:rsidR="006648F0" w:rsidRPr="006648F0" w:rsidRDefault="006648F0" w:rsidP="006648F0">
      <w:pPr>
        <w:pStyle w:val="Heading3"/>
        <w:rPr>
          <w:rFonts w:asciiTheme="minorHAnsi" w:hAnsiTheme="minorHAnsi" w:cstheme="minorHAnsi"/>
        </w:rPr>
      </w:pPr>
      <w:r w:rsidRPr="006648F0">
        <w:rPr>
          <w:rFonts w:asciiTheme="minorHAnsi" w:hAnsiTheme="minorHAnsi" w:cstheme="minorHAnsi"/>
        </w:rPr>
        <w:lastRenderedPageBreak/>
        <w:t>1NC---FW</w:t>
      </w:r>
    </w:p>
    <w:p w14:paraId="02072F15"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The role of the ballot is to determine the desirability of a topical advocacy.</w:t>
      </w:r>
    </w:p>
    <w:p w14:paraId="68A5EC07" w14:textId="77777777" w:rsidR="006648F0" w:rsidRPr="006648F0" w:rsidRDefault="006648F0" w:rsidP="006648F0">
      <w:pPr>
        <w:rPr>
          <w:rFonts w:asciiTheme="minorHAnsi" w:hAnsiTheme="minorHAnsi" w:cstheme="minorHAnsi"/>
        </w:rPr>
      </w:pPr>
    </w:p>
    <w:p w14:paraId="405CB99D"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Resolved with a colon indicates policy action.</w:t>
      </w:r>
    </w:p>
    <w:p w14:paraId="40498A30" w14:textId="77777777" w:rsidR="006648F0" w:rsidRPr="006648F0" w:rsidRDefault="006648F0" w:rsidP="006648F0">
      <w:pPr>
        <w:rPr>
          <w:rFonts w:asciiTheme="minorHAnsi" w:hAnsiTheme="minorHAnsi" w:cstheme="minorHAnsi"/>
        </w:rPr>
      </w:pPr>
      <w:r w:rsidRPr="006648F0">
        <w:rPr>
          <w:rStyle w:val="Style13ptBold"/>
          <w:rFonts w:asciiTheme="minorHAnsi" w:hAnsiTheme="minorHAnsi" w:cstheme="minorHAnsi"/>
        </w:rPr>
        <w:t>Parcher 1</w:t>
      </w:r>
      <w:r w:rsidRPr="006648F0">
        <w:rPr>
          <w:rFonts w:asciiTheme="minorHAnsi" w:hAnsiTheme="minorHAnsi" w:cstheme="minorHAnsi"/>
        </w:rPr>
        <w:t xml:space="preserve"> [Jeff; former debate coach at Georgetown; Feb 26, 2001; </w:t>
      </w:r>
      <w:hyperlink r:id="rId6" w:history="1">
        <w:r w:rsidRPr="006648F0">
          <w:rPr>
            <w:rStyle w:val="Hyperlink"/>
            <w:rFonts w:asciiTheme="minorHAnsi" w:hAnsiTheme="minorHAnsi" w:cstheme="minorHAnsi"/>
          </w:rPr>
          <w:t>https://web.archive.org/web/20020929065555/http://www.ndtceda.com/archives/200102/0790.html</w:t>
        </w:r>
      </w:hyperlink>
      <w:r w:rsidRPr="006648F0">
        <w:rPr>
          <w:rFonts w:asciiTheme="minorHAnsi" w:hAnsiTheme="minorHAnsi" w:cstheme="minorHAnsi"/>
        </w:rPr>
        <w:t xml:space="preserve">] </w:t>
      </w:r>
      <w:proofErr w:type="spellStart"/>
      <w:r w:rsidRPr="006648F0">
        <w:rPr>
          <w:rFonts w:asciiTheme="minorHAnsi" w:hAnsiTheme="minorHAnsi" w:cstheme="minorHAnsi"/>
        </w:rPr>
        <w:t>brett</w:t>
      </w:r>
      <w:proofErr w:type="spellEnd"/>
    </w:p>
    <w:p w14:paraId="60471838"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(1) Pardon me if I turn to a source besides Bill. </w:t>
      </w:r>
      <w:r w:rsidRPr="006648F0">
        <w:rPr>
          <w:rStyle w:val="Emphasis"/>
          <w:rFonts w:asciiTheme="minorHAnsi" w:hAnsiTheme="minorHAnsi" w:cstheme="minorHAnsi"/>
        </w:rPr>
        <w:t xml:space="preserve">American Heritage Dictionary: Resolve: </w:t>
      </w:r>
      <w:r w:rsidRPr="006648F0">
        <w:rPr>
          <w:rFonts w:asciiTheme="minorHAnsi" w:hAnsiTheme="minorHAnsi" w:cstheme="minorHAnsi"/>
          <w:sz w:val="16"/>
        </w:rPr>
        <w:t xml:space="preserve">1. To make a firm decision about. 2. To decide or express by formal vote. 3. To separate something into </w:t>
      </w:r>
      <w:proofErr w:type="spellStart"/>
      <w:r w:rsidRPr="006648F0">
        <w:rPr>
          <w:rFonts w:asciiTheme="minorHAnsi" w:hAnsiTheme="minorHAnsi" w:cstheme="minorHAnsi"/>
          <w:sz w:val="16"/>
        </w:rPr>
        <w:t>constiutent</w:t>
      </w:r>
      <w:proofErr w:type="spellEnd"/>
      <w:r w:rsidRPr="006648F0">
        <w:rPr>
          <w:rFonts w:asciiTheme="minorHAnsi" w:hAnsiTheme="minorHAnsi" w:cstheme="minorHAnsi"/>
          <w:sz w:val="16"/>
        </w:rPr>
        <w:t xml:space="preserve"> parts See Syns at *analyze* (emphasis in </w:t>
      </w:r>
      <w:proofErr w:type="spellStart"/>
      <w:r w:rsidRPr="006648F0">
        <w:rPr>
          <w:rFonts w:asciiTheme="minorHAnsi" w:hAnsiTheme="minorHAnsi" w:cstheme="minorHAnsi"/>
          <w:sz w:val="16"/>
        </w:rPr>
        <w:t>orginal</w:t>
      </w:r>
      <w:proofErr w:type="spellEnd"/>
      <w:r w:rsidRPr="006648F0">
        <w:rPr>
          <w:rFonts w:asciiTheme="minorHAnsi" w:hAnsiTheme="minorHAnsi" w:cstheme="minorHAnsi"/>
          <w:sz w:val="16"/>
        </w:rPr>
        <w:t xml:space="preserve">) 4. Find a solution to. See Syns at *Solve* (emphasis in original) 5. To dispel: resolve a doubt. - n 1. </w:t>
      </w:r>
      <w:proofErr w:type="spellStart"/>
      <w:r w:rsidRPr="006648F0">
        <w:rPr>
          <w:rFonts w:asciiTheme="minorHAnsi" w:hAnsiTheme="minorHAnsi" w:cstheme="minorHAnsi"/>
          <w:sz w:val="16"/>
        </w:rPr>
        <w:t>Frimness</w:t>
      </w:r>
      <w:proofErr w:type="spellEnd"/>
      <w:r w:rsidRPr="006648F0">
        <w:rPr>
          <w:rFonts w:asciiTheme="minorHAnsi" w:hAnsiTheme="minorHAnsi" w:cstheme="minorHAnsi"/>
          <w:sz w:val="16"/>
        </w:rPr>
        <w:t xml:space="preserve"> of purpose; resolution. 2. A determination or decision.</w:t>
      </w:r>
    </w:p>
    <w:p w14:paraId="227912CF"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(2) The very nature of the word "resolution" </w:t>
      </w:r>
      <w:proofErr w:type="gramStart"/>
      <w:r w:rsidRPr="006648F0">
        <w:rPr>
          <w:rFonts w:asciiTheme="minorHAnsi" w:hAnsiTheme="minorHAnsi" w:cstheme="minorHAnsi"/>
          <w:sz w:val="16"/>
        </w:rPr>
        <w:t>makes</w:t>
      </w:r>
      <w:proofErr w:type="gramEnd"/>
      <w:r w:rsidRPr="006648F0">
        <w:rPr>
          <w:rFonts w:asciiTheme="minorHAnsi" w:hAnsiTheme="minorHAnsi" w:cstheme="minorHAnsi"/>
          <w:sz w:val="16"/>
        </w:rPr>
        <w:t xml:space="preserve"> it a question. </w:t>
      </w:r>
      <w:r w:rsidRPr="006648F0">
        <w:rPr>
          <w:rStyle w:val="Emphasis"/>
          <w:rFonts w:asciiTheme="minorHAnsi" w:hAnsiTheme="minorHAnsi" w:cstheme="minorHAnsi"/>
        </w:rPr>
        <w:t>American Heritage:</w:t>
      </w:r>
      <w:r w:rsidRPr="006648F0">
        <w:rPr>
          <w:rFonts w:asciiTheme="minorHAnsi" w:hAnsiTheme="minorHAnsi" w:cstheme="minorHAnsi"/>
          <w:sz w:val="16"/>
        </w:rPr>
        <w:t xml:space="preserve"> </w:t>
      </w:r>
      <w:r w:rsidRPr="006648F0">
        <w:rPr>
          <w:rStyle w:val="Emphasis"/>
          <w:rFonts w:asciiTheme="minorHAnsi" w:hAnsiTheme="minorHAnsi" w:cstheme="minorHAnsi"/>
          <w:highlight w:val="green"/>
        </w:rPr>
        <w:t>A course of action determined</w:t>
      </w:r>
      <w:r w:rsidRPr="006648F0">
        <w:rPr>
          <w:rStyle w:val="Emphasis"/>
          <w:rFonts w:asciiTheme="minorHAnsi" w:hAnsiTheme="minorHAnsi" w:cstheme="minorHAnsi"/>
        </w:rPr>
        <w:t xml:space="preserve"> or decided on.</w:t>
      </w:r>
      <w:r w:rsidRPr="006648F0">
        <w:rPr>
          <w:rFonts w:asciiTheme="minorHAnsi" w:hAnsiTheme="minorHAnsi" w:cstheme="minorHAnsi"/>
          <w:sz w:val="16"/>
        </w:rPr>
        <w:t xml:space="preserve"> A formal </w:t>
      </w:r>
      <w:proofErr w:type="spellStart"/>
      <w:r w:rsidRPr="006648F0">
        <w:rPr>
          <w:rFonts w:asciiTheme="minorHAnsi" w:hAnsiTheme="minorHAnsi" w:cstheme="minorHAnsi"/>
          <w:sz w:val="16"/>
        </w:rPr>
        <w:t>statemnt</w:t>
      </w:r>
      <w:proofErr w:type="spellEnd"/>
      <w:r w:rsidRPr="006648F0">
        <w:rPr>
          <w:rFonts w:asciiTheme="minorHAnsi" w:hAnsiTheme="minorHAnsi" w:cstheme="minorHAnsi"/>
          <w:sz w:val="16"/>
        </w:rPr>
        <w:t xml:space="preserve"> of a </w:t>
      </w:r>
      <w:proofErr w:type="spellStart"/>
      <w:r w:rsidRPr="006648F0">
        <w:rPr>
          <w:rFonts w:asciiTheme="minorHAnsi" w:hAnsiTheme="minorHAnsi" w:cstheme="minorHAnsi"/>
          <w:sz w:val="16"/>
        </w:rPr>
        <w:t>deciion</w:t>
      </w:r>
      <w:proofErr w:type="spellEnd"/>
      <w:r w:rsidRPr="006648F0">
        <w:rPr>
          <w:rFonts w:asciiTheme="minorHAnsi" w:hAnsiTheme="minorHAnsi" w:cstheme="minorHAnsi"/>
          <w:sz w:val="16"/>
        </w:rPr>
        <w:t xml:space="preserve">, </w:t>
      </w:r>
      <w:r w:rsidRPr="006648F0">
        <w:rPr>
          <w:rStyle w:val="Emphasis"/>
          <w:rFonts w:asciiTheme="minorHAnsi" w:hAnsiTheme="minorHAnsi" w:cstheme="minorHAnsi"/>
        </w:rPr>
        <w:t xml:space="preserve">as </w:t>
      </w:r>
      <w:r w:rsidRPr="006648F0">
        <w:rPr>
          <w:rStyle w:val="Emphasis"/>
          <w:rFonts w:asciiTheme="minorHAnsi" w:hAnsiTheme="minorHAnsi" w:cstheme="minorHAnsi"/>
          <w:highlight w:val="green"/>
        </w:rPr>
        <w:t>by a legislature</w:t>
      </w:r>
      <w:r w:rsidRPr="006648F0">
        <w:rPr>
          <w:rFonts w:asciiTheme="minorHAnsi" w:hAnsiTheme="minorHAnsi" w:cstheme="minorHAnsi"/>
          <w:sz w:val="16"/>
        </w:rPr>
        <w:t>.</w:t>
      </w:r>
    </w:p>
    <w:p w14:paraId="19D34959"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(3) </w:t>
      </w:r>
      <w:r w:rsidRPr="006648F0">
        <w:rPr>
          <w:rStyle w:val="Emphasis"/>
          <w:rFonts w:asciiTheme="minorHAnsi" w:hAnsiTheme="minorHAnsi" w:cstheme="minorHAnsi"/>
        </w:rPr>
        <w:t>The resolution is obviously a question</w:t>
      </w:r>
      <w:r w:rsidRPr="006648F0">
        <w:rPr>
          <w:rFonts w:asciiTheme="minorHAnsi" w:hAnsiTheme="minorHAnsi" w:cstheme="minorHAnsi"/>
          <w:sz w:val="16"/>
        </w:rPr>
        <w:t xml:space="preserve">. Any other conclusion is utterly </w:t>
      </w:r>
      <w:proofErr w:type="spellStart"/>
      <w:r w:rsidRPr="006648F0">
        <w:rPr>
          <w:rFonts w:asciiTheme="minorHAnsi" w:hAnsiTheme="minorHAnsi" w:cstheme="minorHAnsi"/>
          <w:sz w:val="16"/>
        </w:rPr>
        <w:t>inconcievable</w:t>
      </w:r>
      <w:proofErr w:type="spellEnd"/>
      <w:r w:rsidRPr="006648F0">
        <w:rPr>
          <w:rFonts w:asciiTheme="minorHAnsi" w:hAnsiTheme="minorHAnsi" w:cstheme="minorHAnsi"/>
          <w:sz w:val="16"/>
        </w:rPr>
        <w:t xml:space="preserve">. </w:t>
      </w:r>
      <w:r w:rsidRPr="006648F0">
        <w:rPr>
          <w:rStyle w:val="StyleUnderline"/>
          <w:rFonts w:asciiTheme="minorHAnsi" w:hAnsiTheme="minorHAnsi" w:cstheme="minorHAnsi"/>
        </w:rPr>
        <w:t xml:space="preserve">Why? </w:t>
      </w:r>
      <w:r w:rsidRPr="006648F0">
        <w:rPr>
          <w:rStyle w:val="Emphasis"/>
          <w:rFonts w:asciiTheme="minorHAnsi" w:hAnsiTheme="minorHAnsi" w:cstheme="minorHAnsi"/>
        </w:rPr>
        <w:t>Context</w:t>
      </w:r>
      <w:r w:rsidRPr="006648F0">
        <w:rPr>
          <w:rStyle w:val="StyleUnderline"/>
          <w:rFonts w:asciiTheme="minorHAnsi" w:hAnsiTheme="minorHAnsi" w:cstheme="minorHAnsi"/>
        </w:rPr>
        <w:t>.</w:t>
      </w:r>
      <w:r w:rsidRPr="006648F0">
        <w:rPr>
          <w:rFonts w:asciiTheme="minorHAnsi" w:hAnsiTheme="minorHAnsi" w:cstheme="minorHAnsi"/>
          <w:sz w:val="16"/>
        </w:rPr>
        <w:t xml:space="preserve"> The debate community empowers </w:t>
      </w:r>
      <w:r w:rsidRPr="006648F0">
        <w:rPr>
          <w:rStyle w:val="StyleUnderline"/>
          <w:rFonts w:asciiTheme="minorHAnsi" w:hAnsiTheme="minorHAnsi" w:cstheme="minorHAnsi"/>
          <w:highlight w:val="green"/>
        </w:rPr>
        <w:t>a topic committee</w:t>
      </w:r>
      <w:r w:rsidRPr="006648F0">
        <w:rPr>
          <w:rFonts w:asciiTheme="minorHAnsi" w:hAnsiTheme="minorHAnsi" w:cstheme="minorHAnsi"/>
          <w:sz w:val="16"/>
        </w:rPr>
        <w:t xml:space="preserve"> to write a topic for ALTERNATE side debating. The committee is not a random group of people coming together to "reserve" themselves about some issue. There </w:t>
      </w:r>
      <w:r w:rsidRPr="006648F0">
        <w:rPr>
          <w:rStyle w:val="StyleUnderline"/>
          <w:rFonts w:asciiTheme="minorHAnsi" w:hAnsiTheme="minorHAnsi" w:cstheme="minorHAnsi"/>
        </w:rPr>
        <w:t>is</w:t>
      </w:r>
      <w:r w:rsidRPr="006648F0">
        <w:rPr>
          <w:rFonts w:asciiTheme="minorHAnsi" w:hAnsiTheme="minorHAnsi" w:cstheme="minorHAnsi"/>
          <w:sz w:val="16"/>
        </w:rPr>
        <w:t xml:space="preserve"> context - they are </w:t>
      </w:r>
      <w:r w:rsidRPr="006648F0">
        <w:rPr>
          <w:rStyle w:val="StyleUnderline"/>
          <w:rFonts w:asciiTheme="minorHAnsi" w:hAnsiTheme="minorHAnsi" w:cstheme="minorHAnsi"/>
        </w:rPr>
        <w:t>empowered</w:t>
      </w:r>
      <w:r w:rsidRPr="006648F0">
        <w:rPr>
          <w:rFonts w:asciiTheme="minorHAnsi" w:hAnsiTheme="minorHAnsi" w:cstheme="minorHAnsi"/>
          <w:sz w:val="16"/>
        </w:rPr>
        <w:t xml:space="preserve"> by a community to do something. In their deliberations, the topic community attempts </w:t>
      </w:r>
      <w:r w:rsidRPr="006648F0">
        <w:rPr>
          <w:rStyle w:val="StyleUnderline"/>
          <w:rFonts w:asciiTheme="minorHAnsi" w:hAnsiTheme="minorHAnsi" w:cstheme="minorHAnsi"/>
        </w:rPr>
        <w:t xml:space="preserve">to </w:t>
      </w:r>
      <w:r w:rsidRPr="006648F0">
        <w:rPr>
          <w:rStyle w:val="StyleUnderline"/>
          <w:rFonts w:asciiTheme="minorHAnsi" w:hAnsiTheme="minorHAnsi" w:cstheme="minorHAnsi"/>
          <w:highlight w:val="green"/>
        </w:rPr>
        <w:t>craft a resolution</w:t>
      </w:r>
      <w:r w:rsidRPr="006648F0">
        <w:rPr>
          <w:rFonts w:asciiTheme="minorHAnsi" w:hAnsiTheme="minorHAnsi" w:cstheme="minorHAnsi"/>
          <w:sz w:val="16"/>
        </w:rPr>
        <w:t xml:space="preserve"> which can be ANSWERED in either direction. They focus on issues like ground and fairness because they know </w:t>
      </w:r>
      <w:r w:rsidRPr="006648F0">
        <w:rPr>
          <w:rStyle w:val="StyleUnderline"/>
          <w:rFonts w:asciiTheme="minorHAnsi" w:hAnsiTheme="minorHAnsi" w:cstheme="minorHAnsi"/>
        </w:rPr>
        <w:t xml:space="preserve">the resolution will serve </w:t>
      </w:r>
      <w:r w:rsidRPr="006648F0">
        <w:rPr>
          <w:rStyle w:val="StyleUnderline"/>
          <w:rFonts w:asciiTheme="minorHAnsi" w:hAnsiTheme="minorHAnsi" w:cstheme="minorHAnsi"/>
          <w:highlight w:val="green"/>
        </w:rPr>
        <w:t xml:space="preserve">as the basis </w:t>
      </w:r>
      <w:r w:rsidRPr="006648F0">
        <w:rPr>
          <w:rStyle w:val="Emphasis"/>
          <w:rFonts w:asciiTheme="minorHAnsi" w:hAnsiTheme="minorHAnsi" w:cstheme="minorHAnsi"/>
          <w:highlight w:val="green"/>
        </w:rPr>
        <w:t>for debate</w:t>
      </w:r>
      <w:r w:rsidRPr="006648F0">
        <w:rPr>
          <w:rStyle w:val="StyleUnderline"/>
          <w:rFonts w:asciiTheme="minorHAnsi" w:hAnsiTheme="minorHAnsi" w:cstheme="minorHAnsi"/>
        </w:rPr>
        <w:t xml:space="preserve"> which will be resolved by determining the policy </w:t>
      </w:r>
      <w:proofErr w:type="spellStart"/>
      <w:r w:rsidRPr="006648F0">
        <w:rPr>
          <w:rStyle w:val="StyleUnderline"/>
          <w:rFonts w:asciiTheme="minorHAnsi" w:hAnsiTheme="minorHAnsi" w:cstheme="minorHAnsi"/>
        </w:rPr>
        <w:t>desireablility</w:t>
      </w:r>
      <w:proofErr w:type="spellEnd"/>
      <w:r w:rsidRPr="006648F0">
        <w:rPr>
          <w:rStyle w:val="StyleUnderline"/>
          <w:rFonts w:asciiTheme="minorHAnsi" w:hAnsiTheme="minorHAnsi" w:cstheme="minorHAnsi"/>
        </w:rPr>
        <w:t xml:space="preserve"> of that resolution</w:t>
      </w:r>
      <w:r w:rsidRPr="006648F0">
        <w:rPr>
          <w:rFonts w:asciiTheme="minorHAnsi" w:hAnsiTheme="minorHAnsi" w:cstheme="minorHAnsi"/>
          <w:sz w:val="16"/>
        </w:rPr>
        <w:t xml:space="preserve">. That's not only what they do, but it's what we REQUIRE them to do. We don't just send the topic </w:t>
      </w:r>
      <w:proofErr w:type="spellStart"/>
      <w:r w:rsidRPr="006648F0">
        <w:rPr>
          <w:rFonts w:asciiTheme="minorHAnsi" w:hAnsiTheme="minorHAnsi" w:cstheme="minorHAnsi"/>
          <w:sz w:val="16"/>
        </w:rPr>
        <w:t>committtee</w:t>
      </w:r>
      <w:proofErr w:type="spellEnd"/>
      <w:r w:rsidRPr="006648F0">
        <w:rPr>
          <w:rFonts w:asciiTheme="minorHAnsi" w:hAnsiTheme="minorHAnsi" w:cstheme="minorHAnsi"/>
          <w:sz w:val="16"/>
        </w:rPr>
        <w:t xml:space="preserve"> somewhere to adopt their own group resolution. It's not the end point of a resolution adopted by a body - it's the </w:t>
      </w:r>
      <w:proofErr w:type="spellStart"/>
      <w:r w:rsidRPr="006648F0">
        <w:rPr>
          <w:rFonts w:asciiTheme="minorHAnsi" w:hAnsiTheme="minorHAnsi" w:cstheme="minorHAnsi"/>
          <w:sz w:val="16"/>
        </w:rPr>
        <w:t>prelimanary</w:t>
      </w:r>
      <w:proofErr w:type="spellEnd"/>
      <w:r w:rsidRPr="006648F0">
        <w:rPr>
          <w:rFonts w:asciiTheme="minorHAnsi" w:hAnsiTheme="minorHAnsi" w:cstheme="minorHAnsi"/>
          <w:sz w:val="16"/>
        </w:rPr>
        <w:t xml:space="preserve"> wording of a resolution sent to others to be answered or decided upon.</w:t>
      </w:r>
    </w:p>
    <w:p w14:paraId="59B18D02"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(4) Further context: </w:t>
      </w:r>
      <w:r w:rsidRPr="006648F0">
        <w:rPr>
          <w:rStyle w:val="StyleUnderline"/>
          <w:rFonts w:asciiTheme="minorHAnsi" w:hAnsiTheme="minorHAnsi" w:cstheme="minorHAnsi"/>
        </w:rPr>
        <w:t xml:space="preserve">the word </w:t>
      </w:r>
      <w:r w:rsidRPr="006648F0">
        <w:rPr>
          <w:rStyle w:val="Emphasis"/>
          <w:rFonts w:asciiTheme="minorHAnsi" w:hAnsiTheme="minorHAnsi" w:cstheme="minorHAnsi"/>
        </w:rPr>
        <w:t>resolved</w:t>
      </w:r>
      <w:r w:rsidRPr="006648F0">
        <w:rPr>
          <w:rStyle w:val="StyleUnderline"/>
          <w:rFonts w:asciiTheme="minorHAnsi" w:hAnsiTheme="minorHAnsi" w:cstheme="minorHAnsi"/>
        </w:rPr>
        <w:t xml:space="preserve"> is used to emphasis the fact that it's </w:t>
      </w:r>
      <w:r w:rsidRPr="006648F0">
        <w:rPr>
          <w:rStyle w:val="Emphasis"/>
          <w:rFonts w:asciiTheme="minorHAnsi" w:hAnsiTheme="minorHAnsi" w:cstheme="minorHAnsi"/>
        </w:rPr>
        <w:t>policy debate</w:t>
      </w:r>
      <w:r w:rsidRPr="006648F0">
        <w:rPr>
          <w:rFonts w:asciiTheme="minorHAnsi" w:hAnsiTheme="minorHAnsi" w:cstheme="minorHAnsi"/>
          <w:sz w:val="16"/>
        </w:rPr>
        <w:t xml:space="preserve">. </w:t>
      </w:r>
      <w:r w:rsidRPr="006648F0">
        <w:rPr>
          <w:rStyle w:val="Emphasis"/>
          <w:rFonts w:asciiTheme="minorHAnsi" w:hAnsiTheme="minorHAnsi" w:cstheme="minorHAnsi"/>
          <w:highlight w:val="green"/>
        </w:rPr>
        <w:t>Resolved</w:t>
      </w:r>
      <w:r w:rsidRPr="006648F0">
        <w:rPr>
          <w:rStyle w:val="StyleUnderline"/>
          <w:rFonts w:asciiTheme="minorHAnsi" w:hAnsiTheme="minorHAnsi" w:cstheme="minorHAnsi"/>
          <w:highlight w:val="green"/>
        </w:rPr>
        <w:t xml:space="preserve"> comes from the adoption of </w:t>
      </w:r>
      <w:r w:rsidRPr="006648F0">
        <w:rPr>
          <w:rStyle w:val="Emphasis"/>
          <w:rFonts w:asciiTheme="minorHAnsi" w:hAnsiTheme="minorHAnsi" w:cstheme="minorHAnsi"/>
          <w:highlight w:val="green"/>
        </w:rPr>
        <w:t>resolutions</w:t>
      </w:r>
      <w:r w:rsidRPr="006648F0">
        <w:rPr>
          <w:rStyle w:val="StyleUnderline"/>
          <w:rFonts w:asciiTheme="minorHAnsi" w:hAnsiTheme="minorHAnsi" w:cstheme="minorHAnsi"/>
          <w:highlight w:val="green"/>
        </w:rPr>
        <w:t xml:space="preserve"> by legislative bodies</w:t>
      </w:r>
      <w:r w:rsidRPr="006648F0">
        <w:rPr>
          <w:rFonts w:asciiTheme="minorHAnsi" w:hAnsiTheme="minorHAnsi" w:cstheme="minorHAnsi"/>
          <w:sz w:val="16"/>
        </w:rPr>
        <w:t xml:space="preserve">. </w:t>
      </w:r>
      <w:r w:rsidRPr="006648F0">
        <w:rPr>
          <w:rStyle w:val="StyleUnderline"/>
          <w:rFonts w:asciiTheme="minorHAnsi" w:hAnsiTheme="minorHAnsi" w:cstheme="minorHAnsi"/>
        </w:rPr>
        <w:t>A resolution is either adopted or it is not</w:t>
      </w:r>
      <w:r w:rsidRPr="006648F0">
        <w:rPr>
          <w:rFonts w:asciiTheme="minorHAnsi" w:hAnsiTheme="minorHAnsi" w:cstheme="minorHAnsi"/>
          <w:sz w:val="16"/>
        </w:rPr>
        <w:t xml:space="preserve">. It's a question </w:t>
      </w:r>
      <w:r w:rsidRPr="006648F0">
        <w:rPr>
          <w:rStyle w:val="StyleUnderline"/>
          <w:rFonts w:asciiTheme="minorHAnsi" w:hAnsiTheme="minorHAnsi" w:cstheme="minorHAnsi"/>
        </w:rPr>
        <w:t>before a legislative body</w:t>
      </w:r>
      <w:r w:rsidRPr="006648F0">
        <w:rPr>
          <w:rFonts w:asciiTheme="minorHAnsi" w:hAnsiTheme="minorHAnsi" w:cstheme="minorHAnsi"/>
          <w:sz w:val="16"/>
        </w:rPr>
        <w:t xml:space="preserve">. Should this statement be adopted or </w:t>
      </w:r>
      <w:proofErr w:type="gramStart"/>
      <w:r w:rsidRPr="006648F0">
        <w:rPr>
          <w:rFonts w:asciiTheme="minorHAnsi" w:hAnsiTheme="minorHAnsi" w:cstheme="minorHAnsi"/>
          <w:sz w:val="16"/>
        </w:rPr>
        <w:t>not.</w:t>
      </w:r>
      <w:proofErr w:type="gramEnd"/>
    </w:p>
    <w:p w14:paraId="0B7B6FFA" w14:textId="77777777" w:rsidR="006648F0" w:rsidRPr="006648F0" w:rsidRDefault="006648F0" w:rsidP="006648F0">
      <w:pPr>
        <w:rPr>
          <w:rFonts w:asciiTheme="minorHAnsi" w:hAnsiTheme="minorHAnsi" w:cstheme="minorHAnsi"/>
          <w:sz w:val="16"/>
        </w:rPr>
      </w:pPr>
    </w:p>
    <w:p w14:paraId="19839307" w14:textId="77777777" w:rsidR="006648F0" w:rsidRPr="006648F0" w:rsidRDefault="006648F0" w:rsidP="006648F0">
      <w:pPr>
        <w:pStyle w:val="Heading4"/>
        <w:rPr>
          <w:rFonts w:asciiTheme="minorHAnsi" w:hAnsiTheme="minorHAnsi" w:cstheme="minorHAnsi"/>
        </w:rPr>
      </w:pPr>
      <w:bookmarkStart w:id="0" w:name="_Hlk90041192"/>
      <w:r w:rsidRPr="006648F0">
        <w:rPr>
          <w:rFonts w:asciiTheme="minorHAnsi" w:hAnsiTheme="minorHAnsi" w:cstheme="minorHAnsi"/>
        </w:rPr>
        <w:t xml:space="preserve">“Appropriation of outer space” is a </w:t>
      </w:r>
      <w:r w:rsidRPr="006648F0">
        <w:rPr>
          <w:rFonts w:asciiTheme="minorHAnsi" w:hAnsiTheme="minorHAnsi" w:cstheme="minorHAnsi"/>
          <w:u w:val="single"/>
        </w:rPr>
        <w:t>term of art</w:t>
      </w:r>
      <w:r w:rsidRPr="006648F0">
        <w:rPr>
          <w:rFonts w:asciiTheme="minorHAnsi" w:hAnsiTheme="minorHAnsi" w:cstheme="minorHAnsi"/>
        </w:rPr>
        <w:t xml:space="preserve"> that refers to the OST, which regulates </w:t>
      </w:r>
      <w:r w:rsidRPr="006648F0">
        <w:rPr>
          <w:rFonts w:asciiTheme="minorHAnsi" w:hAnsiTheme="minorHAnsi" w:cstheme="minorHAnsi"/>
          <w:u w:val="single"/>
        </w:rPr>
        <w:t>private</w:t>
      </w:r>
      <w:r w:rsidRPr="006648F0">
        <w:rPr>
          <w:rFonts w:asciiTheme="minorHAnsi" w:hAnsiTheme="minorHAnsi" w:cstheme="minorHAnsi"/>
        </w:rPr>
        <w:t xml:space="preserve">, </w:t>
      </w:r>
      <w:r w:rsidRPr="006648F0">
        <w:rPr>
          <w:rFonts w:asciiTheme="minorHAnsi" w:hAnsiTheme="minorHAnsi" w:cstheme="minorHAnsi"/>
          <w:u w:val="single"/>
        </w:rPr>
        <w:t>national</w:t>
      </w:r>
      <w:r w:rsidRPr="006648F0">
        <w:rPr>
          <w:rFonts w:asciiTheme="minorHAnsi" w:hAnsiTheme="minorHAnsi" w:cstheme="minorHAnsi"/>
        </w:rPr>
        <w:t xml:space="preserve">, and </w:t>
      </w:r>
      <w:r w:rsidRPr="006648F0">
        <w:rPr>
          <w:rFonts w:asciiTheme="minorHAnsi" w:hAnsiTheme="minorHAnsi" w:cstheme="minorHAnsi"/>
          <w:u w:val="single"/>
        </w:rPr>
        <w:t>international</w:t>
      </w:r>
      <w:r w:rsidRPr="006648F0">
        <w:rPr>
          <w:rFonts w:asciiTheme="minorHAnsi" w:hAnsiTheme="minorHAnsi" w:cstheme="minorHAnsi"/>
        </w:rPr>
        <w:t xml:space="preserve"> conduct.</w:t>
      </w:r>
    </w:p>
    <w:p w14:paraId="67AC38C6" w14:textId="77777777" w:rsidR="006648F0" w:rsidRPr="006648F0" w:rsidRDefault="006648F0" w:rsidP="006648F0">
      <w:pPr>
        <w:rPr>
          <w:rFonts w:asciiTheme="minorHAnsi" w:hAnsiTheme="minorHAnsi" w:cstheme="minorHAnsi"/>
        </w:rPr>
      </w:pPr>
      <w:r w:rsidRPr="006648F0">
        <w:rPr>
          <w:rStyle w:val="Style13ptBold"/>
          <w:rFonts w:asciiTheme="minorHAnsi" w:hAnsiTheme="minorHAnsi" w:cstheme="minorHAnsi"/>
        </w:rPr>
        <w:t>Thornburg 19</w:t>
      </w:r>
      <w:r w:rsidRPr="006648F0">
        <w:rPr>
          <w:rFonts w:asciiTheme="minorHAnsi" w:hAnsiTheme="minorHAnsi" w:cstheme="minorHAnsi"/>
        </w:rPr>
        <w:t xml:space="preserve"> [Matthew, Associate Editor for the Michigan Journal of International Law; Vol 40; “Are the Non-appropriation Principle and the Current Regulatory Regime Governing Geostationary Orbit Equitable for All of Earth’s States?” </w:t>
      </w:r>
      <w:hyperlink r:id="rId7" w:history="1">
        <w:r w:rsidRPr="006648F0">
          <w:rPr>
            <w:rStyle w:val="Hyperlink"/>
            <w:rFonts w:asciiTheme="minorHAnsi" w:hAnsiTheme="minorHAnsi" w:cstheme="minorHAnsi"/>
          </w:rPr>
          <w:t>http://www.mjilonline.org/are-the-non-appropriation-principle-and-the-current-regulatory-regime-governing-geostationary-orbit-equitable-for-all-of-earths-states/</w:t>
        </w:r>
      </w:hyperlink>
      <w:r w:rsidRPr="006648F0">
        <w:rPr>
          <w:rFonts w:asciiTheme="minorHAnsi" w:hAnsiTheme="minorHAnsi" w:cstheme="minorHAnsi"/>
        </w:rPr>
        <w:t xml:space="preserve">] </w:t>
      </w:r>
      <w:proofErr w:type="spellStart"/>
      <w:r w:rsidRPr="006648F0">
        <w:rPr>
          <w:rFonts w:asciiTheme="minorHAnsi" w:hAnsiTheme="minorHAnsi" w:cstheme="minorHAnsi"/>
        </w:rPr>
        <w:t>brett</w:t>
      </w:r>
      <w:proofErr w:type="spellEnd"/>
    </w:p>
    <w:p w14:paraId="550AFDD6"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As the law currently stands, geostationary orbit – a constant orbital position above Earth’s equator – is governed by </w:t>
      </w:r>
      <w:r w:rsidRPr="006648F0">
        <w:rPr>
          <w:rStyle w:val="Emphasis"/>
          <w:rFonts w:asciiTheme="minorHAnsi" w:hAnsiTheme="minorHAnsi" w:cstheme="minorHAnsi"/>
          <w:highlight w:val="green"/>
        </w:rPr>
        <w:t>the OST</w:t>
      </w:r>
      <w:r w:rsidRPr="006648F0">
        <w:rPr>
          <w:rFonts w:asciiTheme="minorHAnsi" w:hAnsiTheme="minorHAnsi" w:cstheme="minorHAnsi"/>
          <w:sz w:val="16"/>
        </w:rPr>
        <w:t xml:space="preserve"> and is therefore subject to the treaty’s attendant </w:t>
      </w:r>
      <w:r w:rsidRPr="006648F0">
        <w:rPr>
          <w:rStyle w:val="StyleUnderline"/>
          <w:rFonts w:asciiTheme="minorHAnsi" w:hAnsiTheme="minorHAnsi" w:cstheme="minorHAnsi"/>
          <w:highlight w:val="green"/>
        </w:rPr>
        <w:t>ban on national</w:t>
      </w:r>
      <w:r w:rsidRPr="006648F0">
        <w:rPr>
          <w:rFonts w:asciiTheme="minorHAnsi" w:hAnsiTheme="minorHAnsi" w:cstheme="minorHAnsi"/>
          <w:sz w:val="16"/>
        </w:rPr>
        <w:t xml:space="preserve"> </w:t>
      </w:r>
      <w:r w:rsidRPr="006648F0">
        <w:rPr>
          <w:rStyle w:val="StyleUnderline"/>
          <w:rFonts w:asciiTheme="minorHAnsi" w:hAnsiTheme="minorHAnsi" w:cstheme="minorHAnsi"/>
          <w:highlight w:val="green"/>
        </w:rPr>
        <w:t>appropriation</w:t>
      </w:r>
      <w:r w:rsidRPr="006648F0">
        <w:rPr>
          <w:rFonts w:asciiTheme="minorHAnsi" w:hAnsiTheme="minorHAnsi" w:cstheme="minorHAnsi"/>
          <w:sz w:val="16"/>
        </w:rPr>
        <w:t xml:space="preserve">. Spaces, or slots, in geostationary </w:t>
      </w:r>
      <w:proofErr w:type="gramStart"/>
      <w:r w:rsidRPr="006648F0">
        <w:rPr>
          <w:rFonts w:asciiTheme="minorHAnsi" w:hAnsiTheme="minorHAnsi" w:cstheme="minorHAnsi"/>
          <w:sz w:val="16"/>
        </w:rPr>
        <w:t>orbit[</w:t>
      </w:r>
      <w:proofErr w:type="gramEnd"/>
      <w:r w:rsidRPr="006648F0">
        <w:rPr>
          <w:rFonts w:asciiTheme="minorHAnsi" w:hAnsiTheme="minorHAnsi" w:cstheme="minorHAnsi"/>
          <w:sz w:val="16"/>
        </w:rPr>
        <w:t xml:space="preserve">2] are desired because they are exceedingly convenient for communicating with earth. They are highly limited and </w:t>
      </w:r>
      <w:proofErr w:type="gramStart"/>
      <w:r w:rsidRPr="006648F0">
        <w:rPr>
          <w:rFonts w:asciiTheme="minorHAnsi" w:hAnsiTheme="minorHAnsi" w:cstheme="minorHAnsi"/>
          <w:sz w:val="16"/>
        </w:rPr>
        <w:t>as a consequence</w:t>
      </w:r>
      <w:proofErr w:type="gramEnd"/>
      <w:r w:rsidRPr="006648F0">
        <w:rPr>
          <w:rFonts w:asciiTheme="minorHAnsi" w:hAnsiTheme="minorHAnsi" w:cstheme="minorHAnsi"/>
          <w:sz w:val="16"/>
        </w:rPr>
        <w:t xml:space="preserve">, highly valuable. Moreover, these spaces are allotted on a first-come-first-served </w:t>
      </w:r>
      <w:proofErr w:type="gramStart"/>
      <w:r w:rsidRPr="006648F0">
        <w:rPr>
          <w:rFonts w:asciiTheme="minorHAnsi" w:hAnsiTheme="minorHAnsi" w:cstheme="minorHAnsi"/>
          <w:sz w:val="16"/>
        </w:rPr>
        <w:t>basis[</w:t>
      </w:r>
      <w:proofErr w:type="gramEnd"/>
      <w:r w:rsidRPr="006648F0">
        <w:rPr>
          <w:rFonts w:asciiTheme="minorHAnsi" w:hAnsiTheme="minorHAnsi" w:cstheme="minorHAnsi"/>
          <w:sz w:val="16"/>
        </w:rPr>
        <w:t>3] making them virtually unattainable by less scientifically and economically advanced states[4], or those that are just plain late to the game.</w:t>
      </w:r>
    </w:p>
    <w:p w14:paraId="21B8E8E4"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rPr>
        <w:t>The ban</w:t>
      </w:r>
      <w:r w:rsidRPr="006648F0">
        <w:rPr>
          <w:rFonts w:asciiTheme="minorHAnsi" w:hAnsiTheme="minorHAnsi" w:cstheme="minorHAnsi"/>
          <w:sz w:val="16"/>
        </w:rPr>
        <w:t xml:space="preserve"> on national appropriation </w:t>
      </w:r>
      <w:r w:rsidRPr="006648F0">
        <w:rPr>
          <w:rStyle w:val="StyleUnderline"/>
          <w:rFonts w:asciiTheme="minorHAnsi" w:hAnsiTheme="minorHAnsi" w:cstheme="minorHAnsi"/>
        </w:rPr>
        <w:t xml:space="preserve">is enumerated in the </w:t>
      </w:r>
      <w:r w:rsidRPr="006648F0">
        <w:rPr>
          <w:rStyle w:val="Emphasis"/>
          <w:rFonts w:asciiTheme="minorHAnsi" w:hAnsiTheme="minorHAnsi" w:cstheme="minorHAnsi"/>
        </w:rPr>
        <w:t>Second Article</w:t>
      </w:r>
      <w:r w:rsidRPr="006648F0">
        <w:rPr>
          <w:rFonts w:asciiTheme="minorHAnsi" w:hAnsiTheme="minorHAnsi" w:cstheme="minorHAnsi"/>
          <w:sz w:val="16"/>
        </w:rPr>
        <w:t xml:space="preserve"> of the OST, </w:t>
      </w:r>
      <w:r w:rsidRPr="006648F0">
        <w:rPr>
          <w:rStyle w:val="StyleUnderline"/>
          <w:rFonts w:asciiTheme="minorHAnsi" w:hAnsiTheme="minorHAnsi" w:cstheme="minorHAnsi"/>
        </w:rPr>
        <w:t>which states: “</w:t>
      </w:r>
      <w:r w:rsidRPr="006648F0">
        <w:rPr>
          <w:rStyle w:val="StyleUnderline"/>
          <w:rFonts w:asciiTheme="minorHAnsi" w:hAnsiTheme="minorHAnsi" w:cstheme="minorHAnsi"/>
          <w:highlight w:val="green"/>
        </w:rPr>
        <w:t>Outer space</w:t>
      </w:r>
      <w:r w:rsidRPr="006648F0">
        <w:rPr>
          <w:rStyle w:val="StyleUnderline"/>
          <w:rFonts w:asciiTheme="minorHAnsi" w:hAnsiTheme="minorHAnsi" w:cstheme="minorHAnsi"/>
        </w:rPr>
        <w:t xml:space="preserve">, including the moon and other celestial bodies, </w:t>
      </w:r>
      <w:r w:rsidRPr="006648F0">
        <w:rPr>
          <w:rStyle w:val="StyleUnderline"/>
          <w:rFonts w:asciiTheme="minorHAnsi" w:hAnsiTheme="minorHAnsi" w:cstheme="minorHAnsi"/>
          <w:highlight w:val="green"/>
        </w:rPr>
        <w:t>is not subject to</w:t>
      </w:r>
      <w:r w:rsidRPr="006648F0">
        <w:rPr>
          <w:rStyle w:val="StyleUnderline"/>
          <w:rFonts w:asciiTheme="minorHAnsi" w:hAnsiTheme="minorHAnsi" w:cstheme="minorHAnsi"/>
        </w:rPr>
        <w:t xml:space="preserve"> national </w:t>
      </w:r>
      <w:r w:rsidRPr="006648F0">
        <w:rPr>
          <w:rStyle w:val="StyleUnderline"/>
          <w:rFonts w:asciiTheme="minorHAnsi" w:hAnsiTheme="minorHAnsi" w:cstheme="minorHAnsi"/>
          <w:highlight w:val="green"/>
        </w:rPr>
        <w:t xml:space="preserve">appropriation by </w:t>
      </w:r>
      <w:r w:rsidRPr="006648F0">
        <w:rPr>
          <w:rStyle w:val="StyleUnderline"/>
          <w:rFonts w:asciiTheme="minorHAnsi" w:hAnsiTheme="minorHAnsi" w:cstheme="minorHAnsi"/>
          <w:highlight w:val="green"/>
        </w:rPr>
        <w:lastRenderedPageBreak/>
        <w:t>claim of sovereignty,</w:t>
      </w:r>
      <w:r w:rsidRPr="006648F0">
        <w:rPr>
          <w:rStyle w:val="StyleUnderline"/>
          <w:rFonts w:asciiTheme="minorHAnsi" w:hAnsiTheme="minorHAnsi" w:cstheme="minorHAnsi"/>
        </w:rPr>
        <w:t xml:space="preserve"> by means of </w:t>
      </w:r>
      <w:r w:rsidRPr="006648F0">
        <w:rPr>
          <w:rStyle w:val="StyleUnderline"/>
          <w:rFonts w:asciiTheme="minorHAnsi" w:hAnsiTheme="minorHAnsi" w:cstheme="minorHAnsi"/>
          <w:highlight w:val="green"/>
        </w:rPr>
        <w:t>use or occupation, or by other means</w:t>
      </w:r>
      <w:proofErr w:type="gramStart"/>
      <w:r w:rsidRPr="006648F0">
        <w:rPr>
          <w:rStyle w:val="StyleUnderline"/>
          <w:rFonts w:asciiTheme="minorHAnsi" w:hAnsiTheme="minorHAnsi" w:cstheme="minorHAnsi"/>
        </w:rPr>
        <w:t>.”[</w:t>
      </w:r>
      <w:proofErr w:type="gramEnd"/>
      <w:r w:rsidRPr="006648F0">
        <w:rPr>
          <w:rFonts w:asciiTheme="minorHAnsi" w:hAnsiTheme="minorHAnsi" w:cstheme="minorHAnsi"/>
          <w:sz w:val="16"/>
        </w:rPr>
        <w:t>5] The geostationary orbital position is generally agreed upon by experts[6] as part of “outer space” and consequently, forbidden from appropriation.</w:t>
      </w:r>
    </w:p>
    <w:p w14:paraId="4DCB26C1" w14:textId="77777777" w:rsidR="006648F0" w:rsidRPr="006648F0" w:rsidRDefault="006648F0" w:rsidP="006648F0">
      <w:pPr>
        <w:rPr>
          <w:rFonts w:asciiTheme="minorHAnsi" w:hAnsiTheme="minorHAnsi" w:cstheme="minorHAnsi"/>
          <w:sz w:val="16"/>
        </w:rPr>
      </w:pPr>
    </w:p>
    <w:p w14:paraId="059A8F3C" w14:textId="77777777" w:rsidR="006648F0" w:rsidRPr="006648F0" w:rsidRDefault="006648F0" w:rsidP="006648F0">
      <w:pPr>
        <w:pStyle w:val="Heading4"/>
        <w:rPr>
          <w:rFonts w:asciiTheme="minorHAnsi" w:hAnsiTheme="minorHAnsi" w:cstheme="minorHAnsi"/>
          <w:u w:val="single"/>
        </w:rPr>
      </w:pPr>
      <w:r w:rsidRPr="006648F0">
        <w:rPr>
          <w:rFonts w:asciiTheme="minorHAnsi" w:hAnsiTheme="minorHAnsi" w:cstheme="minorHAnsi"/>
        </w:rPr>
        <w:t xml:space="preserve">A practice being unjust entails </w:t>
      </w:r>
      <w:r w:rsidRPr="006648F0">
        <w:rPr>
          <w:rFonts w:asciiTheme="minorHAnsi" w:hAnsiTheme="minorHAnsi" w:cstheme="minorHAnsi"/>
          <w:u w:val="single"/>
        </w:rPr>
        <w:t>legal action</w:t>
      </w:r>
      <w:r w:rsidRPr="006648F0">
        <w:rPr>
          <w:rFonts w:asciiTheme="minorHAnsi" w:hAnsiTheme="minorHAnsi" w:cstheme="minorHAnsi"/>
        </w:rPr>
        <w:t>.</w:t>
      </w:r>
    </w:p>
    <w:p w14:paraId="1575B177" w14:textId="77777777" w:rsidR="006648F0" w:rsidRPr="006648F0" w:rsidRDefault="006648F0" w:rsidP="006648F0">
      <w:pPr>
        <w:rPr>
          <w:rFonts w:asciiTheme="minorHAnsi" w:hAnsiTheme="minorHAnsi" w:cstheme="minorHAnsi"/>
        </w:rPr>
      </w:pPr>
      <w:r w:rsidRPr="006648F0">
        <w:rPr>
          <w:rStyle w:val="Style13ptBold"/>
          <w:rFonts w:asciiTheme="minorHAnsi" w:hAnsiTheme="minorHAnsi" w:cstheme="minorHAnsi"/>
        </w:rPr>
        <w:t>Black’s Law</w:t>
      </w:r>
      <w:r w:rsidRPr="006648F0">
        <w:rPr>
          <w:rFonts w:asciiTheme="minorHAnsi" w:hAnsiTheme="minorHAnsi" w:cstheme="minorHAnsi"/>
        </w:rPr>
        <w:t xml:space="preserve"> [The Law Dictionary Featuring Black's Law Dictionary Free Online Legal Dictionary 2nd Ed. No Date. </w:t>
      </w:r>
      <w:hyperlink r:id="rId8" w:history="1">
        <w:r w:rsidRPr="006648F0">
          <w:rPr>
            <w:rStyle w:val="Hyperlink"/>
            <w:rFonts w:asciiTheme="minorHAnsi" w:hAnsiTheme="minorHAnsi" w:cstheme="minorHAnsi"/>
          </w:rPr>
          <w:t>https://thelawdictionary.org/unjust/</w:t>
        </w:r>
      </w:hyperlink>
      <w:r w:rsidRPr="006648F0">
        <w:rPr>
          <w:rFonts w:asciiTheme="minorHAnsi" w:hAnsiTheme="minorHAnsi" w:cstheme="minorHAnsi"/>
        </w:rPr>
        <w:t xml:space="preserve">] </w:t>
      </w:r>
      <w:proofErr w:type="spellStart"/>
      <w:r w:rsidRPr="006648F0">
        <w:rPr>
          <w:rFonts w:asciiTheme="minorHAnsi" w:hAnsiTheme="minorHAnsi" w:cstheme="minorHAnsi"/>
        </w:rPr>
        <w:t>brett</w:t>
      </w:r>
      <w:proofErr w:type="spellEnd"/>
    </w:p>
    <w:p w14:paraId="5F25CC57" w14:textId="77777777" w:rsidR="006648F0" w:rsidRPr="006648F0" w:rsidRDefault="006648F0" w:rsidP="006648F0">
      <w:pPr>
        <w:rPr>
          <w:rStyle w:val="Emphasis"/>
          <w:rFonts w:asciiTheme="minorHAnsi" w:hAnsiTheme="minorHAnsi" w:cstheme="minorHAnsi"/>
        </w:rPr>
      </w:pPr>
      <w:r w:rsidRPr="006648F0">
        <w:rPr>
          <w:rStyle w:val="Emphasis"/>
          <w:rFonts w:asciiTheme="minorHAnsi" w:hAnsiTheme="minorHAnsi" w:cstheme="minorHAnsi"/>
        </w:rPr>
        <w:t>What is UNJUST?</w:t>
      </w:r>
    </w:p>
    <w:p w14:paraId="481D0297" w14:textId="77777777" w:rsidR="006648F0" w:rsidRPr="006648F0" w:rsidRDefault="006648F0" w:rsidP="006648F0">
      <w:pPr>
        <w:rPr>
          <w:rFonts w:asciiTheme="minorHAnsi" w:hAnsiTheme="minorHAnsi" w:cstheme="minorHAnsi"/>
          <w:sz w:val="16"/>
        </w:rPr>
      </w:pPr>
      <w:r w:rsidRPr="006648F0">
        <w:rPr>
          <w:rStyle w:val="Emphasis"/>
          <w:rFonts w:asciiTheme="minorHAnsi" w:hAnsiTheme="minorHAnsi" w:cstheme="minorHAnsi"/>
          <w:highlight w:val="green"/>
        </w:rPr>
        <w:t>Contrary to</w:t>
      </w:r>
      <w:r w:rsidRPr="006648F0">
        <w:rPr>
          <w:rFonts w:asciiTheme="minorHAnsi" w:hAnsiTheme="minorHAnsi" w:cstheme="minorHAnsi"/>
          <w:sz w:val="16"/>
        </w:rPr>
        <w:t xml:space="preserve"> </w:t>
      </w:r>
      <w:r w:rsidRPr="006648F0">
        <w:rPr>
          <w:rStyle w:val="StyleUnderline"/>
          <w:rFonts w:asciiTheme="minorHAnsi" w:hAnsiTheme="minorHAnsi" w:cstheme="minorHAnsi"/>
        </w:rPr>
        <w:t>right and justice</w:t>
      </w:r>
      <w:r w:rsidRPr="006648F0">
        <w:rPr>
          <w:rFonts w:asciiTheme="minorHAnsi" w:hAnsiTheme="minorHAnsi" w:cstheme="minorHAnsi"/>
          <w:sz w:val="16"/>
        </w:rPr>
        <w:t xml:space="preserve">, or to </w:t>
      </w:r>
      <w:r w:rsidRPr="006648F0">
        <w:rPr>
          <w:rStyle w:val="StyleUnderline"/>
          <w:rFonts w:asciiTheme="minorHAnsi" w:hAnsiTheme="minorHAnsi" w:cstheme="minorHAnsi"/>
        </w:rPr>
        <w:t xml:space="preserve">the </w:t>
      </w:r>
      <w:r w:rsidRPr="006648F0">
        <w:rPr>
          <w:rStyle w:val="Emphasis"/>
          <w:rFonts w:asciiTheme="minorHAnsi" w:hAnsiTheme="minorHAnsi" w:cstheme="minorHAnsi"/>
        </w:rPr>
        <w:t>enjoyment of</w:t>
      </w:r>
      <w:r w:rsidRPr="006648F0">
        <w:rPr>
          <w:rFonts w:asciiTheme="minorHAnsi" w:hAnsiTheme="minorHAnsi" w:cstheme="minorHAnsi"/>
          <w:sz w:val="16"/>
        </w:rPr>
        <w:t xml:space="preserve"> his </w:t>
      </w:r>
      <w:r w:rsidRPr="006648F0">
        <w:rPr>
          <w:rStyle w:val="Emphasis"/>
          <w:rFonts w:asciiTheme="minorHAnsi" w:hAnsiTheme="minorHAnsi" w:cstheme="minorHAnsi"/>
        </w:rPr>
        <w:t>rights by another</w:t>
      </w:r>
      <w:r w:rsidRPr="006648F0">
        <w:rPr>
          <w:rFonts w:asciiTheme="minorHAnsi" w:hAnsiTheme="minorHAnsi" w:cstheme="minorHAnsi"/>
          <w:sz w:val="16"/>
        </w:rPr>
        <w:t xml:space="preserve">, </w:t>
      </w:r>
      <w:r w:rsidRPr="006648F0">
        <w:rPr>
          <w:rStyle w:val="StyleUnderline"/>
          <w:rFonts w:asciiTheme="minorHAnsi" w:hAnsiTheme="minorHAnsi" w:cstheme="minorHAnsi"/>
        </w:rPr>
        <w:t xml:space="preserve">or to the standards of </w:t>
      </w:r>
      <w:r w:rsidRPr="006648F0">
        <w:rPr>
          <w:rStyle w:val="StyleUnderline"/>
          <w:rFonts w:asciiTheme="minorHAnsi" w:hAnsiTheme="minorHAnsi" w:cstheme="minorHAnsi"/>
          <w:highlight w:val="green"/>
        </w:rPr>
        <w:t>conduct furnished by</w:t>
      </w:r>
      <w:r w:rsidRPr="006648F0">
        <w:rPr>
          <w:rStyle w:val="StyleUnderline"/>
          <w:rFonts w:asciiTheme="minorHAnsi" w:hAnsiTheme="minorHAnsi" w:cstheme="minorHAnsi"/>
        </w:rPr>
        <w:t xml:space="preserve"> the </w:t>
      </w:r>
      <w:r w:rsidRPr="006648F0">
        <w:rPr>
          <w:rStyle w:val="Emphasis"/>
          <w:rFonts w:asciiTheme="minorHAnsi" w:hAnsiTheme="minorHAnsi" w:cstheme="minorHAnsi"/>
          <w:highlight w:val="green"/>
        </w:rPr>
        <w:t>laws</w:t>
      </w:r>
      <w:r w:rsidRPr="006648F0">
        <w:rPr>
          <w:rFonts w:asciiTheme="minorHAnsi" w:hAnsiTheme="minorHAnsi" w:cstheme="minorHAnsi"/>
          <w:sz w:val="16"/>
        </w:rPr>
        <w:t>.</w:t>
      </w:r>
    </w:p>
    <w:p w14:paraId="1BF944A8" w14:textId="77777777" w:rsidR="006648F0" w:rsidRPr="006648F0" w:rsidRDefault="006648F0" w:rsidP="006648F0">
      <w:pPr>
        <w:rPr>
          <w:rFonts w:asciiTheme="minorHAnsi" w:hAnsiTheme="minorHAnsi" w:cstheme="minorHAnsi"/>
          <w:sz w:val="16"/>
        </w:rPr>
      </w:pPr>
    </w:p>
    <w:p w14:paraId="44CBA6CA"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Violation – it’s preemptive – it’s if they defend extra topical offense</w:t>
      </w:r>
    </w:p>
    <w:p w14:paraId="53CA7158" w14:textId="77777777" w:rsidR="006648F0" w:rsidRPr="006648F0" w:rsidRDefault="006648F0" w:rsidP="006648F0">
      <w:pPr>
        <w:rPr>
          <w:rFonts w:asciiTheme="minorHAnsi" w:hAnsiTheme="minorHAnsi" w:cstheme="minorHAnsi"/>
        </w:rPr>
      </w:pPr>
    </w:p>
    <w:bookmarkEnd w:id="0"/>
    <w:p w14:paraId="186B0E45"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Prefer:</w:t>
      </w:r>
    </w:p>
    <w:p w14:paraId="5E0F239D"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 xml:space="preserve">Vagueness---debates inevitably involve the AFF defending something, but only our </w:t>
      </w:r>
      <w:proofErr w:type="spellStart"/>
      <w:r w:rsidRPr="006648F0">
        <w:rPr>
          <w:rFonts w:asciiTheme="minorHAnsi" w:hAnsiTheme="minorHAnsi" w:cstheme="minorHAnsi"/>
        </w:rPr>
        <w:t>interp</w:t>
      </w:r>
      <w:proofErr w:type="spellEnd"/>
      <w:r w:rsidRPr="006648F0">
        <w:rPr>
          <w:rFonts w:asciiTheme="minorHAnsi" w:hAnsiTheme="minorHAnsi" w:cstheme="minorHAnsi"/>
        </w:rPr>
        <w:t xml:space="preserve"> lets them to </w:t>
      </w:r>
      <w:r w:rsidRPr="006648F0">
        <w:rPr>
          <w:rFonts w:asciiTheme="minorHAnsi" w:hAnsiTheme="minorHAnsi" w:cstheme="minorHAnsi"/>
          <w:u w:val="single"/>
        </w:rPr>
        <w:t>clearly define</w:t>
      </w:r>
      <w:r w:rsidRPr="006648F0">
        <w:rPr>
          <w:rFonts w:asciiTheme="minorHAnsi" w:hAnsiTheme="minorHAnsi" w:cstheme="minorHAnsi"/>
        </w:rPr>
        <w:t xml:space="preserve"> that from the start. Their model leads to </w:t>
      </w:r>
      <w:r w:rsidRPr="006648F0">
        <w:rPr>
          <w:rFonts w:asciiTheme="minorHAnsi" w:hAnsiTheme="minorHAnsi" w:cstheme="minorHAnsi"/>
          <w:u w:val="single"/>
        </w:rPr>
        <w:t>late-breaking</w:t>
      </w:r>
      <w:r w:rsidRPr="006648F0">
        <w:rPr>
          <w:rFonts w:asciiTheme="minorHAnsi" w:hAnsiTheme="minorHAnsi" w:cstheme="minorHAnsi"/>
        </w:rPr>
        <w:t xml:space="preserve"> debates that destroy ground, for example we won’t know if asteroid mining or space exploration are offense until the 1AR, which skews neg prep. This destroys neg ground because only being able to link offense to a clear advocacy enables 2</w:t>
      </w:r>
      <w:r w:rsidRPr="006648F0">
        <w:rPr>
          <w:rFonts w:asciiTheme="minorHAnsi" w:hAnsiTheme="minorHAnsi" w:cstheme="minorHAnsi"/>
          <w:vertAlign w:val="superscript"/>
        </w:rPr>
        <w:t>nd</w:t>
      </w:r>
      <w:r w:rsidRPr="006648F0">
        <w:rPr>
          <w:rFonts w:asciiTheme="minorHAnsi" w:hAnsiTheme="minorHAnsi" w:cstheme="minorHAnsi"/>
        </w:rPr>
        <w:t xml:space="preserve"> and 3</w:t>
      </w:r>
      <w:r w:rsidRPr="006648F0">
        <w:rPr>
          <w:rFonts w:asciiTheme="minorHAnsi" w:hAnsiTheme="minorHAnsi" w:cstheme="minorHAnsi"/>
          <w:vertAlign w:val="superscript"/>
        </w:rPr>
        <w:t>rd</w:t>
      </w:r>
      <w:r w:rsidRPr="006648F0">
        <w:rPr>
          <w:rFonts w:asciiTheme="minorHAnsi" w:hAnsiTheme="minorHAnsi" w:cstheme="minorHAnsi"/>
        </w:rPr>
        <w:t xml:space="preserve"> level testing that fosters in depth information literacy and advocacy skills. Even if they also defend the topic, they are EXTRA T for defending the method which still kills limits.</w:t>
      </w:r>
    </w:p>
    <w:p w14:paraId="05D620DF"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Two impacts:</w:t>
      </w:r>
    </w:p>
    <w:p w14:paraId="02B7AE88"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 xml:space="preserve">1] </w:t>
      </w:r>
      <w:r w:rsidRPr="006648F0">
        <w:rPr>
          <w:rFonts w:asciiTheme="minorHAnsi" w:hAnsiTheme="minorHAnsi" w:cstheme="minorHAnsi"/>
          <w:u w:val="single"/>
        </w:rPr>
        <w:t>Fairness</w:t>
      </w:r>
      <w:r w:rsidRPr="006648F0">
        <w:rPr>
          <w:rFonts w:asciiTheme="minorHAnsi" w:hAnsiTheme="minorHAnsi" w:cstheme="minorHAnsi"/>
        </w:rPr>
        <w:t xml:space="preserve">---we’re both here to win, but in order to both be able to access that goal fairness is required as a </w:t>
      </w:r>
      <w:r w:rsidRPr="006648F0">
        <w:rPr>
          <w:rFonts w:asciiTheme="minorHAnsi" w:hAnsiTheme="minorHAnsi" w:cstheme="minorHAnsi"/>
          <w:u w:val="single"/>
        </w:rPr>
        <w:t>rule</w:t>
      </w:r>
      <w:r w:rsidRPr="006648F0">
        <w:rPr>
          <w:rFonts w:asciiTheme="minorHAnsi" w:hAnsiTheme="minorHAnsi" w:cstheme="minorHAnsi"/>
        </w:rPr>
        <w:t xml:space="preserve"> for the game. Absent fairness, the game cannot function, and we lose our ability to engage in the AFF. That outweighs, as we need to be able to engage to test their claims in the first place.</w:t>
      </w:r>
    </w:p>
    <w:p w14:paraId="5BAF4EA1"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 xml:space="preserve">2] </w:t>
      </w:r>
      <w:r w:rsidRPr="006648F0">
        <w:rPr>
          <w:rFonts w:asciiTheme="minorHAnsi" w:hAnsiTheme="minorHAnsi" w:cstheme="minorHAnsi"/>
          <w:u w:val="single"/>
        </w:rPr>
        <w:t>Iterative testing</w:t>
      </w:r>
      <w:r w:rsidRPr="006648F0">
        <w:rPr>
          <w:rFonts w:asciiTheme="minorHAnsi" w:hAnsiTheme="minorHAnsi" w:cstheme="minorHAnsi"/>
        </w:rPr>
        <w:t xml:space="preserve"> – the </w:t>
      </w:r>
      <w:r w:rsidRPr="006648F0">
        <w:rPr>
          <w:rFonts w:asciiTheme="minorHAnsi" w:hAnsiTheme="minorHAnsi" w:cstheme="minorHAnsi"/>
          <w:u w:val="single"/>
        </w:rPr>
        <w:t>process</w:t>
      </w:r>
      <w:r w:rsidRPr="006648F0">
        <w:rPr>
          <w:rFonts w:asciiTheme="minorHAnsi" w:hAnsiTheme="minorHAnsi" w:cstheme="minorHAnsi"/>
        </w:rPr>
        <w:t xml:space="preserve"> of engaging in research around a </w:t>
      </w:r>
      <w:r w:rsidRPr="006648F0">
        <w:rPr>
          <w:rFonts w:asciiTheme="minorHAnsi" w:hAnsiTheme="minorHAnsi" w:cstheme="minorHAnsi"/>
          <w:u w:val="single"/>
        </w:rPr>
        <w:t>predictable</w:t>
      </w:r>
      <w:r w:rsidRPr="006648F0">
        <w:rPr>
          <w:rFonts w:asciiTheme="minorHAnsi" w:hAnsiTheme="minorHAnsi" w:cstheme="minorHAnsi"/>
        </w:rPr>
        <w:t xml:space="preserve"> topic empirically produces </w:t>
      </w:r>
      <w:r w:rsidRPr="006648F0">
        <w:rPr>
          <w:rFonts w:asciiTheme="minorHAnsi" w:hAnsiTheme="minorHAnsi" w:cstheme="minorHAnsi"/>
          <w:u w:val="single"/>
        </w:rPr>
        <w:t>better advocates</w:t>
      </w:r>
      <w:r w:rsidRPr="006648F0">
        <w:rPr>
          <w:rFonts w:asciiTheme="minorHAnsi" w:hAnsiTheme="minorHAnsi" w:cstheme="minorHAnsi"/>
        </w:rPr>
        <w:t xml:space="preserve"> which </w:t>
      </w:r>
      <w:r w:rsidRPr="006648F0">
        <w:rPr>
          <w:rFonts w:asciiTheme="minorHAnsi" w:hAnsiTheme="minorHAnsi" w:cstheme="minorHAnsi"/>
          <w:u w:val="single"/>
        </w:rPr>
        <w:t>turns case</w:t>
      </w:r>
      <w:r w:rsidRPr="006648F0">
        <w:rPr>
          <w:rFonts w:asciiTheme="minorHAnsi" w:hAnsiTheme="minorHAnsi" w:cstheme="minorHAnsi"/>
        </w:rPr>
        <w:t xml:space="preserve"> because they’re </w:t>
      </w:r>
      <w:r w:rsidRPr="006648F0">
        <w:rPr>
          <w:rFonts w:asciiTheme="minorHAnsi" w:hAnsiTheme="minorHAnsi" w:cstheme="minorHAnsi"/>
          <w:u w:val="single"/>
        </w:rPr>
        <w:t>better prepared</w:t>
      </w:r>
      <w:r w:rsidRPr="006648F0">
        <w:rPr>
          <w:rFonts w:asciiTheme="minorHAnsi" w:hAnsiTheme="minorHAnsi" w:cstheme="minorHAnsi"/>
        </w:rPr>
        <w:t xml:space="preserve"> to defend their positions.</w:t>
      </w:r>
    </w:p>
    <w:p w14:paraId="6F684B4F" w14:textId="77777777" w:rsidR="006648F0" w:rsidRPr="006648F0" w:rsidRDefault="006648F0" w:rsidP="006648F0">
      <w:pPr>
        <w:rPr>
          <w:rFonts w:asciiTheme="minorHAnsi" w:hAnsiTheme="minorHAnsi" w:cstheme="minorHAnsi"/>
        </w:rPr>
      </w:pPr>
      <w:r w:rsidRPr="006648F0">
        <w:rPr>
          <w:rFonts w:asciiTheme="minorHAnsi" w:hAnsiTheme="minorHAnsi" w:cstheme="minorHAnsi"/>
          <w:b/>
          <w:bCs/>
          <w:sz w:val="26"/>
          <w:szCs w:val="26"/>
        </w:rPr>
        <w:t>Iverson ’9</w:t>
      </w:r>
      <w:r w:rsidRPr="006648F0">
        <w:rPr>
          <w:rFonts w:asciiTheme="minorHAnsi" w:hAnsiTheme="minorHAnsi" w:cstheme="minorHAnsi"/>
        </w:rPr>
        <w:t xml:space="preserve"> [Joel; 2009; Associate Professor of Communication at the University of Montana, </w:t>
      </w:r>
      <w:proofErr w:type="spellStart"/>
      <w:r w:rsidRPr="006648F0">
        <w:rPr>
          <w:rFonts w:asciiTheme="minorHAnsi" w:hAnsiTheme="minorHAnsi" w:cstheme="minorHAnsi"/>
        </w:rPr>
        <w:t>Ph.D</w:t>
      </w:r>
      <w:proofErr w:type="spellEnd"/>
      <w:r w:rsidRPr="006648F0">
        <w:rPr>
          <w:rFonts w:asciiTheme="minorHAnsi" w:hAnsiTheme="minorHAnsi" w:cstheme="minorHAnsi"/>
        </w:rPr>
        <w:t xml:space="preserve"> in Communication from Arizona State University Relations at the University of Sydney; Debate Central, “Can Cutting Cards Carve into Our Personal Lives: An Analysis of Debate Research on Personal Advocacy,” </w:t>
      </w:r>
      <w:hyperlink r:id="rId9" w:history="1">
        <w:r w:rsidRPr="006648F0">
          <w:rPr>
            <w:rStyle w:val="Hyperlink"/>
            <w:rFonts w:asciiTheme="minorHAnsi" w:hAnsiTheme="minorHAnsi" w:cstheme="minorHAnsi"/>
          </w:rPr>
          <w:t>https://debate.uvm.edu/dybvigiverson1000.html</w:t>
        </w:r>
      </w:hyperlink>
      <w:r w:rsidRPr="006648F0">
        <w:rPr>
          <w:rFonts w:asciiTheme="minorHAnsi" w:hAnsiTheme="minorHAnsi" w:cstheme="minorHAnsi"/>
        </w:rPr>
        <w:t xml:space="preserve">] </w:t>
      </w:r>
      <w:proofErr w:type="spellStart"/>
      <w:r w:rsidRPr="006648F0">
        <w:rPr>
          <w:rFonts w:asciiTheme="minorHAnsi" w:hAnsiTheme="minorHAnsi" w:cstheme="minorHAnsi"/>
        </w:rPr>
        <w:t>brett</w:t>
      </w:r>
      <w:proofErr w:type="spellEnd"/>
    </w:p>
    <w:p w14:paraId="0F1DF7DC" w14:textId="77777777" w:rsidR="006648F0" w:rsidRPr="006648F0" w:rsidRDefault="006648F0" w:rsidP="006648F0">
      <w:pPr>
        <w:shd w:val="clear" w:color="auto" w:fill="FFFFFF"/>
        <w:rPr>
          <w:rFonts w:asciiTheme="minorHAnsi" w:hAnsiTheme="minorHAnsi" w:cstheme="minorHAnsi"/>
          <w:color w:val="222222"/>
          <w:sz w:val="16"/>
          <w:szCs w:val="16"/>
        </w:rPr>
      </w:pPr>
      <w:r w:rsidRPr="006648F0">
        <w:rPr>
          <w:rFonts w:asciiTheme="minorHAnsi" w:hAnsiTheme="minorHAnsi" w:cstheme="minorHAnsi"/>
          <w:color w:val="222222"/>
          <w:sz w:val="16"/>
          <w:szCs w:val="16"/>
        </w:rPr>
        <w:t>Mitchell (1998) provides a thorough examination of the pedagogical implication for academic debate. Although Mitchell acknowledges that </w:t>
      </w:r>
      <w:r w:rsidRPr="006648F0">
        <w:rPr>
          <w:rStyle w:val="Emphasis"/>
          <w:rFonts w:asciiTheme="minorHAnsi" w:hAnsiTheme="minorHAnsi" w:cstheme="minorHAnsi"/>
          <w:highlight w:val="green"/>
        </w:rPr>
        <w:t>debate</w:t>
      </w:r>
      <w:r w:rsidRPr="006648F0">
        <w:rPr>
          <w:rStyle w:val="StyleUnderline"/>
          <w:rFonts w:asciiTheme="minorHAnsi" w:hAnsiTheme="minorHAnsi" w:cstheme="minorHAnsi"/>
          <w:highlight w:val="green"/>
        </w:rPr>
        <w:t xml:space="preserve"> provides </w:t>
      </w:r>
      <w:r w:rsidRPr="006648F0">
        <w:rPr>
          <w:rStyle w:val="Emphasis"/>
          <w:rFonts w:asciiTheme="minorHAnsi" w:hAnsiTheme="minorHAnsi" w:cstheme="minorHAnsi"/>
          <w:highlight w:val="green"/>
        </w:rPr>
        <w:t>preparation</w:t>
      </w:r>
      <w:r w:rsidRPr="006648F0">
        <w:rPr>
          <w:rStyle w:val="StyleUnderline"/>
          <w:rFonts w:asciiTheme="minorHAnsi" w:hAnsiTheme="minorHAnsi" w:cstheme="minorHAnsi"/>
          <w:highlight w:val="green"/>
        </w:rPr>
        <w:t xml:space="preserve"> for</w:t>
      </w:r>
      <w:r w:rsidRPr="006648F0">
        <w:rPr>
          <w:rStyle w:val="StyleUnderline"/>
          <w:rFonts w:asciiTheme="minorHAnsi" w:hAnsiTheme="minorHAnsi" w:cstheme="minorHAnsi"/>
        </w:rPr>
        <w:t xml:space="preserve"> participation in democracy</w:t>
      </w:r>
      <w:r w:rsidRPr="006648F0">
        <w:rPr>
          <w:rFonts w:asciiTheme="minorHAnsi" w:hAnsiTheme="minorHAnsi" w:cstheme="minorHAnsi"/>
          <w:color w:val="222222"/>
          <w:sz w:val="16"/>
          <w:szCs w:val="16"/>
        </w:rPr>
        <w:t xml:space="preserve">, limiting debate to a laboratory where students practice their skill for future participation is criticized. Mitchell contends: </w:t>
      </w:r>
    </w:p>
    <w:p w14:paraId="0BBA649A" w14:textId="77777777" w:rsidR="006648F0" w:rsidRPr="006648F0" w:rsidRDefault="006648F0" w:rsidP="006648F0">
      <w:pPr>
        <w:shd w:val="clear" w:color="auto" w:fill="FFFFFF"/>
        <w:rPr>
          <w:rFonts w:asciiTheme="minorHAnsi" w:hAnsiTheme="minorHAnsi" w:cstheme="minorHAnsi"/>
          <w:color w:val="222222"/>
          <w:sz w:val="16"/>
          <w:szCs w:val="16"/>
        </w:rPr>
      </w:pPr>
      <w:r w:rsidRPr="006648F0">
        <w:rPr>
          <w:rFonts w:asciiTheme="minorHAnsi" w:hAnsiTheme="minorHAnsi" w:cstheme="minorHAnsi"/>
          <w:color w:val="222222"/>
          <w:sz w:val="16"/>
          <w:szCs w:val="16"/>
        </w:rPr>
        <w:lastRenderedPageBreak/>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08B22BD6" w14:textId="77777777" w:rsidR="006648F0" w:rsidRPr="006648F0" w:rsidRDefault="006648F0" w:rsidP="006648F0">
      <w:pPr>
        <w:shd w:val="clear" w:color="auto" w:fill="FFFFFF"/>
        <w:rPr>
          <w:rFonts w:asciiTheme="minorHAnsi" w:hAnsiTheme="minorHAnsi" w:cstheme="minorHAnsi"/>
          <w:color w:val="222222"/>
          <w:sz w:val="16"/>
          <w:szCs w:val="16"/>
        </w:rPr>
      </w:pPr>
      <w:r w:rsidRPr="006648F0">
        <w:rPr>
          <w:rFonts w:asciiTheme="minorHAnsi" w:hAnsiTheme="minorHAnsi" w:cstheme="minorHAnsi"/>
          <w:color w:val="222222"/>
          <w:sz w:val="16"/>
          <w:szCs w:val="16"/>
        </w:rPr>
        <w:t xml:space="preserve">Mitchell contends that the laboratory style setting creates barriers to other spheres, creates a "sense of detachment" and causes debaters to see research from the role of spectators. </w:t>
      </w:r>
      <w:r w:rsidRPr="006648F0">
        <w:rPr>
          <w:rStyle w:val="m5577519854659992616gmail-styleunderline"/>
          <w:rFonts w:asciiTheme="minorHAnsi" w:hAnsiTheme="minorHAnsi" w:cstheme="minorHAnsi"/>
          <w:color w:val="222222"/>
          <w:sz w:val="16"/>
        </w:rPr>
        <w:t>Mitchell</w:t>
      </w:r>
      <w:r w:rsidRPr="006648F0">
        <w:rPr>
          <w:rFonts w:asciiTheme="minorHAnsi" w:hAnsiTheme="minorHAnsi" w:cstheme="minorHAnsi"/>
          <w:color w:val="222222"/>
          <w:sz w:val="16"/>
          <w:szCs w:val="16"/>
        </w:rPr>
        <w:t> further </w:t>
      </w:r>
      <w:r w:rsidRPr="006648F0">
        <w:rPr>
          <w:rStyle w:val="m5577519854659992616gmail-styleunderline"/>
          <w:rFonts w:asciiTheme="minorHAnsi" w:hAnsiTheme="minorHAnsi" w:cstheme="minorHAnsi"/>
          <w:color w:val="222222"/>
          <w:sz w:val="16"/>
        </w:rPr>
        <w:t>calls for "</w:t>
      </w:r>
      <w:r w:rsidRPr="006648F0">
        <w:rPr>
          <w:rStyle w:val="Emphasis"/>
          <w:rFonts w:asciiTheme="minorHAnsi" w:hAnsiTheme="minorHAnsi" w:cstheme="minorHAnsi"/>
          <w:highlight w:val="green"/>
        </w:rPr>
        <w:t>argumentative agency</w:t>
      </w:r>
      <w:r w:rsidRPr="006648F0">
        <w:rPr>
          <w:rStyle w:val="m5577519854659992616gmail-styleunderline"/>
          <w:rFonts w:asciiTheme="minorHAnsi" w:hAnsiTheme="minorHAnsi" w:cstheme="minorHAnsi"/>
          <w:color w:val="222222"/>
          <w:sz w:val="16"/>
        </w:rPr>
        <w:t xml:space="preserve"> [</w:t>
      </w:r>
      <w:r w:rsidRPr="006648F0">
        <w:rPr>
          <w:rStyle w:val="StyleUnderline"/>
          <w:rFonts w:asciiTheme="minorHAnsi" w:hAnsiTheme="minorHAnsi" w:cstheme="minorHAnsi"/>
        </w:rPr>
        <w:t xml:space="preserve">which] involves </w:t>
      </w:r>
      <w:r w:rsidRPr="006648F0">
        <w:rPr>
          <w:rStyle w:val="StyleUnderline"/>
          <w:rFonts w:asciiTheme="minorHAnsi" w:hAnsiTheme="minorHAnsi" w:cstheme="minorHAnsi"/>
          <w:highlight w:val="green"/>
        </w:rPr>
        <w:t xml:space="preserve">the </w:t>
      </w:r>
      <w:r w:rsidRPr="006648F0">
        <w:rPr>
          <w:rStyle w:val="Emphasis"/>
          <w:rFonts w:asciiTheme="minorHAnsi" w:hAnsiTheme="minorHAnsi" w:cstheme="minorHAnsi"/>
          <w:highlight w:val="green"/>
        </w:rPr>
        <w:t>capacity</w:t>
      </w:r>
      <w:r w:rsidRPr="006648F0">
        <w:rPr>
          <w:rStyle w:val="StyleUnderline"/>
          <w:rFonts w:asciiTheme="minorHAnsi" w:hAnsiTheme="minorHAnsi" w:cstheme="minorHAnsi"/>
          <w:highlight w:val="green"/>
        </w:rPr>
        <w:t xml:space="preserve"> to</w:t>
      </w:r>
      <w:r w:rsidRPr="006648F0">
        <w:rPr>
          <w:rStyle w:val="StyleUnderline"/>
          <w:rFonts w:asciiTheme="minorHAnsi" w:hAnsiTheme="minorHAnsi" w:cstheme="minorHAnsi"/>
        </w:rPr>
        <w:t xml:space="preserve"> contextualize</w:t>
      </w:r>
      <w:r w:rsidRPr="006648F0">
        <w:rPr>
          <w:rStyle w:val="m5577519854659992616gmail-styleunderline"/>
          <w:rFonts w:asciiTheme="minorHAnsi" w:hAnsiTheme="minorHAnsi" w:cstheme="minorHAnsi"/>
          <w:color w:val="222222"/>
          <w:sz w:val="16"/>
        </w:rPr>
        <w:t xml:space="preserve"> and </w:t>
      </w:r>
      <w:r w:rsidRPr="006648F0">
        <w:rPr>
          <w:rStyle w:val="StyleUnderline"/>
          <w:rFonts w:asciiTheme="minorHAnsi" w:hAnsiTheme="minorHAnsi" w:cstheme="minorHAnsi"/>
          <w:highlight w:val="green"/>
        </w:rPr>
        <w:t>employ</w:t>
      </w:r>
      <w:r w:rsidRPr="006648F0">
        <w:rPr>
          <w:rStyle w:val="m5577519854659992616gmail-styleunderline"/>
          <w:rFonts w:asciiTheme="minorHAnsi" w:hAnsiTheme="minorHAnsi" w:cstheme="minorHAnsi"/>
          <w:color w:val="222222"/>
          <w:sz w:val="16"/>
        </w:rPr>
        <w:t xml:space="preserve"> the </w:t>
      </w:r>
      <w:r w:rsidRPr="006648F0">
        <w:rPr>
          <w:rStyle w:val="Emphasis"/>
          <w:rFonts w:asciiTheme="minorHAnsi" w:hAnsiTheme="minorHAnsi" w:cstheme="minorHAnsi"/>
        </w:rPr>
        <w:t>skills and </w:t>
      </w:r>
      <w:r w:rsidRPr="006648F0">
        <w:rPr>
          <w:rStyle w:val="Emphasis"/>
          <w:rFonts w:asciiTheme="minorHAnsi" w:hAnsiTheme="minorHAnsi" w:cstheme="minorHAnsi"/>
          <w:highlight w:val="green"/>
        </w:rPr>
        <w:t>strategies</w:t>
      </w:r>
      <w:r w:rsidRPr="006648F0">
        <w:rPr>
          <w:rStyle w:val="m5577519854659992616gmail-styleunderline"/>
          <w:rFonts w:asciiTheme="minorHAnsi" w:hAnsiTheme="minorHAnsi" w:cstheme="minorHAnsi"/>
          <w:color w:val="222222"/>
          <w:sz w:val="16"/>
        </w:rPr>
        <w:t> of argumentative discourse </w:t>
      </w:r>
      <w:r w:rsidRPr="006648F0">
        <w:rPr>
          <w:rStyle w:val="StyleUnderline"/>
          <w:rFonts w:asciiTheme="minorHAnsi" w:hAnsiTheme="minorHAnsi" w:cstheme="minorHAnsi"/>
          <w:highlight w:val="green"/>
        </w:rPr>
        <w:t>in</w:t>
      </w:r>
      <w:r w:rsidRPr="006648F0">
        <w:rPr>
          <w:rFonts w:asciiTheme="minorHAnsi" w:hAnsiTheme="minorHAnsi" w:cstheme="minorHAnsi"/>
          <w:color w:val="222222"/>
          <w:sz w:val="16"/>
          <w:szCs w:val="16"/>
        </w:rPr>
        <w:t> fields of </w:t>
      </w:r>
      <w:r w:rsidRPr="006648F0">
        <w:rPr>
          <w:rStyle w:val="Emphasis"/>
          <w:rFonts w:asciiTheme="minorHAnsi" w:hAnsiTheme="minorHAnsi" w:cstheme="minorHAnsi"/>
        </w:rPr>
        <w:t>social </w:t>
      </w:r>
      <w:r w:rsidRPr="006648F0">
        <w:rPr>
          <w:rStyle w:val="Emphasis"/>
          <w:rFonts w:asciiTheme="minorHAnsi" w:hAnsiTheme="minorHAnsi" w:cstheme="minorHAnsi"/>
          <w:highlight w:val="green"/>
        </w:rPr>
        <w:t>action</w:t>
      </w:r>
      <w:r w:rsidRPr="006648F0">
        <w:rPr>
          <w:rFonts w:asciiTheme="minorHAnsi" w:hAnsiTheme="minorHAnsi" w:cstheme="minorHAnsi"/>
          <w:color w:val="222222"/>
          <w:sz w:val="16"/>
          <w:szCs w:val="16"/>
        </w:rPr>
        <w:t>, especially wider spheres of public deliberation" (p. 45). Although we agree with Mitchell that </w:t>
      </w:r>
      <w:r w:rsidRPr="006648F0">
        <w:rPr>
          <w:rStyle w:val="StyleUnderline"/>
          <w:rFonts w:asciiTheme="minorHAnsi" w:hAnsiTheme="minorHAnsi" w:cstheme="minorHAnsi"/>
        </w:rPr>
        <w:t>debate can</w:t>
      </w:r>
      <w:r w:rsidRPr="006648F0">
        <w:rPr>
          <w:rStyle w:val="m5577519854659992616gmail-styleunderline"/>
          <w:rFonts w:asciiTheme="minorHAnsi" w:hAnsiTheme="minorHAnsi" w:cstheme="minorHAnsi"/>
          <w:color w:val="222222"/>
          <w:sz w:val="16"/>
        </w:rPr>
        <w:t> be a</w:t>
      </w:r>
      <w:r w:rsidRPr="006648F0">
        <w:rPr>
          <w:rFonts w:asciiTheme="minorHAnsi" w:hAnsiTheme="minorHAnsi" w:cstheme="minorHAnsi"/>
          <w:color w:val="222222"/>
          <w:sz w:val="16"/>
          <w:szCs w:val="16"/>
        </w:rPr>
        <w:t xml:space="preserve">n even </w:t>
      </w:r>
      <w:r w:rsidRPr="006648F0">
        <w:rPr>
          <w:rStyle w:val="m5577519854659992616gmail-styleunderline"/>
          <w:rFonts w:asciiTheme="minorHAnsi" w:hAnsiTheme="minorHAnsi" w:cstheme="minorHAnsi"/>
          <w:color w:val="222222"/>
          <w:sz w:val="16"/>
        </w:rPr>
        <w:t>great</w:t>
      </w:r>
      <w:r w:rsidRPr="006648F0">
        <w:rPr>
          <w:rFonts w:asciiTheme="minorHAnsi" w:hAnsiTheme="minorHAnsi" w:cstheme="minorHAnsi"/>
          <w:color w:val="222222"/>
          <w:sz w:val="16"/>
          <w:szCs w:val="16"/>
        </w:rPr>
        <w:t>er </w:t>
      </w:r>
      <w:r w:rsidRPr="006648F0">
        <w:rPr>
          <w:rStyle w:val="m5577519854659992616gmail-styleunderline"/>
          <w:rFonts w:asciiTheme="minorHAnsi" w:hAnsiTheme="minorHAnsi" w:cstheme="minorHAnsi"/>
          <w:color w:val="222222"/>
          <w:sz w:val="16"/>
        </w:rPr>
        <w:t>instrument of empowerment for students</w:t>
      </w:r>
      <w:r w:rsidRPr="006648F0">
        <w:rPr>
          <w:rFonts w:asciiTheme="minorHAnsi" w:hAnsiTheme="minorHAnsi" w:cstheme="minorHAnsi"/>
          <w:color w:val="222222"/>
          <w:sz w:val="16"/>
          <w:szCs w:val="16"/>
        </w:rPr>
        <w:t>, we are more interested in examining the impact of the intermediary step of research. In each of Mitchell's examples of </w:t>
      </w:r>
      <w:r w:rsidRPr="006648F0">
        <w:rPr>
          <w:rStyle w:val="m5577519854659992616gmail-styleunderline"/>
          <w:rFonts w:asciiTheme="minorHAnsi" w:hAnsiTheme="minorHAnsi" w:cstheme="minorHAnsi"/>
          <w:color w:val="222222"/>
          <w:sz w:val="16"/>
        </w:rPr>
        <w:t>debaters find</w:t>
      </w:r>
      <w:r w:rsidRPr="006648F0">
        <w:rPr>
          <w:rFonts w:asciiTheme="minorHAnsi" w:hAnsiTheme="minorHAnsi" w:cstheme="minorHAnsi"/>
          <w:color w:val="222222"/>
          <w:sz w:val="16"/>
          <w:szCs w:val="16"/>
        </w:rPr>
        <w:t>ing </w:t>
      </w:r>
      <w:r w:rsidRPr="006648F0">
        <w:rPr>
          <w:rStyle w:val="m5577519854659992616gmail-styleunderline"/>
          <w:rFonts w:asciiTheme="minorHAnsi" w:hAnsiTheme="minorHAnsi" w:cstheme="minorHAnsi"/>
          <w:color w:val="222222"/>
          <w:sz w:val="16"/>
        </w:rPr>
        <w:t>creative avenues for agency</w:t>
      </w:r>
      <w:r w:rsidRPr="006648F0">
        <w:rPr>
          <w:rFonts w:asciiTheme="minorHAnsi" w:hAnsiTheme="minorHAnsi" w:cstheme="minorHAnsi"/>
          <w:color w:val="222222"/>
          <w:sz w:val="16"/>
          <w:szCs w:val="16"/>
        </w:rPr>
        <w:t>, there had to be a motivation to act. It is our contention that </w:t>
      </w:r>
      <w:r w:rsidRPr="006648F0">
        <w:rPr>
          <w:rStyle w:val="m5577519854659992616gmail-styleunderline"/>
          <w:rFonts w:asciiTheme="minorHAnsi" w:hAnsiTheme="minorHAnsi" w:cstheme="minorHAnsi"/>
          <w:color w:val="222222"/>
          <w:sz w:val="16"/>
        </w:rPr>
        <w:t xml:space="preserve">the </w:t>
      </w:r>
      <w:r w:rsidRPr="006648F0">
        <w:rPr>
          <w:rStyle w:val="Emphasis"/>
          <w:rFonts w:asciiTheme="minorHAnsi" w:hAnsiTheme="minorHAnsi" w:cstheme="minorHAnsi"/>
          <w:highlight w:val="green"/>
        </w:rPr>
        <w:t>research</w:t>
      </w:r>
      <w:r w:rsidRPr="006648F0">
        <w:rPr>
          <w:rStyle w:val="StyleUnderline"/>
          <w:rFonts w:asciiTheme="minorHAnsi" w:hAnsiTheme="minorHAnsi" w:cstheme="minorHAnsi"/>
        </w:rPr>
        <w:t xml:space="preserve"> conducted </w:t>
      </w:r>
      <w:r w:rsidRPr="006648F0">
        <w:rPr>
          <w:rStyle w:val="StyleUnderline"/>
          <w:rFonts w:asciiTheme="minorHAnsi" w:hAnsiTheme="minorHAnsi" w:cstheme="minorHAnsi"/>
          <w:highlight w:val="green"/>
        </w:rPr>
        <w:t xml:space="preserve">for </w:t>
      </w:r>
      <w:r w:rsidRPr="006648F0">
        <w:rPr>
          <w:rStyle w:val="Emphasis"/>
          <w:rFonts w:asciiTheme="minorHAnsi" w:hAnsiTheme="minorHAnsi" w:cstheme="minorHAnsi"/>
          <w:highlight w:val="green"/>
        </w:rPr>
        <w:t>competition</w:t>
      </w:r>
      <w:r w:rsidRPr="006648F0">
        <w:rPr>
          <w:rStyle w:val="StyleUnderline"/>
          <w:rFonts w:asciiTheme="minorHAnsi" w:hAnsiTheme="minorHAnsi" w:cstheme="minorHAnsi"/>
          <w:highlight w:val="green"/>
        </w:rPr>
        <w:t xml:space="preserve"> is a</w:t>
      </w:r>
      <w:r w:rsidRPr="006648F0">
        <w:rPr>
          <w:rStyle w:val="m5577519854659992616gmail-styleunderline"/>
          <w:rFonts w:asciiTheme="minorHAnsi" w:hAnsiTheme="minorHAnsi" w:cstheme="minorHAnsi"/>
          <w:color w:val="222222"/>
          <w:sz w:val="16"/>
        </w:rPr>
        <w:t xml:space="preserve"> </w:t>
      </w:r>
      <w:r w:rsidRPr="006648F0">
        <w:rPr>
          <w:rFonts w:asciiTheme="minorHAnsi" w:hAnsiTheme="minorHAnsi" w:cstheme="minorHAnsi"/>
          <w:color w:val="222222"/>
          <w:sz w:val="16"/>
          <w:szCs w:val="16"/>
        </w:rPr>
        <w:t>major </w:t>
      </w:r>
      <w:r w:rsidRPr="006648F0">
        <w:rPr>
          <w:rStyle w:val="Emphasis"/>
          <w:rFonts w:asciiTheme="minorHAnsi" w:hAnsiTheme="minorHAnsi" w:cstheme="minorHAnsi"/>
          <w:highlight w:val="green"/>
        </w:rPr>
        <w:t>catalyst</w:t>
      </w:r>
      <w:r w:rsidRPr="006648F0">
        <w:rPr>
          <w:rFonts w:asciiTheme="minorHAnsi" w:hAnsiTheme="minorHAnsi" w:cstheme="minorHAnsi"/>
          <w:sz w:val="16"/>
        </w:rPr>
        <w:t xml:space="preserve"> to propel their action,</w:t>
      </w:r>
      <w:r w:rsidRPr="006648F0">
        <w:rPr>
          <w:rStyle w:val="m5577519854659992616gmail-styleunderline"/>
          <w:rFonts w:asciiTheme="minorHAnsi" w:hAnsiTheme="minorHAnsi" w:cstheme="minorHAnsi"/>
          <w:color w:val="222222"/>
          <w:sz w:val="16"/>
        </w:rPr>
        <w:t xml:space="preserve"> change</w:t>
      </w:r>
      <w:r w:rsidRPr="006648F0">
        <w:rPr>
          <w:rFonts w:asciiTheme="minorHAnsi" w:hAnsiTheme="minorHAnsi" w:cstheme="minorHAnsi"/>
          <w:color w:val="222222"/>
          <w:sz w:val="16"/>
          <w:szCs w:val="16"/>
        </w:rPr>
        <w:t> their </w:t>
      </w:r>
      <w:r w:rsidRPr="006648F0">
        <w:rPr>
          <w:rStyle w:val="m5577519854659992616gmail-styleunderline"/>
          <w:rFonts w:asciiTheme="minorHAnsi" w:hAnsiTheme="minorHAnsi" w:cstheme="minorHAnsi"/>
          <w:color w:val="222222"/>
          <w:sz w:val="16"/>
        </w:rPr>
        <w:t>opinions, </w:t>
      </w:r>
      <w:r w:rsidRPr="006648F0">
        <w:rPr>
          <w:rStyle w:val="StyleUnderline"/>
          <w:rFonts w:asciiTheme="minorHAnsi" w:hAnsiTheme="minorHAnsi" w:cstheme="minorHAnsi"/>
          <w:highlight w:val="green"/>
        </w:rPr>
        <w:t>and</w:t>
      </w:r>
      <w:r w:rsidRPr="006648F0">
        <w:rPr>
          <w:rFonts w:asciiTheme="minorHAnsi" w:hAnsiTheme="minorHAnsi" w:cstheme="minorHAnsi"/>
          <w:color w:val="222222"/>
          <w:sz w:val="16"/>
          <w:szCs w:val="16"/>
        </w:rPr>
        <w:t> to </w:t>
      </w:r>
      <w:r w:rsidRPr="006648F0">
        <w:rPr>
          <w:rStyle w:val="StyleUnderline"/>
          <w:rFonts w:asciiTheme="minorHAnsi" w:hAnsiTheme="minorHAnsi" w:cstheme="minorHAnsi"/>
          <w:highlight w:val="green"/>
        </w:rPr>
        <w:t>provide a </w:t>
      </w:r>
      <w:r w:rsidRPr="006648F0">
        <w:rPr>
          <w:rStyle w:val="Emphasis"/>
          <w:rFonts w:asciiTheme="minorHAnsi" w:hAnsiTheme="minorHAnsi" w:cstheme="minorHAnsi"/>
        </w:rPr>
        <w:t>greater </w:t>
      </w:r>
      <w:r w:rsidRPr="006648F0">
        <w:rPr>
          <w:rStyle w:val="Emphasis"/>
          <w:rFonts w:asciiTheme="minorHAnsi" w:hAnsiTheme="minorHAnsi" w:cstheme="minorHAnsi"/>
          <w:highlight w:val="green"/>
        </w:rPr>
        <w:t>depth</w:t>
      </w:r>
      <w:r w:rsidRPr="006648F0">
        <w:rPr>
          <w:rStyle w:val="StyleUnderline"/>
          <w:rFonts w:asciiTheme="minorHAnsi" w:hAnsiTheme="minorHAnsi" w:cstheme="minorHAnsi"/>
          <w:highlight w:val="green"/>
        </w:rPr>
        <w:t xml:space="preserve"> of </w:t>
      </w:r>
      <w:r w:rsidRPr="006648F0">
        <w:rPr>
          <w:rStyle w:val="Emphasis"/>
          <w:rFonts w:asciiTheme="minorHAnsi" w:hAnsiTheme="minorHAnsi" w:cstheme="minorHAnsi"/>
          <w:highlight w:val="green"/>
        </w:rPr>
        <w:t>understanding</w:t>
      </w:r>
      <w:r w:rsidRPr="006648F0">
        <w:rPr>
          <w:rStyle w:val="m5577519854659992616gmail-styleunderline"/>
          <w:rFonts w:asciiTheme="minorHAnsi" w:hAnsiTheme="minorHAnsi" w:cstheme="minorHAnsi"/>
          <w:color w:val="222222"/>
          <w:sz w:val="16"/>
        </w:rPr>
        <w:t> of the issues involved</w:t>
      </w:r>
      <w:r w:rsidRPr="006648F0">
        <w:rPr>
          <w:rFonts w:asciiTheme="minorHAnsi" w:hAnsiTheme="minorHAnsi" w:cstheme="minorHAnsi"/>
          <w:color w:val="222222"/>
          <w:sz w:val="16"/>
          <w:szCs w:val="16"/>
        </w:rPr>
        <w:t xml:space="preserve">. </w:t>
      </w:r>
    </w:p>
    <w:p w14:paraId="36485396"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6648F0">
        <w:rPr>
          <w:rFonts w:asciiTheme="minorHAnsi" w:hAnsiTheme="minorHAnsi" w:cstheme="minorHAnsi"/>
          <w:sz w:val="16"/>
          <w:szCs w:val="16"/>
        </w:rPr>
        <w:t>Master's</w:t>
      </w:r>
      <w:proofErr w:type="gramEnd"/>
      <w:r w:rsidRPr="006648F0">
        <w:rPr>
          <w:rFonts w:asciiTheme="minorHAnsi" w:hAnsiTheme="minorHAnsi" w:cstheme="minorHAnsi"/>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w:t>
      </w:r>
      <w:proofErr w:type="gramStart"/>
      <w:r w:rsidRPr="006648F0">
        <w:rPr>
          <w:rFonts w:asciiTheme="minorHAnsi" w:hAnsiTheme="minorHAnsi" w:cstheme="minorHAnsi"/>
          <w:sz w:val="16"/>
          <w:szCs w:val="16"/>
        </w:rPr>
        <w:t>take action</w:t>
      </w:r>
      <w:proofErr w:type="gramEnd"/>
      <w:r w:rsidRPr="006648F0">
        <w:rPr>
          <w:rFonts w:asciiTheme="minorHAnsi" w:hAnsiTheme="minorHAnsi" w:cstheme="minorHAnsi"/>
          <w:sz w:val="16"/>
          <w:szCs w:val="16"/>
        </w:rPr>
        <w:t xml:space="preserve">. Research helps to educate students (and coaches) about the state of the world. </w:t>
      </w:r>
    </w:p>
    <w:p w14:paraId="0FBB66BB" w14:textId="77777777" w:rsidR="006648F0" w:rsidRPr="006648F0" w:rsidRDefault="006648F0" w:rsidP="006648F0">
      <w:pPr>
        <w:shd w:val="clear" w:color="auto" w:fill="FFFFFF"/>
        <w:rPr>
          <w:rFonts w:asciiTheme="minorHAnsi" w:hAnsiTheme="minorHAnsi" w:cstheme="minorHAnsi"/>
          <w:color w:val="222222"/>
          <w:sz w:val="16"/>
          <w:szCs w:val="16"/>
        </w:rPr>
      </w:pPr>
      <w:r w:rsidRPr="006648F0">
        <w:rPr>
          <w:rStyle w:val="StyleUnderline"/>
          <w:rFonts w:asciiTheme="minorHAnsi" w:hAnsiTheme="minorHAnsi" w:cstheme="minorHAnsi"/>
          <w:highlight w:val="green"/>
        </w:rPr>
        <w:t xml:space="preserve">Without the guidance of a </w:t>
      </w:r>
      <w:r w:rsidRPr="006648F0">
        <w:rPr>
          <w:rStyle w:val="Emphasis"/>
          <w:rFonts w:asciiTheme="minorHAnsi" w:hAnsiTheme="minorHAnsi" w:cstheme="minorHAnsi"/>
        </w:rPr>
        <w:t xml:space="preserve">debate </w:t>
      </w:r>
      <w:r w:rsidRPr="006648F0">
        <w:rPr>
          <w:rStyle w:val="Emphasis"/>
          <w:rFonts w:asciiTheme="minorHAnsi" w:hAnsiTheme="minorHAnsi" w:cstheme="minorHAnsi"/>
          <w:highlight w:val="green"/>
        </w:rPr>
        <w:t>topic</w:t>
      </w:r>
      <w:r w:rsidRPr="006648F0">
        <w:rPr>
          <w:rStyle w:val="StyleUnderline"/>
          <w:rFonts w:asciiTheme="minorHAnsi" w:hAnsiTheme="minorHAnsi" w:cstheme="minorHAnsi"/>
          <w:highlight w:val="green"/>
        </w:rPr>
        <w:t>, how many students would do </w:t>
      </w:r>
      <w:r w:rsidRPr="006648F0">
        <w:rPr>
          <w:rStyle w:val="Emphasis"/>
          <w:rFonts w:asciiTheme="minorHAnsi" w:hAnsiTheme="minorHAnsi" w:cstheme="minorHAnsi"/>
        </w:rPr>
        <w:t>in-depth </w:t>
      </w:r>
      <w:r w:rsidRPr="006648F0">
        <w:rPr>
          <w:rStyle w:val="Emphasis"/>
          <w:rFonts w:asciiTheme="minorHAnsi" w:hAnsiTheme="minorHAnsi" w:cstheme="minorHAnsi"/>
          <w:highlight w:val="green"/>
        </w:rPr>
        <w:t>research</w:t>
      </w:r>
      <w:r w:rsidRPr="006648F0">
        <w:rPr>
          <w:rStyle w:val="StyleUnderline"/>
          <w:rFonts w:asciiTheme="minorHAnsi" w:hAnsiTheme="minorHAnsi" w:cstheme="minorHAnsi"/>
          <w:highlight w:val="green"/>
        </w:rPr>
        <w:t> on </w:t>
      </w:r>
      <w:r w:rsidRPr="006648F0">
        <w:rPr>
          <w:rStyle w:val="Emphasis"/>
          <w:rFonts w:asciiTheme="minorHAnsi" w:hAnsiTheme="minorHAnsi" w:cstheme="minorHAnsi"/>
        </w:rPr>
        <w:t xml:space="preserve">female genital </w:t>
      </w:r>
      <w:r w:rsidRPr="006648F0">
        <w:rPr>
          <w:rStyle w:val="Emphasis"/>
          <w:rFonts w:asciiTheme="minorHAnsi" w:hAnsiTheme="minorHAnsi" w:cstheme="minorHAnsi"/>
          <w:highlight w:val="green"/>
        </w:rPr>
        <w:t>mutilation</w:t>
      </w:r>
      <w:r w:rsidRPr="006648F0">
        <w:rPr>
          <w:rStyle w:val="StyleUnderline"/>
          <w:rFonts w:asciiTheme="minorHAnsi" w:hAnsiTheme="minorHAnsi" w:cstheme="minorHAnsi"/>
          <w:highlight w:val="green"/>
        </w:rPr>
        <w:t xml:space="preserve"> in Africa, or </w:t>
      </w:r>
      <w:r w:rsidRPr="006648F0">
        <w:rPr>
          <w:rStyle w:val="Emphasis"/>
          <w:rFonts w:asciiTheme="minorHAnsi" w:hAnsiTheme="minorHAnsi" w:cstheme="minorHAnsi"/>
          <w:highlight w:val="green"/>
        </w:rPr>
        <w:t>U</w:t>
      </w:r>
      <w:r w:rsidRPr="006648F0">
        <w:rPr>
          <w:rStyle w:val="StyleUnderline"/>
          <w:rFonts w:asciiTheme="minorHAnsi" w:hAnsiTheme="minorHAnsi" w:cstheme="minorHAnsi"/>
        </w:rPr>
        <w:t>nited </w:t>
      </w:r>
      <w:r w:rsidRPr="006648F0">
        <w:rPr>
          <w:rStyle w:val="Emphasis"/>
          <w:rFonts w:asciiTheme="minorHAnsi" w:hAnsiTheme="minorHAnsi" w:cstheme="minorHAnsi"/>
          <w:highlight w:val="green"/>
        </w:rPr>
        <w:t>N</w:t>
      </w:r>
      <w:r w:rsidRPr="006648F0">
        <w:rPr>
          <w:rStyle w:val="StyleUnderline"/>
          <w:rFonts w:asciiTheme="minorHAnsi" w:hAnsiTheme="minorHAnsi" w:cstheme="minorHAnsi"/>
        </w:rPr>
        <w:t>ations </w:t>
      </w:r>
      <w:r w:rsidRPr="006648F0">
        <w:rPr>
          <w:rStyle w:val="StyleUnderline"/>
          <w:rFonts w:asciiTheme="minorHAnsi" w:hAnsiTheme="minorHAnsi" w:cstheme="minorHAnsi"/>
          <w:highlight w:val="green"/>
        </w:rPr>
        <w:t>sanctions on Iraq</w:t>
      </w:r>
      <w:r w:rsidRPr="006648F0">
        <w:rPr>
          <w:rStyle w:val="Emphasis"/>
          <w:rFonts w:asciiTheme="minorHAnsi" w:hAnsiTheme="minorHAnsi" w:cstheme="minorHAnsi"/>
          <w:highlight w:val="green"/>
        </w:rPr>
        <w:t>?</w:t>
      </w:r>
      <w:r w:rsidRPr="006648F0">
        <w:rPr>
          <w:rStyle w:val="StyleUnderline"/>
          <w:rFonts w:asciiTheme="minorHAnsi" w:hAnsiTheme="minorHAnsi" w:cstheme="minorHAnsi"/>
        </w:rPr>
        <w:t xml:space="preserve"> The </w:t>
      </w:r>
      <w:r w:rsidRPr="006648F0">
        <w:rPr>
          <w:rStyle w:val="Emphasis"/>
          <w:rFonts w:asciiTheme="minorHAnsi" w:hAnsiTheme="minorHAnsi" w:cstheme="minorHAnsi"/>
          <w:highlight w:val="green"/>
        </w:rPr>
        <w:t>competitive</w:t>
      </w:r>
      <w:r w:rsidRPr="006648F0">
        <w:rPr>
          <w:rStyle w:val="StyleUnderline"/>
          <w:rFonts w:asciiTheme="minorHAnsi" w:hAnsiTheme="minorHAnsi" w:cstheme="minorHAnsi"/>
        </w:rPr>
        <w:t xml:space="preserve"> nature of </w:t>
      </w:r>
      <w:r w:rsidRPr="006648F0">
        <w:rPr>
          <w:rStyle w:val="Emphasis"/>
          <w:rFonts w:asciiTheme="minorHAnsi" w:hAnsiTheme="minorHAnsi" w:cstheme="minorHAnsi"/>
        </w:rPr>
        <w:t>policy </w:t>
      </w:r>
      <w:r w:rsidRPr="006648F0">
        <w:rPr>
          <w:rStyle w:val="Emphasis"/>
          <w:rFonts w:asciiTheme="minorHAnsi" w:hAnsiTheme="minorHAnsi" w:cstheme="minorHAnsi"/>
          <w:highlight w:val="green"/>
        </w:rPr>
        <w:t>debate</w:t>
      </w:r>
      <w:r w:rsidRPr="006648F0">
        <w:rPr>
          <w:rStyle w:val="m5577519854659992616gmail-styleunderline"/>
          <w:rFonts w:asciiTheme="minorHAnsi" w:hAnsiTheme="minorHAnsi" w:cstheme="minorHAnsi"/>
          <w:color w:val="222222"/>
          <w:sz w:val="16"/>
          <w:highlight w:val="green"/>
        </w:rPr>
        <w:t> </w:t>
      </w:r>
      <w:r w:rsidRPr="006648F0">
        <w:rPr>
          <w:rStyle w:val="StyleUnderline"/>
          <w:rFonts w:asciiTheme="minorHAnsi" w:hAnsiTheme="minorHAnsi" w:cstheme="minorHAnsi"/>
          <w:highlight w:val="green"/>
        </w:rPr>
        <w:t>provides an impetus for</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 xml:space="preserve">students </w:t>
      </w:r>
      <w:r w:rsidRPr="006648F0">
        <w:rPr>
          <w:rStyle w:val="Emphasis"/>
          <w:rFonts w:asciiTheme="minorHAnsi" w:hAnsiTheme="minorHAnsi" w:cstheme="minorHAnsi"/>
          <w:highlight w:val="green"/>
        </w:rPr>
        <w:t>to research</w:t>
      </w:r>
      <w:r w:rsidRPr="006648F0">
        <w:rPr>
          <w:rStyle w:val="m5577519854659992616gmail-styleunderline"/>
          <w:rFonts w:asciiTheme="minorHAnsi" w:hAnsiTheme="minorHAnsi" w:cstheme="minorHAnsi"/>
          <w:color w:val="222222"/>
          <w:sz w:val="16"/>
        </w:rPr>
        <w:t> the topics</w:t>
      </w:r>
      <w:r w:rsidRPr="006648F0">
        <w:rPr>
          <w:rFonts w:asciiTheme="minorHAnsi" w:hAnsiTheme="minorHAnsi" w:cstheme="minorHAnsi"/>
          <w:color w:val="222222"/>
          <w:sz w:val="16"/>
          <w:szCs w:val="16"/>
        </w:rPr>
        <w:t> that </w:t>
      </w:r>
      <w:r w:rsidRPr="006648F0">
        <w:rPr>
          <w:rStyle w:val="m5577519854659992616gmail-styleunderline"/>
          <w:rFonts w:asciiTheme="minorHAnsi" w:hAnsiTheme="minorHAnsi" w:cstheme="minorHAnsi"/>
          <w:color w:val="222222"/>
          <w:sz w:val="16"/>
        </w:rPr>
        <w:t>they are going to debate</w:t>
      </w:r>
      <w:r w:rsidRPr="006648F0">
        <w:rPr>
          <w:rFonts w:asciiTheme="minorHAnsi" w:hAnsiTheme="minorHAnsi" w:cstheme="minorHAnsi"/>
          <w:color w:val="222222"/>
          <w:sz w:val="16"/>
          <w:szCs w:val="16"/>
        </w:rPr>
        <w:t>. </w:t>
      </w:r>
      <w:r w:rsidRPr="006648F0">
        <w:rPr>
          <w:rStyle w:val="m5577519854659992616gmail-styleunderline"/>
          <w:rFonts w:asciiTheme="minorHAnsi" w:hAnsiTheme="minorHAnsi" w:cstheme="minorHAnsi"/>
          <w:color w:val="222222"/>
          <w:sz w:val="16"/>
        </w:rPr>
        <w:t>This</w:t>
      </w:r>
      <w:r w:rsidRPr="006648F0">
        <w:rPr>
          <w:rFonts w:asciiTheme="minorHAnsi" w:hAnsiTheme="minorHAnsi" w:cstheme="minorHAnsi"/>
          <w:color w:val="222222"/>
          <w:sz w:val="16"/>
          <w:szCs w:val="16"/>
        </w:rPr>
        <w:t> in turn </w:t>
      </w:r>
      <w:r w:rsidRPr="006648F0">
        <w:rPr>
          <w:rStyle w:val="m5577519854659992616gmail-styleunderline"/>
          <w:rFonts w:asciiTheme="minorHAnsi" w:hAnsiTheme="minorHAnsi" w:cstheme="minorHAnsi"/>
          <w:color w:val="222222"/>
          <w:sz w:val="16"/>
        </w:rPr>
        <w:t xml:space="preserve">fuels students’ awareness of issues that go </w:t>
      </w:r>
      <w:r w:rsidRPr="006648F0">
        <w:rPr>
          <w:rStyle w:val="StyleUnderline"/>
          <w:rFonts w:asciiTheme="minorHAnsi" w:hAnsiTheme="minorHAnsi" w:cstheme="minorHAnsi"/>
          <w:highlight w:val="green"/>
        </w:rPr>
        <w:t xml:space="preserve">beyond their </w:t>
      </w:r>
      <w:r w:rsidRPr="006648F0">
        <w:rPr>
          <w:rStyle w:val="Emphasis"/>
          <w:rFonts w:asciiTheme="minorHAnsi" w:hAnsiTheme="minorHAnsi" w:cstheme="minorHAnsi"/>
          <w:highlight w:val="green"/>
        </w:rPr>
        <w:t>front doors</w:t>
      </w:r>
      <w:r w:rsidRPr="006648F0">
        <w:rPr>
          <w:rFonts w:asciiTheme="minorHAnsi" w:hAnsiTheme="minorHAnsi" w:cstheme="minorHAnsi"/>
          <w:color w:val="222222"/>
          <w:sz w:val="16"/>
          <w:szCs w:val="16"/>
        </w:rPr>
        <w:t>. </w:t>
      </w:r>
      <w:r w:rsidRPr="006648F0">
        <w:rPr>
          <w:rStyle w:val="m5577519854659992616gmail-styleunderline"/>
          <w:rFonts w:asciiTheme="minorHAnsi" w:hAnsiTheme="minorHAnsi" w:cstheme="minorHAnsi"/>
          <w:color w:val="222222"/>
          <w:sz w:val="16"/>
        </w:rPr>
        <w:t>Advocacy flows from this</w:t>
      </w:r>
      <w:r w:rsidRPr="006648F0">
        <w:rPr>
          <w:rFonts w:asciiTheme="minorHAnsi" w:hAnsiTheme="minorHAnsi" w:cstheme="minorHAnsi"/>
          <w:color w:val="222222"/>
          <w:sz w:val="16"/>
          <w:szCs w:val="16"/>
        </w:rPr>
        <w:t> increased </w:t>
      </w:r>
      <w:r w:rsidRPr="006648F0">
        <w:rPr>
          <w:rStyle w:val="m5577519854659992616gmail-styleunderline"/>
          <w:rFonts w:asciiTheme="minorHAnsi" w:hAnsiTheme="minorHAnsi" w:cstheme="minorHAnsi"/>
          <w:color w:val="222222"/>
          <w:sz w:val="16"/>
        </w:rPr>
        <w:t>awareness</w:t>
      </w:r>
      <w:r w:rsidRPr="006648F0">
        <w:rPr>
          <w:rFonts w:asciiTheme="minorHAnsi" w:hAnsiTheme="minorHAnsi" w:cstheme="minorHAnsi"/>
          <w:color w:val="222222"/>
          <w:sz w:val="16"/>
          <w:szCs w:val="16"/>
        </w:rPr>
        <w:t>. </w:t>
      </w:r>
      <w:r w:rsidRPr="006648F0">
        <w:rPr>
          <w:rStyle w:val="m5577519854659992616gmail-styleunderline"/>
          <w:rFonts w:asciiTheme="minorHAnsi" w:hAnsiTheme="minorHAnsi" w:cstheme="minorHAnsi"/>
          <w:color w:val="222222"/>
          <w:sz w:val="16"/>
        </w:rPr>
        <w:t>Reading books</w:t>
      </w:r>
      <w:r w:rsidRPr="006648F0">
        <w:rPr>
          <w:rFonts w:asciiTheme="minorHAnsi" w:hAnsiTheme="minorHAnsi" w:cstheme="minorHAnsi"/>
          <w:color w:val="222222"/>
          <w:sz w:val="16"/>
          <w:szCs w:val="16"/>
        </w:rPr>
        <w:t> and articles </w:t>
      </w:r>
      <w:r w:rsidRPr="006648F0">
        <w:rPr>
          <w:rStyle w:val="m5577519854659992616gmail-styleunderline"/>
          <w:rFonts w:asciiTheme="minorHAnsi" w:hAnsiTheme="minorHAnsi" w:cstheme="minorHAnsi"/>
          <w:color w:val="222222"/>
          <w:sz w:val="16"/>
        </w:rPr>
        <w:t>about the suffering of people thousands of miles away</w:t>
      </w:r>
      <w:r w:rsidRPr="006648F0">
        <w:rPr>
          <w:rFonts w:asciiTheme="minorHAnsi" w:hAnsiTheme="minorHAnsi" w:cstheme="minorHAnsi"/>
          <w:color w:val="222222"/>
          <w:sz w:val="16"/>
          <w:szCs w:val="16"/>
        </w:rPr>
        <w:t> or right in our own communities </w:t>
      </w:r>
      <w:r w:rsidRPr="006648F0">
        <w:rPr>
          <w:rStyle w:val="m5577519854659992616gmail-styleunderline"/>
          <w:rFonts w:asciiTheme="minorHAnsi" w:hAnsiTheme="minorHAnsi" w:cstheme="minorHAnsi"/>
          <w:color w:val="222222"/>
          <w:sz w:val="16"/>
        </w:rPr>
        <w:t>drives people to become involved in the community at large</w:t>
      </w:r>
      <w:r w:rsidRPr="006648F0">
        <w:rPr>
          <w:rFonts w:asciiTheme="minorHAnsi" w:hAnsiTheme="minorHAnsi" w:cstheme="minorHAnsi"/>
          <w:color w:val="222222"/>
          <w:sz w:val="16"/>
          <w:szCs w:val="16"/>
        </w:rPr>
        <w:t>.</w:t>
      </w:r>
    </w:p>
    <w:p w14:paraId="2360C11E" w14:textId="77777777" w:rsidR="006648F0" w:rsidRPr="006648F0" w:rsidRDefault="006648F0" w:rsidP="006648F0">
      <w:pPr>
        <w:shd w:val="clear" w:color="auto" w:fill="FFFFFF"/>
        <w:rPr>
          <w:rFonts w:asciiTheme="minorHAnsi" w:hAnsiTheme="minorHAnsi" w:cstheme="minorHAnsi"/>
          <w:color w:val="222222"/>
          <w:sz w:val="16"/>
          <w:szCs w:val="16"/>
        </w:rPr>
      </w:pPr>
      <w:r w:rsidRPr="006648F0">
        <w:rPr>
          <w:rFonts w:asciiTheme="minorHAnsi" w:hAnsiTheme="minorHAnsi" w:cstheme="minorHAnsi"/>
          <w:color w:val="222222"/>
          <w:sz w:val="16"/>
          <w:szCs w:val="16"/>
        </w:rPr>
        <w:t>Research has also focused on how </w:t>
      </w:r>
      <w:r w:rsidRPr="006648F0">
        <w:rPr>
          <w:rStyle w:val="m5577519854659992616gmail-styleunderline"/>
          <w:rFonts w:asciiTheme="minorHAnsi" w:hAnsiTheme="minorHAnsi" w:cstheme="minorHAnsi"/>
          <w:color w:val="222222"/>
          <w:sz w:val="16"/>
        </w:rPr>
        <w:t>debate prepares us for life in the public sphere</w:t>
      </w:r>
      <w:r w:rsidRPr="006648F0">
        <w:rPr>
          <w:rFonts w:asciiTheme="minorHAnsi" w:hAnsiTheme="minorHAnsi" w:cstheme="minorHAnsi"/>
          <w:color w:val="222222"/>
          <w:sz w:val="16"/>
          <w:szCs w:val="16"/>
        </w:rPr>
        <w:t>. </w:t>
      </w:r>
      <w:r w:rsidRPr="006648F0">
        <w:rPr>
          <w:rStyle w:val="m5577519854659992616gmail-styleunderline"/>
          <w:rFonts w:asciiTheme="minorHAnsi" w:hAnsiTheme="minorHAnsi" w:cstheme="minorHAnsi"/>
          <w:color w:val="222222"/>
          <w:sz w:val="16"/>
        </w:rPr>
        <w:t>Issues that we discuss in debate have found their way onto the national</w:t>
      </w:r>
      <w:r w:rsidRPr="006648F0">
        <w:rPr>
          <w:rFonts w:asciiTheme="minorHAnsi" w:hAnsiTheme="minorHAnsi" w:cstheme="minorHAnsi"/>
          <w:color w:val="222222"/>
          <w:sz w:val="16"/>
          <w:szCs w:val="16"/>
        </w:rPr>
        <w:t> policy </w:t>
      </w:r>
      <w:r w:rsidRPr="006648F0">
        <w:rPr>
          <w:rStyle w:val="m5577519854659992616gmail-styleunderline"/>
          <w:rFonts w:asciiTheme="minorHAnsi" w:hAnsiTheme="minorHAnsi" w:cstheme="minorHAnsi"/>
          <w:color w:val="222222"/>
          <w:sz w:val="16"/>
        </w:rPr>
        <w:t>stage</w:t>
      </w:r>
      <w:r w:rsidRPr="006648F0">
        <w:rPr>
          <w:rFonts w:asciiTheme="minorHAnsi" w:hAnsiTheme="minorHAnsi" w:cstheme="minorHAnsi"/>
          <w:color w:val="222222"/>
          <w:sz w:val="16"/>
          <w:szCs w:val="16"/>
        </w:rPr>
        <w:t>, and </w:t>
      </w:r>
      <w:r w:rsidRPr="006648F0">
        <w:rPr>
          <w:rStyle w:val="m5577519854659992616gmail-styleunderline"/>
          <w:rFonts w:asciiTheme="minorHAnsi" w:hAnsiTheme="minorHAnsi" w:cstheme="minorHAnsi"/>
          <w:color w:val="222222"/>
          <w:sz w:val="16"/>
        </w:rPr>
        <w:t>training in</w:t>
      </w:r>
      <w:r w:rsidRPr="006648F0">
        <w:rPr>
          <w:rFonts w:asciiTheme="minorHAnsi" w:hAnsiTheme="minorHAnsi" w:cstheme="minorHAnsi"/>
          <w:color w:val="222222"/>
          <w:sz w:val="16"/>
          <w:szCs w:val="16"/>
        </w:rPr>
        <w:t> intercollegiate </w:t>
      </w:r>
      <w:r w:rsidRPr="006648F0">
        <w:rPr>
          <w:rStyle w:val="m5577519854659992616gmail-styleunderline"/>
          <w:rFonts w:asciiTheme="minorHAnsi" w:hAnsiTheme="minorHAnsi" w:cstheme="minorHAnsi"/>
          <w:color w:val="222222"/>
          <w:sz w:val="16"/>
        </w:rPr>
        <w:t xml:space="preserve">debate </w:t>
      </w:r>
      <w:r w:rsidRPr="006648F0">
        <w:rPr>
          <w:rStyle w:val="StyleUnderline"/>
          <w:rFonts w:asciiTheme="minorHAnsi" w:hAnsiTheme="minorHAnsi" w:cstheme="minorHAnsi"/>
          <w:highlight w:val="green"/>
        </w:rPr>
        <w:t xml:space="preserve">makes us good </w:t>
      </w:r>
      <w:r w:rsidRPr="006648F0">
        <w:rPr>
          <w:rStyle w:val="Emphasis"/>
          <w:rFonts w:asciiTheme="minorHAnsi" w:hAnsiTheme="minorHAnsi" w:cstheme="minorHAnsi"/>
        </w:rPr>
        <w:t xml:space="preserve">public </w:t>
      </w:r>
      <w:r w:rsidRPr="006648F0">
        <w:rPr>
          <w:rStyle w:val="Emphasis"/>
          <w:rFonts w:asciiTheme="minorHAnsi" w:hAnsiTheme="minorHAnsi" w:cstheme="minorHAnsi"/>
          <w:highlight w:val="green"/>
        </w:rPr>
        <w:t>advocates</w:t>
      </w:r>
      <w:r w:rsidRPr="006648F0">
        <w:rPr>
          <w:rFonts w:asciiTheme="minorHAnsi" w:hAnsiTheme="minorHAnsi" w:cstheme="minorHAnsi"/>
          <w:color w:val="222222"/>
          <w:sz w:val="16"/>
          <w:szCs w:val="16"/>
        </w:rPr>
        <w:t>. The public sphere is the arena in which we all must participate to be active citizens. </w:t>
      </w:r>
      <w:r w:rsidRPr="006648F0">
        <w:rPr>
          <w:rStyle w:val="m5577519854659992616gmail-styleunderline"/>
          <w:rFonts w:asciiTheme="minorHAnsi" w:hAnsiTheme="minorHAnsi" w:cstheme="minorHAnsi"/>
          <w:color w:val="222222"/>
          <w:sz w:val="16"/>
        </w:rPr>
        <w:t>Even after</w:t>
      </w:r>
      <w:r w:rsidRPr="006648F0">
        <w:rPr>
          <w:rFonts w:asciiTheme="minorHAnsi" w:hAnsiTheme="minorHAnsi" w:cstheme="minorHAnsi"/>
          <w:color w:val="222222"/>
          <w:sz w:val="16"/>
          <w:szCs w:val="16"/>
        </w:rPr>
        <w:t> we leave </w:t>
      </w:r>
      <w:r w:rsidRPr="006648F0">
        <w:rPr>
          <w:rStyle w:val="m5577519854659992616gmail-styleunderline"/>
          <w:rFonts w:asciiTheme="minorHAnsi" w:hAnsiTheme="minorHAnsi" w:cstheme="minorHAnsi"/>
          <w:color w:val="222222"/>
          <w:sz w:val="16"/>
        </w:rPr>
        <w:t>debate, the skills</w:t>
      </w:r>
      <w:r w:rsidRPr="006648F0">
        <w:rPr>
          <w:rFonts w:asciiTheme="minorHAnsi" w:hAnsiTheme="minorHAnsi" w:cstheme="minorHAnsi"/>
          <w:color w:val="222222"/>
          <w:sz w:val="16"/>
          <w:szCs w:val="16"/>
        </w:rPr>
        <w:t> that </w:t>
      </w:r>
      <w:r w:rsidRPr="006648F0">
        <w:rPr>
          <w:rStyle w:val="m5577519854659992616gmail-styleunderline"/>
          <w:rFonts w:asciiTheme="minorHAnsi" w:hAnsiTheme="minorHAnsi" w:cstheme="minorHAnsi"/>
          <w:color w:val="222222"/>
          <w:sz w:val="16"/>
        </w:rPr>
        <w:t>we have gained should help us to be better advocates</w:t>
      </w:r>
      <w:r w:rsidRPr="006648F0">
        <w:rPr>
          <w:rFonts w:asciiTheme="minorHAnsi" w:hAnsiTheme="minorHAnsi" w:cstheme="minorHAnsi"/>
          <w:color w:val="222222"/>
          <w:sz w:val="16"/>
          <w:szCs w:val="16"/>
        </w:rPr>
        <w:t> and citizens. Research has looked at how </w:t>
      </w:r>
      <w:r w:rsidRPr="006648F0">
        <w:rPr>
          <w:rStyle w:val="m5577519854659992616gmail-styleunderline"/>
          <w:rFonts w:asciiTheme="minorHAnsi" w:hAnsiTheme="minorHAnsi" w:cstheme="minorHAnsi"/>
          <w:color w:val="222222"/>
          <w:sz w:val="16"/>
        </w:rPr>
        <w:t>debate impacts education</w:t>
      </w:r>
      <w:r w:rsidRPr="006648F0">
        <w:rPr>
          <w:rFonts w:asciiTheme="minorHAnsi" w:hAnsiTheme="minorHAnsi" w:cstheme="minorHAnsi"/>
          <w:color w:val="222222"/>
          <w:sz w:val="16"/>
          <w:szCs w:val="16"/>
        </w:rPr>
        <w:t> (</w:t>
      </w:r>
      <w:proofErr w:type="spellStart"/>
      <w:r w:rsidRPr="006648F0">
        <w:rPr>
          <w:rFonts w:asciiTheme="minorHAnsi" w:hAnsiTheme="minorHAnsi" w:cstheme="minorHAnsi"/>
          <w:color w:val="222222"/>
          <w:sz w:val="16"/>
          <w:szCs w:val="16"/>
        </w:rPr>
        <w:t>Matlon</w:t>
      </w:r>
      <w:proofErr w:type="spellEnd"/>
      <w:r w:rsidRPr="006648F0">
        <w:rPr>
          <w:rFonts w:asciiTheme="minorHAnsi" w:hAnsiTheme="minorHAnsi" w:cstheme="minorHAnsi"/>
          <w:color w:val="222222"/>
          <w:sz w:val="16"/>
          <w:szCs w:val="16"/>
        </w:rPr>
        <w:t xml:space="preserve"> and Keele 1984), </w:t>
      </w:r>
      <w:r w:rsidRPr="006648F0">
        <w:rPr>
          <w:rStyle w:val="m5577519854659992616gmail-styleunderline"/>
          <w:rFonts w:asciiTheme="minorHAnsi" w:hAnsiTheme="minorHAnsi" w:cstheme="minorHAnsi"/>
          <w:color w:val="222222"/>
          <w:sz w:val="16"/>
        </w:rPr>
        <w:t>legal training</w:t>
      </w:r>
      <w:r w:rsidRPr="006648F0">
        <w:rPr>
          <w:rFonts w:asciiTheme="minorHAnsi" w:hAnsiTheme="minorHAnsi" w:cstheme="minorHAnsi"/>
          <w:color w:val="222222"/>
          <w:sz w:val="16"/>
          <w:szCs w:val="16"/>
        </w:rPr>
        <w:t> (Parkinson, Gisler and Pelias 1983, Nobles 19850 </w:t>
      </w:r>
      <w:r w:rsidRPr="006648F0">
        <w:rPr>
          <w:rStyle w:val="m5577519854659992616gmail-styleunderline"/>
          <w:rFonts w:asciiTheme="minorHAnsi" w:hAnsiTheme="minorHAnsi" w:cstheme="minorHAnsi"/>
          <w:color w:val="222222"/>
          <w:sz w:val="16"/>
        </w:rPr>
        <w:t>and behavioral traits</w:t>
      </w:r>
      <w:r w:rsidRPr="006648F0">
        <w:rPr>
          <w:rFonts w:asciiTheme="minorHAnsi" w:hAnsiTheme="minorHAnsi" w:cstheme="minorHAnsi"/>
          <w:color w:val="222222"/>
          <w:sz w:val="16"/>
          <w:szCs w:val="16"/>
        </w:rPr>
        <w:t> (McGlone 1974, Colbert 1994). These works illustrate the impact that public debate has on students as they prepare to enter the public sphere. </w:t>
      </w:r>
    </w:p>
    <w:p w14:paraId="51DD63AE" w14:textId="77777777" w:rsidR="006648F0" w:rsidRPr="006648F0" w:rsidRDefault="006648F0" w:rsidP="006648F0">
      <w:pPr>
        <w:shd w:val="clear" w:color="auto" w:fill="FFFFFF"/>
        <w:rPr>
          <w:rFonts w:asciiTheme="minorHAnsi" w:hAnsiTheme="minorHAnsi" w:cstheme="minorHAnsi"/>
          <w:color w:val="222222"/>
          <w:sz w:val="16"/>
          <w:szCs w:val="16"/>
        </w:rPr>
      </w:pPr>
      <w:r w:rsidRPr="006648F0">
        <w:rPr>
          <w:rStyle w:val="StyleUnderline"/>
          <w:rFonts w:asciiTheme="minorHAnsi" w:hAnsiTheme="minorHAnsi" w:cstheme="minorHAnsi"/>
        </w:rPr>
        <w:t xml:space="preserve">The </w:t>
      </w:r>
      <w:r w:rsidRPr="006648F0">
        <w:rPr>
          <w:rStyle w:val="StyleUnderline"/>
          <w:rFonts w:asciiTheme="minorHAnsi" w:hAnsiTheme="minorHAnsi" w:cstheme="minorHAnsi"/>
          <w:highlight w:val="green"/>
        </w:rPr>
        <w:t>debaters who</w:t>
      </w:r>
      <w:r w:rsidRPr="006648F0">
        <w:rPr>
          <w:rFonts w:asciiTheme="minorHAnsi" w:hAnsiTheme="minorHAnsi" w:cstheme="minorHAnsi"/>
          <w:color w:val="222222"/>
          <w:sz w:val="16"/>
          <w:szCs w:val="16"/>
        </w:rPr>
        <w:t> take active roles such as </w:t>
      </w:r>
      <w:r w:rsidRPr="006648F0">
        <w:rPr>
          <w:rStyle w:val="StyleUnderline"/>
          <w:rFonts w:asciiTheme="minorHAnsi" w:hAnsiTheme="minorHAnsi" w:cstheme="minorHAnsi"/>
          <w:highlight w:val="green"/>
        </w:rPr>
        <w:t>protest</w:t>
      </w:r>
      <w:r w:rsidRPr="006648F0">
        <w:rPr>
          <w:rStyle w:val="StyleUnderline"/>
          <w:rFonts w:asciiTheme="minorHAnsi" w:hAnsiTheme="minorHAnsi" w:cstheme="minorHAnsi"/>
        </w:rPr>
        <w:t>ing</w:t>
      </w:r>
      <w:r w:rsidRPr="006648F0">
        <w:rPr>
          <w:rFonts w:asciiTheme="minorHAnsi" w:hAnsiTheme="minorHAnsi" w:cstheme="minorHAnsi"/>
          <w:color w:val="222222"/>
          <w:sz w:val="16"/>
          <w:szCs w:val="16"/>
        </w:rPr>
        <w:t> </w:t>
      </w:r>
      <w:r w:rsidRPr="006648F0">
        <w:rPr>
          <w:rStyle w:val="StyleUnderline"/>
          <w:rFonts w:asciiTheme="minorHAnsi" w:hAnsiTheme="minorHAnsi" w:cstheme="minorHAnsi"/>
          <w:highlight w:val="green"/>
        </w:rPr>
        <w:t>sanctions were</w:t>
      </w:r>
      <w:r w:rsidRPr="006648F0">
        <w:rPr>
          <w:rFonts w:asciiTheme="minorHAnsi" w:hAnsiTheme="minorHAnsi" w:cstheme="minorHAnsi"/>
          <w:color w:val="222222"/>
          <w:sz w:val="16"/>
          <w:szCs w:val="16"/>
        </w:rPr>
        <w:t> probably </w:t>
      </w:r>
      <w:r w:rsidRPr="006648F0">
        <w:rPr>
          <w:rStyle w:val="StyleUnderline"/>
          <w:rFonts w:asciiTheme="minorHAnsi" w:hAnsiTheme="minorHAnsi" w:cstheme="minorHAnsi"/>
          <w:highlight w:val="green"/>
        </w:rPr>
        <w:t>not </w:t>
      </w:r>
      <w:r w:rsidRPr="006648F0">
        <w:rPr>
          <w:rStyle w:val="Emphasis"/>
          <w:rFonts w:asciiTheme="minorHAnsi" w:hAnsiTheme="minorHAnsi" w:cstheme="minorHAnsi"/>
        </w:rPr>
        <w:t>actively </w:t>
      </w:r>
      <w:r w:rsidRPr="006648F0">
        <w:rPr>
          <w:rStyle w:val="Emphasis"/>
          <w:rFonts w:asciiTheme="minorHAnsi" w:hAnsiTheme="minorHAnsi" w:cstheme="minorHAnsi"/>
          <w:highlight w:val="green"/>
        </w:rPr>
        <w:t>engaged</w:t>
      </w:r>
      <w:r w:rsidRPr="006648F0">
        <w:rPr>
          <w:rStyle w:val="StyleUnderline"/>
          <w:rFonts w:asciiTheme="minorHAnsi" w:hAnsiTheme="minorHAnsi" w:cstheme="minorHAnsi"/>
        </w:rPr>
        <w:t xml:space="preserve"> in the issue </w:t>
      </w:r>
      <w:r w:rsidRPr="006648F0">
        <w:rPr>
          <w:rStyle w:val="StyleUnderline"/>
          <w:rFonts w:asciiTheme="minorHAnsi" w:hAnsiTheme="minorHAnsi" w:cstheme="minorHAnsi"/>
          <w:highlight w:val="green"/>
        </w:rPr>
        <w:t>until</w:t>
      </w:r>
      <w:r w:rsidRPr="006648F0">
        <w:rPr>
          <w:rStyle w:val="StyleUnderline"/>
          <w:rFonts w:asciiTheme="minorHAnsi" w:hAnsiTheme="minorHAnsi" w:cstheme="minorHAnsi"/>
        </w:rPr>
        <w:t xml:space="preserve"> their </w:t>
      </w:r>
      <w:r w:rsidRPr="006648F0">
        <w:rPr>
          <w:rStyle w:val="StyleUnderline"/>
          <w:rFonts w:asciiTheme="minorHAnsi" w:hAnsiTheme="minorHAnsi" w:cstheme="minorHAnsi"/>
          <w:highlight w:val="green"/>
        </w:rPr>
        <w:t>research drew them</w:t>
      </w:r>
      <w:r w:rsidRPr="006648F0">
        <w:rPr>
          <w:rStyle w:val="m5577519854659992616gmail-styleunderline"/>
          <w:rFonts w:asciiTheme="minorHAnsi" w:hAnsiTheme="minorHAnsi" w:cstheme="minorHAnsi"/>
          <w:color w:val="222222"/>
          <w:sz w:val="16"/>
        </w:rPr>
        <w:t> in</w:t>
      </w:r>
      <w:r w:rsidRPr="006648F0">
        <w:rPr>
          <w:rStyle w:val="StyleUnderline"/>
          <w:rFonts w:asciiTheme="minorHAnsi" w:hAnsiTheme="minorHAnsi" w:cstheme="minorHAnsi"/>
          <w:highlight w:val="green"/>
        </w:rPr>
        <w:t>to the topic</w:t>
      </w:r>
      <w:r w:rsidRPr="006648F0">
        <w:rPr>
          <w:rFonts w:asciiTheme="minorHAnsi" w:hAnsiTheme="minorHAnsi" w:cstheme="minorHAnsi"/>
          <w:color w:val="222222"/>
          <w:sz w:val="16"/>
          <w:szCs w:val="16"/>
        </w:rPr>
        <w:t>. Furthermore, </w:t>
      </w:r>
      <w:r w:rsidRPr="006648F0">
        <w:rPr>
          <w:rStyle w:val="m5577519854659992616gmail-styleunderline"/>
          <w:rFonts w:asciiTheme="minorHAnsi" w:hAnsiTheme="minorHAnsi" w:cstheme="minorHAnsi"/>
          <w:color w:val="222222"/>
          <w:sz w:val="16"/>
        </w:rPr>
        <w:t xml:space="preserve">the process of intense research for debate may </w:t>
      </w:r>
      <w:proofErr w:type="gramStart"/>
      <w:r w:rsidRPr="006648F0">
        <w:rPr>
          <w:rStyle w:val="m5577519854659992616gmail-styleunderline"/>
          <w:rFonts w:asciiTheme="minorHAnsi" w:hAnsiTheme="minorHAnsi" w:cstheme="minorHAnsi"/>
          <w:color w:val="222222"/>
          <w:sz w:val="16"/>
        </w:rPr>
        <w:t>actually change</w:t>
      </w:r>
      <w:proofErr w:type="gramEnd"/>
      <w:r w:rsidRPr="006648F0">
        <w:rPr>
          <w:rStyle w:val="m5577519854659992616gmail-styleunderline"/>
          <w:rFonts w:asciiTheme="minorHAnsi" w:hAnsiTheme="minorHAnsi" w:cstheme="minorHAnsi"/>
          <w:color w:val="222222"/>
          <w:sz w:val="16"/>
        </w:rPr>
        <w:t xml:space="preserve"> the positions debaters hold</w:t>
      </w:r>
      <w:r w:rsidRPr="006648F0">
        <w:rPr>
          <w:rFonts w:asciiTheme="minorHAnsi" w:hAnsiTheme="minorHAnsi" w:cstheme="minorHAnsi"/>
          <w:color w:val="222222"/>
          <w:sz w:val="16"/>
          <w:szCs w:val="16"/>
        </w:rPr>
        <w:t xml:space="preserve">. Since debaters typically </w:t>
      </w:r>
      <w:proofErr w:type="gramStart"/>
      <w:r w:rsidRPr="006648F0">
        <w:rPr>
          <w:rFonts w:asciiTheme="minorHAnsi" w:hAnsiTheme="minorHAnsi" w:cstheme="minorHAnsi"/>
          <w:color w:val="222222"/>
          <w:sz w:val="16"/>
          <w:szCs w:val="16"/>
        </w:rPr>
        <w:t>enter into</w:t>
      </w:r>
      <w:proofErr w:type="gramEnd"/>
      <w:r w:rsidRPr="006648F0">
        <w:rPr>
          <w:rFonts w:asciiTheme="minorHAnsi" w:hAnsiTheme="minorHAnsi" w:cstheme="minorHAnsi"/>
          <w:color w:val="222222"/>
          <w:sz w:val="16"/>
          <w:szCs w:val="16"/>
        </w:rPr>
        <w:t xml:space="preserve"> a topic with only cursory (if any) knowledge of the issue, </w:t>
      </w:r>
      <w:r w:rsidRPr="006648F0">
        <w:rPr>
          <w:rStyle w:val="m5577519854659992616gmail-styleunderline"/>
          <w:rFonts w:asciiTheme="minorHAnsi" w:hAnsiTheme="minorHAnsi" w:cstheme="minorHAnsi"/>
          <w:color w:val="222222"/>
          <w:sz w:val="16"/>
        </w:rPr>
        <w:t>the research process provides exposure to issues that were previously unknown</w:t>
      </w:r>
      <w:r w:rsidRPr="006648F0">
        <w:rPr>
          <w:rFonts w:asciiTheme="minorHAnsi" w:hAnsiTheme="minorHAnsi" w:cstheme="minorHAnsi"/>
          <w:color w:val="222222"/>
          <w:sz w:val="16"/>
          <w:szCs w:val="16"/>
        </w:rPr>
        <w:t>. </w:t>
      </w:r>
      <w:r w:rsidRPr="006648F0">
        <w:rPr>
          <w:rStyle w:val="m5577519854659992616gmail-styleunderline"/>
          <w:rFonts w:asciiTheme="minorHAnsi" w:hAnsiTheme="minorHAnsi" w:cstheme="minorHAnsi"/>
          <w:color w:val="222222"/>
          <w:sz w:val="16"/>
        </w:rPr>
        <w:t>Exposure to</w:t>
      </w:r>
      <w:r w:rsidRPr="006648F0">
        <w:rPr>
          <w:rFonts w:asciiTheme="minorHAnsi" w:hAnsiTheme="minorHAnsi" w:cstheme="minorHAnsi"/>
          <w:color w:val="222222"/>
          <w:sz w:val="16"/>
          <w:szCs w:val="16"/>
        </w:rPr>
        <w:t> the literature on </w:t>
      </w:r>
      <w:r w:rsidRPr="006648F0">
        <w:rPr>
          <w:rStyle w:val="m5577519854659992616gmail-styleunderline"/>
          <w:rFonts w:asciiTheme="minorHAnsi" w:hAnsiTheme="minorHAnsi" w:cstheme="minorHAnsi"/>
          <w:color w:val="222222"/>
          <w:sz w:val="16"/>
        </w:rPr>
        <w:t>a topic can</w:t>
      </w:r>
      <w:r w:rsidRPr="006648F0">
        <w:rPr>
          <w:rFonts w:asciiTheme="minorHAnsi" w:hAnsiTheme="minorHAnsi" w:cstheme="minorHAnsi"/>
          <w:color w:val="222222"/>
          <w:sz w:val="16"/>
          <w:szCs w:val="16"/>
        </w:rPr>
        <w:t> create, reinforce or </w:t>
      </w:r>
      <w:r w:rsidRPr="006648F0">
        <w:rPr>
          <w:rStyle w:val="m5577519854659992616gmail-styleunderline"/>
          <w:rFonts w:asciiTheme="minorHAnsi" w:hAnsiTheme="minorHAnsi" w:cstheme="minorHAnsi"/>
          <w:color w:val="222222"/>
          <w:sz w:val="16"/>
        </w:rPr>
        <w:t>alter an individual's opinions</w:t>
      </w:r>
      <w:r w:rsidRPr="006648F0">
        <w:rPr>
          <w:rFonts w:asciiTheme="minorHAnsi" w:hAnsiTheme="minorHAnsi" w:cstheme="minorHAnsi"/>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6648F0">
        <w:rPr>
          <w:rFonts w:asciiTheme="minorHAnsi" w:hAnsiTheme="minorHAnsi" w:cstheme="minorHAnsi"/>
          <w:color w:val="222222"/>
          <w:u w:val="single"/>
        </w:rPr>
        <w:t>exposure to debate research as the person </w:t>
      </w:r>
      <w:r w:rsidRPr="006648F0">
        <w:rPr>
          <w:rStyle w:val="StyleUnderline"/>
          <w:rFonts w:asciiTheme="minorHAnsi" w:hAnsiTheme="minorHAnsi" w:cstheme="minorHAnsi"/>
        </w:rPr>
        <w:t>finding the evidence</w:t>
      </w:r>
      <w:r w:rsidRPr="006648F0">
        <w:rPr>
          <w:rFonts w:asciiTheme="minorHAnsi" w:hAnsiTheme="minorHAnsi" w:cstheme="minorHAnsi"/>
          <w:color w:val="222222"/>
          <w:sz w:val="16"/>
          <w:szCs w:val="16"/>
        </w:rPr>
        <w:t>, hearing it as the opponent in a debate round (or as judge) </w:t>
      </w:r>
      <w:r w:rsidRPr="006648F0">
        <w:rPr>
          <w:rFonts w:asciiTheme="minorHAnsi" w:hAnsiTheme="minorHAnsi" w:cstheme="minorHAnsi"/>
          <w:color w:val="222222"/>
          <w:u w:val="single"/>
        </w:rPr>
        <w:t>acts as a</w:t>
      </w:r>
      <w:r w:rsidRPr="006648F0">
        <w:rPr>
          <w:rFonts w:asciiTheme="minorHAnsi" w:hAnsiTheme="minorHAnsi" w:cstheme="minorHAnsi"/>
          <w:color w:val="222222"/>
          <w:sz w:val="16"/>
          <w:szCs w:val="16"/>
        </w:rPr>
        <w:t>n initial </w:t>
      </w:r>
      <w:r w:rsidRPr="006648F0">
        <w:rPr>
          <w:rFonts w:asciiTheme="minorHAnsi" w:hAnsiTheme="minorHAnsi" w:cstheme="minorHAnsi"/>
          <w:color w:val="222222"/>
          <w:u w:val="single"/>
        </w:rPr>
        <w:t>spark of awareness on an issue</w:t>
      </w:r>
      <w:r w:rsidRPr="006648F0">
        <w:rPr>
          <w:rFonts w:asciiTheme="minorHAnsi" w:hAnsiTheme="minorHAnsi" w:cstheme="minorHAnsi"/>
          <w:color w:val="222222"/>
          <w:sz w:val="16"/>
          <w:szCs w:val="16"/>
        </w:rPr>
        <w:t>. This process of discovery seems to have a similar impact to watching an investigative news report.</w:t>
      </w:r>
    </w:p>
    <w:p w14:paraId="3545E480" w14:textId="77777777" w:rsidR="006648F0" w:rsidRPr="006648F0" w:rsidRDefault="006648F0" w:rsidP="006648F0">
      <w:pPr>
        <w:shd w:val="clear" w:color="auto" w:fill="FFFFFF"/>
        <w:rPr>
          <w:rFonts w:asciiTheme="minorHAnsi" w:hAnsiTheme="minorHAnsi" w:cstheme="minorHAnsi"/>
          <w:color w:val="222222"/>
          <w:sz w:val="14"/>
          <w:szCs w:val="16"/>
        </w:rPr>
      </w:pPr>
      <w:r w:rsidRPr="006648F0">
        <w:rPr>
          <w:rFonts w:asciiTheme="minorHAnsi" w:hAnsiTheme="minorHAnsi" w:cstheme="minorHAnsi"/>
          <w:color w:val="222222"/>
          <w:sz w:val="16"/>
          <w:szCs w:val="16"/>
        </w:rPr>
        <w:t>Mitchell claimed that </w:t>
      </w:r>
      <w:r w:rsidRPr="006648F0">
        <w:rPr>
          <w:rStyle w:val="m5577519854659992616gmail-styleunderline"/>
          <w:rFonts w:asciiTheme="minorHAnsi" w:hAnsiTheme="minorHAnsi" w:cstheme="minorHAnsi"/>
          <w:color w:val="222222"/>
          <w:sz w:val="16"/>
        </w:rPr>
        <w:t>debate could be</w:t>
      </w:r>
      <w:r w:rsidRPr="006648F0">
        <w:rPr>
          <w:rFonts w:asciiTheme="minorHAnsi" w:hAnsiTheme="minorHAnsi" w:cstheme="minorHAnsi"/>
          <w:color w:val="222222"/>
          <w:sz w:val="16"/>
          <w:szCs w:val="16"/>
        </w:rPr>
        <w:t xml:space="preserve"> more than it was traditionally </w:t>
      </w:r>
      <w:proofErr w:type="gramStart"/>
      <w:r w:rsidRPr="006648F0">
        <w:rPr>
          <w:rFonts w:asciiTheme="minorHAnsi" w:hAnsiTheme="minorHAnsi" w:cstheme="minorHAnsi"/>
          <w:color w:val="222222"/>
          <w:sz w:val="16"/>
          <w:szCs w:val="16"/>
        </w:rPr>
        <w:t>seen as,</w:t>
      </w:r>
      <w:proofErr w:type="gramEnd"/>
      <w:r w:rsidRPr="006648F0">
        <w:rPr>
          <w:rFonts w:asciiTheme="minorHAnsi" w:hAnsiTheme="minorHAnsi" w:cstheme="minorHAnsi"/>
          <w:color w:val="222222"/>
          <w:sz w:val="16"/>
          <w:szCs w:val="16"/>
        </w:rPr>
        <w:t xml:space="preserve"> that it could be </w:t>
      </w:r>
      <w:r w:rsidRPr="006648F0">
        <w:rPr>
          <w:rStyle w:val="m5577519854659992616gmail-styleunderline"/>
          <w:rFonts w:asciiTheme="minorHAnsi" w:hAnsiTheme="minorHAnsi" w:cstheme="minorHAnsi"/>
          <w:color w:val="222222"/>
          <w:sz w:val="16"/>
        </w:rPr>
        <w:t>a catalyst to empower people to act in the social arena</w:t>
      </w:r>
      <w:r w:rsidRPr="006648F0">
        <w:rPr>
          <w:rFonts w:asciiTheme="minorHAnsi" w:hAnsiTheme="minorHAnsi" w:cstheme="minorHAnsi"/>
          <w:color w:val="222222"/>
          <w:sz w:val="16"/>
          <w:szCs w:val="16"/>
        </w:rPr>
        <w:t>. We surmise that there is a step in between the debate and the action. </w:t>
      </w:r>
      <w:r w:rsidRPr="006648F0">
        <w:rPr>
          <w:rStyle w:val="m5577519854659992616gmail-styleunderline"/>
          <w:rFonts w:asciiTheme="minorHAnsi" w:hAnsiTheme="minorHAnsi" w:cstheme="minorHAnsi"/>
          <w:color w:val="222222"/>
          <w:sz w:val="16"/>
        </w:rPr>
        <w:t>The</w:t>
      </w:r>
      <w:r w:rsidRPr="006648F0">
        <w:rPr>
          <w:rFonts w:asciiTheme="minorHAnsi" w:hAnsiTheme="minorHAnsi" w:cstheme="minorHAnsi"/>
          <w:color w:val="222222"/>
          <w:sz w:val="16"/>
          <w:szCs w:val="16"/>
        </w:rPr>
        <w:t> intermediary </w:t>
      </w:r>
      <w:r w:rsidRPr="006648F0">
        <w:rPr>
          <w:rStyle w:val="m5577519854659992616gmail-styleunderline"/>
          <w:rFonts w:asciiTheme="minorHAnsi" w:hAnsiTheme="minorHAnsi" w:cstheme="minorHAnsi"/>
          <w:color w:val="222222"/>
          <w:sz w:val="16"/>
        </w:rPr>
        <w:t>step where people are inspired to agency is based on the research that they do</w:t>
      </w:r>
      <w:r w:rsidRPr="006648F0">
        <w:rPr>
          <w:rFonts w:asciiTheme="minorHAnsi" w:hAnsiTheme="minorHAnsi" w:cstheme="minorHAnsi"/>
          <w:color w:val="222222"/>
          <w:sz w:val="16"/>
          <w:szCs w:val="16"/>
        </w:rPr>
        <w:t>. </w:t>
      </w:r>
      <w:r w:rsidRPr="006648F0">
        <w:rPr>
          <w:rStyle w:val="m5577519854659992616gmail-styleunderline"/>
          <w:rFonts w:asciiTheme="minorHAnsi" w:hAnsiTheme="minorHAnsi" w:cstheme="minorHAnsi"/>
          <w:color w:val="222222"/>
          <w:sz w:val="16"/>
        </w:rPr>
        <w:t>If students are compelled to act, research is a main factor</w:t>
      </w:r>
      <w:r w:rsidRPr="006648F0">
        <w:rPr>
          <w:rFonts w:asciiTheme="minorHAnsi" w:hAnsiTheme="minorHAnsi" w:cstheme="minorHAnsi"/>
          <w:color w:val="222222"/>
          <w:sz w:val="16"/>
          <w:szCs w:val="16"/>
        </w:rPr>
        <w:t> in compelling them to do so. </w:t>
      </w:r>
      <w:r w:rsidRPr="006648F0">
        <w:rPr>
          <w:rStyle w:val="StyleUnderline"/>
          <w:rFonts w:asciiTheme="minorHAnsi" w:hAnsiTheme="minorHAnsi" w:cstheme="minorHAnsi"/>
          <w:highlight w:val="green"/>
        </w:rPr>
        <w:t>Even if</w:t>
      </w:r>
      <w:r w:rsidRPr="006648F0">
        <w:rPr>
          <w:rStyle w:val="m5577519854659992616gmail-styleunderline"/>
          <w:rFonts w:asciiTheme="minorHAnsi" w:hAnsiTheme="minorHAnsi" w:cstheme="minorHAnsi"/>
          <w:color w:val="222222"/>
          <w:sz w:val="16"/>
        </w:rPr>
        <w:t xml:space="preserve"> students are </w:t>
      </w:r>
      <w:r w:rsidRPr="006648F0">
        <w:rPr>
          <w:rStyle w:val="Emphasis"/>
          <w:rFonts w:asciiTheme="minorHAnsi" w:hAnsiTheme="minorHAnsi" w:cstheme="minorHAnsi"/>
          <w:highlight w:val="green"/>
        </w:rPr>
        <w:t>not compelled</w:t>
      </w:r>
      <w:r w:rsidRPr="006648F0">
        <w:rPr>
          <w:rStyle w:val="StyleUnderline"/>
          <w:rFonts w:asciiTheme="minorHAnsi" w:hAnsiTheme="minorHAnsi" w:cstheme="minorHAnsi"/>
          <w:highlight w:val="green"/>
        </w:rPr>
        <w:t xml:space="preserve"> to take</w:t>
      </w:r>
      <w:r w:rsidRPr="006648F0">
        <w:rPr>
          <w:rFonts w:asciiTheme="minorHAnsi" w:hAnsiTheme="minorHAnsi" w:cstheme="minorHAnsi"/>
          <w:color w:val="222222"/>
          <w:sz w:val="16"/>
          <w:szCs w:val="16"/>
        </w:rPr>
        <w:t> direct </w:t>
      </w:r>
      <w:r w:rsidRPr="006648F0">
        <w:rPr>
          <w:rStyle w:val="StyleUnderline"/>
          <w:rFonts w:asciiTheme="minorHAnsi" w:hAnsiTheme="minorHAnsi" w:cstheme="minorHAnsi"/>
          <w:highlight w:val="green"/>
        </w:rPr>
        <w:t xml:space="preserve">action, research </w:t>
      </w:r>
      <w:r w:rsidRPr="006648F0">
        <w:rPr>
          <w:rStyle w:val="Emphasis"/>
          <w:rFonts w:asciiTheme="minorHAnsi" w:hAnsiTheme="minorHAnsi" w:cstheme="minorHAnsi"/>
        </w:rPr>
        <w:t xml:space="preserve">still </w:t>
      </w:r>
      <w:r w:rsidRPr="006648F0">
        <w:rPr>
          <w:rStyle w:val="Emphasis"/>
          <w:rFonts w:asciiTheme="minorHAnsi" w:hAnsiTheme="minorHAnsi" w:cstheme="minorHAnsi"/>
          <w:highlight w:val="green"/>
        </w:rPr>
        <w:t>changes</w:t>
      </w:r>
      <w:r w:rsidRPr="006648F0">
        <w:rPr>
          <w:rStyle w:val="StyleUnderline"/>
          <w:rFonts w:asciiTheme="minorHAnsi" w:hAnsiTheme="minorHAnsi" w:cstheme="minorHAnsi"/>
          <w:highlight w:val="green"/>
        </w:rPr>
        <w:t xml:space="preserve"> opinions</w:t>
      </w:r>
      <w:r w:rsidRPr="006648F0">
        <w:rPr>
          <w:rFonts w:asciiTheme="minorHAnsi" w:hAnsiTheme="minorHAnsi" w:cstheme="minorHAnsi"/>
          <w:color w:val="222222"/>
          <w:sz w:val="16"/>
          <w:szCs w:val="16"/>
        </w:rPr>
        <w:t> and attitudes.</w:t>
      </w:r>
    </w:p>
    <w:p w14:paraId="555BD79E" w14:textId="77777777" w:rsidR="006648F0" w:rsidRPr="006648F0" w:rsidRDefault="006648F0" w:rsidP="006648F0">
      <w:pPr>
        <w:shd w:val="clear" w:color="auto" w:fill="FFFFFF"/>
        <w:rPr>
          <w:rStyle w:val="m5577519854659992616gmail-styleunderline"/>
          <w:rFonts w:asciiTheme="minorHAnsi" w:hAnsiTheme="minorHAnsi" w:cstheme="minorHAnsi"/>
          <w:color w:val="222222"/>
          <w:sz w:val="16"/>
        </w:rPr>
      </w:pPr>
      <w:r w:rsidRPr="006648F0">
        <w:rPr>
          <w:rStyle w:val="m5577519854659992616gmail-styleunderline"/>
          <w:rFonts w:asciiTheme="minorHAnsi" w:hAnsiTheme="minorHAnsi" w:cstheme="minorHAnsi"/>
          <w:color w:val="222222"/>
          <w:sz w:val="16"/>
        </w:rPr>
        <w:t>Research</w:t>
      </w:r>
      <w:r w:rsidRPr="006648F0">
        <w:rPr>
          <w:rFonts w:asciiTheme="minorHAnsi" w:hAnsiTheme="minorHAnsi" w:cstheme="minorHAnsi"/>
          <w:color w:val="222222"/>
          <w:sz w:val="16"/>
          <w:szCs w:val="16"/>
        </w:rPr>
        <w:t> often </w:t>
      </w:r>
      <w:r w:rsidRPr="006648F0">
        <w:rPr>
          <w:rStyle w:val="m5577519854659992616gmail-styleunderline"/>
          <w:rFonts w:asciiTheme="minorHAnsi" w:hAnsiTheme="minorHAnsi" w:cstheme="minorHAnsi"/>
          <w:color w:val="222222"/>
          <w:sz w:val="16"/>
        </w:rPr>
        <w:t xml:space="preserve">compels students to </w:t>
      </w:r>
      <w:proofErr w:type="gramStart"/>
      <w:r w:rsidRPr="006648F0">
        <w:rPr>
          <w:rStyle w:val="m5577519854659992616gmail-styleunderline"/>
          <w:rFonts w:asciiTheme="minorHAnsi" w:hAnsiTheme="minorHAnsi" w:cstheme="minorHAnsi"/>
          <w:color w:val="222222"/>
          <w:sz w:val="16"/>
        </w:rPr>
        <w:t>take action</w:t>
      </w:r>
      <w:proofErr w:type="gramEnd"/>
      <w:r w:rsidRPr="006648F0">
        <w:rPr>
          <w:rFonts w:asciiTheme="minorHAnsi" w:hAnsiTheme="minorHAnsi" w:cstheme="minorHAnsi"/>
          <w:color w:val="222222"/>
          <w:sz w:val="16"/>
          <w:szCs w:val="16"/>
        </w:rPr>
        <w:t> in the social arena. </w:t>
      </w:r>
      <w:r w:rsidRPr="006648F0">
        <w:rPr>
          <w:rStyle w:val="m5577519854659992616gmail-styleunderline"/>
          <w:rFonts w:asciiTheme="minorHAnsi" w:hAnsiTheme="minorHAnsi" w:cstheme="minorHAnsi"/>
          <w:color w:val="222222"/>
          <w:sz w:val="16"/>
        </w:rPr>
        <w:t>Debate topics guide students in a direction that allows them to explore what is going on</w:t>
      </w:r>
      <w:r w:rsidRPr="006648F0">
        <w:rPr>
          <w:rFonts w:asciiTheme="minorHAnsi" w:hAnsiTheme="minorHAnsi" w:cstheme="minorHAnsi"/>
          <w:color w:val="222222"/>
          <w:sz w:val="16"/>
          <w:szCs w:val="16"/>
        </w:rPr>
        <w:t> in the world. Last year </w:t>
      </w:r>
      <w:r w:rsidRPr="006648F0">
        <w:rPr>
          <w:rStyle w:val="StyleUnderline"/>
          <w:rFonts w:asciiTheme="minorHAnsi" w:hAnsiTheme="minorHAnsi" w:cstheme="minorHAnsi"/>
          <w:highlight w:val="green"/>
        </w:rPr>
        <w:t>the</w:t>
      </w:r>
      <w:r w:rsidRPr="006648F0">
        <w:rPr>
          <w:rFonts w:asciiTheme="minorHAnsi" w:hAnsiTheme="minorHAnsi" w:cstheme="minorHAnsi"/>
          <w:color w:val="222222"/>
          <w:sz w:val="16"/>
          <w:szCs w:val="16"/>
        </w:rPr>
        <w:t> college </w:t>
      </w:r>
      <w:r w:rsidRPr="006648F0">
        <w:rPr>
          <w:rStyle w:val="m5577519854659992616gmail-styleunderline"/>
          <w:rFonts w:asciiTheme="minorHAnsi" w:hAnsiTheme="minorHAnsi" w:cstheme="minorHAnsi"/>
          <w:color w:val="222222"/>
          <w:sz w:val="16"/>
        </w:rPr>
        <w:t>policy debate </w:t>
      </w:r>
      <w:r w:rsidRPr="006648F0">
        <w:rPr>
          <w:rStyle w:val="StyleUnderline"/>
          <w:rFonts w:asciiTheme="minorHAnsi" w:hAnsiTheme="minorHAnsi" w:cstheme="minorHAnsi"/>
          <w:highlight w:val="green"/>
        </w:rPr>
        <w:t>topic</w:t>
      </w:r>
      <w:r w:rsidRPr="006648F0">
        <w:rPr>
          <w:rStyle w:val="m5577519854659992616gmail-styleunderline"/>
          <w:rFonts w:asciiTheme="minorHAnsi" w:hAnsiTheme="minorHAnsi" w:cstheme="minorHAnsi"/>
          <w:color w:val="222222"/>
          <w:sz w:val="16"/>
        </w:rPr>
        <w:t xml:space="preserve"> was, </w:t>
      </w:r>
    </w:p>
    <w:p w14:paraId="3F6BAF6D" w14:textId="77777777" w:rsidR="006648F0" w:rsidRPr="006648F0" w:rsidRDefault="006648F0" w:rsidP="006648F0">
      <w:pPr>
        <w:shd w:val="clear" w:color="auto" w:fill="FFFFFF"/>
        <w:rPr>
          <w:rFonts w:asciiTheme="minorHAnsi" w:hAnsiTheme="minorHAnsi" w:cstheme="minorHAnsi"/>
          <w:color w:val="222222"/>
          <w:sz w:val="14"/>
          <w:szCs w:val="16"/>
        </w:rPr>
      </w:pPr>
      <w:r w:rsidRPr="006648F0">
        <w:rPr>
          <w:rStyle w:val="m5577519854659992616gmail-styleunderline"/>
          <w:rFonts w:asciiTheme="minorHAnsi" w:hAnsiTheme="minorHAnsi" w:cstheme="minorHAnsi"/>
          <w:color w:val="222222"/>
          <w:sz w:val="16"/>
        </w:rPr>
        <w:t>Resolved</w:t>
      </w:r>
      <w:r w:rsidRPr="006648F0">
        <w:rPr>
          <w:rFonts w:asciiTheme="minorHAnsi" w:hAnsiTheme="minorHAnsi" w:cstheme="minorHAnsi"/>
          <w:color w:val="222222"/>
          <w:sz w:val="16"/>
          <w:szCs w:val="16"/>
        </w:rPr>
        <w:t>: That </w:t>
      </w:r>
      <w:r w:rsidRPr="006648F0">
        <w:rPr>
          <w:rStyle w:val="m5577519854659992616gmail-styleunderline"/>
          <w:rFonts w:asciiTheme="minorHAnsi" w:hAnsiTheme="minorHAnsi" w:cstheme="minorHAnsi"/>
          <w:color w:val="222222"/>
          <w:sz w:val="16"/>
        </w:rPr>
        <w:t xml:space="preserve">the </w:t>
      </w:r>
      <w:r w:rsidRPr="006648F0">
        <w:rPr>
          <w:rStyle w:val="Emphasis"/>
          <w:rFonts w:asciiTheme="minorHAnsi" w:hAnsiTheme="minorHAnsi" w:cstheme="minorHAnsi"/>
          <w:highlight w:val="green"/>
        </w:rPr>
        <w:t>U</w:t>
      </w:r>
      <w:r w:rsidRPr="006648F0">
        <w:rPr>
          <w:rFonts w:asciiTheme="minorHAnsi" w:hAnsiTheme="minorHAnsi" w:cstheme="minorHAnsi"/>
          <w:color w:val="222222"/>
          <w:sz w:val="16"/>
          <w:szCs w:val="16"/>
        </w:rPr>
        <w:t>nited </w:t>
      </w:r>
      <w:r w:rsidRPr="006648F0">
        <w:rPr>
          <w:rStyle w:val="Emphasis"/>
          <w:rFonts w:asciiTheme="minorHAnsi" w:hAnsiTheme="minorHAnsi" w:cstheme="minorHAnsi"/>
          <w:highlight w:val="green"/>
        </w:rPr>
        <w:t>S</w:t>
      </w:r>
      <w:r w:rsidRPr="006648F0">
        <w:rPr>
          <w:rFonts w:asciiTheme="minorHAnsi" w:hAnsiTheme="minorHAnsi" w:cstheme="minorHAnsi"/>
          <w:color w:val="222222"/>
          <w:sz w:val="16"/>
          <w:szCs w:val="16"/>
        </w:rPr>
        <w:t>tates </w:t>
      </w:r>
      <w:r w:rsidRPr="006648F0">
        <w:rPr>
          <w:rStyle w:val="Emphasis"/>
          <w:rFonts w:asciiTheme="minorHAnsi" w:hAnsiTheme="minorHAnsi" w:cstheme="minorHAnsi"/>
          <w:highlight w:val="green"/>
        </w:rPr>
        <w:t>F</w:t>
      </w:r>
      <w:r w:rsidRPr="006648F0">
        <w:rPr>
          <w:rFonts w:asciiTheme="minorHAnsi" w:hAnsiTheme="minorHAnsi" w:cstheme="minorHAnsi"/>
          <w:color w:val="222222"/>
          <w:sz w:val="16"/>
          <w:szCs w:val="16"/>
        </w:rPr>
        <w:t>ederal </w:t>
      </w:r>
      <w:r w:rsidRPr="006648F0">
        <w:rPr>
          <w:rStyle w:val="Emphasis"/>
          <w:rFonts w:asciiTheme="minorHAnsi" w:hAnsiTheme="minorHAnsi" w:cstheme="minorHAnsi"/>
          <w:highlight w:val="green"/>
        </w:rPr>
        <w:t>G</w:t>
      </w:r>
      <w:r w:rsidRPr="006648F0">
        <w:rPr>
          <w:rFonts w:asciiTheme="minorHAnsi" w:hAnsiTheme="minorHAnsi" w:cstheme="minorHAnsi"/>
          <w:color w:val="222222"/>
          <w:sz w:val="16"/>
          <w:szCs w:val="16"/>
        </w:rPr>
        <w:t>overnment </w:t>
      </w:r>
      <w:r w:rsidRPr="006648F0">
        <w:rPr>
          <w:rStyle w:val="StyleUnderline"/>
          <w:rFonts w:asciiTheme="minorHAnsi" w:hAnsiTheme="minorHAnsi" w:cstheme="minorHAnsi"/>
          <w:highlight w:val="green"/>
        </w:rPr>
        <w:t>should</w:t>
      </w:r>
      <w:r w:rsidRPr="006648F0">
        <w:rPr>
          <w:rStyle w:val="m5577519854659992616gmail-styleunderline"/>
          <w:rFonts w:asciiTheme="minorHAnsi" w:hAnsiTheme="minorHAnsi" w:cstheme="minorHAnsi"/>
          <w:color w:val="222222"/>
          <w:sz w:val="16"/>
        </w:rPr>
        <w:t xml:space="preserve"> adopt a policy of constructive engagement, including the</w:t>
      </w:r>
      <w:r w:rsidRPr="006648F0">
        <w:rPr>
          <w:rFonts w:asciiTheme="minorHAnsi" w:hAnsiTheme="minorHAnsi" w:cstheme="minorHAnsi"/>
          <w:color w:val="222222"/>
          <w:sz w:val="16"/>
          <w:szCs w:val="16"/>
        </w:rPr>
        <w:t> immediate </w:t>
      </w:r>
      <w:r w:rsidRPr="006648F0">
        <w:rPr>
          <w:rStyle w:val="m5577519854659992616gmail-styleunderline"/>
          <w:rFonts w:asciiTheme="minorHAnsi" w:hAnsiTheme="minorHAnsi" w:cstheme="minorHAnsi"/>
          <w:color w:val="222222"/>
          <w:sz w:val="16"/>
        </w:rPr>
        <w:t>removal of</w:t>
      </w:r>
      <w:r w:rsidRPr="006648F0">
        <w:rPr>
          <w:rFonts w:asciiTheme="minorHAnsi" w:hAnsiTheme="minorHAnsi" w:cstheme="minorHAnsi"/>
          <w:color w:val="222222"/>
          <w:sz w:val="16"/>
          <w:szCs w:val="16"/>
        </w:rPr>
        <w:t> all or </w:t>
      </w:r>
      <w:r w:rsidRPr="006648F0">
        <w:rPr>
          <w:rStyle w:val="m5577519854659992616gmail-styleunderline"/>
          <w:rFonts w:asciiTheme="minorHAnsi" w:hAnsiTheme="minorHAnsi" w:cstheme="minorHAnsi"/>
          <w:color w:val="222222"/>
          <w:sz w:val="16"/>
        </w:rPr>
        <w:t>nearly all economic sanctions, with the government(s) of one or more</w:t>
      </w:r>
      <w:r w:rsidRPr="006648F0">
        <w:rPr>
          <w:rFonts w:asciiTheme="minorHAnsi" w:hAnsiTheme="minorHAnsi" w:cstheme="minorHAnsi"/>
          <w:color w:val="222222"/>
          <w:sz w:val="16"/>
          <w:szCs w:val="16"/>
        </w:rPr>
        <w:t> of the following nation-states:</w:t>
      </w:r>
      <w:r w:rsidRPr="006648F0">
        <w:rPr>
          <w:rStyle w:val="m5577519854659992616gmail-styleunderline"/>
          <w:rFonts w:asciiTheme="minorHAnsi" w:hAnsiTheme="minorHAnsi" w:cstheme="minorHAnsi"/>
          <w:color w:val="222222"/>
          <w:sz w:val="16"/>
        </w:rPr>
        <w:t xml:space="preserve"> Cuba, Iran, Iraq, Syria, North Korea</w:t>
      </w:r>
      <w:r w:rsidRPr="006648F0">
        <w:rPr>
          <w:rFonts w:asciiTheme="minorHAnsi" w:hAnsiTheme="minorHAnsi" w:cstheme="minorHAnsi"/>
          <w:color w:val="222222"/>
          <w:sz w:val="16"/>
          <w:szCs w:val="16"/>
        </w:rPr>
        <w:t>. </w:t>
      </w:r>
    </w:p>
    <w:p w14:paraId="2135B913" w14:textId="77777777" w:rsidR="006648F0" w:rsidRPr="006648F0" w:rsidRDefault="006648F0" w:rsidP="006648F0">
      <w:pPr>
        <w:shd w:val="clear" w:color="auto" w:fill="FFFFFF"/>
        <w:rPr>
          <w:rFonts w:asciiTheme="minorHAnsi" w:hAnsiTheme="minorHAnsi" w:cstheme="minorHAnsi"/>
          <w:color w:val="222222"/>
          <w:sz w:val="16"/>
          <w:szCs w:val="16"/>
        </w:rPr>
      </w:pPr>
      <w:r w:rsidRPr="006648F0">
        <w:rPr>
          <w:rStyle w:val="m5577519854659992616gmail-styleunderline"/>
          <w:rFonts w:asciiTheme="minorHAnsi" w:hAnsiTheme="minorHAnsi" w:cstheme="minorHAnsi"/>
          <w:color w:val="222222"/>
          <w:sz w:val="16"/>
        </w:rPr>
        <w:lastRenderedPageBreak/>
        <w:t>This topic </w:t>
      </w:r>
      <w:r w:rsidRPr="006648F0">
        <w:rPr>
          <w:rStyle w:val="StyleUnderline"/>
          <w:rFonts w:asciiTheme="minorHAnsi" w:hAnsiTheme="minorHAnsi" w:cstheme="minorHAnsi"/>
          <w:highlight w:val="green"/>
        </w:rPr>
        <w:t>spurred</w:t>
      </w:r>
      <w:r w:rsidRPr="006648F0">
        <w:rPr>
          <w:rStyle w:val="m5577519854659992616gmail-styleunderline"/>
          <w:rFonts w:asciiTheme="minorHAnsi" w:hAnsiTheme="minorHAnsi" w:cstheme="minorHAnsi"/>
          <w:color w:val="222222"/>
          <w:sz w:val="16"/>
        </w:rPr>
        <w:t> </w:t>
      </w:r>
      <w:r w:rsidRPr="006648F0">
        <w:rPr>
          <w:rFonts w:asciiTheme="minorHAnsi" w:hAnsiTheme="minorHAnsi" w:cstheme="minorHAnsi"/>
          <w:color w:val="222222"/>
          <w:sz w:val="16"/>
          <w:szCs w:val="16"/>
        </w:rPr>
        <w:t>quite a bit of </w:t>
      </w:r>
      <w:r w:rsidRPr="006648F0">
        <w:rPr>
          <w:rStyle w:val="StyleUnderline"/>
          <w:rFonts w:asciiTheme="minorHAnsi" w:hAnsiTheme="minorHAnsi" w:cstheme="minorHAnsi"/>
          <w:highlight w:val="green"/>
        </w:rPr>
        <w:t>activism</w:t>
      </w:r>
      <w:r w:rsidRPr="006648F0">
        <w:rPr>
          <w:rFonts w:asciiTheme="minorHAnsi" w:hAnsiTheme="minorHAnsi" w:cstheme="minorHAnsi"/>
          <w:color w:val="222222"/>
          <w:sz w:val="16"/>
          <w:szCs w:val="16"/>
        </w:rPr>
        <w:t> on the college debate circuit. Many </w:t>
      </w:r>
      <w:r w:rsidRPr="006648F0">
        <w:rPr>
          <w:rStyle w:val="m5577519854659992616gmail-styleunderline"/>
          <w:rFonts w:asciiTheme="minorHAnsi" w:hAnsiTheme="minorHAnsi" w:cstheme="minorHAnsi"/>
          <w:color w:val="222222"/>
          <w:sz w:val="16"/>
        </w:rPr>
        <w:t>students become actively involved in protesting</w:t>
      </w:r>
      <w:r w:rsidRPr="006648F0">
        <w:rPr>
          <w:rFonts w:asciiTheme="minorHAnsi" w:hAnsiTheme="minorHAnsi" w:cstheme="minorHAnsi"/>
          <w:color w:val="222222"/>
          <w:sz w:val="16"/>
          <w:szCs w:val="16"/>
        </w:rPr>
        <w:t> for </w:t>
      </w:r>
      <w:r w:rsidRPr="006648F0">
        <w:rPr>
          <w:rStyle w:val="m5577519854659992616gmail-styleunderline"/>
          <w:rFonts w:asciiTheme="minorHAnsi" w:hAnsiTheme="minorHAnsi" w:cstheme="minorHAnsi"/>
          <w:color w:val="222222"/>
          <w:sz w:val="16"/>
        </w:rPr>
        <w:t>the removal of sanctions</w:t>
      </w:r>
      <w:r w:rsidRPr="006648F0">
        <w:rPr>
          <w:rFonts w:asciiTheme="minorHAnsi" w:hAnsiTheme="minorHAnsi" w:cstheme="minorHAnsi"/>
          <w:color w:val="222222"/>
          <w:sz w:val="16"/>
          <w:szCs w:val="16"/>
        </w:rPr>
        <w:t> from at least one of the topic countries. </w:t>
      </w:r>
      <w:r w:rsidRPr="006648F0">
        <w:rPr>
          <w:rStyle w:val="m5577519854659992616gmail-styleunderline"/>
          <w:rFonts w:asciiTheme="minorHAnsi" w:hAnsiTheme="minorHAnsi" w:cstheme="minorHAnsi"/>
          <w:color w:val="222222"/>
          <w:sz w:val="16"/>
        </w:rPr>
        <w:t xml:space="preserve">The </w:t>
      </w:r>
      <w:r w:rsidRPr="006648F0">
        <w:rPr>
          <w:rStyle w:val="StyleUnderline"/>
          <w:rFonts w:asciiTheme="minorHAnsi" w:hAnsiTheme="minorHAnsi" w:cstheme="minorHAnsi"/>
          <w:highlight w:val="green"/>
        </w:rPr>
        <w:t>college</w:t>
      </w:r>
      <w:r w:rsidRPr="006648F0">
        <w:rPr>
          <w:rStyle w:val="m5577519854659992616gmail-styleunderline"/>
          <w:rFonts w:asciiTheme="minorHAnsi" w:hAnsiTheme="minorHAnsi" w:cstheme="minorHAnsi"/>
          <w:color w:val="222222"/>
          <w:sz w:val="16"/>
        </w:rPr>
        <w:t xml:space="preserve"> </w:t>
      </w:r>
      <w:proofErr w:type="spellStart"/>
      <w:r w:rsidRPr="006648F0">
        <w:rPr>
          <w:rStyle w:val="m5577519854659992616gmail-styleunderline"/>
          <w:rFonts w:asciiTheme="minorHAnsi" w:hAnsiTheme="minorHAnsi" w:cstheme="minorHAnsi"/>
          <w:color w:val="222222"/>
          <w:sz w:val="16"/>
        </w:rPr>
        <w:t>listserve</w:t>
      </w:r>
      <w:proofErr w:type="spellEnd"/>
      <w:r w:rsidRPr="006648F0">
        <w:rPr>
          <w:rStyle w:val="m5577519854659992616gmail-styleunderline"/>
          <w:rFonts w:asciiTheme="minorHAnsi" w:hAnsiTheme="minorHAnsi" w:cstheme="minorHAnsi"/>
          <w:color w:val="222222"/>
          <w:sz w:val="16"/>
        </w:rPr>
        <w:t xml:space="preserve"> </w:t>
      </w:r>
      <w:r w:rsidRPr="006648F0">
        <w:rPr>
          <w:rStyle w:val="StyleUnderline"/>
          <w:rFonts w:asciiTheme="minorHAnsi" w:hAnsiTheme="minorHAnsi" w:cstheme="minorHAnsi"/>
          <w:highlight w:val="green"/>
        </w:rPr>
        <w:t xml:space="preserve">was used to </w:t>
      </w:r>
      <w:r w:rsidRPr="006648F0">
        <w:rPr>
          <w:rStyle w:val="Emphasis"/>
          <w:rFonts w:asciiTheme="minorHAnsi" w:hAnsiTheme="minorHAnsi" w:cstheme="minorHAnsi"/>
          <w:highlight w:val="green"/>
        </w:rPr>
        <w:t>rally people</w:t>
      </w:r>
      <w:r w:rsidRPr="006648F0">
        <w:rPr>
          <w:rStyle w:val="StyleUnderline"/>
          <w:rFonts w:asciiTheme="minorHAnsi" w:hAnsiTheme="minorHAnsi" w:cstheme="minorHAnsi"/>
          <w:highlight w:val="green"/>
        </w:rPr>
        <w:t xml:space="preserve"> in support of</w:t>
      </w:r>
      <w:r w:rsidRPr="006648F0">
        <w:rPr>
          <w:rFonts w:asciiTheme="minorHAnsi" w:hAnsiTheme="minorHAnsi" w:cstheme="minorHAnsi"/>
          <w:b/>
          <w:bCs/>
          <w:color w:val="222222"/>
          <w:sz w:val="16"/>
          <w:szCs w:val="16"/>
        </w:rPr>
        <w:t> </w:t>
      </w:r>
      <w:r w:rsidRPr="006648F0">
        <w:rPr>
          <w:rFonts w:asciiTheme="minorHAnsi" w:hAnsiTheme="minorHAnsi" w:cstheme="minorHAnsi"/>
          <w:color w:val="222222"/>
          <w:sz w:val="16"/>
          <w:szCs w:val="16"/>
        </w:rPr>
        <w:t xml:space="preserve">various </w:t>
      </w:r>
      <w:r w:rsidRPr="006648F0">
        <w:rPr>
          <w:rStyle w:val="Emphasis"/>
          <w:rFonts w:asciiTheme="minorHAnsi" w:hAnsiTheme="minorHAnsi" w:cstheme="minorHAnsi"/>
          <w:highlight w:val="green"/>
        </w:rPr>
        <w:t>movements</w:t>
      </w:r>
      <w:r w:rsidRPr="006648F0">
        <w:rPr>
          <w:rStyle w:val="m5577519854659992616gmail-styleunderline"/>
          <w:rFonts w:asciiTheme="minorHAnsi" w:hAnsiTheme="minorHAnsi" w:cstheme="minorHAnsi"/>
          <w:color w:val="222222"/>
          <w:sz w:val="16"/>
        </w:rPr>
        <w:t xml:space="preserve"> to remove sanctions on</w:t>
      </w:r>
      <w:r w:rsidRPr="006648F0">
        <w:rPr>
          <w:rFonts w:asciiTheme="minorHAnsi" w:hAnsiTheme="minorHAnsi" w:cstheme="minorHAnsi"/>
          <w:color w:val="222222"/>
          <w:sz w:val="16"/>
          <w:szCs w:val="16"/>
        </w:rPr>
        <w:t> both </w:t>
      </w:r>
      <w:r w:rsidRPr="006648F0">
        <w:rPr>
          <w:rStyle w:val="m5577519854659992616gmail-styleunderline"/>
          <w:rFonts w:asciiTheme="minorHAnsi" w:hAnsiTheme="minorHAnsi" w:cstheme="minorHAnsi"/>
          <w:color w:val="222222"/>
          <w:sz w:val="16"/>
        </w:rPr>
        <w:t>Iraq and Cuba</w:t>
      </w:r>
      <w:r w:rsidRPr="006648F0">
        <w:rPr>
          <w:rFonts w:asciiTheme="minorHAnsi" w:hAnsiTheme="minorHAnsi" w:cstheme="minorHAnsi"/>
          <w:color w:val="222222"/>
          <w:sz w:val="16"/>
          <w:szCs w:val="16"/>
        </w:rPr>
        <w:t>. These messages were posted after the research on the topic began. While this topic did not lend itself to activism beyond rallying the government, </w:t>
      </w:r>
      <w:r w:rsidRPr="006648F0">
        <w:rPr>
          <w:rStyle w:val="m5577519854659992616gmail-styleunderline"/>
          <w:rFonts w:asciiTheme="minorHAnsi" w:hAnsiTheme="minorHAnsi" w:cstheme="minorHAnsi"/>
          <w:color w:val="222222"/>
          <w:sz w:val="16"/>
        </w:rPr>
        <w:t>other topics</w:t>
      </w:r>
      <w:r w:rsidRPr="006648F0">
        <w:rPr>
          <w:rFonts w:asciiTheme="minorHAnsi" w:hAnsiTheme="minorHAnsi" w:cstheme="minorHAnsi"/>
          <w:color w:val="222222"/>
          <w:sz w:val="16"/>
          <w:szCs w:val="16"/>
        </w:rPr>
        <w:t> have </w:t>
      </w:r>
      <w:r w:rsidRPr="006648F0">
        <w:rPr>
          <w:rStyle w:val="m5577519854659992616gmail-styleunderline"/>
          <w:rFonts w:asciiTheme="minorHAnsi" w:hAnsiTheme="minorHAnsi" w:cstheme="minorHAnsi"/>
          <w:color w:val="222222"/>
          <w:sz w:val="16"/>
        </w:rPr>
        <w:t>allowed students to take their beliefs</w:t>
      </w:r>
      <w:r w:rsidRPr="006648F0">
        <w:rPr>
          <w:rFonts w:asciiTheme="minorHAnsi" w:hAnsiTheme="minorHAnsi" w:cstheme="minorHAnsi"/>
          <w:color w:val="222222"/>
          <w:sz w:val="16"/>
          <w:szCs w:val="16"/>
        </w:rPr>
        <w:t> outside of the laboratory and </w:t>
      </w:r>
      <w:r w:rsidRPr="006648F0">
        <w:rPr>
          <w:rStyle w:val="m5577519854659992616gmail-styleunderline"/>
          <w:rFonts w:asciiTheme="minorHAnsi" w:hAnsiTheme="minorHAnsi" w:cstheme="minorHAnsi"/>
          <w:color w:val="222222"/>
          <w:sz w:val="16"/>
        </w:rPr>
        <w:t>into action</w:t>
      </w:r>
      <w:r w:rsidRPr="006648F0">
        <w:rPr>
          <w:rFonts w:asciiTheme="minorHAnsi" w:hAnsiTheme="minorHAnsi" w:cstheme="minorHAnsi"/>
          <w:color w:val="222222"/>
          <w:sz w:val="16"/>
          <w:szCs w:val="16"/>
        </w:rPr>
        <w:t>.</w:t>
      </w:r>
    </w:p>
    <w:p w14:paraId="2509C487"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 xml:space="preserve">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6648F0">
        <w:rPr>
          <w:rFonts w:asciiTheme="minorHAnsi" w:hAnsiTheme="minorHAnsi" w:cstheme="minorHAnsi"/>
          <w:sz w:val="16"/>
          <w:szCs w:val="16"/>
        </w:rPr>
        <w:t>six week</w:t>
      </w:r>
      <w:proofErr w:type="gramEnd"/>
      <w:r w:rsidRPr="006648F0">
        <w:rPr>
          <w:rFonts w:asciiTheme="minorHAnsi" w:hAnsiTheme="minorHAnsi" w:cstheme="minorHAnsi"/>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6648F0">
        <w:rPr>
          <w:rFonts w:asciiTheme="minorHAnsi" w:hAnsiTheme="minorHAnsi" w:cstheme="minorHAnsi"/>
          <w:sz w:val="16"/>
          <w:szCs w:val="16"/>
        </w:rPr>
        <w:t>language, but</w:t>
      </w:r>
      <w:proofErr w:type="gramEnd"/>
      <w:r w:rsidRPr="006648F0">
        <w:rPr>
          <w:rFonts w:asciiTheme="minorHAnsi" w:hAnsiTheme="minorHAnsi" w:cstheme="minorHAnsi"/>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w:t>
      </w:r>
    </w:p>
    <w:p w14:paraId="02C5327C"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w:t>
      </w:r>
    </w:p>
    <w:p w14:paraId="622E5E71"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6648F0">
        <w:rPr>
          <w:rFonts w:asciiTheme="minorHAnsi" w:hAnsiTheme="minorHAnsi" w:cstheme="minorHAnsi"/>
          <w:sz w:val="16"/>
          <w:szCs w:val="16"/>
        </w:rPr>
        <w:t>understanding(</w:t>
      </w:r>
      <w:proofErr w:type="gramEnd"/>
      <w:r w:rsidRPr="006648F0">
        <w:rPr>
          <w:rFonts w:asciiTheme="minorHAnsi" w:hAnsiTheme="minorHAnsi" w:cstheme="minorHAnsi"/>
          <w:sz w:val="16"/>
          <w:szCs w:val="16"/>
        </w:rPr>
        <w:t>Venette, 1998). As the NPDA website explains, "the reader is encouraged to be well-read in current events, as well as history, philosophy, etc. Remember: the realm of knowledge is that of a 'well-read college student'" (NPDA Homepage,</w:t>
      </w:r>
      <w:hyperlink r:id="rId10" w:tgtFrame="_blank" w:history="1">
        <w:r w:rsidRPr="006648F0">
          <w:rPr>
            <w:rStyle w:val="Hyperlink"/>
            <w:rFonts w:asciiTheme="minorHAnsi" w:hAnsiTheme="minorHAnsi" w:cstheme="minorHAnsi"/>
            <w:sz w:val="16"/>
            <w:szCs w:val="16"/>
          </w:rPr>
          <w:t>http://www.bethel.edu/Majors/Communication/npda/faq2.html</w:t>
        </w:r>
      </w:hyperlink>
      <w:r w:rsidRPr="006648F0">
        <w:rPr>
          <w:rFonts w:asciiTheme="minorHAnsi" w:hAnsiTheme="minorHAnsi" w:cstheme="minorHAnsi"/>
          <w:sz w:val="16"/>
          <w:szCs w:val="16"/>
        </w:rPr>
        <w:t>).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w:t>
      </w:r>
    </w:p>
    <w:p w14:paraId="27E9F304" w14:textId="77777777" w:rsidR="006648F0" w:rsidRPr="006648F0" w:rsidRDefault="006648F0" w:rsidP="006648F0">
      <w:pPr>
        <w:rPr>
          <w:rStyle w:val="StyleUnderline"/>
          <w:rFonts w:asciiTheme="minorHAnsi" w:hAnsiTheme="minorHAnsi" w:cstheme="minorHAnsi"/>
        </w:rPr>
      </w:pPr>
      <w:r w:rsidRPr="006648F0">
        <w:rPr>
          <w:rFonts w:asciiTheme="minorHAnsi" w:hAnsiTheme="minorHAnsi" w:cstheme="minorHAnsi"/>
          <w:sz w:val="16"/>
        </w:rPr>
        <w:t>Not all debate research appears to generate personal advocacy and challenge peoples' assumptions. Debaters must switch sides, so they must inevitably debate against various cases. While this may seem to be inconsistent with advocacy, </w:t>
      </w:r>
      <w:r w:rsidRPr="006648F0">
        <w:rPr>
          <w:rStyle w:val="Emphasis"/>
          <w:rFonts w:asciiTheme="minorHAnsi" w:hAnsiTheme="minorHAnsi" w:cstheme="minorHAnsi"/>
        </w:rPr>
        <w:t xml:space="preserve">supporting and </w:t>
      </w:r>
      <w:r w:rsidRPr="006648F0">
        <w:rPr>
          <w:rStyle w:val="Emphasis"/>
          <w:rFonts w:asciiTheme="minorHAnsi" w:hAnsiTheme="minorHAnsi" w:cstheme="minorHAnsi"/>
          <w:highlight w:val="green"/>
        </w:rPr>
        <w:t>researching</w:t>
      </w:r>
      <w:r w:rsidRPr="006648F0">
        <w:rPr>
          <w:rStyle w:val="StyleUnderline"/>
          <w:rFonts w:asciiTheme="minorHAnsi" w:hAnsiTheme="minorHAnsi" w:cstheme="minorHAnsi"/>
          <w:highlight w:val="green"/>
        </w:rPr>
        <w:t> both sides of</w:t>
      </w:r>
      <w:r w:rsidRPr="006648F0">
        <w:rPr>
          <w:rFonts w:asciiTheme="minorHAnsi" w:hAnsiTheme="minorHAnsi" w:cstheme="minorHAnsi"/>
          <w:sz w:val="16"/>
        </w:rPr>
        <w:t xml:space="preserve"> an </w:t>
      </w:r>
      <w:r w:rsidRPr="006648F0">
        <w:rPr>
          <w:rStyle w:val="StyleUnderline"/>
          <w:rFonts w:asciiTheme="minorHAnsi" w:hAnsiTheme="minorHAnsi" w:cstheme="minorHAnsi"/>
          <w:highlight w:val="green"/>
        </w:rPr>
        <w:t>argument</w:t>
      </w:r>
      <w:r w:rsidRPr="006648F0">
        <w:rPr>
          <w:rFonts w:asciiTheme="minorHAnsi" w:hAnsiTheme="minorHAnsi" w:cstheme="minorHAnsi"/>
          <w:sz w:val="16"/>
        </w:rPr>
        <w:t> </w:t>
      </w:r>
      <w:proofErr w:type="gramStart"/>
      <w:r w:rsidRPr="006648F0">
        <w:rPr>
          <w:rFonts w:asciiTheme="minorHAnsi" w:hAnsiTheme="minorHAnsi" w:cstheme="minorHAnsi"/>
          <w:sz w:val="16"/>
        </w:rPr>
        <w:t xml:space="preserve">actually </w:t>
      </w:r>
      <w:r w:rsidRPr="006648F0">
        <w:rPr>
          <w:rStyle w:val="StyleUnderline"/>
          <w:rFonts w:asciiTheme="minorHAnsi" w:hAnsiTheme="minorHAnsi" w:cstheme="minorHAnsi"/>
          <w:highlight w:val="green"/>
        </w:rPr>
        <w:t>created</w:t>
      </w:r>
      <w:proofErr w:type="gramEnd"/>
      <w:r w:rsidRPr="006648F0">
        <w:rPr>
          <w:rStyle w:val="StyleUnderline"/>
          <w:rFonts w:asciiTheme="minorHAnsi" w:hAnsiTheme="minorHAnsi" w:cstheme="minorHAnsi"/>
          <w:highlight w:val="green"/>
        </w:rPr>
        <w:t> </w:t>
      </w:r>
      <w:r w:rsidRPr="006648F0">
        <w:rPr>
          <w:rStyle w:val="Emphasis"/>
          <w:rFonts w:asciiTheme="minorHAnsi" w:hAnsiTheme="minorHAnsi" w:cstheme="minorHAnsi"/>
        </w:rPr>
        <w:t xml:space="preserve">stronger </w:t>
      </w:r>
      <w:r w:rsidRPr="006648F0">
        <w:rPr>
          <w:rStyle w:val="Emphasis"/>
          <w:rFonts w:asciiTheme="minorHAnsi" w:hAnsiTheme="minorHAnsi" w:cstheme="minorHAnsi"/>
          <w:highlight w:val="green"/>
        </w:rPr>
        <w:t>advocates</w:t>
      </w:r>
      <w:r w:rsidRPr="006648F0">
        <w:rPr>
          <w:rFonts w:asciiTheme="minorHAnsi" w:hAnsiTheme="minorHAnsi" w:cstheme="minorHAnsi"/>
          <w:sz w:val="16"/>
        </w:rPr>
        <w:t xml:space="preserve">. Not only did </w:t>
      </w:r>
      <w:r w:rsidRPr="006648F0">
        <w:rPr>
          <w:rStyle w:val="StyleUnderline"/>
          <w:rFonts w:asciiTheme="minorHAnsi" w:hAnsiTheme="minorHAnsi" w:cstheme="minorHAnsi"/>
          <w:highlight w:val="green"/>
        </w:rPr>
        <w:t>debaters learn both sides</w:t>
      </w:r>
      <w:r w:rsidRPr="006648F0">
        <w:rPr>
          <w:rFonts w:asciiTheme="minorHAnsi" w:hAnsiTheme="minorHAnsi" w:cstheme="minorHAnsi"/>
          <w:sz w:val="16"/>
        </w:rPr>
        <w:t> of an argument, </w:t>
      </w:r>
      <w:r w:rsidRPr="006648F0">
        <w:rPr>
          <w:rStyle w:val="StyleUnderline"/>
          <w:rFonts w:asciiTheme="minorHAnsi" w:hAnsiTheme="minorHAnsi" w:cstheme="minorHAnsi"/>
          <w:highlight w:val="green"/>
        </w:rPr>
        <w:t>so</w:t>
      </w:r>
      <w:r w:rsidRPr="006648F0">
        <w:rPr>
          <w:rFonts w:asciiTheme="minorHAnsi" w:hAnsiTheme="minorHAnsi" w:cstheme="minorHAnsi"/>
          <w:sz w:val="16"/>
        </w:rPr>
        <w:t> that </w:t>
      </w:r>
      <w:r w:rsidRPr="006648F0">
        <w:rPr>
          <w:rStyle w:val="StyleUnderline"/>
          <w:rFonts w:asciiTheme="minorHAnsi" w:hAnsiTheme="minorHAnsi" w:cstheme="minorHAnsi"/>
          <w:highlight w:val="green"/>
        </w:rPr>
        <w:t xml:space="preserve">they could </w:t>
      </w:r>
      <w:r w:rsidRPr="006648F0">
        <w:rPr>
          <w:rStyle w:val="Emphasis"/>
          <w:rFonts w:asciiTheme="minorHAnsi" w:hAnsiTheme="minorHAnsi" w:cstheme="minorHAnsi"/>
          <w:highlight w:val="green"/>
        </w:rPr>
        <w:t>defend</w:t>
      </w:r>
      <w:r w:rsidRPr="006648F0">
        <w:rPr>
          <w:rStyle w:val="StyleUnderline"/>
          <w:rFonts w:asciiTheme="minorHAnsi" w:hAnsiTheme="minorHAnsi" w:cstheme="minorHAnsi"/>
          <w:highlight w:val="green"/>
        </w:rPr>
        <w:t xml:space="preserve"> their positions </w:t>
      </w:r>
      <w:r w:rsidRPr="006648F0">
        <w:rPr>
          <w:rStyle w:val="Emphasis"/>
          <w:rFonts w:asciiTheme="minorHAnsi" w:hAnsiTheme="minorHAnsi" w:cstheme="minorHAnsi"/>
          <w:highlight w:val="green"/>
        </w:rPr>
        <w:t>against attack</w:t>
      </w:r>
      <w:r w:rsidRPr="006648F0">
        <w:rPr>
          <w:rFonts w:asciiTheme="minorHAnsi" w:hAnsiTheme="minorHAnsi" w:cstheme="minorHAnsi"/>
          <w:sz w:val="16"/>
        </w:rPr>
        <w:t>, they also learned the nuances of each position. </w:t>
      </w:r>
      <w:r w:rsidRPr="006648F0">
        <w:rPr>
          <w:rStyle w:val="StyleUnderline"/>
          <w:rFonts w:asciiTheme="minorHAnsi" w:hAnsiTheme="minorHAnsi" w:cstheme="minorHAnsi"/>
          <w:highlight w:val="green"/>
        </w:rPr>
        <w:t>Learning</w:t>
      </w:r>
      <w:r w:rsidRPr="006648F0">
        <w:rPr>
          <w:rFonts w:asciiTheme="minorHAnsi" w:hAnsiTheme="minorHAnsi" w:cstheme="minorHAnsi"/>
          <w:sz w:val="16"/>
        </w:rPr>
        <w:t> and </w:t>
      </w:r>
      <w:r w:rsidRPr="006648F0">
        <w:rPr>
          <w:rStyle w:val="StyleUnderline"/>
          <w:rFonts w:asciiTheme="minorHAnsi" w:hAnsiTheme="minorHAnsi" w:cstheme="minorHAnsi"/>
          <w:highlight w:val="green"/>
        </w:rPr>
        <w:t xml:space="preserve">the </w:t>
      </w:r>
      <w:r w:rsidRPr="006648F0">
        <w:rPr>
          <w:rStyle w:val="Emphasis"/>
          <w:rFonts w:asciiTheme="minorHAnsi" w:hAnsiTheme="minorHAnsi" w:cstheme="minorHAnsi"/>
        </w:rPr>
        <w:t xml:space="preserve">intricate </w:t>
      </w:r>
      <w:r w:rsidRPr="006648F0">
        <w:rPr>
          <w:rStyle w:val="Emphasis"/>
          <w:rFonts w:asciiTheme="minorHAnsi" w:hAnsiTheme="minorHAnsi" w:cstheme="minorHAnsi"/>
          <w:highlight w:val="green"/>
        </w:rPr>
        <w:t>nature</w:t>
      </w:r>
      <w:r w:rsidRPr="006648F0">
        <w:rPr>
          <w:rStyle w:val="StyleUnderline"/>
          <w:rFonts w:asciiTheme="minorHAnsi" w:hAnsiTheme="minorHAnsi" w:cstheme="minorHAnsi"/>
          <w:highlight w:val="green"/>
        </w:rPr>
        <w:t xml:space="preserve"> of</w:t>
      </w:r>
      <w:r w:rsidRPr="006648F0">
        <w:rPr>
          <w:rFonts w:asciiTheme="minorHAnsi" w:hAnsiTheme="minorHAnsi" w:cstheme="minorHAnsi"/>
          <w:sz w:val="16"/>
        </w:rPr>
        <w:t> various </w:t>
      </w:r>
      <w:r w:rsidRPr="006648F0">
        <w:rPr>
          <w:rStyle w:val="Emphasis"/>
          <w:rFonts w:asciiTheme="minorHAnsi" w:hAnsiTheme="minorHAnsi" w:cstheme="minorHAnsi"/>
        </w:rPr>
        <w:t xml:space="preserve">policy </w:t>
      </w:r>
      <w:r w:rsidRPr="006648F0">
        <w:rPr>
          <w:rStyle w:val="Emphasis"/>
          <w:rFonts w:asciiTheme="minorHAnsi" w:hAnsiTheme="minorHAnsi" w:cstheme="minorHAnsi"/>
          <w:highlight w:val="green"/>
        </w:rPr>
        <w:t>proposals</w:t>
      </w:r>
      <w:r w:rsidRPr="006648F0">
        <w:rPr>
          <w:rStyle w:val="StyleUnderline"/>
          <w:rFonts w:asciiTheme="minorHAnsi" w:hAnsiTheme="minorHAnsi" w:cstheme="minorHAnsi"/>
          <w:highlight w:val="green"/>
        </w:rPr>
        <w:t> helps debaters</w:t>
      </w:r>
      <w:r w:rsidRPr="006648F0">
        <w:rPr>
          <w:rStyle w:val="StyleUnderline"/>
          <w:rFonts w:asciiTheme="minorHAnsi" w:hAnsiTheme="minorHAnsi" w:cstheme="minorHAnsi"/>
        </w:rPr>
        <w:t> to </w:t>
      </w:r>
      <w:r w:rsidRPr="006648F0">
        <w:rPr>
          <w:rStyle w:val="StyleUnderline"/>
          <w:rFonts w:asciiTheme="minorHAnsi" w:hAnsiTheme="minorHAnsi" w:cstheme="minorHAnsi"/>
          <w:highlight w:val="green"/>
        </w:rPr>
        <w:t xml:space="preserve">strengthen their </w:t>
      </w:r>
      <w:r w:rsidRPr="006648F0">
        <w:rPr>
          <w:rStyle w:val="Emphasis"/>
          <w:rFonts w:asciiTheme="minorHAnsi" w:hAnsiTheme="minorHAnsi" w:cstheme="minorHAnsi"/>
        </w:rPr>
        <w:t xml:space="preserve">own </w:t>
      </w:r>
      <w:r w:rsidRPr="006648F0">
        <w:rPr>
          <w:rStyle w:val="Emphasis"/>
          <w:rFonts w:asciiTheme="minorHAnsi" w:hAnsiTheme="minorHAnsi" w:cstheme="minorHAnsi"/>
          <w:highlight w:val="green"/>
        </w:rPr>
        <w:t>stance</w:t>
      </w:r>
      <w:r w:rsidRPr="006648F0">
        <w:rPr>
          <w:rStyle w:val="StyleUnderline"/>
          <w:rFonts w:asciiTheme="minorHAnsi" w:hAnsiTheme="minorHAnsi" w:cstheme="minorHAnsi"/>
        </w:rPr>
        <w:t> on issues.</w:t>
      </w:r>
    </w:p>
    <w:p w14:paraId="551CA264" w14:textId="77777777" w:rsidR="006648F0" w:rsidRPr="006648F0" w:rsidRDefault="006648F0" w:rsidP="006648F0">
      <w:pPr>
        <w:rPr>
          <w:rStyle w:val="StyleUnderline"/>
          <w:rFonts w:asciiTheme="minorHAnsi" w:hAnsiTheme="minorHAnsi" w:cstheme="minorHAnsi"/>
        </w:rPr>
      </w:pPr>
    </w:p>
    <w:p w14:paraId="468EAA2C" w14:textId="77777777" w:rsidR="006648F0" w:rsidRPr="006648F0" w:rsidRDefault="006648F0" w:rsidP="006648F0">
      <w:pPr>
        <w:pStyle w:val="Heading3"/>
        <w:rPr>
          <w:rFonts w:asciiTheme="minorHAnsi" w:hAnsiTheme="minorHAnsi" w:cstheme="minorHAnsi"/>
        </w:rPr>
      </w:pPr>
      <w:r w:rsidRPr="006648F0">
        <w:rPr>
          <w:rFonts w:asciiTheme="minorHAnsi" w:hAnsiTheme="minorHAnsi" w:cstheme="minorHAnsi"/>
        </w:rPr>
        <w:lastRenderedPageBreak/>
        <w:t>1NC – DA</w:t>
      </w:r>
    </w:p>
    <w:p w14:paraId="6A233DA3" w14:textId="77777777" w:rsidR="006648F0" w:rsidRPr="006648F0" w:rsidRDefault="006648F0" w:rsidP="006648F0">
      <w:pPr>
        <w:pStyle w:val="Heading4"/>
        <w:rPr>
          <w:rFonts w:asciiTheme="minorHAnsi" w:hAnsiTheme="minorHAnsi" w:cstheme="minorHAnsi"/>
          <w:bCs/>
        </w:rPr>
      </w:pPr>
      <w:r w:rsidRPr="006648F0">
        <w:rPr>
          <w:rFonts w:asciiTheme="minorHAnsi" w:hAnsiTheme="minorHAnsi" w:cstheme="minorHAnsi"/>
        </w:rPr>
        <w:t xml:space="preserve">Mining is </w:t>
      </w:r>
      <w:r w:rsidRPr="006648F0">
        <w:rPr>
          <w:rFonts w:asciiTheme="minorHAnsi" w:hAnsiTheme="minorHAnsi" w:cstheme="minorHAnsi"/>
          <w:u w:val="single"/>
        </w:rPr>
        <w:t>now</w:t>
      </w:r>
      <w:r w:rsidRPr="006648F0">
        <w:rPr>
          <w:rFonts w:asciiTheme="minorHAnsi" w:hAnsiTheme="minorHAnsi" w:cstheme="minorHAnsi"/>
        </w:rPr>
        <w:t xml:space="preserve"> – multiple companies are competing in mineral exploitation to </w:t>
      </w:r>
      <w:r w:rsidRPr="006648F0">
        <w:rPr>
          <w:rFonts w:asciiTheme="minorHAnsi" w:hAnsiTheme="minorHAnsi" w:cstheme="minorHAnsi"/>
          <w:u w:val="single"/>
        </w:rPr>
        <w:t>obtain rare earth metals.</w:t>
      </w:r>
    </w:p>
    <w:p w14:paraId="65008661" w14:textId="77777777" w:rsidR="006648F0" w:rsidRPr="006648F0" w:rsidRDefault="006648F0" w:rsidP="006648F0">
      <w:pPr>
        <w:rPr>
          <w:rFonts w:asciiTheme="minorHAnsi" w:hAnsiTheme="minorHAnsi" w:cstheme="minorHAnsi"/>
        </w:rPr>
      </w:pPr>
      <w:r w:rsidRPr="006648F0">
        <w:rPr>
          <w:rStyle w:val="Style13ptBold"/>
          <w:rFonts w:asciiTheme="minorHAnsi" w:hAnsiTheme="minorHAnsi" w:cstheme="minorHAnsi"/>
        </w:rPr>
        <w:t>Gilbert 21</w:t>
      </w:r>
      <w:r w:rsidRPr="006648F0">
        <w:rPr>
          <w:rFonts w:asciiTheme="minorHAnsi" w:hAnsiTheme="minorHAnsi" w:cstheme="minorHAnsi"/>
        </w:rPr>
        <w:t xml:space="preserve"> [Alex Gilbert is a complex systems researcher and a PhD student in space resources at the Colorado School of Mines. Milken Institute, “Mining in Space Is Coming”; </w:t>
      </w:r>
      <w:hyperlink r:id="rId11" w:history="1">
        <w:r w:rsidRPr="006648F0">
          <w:rPr>
            <w:rStyle w:val="Hyperlink"/>
            <w:rFonts w:asciiTheme="minorHAnsi" w:hAnsiTheme="minorHAnsi" w:cstheme="minorHAnsi"/>
          </w:rPr>
          <w:t>https://www.milkenreview.org/articles/mining-in-space-is-coming</w:t>
        </w:r>
      </w:hyperlink>
      <w:r w:rsidRPr="006648F0">
        <w:rPr>
          <w:rFonts w:asciiTheme="minorHAnsi" w:hAnsiTheme="minorHAnsi" w:cstheme="minorHAnsi"/>
        </w:rPr>
        <w:t>] Kelvin</w:t>
      </w:r>
    </w:p>
    <w:p w14:paraId="60303438" w14:textId="77777777" w:rsidR="006648F0" w:rsidRPr="006648F0" w:rsidRDefault="006648F0" w:rsidP="006648F0">
      <w:pPr>
        <w:rPr>
          <w:rStyle w:val="Emphasis"/>
          <w:rFonts w:asciiTheme="minorHAnsi" w:hAnsiTheme="minorHAnsi" w:cstheme="minorHAnsi"/>
          <w:b w:val="0"/>
        </w:rPr>
      </w:pPr>
      <w:r w:rsidRPr="006648F0">
        <w:rPr>
          <w:rStyle w:val="Emphasis"/>
          <w:rFonts w:asciiTheme="minorHAnsi" w:hAnsiTheme="minorHAnsi" w:cstheme="minorHAnsi"/>
          <w:highlight w:val="green"/>
        </w:rPr>
        <w:t>Space exploration is back</w:t>
      </w:r>
      <w:r w:rsidRPr="006648F0">
        <w:rPr>
          <w:rStyle w:val="Emphasis"/>
          <w:rFonts w:asciiTheme="minorHAnsi" w:hAnsiTheme="minorHAnsi" w:cstheme="minorHAnsi"/>
        </w:rPr>
        <w:t>.</w:t>
      </w:r>
      <w:r w:rsidRPr="006648F0">
        <w:rPr>
          <w:rStyle w:val="StyleUnderline"/>
          <w:rFonts w:asciiTheme="minorHAnsi" w:hAnsiTheme="minorHAnsi" w:cstheme="minorHAnsi"/>
        </w:rPr>
        <w:t xml:space="preserve"> after decades of disappointment, a combination of better technology, falling costs and a rush of competitive energy from the private sector has put space travel front and center.</w:t>
      </w:r>
      <w:r w:rsidRPr="006648F0">
        <w:rPr>
          <w:rFonts w:asciiTheme="minorHAnsi" w:hAnsiTheme="minorHAnsi" w:cstheme="minorHAnsi"/>
          <w:sz w:val="16"/>
        </w:rPr>
        <w:t xml:space="preserve"> indeed, many analysts (even some with their feet on the ground) believe </w:t>
      </w:r>
      <w:r w:rsidRPr="006648F0">
        <w:rPr>
          <w:rStyle w:val="Emphasis"/>
          <w:rFonts w:asciiTheme="minorHAnsi" w:hAnsiTheme="minorHAnsi" w:cstheme="minorHAnsi"/>
        </w:rPr>
        <w:t xml:space="preserve">that </w:t>
      </w:r>
      <w:r w:rsidRPr="006648F0">
        <w:rPr>
          <w:rStyle w:val="Emphasis"/>
          <w:rFonts w:asciiTheme="minorHAnsi" w:hAnsiTheme="minorHAnsi" w:cstheme="minorHAnsi"/>
          <w:highlight w:val="green"/>
        </w:rPr>
        <w:t>commercial developments in</w:t>
      </w:r>
      <w:r w:rsidRPr="006648F0">
        <w:rPr>
          <w:rStyle w:val="Emphasis"/>
          <w:rFonts w:asciiTheme="minorHAnsi" w:hAnsiTheme="minorHAnsi" w:cstheme="minorHAnsi"/>
        </w:rPr>
        <w:t xml:space="preserve"> the </w:t>
      </w:r>
      <w:r w:rsidRPr="006648F0">
        <w:rPr>
          <w:rStyle w:val="Emphasis"/>
          <w:rFonts w:asciiTheme="minorHAnsi" w:hAnsiTheme="minorHAnsi" w:cstheme="minorHAnsi"/>
          <w:highlight w:val="green"/>
        </w:rPr>
        <w:t>space</w:t>
      </w:r>
      <w:r w:rsidRPr="006648F0">
        <w:rPr>
          <w:rStyle w:val="Emphasis"/>
          <w:rFonts w:asciiTheme="minorHAnsi" w:hAnsiTheme="minorHAnsi" w:cstheme="minorHAnsi"/>
        </w:rPr>
        <w:t xml:space="preserve"> industry </w:t>
      </w:r>
      <w:r w:rsidRPr="006648F0">
        <w:rPr>
          <w:rStyle w:val="Emphasis"/>
          <w:rFonts w:asciiTheme="minorHAnsi" w:hAnsiTheme="minorHAnsi" w:cstheme="minorHAnsi"/>
          <w:highlight w:val="green"/>
        </w:rPr>
        <w:t>may be</w:t>
      </w:r>
      <w:r w:rsidRPr="006648F0">
        <w:rPr>
          <w:rStyle w:val="Emphasis"/>
          <w:rFonts w:asciiTheme="minorHAnsi" w:hAnsiTheme="minorHAnsi" w:cstheme="minorHAnsi"/>
        </w:rPr>
        <w:t xml:space="preserve"> on the cusp of </w:t>
      </w:r>
      <w:r w:rsidRPr="006648F0">
        <w:rPr>
          <w:rStyle w:val="Emphasis"/>
          <w:rFonts w:asciiTheme="minorHAnsi" w:hAnsiTheme="minorHAnsi" w:cstheme="minorHAnsi"/>
          <w:highlight w:val="green"/>
        </w:rPr>
        <w:t>starting the largest resource rush in history: mining on the Moon</w:t>
      </w:r>
      <w:r w:rsidRPr="006648F0">
        <w:rPr>
          <w:rStyle w:val="Emphasis"/>
          <w:rFonts w:asciiTheme="minorHAnsi" w:hAnsiTheme="minorHAnsi" w:cstheme="minorHAnsi"/>
        </w:rPr>
        <w:t xml:space="preserve">, Mars </w:t>
      </w:r>
      <w:r w:rsidRPr="006648F0">
        <w:rPr>
          <w:rStyle w:val="Emphasis"/>
          <w:rFonts w:asciiTheme="minorHAnsi" w:hAnsiTheme="minorHAnsi" w:cstheme="minorHAnsi"/>
          <w:highlight w:val="green"/>
        </w:rPr>
        <w:t>and asteroids.</w:t>
      </w:r>
    </w:p>
    <w:p w14:paraId="34502149"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While this may sound fantastical, </w:t>
      </w:r>
      <w:r w:rsidRPr="006648F0">
        <w:rPr>
          <w:rStyle w:val="Emphasis"/>
          <w:rFonts w:asciiTheme="minorHAnsi" w:hAnsiTheme="minorHAnsi" w:cstheme="minorHAnsi"/>
        </w:rPr>
        <w:t>some</w:t>
      </w:r>
      <w:r w:rsidRPr="006648F0">
        <w:rPr>
          <w:rStyle w:val="StyleUnderline"/>
          <w:rFonts w:asciiTheme="minorHAnsi" w:hAnsiTheme="minorHAnsi" w:cstheme="minorHAnsi"/>
        </w:rPr>
        <w:t xml:space="preserve"> baby </w:t>
      </w:r>
      <w:r w:rsidRPr="006648F0">
        <w:rPr>
          <w:rStyle w:val="Emphasis"/>
          <w:rFonts w:asciiTheme="minorHAnsi" w:hAnsiTheme="minorHAnsi" w:cstheme="minorHAnsi"/>
        </w:rPr>
        <w:t>steps</w:t>
      </w:r>
      <w:r w:rsidRPr="006648F0">
        <w:rPr>
          <w:rStyle w:val="StyleUnderline"/>
          <w:rFonts w:asciiTheme="minorHAnsi" w:hAnsiTheme="minorHAnsi" w:cstheme="minorHAnsi"/>
        </w:rPr>
        <w:t xml:space="preserve"> toward the goal </w:t>
      </w:r>
      <w:r w:rsidRPr="006648F0">
        <w:rPr>
          <w:rStyle w:val="Emphasis"/>
          <w:rFonts w:asciiTheme="minorHAnsi" w:hAnsiTheme="minorHAnsi" w:cstheme="minorHAnsi"/>
        </w:rPr>
        <w:t>have already been taken</w:t>
      </w:r>
      <w:r w:rsidRPr="006648F0">
        <w:rPr>
          <w:rFonts w:asciiTheme="minorHAnsi" w:hAnsiTheme="minorHAnsi" w:cstheme="minorHAnsi"/>
          <w:sz w:val="16"/>
        </w:rPr>
        <w:t xml:space="preserve">. </w:t>
      </w:r>
      <w:r w:rsidRPr="006648F0">
        <w:rPr>
          <w:rStyle w:val="StyleUnderline"/>
          <w:rFonts w:asciiTheme="minorHAnsi" w:hAnsiTheme="minorHAnsi" w:cstheme="minorHAnsi"/>
        </w:rPr>
        <w:t xml:space="preserve">Last year, </w:t>
      </w:r>
      <w:r w:rsidRPr="006648F0">
        <w:rPr>
          <w:rStyle w:val="Emphasis"/>
          <w:rFonts w:asciiTheme="minorHAnsi" w:hAnsiTheme="minorHAnsi" w:cstheme="minorHAnsi"/>
          <w:highlight w:val="green"/>
        </w:rPr>
        <w:t xml:space="preserve">NASA awarded contracts to four companies </w:t>
      </w:r>
      <w:r w:rsidRPr="006648F0">
        <w:rPr>
          <w:rStyle w:val="StyleUnderline"/>
          <w:rFonts w:asciiTheme="minorHAnsi" w:hAnsiTheme="minorHAnsi" w:cstheme="minorHAnsi"/>
          <w:highlight w:val="green"/>
        </w:rPr>
        <w:t>to extract</w:t>
      </w:r>
      <w:r w:rsidRPr="006648F0">
        <w:rPr>
          <w:rStyle w:val="StyleUnderline"/>
          <w:rFonts w:asciiTheme="minorHAnsi" w:hAnsiTheme="minorHAnsi" w:cstheme="minorHAnsi"/>
        </w:rPr>
        <w:t xml:space="preserve"> small amounts of </w:t>
      </w:r>
      <w:r w:rsidRPr="006648F0">
        <w:rPr>
          <w:rStyle w:val="StyleUnderline"/>
          <w:rFonts w:asciiTheme="minorHAnsi" w:hAnsiTheme="minorHAnsi" w:cstheme="minorHAnsi"/>
          <w:highlight w:val="green"/>
        </w:rPr>
        <w:t>lunar regolith by 2024</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 xml:space="preserve">effectively </w:t>
      </w:r>
      <w:r w:rsidRPr="006648F0">
        <w:rPr>
          <w:rStyle w:val="Emphasis"/>
          <w:rFonts w:asciiTheme="minorHAnsi" w:hAnsiTheme="minorHAnsi" w:cstheme="minorHAnsi"/>
          <w:highlight w:val="green"/>
        </w:rPr>
        <w:t>beginning the era of commercial space mining</w:t>
      </w:r>
      <w:r w:rsidRPr="006648F0">
        <w:rPr>
          <w:rStyle w:val="Emphasis"/>
          <w:rFonts w:asciiTheme="minorHAnsi" w:hAnsiTheme="minorHAnsi" w:cstheme="minorHAnsi"/>
        </w:rPr>
        <w:t>.</w:t>
      </w:r>
      <w:r w:rsidRPr="006648F0">
        <w:rPr>
          <w:rFonts w:asciiTheme="minorHAnsi" w:hAnsiTheme="minorHAnsi" w:cstheme="minorHAnsi"/>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0119B84D" w14:textId="77777777" w:rsidR="006648F0" w:rsidRPr="006648F0" w:rsidRDefault="006648F0" w:rsidP="006648F0">
      <w:pPr>
        <w:rPr>
          <w:rStyle w:val="StyleUnderline"/>
          <w:rFonts w:asciiTheme="minorHAnsi" w:hAnsiTheme="minorHAnsi" w:cstheme="minorHAnsi"/>
        </w:rPr>
      </w:pPr>
      <w:r w:rsidRPr="006648F0">
        <w:rPr>
          <w:rFonts w:asciiTheme="minorHAnsi" w:hAnsiTheme="minorHAnsi" w:cstheme="minorHAnsi"/>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sidRPr="006648F0">
        <w:rPr>
          <w:rStyle w:val="Emphasis"/>
          <w:rFonts w:asciiTheme="minorHAnsi" w:hAnsiTheme="minorHAnsi" w:cstheme="minorHAnsi"/>
        </w:rPr>
        <w:t>However, as entrepreneurs look to harness the riches beyond the atmosphere, access to space resources remains tangled</w:t>
      </w:r>
      <w:r w:rsidRPr="006648F0">
        <w:rPr>
          <w:rStyle w:val="StyleUnderline"/>
          <w:rFonts w:asciiTheme="minorHAnsi" w:hAnsiTheme="minorHAnsi" w:cstheme="minorHAnsi"/>
        </w:rPr>
        <w:t xml:space="preserve"> in the realities of economics and governance.</w:t>
      </w:r>
    </w:p>
    <w:p w14:paraId="52C02016" w14:textId="77777777" w:rsidR="006648F0" w:rsidRPr="006648F0" w:rsidRDefault="006648F0" w:rsidP="006648F0">
      <w:pPr>
        <w:rPr>
          <w:rStyle w:val="StyleUnderline"/>
          <w:rFonts w:asciiTheme="minorHAnsi" w:hAnsiTheme="minorHAnsi" w:cstheme="minorHAnsi"/>
        </w:rPr>
      </w:pPr>
      <w:r w:rsidRPr="006648F0">
        <w:rPr>
          <w:rStyle w:val="StyleUnderline"/>
          <w:rFonts w:asciiTheme="minorHAnsi" w:hAnsiTheme="minorHAnsi" w:cstheme="minorHAnsi"/>
        </w:rPr>
        <w:t xml:space="preserve">Start with the fact that </w:t>
      </w:r>
      <w:r w:rsidRPr="006648F0">
        <w:rPr>
          <w:rStyle w:val="Emphasis"/>
          <w:rFonts w:asciiTheme="minorHAnsi" w:hAnsiTheme="minorHAnsi" w:cstheme="minorHAnsi"/>
        </w:rPr>
        <w:t>space belongs to no country</w:t>
      </w:r>
      <w:r w:rsidRPr="006648F0">
        <w:rPr>
          <w:rFonts w:asciiTheme="minorHAnsi" w:hAnsiTheme="minorHAnsi" w:cstheme="minorHAnsi"/>
          <w:sz w:val="16"/>
        </w:rPr>
        <w:t xml:space="preserve">, complicating traditional methods of resource allocation, property rights and trade. </w:t>
      </w:r>
      <w:r w:rsidRPr="006648F0">
        <w:rPr>
          <w:rStyle w:val="Emphasis"/>
          <w:rFonts w:asciiTheme="minorHAnsi" w:hAnsiTheme="minorHAnsi" w:cstheme="minorHAnsi"/>
        </w:rPr>
        <w:t>With limited demand</w:t>
      </w:r>
      <w:r w:rsidRPr="006648F0">
        <w:rPr>
          <w:rStyle w:val="StyleUnderline"/>
          <w:rFonts w:asciiTheme="minorHAnsi" w:hAnsiTheme="minorHAnsi" w:cstheme="minorHAnsi"/>
        </w:rPr>
        <w:t xml:space="preserve"> for materials in space itself and the need for huge amounts of energy to return materials to Earth, </w:t>
      </w:r>
      <w:r w:rsidRPr="006648F0">
        <w:rPr>
          <w:rStyle w:val="Emphasis"/>
          <w:rFonts w:asciiTheme="minorHAnsi" w:hAnsiTheme="minorHAnsi" w:cstheme="minorHAnsi"/>
        </w:rPr>
        <w:t>creating a viable industry will turn on major advances in technology, finance and business models.</w:t>
      </w:r>
    </w:p>
    <w:p w14:paraId="2F9BDC16" w14:textId="77777777" w:rsidR="006648F0" w:rsidRPr="006648F0" w:rsidRDefault="006648F0" w:rsidP="006648F0">
      <w:pPr>
        <w:rPr>
          <w:rStyle w:val="StyleUnderline"/>
          <w:rFonts w:asciiTheme="minorHAnsi" w:hAnsiTheme="minorHAnsi" w:cstheme="minorHAnsi"/>
        </w:rPr>
      </w:pPr>
      <w:r w:rsidRPr="006648F0">
        <w:rPr>
          <w:rFonts w:asciiTheme="minorHAnsi" w:hAnsiTheme="minorHAnsi" w:cstheme="minorHAnsi"/>
          <w:sz w:val="14"/>
        </w:rPr>
        <w:t xml:space="preserve">That said, there’s no grass growing under potential pioneers’ feet. Potential economic, scientific and even security benefits underlie an emerging geopolitical competition to pursue space mining. </w:t>
      </w:r>
      <w:r w:rsidRPr="006648F0">
        <w:rPr>
          <w:rStyle w:val="Emphasis"/>
          <w:rFonts w:asciiTheme="minorHAnsi" w:hAnsiTheme="minorHAnsi" w:cstheme="minorHAnsi"/>
          <w:highlight w:val="green"/>
        </w:rPr>
        <w:t>The U</w:t>
      </w:r>
      <w:r w:rsidRPr="006648F0">
        <w:rPr>
          <w:rStyle w:val="Emphasis"/>
          <w:rFonts w:asciiTheme="minorHAnsi" w:hAnsiTheme="minorHAnsi" w:cstheme="minorHAnsi"/>
        </w:rPr>
        <w:t xml:space="preserve">nited </w:t>
      </w:r>
      <w:r w:rsidRPr="006648F0">
        <w:rPr>
          <w:rStyle w:val="Emphasis"/>
          <w:rFonts w:asciiTheme="minorHAnsi" w:hAnsiTheme="minorHAnsi" w:cstheme="minorHAnsi"/>
          <w:highlight w:val="green"/>
        </w:rPr>
        <w:t>S</w:t>
      </w:r>
      <w:r w:rsidRPr="006648F0">
        <w:rPr>
          <w:rStyle w:val="Emphasis"/>
          <w:rFonts w:asciiTheme="minorHAnsi" w:hAnsiTheme="minorHAnsi" w:cstheme="minorHAnsi"/>
        </w:rPr>
        <w:t xml:space="preserve">tates </w:t>
      </w:r>
      <w:r w:rsidRPr="006648F0">
        <w:rPr>
          <w:rStyle w:val="Emphasis"/>
          <w:rFonts w:asciiTheme="minorHAnsi" w:hAnsiTheme="minorHAnsi" w:cstheme="minorHAnsi"/>
          <w:highlight w:val="green"/>
        </w:rPr>
        <w:t>is rapidly emerging as a</w:t>
      </w:r>
      <w:r w:rsidRPr="006648F0">
        <w:rPr>
          <w:rStyle w:val="StyleUnderline"/>
          <w:rFonts w:asciiTheme="minorHAnsi" w:hAnsiTheme="minorHAnsi" w:cstheme="minorHAnsi"/>
        </w:rPr>
        <w:t xml:space="preserve"> </w:t>
      </w:r>
      <w:r w:rsidRPr="006648F0">
        <w:rPr>
          <w:rStyle w:val="StyleUnderline"/>
          <w:rFonts w:asciiTheme="minorHAnsi" w:hAnsiTheme="minorHAnsi" w:cstheme="minorHAnsi"/>
          <w:sz w:val="14"/>
          <w:szCs w:val="16"/>
        </w:rPr>
        <w:t>front-runner</w:t>
      </w:r>
      <w:r w:rsidRPr="006648F0">
        <w:rPr>
          <w:rFonts w:asciiTheme="minorHAnsi" w:hAnsiTheme="minorHAnsi" w:cstheme="minorHAnsi"/>
          <w:sz w:val="14"/>
        </w:rPr>
        <w:t>, in part due to its ambitious Artemis Program to lead a multinational consortium back to the Moon. But it is also a</w:t>
      </w:r>
      <w:r w:rsidRPr="006648F0">
        <w:rPr>
          <w:rStyle w:val="StyleUnderline"/>
          <w:rFonts w:asciiTheme="minorHAnsi" w:hAnsiTheme="minorHAnsi" w:cstheme="minorHAnsi"/>
        </w:rPr>
        <w:t xml:space="preserve"> </w:t>
      </w:r>
      <w:r w:rsidRPr="006648F0">
        <w:rPr>
          <w:rStyle w:val="Emphasis"/>
          <w:rFonts w:asciiTheme="minorHAnsi" w:hAnsiTheme="minorHAnsi" w:cstheme="minorHAnsi"/>
          <w:highlight w:val="green"/>
        </w:rPr>
        <w:t xml:space="preserve">leader </w:t>
      </w:r>
      <w:r w:rsidRPr="006648F0">
        <w:rPr>
          <w:rStyle w:val="StyleUnderline"/>
          <w:rFonts w:asciiTheme="minorHAnsi" w:hAnsiTheme="minorHAnsi" w:cstheme="minorHAnsi"/>
        </w:rPr>
        <w:t xml:space="preserve">in creating a legal infrastructure for mineral exploitation. The United States has </w:t>
      </w:r>
      <w:r w:rsidRPr="006648F0">
        <w:rPr>
          <w:rStyle w:val="Emphasis"/>
          <w:rFonts w:asciiTheme="minorHAnsi" w:hAnsiTheme="minorHAnsi" w:cstheme="minorHAnsi"/>
        </w:rPr>
        <w:t xml:space="preserve">adopted the world’s first space resources law, </w:t>
      </w:r>
      <w:r w:rsidRPr="006648F0">
        <w:rPr>
          <w:rStyle w:val="Emphasis"/>
          <w:rFonts w:asciiTheme="minorHAnsi" w:hAnsiTheme="minorHAnsi" w:cstheme="minorHAnsi"/>
          <w:highlight w:val="green"/>
        </w:rPr>
        <w:t>recognizing</w:t>
      </w:r>
      <w:r w:rsidRPr="006648F0">
        <w:rPr>
          <w:rStyle w:val="Emphasis"/>
          <w:rFonts w:asciiTheme="minorHAnsi" w:hAnsiTheme="minorHAnsi" w:cstheme="minorHAnsi"/>
        </w:rPr>
        <w:t xml:space="preserve"> the property </w:t>
      </w:r>
      <w:r w:rsidRPr="006648F0">
        <w:rPr>
          <w:rStyle w:val="Emphasis"/>
          <w:rFonts w:asciiTheme="minorHAnsi" w:hAnsiTheme="minorHAnsi" w:cstheme="minorHAnsi"/>
          <w:highlight w:val="green"/>
        </w:rPr>
        <w:t>rights of private companies</w:t>
      </w:r>
      <w:r w:rsidRPr="006648F0">
        <w:rPr>
          <w:rStyle w:val="Emphasis"/>
          <w:rFonts w:asciiTheme="minorHAnsi" w:hAnsiTheme="minorHAnsi" w:cstheme="minorHAnsi"/>
        </w:rPr>
        <w:t xml:space="preserve"> and individuals</w:t>
      </w:r>
      <w:r w:rsidRPr="006648F0">
        <w:rPr>
          <w:rStyle w:val="StyleUnderline"/>
          <w:rFonts w:asciiTheme="minorHAnsi" w:hAnsiTheme="minorHAnsi" w:cstheme="minorHAnsi"/>
        </w:rPr>
        <w:t xml:space="preserve"> to materials gathered in space.</w:t>
      </w:r>
    </w:p>
    <w:p w14:paraId="0957131C" w14:textId="77777777" w:rsidR="006648F0" w:rsidRPr="006648F0" w:rsidRDefault="006648F0" w:rsidP="006648F0">
      <w:pPr>
        <w:rPr>
          <w:rStyle w:val="Emphasis"/>
          <w:rFonts w:asciiTheme="minorHAnsi" w:hAnsiTheme="minorHAnsi" w:cstheme="minorHAnsi"/>
        </w:rPr>
      </w:pPr>
      <w:r w:rsidRPr="006648F0">
        <w:rPr>
          <w:rFonts w:asciiTheme="minorHAnsi" w:hAnsiTheme="minorHAnsi" w:cstheme="minorHAnsi"/>
          <w:sz w:val="16"/>
        </w:rPr>
        <w:t>However</w:t>
      </w:r>
      <w:r w:rsidRPr="006648F0">
        <w:rPr>
          <w:rStyle w:val="StyleUnderline"/>
          <w:rFonts w:asciiTheme="minorHAnsi" w:hAnsiTheme="minorHAnsi" w:cstheme="minorHAnsi"/>
          <w:highlight w:val="green"/>
        </w:rPr>
        <w:t xml:space="preserve">, </w:t>
      </w:r>
      <w:r w:rsidRPr="006648F0">
        <w:rPr>
          <w:rStyle w:val="Emphasis"/>
          <w:rFonts w:asciiTheme="minorHAnsi" w:hAnsiTheme="minorHAnsi" w:cstheme="minorHAnsi"/>
          <w:highlight w:val="green"/>
        </w:rPr>
        <w:t>the U</w:t>
      </w:r>
      <w:r w:rsidRPr="006648F0">
        <w:rPr>
          <w:rStyle w:val="Emphasis"/>
          <w:rFonts w:asciiTheme="minorHAnsi" w:hAnsiTheme="minorHAnsi" w:cstheme="minorHAnsi"/>
        </w:rPr>
        <w:t xml:space="preserve">nited </w:t>
      </w:r>
      <w:r w:rsidRPr="006648F0">
        <w:rPr>
          <w:rStyle w:val="Emphasis"/>
          <w:rFonts w:asciiTheme="minorHAnsi" w:hAnsiTheme="minorHAnsi" w:cstheme="minorHAnsi"/>
          <w:highlight w:val="green"/>
        </w:rPr>
        <w:t>S</w:t>
      </w:r>
      <w:r w:rsidRPr="006648F0">
        <w:rPr>
          <w:rStyle w:val="Emphasis"/>
          <w:rFonts w:asciiTheme="minorHAnsi" w:hAnsiTheme="minorHAnsi" w:cstheme="minorHAnsi"/>
        </w:rPr>
        <w:t xml:space="preserve">tates </w:t>
      </w:r>
      <w:r w:rsidRPr="006648F0">
        <w:rPr>
          <w:rStyle w:val="Emphasis"/>
          <w:rFonts w:asciiTheme="minorHAnsi" w:hAnsiTheme="minorHAnsi" w:cstheme="minorHAnsi"/>
          <w:highlight w:val="green"/>
        </w:rPr>
        <w:t>is hardly alone. Luxembourg</w:t>
      </w:r>
      <w:r w:rsidRPr="006648F0">
        <w:rPr>
          <w:rStyle w:val="StyleUnderline"/>
          <w:rFonts w:asciiTheme="minorHAnsi" w:hAnsiTheme="minorHAnsi" w:cstheme="minorHAnsi"/>
        </w:rPr>
        <w:t xml:space="preserve"> and </w:t>
      </w:r>
      <w:r w:rsidRPr="006648F0">
        <w:rPr>
          <w:rStyle w:val="Emphasis"/>
          <w:rFonts w:asciiTheme="minorHAnsi" w:hAnsiTheme="minorHAnsi" w:cstheme="minorHAnsi"/>
        </w:rPr>
        <w:t xml:space="preserve">the </w:t>
      </w:r>
      <w:r w:rsidRPr="006648F0">
        <w:rPr>
          <w:rStyle w:val="Emphasis"/>
          <w:rFonts w:asciiTheme="minorHAnsi" w:hAnsiTheme="minorHAnsi" w:cstheme="minorHAnsi"/>
          <w:highlight w:val="green"/>
        </w:rPr>
        <w:t>U</w:t>
      </w:r>
      <w:r w:rsidRPr="006648F0">
        <w:rPr>
          <w:rStyle w:val="Emphasis"/>
          <w:rFonts w:asciiTheme="minorHAnsi" w:hAnsiTheme="minorHAnsi" w:cstheme="minorHAnsi"/>
        </w:rPr>
        <w:t xml:space="preserve">nited </w:t>
      </w:r>
      <w:r w:rsidRPr="006648F0">
        <w:rPr>
          <w:rStyle w:val="Emphasis"/>
          <w:rFonts w:asciiTheme="minorHAnsi" w:hAnsiTheme="minorHAnsi" w:cstheme="minorHAnsi"/>
          <w:highlight w:val="green"/>
        </w:rPr>
        <w:t>A</w:t>
      </w:r>
      <w:r w:rsidRPr="006648F0">
        <w:rPr>
          <w:rStyle w:val="Emphasis"/>
          <w:rFonts w:asciiTheme="minorHAnsi" w:hAnsiTheme="minorHAnsi" w:cstheme="minorHAnsi"/>
        </w:rPr>
        <w:t xml:space="preserve">rab </w:t>
      </w:r>
      <w:r w:rsidRPr="006648F0">
        <w:rPr>
          <w:rStyle w:val="Emphasis"/>
          <w:rFonts w:asciiTheme="minorHAnsi" w:hAnsiTheme="minorHAnsi" w:cstheme="minorHAnsi"/>
          <w:highlight w:val="green"/>
        </w:rPr>
        <w:t>E</w:t>
      </w:r>
      <w:r w:rsidRPr="006648F0">
        <w:rPr>
          <w:rStyle w:val="Emphasis"/>
          <w:rFonts w:asciiTheme="minorHAnsi" w:hAnsiTheme="minorHAnsi" w:cstheme="minorHAnsi"/>
        </w:rPr>
        <w:t>mirates</w:t>
      </w:r>
      <w:r w:rsidRPr="006648F0">
        <w:rPr>
          <w:rFonts w:asciiTheme="minorHAnsi" w:hAnsiTheme="minorHAnsi" w:cstheme="minorHAnsi"/>
          <w:sz w:val="16"/>
        </w:rPr>
        <w:t xml:space="preserve"> (you read those right) </w:t>
      </w:r>
      <w:r w:rsidRPr="006648F0">
        <w:rPr>
          <w:rStyle w:val="StyleUnderline"/>
          <w:rFonts w:asciiTheme="minorHAnsi" w:hAnsiTheme="minorHAnsi" w:cstheme="minorHAnsi"/>
        </w:rPr>
        <w:t>are racing to codify space-resources laws of their own, hoping to attract investment to their entrepot nations with business-friendly legal frameworks</w:t>
      </w:r>
      <w:r w:rsidRPr="006648F0">
        <w:rPr>
          <w:rStyle w:val="Emphasis"/>
          <w:rFonts w:asciiTheme="minorHAnsi" w:hAnsiTheme="minorHAnsi" w:cstheme="minorHAnsi"/>
        </w:rPr>
        <w:t xml:space="preserve">. </w:t>
      </w:r>
      <w:r w:rsidRPr="006648F0">
        <w:rPr>
          <w:rStyle w:val="Emphasis"/>
          <w:rFonts w:asciiTheme="minorHAnsi" w:hAnsiTheme="minorHAnsi" w:cstheme="minorHAnsi"/>
          <w:highlight w:val="green"/>
        </w:rPr>
        <w:t>China</w:t>
      </w:r>
      <w:r w:rsidRPr="006648F0">
        <w:rPr>
          <w:rStyle w:val="StyleUnderline"/>
          <w:rFonts w:asciiTheme="minorHAnsi" w:hAnsiTheme="minorHAnsi" w:cstheme="minorHAnsi"/>
        </w:rPr>
        <w:t xml:space="preserve"> reportedly views space-resource development as a national priority, part of a strategy to challenge U.S. economic and security primacy</w:t>
      </w:r>
      <w:r w:rsidRPr="006648F0">
        <w:rPr>
          <w:rFonts w:asciiTheme="minorHAnsi" w:hAnsiTheme="minorHAnsi" w:cstheme="minorHAnsi"/>
          <w:sz w:val="16"/>
        </w:rPr>
        <w:t xml:space="preserve"> in space. Meanwhile, </w:t>
      </w:r>
      <w:r w:rsidRPr="006648F0">
        <w:rPr>
          <w:rStyle w:val="Emphasis"/>
          <w:rFonts w:asciiTheme="minorHAnsi" w:hAnsiTheme="minorHAnsi" w:cstheme="minorHAnsi"/>
          <w:highlight w:val="green"/>
        </w:rPr>
        <w:t>Russia, Japan, India and the European Space Agency all harbor space-mining ambitions</w:t>
      </w:r>
      <w:r w:rsidRPr="006648F0">
        <w:rPr>
          <w:rStyle w:val="StyleUnderline"/>
          <w:rFonts w:asciiTheme="minorHAnsi" w:hAnsiTheme="minorHAnsi" w:cstheme="minorHAnsi"/>
        </w:rPr>
        <w:t xml:space="preserve"> of their own.</w:t>
      </w:r>
      <w:r w:rsidRPr="006648F0">
        <w:rPr>
          <w:rFonts w:asciiTheme="minorHAnsi" w:hAnsiTheme="minorHAnsi" w:cstheme="minorHAnsi"/>
          <w:sz w:val="16"/>
        </w:rPr>
        <w:t xml:space="preserve"> Governing these emerging interests is an outdated treaty framework from the Cold War. Sooner rather than later, </w:t>
      </w:r>
      <w:r w:rsidRPr="006648F0">
        <w:rPr>
          <w:rStyle w:val="Emphasis"/>
          <w:rFonts w:asciiTheme="minorHAnsi" w:hAnsiTheme="minorHAnsi" w:cstheme="minorHAnsi"/>
          <w:highlight w:val="green"/>
        </w:rPr>
        <w:t>we’ll need new agreements to facilitate private investment</w:t>
      </w:r>
      <w:r w:rsidRPr="006648F0">
        <w:rPr>
          <w:rStyle w:val="Emphasis"/>
          <w:rFonts w:asciiTheme="minorHAnsi" w:hAnsiTheme="minorHAnsi" w:cstheme="minorHAnsi"/>
        </w:rPr>
        <w:t xml:space="preserve"> and ensure international cooperation.</w:t>
      </w:r>
    </w:p>
    <w:p w14:paraId="6C84C7DA"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What’s Out There</w:t>
      </w:r>
    </w:p>
    <w:p w14:paraId="3CF3D641"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lastRenderedPageBreak/>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716F505B" w14:textId="77777777" w:rsidR="006648F0" w:rsidRPr="006648F0" w:rsidRDefault="006648F0" w:rsidP="006648F0">
      <w:pPr>
        <w:rPr>
          <w:rStyle w:val="Emphasis"/>
          <w:rFonts w:asciiTheme="minorHAnsi" w:hAnsiTheme="minorHAnsi" w:cstheme="minorHAnsi"/>
        </w:rPr>
      </w:pPr>
      <w:r w:rsidRPr="006648F0">
        <w:rPr>
          <w:rFonts w:asciiTheme="minorHAnsi" w:hAnsiTheme="minorHAnsi" w:cstheme="minorHAnsi"/>
          <w:sz w:val="14"/>
        </w:rPr>
        <w:t xml:space="preserve">In the past several decades, planetary science has confirmed what has long been suspected: </w:t>
      </w:r>
      <w:r w:rsidRPr="006648F0">
        <w:rPr>
          <w:rStyle w:val="Emphasis"/>
          <w:rFonts w:asciiTheme="minorHAnsi" w:hAnsiTheme="minorHAnsi" w:cstheme="minorHAnsi"/>
          <w:highlight w:val="green"/>
        </w:rPr>
        <w:t>celestial bodies are potential sources</w:t>
      </w:r>
      <w:r w:rsidRPr="006648F0">
        <w:rPr>
          <w:rStyle w:val="Emphasis"/>
          <w:rFonts w:asciiTheme="minorHAnsi" w:hAnsiTheme="minorHAnsi" w:cstheme="minorHAnsi"/>
        </w:rPr>
        <w:t xml:space="preserve"> for dozens of natural materials that, in the right time and place, are incredibly valuable</w:t>
      </w:r>
      <w:r w:rsidRPr="006648F0">
        <w:rPr>
          <w:rStyle w:val="StyleUnderline"/>
          <w:rFonts w:asciiTheme="minorHAnsi" w:hAnsiTheme="minorHAnsi" w:cstheme="minorHAnsi"/>
        </w:rPr>
        <w:t>.</w:t>
      </w:r>
      <w:r w:rsidRPr="006648F0">
        <w:rPr>
          <w:rFonts w:asciiTheme="minorHAnsi" w:hAnsiTheme="minorHAnsi" w:cstheme="minorHAnsi"/>
          <w:sz w:val="14"/>
        </w:rPr>
        <w:t xml:space="preserve"> Of these, water may be the most attractive in the near-term, because — with assistance from solar energy or nuclear fission — H2O can be split into hydrogen and oxygen to make rocket propellant, facilitating in-space refueling. So-called</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w:t>
      </w:r>
      <w:r w:rsidRPr="006648F0">
        <w:rPr>
          <w:rStyle w:val="Emphasis"/>
          <w:rFonts w:asciiTheme="minorHAnsi" w:hAnsiTheme="minorHAnsi" w:cstheme="minorHAnsi"/>
          <w:highlight w:val="green"/>
        </w:rPr>
        <w:t>rare earth” metals are also potential targets of asteroid miners</w:t>
      </w:r>
      <w:r w:rsidRPr="006648F0">
        <w:rPr>
          <w:rStyle w:val="StyleUnderline"/>
          <w:rFonts w:asciiTheme="minorHAnsi" w:hAnsiTheme="minorHAnsi" w:cstheme="minorHAnsi"/>
        </w:rPr>
        <w:t xml:space="preserve"> intending to service Earth markets. </w:t>
      </w:r>
      <w:r w:rsidRPr="006648F0">
        <w:rPr>
          <w:rStyle w:val="Emphasis"/>
          <w:rFonts w:asciiTheme="minorHAnsi" w:hAnsiTheme="minorHAnsi" w:cstheme="minorHAnsi"/>
        </w:rPr>
        <w:t>Consisting of 17 elements,</w:t>
      </w:r>
      <w:r w:rsidRPr="006648F0">
        <w:rPr>
          <w:rStyle w:val="StyleUnderline"/>
          <w:rFonts w:asciiTheme="minorHAnsi" w:hAnsiTheme="minorHAnsi" w:cstheme="minorHAnsi"/>
        </w:rPr>
        <w:t xml:space="preserve"> including lanthanum, neodymium, and yttrium, these critical materials (most of which are today mined in China at great environmental cost) are required for electronics</w:t>
      </w:r>
      <w:r w:rsidRPr="006648F0">
        <w:rPr>
          <w:rFonts w:asciiTheme="minorHAnsi" w:hAnsiTheme="minorHAnsi" w:cstheme="minorHAnsi"/>
          <w:sz w:val="14"/>
        </w:rPr>
        <w:t xml:space="preserve">. And </w:t>
      </w:r>
      <w:r w:rsidRPr="006648F0">
        <w:rPr>
          <w:rStyle w:val="StyleUnderline"/>
          <w:rFonts w:asciiTheme="minorHAnsi" w:hAnsiTheme="minorHAnsi" w:cstheme="minorHAnsi"/>
        </w:rPr>
        <w:t xml:space="preserve">they loom as bottlenecks in </w:t>
      </w:r>
      <w:r w:rsidRPr="006648F0">
        <w:rPr>
          <w:rStyle w:val="Emphasis"/>
          <w:rFonts w:asciiTheme="minorHAnsi" w:hAnsiTheme="minorHAnsi" w:cstheme="minorHAnsi"/>
        </w:rPr>
        <w:t>making the transition from fossil fuels to renewables backed up by battery storage.</w:t>
      </w:r>
    </w:p>
    <w:p w14:paraId="566A9D9B" w14:textId="77777777" w:rsidR="006648F0" w:rsidRPr="006648F0" w:rsidRDefault="006648F0" w:rsidP="006648F0">
      <w:pPr>
        <w:rPr>
          <w:rStyle w:val="StyleUnderline"/>
          <w:rFonts w:asciiTheme="minorHAnsi" w:hAnsiTheme="minorHAnsi" w:cstheme="minorHAnsi"/>
        </w:rPr>
      </w:pPr>
      <w:r w:rsidRPr="006648F0">
        <w:rPr>
          <w:rStyle w:val="Emphasis"/>
          <w:rFonts w:asciiTheme="minorHAnsi" w:hAnsiTheme="minorHAnsi" w:cstheme="minorHAnsi"/>
        </w:rPr>
        <w:t xml:space="preserve">The </w:t>
      </w:r>
      <w:r w:rsidRPr="006648F0">
        <w:rPr>
          <w:rStyle w:val="Emphasis"/>
          <w:rFonts w:asciiTheme="minorHAnsi" w:hAnsiTheme="minorHAnsi" w:cstheme="minorHAnsi"/>
          <w:highlight w:val="green"/>
        </w:rPr>
        <w:t>Moon is a prime space mining target</w:t>
      </w:r>
      <w:r w:rsidRPr="006648F0">
        <w:rPr>
          <w:rFonts w:asciiTheme="minorHAnsi" w:hAnsiTheme="minorHAnsi" w:cstheme="minorHAnsi"/>
          <w:sz w:val="16"/>
        </w:rPr>
        <w:t>. Boosted by NASA’s mining solicitation, it is likely the first location for commercial mining</w:t>
      </w:r>
      <w:r w:rsidRPr="006648F0">
        <w:rPr>
          <w:rStyle w:val="StyleUnderline"/>
          <w:rFonts w:asciiTheme="minorHAnsi" w:hAnsiTheme="minorHAnsi" w:cstheme="minorHAnsi"/>
        </w:rPr>
        <w:t xml:space="preserve">. The Moon has several advantages. It </w:t>
      </w:r>
      <w:r w:rsidRPr="006648F0">
        <w:rPr>
          <w:rStyle w:val="Emphasis"/>
          <w:rFonts w:asciiTheme="minorHAnsi" w:hAnsiTheme="minorHAnsi" w:cstheme="minorHAnsi"/>
        </w:rPr>
        <w:t xml:space="preserve">is </w:t>
      </w:r>
      <w:r w:rsidRPr="006648F0">
        <w:rPr>
          <w:rStyle w:val="Emphasis"/>
          <w:rFonts w:asciiTheme="minorHAnsi" w:hAnsiTheme="minorHAnsi" w:cstheme="minorHAnsi"/>
          <w:highlight w:val="green"/>
        </w:rPr>
        <w:t>relatively close,</w:t>
      </w:r>
      <w:r w:rsidRPr="006648F0">
        <w:rPr>
          <w:rStyle w:val="Emphasis"/>
          <w:rFonts w:asciiTheme="minorHAnsi" w:hAnsiTheme="minorHAnsi" w:cstheme="minorHAnsi"/>
        </w:rPr>
        <w:t xml:space="preserve"> requiring a journey of only several days by rocket and creating communication lags of only a couple seconds</w:t>
      </w:r>
      <w:r w:rsidRPr="006648F0">
        <w:rPr>
          <w:rStyle w:val="StyleUnderline"/>
          <w:rFonts w:asciiTheme="minorHAnsi" w:hAnsiTheme="minorHAnsi" w:cstheme="minorHAnsi"/>
        </w:rPr>
        <w:t xml:space="preserve"> — a delay small enough to allow remote operation of robots from Earth. Its low gravity implies that relatively </w:t>
      </w:r>
      <w:r w:rsidRPr="006648F0">
        <w:rPr>
          <w:rStyle w:val="Emphasis"/>
          <w:rFonts w:asciiTheme="minorHAnsi" w:hAnsiTheme="minorHAnsi" w:cstheme="minorHAnsi"/>
          <w:highlight w:val="green"/>
        </w:rPr>
        <w:t>little energy expenditure</w:t>
      </w:r>
      <w:r w:rsidRPr="006648F0">
        <w:rPr>
          <w:rStyle w:val="StyleUnderline"/>
          <w:rFonts w:asciiTheme="minorHAnsi" w:hAnsiTheme="minorHAnsi" w:cstheme="minorHAnsi"/>
        </w:rPr>
        <w:t xml:space="preserve"> will be needed to deliver mined resources to Earth orbit.</w:t>
      </w:r>
    </w:p>
    <w:p w14:paraId="532D2889" w14:textId="77777777" w:rsidR="006648F0" w:rsidRPr="006648F0" w:rsidRDefault="006648F0" w:rsidP="006648F0">
      <w:pPr>
        <w:rPr>
          <w:rStyle w:val="StyleUnderline"/>
          <w:rFonts w:asciiTheme="minorHAnsi" w:hAnsiTheme="minorHAnsi" w:cstheme="minorHAnsi"/>
        </w:rPr>
      </w:pPr>
      <w:r w:rsidRPr="006648F0">
        <w:rPr>
          <w:rFonts w:asciiTheme="minorHAnsi" w:hAnsiTheme="minorHAnsi" w:cstheme="minorHAnsi"/>
          <w:sz w:val="16"/>
        </w:rPr>
        <w:t xml:space="preserve">The Moon may look parched — and by comparison to Earth, it is. But recent probes have </w:t>
      </w:r>
      <w:r w:rsidRPr="006648F0">
        <w:rPr>
          <w:rStyle w:val="Emphasis"/>
          <w:rFonts w:asciiTheme="minorHAnsi" w:hAnsiTheme="minorHAnsi" w:cstheme="minorHAnsi"/>
        </w:rPr>
        <w:t>confirmed substantial amounts of water</w:t>
      </w:r>
      <w:r w:rsidRPr="006648F0">
        <w:rPr>
          <w:rStyle w:val="StyleUnderline"/>
          <w:rFonts w:asciiTheme="minorHAnsi" w:hAnsiTheme="minorHAnsi" w:cstheme="minorHAnsi"/>
        </w:rPr>
        <w:t xml:space="preserve"> ice lurking in permanently shadowed craters at the lunar poles. Further, it seems that </w:t>
      </w:r>
      <w:r w:rsidRPr="006648F0">
        <w:rPr>
          <w:rStyle w:val="Emphasis"/>
          <w:rFonts w:asciiTheme="minorHAnsi" w:hAnsiTheme="minorHAnsi" w:cstheme="minorHAnsi"/>
        </w:rPr>
        <w:t>solar winds have implanted significant deposits of helium-3</w:t>
      </w:r>
      <w:r w:rsidRPr="006648F0">
        <w:rPr>
          <w:rFonts w:asciiTheme="minorHAnsi" w:hAnsiTheme="minorHAnsi" w:cstheme="minorHAnsi"/>
          <w:sz w:val="16"/>
        </w:rPr>
        <w:t xml:space="preserve"> (a light stable isotope of helium) </w:t>
      </w:r>
      <w:r w:rsidRPr="006648F0">
        <w:rPr>
          <w:rStyle w:val="StyleUnderline"/>
          <w:rFonts w:asciiTheme="minorHAnsi" w:hAnsiTheme="minorHAnsi" w:cstheme="minorHAnsi"/>
        </w:rPr>
        <w:t xml:space="preserve">across the equatorial regions of the Moon. Helium-3 is </w:t>
      </w:r>
      <w:r w:rsidRPr="006648F0">
        <w:rPr>
          <w:rStyle w:val="Emphasis"/>
          <w:rFonts w:asciiTheme="minorHAnsi" w:hAnsiTheme="minorHAnsi" w:cstheme="minorHAnsi"/>
        </w:rPr>
        <w:t xml:space="preserve">a </w:t>
      </w:r>
      <w:r w:rsidRPr="006648F0">
        <w:rPr>
          <w:rStyle w:val="Emphasis"/>
          <w:rFonts w:asciiTheme="minorHAnsi" w:hAnsiTheme="minorHAnsi" w:cstheme="minorHAnsi"/>
          <w:highlight w:val="green"/>
        </w:rPr>
        <w:t>potential fuel source</w:t>
      </w:r>
      <w:r w:rsidRPr="006648F0">
        <w:rPr>
          <w:rStyle w:val="StyleUnderline"/>
          <w:rFonts w:asciiTheme="minorHAnsi" w:hAnsiTheme="minorHAnsi" w:cstheme="minorHAnsi"/>
        </w:rPr>
        <w:t xml:space="preserve"> for second and third-generation </w:t>
      </w:r>
      <w:r w:rsidRPr="006648F0">
        <w:rPr>
          <w:rStyle w:val="Emphasis"/>
          <w:rFonts w:asciiTheme="minorHAnsi" w:hAnsiTheme="minorHAnsi" w:cstheme="minorHAnsi"/>
        </w:rPr>
        <w:t>fusion reactors</w:t>
      </w:r>
      <w:r w:rsidRPr="006648F0">
        <w:rPr>
          <w:rFonts w:asciiTheme="minorHAnsi" w:hAnsiTheme="minorHAnsi" w:cstheme="minorHAnsi"/>
          <w:sz w:val="16"/>
        </w:rPr>
        <w:t xml:space="preserve"> that one hopes will be in service later in the century. </w:t>
      </w:r>
      <w:r w:rsidRPr="006648F0">
        <w:rPr>
          <w:rStyle w:val="StyleUnderline"/>
          <w:rFonts w:asciiTheme="minorHAnsi" w:hAnsiTheme="minorHAnsi" w:cstheme="minorHAnsi"/>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6648F0">
        <w:rPr>
          <w:rStyle w:val="Emphasis"/>
          <w:rFonts w:asciiTheme="minorHAnsi" w:hAnsiTheme="minorHAnsi" w:cstheme="minorHAnsi"/>
        </w:rPr>
        <w:t>the Moon could be the resource stepping-stone</w:t>
      </w:r>
      <w:r w:rsidRPr="006648F0">
        <w:rPr>
          <w:rStyle w:val="StyleUnderline"/>
          <w:rFonts w:asciiTheme="minorHAnsi" w:hAnsiTheme="minorHAnsi" w:cstheme="minorHAnsi"/>
        </w:rPr>
        <w:t xml:space="preserve"> for further solar system exploration.</w:t>
      </w:r>
    </w:p>
    <w:p w14:paraId="0678F8D3" w14:textId="77777777" w:rsidR="006648F0" w:rsidRPr="006648F0" w:rsidRDefault="006648F0" w:rsidP="006648F0">
      <w:pPr>
        <w:rPr>
          <w:rFonts w:asciiTheme="minorHAnsi" w:hAnsiTheme="minorHAnsi" w:cstheme="minorHAnsi"/>
          <w:sz w:val="16"/>
        </w:rPr>
      </w:pPr>
      <w:r w:rsidRPr="006648F0">
        <w:rPr>
          <w:rStyle w:val="Emphasis"/>
          <w:rFonts w:asciiTheme="minorHAnsi" w:hAnsiTheme="minorHAnsi" w:cstheme="minorHAnsi"/>
          <w:highlight w:val="green"/>
        </w:rPr>
        <w:t>Asteroids are another near-term mining target</w:t>
      </w:r>
      <w:r w:rsidRPr="006648F0">
        <w:rPr>
          <w:rStyle w:val="StyleUnderline"/>
          <w:rFonts w:asciiTheme="minorHAnsi" w:hAnsiTheme="minorHAnsi" w:cstheme="minorHAnsi"/>
        </w:rPr>
        <w:t>. There are all sorts of space rocks hurtling through the solar system, with varying amounts of water</w:t>
      </w:r>
      <w:r w:rsidRPr="006648F0">
        <w:rPr>
          <w:rStyle w:val="StyleUnderline"/>
          <w:rFonts w:asciiTheme="minorHAnsi" w:hAnsiTheme="minorHAnsi" w:cstheme="minorHAnsi"/>
          <w:highlight w:val="green"/>
        </w:rPr>
        <w:t xml:space="preserve">, </w:t>
      </w:r>
      <w:r w:rsidRPr="006648F0">
        <w:rPr>
          <w:rStyle w:val="Emphasis"/>
          <w:rFonts w:asciiTheme="minorHAnsi" w:hAnsiTheme="minorHAnsi" w:cstheme="minorHAnsi"/>
          <w:highlight w:val="green"/>
        </w:rPr>
        <w:t>rare earth metals</w:t>
      </w:r>
      <w:r w:rsidRPr="006648F0">
        <w:rPr>
          <w:rStyle w:val="StyleUnderline"/>
          <w:rFonts w:asciiTheme="minorHAnsi" w:hAnsiTheme="minorHAnsi" w:cstheme="minorHAnsi"/>
        </w:rPr>
        <w:t xml:space="preserve"> and other materials on board. </w:t>
      </w:r>
      <w:r w:rsidRPr="006648F0">
        <w:rPr>
          <w:rFonts w:asciiTheme="minorHAnsi" w:hAnsiTheme="minorHAnsi" w:cstheme="minorHAnsi"/>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69EE5D17"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 xml:space="preserve">Even the surface of celestial bodies </w:t>
      </w:r>
      <w:proofErr w:type="gramStart"/>
      <w:r w:rsidRPr="006648F0">
        <w:rPr>
          <w:rFonts w:asciiTheme="minorHAnsi" w:hAnsiTheme="minorHAnsi" w:cstheme="minorHAnsi"/>
          <w:sz w:val="16"/>
          <w:szCs w:val="16"/>
        </w:rPr>
        <w:t>pose</w:t>
      </w:r>
      <w:proofErr w:type="gramEnd"/>
      <w:r w:rsidRPr="006648F0">
        <w:rPr>
          <w:rFonts w:asciiTheme="minorHAnsi" w:hAnsiTheme="minorHAnsi" w:cstheme="minorHAnsi"/>
          <w:sz w:val="16"/>
          <w:szCs w:val="16"/>
        </w:rPr>
        <w:t xml:space="preserve"> a challenge to mining machinery since they consist of unconsolidated rocky materials called regolith instead of more familiar soil.</w:t>
      </w:r>
    </w:p>
    <w:p w14:paraId="78761C29" w14:textId="77777777" w:rsidR="006648F0" w:rsidRPr="006648F0" w:rsidRDefault="006648F0" w:rsidP="006648F0">
      <w:pPr>
        <w:rPr>
          <w:rStyle w:val="StyleUnderline"/>
          <w:rFonts w:asciiTheme="minorHAnsi" w:hAnsiTheme="minorHAnsi" w:cstheme="minorHAnsi"/>
        </w:rPr>
      </w:pPr>
      <w:r w:rsidRPr="006648F0">
        <w:rPr>
          <w:rFonts w:asciiTheme="minorHAnsi" w:hAnsiTheme="minorHAnsi" w:cstheme="minorHAnsi"/>
          <w:sz w:val="16"/>
        </w:rPr>
        <w:t xml:space="preserve">Wannabe </w:t>
      </w:r>
      <w:r w:rsidRPr="006648F0">
        <w:rPr>
          <w:rStyle w:val="StyleUnderline"/>
          <w:rFonts w:asciiTheme="minorHAnsi" w:hAnsiTheme="minorHAnsi" w:cstheme="minorHAnsi"/>
        </w:rPr>
        <w:t xml:space="preserve">asteroid miners will thus be </w:t>
      </w:r>
      <w:r w:rsidRPr="006648F0">
        <w:rPr>
          <w:rStyle w:val="StyleUnderline"/>
          <w:rFonts w:asciiTheme="minorHAnsi" w:hAnsiTheme="minorHAnsi" w:cstheme="minorHAnsi"/>
          <w:highlight w:val="green"/>
        </w:rPr>
        <w:t xml:space="preserve">looking at smaller </w:t>
      </w:r>
      <w:r w:rsidRPr="006648F0">
        <w:rPr>
          <w:rStyle w:val="Emphasis"/>
          <w:rFonts w:asciiTheme="minorHAnsi" w:hAnsiTheme="minorHAnsi" w:cstheme="minorHAnsi"/>
          <w:highlight w:val="green"/>
        </w:rPr>
        <w:t>near-Earth asteroids</w:t>
      </w:r>
      <w:r w:rsidRPr="006648F0">
        <w:rPr>
          <w:rStyle w:val="StyleUnderline"/>
          <w:rFonts w:asciiTheme="minorHAnsi" w:hAnsiTheme="minorHAnsi" w:cstheme="minorHAnsi"/>
        </w:rPr>
        <w:t xml:space="preserve">. While they are much further away than the Moon, </w:t>
      </w:r>
      <w:r w:rsidRPr="006648F0">
        <w:rPr>
          <w:rStyle w:val="Emphasis"/>
          <w:rFonts w:asciiTheme="minorHAnsi" w:hAnsiTheme="minorHAnsi" w:cstheme="minorHAnsi"/>
          <w:highlight w:val="green"/>
        </w:rPr>
        <w:t>many of them could be reached using less energy</w:t>
      </w:r>
      <w:r w:rsidRPr="006648F0">
        <w:rPr>
          <w:rStyle w:val="StyleUnderline"/>
          <w:rFonts w:asciiTheme="minorHAnsi" w:hAnsiTheme="minorHAnsi" w:cstheme="minorHAnsi"/>
        </w:rPr>
        <w:t xml:space="preserve"> — and some are even small enough to make it technically possible to tow them to Earth orbit for mining.</w:t>
      </w:r>
    </w:p>
    <w:p w14:paraId="662344CE"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72139309"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Technology Is the Difference</w:t>
      </w:r>
    </w:p>
    <w:p w14:paraId="73FCB84D"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 xml:space="preserve">The prospects for space mining are being driven by technological advances across the space industry. </w:t>
      </w:r>
      <w:r w:rsidRPr="006648F0">
        <w:rPr>
          <w:rStyle w:val="StyleUnderline"/>
          <w:rFonts w:asciiTheme="minorHAnsi" w:hAnsiTheme="minorHAnsi" w:cstheme="minorHAnsi"/>
          <w:sz w:val="16"/>
          <w:szCs w:val="16"/>
        </w:rPr>
        <w:t>The rise of reusable rocket components and the now-widespread use of off-the-shelf parts are lowering both launch and operations costs</w:t>
      </w:r>
      <w:r w:rsidRPr="006648F0">
        <w:rPr>
          <w:rFonts w:asciiTheme="minorHAnsi" w:hAnsiTheme="minorHAnsi" w:cstheme="minorHAnsi"/>
          <w:sz w:val="16"/>
          <w:szCs w:val="16"/>
        </w:rPr>
        <w:t xml:space="preserve">. Once limited to government contract missions and the delivery of telecom satellites to orbit, </w:t>
      </w:r>
      <w:r w:rsidRPr="006648F0">
        <w:rPr>
          <w:rStyle w:val="StyleUnderline"/>
          <w:rFonts w:asciiTheme="minorHAnsi" w:hAnsiTheme="minorHAnsi" w:cstheme="minorHAnsi"/>
          <w:sz w:val="16"/>
          <w:szCs w:val="16"/>
        </w:rPr>
        <w:t xml:space="preserve">private firms are now emerging as leaders in </w:t>
      </w:r>
      <w:r w:rsidRPr="006648F0">
        <w:rPr>
          <w:rStyle w:val="StyleUnderline"/>
          <w:rFonts w:asciiTheme="minorHAnsi" w:hAnsiTheme="minorHAnsi" w:cstheme="minorHAnsi"/>
          <w:sz w:val="16"/>
          <w:szCs w:val="16"/>
        </w:rPr>
        <w:lastRenderedPageBreak/>
        <w:t>developing “</w:t>
      </w:r>
      <w:proofErr w:type="spellStart"/>
      <w:r w:rsidRPr="006648F0">
        <w:rPr>
          <w:rStyle w:val="StyleUnderline"/>
          <w:rFonts w:asciiTheme="minorHAnsi" w:hAnsiTheme="minorHAnsi" w:cstheme="minorHAnsi"/>
          <w:sz w:val="16"/>
          <w:szCs w:val="16"/>
        </w:rPr>
        <w:t>NewSpace</w:t>
      </w:r>
      <w:proofErr w:type="spellEnd"/>
      <w:r w:rsidRPr="006648F0">
        <w:rPr>
          <w:rStyle w:val="StyleUnderline"/>
          <w:rFonts w:asciiTheme="minorHAnsi" w:hAnsiTheme="minorHAnsi" w:cstheme="minorHAnsi"/>
          <w:sz w:val="16"/>
          <w:szCs w:val="16"/>
        </w:rPr>
        <w:t xml:space="preserve">” activities — a catch-all term for endeavors including orbital tourism, orbital manufacturing and mini-satellites providing specialized services. The space sector, with a market capitalization of $400 billion, could grow to as much as $1 trillion by 2040 </w:t>
      </w:r>
      <w:r w:rsidRPr="006648F0">
        <w:rPr>
          <w:rFonts w:asciiTheme="minorHAnsi" w:hAnsiTheme="minorHAnsi" w:cstheme="minorHAnsi"/>
          <w:sz w:val="16"/>
          <w:szCs w:val="16"/>
        </w:rPr>
        <w:t>as private investment soars.</w:t>
      </w:r>
      <w:r w:rsidRPr="006648F0">
        <w:rPr>
          <w:rFonts w:asciiTheme="minorHAnsi" w:hAnsiTheme="minorHAnsi" w:cstheme="minorHAnsi"/>
          <w:sz w:val="16"/>
          <w:szCs w:val="16"/>
        </w:rPr>
        <w:tab/>
      </w:r>
    </w:p>
    <w:p w14:paraId="413761E0"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 xml:space="preserve">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sidRPr="006648F0">
        <w:rPr>
          <w:rFonts w:asciiTheme="minorHAnsi" w:hAnsiTheme="minorHAnsi" w:cstheme="minorHAnsi"/>
          <w:sz w:val="16"/>
          <w:szCs w:val="16"/>
        </w:rPr>
        <w:t>lunar</w:t>
      </w:r>
      <w:proofErr w:type="gramEnd"/>
      <w:r w:rsidRPr="006648F0">
        <w:rPr>
          <w:rFonts w:asciiTheme="minorHAnsi" w:hAnsiTheme="minorHAnsi" w:cstheme="minorHAnsi"/>
          <w:sz w:val="16"/>
          <w:szCs w:val="16"/>
        </w:rPr>
        <w:t xml:space="preserve"> rocks for display in the Oval Office, highlighting the awe that deep space can still summon.</w:t>
      </w:r>
    </w:p>
    <w:p w14:paraId="04B2AA9E"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For the time being, scientific samples remain the goal of mining. </w:t>
      </w:r>
      <w:r w:rsidRPr="006648F0">
        <w:rPr>
          <w:rStyle w:val="StyleUnderline"/>
          <w:rFonts w:asciiTheme="minorHAnsi" w:hAnsiTheme="minorHAnsi" w:cstheme="minorHAnsi"/>
        </w:rPr>
        <w:t>Last October</w:t>
      </w:r>
      <w:r w:rsidRPr="006648F0">
        <w:rPr>
          <w:rStyle w:val="Emphasis"/>
          <w:rFonts w:asciiTheme="minorHAnsi" w:hAnsiTheme="minorHAnsi" w:cstheme="minorHAnsi"/>
        </w:rPr>
        <w:t>, NASA’s OSIRIS-</w:t>
      </w:r>
      <w:proofErr w:type="spellStart"/>
      <w:r w:rsidRPr="006648F0">
        <w:rPr>
          <w:rStyle w:val="Emphasis"/>
          <w:rFonts w:asciiTheme="minorHAnsi" w:hAnsiTheme="minorHAnsi" w:cstheme="minorHAnsi"/>
        </w:rPr>
        <w:t>REx</w:t>
      </w:r>
      <w:proofErr w:type="spellEnd"/>
      <w:r w:rsidRPr="006648F0">
        <w:rPr>
          <w:rStyle w:val="Emphasis"/>
          <w:rFonts w:asciiTheme="minorHAnsi" w:hAnsiTheme="minorHAnsi" w:cstheme="minorHAnsi"/>
        </w:rPr>
        <w:t xml:space="preserve"> mission</w:t>
      </w:r>
      <w:r w:rsidRPr="006648F0">
        <w:rPr>
          <w:rStyle w:val="StyleUnderline"/>
          <w:rFonts w:asciiTheme="minorHAnsi" w:hAnsiTheme="minorHAnsi" w:cstheme="minorHAnsi"/>
        </w:rPr>
        <w:t xml:space="preserve"> — due to return to Earth in </w:t>
      </w:r>
      <w:r w:rsidRPr="006648F0">
        <w:rPr>
          <w:rStyle w:val="Emphasis"/>
          <w:rFonts w:asciiTheme="minorHAnsi" w:hAnsiTheme="minorHAnsi" w:cstheme="minorHAnsi"/>
        </w:rPr>
        <w:t xml:space="preserve">2023 </w:t>
      </w:r>
      <w:r w:rsidRPr="006648F0">
        <w:rPr>
          <w:rStyle w:val="StyleUnderline"/>
          <w:rFonts w:asciiTheme="minorHAnsi" w:hAnsiTheme="minorHAnsi" w:cstheme="minorHAnsi"/>
        </w:rPr>
        <w:t xml:space="preserve">— collected a small amount of material from the asteroid Bennu. In December, </w:t>
      </w:r>
      <w:r w:rsidRPr="006648F0">
        <w:rPr>
          <w:rStyle w:val="Emphasis"/>
          <w:rFonts w:asciiTheme="minorHAnsi" w:hAnsiTheme="minorHAnsi" w:cstheme="minorHAnsi"/>
        </w:rPr>
        <w:t>Japan returned a sample</w:t>
      </w:r>
      <w:r w:rsidRPr="006648F0">
        <w:rPr>
          <w:rStyle w:val="StyleUnderline"/>
          <w:rFonts w:asciiTheme="minorHAnsi" w:hAnsiTheme="minorHAnsi" w:cstheme="minorHAnsi"/>
        </w:rPr>
        <w:t xml:space="preserve"> of the asteroid </w:t>
      </w:r>
      <w:proofErr w:type="spellStart"/>
      <w:r w:rsidRPr="006648F0">
        <w:rPr>
          <w:rStyle w:val="StyleUnderline"/>
          <w:rFonts w:asciiTheme="minorHAnsi" w:hAnsiTheme="minorHAnsi" w:cstheme="minorHAnsi"/>
        </w:rPr>
        <w:t>Ryugu</w:t>
      </w:r>
      <w:proofErr w:type="spellEnd"/>
      <w:r w:rsidRPr="006648F0">
        <w:rPr>
          <w:rStyle w:val="StyleUnderline"/>
          <w:rFonts w:asciiTheme="minorHAnsi" w:hAnsiTheme="minorHAnsi" w:cstheme="minorHAnsi"/>
        </w:rPr>
        <w:t xml:space="preserve"> with the Hayabusa2 spacecraft. And several weeks later, </w:t>
      </w:r>
      <w:r w:rsidRPr="006648F0">
        <w:rPr>
          <w:rStyle w:val="Emphasis"/>
          <w:rFonts w:asciiTheme="minorHAnsi" w:hAnsiTheme="minorHAnsi" w:cstheme="minorHAnsi"/>
        </w:rPr>
        <w:t>China’s Chang’e 5 mission returned the first lunar samples</w:t>
      </w:r>
      <w:r w:rsidRPr="006648F0">
        <w:rPr>
          <w:rStyle w:val="StyleUnderline"/>
          <w:rFonts w:asciiTheme="minorHAnsi" w:hAnsiTheme="minorHAnsi" w:cstheme="minorHAnsi"/>
        </w:rPr>
        <w:t xml:space="preserve"> since the 1970s.</w:t>
      </w:r>
    </w:p>
    <w:p w14:paraId="55481383" w14:textId="77777777" w:rsidR="006648F0" w:rsidRPr="006648F0" w:rsidRDefault="006648F0" w:rsidP="006648F0">
      <w:pPr>
        <w:rPr>
          <w:rFonts w:asciiTheme="minorHAnsi" w:hAnsiTheme="minorHAnsi" w:cstheme="minorHAnsi"/>
          <w:sz w:val="16"/>
        </w:rPr>
      </w:pPr>
      <w:r w:rsidRPr="006648F0">
        <w:rPr>
          <w:rStyle w:val="Emphasis"/>
          <w:rFonts w:asciiTheme="minorHAnsi" w:hAnsiTheme="minorHAnsi" w:cstheme="minorHAnsi"/>
        </w:rPr>
        <w:t>Sample collection is accelerating, with recent missions targeting Mars</w:t>
      </w:r>
      <w:r w:rsidRPr="006648F0">
        <w:rPr>
          <w:rStyle w:val="StyleUnderline"/>
          <w:rFonts w:asciiTheme="minorHAnsi" w:hAnsiTheme="minorHAnsi" w:cstheme="minorHAnsi"/>
        </w:rPr>
        <w:t>.</w:t>
      </w:r>
      <w:r w:rsidRPr="006648F0">
        <w:rPr>
          <w:rFonts w:asciiTheme="minorHAnsi" w:hAnsiTheme="minorHAnsi" w:cstheme="minorHAnsi"/>
          <w:sz w:val="16"/>
        </w:rPr>
        <w:t xml:space="preserve"> Japan is planning to visit the two moons of Mars and extract a sample from one. NASA’s robotic Perseverance rover will </w:t>
      </w:r>
      <w:proofErr w:type="gramStart"/>
      <w:r w:rsidRPr="006648F0">
        <w:rPr>
          <w:rFonts w:asciiTheme="minorHAnsi" w:hAnsiTheme="minorHAnsi" w:cstheme="minorHAnsi"/>
          <w:sz w:val="16"/>
        </w:rPr>
        <w:t>collect</w:t>
      </w:r>
      <w:proofErr w:type="gramEnd"/>
      <w:r w:rsidRPr="006648F0">
        <w:rPr>
          <w:rFonts w:asciiTheme="minorHAnsi" w:hAnsiTheme="minorHAnsi" w:cstheme="minorHAnsi"/>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proofErr w:type="gramStart"/>
      <w:r w:rsidRPr="006648F0">
        <w:rPr>
          <w:rFonts w:asciiTheme="minorHAnsi" w:hAnsiTheme="minorHAnsi" w:cstheme="minorHAnsi"/>
          <w:sz w:val="16"/>
        </w:rPr>
        <w:t>spacecraft.It’s</w:t>
      </w:r>
      <w:proofErr w:type="spellEnd"/>
      <w:proofErr w:type="gramEnd"/>
      <w:r w:rsidRPr="006648F0">
        <w:rPr>
          <w:rFonts w:asciiTheme="minorHAnsi" w:hAnsiTheme="minorHAnsi" w:cstheme="minorHAnsi"/>
          <w:sz w:val="16"/>
        </w:rPr>
        <w:t xml:space="preserve"> about as wide as the Eiffel Tower is tall and it could be where we obtain the elements needed to power bases on the moon, Mars or in orbit one day.</w:t>
      </w:r>
    </w:p>
    <w:p w14:paraId="4921778F"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 xml:space="preserve">Space mining is key to sustain global resources -- otherwise, </w:t>
      </w:r>
      <w:r w:rsidRPr="006648F0">
        <w:rPr>
          <w:rFonts w:asciiTheme="minorHAnsi" w:hAnsiTheme="minorHAnsi" w:cstheme="minorHAnsi"/>
          <w:u w:val="single"/>
        </w:rPr>
        <w:t>resource wars</w:t>
      </w:r>
      <w:r w:rsidRPr="006648F0">
        <w:rPr>
          <w:rFonts w:asciiTheme="minorHAnsi" w:hAnsiTheme="minorHAnsi" w:cstheme="minorHAnsi"/>
        </w:rPr>
        <w:t>.</w:t>
      </w:r>
    </w:p>
    <w:p w14:paraId="23F4832A" w14:textId="77777777" w:rsidR="006648F0" w:rsidRPr="006648F0" w:rsidRDefault="006648F0" w:rsidP="006648F0">
      <w:pPr>
        <w:rPr>
          <w:rFonts w:asciiTheme="minorHAnsi" w:hAnsiTheme="minorHAnsi" w:cstheme="minorHAnsi"/>
        </w:rPr>
      </w:pPr>
      <w:r w:rsidRPr="006648F0">
        <w:rPr>
          <w:rStyle w:val="Style13ptBold"/>
          <w:rFonts w:asciiTheme="minorHAnsi" w:hAnsiTheme="minorHAnsi" w:cstheme="minorHAnsi"/>
        </w:rPr>
        <w:t>MacWhorter 16</w:t>
      </w:r>
      <w:r w:rsidRPr="006648F0">
        <w:rPr>
          <w:rFonts w:asciiTheme="minorHAnsi" w:hAnsiTheme="minorHAnsi" w:cstheme="minorHAnsi"/>
        </w:rPr>
        <w:t xml:space="preserve"> [Kevin; J.D. Candidate, William &amp; Mary Law School, "Sustainable Mining: Incentivizing Asteroid Mining in the Name of Environmentalism", William &amp; Mary Environmental Law and Policy Review, Vol 40, Issue 2, Article 11, </w:t>
      </w:r>
      <w:hyperlink r:id="rId12" w:history="1">
        <w:r w:rsidRPr="006648F0">
          <w:rPr>
            <w:rStyle w:val="Hyperlink"/>
            <w:rFonts w:asciiTheme="minorHAnsi" w:hAnsiTheme="minorHAnsi" w:cstheme="minorHAnsi"/>
          </w:rPr>
          <w:t>https://scholarship.law.wm.edu/cgi/viewcontent.cgi?referer=https://www.google.com/&amp;httpsredir=1&amp;article=1653&amp;context=wmelpr</w:t>
        </w:r>
      </w:hyperlink>
      <w:r w:rsidRPr="006648F0">
        <w:rPr>
          <w:rFonts w:asciiTheme="minorHAnsi" w:hAnsiTheme="minorHAnsi" w:cstheme="minorHAnsi"/>
        </w:rPr>
        <w:t xml:space="preserve">] </w:t>
      </w:r>
      <w:proofErr w:type="spellStart"/>
      <w:r w:rsidRPr="006648F0">
        <w:rPr>
          <w:rFonts w:asciiTheme="minorHAnsi" w:hAnsiTheme="minorHAnsi" w:cstheme="minorHAnsi"/>
        </w:rPr>
        <w:t>brett</w:t>
      </w:r>
      <w:proofErr w:type="spellEnd"/>
    </w:p>
    <w:p w14:paraId="7658B068"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A. Rare Element Mining on Earth</w:t>
      </w:r>
    </w:p>
    <w:p w14:paraId="437470EE"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rPr>
        <w:t xml:space="preserve">In the next sixty years, scientists predict that certain </w:t>
      </w:r>
      <w:r w:rsidRPr="006648F0">
        <w:rPr>
          <w:rStyle w:val="Emphasis"/>
          <w:rFonts w:asciiTheme="minorHAnsi" w:hAnsiTheme="minorHAnsi" w:cstheme="minorHAnsi"/>
          <w:highlight w:val="green"/>
        </w:rPr>
        <w:t>elements crucial to modern industry</w:t>
      </w:r>
      <w:r w:rsidRPr="006648F0">
        <w:rPr>
          <w:rStyle w:val="StyleUnderline"/>
          <w:rFonts w:asciiTheme="minorHAnsi" w:hAnsiTheme="minorHAnsi" w:cstheme="minorHAnsi"/>
        </w:rPr>
        <w:t xml:space="preserve"> such as platinum, zinc, copper, phosphorous, lead, gold, and indium </w:t>
      </w:r>
      <w:r w:rsidRPr="006648F0">
        <w:rPr>
          <w:rStyle w:val="StyleUnderline"/>
          <w:rFonts w:asciiTheme="minorHAnsi" w:hAnsiTheme="minorHAnsi" w:cstheme="minorHAnsi"/>
          <w:highlight w:val="green"/>
        </w:rPr>
        <w:t xml:space="preserve">could be </w:t>
      </w:r>
      <w:r w:rsidRPr="006648F0">
        <w:rPr>
          <w:rStyle w:val="Emphasis"/>
          <w:rFonts w:asciiTheme="minorHAnsi" w:hAnsiTheme="minorHAnsi" w:cstheme="minorHAnsi"/>
          <w:highlight w:val="green"/>
        </w:rPr>
        <w:t>exhausted</w:t>
      </w:r>
      <w:r w:rsidRPr="006648F0">
        <w:rPr>
          <w:rStyle w:val="StyleUnderline"/>
          <w:rFonts w:asciiTheme="minorHAnsi" w:hAnsiTheme="minorHAnsi" w:cstheme="minorHAnsi"/>
        </w:rPr>
        <w:t xml:space="preserve"> on Earth</w:t>
      </w:r>
      <w:r w:rsidRPr="006648F0">
        <w:rPr>
          <w:rFonts w:asciiTheme="minorHAnsi" w:hAnsiTheme="minorHAnsi" w:cstheme="minorHAnsi"/>
          <w:sz w:val="16"/>
        </w:rPr>
        <w:t xml:space="preserve">. 12 </w:t>
      </w:r>
      <w:r w:rsidRPr="006648F0">
        <w:rPr>
          <w:rStyle w:val="StyleUnderline"/>
          <w:rFonts w:asciiTheme="minorHAnsi" w:hAnsiTheme="minorHAnsi" w:cstheme="minorHAnsi"/>
        </w:rPr>
        <w:t xml:space="preserve">Many of these have </w:t>
      </w:r>
      <w:r w:rsidRPr="006648F0">
        <w:rPr>
          <w:rStyle w:val="StyleUnderline"/>
          <w:rFonts w:asciiTheme="minorHAnsi" w:hAnsiTheme="minorHAnsi" w:cstheme="minorHAnsi"/>
          <w:highlight w:val="green"/>
        </w:rPr>
        <w:t>no synthetic alternative</w:t>
      </w:r>
      <w:r w:rsidRPr="006648F0">
        <w:rPr>
          <w:rFonts w:asciiTheme="minorHAnsi" w:hAnsiTheme="minorHAnsi" w:cstheme="minorHAnsi"/>
          <w:sz w:val="16"/>
        </w:rPr>
        <w:t>, unlike chemical elements such as oil or diamonds.13 Liquid-crystal display (</w:t>
      </w:r>
      <w:r w:rsidRPr="006648F0">
        <w:rPr>
          <w:rStyle w:val="StyleUnderline"/>
          <w:rFonts w:asciiTheme="minorHAnsi" w:hAnsiTheme="minorHAnsi" w:cstheme="minorHAnsi"/>
        </w:rPr>
        <w:t>LCD</w:t>
      </w:r>
      <w:r w:rsidRPr="006648F0">
        <w:rPr>
          <w:rFonts w:asciiTheme="minorHAnsi" w:hAnsiTheme="minorHAnsi" w:cstheme="minorHAnsi"/>
          <w:sz w:val="16"/>
        </w:rPr>
        <w:t xml:space="preserve">) </w:t>
      </w:r>
      <w:r w:rsidRPr="006648F0">
        <w:rPr>
          <w:rStyle w:val="StyleUnderline"/>
          <w:rFonts w:asciiTheme="minorHAnsi" w:hAnsiTheme="minorHAnsi" w:cstheme="minorHAnsi"/>
        </w:rPr>
        <w:t>televisions, cellphones, and laptops are among the various consumer technologies that use precious metals.</w:t>
      </w:r>
      <w:r w:rsidRPr="006648F0">
        <w:rPr>
          <w:rFonts w:asciiTheme="minorHAnsi" w:hAnsiTheme="minorHAnsi" w:cstheme="minorHAnsi"/>
          <w:sz w:val="16"/>
        </w:rPr>
        <w:t xml:space="preserve">14Further, </w:t>
      </w:r>
      <w:r w:rsidRPr="006648F0">
        <w:rPr>
          <w:rStyle w:val="Emphasis"/>
          <w:rFonts w:asciiTheme="minorHAnsi" w:hAnsiTheme="minorHAnsi" w:cstheme="minorHAnsi"/>
          <w:highlight w:val="green"/>
        </w:rPr>
        <w:t>green tech</w:t>
      </w:r>
      <w:r w:rsidRPr="006648F0">
        <w:rPr>
          <w:rStyle w:val="Emphasis"/>
          <w:rFonts w:asciiTheme="minorHAnsi" w:hAnsiTheme="minorHAnsi" w:cstheme="minorHAnsi"/>
        </w:rPr>
        <w:t>nologies</w:t>
      </w:r>
      <w:r w:rsidRPr="006648F0">
        <w:rPr>
          <w:rStyle w:val="StyleUnderline"/>
          <w:rFonts w:asciiTheme="minorHAnsi" w:hAnsiTheme="minorHAnsi" w:cstheme="minorHAnsi"/>
        </w:rPr>
        <w:t xml:space="preserve"> including wind turbines, solar panels, and catalytic converters </w:t>
      </w:r>
      <w:r w:rsidRPr="006648F0">
        <w:rPr>
          <w:rStyle w:val="StyleUnderline"/>
          <w:rFonts w:asciiTheme="minorHAnsi" w:hAnsiTheme="minorHAnsi" w:cstheme="minorHAnsi"/>
          <w:highlight w:val="green"/>
        </w:rPr>
        <w:t>require these rare elements</w:t>
      </w:r>
      <w:r w:rsidRPr="006648F0">
        <w:rPr>
          <w:rFonts w:asciiTheme="minorHAnsi" w:hAnsiTheme="minorHAnsi" w:cstheme="minorHAnsi"/>
          <w:sz w:val="16"/>
        </w:rPr>
        <w:t xml:space="preserve">. 15 </w:t>
      </w:r>
      <w:r w:rsidRPr="006648F0">
        <w:rPr>
          <w:rStyle w:val="StyleUnderline"/>
          <w:rFonts w:asciiTheme="minorHAnsi" w:hAnsiTheme="minorHAnsi" w:cstheme="minorHAnsi"/>
        </w:rPr>
        <w:t>As demand rises for both types of technologies, and as reserves of rare metals fall, prices skyrocket</w:t>
      </w:r>
      <w:r w:rsidRPr="006648F0">
        <w:rPr>
          <w:rFonts w:asciiTheme="minorHAnsi" w:hAnsiTheme="minorHAnsi" w:cstheme="minorHAnsi"/>
          <w:sz w:val="16"/>
        </w:rPr>
        <w:t xml:space="preserve">.16 </w:t>
      </w:r>
      <w:r w:rsidRPr="006648F0">
        <w:rPr>
          <w:rStyle w:val="StyleUnderline"/>
          <w:rFonts w:asciiTheme="minorHAnsi" w:hAnsiTheme="minorHAnsi" w:cstheme="minorHAnsi"/>
          <w:highlight w:val="green"/>
        </w:rPr>
        <w:t>Demand</w:t>
      </w:r>
      <w:r w:rsidRPr="006648F0">
        <w:rPr>
          <w:rStyle w:val="StyleUnderline"/>
          <w:rFonts w:asciiTheme="minorHAnsi" w:hAnsiTheme="minorHAnsi" w:cstheme="minorHAnsi"/>
        </w:rPr>
        <w:t xml:space="preserve"> for nonrenewable resources </w:t>
      </w:r>
      <w:r w:rsidRPr="006648F0">
        <w:rPr>
          <w:rStyle w:val="StyleUnderline"/>
          <w:rFonts w:asciiTheme="minorHAnsi" w:hAnsiTheme="minorHAnsi" w:cstheme="minorHAnsi"/>
          <w:highlight w:val="green"/>
        </w:rPr>
        <w:t xml:space="preserve">creates </w:t>
      </w:r>
      <w:r w:rsidRPr="006648F0">
        <w:rPr>
          <w:rStyle w:val="Emphasis"/>
          <w:rFonts w:asciiTheme="minorHAnsi" w:hAnsiTheme="minorHAnsi" w:cstheme="minorHAnsi"/>
          <w:highlight w:val="green"/>
        </w:rPr>
        <w:t>conflict</w:t>
      </w:r>
      <w:r w:rsidRPr="006648F0">
        <w:rPr>
          <w:rFonts w:asciiTheme="minorHAnsi" w:hAnsiTheme="minorHAnsi" w:cstheme="minorHAnsi"/>
          <w:sz w:val="16"/>
        </w:rPr>
        <w:t>, and consumerism in rich countries results in harsh labor treatment for poorer countries.17</w:t>
      </w:r>
    </w:p>
    <w:p w14:paraId="651D2AB5"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In general, </w:t>
      </w:r>
      <w:r w:rsidRPr="006648F0">
        <w:rPr>
          <w:rStyle w:val="Emphasis"/>
          <w:rFonts w:asciiTheme="minorHAnsi" w:hAnsiTheme="minorHAnsi" w:cstheme="minorHAnsi"/>
        </w:rPr>
        <w:t>the mining industry is extremely destructive to Earth’s environment</w:t>
      </w:r>
      <w:r w:rsidRPr="006648F0">
        <w:rPr>
          <w:rFonts w:asciiTheme="minorHAnsi" w:hAnsiTheme="minorHAnsi" w:cstheme="minorHAnsi"/>
          <w:sz w:val="16"/>
        </w:rPr>
        <w:t xml:space="preserve">.18 In fact, depending on the method employed, </w:t>
      </w:r>
      <w:r w:rsidRPr="006648F0">
        <w:rPr>
          <w:rStyle w:val="StyleUnderline"/>
          <w:rFonts w:asciiTheme="minorHAnsi" w:hAnsiTheme="minorHAnsi" w:cstheme="minorHAnsi"/>
          <w:highlight w:val="green"/>
        </w:rPr>
        <w:t>mining</w:t>
      </w:r>
      <w:r w:rsidRPr="006648F0">
        <w:rPr>
          <w:rStyle w:val="StyleUnderline"/>
          <w:rFonts w:asciiTheme="minorHAnsi" w:hAnsiTheme="minorHAnsi" w:cstheme="minorHAnsi"/>
        </w:rPr>
        <w:t xml:space="preserve"> can </w:t>
      </w:r>
      <w:r w:rsidRPr="006648F0">
        <w:rPr>
          <w:rStyle w:val="StyleUnderline"/>
          <w:rFonts w:asciiTheme="minorHAnsi" w:hAnsiTheme="minorHAnsi" w:cstheme="minorHAnsi"/>
          <w:highlight w:val="green"/>
        </w:rPr>
        <w:t xml:space="preserve">destroy </w:t>
      </w:r>
      <w:r w:rsidRPr="006648F0">
        <w:rPr>
          <w:rStyle w:val="Emphasis"/>
          <w:rFonts w:asciiTheme="minorHAnsi" w:hAnsiTheme="minorHAnsi" w:cstheme="minorHAnsi"/>
          <w:highlight w:val="green"/>
        </w:rPr>
        <w:t>entire ecosystems</w:t>
      </w:r>
      <w:r w:rsidRPr="006648F0">
        <w:rPr>
          <w:rStyle w:val="StyleUnderline"/>
          <w:rFonts w:asciiTheme="minorHAnsi" w:hAnsiTheme="minorHAnsi" w:cstheme="minorHAnsi"/>
        </w:rPr>
        <w:t xml:space="preserve"> by </w:t>
      </w:r>
      <w:r w:rsidRPr="006648F0">
        <w:rPr>
          <w:rStyle w:val="Emphasis"/>
          <w:rFonts w:asciiTheme="minorHAnsi" w:hAnsiTheme="minorHAnsi" w:cstheme="minorHAnsi"/>
          <w:highlight w:val="green"/>
        </w:rPr>
        <w:t>polluting water</w:t>
      </w:r>
      <w:r w:rsidRPr="006648F0">
        <w:rPr>
          <w:rStyle w:val="StyleUnderline"/>
          <w:rFonts w:asciiTheme="minorHAnsi" w:hAnsiTheme="minorHAnsi" w:cstheme="minorHAnsi"/>
        </w:rPr>
        <w:t xml:space="preserve"> sources and </w:t>
      </w:r>
      <w:r w:rsidRPr="006648F0">
        <w:rPr>
          <w:rStyle w:val="StyleUnderline"/>
          <w:rFonts w:asciiTheme="minorHAnsi" w:hAnsiTheme="minorHAnsi" w:cstheme="minorHAnsi"/>
          <w:highlight w:val="green"/>
        </w:rPr>
        <w:t xml:space="preserve">contributing to </w:t>
      </w:r>
      <w:r w:rsidRPr="006648F0">
        <w:rPr>
          <w:rStyle w:val="Emphasis"/>
          <w:rFonts w:asciiTheme="minorHAnsi" w:hAnsiTheme="minorHAnsi" w:cstheme="minorHAnsi"/>
          <w:highlight w:val="green"/>
        </w:rPr>
        <w:t>deforestation</w:t>
      </w:r>
      <w:r w:rsidRPr="006648F0">
        <w:rPr>
          <w:rFonts w:asciiTheme="minorHAnsi" w:hAnsiTheme="minorHAnsi" w:cstheme="minorHAnsi"/>
          <w:sz w:val="16"/>
        </w:rPr>
        <w:t xml:space="preserve">.19 </w:t>
      </w:r>
      <w:r w:rsidRPr="006648F0">
        <w:rPr>
          <w:rStyle w:val="StyleUnderline"/>
          <w:rFonts w:asciiTheme="minorHAnsi" w:hAnsiTheme="minorHAnsi" w:cstheme="minorHAnsi"/>
        </w:rPr>
        <w:t>It is by its nature an unsustainable practice, because it involves the extraction of a finite and non-renewable resource.</w:t>
      </w:r>
      <w:r w:rsidRPr="006648F0">
        <w:rPr>
          <w:rFonts w:asciiTheme="minorHAnsi" w:hAnsiTheme="minorHAnsi" w:cstheme="minorHAnsi"/>
          <w:sz w:val="16"/>
        </w:rPr>
        <w:t xml:space="preserve">20 Moreover, </w:t>
      </w:r>
      <w:r w:rsidRPr="006648F0">
        <w:rPr>
          <w:rStyle w:val="StyleUnderline"/>
          <w:rFonts w:asciiTheme="minorHAnsi" w:hAnsiTheme="minorHAnsi" w:cstheme="minorHAnsi"/>
        </w:rPr>
        <w:t xml:space="preserve">by extracting tiny amounts of metals from relatively large quantities of ore, the mining industry contributes the </w:t>
      </w:r>
      <w:r w:rsidRPr="006648F0">
        <w:rPr>
          <w:rStyle w:val="Emphasis"/>
          <w:rFonts w:asciiTheme="minorHAnsi" w:hAnsiTheme="minorHAnsi" w:cstheme="minorHAnsi"/>
        </w:rPr>
        <w:t>largest portion</w:t>
      </w:r>
      <w:r w:rsidRPr="006648F0">
        <w:rPr>
          <w:rStyle w:val="StyleUnderline"/>
          <w:rFonts w:asciiTheme="minorHAnsi" w:hAnsiTheme="minorHAnsi" w:cstheme="minorHAnsi"/>
        </w:rPr>
        <w:t xml:space="preserve"> of solid wastes in the world</w:t>
      </w:r>
      <w:r w:rsidRPr="006648F0">
        <w:rPr>
          <w:rFonts w:asciiTheme="minorHAnsi" w:hAnsiTheme="minorHAnsi" w:cstheme="minorHAnsi"/>
          <w:sz w:val="16"/>
        </w:rPr>
        <w:t xml:space="preserve">.21 </w:t>
      </w:r>
      <w:r w:rsidRPr="006648F0">
        <w:rPr>
          <w:rStyle w:val="StyleUnderline"/>
          <w:rFonts w:asciiTheme="minorHAnsi" w:hAnsiTheme="minorHAnsi" w:cstheme="minorHAnsi"/>
        </w:rPr>
        <w:t>The</w:t>
      </w:r>
      <w:r w:rsidRPr="006648F0">
        <w:rPr>
          <w:rFonts w:asciiTheme="minorHAnsi" w:hAnsiTheme="minorHAnsi" w:cstheme="minorHAnsi"/>
          <w:sz w:val="16"/>
        </w:rPr>
        <w:t xml:space="preserve"> Environmental Protection Agency (</w:t>
      </w:r>
      <w:r w:rsidRPr="006648F0">
        <w:rPr>
          <w:rStyle w:val="StyleUnderline"/>
          <w:rFonts w:asciiTheme="minorHAnsi" w:hAnsiTheme="minorHAnsi" w:cstheme="minorHAnsi"/>
        </w:rPr>
        <w:t>EPA</w:t>
      </w:r>
      <w:r w:rsidRPr="006648F0">
        <w:rPr>
          <w:rFonts w:asciiTheme="minorHAnsi" w:hAnsiTheme="minorHAnsi" w:cstheme="minorHAnsi"/>
          <w:sz w:val="16"/>
        </w:rPr>
        <w:t xml:space="preserve">) </w:t>
      </w:r>
      <w:r w:rsidRPr="006648F0">
        <w:rPr>
          <w:rStyle w:val="StyleUnderline"/>
          <w:rFonts w:asciiTheme="minorHAnsi" w:hAnsiTheme="minorHAnsi" w:cstheme="minorHAnsi"/>
        </w:rPr>
        <w:t xml:space="preserve">describes the industry as the source of </w:t>
      </w:r>
      <w:r w:rsidRPr="006648F0">
        <w:rPr>
          <w:rStyle w:val="Emphasis"/>
          <w:rFonts w:asciiTheme="minorHAnsi" w:hAnsiTheme="minorHAnsi" w:cstheme="minorHAnsi"/>
          <w:highlight w:val="green"/>
        </w:rPr>
        <w:t>more</w:t>
      </w:r>
      <w:r w:rsidRPr="006648F0">
        <w:rPr>
          <w:rStyle w:val="Emphasis"/>
          <w:rFonts w:asciiTheme="minorHAnsi" w:hAnsiTheme="minorHAnsi" w:cstheme="minorHAnsi"/>
        </w:rPr>
        <w:t xml:space="preserve"> toxic and </w:t>
      </w:r>
      <w:r w:rsidRPr="006648F0">
        <w:rPr>
          <w:rStyle w:val="Emphasis"/>
          <w:rFonts w:asciiTheme="minorHAnsi" w:hAnsiTheme="minorHAnsi" w:cstheme="minorHAnsi"/>
          <w:highlight w:val="green"/>
        </w:rPr>
        <w:t>hazardous</w:t>
      </w:r>
      <w:r w:rsidRPr="006648F0">
        <w:rPr>
          <w:rStyle w:val="Emphasis"/>
          <w:rFonts w:asciiTheme="minorHAnsi" w:hAnsiTheme="minorHAnsi" w:cstheme="minorHAnsi"/>
        </w:rPr>
        <w:t xml:space="preserve"> waste </w:t>
      </w:r>
      <w:r w:rsidRPr="006648F0">
        <w:rPr>
          <w:rStyle w:val="Emphasis"/>
          <w:rFonts w:asciiTheme="minorHAnsi" w:hAnsiTheme="minorHAnsi" w:cstheme="minorHAnsi"/>
          <w:highlight w:val="green"/>
        </w:rPr>
        <w:t>than any other</w:t>
      </w:r>
      <w:r w:rsidRPr="006648F0">
        <w:rPr>
          <w:rStyle w:val="Emphasis"/>
          <w:rFonts w:asciiTheme="minorHAnsi" w:hAnsiTheme="minorHAnsi" w:cstheme="minorHAnsi"/>
        </w:rPr>
        <w:t xml:space="preserve"> industrial </w:t>
      </w:r>
      <w:r w:rsidRPr="006648F0">
        <w:rPr>
          <w:rStyle w:val="Emphasis"/>
          <w:rFonts w:asciiTheme="minorHAnsi" w:hAnsiTheme="minorHAnsi" w:cstheme="minorHAnsi"/>
          <w:highlight w:val="green"/>
        </w:rPr>
        <w:t>sector</w:t>
      </w:r>
      <w:r w:rsidRPr="006648F0">
        <w:rPr>
          <w:rFonts w:asciiTheme="minorHAnsi" w:hAnsiTheme="minorHAnsi" w:cstheme="minorHAnsi"/>
          <w:sz w:val="16"/>
        </w:rPr>
        <w:t xml:space="preserve"> [</w:t>
      </w:r>
      <w:r w:rsidRPr="006648F0">
        <w:rPr>
          <w:rStyle w:val="StyleUnderline"/>
          <w:rFonts w:asciiTheme="minorHAnsi" w:hAnsiTheme="minorHAnsi" w:cstheme="minorHAnsi"/>
        </w:rPr>
        <w:t>in the United States</w:t>
      </w:r>
      <w:r w:rsidRPr="006648F0">
        <w:rPr>
          <w:rFonts w:asciiTheme="minorHAnsi" w:hAnsiTheme="minorHAnsi" w:cstheme="minorHAnsi"/>
          <w:sz w:val="16"/>
        </w:rPr>
        <w:t xml:space="preserve">], </w:t>
      </w:r>
      <w:r w:rsidRPr="006648F0">
        <w:rPr>
          <w:rStyle w:val="StyleUnderline"/>
          <w:rFonts w:asciiTheme="minorHAnsi" w:hAnsiTheme="minorHAnsi" w:cstheme="minorHAnsi"/>
        </w:rPr>
        <w:t>costing billions of dollars to address the public health and environmental threats to communities.</w:t>
      </w:r>
      <w:r w:rsidRPr="006648F0">
        <w:rPr>
          <w:rFonts w:asciiTheme="minorHAnsi" w:hAnsiTheme="minorHAnsi" w:cstheme="minorHAnsi"/>
          <w:sz w:val="16"/>
        </w:rPr>
        <w:t xml:space="preserve"> 22 </w:t>
      </w:r>
      <w:r w:rsidRPr="006648F0">
        <w:rPr>
          <w:rStyle w:val="StyleUnderline"/>
          <w:rFonts w:asciiTheme="minorHAnsi" w:hAnsiTheme="minorHAnsi" w:cstheme="minorHAnsi"/>
        </w:rPr>
        <w:t xml:space="preserve">Poor regulations and oxymoronic corporate definitions of sustainability, however, make it unclear as to just how much waste the industry </w:t>
      </w:r>
      <w:proofErr w:type="gramStart"/>
      <w:r w:rsidRPr="006648F0">
        <w:rPr>
          <w:rStyle w:val="StyleUnderline"/>
          <w:rFonts w:asciiTheme="minorHAnsi" w:hAnsiTheme="minorHAnsi" w:cstheme="minorHAnsi"/>
        </w:rPr>
        <w:t>actually produces</w:t>
      </w:r>
      <w:proofErr w:type="gramEnd"/>
      <w:r w:rsidRPr="006648F0">
        <w:rPr>
          <w:rStyle w:val="StyleUnderline"/>
          <w:rFonts w:asciiTheme="minorHAnsi" w:hAnsiTheme="minorHAnsi" w:cstheme="minorHAnsi"/>
        </w:rPr>
        <w:t>.</w:t>
      </w:r>
      <w:r w:rsidRPr="006648F0">
        <w:rPr>
          <w:rFonts w:asciiTheme="minorHAnsi" w:hAnsiTheme="minorHAnsi" w:cstheme="minorHAnsi"/>
          <w:sz w:val="16"/>
        </w:rPr>
        <w:t>23</w:t>
      </w:r>
    </w:p>
    <w:p w14:paraId="2AFC5033"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highlight w:val="green"/>
        </w:rPr>
        <w:lastRenderedPageBreak/>
        <w:t>Platinum</w:t>
      </w:r>
      <w:r w:rsidRPr="006648F0">
        <w:rPr>
          <w:rFonts w:asciiTheme="minorHAnsi" w:hAnsiTheme="minorHAnsi" w:cstheme="minorHAnsi"/>
          <w:sz w:val="16"/>
        </w:rPr>
        <w:t xml:space="preserve"> provides an excellent case study of the issue, because it </w:t>
      </w:r>
      <w:r w:rsidRPr="006648F0">
        <w:rPr>
          <w:rStyle w:val="StyleUnderline"/>
          <w:rFonts w:asciiTheme="minorHAnsi" w:hAnsiTheme="minorHAnsi" w:cstheme="minorHAnsi"/>
        </w:rPr>
        <w:t xml:space="preserve">is an </w:t>
      </w:r>
      <w:r w:rsidRPr="006648F0">
        <w:rPr>
          <w:rStyle w:val="StyleUnderline"/>
          <w:rFonts w:asciiTheme="minorHAnsi" w:hAnsiTheme="minorHAnsi" w:cstheme="minorHAnsi"/>
          <w:highlight w:val="green"/>
        </w:rPr>
        <w:t>extremely rare</w:t>
      </w:r>
      <w:r w:rsidRPr="006648F0">
        <w:rPr>
          <w:rStyle w:val="StyleUnderline"/>
          <w:rFonts w:asciiTheme="minorHAnsi" w:hAnsiTheme="minorHAnsi" w:cstheme="minorHAnsi"/>
        </w:rPr>
        <w:t xml:space="preserve"> and expensive metal—an ore </w:t>
      </w:r>
      <w:r w:rsidRPr="006648F0">
        <w:rPr>
          <w:rStyle w:val="StyleUnderline"/>
          <w:rFonts w:asciiTheme="minorHAnsi" w:hAnsiTheme="minorHAnsi" w:cstheme="minorHAnsi"/>
          <w:highlight w:val="green"/>
        </w:rPr>
        <w:t>expected</w:t>
      </w:r>
      <w:r w:rsidRPr="006648F0">
        <w:rPr>
          <w:rStyle w:val="StyleUnderline"/>
          <w:rFonts w:asciiTheme="minorHAnsi" w:hAnsiTheme="minorHAnsi" w:cstheme="minorHAnsi"/>
        </w:rPr>
        <w:t xml:space="preserve"> to exist </w:t>
      </w:r>
      <w:r w:rsidRPr="006648F0">
        <w:rPr>
          <w:rStyle w:val="StyleUnderline"/>
          <w:rFonts w:asciiTheme="minorHAnsi" w:hAnsiTheme="minorHAnsi" w:cstheme="minorHAnsi"/>
          <w:highlight w:val="green"/>
        </w:rPr>
        <w:t xml:space="preserve">in </w:t>
      </w:r>
      <w:r w:rsidRPr="006648F0">
        <w:rPr>
          <w:rStyle w:val="Emphasis"/>
          <w:rFonts w:asciiTheme="minorHAnsi" w:hAnsiTheme="minorHAnsi" w:cstheme="minorHAnsi"/>
          <w:highlight w:val="green"/>
        </w:rPr>
        <w:t>vast quantities</w:t>
      </w:r>
      <w:r w:rsidRPr="006648F0">
        <w:rPr>
          <w:rStyle w:val="StyleUnderline"/>
          <w:rFonts w:asciiTheme="minorHAnsi" w:hAnsiTheme="minorHAnsi" w:cstheme="minorHAnsi"/>
          <w:highlight w:val="green"/>
        </w:rPr>
        <w:t xml:space="preserve"> in </w:t>
      </w:r>
      <w:r w:rsidRPr="006648F0">
        <w:rPr>
          <w:rStyle w:val="Emphasis"/>
          <w:rFonts w:asciiTheme="minorHAnsi" w:hAnsiTheme="minorHAnsi" w:cstheme="minorHAnsi"/>
          <w:highlight w:val="green"/>
        </w:rPr>
        <w:t>asteroids</w:t>
      </w:r>
      <w:r w:rsidRPr="006648F0">
        <w:rPr>
          <w:rStyle w:val="StyleUnderline"/>
          <w:rFonts w:asciiTheme="minorHAnsi" w:hAnsiTheme="minorHAnsi" w:cstheme="minorHAnsi"/>
        </w:rPr>
        <w:t>.</w:t>
      </w:r>
      <w:r w:rsidRPr="006648F0">
        <w:rPr>
          <w:rFonts w:asciiTheme="minorHAnsi" w:hAnsiTheme="minorHAnsi" w:cstheme="minorHAnsi"/>
          <w:sz w:val="16"/>
        </w:rPr>
        <w:t xml:space="preserve">24 Further, </w:t>
      </w:r>
      <w:r w:rsidRPr="006648F0">
        <w:rPr>
          <w:rStyle w:val="StyleUnderline"/>
          <w:rFonts w:asciiTheme="minorHAnsi" w:hAnsiTheme="minorHAnsi" w:cstheme="minorHAnsi"/>
        </w:rPr>
        <w:t>production of platinum has increased sharply in the past sixty years in order to keep up with growing demand for use in new technologies</w:t>
      </w:r>
      <w:r w:rsidRPr="006648F0">
        <w:rPr>
          <w:rFonts w:asciiTheme="minorHAnsi" w:hAnsiTheme="minorHAnsi" w:cstheme="minorHAnsi"/>
          <w:sz w:val="16"/>
        </w:rPr>
        <w:t xml:space="preserve">.25 In fact, </w:t>
      </w:r>
      <w:r w:rsidRPr="006648F0">
        <w:rPr>
          <w:rStyle w:val="StyleUnderline"/>
          <w:rFonts w:asciiTheme="minorHAnsi" w:hAnsiTheme="minorHAnsi" w:cstheme="minorHAnsi"/>
        </w:rPr>
        <w:t xml:space="preserve">despite their high costs, platinum group metals are so useful that </w:t>
      </w:r>
      <w:r w:rsidRPr="006648F0">
        <w:rPr>
          <w:rStyle w:val="Emphasis"/>
          <w:rFonts w:asciiTheme="minorHAnsi" w:hAnsiTheme="minorHAnsi" w:cstheme="minorHAnsi"/>
        </w:rPr>
        <w:t>[one] of [four]</w:t>
      </w:r>
      <w:r w:rsidRPr="006648F0">
        <w:rPr>
          <w:rStyle w:val="StyleUnderline"/>
          <w:rFonts w:asciiTheme="minorHAnsi" w:hAnsiTheme="minorHAnsi" w:cstheme="minorHAnsi"/>
        </w:rPr>
        <w:t xml:space="preserve"> industrial goods on Earth require them in production.</w:t>
      </w:r>
      <w:r w:rsidRPr="006648F0">
        <w:rPr>
          <w:rFonts w:asciiTheme="minorHAnsi" w:hAnsiTheme="minorHAnsi" w:cstheme="minorHAnsi"/>
          <w:sz w:val="16"/>
        </w:rPr>
        <w:t xml:space="preserve"> 26 </w:t>
      </w:r>
      <w:r w:rsidRPr="006648F0">
        <w:rPr>
          <w:rStyle w:val="StyleUnderline"/>
          <w:rFonts w:asciiTheme="minorHAnsi" w:hAnsiTheme="minorHAnsi" w:cstheme="minorHAnsi"/>
        </w:rPr>
        <w:t xml:space="preserve">Scholars </w:t>
      </w:r>
      <w:r w:rsidRPr="006648F0">
        <w:rPr>
          <w:rStyle w:val="StyleUnderline"/>
          <w:rFonts w:asciiTheme="minorHAnsi" w:hAnsiTheme="minorHAnsi" w:cstheme="minorHAnsi"/>
          <w:highlight w:val="green"/>
        </w:rPr>
        <w:t>do not expect demand to slow</w:t>
      </w:r>
      <w:r w:rsidRPr="006648F0">
        <w:rPr>
          <w:rStyle w:val="StyleUnderline"/>
          <w:rFonts w:asciiTheme="minorHAnsi" w:hAnsiTheme="minorHAnsi" w:cstheme="minorHAnsi"/>
        </w:rPr>
        <w:t xml:space="preserve"> any time soon</w:t>
      </w:r>
      <w:r w:rsidRPr="006648F0">
        <w:rPr>
          <w:rFonts w:asciiTheme="minorHAnsi" w:hAnsiTheme="minorHAnsi" w:cstheme="minorHAnsi"/>
          <w:sz w:val="16"/>
        </w:rPr>
        <w:t xml:space="preserve">.27 Among other technologies, </w:t>
      </w:r>
      <w:r w:rsidRPr="006648F0">
        <w:rPr>
          <w:rStyle w:val="StyleUnderline"/>
          <w:rFonts w:asciiTheme="minorHAnsi" w:hAnsiTheme="minorHAnsi" w:cstheme="minorHAnsi"/>
        </w:rPr>
        <w:t>industries use platinum in products such as catalytic converters, jewelry production, various catalysts for chemical processing, and hydrogen fuel cells</w:t>
      </w:r>
      <w:r w:rsidRPr="006648F0">
        <w:rPr>
          <w:rFonts w:asciiTheme="minorHAnsi" w:hAnsiTheme="minorHAnsi" w:cstheme="minorHAnsi"/>
          <w:sz w:val="16"/>
        </w:rPr>
        <w:t xml:space="preserve">.28 While there is no consensus on how far the Earth’s reserves of platinum will take humanity, many </w:t>
      </w:r>
      <w:r w:rsidRPr="006648F0">
        <w:rPr>
          <w:rStyle w:val="StyleUnderline"/>
          <w:rFonts w:asciiTheme="minorHAnsi" w:hAnsiTheme="minorHAnsi" w:cstheme="minorHAnsi"/>
        </w:rPr>
        <w:t xml:space="preserve">scientists agree that platinum ore </w:t>
      </w:r>
      <w:r w:rsidRPr="006648F0">
        <w:rPr>
          <w:rStyle w:val="StyleUnderline"/>
          <w:rFonts w:asciiTheme="minorHAnsi" w:hAnsiTheme="minorHAnsi" w:cstheme="minorHAnsi"/>
          <w:highlight w:val="green"/>
        </w:rPr>
        <w:t>reserves will deplete in</w:t>
      </w:r>
      <w:r w:rsidRPr="006648F0">
        <w:rPr>
          <w:rStyle w:val="StyleUnderline"/>
          <w:rFonts w:asciiTheme="minorHAnsi" w:hAnsiTheme="minorHAnsi" w:cstheme="minorHAnsi"/>
        </w:rPr>
        <w:t xml:space="preserve"> a relatively </w:t>
      </w:r>
      <w:r w:rsidRPr="006648F0">
        <w:rPr>
          <w:rStyle w:val="Emphasis"/>
          <w:rFonts w:asciiTheme="minorHAnsi" w:hAnsiTheme="minorHAnsi" w:cstheme="minorHAnsi"/>
          <w:highlight w:val="green"/>
        </w:rPr>
        <w:t xml:space="preserve">short </w:t>
      </w:r>
      <w:r w:rsidRPr="006648F0">
        <w:rPr>
          <w:rStyle w:val="Emphasis"/>
          <w:rFonts w:asciiTheme="minorHAnsi" w:hAnsiTheme="minorHAnsi" w:cstheme="minorHAnsi"/>
        </w:rPr>
        <w:t xml:space="preserve">amount of </w:t>
      </w:r>
      <w:r w:rsidRPr="006648F0">
        <w:rPr>
          <w:rStyle w:val="Emphasis"/>
          <w:rFonts w:asciiTheme="minorHAnsi" w:hAnsiTheme="minorHAnsi" w:cstheme="minorHAnsi"/>
          <w:highlight w:val="green"/>
        </w:rPr>
        <w:t>time</w:t>
      </w:r>
      <w:r w:rsidRPr="006648F0">
        <w:rPr>
          <w:rFonts w:asciiTheme="minorHAnsi" w:hAnsiTheme="minorHAnsi" w:cstheme="minorHAnsi"/>
          <w:sz w:val="16"/>
        </w:rPr>
        <w:t>.29</w:t>
      </w:r>
    </w:p>
    <w:p w14:paraId="2C9D8454"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With the rate of mining at an all-time high,30 it is increasingly clear that </w:t>
      </w:r>
      <w:r w:rsidRPr="006648F0">
        <w:rPr>
          <w:rStyle w:val="StyleUnderline"/>
          <w:rFonts w:asciiTheme="minorHAnsi" w:hAnsiTheme="minorHAnsi" w:cstheme="minorHAnsi"/>
        </w:rPr>
        <w:t>historical patterns of mineral resources and development cannot simply be assumed to continue unaltered into the future</w:t>
      </w:r>
      <w:r w:rsidRPr="006648F0">
        <w:rPr>
          <w:rFonts w:asciiTheme="minorHAnsi" w:hAnsiTheme="minorHAnsi" w:cstheme="minorHAnsi"/>
          <w:sz w:val="16"/>
        </w:rPr>
        <w:t xml:space="preserve">. 31 </w:t>
      </w:r>
      <w:r w:rsidRPr="006648F0">
        <w:rPr>
          <w:rStyle w:val="StyleUnderline"/>
          <w:rFonts w:asciiTheme="minorHAnsi" w:hAnsiTheme="minorHAnsi" w:cstheme="minorHAnsi"/>
        </w:rPr>
        <w:t xml:space="preserve">The platinum mining industry, however, has a strong incentive to increase its rate of extraction as profits grow with the rate of demand. Without any alternative, this destructive practice will </w:t>
      </w:r>
      <w:proofErr w:type="gramStart"/>
      <w:r w:rsidRPr="006648F0">
        <w:rPr>
          <w:rStyle w:val="StyleUnderline"/>
          <w:rFonts w:asciiTheme="minorHAnsi" w:hAnsiTheme="minorHAnsi" w:cstheme="minorHAnsi"/>
        </w:rPr>
        <w:t>continue</w:t>
      </w:r>
      <w:r w:rsidRPr="006648F0">
        <w:rPr>
          <w:rFonts w:asciiTheme="minorHAnsi" w:hAnsiTheme="minorHAnsi" w:cstheme="minorHAnsi"/>
          <w:sz w:val="16"/>
        </w:rPr>
        <w:t xml:space="preserve"> into the future</w:t>
      </w:r>
      <w:proofErr w:type="gramEnd"/>
      <w:r w:rsidRPr="006648F0">
        <w:rPr>
          <w:rFonts w:asciiTheme="minorHAnsi" w:hAnsiTheme="minorHAnsi" w:cstheme="minorHAnsi"/>
          <w:sz w:val="16"/>
        </w:rPr>
        <w:t>.32</w:t>
      </w:r>
    </w:p>
    <w:p w14:paraId="31EA4F27"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So-called platinum-group metal (</w:t>
      </w:r>
      <w:r w:rsidRPr="006648F0">
        <w:rPr>
          <w:rStyle w:val="StyleUnderline"/>
          <w:rFonts w:asciiTheme="minorHAnsi" w:hAnsiTheme="minorHAnsi" w:cstheme="minorHAnsi"/>
        </w:rPr>
        <w:t>PGM</w:t>
      </w:r>
      <w:r w:rsidRPr="006648F0">
        <w:rPr>
          <w:rFonts w:asciiTheme="minorHAnsi" w:hAnsiTheme="minorHAnsi" w:cstheme="minorHAnsi"/>
          <w:sz w:val="16"/>
        </w:rPr>
        <w:t xml:space="preserve">) </w:t>
      </w:r>
      <w:r w:rsidRPr="006648F0">
        <w:rPr>
          <w:rStyle w:val="StyleUnderline"/>
          <w:rFonts w:asciiTheme="minorHAnsi" w:hAnsiTheme="minorHAnsi" w:cstheme="minorHAnsi"/>
        </w:rPr>
        <w:t>ores are mined through underground or open cut techniques</w:t>
      </w:r>
      <w:r w:rsidRPr="006648F0">
        <w:rPr>
          <w:rFonts w:asciiTheme="minorHAnsi" w:hAnsiTheme="minorHAnsi" w:cstheme="minorHAnsi"/>
          <w:sz w:val="16"/>
        </w:rPr>
        <w:t xml:space="preserve">.33 Due to these practices, </w:t>
      </w:r>
      <w:r w:rsidRPr="006648F0">
        <w:rPr>
          <w:rStyle w:val="StyleUnderline"/>
          <w:rFonts w:asciiTheme="minorHAnsi" w:hAnsiTheme="minorHAnsi" w:cstheme="minorHAnsi"/>
        </w:rPr>
        <w:t>all but a very small fraction of the mined platinum ore is disposed of as solid waste</w:t>
      </w:r>
      <w:r w:rsidRPr="006648F0">
        <w:rPr>
          <w:rFonts w:asciiTheme="minorHAnsi" w:hAnsiTheme="minorHAnsi" w:cstheme="minorHAnsi"/>
          <w:sz w:val="16"/>
        </w:rPr>
        <w:t xml:space="preserve">.34 </w:t>
      </w:r>
      <w:r w:rsidRPr="006648F0">
        <w:rPr>
          <w:rStyle w:val="StyleUnderline"/>
          <w:rFonts w:asciiTheme="minorHAnsi" w:hAnsiTheme="minorHAnsi" w:cstheme="minorHAnsi"/>
        </w:rPr>
        <w:t xml:space="preserve">The </w:t>
      </w:r>
      <w:r w:rsidRPr="006648F0">
        <w:rPr>
          <w:rStyle w:val="StyleUnderline"/>
          <w:rFonts w:asciiTheme="minorHAnsi" w:hAnsiTheme="minorHAnsi" w:cstheme="minorHAnsi"/>
          <w:highlight w:val="green"/>
        </w:rPr>
        <w:t>environmental consequences</w:t>
      </w:r>
      <w:r w:rsidRPr="006648F0">
        <w:rPr>
          <w:rStyle w:val="StyleUnderline"/>
          <w:rFonts w:asciiTheme="minorHAnsi" w:hAnsiTheme="minorHAnsi" w:cstheme="minorHAnsi"/>
        </w:rPr>
        <w:t xml:space="preserve"> of platinum production </w:t>
      </w:r>
      <w:r w:rsidRPr="006648F0">
        <w:rPr>
          <w:rStyle w:val="StyleUnderline"/>
          <w:rFonts w:asciiTheme="minorHAnsi" w:hAnsiTheme="minorHAnsi" w:cstheme="minorHAnsi"/>
          <w:highlight w:val="green"/>
        </w:rPr>
        <w:t>are</w:t>
      </w:r>
      <w:r w:rsidRPr="006648F0">
        <w:rPr>
          <w:rStyle w:val="StyleUnderline"/>
          <w:rFonts w:asciiTheme="minorHAnsi" w:hAnsiTheme="minorHAnsi" w:cstheme="minorHAnsi"/>
        </w:rPr>
        <w:t xml:space="preserve"> thus quite </w:t>
      </w:r>
      <w:r w:rsidRPr="006648F0">
        <w:rPr>
          <w:rStyle w:val="StyleUnderline"/>
          <w:rFonts w:asciiTheme="minorHAnsi" w:hAnsiTheme="minorHAnsi" w:cstheme="minorHAnsi"/>
          <w:highlight w:val="green"/>
        </w:rPr>
        <w:t>significant</w:t>
      </w:r>
      <w:r w:rsidRPr="006648F0">
        <w:rPr>
          <w:rStyle w:val="StyleUnderline"/>
          <w:rFonts w:asciiTheme="minorHAnsi" w:hAnsiTheme="minorHAnsi" w:cstheme="minorHAnsi"/>
        </w:rPr>
        <w:t>, but like the mining industry in general, the amount of waste is typically under-reported</w:t>
      </w:r>
      <w:r w:rsidRPr="006648F0">
        <w:rPr>
          <w:rFonts w:asciiTheme="minorHAnsi" w:hAnsiTheme="minorHAnsi" w:cstheme="minorHAnsi"/>
          <w:sz w:val="16"/>
        </w:rPr>
        <w:t>.35</w:t>
      </w:r>
    </w:p>
    <w:p w14:paraId="04EB4D55"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While this is due to </w:t>
      </w:r>
      <w:r w:rsidRPr="006648F0">
        <w:rPr>
          <w:rStyle w:val="StyleUnderline"/>
          <w:rFonts w:asciiTheme="minorHAnsi" w:hAnsiTheme="minorHAnsi" w:cstheme="minorHAnsi"/>
        </w:rPr>
        <w:t xml:space="preserve">high production levels </w:t>
      </w:r>
      <w:proofErr w:type="gramStart"/>
      <w:r w:rsidRPr="006648F0">
        <w:rPr>
          <w:rFonts w:asciiTheme="minorHAnsi" w:hAnsiTheme="minorHAnsi" w:cstheme="minorHAnsi"/>
          <w:sz w:val="16"/>
        </w:rPr>
        <w:t>at the moment</w:t>
      </w:r>
      <w:proofErr w:type="gramEnd"/>
      <w:r w:rsidRPr="006648F0">
        <w:rPr>
          <w:rFonts w:asciiTheme="minorHAnsi" w:hAnsiTheme="minorHAnsi" w:cstheme="minorHAnsi"/>
          <w:sz w:val="16"/>
        </w:rPr>
        <w:t xml:space="preserve">, those levels </w:t>
      </w:r>
      <w:r w:rsidRPr="006648F0">
        <w:rPr>
          <w:rStyle w:val="StyleUnderline"/>
          <w:rFonts w:asciiTheme="minorHAnsi" w:hAnsiTheme="minorHAnsi" w:cstheme="minorHAnsi"/>
        </w:rPr>
        <w:t>will only increase given the estimated future demand of platinum.</w:t>
      </w:r>
      <w:r w:rsidRPr="006648F0">
        <w:rPr>
          <w:rFonts w:asciiTheme="minorHAnsi" w:hAnsiTheme="minorHAnsi" w:cstheme="minorHAnsi"/>
          <w:sz w:val="16"/>
        </w:rPr>
        <w:t xml:space="preserve">36 </w:t>
      </w:r>
      <w:r w:rsidRPr="006648F0">
        <w:rPr>
          <w:rStyle w:val="StyleUnderline"/>
          <w:rFonts w:asciiTheme="minorHAnsi" w:hAnsiTheme="minorHAnsi" w:cstheme="minorHAnsi"/>
        </w:rPr>
        <w:t>In spite of the negative consequences, mining continues unabated because it is economically important</w:t>
      </w:r>
      <w:r w:rsidRPr="006648F0">
        <w:rPr>
          <w:rFonts w:asciiTheme="minorHAnsi" w:hAnsiTheme="minorHAnsi" w:cstheme="minorHAnsi"/>
          <w:sz w:val="16"/>
        </w:rPr>
        <w:t xml:space="preserve"> to many areas.37 </w:t>
      </w:r>
      <w:r w:rsidRPr="006648F0">
        <w:rPr>
          <w:rStyle w:val="StyleUnderline"/>
          <w:rFonts w:asciiTheme="minorHAnsi" w:hAnsiTheme="minorHAnsi" w:cstheme="minorHAnsi"/>
        </w:rPr>
        <w:t xml:space="preserve">The future environmental costs provide a major challenge in creating a sustainable system. </w:t>
      </w:r>
      <w:r w:rsidRPr="006648F0">
        <w:rPr>
          <w:rStyle w:val="Emphasis"/>
          <w:rFonts w:asciiTheme="minorHAnsi" w:hAnsiTheme="minorHAnsi" w:cstheme="minorHAnsi"/>
        </w:rPr>
        <w:t xml:space="preserve">Relegating at least some </w:t>
      </w:r>
      <w:r w:rsidRPr="006648F0">
        <w:rPr>
          <w:rStyle w:val="Emphasis"/>
          <w:rFonts w:asciiTheme="minorHAnsi" w:hAnsiTheme="minorHAnsi" w:cstheme="minorHAnsi"/>
          <w:highlight w:val="green"/>
        </w:rPr>
        <w:t>mining</w:t>
      </w:r>
      <w:r w:rsidRPr="006648F0">
        <w:rPr>
          <w:rStyle w:val="Emphasis"/>
          <w:rFonts w:asciiTheme="minorHAnsi" w:hAnsiTheme="minorHAnsi" w:cstheme="minorHAnsi"/>
        </w:rPr>
        <w:t xml:space="preserve"> companies to near-Earth </w:t>
      </w:r>
      <w:r w:rsidRPr="006648F0">
        <w:rPr>
          <w:rStyle w:val="Emphasis"/>
          <w:rFonts w:asciiTheme="minorHAnsi" w:hAnsiTheme="minorHAnsi" w:cstheme="minorHAnsi"/>
          <w:highlight w:val="green"/>
        </w:rPr>
        <w:t>asteroids would reduce the negative effects of future mining levels on Earth</w:t>
      </w:r>
      <w:r w:rsidRPr="006648F0">
        <w:rPr>
          <w:rFonts w:asciiTheme="minorHAnsi" w:hAnsiTheme="minorHAnsi" w:cstheme="minorHAnsi"/>
          <w:sz w:val="16"/>
        </w:rPr>
        <w:t>. The economic benefits of mining need not be sacrificed for the sake of the environment.38</w:t>
      </w:r>
    </w:p>
    <w:p w14:paraId="52027844" w14:textId="77777777" w:rsidR="006648F0" w:rsidRPr="006648F0" w:rsidRDefault="006648F0" w:rsidP="006648F0">
      <w:pPr>
        <w:rPr>
          <w:rFonts w:asciiTheme="minorHAnsi" w:hAnsiTheme="minorHAnsi" w:cstheme="minorHAnsi"/>
          <w:sz w:val="16"/>
        </w:rPr>
      </w:pPr>
    </w:p>
    <w:p w14:paraId="43CC9FFF"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 xml:space="preserve">Terrestrial resource scarcity goes </w:t>
      </w:r>
      <w:r w:rsidRPr="006648F0">
        <w:rPr>
          <w:rFonts w:asciiTheme="minorHAnsi" w:hAnsiTheme="minorHAnsi" w:cstheme="minorHAnsi"/>
          <w:u w:val="single"/>
        </w:rPr>
        <w:t>nuclear</w:t>
      </w:r>
      <w:r w:rsidRPr="006648F0">
        <w:rPr>
          <w:rFonts w:asciiTheme="minorHAnsi" w:hAnsiTheme="minorHAnsi" w:cstheme="minorHAnsi"/>
        </w:rPr>
        <w:t xml:space="preserve">---we outweigh on timeframe, just the </w:t>
      </w:r>
      <w:r w:rsidRPr="006648F0">
        <w:rPr>
          <w:rFonts w:asciiTheme="minorHAnsi" w:hAnsiTheme="minorHAnsi" w:cstheme="minorHAnsi"/>
          <w:u w:val="single"/>
        </w:rPr>
        <w:t>prospect</w:t>
      </w:r>
      <w:r w:rsidRPr="006648F0">
        <w:rPr>
          <w:rFonts w:asciiTheme="minorHAnsi" w:hAnsiTheme="minorHAnsi" w:cstheme="minorHAnsi"/>
        </w:rPr>
        <w:t xml:space="preserve"> of shortages triggers </w:t>
      </w:r>
      <w:r w:rsidRPr="006648F0">
        <w:rPr>
          <w:rFonts w:asciiTheme="minorHAnsi" w:hAnsiTheme="minorHAnsi" w:cstheme="minorHAnsi"/>
          <w:u w:val="single"/>
        </w:rPr>
        <w:t>escalation</w:t>
      </w:r>
      <w:r w:rsidRPr="006648F0">
        <w:rPr>
          <w:rFonts w:asciiTheme="minorHAnsi" w:hAnsiTheme="minorHAnsi" w:cstheme="minorHAnsi"/>
        </w:rPr>
        <w:t>.</w:t>
      </w:r>
    </w:p>
    <w:p w14:paraId="1C22C491" w14:textId="77777777" w:rsidR="006648F0" w:rsidRPr="006648F0" w:rsidRDefault="006648F0" w:rsidP="006648F0">
      <w:pPr>
        <w:rPr>
          <w:rFonts w:asciiTheme="minorHAnsi" w:hAnsiTheme="minorHAnsi" w:cstheme="minorHAnsi"/>
        </w:rPr>
      </w:pPr>
      <w:r w:rsidRPr="006648F0">
        <w:rPr>
          <w:rStyle w:val="Style13ptBold"/>
          <w:rFonts w:asciiTheme="minorHAnsi" w:hAnsiTheme="minorHAnsi" w:cstheme="minorHAnsi"/>
        </w:rPr>
        <w:t>Klare 13</w:t>
      </w:r>
      <w:r w:rsidRPr="006648F0">
        <w:rPr>
          <w:rFonts w:asciiTheme="minorHAnsi" w:hAnsiTheme="minorHAnsi" w:cstheme="minorHAnsi"/>
        </w:rP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13" w:history="1">
        <w:r w:rsidRPr="006648F0">
          <w:rPr>
            <w:rStyle w:val="Hyperlink"/>
            <w:rFonts w:asciiTheme="minorHAnsi" w:hAnsiTheme="minorHAnsi" w:cstheme="minorHAnsi"/>
          </w:rPr>
          <w:t>https://www.thenation.com/article/archive/how-resource-scarcity-and-climate-change-could-produce-global-explosion/</w:t>
        </w:r>
      </w:hyperlink>
      <w:r w:rsidRPr="006648F0">
        <w:rPr>
          <w:rFonts w:asciiTheme="minorHAnsi" w:hAnsiTheme="minorHAnsi" w:cstheme="minorHAnsi"/>
        </w:rPr>
        <w:t xml:space="preserve">] </w:t>
      </w:r>
      <w:proofErr w:type="spellStart"/>
      <w:r w:rsidRPr="006648F0">
        <w:rPr>
          <w:rFonts w:asciiTheme="minorHAnsi" w:hAnsiTheme="minorHAnsi" w:cstheme="minorHAnsi"/>
        </w:rPr>
        <w:t>brett</w:t>
      </w:r>
      <w:proofErr w:type="spellEnd"/>
    </w:p>
    <w:p w14:paraId="7CDBBABA"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Brace yourself. You may not be able to tell yet, but </w:t>
      </w:r>
      <w:r w:rsidRPr="006648F0">
        <w:rPr>
          <w:rStyle w:val="StyleUnderline"/>
          <w:rFonts w:asciiTheme="minorHAnsi" w:hAnsiTheme="minorHAnsi" w:cstheme="minorHAnsi"/>
          <w:highlight w:val="green"/>
        </w:rPr>
        <w:t xml:space="preserve">according to </w:t>
      </w:r>
      <w:r w:rsidRPr="006648F0">
        <w:rPr>
          <w:rStyle w:val="Emphasis"/>
          <w:rFonts w:asciiTheme="minorHAnsi" w:hAnsiTheme="minorHAnsi" w:cstheme="minorHAnsi"/>
          <w:highlight w:val="green"/>
        </w:rPr>
        <w:t>global experts</w:t>
      </w:r>
      <w:r w:rsidRPr="006648F0">
        <w:rPr>
          <w:rFonts w:asciiTheme="minorHAnsi" w:hAnsiTheme="minorHAnsi" w:cstheme="minorHAnsi"/>
          <w:sz w:val="16"/>
        </w:rPr>
        <w:t xml:space="preserve"> and the US intelligence community, the earth is already shifting under you. Whether you know it or not, you’re on a new planet, a resource-shock world of a </w:t>
      </w:r>
      <w:proofErr w:type="gramStart"/>
      <w:r w:rsidRPr="006648F0">
        <w:rPr>
          <w:rFonts w:asciiTheme="minorHAnsi" w:hAnsiTheme="minorHAnsi" w:cstheme="minorHAnsi"/>
          <w:sz w:val="16"/>
        </w:rPr>
        <w:t>sort</w:t>
      </w:r>
      <w:proofErr w:type="gramEnd"/>
      <w:r w:rsidRPr="006648F0">
        <w:rPr>
          <w:rFonts w:asciiTheme="minorHAnsi" w:hAnsiTheme="minorHAnsi" w:cstheme="minorHAnsi"/>
          <w:sz w:val="16"/>
        </w:rPr>
        <w:t xml:space="preserve"> humanity has never before experienced.</w:t>
      </w:r>
    </w:p>
    <w:p w14:paraId="1497596D"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Two nightmare scenarios—a </w:t>
      </w:r>
      <w:r w:rsidRPr="006648F0">
        <w:rPr>
          <w:rStyle w:val="StyleUnderline"/>
          <w:rFonts w:asciiTheme="minorHAnsi" w:hAnsiTheme="minorHAnsi" w:cstheme="minorHAnsi"/>
        </w:rPr>
        <w:t xml:space="preserve">global </w:t>
      </w:r>
      <w:r w:rsidRPr="006648F0">
        <w:rPr>
          <w:rStyle w:val="StyleUnderline"/>
          <w:rFonts w:asciiTheme="minorHAnsi" w:hAnsiTheme="minorHAnsi" w:cstheme="minorHAnsi"/>
          <w:highlight w:val="green"/>
        </w:rPr>
        <w:t>scarcity</w:t>
      </w:r>
      <w:r w:rsidRPr="006648F0">
        <w:rPr>
          <w:rStyle w:val="StyleUnderline"/>
          <w:rFonts w:asciiTheme="minorHAnsi" w:hAnsiTheme="minorHAnsi" w:cstheme="minorHAnsi"/>
        </w:rPr>
        <w:t xml:space="preserve"> of vital resources</w:t>
      </w:r>
      <w:r w:rsidRPr="006648F0">
        <w:rPr>
          <w:rFonts w:asciiTheme="minorHAnsi" w:hAnsiTheme="minorHAnsi" w:cstheme="minorHAnsi"/>
          <w:sz w:val="16"/>
        </w:rPr>
        <w:t xml:space="preserve"> and the onset of extreme climate change—are already beginning to converge and in the coming decades are likely to </w:t>
      </w:r>
      <w:r w:rsidRPr="006648F0">
        <w:rPr>
          <w:rStyle w:val="StyleUnderline"/>
          <w:rFonts w:asciiTheme="minorHAnsi" w:hAnsiTheme="minorHAnsi" w:cstheme="minorHAnsi"/>
          <w:highlight w:val="green"/>
        </w:rPr>
        <w:t>produce</w:t>
      </w:r>
      <w:r w:rsidRPr="006648F0">
        <w:rPr>
          <w:rFonts w:asciiTheme="minorHAnsi" w:hAnsiTheme="minorHAnsi" w:cstheme="minorHAnsi"/>
          <w:sz w:val="16"/>
        </w:rPr>
        <w:t xml:space="preserve"> a tidal wave of </w:t>
      </w:r>
      <w:r w:rsidRPr="006648F0">
        <w:rPr>
          <w:rStyle w:val="Emphasis"/>
          <w:rFonts w:asciiTheme="minorHAnsi" w:hAnsiTheme="minorHAnsi" w:cstheme="minorHAnsi"/>
          <w:highlight w:val="green"/>
        </w:rPr>
        <w:t>unrest</w:t>
      </w:r>
      <w:r w:rsidRPr="006648F0">
        <w:rPr>
          <w:rFonts w:asciiTheme="minorHAnsi" w:hAnsiTheme="minorHAnsi" w:cstheme="minorHAnsi"/>
          <w:sz w:val="16"/>
        </w:rPr>
        <w:t xml:space="preserve">, </w:t>
      </w:r>
      <w:r w:rsidRPr="006648F0">
        <w:rPr>
          <w:rStyle w:val="Emphasis"/>
          <w:rFonts w:asciiTheme="minorHAnsi" w:hAnsiTheme="minorHAnsi" w:cstheme="minorHAnsi"/>
          <w:highlight w:val="green"/>
        </w:rPr>
        <w:t>rebellion</w:t>
      </w:r>
      <w:r w:rsidRPr="006648F0">
        <w:rPr>
          <w:rFonts w:asciiTheme="minorHAnsi" w:hAnsiTheme="minorHAnsi" w:cstheme="minorHAnsi"/>
          <w:sz w:val="16"/>
        </w:rPr>
        <w:t xml:space="preserve">, </w:t>
      </w:r>
      <w:r w:rsidRPr="006648F0">
        <w:rPr>
          <w:rStyle w:val="Emphasis"/>
          <w:rFonts w:asciiTheme="minorHAnsi" w:hAnsiTheme="minorHAnsi" w:cstheme="minorHAnsi"/>
          <w:highlight w:val="green"/>
        </w:rPr>
        <w:t>competition</w:t>
      </w:r>
      <w:r w:rsidRPr="006648F0">
        <w:rPr>
          <w:rFonts w:asciiTheme="minorHAnsi" w:hAnsiTheme="minorHAnsi" w:cstheme="minorHAnsi"/>
          <w:sz w:val="16"/>
        </w:rPr>
        <w:t xml:space="preserve"> </w:t>
      </w:r>
      <w:r w:rsidRPr="006648F0">
        <w:rPr>
          <w:rStyle w:val="StyleUnderline"/>
          <w:rFonts w:asciiTheme="minorHAnsi" w:hAnsiTheme="minorHAnsi" w:cstheme="minorHAnsi"/>
        </w:rPr>
        <w:t>and</w:t>
      </w:r>
      <w:r w:rsidRPr="006648F0">
        <w:rPr>
          <w:rFonts w:asciiTheme="minorHAnsi" w:hAnsiTheme="minorHAnsi" w:cstheme="minorHAnsi"/>
          <w:sz w:val="16"/>
        </w:rPr>
        <w:t xml:space="preserve"> </w:t>
      </w:r>
      <w:r w:rsidRPr="006648F0">
        <w:rPr>
          <w:rStyle w:val="Emphasis"/>
          <w:rFonts w:asciiTheme="minorHAnsi" w:hAnsiTheme="minorHAnsi" w:cstheme="minorHAnsi"/>
          <w:highlight w:val="green"/>
        </w:rPr>
        <w:t>conflict</w:t>
      </w:r>
      <w:r w:rsidRPr="006648F0">
        <w:rPr>
          <w:rFonts w:asciiTheme="minorHAnsi" w:hAnsiTheme="minorHAnsi" w:cstheme="minorHAnsi"/>
          <w:sz w:val="16"/>
        </w:rPr>
        <w:t xml:space="preserve">. Just what this tsunami of disaster will look like may, </w:t>
      </w:r>
      <w:proofErr w:type="gramStart"/>
      <w:r w:rsidRPr="006648F0">
        <w:rPr>
          <w:rFonts w:asciiTheme="minorHAnsi" w:hAnsiTheme="minorHAnsi" w:cstheme="minorHAnsi"/>
          <w:sz w:val="16"/>
        </w:rPr>
        <w:t>as yet,</w:t>
      </w:r>
      <w:proofErr w:type="gramEnd"/>
      <w:r w:rsidRPr="006648F0">
        <w:rPr>
          <w:rFonts w:asciiTheme="minorHAnsi" w:hAnsiTheme="minorHAnsi" w:cstheme="minorHAnsi"/>
          <w:sz w:val="16"/>
        </w:rPr>
        <w:t xml:space="preserve"> be hard to discern, but </w:t>
      </w:r>
      <w:r w:rsidRPr="006648F0">
        <w:rPr>
          <w:rStyle w:val="StyleUnderline"/>
          <w:rFonts w:asciiTheme="minorHAnsi" w:hAnsiTheme="minorHAnsi" w:cstheme="minorHAnsi"/>
        </w:rPr>
        <w:t>experts warn of</w:t>
      </w:r>
      <w:r w:rsidRPr="006648F0">
        <w:rPr>
          <w:rFonts w:asciiTheme="minorHAnsi" w:hAnsiTheme="minorHAnsi" w:cstheme="minorHAnsi"/>
          <w:sz w:val="16"/>
        </w:rPr>
        <w:t xml:space="preserve"> “</w:t>
      </w:r>
      <w:r w:rsidRPr="006648F0">
        <w:rPr>
          <w:rStyle w:val="Emphasis"/>
          <w:rFonts w:asciiTheme="minorHAnsi" w:hAnsiTheme="minorHAnsi" w:cstheme="minorHAnsi"/>
        </w:rPr>
        <w:t>water wars</w:t>
      </w:r>
      <w:r w:rsidRPr="006648F0">
        <w:rPr>
          <w:rFonts w:asciiTheme="minorHAnsi" w:hAnsiTheme="minorHAnsi" w:cstheme="minorHAnsi"/>
          <w:sz w:val="16"/>
        </w:rPr>
        <w:t xml:space="preserve">” </w:t>
      </w:r>
      <w:r w:rsidRPr="006648F0">
        <w:rPr>
          <w:rStyle w:val="StyleUnderline"/>
          <w:rFonts w:asciiTheme="minorHAnsi" w:hAnsiTheme="minorHAnsi" w:cstheme="minorHAnsi"/>
        </w:rPr>
        <w:t>over contested river systems</w:t>
      </w:r>
      <w:r w:rsidRPr="006648F0">
        <w:rPr>
          <w:rFonts w:asciiTheme="minorHAnsi" w:hAnsiTheme="minorHAnsi" w:cstheme="minorHAnsi"/>
          <w:sz w:val="16"/>
        </w:rPr>
        <w:t xml:space="preserve">, global food riots sparked by soaring prices for life’s basics, mass migrations of </w:t>
      </w:r>
      <w:r w:rsidRPr="006648F0">
        <w:rPr>
          <w:rFonts w:asciiTheme="minorHAnsi" w:hAnsiTheme="minorHAnsi" w:cstheme="minorHAnsi"/>
          <w:sz w:val="16"/>
        </w:rPr>
        <w:lastRenderedPageBreak/>
        <w:t xml:space="preserve">climate refugees (with resulting anti-migrant violence) </w:t>
      </w:r>
      <w:r w:rsidRPr="006648F0">
        <w:rPr>
          <w:rStyle w:val="StyleUnderline"/>
          <w:rFonts w:asciiTheme="minorHAnsi" w:hAnsiTheme="minorHAnsi" w:cstheme="minorHAnsi"/>
          <w:highlight w:val="green"/>
        </w:rPr>
        <w:t>and</w:t>
      </w:r>
      <w:r w:rsidRPr="006648F0">
        <w:rPr>
          <w:rFonts w:asciiTheme="minorHAnsi" w:hAnsiTheme="minorHAnsi" w:cstheme="minorHAnsi"/>
          <w:sz w:val="16"/>
        </w:rPr>
        <w:t xml:space="preserve"> the </w:t>
      </w:r>
      <w:r w:rsidRPr="006648F0">
        <w:rPr>
          <w:rStyle w:val="StyleUnderline"/>
          <w:rFonts w:asciiTheme="minorHAnsi" w:hAnsiTheme="minorHAnsi" w:cstheme="minorHAnsi"/>
        </w:rPr>
        <w:t xml:space="preserve">breakdown of social order or the </w:t>
      </w:r>
      <w:r w:rsidRPr="006648F0">
        <w:rPr>
          <w:rStyle w:val="Emphasis"/>
          <w:rFonts w:asciiTheme="minorHAnsi" w:hAnsiTheme="minorHAnsi" w:cstheme="minorHAnsi"/>
          <w:highlight w:val="green"/>
        </w:rPr>
        <w:t>collapse</w:t>
      </w:r>
      <w:r w:rsidRPr="006648F0">
        <w:rPr>
          <w:rStyle w:val="Emphasis"/>
          <w:rFonts w:asciiTheme="minorHAnsi" w:hAnsiTheme="minorHAnsi" w:cstheme="minorHAnsi"/>
        </w:rPr>
        <w:t xml:space="preserve"> of states</w:t>
      </w:r>
      <w:r w:rsidRPr="006648F0">
        <w:rPr>
          <w:rFonts w:asciiTheme="minorHAnsi" w:hAnsiTheme="minorHAnsi" w:cstheme="minorHAnsi"/>
          <w:sz w:val="16"/>
        </w:rPr>
        <w:t xml:space="preserve">. At first, such mayhem is likely to arise largely in Africa, Central Asia and other areas of the underdeveloped South, but in time, </w:t>
      </w:r>
      <w:r w:rsidRPr="006648F0">
        <w:rPr>
          <w:rStyle w:val="Emphasis"/>
          <w:rFonts w:asciiTheme="minorHAnsi" w:hAnsiTheme="minorHAnsi" w:cstheme="minorHAnsi"/>
          <w:highlight w:val="green"/>
        </w:rPr>
        <w:t>all regions</w:t>
      </w:r>
      <w:r w:rsidRPr="006648F0">
        <w:rPr>
          <w:rStyle w:val="StyleUnderline"/>
          <w:rFonts w:asciiTheme="minorHAnsi" w:hAnsiTheme="minorHAnsi" w:cstheme="minorHAnsi"/>
        </w:rPr>
        <w:t xml:space="preserve"> of the planet </w:t>
      </w:r>
      <w:r w:rsidRPr="006648F0">
        <w:rPr>
          <w:rStyle w:val="StyleUnderline"/>
          <w:rFonts w:asciiTheme="minorHAnsi" w:hAnsiTheme="minorHAnsi" w:cstheme="minorHAnsi"/>
          <w:highlight w:val="green"/>
        </w:rPr>
        <w:t>will be affected</w:t>
      </w:r>
      <w:r w:rsidRPr="006648F0">
        <w:rPr>
          <w:rFonts w:asciiTheme="minorHAnsi" w:hAnsiTheme="minorHAnsi" w:cstheme="minorHAnsi"/>
          <w:sz w:val="16"/>
        </w:rPr>
        <w:t>.</w:t>
      </w:r>
    </w:p>
    <w:p w14:paraId="0D4E54C9"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To appreciate the power of this encroaching catastrophe, it’s necessary to examine each of the </w:t>
      </w:r>
      <w:r w:rsidRPr="006648F0">
        <w:rPr>
          <w:rStyle w:val="Emphasis"/>
          <w:rFonts w:asciiTheme="minorHAnsi" w:hAnsiTheme="minorHAnsi" w:cstheme="minorHAnsi"/>
        </w:rPr>
        <w:t>forces</w:t>
      </w:r>
      <w:r w:rsidRPr="006648F0">
        <w:rPr>
          <w:rFonts w:asciiTheme="minorHAnsi" w:hAnsiTheme="minorHAnsi" w:cstheme="minorHAnsi"/>
          <w:sz w:val="16"/>
        </w:rPr>
        <w:t xml:space="preserve"> that are </w:t>
      </w:r>
      <w:r w:rsidRPr="006648F0">
        <w:rPr>
          <w:rStyle w:val="StyleUnderline"/>
          <w:rFonts w:asciiTheme="minorHAnsi" w:hAnsiTheme="minorHAnsi" w:cstheme="minorHAnsi"/>
        </w:rPr>
        <w:t xml:space="preserve">combining </w:t>
      </w:r>
      <w:r w:rsidRPr="006648F0">
        <w:rPr>
          <w:rStyle w:val="StyleUnderline"/>
          <w:rFonts w:asciiTheme="minorHAnsi" w:hAnsiTheme="minorHAnsi" w:cstheme="minorHAnsi"/>
          <w:highlight w:val="green"/>
        </w:rPr>
        <w:t>to produce</w:t>
      </w:r>
      <w:r w:rsidRPr="006648F0">
        <w:rPr>
          <w:rFonts w:asciiTheme="minorHAnsi" w:hAnsiTheme="minorHAnsi" w:cstheme="minorHAnsi"/>
          <w:sz w:val="16"/>
        </w:rPr>
        <w:t xml:space="preserve"> this future </w:t>
      </w:r>
      <w:r w:rsidRPr="006648F0">
        <w:rPr>
          <w:rStyle w:val="Emphasis"/>
          <w:rFonts w:asciiTheme="minorHAnsi" w:hAnsiTheme="minorHAnsi" w:cstheme="minorHAnsi"/>
          <w:highlight w:val="green"/>
        </w:rPr>
        <w:t>cataclysm</w:t>
      </w:r>
      <w:r w:rsidRPr="006648F0">
        <w:rPr>
          <w:rFonts w:asciiTheme="minorHAnsi" w:hAnsiTheme="minorHAnsi" w:cstheme="minorHAnsi"/>
          <w:sz w:val="16"/>
        </w:rPr>
        <w:t>.</w:t>
      </w:r>
    </w:p>
    <w:p w14:paraId="1117609D" w14:textId="77777777" w:rsidR="006648F0" w:rsidRPr="006648F0" w:rsidRDefault="006648F0" w:rsidP="006648F0">
      <w:pPr>
        <w:rPr>
          <w:rStyle w:val="Emphasis"/>
          <w:rFonts w:asciiTheme="minorHAnsi" w:hAnsiTheme="minorHAnsi" w:cstheme="minorHAnsi"/>
        </w:rPr>
      </w:pPr>
      <w:r w:rsidRPr="006648F0">
        <w:rPr>
          <w:rStyle w:val="Emphasis"/>
          <w:rFonts w:asciiTheme="minorHAnsi" w:hAnsiTheme="minorHAnsi" w:cstheme="minorHAnsi"/>
        </w:rPr>
        <w:t>Resource Shortages and Resource Wars</w:t>
      </w:r>
    </w:p>
    <w:p w14:paraId="48E22659"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Start with one simple given: </w:t>
      </w:r>
      <w:r w:rsidRPr="006648F0">
        <w:rPr>
          <w:rStyle w:val="Emphasis"/>
          <w:rFonts w:asciiTheme="minorHAnsi" w:hAnsiTheme="minorHAnsi" w:cstheme="minorHAnsi"/>
          <w:sz w:val="28"/>
          <w:szCs w:val="28"/>
        </w:rPr>
        <w:t xml:space="preserve">the prospect of </w:t>
      </w:r>
      <w:r w:rsidRPr="006648F0">
        <w:rPr>
          <w:rStyle w:val="Emphasis"/>
          <w:rFonts w:asciiTheme="minorHAnsi" w:hAnsiTheme="minorHAnsi" w:cstheme="minorHAnsi"/>
          <w:sz w:val="28"/>
          <w:szCs w:val="28"/>
          <w:highlight w:val="green"/>
        </w:rPr>
        <w:t>future scarcities</w:t>
      </w:r>
      <w:r w:rsidRPr="006648F0">
        <w:rPr>
          <w:rStyle w:val="StyleUnderline"/>
          <w:rFonts w:asciiTheme="minorHAnsi" w:hAnsiTheme="minorHAnsi" w:cstheme="minorHAnsi"/>
          <w:sz w:val="28"/>
          <w:szCs w:val="28"/>
          <w:highlight w:val="green"/>
        </w:rPr>
        <w:t xml:space="preserve"> </w:t>
      </w:r>
      <w:r w:rsidRPr="006648F0">
        <w:rPr>
          <w:rStyle w:val="StyleUnderline"/>
          <w:rFonts w:asciiTheme="minorHAnsi" w:hAnsiTheme="minorHAnsi" w:cstheme="minorHAnsi"/>
          <w:highlight w:val="green"/>
        </w:rPr>
        <w:t>of</w:t>
      </w:r>
      <w:r w:rsidRPr="006648F0">
        <w:rPr>
          <w:rStyle w:val="StyleUnderline"/>
          <w:rFonts w:asciiTheme="minorHAnsi" w:hAnsiTheme="minorHAnsi" w:cstheme="minorHAnsi"/>
        </w:rPr>
        <w:t xml:space="preserve"> vital natural resources, including energy, water, land, food and </w:t>
      </w:r>
      <w:r w:rsidRPr="006648F0">
        <w:rPr>
          <w:rStyle w:val="Emphasis"/>
          <w:rFonts w:asciiTheme="minorHAnsi" w:hAnsiTheme="minorHAnsi" w:cstheme="minorHAnsi"/>
          <w:highlight w:val="green"/>
        </w:rPr>
        <w:t>critical minerals</w:t>
      </w:r>
      <w:r w:rsidRPr="006648F0">
        <w:rPr>
          <w:rStyle w:val="Emphasis"/>
          <w:rFonts w:asciiTheme="minorHAnsi" w:hAnsiTheme="minorHAnsi" w:cstheme="minorHAnsi"/>
        </w:rPr>
        <w:t>.</w:t>
      </w:r>
      <w:r w:rsidRPr="006648F0">
        <w:rPr>
          <w:rFonts w:asciiTheme="minorHAnsi" w:hAnsiTheme="minorHAnsi" w:cstheme="minorHAnsi"/>
          <w:sz w:val="16"/>
        </w:rPr>
        <w:t xml:space="preserve"> This </w:t>
      </w:r>
      <w:proofErr w:type="gramStart"/>
      <w:r w:rsidRPr="006648F0">
        <w:rPr>
          <w:rFonts w:asciiTheme="minorHAnsi" w:hAnsiTheme="minorHAnsi" w:cstheme="minorHAnsi"/>
          <w:sz w:val="16"/>
        </w:rPr>
        <w:t xml:space="preserve">in itself </w:t>
      </w:r>
      <w:r w:rsidRPr="006648F0">
        <w:rPr>
          <w:rStyle w:val="StyleUnderline"/>
          <w:rFonts w:asciiTheme="minorHAnsi" w:hAnsiTheme="minorHAnsi" w:cstheme="minorHAnsi"/>
        </w:rPr>
        <w:t>would</w:t>
      </w:r>
      <w:proofErr w:type="gramEnd"/>
      <w:r w:rsidRPr="006648F0">
        <w:rPr>
          <w:rStyle w:val="StyleUnderline"/>
          <w:rFonts w:asciiTheme="minorHAnsi" w:hAnsiTheme="minorHAnsi" w:cstheme="minorHAnsi"/>
        </w:rPr>
        <w:t xml:space="preserve"> </w:t>
      </w:r>
      <w:r w:rsidRPr="006648F0">
        <w:rPr>
          <w:rStyle w:val="StyleUnderline"/>
          <w:rFonts w:asciiTheme="minorHAnsi" w:hAnsiTheme="minorHAnsi" w:cstheme="minorHAnsi"/>
          <w:highlight w:val="green"/>
        </w:rPr>
        <w:t>guarantee</w:t>
      </w:r>
      <w:r w:rsidRPr="006648F0">
        <w:rPr>
          <w:rFonts w:asciiTheme="minorHAnsi" w:hAnsiTheme="minorHAnsi" w:cstheme="minorHAnsi"/>
          <w:sz w:val="16"/>
        </w:rPr>
        <w:t xml:space="preserve"> </w:t>
      </w:r>
      <w:r w:rsidRPr="006648F0">
        <w:rPr>
          <w:rStyle w:val="Emphasis"/>
          <w:rFonts w:asciiTheme="minorHAnsi" w:hAnsiTheme="minorHAnsi" w:cstheme="minorHAnsi"/>
        </w:rPr>
        <w:t>social unrest</w:t>
      </w:r>
      <w:r w:rsidRPr="006648F0">
        <w:rPr>
          <w:rFonts w:asciiTheme="minorHAnsi" w:hAnsiTheme="minorHAnsi" w:cstheme="minorHAnsi"/>
          <w:sz w:val="16"/>
        </w:rPr>
        <w:t xml:space="preserve">, </w:t>
      </w:r>
      <w:r w:rsidRPr="006648F0">
        <w:rPr>
          <w:rStyle w:val="Emphasis"/>
          <w:rFonts w:asciiTheme="minorHAnsi" w:hAnsiTheme="minorHAnsi" w:cstheme="minorHAnsi"/>
        </w:rPr>
        <w:t>geopolitical friction</w:t>
      </w:r>
      <w:r w:rsidRPr="006648F0">
        <w:rPr>
          <w:rFonts w:asciiTheme="minorHAnsi" w:hAnsiTheme="minorHAnsi" w:cstheme="minorHAnsi"/>
          <w:sz w:val="16"/>
        </w:rPr>
        <w:t xml:space="preserve"> </w:t>
      </w:r>
      <w:r w:rsidRPr="006648F0">
        <w:rPr>
          <w:rStyle w:val="StyleUnderline"/>
          <w:rFonts w:asciiTheme="minorHAnsi" w:hAnsiTheme="minorHAnsi" w:cstheme="minorHAnsi"/>
        </w:rPr>
        <w:t>and</w:t>
      </w:r>
      <w:r w:rsidRPr="006648F0">
        <w:rPr>
          <w:rFonts w:asciiTheme="minorHAnsi" w:hAnsiTheme="minorHAnsi" w:cstheme="minorHAnsi"/>
          <w:sz w:val="16"/>
        </w:rPr>
        <w:t xml:space="preserve"> </w:t>
      </w:r>
      <w:r w:rsidRPr="006648F0">
        <w:rPr>
          <w:rStyle w:val="Emphasis"/>
          <w:rFonts w:asciiTheme="minorHAnsi" w:hAnsiTheme="minorHAnsi" w:cstheme="minorHAnsi"/>
          <w:highlight w:val="green"/>
        </w:rPr>
        <w:t>war</w:t>
      </w:r>
      <w:r w:rsidRPr="006648F0">
        <w:rPr>
          <w:rFonts w:asciiTheme="minorHAnsi" w:hAnsiTheme="minorHAnsi" w:cstheme="minorHAnsi"/>
          <w:sz w:val="16"/>
        </w:rPr>
        <w:t>.</w:t>
      </w:r>
    </w:p>
    <w:p w14:paraId="26E610D4"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It is important to note that </w:t>
      </w:r>
      <w:r w:rsidRPr="006648F0">
        <w:rPr>
          <w:rStyle w:val="Emphasis"/>
          <w:rFonts w:asciiTheme="minorHAnsi" w:hAnsiTheme="minorHAnsi" w:cstheme="minorHAnsi"/>
        </w:rPr>
        <w:t>absolute scarcity</w:t>
      </w:r>
      <w:r w:rsidRPr="006648F0">
        <w:rPr>
          <w:rStyle w:val="StyleUnderline"/>
          <w:rFonts w:asciiTheme="minorHAnsi" w:hAnsiTheme="minorHAnsi" w:cstheme="minorHAnsi"/>
        </w:rPr>
        <w:t xml:space="preserve"> doesn’t have to be on the horizon</w:t>
      </w:r>
      <w:r w:rsidRPr="006648F0">
        <w:rPr>
          <w:rFonts w:asciiTheme="minorHAnsi" w:hAnsiTheme="minorHAnsi" w:cstheme="minorHAnsi"/>
          <w:sz w:val="16"/>
        </w:rPr>
        <w:t xml:space="preserve"> in any given resource category </w:t>
      </w:r>
      <w:r w:rsidRPr="006648F0">
        <w:rPr>
          <w:rStyle w:val="StyleUnderline"/>
          <w:rFonts w:asciiTheme="minorHAnsi" w:hAnsiTheme="minorHAnsi" w:cstheme="minorHAnsi"/>
        </w:rPr>
        <w:t>for this scenario to kick in</w:t>
      </w:r>
      <w:r w:rsidRPr="006648F0">
        <w:rPr>
          <w:rFonts w:asciiTheme="minorHAnsi" w:hAnsiTheme="minorHAnsi" w:cstheme="minorHAnsi"/>
          <w:sz w:val="16"/>
        </w:rPr>
        <w:t xml:space="preserve">. </w:t>
      </w:r>
      <w:r w:rsidRPr="006648F0">
        <w:rPr>
          <w:rStyle w:val="StyleUnderline"/>
          <w:rFonts w:asciiTheme="minorHAnsi" w:hAnsiTheme="minorHAnsi" w:cstheme="minorHAnsi"/>
        </w:rPr>
        <w:t xml:space="preserve">A </w:t>
      </w:r>
      <w:r w:rsidRPr="006648F0">
        <w:rPr>
          <w:rStyle w:val="StyleUnderline"/>
          <w:rFonts w:asciiTheme="minorHAnsi" w:hAnsiTheme="minorHAnsi" w:cstheme="minorHAnsi"/>
          <w:highlight w:val="green"/>
        </w:rPr>
        <w:t>lack of adequate supplies</w:t>
      </w:r>
      <w:r w:rsidRPr="006648F0">
        <w:rPr>
          <w:rStyle w:val="StyleUnderline"/>
          <w:rFonts w:asciiTheme="minorHAnsi" w:hAnsiTheme="minorHAnsi" w:cstheme="minorHAnsi"/>
        </w:rPr>
        <w:t xml:space="preserve"> to meet the needs of a growing, ever more urbanized and industrialized global population is enough</w:t>
      </w:r>
      <w:r w:rsidRPr="006648F0">
        <w:rPr>
          <w:rFonts w:asciiTheme="minorHAnsi" w:hAnsiTheme="minorHAnsi" w:cstheme="minorHAnsi"/>
          <w:sz w:val="16"/>
        </w:rPr>
        <w:t xml:space="preserve">. Given the wave of extinctions that scientists are recording, some resources—particular species of fish, animals and trees, for example—will become less abundant in the decades to </w:t>
      </w:r>
      <w:proofErr w:type="gramStart"/>
      <w:r w:rsidRPr="006648F0">
        <w:rPr>
          <w:rFonts w:asciiTheme="minorHAnsi" w:hAnsiTheme="minorHAnsi" w:cstheme="minorHAnsi"/>
          <w:sz w:val="16"/>
        </w:rPr>
        <w:t>come, and</w:t>
      </w:r>
      <w:proofErr w:type="gramEnd"/>
      <w:r w:rsidRPr="006648F0">
        <w:rPr>
          <w:rFonts w:asciiTheme="minorHAnsi" w:hAnsiTheme="minorHAnsi" w:cstheme="minorHAnsi"/>
          <w:sz w:val="16"/>
        </w:rPr>
        <w:t xml:space="preserve"> may even disappear altogether. But </w:t>
      </w:r>
      <w:r w:rsidRPr="006648F0">
        <w:rPr>
          <w:rStyle w:val="StyleUnderline"/>
          <w:rFonts w:asciiTheme="minorHAnsi" w:hAnsiTheme="minorHAnsi" w:cstheme="minorHAnsi"/>
        </w:rPr>
        <w:t>key materials for modern civilization</w:t>
      </w:r>
      <w:r w:rsidRPr="006648F0">
        <w:rPr>
          <w:rFonts w:asciiTheme="minorHAnsi" w:hAnsiTheme="minorHAnsi" w:cstheme="minorHAnsi"/>
          <w:sz w:val="16"/>
        </w:rPr>
        <w:t xml:space="preserve"> like oil, uranium and copper </w:t>
      </w:r>
      <w:r w:rsidRPr="006648F0">
        <w:rPr>
          <w:rStyle w:val="StyleUnderline"/>
          <w:rFonts w:asciiTheme="minorHAnsi" w:hAnsiTheme="minorHAnsi" w:cstheme="minorHAnsi"/>
        </w:rPr>
        <w:t>will simply prove harder and more costly to acquire</w:t>
      </w:r>
      <w:r w:rsidRPr="006648F0">
        <w:rPr>
          <w:rFonts w:asciiTheme="minorHAnsi" w:hAnsiTheme="minorHAnsi" w:cstheme="minorHAnsi"/>
          <w:sz w:val="16"/>
        </w:rPr>
        <w:t xml:space="preserve">, </w:t>
      </w:r>
      <w:r w:rsidRPr="006648F0">
        <w:rPr>
          <w:rStyle w:val="Emphasis"/>
          <w:rFonts w:asciiTheme="minorHAnsi" w:hAnsiTheme="minorHAnsi" w:cstheme="minorHAnsi"/>
          <w:highlight w:val="green"/>
        </w:rPr>
        <w:t>lead</w:t>
      </w:r>
      <w:r w:rsidRPr="006648F0">
        <w:rPr>
          <w:rFonts w:asciiTheme="minorHAnsi" w:hAnsiTheme="minorHAnsi" w:cstheme="minorHAnsi"/>
          <w:sz w:val="16"/>
          <w:szCs w:val="16"/>
        </w:rPr>
        <w:t xml:space="preserve">ing </w:t>
      </w:r>
      <w:r w:rsidRPr="006648F0">
        <w:rPr>
          <w:rStyle w:val="StyleUnderline"/>
          <w:rFonts w:asciiTheme="minorHAnsi" w:hAnsiTheme="minorHAnsi" w:cstheme="minorHAnsi"/>
          <w:highlight w:val="green"/>
        </w:rPr>
        <w:t>to</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 xml:space="preserve">supply </w:t>
      </w:r>
      <w:r w:rsidRPr="006648F0">
        <w:rPr>
          <w:rStyle w:val="Emphasis"/>
          <w:rFonts w:asciiTheme="minorHAnsi" w:hAnsiTheme="minorHAnsi" w:cstheme="minorHAnsi"/>
          <w:highlight w:val="green"/>
        </w:rPr>
        <w:t>bottlenecks</w:t>
      </w:r>
      <w:r w:rsidRPr="006648F0">
        <w:rPr>
          <w:rStyle w:val="StyleUnderline"/>
          <w:rFonts w:asciiTheme="minorHAnsi" w:hAnsiTheme="minorHAnsi" w:cstheme="minorHAnsi"/>
          <w:highlight w:val="green"/>
        </w:rPr>
        <w:t xml:space="preserve"> and</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 xml:space="preserve">periodic </w:t>
      </w:r>
      <w:r w:rsidRPr="006648F0">
        <w:rPr>
          <w:rStyle w:val="Emphasis"/>
          <w:rFonts w:asciiTheme="minorHAnsi" w:hAnsiTheme="minorHAnsi" w:cstheme="minorHAnsi"/>
          <w:highlight w:val="green"/>
        </w:rPr>
        <w:t>shortages</w:t>
      </w:r>
      <w:r w:rsidRPr="006648F0">
        <w:rPr>
          <w:rFonts w:asciiTheme="minorHAnsi" w:hAnsiTheme="minorHAnsi" w:cstheme="minorHAnsi"/>
          <w:sz w:val="16"/>
        </w:rPr>
        <w:t>.</w:t>
      </w:r>
    </w:p>
    <w:p w14:paraId="63206F74" w14:textId="77777777" w:rsidR="006648F0" w:rsidRPr="006648F0" w:rsidRDefault="006648F0" w:rsidP="006648F0">
      <w:pPr>
        <w:rPr>
          <w:rFonts w:asciiTheme="minorHAnsi" w:hAnsiTheme="minorHAnsi" w:cstheme="minorHAnsi"/>
          <w:sz w:val="12"/>
          <w:szCs w:val="12"/>
        </w:rPr>
      </w:pPr>
      <w:r w:rsidRPr="006648F0">
        <w:rPr>
          <w:rFonts w:asciiTheme="minorHAnsi" w:hAnsiTheme="minorHAnsi" w:cstheme="minorHAnsi"/>
          <w:sz w:val="12"/>
          <w:szCs w:val="12"/>
        </w:rPr>
        <w:t xml:space="preserve">Oil—the single most important commodity in the international economy—provides an apt example. Although global oil supplies may </w:t>
      </w:r>
      <w:proofErr w:type="gramStart"/>
      <w:r w:rsidRPr="006648F0">
        <w:rPr>
          <w:rFonts w:asciiTheme="minorHAnsi" w:hAnsiTheme="minorHAnsi" w:cstheme="minorHAnsi"/>
          <w:sz w:val="12"/>
          <w:szCs w:val="12"/>
        </w:rPr>
        <w:t>actually grow</w:t>
      </w:r>
      <w:proofErr w:type="gramEnd"/>
      <w:r w:rsidRPr="006648F0">
        <w:rPr>
          <w:rFonts w:asciiTheme="minorHAnsi" w:hAnsiTheme="minorHAnsi" w:cstheme="minorHAnsi"/>
          <w:sz w:val="12"/>
          <w:szCs w:val="12"/>
        </w:rPr>
        <w:t xml:space="preserve">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6E609831"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However, many analysts scoff at this optimistic assessment, arguing that </w:t>
      </w:r>
      <w:r w:rsidRPr="006648F0">
        <w:rPr>
          <w:rStyle w:val="StyleUnderline"/>
          <w:rFonts w:asciiTheme="minorHAnsi" w:hAnsiTheme="minorHAnsi" w:cstheme="minorHAnsi"/>
        </w:rPr>
        <w:t>rising production costs</w:t>
      </w:r>
      <w:r w:rsidRPr="006648F0">
        <w:rPr>
          <w:rFonts w:asciiTheme="minorHAnsi" w:hAnsiTheme="minorHAnsi" w:cstheme="minorHAnsi"/>
          <w:sz w:val="16"/>
        </w:rPr>
        <w:t xml:space="preserve"> (</w:t>
      </w:r>
      <w:r w:rsidRPr="006648F0">
        <w:rPr>
          <w:rStyle w:val="StyleUnderline"/>
          <w:rFonts w:asciiTheme="minorHAnsi" w:hAnsiTheme="minorHAnsi" w:cstheme="minorHAnsi"/>
        </w:rPr>
        <w:t>for energy that will be ever more difficult and costly to extract</w:t>
      </w:r>
      <w:r w:rsidRPr="006648F0">
        <w:rPr>
          <w:rFonts w:asciiTheme="minorHAnsi" w:hAnsiTheme="minorHAnsi" w:cstheme="minorHAnsi"/>
          <w:sz w:val="16"/>
        </w:rPr>
        <w:t xml:space="preserve">), </w:t>
      </w:r>
      <w:r w:rsidRPr="006648F0">
        <w:rPr>
          <w:rStyle w:val="StyleUnderline"/>
          <w:rFonts w:asciiTheme="minorHAnsi" w:hAnsiTheme="minorHAnsi" w:cstheme="minorHAnsi"/>
        </w:rPr>
        <w:t>environmental opposition, warfare, corruption and other impediments will make it extremely difficult to achieve increases</w:t>
      </w:r>
      <w:r w:rsidRPr="006648F0">
        <w:rPr>
          <w:rFonts w:asciiTheme="minorHAnsi" w:hAnsiTheme="minorHAnsi" w:cstheme="minorHAnsi"/>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0ABB94F4" w14:textId="77777777" w:rsidR="006648F0" w:rsidRPr="006648F0" w:rsidRDefault="006648F0" w:rsidP="006648F0">
      <w:pPr>
        <w:rPr>
          <w:rFonts w:asciiTheme="minorHAnsi" w:hAnsiTheme="minorHAnsi" w:cstheme="minorHAnsi"/>
          <w:sz w:val="12"/>
          <w:szCs w:val="12"/>
        </w:rPr>
      </w:pPr>
      <w:r w:rsidRPr="006648F0">
        <w:rPr>
          <w:rFonts w:asciiTheme="minorHAnsi" w:hAnsiTheme="minorHAnsi" w:cstheme="minorHAnsi"/>
          <w:sz w:val="12"/>
          <w:szCs w:val="12"/>
        </w:rPr>
        <w:t xml:space="preserve">Water provides another potent example. On an annual basis, the supply of drinking water provided by natural precipitation remains </w:t>
      </w:r>
      <w:proofErr w:type="gramStart"/>
      <w:r w:rsidRPr="006648F0">
        <w:rPr>
          <w:rFonts w:asciiTheme="minorHAnsi" w:hAnsiTheme="minorHAnsi" w:cstheme="minorHAnsi"/>
          <w:sz w:val="12"/>
          <w:szCs w:val="12"/>
        </w:rPr>
        <w:t>more or less constant</w:t>
      </w:r>
      <w:proofErr w:type="gramEnd"/>
      <w:r w:rsidRPr="006648F0">
        <w:rPr>
          <w:rFonts w:asciiTheme="minorHAnsi" w:hAnsiTheme="minorHAnsi" w:cstheme="minorHAnsi"/>
          <w:sz w:val="12"/>
          <w:szCs w:val="12"/>
        </w:rPr>
        <w:t xml:space="preserve">: about 40,000 cubic kilometers. But much of this precipitation lands </w:t>
      </w:r>
      <w:proofErr w:type="gramStart"/>
      <w:r w:rsidRPr="006648F0">
        <w:rPr>
          <w:rFonts w:asciiTheme="minorHAnsi" w:hAnsiTheme="minorHAnsi" w:cstheme="minorHAnsi"/>
          <w:sz w:val="12"/>
          <w:szCs w:val="12"/>
        </w:rPr>
        <w:t>on</w:t>
      </w:r>
      <w:proofErr w:type="gramEnd"/>
      <w:r w:rsidRPr="006648F0">
        <w:rPr>
          <w:rFonts w:asciiTheme="minorHAnsi" w:hAnsiTheme="minorHAnsi" w:cstheme="minorHAnsi"/>
          <w:sz w:val="12"/>
          <w:szCs w:val="12"/>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594DFF93"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Wherever you look, the picture is roughly the same: supplies of critical resources may be rising or falling, but rarely do they appear to be outpacing demand, producing a sense of widespread and systemic scarcity. </w:t>
      </w:r>
      <w:proofErr w:type="gramStart"/>
      <w:r w:rsidRPr="006648F0">
        <w:rPr>
          <w:rFonts w:asciiTheme="minorHAnsi" w:hAnsiTheme="minorHAnsi" w:cstheme="minorHAnsi"/>
          <w:sz w:val="16"/>
        </w:rPr>
        <w:t>However</w:t>
      </w:r>
      <w:proofErr w:type="gramEnd"/>
      <w:r w:rsidRPr="006648F0">
        <w:rPr>
          <w:rFonts w:asciiTheme="minorHAnsi" w:hAnsiTheme="minorHAnsi" w:cstheme="minorHAnsi"/>
          <w:sz w:val="16"/>
        </w:rPr>
        <w:t xml:space="preserve"> generated, </w:t>
      </w:r>
      <w:r w:rsidRPr="006648F0">
        <w:rPr>
          <w:rStyle w:val="StyleUnderline"/>
          <w:rFonts w:asciiTheme="minorHAnsi" w:hAnsiTheme="minorHAnsi" w:cstheme="minorHAnsi"/>
          <w:highlight w:val="green"/>
        </w:rPr>
        <w:t>a perception of scarcity</w:t>
      </w:r>
      <w:r w:rsidRPr="006648F0">
        <w:rPr>
          <w:rStyle w:val="StyleUnderline"/>
          <w:rFonts w:asciiTheme="minorHAnsi" w:hAnsiTheme="minorHAnsi" w:cstheme="minorHAnsi"/>
        </w:rPr>
        <w:t xml:space="preserve">—or imminent scarcity—regularly </w:t>
      </w:r>
      <w:r w:rsidRPr="006648F0">
        <w:rPr>
          <w:rStyle w:val="StyleUnderline"/>
          <w:rFonts w:asciiTheme="minorHAnsi" w:hAnsiTheme="minorHAnsi" w:cstheme="minorHAnsi"/>
          <w:highlight w:val="green"/>
        </w:rPr>
        <w:t>leads to</w:t>
      </w:r>
      <w:r w:rsidRPr="006648F0">
        <w:rPr>
          <w:rStyle w:val="StyleUnderline"/>
          <w:rFonts w:asciiTheme="minorHAnsi" w:hAnsiTheme="minorHAnsi" w:cstheme="minorHAnsi"/>
        </w:rPr>
        <w:t xml:space="preserve"> anxiety, resentment, </w:t>
      </w:r>
      <w:r w:rsidRPr="006648F0">
        <w:rPr>
          <w:rStyle w:val="Emphasis"/>
          <w:rFonts w:asciiTheme="minorHAnsi" w:hAnsiTheme="minorHAnsi" w:cstheme="minorHAnsi"/>
          <w:highlight w:val="green"/>
        </w:rPr>
        <w:t>hostility</w:t>
      </w:r>
      <w:r w:rsidRPr="006648F0">
        <w:rPr>
          <w:rStyle w:val="StyleUnderline"/>
          <w:rFonts w:asciiTheme="minorHAnsi" w:hAnsiTheme="minorHAnsi" w:cstheme="minorHAnsi"/>
        </w:rPr>
        <w:t xml:space="preserve"> and contentiousness</w:t>
      </w:r>
      <w:r w:rsidRPr="006648F0">
        <w:rPr>
          <w:rFonts w:asciiTheme="minorHAnsi" w:hAnsiTheme="minorHAnsi" w:cstheme="minorHAnsi"/>
          <w:sz w:val="16"/>
        </w:rPr>
        <w:t xml:space="preserve">. </w:t>
      </w:r>
      <w:r w:rsidRPr="006648F0">
        <w:rPr>
          <w:rStyle w:val="StyleUnderline"/>
          <w:rFonts w:asciiTheme="minorHAnsi" w:hAnsiTheme="minorHAnsi" w:cstheme="minorHAnsi"/>
        </w:rPr>
        <w:t>This pattern</w:t>
      </w:r>
      <w:r w:rsidRPr="006648F0">
        <w:rPr>
          <w:rFonts w:asciiTheme="minorHAnsi" w:hAnsiTheme="minorHAnsi" w:cstheme="minorHAnsi"/>
          <w:sz w:val="16"/>
        </w:rPr>
        <w:t xml:space="preserve"> is </w:t>
      </w:r>
      <w:r w:rsidRPr="006648F0">
        <w:rPr>
          <w:rStyle w:val="Emphasis"/>
          <w:rFonts w:asciiTheme="minorHAnsi" w:hAnsiTheme="minorHAnsi" w:cstheme="minorHAnsi"/>
        </w:rPr>
        <w:t xml:space="preserve">very well </w:t>
      </w:r>
      <w:proofErr w:type="gramStart"/>
      <w:r w:rsidRPr="006648F0">
        <w:rPr>
          <w:rStyle w:val="Emphasis"/>
          <w:rFonts w:asciiTheme="minorHAnsi" w:hAnsiTheme="minorHAnsi" w:cstheme="minorHAnsi"/>
        </w:rPr>
        <w:t>understood</w:t>
      </w:r>
      <w:r w:rsidRPr="006648F0">
        <w:rPr>
          <w:rFonts w:asciiTheme="minorHAnsi" w:hAnsiTheme="minorHAnsi" w:cstheme="minorHAnsi"/>
          <w:sz w:val="16"/>
        </w:rPr>
        <w:t>, and</w:t>
      </w:r>
      <w:proofErr w:type="gramEnd"/>
      <w:r w:rsidRPr="006648F0">
        <w:rPr>
          <w:rFonts w:asciiTheme="minorHAnsi" w:hAnsiTheme="minorHAnsi" w:cstheme="minorHAnsi"/>
          <w:sz w:val="16"/>
        </w:rPr>
        <w:t xml:space="preserve"> </w:t>
      </w:r>
      <w:r w:rsidRPr="006648F0">
        <w:rPr>
          <w:rStyle w:val="StyleUnderline"/>
          <w:rFonts w:asciiTheme="minorHAnsi" w:hAnsiTheme="minorHAnsi" w:cstheme="minorHAnsi"/>
        </w:rPr>
        <w:t xml:space="preserve">has been evident </w:t>
      </w:r>
      <w:r w:rsidRPr="006648F0">
        <w:rPr>
          <w:rStyle w:val="Emphasis"/>
          <w:rFonts w:asciiTheme="minorHAnsi" w:hAnsiTheme="minorHAnsi" w:cstheme="minorHAnsi"/>
          <w:highlight w:val="green"/>
        </w:rPr>
        <w:t>throughout human history</w:t>
      </w:r>
      <w:r w:rsidRPr="006648F0">
        <w:rPr>
          <w:rFonts w:asciiTheme="minorHAnsi" w:hAnsiTheme="minorHAnsi" w:cstheme="minorHAnsi"/>
          <w:sz w:val="16"/>
        </w:rPr>
        <w:t>.</w:t>
      </w:r>
    </w:p>
    <w:p w14:paraId="20528751"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In his book Constant Battles, for example, Steven LeBlanc, director of collections for Harvard’s Peabody Museum of Archaeology and Ethnology, notes that many </w:t>
      </w:r>
      <w:r w:rsidRPr="006648F0">
        <w:rPr>
          <w:rStyle w:val="Emphasis"/>
          <w:rFonts w:asciiTheme="minorHAnsi" w:hAnsiTheme="minorHAnsi" w:cstheme="minorHAnsi"/>
          <w:highlight w:val="green"/>
        </w:rPr>
        <w:t>ancient civilizations</w:t>
      </w:r>
      <w:r w:rsidRPr="006648F0">
        <w:rPr>
          <w:rStyle w:val="StyleUnderline"/>
          <w:rFonts w:asciiTheme="minorHAnsi" w:hAnsiTheme="minorHAnsi" w:cstheme="minorHAnsi"/>
        </w:rPr>
        <w:t xml:space="preserve"> experienced higher levels of warfare when faced with resource shortages</w:t>
      </w:r>
      <w:r w:rsidRPr="006648F0">
        <w:rPr>
          <w:rFonts w:asciiTheme="minorHAnsi" w:hAnsiTheme="minorHAnsi" w:cstheme="minorHAnsi"/>
          <w:sz w:val="16"/>
        </w:rPr>
        <w:t xml:space="preserve"> brought about by population growth, crop failures or persistent drought. Jared </w:t>
      </w:r>
      <w:r w:rsidRPr="006648F0">
        <w:rPr>
          <w:rStyle w:val="StyleUnderline"/>
          <w:rFonts w:asciiTheme="minorHAnsi" w:hAnsiTheme="minorHAnsi" w:cstheme="minorHAnsi"/>
        </w:rPr>
        <w:t>Diamond</w:t>
      </w:r>
      <w:r w:rsidRPr="006648F0">
        <w:rPr>
          <w:rFonts w:asciiTheme="minorHAnsi" w:hAnsiTheme="minorHAnsi" w:cstheme="minorHAnsi"/>
          <w:sz w:val="16"/>
        </w:rPr>
        <w:t xml:space="preserve">, author of the bestseller Collapse, has </w:t>
      </w:r>
      <w:r w:rsidRPr="006648F0">
        <w:rPr>
          <w:rStyle w:val="StyleUnderline"/>
          <w:rFonts w:asciiTheme="minorHAnsi" w:hAnsiTheme="minorHAnsi" w:cstheme="minorHAnsi"/>
        </w:rPr>
        <w:t>detected a similar pattern in Mayan civilization and the Anasazi culture</w:t>
      </w:r>
      <w:r w:rsidRPr="006648F0">
        <w:rPr>
          <w:rFonts w:asciiTheme="minorHAnsi" w:hAnsiTheme="minorHAnsi" w:cstheme="minorHAnsi"/>
          <w:sz w:val="16"/>
        </w:rPr>
        <w:t xml:space="preserve"> of New Mexico’s Chaco Canyon. More recently, </w:t>
      </w:r>
      <w:r w:rsidRPr="006648F0">
        <w:rPr>
          <w:rStyle w:val="StyleUnderline"/>
          <w:rFonts w:asciiTheme="minorHAnsi" w:hAnsiTheme="minorHAnsi" w:cstheme="minorHAnsi"/>
        </w:rPr>
        <w:t>concern over</w:t>
      </w:r>
      <w:r w:rsidRPr="006648F0">
        <w:rPr>
          <w:rFonts w:asciiTheme="minorHAnsi" w:hAnsiTheme="minorHAnsi" w:cstheme="minorHAnsi"/>
          <w:sz w:val="16"/>
        </w:rPr>
        <w:t xml:space="preserve"> adequate </w:t>
      </w:r>
      <w:r w:rsidRPr="006648F0">
        <w:rPr>
          <w:rStyle w:val="StyleUnderline"/>
          <w:rFonts w:asciiTheme="minorHAnsi" w:hAnsiTheme="minorHAnsi" w:cstheme="minorHAnsi"/>
        </w:rPr>
        <w:t>food</w:t>
      </w:r>
      <w:r w:rsidRPr="006648F0">
        <w:rPr>
          <w:rFonts w:asciiTheme="minorHAnsi" w:hAnsiTheme="minorHAnsi" w:cstheme="minorHAnsi"/>
          <w:sz w:val="16"/>
        </w:rPr>
        <w:t xml:space="preserve"> for the home population </w:t>
      </w:r>
      <w:r w:rsidRPr="006648F0">
        <w:rPr>
          <w:rStyle w:val="StyleUnderline"/>
          <w:rFonts w:asciiTheme="minorHAnsi" w:hAnsiTheme="minorHAnsi" w:cstheme="minorHAnsi"/>
        </w:rPr>
        <w:t xml:space="preserve">was a significant factor in </w:t>
      </w:r>
      <w:r w:rsidRPr="006648F0">
        <w:rPr>
          <w:rStyle w:val="Emphasis"/>
          <w:rFonts w:asciiTheme="minorHAnsi" w:hAnsiTheme="minorHAnsi" w:cstheme="minorHAnsi"/>
          <w:highlight w:val="green"/>
        </w:rPr>
        <w:t>Japan</w:t>
      </w:r>
      <w:r w:rsidRPr="006648F0">
        <w:rPr>
          <w:rStyle w:val="StyleUnderline"/>
          <w:rFonts w:asciiTheme="minorHAnsi" w:hAnsiTheme="minorHAnsi" w:cstheme="minorHAnsi"/>
        </w:rPr>
        <w:t>’s invasion of Manchuria</w:t>
      </w:r>
      <w:r w:rsidRPr="006648F0">
        <w:rPr>
          <w:rFonts w:asciiTheme="minorHAnsi" w:hAnsiTheme="minorHAnsi" w:cstheme="minorHAnsi"/>
          <w:sz w:val="16"/>
        </w:rPr>
        <w:t xml:space="preserve"> in 1931 </w:t>
      </w:r>
      <w:r w:rsidRPr="006648F0">
        <w:rPr>
          <w:rStyle w:val="StyleUnderline"/>
          <w:rFonts w:asciiTheme="minorHAnsi" w:hAnsiTheme="minorHAnsi" w:cstheme="minorHAnsi"/>
        </w:rPr>
        <w:t xml:space="preserve">and </w:t>
      </w:r>
      <w:r w:rsidRPr="006648F0">
        <w:rPr>
          <w:rStyle w:val="Emphasis"/>
          <w:rFonts w:asciiTheme="minorHAnsi" w:hAnsiTheme="minorHAnsi" w:cstheme="minorHAnsi"/>
          <w:highlight w:val="green"/>
        </w:rPr>
        <w:t>Germany</w:t>
      </w:r>
      <w:r w:rsidRPr="006648F0">
        <w:rPr>
          <w:rStyle w:val="StyleUnderline"/>
          <w:rFonts w:asciiTheme="minorHAnsi" w:hAnsiTheme="minorHAnsi" w:cstheme="minorHAnsi"/>
        </w:rPr>
        <w:t>’s invasions of Poland</w:t>
      </w:r>
      <w:r w:rsidRPr="006648F0">
        <w:rPr>
          <w:rFonts w:asciiTheme="minorHAnsi" w:hAnsiTheme="minorHAnsi" w:cstheme="minorHAnsi"/>
          <w:sz w:val="16"/>
        </w:rPr>
        <w:t xml:space="preserve"> in 1939 </w:t>
      </w:r>
      <w:r w:rsidRPr="006648F0">
        <w:rPr>
          <w:rStyle w:val="StyleUnderline"/>
          <w:rFonts w:asciiTheme="minorHAnsi" w:hAnsiTheme="minorHAnsi" w:cstheme="minorHAnsi"/>
        </w:rPr>
        <w:t>and the Soviet Union</w:t>
      </w:r>
      <w:r w:rsidRPr="006648F0">
        <w:rPr>
          <w:rFonts w:asciiTheme="minorHAnsi" w:hAnsiTheme="minorHAnsi" w:cstheme="minorHAnsi"/>
          <w:sz w:val="16"/>
        </w:rPr>
        <w:t xml:space="preserve"> in 1941, according to Lizzie Collingham, author of The Taste of War.</w:t>
      </w:r>
    </w:p>
    <w:p w14:paraId="191DEAE5"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lastRenderedPageBreak/>
        <w:t xml:space="preserve">Although the global supply of most basic commodities has grown enormously since the end of World War II, </w:t>
      </w:r>
      <w:r w:rsidRPr="006648F0">
        <w:rPr>
          <w:rStyle w:val="StyleUnderline"/>
          <w:rFonts w:asciiTheme="minorHAnsi" w:hAnsiTheme="minorHAnsi" w:cstheme="minorHAnsi"/>
          <w:highlight w:val="green"/>
        </w:rPr>
        <w:t>analysts see</w:t>
      </w:r>
      <w:r w:rsidRPr="006648F0">
        <w:rPr>
          <w:rStyle w:val="StyleUnderline"/>
          <w:rFonts w:asciiTheme="minorHAnsi" w:hAnsiTheme="minorHAnsi" w:cstheme="minorHAnsi"/>
        </w:rPr>
        <w:t xml:space="preserve"> the persistence of </w:t>
      </w:r>
      <w:r w:rsidRPr="006648F0">
        <w:rPr>
          <w:rStyle w:val="StyleUnderline"/>
          <w:rFonts w:asciiTheme="minorHAnsi" w:hAnsiTheme="minorHAnsi" w:cstheme="minorHAnsi"/>
          <w:highlight w:val="green"/>
        </w:rPr>
        <w:t>resource</w:t>
      </w:r>
      <w:r w:rsidRPr="006648F0">
        <w:rPr>
          <w:rStyle w:val="StyleUnderline"/>
          <w:rFonts w:asciiTheme="minorHAnsi" w:hAnsiTheme="minorHAnsi" w:cstheme="minorHAnsi"/>
        </w:rPr>
        <w:t xml:space="preserve">-related </w:t>
      </w:r>
      <w:r w:rsidRPr="006648F0">
        <w:rPr>
          <w:rStyle w:val="StyleUnderline"/>
          <w:rFonts w:asciiTheme="minorHAnsi" w:hAnsiTheme="minorHAnsi" w:cstheme="minorHAnsi"/>
          <w:highlight w:val="green"/>
        </w:rPr>
        <w:t>conflict in</w:t>
      </w:r>
      <w:r w:rsidRPr="006648F0">
        <w:rPr>
          <w:rStyle w:val="StyleUnderline"/>
          <w:rFonts w:asciiTheme="minorHAnsi" w:hAnsiTheme="minorHAnsi" w:cstheme="minorHAnsi"/>
        </w:rPr>
        <w:t xml:space="preserve"> areas where materials remain scarce</w:t>
      </w:r>
      <w:r w:rsidRPr="006648F0">
        <w:rPr>
          <w:rFonts w:asciiTheme="minorHAnsi" w:hAnsiTheme="minorHAnsi" w:cstheme="minorHAnsi"/>
          <w:sz w:val="16"/>
        </w:rPr>
        <w:t xml:space="preserve"> or there is anxiety about the future reliability of supplies. Many experts believe, for example, that the fighting in </w:t>
      </w:r>
      <w:r w:rsidRPr="006648F0">
        <w:rPr>
          <w:rStyle w:val="Emphasis"/>
          <w:rFonts w:asciiTheme="minorHAnsi" w:hAnsiTheme="minorHAnsi" w:cstheme="minorHAnsi"/>
          <w:highlight w:val="green"/>
        </w:rPr>
        <w:t>Darfur</w:t>
      </w:r>
      <w:r w:rsidRPr="006648F0">
        <w:rPr>
          <w:rFonts w:asciiTheme="minorHAnsi" w:hAnsiTheme="minorHAnsi" w:cstheme="minorHAnsi"/>
          <w:sz w:val="16"/>
        </w:rPr>
        <w:t xml:space="preserve"> </w:t>
      </w:r>
      <w:r w:rsidRPr="006648F0">
        <w:rPr>
          <w:rStyle w:val="StyleUnderline"/>
          <w:rFonts w:asciiTheme="minorHAnsi" w:hAnsiTheme="minorHAnsi" w:cstheme="minorHAnsi"/>
        </w:rPr>
        <w:t>and</w:t>
      </w:r>
      <w:r w:rsidRPr="006648F0">
        <w:rPr>
          <w:rFonts w:asciiTheme="minorHAnsi" w:hAnsiTheme="minorHAnsi" w:cstheme="minorHAnsi"/>
          <w:sz w:val="16"/>
        </w:rPr>
        <w:t xml:space="preserve"> other war-ravaged areas of </w:t>
      </w:r>
      <w:r w:rsidRPr="006648F0">
        <w:rPr>
          <w:rStyle w:val="Emphasis"/>
          <w:rFonts w:asciiTheme="minorHAnsi" w:hAnsiTheme="minorHAnsi" w:cstheme="minorHAnsi"/>
          <w:highlight w:val="green"/>
        </w:rPr>
        <w:t>North Africa</w:t>
      </w:r>
      <w:r w:rsidRPr="006648F0">
        <w:rPr>
          <w:rFonts w:asciiTheme="minorHAnsi" w:hAnsiTheme="minorHAnsi" w:cstheme="minorHAnsi"/>
          <w:sz w:val="16"/>
        </w:rPr>
        <w:t xml:space="preserve"> has been driven, at least in part, by competition among desert tribes for access to scarce water supplies, exacerbated in some cases by rising population levels.</w:t>
      </w:r>
    </w:p>
    <w:p w14:paraId="2BC91D12"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 xml:space="preserve">“In Darfur,” says a 2009 report from the UN Environment </w:t>
      </w:r>
      <w:proofErr w:type="spellStart"/>
      <w:r w:rsidRPr="006648F0">
        <w:rPr>
          <w:rFonts w:asciiTheme="minorHAnsi" w:hAnsiTheme="minorHAnsi" w:cstheme="minorHAnsi"/>
          <w:sz w:val="16"/>
          <w:szCs w:val="16"/>
        </w:rPr>
        <w:t>Programme</w:t>
      </w:r>
      <w:proofErr w:type="spellEnd"/>
      <w:r w:rsidRPr="006648F0">
        <w:rPr>
          <w:rFonts w:asciiTheme="minorHAnsi" w:hAnsiTheme="minorHAnsi" w:cstheme="minorHAnsi"/>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5D6D191F"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Anxiety over future supplies is often also a factor in conflicts that break out over access to oil or control of contested undersea reserves of oil and natural gas. In 1979, for instance, when the Islamic </w:t>
      </w:r>
      <w:r w:rsidRPr="006648F0">
        <w:rPr>
          <w:rStyle w:val="Emphasis"/>
          <w:rFonts w:asciiTheme="minorHAnsi" w:hAnsiTheme="minorHAnsi" w:cstheme="minorHAnsi"/>
          <w:highlight w:val="green"/>
        </w:rPr>
        <w:t>revolution in Iran</w:t>
      </w:r>
      <w:r w:rsidRPr="006648F0">
        <w:rPr>
          <w:rFonts w:asciiTheme="minorHAnsi" w:hAnsiTheme="minorHAnsi" w:cstheme="minorHAnsi"/>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3D69B572"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In 1990, this principle was invoked by President George H.W. Bush to justify intervention in </w:t>
      </w:r>
      <w:r w:rsidRPr="006648F0">
        <w:rPr>
          <w:rStyle w:val="Emphasis"/>
          <w:rFonts w:asciiTheme="minorHAnsi" w:hAnsiTheme="minorHAnsi" w:cstheme="minorHAnsi"/>
          <w:highlight w:val="green"/>
        </w:rPr>
        <w:t>the first</w:t>
      </w:r>
      <w:r w:rsidRPr="006648F0">
        <w:rPr>
          <w:rFonts w:asciiTheme="minorHAnsi" w:hAnsiTheme="minorHAnsi" w:cstheme="minorHAnsi"/>
          <w:sz w:val="16"/>
        </w:rPr>
        <w:t xml:space="preserve"> Persian </w:t>
      </w:r>
      <w:r w:rsidRPr="006648F0">
        <w:rPr>
          <w:rStyle w:val="Emphasis"/>
          <w:rFonts w:asciiTheme="minorHAnsi" w:hAnsiTheme="minorHAnsi" w:cstheme="minorHAnsi"/>
          <w:highlight w:val="green"/>
        </w:rPr>
        <w:t>Gulf War</w:t>
      </w:r>
      <w:r w:rsidRPr="006648F0">
        <w:rPr>
          <w:rFonts w:asciiTheme="minorHAnsi" w:hAnsiTheme="minorHAnsi" w:cstheme="minorHAnsi"/>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1B62A192"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Recently, a set of resource conflicts have been rising toward the boiling point between </w:t>
      </w:r>
      <w:r w:rsidRPr="006648F0">
        <w:rPr>
          <w:rStyle w:val="Emphasis"/>
          <w:rFonts w:asciiTheme="minorHAnsi" w:hAnsiTheme="minorHAnsi" w:cstheme="minorHAnsi"/>
          <w:highlight w:val="green"/>
        </w:rPr>
        <w:t>China</w:t>
      </w:r>
      <w:r w:rsidRPr="006648F0">
        <w:rPr>
          <w:rFonts w:asciiTheme="minorHAnsi" w:hAnsiTheme="minorHAnsi" w:cstheme="minorHAnsi"/>
          <w:sz w:val="16"/>
        </w:rPr>
        <w:t xml:space="preserve"> and its neighbors in Southeast Asia when it comes to control of offshore oil and gas reserves </w:t>
      </w:r>
      <w:r w:rsidRPr="006648F0">
        <w:rPr>
          <w:rStyle w:val="StyleUnderline"/>
          <w:rFonts w:asciiTheme="minorHAnsi" w:hAnsiTheme="minorHAnsi" w:cstheme="minorHAnsi"/>
          <w:highlight w:val="green"/>
        </w:rPr>
        <w:t>in the</w:t>
      </w:r>
      <w:r w:rsidRPr="006648F0">
        <w:rPr>
          <w:rFonts w:asciiTheme="minorHAnsi" w:hAnsiTheme="minorHAnsi" w:cstheme="minorHAnsi"/>
          <w:sz w:val="16"/>
        </w:rPr>
        <w:t xml:space="preserve"> </w:t>
      </w:r>
      <w:r w:rsidRPr="006648F0">
        <w:rPr>
          <w:rStyle w:val="Emphasis"/>
          <w:rFonts w:asciiTheme="minorHAnsi" w:hAnsiTheme="minorHAnsi" w:cstheme="minorHAnsi"/>
          <w:highlight w:val="green"/>
        </w:rPr>
        <w:t>S</w:t>
      </w:r>
      <w:r w:rsidRPr="006648F0">
        <w:rPr>
          <w:rFonts w:asciiTheme="minorHAnsi" w:hAnsiTheme="minorHAnsi" w:cstheme="minorHAnsi"/>
          <w:sz w:val="16"/>
        </w:rPr>
        <w:t xml:space="preserve">outh </w:t>
      </w:r>
      <w:r w:rsidRPr="006648F0">
        <w:rPr>
          <w:rStyle w:val="Emphasis"/>
          <w:rFonts w:asciiTheme="minorHAnsi" w:hAnsiTheme="minorHAnsi" w:cstheme="minorHAnsi"/>
          <w:highlight w:val="green"/>
        </w:rPr>
        <w:t>C</w:t>
      </w:r>
      <w:r w:rsidRPr="006648F0">
        <w:rPr>
          <w:rFonts w:asciiTheme="minorHAnsi" w:hAnsiTheme="minorHAnsi" w:cstheme="minorHAnsi"/>
          <w:sz w:val="16"/>
        </w:rPr>
        <w:t xml:space="preserve">hina </w:t>
      </w:r>
      <w:r w:rsidRPr="006648F0">
        <w:rPr>
          <w:rStyle w:val="Emphasis"/>
          <w:rFonts w:asciiTheme="minorHAnsi" w:hAnsiTheme="minorHAnsi" w:cstheme="minorHAnsi"/>
          <w:highlight w:val="green"/>
        </w:rPr>
        <w:t>S</w:t>
      </w:r>
      <w:r w:rsidRPr="006648F0">
        <w:rPr>
          <w:rFonts w:asciiTheme="minorHAnsi" w:hAnsiTheme="minorHAnsi" w:cstheme="minorHAnsi"/>
          <w:sz w:val="16"/>
        </w:rPr>
        <w:t xml:space="preserve">ea. Although the resulting naval clashes have yet to result in a loss of life, a strong possibility of military escalation exists. A similar situation has </w:t>
      </w:r>
      <w:r w:rsidRPr="006648F0">
        <w:rPr>
          <w:rStyle w:val="StyleUnderline"/>
          <w:rFonts w:asciiTheme="minorHAnsi" w:hAnsiTheme="minorHAnsi" w:cstheme="minorHAnsi"/>
          <w:highlight w:val="green"/>
        </w:rPr>
        <w:t>also</w:t>
      </w:r>
      <w:r w:rsidRPr="006648F0">
        <w:rPr>
          <w:rFonts w:asciiTheme="minorHAnsi" w:hAnsiTheme="minorHAnsi" w:cstheme="minorHAnsi"/>
          <w:sz w:val="16"/>
        </w:rPr>
        <w:t xml:space="preserve"> arisen in the </w:t>
      </w:r>
      <w:r w:rsidRPr="006648F0">
        <w:rPr>
          <w:rStyle w:val="Emphasis"/>
          <w:rFonts w:asciiTheme="minorHAnsi" w:hAnsiTheme="minorHAnsi" w:cstheme="minorHAnsi"/>
          <w:highlight w:val="green"/>
        </w:rPr>
        <w:t>E</w:t>
      </w:r>
      <w:r w:rsidRPr="006648F0">
        <w:rPr>
          <w:rFonts w:asciiTheme="minorHAnsi" w:hAnsiTheme="minorHAnsi" w:cstheme="minorHAnsi"/>
          <w:sz w:val="16"/>
        </w:rPr>
        <w:t xml:space="preserve">ast </w:t>
      </w:r>
      <w:r w:rsidRPr="006648F0">
        <w:rPr>
          <w:rStyle w:val="Emphasis"/>
          <w:rFonts w:asciiTheme="minorHAnsi" w:hAnsiTheme="minorHAnsi" w:cstheme="minorHAnsi"/>
          <w:highlight w:val="green"/>
        </w:rPr>
        <w:t>C</w:t>
      </w:r>
      <w:r w:rsidRPr="006648F0">
        <w:rPr>
          <w:rFonts w:asciiTheme="minorHAnsi" w:hAnsiTheme="minorHAnsi" w:cstheme="minorHAnsi"/>
          <w:sz w:val="16"/>
        </w:rPr>
        <w:t xml:space="preserve">hina </w:t>
      </w:r>
      <w:r w:rsidRPr="006648F0">
        <w:rPr>
          <w:rStyle w:val="Emphasis"/>
          <w:rFonts w:asciiTheme="minorHAnsi" w:hAnsiTheme="minorHAnsi" w:cstheme="minorHAnsi"/>
          <w:highlight w:val="green"/>
        </w:rPr>
        <w:t>S</w:t>
      </w:r>
      <w:r w:rsidRPr="006648F0">
        <w:rPr>
          <w:rFonts w:asciiTheme="minorHAnsi" w:hAnsiTheme="minorHAnsi" w:cstheme="minorHAnsi"/>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31DD18A2"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By all accounts, </w:t>
      </w:r>
      <w:r w:rsidRPr="006648F0">
        <w:rPr>
          <w:rStyle w:val="StyleUnderline"/>
          <w:rFonts w:asciiTheme="minorHAnsi" w:hAnsiTheme="minorHAnsi" w:cstheme="minorHAnsi"/>
        </w:rPr>
        <w:t xml:space="preserve">resource-driven </w:t>
      </w:r>
      <w:r w:rsidRPr="006648F0">
        <w:rPr>
          <w:rStyle w:val="StyleUnderline"/>
          <w:rFonts w:asciiTheme="minorHAnsi" w:hAnsiTheme="minorHAnsi" w:cstheme="minorHAnsi"/>
          <w:highlight w:val="green"/>
        </w:rPr>
        <w:t>potential conflicts</w:t>
      </w:r>
      <w:r w:rsidRPr="006648F0">
        <w:rPr>
          <w:rStyle w:val="StyleUnderline"/>
          <w:rFonts w:asciiTheme="minorHAnsi" w:hAnsiTheme="minorHAnsi" w:cstheme="minorHAnsi"/>
        </w:rPr>
        <w:t xml:space="preserve"> like these </w:t>
      </w:r>
      <w:r w:rsidRPr="006648F0">
        <w:rPr>
          <w:rStyle w:val="StyleUnderline"/>
          <w:rFonts w:asciiTheme="minorHAnsi" w:hAnsiTheme="minorHAnsi" w:cstheme="minorHAnsi"/>
          <w:highlight w:val="green"/>
        </w:rPr>
        <w:t>will</w:t>
      </w:r>
      <w:r w:rsidRPr="006648F0">
        <w:rPr>
          <w:rStyle w:val="StyleUnderline"/>
          <w:rFonts w:asciiTheme="minorHAnsi" w:hAnsiTheme="minorHAnsi" w:cstheme="minorHAnsi"/>
        </w:rPr>
        <w:t xml:space="preserve"> only </w:t>
      </w:r>
      <w:r w:rsidRPr="006648F0">
        <w:rPr>
          <w:rStyle w:val="Emphasis"/>
          <w:rFonts w:asciiTheme="minorHAnsi" w:hAnsiTheme="minorHAnsi" w:cstheme="minorHAnsi"/>
          <w:highlight w:val="green"/>
        </w:rPr>
        <w:t>multiply</w:t>
      </w:r>
      <w:r w:rsidRPr="006648F0">
        <w:rPr>
          <w:rStyle w:val="StyleUnderline"/>
          <w:rFonts w:asciiTheme="minorHAnsi" w:hAnsiTheme="minorHAnsi" w:cstheme="minorHAnsi"/>
        </w:rPr>
        <w:t xml:space="preserve"> in the years ahead </w:t>
      </w:r>
      <w:r w:rsidRPr="006648F0">
        <w:rPr>
          <w:rStyle w:val="StyleUnderline"/>
          <w:rFonts w:asciiTheme="minorHAnsi" w:hAnsiTheme="minorHAnsi" w:cstheme="minorHAnsi"/>
          <w:highlight w:val="green"/>
        </w:rPr>
        <w:t>as</w:t>
      </w:r>
      <w:r w:rsidRPr="006648F0">
        <w:rPr>
          <w:rStyle w:val="StyleUnderline"/>
          <w:rFonts w:asciiTheme="minorHAnsi" w:hAnsiTheme="minorHAnsi" w:cstheme="minorHAnsi"/>
        </w:rPr>
        <w:t xml:space="preserve"> demand rises, supplies dwindle and more of </w:t>
      </w:r>
      <w:r w:rsidRPr="006648F0">
        <w:rPr>
          <w:rStyle w:val="StyleUnderline"/>
          <w:rFonts w:asciiTheme="minorHAnsi" w:hAnsiTheme="minorHAnsi" w:cstheme="minorHAnsi"/>
          <w:highlight w:val="green"/>
        </w:rPr>
        <w:t>what remains will be found in disputed areas</w:t>
      </w:r>
      <w:r w:rsidRPr="006648F0">
        <w:rPr>
          <w:rFonts w:asciiTheme="minorHAnsi" w:hAnsiTheme="minorHAnsi" w:cstheme="minorHAnsi"/>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6648F0">
        <w:rPr>
          <w:rFonts w:asciiTheme="minorHAnsi" w:hAnsiTheme="minorHAnsi" w:cstheme="minorHAnsi"/>
          <w:sz w:val="16"/>
        </w:rPr>
        <w:t>supplies</w:t>
      </w:r>
      <w:proofErr w:type="gramEnd"/>
      <w:r w:rsidRPr="006648F0">
        <w:rPr>
          <w:rFonts w:asciiTheme="minorHAnsi" w:hAnsiTheme="minorHAnsi" w:cstheme="minorHAnsi"/>
          <w:sz w:val="16"/>
        </w:rPr>
        <w:t xml:space="preserve"> and few possess the wherewithal to develop alternatives. “Against this backdrop of tight supplies and competition, </w:t>
      </w:r>
      <w:r w:rsidRPr="006648F0">
        <w:rPr>
          <w:rStyle w:val="StyleUnderline"/>
          <w:rFonts w:asciiTheme="minorHAnsi" w:hAnsiTheme="minorHAnsi" w:cstheme="minorHAnsi"/>
        </w:rPr>
        <w:t>issues related to</w:t>
      </w:r>
      <w:r w:rsidRPr="006648F0">
        <w:rPr>
          <w:rFonts w:asciiTheme="minorHAnsi" w:hAnsiTheme="minorHAnsi" w:cstheme="minorHAnsi"/>
          <w:sz w:val="16"/>
        </w:rPr>
        <w:t xml:space="preserve"> water rights, </w:t>
      </w:r>
      <w:r w:rsidRPr="006648F0">
        <w:rPr>
          <w:rStyle w:val="StyleUnderline"/>
          <w:rFonts w:asciiTheme="minorHAnsi" w:hAnsiTheme="minorHAnsi" w:cstheme="minorHAnsi"/>
        </w:rPr>
        <w:t>prices, and pollution are becoming contentious</w:t>
      </w:r>
      <w:r w:rsidRPr="006648F0">
        <w:rPr>
          <w:rFonts w:asciiTheme="minorHAnsi" w:hAnsiTheme="minorHAnsi" w:cstheme="minorHAnsi"/>
          <w:sz w:val="16"/>
        </w:rPr>
        <w:t>,” the report noted. “In areas with limited capacity to govern shared resources, balance competing demands, and mobilize new investments, tensions over water may erupt into more open confrontations.”</w:t>
      </w:r>
    </w:p>
    <w:p w14:paraId="0A06DA58" w14:textId="77777777" w:rsidR="006648F0" w:rsidRPr="006648F0" w:rsidRDefault="006648F0" w:rsidP="006648F0">
      <w:pPr>
        <w:pStyle w:val="Heading3"/>
        <w:rPr>
          <w:rFonts w:asciiTheme="minorHAnsi" w:hAnsiTheme="minorHAnsi" w:cstheme="minorHAnsi"/>
        </w:rPr>
      </w:pPr>
      <w:r w:rsidRPr="006648F0">
        <w:rPr>
          <w:rFonts w:asciiTheme="minorHAnsi" w:hAnsiTheme="minorHAnsi" w:cstheme="minorHAnsi"/>
        </w:rPr>
        <w:lastRenderedPageBreak/>
        <w:t xml:space="preserve">1NC – CP </w:t>
      </w:r>
    </w:p>
    <w:p w14:paraId="43F30D21"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 xml:space="preserve">CP Text – The appropriation of outer space by private entities is unjust except for space based solar power. </w:t>
      </w:r>
    </w:p>
    <w:p w14:paraId="5E4B7671" w14:textId="77777777" w:rsidR="006648F0" w:rsidRPr="006648F0" w:rsidRDefault="006648F0" w:rsidP="006648F0">
      <w:pPr>
        <w:rPr>
          <w:rFonts w:asciiTheme="minorHAnsi" w:hAnsiTheme="minorHAnsi" w:cstheme="minorHAnsi"/>
        </w:rPr>
      </w:pPr>
    </w:p>
    <w:p w14:paraId="100BA385"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 xml:space="preserve">Space based solar power is coming now – but it depends on private actors. </w:t>
      </w:r>
    </w:p>
    <w:p w14:paraId="298CF052" w14:textId="77777777" w:rsidR="006648F0" w:rsidRPr="006648F0" w:rsidRDefault="006648F0" w:rsidP="006648F0">
      <w:pPr>
        <w:rPr>
          <w:rFonts w:asciiTheme="minorHAnsi" w:hAnsiTheme="minorHAnsi" w:cstheme="minorHAnsi"/>
        </w:rPr>
      </w:pPr>
      <w:r w:rsidRPr="006648F0">
        <w:rPr>
          <w:rStyle w:val="Style13ptBold"/>
          <w:rFonts w:asciiTheme="minorHAnsi" w:hAnsiTheme="minorHAnsi" w:cstheme="minorHAnsi"/>
        </w:rPr>
        <w:t>Kaplan 21</w:t>
      </w:r>
      <w:r w:rsidRPr="006648F0">
        <w:rPr>
          <w:rFonts w:asciiTheme="minorHAnsi" w:hAnsiTheme="minorHAnsi" w:cstheme="minorHAnsi"/>
        </w:rPr>
        <w:t xml:space="preserve"> [Spencer Kaplan, 7-26-2021, "Op-ed," </w:t>
      </w:r>
      <w:proofErr w:type="spellStart"/>
      <w:r w:rsidRPr="006648F0">
        <w:rPr>
          <w:rFonts w:asciiTheme="minorHAnsi" w:hAnsiTheme="minorHAnsi" w:cstheme="minorHAnsi"/>
        </w:rPr>
        <w:t>SpaceNews</w:t>
      </w:r>
      <w:proofErr w:type="spellEnd"/>
      <w:r w:rsidRPr="006648F0">
        <w:rPr>
          <w:rFonts w:asciiTheme="minorHAnsi" w:hAnsiTheme="minorHAnsi" w:cstheme="minorHAnsi"/>
        </w:rPr>
        <w:t xml:space="preserve">, </w:t>
      </w:r>
      <w:hyperlink r:id="rId14" w:history="1">
        <w:r w:rsidRPr="006648F0">
          <w:rPr>
            <w:rStyle w:val="Hyperlink"/>
            <w:rFonts w:asciiTheme="minorHAnsi" w:hAnsiTheme="minorHAnsi" w:cstheme="minorHAnsi"/>
          </w:rPr>
          <w:t>https://spacenews.com/op-ed-its-time-to-seriously-consider-space-based-solar-power/</w:t>
        </w:r>
      </w:hyperlink>
      <w:r w:rsidRPr="006648F0">
        <w:rPr>
          <w:rFonts w:asciiTheme="minorHAnsi" w:hAnsiTheme="minorHAnsi" w:cstheme="minorHAnsi"/>
        </w:rPr>
        <w:t xml:space="preserve"> [accessed 2-7-22] </w:t>
      </w:r>
      <w:proofErr w:type="spellStart"/>
      <w:r w:rsidRPr="006648F0">
        <w:rPr>
          <w:rFonts w:asciiTheme="minorHAnsi" w:hAnsiTheme="minorHAnsi" w:cstheme="minorHAnsi"/>
        </w:rPr>
        <w:t>lydia</w:t>
      </w:r>
      <w:proofErr w:type="spellEnd"/>
      <w:r w:rsidRPr="006648F0">
        <w:rPr>
          <w:rFonts w:asciiTheme="minorHAnsi" w:hAnsiTheme="minorHAnsi" w:cstheme="minorHAnsi"/>
        </w:rPr>
        <w:t xml:space="preserve"> </w:t>
      </w:r>
    </w:p>
    <w:p w14:paraId="1EEC4CD0"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 xml:space="preserve">Although space-based solar power (SBSP) sounds like science fiction, </w:t>
      </w:r>
      <w:r w:rsidRPr="006648F0">
        <w:rPr>
          <w:rStyle w:val="StyleUnderline"/>
          <w:rFonts w:asciiTheme="minorHAnsi" w:hAnsiTheme="minorHAnsi" w:cstheme="minorHAnsi"/>
          <w:highlight w:val="green"/>
        </w:rPr>
        <w:t>scientists</w:t>
      </w:r>
      <w:r w:rsidRPr="006648F0">
        <w:rPr>
          <w:rStyle w:val="StyleUnderline"/>
          <w:rFonts w:asciiTheme="minorHAnsi" w:hAnsiTheme="minorHAnsi" w:cstheme="minorHAnsi"/>
        </w:rPr>
        <w:t xml:space="preserve"> and engineers</w:t>
      </w:r>
      <w:r w:rsidRPr="006648F0">
        <w:rPr>
          <w:rFonts w:asciiTheme="minorHAnsi" w:hAnsiTheme="minorHAnsi" w:cstheme="minorHAnsi"/>
          <w:sz w:val="16"/>
          <w:szCs w:val="16"/>
        </w:rPr>
        <w:t xml:space="preserve"> have explored developing the futuristic technology for decades but </w:t>
      </w:r>
      <w:r w:rsidRPr="006648F0">
        <w:rPr>
          <w:rStyle w:val="StyleUnderline"/>
          <w:rFonts w:asciiTheme="minorHAnsi" w:hAnsiTheme="minorHAnsi" w:cstheme="minorHAnsi"/>
          <w:highlight w:val="green"/>
        </w:rPr>
        <w:t>repeatedly came to the</w:t>
      </w:r>
      <w:r w:rsidRPr="006648F0">
        <w:rPr>
          <w:rStyle w:val="StyleUnderline"/>
          <w:rFonts w:asciiTheme="minorHAnsi" w:hAnsiTheme="minorHAnsi" w:cstheme="minorHAnsi"/>
        </w:rPr>
        <w:t> </w:t>
      </w:r>
      <w:hyperlink w:history="1">
        <w:r w:rsidRPr="006648F0">
          <w:rPr>
            <w:rStyle w:val="StyleUnderline"/>
            <w:rFonts w:asciiTheme="minorHAnsi" w:hAnsiTheme="minorHAnsi" w:cstheme="minorHAnsi"/>
          </w:rPr>
          <w:t>same</w:t>
        </w:r>
      </w:hyperlink>
      <w:r w:rsidRPr="006648F0">
        <w:rPr>
          <w:rStyle w:val="StyleUnderline"/>
          <w:rFonts w:asciiTheme="minorHAnsi" w:hAnsiTheme="minorHAnsi" w:cstheme="minorHAnsi"/>
        </w:rPr>
        <w:t> </w:t>
      </w:r>
      <w:hyperlink r:id="rId15" w:history="1">
        <w:r w:rsidRPr="006648F0">
          <w:rPr>
            <w:rStyle w:val="StyleUnderline"/>
            <w:rFonts w:asciiTheme="minorHAnsi" w:hAnsiTheme="minorHAnsi" w:cstheme="minorHAnsi"/>
            <w:highlight w:val="green"/>
          </w:rPr>
          <w:t>conclusion</w:t>
        </w:r>
      </w:hyperlink>
      <w:r w:rsidRPr="006648F0">
        <w:rPr>
          <w:rStyle w:val="StyleUnderline"/>
          <w:rFonts w:asciiTheme="minorHAnsi" w:hAnsiTheme="minorHAnsi" w:cstheme="minorHAnsi"/>
          <w:highlight w:val="green"/>
        </w:rPr>
        <w:t>: SBSP is</w:t>
      </w:r>
      <w:r w:rsidRPr="006648F0">
        <w:rPr>
          <w:rStyle w:val="StyleUnderline"/>
          <w:rFonts w:asciiTheme="minorHAnsi" w:hAnsiTheme="minorHAnsi" w:cstheme="minorHAnsi"/>
        </w:rPr>
        <w:t xml:space="preserve"> likely </w:t>
      </w:r>
      <w:r w:rsidRPr="006648F0">
        <w:rPr>
          <w:rStyle w:val="Emphasis"/>
          <w:rFonts w:asciiTheme="minorHAnsi" w:hAnsiTheme="minorHAnsi" w:cstheme="minorHAnsi"/>
          <w:highlight w:val="green"/>
        </w:rPr>
        <w:t>technologically possible</w:t>
      </w:r>
      <w:r w:rsidRPr="006648F0">
        <w:rPr>
          <w:rStyle w:val="StyleUnderline"/>
          <w:rFonts w:asciiTheme="minorHAnsi" w:hAnsiTheme="minorHAnsi" w:cstheme="minorHAnsi"/>
        </w:rPr>
        <w:t xml:space="preserve"> </w:t>
      </w:r>
      <w:r w:rsidRPr="006648F0">
        <w:rPr>
          <w:rStyle w:val="StyleUnderline"/>
          <w:rFonts w:asciiTheme="minorHAnsi" w:hAnsiTheme="minorHAnsi" w:cstheme="minorHAnsi"/>
          <w:highlight w:val="green"/>
        </w:rPr>
        <w:t>but for it to be feasible</w:t>
      </w:r>
      <w:r w:rsidRPr="006648F0">
        <w:rPr>
          <w:rStyle w:val="StyleUnderline"/>
          <w:rFonts w:asciiTheme="minorHAnsi" w:hAnsiTheme="minorHAnsi" w:cstheme="minorHAnsi"/>
        </w:rPr>
        <w:t xml:space="preserve">, </w:t>
      </w:r>
      <w:r w:rsidRPr="006648F0">
        <w:rPr>
          <w:rStyle w:val="Emphasis"/>
          <w:rFonts w:asciiTheme="minorHAnsi" w:hAnsiTheme="minorHAnsi" w:cstheme="minorHAnsi"/>
          <w:highlight w:val="green"/>
        </w:rPr>
        <w:t>launch costs will have to come down</w:t>
      </w:r>
      <w:r w:rsidRPr="006648F0">
        <w:rPr>
          <w:rStyle w:val="StyleUnderline"/>
          <w:rFonts w:asciiTheme="minorHAnsi" w:hAnsiTheme="minorHAnsi" w:cstheme="minorHAnsi"/>
        </w:rPr>
        <w:t xml:space="preserve"> considerably.</w:t>
      </w:r>
      <w:r w:rsidRPr="006648F0">
        <w:rPr>
          <w:rFonts w:asciiTheme="minorHAnsi" w:hAnsiTheme="minorHAnsi" w:cstheme="minorHAnsi"/>
          <w:sz w:val="16"/>
          <w:szCs w:val="16"/>
        </w:rPr>
        <w:t xml:space="preserve"> Now that </w:t>
      </w:r>
      <w:r w:rsidRPr="006648F0">
        <w:rPr>
          <w:rStyle w:val="StyleUnderline"/>
          <w:rFonts w:asciiTheme="minorHAnsi" w:hAnsiTheme="minorHAnsi" w:cstheme="minorHAnsi"/>
          <w:highlight w:val="green"/>
        </w:rPr>
        <w:t>companies like SpaceX</w:t>
      </w:r>
      <w:r w:rsidRPr="006648F0">
        <w:rPr>
          <w:rStyle w:val="StyleUnderline"/>
          <w:rFonts w:asciiTheme="minorHAnsi" w:hAnsiTheme="minorHAnsi" w:cstheme="minorHAnsi"/>
        </w:rPr>
        <w:t xml:space="preserve">, Blue Origin, and Rocket Lab have </w:t>
      </w:r>
      <w:r w:rsidRPr="006648F0">
        <w:rPr>
          <w:rStyle w:val="StyleUnderline"/>
          <w:rFonts w:asciiTheme="minorHAnsi" w:hAnsiTheme="minorHAnsi" w:cstheme="minorHAnsi"/>
          <w:highlight w:val="green"/>
        </w:rPr>
        <w:t>demonstrated re-use</w:t>
      </w:r>
      <w:r w:rsidRPr="006648F0">
        <w:rPr>
          <w:rStyle w:val="StyleUnderline"/>
          <w:rFonts w:asciiTheme="minorHAnsi" w:hAnsiTheme="minorHAnsi" w:cstheme="minorHAnsi"/>
        </w:rPr>
        <w:t xml:space="preserve"> </w:t>
      </w:r>
      <w:r w:rsidRPr="006648F0">
        <w:rPr>
          <w:rStyle w:val="StyleUnderline"/>
          <w:rFonts w:asciiTheme="minorHAnsi" w:hAnsiTheme="minorHAnsi" w:cstheme="minorHAnsi"/>
          <w:highlight w:val="green"/>
        </w:rPr>
        <w:t>capabilities</w:t>
      </w:r>
      <w:r w:rsidRPr="006648F0">
        <w:rPr>
          <w:rStyle w:val="StyleUnderline"/>
          <w:rFonts w:asciiTheme="minorHAnsi" w:hAnsiTheme="minorHAnsi" w:cstheme="minorHAnsi"/>
        </w:rPr>
        <w:t xml:space="preserve"> </w:t>
      </w:r>
      <w:r w:rsidRPr="006648F0">
        <w:rPr>
          <w:rStyle w:val="StyleUnderline"/>
          <w:rFonts w:asciiTheme="minorHAnsi" w:hAnsiTheme="minorHAnsi" w:cstheme="minorHAnsi"/>
          <w:highlight w:val="green"/>
        </w:rPr>
        <w:t>and</w:t>
      </w:r>
      <w:r w:rsidRPr="006648F0">
        <w:rPr>
          <w:rStyle w:val="StyleUnderline"/>
          <w:rFonts w:asciiTheme="minorHAnsi" w:hAnsiTheme="minorHAnsi" w:cstheme="minorHAnsi"/>
        </w:rPr>
        <w:t xml:space="preserve"> launch </w:t>
      </w:r>
      <w:r w:rsidRPr="006648F0">
        <w:rPr>
          <w:rStyle w:val="StyleUnderline"/>
          <w:rFonts w:asciiTheme="minorHAnsi" w:hAnsiTheme="minorHAnsi" w:cstheme="minorHAnsi"/>
          <w:highlight w:val="green"/>
        </w:rPr>
        <w:t>costs are plummeting</w:t>
      </w:r>
      <w:r w:rsidRPr="006648F0">
        <w:rPr>
          <w:rFonts w:asciiTheme="minorHAnsi" w:hAnsiTheme="minorHAnsi" w:cstheme="minorHAnsi"/>
          <w:sz w:val="16"/>
          <w:szCs w:val="16"/>
        </w:rPr>
        <w:t>, it is time to think seriously and boldly about the development of SBSP. It is difficult to overstate the benefits of SBSP. For one, it could eventually provide inexhaustible clean energy to civilians because SBSP produces no harmful byproducts and uses solar radiation as its fuel. The United States could also use SBSP to create a dynamic national energy system modeled after the Strategic Petroleum Reserve. If the United States had a national SBSP constellation when Texas experienced widespread outages in February, the federal government could have supplied emergency power to civilians instantly. Scientists and engineers have even </w:t>
      </w:r>
      <w:hyperlink r:id="rId16" w:history="1">
        <w:r w:rsidRPr="006648F0">
          <w:rPr>
            <w:rStyle w:val="Hyperlink"/>
            <w:rFonts w:asciiTheme="minorHAnsi" w:hAnsiTheme="minorHAnsi" w:cstheme="minorHAnsi"/>
            <w:sz w:val="16"/>
            <w:szCs w:val="16"/>
          </w:rPr>
          <w:t>proposed</w:t>
        </w:r>
      </w:hyperlink>
      <w:r w:rsidRPr="006648F0">
        <w:rPr>
          <w:rFonts w:asciiTheme="minorHAnsi" w:hAnsiTheme="minorHAnsi" w:cstheme="minorHAnsi"/>
          <w:sz w:val="16"/>
          <w:szCs w:val="16"/>
        </w:rPr>
        <w:t> using SBSP to power lunar exploration and resource extraction operations in the moon’s permanently shaded regions (PSRs), where traditional solar power would be impossible to utilize. SBSP has enormous military uses as well. The military </w:t>
      </w:r>
      <w:hyperlink r:id="rId17" w:history="1">
        <w:r w:rsidRPr="006648F0">
          <w:rPr>
            <w:rStyle w:val="Hyperlink"/>
            <w:rFonts w:asciiTheme="minorHAnsi" w:hAnsiTheme="minorHAnsi" w:cstheme="minorHAnsi"/>
            <w:sz w:val="16"/>
            <w:szCs w:val="16"/>
          </w:rPr>
          <w:t>could use</w:t>
        </w:r>
      </w:hyperlink>
      <w:r w:rsidRPr="006648F0">
        <w:rPr>
          <w:rFonts w:asciiTheme="minorHAnsi" w:hAnsiTheme="minorHAnsi" w:cstheme="minorHAnsi"/>
          <w:sz w:val="16"/>
          <w:szCs w:val="16"/>
        </w:rPr>
        <w:t> SBSP to power remote bases instead of using dangerous fuel convoys that cost up to hundreds of dollars per gallon. SBSP could also theoretically be used to power unmanned aerial vehicles (UAVs), allowing them to stay in the air until their components fail. Removing energy as a limiting factor in military operations stands to radically change conventional military doctrine. In recognition of the vast potential of SBSP, nations around the world have begun heavily investing in the potentially transformative technology. Japan </w:t>
      </w:r>
      <w:hyperlink r:id="rId18" w:history="1">
        <w:r w:rsidRPr="006648F0">
          <w:rPr>
            <w:rStyle w:val="Hyperlink"/>
            <w:rFonts w:asciiTheme="minorHAnsi" w:hAnsiTheme="minorHAnsi" w:cstheme="minorHAnsi"/>
            <w:sz w:val="16"/>
            <w:szCs w:val="16"/>
          </w:rPr>
          <w:t>enacted</w:t>
        </w:r>
      </w:hyperlink>
      <w:r w:rsidRPr="006648F0">
        <w:rPr>
          <w:rFonts w:asciiTheme="minorHAnsi" w:hAnsiTheme="minorHAnsi" w:cstheme="minorHAnsi"/>
          <w:sz w:val="16"/>
          <w:szCs w:val="16"/>
        </w:rPr>
        <w:t> legislation in 2009 that requires its government to research SBSP and plans to build a 1 GW system in the 2030s. The European Union and India have also </w:t>
      </w:r>
      <w:hyperlink r:id="rId19" w:history="1">
        <w:r w:rsidRPr="006648F0">
          <w:rPr>
            <w:rStyle w:val="Hyperlink"/>
            <w:rFonts w:asciiTheme="minorHAnsi" w:hAnsiTheme="minorHAnsi" w:cstheme="minorHAnsi"/>
            <w:sz w:val="16"/>
            <w:szCs w:val="16"/>
          </w:rPr>
          <w:t>begun</w:t>
        </w:r>
      </w:hyperlink>
      <w:r w:rsidRPr="006648F0">
        <w:rPr>
          <w:rFonts w:asciiTheme="minorHAnsi" w:hAnsiTheme="minorHAnsi" w:cstheme="minorHAnsi"/>
          <w:sz w:val="16"/>
          <w:szCs w:val="16"/>
        </w:rPr>
        <w:t> </w:t>
      </w:r>
      <w:hyperlink r:id="rId20" w:history="1">
        <w:r w:rsidRPr="006648F0">
          <w:rPr>
            <w:rStyle w:val="Hyperlink"/>
            <w:rFonts w:asciiTheme="minorHAnsi" w:hAnsiTheme="minorHAnsi" w:cstheme="minorHAnsi"/>
            <w:sz w:val="16"/>
            <w:szCs w:val="16"/>
          </w:rPr>
          <w:t>considering</w:t>
        </w:r>
      </w:hyperlink>
      <w:r w:rsidRPr="006648F0">
        <w:rPr>
          <w:rFonts w:asciiTheme="minorHAnsi" w:hAnsiTheme="minorHAnsi" w:cstheme="minorHAnsi"/>
          <w:sz w:val="16"/>
          <w:szCs w:val="16"/>
        </w:rPr>
        <w:t> SBSP as a potential power system for the future. No country, though, has approached China’s interest and level of investment. China has</w:t>
      </w:r>
      <w:hyperlink r:id="rId21" w:history="1">
        <w:r w:rsidRPr="006648F0">
          <w:rPr>
            <w:rStyle w:val="Hyperlink"/>
            <w:rFonts w:asciiTheme="minorHAnsi" w:hAnsiTheme="minorHAnsi" w:cstheme="minorHAnsi"/>
            <w:sz w:val="16"/>
            <w:szCs w:val="16"/>
          </w:rPr>
          <w:t> built</w:t>
        </w:r>
      </w:hyperlink>
      <w:r w:rsidRPr="006648F0">
        <w:rPr>
          <w:rFonts w:asciiTheme="minorHAnsi" w:hAnsiTheme="minorHAnsi" w:cstheme="minorHAnsi"/>
          <w:sz w:val="16"/>
          <w:szCs w:val="16"/>
        </w:rPr>
        <w:t xml:space="preserve"> the world’s first SBSP base plant and plans to build a 100 kW satellite in LEO by 2025, a 1 </w:t>
      </w:r>
      <w:proofErr w:type="spellStart"/>
      <w:r w:rsidRPr="006648F0">
        <w:rPr>
          <w:rFonts w:asciiTheme="minorHAnsi" w:hAnsiTheme="minorHAnsi" w:cstheme="minorHAnsi"/>
          <w:sz w:val="16"/>
          <w:szCs w:val="16"/>
        </w:rPr>
        <w:t>mW</w:t>
      </w:r>
      <w:proofErr w:type="spellEnd"/>
      <w:r w:rsidRPr="006648F0">
        <w:rPr>
          <w:rFonts w:asciiTheme="minorHAnsi" w:hAnsiTheme="minorHAnsi" w:cstheme="minorHAnsi"/>
          <w:sz w:val="16"/>
          <w:szCs w:val="16"/>
        </w:rPr>
        <w:t xml:space="preserve"> satellite in GEO by 2035, and a full, commercial satellite in 2050. </w:t>
      </w:r>
      <w:r w:rsidRPr="006648F0">
        <w:rPr>
          <w:rStyle w:val="StyleUnderline"/>
          <w:rFonts w:asciiTheme="minorHAnsi" w:hAnsiTheme="minorHAnsi" w:cstheme="minorHAnsi"/>
        </w:rPr>
        <w:t xml:space="preserve">Since </w:t>
      </w:r>
      <w:r w:rsidRPr="006648F0">
        <w:rPr>
          <w:rStyle w:val="StyleUnderline"/>
          <w:rFonts w:asciiTheme="minorHAnsi" w:hAnsiTheme="minorHAnsi" w:cstheme="minorHAnsi"/>
          <w:highlight w:val="green"/>
        </w:rPr>
        <w:t>SBSP</w:t>
      </w:r>
      <w:r w:rsidRPr="006648F0">
        <w:rPr>
          <w:rStyle w:val="StyleUnderline"/>
          <w:rFonts w:asciiTheme="minorHAnsi" w:hAnsiTheme="minorHAnsi" w:cstheme="minorHAnsi"/>
        </w:rPr>
        <w:t xml:space="preserve"> could be a </w:t>
      </w:r>
      <w:r w:rsidRPr="006648F0">
        <w:rPr>
          <w:rStyle w:val="StyleUnderline"/>
          <w:rFonts w:asciiTheme="minorHAnsi" w:hAnsiTheme="minorHAnsi" w:cstheme="minorHAnsi"/>
          <w:highlight w:val="green"/>
        </w:rPr>
        <w:t>transformative technology</w:t>
      </w:r>
      <w:r w:rsidRPr="006648F0">
        <w:rPr>
          <w:rStyle w:val="StyleUnderline"/>
          <w:rFonts w:asciiTheme="minorHAnsi" w:hAnsiTheme="minorHAnsi" w:cstheme="minorHAnsi"/>
        </w:rPr>
        <w:t xml:space="preserve">, it is reasonable to ask why the </w:t>
      </w:r>
      <w:r w:rsidRPr="006648F0">
        <w:rPr>
          <w:rStyle w:val="Emphasis"/>
          <w:rFonts w:asciiTheme="minorHAnsi" w:hAnsiTheme="minorHAnsi" w:cstheme="minorHAnsi"/>
          <w:highlight w:val="green"/>
        </w:rPr>
        <w:t>United States is not investing heavily</w:t>
      </w:r>
      <w:r w:rsidRPr="006648F0">
        <w:rPr>
          <w:rStyle w:val="StyleUnderline"/>
          <w:rFonts w:asciiTheme="minorHAnsi" w:hAnsiTheme="minorHAnsi" w:cstheme="minorHAnsi"/>
        </w:rPr>
        <w:t xml:space="preserve"> in SBSP. </w:t>
      </w:r>
      <w:r w:rsidRPr="006648F0">
        <w:rPr>
          <w:rFonts w:asciiTheme="minorHAnsi" w:hAnsiTheme="minorHAnsi" w:cstheme="minorHAnsi"/>
          <w:sz w:val="16"/>
          <w:szCs w:val="16"/>
        </w:rPr>
        <w:t>In fairness, the United States has launched a few research projects like the Naval Research Laboratory’s (NRL)</w:t>
      </w:r>
      <w:hyperlink r:id="rId22" w:history="1">
        <w:r w:rsidRPr="006648F0">
          <w:rPr>
            <w:rStyle w:val="Hyperlink"/>
            <w:rFonts w:asciiTheme="minorHAnsi" w:hAnsiTheme="minorHAnsi" w:cstheme="minorHAnsi"/>
            <w:sz w:val="16"/>
            <w:szCs w:val="16"/>
          </w:rPr>
          <w:t> </w:t>
        </w:r>
        <w:proofErr w:type="spellStart"/>
        <w:r w:rsidRPr="006648F0">
          <w:rPr>
            <w:rStyle w:val="Hyperlink"/>
            <w:rFonts w:asciiTheme="minorHAnsi" w:hAnsiTheme="minorHAnsi" w:cstheme="minorHAnsi"/>
            <w:sz w:val="16"/>
            <w:szCs w:val="16"/>
          </w:rPr>
          <w:t>Lectenna</w:t>
        </w:r>
        <w:proofErr w:type="spellEnd"/>
      </w:hyperlink>
      <w:r w:rsidRPr="006648F0">
        <w:rPr>
          <w:rFonts w:asciiTheme="minorHAnsi" w:hAnsiTheme="minorHAnsi" w:cstheme="minorHAnsi"/>
          <w:sz w:val="16"/>
          <w:szCs w:val="16"/>
        </w:rPr>
        <w:t>, </w:t>
      </w:r>
      <w:hyperlink r:id="rId23" w:history="1">
        <w:r w:rsidRPr="006648F0">
          <w:rPr>
            <w:rStyle w:val="Hyperlink"/>
            <w:rFonts w:asciiTheme="minorHAnsi" w:hAnsiTheme="minorHAnsi" w:cstheme="minorHAnsi"/>
            <w:sz w:val="16"/>
            <w:szCs w:val="16"/>
          </w:rPr>
          <w:t>Photovoltaic Radio-frequency Antenna Module</w:t>
        </w:r>
      </w:hyperlink>
      <w:r w:rsidRPr="006648F0">
        <w:rPr>
          <w:rFonts w:asciiTheme="minorHAnsi" w:hAnsiTheme="minorHAnsi" w:cstheme="minorHAnsi"/>
          <w:sz w:val="16"/>
          <w:szCs w:val="16"/>
        </w:rPr>
        <w:t> (PRAM), and </w:t>
      </w:r>
      <w:hyperlink r:id="rId24" w:history="1">
        <w:r w:rsidRPr="006648F0">
          <w:rPr>
            <w:rStyle w:val="Hyperlink"/>
            <w:rFonts w:asciiTheme="minorHAnsi" w:hAnsiTheme="minorHAnsi" w:cstheme="minorHAnsi"/>
            <w:sz w:val="16"/>
            <w:szCs w:val="16"/>
          </w:rPr>
          <w:t>Power Transmitted Over Laser</w:t>
        </w:r>
      </w:hyperlink>
      <w:r w:rsidRPr="006648F0">
        <w:rPr>
          <w:rFonts w:asciiTheme="minorHAnsi" w:hAnsiTheme="minorHAnsi" w:cstheme="minorHAnsi"/>
          <w:sz w:val="16"/>
          <w:szCs w:val="16"/>
        </w:rPr>
        <w:t> (PTROL) experiments. The Department of Defense also launched a 100 million dollar partnership with Northrop Grumman on </w:t>
      </w:r>
      <w:hyperlink r:id="rId25" w:history="1">
        <w:r w:rsidRPr="006648F0">
          <w:rPr>
            <w:rStyle w:val="Hyperlink"/>
            <w:rFonts w:asciiTheme="minorHAnsi" w:hAnsiTheme="minorHAnsi" w:cstheme="minorHAnsi"/>
            <w:sz w:val="16"/>
            <w:szCs w:val="16"/>
          </w:rPr>
          <w:t>Space Solar Power Incremental Demonstrations and Research</w:t>
        </w:r>
      </w:hyperlink>
      <w:r w:rsidRPr="006648F0">
        <w:rPr>
          <w:rFonts w:asciiTheme="minorHAnsi" w:hAnsiTheme="minorHAnsi" w:cstheme="minorHAnsi"/>
          <w:sz w:val="16"/>
          <w:szCs w:val="16"/>
        </w:rPr>
        <w:t> (SSPIDR), which aims to launch an SBSP demonstration spacecraft called Arachne in 2024. Still, though, the United States lacks a clear plan for SBSP and is dangerously at risk of falling behind its competitors. To position itself well for the future, the United States should begin treating space-based solar power like the groundbreaking technology that it could be. The government could start by naming a point organization to coordinate and lead SBSP research. Naming a lead organization will give SBSP a congressional “cheerleader” to attract federal funding while also clarifying domestic and international regulatory responsibilities. The United States should also engage the private sector by subsidizing research and development of SBSP. As it stands, SBSP is likely viewed as too risky for robust private investment, but if the government shouldered some of the cost, as it does with other forms of green energy, the private sector might be more willing to develop SBSP capabilities.</w:t>
      </w:r>
    </w:p>
    <w:p w14:paraId="6A4B84ED"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SSP has net 0 emissions with no pollution</w:t>
      </w:r>
    </w:p>
    <w:p w14:paraId="6E376F3B" w14:textId="77777777" w:rsidR="006648F0" w:rsidRPr="006648F0" w:rsidRDefault="006648F0" w:rsidP="006648F0">
      <w:pPr>
        <w:rPr>
          <w:rFonts w:asciiTheme="minorHAnsi" w:hAnsiTheme="minorHAnsi" w:cstheme="minorHAnsi"/>
        </w:rPr>
      </w:pPr>
      <w:r w:rsidRPr="006648F0">
        <w:rPr>
          <w:rFonts w:asciiTheme="minorHAnsi" w:hAnsiTheme="minorHAnsi" w:cstheme="minorHAnsi"/>
        </w:rPr>
        <w:t xml:space="preserve">Esther </w:t>
      </w:r>
      <w:r w:rsidRPr="006648F0">
        <w:rPr>
          <w:rFonts w:asciiTheme="minorHAnsi" w:eastAsiaTheme="majorEastAsia" w:hAnsiTheme="minorHAnsi" w:cstheme="minorHAnsi"/>
          <w:b/>
          <w:iCs/>
          <w:sz w:val="26"/>
        </w:rPr>
        <w:t>Katete, 21</w:t>
      </w:r>
      <w:r w:rsidRPr="006648F0">
        <w:rPr>
          <w:rFonts w:asciiTheme="minorHAnsi" w:hAnsiTheme="minorHAnsi" w:cstheme="minorHAnsi"/>
        </w:rPr>
        <w:t xml:space="preserve"> (Esther Katete, Is Space-Based Solar Power Our Future? (2022), No Publication, https://www.greenmatch.co.uk/blog/2020/02/space-based-solar-power, 12-17-2021)//</w:t>
      </w:r>
      <w:proofErr w:type="spellStart"/>
      <w:r w:rsidRPr="006648F0">
        <w:rPr>
          <w:rFonts w:asciiTheme="minorHAnsi" w:hAnsiTheme="minorHAnsi" w:cstheme="minorHAnsi"/>
        </w:rPr>
        <w:t>iLake</w:t>
      </w:r>
      <w:proofErr w:type="spellEnd"/>
      <w:r w:rsidRPr="006648F0">
        <w:rPr>
          <w:rFonts w:asciiTheme="minorHAnsi" w:hAnsiTheme="minorHAnsi" w:cstheme="minorHAnsi"/>
        </w:rPr>
        <w:t>-</w:t>
      </w:r>
      <w:r w:rsidRPr="006648F0">
        <w:rPr>
          <w:rFonts w:ascii="Segoe UI Emoji" w:hAnsi="Segoe UI Emoji" w:cs="Segoe UI Emoji"/>
        </w:rPr>
        <w:t>💣🍔</w:t>
      </w:r>
      <w:r w:rsidRPr="006648F0">
        <w:rPr>
          <w:rFonts w:asciiTheme="minorHAnsi" w:hAnsiTheme="minorHAnsi" w:cstheme="minorHAnsi"/>
        </w:rPr>
        <w:t xml:space="preserve">  </w:t>
      </w:r>
    </w:p>
    <w:p w14:paraId="5FB3234B" w14:textId="77777777" w:rsidR="006648F0" w:rsidRPr="006648F0" w:rsidRDefault="006648F0" w:rsidP="006648F0">
      <w:pPr>
        <w:rPr>
          <w:rFonts w:asciiTheme="minorHAnsi" w:hAnsiTheme="minorHAnsi" w:cstheme="minorHAnsi"/>
          <w:u w:val="single"/>
        </w:rPr>
      </w:pPr>
      <w:r w:rsidRPr="006648F0">
        <w:rPr>
          <w:rFonts w:asciiTheme="minorHAnsi" w:hAnsiTheme="minorHAnsi" w:cstheme="minorHAnsi"/>
          <w:u w:val="single"/>
        </w:rPr>
        <w:t>According to the </w:t>
      </w:r>
      <w:hyperlink r:id="rId26" w:tgtFrame="_blank" w:history="1">
        <w:r w:rsidRPr="006648F0">
          <w:rPr>
            <w:rStyle w:val="Hyperlink"/>
            <w:rFonts w:asciiTheme="minorHAnsi" w:hAnsiTheme="minorHAnsi" w:cstheme="minorHAnsi"/>
            <w:u w:val="single"/>
          </w:rPr>
          <w:t>National Space Society</w:t>
        </w:r>
      </w:hyperlink>
      <w:r w:rsidRPr="006648F0">
        <w:rPr>
          <w:rFonts w:asciiTheme="minorHAnsi" w:hAnsiTheme="minorHAnsi" w:cstheme="minorHAnsi"/>
          <w:u w:val="single"/>
        </w:rPr>
        <w:t xml:space="preserve">, </w:t>
      </w:r>
      <w:r w:rsidRPr="006648F0">
        <w:rPr>
          <w:rFonts w:asciiTheme="minorHAnsi" w:hAnsiTheme="minorHAnsi" w:cstheme="minorHAnsi"/>
          <w:highlight w:val="green"/>
          <w:u w:val="single"/>
        </w:rPr>
        <w:t>space</w:t>
      </w:r>
      <w:r w:rsidRPr="006648F0">
        <w:rPr>
          <w:rFonts w:asciiTheme="minorHAnsi" w:hAnsiTheme="minorHAnsi" w:cstheme="minorHAnsi"/>
          <w:u w:val="single"/>
        </w:rPr>
        <w:t xml:space="preserve">-based </w:t>
      </w:r>
      <w:r w:rsidRPr="006648F0">
        <w:rPr>
          <w:rFonts w:asciiTheme="minorHAnsi" w:hAnsiTheme="minorHAnsi" w:cstheme="minorHAnsi"/>
          <w:highlight w:val="green"/>
          <w:u w:val="single"/>
        </w:rPr>
        <w:t>solar power</w:t>
      </w:r>
      <w:r w:rsidRPr="006648F0">
        <w:rPr>
          <w:rFonts w:asciiTheme="minorHAnsi" w:hAnsiTheme="minorHAnsi" w:cstheme="minorHAnsi"/>
          <w:u w:val="single"/>
        </w:rPr>
        <w:t xml:space="preserve"> has the potential to </w:t>
      </w:r>
      <w:r w:rsidRPr="006648F0">
        <w:rPr>
          <w:rFonts w:asciiTheme="minorHAnsi" w:hAnsiTheme="minorHAnsi" w:cstheme="minorHAnsi"/>
          <w:highlight w:val="green"/>
          <w:u w:val="single"/>
        </w:rPr>
        <w:t>dwarf all the other sources of energy combined</w:t>
      </w:r>
      <w:r w:rsidRPr="006648F0">
        <w:rPr>
          <w:rFonts w:asciiTheme="minorHAnsi" w:hAnsiTheme="minorHAnsi" w:cstheme="minorHAnsi"/>
          <w:u w:val="single"/>
        </w:rPr>
        <w:t>. They argue that space-based solar power can provide large quantities of energy with very </w:t>
      </w:r>
      <w:r w:rsidRPr="006648F0">
        <w:rPr>
          <w:rFonts w:asciiTheme="minorHAnsi" w:hAnsiTheme="minorHAnsi" w:cstheme="minorHAnsi"/>
          <w:highlight w:val="green"/>
          <w:u w:val="single"/>
        </w:rPr>
        <w:t>little</w:t>
      </w:r>
      <w:r w:rsidRPr="006648F0">
        <w:rPr>
          <w:rFonts w:asciiTheme="minorHAnsi" w:hAnsiTheme="minorHAnsi" w:cstheme="minorHAnsi"/>
          <w:u w:val="single"/>
        </w:rPr>
        <w:t xml:space="preserve"> negative </w:t>
      </w:r>
      <w:r w:rsidRPr="006648F0">
        <w:rPr>
          <w:rFonts w:asciiTheme="minorHAnsi" w:hAnsiTheme="minorHAnsi" w:cstheme="minorHAnsi"/>
          <w:highlight w:val="green"/>
          <w:u w:val="single"/>
        </w:rPr>
        <w:t>environmental impact.</w:t>
      </w:r>
      <w:r w:rsidRPr="006648F0">
        <w:rPr>
          <w:rFonts w:asciiTheme="minorHAnsi" w:hAnsiTheme="minorHAnsi" w:cstheme="minorHAnsi"/>
          <w:u w:val="single"/>
        </w:rPr>
        <w:t xml:space="preserve"> It </w:t>
      </w:r>
      <w:r w:rsidRPr="006648F0">
        <w:rPr>
          <w:rFonts w:asciiTheme="minorHAnsi" w:hAnsiTheme="minorHAnsi" w:cstheme="minorHAnsi"/>
          <w:highlight w:val="green"/>
          <w:u w:val="single"/>
        </w:rPr>
        <w:t>can</w:t>
      </w:r>
      <w:r w:rsidRPr="006648F0">
        <w:rPr>
          <w:rFonts w:asciiTheme="minorHAnsi" w:hAnsiTheme="minorHAnsi" w:cstheme="minorHAnsi"/>
          <w:u w:val="single"/>
        </w:rPr>
        <w:t xml:space="preserve"> also </w:t>
      </w:r>
      <w:r w:rsidRPr="006648F0">
        <w:rPr>
          <w:rFonts w:asciiTheme="minorHAnsi" w:hAnsiTheme="minorHAnsi" w:cstheme="minorHAnsi"/>
          <w:highlight w:val="green"/>
          <w:u w:val="single"/>
        </w:rPr>
        <w:t>solve our</w:t>
      </w:r>
      <w:r w:rsidRPr="006648F0">
        <w:rPr>
          <w:rFonts w:asciiTheme="minorHAnsi" w:hAnsiTheme="minorHAnsi" w:cstheme="minorHAnsi"/>
          <w:u w:val="single"/>
        </w:rPr>
        <w:t xml:space="preserve"> current </w:t>
      </w:r>
      <w:r w:rsidRPr="006648F0">
        <w:rPr>
          <w:rFonts w:asciiTheme="minorHAnsi" w:hAnsiTheme="minorHAnsi" w:cstheme="minorHAnsi"/>
          <w:highlight w:val="green"/>
          <w:u w:val="single"/>
        </w:rPr>
        <w:t>energy and greenhouse gas</w:t>
      </w:r>
      <w:r w:rsidRPr="006648F0">
        <w:rPr>
          <w:rFonts w:asciiTheme="minorHAnsi" w:hAnsiTheme="minorHAnsi" w:cstheme="minorHAnsi"/>
          <w:u w:val="single"/>
        </w:rPr>
        <w:t xml:space="preserve"> emissions </w:t>
      </w:r>
      <w:r w:rsidRPr="006648F0">
        <w:rPr>
          <w:rFonts w:asciiTheme="minorHAnsi" w:hAnsiTheme="minorHAnsi" w:cstheme="minorHAnsi"/>
          <w:highlight w:val="green"/>
          <w:u w:val="single"/>
        </w:rPr>
        <w:t>problems.</w:t>
      </w:r>
      <w:r w:rsidRPr="006648F0">
        <w:rPr>
          <w:rFonts w:asciiTheme="minorHAnsi" w:hAnsiTheme="minorHAnsi" w:cstheme="minorHAnsi"/>
          <w:u w:val="single"/>
        </w:rPr>
        <w:t xml:space="preserve"> </w:t>
      </w:r>
      <w:r w:rsidRPr="006648F0">
        <w:rPr>
          <w:rFonts w:asciiTheme="minorHAnsi" w:hAnsiTheme="minorHAnsi" w:cstheme="minorHAnsi"/>
          <w:sz w:val="12"/>
        </w:rPr>
        <w:t xml:space="preserve">The infographic below highlights information about space-based solar power, current related trends, and what different countries are doing in terms of research and funding. Current Global Energy Consumption and Trends The world’s energy </w:t>
      </w:r>
      <w:r w:rsidRPr="006648F0">
        <w:rPr>
          <w:rFonts w:asciiTheme="minorHAnsi" w:hAnsiTheme="minorHAnsi" w:cstheme="minorHAnsi"/>
          <w:sz w:val="12"/>
        </w:rPr>
        <w:lastRenderedPageBreak/>
        <w:t xml:space="preserve">consumption is only growing. According to a report by the University of Oxford’s Our World in Data, on the global primary energy consumption, the current world consumption is over 160,000 </w:t>
      </w:r>
      <w:proofErr w:type="spellStart"/>
      <w:r w:rsidRPr="006648F0">
        <w:rPr>
          <w:rFonts w:asciiTheme="minorHAnsi" w:hAnsiTheme="minorHAnsi" w:cstheme="minorHAnsi"/>
          <w:sz w:val="12"/>
        </w:rPr>
        <w:t>TWh</w:t>
      </w:r>
      <w:proofErr w:type="spellEnd"/>
      <w:r w:rsidRPr="006648F0">
        <w:rPr>
          <w:rFonts w:asciiTheme="minorHAnsi" w:hAnsiTheme="minorHAnsi" w:cstheme="minorHAnsi"/>
          <w:sz w:val="12"/>
        </w:rPr>
        <w:t xml:space="preserve"> annually. Solar energy contributes only 585 </w:t>
      </w:r>
      <w:proofErr w:type="spellStart"/>
      <w:r w:rsidRPr="006648F0">
        <w:rPr>
          <w:rFonts w:asciiTheme="minorHAnsi" w:hAnsiTheme="minorHAnsi" w:cstheme="minorHAnsi"/>
          <w:sz w:val="12"/>
        </w:rPr>
        <w:t>TWh</w:t>
      </w:r>
      <w:proofErr w:type="spellEnd"/>
      <w:r w:rsidRPr="006648F0">
        <w:rPr>
          <w:rFonts w:asciiTheme="minorHAnsi" w:hAnsiTheme="minorHAnsi" w:cstheme="minorHAnsi"/>
          <w:sz w:val="12"/>
        </w:rPr>
        <w:t>.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27" w:tgtFrame="_blank" w:history="1">
        <w:r w:rsidRPr="006648F0">
          <w:rPr>
            <w:rStyle w:val="Hyperlink"/>
            <w:rFonts w:asciiTheme="minorHAnsi" w:hAnsiTheme="minorHAnsi" w:cstheme="minorHAnsi"/>
            <w:sz w:val="12"/>
          </w:rPr>
          <w:t>9.7 billion by 2050</w:t>
        </w:r>
      </w:hyperlink>
      <w:r w:rsidRPr="006648F0">
        <w:rPr>
          <w:rFonts w:asciiTheme="minorHAnsi" w:hAnsiTheme="minorHAnsi" w:cstheme="minorHAnsi"/>
          <w:sz w:val="12"/>
        </w:rPr>
        <w:t>.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Comparatively, solar energy is the </w:t>
      </w:r>
      <w:hyperlink r:id="rId28" w:tgtFrame="_blank" w:history="1">
        <w:r w:rsidRPr="006648F0">
          <w:rPr>
            <w:rStyle w:val="Hyperlink"/>
            <w:rFonts w:asciiTheme="minorHAnsi" w:hAnsiTheme="minorHAnsi" w:cstheme="minorHAnsi"/>
            <w:sz w:val="12"/>
          </w:rPr>
          <w:t>safest source of energy</w:t>
        </w:r>
      </w:hyperlink>
      <w:r w:rsidRPr="006648F0">
        <w:rPr>
          <w:rFonts w:asciiTheme="minorHAnsi" w:hAnsiTheme="minorHAnsi" w:cstheme="minorHAnsi"/>
          <w:sz w:val="12"/>
        </w:rPr>
        <w:t xml:space="preserve"> today - though it still only contributes a small percentage of the global energy production. The death rates from solar production are 1,230 times lower than coal, and it has one of the lowest CO2 emissions, at 5g CO2 eq per kWh. Why Space-Based Solar Power? </w:t>
      </w:r>
      <w:r w:rsidRPr="006648F0">
        <w:rPr>
          <w:rFonts w:asciiTheme="minorHAnsi" w:hAnsiTheme="minorHAnsi" w:cstheme="minorHAnsi"/>
          <w:u w:val="single"/>
        </w:rPr>
        <w:t xml:space="preserve">Space-based solar power has several benefits; unlike solar panels on our roofs that can only </w:t>
      </w:r>
      <w:r w:rsidRPr="006648F0">
        <w:rPr>
          <w:rFonts w:asciiTheme="minorHAnsi" w:hAnsiTheme="minorHAnsi" w:cstheme="minorHAnsi"/>
          <w:highlight w:val="green"/>
          <w:u w:val="single"/>
        </w:rPr>
        <w:t>generate electricity</w:t>
      </w:r>
      <w:r w:rsidRPr="006648F0">
        <w:rPr>
          <w:rFonts w:asciiTheme="minorHAnsi" w:hAnsiTheme="minorHAnsi" w:cstheme="minorHAnsi"/>
          <w:u w:val="single"/>
        </w:rPr>
        <w:t xml:space="preserve"> during the day, space-based solar power can generate continuous electricity, 24 hours a day, </w:t>
      </w:r>
      <w:r w:rsidRPr="006648F0">
        <w:rPr>
          <w:rFonts w:asciiTheme="minorHAnsi" w:hAnsiTheme="minorHAnsi" w:cstheme="minorHAnsi"/>
          <w:highlight w:val="green"/>
          <w:u w:val="single"/>
        </w:rPr>
        <w:t>99% of the year.</w:t>
      </w:r>
      <w:r w:rsidRPr="006648F0">
        <w:rPr>
          <w:rFonts w:asciiTheme="minorHAnsi" w:hAnsiTheme="minorHAnsi" w:cstheme="minorHAnsi"/>
          <w:u w:val="single"/>
        </w:rPr>
        <w:t xml:space="preserve"> </w:t>
      </w:r>
      <w:r w:rsidRPr="006648F0">
        <w:rPr>
          <w:rFonts w:asciiTheme="minorHAnsi" w:hAnsiTheme="minorHAnsi" w:cstheme="minorHAnsi"/>
          <w:sz w:val="12"/>
        </w:rPr>
        <w:t xml:space="preserve">This is because, unlike Earth, the space environment does not have night and day, and the satellites are in the Earth's shadow for only a maximum of 72 minutes per night. </w:t>
      </w:r>
      <w:r w:rsidRPr="006648F0">
        <w:rPr>
          <w:rFonts w:asciiTheme="minorHAnsi" w:hAnsiTheme="minorHAnsi" w:cstheme="minorHAnsi"/>
          <w:u w:val="single"/>
        </w:rPr>
        <w:t xml:space="preserve">Space-based solar panels can generate 2,000 gigawatts of power constantly. This is </w:t>
      </w:r>
      <w:r w:rsidRPr="006648F0">
        <w:rPr>
          <w:rFonts w:asciiTheme="minorHAnsi" w:hAnsiTheme="minorHAnsi" w:cstheme="minorHAnsi"/>
          <w:highlight w:val="green"/>
          <w:u w:val="single"/>
        </w:rPr>
        <w:t>40 times more energy than a solar panel</w:t>
      </w:r>
      <w:r w:rsidRPr="006648F0">
        <w:rPr>
          <w:rFonts w:asciiTheme="minorHAnsi" w:hAnsiTheme="minorHAnsi" w:cstheme="minorHAnsi"/>
          <w:u w:val="single"/>
        </w:rPr>
        <w:t xml:space="preserve"> would generate on Earth annually. This is also several folds higher than the </w:t>
      </w:r>
      <w:hyperlink r:id="rId29" w:tooltip="How Efficient Are Solar Panels?" w:history="1">
        <w:r w:rsidRPr="006648F0">
          <w:rPr>
            <w:rStyle w:val="Hyperlink"/>
            <w:rFonts w:asciiTheme="minorHAnsi" w:hAnsiTheme="minorHAnsi" w:cstheme="minorHAnsi"/>
            <w:u w:val="single"/>
          </w:rPr>
          <w:t>efficiency of solar panels</w:t>
        </w:r>
      </w:hyperlink>
      <w:r w:rsidRPr="006648F0">
        <w:rPr>
          <w:rFonts w:asciiTheme="minorHAnsi" w:hAnsiTheme="minorHAnsi" w:cstheme="minorHAnsi"/>
          <w:u w:val="single"/>
        </w:rPr>
        <w:t> today. What’s more, is that space-based solar power would generate </w:t>
      </w:r>
      <w:hyperlink r:id="rId30" w:tgtFrame="_blank" w:history="1">
        <w:r w:rsidRPr="006648F0">
          <w:rPr>
            <w:rStyle w:val="Hyperlink"/>
            <w:rFonts w:asciiTheme="minorHAnsi" w:hAnsiTheme="minorHAnsi" w:cstheme="minorHAnsi"/>
            <w:highlight w:val="green"/>
            <w:u w:val="single"/>
          </w:rPr>
          <w:t>0</w:t>
        </w:r>
        <w:r w:rsidRPr="006648F0">
          <w:rPr>
            <w:rStyle w:val="Hyperlink"/>
            <w:rFonts w:asciiTheme="minorHAnsi" w:hAnsiTheme="minorHAnsi" w:cstheme="minorHAnsi"/>
            <w:u w:val="single"/>
          </w:rPr>
          <w:t xml:space="preserve">% </w:t>
        </w:r>
        <w:r w:rsidRPr="006648F0">
          <w:rPr>
            <w:rStyle w:val="Hyperlink"/>
            <w:rFonts w:asciiTheme="minorHAnsi" w:hAnsiTheme="minorHAnsi" w:cstheme="minorHAnsi"/>
            <w:highlight w:val="green"/>
            <w:u w:val="single"/>
          </w:rPr>
          <w:t>greenhouse gas emissions</w:t>
        </w:r>
      </w:hyperlink>
      <w:r w:rsidRPr="006648F0">
        <w:rPr>
          <w:rFonts w:asciiTheme="minorHAnsi" w:hAnsiTheme="minorHAnsi" w:cstheme="minorHAnsi"/>
          <w:u w:val="single"/>
        </w:rPr>
        <w:t> unlike other alternatives energy like nuclear, coal, oil, gas, and ethanol. The current source of energy that generates the lowest CO2 is nuclear power, which generates CO2 of 5g CO2 eq per kWh. Space-based solar power generates almost </w:t>
      </w:r>
      <w:r w:rsidRPr="006648F0">
        <w:rPr>
          <w:rFonts w:asciiTheme="minorHAnsi" w:hAnsiTheme="minorHAnsi" w:cstheme="minorHAnsi"/>
          <w:highlight w:val="green"/>
          <w:u w:val="single"/>
        </w:rPr>
        <w:t>0</w:t>
      </w:r>
      <w:r w:rsidRPr="006648F0">
        <w:rPr>
          <w:rFonts w:asciiTheme="minorHAnsi" w:hAnsiTheme="minorHAnsi" w:cstheme="minorHAnsi"/>
          <w:u w:val="single"/>
        </w:rPr>
        <w:t xml:space="preserve">% </w:t>
      </w:r>
      <w:r w:rsidRPr="006648F0">
        <w:rPr>
          <w:rFonts w:asciiTheme="minorHAnsi" w:hAnsiTheme="minorHAnsi" w:cstheme="minorHAnsi"/>
          <w:highlight w:val="green"/>
          <w:u w:val="single"/>
        </w:rPr>
        <w:t>hazardous waste</w:t>
      </w:r>
      <w:r w:rsidRPr="006648F0">
        <w:rPr>
          <w:rFonts w:asciiTheme="minorHAnsi" w:hAnsiTheme="minorHAnsi" w:cstheme="minorHAnsi"/>
          <w:u w:val="single"/>
        </w:rPr>
        <w:t> to our environment compared to nuclear power.</w:t>
      </w:r>
    </w:p>
    <w:p w14:paraId="765DCDA2" w14:textId="77777777" w:rsidR="006648F0" w:rsidRPr="006648F0" w:rsidRDefault="006648F0" w:rsidP="006648F0">
      <w:pPr>
        <w:rPr>
          <w:rFonts w:asciiTheme="minorHAnsi" w:hAnsiTheme="minorHAnsi" w:cstheme="minorHAnsi"/>
          <w:sz w:val="16"/>
          <w:szCs w:val="16"/>
        </w:rPr>
      </w:pPr>
    </w:p>
    <w:p w14:paraId="07A6B472" w14:textId="77777777" w:rsidR="006648F0" w:rsidRPr="006648F0" w:rsidRDefault="006648F0" w:rsidP="006648F0">
      <w:pPr>
        <w:pStyle w:val="Heading4"/>
        <w:rPr>
          <w:rFonts w:asciiTheme="minorHAnsi" w:hAnsiTheme="minorHAnsi" w:cstheme="minorHAnsi"/>
          <w:lang w:eastAsia="zh-TW"/>
        </w:rPr>
      </w:pPr>
      <w:r w:rsidRPr="006648F0">
        <w:rPr>
          <w:rFonts w:asciiTheme="minorHAnsi" w:hAnsiTheme="minorHAnsi" w:cstheme="minorHAnsi"/>
          <w:lang w:eastAsia="zh-TW"/>
        </w:rPr>
        <w:t xml:space="preserve">It solves existential warming.  </w:t>
      </w:r>
    </w:p>
    <w:p w14:paraId="21651ECE" w14:textId="77777777" w:rsidR="006648F0" w:rsidRPr="006648F0" w:rsidRDefault="006648F0" w:rsidP="006648F0">
      <w:pPr>
        <w:rPr>
          <w:rFonts w:asciiTheme="minorHAnsi" w:hAnsiTheme="minorHAnsi" w:cstheme="minorHAnsi"/>
        </w:rPr>
      </w:pPr>
      <w:proofErr w:type="spellStart"/>
      <w:r w:rsidRPr="006648F0">
        <w:rPr>
          <w:rStyle w:val="Style13ptBold"/>
          <w:rFonts w:asciiTheme="minorHAnsi" w:hAnsiTheme="minorHAnsi" w:cstheme="minorHAnsi"/>
        </w:rPr>
        <w:t>Ravisetti</w:t>
      </w:r>
      <w:proofErr w:type="spellEnd"/>
      <w:r w:rsidRPr="006648F0">
        <w:rPr>
          <w:rStyle w:val="Style13ptBold"/>
          <w:rFonts w:asciiTheme="minorHAnsi" w:hAnsiTheme="minorHAnsi" w:cstheme="minorHAnsi"/>
        </w:rPr>
        <w:t xml:space="preserve"> 21</w:t>
      </w:r>
      <w:r w:rsidRPr="006648F0">
        <w:rPr>
          <w:rFonts w:asciiTheme="minorHAnsi" w:hAnsiTheme="minorHAnsi" w:cstheme="minorHAnsi"/>
        </w:rPr>
        <w:t xml:space="preserve"> [Monisha </w:t>
      </w:r>
      <w:proofErr w:type="spellStart"/>
      <w:r w:rsidRPr="006648F0">
        <w:rPr>
          <w:rFonts w:asciiTheme="minorHAnsi" w:hAnsiTheme="minorHAnsi" w:cstheme="minorHAnsi"/>
        </w:rPr>
        <w:t>Ravisetti</w:t>
      </w:r>
      <w:proofErr w:type="spellEnd"/>
      <w:r w:rsidRPr="006648F0">
        <w:rPr>
          <w:rFonts w:asciiTheme="minorHAnsi" w:hAnsiTheme="minorHAnsi" w:cstheme="minorHAnsi"/>
        </w:rPr>
        <w:t xml:space="preserve">, 11-8-2021, "Harvesting energy with space solar panels could power the Earth 24/7," CNET, </w:t>
      </w:r>
      <w:hyperlink r:id="rId31" w:history="1">
        <w:r w:rsidRPr="006648F0">
          <w:rPr>
            <w:rStyle w:val="Hyperlink"/>
            <w:rFonts w:asciiTheme="minorHAnsi" w:hAnsiTheme="minorHAnsi" w:cstheme="minorHAnsi"/>
          </w:rPr>
          <w:t>https://www.cnet.com/news/harvesting-energy-with-space-solar-panels-could-power-the-earth-247/</w:t>
        </w:r>
      </w:hyperlink>
      <w:r w:rsidRPr="006648F0">
        <w:rPr>
          <w:rFonts w:asciiTheme="minorHAnsi" w:hAnsiTheme="minorHAnsi" w:cstheme="minorHAnsi"/>
        </w:rPr>
        <w:t xml:space="preserve"> [accessed 2-8-22] </w:t>
      </w:r>
      <w:proofErr w:type="spellStart"/>
      <w:r w:rsidRPr="006648F0">
        <w:rPr>
          <w:rFonts w:asciiTheme="minorHAnsi" w:hAnsiTheme="minorHAnsi" w:cstheme="minorHAnsi"/>
        </w:rPr>
        <w:t>lydia</w:t>
      </w:r>
      <w:proofErr w:type="spellEnd"/>
      <w:r w:rsidRPr="006648F0">
        <w:rPr>
          <w:rFonts w:asciiTheme="minorHAnsi" w:hAnsiTheme="minorHAnsi" w:cstheme="minorHAnsi"/>
        </w:rPr>
        <w:t xml:space="preserve"> </w:t>
      </w:r>
    </w:p>
    <w:p w14:paraId="3F5B90D0" w14:textId="77777777" w:rsidR="006648F0" w:rsidRPr="006648F0" w:rsidRDefault="006648F0" w:rsidP="006648F0">
      <w:pPr>
        <w:pStyle w:val="NoSpacing"/>
        <w:rPr>
          <w:rFonts w:cstheme="minorHAnsi"/>
          <w:sz w:val="16"/>
          <w:szCs w:val="16"/>
          <w:lang w:eastAsia="zh-TW"/>
        </w:rPr>
      </w:pPr>
      <w:r w:rsidRPr="006648F0">
        <w:rPr>
          <w:rFonts w:cstheme="minorHAnsi"/>
          <w:sz w:val="16"/>
          <w:szCs w:val="16"/>
          <w:lang w:eastAsia="zh-TW"/>
        </w:rPr>
        <w:t xml:space="preserve">But there's a caveat to this wonderful power source. Solar panels can't collect energy at night. To work at peak efficiency, they need as much sunlight as possible. </w:t>
      </w:r>
      <w:proofErr w:type="gramStart"/>
      <w:r w:rsidRPr="006648F0">
        <w:rPr>
          <w:rFonts w:cstheme="minorHAnsi"/>
          <w:sz w:val="16"/>
          <w:szCs w:val="16"/>
          <w:lang w:eastAsia="zh-TW"/>
        </w:rPr>
        <w:t>So</w:t>
      </w:r>
      <w:proofErr w:type="gramEnd"/>
      <w:r w:rsidRPr="006648F0">
        <w:rPr>
          <w:rFonts w:cstheme="minorHAnsi"/>
          <w:sz w:val="16"/>
          <w:szCs w:val="16"/>
          <w:lang w:eastAsia="zh-TW"/>
        </w:rPr>
        <w:t xml:space="preserve"> to maximize these sun catchers' performance, researchers are toying with a plan to send them to a place where the sun never sets: outer space.</w:t>
      </w:r>
    </w:p>
    <w:p w14:paraId="36CF5C72" w14:textId="77777777" w:rsidR="006648F0" w:rsidRPr="006648F0" w:rsidRDefault="006648F0" w:rsidP="006648F0">
      <w:pPr>
        <w:pStyle w:val="NoSpacing"/>
        <w:rPr>
          <w:rFonts w:cstheme="minorHAnsi"/>
          <w:u w:val="single"/>
        </w:rPr>
      </w:pPr>
      <w:r w:rsidRPr="006648F0">
        <w:rPr>
          <w:rFonts w:cstheme="minorHAnsi"/>
          <w:sz w:val="16"/>
          <w:szCs w:val="16"/>
          <w:lang w:eastAsia="zh-TW"/>
        </w:rPr>
        <w:t>Theoretically, if</w:t>
      </w:r>
      <w:r w:rsidRPr="006648F0">
        <w:rPr>
          <w:rStyle w:val="StyleUnderline"/>
          <w:rFonts w:cstheme="minorHAnsi"/>
        </w:rPr>
        <w:t xml:space="preserve"> a bunch of </w:t>
      </w:r>
      <w:r w:rsidRPr="006648F0">
        <w:rPr>
          <w:rStyle w:val="StyleUnderline"/>
          <w:rFonts w:cstheme="minorHAnsi"/>
          <w:highlight w:val="green"/>
        </w:rPr>
        <w:t>solar panels</w:t>
      </w:r>
      <w:r w:rsidRPr="006648F0">
        <w:rPr>
          <w:rStyle w:val="StyleUnderline"/>
          <w:rFonts w:cstheme="minorHAnsi"/>
        </w:rPr>
        <w:t xml:space="preserve"> were </w:t>
      </w:r>
      <w:r w:rsidRPr="006648F0">
        <w:rPr>
          <w:rStyle w:val="StyleUnderline"/>
          <w:rFonts w:cstheme="minorHAnsi"/>
          <w:highlight w:val="green"/>
        </w:rPr>
        <w:t>blasted into orbit</w:t>
      </w:r>
      <w:r w:rsidRPr="006648F0">
        <w:rPr>
          <w:rStyle w:val="StyleUnderline"/>
          <w:rFonts w:cstheme="minorHAnsi"/>
        </w:rPr>
        <w:t xml:space="preserve">, they'd </w:t>
      </w:r>
      <w:r w:rsidRPr="006648F0">
        <w:rPr>
          <w:rStyle w:val="StyleUnderline"/>
          <w:rFonts w:cstheme="minorHAnsi"/>
          <w:highlight w:val="green"/>
        </w:rPr>
        <w:t>soak up the sun even on the foggiest days</w:t>
      </w:r>
      <w:r w:rsidRPr="006648F0">
        <w:rPr>
          <w:rStyle w:val="StyleUnderline"/>
          <w:rFonts w:cstheme="minorHAnsi"/>
        </w:rPr>
        <w:t xml:space="preserve"> and the darkest nights, </w:t>
      </w:r>
      <w:r w:rsidRPr="006648F0">
        <w:rPr>
          <w:rStyle w:val="StyleUnderline"/>
          <w:rFonts w:cstheme="minorHAnsi"/>
          <w:highlight w:val="green"/>
        </w:rPr>
        <w:t>storing</w:t>
      </w:r>
      <w:r w:rsidRPr="006648F0">
        <w:rPr>
          <w:rStyle w:val="StyleUnderline"/>
          <w:rFonts w:cstheme="minorHAnsi"/>
        </w:rPr>
        <w:t xml:space="preserve"> an </w:t>
      </w:r>
      <w:r w:rsidRPr="006648F0">
        <w:rPr>
          <w:rStyle w:val="Emphasis"/>
          <w:rFonts w:asciiTheme="minorHAnsi" w:hAnsiTheme="minorHAnsi" w:cstheme="minorHAnsi"/>
          <w:highlight w:val="green"/>
        </w:rPr>
        <w:t>enormous amount of power</w:t>
      </w:r>
      <w:r w:rsidRPr="006648F0">
        <w:rPr>
          <w:rFonts w:cstheme="minorHAnsi"/>
          <w:sz w:val="16"/>
          <w:szCs w:val="16"/>
          <w:lang w:eastAsia="zh-TW"/>
        </w:rPr>
        <w:t xml:space="preserve">. If that power were wirelessly beamed down to Earth, </w:t>
      </w:r>
      <w:r w:rsidRPr="006648F0">
        <w:rPr>
          <w:rStyle w:val="StyleUnderline"/>
          <w:rFonts w:cstheme="minorHAnsi"/>
          <w:highlight w:val="green"/>
        </w:rPr>
        <w:t>our planet could</w:t>
      </w:r>
      <w:r w:rsidRPr="006648F0">
        <w:rPr>
          <w:rStyle w:val="StyleUnderline"/>
          <w:rFonts w:cstheme="minorHAnsi"/>
        </w:rPr>
        <w:t xml:space="preserve"> </w:t>
      </w:r>
      <w:r w:rsidRPr="006648F0">
        <w:rPr>
          <w:rStyle w:val="StyleUnderline"/>
          <w:rFonts w:cstheme="minorHAnsi"/>
          <w:highlight w:val="green"/>
        </w:rPr>
        <w:t>breathe</w:t>
      </w:r>
      <w:r w:rsidRPr="006648F0">
        <w:rPr>
          <w:rStyle w:val="StyleUnderline"/>
          <w:rFonts w:cstheme="minorHAnsi"/>
        </w:rPr>
        <w:t xml:space="preserve"> in </w:t>
      </w:r>
      <w:r w:rsidRPr="006648F0">
        <w:rPr>
          <w:rStyle w:val="Emphasis"/>
          <w:rFonts w:asciiTheme="minorHAnsi" w:hAnsiTheme="minorHAnsi" w:cstheme="minorHAnsi"/>
          <w:highlight w:val="green"/>
        </w:rPr>
        <w:t>renewable clean energy</w:t>
      </w:r>
      <w:r w:rsidRPr="006648F0">
        <w:rPr>
          <w:rStyle w:val="Emphasis"/>
          <w:rFonts w:asciiTheme="minorHAnsi" w:hAnsiTheme="minorHAnsi" w:cstheme="minorHAnsi"/>
        </w:rPr>
        <w:t xml:space="preserve">, </w:t>
      </w:r>
      <w:r w:rsidRPr="006648F0">
        <w:rPr>
          <w:rStyle w:val="Emphasis"/>
          <w:rFonts w:asciiTheme="minorHAnsi" w:hAnsiTheme="minorHAnsi" w:cstheme="minorHAnsi"/>
          <w:highlight w:val="green"/>
        </w:rPr>
        <w:t>24/7</w:t>
      </w:r>
      <w:r w:rsidRPr="006648F0">
        <w:rPr>
          <w:rStyle w:val="Emphasis"/>
          <w:rFonts w:asciiTheme="minorHAnsi" w:hAnsiTheme="minorHAnsi" w:cstheme="minorHAnsi"/>
        </w:rPr>
        <w:t>.</w:t>
      </w:r>
      <w:r w:rsidRPr="006648F0">
        <w:rPr>
          <w:rStyle w:val="StyleUnderline"/>
          <w:rFonts w:cstheme="minorHAnsi"/>
        </w:rPr>
        <w:t xml:space="preserve"> That would </w:t>
      </w:r>
      <w:r w:rsidRPr="006648F0">
        <w:rPr>
          <w:rStyle w:val="Emphasis"/>
          <w:rFonts w:asciiTheme="minorHAnsi" w:hAnsiTheme="minorHAnsi" w:cstheme="minorHAnsi"/>
          <w:highlight w:val="green"/>
        </w:rPr>
        <w:t>significantly reduce</w:t>
      </w:r>
      <w:r w:rsidRPr="006648F0">
        <w:rPr>
          <w:rStyle w:val="StyleUnderline"/>
          <w:rFonts w:cstheme="minorHAnsi"/>
        </w:rPr>
        <w:t xml:space="preserve"> our </w:t>
      </w:r>
      <w:r w:rsidRPr="006648F0">
        <w:rPr>
          <w:rStyle w:val="StyleUnderline"/>
          <w:rFonts w:cstheme="minorHAnsi"/>
          <w:highlight w:val="green"/>
        </w:rPr>
        <w:t>carbon footprint</w:t>
      </w:r>
      <w:r w:rsidRPr="006648F0">
        <w:rPr>
          <w:rStyle w:val="StyleUnderline"/>
          <w:rFonts w:cstheme="minorHAnsi"/>
        </w:rPr>
        <w:t>.</w:t>
      </w:r>
      <w:r w:rsidRPr="006648F0">
        <w:rPr>
          <w:rFonts w:cstheme="minorHAnsi"/>
          <w:sz w:val="16"/>
          <w:szCs w:val="16"/>
          <w:lang w:eastAsia="zh-TW"/>
        </w:rPr>
        <w:t xml:space="preserve"> </w:t>
      </w:r>
      <w:r w:rsidRPr="006648F0">
        <w:rPr>
          <w:rFonts w:cstheme="minorHAnsi"/>
          <w:sz w:val="16"/>
          <w:szCs w:val="16"/>
          <w:shd w:val="clear" w:color="auto" w:fill="FFFFFF"/>
        </w:rPr>
        <w:t>Against the backdrop of a worsening climate crisis, the success of space-based solar power could be more important than ever. The state of the climate is in the spotlight right now as world leaders gather in Glasgow, Scotland, for the COP26 summit, which has been called </w:t>
      </w:r>
      <w:hyperlink r:id="rId32" w:history="1">
        <w:r w:rsidRPr="006648F0">
          <w:rPr>
            <w:rStyle w:val="StyleUnderline"/>
            <w:rFonts w:cstheme="minorHAnsi"/>
          </w:rPr>
          <w:t>t</w:t>
        </w:r>
        <w:r w:rsidRPr="006648F0">
          <w:rPr>
            <w:rStyle w:val="StyleUnderline"/>
            <w:rFonts w:cstheme="minorHAnsi"/>
            <w:highlight w:val="green"/>
          </w:rPr>
          <w:t>he "world's</w:t>
        </w:r>
        <w:r w:rsidRPr="006648F0">
          <w:rPr>
            <w:rStyle w:val="StyleUnderline"/>
            <w:rFonts w:cstheme="minorHAnsi"/>
          </w:rPr>
          <w:t xml:space="preserve"> best </w:t>
        </w:r>
        <w:r w:rsidRPr="006648F0">
          <w:rPr>
            <w:rStyle w:val="StyleUnderline"/>
            <w:rFonts w:cstheme="minorHAnsi"/>
            <w:highlight w:val="green"/>
          </w:rPr>
          <w:t>last chance" to get the crisis under control</w:t>
        </w:r>
      </w:hyperlink>
      <w:r w:rsidRPr="006648F0">
        <w:rPr>
          <w:rStyle w:val="StyleUnderline"/>
          <w:rFonts w:cstheme="minorHAnsi"/>
        </w:rPr>
        <w:t>.</w:t>
      </w:r>
      <w:r w:rsidRPr="006648F0">
        <w:rPr>
          <w:rFonts w:cstheme="minorHAnsi"/>
          <w:sz w:val="16"/>
          <w:szCs w:val="16"/>
          <w:shd w:val="clear" w:color="auto" w:fill="FFFFFF"/>
        </w:rPr>
        <w:t> </w:t>
      </w:r>
      <w:hyperlink r:id="rId33" w:history="1">
        <w:r w:rsidRPr="006648F0">
          <w:rPr>
            <w:rStyle w:val="Hyperlink"/>
            <w:rFonts w:cstheme="minorHAnsi"/>
            <w:color w:val="000000"/>
            <w:sz w:val="16"/>
            <w:szCs w:val="16"/>
          </w:rPr>
          <w:t>CNET Science</w:t>
        </w:r>
      </w:hyperlink>
      <w:r w:rsidRPr="006648F0">
        <w:rPr>
          <w:rFonts w:cstheme="minorHAnsi"/>
          <w:sz w:val="16"/>
          <w:szCs w:val="16"/>
        </w:rPr>
        <w:t xml:space="preserve"> is highlighting a few futuristic strategies intended to aid countries in cutting back on human-generated carbon emissions. Next-generation tech like space-based solar power can't solve our climate problems -- </w:t>
      </w:r>
      <w:r w:rsidRPr="006648F0">
        <w:rPr>
          <w:rStyle w:val="StyleUnderline"/>
          <w:rFonts w:cstheme="minorHAnsi"/>
          <w:highlight w:val="green"/>
        </w:rPr>
        <w:t>we</w:t>
      </w:r>
      <w:r w:rsidRPr="006648F0">
        <w:rPr>
          <w:rStyle w:val="StyleUnderline"/>
          <w:rFonts w:cstheme="minorHAnsi"/>
        </w:rPr>
        <w:t xml:space="preserve"> still </w:t>
      </w:r>
      <w:r w:rsidRPr="006648F0">
        <w:rPr>
          <w:rStyle w:val="StyleUnderline"/>
          <w:rFonts w:cstheme="minorHAnsi"/>
          <w:highlight w:val="green"/>
        </w:rPr>
        <w:t xml:space="preserve">need to </w:t>
      </w:r>
      <w:r w:rsidRPr="006648F0">
        <w:rPr>
          <w:rStyle w:val="Emphasis"/>
          <w:rFonts w:asciiTheme="minorHAnsi" w:hAnsiTheme="minorHAnsi" w:cstheme="minorHAnsi"/>
          <w:highlight w:val="green"/>
        </w:rPr>
        <w:t>rapidly decarbonize</w:t>
      </w:r>
      <w:r w:rsidRPr="006648F0">
        <w:rPr>
          <w:rStyle w:val="StyleUnderline"/>
          <w:rFonts w:cstheme="minorHAnsi"/>
        </w:rPr>
        <w:t xml:space="preserve"> our energy systems -- but </w:t>
      </w:r>
      <w:r w:rsidRPr="006648F0">
        <w:rPr>
          <w:rStyle w:val="StyleUnderline"/>
          <w:rFonts w:cstheme="minorHAnsi"/>
          <w:highlight w:val="green"/>
        </w:rPr>
        <w:t>green innovation</w:t>
      </w:r>
      <w:r w:rsidRPr="006648F0">
        <w:rPr>
          <w:rStyle w:val="StyleUnderline"/>
          <w:rFonts w:cstheme="minorHAnsi"/>
        </w:rPr>
        <w:t xml:space="preserve"> could </w:t>
      </w:r>
      <w:r w:rsidRPr="006648F0">
        <w:rPr>
          <w:rStyle w:val="StyleUnderline"/>
          <w:rFonts w:cstheme="minorHAnsi"/>
          <w:highlight w:val="green"/>
        </w:rPr>
        <w:t>help achieve the goals</w:t>
      </w:r>
      <w:r w:rsidRPr="006648F0">
        <w:rPr>
          <w:rStyle w:val="StyleUnderline"/>
          <w:rFonts w:cstheme="minorHAnsi"/>
        </w:rPr>
        <w:t xml:space="preserve"> of the Paris Agreement: </w:t>
      </w:r>
      <w:r w:rsidRPr="006648F0">
        <w:rPr>
          <w:rFonts w:cstheme="minorHAnsi"/>
          <w:sz w:val="16"/>
          <w:szCs w:val="16"/>
        </w:rPr>
        <w:t>Limit global warming to well below 2 degrees Celsius (3.6 degrees Fahrenheit) by the end of the century. </w:t>
      </w:r>
      <w:r w:rsidRPr="006648F0">
        <w:rPr>
          <w:rFonts w:cstheme="minorHAnsi"/>
          <w:sz w:val="16"/>
          <w:szCs w:val="16"/>
          <w:lang w:eastAsia="zh-TW"/>
        </w:rPr>
        <w:t xml:space="preserve"> </w:t>
      </w:r>
      <w:r w:rsidRPr="006648F0">
        <w:rPr>
          <w:rFonts w:cstheme="minorHAnsi"/>
          <w:sz w:val="16"/>
          <w:szCs w:val="16"/>
        </w:rPr>
        <w:t xml:space="preserve">An </w:t>
      </w:r>
      <w:r w:rsidRPr="006648F0">
        <w:rPr>
          <w:rStyle w:val="Emphasis"/>
          <w:rFonts w:asciiTheme="minorHAnsi" w:hAnsiTheme="minorHAnsi" w:cstheme="minorHAnsi"/>
          <w:highlight w:val="green"/>
        </w:rPr>
        <w:t>unlimited supply of</w:t>
      </w:r>
      <w:r w:rsidRPr="006648F0">
        <w:rPr>
          <w:rStyle w:val="StyleUnderline"/>
          <w:rFonts w:cstheme="minorHAnsi"/>
        </w:rPr>
        <w:t xml:space="preserve"> renewable </w:t>
      </w:r>
      <w:r w:rsidRPr="006648F0">
        <w:rPr>
          <w:rStyle w:val="StyleUnderline"/>
          <w:rFonts w:cstheme="minorHAnsi"/>
          <w:highlight w:val="green"/>
        </w:rPr>
        <w:t>energy from the sun</w:t>
      </w:r>
      <w:r w:rsidRPr="006648F0">
        <w:rPr>
          <w:rStyle w:val="StyleUnderline"/>
          <w:rFonts w:cstheme="minorHAnsi"/>
        </w:rPr>
        <w:t xml:space="preserve"> might help us do that.</w:t>
      </w:r>
      <w:r w:rsidRPr="006648F0">
        <w:rPr>
          <w:rStyle w:val="StyleUnderline"/>
          <w:rFonts w:cstheme="minorHAnsi"/>
          <w:lang w:eastAsia="zh-TW"/>
        </w:rPr>
        <w:t xml:space="preserve"> </w:t>
      </w:r>
      <w:r w:rsidRPr="006648F0">
        <w:rPr>
          <w:rFonts w:cstheme="minorHAnsi"/>
          <w:sz w:val="16"/>
          <w:szCs w:val="16"/>
        </w:rPr>
        <w:t>From science fiction to fact </w:t>
      </w:r>
      <w:proofErr w:type="gramStart"/>
      <w:r w:rsidRPr="006648F0">
        <w:rPr>
          <w:rFonts w:cstheme="minorHAnsi"/>
          <w:sz w:val="16"/>
          <w:szCs w:val="16"/>
        </w:rPr>
        <w:t>For</w:t>
      </w:r>
      <w:proofErr w:type="gramEnd"/>
      <w:r w:rsidRPr="006648F0">
        <w:rPr>
          <w:rFonts w:cstheme="minorHAnsi"/>
          <w:sz w:val="16"/>
          <w:szCs w:val="16"/>
        </w:rPr>
        <w:t xml:space="preserve"> decades, space solar power has lived in the minds of science fiction lovers and scientists alike. In the early 1900s, </w:t>
      </w:r>
      <w:hyperlink r:id="rId34" w:tgtFrame="_blank" w:history="1">
        <w:r w:rsidRPr="006648F0">
          <w:rPr>
            <w:rStyle w:val="Hyperlink"/>
            <w:rFonts w:cstheme="minorHAnsi"/>
            <w:color w:val="000000"/>
            <w:sz w:val="16"/>
            <w:szCs w:val="16"/>
          </w:rPr>
          <w:t>Russian scientist-mathematician Konstantin Tsiolkovsky</w:t>
        </w:r>
      </w:hyperlink>
      <w:r w:rsidRPr="006648F0">
        <w:rPr>
          <w:rFonts w:cstheme="minorHAnsi"/>
          <w:sz w:val="16"/>
          <w:szCs w:val="16"/>
        </w:rPr>
        <w:t> was steadily churning out a stream of futuristic designs envisioning human tech beyond Earth. He's responsible for conjuring things like space elevators, steerable rockets and, you guessed it, </w:t>
      </w:r>
      <w:hyperlink r:id="rId35" w:tgtFrame="_blank" w:history="1">
        <w:r w:rsidRPr="006648F0">
          <w:rPr>
            <w:rStyle w:val="Hyperlink"/>
            <w:rFonts w:cstheme="minorHAnsi"/>
            <w:color w:val="000000"/>
            <w:sz w:val="16"/>
            <w:szCs w:val="16"/>
          </w:rPr>
          <w:t>space solar power</w:t>
        </w:r>
      </w:hyperlink>
      <w:r w:rsidRPr="006648F0">
        <w:rPr>
          <w:rFonts w:cstheme="minorHAnsi"/>
          <w:sz w:val="16"/>
          <w:szCs w:val="16"/>
        </w:rPr>
        <w:t>. Since Bell Labs invented the </w:t>
      </w:r>
      <w:hyperlink r:id="rId36" w:tgtFrame="_blank" w:history="1">
        <w:r w:rsidRPr="006648F0">
          <w:rPr>
            <w:rStyle w:val="Hyperlink"/>
            <w:rFonts w:cstheme="minorHAnsi"/>
            <w:color w:val="000000"/>
            <w:sz w:val="16"/>
            <w:szCs w:val="16"/>
          </w:rPr>
          <w:t>first concrete "solar panel" in the '50s</w:t>
        </w:r>
      </w:hyperlink>
      <w:r w:rsidRPr="006648F0">
        <w:rPr>
          <w:rFonts w:cstheme="minorHAnsi"/>
          <w:sz w:val="16"/>
          <w:szCs w:val="16"/>
        </w:rPr>
        <w:t>, international scientists have been working to make  Tsiolkovsky's sci-fi fantasy a reality. They include </w:t>
      </w:r>
      <w:hyperlink r:id="rId37" w:anchor=":~:text=Konstantin%20Tsiolkovsky%2C%20commonly%20known%20to,the%20%E2%80%9Cconquest%20of%20planets%E2%80%9D." w:tgtFrame="_blank" w:history="1">
        <w:r w:rsidRPr="006648F0">
          <w:rPr>
            <w:rStyle w:val="Hyperlink"/>
            <w:rFonts w:cstheme="minorHAnsi"/>
            <w:color w:val="000000"/>
            <w:sz w:val="16"/>
            <w:szCs w:val="16"/>
          </w:rPr>
          <w:t>Japanese researchers</w:t>
        </w:r>
      </w:hyperlink>
      <w:r w:rsidRPr="006648F0">
        <w:rPr>
          <w:rFonts w:cstheme="minorHAnsi"/>
          <w:sz w:val="16"/>
          <w:szCs w:val="16"/>
        </w:rPr>
        <w:t>, the </w:t>
      </w:r>
      <w:hyperlink r:id="rId38" w:tgtFrame="_blank" w:history="1">
        <w:r w:rsidRPr="006648F0">
          <w:rPr>
            <w:rStyle w:val="Hyperlink"/>
            <w:rFonts w:cstheme="minorHAnsi"/>
            <w:color w:val="000000"/>
            <w:sz w:val="16"/>
            <w:szCs w:val="16"/>
          </w:rPr>
          <w:t>US military</w:t>
        </w:r>
      </w:hyperlink>
      <w:r w:rsidRPr="006648F0">
        <w:rPr>
          <w:rFonts w:cstheme="minorHAnsi"/>
          <w:sz w:val="16"/>
          <w:szCs w:val="16"/>
        </w:rPr>
        <w:t> and a team from the California Institute of Technology </w:t>
      </w:r>
      <w:hyperlink r:id="rId39" w:tgtFrame="_blank" w:history="1">
        <w:r w:rsidRPr="006648F0">
          <w:rPr>
            <w:rStyle w:val="Hyperlink"/>
            <w:rFonts w:cstheme="minorHAnsi"/>
            <w:color w:val="000000"/>
            <w:sz w:val="16"/>
            <w:szCs w:val="16"/>
          </w:rPr>
          <w:t>spearheading the Space Solar Power Project</w:t>
        </w:r>
      </w:hyperlink>
      <w:r w:rsidRPr="006648F0">
        <w:rPr>
          <w:rFonts w:cstheme="minorHAnsi"/>
          <w:sz w:val="16"/>
          <w:szCs w:val="16"/>
        </w:rPr>
        <w:t>.  Space solar power "was investigated extensively in the late 1960s and the 1970s, sort of in the heyday of the Apollo program," said Michael Kelzenberg, senior research scientist on the project.  Unfortunately, due to the materials' weight and bulk, the era's technology wasn't advanced enough to cost-effectively achieve the feat. It would've been exceptionally difficult to send classic solar panels to space via a rocket without breaking the bank. "The distinctively unique and defining feature of the Caltech approach is a focus on reducing the component mass by 10 to 100 times," said Harry Atwater, the project's principal investigator. "This is essential to reducing both the manufacturing and the launch costs to make space solar power economical."</w:t>
      </w:r>
    </w:p>
    <w:p w14:paraId="4C1A55EF" w14:textId="77777777" w:rsidR="006648F0" w:rsidRPr="006648F0" w:rsidRDefault="006648F0" w:rsidP="006648F0">
      <w:pPr>
        <w:rPr>
          <w:rFonts w:asciiTheme="minorHAnsi" w:hAnsiTheme="minorHAnsi" w:cstheme="minorHAnsi"/>
          <w:lang w:eastAsia="zh-TW"/>
        </w:rPr>
      </w:pPr>
    </w:p>
    <w:p w14:paraId="295F8778" w14:textId="77777777" w:rsidR="006648F0" w:rsidRPr="006648F0" w:rsidRDefault="006648F0" w:rsidP="006648F0">
      <w:pPr>
        <w:rPr>
          <w:rFonts w:asciiTheme="minorHAnsi" w:hAnsiTheme="minorHAnsi" w:cstheme="minorHAnsi"/>
        </w:rPr>
      </w:pPr>
    </w:p>
    <w:p w14:paraId="50DCD1AC" w14:textId="77777777" w:rsidR="006648F0" w:rsidRPr="006648F0" w:rsidRDefault="006648F0" w:rsidP="006648F0">
      <w:pPr>
        <w:rPr>
          <w:rFonts w:asciiTheme="minorHAnsi" w:hAnsiTheme="minorHAnsi" w:cstheme="minorHAnsi"/>
        </w:rPr>
      </w:pPr>
    </w:p>
    <w:p w14:paraId="42648D79" w14:textId="77777777" w:rsidR="006648F0" w:rsidRPr="006648F0" w:rsidRDefault="006648F0" w:rsidP="006648F0">
      <w:pPr>
        <w:pStyle w:val="Heading2"/>
        <w:rPr>
          <w:rFonts w:asciiTheme="minorHAnsi" w:hAnsiTheme="minorHAnsi" w:cstheme="minorHAnsi"/>
        </w:rPr>
      </w:pPr>
      <w:r w:rsidRPr="006648F0">
        <w:rPr>
          <w:rFonts w:asciiTheme="minorHAnsi" w:hAnsiTheme="minorHAnsi" w:cstheme="minorHAnsi"/>
        </w:rPr>
        <w:lastRenderedPageBreak/>
        <w:t>Case</w:t>
      </w:r>
    </w:p>
    <w:p w14:paraId="26943A91" w14:textId="77777777" w:rsidR="006648F0" w:rsidRPr="006648F0" w:rsidRDefault="006648F0" w:rsidP="006648F0">
      <w:pPr>
        <w:pStyle w:val="Heading3"/>
        <w:rPr>
          <w:rFonts w:asciiTheme="minorHAnsi" w:hAnsiTheme="minorHAnsi" w:cstheme="minorHAnsi"/>
        </w:rPr>
      </w:pPr>
      <w:r w:rsidRPr="006648F0">
        <w:rPr>
          <w:rFonts w:asciiTheme="minorHAnsi" w:hAnsiTheme="minorHAnsi" w:cstheme="minorHAnsi"/>
        </w:rPr>
        <w:lastRenderedPageBreak/>
        <w:t>1NC – Framing</w:t>
      </w:r>
    </w:p>
    <w:p w14:paraId="1F979DD3"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Extinction outweighs</w:t>
      </w:r>
    </w:p>
    <w:p w14:paraId="168E76A1" w14:textId="77777777" w:rsidR="006648F0" w:rsidRPr="006648F0" w:rsidRDefault="006648F0" w:rsidP="006648F0">
      <w:pPr>
        <w:rPr>
          <w:rFonts w:asciiTheme="minorHAnsi" w:hAnsiTheme="minorHAnsi" w:cstheme="minorHAnsi"/>
        </w:rPr>
      </w:pPr>
      <w:r w:rsidRPr="006648F0">
        <w:rPr>
          <w:rStyle w:val="Style13ptBold"/>
          <w:rFonts w:asciiTheme="minorHAnsi" w:hAnsiTheme="minorHAnsi" w:cstheme="minorHAnsi"/>
        </w:rPr>
        <w:t>Baum 16</w:t>
      </w:r>
      <w:r w:rsidRPr="006648F0">
        <w:rPr>
          <w:rFonts w:asciiTheme="minorHAnsi" w:hAnsiTheme="minorHAnsi" w:cstheme="minorHAnsi"/>
        </w:rPr>
        <w:t xml:space="preserve"> [Seth, @ Global Catastrophic Risk Institute, In “The Ethics of Space Exploration”, ed. James S.J. Schwartz &amp; Tony Milligan, Springer, 2016, pages 109-123. This version 29 July 2016. </w:t>
      </w:r>
      <w:hyperlink r:id="rId40" w:history="1">
        <w:r w:rsidRPr="006648F0">
          <w:rPr>
            <w:rStyle w:val="Hyperlink"/>
            <w:rFonts w:asciiTheme="minorHAnsi" w:hAnsiTheme="minorHAnsi" w:cstheme="minorHAnsi"/>
          </w:rPr>
          <w:t>https://sethbaum.com/ac/2016_SpaceEthics.pdf</w:t>
        </w:r>
      </w:hyperlink>
      <w:r w:rsidRPr="006648F0">
        <w:rPr>
          <w:rFonts w:asciiTheme="minorHAnsi" w:hAnsiTheme="minorHAnsi" w:cstheme="minorHAnsi"/>
        </w:rPr>
        <w:t xml:space="preserve">] </w:t>
      </w:r>
      <w:proofErr w:type="spellStart"/>
      <w:r w:rsidRPr="006648F0">
        <w:rPr>
          <w:rFonts w:asciiTheme="minorHAnsi" w:hAnsiTheme="minorHAnsi" w:cstheme="minorHAnsi"/>
        </w:rPr>
        <w:t>brett</w:t>
      </w:r>
      <w:proofErr w:type="spellEnd"/>
    </w:p>
    <w:p w14:paraId="7269C332"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A basic conclusion of this paper is that </w:t>
      </w:r>
      <w:r w:rsidRPr="006648F0">
        <w:rPr>
          <w:rStyle w:val="StyleUnderline"/>
          <w:rFonts w:asciiTheme="minorHAnsi" w:hAnsiTheme="minorHAnsi" w:cstheme="minorHAnsi"/>
        </w:rPr>
        <w:t>consequentialists should pay attention to outer space</w:t>
      </w:r>
      <w:r w:rsidRPr="006648F0">
        <w:rPr>
          <w:rFonts w:asciiTheme="minorHAnsi" w:hAnsiTheme="minorHAnsi" w:cstheme="minorHAnsi"/>
          <w:sz w:val="16"/>
        </w:rPr>
        <w:t xml:space="preserve">. This is because </w:t>
      </w:r>
      <w:r w:rsidRPr="006648F0">
        <w:rPr>
          <w:rStyle w:val="StyleUnderline"/>
          <w:rFonts w:asciiTheme="minorHAnsi" w:hAnsiTheme="minorHAnsi" w:cstheme="minorHAnsi"/>
        </w:rPr>
        <w:t>outer space can be the location of immense consequences</w:t>
      </w:r>
      <w:r w:rsidRPr="006648F0">
        <w:rPr>
          <w:rFonts w:asciiTheme="minorHAnsi" w:hAnsiTheme="minorHAnsi" w:cstheme="minorHAnsi"/>
          <w:sz w:val="16"/>
        </w:rPr>
        <w:t xml:space="preserve"> (via space colonization) </w:t>
      </w:r>
      <w:r w:rsidRPr="006648F0">
        <w:rPr>
          <w:rStyle w:val="StyleUnderline"/>
          <w:rFonts w:asciiTheme="minorHAnsi" w:hAnsiTheme="minorHAnsi" w:cstheme="minorHAnsi"/>
        </w:rPr>
        <w:t>and</w:t>
      </w:r>
      <w:r w:rsidRPr="006648F0">
        <w:rPr>
          <w:rFonts w:asciiTheme="minorHAnsi" w:hAnsiTheme="minorHAnsi" w:cstheme="minorHAnsi"/>
          <w:sz w:val="16"/>
        </w:rPr>
        <w:t xml:space="preserve"> because outer space scenarios can </w:t>
      </w:r>
      <w:r w:rsidRPr="006648F0">
        <w:rPr>
          <w:rStyle w:val="StyleUnderline"/>
          <w:rFonts w:asciiTheme="minorHAnsi" w:hAnsiTheme="minorHAnsi" w:cstheme="minorHAnsi"/>
        </w:rPr>
        <w:t>force us to rethink our</w:t>
      </w:r>
      <w:r w:rsidRPr="006648F0">
        <w:rPr>
          <w:rFonts w:asciiTheme="minorHAnsi" w:hAnsiTheme="minorHAnsi" w:cstheme="minorHAnsi"/>
          <w:sz w:val="16"/>
        </w:rPr>
        <w:t xml:space="preserve"> consequentialist </w:t>
      </w:r>
      <w:r w:rsidRPr="006648F0">
        <w:rPr>
          <w:rStyle w:val="StyleUnderline"/>
          <w:rFonts w:asciiTheme="minorHAnsi" w:hAnsiTheme="minorHAnsi" w:cstheme="minorHAnsi"/>
        </w:rPr>
        <w:t>ethics</w:t>
      </w:r>
      <w:r w:rsidRPr="006648F0">
        <w:rPr>
          <w:rFonts w:asciiTheme="minorHAnsi" w:hAnsiTheme="minorHAnsi" w:cstheme="minorHAnsi"/>
          <w:sz w:val="16"/>
        </w:rPr>
        <w:t xml:space="preserve"> (via ETI encounter).</w:t>
      </w:r>
    </w:p>
    <w:p w14:paraId="5E7244A8"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rPr>
        <w:t xml:space="preserve">Attention to </w:t>
      </w:r>
      <w:r w:rsidRPr="006648F0">
        <w:rPr>
          <w:rStyle w:val="Emphasis"/>
          <w:rFonts w:asciiTheme="minorHAnsi" w:hAnsiTheme="minorHAnsi" w:cstheme="minorHAnsi"/>
        </w:rPr>
        <w:t xml:space="preserve">outer </w:t>
      </w:r>
      <w:r w:rsidRPr="006648F0">
        <w:rPr>
          <w:rStyle w:val="Emphasis"/>
          <w:rFonts w:asciiTheme="minorHAnsi" w:hAnsiTheme="minorHAnsi" w:cstheme="minorHAnsi"/>
          <w:highlight w:val="green"/>
        </w:rPr>
        <w:t>space</w:t>
      </w:r>
      <w:r w:rsidRPr="006648F0">
        <w:rPr>
          <w:rStyle w:val="StyleUnderline"/>
          <w:rFonts w:asciiTheme="minorHAnsi" w:hAnsiTheme="minorHAnsi" w:cstheme="minorHAnsi"/>
          <w:highlight w:val="green"/>
        </w:rPr>
        <w:t xml:space="preserve"> prompts us to recognize the </w:t>
      </w:r>
      <w:r w:rsidRPr="006648F0">
        <w:rPr>
          <w:rStyle w:val="Emphasis"/>
          <w:rFonts w:asciiTheme="minorHAnsi" w:hAnsiTheme="minorHAnsi" w:cstheme="minorHAnsi"/>
          <w:highlight w:val="green"/>
        </w:rPr>
        <w:t>big picture</w:t>
      </w:r>
      <w:r w:rsidRPr="006648F0">
        <w:rPr>
          <w:rFonts w:asciiTheme="minorHAnsi" w:hAnsiTheme="minorHAnsi" w:cstheme="minorHAnsi"/>
          <w:sz w:val="16"/>
        </w:rPr>
        <w:t xml:space="preserve">. This holds for consequentialist ethics as much as it does for anything else. </w:t>
      </w:r>
      <w:r w:rsidRPr="006648F0">
        <w:rPr>
          <w:rStyle w:val="StyleUnderline"/>
          <w:rFonts w:asciiTheme="minorHAnsi" w:hAnsiTheme="minorHAnsi" w:cstheme="minorHAnsi"/>
          <w:highlight w:val="green"/>
        </w:rPr>
        <w:t>Only by thinking through</w:t>
      </w:r>
      <w:r w:rsidRPr="006648F0">
        <w:rPr>
          <w:rFonts w:asciiTheme="minorHAnsi" w:hAnsiTheme="minorHAnsi" w:cstheme="minorHAnsi"/>
          <w:sz w:val="16"/>
        </w:rPr>
        <w:t xml:space="preserve"> the </w:t>
      </w:r>
      <w:r w:rsidRPr="006648F0">
        <w:rPr>
          <w:rStyle w:val="Emphasis"/>
          <w:rFonts w:asciiTheme="minorHAnsi" w:hAnsiTheme="minorHAnsi" w:cstheme="minorHAnsi"/>
          <w:highlight w:val="green"/>
        </w:rPr>
        <w:t>possibilities</w:t>
      </w:r>
      <w:r w:rsidRPr="006648F0">
        <w:rPr>
          <w:rFonts w:asciiTheme="minorHAnsi" w:hAnsiTheme="minorHAnsi" w:cstheme="minorHAnsi"/>
          <w:sz w:val="16"/>
        </w:rPr>
        <w:t xml:space="preserve"> of outer space </w:t>
      </w:r>
      <w:r w:rsidRPr="006648F0">
        <w:rPr>
          <w:rStyle w:val="StyleUnderline"/>
          <w:rFonts w:asciiTheme="minorHAnsi" w:hAnsiTheme="minorHAnsi" w:cstheme="minorHAnsi"/>
          <w:highlight w:val="green"/>
        </w:rPr>
        <w:t>can we understand</w:t>
      </w:r>
      <w:r w:rsidRPr="006648F0">
        <w:rPr>
          <w:rStyle w:val="StyleUnderline"/>
          <w:rFonts w:asciiTheme="minorHAnsi" w:hAnsiTheme="minorHAnsi" w:cstheme="minorHAnsi"/>
        </w:rPr>
        <w:t xml:space="preserve"> how our lives could matter</w:t>
      </w:r>
      <w:r w:rsidRPr="006648F0">
        <w:rPr>
          <w:rFonts w:asciiTheme="minorHAnsi" w:hAnsiTheme="minorHAnsi" w:cstheme="minorHAnsi"/>
          <w:sz w:val="16"/>
        </w:rPr>
        <w:t xml:space="preserve"> in the grand scheme of things. And the fact of the matter is that </w:t>
      </w:r>
      <w:r w:rsidRPr="006648F0">
        <w:rPr>
          <w:rStyle w:val="Emphasis"/>
          <w:rFonts w:asciiTheme="minorHAnsi" w:hAnsiTheme="minorHAnsi" w:cstheme="minorHAnsi"/>
          <w:highlight w:val="green"/>
        </w:rPr>
        <w:t>our lives</w:t>
      </w:r>
      <w:r w:rsidRPr="006648F0">
        <w:rPr>
          <w:rStyle w:val="Emphasis"/>
          <w:rFonts w:asciiTheme="minorHAnsi" w:hAnsiTheme="minorHAnsi" w:cstheme="minorHAnsi"/>
        </w:rPr>
        <w:t xml:space="preserve"> can </w:t>
      </w:r>
      <w:r w:rsidRPr="006648F0">
        <w:rPr>
          <w:rStyle w:val="Emphasis"/>
          <w:rFonts w:asciiTheme="minorHAnsi" w:hAnsiTheme="minorHAnsi" w:cstheme="minorHAnsi"/>
          <w:highlight w:val="green"/>
        </w:rPr>
        <w:t>matter immensely</w:t>
      </w:r>
      <w:r w:rsidRPr="006648F0">
        <w:rPr>
          <w:rFonts w:asciiTheme="minorHAnsi" w:hAnsiTheme="minorHAnsi" w:cstheme="minorHAnsi"/>
          <w:sz w:val="16"/>
        </w:rPr>
        <w:t xml:space="preserve">. </w:t>
      </w:r>
      <w:r w:rsidRPr="006648F0">
        <w:rPr>
          <w:rStyle w:val="StyleUnderline"/>
          <w:rFonts w:asciiTheme="minorHAnsi" w:hAnsiTheme="minorHAnsi" w:cstheme="minorHAnsi"/>
        </w:rPr>
        <w:t xml:space="preserve">We can set the pieces in motion for an </w:t>
      </w:r>
      <w:r w:rsidRPr="006648F0">
        <w:rPr>
          <w:rStyle w:val="Emphasis"/>
          <w:rFonts w:asciiTheme="minorHAnsi" w:hAnsiTheme="minorHAnsi" w:cstheme="minorHAnsi"/>
          <w:highlight w:val="green"/>
        </w:rPr>
        <w:t>immense cosmic civilization</w:t>
      </w:r>
      <w:r w:rsidRPr="006648F0">
        <w:rPr>
          <w:rFonts w:asciiTheme="minorHAnsi" w:hAnsiTheme="minorHAnsi" w:cstheme="minorHAnsi"/>
          <w:sz w:val="16"/>
        </w:rPr>
        <w:t xml:space="preserve">. </w:t>
      </w:r>
      <w:r w:rsidRPr="006648F0">
        <w:rPr>
          <w:rStyle w:val="StyleUnderline"/>
          <w:rFonts w:asciiTheme="minorHAnsi" w:hAnsiTheme="minorHAnsi" w:cstheme="minorHAnsi"/>
        </w:rPr>
        <w:t>We can</w:t>
      </w:r>
      <w:r w:rsidRPr="006648F0">
        <w:rPr>
          <w:rFonts w:asciiTheme="minorHAnsi" w:hAnsiTheme="minorHAnsi" w:cstheme="minorHAnsi"/>
          <w:sz w:val="16"/>
        </w:rPr>
        <w:t xml:space="preserve"> help </w:t>
      </w:r>
      <w:r w:rsidRPr="006648F0">
        <w:rPr>
          <w:rStyle w:val="Emphasis"/>
          <w:rFonts w:asciiTheme="minorHAnsi" w:hAnsiTheme="minorHAnsi" w:cstheme="minorHAnsi"/>
          <w:highlight w:val="green"/>
        </w:rPr>
        <w:t>prevent</w:t>
      </w:r>
      <w:r w:rsidRPr="006648F0">
        <w:rPr>
          <w:rFonts w:asciiTheme="minorHAnsi" w:hAnsiTheme="minorHAnsi" w:cstheme="minorHAnsi"/>
          <w:sz w:val="16"/>
        </w:rPr>
        <w:t xml:space="preserve"> civilization-ending </w:t>
      </w:r>
      <w:r w:rsidRPr="006648F0">
        <w:rPr>
          <w:rStyle w:val="Emphasis"/>
          <w:rFonts w:asciiTheme="minorHAnsi" w:hAnsiTheme="minorHAnsi" w:cstheme="minorHAnsi"/>
          <w:highlight w:val="green"/>
        </w:rPr>
        <w:t>global catastrophe</w:t>
      </w:r>
      <w:r w:rsidRPr="006648F0">
        <w:rPr>
          <w:rFonts w:asciiTheme="minorHAnsi" w:hAnsiTheme="minorHAnsi" w:cstheme="minorHAnsi"/>
          <w:sz w:val="16"/>
        </w:rPr>
        <w:t xml:space="preserve"> </w:t>
      </w:r>
      <w:proofErr w:type="gramStart"/>
      <w:r w:rsidRPr="006648F0">
        <w:rPr>
          <w:rFonts w:asciiTheme="minorHAnsi" w:hAnsiTheme="minorHAnsi" w:cstheme="minorHAnsi"/>
          <w:sz w:val="16"/>
        </w:rPr>
        <w:t>so as to</w:t>
      </w:r>
      <w:proofErr w:type="gramEnd"/>
      <w:r w:rsidRPr="006648F0">
        <w:rPr>
          <w:rFonts w:asciiTheme="minorHAnsi" w:hAnsiTheme="minorHAnsi" w:cstheme="minorHAnsi"/>
          <w:sz w:val="16"/>
        </w:rPr>
        <w:t xml:space="preserve"> enable future space colonization. </w:t>
      </w:r>
      <w:r w:rsidRPr="006648F0">
        <w:rPr>
          <w:rStyle w:val="StyleUnderline"/>
          <w:rFonts w:asciiTheme="minorHAnsi" w:hAnsiTheme="minorHAnsi" w:cstheme="minorHAnsi"/>
        </w:rPr>
        <w:t xml:space="preserve">And we can determine </w:t>
      </w:r>
      <w:proofErr w:type="gramStart"/>
      <w:r w:rsidRPr="006648F0">
        <w:rPr>
          <w:rStyle w:val="StyleUnderline"/>
          <w:rFonts w:asciiTheme="minorHAnsi" w:hAnsiTheme="minorHAnsi" w:cstheme="minorHAnsi"/>
        </w:rPr>
        <w:t>whether</w:t>
      </w:r>
      <w:r w:rsidRPr="006648F0">
        <w:rPr>
          <w:rFonts w:asciiTheme="minorHAnsi" w:hAnsiTheme="minorHAnsi" w:cstheme="minorHAnsi"/>
          <w:sz w:val="16"/>
        </w:rPr>
        <w:t xml:space="preserve"> or not</w:t>
      </w:r>
      <w:proofErr w:type="gramEnd"/>
      <w:r w:rsidRPr="006648F0">
        <w:rPr>
          <w:rFonts w:asciiTheme="minorHAnsi" w:hAnsiTheme="minorHAnsi" w:cstheme="minorHAnsi"/>
          <w:sz w:val="16"/>
        </w:rPr>
        <w:t xml:space="preserve"> </w:t>
      </w:r>
      <w:r w:rsidRPr="006648F0">
        <w:rPr>
          <w:rStyle w:val="StyleUnderline"/>
          <w:rFonts w:asciiTheme="minorHAnsi" w:hAnsiTheme="minorHAnsi" w:cstheme="minorHAnsi"/>
        </w:rPr>
        <w:t xml:space="preserve">to try </w:t>
      </w:r>
      <w:r w:rsidRPr="006648F0">
        <w:rPr>
          <w:rStyle w:val="Emphasis"/>
          <w:rFonts w:asciiTheme="minorHAnsi" w:hAnsiTheme="minorHAnsi" w:cstheme="minorHAnsi"/>
          <w:highlight w:val="green"/>
        </w:rPr>
        <w:t>messaging</w:t>
      </w:r>
      <w:r w:rsidRPr="006648F0">
        <w:rPr>
          <w:rFonts w:asciiTheme="minorHAnsi" w:hAnsiTheme="minorHAnsi" w:cstheme="minorHAnsi"/>
          <w:sz w:val="16"/>
        </w:rPr>
        <w:t xml:space="preserve"> to </w:t>
      </w:r>
      <w:r w:rsidRPr="006648F0">
        <w:rPr>
          <w:rStyle w:val="Emphasis"/>
          <w:rFonts w:asciiTheme="minorHAnsi" w:hAnsiTheme="minorHAnsi" w:cstheme="minorHAnsi"/>
          <w:highlight w:val="green"/>
        </w:rPr>
        <w:t>ETI</w:t>
      </w:r>
      <w:r w:rsidRPr="006648F0">
        <w:rPr>
          <w:rFonts w:asciiTheme="minorHAnsi" w:hAnsiTheme="minorHAnsi" w:cstheme="minorHAnsi"/>
          <w:sz w:val="16"/>
        </w:rPr>
        <w:t>.</w:t>
      </w:r>
    </w:p>
    <w:p w14:paraId="60C0C5A9"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Should we do these things? Answering this all-important question requires ethics. Therefore, </w:t>
      </w:r>
      <w:r w:rsidRPr="006648F0">
        <w:rPr>
          <w:rStyle w:val="StyleUnderline"/>
          <w:rFonts w:asciiTheme="minorHAnsi" w:hAnsiTheme="minorHAnsi" w:cstheme="minorHAnsi"/>
        </w:rPr>
        <w:t>just as consequentialists should pay attention to outer space</w:t>
      </w:r>
      <w:r w:rsidRPr="006648F0">
        <w:rPr>
          <w:rFonts w:asciiTheme="minorHAnsi" w:hAnsiTheme="minorHAnsi" w:cstheme="minorHAnsi"/>
          <w:sz w:val="16"/>
        </w:rPr>
        <w:t xml:space="preserve">, </w:t>
      </w:r>
      <w:r w:rsidRPr="006648F0">
        <w:rPr>
          <w:rStyle w:val="StyleUnderline"/>
          <w:rFonts w:asciiTheme="minorHAnsi" w:hAnsiTheme="minorHAnsi" w:cstheme="minorHAnsi"/>
        </w:rPr>
        <w:t xml:space="preserve">so too should </w:t>
      </w:r>
      <w:r w:rsidRPr="006648F0">
        <w:rPr>
          <w:rStyle w:val="Emphasis"/>
          <w:rFonts w:asciiTheme="minorHAnsi" w:hAnsiTheme="minorHAnsi" w:cstheme="minorHAnsi"/>
          <w:highlight w:val="green"/>
        </w:rPr>
        <w:t>outer space analysts</w:t>
      </w:r>
      <w:r w:rsidRPr="006648F0">
        <w:rPr>
          <w:rStyle w:val="StyleUnderline"/>
          <w:rFonts w:asciiTheme="minorHAnsi" w:hAnsiTheme="minorHAnsi" w:cstheme="minorHAnsi"/>
          <w:highlight w:val="green"/>
        </w:rPr>
        <w:t xml:space="preserve"> </w:t>
      </w:r>
      <w:r w:rsidRPr="006648F0">
        <w:rPr>
          <w:rStyle w:val="Emphasis"/>
          <w:rFonts w:asciiTheme="minorHAnsi" w:hAnsiTheme="minorHAnsi" w:cstheme="minorHAnsi"/>
        </w:rPr>
        <w:t>pay attention to consequentialism</w:t>
      </w:r>
      <w:r w:rsidRPr="006648F0">
        <w:rPr>
          <w:rFonts w:asciiTheme="minorHAnsi" w:hAnsiTheme="minorHAnsi" w:cstheme="minorHAnsi"/>
          <w:sz w:val="16"/>
        </w:rPr>
        <w:t xml:space="preserve">, and indeed to ethics in general. Defensible forms of consequentialism will generally conclude that (1) </w:t>
      </w:r>
      <w:r w:rsidRPr="006648F0">
        <w:rPr>
          <w:rStyle w:val="StyleUnderline"/>
          <w:rFonts w:asciiTheme="minorHAnsi" w:hAnsiTheme="minorHAnsi" w:cstheme="minorHAnsi"/>
        </w:rPr>
        <w:t xml:space="preserve">humanity today </w:t>
      </w:r>
      <w:r w:rsidRPr="006648F0">
        <w:rPr>
          <w:rStyle w:val="StyleUnderline"/>
          <w:rFonts w:asciiTheme="minorHAnsi" w:hAnsiTheme="minorHAnsi" w:cstheme="minorHAnsi"/>
          <w:highlight w:val="green"/>
        </w:rPr>
        <w:t>should focus on</w:t>
      </w:r>
      <w:r w:rsidRPr="006648F0">
        <w:rPr>
          <w:rStyle w:val="StyleUnderline"/>
          <w:rFonts w:asciiTheme="minorHAnsi" w:hAnsiTheme="minorHAnsi" w:cstheme="minorHAnsi"/>
        </w:rPr>
        <w:t xml:space="preserve"> avoiding </w:t>
      </w:r>
      <w:r w:rsidRPr="006648F0">
        <w:rPr>
          <w:rStyle w:val="Emphasis"/>
          <w:rFonts w:asciiTheme="minorHAnsi" w:hAnsiTheme="minorHAnsi" w:cstheme="minorHAnsi"/>
          <w:highlight w:val="green"/>
        </w:rPr>
        <w:t>global catastrophe</w:t>
      </w:r>
      <w:r w:rsidRPr="006648F0">
        <w:rPr>
          <w:rFonts w:asciiTheme="minorHAnsi" w:hAnsiTheme="minorHAnsi" w:cstheme="minorHAnsi"/>
          <w:sz w:val="16"/>
        </w:rPr>
        <w:t xml:space="preserve">, (2) </w:t>
      </w:r>
      <w:r w:rsidRPr="006648F0">
        <w:rPr>
          <w:rStyle w:val="StyleUnderline"/>
          <w:rFonts w:asciiTheme="minorHAnsi" w:hAnsiTheme="minorHAnsi" w:cstheme="minorHAnsi"/>
        </w:rPr>
        <w:t>space</w:t>
      </w:r>
      <w:r w:rsidRPr="006648F0">
        <w:rPr>
          <w:rFonts w:asciiTheme="minorHAnsi" w:hAnsiTheme="minorHAnsi" w:cstheme="minorHAnsi"/>
          <w:sz w:val="16"/>
        </w:rPr>
        <w:t xml:space="preserve"> colonization </w:t>
      </w:r>
      <w:r w:rsidRPr="006648F0">
        <w:rPr>
          <w:rStyle w:val="StyleUnderline"/>
          <w:rFonts w:asciiTheme="minorHAnsi" w:hAnsiTheme="minorHAnsi" w:cstheme="minorHAnsi"/>
        </w:rPr>
        <w:t>should proceed with caution</w:t>
      </w:r>
      <w:r w:rsidRPr="006648F0">
        <w:rPr>
          <w:rFonts w:asciiTheme="minorHAnsi" w:hAnsiTheme="minorHAnsi" w:cstheme="minorHAnsi"/>
          <w:sz w:val="16"/>
        </w:rPr>
        <w:t xml:space="preserve">, but ultimately should proceed at immense scale, </w:t>
      </w:r>
      <w:r w:rsidRPr="006648F0">
        <w:rPr>
          <w:rStyle w:val="StyleUnderline"/>
          <w:rFonts w:asciiTheme="minorHAnsi" w:hAnsiTheme="minorHAnsi" w:cstheme="minorHAnsi"/>
          <w:highlight w:val="green"/>
        </w:rPr>
        <w:t>and</w:t>
      </w:r>
      <w:r w:rsidRPr="006648F0">
        <w:rPr>
          <w:rFonts w:asciiTheme="minorHAnsi" w:hAnsiTheme="minorHAnsi" w:cstheme="minorHAnsi"/>
          <w:sz w:val="16"/>
        </w:rPr>
        <w:t xml:space="preserve"> (3) high-power/long-duration METI should not be conducted until more </w:t>
      </w:r>
      <w:r w:rsidRPr="006648F0">
        <w:rPr>
          <w:rStyle w:val="StyleUnderline"/>
          <w:rFonts w:asciiTheme="minorHAnsi" w:hAnsiTheme="minorHAnsi" w:cstheme="minorHAnsi"/>
        </w:rPr>
        <w:t>effort</w:t>
      </w:r>
      <w:r w:rsidRPr="006648F0">
        <w:rPr>
          <w:rFonts w:asciiTheme="minorHAnsi" w:hAnsiTheme="minorHAnsi" w:cstheme="minorHAnsi"/>
          <w:sz w:val="16"/>
        </w:rPr>
        <w:t xml:space="preserve"> is put to </w:t>
      </w:r>
      <w:r w:rsidRPr="006648F0">
        <w:rPr>
          <w:rStyle w:val="Emphasis"/>
          <w:rFonts w:asciiTheme="minorHAnsi" w:hAnsiTheme="minorHAnsi" w:cstheme="minorHAnsi"/>
          <w:highlight w:val="green"/>
        </w:rPr>
        <w:t>assessing</w:t>
      </w:r>
      <w:r w:rsidRPr="006648F0">
        <w:rPr>
          <w:rStyle w:val="Emphasis"/>
          <w:rFonts w:asciiTheme="minorHAnsi" w:hAnsiTheme="minorHAnsi" w:cstheme="minorHAnsi"/>
        </w:rPr>
        <w:t xml:space="preserve"> whether</w:t>
      </w:r>
      <w:r w:rsidRPr="006648F0">
        <w:rPr>
          <w:rFonts w:asciiTheme="minorHAnsi" w:hAnsiTheme="minorHAnsi" w:cstheme="minorHAnsi"/>
          <w:sz w:val="16"/>
        </w:rPr>
        <w:t xml:space="preserve"> the </w:t>
      </w:r>
      <w:r w:rsidRPr="006648F0">
        <w:rPr>
          <w:rStyle w:val="Emphasis"/>
          <w:rFonts w:asciiTheme="minorHAnsi" w:hAnsiTheme="minorHAnsi" w:cstheme="minorHAnsi"/>
          <w:highlight w:val="green"/>
        </w:rPr>
        <w:t>consequences</w:t>
      </w:r>
      <w:r w:rsidRPr="006648F0">
        <w:rPr>
          <w:rStyle w:val="Emphasis"/>
          <w:rFonts w:asciiTheme="minorHAnsi" w:hAnsiTheme="minorHAnsi" w:cstheme="minorHAnsi"/>
        </w:rPr>
        <w:t xml:space="preserve"> are likely to be good</w:t>
      </w:r>
      <w:r w:rsidRPr="006648F0">
        <w:rPr>
          <w:rFonts w:asciiTheme="minorHAnsi" w:hAnsiTheme="minorHAnsi" w:cstheme="minorHAnsi"/>
          <w:sz w:val="16"/>
        </w:rPr>
        <w:t>.</w:t>
      </w:r>
    </w:p>
    <w:p w14:paraId="5E6BBC0F"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6648F0">
        <w:rPr>
          <w:rFonts w:asciiTheme="minorHAnsi" w:hAnsiTheme="minorHAnsi" w:cstheme="minorHAnsi"/>
          <w:sz w:val="16"/>
          <w:szCs w:val="16"/>
        </w:rPr>
        <w:t>due to the fact that</w:t>
      </w:r>
      <w:proofErr w:type="gramEnd"/>
      <w:r w:rsidRPr="006648F0">
        <w:rPr>
          <w:rFonts w:asciiTheme="minorHAnsi" w:hAnsiTheme="minorHAnsi" w:cstheme="minorHAnsi"/>
          <w:sz w:val="16"/>
          <w:szCs w:val="16"/>
        </w:rPr>
        <w:t xml:space="preserve"> the research simply has not yet been performed. Outer space consequentialism could make for a fruitful line of inquiry.</w:t>
      </w:r>
    </w:p>
    <w:p w14:paraId="661A7938"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The merits of this line of inquiry are diminished by the conclusion to focus on avoiding global catastrophe. </w:t>
      </w:r>
      <w:r w:rsidRPr="006648F0">
        <w:rPr>
          <w:rStyle w:val="StyleUnderline"/>
          <w:rFonts w:asciiTheme="minorHAnsi" w:hAnsiTheme="minorHAnsi" w:cstheme="minorHAnsi"/>
        </w:rPr>
        <w:t xml:space="preserve">Any </w:t>
      </w:r>
      <w:r w:rsidRPr="006648F0">
        <w:rPr>
          <w:rStyle w:val="Emphasis"/>
          <w:rFonts w:asciiTheme="minorHAnsi" w:hAnsiTheme="minorHAnsi" w:cstheme="minorHAnsi"/>
        </w:rPr>
        <w:t xml:space="preserve">global </w:t>
      </w:r>
      <w:r w:rsidRPr="006648F0">
        <w:rPr>
          <w:rStyle w:val="Emphasis"/>
          <w:rFonts w:asciiTheme="minorHAnsi" w:hAnsiTheme="minorHAnsi" w:cstheme="minorHAnsi"/>
          <w:highlight w:val="green"/>
        </w:rPr>
        <w:t>catastrophe</w:t>
      </w:r>
      <w:r w:rsidRPr="006648F0">
        <w:rPr>
          <w:rStyle w:val="StyleUnderline"/>
          <w:rFonts w:asciiTheme="minorHAnsi" w:hAnsiTheme="minorHAnsi" w:cstheme="minorHAnsi"/>
        </w:rPr>
        <w:t xml:space="preserve"> would </w:t>
      </w:r>
      <w:r w:rsidRPr="006648F0">
        <w:rPr>
          <w:rStyle w:val="StyleUnderline"/>
          <w:rFonts w:asciiTheme="minorHAnsi" w:hAnsiTheme="minorHAnsi" w:cstheme="minorHAnsi"/>
          <w:highlight w:val="green"/>
        </w:rPr>
        <w:t>preclude</w:t>
      </w:r>
      <w:r w:rsidRPr="006648F0">
        <w:rPr>
          <w:rFonts w:asciiTheme="minorHAnsi" w:hAnsiTheme="minorHAnsi" w:cstheme="minorHAnsi"/>
          <w:sz w:val="16"/>
        </w:rPr>
        <w:t xml:space="preserve"> the possibility of </w:t>
      </w:r>
      <w:r w:rsidRPr="006648F0">
        <w:rPr>
          <w:rStyle w:val="Emphasis"/>
          <w:rFonts w:asciiTheme="minorHAnsi" w:hAnsiTheme="minorHAnsi" w:cstheme="minorHAnsi"/>
          <w:highlight w:val="green"/>
        </w:rPr>
        <w:t>future research</w:t>
      </w:r>
      <w:r w:rsidRPr="006648F0">
        <w:rPr>
          <w:rStyle w:val="StyleUnderline"/>
          <w:rFonts w:asciiTheme="minorHAnsi" w:hAnsiTheme="minorHAnsi" w:cstheme="minorHAnsi"/>
        </w:rPr>
        <w:t xml:space="preserve"> on all topics, including outer space consequentialism</w:t>
      </w:r>
      <w:r w:rsidRPr="006648F0">
        <w:rPr>
          <w:rFonts w:asciiTheme="minorHAnsi" w:hAnsiTheme="minorHAnsi" w:cstheme="minorHAnsi"/>
          <w:sz w:val="16"/>
        </w:rPr>
        <w:t xml:space="preserve">. Likewise, </w:t>
      </w:r>
      <w:r w:rsidRPr="006648F0">
        <w:rPr>
          <w:rStyle w:val="StyleUnderline"/>
          <w:rFonts w:asciiTheme="minorHAnsi" w:hAnsiTheme="minorHAnsi" w:cstheme="minorHAnsi"/>
        </w:rPr>
        <w:t xml:space="preserve">any hopes of resolving the </w:t>
      </w:r>
      <w:r w:rsidRPr="006648F0">
        <w:rPr>
          <w:rStyle w:val="Emphasis"/>
          <w:rFonts w:asciiTheme="minorHAnsi" w:hAnsiTheme="minorHAnsi" w:cstheme="minorHAnsi"/>
        </w:rPr>
        <w:t>ethical dilemmas</w:t>
      </w:r>
      <w:r w:rsidRPr="006648F0">
        <w:rPr>
          <w:rStyle w:val="StyleUnderline"/>
          <w:rFonts w:asciiTheme="minorHAnsi" w:hAnsiTheme="minorHAnsi" w:cstheme="minorHAnsi"/>
        </w:rPr>
        <w:t xml:space="preserve"> and empirical uncertainties </w:t>
      </w:r>
      <w:r w:rsidRPr="006648F0">
        <w:rPr>
          <w:rStyle w:val="Emphasis"/>
          <w:rFonts w:asciiTheme="minorHAnsi" w:hAnsiTheme="minorHAnsi" w:cstheme="minorHAnsi"/>
        </w:rPr>
        <w:t>depend on us surviving long enough to do the research</w:t>
      </w:r>
      <w:r w:rsidRPr="006648F0">
        <w:rPr>
          <w:rFonts w:asciiTheme="minorHAnsi" w:hAnsiTheme="minorHAnsi" w:cstheme="minorHAnsi"/>
          <w:sz w:val="16"/>
        </w:rPr>
        <w:t xml:space="preserve">. An argument can thus be made against any work on outer space in favor of work on the global catastrophic risks. My own view is that </w:t>
      </w:r>
      <w:r w:rsidRPr="006648F0">
        <w:rPr>
          <w:rStyle w:val="StyleUnderline"/>
          <w:rFonts w:asciiTheme="minorHAnsi" w:hAnsiTheme="minorHAnsi" w:cstheme="minorHAnsi"/>
          <w:highlight w:val="green"/>
        </w:rPr>
        <w:t>work</w:t>
      </w:r>
      <w:r w:rsidRPr="006648F0">
        <w:rPr>
          <w:rStyle w:val="StyleUnderline"/>
          <w:rFonts w:asciiTheme="minorHAnsi" w:hAnsiTheme="minorHAnsi" w:cstheme="minorHAnsi"/>
        </w:rPr>
        <w:t xml:space="preserve"> on outer space </w:t>
      </w:r>
      <w:r w:rsidRPr="006648F0">
        <w:rPr>
          <w:rStyle w:val="StyleUnderline"/>
          <w:rFonts w:asciiTheme="minorHAnsi" w:hAnsiTheme="minorHAnsi" w:cstheme="minorHAnsi"/>
          <w:highlight w:val="green"/>
        </w:rPr>
        <w:t>should be pursued</w:t>
      </w:r>
      <w:r w:rsidRPr="006648F0">
        <w:rPr>
          <w:rFonts w:asciiTheme="minorHAnsi" w:hAnsiTheme="minorHAnsi" w:cstheme="minorHAnsi"/>
          <w:sz w:val="16"/>
        </w:rPr>
        <w:t xml:space="preserve"> </w:t>
      </w:r>
      <w:r w:rsidRPr="006648F0">
        <w:rPr>
          <w:rStyle w:val="StyleUnderline"/>
          <w:rFonts w:asciiTheme="minorHAnsi" w:hAnsiTheme="minorHAnsi" w:cstheme="minorHAnsi"/>
          <w:highlight w:val="green"/>
        </w:rPr>
        <w:t>mainly</w:t>
      </w:r>
      <w:r w:rsidRPr="006648F0">
        <w:rPr>
          <w:rStyle w:val="StyleUnderline"/>
          <w:rFonts w:asciiTheme="minorHAnsi" w:hAnsiTheme="minorHAnsi" w:cstheme="minorHAnsi"/>
        </w:rPr>
        <w:t xml:space="preserve"> </w:t>
      </w:r>
      <w:r w:rsidRPr="006648F0">
        <w:rPr>
          <w:rStyle w:val="StyleUnderline"/>
          <w:rFonts w:asciiTheme="minorHAnsi" w:hAnsiTheme="minorHAnsi" w:cstheme="minorHAnsi"/>
          <w:highlight w:val="green"/>
        </w:rPr>
        <w:t xml:space="preserve">to </w:t>
      </w:r>
      <w:r w:rsidRPr="006648F0">
        <w:rPr>
          <w:rStyle w:val="StyleUnderline"/>
          <w:rFonts w:asciiTheme="minorHAnsi" w:hAnsiTheme="minorHAnsi" w:cstheme="minorHAnsi"/>
        </w:rPr>
        <w:t xml:space="preserve">the extent that it is instrumentally valuable towards </w:t>
      </w:r>
      <w:r w:rsidRPr="006648F0">
        <w:rPr>
          <w:rStyle w:val="StyleUnderline"/>
          <w:rFonts w:asciiTheme="minorHAnsi" w:hAnsiTheme="minorHAnsi" w:cstheme="minorHAnsi"/>
          <w:highlight w:val="green"/>
        </w:rPr>
        <w:t>reducing</w:t>
      </w:r>
      <w:r w:rsidRPr="006648F0">
        <w:rPr>
          <w:rStyle w:val="StyleUnderline"/>
          <w:rFonts w:asciiTheme="minorHAnsi" w:hAnsiTheme="minorHAnsi" w:cstheme="minorHAnsi"/>
        </w:rPr>
        <w:t xml:space="preserve"> the </w:t>
      </w:r>
      <w:r w:rsidRPr="006648F0">
        <w:rPr>
          <w:rStyle w:val="Emphasis"/>
          <w:rFonts w:asciiTheme="minorHAnsi" w:hAnsiTheme="minorHAnsi" w:cstheme="minorHAnsi"/>
        </w:rPr>
        <w:t>global catastrophic</w:t>
      </w:r>
      <w:r w:rsidRPr="006648F0">
        <w:rPr>
          <w:rStyle w:val="StyleUnderline"/>
          <w:rFonts w:asciiTheme="minorHAnsi" w:hAnsiTheme="minorHAnsi" w:cstheme="minorHAnsi"/>
        </w:rPr>
        <w:t xml:space="preserve"> </w:t>
      </w:r>
      <w:r w:rsidRPr="006648F0">
        <w:rPr>
          <w:rStyle w:val="Emphasis"/>
          <w:rFonts w:asciiTheme="minorHAnsi" w:hAnsiTheme="minorHAnsi" w:cstheme="minorHAnsi"/>
          <w:highlight w:val="green"/>
        </w:rPr>
        <w:t>risks</w:t>
      </w:r>
      <w:r w:rsidRPr="006648F0">
        <w:rPr>
          <w:rFonts w:asciiTheme="minorHAnsi" w:hAnsiTheme="minorHAnsi" w:cstheme="minorHAnsi"/>
          <w:sz w:val="16"/>
        </w:rPr>
        <w:t xml:space="preserve">. To that end </w:t>
      </w:r>
      <w:r w:rsidRPr="006648F0">
        <w:rPr>
          <w:rStyle w:val="StyleUnderline"/>
          <w:rFonts w:asciiTheme="minorHAnsi" w:hAnsiTheme="minorHAnsi" w:cstheme="minorHAnsi"/>
        </w:rPr>
        <w:t>it can be quite instrumentally valuable</w:t>
      </w:r>
      <w:r w:rsidRPr="006648F0">
        <w:rPr>
          <w:rFonts w:asciiTheme="minorHAnsi" w:hAnsiTheme="minorHAnsi" w:cstheme="minorHAnsi"/>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20A93728" w14:textId="77777777" w:rsidR="006648F0" w:rsidRPr="006648F0" w:rsidRDefault="006648F0" w:rsidP="006648F0">
      <w:pPr>
        <w:rPr>
          <w:rFonts w:asciiTheme="minorHAnsi" w:hAnsiTheme="minorHAnsi" w:cstheme="minorHAnsi"/>
        </w:rPr>
      </w:pPr>
    </w:p>
    <w:p w14:paraId="16B5BCE5" w14:textId="77777777" w:rsidR="006648F0" w:rsidRPr="006648F0" w:rsidRDefault="006648F0" w:rsidP="006648F0">
      <w:pPr>
        <w:rPr>
          <w:rFonts w:asciiTheme="minorHAnsi" w:hAnsiTheme="minorHAnsi" w:cstheme="minorHAnsi"/>
        </w:rPr>
      </w:pPr>
    </w:p>
    <w:p w14:paraId="551C5BFB" w14:textId="77777777" w:rsidR="006648F0" w:rsidRPr="006648F0" w:rsidRDefault="006648F0" w:rsidP="006648F0">
      <w:pPr>
        <w:pStyle w:val="Heading3"/>
        <w:rPr>
          <w:rFonts w:asciiTheme="minorHAnsi" w:hAnsiTheme="minorHAnsi" w:cstheme="minorHAnsi"/>
        </w:rPr>
      </w:pPr>
      <w:bookmarkStart w:id="1" w:name="_Hlk54985095"/>
      <w:r w:rsidRPr="006648F0">
        <w:rPr>
          <w:rFonts w:asciiTheme="minorHAnsi" w:hAnsiTheme="minorHAnsi" w:cstheme="minorHAnsi"/>
        </w:rPr>
        <w:lastRenderedPageBreak/>
        <w:t>1NC -- Solvency</w:t>
      </w:r>
    </w:p>
    <w:p w14:paraId="3C018E44"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 xml:space="preserve">Use </w:t>
      </w:r>
      <w:r w:rsidRPr="006648F0">
        <w:rPr>
          <w:rFonts w:asciiTheme="minorHAnsi" w:hAnsiTheme="minorHAnsi" w:cstheme="minorHAnsi"/>
          <w:u w:val="single"/>
        </w:rPr>
        <w:t>specificity framing</w:t>
      </w:r>
      <w:r w:rsidRPr="006648F0">
        <w:rPr>
          <w:rFonts w:asciiTheme="minorHAnsi" w:hAnsiTheme="minorHAnsi" w:cstheme="minorHAnsi"/>
        </w:rPr>
        <w:t xml:space="preserve"> -- only evaluate the impacts they </w:t>
      </w:r>
      <w:r w:rsidRPr="006648F0">
        <w:rPr>
          <w:rFonts w:asciiTheme="minorHAnsi" w:hAnsiTheme="minorHAnsi" w:cstheme="minorHAnsi"/>
          <w:u w:val="single"/>
        </w:rPr>
        <w:t>solve for</w:t>
      </w:r>
      <w:r w:rsidRPr="006648F0">
        <w:rPr>
          <w:rFonts w:asciiTheme="minorHAnsi" w:hAnsiTheme="minorHAnsi" w:cstheme="minorHAnsi"/>
        </w:rPr>
        <w:t>.</w:t>
      </w:r>
    </w:p>
    <w:p w14:paraId="22BB97A1" w14:textId="77777777" w:rsidR="006648F0" w:rsidRPr="006648F0" w:rsidRDefault="006648F0" w:rsidP="006648F0">
      <w:pPr>
        <w:rPr>
          <w:rFonts w:asciiTheme="minorHAnsi" w:hAnsiTheme="minorHAnsi" w:cstheme="minorHAnsi"/>
        </w:rPr>
      </w:pPr>
      <w:r w:rsidRPr="006648F0">
        <w:rPr>
          <w:rStyle w:val="Style13ptBold"/>
          <w:rFonts w:asciiTheme="minorHAnsi" w:hAnsiTheme="minorHAnsi" w:cstheme="minorHAnsi"/>
        </w:rPr>
        <w:t>O’Connor ’8</w:t>
      </w:r>
      <w:r w:rsidRPr="006648F0">
        <w:rPr>
          <w:rFonts w:asciiTheme="minorHAnsi" w:hAnsiTheme="minorHAnsi" w:cstheme="minorHAnsi"/>
        </w:rPr>
        <w:t xml:space="preserve"> [Mike; 2008; Senior Legal Research Fellow, Meese Center for Legal and Judicial Studies, Institute for Constitutional Government; Contemporary Pragmatism, “The Limits of Liberalism: Pragmatism, Democracy and Capitalism,” p. 93]</w:t>
      </w:r>
    </w:p>
    <w:p w14:paraId="11B4B590"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rPr>
        <w:t xml:space="preserve">In today’s intellectual climate, </w:t>
      </w:r>
      <w:r w:rsidRPr="006648F0">
        <w:rPr>
          <w:rStyle w:val="StyleUnderline"/>
          <w:rFonts w:asciiTheme="minorHAnsi" w:hAnsiTheme="minorHAnsi" w:cstheme="minorHAnsi"/>
          <w:highlight w:val="green"/>
        </w:rPr>
        <w:t xml:space="preserve">the </w:t>
      </w:r>
      <w:r w:rsidRPr="006648F0">
        <w:rPr>
          <w:rStyle w:val="Emphasis"/>
          <w:rFonts w:asciiTheme="minorHAnsi" w:hAnsiTheme="minorHAnsi" w:cstheme="minorHAnsi"/>
          <w:highlight w:val="green"/>
        </w:rPr>
        <w:t>pragmatist approach</w:t>
      </w:r>
      <w:r w:rsidRPr="006648F0">
        <w:rPr>
          <w:rStyle w:val="StyleUnderline"/>
          <w:rFonts w:asciiTheme="minorHAnsi" w:hAnsiTheme="minorHAnsi" w:cstheme="minorHAnsi"/>
        </w:rPr>
        <w:t xml:space="preserve"> might be better understood as </w:t>
      </w:r>
      <w:r w:rsidRPr="006648F0">
        <w:rPr>
          <w:rStyle w:val="StyleUnderline"/>
          <w:rFonts w:asciiTheme="minorHAnsi" w:hAnsiTheme="minorHAnsi" w:cstheme="minorHAnsi"/>
          <w:highlight w:val="green"/>
        </w:rPr>
        <w:t>a “</w:t>
      </w:r>
      <w:r w:rsidRPr="006648F0">
        <w:rPr>
          <w:rStyle w:val="Emphasis"/>
          <w:rFonts w:asciiTheme="minorHAnsi" w:hAnsiTheme="minorHAnsi" w:cstheme="minorHAnsi"/>
          <w:highlight w:val="green"/>
        </w:rPr>
        <w:t>movement</w:t>
      </w:r>
      <w:r w:rsidRPr="006648F0">
        <w:rPr>
          <w:rFonts w:asciiTheme="minorHAnsi" w:hAnsiTheme="minorHAnsi" w:cstheme="minorHAnsi"/>
          <w:sz w:val="16"/>
        </w:rPr>
        <w:t xml:space="preserve">,” as opposed to a “school.” Its many adherents – among them philosophers, jurists and literary critics – share an outlook rather than a creed. To famed scholar of religion and African-American studies Cornel West, </w:t>
      </w:r>
      <w:r w:rsidRPr="006648F0">
        <w:rPr>
          <w:rStyle w:val="StyleUnderline"/>
          <w:rFonts w:asciiTheme="minorHAnsi" w:hAnsiTheme="minorHAnsi" w:cstheme="minorHAnsi"/>
          <w:highlight w:val="green"/>
        </w:rPr>
        <w:t>pragmatism’s</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 xml:space="preserve">major </w:t>
      </w:r>
      <w:r w:rsidRPr="006648F0">
        <w:rPr>
          <w:rStyle w:val="Emphasis"/>
          <w:rFonts w:asciiTheme="minorHAnsi" w:hAnsiTheme="minorHAnsi" w:cstheme="minorHAnsi"/>
          <w:highlight w:val="green"/>
        </w:rPr>
        <w:t>theme</w:t>
      </w:r>
      <w:r w:rsidRPr="006648F0">
        <w:rPr>
          <w:rStyle w:val="Emphasis"/>
          <w:rFonts w:asciiTheme="minorHAnsi" w:hAnsiTheme="minorHAnsi" w:cstheme="minorHAnsi"/>
        </w:rPr>
        <w:t>s</w:t>
      </w:r>
      <w:r w:rsidRPr="006648F0">
        <w:rPr>
          <w:rStyle w:val="StyleUnderline"/>
          <w:rFonts w:asciiTheme="minorHAnsi" w:hAnsiTheme="minorHAnsi" w:cstheme="minorHAnsi"/>
        </w:rPr>
        <w:t xml:space="preserve"> </w:t>
      </w:r>
      <w:r w:rsidRPr="006648F0">
        <w:rPr>
          <w:rStyle w:val="StyleUnderline"/>
          <w:rFonts w:asciiTheme="minorHAnsi" w:hAnsiTheme="minorHAnsi" w:cstheme="minorHAnsi"/>
          <w:highlight w:val="green"/>
        </w:rPr>
        <w:t xml:space="preserve">of evading </w:t>
      </w:r>
      <w:r w:rsidRPr="006648F0">
        <w:rPr>
          <w:rStyle w:val="Emphasis"/>
          <w:rFonts w:asciiTheme="minorHAnsi" w:hAnsiTheme="minorHAnsi" w:cstheme="minorHAnsi"/>
          <w:highlight w:val="green"/>
        </w:rPr>
        <w:t>epistemology</w:t>
      </w:r>
      <w:r w:rsidRPr="006648F0">
        <w:rPr>
          <w:rStyle w:val="StyleUnderline"/>
          <w:rFonts w:asciiTheme="minorHAnsi" w:hAnsiTheme="minorHAnsi" w:cstheme="minorHAnsi"/>
        </w:rPr>
        <w:t>-centered philosophy</w:t>
      </w:r>
      <w:r w:rsidRPr="006648F0">
        <w:rPr>
          <w:rFonts w:asciiTheme="minorHAnsi" w:hAnsiTheme="minorHAnsi" w:cstheme="minorHAnsi"/>
          <w:sz w:val="16"/>
        </w:rPr>
        <w:t xml:space="preserve">, accenting human powers, and transforming antiquated modes of social hierarchies in light of religious and/or ethical ideals </w:t>
      </w:r>
      <w:r w:rsidRPr="006648F0">
        <w:rPr>
          <w:rStyle w:val="StyleUnderline"/>
          <w:rFonts w:asciiTheme="minorHAnsi" w:hAnsiTheme="minorHAnsi" w:cstheme="minorHAnsi"/>
          <w:highlight w:val="green"/>
        </w:rPr>
        <w:t xml:space="preserve">make it </w:t>
      </w:r>
      <w:r w:rsidRPr="006648F0">
        <w:rPr>
          <w:rStyle w:val="Emphasis"/>
          <w:rFonts w:asciiTheme="minorHAnsi" w:hAnsiTheme="minorHAnsi" w:cstheme="minorHAnsi"/>
        </w:rPr>
        <w:t xml:space="preserve">relevant and </w:t>
      </w:r>
      <w:r w:rsidRPr="006648F0">
        <w:rPr>
          <w:rStyle w:val="Emphasis"/>
          <w:rFonts w:asciiTheme="minorHAnsi" w:hAnsiTheme="minorHAnsi" w:cstheme="minorHAnsi"/>
          <w:highlight w:val="green"/>
        </w:rPr>
        <w:t>attractive</w:t>
      </w:r>
      <w:r w:rsidRPr="006648F0">
        <w:rPr>
          <w:rFonts w:asciiTheme="minorHAnsi" w:hAnsiTheme="minorHAnsi" w:cstheme="minorHAnsi"/>
          <w:sz w:val="16"/>
        </w:rPr>
        <w:t xml:space="preserve">.”33 These characterizations, however, employ such broad strokes that they fail to note that </w:t>
      </w:r>
      <w:r w:rsidRPr="006648F0">
        <w:rPr>
          <w:rStyle w:val="Emphasis"/>
          <w:rFonts w:asciiTheme="minorHAnsi" w:hAnsiTheme="minorHAnsi" w:cstheme="minorHAnsi"/>
          <w:highlight w:val="green"/>
        </w:rPr>
        <w:t>pragmatism</w:t>
      </w:r>
      <w:r w:rsidRPr="006648F0">
        <w:rPr>
          <w:rStyle w:val="StyleUnderline"/>
          <w:rFonts w:asciiTheme="minorHAnsi" w:hAnsiTheme="minorHAnsi" w:cstheme="minorHAnsi"/>
          <w:highlight w:val="green"/>
        </w:rPr>
        <w:t xml:space="preserve"> is</w:t>
      </w:r>
      <w:r w:rsidRPr="006648F0">
        <w:rPr>
          <w:rStyle w:val="StyleUnderline"/>
          <w:rFonts w:asciiTheme="minorHAnsi" w:hAnsiTheme="minorHAnsi" w:cstheme="minorHAnsi"/>
        </w:rPr>
        <w:t>, first and foremost, a philosophy,</w:t>
      </w:r>
      <w:r w:rsidRPr="006648F0">
        <w:rPr>
          <w:rFonts w:asciiTheme="minorHAnsi" w:hAnsiTheme="minorHAnsi" w:cstheme="minorHAnsi"/>
          <w:sz w:val="16"/>
        </w:rPr>
        <w:t xml:space="preserve"> and </w:t>
      </w:r>
      <w:r w:rsidRPr="006648F0">
        <w:rPr>
          <w:rStyle w:val="StyleUnderline"/>
          <w:rFonts w:asciiTheme="minorHAnsi" w:hAnsiTheme="minorHAnsi" w:cstheme="minorHAnsi"/>
        </w:rPr>
        <w:t xml:space="preserve">that as such it is </w:t>
      </w:r>
      <w:r w:rsidRPr="006648F0">
        <w:rPr>
          <w:rStyle w:val="StyleUnderline"/>
          <w:rFonts w:asciiTheme="minorHAnsi" w:hAnsiTheme="minorHAnsi" w:cstheme="minorHAnsi"/>
          <w:highlight w:val="green"/>
        </w:rPr>
        <w:t>animated by</w:t>
      </w:r>
      <w:r w:rsidRPr="006648F0">
        <w:rPr>
          <w:rStyle w:val="StyleUnderline"/>
          <w:rFonts w:asciiTheme="minorHAnsi" w:hAnsiTheme="minorHAnsi" w:cstheme="minorHAnsi"/>
        </w:rPr>
        <w:t xml:space="preserve"> a </w:t>
      </w:r>
      <w:r w:rsidRPr="006648F0">
        <w:rPr>
          <w:rStyle w:val="Emphasis"/>
          <w:rFonts w:asciiTheme="minorHAnsi" w:hAnsiTheme="minorHAnsi" w:cstheme="minorHAnsi"/>
        </w:rPr>
        <w:t xml:space="preserve">rigor and </w:t>
      </w:r>
      <w:r w:rsidRPr="006648F0">
        <w:rPr>
          <w:rStyle w:val="Emphasis"/>
          <w:rFonts w:asciiTheme="minorHAnsi" w:hAnsiTheme="minorHAnsi" w:cstheme="minorHAnsi"/>
          <w:highlight w:val="green"/>
        </w:rPr>
        <w:t>specificity</w:t>
      </w:r>
      <w:r w:rsidRPr="006648F0">
        <w:rPr>
          <w:rStyle w:val="StyleUnderline"/>
          <w:rFonts w:asciiTheme="minorHAnsi" w:hAnsiTheme="minorHAnsi" w:cstheme="minorHAnsi"/>
          <w:highlight w:val="green"/>
        </w:rPr>
        <w:t xml:space="preserve"> that is </w:t>
      </w:r>
      <w:r w:rsidRPr="006648F0">
        <w:rPr>
          <w:rStyle w:val="Emphasis"/>
          <w:rFonts w:asciiTheme="minorHAnsi" w:hAnsiTheme="minorHAnsi" w:cstheme="minorHAnsi"/>
        </w:rPr>
        <w:t xml:space="preserve">often </w:t>
      </w:r>
      <w:r w:rsidRPr="006648F0">
        <w:rPr>
          <w:rStyle w:val="Emphasis"/>
          <w:rFonts w:asciiTheme="minorHAnsi" w:hAnsiTheme="minorHAnsi" w:cstheme="minorHAnsi"/>
          <w:highlight w:val="green"/>
        </w:rPr>
        <w:t>missing</w:t>
      </w:r>
      <w:r w:rsidRPr="006648F0">
        <w:rPr>
          <w:rStyle w:val="StyleUnderline"/>
          <w:rFonts w:asciiTheme="minorHAnsi" w:hAnsiTheme="minorHAnsi" w:cstheme="minorHAnsi"/>
          <w:highlight w:val="green"/>
        </w:rPr>
        <w:t xml:space="preserve"> when </w:t>
      </w:r>
      <w:r w:rsidRPr="006648F0">
        <w:rPr>
          <w:rStyle w:val="Emphasis"/>
          <w:rFonts w:asciiTheme="minorHAnsi" w:hAnsiTheme="minorHAnsi" w:cstheme="minorHAnsi"/>
          <w:highlight w:val="green"/>
        </w:rPr>
        <w:t>scholar</w:t>
      </w:r>
      <w:r w:rsidRPr="006648F0">
        <w:rPr>
          <w:rStyle w:val="Emphasis"/>
          <w:rFonts w:asciiTheme="minorHAnsi" w:hAnsiTheme="minorHAnsi" w:cstheme="minorHAnsi"/>
        </w:rPr>
        <w:t>ly discipline</w:t>
      </w:r>
      <w:r w:rsidRPr="006648F0">
        <w:rPr>
          <w:rStyle w:val="Emphasis"/>
          <w:rFonts w:asciiTheme="minorHAnsi" w:hAnsiTheme="minorHAnsi" w:cstheme="minorHAnsi"/>
          <w:highlight w:val="green"/>
        </w:rPr>
        <w:t>s</w:t>
      </w:r>
      <w:r w:rsidRPr="006648F0">
        <w:rPr>
          <w:rStyle w:val="StyleUnderline"/>
          <w:rFonts w:asciiTheme="minorHAnsi" w:hAnsiTheme="minorHAnsi" w:cstheme="minorHAnsi"/>
          <w:highlight w:val="green"/>
        </w:rPr>
        <w:t xml:space="preserve"> deal with </w:t>
      </w:r>
      <w:r w:rsidRPr="006648F0">
        <w:rPr>
          <w:rStyle w:val="Emphasis"/>
          <w:rFonts w:asciiTheme="minorHAnsi" w:hAnsiTheme="minorHAnsi" w:cstheme="minorHAnsi"/>
        </w:rPr>
        <w:t xml:space="preserve">theoretical </w:t>
      </w:r>
      <w:r w:rsidRPr="006648F0">
        <w:rPr>
          <w:rStyle w:val="Emphasis"/>
          <w:rFonts w:asciiTheme="minorHAnsi" w:hAnsiTheme="minorHAnsi" w:cstheme="minorHAnsi"/>
          <w:highlight w:val="green"/>
        </w:rPr>
        <w:t>matters</w:t>
      </w:r>
      <w:r w:rsidRPr="006648F0">
        <w:rPr>
          <w:rFonts w:asciiTheme="minorHAnsi" w:hAnsiTheme="minorHAnsi" w:cstheme="minorHAnsi"/>
          <w:sz w:val="16"/>
        </w:rPr>
        <w:t xml:space="preserve">. Intellectual historian David Hollinger has noted the prevalence of this trend, under which </w:t>
      </w:r>
      <w:r w:rsidRPr="006648F0">
        <w:rPr>
          <w:rStyle w:val="StyleUnderline"/>
          <w:rFonts w:asciiTheme="minorHAnsi" w:hAnsiTheme="minorHAnsi" w:cstheme="minorHAnsi"/>
          <w:highlight w:val="green"/>
        </w:rPr>
        <w:t>pragmatism “is</w:t>
      </w:r>
      <w:r w:rsidRPr="006648F0">
        <w:rPr>
          <w:rFonts w:asciiTheme="minorHAnsi" w:hAnsiTheme="minorHAnsi" w:cstheme="minorHAnsi"/>
          <w:sz w:val="16"/>
        </w:rPr>
        <w:t xml:space="preserve"> flattened into a style of thought characterized by voluntarism, </w:t>
      </w:r>
      <w:r w:rsidRPr="006648F0">
        <w:rPr>
          <w:rStyle w:val="StyleUnderline"/>
          <w:rFonts w:asciiTheme="minorHAnsi" w:hAnsiTheme="minorHAnsi" w:cstheme="minorHAnsi"/>
        </w:rPr>
        <w:t>practicality</w:t>
      </w:r>
      <w:r w:rsidRPr="006648F0">
        <w:rPr>
          <w:rFonts w:asciiTheme="minorHAnsi" w:hAnsiTheme="minorHAnsi" w:cstheme="minorHAnsi"/>
          <w:sz w:val="16"/>
        </w:rPr>
        <w:t xml:space="preserve">, moralism, relativism, </w:t>
      </w:r>
      <w:r w:rsidRPr="006648F0">
        <w:rPr>
          <w:rStyle w:val="StyleUnderline"/>
          <w:rFonts w:asciiTheme="minorHAnsi" w:hAnsiTheme="minorHAnsi" w:cstheme="minorHAnsi"/>
          <w:highlight w:val="green"/>
        </w:rPr>
        <w:t xml:space="preserve">an eye toward </w:t>
      </w:r>
      <w:r w:rsidRPr="006648F0">
        <w:rPr>
          <w:rStyle w:val="Emphasis"/>
          <w:rFonts w:asciiTheme="minorHAnsi" w:hAnsiTheme="minorHAnsi" w:cstheme="minorHAnsi"/>
          <w:highlight w:val="green"/>
        </w:rPr>
        <w:t>the future</w:t>
      </w:r>
      <w:r w:rsidRPr="006648F0">
        <w:rPr>
          <w:rStyle w:val="StyleUnderline"/>
          <w:rFonts w:asciiTheme="minorHAnsi" w:hAnsiTheme="minorHAnsi" w:cstheme="minorHAnsi"/>
          <w:highlight w:val="green"/>
        </w:rPr>
        <w:t xml:space="preserve">, a preference for </w:t>
      </w:r>
      <w:r w:rsidRPr="006648F0">
        <w:rPr>
          <w:rStyle w:val="Emphasis"/>
          <w:rFonts w:asciiTheme="minorHAnsi" w:hAnsiTheme="minorHAnsi" w:cstheme="minorHAnsi"/>
          <w:highlight w:val="green"/>
        </w:rPr>
        <w:t>action</w:t>
      </w:r>
      <w:r w:rsidRPr="006648F0">
        <w:rPr>
          <w:rStyle w:val="Emphasis"/>
          <w:rFonts w:asciiTheme="minorHAnsi" w:hAnsiTheme="minorHAnsi" w:cstheme="minorHAnsi"/>
        </w:rPr>
        <w:t xml:space="preserve"> over contemplation</w:t>
      </w:r>
      <w:r w:rsidRPr="006648F0">
        <w:rPr>
          <w:rFonts w:asciiTheme="minorHAnsi" w:hAnsiTheme="minorHAnsi" w:cstheme="minorHAnsi"/>
          <w:sz w:val="16"/>
        </w:rPr>
        <w:t xml:space="preserve">, and other traits of the same degree of generality.”34 </w:t>
      </w:r>
      <w:r w:rsidRPr="006648F0">
        <w:rPr>
          <w:rStyle w:val="StyleUnderline"/>
          <w:rFonts w:asciiTheme="minorHAnsi" w:hAnsiTheme="minorHAnsi" w:cstheme="minorHAnsi"/>
        </w:rPr>
        <w:t>Pragmatism is,</w:t>
      </w:r>
      <w:r w:rsidRPr="006648F0">
        <w:rPr>
          <w:rFonts w:asciiTheme="minorHAnsi" w:hAnsiTheme="minorHAnsi" w:cstheme="minorHAnsi"/>
          <w:sz w:val="16"/>
        </w:rPr>
        <w:t xml:space="preserve"> quite simply, more </w:t>
      </w:r>
      <w:r w:rsidRPr="006648F0">
        <w:rPr>
          <w:rStyle w:val="StyleUnderline"/>
          <w:rFonts w:asciiTheme="minorHAnsi" w:hAnsiTheme="minorHAnsi" w:cstheme="minorHAnsi"/>
        </w:rPr>
        <w:t>sophisticated, intricate and demanding</w:t>
      </w:r>
      <w:r w:rsidRPr="006648F0">
        <w:rPr>
          <w:rFonts w:asciiTheme="minorHAnsi" w:hAnsiTheme="minorHAnsi" w:cstheme="minorHAnsi"/>
          <w:sz w:val="16"/>
        </w:rPr>
        <w:t xml:space="preserve"> than its most common characterization allows, and </w:t>
      </w:r>
      <w:r w:rsidRPr="006648F0">
        <w:rPr>
          <w:rStyle w:val="StyleUnderline"/>
          <w:rFonts w:asciiTheme="minorHAnsi" w:hAnsiTheme="minorHAnsi" w:cstheme="minorHAnsi"/>
          <w:highlight w:val="green"/>
        </w:rPr>
        <w:t>it is</w:t>
      </w:r>
      <w:r w:rsidRPr="006648F0">
        <w:rPr>
          <w:rFonts w:asciiTheme="minorHAnsi" w:hAnsiTheme="minorHAnsi" w:cstheme="minorHAnsi"/>
          <w:sz w:val="16"/>
        </w:rPr>
        <w:t xml:space="preserve"> only as a philosophy, </w:t>
      </w:r>
      <w:r w:rsidRPr="006648F0">
        <w:rPr>
          <w:rStyle w:val="StyleUnderline"/>
          <w:rFonts w:asciiTheme="minorHAnsi" w:hAnsiTheme="minorHAnsi" w:cstheme="minorHAnsi"/>
          <w:highlight w:val="green"/>
        </w:rPr>
        <w:t xml:space="preserve">not an </w:t>
      </w:r>
      <w:r w:rsidRPr="006648F0">
        <w:rPr>
          <w:rStyle w:val="Emphasis"/>
          <w:rFonts w:asciiTheme="minorHAnsi" w:hAnsiTheme="minorHAnsi" w:cstheme="minorHAnsi"/>
        </w:rPr>
        <w:t xml:space="preserve">intellectual </w:t>
      </w:r>
      <w:r w:rsidRPr="006648F0">
        <w:rPr>
          <w:rStyle w:val="Emphasis"/>
          <w:rFonts w:asciiTheme="minorHAnsi" w:hAnsiTheme="minorHAnsi" w:cstheme="minorHAnsi"/>
          <w:highlight w:val="green"/>
        </w:rPr>
        <w:t>trend</w:t>
      </w:r>
      <w:r w:rsidRPr="006648F0">
        <w:rPr>
          <w:rFonts w:asciiTheme="minorHAnsi" w:hAnsiTheme="minorHAnsi" w:cstheme="minorHAnsi"/>
          <w:sz w:val="16"/>
        </w:rPr>
        <w:t xml:space="preserve">, that </w:t>
      </w:r>
      <w:r w:rsidRPr="006648F0">
        <w:rPr>
          <w:rStyle w:val="StyleUnderline"/>
          <w:rFonts w:asciiTheme="minorHAnsi" w:hAnsiTheme="minorHAnsi" w:cstheme="minorHAnsi"/>
          <w:highlight w:val="green"/>
        </w:rPr>
        <w:t>it speaks to</w:t>
      </w:r>
      <w:r w:rsidRPr="006648F0">
        <w:rPr>
          <w:rStyle w:val="StyleUnderline"/>
          <w:rFonts w:asciiTheme="minorHAnsi" w:hAnsiTheme="minorHAnsi" w:cstheme="minorHAnsi"/>
        </w:rPr>
        <w:t xml:space="preserve"> the </w:t>
      </w:r>
      <w:r w:rsidRPr="006648F0">
        <w:rPr>
          <w:rStyle w:val="StyleUnderline"/>
          <w:rFonts w:asciiTheme="minorHAnsi" w:hAnsiTheme="minorHAnsi" w:cstheme="minorHAnsi"/>
          <w:highlight w:val="green"/>
        </w:rPr>
        <w:t>issue of</w:t>
      </w:r>
      <w:r w:rsidRPr="006648F0">
        <w:rPr>
          <w:rFonts w:asciiTheme="minorHAnsi" w:hAnsiTheme="minorHAnsi" w:cstheme="minorHAnsi"/>
          <w:sz w:val="16"/>
        </w:rPr>
        <w:t xml:space="preserve"> democratic </w:t>
      </w:r>
      <w:r w:rsidRPr="006648F0">
        <w:rPr>
          <w:rStyle w:val="Emphasis"/>
          <w:rFonts w:asciiTheme="minorHAnsi" w:hAnsiTheme="minorHAnsi" w:cstheme="minorHAnsi"/>
          <w:highlight w:val="green"/>
        </w:rPr>
        <w:t>capitalism</w:t>
      </w:r>
      <w:r w:rsidRPr="006648F0">
        <w:rPr>
          <w:rFonts w:asciiTheme="minorHAnsi" w:hAnsiTheme="minorHAnsi" w:cstheme="minorHAnsi"/>
          <w:sz w:val="16"/>
        </w:rPr>
        <w:t>.</w:t>
      </w:r>
    </w:p>
    <w:p w14:paraId="5CA60005"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They can’t solve their impacts -- no explanation for how ending space appropriation changes cops on the street, global capitalism expanding thru the world, nor how this research makes us want to resist the system.</w:t>
      </w:r>
    </w:p>
    <w:p w14:paraId="675BAE2F" w14:textId="77777777" w:rsidR="006648F0" w:rsidRPr="006648F0" w:rsidRDefault="006648F0" w:rsidP="006648F0">
      <w:pPr>
        <w:rPr>
          <w:rFonts w:asciiTheme="minorHAnsi" w:hAnsiTheme="minorHAnsi" w:cstheme="minorHAnsi"/>
        </w:rPr>
      </w:pPr>
    </w:p>
    <w:p w14:paraId="43363045"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Resistance fails -- gets cracked down on.</w:t>
      </w:r>
    </w:p>
    <w:p w14:paraId="10E68FD3" w14:textId="77777777" w:rsidR="006648F0" w:rsidRPr="006648F0" w:rsidRDefault="006648F0" w:rsidP="006648F0">
      <w:pPr>
        <w:rPr>
          <w:rFonts w:asciiTheme="minorHAnsi" w:hAnsiTheme="minorHAnsi" w:cstheme="minorHAnsi"/>
        </w:rPr>
      </w:pPr>
      <w:r w:rsidRPr="006648F0">
        <w:rPr>
          <w:rFonts w:asciiTheme="minorHAnsi" w:hAnsiTheme="minorHAnsi" w:cstheme="minorHAnsi"/>
          <w:b/>
          <w:bCs/>
          <w:sz w:val="26"/>
          <w:szCs w:val="26"/>
        </w:rPr>
        <w:t>Flaherty ’5</w:t>
      </w:r>
      <w:r w:rsidRPr="006648F0">
        <w:rPr>
          <w:rFonts w:asciiTheme="minorHAnsi" w:hAnsiTheme="minorHAnsi" w:cstheme="minorHAnsi"/>
        </w:rPr>
        <w:t xml:space="preserve"> [Kevin; 2005; B.A. in International Relations from the University of South California; </w:t>
      </w:r>
      <w:proofErr w:type="spellStart"/>
      <w:r w:rsidRPr="006648F0">
        <w:rPr>
          <w:rFonts w:asciiTheme="minorHAnsi" w:hAnsiTheme="minorHAnsi" w:cstheme="minorHAnsi"/>
        </w:rPr>
        <w:t>Cryptogon</w:t>
      </w:r>
      <w:proofErr w:type="spellEnd"/>
      <w:r w:rsidRPr="006648F0">
        <w:rPr>
          <w:rFonts w:asciiTheme="minorHAnsi" w:hAnsiTheme="minorHAnsi" w:cstheme="minorHAnsi"/>
        </w:rPr>
        <w:t>, “Militant Electronic Piracy:</w:t>
      </w:r>
      <w:r w:rsidRPr="006648F0">
        <w:rPr>
          <w:rFonts w:asciiTheme="minorHAnsi" w:hAnsiTheme="minorHAnsi" w:cstheme="minorHAnsi"/>
        </w:rPr>
        <w:br/>
        <w:t xml:space="preserve">Non-Violent Insurgency Tactics Against the American Corporate State,” </w:t>
      </w:r>
      <w:hyperlink r:id="rId41" w:history="1">
        <w:r w:rsidRPr="006648F0">
          <w:rPr>
            <w:rStyle w:val="Hyperlink"/>
            <w:rFonts w:asciiTheme="minorHAnsi" w:hAnsiTheme="minorHAnsi" w:cstheme="minorHAnsi"/>
          </w:rPr>
          <w:t>http://cryptogon.com/docs/pirate_insurgency.html/</w:t>
        </w:r>
      </w:hyperlink>
      <w:r w:rsidRPr="006648F0">
        <w:rPr>
          <w:rFonts w:asciiTheme="minorHAnsi" w:hAnsiTheme="minorHAnsi" w:cstheme="minorHAnsi"/>
        </w:rPr>
        <w:t>]</w:t>
      </w:r>
    </w:p>
    <w:p w14:paraId="78285370" w14:textId="77777777" w:rsidR="006648F0" w:rsidRPr="006648F0" w:rsidRDefault="006648F0" w:rsidP="006648F0">
      <w:pPr>
        <w:rPr>
          <w:rFonts w:asciiTheme="minorHAnsi" w:hAnsiTheme="minorHAnsi" w:cstheme="minorHAnsi"/>
          <w:sz w:val="14"/>
        </w:rPr>
      </w:pPr>
      <w:r w:rsidRPr="006648F0">
        <w:rPr>
          <w:rStyle w:val="Emphasis"/>
          <w:rFonts w:asciiTheme="minorHAnsi" w:hAnsiTheme="minorHAnsi" w:cstheme="minorHAnsi"/>
        </w:rPr>
        <w:t xml:space="preserve">Any </w:t>
      </w:r>
      <w:r w:rsidRPr="006648F0">
        <w:rPr>
          <w:rStyle w:val="Emphasis"/>
          <w:rFonts w:asciiTheme="minorHAnsi" w:hAnsiTheme="minorHAnsi" w:cstheme="minorHAnsi"/>
          <w:highlight w:val="green"/>
        </w:rPr>
        <w:t>violent insurgency</w:t>
      </w:r>
      <w:r w:rsidRPr="006648F0">
        <w:rPr>
          <w:rFonts w:asciiTheme="minorHAnsi" w:hAnsiTheme="minorHAnsi" w:cstheme="minorHAnsi"/>
          <w:highlight w:val="green"/>
          <w:u w:val="single"/>
        </w:rPr>
        <w:t xml:space="preserve"> against the</w:t>
      </w:r>
      <w:r w:rsidRPr="006648F0">
        <w:rPr>
          <w:rStyle w:val="StyleUnderline"/>
          <w:rFonts w:asciiTheme="minorHAnsi" w:hAnsiTheme="minorHAnsi" w:cstheme="minorHAnsi"/>
        </w:rPr>
        <w:t xml:space="preserve"> American Corporate </w:t>
      </w:r>
      <w:r w:rsidRPr="006648F0">
        <w:rPr>
          <w:rStyle w:val="StyleUnderline"/>
          <w:rFonts w:asciiTheme="minorHAnsi" w:hAnsiTheme="minorHAnsi" w:cstheme="minorHAnsi"/>
          <w:highlight w:val="green"/>
        </w:rPr>
        <w:t>State</w:t>
      </w:r>
      <w:r w:rsidRPr="006648F0">
        <w:rPr>
          <w:rFonts w:asciiTheme="minorHAnsi" w:hAnsiTheme="minorHAnsi" w:cstheme="minorHAnsi"/>
          <w:highlight w:val="green"/>
          <w:u w:val="single"/>
        </w:rPr>
        <w:t xml:space="preserve"> is sure to </w:t>
      </w:r>
      <w:r w:rsidRPr="006648F0">
        <w:rPr>
          <w:rStyle w:val="Emphasis"/>
          <w:rFonts w:asciiTheme="minorHAnsi" w:hAnsiTheme="minorHAnsi" w:cstheme="minorHAnsi"/>
          <w:highlight w:val="green"/>
        </w:rPr>
        <w:t>fail</w:t>
      </w:r>
      <w:r w:rsidRPr="006648F0">
        <w:rPr>
          <w:rFonts w:asciiTheme="minorHAnsi" w:hAnsiTheme="minorHAnsi" w:cstheme="minorHAnsi"/>
          <w:sz w:val="14"/>
          <w:highlight w:val="green"/>
        </w:rPr>
        <w:t xml:space="preserve"> </w:t>
      </w:r>
      <w:r w:rsidRPr="006648F0">
        <w:rPr>
          <w:rFonts w:asciiTheme="minorHAnsi" w:hAnsiTheme="minorHAnsi" w:cstheme="minorHAnsi"/>
          <w:highlight w:val="green"/>
          <w:u w:val="single"/>
        </w:rPr>
        <w:t xml:space="preserve">and will </w:t>
      </w:r>
      <w:r w:rsidRPr="006648F0">
        <w:rPr>
          <w:rStyle w:val="Emphasis"/>
          <w:rFonts w:asciiTheme="minorHAnsi" w:hAnsiTheme="minorHAnsi" w:cstheme="minorHAnsi"/>
          <w:highlight w:val="green"/>
        </w:rPr>
        <w:t>only</w:t>
      </w:r>
      <w:r w:rsidRPr="006648F0">
        <w:rPr>
          <w:rFonts w:asciiTheme="minorHAnsi" w:hAnsiTheme="minorHAnsi" w:cstheme="minorHAnsi"/>
          <w:u w:val="single"/>
        </w:rPr>
        <w:t xml:space="preserve"> serve to </w:t>
      </w:r>
      <w:r w:rsidRPr="006648F0">
        <w:rPr>
          <w:rFonts w:asciiTheme="minorHAnsi" w:hAnsiTheme="minorHAnsi" w:cstheme="minorHAnsi"/>
          <w:highlight w:val="green"/>
          <w:u w:val="single"/>
        </w:rPr>
        <w:t>enhance</w:t>
      </w:r>
      <w:r w:rsidRPr="006648F0">
        <w:rPr>
          <w:rFonts w:asciiTheme="minorHAnsi" w:hAnsiTheme="minorHAnsi" w:cstheme="minorHAnsi"/>
          <w:u w:val="single"/>
        </w:rPr>
        <w:t xml:space="preserve"> the </w:t>
      </w:r>
      <w:r w:rsidRPr="006648F0">
        <w:rPr>
          <w:rStyle w:val="Emphasis"/>
          <w:rFonts w:asciiTheme="minorHAnsi" w:hAnsiTheme="minorHAnsi" w:cstheme="minorHAnsi"/>
        </w:rPr>
        <w:t xml:space="preserve">state's </w:t>
      </w:r>
      <w:r w:rsidRPr="006648F0">
        <w:rPr>
          <w:rStyle w:val="Emphasis"/>
          <w:rFonts w:asciiTheme="minorHAnsi" w:hAnsiTheme="minorHAnsi" w:cstheme="minorHAnsi"/>
          <w:highlight w:val="green"/>
        </w:rPr>
        <w:t>power</w:t>
      </w:r>
      <w:r w:rsidRPr="006648F0">
        <w:rPr>
          <w:rFonts w:asciiTheme="minorHAnsi" w:hAnsiTheme="minorHAnsi" w:cstheme="minorHAnsi"/>
          <w:sz w:val="14"/>
        </w:rPr>
        <w:t xml:space="preserve">. The major flaw of </w:t>
      </w:r>
      <w:r w:rsidRPr="006648F0">
        <w:rPr>
          <w:rFonts w:asciiTheme="minorHAnsi" w:hAnsiTheme="minorHAnsi" w:cstheme="minorHAnsi"/>
          <w:sz w:val="16"/>
          <w:szCs w:val="16"/>
        </w:rPr>
        <w:t xml:space="preserve">violent insurgencies, both </w:t>
      </w:r>
      <w:proofErr w:type="gramStart"/>
      <w:r w:rsidRPr="006648F0">
        <w:rPr>
          <w:rFonts w:asciiTheme="minorHAnsi" w:hAnsiTheme="minorHAnsi" w:cstheme="minorHAnsi"/>
          <w:sz w:val="16"/>
          <w:szCs w:val="16"/>
        </w:rPr>
        <w:t>cell</w:t>
      </w:r>
      <w:proofErr w:type="gramEnd"/>
      <w:r w:rsidRPr="006648F0">
        <w:rPr>
          <w:rFonts w:asciiTheme="minorHAnsi" w:hAnsiTheme="minorHAnsi" w:cstheme="minorHAnsi"/>
          <w:sz w:val="16"/>
          <w:szCs w:val="16"/>
        </w:rPr>
        <w:t xml:space="preserve"> based (Weathermen Underground, Black Panthers, Aryan Nations etc.) and leaderless (Earth Liberation Front, People for the Ethical Treatment of Animals, etc.) is that they are attempting to attack the system</w:t>
      </w:r>
      <w:r w:rsidRPr="006648F0">
        <w:rPr>
          <w:rFonts w:asciiTheme="minorHAnsi" w:hAnsiTheme="minorHAnsi" w:cstheme="minorHAnsi"/>
        </w:rPr>
        <w:t xml:space="preserve"> </w:t>
      </w:r>
      <w:r w:rsidRPr="006648F0">
        <w:rPr>
          <w:rFonts w:asciiTheme="minorHAnsi" w:hAnsiTheme="minorHAnsi" w:cstheme="minorHAnsi"/>
          <w:u w:val="single"/>
        </w:rPr>
        <w:t xml:space="preserve">using the same tactics </w:t>
      </w:r>
      <w:r w:rsidRPr="006648F0">
        <w:rPr>
          <w:rFonts w:asciiTheme="minorHAnsi" w:hAnsiTheme="minorHAnsi" w:cstheme="minorHAnsi"/>
          <w:highlight w:val="green"/>
          <w:u w:val="single"/>
        </w:rPr>
        <w:t>the</w:t>
      </w:r>
      <w:r w:rsidRPr="006648F0">
        <w:rPr>
          <w:rFonts w:asciiTheme="minorHAnsi" w:hAnsiTheme="minorHAnsi" w:cstheme="minorHAnsi"/>
          <w:u w:val="single"/>
        </w:rPr>
        <w:t xml:space="preserve"> </w:t>
      </w:r>
      <w:r w:rsidRPr="006648F0">
        <w:rPr>
          <w:rStyle w:val="StyleUnderline"/>
          <w:rFonts w:asciiTheme="minorHAnsi" w:hAnsiTheme="minorHAnsi" w:cstheme="minorHAnsi"/>
        </w:rPr>
        <w:t xml:space="preserve">American Corporate </w:t>
      </w:r>
      <w:r w:rsidRPr="006648F0">
        <w:rPr>
          <w:rStyle w:val="StyleUnderline"/>
          <w:rFonts w:asciiTheme="minorHAnsi" w:hAnsiTheme="minorHAnsi" w:cstheme="minorHAnsi"/>
          <w:highlight w:val="green"/>
        </w:rPr>
        <w:t>State</w:t>
      </w:r>
      <w:r w:rsidRPr="006648F0">
        <w:rPr>
          <w:rFonts w:asciiTheme="minorHAnsi" w:hAnsiTheme="minorHAnsi" w:cstheme="minorHAnsi"/>
          <w:highlight w:val="green"/>
          <w:u w:val="single"/>
        </w:rPr>
        <w:t xml:space="preserve"> has </w:t>
      </w:r>
      <w:r w:rsidRPr="006648F0">
        <w:rPr>
          <w:rStyle w:val="Emphasis"/>
          <w:rFonts w:asciiTheme="minorHAnsi" w:hAnsiTheme="minorHAnsi" w:cstheme="minorHAnsi"/>
        </w:rPr>
        <w:t xml:space="preserve">already </w:t>
      </w:r>
      <w:r w:rsidRPr="006648F0">
        <w:rPr>
          <w:rStyle w:val="Emphasis"/>
          <w:rFonts w:asciiTheme="minorHAnsi" w:hAnsiTheme="minorHAnsi" w:cstheme="minorHAnsi"/>
          <w:highlight w:val="green"/>
        </w:rPr>
        <w:t>mastered</w:t>
      </w:r>
      <w:r w:rsidRPr="006648F0">
        <w:rPr>
          <w:rFonts w:asciiTheme="minorHAnsi" w:hAnsiTheme="minorHAnsi" w:cstheme="minorHAnsi"/>
          <w:highlight w:val="green"/>
          <w:u w:val="single"/>
        </w:rPr>
        <w:t xml:space="preserve">: terror and </w:t>
      </w:r>
      <w:r w:rsidRPr="006648F0">
        <w:rPr>
          <w:rStyle w:val="Emphasis"/>
          <w:rFonts w:asciiTheme="minorHAnsi" w:hAnsiTheme="minorHAnsi" w:cstheme="minorHAnsi"/>
          <w:highlight w:val="green"/>
        </w:rPr>
        <w:t>psy</w:t>
      </w:r>
      <w:r w:rsidRPr="006648F0">
        <w:rPr>
          <w:rStyle w:val="Emphasis"/>
          <w:rFonts w:asciiTheme="minorHAnsi" w:hAnsiTheme="minorHAnsi" w:cstheme="minorHAnsi"/>
        </w:rPr>
        <w:t xml:space="preserve">chological </w:t>
      </w:r>
      <w:r w:rsidRPr="006648F0">
        <w:rPr>
          <w:rStyle w:val="Emphasis"/>
          <w:rFonts w:asciiTheme="minorHAnsi" w:hAnsiTheme="minorHAnsi" w:cstheme="minorHAnsi"/>
          <w:highlight w:val="green"/>
        </w:rPr>
        <w:t>op</w:t>
      </w:r>
      <w:r w:rsidRPr="006648F0">
        <w:rPr>
          <w:rStyle w:val="Emphasis"/>
          <w:rFonts w:asciiTheme="minorHAnsi" w:hAnsiTheme="minorHAnsi" w:cstheme="minorHAnsi"/>
        </w:rPr>
        <w:t>eration</w:t>
      </w:r>
      <w:r w:rsidRPr="006648F0">
        <w:rPr>
          <w:rStyle w:val="Emphasis"/>
          <w:rFonts w:asciiTheme="minorHAnsi" w:hAnsiTheme="minorHAnsi" w:cstheme="minorHAnsi"/>
          <w:highlight w:val="green"/>
        </w:rPr>
        <w:t>s</w:t>
      </w:r>
      <w:r w:rsidRPr="006648F0">
        <w:rPr>
          <w:rStyle w:val="StyleUnderline"/>
          <w:rFonts w:asciiTheme="minorHAnsi" w:hAnsiTheme="minorHAnsi" w:cstheme="minorHAnsi"/>
          <w:highlight w:val="green"/>
        </w:rPr>
        <w:t>. The</w:t>
      </w:r>
      <w:r w:rsidRPr="006648F0">
        <w:rPr>
          <w:rFonts w:asciiTheme="minorHAnsi" w:hAnsiTheme="minorHAnsi" w:cstheme="minorHAnsi"/>
          <w:u w:val="single"/>
        </w:rPr>
        <w:t xml:space="preserve"> </w:t>
      </w:r>
      <w:r w:rsidRPr="006648F0">
        <w:rPr>
          <w:rStyle w:val="StyleUnderline"/>
          <w:rFonts w:asciiTheme="minorHAnsi" w:hAnsiTheme="minorHAnsi" w:cstheme="minorHAnsi"/>
        </w:rPr>
        <w:t xml:space="preserve">American Corporate </w:t>
      </w:r>
      <w:r w:rsidRPr="006648F0">
        <w:rPr>
          <w:rStyle w:val="StyleUnderline"/>
          <w:rFonts w:asciiTheme="minorHAnsi" w:hAnsiTheme="minorHAnsi" w:cstheme="minorHAnsi"/>
          <w:highlight w:val="green"/>
        </w:rPr>
        <w:t>State</w:t>
      </w:r>
      <w:r w:rsidRPr="006648F0">
        <w:rPr>
          <w:rFonts w:asciiTheme="minorHAnsi" w:hAnsiTheme="minorHAnsi" w:cstheme="minorHAnsi"/>
          <w:sz w:val="14"/>
        </w:rPr>
        <w:t xml:space="preserve"> attained primacy through the effective application of terror and psychological operations. Therefore, it </w:t>
      </w:r>
      <w:r w:rsidRPr="006648F0">
        <w:rPr>
          <w:rFonts w:asciiTheme="minorHAnsi" w:hAnsiTheme="minorHAnsi" w:cstheme="minorHAnsi"/>
          <w:highlight w:val="green"/>
          <w:u w:val="single"/>
        </w:rPr>
        <w:t xml:space="preserve">has </w:t>
      </w:r>
      <w:r w:rsidRPr="006648F0">
        <w:rPr>
          <w:rStyle w:val="Emphasis"/>
          <w:rFonts w:asciiTheme="minorHAnsi" w:hAnsiTheme="minorHAnsi" w:cstheme="minorHAnsi"/>
        </w:rPr>
        <w:t xml:space="preserve">far </w:t>
      </w:r>
      <w:r w:rsidRPr="006648F0">
        <w:rPr>
          <w:rStyle w:val="Emphasis"/>
          <w:rFonts w:asciiTheme="minorHAnsi" w:hAnsiTheme="minorHAnsi" w:cstheme="minorHAnsi"/>
          <w:highlight w:val="green"/>
        </w:rPr>
        <w:t>more</w:t>
      </w:r>
      <w:r w:rsidRPr="006648F0">
        <w:rPr>
          <w:rFonts w:asciiTheme="minorHAnsi" w:hAnsiTheme="minorHAnsi" w:cstheme="minorHAnsi"/>
          <w:highlight w:val="green"/>
          <w:u w:val="single"/>
        </w:rPr>
        <w:t xml:space="preserve"> skill</w:t>
      </w:r>
      <w:r w:rsidRPr="006648F0">
        <w:rPr>
          <w:rFonts w:asciiTheme="minorHAnsi" w:hAnsiTheme="minorHAnsi" w:cstheme="minorHAnsi"/>
          <w:u w:val="single"/>
        </w:rPr>
        <w:t xml:space="preserve"> and experience in the use of these tactics </w:t>
      </w:r>
      <w:r w:rsidRPr="006648F0">
        <w:rPr>
          <w:rFonts w:asciiTheme="minorHAnsi" w:hAnsiTheme="minorHAnsi" w:cstheme="minorHAnsi"/>
          <w:highlight w:val="green"/>
          <w:u w:val="single"/>
        </w:rPr>
        <w:t xml:space="preserve">than </w:t>
      </w:r>
      <w:r w:rsidRPr="006648F0">
        <w:rPr>
          <w:rStyle w:val="Emphasis"/>
          <w:rFonts w:asciiTheme="minorHAnsi" w:hAnsiTheme="minorHAnsi" w:cstheme="minorHAnsi"/>
          <w:highlight w:val="green"/>
        </w:rPr>
        <w:t>any upstart</w:t>
      </w:r>
      <w:r w:rsidRPr="006648F0">
        <w:rPr>
          <w:rFonts w:asciiTheme="minorHAnsi" w:hAnsiTheme="minorHAnsi" w:cstheme="minorHAnsi"/>
          <w:highlight w:val="green"/>
          <w:u w:val="single"/>
        </w:rPr>
        <w:t xml:space="preserve"> could </w:t>
      </w:r>
      <w:r w:rsidRPr="006648F0">
        <w:rPr>
          <w:rStyle w:val="Emphasis"/>
          <w:rFonts w:asciiTheme="minorHAnsi" w:hAnsiTheme="minorHAnsi" w:cstheme="minorHAnsi"/>
        </w:rPr>
        <w:t xml:space="preserve">ever </w:t>
      </w:r>
      <w:r w:rsidRPr="006648F0">
        <w:rPr>
          <w:rStyle w:val="Emphasis"/>
          <w:rFonts w:asciiTheme="minorHAnsi" w:hAnsiTheme="minorHAnsi" w:cstheme="minorHAnsi"/>
          <w:highlight w:val="green"/>
        </w:rPr>
        <w:t>hope</w:t>
      </w:r>
      <w:r w:rsidRPr="006648F0">
        <w:rPr>
          <w:rFonts w:asciiTheme="minorHAnsi" w:hAnsiTheme="minorHAnsi" w:cstheme="minorHAnsi"/>
          <w:highlight w:val="green"/>
          <w:u w:val="single"/>
        </w:rPr>
        <w:t xml:space="preserve"> </w:t>
      </w:r>
      <w:r w:rsidRPr="006648F0">
        <w:rPr>
          <w:rStyle w:val="StyleUnderline"/>
          <w:rFonts w:asciiTheme="minorHAnsi" w:hAnsiTheme="minorHAnsi" w:cstheme="minorHAnsi"/>
          <w:highlight w:val="green"/>
        </w:rPr>
        <w:t>to attain. This makes the</w:t>
      </w:r>
      <w:r w:rsidRPr="006648F0">
        <w:rPr>
          <w:rFonts w:asciiTheme="minorHAnsi" w:hAnsiTheme="minorHAnsi" w:cstheme="minorHAnsi"/>
          <w:u w:val="single"/>
        </w:rPr>
        <w:t xml:space="preserve"> </w:t>
      </w:r>
      <w:r w:rsidRPr="006648F0">
        <w:rPr>
          <w:rStyle w:val="StyleUnderline"/>
          <w:rFonts w:asciiTheme="minorHAnsi" w:hAnsiTheme="minorHAnsi" w:cstheme="minorHAnsi"/>
        </w:rPr>
        <w:t xml:space="preserve">American Corporate </w:t>
      </w:r>
      <w:r w:rsidRPr="006648F0">
        <w:rPr>
          <w:rStyle w:val="StyleUnderline"/>
          <w:rFonts w:asciiTheme="minorHAnsi" w:hAnsiTheme="minorHAnsi" w:cstheme="minorHAnsi"/>
          <w:highlight w:val="green"/>
        </w:rPr>
        <w:t>State</w:t>
      </w:r>
      <w:r w:rsidRPr="006648F0">
        <w:rPr>
          <w:rFonts w:asciiTheme="minorHAnsi" w:hAnsiTheme="minorHAnsi" w:cstheme="minorHAnsi"/>
          <w:highlight w:val="green"/>
          <w:u w:val="single"/>
        </w:rPr>
        <w:t xml:space="preserve"> </w:t>
      </w:r>
      <w:r w:rsidRPr="006648F0">
        <w:rPr>
          <w:rStyle w:val="Emphasis"/>
          <w:rFonts w:asciiTheme="minorHAnsi" w:hAnsiTheme="minorHAnsi" w:cstheme="minorHAnsi"/>
          <w:highlight w:val="green"/>
        </w:rPr>
        <w:t>impervious</w:t>
      </w:r>
      <w:r w:rsidRPr="006648F0">
        <w:rPr>
          <w:rFonts w:asciiTheme="minorHAnsi" w:hAnsiTheme="minorHAnsi" w:cstheme="minorHAnsi"/>
          <w:highlight w:val="green"/>
          <w:u w:val="single"/>
        </w:rPr>
        <w:t xml:space="preserve"> to</w:t>
      </w:r>
      <w:r w:rsidRPr="006648F0">
        <w:rPr>
          <w:rFonts w:asciiTheme="minorHAnsi" w:hAnsiTheme="minorHAnsi" w:cstheme="minorHAnsi"/>
          <w:u w:val="single"/>
        </w:rPr>
        <w:t xml:space="preserve"> traditional </w:t>
      </w:r>
      <w:r w:rsidRPr="006648F0">
        <w:rPr>
          <w:rStyle w:val="Emphasis"/>
          <w:rFonts w:asciiTheme="minorHAnsi" w:hAnsiTheme="minorHAnsi" w:cstheme="minorHAnsi"/>
          <w:highlight w:val="green"/>
        </w:rPr>
        <w:t>insurgency</w:t>
      </w:r>
      <w:r w:rsidRPr="006648F0">
        <w:rPr>
          <w:rStyle w:val="Emphasis"/>
          <w:rFonts w:asciiTheme="minorHAnsi" w:hAnsiTheme="minorHAnsi" w:cstheme="minorHAnsi"/>
        </w:rPr>
        <w:t xml:space="preserve"> tactics</w:t>
      </w:r>
      <w:r w:rsidRPr="006648F0">
        <w:rPr>
          <w:rFonts w:asciiTheme="minorHAnsi" w:hAnsiTheme="minorHAnsi" w:cstheme="minorHAnsi"/>
          <w:u w:val="single"/>
        </w:rPr>
        <w:t xml:space="preserve">. </w:t>
      </w:r>
      <w:r w:rsidRPr="006648F0">
        <w:rPr>
          <w:rFonts w:asciiTheme="minorHAnsi" w:hAnsiTheme="minorHAnsi" w:cstheme="minorHAnsi"/>
          <w:sz w:val="14"/>
        </w:rPr>
        <w:t xml:space="preserve"> </w:t>
      </w:r>
    </w:p>
    <w:p w14:paraId="3E15DBF6" w14:textId="77777777" w:rsidR="006648F0" w:rsidRPr="006648F0" w:rsidRDefault="006648F0" w:rsidP="006648F0">
      <w:pPr>
        <w:rPr>
          <w:rFonts w:asciiTheme="minorHAnsi" w:hAnsiTheme="minorHAnsi" w:cstheme="minorHAnsi"/>
          <w:sz w:val="14"/>
        </w:rPr>
      </w:pPr>
      <w:r w:rsidRPr="006648F0">
        <w:rPr>
          <w:rFonts w:asciiTheme="minorHAnsi" w:hAnsiTheme="minorHAnsi" w:cstheme="minorHAnsi"/>
          <w:sz w:val="14"/>
        </w:rPr>
        <w:t xml:space="preserve">- Political Activism and the ACS Counterinsurgency Apparatus  </w:t>
      </w:r>
    </w:p>
    <w:p w14:paraId="67A431F9" w14:textId="77777777" w:rsidR="006648F0" w:rsidRPr="006648F0" w:rsidRDefault="006648F0" w:rsidP="006648F0">
      <w:pPr>
        <w:rPr>
          <w:rFonts w:asciiTheme="minorHAnsi" w:hAnsiTheme="minorHAnsi" w:cstheme="minorHAnsi"/>
          <w:sz w:val="14"/>
        </w:rPr>
      </w:pPr>
      <w:r w:rsidRPr="006648F0">
        <w:rPr>
          <w:rFonts w:asciiTheme="minorHAnsi" w:hAnsiTheme="minorHAnsi" w:cstheme="minorHAnsi"/>
          <w:highlight w:val="green"/>
          <w:u w:val="single"/>
        </w:rPr>
        <w:t>The</w:t>
      </w:r>
      <w:r w:rsidRPr="006648F0">
        <w:rPr>
          <w:rFonts w:asciiTheme="minorHAnsi" w:hAnsiTheme="minorHAnsi" w:cstheme="minorHAnsi"/>
          <w:u w:val="single"/>
        </w:rPr>
        <w:t xml:space="preserve"> </w:t>
      </w:r>
      <w:r w:rsidRPr="006648F0">
        <w:rPr>
          <w:rStyle w:val="StyleUnderline"/>
          <w:rFonts w:asciiTheme="minorHAnsi" w:hAnsiTheme="minorHAnsi" w:cstheme="minorHAnsi"/>
        </w:rPr>
        <w:t xml:space="preserve">American Corporate </w:t>
      </w:r>
      <w:r w:rsidRPr="006648F0">
        <w:rPr>
          <w:rStyle w:val="StyleUnderline"/>
          <w:rFonts w:asciiTheme="minorHAnsi" w:hAnsiTheme="minorHAnsi" w:cstheme="minorHAnsi"/>
          <w:highlight w:val="green"/>
        </w:rPr>
        <w:t>State</w:t>
      </w:r>
      <w:r w:rsidRPr="006648F0">
        <w:rPr>
          <w:rFonts w:asciiTheme="minorHAnsi" w:hAnsiTheme="minorHAnsi" w:cstheme="minorHAnsi"/>
          <w:highlight w:val="green"/>
          <w:u w:val="single"/>
        </w:rPr>
        <w:t xml:space="preserve"> employs</w:t>
      </w:r>
      <w:r w:rsidRPr="006648F0">
        <w:rPr>
          <w:rFonts w:asciiTheme="minorHAnsi" w:hAnsiTheme="minorHAnsi" w:cstheme="minorHAnsi"/>
          <w:u w:val="single"/>
        </w:rPr>
        <w:t xml:space="preserve"> a </w:t>
      </w:r>
      <w:r w:rsidRPr="006648F0">
        <w:rPr>
          <w:rStyle w:val="Emphasis"/>
          <w:rFonts w:asciiTheme="minorHAnsi" w:hAnsiTheme="minorHAnsi" w:cstheme="minorHAnsi"/>
        </w:rPr>
        <w:t xml:space="preserve">full-time </w:t>
      </w:r>
      <w:r w:rsidRPr="006648F0">
        <w:rPr>
          <w:rStyle w:val="Emphasis"/>
          <w:rFonts w:asciiTheme="minorHAnsi" w:hAnsiTheme="minorHAnsi" w:cstheme="minorHAnsi"/>
          <w:highlight w:val="green"/>
        </w:rPr>
        <w:t>counterinsurgency</w:t>
      </w:r>
      <w:r w:rsidRPr="006648F0">
        <w:rPr>
          <w:rFonts w:asciiTheme="minorHAnsi" w:hAnsiTheme="minorHAnsi" w:cstheme="minorHAnsi"/>
          <w:highlight w:val="green"/>
          <w:u w:val="single"/>
        </w:rPr>
        <w:t xml:space="preserve"> infrastructure with resources </w:t>
      </w:r>
      <w:r w:rsidRPr="006648F0">
        <w:rPr>
          <w:rFonts w:asciiTheme="minorHAnsi" w:hAnsiTheme="minorHAnsi" w:cstheme="minorHAnsi"/>
          <w:u w:val="single"/>
        </w:rPr>
        <w:t xml:space="preserve">that are </w:t>
      </w:r>
      <w:r w:rsidRPr="006648F0">
        <w:rPr>
          <w:rStyle w:val="Emphasis"/>
          <w:rFonts w:asciiTheme="minorHAnsi" w:hAnsiTheme="minorHAnsi" w:cstheme="minorHAnsi"/>
          <w:highlight w:val="green"/>
        </w:rPr>
        <w:t>unimaginable</w:t>
      </w:r>
      <w:r w:rsidRPr="006648F0">
        <w:rPr>
          <w:rFonts w:asciiTheme="minorHAnsi" w:hAnsiTheme="minorHAnsi" w:cstheme="minorHAnsi"/>
          <w:highlight w:val="green"/>
          <w:u w:val="single"/>
        </w:rPr>
        <w:t xml:space="preserve"> to </w:t>
      </w:r>
      <w:r w:rsidRPr="006648F0">
        <w:rPr>
          <w:rFonts w:asciiTheme="minorHAnsi" w:hAnsiTheme="minorHAnsi" w:cstheme="minorHAnsi"/>
          <w:u w:val="single"/>
        </w:rPr>
        <w:t xml:space="preserve">most would be </w:t>
      </w:r>
      <w:r w:rsidRPr="006648F0">
        <w:rPr>
          <w:rFonts w:asciiTheme="minorHAnsi" w:hAnsiTheme="minorHAnsi" w:cstheme="minorHAnsi"/>
          <w:highlight w:val="green"/>
          <w:u w:val="single"/>
        </w:rPr>
        <w:t>insurgents</w:t>
      </w:r>
      <w:r w:rsidRPr="006648F0">
        <w:rPr>
          <w:rFonts w:asciiTheme="minorHAnsi" w:hAnsiTheme="minorHAnsi" w:cstheme="minorHAnsi"/>
          <w:sz w:val="14"/>
        </w:rPr>
        <w:t xml:space="preserve">. Quite simply, </w:t>
      </w:r>
      <w:r w:rsidRPr="006648F0">
        <w:rPr>
          <w:rStyle w:val="Emphasis"/>
          <w:rFonts w:asciiTheme="minorHAnsi" w:hAnsiTheme="minorHAnsi" w:cstheme="minorHAnsi"/>
        </w:rPr>
        <w:t xml:space="preserve">violent </w:t>
      </w:r>
      <w:r w:rsidRPr="006648F0">
        <w:rPr>
          <w:rStyle w:val="Emphasis"/>
          <w:rFonts w:asciiTheme="minorHAnsi" w:hAnsiTheme="minorHAnsi" w:cstheme="minorHAnsi"/>
          <w:highlight w:val="green"/>
        </w:rPr>
        <w:t>insurgents</w:t>
      </w:r>
      <w:r w:rsidRPr="006648F0">
        <w:rPr>
          <w:rFonts w:asciiTheme="minorHAnsi" w:hAnsiTheme="minorHAnsi" w:cstheme="minorHAnsi"/>
          <w:highlight w:val="green"/>
          <w:u w:val="single"/>
        </w:rPr>
        <w:t xml:space="preserve"> have </w:t>
      </w:r>
      <w:r w:rsidRPr="006648F0">
        <w:rPr>
          <w:rStyle w:val="Emphasis"/>
          <w:rFonts w:asciiTheme="minorHAnsi" w:hAnsiTheme="minorHAnsi" w:cstheme="minorHAnsi"/>
          <w:highlight w:val="green"/>
        </w:rPr>
        <w:t>no idea</w:t>
      </w:r>
      <w:r w:rsidRPr="006648F0">
        <w:rPr>
          <w:rFonts w:asciiTheme="minorHAnsi" w:hAnsiTheme="minorHAnsi" w:cstheme="minorHAnsi"/>
          <w:sz w:val="14"/>
        </w:rPr>
        <w:t xml:space="preserve"> </w:t>
      </w:r>
      <w:r w:rsidRPr="006648F0">
        <w:rPr>
          <w:rFonts w:asciiTheme="minorHAnsi" w:hAnsiTheme="minorHAnsi" w:cstheme="minorHAnsi"/>
          <w:u w:val="single"/>
        </w:rPr>
        <w:t xml:space="preserve">of just </w:t>
      </w:r>
      <w:r w:rsidRPr="006648F0">
        <w:rPr>
          <w:rFonts w:asciiTheme="minorHAnsi" w:hAnsiTheme="minorHAnsi" w:cstheme="minorHAnsi"/>
          <w:highlight w:val="green"/>
          <w:u w:val="single"/>
        </w:rPr>
        <w:t xml:space="preserve">how </w:t>
      </w:r>
      <w:r w:rsidRPr="006648F0">
        <w:rPr>
          <w:rStyle w:val="Emphasis"/>
          <w:rFonts w:asciiTheme="minorHAnsi" w:hAnsiTheme="minorHAnsi" w:cstheme="minorHAnsi"/>
          <w:highlight w:val="green"/>
        </w:rPr>
        <w:t>powerful</w:t>
      </w:r>
      <w:r w:rsidRPr="006648F0">
        <w:rPr>
          <w:rFonts w:asciiTheme="minorHAnsi" w:hAnsiTheme="minorHAnsi" w:cstheme="minorHAnsi"/>
          <w:highlight w:val="green"/>
          <w:u w:val="single"/>
        </w:rPr>
        <w:t xml:space="preserve"> the foe</w:t>
      </w:r>
      <w:r w:rsidRPr="006648F0">
        <w:rPr>
          <w:rFonts w:asciiTheme="minorHAnsi" w:hAnsiTheme="minorHAnsi" w:cstheme="minorHAnsi"/>
          <w:u w:val="single"/>
        </w:rPr>
        <w:t xml:space="preserve"> </w:t>
      </w:r>
      <w:proofErr w:type="gramStart"/>
      <w:r w:rsidRPr="006648F0">
        <w:rPr>
          <w:rFonts w:asciiTheme="minorHAnsi" w:hAnsiTheme="minorHAnsi" w:cstheme="minorHAnsi"/>
          <w:u w:val="single"/>
        </w:rPr>
        <w:t xml:space="preserve">actually </w:t>
      </w:r>
      <w:r w:rsidRPr="006648F0">
        <w:rPr>
          <w:rFonts w:asciiTheme="minorHAnsi" w:hAnsiTheme="minorHAnsi" w:cstheme="minorHAnsi"/>
          <w:highlight w:val="green"/>
          <w:u w:val="single"/>
        </w:rPr>
        <w:t>is</w:t>
      </w:r>
      <w:proofErr w:type="gramEnd"/>
      <w:r w:rsidRPr="006648F0">
        <w:rPr>
          <w:rFonts w:asciiTheme="minorHAnsi" w:hAnsiTheme="minorHAnsi" w:cstheme="minorHAnsi"/>
          <w:highlight w:val="green"/>
          <w:u w:val="single"/>
        </w:rPr>
        <w:t>.</w:t>
      </w:r>
      <w:r w:rsidRPr="006648F0">
        <w:rPr>
          <w:rFonts w:asciiTheme="minorHAnsi" w:hAnsiTheme="minorHAnsi" w:cstheme="minorHAnsi"/>
        </w:rPr>
        <w:t xml:space="preserve"> </w:t>
      </w:r>
      <w:r w:rsidRPr="006648F0">
        <w:rPr>
          <w:rFonts w:asciiTheme="minorHAnsi" w:hAnsiTheme="minorHAnsi" w:cstheme="minorHAnsi"/>
          <w:sz w:val="16"/>
          <w:szCs w:val="16"/>
        </w:rPr>
        <w:t xml:space="preserve">Violent insurgents typically start out as peaceful, idealistic, </w:t>
      </w:r>
      <w:r w:rsidRPr="006648F0">
        <w:rPr>
          <w:rFonts w:asciiTheme="minorHAnsi" w:hAnsiTheme="minorHAnsi" w:cstheme="minorHAnsi"/>
          <w:sz w:val="16"/>
          <w:szCs w:val="16"/>
        </w:rPr>
        <w:lastRenderedPageBreak/>
        <w:t>political activists</w:t>
      </w:r>
      <w:r w:rsidRPr="006648F0">
        <w:rPr>
          <w:rFonts w:asciiTheme="minorHAnsi" w:hAnsiTheme="minorHAnsi" w:cstheme="minorHAnsi"/>
          <w:sz w:val="14"/>
        </w:rPr>
        <w:t xml:space="preserve">. Whether or not political activists know it, even with very mundane levels of political activity, they are engaging in low intensity conflict with the ACS.  </w:t>
      </w:r>
    </w:p>
    <w:p w14:paraId="211E13D9" w14:textId="77777777" w:rsidR="006648F0" w:rsidRPr="006648F0" w:rsidRDefault="006648F0" w:rsidP="006648F0">
      <w:pPr>
        <w:rPr>
          <w:rFonts w:asciiTheme="minorHAnsi" w:hAnsiTheme="minorHAnsi" w:cstheme="minorHAnsi"/>
          <w:sz w:val="14"/>
        </w:rPr>
      </w:pPr>
      <w:r w:rsidRPr="006648F0">
        <w:rPr>
          <w:rFonts w:asciiTheme="minorHAnsi" w:hAnsiTheme="minorHAnsi" w:cstheme="minorHAnsi"/>
          <w:sz w:val="14"/>
        </w:rPr>
        <w:t xml:space="preserve">The U.S. military classifies political activism as “low intensity conflict.” The scale of warfare (in terms of intensity) begins with individuals distributing anti-government handbills and public gatherings with anti-government/anti-corporate themes. In the middle of the conflict intensity scale are what the military refers to as Operations Other than War; an example would be the situation the U.S. is facing in Iraq. At the upper </w:t>
      </w:r>
      <w:proofErr w:type="gramStart"/>
      <w:r w:rsidRPr="006648F0">
        <w:rPr>
          <w:rFonts w:asciiTheme="minorHAnsi" w:hAnsiTheme="minorHAnsi" w:cstheme="minorHAnsi"/>
          <w:sz w:val="14"/>
        </w:rPr>
        <w:t>right hand</w:t>
      </w:r>
      <w:proofErr w:type="gramEnd"/>
      <w:r w:rsidRPr="006648F0">
        <w:rPr>
          <w:rFonts w:asciiTheme="minorHAnsi" w:hAnsiTheme="minorHAnsi" w:cstheme="minorHAnsi"/>
          <w:sz w:val="14"/>
        </w:rPr>
        <w:t xml:space="preserve"> side of the graph is global thermonuclear war. What is important to remember is that the military is concerned with ALL points along this scale because they represent different types of threats to the ACS.  </w:t>
      </w:r>
    </w:p>
    <w:p w14:paraId="19EC1F03" w14:textId="77777777" w:rsidR="006648F0" w:rsidRPr="006648F0" w:rsidRDefault="006648F0" w:rsidP="006648F0">
      <w:pPr>
        <w:rPr>
          <w:rFonts w:asciiTheme="minorHAnsi" w:hAnsiTheme="minorHAnsi" w:cstheme="minorHAnsi"/>
          <w:sz w:val="14"/>
        </w:rPr>
      </w:pPr>
      <w:r w:rsidRPr="006648F0">
        <w:rPr>
          <w:rFonts w:asciiTheme="minorHAnsi" w:hAnsiTheme="minorHAnsi" w:cstheme="minorHAnsi"/>
          <w:sz w:val="14"/>
        </w:rPr>
        <w:t xml:space="preserve">Making distinctions between civilian law enforcement and military forces, and foreign and domestic intelligence services is no longer necessary. After September 11, 2001, </w:t>
      </w:r>
      <w:r w:rsidRPr="006648F0">
        <w:rPr>
          <w:rStyle w:val="Emphasis"/>
          <w:rFonts w:asciiTheme="minorHAnsi" w:hAnsiTheme="minorHAnsi" w:cstheme="minorHAnsi"/>
          <w:highlight w:val="green"/>
        </w:rPr>
        <w:t>all</w:t>
      </w:r>
      <w:r w:rsidRPr="006648F0">
        <w:rPr>
          <w:rStyle w:val="Emphasis"/>
          <w:rFonts w:asciiTheme="minorHAnsi" w:hAnsiTheme="minorHAnsi" w:cstheme="minorHAnsi"/>
        </w:rPr>
        <w:t xml:space="preserve"> national security </w:t>
      </w:r>
      <w:r w:rsidRPr="006648F0">
        <w:rPr>
          <w:rStyle w:val="Emphasis"/>
          <w:rFonts w:asciiTheme="minorHAnsi" w:hAnsiTheme="minorHAnsi" w:cstheme="minorHAnsi"/>
          <w:highlight w:val="green"/>
        </w:rPr>
        <w:t>assets</w:t>
      </w:r>
      <w:r w:rsidRPr="006648F0">
        <w:rPr>
          <w:rFonts w:asciiTheme="minorHAnsi" w:hAnsiTheme="minorHAnsi" w:cstheme="minorHAnsi"/>
          <w:highlight w:val="green"/>
          <w:u w:val="single"/>
        </w:rPr>
        <w:t xml:space="preserve"> would be brought to bear against </w:t>
      </w:r>
      <w:r w:rsidRPr="006648F0">
        <w:rPr>
          <w:rStyle w:val="Emphasis"/>
          <w:rFonts w:asciiTheme="minorHAnsi" w:hAnsiTheme="minorHAnsi" w:cstheme="minorHAnsi"/>
          <w:highlight w:val="green"/>
        </w:rPr>
        <w:t>any</w:t>
      </w:r>
      <w:r w:rsidRPr="006648F0">
        <w:rPr>
          <w:rStyle w:val="Emphasis"/>
          <w:rFonts w:asciiTheme="minorHAnsi" w:hAnsiTheme="minorHAnsi" w:cstheme="minorHAnsi"/>
        </w:rPr>
        <w:t xml:space="preserve"> U.S. insurgency </w:t>
      </w:r>
      <w:r w:rsidRPr="006648F0">
        <w:rPr>
          <w:rStyle w:val="Emphasis"/>
          <w:rFonts w:asciiTheme="minorHAnsi" w:hAnsiTheme="minorHAnsi" w:cstheme="minorHAnsi"/>
          <w:highlight w:val="green"/>
        </w:rPr>
        <w:t>movement</w:t>
      </w:r>
      <w:r w:rsidRPr="006648F0">
        <w:rPr>
          <w:rFonts w:asciiTheme="minorHAnsi" w:hAnsiTheme="minorHAnsi" w:cstheme="minorHAnsi"/>
        </w:rPr>
        <w:t xml:space="preserve">. </w:t>
      </w:r>
      <w:r w:rsidRPr="006648F0">
        <w:rPr>
          <w:rFonts w:asciiTheme="minorHAnsi" w:hAnsiTheme="minorHAnsi" w:cstheme="minorHAnsi"/>
          <w:sz w:val="14"/>
        </w:rPr>
        <w:t xml:space="preserve">Additionally, the U.S. military established </w:t>
      </w:r>
      <w:r w:rsidRPr="006648F0">
        <w:rPr>
          <w:rFonts w:asciiTheme="minorHAnsi" w:hAnsiTheme="minorHAnsi" w:cstheme="minorHAnsi"/>
          <w:sz w:val="16"/>
          <w:szCs w:val="16"/>
        </w:rPr>
        <w:t>NORTHCOM which designated the U.S. as an active military operational area</w:t>
      </w:r>
      <w:r w:rsidRPr="006648F0">
        <w:rPr>
          <w:rFonts w:asciiTheme="minorHAnsi" w:hAnsiTheme="minorHAnsi" w:cstheme="minorHAnsi"/>
          <w:sz w:val="14"/>
        </w:rPr>
        <w:t xml:space="preserve">. </w:t>
      </w:r>
      <w:r w:rsidRPr="006648F0">
        <w:rPr>
          <w:rFonts w:asciiTheme="minorHAnsi" w:hAnsiTheme="minorHAnsi" w:cstheme="minorHAnsi"/>
          <w:highlight w:val="green"/>
          <w:u w:val="single"/>
        </w:rPr>
        <w:t>Crimes</w:t>
      </w:r>
      <w:r w:rsidRPr="006648F0">
        <w:rPr>
          <w:rFonts w:asciiTheme="minorHAnsi" w:hAnsiTheme="minorHAnsi" w:cstheme="minorHAnsi"/>
          <w:sz w:val="14"/>
        </w:rPr>
        <w:t xml:space="preserve"> involving the loss of corporate profits </w:t>
      </w:r>
      <w:r w:rsidRPr="006648F0">
        <w:rPr>
          <w:rFonts w:asciiTheme="minorHAnsi" w:hAnsiTheme="minorHAnsi" w:cstheme="minorHAnsi"/>
          <w:highlight w:val="green"/>
          <w:u w:val="single"/>
        </w:rPr>
        <w:t>will</w:t>
      </w:r>
      <w:r w:rsidRPr="006648F0">
        <w:rPr>
          <w:rFonts w:asciiTheme="minorHAnsi" w:hAnsiTheme="minorHAnsi" w:cstheme="minorHAnsi"/>
          <w:u w:val="single"/>
        </w:rPr>
        <w:t xml:space="preserve"> increasingly </w:t>
      </w:r>
      <w:r w:rsidRPr="006648F0">
        <w:rPr>
          <w:rFonts w:asciiTheme="minorHAnsi" w:hAnsiTheme="minorHAnsi" w:cstheme="minorHAnsi"/>
          <w:highlight w:val="green"/>
          <w:u w:val="single"/>
        </w:rPr>
        <w:t xml:space="preserve">be treated as </w:t>
      </w:r>
      <w:r w:rsidRPr="006648F0">
        <w:rPr>
          <w:rStyle w:val="Emphasis"/>
          <w:rFonts w:asciiTheme="minorHAnsi" w:hAnsiTheme="minorHAnsi" w:cstheme="minorHAnsi"/>
        </w:rPr>
        <w:t xml:space="preserve">acts of </w:t>
      </w:r>
      <w:r w:rsidRPr="006648F0">
        <w:rPr>
          <w:rStyle w:val="Emphasis"/>
          <w:rFonts w:asciiTheme="minorHAnsi" w:hAnsiTheme="minorHAnsi" w:cstheme="minorHAnsi"/>
          <w:highlight w:val="green"/>
        </w:rPr>
        <w:t>terrorism</w:t>
      </w:r>
      <w:r w:rsidRPr="006648F0">
        <w:rPr>
          <w:rFonts w:asciiTheme="minorHAnsi" w:hAnsiTheme="minorHAnsi" w:cstheme="minorHAnsi"/>
          <w:highlight w:val="green"/>
          <w:u w:val="single"/>
        </w:rPr>
        <w:t xml:space="preserve"> and</w:t>
      </w:r>
      <w:r w:rsidRPr="006648F0">
        <w:rPr>
          <w:rFonts w:asciiTheme="minorHAnsi" w:hAnsiTheme="minorHAnsi" w:cstheme="minorHAnsi"/>
          <w:u w:val="single"/>
        </w:rPr>
        <w:t xml:space="preserve"> could </w:t>
      </w:r>
      <w:r w:rsidRPr="006648F0">
        <w:rPr>
          <w:rFonts w:asciiTheme="minorHAnsi" w:hAnsiTheme="minorHAnsi" w:cstheme="minorHAnsi"/>
          <w:highlight w:val="green"/>
          <w:u w:val="single"/>
        </w:rPr>
        <w:t>garner</w:t>
      </w:r>
      <w:r w:rsidRPr="006648F0">
        <w:rPr>
          <w:rFonts w:asciiTheme="minorHAnsi" w:hAnsiTheme="minorHAnsi" w:cstheme="minorHAnsi"/>
          <w:u w:val="single"/>
        </w:rPr>
        <w:t xml:space="preserve"> anything from a local law enforcement response to activation of regular </w:t>
      </w:r>
      <w:r w:rsidRPr="006648F0">
        <w:rPr>
          <w:rStyle w:val="Emphasis"/>
          <w:rFonts w:asciiTheme="minorHAnsi" w:hAnsiTheme="minorHAnsi" w:cstheme="minorHAnsi"/>
          <w:highlight w:val="green"/>
        </w:rPr>
        <w:t>military forces</w:t>
      </w:r>
      <w:r w:rsidRPr="006648F0">
        <w:rPr>
          <w:rFonts w:asciiTheme="minorHAnsi" w:hAnsiTheme="minorHAnsi" w:cstheme="minorHAnsi"/>
          <w:sz w:val="14"/>
        </w:rPr>
        <w:t xml:space="preserve">.  </w:t>
      </w:r>
    </w:p>
    <w:p w14:paraId="126E6BE4" w14:textId="77777777" w:rsidR="006648F0" w:rsidRPr="006648F0" w:rsidRDefault="006648F0" w:rsidP="006648F0">
      <w:pPr>
        <w:rPr>
          <w:rFonts w:asciiTheme="minorHAnsi" w:hAnsiTheme="minorHAnsi" w:cstheme="minorHAnsi"/>
          <w:sz w:val="14"/>
        </w:rPr>
      </w:pPr>
      <w:r w:rsidRPr="006648F0">
        <w:rPr>
          <w:rFonts w:asciiTheme="minorHAnsi" w:hAnsiTheme="minorHAnsi" w:cstheme="minorHAnsi"/>
          <w:sz w:val="14"/>
        </w:rPr>
        <w:t xml:space="preserve">Most of what is commonly referred to as “political activism” is viewed by the corporate state's counterinsurgency apparatus as a useful and necessary component of political control. </w:t>
      </w:r>
    </w:p>
    <w:p w14:paraId="312DCD57" w14:textId="77777777" w:rsidR="006648F0" w:rsidRPr="006648F0" w:rsidRDefault="006648F0" w:rsidP="006648F0">
      <w:pPr>
        <w:rPr>
          <w:rFonts w:asciiTheme="minorHAnsi" w:hAnsiTheme="minorHAnsi" w:cstheme="minorHAnsi"/>
          <w:sz w:val="14"/>
        </w:rPr>
      </w:pPr>
      <w:r w:rsidRPr="006648F0">
        <w:rPr>
          <w:rFonts w:asciiTheme="minorHAnsi" w:hAnsiTheme="minorHAnsi" w:cstheme="minorHAnsi"/>
          <w:sz w:val="14"/>
        </w:rPr>
        <w:t xml:space="preserve"> Letters-to-the-editor... </w:t>
      </w:r>
    </w:p>
    <w:p w14:paraId="452B4F55" w14:textId="77777777" w:rsidR="006648F0" w:rsidRPr="006648F0" w:rsidRDefault="006648F0" w:rsidP="006648F0">
      <w:pPr>
        <w:rPr>
          <w:rFonts w:asciiTheme="minorHAnsi" w:hAnsiTheme="minorHAnsi" w:cstheme="minorHAnsi"/>
          <w:sz w:val="14"/>
        </w:rPr>
      </w:pPr>
      <w:r w:rsidRPr="006648F0">
        <w:rPr>
          <w:rFonts w:asciiTheme="minorHAnsi" w:hAnsiTheme="minorHAnsi" w:cstheme="minorHAnsi"/>
          <w:sz w:val="14"/>
        </w:rPr>
        <w:t>Calls-to-elected-representatives...</w:t>
      </w:r>
    </w:p>
    <w:p w14:paraId="298F49B8" w14:textId="77777777" w:rsidR="006648F0" w:rsidRPr="006648F0" w:rsidRDefault="006648F0" w:rsidP="006648F0">
      <w:pPr>
        <w:rPr>
          <w:rFonts w:asciiTheme="minorHAnsi" w:hAnsiTheme="minorHAnsi" w:cstheme="minorHAnsi"/>
          <w:sz w:val="14"/>
        </w:rPr>
      </w:pPr>
      <w:r w:rsidRPr="006648F0">
        <w:rPr>
          <w:rFonts w:asciiTheme="minorHAnsi" w:hAnsiTheme="minorHAnsi" w:cstheme="minorHAnsi"/>
          <w:sz w:val="14"/>
        </w:rPr>
        <w:t xml:space="preserve"> Waving banners... </w:t>
      </w:r>
    </w:p>
    <w:p w14:paraId="790BE983" w14:textId="77777777" w:rsidR="006648F0" w:rsidRPr="006648F0" w:rsidRDefault="006648F0" w:rsidP="006648F0">
      <w:pPr>
        <w:rPr>
          <w:rFonts w:asciiTheme="minorHAnsi" w:hAnsiTheme="minorHAnsi" w:cstheme="minorHAnsi"/>
          <w:sz w:val="14"/>
        </w:rPr>
      </w:pPr>
      <w:r w:rsidRPr="006648F0">
        <w:rPr>
          <w:rFonts w:asciiTheme="minorHAnsi" w:hAnsiTheme="minorHAnsi" w:cstheme="minorHAnsi"/>
          <w:sz w:val="14"/>
        </w:rPr>
        <w:t xml:space="preserve">“Third” party political activities... </w:t>
      </w:r>
    </w:p>
    <w:p w14:paraId="590A4657" w14:textId="77777777" w:rsidR="006648F0" w:rsidRPr="006648F0" w:rsidRDefault="006648F0" w:rsidP="006648F0">
      <w:pPr>
        <w:rPr>
          <w:rFonts w:asciiTheme="minorHAnsi" w:hAnsiTheme="minorHAnsi" w:cstheme="minorHAnsi"/>
          <w:sz w:val="14"/>
        </w:rPr>
      </w:pPr>
      <w:r w:rsidRPr="006648F0">
        <w:rPr>
          <w:rFonts w:asciiTheme="minorHAnsi" w:hAnsiTheme="minorHAnsi" w:cstheme="minorHAnsi"/>
          <w:sz w:val="14"/>
        </w:rPr>
        <w:t xml:space="preserve">Taking beatings, rubber bullets and tear gas from riot police in free speech zones... </w:t>
      </w:r>
    </w:p>
    <w:p w14:paraId="7A396C44" w14:textId="77777777" w:rsidR="006648F0" w:rsidRPr="006648F0" w:rsidRDefault="006648F0" w:rsidP="006648F0">
      <w:pPr>
        <w:rPr>
          <w:rFonts w:asciiTheme="minorHAnsi" w:hAnsiTheme="minorHAnsi" w:cstheme="minorHAnsi"/>
          <w:sz w:val="14"/>
          <w:szCs w:val="14"/>
        </w:rPr>
      </w:pPr>
      <w:r w:rsidRPr="006648F0">
        <w:rPr>
          <w:rFonts w:asciiTheme="minorHAnsi" w:hAnsiTheme="minorHAnsi" w:cstheme="minorHAnsi"/>
          <w:sz w:val="14"/>
          <w:szCs w:val="14"/>
        </w:rPr>
        <w:t xml:space="preserve">Political activism amounts to an utterly useless waste of time, in terms of tangible power, which is all the ACS understands. Political activism is a cruel guise that is sold to people who are dissatisfied, but who have no concept of the nature of tangible power. Counterinsurgency teams routinely monitor these activities, attend the meetings, join the groups and take on leadership roles in the organizations.  </w:t>
      </w:r>
    </w:p>
    <w:p w14:paraId="07FB65CA" w14:textId="77777777" w:rsidR="006648F0" w:rsidRPr="006648F0" w:rsidRDefault="006648F0" w:rsidP="006648F0">
      <w:pPr>
        <w:rPr>
          <w:rFonts w:asciiTheme="minorHAnsi" w:hAnsiTheme="minorHAnsi" w:cstheme="minorHAnsi"/>
          <w:sz w:val="14"/>
        </w:rPr>
      </w:pPr>
      <w:r w:rsidRPr="006648F0">
        <w:rPr>
          <w:rFonts w:asciiTheme="minorHAnsi" w:hAnsiTheme="minorHAnsi" w:cstheme="minorHAnsi"/>
          <w:sz w:val="14"/>
        </w:rPr>
        <w:t xml:space="preserve">It's only a matter of time before some individuals determine that political activism is a honeypot that accomplishes nothing and wastes their time. The corporate state knows that some small percentage of the peaceful, idealistic, political activists will eventually figure out the game. At this point, the clued-in activists will probably do one of two things; drop out or move to escalate the struggle in other ways.  </w:t>
      </w:r>
    </w:p>
    <w:p w14:paraId="527CBE3D" w14:textId="77777777" w:rsidR="006648F0" w:rsidRPr="006648F0" w:rsidRDefault="006648F0" w:rsidP="006648F0">
      <w:pPr>
        <w:rPr>
          <w:rFonts w:asciiTheme="minorHAnsi" w:hAnsiTheme="minorHAnsi" w:cstheme="minorHAnsi"/>
          <w:sz w:val="14"/>
        </w:rPr>
      </w:pPr>
      <w:r w:rsidRPr="006648F0">
        <w:rPr>
          <w:rFonts w:asciiTheme="minorHAnsi" w:hAnsiTheme="minorHAnsi" w:cstheme="minorHAnsi"/>
          <w:sz w:val="14"/>
        </w:rPr>
        <w:t xml:space="preserve">If the clued-in activist drops his or her political activities, the ACS wins. </w:t>
      </w:r>
    </w:p>
    <w:p w14:paraId="169B0B6C" w14:textId="77777777" w:rsidR="006648F0" w:rsidRPr="006648F0" w:rsidRDefault="006648F0" w:rsidP="006648F0">
      <w:pPr>
        <w:rPr>
          <w:rFonts w:asciiTheme="minorHAnsi" w:hAnsiTheme="minorHAnsi" w:cstheme="minorHAnsi"/>
          <w:u w:val="single"/>
        </w:rPr>
      </w:pPr>
      <w:r w:rsidRPr="006648F0">
        <w:rPr>
          <w:rFonts w:asciiTheme="minorHAnsi" w:hAnsiTheme="minorHAnsi" w:cstheme="minorHAnsi"/>
          <w:sz w:val="14"/>
        </w:rPr>
        <w:t xml:space="preserve"> But what if the clued-in activist refuses to give up the struggle? Feeling powerless, desperation could set </w:t>
      </w:r>
      <w:proofErr w:type="gramStart"/>
      <w:r w:rsidRPr="006648F0">
        <w:rPr>
          <w:rFonts w:asciiTheme="minorHAnsi" w:hAnsiTheme="minorHAnsi" w:cstheme="minorHAnsi"/>
          <w:sz w:val="14"/>
        </w:rPr>
        <w:t>in</w:t>
      </w:r>
      <w:proofErr w:type="gramEnd"/>
      <w:r w:rsidRPr="006648F0">
        <w:rPr>
          <w:rFonts w:asciiTheme="minorHAnsi" w:hAnsiTheme="minorHAnsi" w:cstheme="minorHAnsi"/>
          <w:sz w:val="14"/>
        </w:rPr>
        <w:t xml:space="preserve"> and these individuals might become increasingly radicalized. </w:t>
      </w:r>
      <w:r w:rsidRPr="006648F0">
        <w:rPr>
          <w:rFonts w:asciiTheme="minorHAnsi" w:hAnsiTheme="minorHAnsi" w:cstheme="minorHAnsi"/>
          <w:highlight w:val="green"/>
          <w:u w:val="single"/>
        </w:rPr>
        <w:t>Because</w:t>
      </w:r>
      <w:r w:rsidRPr="006648F0">
        <w:rPr>
          <w:rFonts w:asciiTheme="minorHAnsi" w:hAnsiTheme="minorHAnsi" w:cstheme="minorHAnsi"/>
          <w:u w:val="single"/>
        </w:rPr>
        <w:t xml:space="preserve"> the corporate state's counterinsurgency </w:t>
      </w:r>
      <w:r w:rsidRPr="006648F0">
        <w:rPr>
          <w:rFonts w:asciiTheme="minorHAnsi" w:hAnsiTheme="minorHAnsi" w:cstheme="minorHAnsi"/>
          <w:highlight w:val="green"/>
          <w:u w:val="single"/>
        </w:rPr>
        <w:t>operatives</w:t>
      </w:r>
      <w:r w:rsidRPr="006648F0">
        <w:rPr>
          <w:rFonts w:asciiTheme="minorHAnsi" w:hAnsiTheme="minorHAnsi" w:cstheme="minorHAnsi"/>
          <w:u w:val="single"/>
        </w:rPr>
        <w:t xml:space="preserve"> have </w:t>
      </w:r>
      <w:r w:rsidRPr="006648F0">
        <w:rPr>
          <w:rStyle w:val="Emphasis"/>
          <w:rFonts w:asciiTheme="minorHAnsi" w:hAnsiTheme="minorHAnsi" w:cstheme="minorHAnsi"/>
          <w:highlight w:val="green"/>
        </w:rPr>
        <w:t>infiltrated</w:t>
      </w:r>
      <w:r w:rsidRPr="006648F0">
        <w:rPr>
          <w:rFonts w:asciiTheme="minorHAnsi" w:hAnsiTheme="minorHAnsi" w:cstheme="minorHAnsi"/>
          <w:highlight w:val="green"/>
          <w:u w:val="single"/>
        </w:rPr>
        <w:t xml:space="preserve"> most </w:t>
      </w:r>
      <w:r w:rsidRPr="006648F0">
        <w:rPr>
          <w:rStyle w:val="Emphasis"/>
          <w:rFonts w:asciiTheme="minorHAnsi" w:hAnsiTheme="minorHAnsi" w:cstheme="minorHAnsi"/>
        </w:rPr>
        <w:t xml:space="preserve">political </w:t>
      </w:r>
      <w:r w:rsidRPr="006648F0">
        <w:rPr>
          <w:rStyle w:val="Emphasis"/>
          <w:rFonts w:asciiTheme="minorHAnsi" w:hAnsiTheme="minorHAnsi" w:cstheme="minorHAnsi"/>
          <w:highlight w:val="green"/>
        </w:rPr>
        <w:t>activism</w:t>
      </w:r>
      <w:r w:rsidRPr="006648F0">
        <w:rPr>
          <w:rFonts w:asciiTheme="minorHAnsi" w:hAnsiTheme="minorHAnsi" w:cstheme="minorHAnsi"/>
          <w:highlight w:val="green"/>
          <w:u w:val="single"/>
        </w:rPr>
        <w:t xml:space="preserve"> groups</w:t>
      </w:r>
      <w:r w:rsidRPr="006648F0">
        <w:rPr>
          <w:rFonts w:asciiTheme="minorHAnsi" w:hAnsiTheme="minorHAnsi" w:cstheme="minorHAnsi"/>
          <w:u w:val="single"/>
        </w:rPr>
        <w:t xml:space="preserve">, the </w:t>
      </w:r>
      <w:r w:rsidRPr="006648F0">
        <w:rPr>
          <w:rStyle w:val="Emphasis"/>
          <w:rFonts w:asciiTheme="minorHAnsi" w:hAnsiTheme="minorHAnsi" w:cstheme="minorHAnsi"/>
        </w:rPr>
        <w:t xml:space="preserve">radicalized </w:t>
      </w:r>
      <w:r w:rsidRPr="006648F0">
        <w:rPr>
          <w:rStyle w:val="Emphasis"/>
          <w:rFonts w:asciiTheme="minorHAnsi" w:hAnsiTheme="minorHAnsi" w:cstheme="minorHAnsi"/>
          <w:highlight w:val="green"/>
        </w:rPr>
        <w:t>members</w:t>
      </w:r>
      <w:r w:rsidRPr="006648F0">
        <w:rPr>
          <w:rFonts w:asciiTheme="minorHAnsi" w:hAnsiTheme="minorHAnsi" w:cstheme="minorHAnsi"/>
          <w:highlight w:val="green"/>
          <w:u w:val="single"/>
        </w:rPr>
        <w:t xml:space="preserve"> will be </w:t>
      </w:r>
      <w:r w:rsidRPr="006648F0">
        <w:rPr>
          <w:rStyle w:val="Emphasis"/>
          <w:rFonts w:asciiTheme="minorHAnsi" w:hAnsiTheme="minorHAnsi" w:cstheme="minorHAnsi"/>
        </w:rPr>
        <w:t xml:space="preserve">easily </w:t>
      </w:r>
      <w:r w:rsidRPr="006648F0">
        <w:rPr>
          <w:rStyle w:val="Emphasis"/>
          <w:rFonts w:asciiTheme="minorHAnsi" w:hAnsiTheme="minorHAnsi" w:cstheme="minorHAnsi"/>
          <w:highlight w:val="green"/>
        </w:rPr>
        <w:t>identified</w:t>
      </w:r>
      <w:r w:rsidRPr="006648F0">
        <w:rPr>
          <w:rFonts w:asciiTheme="minorHAnsi" w:hAnsiTheme="minorHAnsi" w:cstheme="minorHAnsi"/>
          <w:u w:val="single"/>
        </w:rPr>
        <w:t xml:space="preserve">, monitored </w:t>
      </w:r>
      <w:r w:rsidRPr="006648F0">
        <w:rPr>
          <w:rFonts w:asciiTheme="minorHAnsi" w:hAnsiTheme="minorHAnsi" w:cstheme="minorHAnsi"/>
          <w:highlight w:val="green"/>
          <w:u w:val="single"/>
        </w:rPr>
        <w:t>and</w:t>
      </w:r>
      <w:r w:rsidRPr="006648F0">
        <w:rPr>
          <w:rFonts w:asciiTheme="minorHAnsi" w:hAnsiTheme="minorHAnsi" w:cstheme="minorHAnsi"/>
          <w:u w:val="single"/>
        </w:rPr>
        <w:t xml:space="preserve"> eventually </w:t>
      </w:r>
      <w:r w:rsidRPr="006648F0">
        <w:rPr>
          <w:rFonts w:asciiTheme="minorHAnsi" w:hAnsiTheme="minorHAnsi" w:cstheme="minorHAnsi"/>
          <w:sz w:val="14"/>
        </w:rPr>
        <w:t xml:space="preserve">compromised/turned, arrested </w:t>
      </w:r>
      <w:r w:rsidRPr="006648F0">
        <w:rPr>
          <w:rFonts w:asciiTheme="minorHAnsi" w:hAnsiTheme="minorHAnsi" w:cstheme="minorHAnsi"/>
          <w:u w:val="single"/>
        </w:rPr>
        <w:t xml:space="preserve">or </w:t>
      </w:r>
      <w:r w:rsidRPr="006648F0">
        <w:rPr>
          <w:rStyle w:val="Emphasis"/>
          <w:rFonts w:asciiTheme="minorHAnsi" w:hAnsiTheme="minorHAnsi" w:cstheme="minorHAnsi"/>
          <w:highlight w:val="green"/>
        </w:rPr>
        <w:t>executed</w:t>
      </w:r>
      <w:r w:rsidRPr="006648F0">
        <w:rPr>
          <w:rFonts w:asciiTheme="minorHAnsi" w:hAnsiTheme="minorHAnsi" w:cstheme="minorHAnsi"/>
          <w:u w:val="single"/>
        </w:rPr>
        <w:t xml:space="preserve">. The ACS wins again.  </w:t>
      </w:r>
    </w:p>
    <w:p w14:paraId="5511D8DE" w14:textId="77777777" w:rsidR="006648F0" w:rsidRPr="006648F0" w:rsidRDefault="006648F0" w:rsidP="006648F0">
      <w:pPr>
        <w:rPr>
          <w:rFonts w:asciiTheme="minorHAnsi" w:hAnsiTheme="minorHAnsi" w:cstheme="minorHAnsi"/>
          <w:u w:val="single"/>
        </w:rPr>
      </w:pPr>
    </w:p>
    <w:p w14:paraId="28B9A40D"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Transition goes nuclear:</w:t>
      </w:r>
    </w:p>
    <w:p w14:paraId="74D753AC"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1---Security threats.</w:t>
      </w:r>
    </w:p>
    <w:p w14:paraId="03B1DC3B" w14:textId="77777777" w:rsidR="006648F0" w:rsidRPr="006648F0" w:rsidRDefault="006648F0" w:rsidP="006648F0">
      <w:pPr>
        <w:rPr>
          <w:rFonts w:asciiTheme="minorHAnsi" w:hAnsiTheme="minorHAnsi" w:cstheme="minorHAnsi"/>
        </w:rPr>
      </w:pPr>
      <w:r w:rsidRPr="006648F0">
        <w:rPr>
          <w:rStyle w:val="Style13ptBold"/>
          <w:rFonts w:asciiTheme="minorHAnsi" w:hAnsiTheme="minorHAnsi" w:cstheme="minorHAnsi"/>
          <w:szCs w:val="26"/>
        </w:rPr>
        <w:t>Mann 14</w:t>
      </w:r>
      <w:r w:rsidRPr="006648F0">
        <w:rPr>
          <w:rFonts w:asciiTheme="minorHAnsi" w:hAnsiTheme="minorHAnsi" w:cstheme="minorHAnsi"/>
        </w:rPr>
        <w:t xml:space="preserve"> [Eric Mann is a special agent with a United States federal agency, with significant domestic and international counterintelligence and counter-terrorism experience. Worked as a special assistant for a U.S. Senator and served as a presidential appointee for the U.S. Congress. He is currently responsible for an internal security and vulnerability assessment program. Bachelors @ University of South Carolina, Graduate degree in Homeland Security @ Georgetown. “AUSTERITY, ECONOMIC DECLINE, AND FINANCIAL WEAPONS OF WAR: A NEW PARADIGM FOR GLOBAL SECURITY,” May 2014, </w:t>
      </w:r>
      <w:hyperlink r:id="rId42" w:history="1">
        <w:r w:rsidRPr="006648F0">
          <w:rPr>
            <w:rStyle w:val="Hyperlink"/>
            <w:rFonts w:asciiTheme="minorHAnsi" w:hAnsiTheme="minorHAnsi" w:cstheme="minorHAnsi"/>
          </w:rPr>
          <w:t>https://jscholarship.library.jhu.edu/bitstream/handle/1774.2/37262/MANN-THESIS-2014.pdf</w:t>
        </w:r>
      </w:hyperlink>
      <w:r w:rsidRPr="006648F0">
        <w:rPr>
          <w:rFonts w:asciiTheme="minorHAnsi" w:hAnsiTheme="minorHAnsi" w:cstheme="minorHAnsi"/>
        </w:rPr>
        <w:t>]</w:t>
      </w:r>
    </w:p>
    <w:p w14:paraId="595A88E4"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The conclusions reached in this thesis demonstrate how </w:t>
      </w:r>
      <w:r w:rsidRPr="006648F0">
        <w:rPr>
          <w:rStyle w:val="StyleUnderline"/>
          <w:rFonts w:asciiTheme="minorHAnsi" w:hAnsiTheme="minorHAnsi" w:cstheme="minorHAnsi"/>
          <w:highlight w:val="green"/>
        </w:rPr>
        <w:t>econ</w:t>
      </w:r>
      <w:r w:rsidRPr="006648F0">
        <w:rPr>
          <w:rStyle w:val="StyleUnderline"/>
          <w:rFonts w:asciiTheme="minorHAnsi" w:hAnsiTheme="minorHAnsi" w:cstheme="minorHAnsi"/>
        </w:rPr>
        <w:t xml:space="preserve">omic considerations within states </w:t>
      </w:r>
      <w:r w:rsidRPr="006648F0">
        <w:rPr>
          <w:rStyle w:val="StyleUnderline"/>
          <w:rFonts w:asciiTheme="minorHAnsi" w:hAnsiTheme="minorHAnsi" w:cstheme="minorHAnsi"/>
          <w:highlight w:val="green"/>
        </w:rPr>
        <w:t xml:space="preserve">can figure </w:t>
      </w:r>
      <w:r w:rsidRPr="006648F0">
        <w:rPr>
          <w:rStyle w:val="Emphasis"/>
          <w:rFonts w:asciiTheme="minorHAnsi" w:hAnsiTheme="minorHAnsi" w:cstheme="minorHAnsi"/>
          <w:highlight w:val="green"/>
        </w:rPr>
        <w:t>prominently into</w:t>
      </w:r>
      <w:r w:rsidRPr="006648F0">
        <w:rPr>
          <w:rStyle w:val="Emphasis"/>
          <w:rFonts w:asciiTheme="minorHAnsi" w:hAnsiTheme="minorHAnsi" w:cstheme="minorHAnsi"/>
        </w:rPr>
        <w:t xml:space="preserve"> the </w:t>
      </w:r>
      <w:r w:rsidRPr="006648F0">
        <w:rPr>
          <w:rStyle w:val="Emphasis"/>
          <w:rFonts w:asciiTheme="minorHAnsi" w:hAnsiTheme="minorHAnsi" w:cstheme="minorHAnsi"/>
          <w:highlight w:val="green"/>
        </w:rPr>
        <w:t>calculus for future conflict</w:t>
      </w:r>
      <w:r w:rsidRPr="006648F0">
        <w:rPr>
          <w:rStyle w:val="Emphasis"/>
          <w:rFonts w:asciiTheme="minorHAnsi" w:hAnsiTheme="minorHAnsi" w:cstheme="minorHAnsi"/>
        </w:rPr>
        <w:t>s</w:t>
      </w:r>
      <w:r w:rsidRPr="006648F0">
        <w:rPr>
          <w:rFonts w:asciiTheme="minorHAnsi" w:hAnsiTheme="minorHAnsi" w:cstheme="minorHAnsi"/>
          <w:sz w:val="16"/>
        </w:rPr>
        <w:t xml:space="preserve">. The findings also suggest that </w:t>
      </w:r>
      <w:r w:rsidRPr="006648F0">
        <w:rPr>
          <w:rStyle w:val="StyleUnderline"/>
          <w:rFonts w:asciiTheme="minorHAnsi" w:hAnsiTheme="minorHAnsi" w:cstheme="minorHAnsi"/>
        </w:rPr>
        <w:t xml:space="preserve">security issues with economic or financial underpinnings will transcend classical determinants of war and </w:t>
      </w:r>
      <w:proofErr w:type="gramStart"/>
      <w:r w:rsidRPr="006648F0">
        <w:rPr>
          <w:rStyle w:val="StyleUnderline"/>
          <w:rFonts w:asciiTheme="minorHAnsi" w:hAnsiTheme="minorHAnsi" w:cstheme="minorHAnsi"/>
        </w:rPr>
        <w:t xml:space="preserve">conflict, </w:t>
      </w:r>
      <w:r w:rsidRPr="006648F0">
        <w:rPr>
          <w:rStyle w:val="StyleUnderline"/>
          <w:rFonts w:asciiTheme="minorHAnsi" w:hAnsiTheme="minorHAnsi" w:cstheme="minorHAnsi"/>
        </w:rPr>
        <w:lastRenderedPageBreak/>
        <w:t>and</w:t>
      </w:r>
      <w:proofErr w:type="gramEnd"/>
      <w:r w:rsidRPr="006648F0">
        <w:rPr>
          <w:rStyle w:val="StyleUnderline"/>
          <w:rFonts w:asciiTheme="minorHAnsi" w:hAnsiTheme="minorHAnsi" w:cstheme="minorHAnsi"/>
        </w:rPr>
        <w:t xml:space="preserve"> change the manner by which rival states engage in hostile acts toward one another</w:t>
      </w:r>
      <w:r w:rsidRPr="006648F0">
        <w:rPr>
          <w:rFonts w:asciiTheme="minorHAnsi" w:hAnsiTheme="minorHAnsi" w:cstheme="minorHAnsi"/>
          <w:sz w:val="16"/>
        </w:rPr>
        <w:t xml:space="preserve">. The research shows that </w:t>
      </w:r>
      <w:r w:rsidRPr="006648F0">
        <w:rPr>
          <w:rStyle w:val="StyleUnderline"/>
          <w:rFonts w:asciiTheme="minorHAnsi" w:hAnsiTheme="minorHAnsi" w:cstheme="minorHAnsi"/>
        </w:rPr>
        <w:t xml:space="preserve">security concerns emanating from </w:t>
      </w:r>
      <w:r w:rsidRPr="006648F0">
        <w:rPr>
          <w:rStyle w:val="StyleUnderline"/>
          <w:rFonts w:asciiTheme="minorHAnsi" w:hAnsiTheme="minorHAnsi" w:cstheme="minorHAnsi"/>
          <w:highlight w:val="green"/>
        </w:rPr>
        <w:t xml:space="preserve">economic </w:t>
      </w:r>
      <w:r w:rsidRPr="006648F0">
        <w:rPr>
          <w:rStyle w:val="StyleUnderline"/>
          <w:rFonts w:asciiTheme="minorHAnsi" w:hAnsiTheme="minorHAnsi" w:cstheme="minorHAnsi"/>
        </w:rPr>
        <w:t xml:space="preserve">uncertainty and the inherent vulnerabilities within global financial markets will present new </w:t>
      </w:r>
      <w:r w:rsidRPr="006648F0">
        <w:rPr>
          <w:rStyle w:val="StyleUnderline"/>
          <w:rFonts w:asciiTheme="minorHAnsi" w:hAnsiTheme="minorHAnsi" w:cstheme="minorHAnsi"/>
          <w:highlight w:val="green"/>
        </w:rPr>
        <w:t>challenges</w:t>
      </w:r>
      <w:r w:rsidRPr="006648F0">
        <w:rPr>
          <w:rStyle w:val="StyleUnderline"/>
          <w:rFonts w:asciiTheme="minorHAnsi" w:hAnsiTheme="minorHAnsi" w:cstheme="minorHAnsi"/>
        </w:rPr>
        <w:t xml:space="preserve"> for national security, and provide developing states new asymmetric options for balancing against stronger </w:t>
      </w:r>
      <w:proofErr w:type="gramStart"/>
      <w:r w:rsidRPr="006648F0">
        <w:rPr>
          <w:rStyle w:val="StyleUnderline"/>
          <w:rFonts w:asciiTheme="minorHAnsi" w:hAnsiTheme="minorHAnsi" w:cstheme="minorHAnsi"/>
        </w:rPr>
        <w:t>states.</w:t>
      </w:r>
      <w:r w:rsidRPr="006648F0">
        <w:rPr>
          <w:rFonts w:asciiTheme="minorHAnsi" w:hAnsiTheme="minorHAnsi" w:cstheme="minorHAnsi"/>
          <w:sz w:val="12"/>
        </w:rPr>
        <w:t>¶</w:t>
      </w:r>
      <w:proofErr w:type="gramEnd"/>
      <w:r w:rsidRPr="006648F0">
        <w:rPr>
          <w:rFonts w:asciiTheme="minorHAnsi" w:hAnsiTheme="minorHAnsi" w:cstheme="minorHAnsi"/>
          <w:sz w:val="16"/>
        </w:rPr>
        <w:t xml:space="preserve"> </w:t>
      </w:r>
      <w:r w:rsidRPr="006648F0">
        <w:rPr>
          <w:rStyle w:val="StyleUnderline"/>
          <w:rFonts w:asciiTheme="minorHAnsi" w:hAnsiTheme="minorHAnsi" w:cstheme="minorHAnsi"/>
        </w:rPr>
        <w:t>The security areas</w:t>
      </w:r>
      <w:r w:rsidRPr="006648F0">
        <w:rPr>
          <w:rFonts w:asciiTheme="minorHAnsi" w:hAnsiTheme="minorHAnsi" w:cstheme="minorHAnsi"/>
          <w:sz w:val="16"/>
        </w:rPr>
        <w:t xml:space="preserve">, identified in the proceeding chapters, </w:t>
      </w:r>
      <w:r w:rsidRPr="006648F0">
        <w:rPr>
          <w:rStyle w:val="StyleUnderline"/>
          <w:rFonts w:asciiTheme="minorHAnsi" w:hAnsiTheme="minorHAnsi" w:cstheme="minorHAnsi"/>
          <w:highlight w:val="green"/>
        </w:rPr>
        <w:t xml:space="preserve">are likely to mature into </w:t>
      </w:r>
      <w:r w:rsidRPr="006648F0">
        <w:rPr>
          <w:rStyle w:val="Emphasis"/>
          <w:rFonts w:asciiTheme="minorHAnsi" w:hAnsiTheme="minorHAnsi" w:cstheme="minorHAnsi"/>
          <w:highlight w:val="green"/>
        </w:rPr>
        <w:t>global security threats</w:t>
      </w:r>
      <w:r w:rsidRPr="006648F0">
        <w:rPr>
          <w:rStyle w:val="StyleUnderline"/>
          <w:rFonts w:asciiTheme="minorHAnsi" w:hAnsiTheme="minorHAnsi" w:cstheme="minorHAnsi"/>
          <w:highlight w:val="green"/>
        </w:rPr>
        <w:t xml:space="preserve"> in the immediate future</w:t>
      </w:r>
      <w:r w:rsidRPr="006648F0">
        <w:rPr>
          <w:rFonts w:asciiTheme="minorHAnsi" w:hAnsiTheme="minorHAnsi" w:cstheme="minorHAnsi"/>
          <w:sz w:val="16"/>
        </w:rPr>
        <w:t xml:space="preserve">. As the case study on South Korea suggest, </w:t>
      </w:r>
      <w:r w:rsidRPr="006648F0">
        <w:rPr>
          <w:rStyle w:val="StyleUnderline"/>
          <w:rFonts w:asciiTheme="minorHAnsi" w:hAnsiTheme="minorHAnsi" w:cstheme="minorHAnsi"/>
        </w:rPr>
        <w:t xml:space="preserve">the overlapping security </w:t>
      </w:r>
      <w:r w:rsidRPr="006648F0">
        <w:rPr>
          <w:rStyle w:val="StyleUnderline"/>
          <w:rFonts w:asciiTheme="minorHAnsi" w:hAnsiTheme="minorHAnsi" w:cstheme="minorHAnsi"/>
          <w:highlight w:val="green"/>
        </w:rPr>
        <w:t>issues</w:t>
      </w:r>
      <w:r w:rsidRPr="006648F0">
        <w:rPr>
          <w:rStyle w:val="StyleUnderline"/>
          <w:rFonts w:asciiTheme="minorHAnsi" w:hAnsiTheme="minorHAnsi" w:cstheme="minorHAnsi"/>
        </w:rPr>
        <w:t xml:space="preserve"> associated with economic decline and reduced military spending by the United States </w:t>
      </w:r>
      <w:r w:rsidRPr="006648F0">
        <w:rPr>
          <w:rStyle w:val="StyleUnderline"/>
          <w:rFonts w:asciiTheme="minorHAnsi" w:hAnsiTheme="minorHAnsi" w:cstheme="minorHAnsi"/>
          <w:highlight w:val="green"/>
        </w:rPr>
        <w:t xml:space="preserve">will </w:t>
      </w:r>
      <w:r w:rsidRPr="006648F0">
        <w:rPr>
          <w:rStyle w:val="Emphasis"/>
          <w:rFonts w:asciiTheme="minorHAnsi" w:hAnsiTheme="minorHAnsi" w:cstheme="minorHAnsi"/>
          <w:highlight w:val="green"/>
        </w:rPr>
        <w:t>affect allied confidence</w:t>
      </w:r>
      <w:r w:rsidRPr="006648F0">
        <w:rPr>
          <w:rStyle w:val="Emphasis"/>
          <w:rFonts w:asciiTheme="minorHAnsi" w:hAnsiTheme="minorHAnsi" w:cstheme="minorHAnsi"/>
        </w:rPr>
        <w:t xml:space="preserve"> in America’s security guarantees</w:t>
      </w:r>
      <w:r w:rsidRPr="006648F0">
        <w:rPr>
          <w:rFonts w:asciiTheme="minorHAnsi" w:hAnsiTheme="minorHAnsi" w:cstheme="minorHAnsi"/>
          <w:sz w:val="16"/>
        </w:rPr>
        <w:t xml:space="preserve">. The study shows that </w:t>
      </w:r>
      <w:r w:rsidRPr="006648F0">
        <w:rPr>
          <w:rStyle w:val="StyleUnderline"/>
          <w:rFonts w:asciiTheme="minorHAnsi" w:hAnsiTheme="minorHAnsi" w:cstheme="minorHAnsi"/>
        </w:rPr>
        <w:t xml:space="preserve">this outcome could </w:t>
      </w:r>
      <w:r w:rsidRPr="006648F0">
        <w:rPr>
          <w:rStyle w:val="StyleUnderline"/>
          <w:rFonts w:asciiTheme="minorHAnsi" w:hAnsiTheme="minorHAnsi" w:cstheme="minorHAnsi"/>
          <w:highlight w:val="green"/>
        </w:rPr>
        <w:t xml:space="preserve">cause </w:t>
      </w:r>
      <w:r w:rsidRPr="006648F0">
        <w:rPr>
          <w:rStyle w:val="Emphasis"/>
          <w:rFonts w:asciiTheme="minorHAnsi" w:hAnsiTheme="minorHAnsi" w:cstheme="minorHAnsi"/>
          <w:highlight w:val="green"/>
        </w:rPr>
        <w:t>regional</w:t>
      </w:r>
      <w:r w:rsidRPr="006648F0">
        <w:rPr>
          <w:rStyle w:val="Emphasis"/>
          <w:rFonts w:asciiTheme="minorHAnsi" w:hAnsiTheme="minorHAnsi" w:cstheme="minorHAnsi"/>
        </w:rPr>
        <w:t xml:space="preserve"> </w:t>
      </w:r>
      <w:r w:rsidRPr="006648F0">
        <w:rPr>
          <w:rStyle w:val="Emphasis"/>
          <w:rFonts w:asciiTheme="minorHAnsi" w:hAnsiTheme="minorHAnsi" w:cstheme="minorHAnsi"/>
          <w:highlight w:val="green"/>
        </w:rPr>
        <w:t>instability</w:t>
      </w:r>
      <w:r w:rsidRPr="006648F0">
        <w:rPr>
          <w:rStyle w:val="StyleUnderline"/>
          <w:rFonts w:asciiTheme="minorHAnsi" w:hAnsiTheme="minorHAnsi" w:cstheme="minorHAnsi"/>
        </w:rPr>
        <w:t xml:space="preserve"> or realignments of strategic partnerships in the Asia-pacific region with ramifications for U.S. national security</w:t>
      </w:r>
      <w:r w:rsidRPr="006648F0">
        <w:rPr>
          <w:rFonts w:asciiTheme="minorHAnsi" w:hAnsiTheme="minorHAnsi" w:cstheme="minorHAnsi"/>
          <w:sz w:val="16"/>
        </w:rPr>
        <w:t xml:space="preserve">. </w:t>
      </w:r>
      <w:r w:rsidRPr="006648F0">
        <w:rPr>
          <w:rStyle w:val="StyleUnderline"/>
          <w:rFonts w:asciiTheme="minorHAnsi" w:hAnsiTheme="minorHAnsi" w:cstheme="minorHAnsi"/>
          <w:highlight w:val="green"/>
        </w:rPr>
        <w:t>Rival states</w:t>
      </w:r>
      <w:r w:rsidRPr="006648F0">
        <w:rPr>
          <w:rStyle w:val="StyleUnderline"/>
          <w:rFonts w:asciiTheme="minorHAnsi" w:hAnsiTheme="minorHAnsi" w:cstheme="minorHAnsi"/>
        </w:rPr>
        <w:t xml:space="preserve"> and non-state groups </w:t>
      </w:r>
      <w:r w:rsidRPr="006648F0">
        <w:rPr>
          <w:rStyle w:val="StyleUnderline"/>
          <w:rFonts w:asciiTheme="minorHAnsi" w:hAnsiTheme="minorHAnsi" w:cstheme="minorHAnsi"/>
          <w:highlight w:val="green"/>
        </w:rPr>
        <w:t>may</w:t>
      </w:r>
      <w:r w:rsidRPr="006648F0">
        <w:rPr>
          <w:rStyle w:val="StyleUnderline"/>
          <w:rFonts w:asciiTheme="minorHAnsi" w:hAnsiTheme="minorHAnsi" w:cstheme="minorHAnsi"/>
        </w:rPr>
        <w:t xml:space="preserve"> also </w:t>
      </w:r>
      <w:r w:rsidRPr="006648F0">
        <w:rPr>
          <w:rStyle w:val="StyleUnderline"/>
          <w:rFonts w:asciiTheme="minorHAnsi" w:hAnsiTheme="minorHAnsi" w:cstheme="minorHAnsi"/>
          <w:highlight w:val="green"/>
        </w:rPr>
        <w:t xml:space="preserve">become </w:t>
      </w:r>
      <w:r w:rsidRPr="006648F0">
        <w:rPr>
          <w:rStyle w:val="Emphasis"/>
          <w:rFonts w:asciiTheme="minorHAnsi" w:hAnsiTheme="minorHAnsi" w:cstheme="minorHAnsi"/>
          <w:highlight w:val="green"/>
        </w:rPr>
        <w:t>emboldened to challenge America’s status</w:t>
      </w:r>
      <w:r w:rsidRPr="006648F0">
        <w:rPr>
          <w:rFonts w:asciiTheme="minorHAnsi" w:hAnsiTheme="minorHAnsi" w:cstheme="minorHAnsi"/>
          <w:sz w:val="16"/>
        </w:rPr>
        <w:t xml:space="preserve"> in the unipolar international </w:t>
      </w:r>
      <w:proofErr w:type="gramStart"/>
      <w:r w:rsidRPr="006648F0">
        <w:rPr>
          <w:rFonts w:asciiTheme="minorHAnsi" w:hAnsiTheme="minorHAnsi" w:cstheme="minorHAnsi"/>
          <w:sz w:val="16"/>
        </w:rPr>
        <w:t>system.</w:t>
      </w:r>
      <w:r w:rsidRPr="006648F0">
        <w:rPr>
          <w:rFonts w:asciiTheme="minorHAnsi" w:hAnsiTheme="minorHAnsi" w:cstheme="minorHAnsi"/>
          <w:sz w:val="12"/>
        </w:rPr>
        <w:t>¶</w:t>
      </w:r>
      <w:proofErr w:type="gramEnd"/>
      <w:r w:rsidRPr="006648F0">
        <w:rPr>
          <w:rFonts w:asciiTheme="minorHAnsi" w:hAnsiTheme="minorHAnsi" w:cstheme="minorHAnsi"/>
          <w:sz w:val="16"/>
        </w:rPr>
        <w:t xml:space="preserve"> </w:t>
      </w:r>
      <w:r w:rsidRPr="006648F0">
        <w:rPr>
          <w:rStyle w:val="StyleUnderline"/>
          <w:rFonts w:asciiTheme="minorHAnsi" w:hAnsiTheme="minorHAnsi" w:cstheme="minorHAnsi"/>
        </w:rPr>
        <w:t xml:space="preserve">The potential </w:t>
      </w:r>
      <w:r w:rsidRPr="006648F0">
        <w:rPr>
          <w:rStyle w:val="StyleUnderline"/>
          <w:rFonts w:asciiTheme="minorHAnsi" w:hAnsiTheme="minorHAnsi" w:cstheme="minorHAnsi"/>
          <w:highlight w:val="green"/>
        </w:rPr>
        <w:t xml:space="preserve">risks associated with </w:t>
      </w:r>
      <w:r w:rsidRPr="006648F0">
        <w:rPr>
          <w:rStyle w:val="Emphasis"/>
          <w:rFonts w:asciiTheme="minorHAnsi" w:hAnsiTheme="minorHAnsi" w:cstheme="minorHAnsi"/>
          <w:highlight w:val="green"/>
        </w:rPr>
        <w:t>stolen</w:t>
      </w:r>
      <w:r w:rsidRPr="006648F0">
        <w:rPr>
          <w:rStyle w:val="Emphasis"/>
          <w:rFonts w:asciiTheme="minorHAnsi" w:hAnsiTheme="minorHAnsi" w:cstheme="minorHAnsi"/>
        </w:rPr>
        <w:t xml:space="preserve"> or loose </w:t>
      </w:r>
      <w:r w:rsidRPr="006648F0">
        <w:rPr>
          <w:rStyle w:val="Emphasis"/>
          <w:rFonts w:asciiTheme="minorHAnsi" w:hAnsiTheme="minorHAnsi" w:cstheme="minorHAnsi"/>
          <w:highlight w:val="green"/>
        </w:rPr>
        <w:t>WMD</w:t>
      </w:r>
      <w:r w:rsidRPr="006648F0">
        <w:rPr>
          <w:rFonts w:asciiTheme="minorHAnsi" w:hAnsiTheme="minorHAnsi" w:cstheme="minorHAnsi"/>
          <w:sz w:val="16"/>
        </w:rPr>
        <w:t xml:space="preserve">, </w:t>
      </w:r>
      <w:r w:rsidRPr="006648F0">
        <w:rPr>
          <w:rStyle w:val="StyleUnderline"/>
          <w:rFonts w:asciiTheme="minorHAnsi" w:hAnsiTheme="minorHAnsi" w:cstheme="minorHAnsi"/>
        </w:rPr>
        <w:t xml:space="preserve">resulting from poor security, </w:t>
      </w:r>
      <w:r w:rsidRPr="006648F0">
        <w:rPr>
          <w:rStyle w:val="StyleUnderline"/>
          <w:rFonts w:asciiTheme="minorHAnsi" w:hAnsiTheme="minorHAnsi" w:cstheme="minorHAnsi"/>
          <w:highlight w:val="green"/>
        </w:rPr>
        <w:t>can</w:t>
      </w:r>
      <w:r w:rsidRPr="006648F0">
        <w:rPr>
          <w:rStyle w:val="StyleUnderline"/>
          <w:rFonts w:asciiTheme="minorHAnsi" w:hAnsiTheme="minorHAnsi" w:cstheme="minorHAnsi"/>
        </w:rPr>
        <w:t xml:space="preserve"> also </w:t>
      </w:r>
      <w:r w:rsidRPr="006648F0">
        <w:rPr>
          <w:rStyle w:val="StyleUnderline"/>
          <w:rFonts w:asciiTheme="minorHAnsi" w:hAnsiTheme="minorHAnsi" w:cstheme="minorHAnsi"/>
          <w:highlight w:val="green"/>
        </w:rPr>
        <w:t>pose a threat</w:t>
      </w:r>
      <w:r w:rsidRPr="006648F0">
        <w:rPr>
          <w:rStyle w:val="StyleUnderline"/>
          <w:rFonts w:asciiTheme="minorHAnsi" w:hAnsiTheme="minorHAnsi" w:cstheme="minorHAnsi"/>
        </w:rPr>
        <w:t xml:space="preserve"> to U.S. national security</w:t>
      </w:r>
      <w:r w:rsidRPr="006648F0">
        <w:rPr>
          <w:rFonts w:asciiTheme="minorHAnsi" w:hAnsiTheme="minorHAnsi" w:cstheme="minorHAnsi"/>
          <w:sz w:val="16"/>
        </w:rPr>
        <w:t xml:space="preserve">. The case study on Pakistan, Syria and North Korea </w:t>
      </w:r>
      <w:proofErr w:type="gramStart"/>
      <w:r w:rsidRPr="006648F0">
        <w:rPr>
          <w:rFonts w:asciiTheme="minorHAnsi" w:hAnsiTheme="minorHAnsi" w:cstheme="minorHAnsi"/>
          <w:sz w:val="16"/>
        </w:rPr>
        <w:t>show</w:t>
      </w:r>
      <w:proofErr w:type="gramEnd"/>
      <w:r w:rsidRPr="006648F0">
        <w:rPr>
          <w:rFonts w:asciiTheme="minorHAnsi" w:hAnsiTheme="minorHAnsi" w:cstheme="minorHAnsi"/>
          <w:sz w:val="16"/>
        </w:rPr>
        <w:t xml:space="preserve"> how </w:t>
      </w:r>
      <w:r w:rsidRPr="006648F0">
        <w:rPr>
          <w:rStyle w:val="StyleUnderline"/>
          <w:rFonts w:asciiTheme="minorHAnsi" w:hAnsiTheme="minorHAnsi" w:cstheme="minorHAnsi"/>
          <w:highlight w:val="green"/>
        </w:rPr>
        <w:t xml:space="preserve">financial constraints </w:t>
      </w:r>
      <w:r w:rsidRPr="006648F0">
        <w:rPr>
          <w:rStyle w:val="StyleUnderline"/>
          <w:rFonts w:asciiTheme="minorHAnsi" w:hAnsiTheme="minorHAnsi" w:cstheme="minorHAnsi"/>
        </w:rPr>
        <w:t xml:space="preserve">affect weapons security </w:t>
      </w:r>
      <w:r w:rsidRPr="006648F0">
        <w:rPr>
          <w:rStyle w:val="StyleUnderline"/>
          <w:rFonts w:asciiTheme="minorHAnsi" w:hAnsiTheme="minorHAnsi" w:cstheme="minorHAnsi"/>
          <w:highlight w:val="green"/>
        </w:rPr>
        <w:t>making weapons vulnerable to theft</w:t>
      </w:r>
      <w:r w:rsidRPr="006648F0">
        <w:rPr>
          <w:rStyle w:val="StyleUnderline"/>
          <w:rFonts w:asciiTheme="minorHAnsi" w:hAnsiTheme="minorHAnsi" w:cstheme="minorHAnsi"/>
        </w:rPr>
        <w:t>, and how financial factors can influence WMD proliferation</w:t>
      </w:r>
      <w:r w:rsidRPr="006648F0">
        <w:rPr>
          <w:rFonts w:asciiTheme="minorHAnsi" w:hAnsiTheme="minorHAnsi" w:cstheme="minorHAnsi"/>
          <w:sz w:val="16"/>
        </w:rPr>
        <w:t xml:space="preserve"> by contributing to the motivating factors behind a trusted insider’s decision to sell weapons technology. The </w:t>
      </w:r>
      <w:r w:rsidRPr="006648F0">
        <w:rPr>
          <w:rStyle w:val="StyleUnderline"/>
          <w:rFonts w:asciiTheme="minorHAnsi" w:hAnsiTheme="minorHAnsi" w:cstheme="minorHAnsi"/>
        </w:rPr>
        <w:t>inherent vulnerabilities within the global financial markets will provide terrorists’ organizations and other non-state groups</w:t>
      </w:r>
      <w:r w:rsidRPr="006648F0">
        <w:rPr>
          <w:rFonts w:asciiTheme="minorHAnsi" w:hAnsiTheme="minorHAnsi" w:cstheme="minorHAnsi"/>
          <w:sz w:val="16"/>
        </w:rPr>
        <w:t xml:space="preserve">, who object to the current international system or distribution of power, </w:t>
      </w:r>
      <w:r w:rsidRPr="006648F0">
        <w:rPr>
          <w:rStyle w:val="StyleUnderline"/>
          <w:rFonts w:asciiTheme="minorHAnsi" w:hAnsiTheme="minorHAnsi" w:cstheme="minorHAnsi"/>
        </w:rPr>
        <w:t>with opportunities to disrupt global finance and perhaps weaken America’s status</w:t>
      </w:r>
      <w:r w:rsidRPr="006648F0">
        <w:rPr>
          <w:rFonts w:asciiTheme="minorHAnsi" w:hAnsiTheme="minorHAnsi" w:cstheme="minorHAnsi"/>
          <w:sz w:val="16"/>
        </w:rPr>
        <w:t>. A more ominous threat originates from states intent on increasing diversification of foreign currency holdings, establishing alternatives to the dollar for international trade, or engaging financial warfare against the United States.</w:t>
      </w:r>
    </w:p>
    <w:bookmarkEnd w:id="1"/>
    <w:p w14:paraId="01427B48" w14:textId="77777777" w:rsidR="006648F0" w:rsidRPr="006648F0" w:rsidRDefault="006648F0" w:rsidP="006648F0">
      <w:pPr>
        <w:rPr>
          <w:rFonts w:asciiTheme="minorHAnsi" w:hAnsiTheme="minorHAnsi" w:cstheme="minorHAnsi"/>
        </w:rPr>
      </w:pPr>
    </w:p>
    <w:p w14:paraId="6E803492"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2---Violent collapse.</w:t>
      </w:r>
    </w:p>
    <w:p w14:paraId="476DC6D1" w14:textId="77777777" w:rsidR="006648F0" w:rsidRPr="006648F0" w:rsidRDefault="006648F0" w:rsidP="006648F0">
      <w:pPr>
        <w:rPr>
          <w:rFonts w:asciiTheme="minorHAnsi" w:hAnsiTheme="minorHAnsi" w:cstheme="minorHAnsi"/>
        </w:rPr>
      </w:pPr>
      <w:r w:rsidRPr="006648F0">
        <w:rPr>
          <w:rStyle w:val="Style13ptBold"/>
          <w:rFonts w:asciiTheme="minorHAnsi" w:hAnsiTheme="minorHAnsi" w:cstheme="minorHAnsi"/>
        </w:rPr>
        <w:t>Milne and Kinsella, 17</w:t>
      </w:r>
      <w:r w:rsidRPr="006648F0">
        <w:rPr>
          <w:rFonts w:asciiTheme="minorHAnsi" w:hAnsiTheme="minorHAnsi" w:cstheme="minorHAnsi"/>
        </w:rPr>
        <w:t xml:space="preserve">—Faculty of English, University of Cambridge AND School of Media, Culture and Creative Arts, Faculty of Humanities, Curtin University (Drew and John, “NUCLEAR THEORY DEGREE ZERO, WITH TWO CHEERS FOR DERRIDA,” Angelaki, 22:3, 1-16,) </w:t>
      </w:r>
      <w:proofErr w:type="spellStart"/>
      <w:r w:rsidRPr="006648F0">
        <w:rPr>
          <w:rFonts w:asciiTheme="minorHAnsi" w:hAnsiTheme="minorHAnsi" w:cstheme="minorHAnsi"/>
        </w:rPr>
        <w:t>brett</w:t>
      </w:r>
      <w:proofErr w:type="spellEnd"/>
    </w:p>
    <w:p w14:paraId="59711604" w14:textId="77777777" w:rsidR="006648F0" w:rsidRPr="006648F0" w:rsidRDefault="006648F0" w:rsidP="006648F0">
      <w:pPr>
        <w:rPr>
          <w:rStyle w:val="StyleUnderline"/>
          <w:rFonts w:asciiTheme="minorHAnsi" w:hAnsiTheme="minorHAnsi" w:cstheme="minorHAnsi"/>
        </w:rPr>
      </w:pPr>
      <w:r w:rsidRPr="006648F0">
        <w:rPr>
          <w:rStyle w:val="StyleUnderline"/>
          <w:rFonts w:asciiTheme="minorHAnsi" w:hAnsiTheme="minorHAnsi" w:cstheme="minorHAnsi"/>
        </w:rPr>
        <w:t>Another version of the “accelerationist” argument</w:t>
      </w:r>
      <w:r w:rsidRPr="006648F0">
        <w:rPr>
          <w:rFonts w:asciiTheme="minorHAnsi" w:hAnsiTheme="minorHAnsi" w:cstheme="minorHAnsi"/>
          <w:sz w:val="16"/>
        </w:rPr>
        <w:t xml:space="preserve"> captures some of the ideological workings of the term. In Marxist circles, an “accelerationist” </w:t>
      </w:r>
      <w:r w:rsidRPr="006648F0">
        <w:rPr>
          <w:rStyle w:val="StyleUnderline"/>
          <w:rFonts w:asciiTheme="minorHAnsi" w:hAnsiTheme="minorHAnsi" w:cstheme="minorHAnsi"/>
        </w:rPr>
        <w:t xml:space="preserve">is someone who thinks that the collapse of capitalism will be </w:t>
      </w:r>
      <w:r w:rsidRPr="006648F0">
        <w:rPr>
          <w:rStyle w:val="Emphasis"/>
          <w:rFonts w:asciiTheme="minorHAnsi" w:hAnsiTheme="minorHAnsi" w:cstheme="minorHAnsi"/>
        </w:rPr>
        <w:t>hastened</w:t>
      </w:r>
      <w:r w:rsidRPr="006648F0">
        <w:rPr>
          <w:rStyle w:val="StyleUnderline"/>
          <w:rFonts w:asciiTheme="minorHAnsi" w:hAnsiTheme="minorHAnsi" w:cstheme="minorHAnsi"/>
        </w:rPr>
        <w:t xml:space="preserve"> by allowing reactionary forces to </w:t>
      </w:r>
      <w:r w:rsidRPr="006648F0">
        <w:rPr>
          <w:rStyle w:val="Emphasis"/>
          <w:rFonts w:asciiTheme="minorHAnsi" w:hAnsiTheme="minorHAnsi" w:cstheme="minorHAnsi"/>
        </w:rPr>
        <w:t>speed up capitalism’s self-destruction</w:t>
      </w:r>
      <w:r w:rsidRPr="006648F0">
        <w:rPr>
          <w:rStyle w:val="StyleUnderline"/>
          <w:rFonts w:asciiTheme="minorHAnsi" w:hAnsiTheme="minorHAnsi" w:cstheme="minorHAnsi"/>
        </w:rPr>
        <w:t>. There are occasions when such an argument has validity</w:t>
      </w:r>
      <w:r w:rsidRPr="006648F0">
        <w:rPr>
          <w:rFonts w:asciiTheme="minorHAnsi" w:hAnsiTheme="minorHAnsi" w:cstheme="minorHAnsi"/>
          <w:sz w:val="16"/>
        </w:rPr>
        <w:t xml:space="preserve">: nothing about the form of the argument makes it inherently or structurally wrong. There are revolutionary moments when allowing capitalism to collapse in order to rebuild a socialist society is a better path than propping up a failing capitalist regime. The judgement is political rather than philosophical. </w:t>
      </w:r>
      <w:r w:rsidRPr="006648F0">
        <w:rPr>
          <w:rStyle w:val="StyleUnderline"/>
          <w:rFonts w:asciiTheme="minorHAnsi" w:hAnsiTheme="minorHAnsi" w:cstheme="minorHAnsi"/>
        </w:rPr>
        <w:t xml:space="preserve">In </w:t>
      </w:r>
      <w:r w:rsidRPr="006648F0">
        <w:rPr>
          <w:rStyle w:val="Emphasis"/>
          <w:rFonts w:asciiTheme="minorHAnsi" w:hAnsiTheme="minorHAnsi" w:cstheme="minorHAnsi"/>
        </w:rPr>
        <w:t>most contexts</w:t>
      </w:r>
      <w:r w:rsidRPr="006648F0">
        <w:rPr>
          <w:rStyle w:val="StyleUnderline"/>
          <w:rFonts w:asciiTheme="minorHAnsi" w:hAnsiTheme="minorHAnsi" w:cstheme="minorHAnsi"/>
        </w:rPr>
        <w:t xml:space="preserve">, however, the accelerationist argument, especially as a political principle, is </w:t>
      </w:r>
      <w:r w:rsidRPr="006648F0">
        <w:rPr>
          <w:rStyle w:val="Emphasis"/>
          <w:rFonts w:asciiTheme="minorHAnsi" w:hAnsiTheme="minorHAnsi" w:cstheme="minorHAnsi"/>
        </w:rPr>
        <w:t>deeply dangerous</w:t>
      </w:r>
      <w:r w:rsidRPr="006648F0">
        <w:rPr>
          <w:rStyle w:val="StyleUnderline"/>
          <w:rFonts w:asciiTheme="minorHAnsi" w:hAnsiTheme="minorHAnsi" w:cstheme="minorHAnsi"/>
        </w:rPr>
        <w:t xml:space="preserve">. </w:t>
      </w:r>
      <w:r w:rsidRPr="006648F0">
        <w:rPr>
          <w:rStyle w:val="StyleUnderline"/>
          <w:rFonts w:asciiTheme="minorHAnsi" w:hAnsiTheme="minorHAnsi" w:cstheme="minorHAnsi"/>
          <w:highlight w:val="green"/>
        </w:rPr>
        <w:t xml:space="preserve">It would be </w:t>
      </w:r>
      <w:r w:rsidRPr="006648F0">
        <w:rPr>
          <w:rStyle w:val="Emphasis"/>
          <w:rFonts w:asciiTheme="minorHAnsi" w:hAnsiTheme="minorHAnsi" w:cstheme="minorHAnsi"/>
          <w:highlight w:val="green"/>
        </w:rPr>
        <w:t>better</w:t>
      </w:r>
      <w:r w:rsidRPr="006648F0">
        <w:rPr>
          <w:rStyle w:val="StyleUnderline"/>
          <w:rFonts w:asciiTheme="minorHAnsi" w:hAnsiTheme="minorHAnsi" w:cstheme="minorHAnsi"/>
        </w:rPr>
        <w:t xml:space="preserve">, for example, </w:t>
      </w:r>
      <w:r w:rsidRPr="006648F0">
        <w:rPr>
          <w:rStyle w:val="StyleUnderline"/>
          <w:rFonts w:asciiTheme="minorHAnsi" w:hAnsiTheme="minorHAnsi" w:cstheme="minorHAnsi"/>
          <w:highlight w:val="green"/>
        </w:rPr>
        <w:t xml:space="preserve">to </w:t>
      </w:r>
      <w:r w:rsidRPr="006648F0">
        <w:rPr>
          <w:rStyle w:val="Emphasis"/>
          <w:rFonts w:asciiTheme="minorHAnsi" w:hAnsiTheme="minorHAnsi" w:cstheme="minorHAnsi"/>
          <w:highlight w:val="green"/>
        </w:rPr>
        <w:t>preserve a failing</w:t>
      </w:r>
      <w:r w:rsidRPr="006648F0">
        <w:rPr>
          <w:rStyle w:val="Emphasis"/>
          <w:rFonts w:asciiTheme="minorHAnsi" w:hAnsiTheme="minorHAnsi" w:cstheme="minorHAnsi"/>
        </w:rPr>
        <w:t xml:space="preserve"> US </w:t>
      </w:r>
      <w:r w:rsidRPr="006648F0">
        <w:rPr>
          <w:rStyle w:val="Emphasis"/>
          <w:rFonts w:asciiTheme="minorHAnsi" w:hAnsiTheme="minorHAnsi" w:cstheme="minorHAnsi"/>
          <w:highlight w:val="green"/>
        </w:rPr>
        <w:t>capitalist regime while building social forces</w:t>
      </w:r>
      <w:r w:rsidRPr="006648F0">
        <w:rPr>
          <w:rStyle w:val="Emphasis"/>
          <w:rFonts w:asciiTheme="minorHAnsi" w:hAnsiTheme="minorHAnsi" w:cstheme="minorHAnsi"/>
        </w:rPr>
        <w:t xml:space="preserve"> to take it over</w:t>
      </w:r>
      <w:r w:rsidRPr="006648F0">
        <w:rPr>
          <w:rStyle w:val="StyleUnderline"/>
          <w:rFonts w:asciiTheme="minorHAnsi" w:hAnsiTheme="minorHAnsi" w:cstheme="minorHAnsi"/>
        </w:rPr>
        <w:t xml:space="preserve">, </w:t>
      </w:r>
      <w:r w:rsidRPr="006648F0">
        <w:rPr>
          <w:rStyle w:val="StyleUnderline"/>
          <w:rFonts w:asciiTheme="minorHAnsi" w:hAnsiTheme="minorHAnsi" w:cstheme="minorHAnsi"/>
          <w:highlight w:val="green"/>
        </w:rPr>
        <w:t>than to allow</w:t>
      </w:r>
      <w:r w:rsidRPr="006648F0">
        <w:rPr>
          <w:rStyle w:val="StyleUnderline"/>
          <w:rFonts w:asciiTheme="minorHAnsi" w:hAnsiTheme="minorHAnsi" w:cstheme="minorHAnsi"/>
        </w:rPr>
        <w:t xml:space="preserve"> the </w:t>
      </w:r>
      <w:r w:rsidRPr="006648F0">
        <w:rPr>
          <w:rStyle w:val="Emphasis"/>
          <w:rFonts w:asciiTheme="minorHAnsi" w:hAnsiTheme="minorHAnsi" w:cstheme="minorHAnsi"/>
          <w:sz w:val="28"/>
          <w:szCs w:val="28"/>
          <w:highlight w:val="green"/>
        </w:rPr>
        <w:t>nuclear weapons</w:t>
      </w:r>
      <w:r w:rsidRPr="006648F0">
        <w:rPr>
          <w:rStyle w:val="StyleUnderline"/>
          <w:rFonts w:asciiTheme="minorHAnsi" w:hAnsiTheme="minorHAnsi" w:cstheme="minorHAnsi"/>
          <w:sz w:val="28"/>
          <w:szCs w:val="28"/>
        </w:rPr>
        <w:t xml:space="preserve"> </w:t>
      </w:r>
      <w:r w:rsidRPr="006648F0">
        <w:rPr>
          <w:rStyle w:val="StyleUnderline"/>
          <w:rFonts w:asciiTheme="minorHAnsi" w:hAnsiTheme="minorHAnsi" w:cstheme="minorHAnsi"/>
        </w:rPr>
        <w:t xml:space="preserve">of the United States to </w:t>
      </w:r>
      <w:r w:rsidRPr="006648F0">
        <w:rPr>
          <w:rStyle w:val="Emphasis"/>
          <w:rFonts w:asciiTheme="minorHAnsi" w:hAnsiTheme="minorHAnsi" w:cstheme="minorHAnsi"/>
        </w:rPr>
        <w:t xml:space="preserve">fall </w:t>
      </w:r>
      <w:r w:rsidRPr="006648F0">
        <w:rPr>
          <w:rStyle w:val="Emphasis"/>
          <w:rFonts w:asciiTheme="minorHAnsi" w:hAnsiTheme="minorHAnsi" w:cstheme="minorHAnsi"/>
          <w:highlight w:val="green"/>
        </w:rPr>
        <w:t>into the hands of a</w:t>
      </w:r>
      <w:r w:rsidRPr="006648F0">
        <w:rPr>
          <w:rStyle w:val="Emphasis"/>
          <w:rFonts w:asciiTheme="minorHAnsi" w:hAnsiTheme="minorHAnsi" w:cstheme="minorHAnsi"/>
        </w:rPr>
        <w:t xml:space="preserve"> suicidal </w:t>
      </w:r>
      <w:r w:rsidRPr="006648F0">
        <w:rPr>
          <w:rStyle w:val="Emphasis"/>
          <w:rFonts w:asciiTheme="minorHAnsi" w:hAnsiTheme="minorHAnsi" w:cstheme="minorHAnsi"/>
          <w:highlight w:val="green"/>
        </w:rPr>
        <w:t>military rearguard</w:t>
      </w:r>
      <w:r w:rsidRPr="006648F0">
        <w:rPr>
          <w:rStyle w:val="StyleUnderline"/>
          <w:rFonts w:asciiTheme="minorHAnsi" w:hAnsiTheme="minorHAnsi" w:cstheme="minorHAnsi"/>
        </w:rPr>
        <w:t xml:space="preserve"> or some </w:t>
      </w:r>
      <w:r w:rsidRPr="006648F0">
        <w:rPr>
          <w:rStyle w:val="Emphasis"/>
          <w:rFonts w:asciiTheme="minorHAnsi" w:hAnsiTheme="minorHAnsi" w:cstheme="minorHAnsi"/>
        </w:rPr>
        <w:t xml:space="preserve">counter-revolutionary terrorist </w:t>
      </w:r>
      <w:proofErr w:type="spellStart"/>
      <w:r w:rsidRPr="006648F0">
        <w:rPr>
          <w:rStyle w:val="Emphasis"/>
          <w:rFonts w:asciiTheme="minorHAnsi" w:hAnsiTheme="minorHAnsi" w:cstheme="minorHAnsi"/>
        </w:rPr>
        <w:t>organisation</w:t>
      </w:r>
      <w:proofErr w:type="spellEnd"/>
      <w:r w:rsidRPr="006648F0">
        <w:rPr>
          <w:rStyle w:val="StyleUnderline"/>
          <w:rFonts w:asciiTheme="minorHAnsi" w:hAnsiTheme="minorHAnsi" w:cstheme="minorHAnsi"/>
        </w:rPr>
        <w:t xml:space="preserve">. Preserving the possibility of human life </w:t>
      </w:r>
      <w:r w:rsidRPr="006648F0">
        <w:rPr>
          <w:rStyle w:val="Emphasis"/>
          <w:rFonts w:asciiTheme="minorHAnsi" w:hAnsiTheme="minorHAnsi" w:cstheme="minorHAnsi"/>
        </w:rPr>
        <w:t xml:space="preserve">might involve </w:t>
      </w:r>
      <w:r w:rsidRPr="006648F0">
        <w:rPr>
          <w:rStyle w:val="Emphasis"/>
          <w:rFonts w:asciiTheme="minorHAnsi" w:hAnsiTheme="minorHAnsi" w:cstheme="minorHAnsi"/>
          <w:highlight w:val="green"/>
        </w:rPr>
        <w:t>propping</w:t>
      </w:r>
      <w:r w:rsidRPr="006648F0">
        <w:rPr>
          <w:rStyle w:val="Emphasis"/>
          <w:rFonts w:asciiTheme="minorHAnsi" w:hAnsiTheme="minorHAnsi" w:cstheme="minorHAnsi"/>
        </w:rPr>
        <w:t xml:space="preserve"> up collapsing capitalist </w:t>
      </w:r>
      <w:r w:rsidRPr="006648F0">
        <w:rPr>
          <w:rStyle w:val="Emphasis"/>
          <w:rFonts w:asciiTheme="minorHAnsi" w:hAnsiTheme="minorHAnsi" w:cstheme="minorHAnsi"/>
          <w:highlight w:val="green"/>
        </w:rPr>
        <w:t>institutions</w:t>
      </w:r>
      <w:r w:rsidRPr="006648F0">
        <w:rPr>
          <w:rStyle w:val="StyleUnderline"/>
          <w:rFonts w:asciiTheme="minorHAnsi" w:hAnsiTheme="minorHAnsi" w:cstheme="minorHAnsi"/>
        </w:rPr>
        <w:t xml:space="preserve">, not least the </w:t>
      </w:r>
      <w:r w:rsidRPr="006648F0">
        <w:rPr>
          <w:rStyle w:val="Emphasis"/>
          <w:rFonts w:asciiTheme="minorHAnsi" w:hAnsiTheme="minorHAnsi" w:cstheme="minorHAnsi"/>
        </w:rPr>
        <w:t>nuclear safety inspectorate</w:t>
      </w:r>
      <w:r w:rsidRPr="006648F0">
        <w:rPr>
          <w:rStyle w:val="StyleUnderline"/>
          <w:rFonts w:asciiTheme="minorHAnsi" w:hAnsiTheme="minorHAnsi" w:cstheme="minorHAnsi"/>
        </w:rPr>
        <w:t xml:space="preserve">, </w:t>
      </w:r>
      <w:r w:rsidRPr="006648F0">
        <w:rPr>
          <w:rStyle w:val="StyleUnderline"/>
          <w:rFonts w:asciiTheme="minorHAnsi" w:hAnsiTheme="minorHAnsi" w:cstheme="minorHAnsi"/>
          <w:highlight w:val="green"/>
        </w:rPr>
        <w:t xml:space="preserve">rather than </w:t>
      </w:r>
      <w:r w:rsidRPr="006648F0">
        <w:rPr>
          <w:rStyle w:val="Emphasis"/>
          <w:rFonts w:asciiTheme="minorHAnsi" w:hAnsiTheme="minorHAnsi" w:cstheme="minorHAnsi"/>
          <w:highlight w:val="green"/>
        </w:rPr>
        <w:t xml:space="preserve">allowing </w:t>
      </w:r>
      <w:r w:rsidRPr="006648F0">
        <w:rPr>
          <w:rStyle w:val="Emphasis"/>
          <w:rFonts w:asciiTheme="minorHAnsi" w:hAnsiTheme="minorHAnsi" w:cstheme="minorHAnsi"/>
        </w:rPr>
        <w:t xml:space="preserve">humanity to be swallowed up by </w:t>
      </w:r>
      <w:r w:rsidRPr="006648F0">
        <w:rPr>
          <w:rStyle w:val="Emphasis"/>
          <w:rFonts w:asciiTheme="minorHAnsi" w:hAnsiTheme="minorHAnsi" w:cstheme="minorHAnsi"/>
          <w:highlight w:val="green"/>
        </w:rPr>
        <w:t>some death spiral of</w:t>
      </w:r>
      <w:r w:rsidRPr="006648F0">
        <w:rPr>
          <w:rStyle w:val="Emphasis"/>
          <w:rFonts w:asciiTheme="minorHAnsi" w:hAnsiTheme="minorHAnsi" w:cstheme="minorHAnsi"/>
        </w:rPr>
        <w:t xml:space="preserve"> presidential </w:t>
      </w:r>
      <w:r w:rsidRPr="006648F0">
        <w:rPr>
          <w:rStyle w:val="Emphasis"/>
          <w:rFonts w:asciiTheme="minorHAnsi" w:hAnsiTheme="minorHAnsi" w:cstheme="minorHAnsi"/>
          <w:highlight w:val="green"/>
        </w:rPr>
        <w:t>dictators</w:t>
      </w:r>
      <w:r w:rsidRPr="006648F0">
        <w:rPr>
          <w:rStyle w:val="StyleUnderline"/>
          <w:rFonts w:asciiTheme="minorHAnsi" w:hAnsiTheme="minorHAnsi" w:cstheme="minorHAnsi"/>
        </w:rPr>
        <w:t xml:space="preserve"> in fear of being toppled. These are </w:t>
      </w:r>
      <w:r w:rsidRPr="006648F0">
        <w:rPr>
          <w:rStyle w:val="Emphasis"/>
          <w:rFonts w:asciiTheme="minorHAnsi" w:hAnsiTheme="minorHAnsi" w:cstheme="minorHAnsi"/>
        </w:rPr>
        <w:t>critical judgements</w:t>
      </w:r>
      <w:r w:rsidRPr="006648F0">
        <w:rPr>
          <w:rStyle w:val="StyleUnderline"/>
          <w:rFonts w:asciiTheme="minorHAnsi" w:hAnsiTheme="minorHAnsi" w:cstheme="minorHAnsi"/>
        </w:rPr>
        <w:t xml:space="preserve"> that could arise at </w:t>
      </w:r>
      <w:r w:rsidRPr="006648F0">
        <w:rPr>
          <w:rStyle w:val="Emphasis"/>
          <w:rFonts w:asciiTheme="minorHAnsi" w:hAnsiTheme="minorHAnsi" w:cstheme="minorHAnsi"/>
        </w:rPr>
        <w:t>any moment</w:t>
      </w:r>
      <w:r w:rsidRPr="006648F0">
        <w:rPr>
          <w:rStyle w:val="StyleUnderline"/>
          <w:rFonts w:asciiTheme="minorHAnsi" w:hAnsiTheme="minorHAnsi" w:cstheme="minorHAnsi"/>
        </w:rPr>
        <w:t xml:space="preserve">, with </w:t>
      </w:r>
      <w:r w:rsidRPr="006648F0">
        <w:rPr>
          <w:rStyle w:val="Emphasis"/>
          <w:rFonts w:asciiTheme="minorHAnsi" w:hAnsiTheme="minorHAnsi" w:cstheme="minorHAnsi"/>
        </w:rPr>
        <w:t>real risks</w:t>
      </w:r>
      <w:r w:rsidRPr="006648F0">
        <w:rPr>
          <w:rStyle w:val="StyleUnderline"/>
          <w:rFonts w:asciiTheme="minorHAnsi" w:hAnsiTheme="minorHAnsi" w:cstheme="minorHAnsi"/>
        </w:rPr>
        <w:t xml:space="preserve"> that </w:t>
      </w:r>
      <w:r w:rsidRPr="006648F0">
        <w:rPr>
          <w:rStyle w:val="StyleUnderline"/>
          <w:rFonts w:asciiTheme="minorHAnsi" w:hAnsiTheme="minorHAnsi" w:cstheme="minorHAnsi"/>
          <w:highlight w:val="green"/>
        </w:rPr>
        <w:t xml:space="preserve">poor judgements will </w:t>
      </w:r>
      <w:r w:rsidRPr="006648F0">
        <w:rPr>
          <w:rStyle w:val="Emphasis"/>
          <w:rFonts w:asciiTheme="minorHAnsi" w:hAnsiTheme="minorHAnsi" w:cstheme="minorHAnsi"/>
          <w:highlight w:val="green"/>
        </w:rPr>
        <w:t>hasten</w:t>
      </w:r>
      <w:r w:rsidRPr="006648F0">
        <w:rPr>
          <w:rStyle w:val="Emphasis"/>
          <w:rFonts w:asciiTheme="minorHAnsi" w:hAnsiTheme="minorHAnsi" w:cstheme="minorHAnsi"/>
        </w:rPr>
        <w:t xml:space="preserve"> a </w:t>
      </w:r>
      <w:r w:rsidRPr="006648F0">
        <w:rPr>
          <w:rStyle w:val="Emphasis"/>
          <w:rFonts w:asciiTheme="minorHAnsi" w:hAnsiTheme="minorHAnsi" w:cstheme="minorHAnsi"/>
          <w:highlight w:val="green"/>
        </w:rPr>
        <w:t>nuclear confrontation</w:t>
      </w:r>
      <w:r w:rsidRPr="006648F0">
        <w:rPr>
          <w:rStyle w:val="StyleUnderline"/>
          <w:rFonts w:asciiTheme="minorHAnsi" w:hAnsiTheme="minorHAnsi" w:cstheme="minorHAnsi"/>
        </w:rPr>
        <w:t xml:space="preserve"> </w:t>
      </w:r>
      <w:r w:rsidRPr="006648F0">
        <w:rPr>
          <w:rStyle w:val="StyleUnderline"/>
          <w:rFonts w:asciiTheme="minorHAnsi" w:hAnsiTheme="minorHAnsi" w:cstheme="minorHAnsi"/>
          <w:highlight w:val="green"/>
        </w:rPr>
        <w:t>that leads to</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 xml:space="preserve">mutually assured </w:t>
      </w:r>
      <w:r w:rsidRPr="006648F0">
        <w:rPr>
          <w:rStyle w:val="Emphasis"/>
          <w:rFonts w:asciiTheme="minorHAnsi" w:hAnsiTheme="minorHAnsi" w:cstheme="minorHAnsi"/>
          <w:highlight w:val="green"/>
        </w:rPr>
        <w:t>annihilation</w:t>
      </w:r>
      <w:r w:rsidRPr="006648F0">
        <w:rPr>
          <w:rStyle w:val="StyleUnderline"/>
          <w:rFonts w:asciiTheme="minorHAnsi" w:hAnsiTheme="minorHAnsi" w:cstheme="minorHAnsi"/>
        </w:rPr>
        <w:t xml:space="preserve">. The </w:t>
      </w:r>
      <w:r w:rsidRPr="006648F0">
        <w:rPr>
          <w:rStyle w:val="Emphasis"/>
          <w:rFonts w:asciiTheme="minorHAnsi" w:hAnsiTheme="minorHAnsi" w:cstheme="minorHAnsi"/>
        </w:rPr>
        <w:t>formal shape</w:t>
      </w:r>
      <w:r w:rsidRPr="006648F0">
        <w:rPr>
          <w:rStyle w:val="StyleUnderline"/>
          <w:rFonts w:asciiTheme="minorHAnsi" w:hAnsiTheme="minorHAnsi" w:cstheme="minorHAnsi"/>
        </w:rPr>
        <w:t xml:space="preserve"> of an accelerationist argument needs to be understood </w:t>
      </w:r>
      <w:r w:rsidRPr="006648F0">
        <w:rPr>
          <w:rStyle w:val="Emphasis"/>
          <w:rFonts w:asciiTheme="minorHAnsi" w:hAnsiTheme="minorHAnsi" w:cstheme="minorHAnsi"/>
        </w:rPr>
        <w:t>strategically</w:t>
      </w:r>
      <w:r w:rsidRPr="006648F0">
        <w:rPr>
          <w:rStyle w:val="StyleUnderline"/>
          <w:rFonts w:asciiTheme="minorHAnsi" w:hAnsiTheme="minorHAnsi" w:cstheme="minorHAnsi"/>
        </w:rPr>
        <w:t xml:space="preserve"> and </w:t>
      </w:r>
      <w:r w:rsidRPr="006648F0">
        <w:rPr>
          <w:rStyle w:val="Emphasis"/>
          <w:rFonts w:asciiTheme="minorHAnsi" w:hAnsiTheme="minorHAnsi" w:cstheme="minorHAnsi"/>
        </w:rPr>
        <w:t>politically</w:t>
      </w:r>
      <w:r w:rsidRPr="006648F0">
        <w:rPr>
          <w:rStyle w:val="StyleUnderline"/>
          <w:rFonts w:asciiTheme="minorHAnsi" w:hAnsiTheme="minorHAnsi" w:cstheme="minorHAnsi"/>
        </w:rPr>
        <w:t xml:space="preserve"> if it is to address nuclear questions.</w:t>
      </w:r>
    </w:p>
    <w:p w14:paraId="62668C57" w14:textId="77777777" w:rsidR="006648F0" w:rsidRPr="006648F0" w:rsidRDefault="006648F0" w:rsidP="006648F0">
      <w:pPr>
        <w:rPr>
          <w:rStyle w:val="StyleUnderline"/>
          <w:rFonts w:asciiTheme="minorHAnsi" w:hAnsiTheme="minorHAnsi" w:cstheme="minorHAnsi"/>
        </w:rPr>
      </w:pPr>
    </w:p>
    <w:p w14:paraId="1322CD3C" w14:textId="77777777" w:rsidR="006648F0" w:rsidRPr="006648F0" w:rsidRDefault="006648F0" w:rsidP="006648F0">
      <w:pPr>
        <w:rPr>
          <w:rFonts w:asciiTheme="minorHAnsi" w:hAnsiTheme="minorHAnsi" w:cstheme="minorHAnsi"/>
        </w:rPr>
      </w:pPr>
    </w:p>
    <w:p w14:paraId="3928324A" w14:textId="77777777" w:rsidR="006648F0" w:rsidRPr="006648F0" w:rsidRDefault="006648F0" w:rsidP="006648F0">
      <w:pPr>
        <w:rPr>
          <w:rFonts w:asciiTheme="minorHAnsi" w:hAnsiTheme="minorHAnsi" w:cstheme="minorHAnsi"/>
        </w:rPr>
      </w:pPr>
    </w:p>
    <w:p w14:paraId="561E2343" w14:textId="77777777" w:rsidR="006648F0" w:rsidRPr="006648F0" w:rsidRDefault="006648F0" w:rsidP="006648F0">
      <w:pPr>
        <w:pStyle w:val="Heading3"/>
        <w:rPr>
          <w:rFonts w:asciiTheme="minorHAnsi" w:hAnsiTheme="minorHAnsi" w:cstheme="minorHAnsi"/>
        </w:rPr>
      </w:pPr>
      <w:r w:rsidRPr="006648F0">
        <w:rPr>
          <w:rFonts w:asciiTheme="minorHAnsi" w:hAnsiTheme="minorHAnsi" w:cstheme="minorHAnsi"/>
        </w:rPr>
        <w:lastRenderedPageBreak/>
        <w:t>1NC -- Advantage</w:t>
      </w:r>
    </w:p>
    <w:p w14:paraId="5D3BAE22"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 xml:space="preserve">Capitalism is </w:t>
      </w:r>
      <w:r w:rsidRPr="006648F0">
        <w:rPr>
          <w:rFonts w:asciiTheme="minorHAnsi" w:hAnsiTheme="minorHAnsi" w:cstheme="minorHAnsi"/>
          <w:u w:val="single"/>
        </w:rPr>
        <w:t>antiracist</w:t>
      </w:r>
      <w:r w:rsidRPr="006648F0">
        <w:rPr>
          <w:rFonts w:asciiTheme="minorHAnsi" w:hAnsiTheme="minorHAnsi" w:cstheme="minorHAnsi"/>
        </w:rPr>
        <w:t xml:space="preserve">. </w:t>
      </w:r>
    </w:p>
    <w:p w14:paraId="559444AA" w14:textId="77777777" w:rsidR="006648F0" w:rsidRPr="006648F0" w:rsidRDefault="006648F0" w:rsidP="006648F0">
      <w:pPr>
        <w:rPr>
          <w:rFonts w:asciiTheme="minorHAnsi" w:hAnsiTheme="minorHAnsi" w:cstheme="minorHAnsi"/>
        </w:rPr>
      </w:pPr>
      <w:r w:rsidRPr="006648F0">
        <w:rPr>
          <w:rFonts w:asciiTheme="minorHAnsi" w:hAnsiTheme="minorHAnsi" w:cstheme="minorHAnsi"/>
        </w:rPr>
        <w:t xml:space="preserve">Paul F. </w:t>
      </w:r>
      <w:proofErr w:type="spellStart"/>
      <w:r w:rsidRPr="006648F0">
        <w:rPr>
          <w:rStyle w:val="Style13ptBold"/>
          <w:rFonts w:asciiTheme="minorHAnsi" w:hAnsiTheme="minorHAnsi" w:cstheme="minorHAnsi"/>
        </w:rPr>
        <w:t>deLespinasse</w:t>
      </w:r>
      <w:proofErr w:type="spellEnd"/>
      <w:r w:rsidRPr="006648F0">
        <w:rPr>
          <w:rStyle w:val="Style13ptBold"/>
          <w:rFonts w:asciiTheme="minorHAnsi" w:hAnsiTheme="minorHAnsi" w:cstheme="minorHAnsi"/>
        </w:rPr>
        <w:t xml:space="preserve"> 20</w:t>
      </w:r>
      <w:r w:rsidRPr="006648F0">
        <w:rPr>
          <w:rFonts w:asciiTheme="minorHAnsi" w:hAnsiTheme="minorHAnsi" w:cstheme="minorHAnsi"/>
        </w:rPr>
        <w:t>. Professor Emeritus of Political Science and Computer Science at Adrian College. “Capitalism no friend to racism”. https://www.gazettetimes.com/news/local/paul-f-delespinasse-capitalism-no-friend-to-racism/article_85bac3a8-805b-587d-9725-0e10f09547a8.amp.html</w:t>
      </w:r>
    </w:p>
    <w:p w14:paraId="341B0054" w14:textId="77777777" w:rsidR="006648F0" w:rsidRPr="006648F0" w:rsidRDefault="006648F0" w:rsidP="006648F0">
      <w:pPr>
        <w:rPr>
          <w:rStyle w:val="StyleUnderline"/>
          <w:rFonts w:asciiTheme="minorHAnsi" w:hAnsiTheme="minorHAnsi" w:cstheme="minorHAnsi"/>
        </w:rPr>
      </w:pPr>
      <w:r w:rsidRPr="006648F0">
        <w:rPr>
          <w:rStyle w:val="StyleUnderline"/>
          <w:rFonts w:asciiTheme="minorHAnsi" w:hAnsiTheme="minorHAnsi" w:cstheme="minorHAnsi"/>
        </w:rPr>
        <w:t>Some</w:t>
      </w:r>
      <w:r w:rsidRPr="006648F0">
        <w:rPr>
          <w:rFonts w:asciiTheme="minorHAnsi" w:hAnsiTheme="minorHAnsi" w:cstheme="minorHAnsi"/>
          <w:sz w:val="16"/>
        </w:rPr>
        <w:t xml:space="preserve"> people </w:t>
      </w:r>
      <w:r w:rsidRPr="006648F0">
        <w:rPr>
          <w:rStyle w:val="StyleUnderline"/>
          <w:rFonts w:asciiTheme="minorHAnsi" w:hAnsiTheme="minorHAnsi" w:cstheme="minorHAnsi"/>
        </w:rPr>
        <w:t>argue that eliminating racism requires getting rid of capitalism</w:t>
      </w:r>
      <w:r w:rsidRPr="006648F0">
        <w:rPr>
          <w:rFonts w:asciiTheme="minorHAnsi" w:hAnsiTheme="minorHAnsi" w:cstheme="minorHAnsi"/>
          <w:sz w:val="16"/>
        </w:rPr>
        <w:t xml:space="preserve">. But </w:t>
      </w:r>
      <w:r w:rsidRPr="006648F0">
        <w:rPr>
          <w:rStyle w:val="Emphasis"/>
          <w:rFonts w:asciiTheme="minorHAnsi" w:hAnsiTheme="minorHAnsi" w:cstheme="minorHAnsi"/>
          <w:highlight w:val="green"/>
        </w:rPr>
        <w:t>racism existed before capitalism</w:t>
      </w:r>
      <w:r w:rsidRPr="006648F0">
        <w:rPr>
          <w:rFonts w:asciiTheme="minorHAnsi" w:hAnsiTheme="minorHAnsi" w:cstheme="minorHAnsi"/>
          <w:sz w:val="16"/>
        </w:rPr>
        <w:t xml:space="preserve"> developed. Since </w:t>
      </w:r>
      <w:r w:rsidRPr="006648F0">
        <w:rPr>
          <w:rStyle w:val="StyleUnderline"/>
          <w:rFonts w:asciiTheme="minorHAnsi" w:hAnsiTheme="minorHAnsi" w:cstheme="minorHAnsi"/>
        </w:rPr>
        <w:t xml:space="preserve">racism exists </w:t>
      </w:r>
      <w:r w:rsidRPr="006648F0">
        <w:rPr>
          <w:rStyle w:val="StyleUnderline"/>
          <w:rFonts w:asciiTheme="minorHAnsi" w:hAnsiTheme="minorHAnsi" w:cstheme="minorHAnsi"/>
          <w:highlight w:val="green"/>
        </w:rPr>
        <w:t>in non-capitalist societies, cap</w:t>
      </w:r>
      <w:r w:rsidRPr="006648F0">
        <w:rPr>
          <w:rStyle w:val="StyleUnderline"/>
          <w:rFonts w:asciiTheme="minorHAnsi" w:hAnsiTheme="minorHAnsi" w:cstheme="minorHAnsi"/>
        </w:rPr>
        <w:t xml:space="preserve">italism </w:t>
      </w:r>
      <w:r w:rsidRPr="006648F0">
        <w:rPr>
          <w:rStyle w:val="StyleUnderline"/>
          <w:rFonts w:asciiTheme="minorHAnsi" w:hAnsiTheme="minorHAnsi" w:cstheme="minorHAnsi"/>
          <w:highlight w:val="green"/>
        </w:rPr>
        <w:t>can't be blamed</w:t>
      </w:r>
      <w:r w:rsidRPr="006648F0">
        <w:rPr>
          <w:rStyle w:val="StyleUnderline"/>
          <w:rFonts w:asciiTheme="minorHAnsi" w:hAnsiTheme="minorHAnsi" w:cstheme="minorHAnsi"/>
        </w:rPr>
        <w:t xml:space="preserve"> for it.</w:t>
      </w:r>
    </w:p>
    <w:p w14:paraId="0AE876CD"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True, </w:t>
      </w:r>
      <w:r w:rsidRPr="006648F0">
        <w:rPr>
          <w:rStyle w:val="StyleUnderline"/>
          <w:rFonts w:asciiTheme="minorHAnsi" w:hAnsiTheme="minorHAnsi" w:cstheme="minorHAnsi"/>
        </w:rPr>
        <w:t>in some ways capitalism is friendly to racism</w:t>
      </w:r>
      <w:r w:rsidRPr="006648F0">
        <w:rPr>
          <w:rFonts w:asciiTheme="minorHAnsi" w:hAnsiTheme="minorHAnsi" w:cstheme="minorHAnsi"/>
          <w:sz w:val="16"/>
        </w:rPr>
        <w:t>.</w:t>
      </w:r>
    </w:p>
    <w:p w14:paraId="1322599D"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Capitalism combines mostly free markets with predominantly private ownership of the means of production, except for land and other natural resources. (Privately owned natural resources aren't essential characteristics and must probably be abandoned if capitalism is to survive. The alternative isn't governmental ownership of natural resources, but ownership by the public, with government acting as a trustee for it.)</w:t>
      </w:r>
    </w:p>
    <w:p w14:paraId="27D485EC"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rPr>
        <w:t xml:space="preserve">In a market economy people are free to </w:t>
      </w:r>
      <w:proofErr w:type="gramStart"/>
      <w:r w:rsidRPr="006648F0">
        <w:rPr>
          <w:rStyle w:val="StyleUnderline"/>
          <w:rFonts w:asciiTheme="minorHAnsi" w:hAnsiTheme="minorHAnsi" w:cstheme="minorHAnsi"/>
        </w:rPr>
        <w:t>enter into</w:t>
      </w:r>
      <w:proofErr w:type="gramEnd"/>
      <w:r w:rsidRPr="006648F0">
        <w:rPr>
          <w:rStyle w:val="StyleUnderline"/>
          <w:rFonts w:asciiTheme="minorHAnsi" w:hAnsiTheme="minorHAnsi" w:cstheme="minorHAnsi"/>
        </w:rPr>
        <w:t xml:space="preserve"> voluntary associations</w:t>
      </w:r>
      <w:r w:rsidRPr="006648F0">
        <w:rPr>
          <w:rFonts w:asciiTheme="minorHAnsi" w:hAnsiTheme="minorHAnsi" w:cstheme="minorHAnsi"/>
          <w:sz w:val="16"/>
        </w:rPr>
        <w:t>, created by mutual consent, to exchange or transfer inducements. People can hire and be hired, buy and sell, mostly at mutually agreed-upon prices.</w:t>
      </w:r>
    </w:p>
    <w:p w14:paraId="1F2276D1"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Mutual consent being required, </w:t>
      </w:r>
      <w:r w:rsidRPr="006648F0">
        <w:rPr>
          <w:rStyle w:val="StyleUnderline"/>
          <w:rFonts w:asciiTheme="minorHAnsi" w:hAnsiTheme="minorHAnsi" w:cstheme="minorHAnsi"/>
        </w:rPr>
        <w:t>racists can refuse to enter</w:t>
      </w:r>
      <w:r w:rsidRPr="006648F0">
        <w:rPr>
          <w:rFonts w:asciiTheme="minorHAnsi" w:hAnsiTheme="minorHAnsi" w:cstheme="minorHAnsi"/>
          <w:sz w:val="16"/>
        </w:rPr>
        <w:t xml:space="preserve"> voluntary </w:t>
      </w:r>
      <w:r w:rsidRPr="006648F0">
        <w:rPr>
          <w:rStyle w:val="StyleUnderline"/>
          <w:rFonts w:asciiTheme="minorHAnsi" w:hAnsiTheme="minorHAnsi" w:cstheme="minorHAnsi"/>
        </w:rPr>
        <w:t>associations with members of the target race</w:t>
      </w:r>
      <w:r w:rsidRPr="006648F0">
        <w:rPr>
          <w:rFonts w:asciiTheme="minorHAnsi" w:hAnsiTheme="minorHAnsi" w:cstheme="minorHAnsi"/>
          <w:sz w:val="16"/>
        </w:rPr>
        <w:t>. They can refuse to hire them, sell to them or buy from them.</w:t>
      </w:r>
    </w:p>
    <w:p w14:paraId="0834FFBA"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Racism is rooted in stereotyping, assuming that "when you have seen one (person of a certain race), you have seen them all." Since all individuals are unique, stereotyping is stupid, but freedom includes freedom to act stupidly.</w:t>
      </w:r>
    </w:p>
    <w:p w14:paraId="74434734"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To this extent capitalism is racism's ally. </w:t>
      </w:r>
      <w:r w:rsidRPr="006648F0">
        <w:rPr>
          <w:rStyle w:val="Emphasis"/>
          <w:rFonts w:asciiTheme="minorHAnsi" w:hAnsiTheme="minorHAnsi" w:cstheme="minorHAnsi"/>
        </w:rPr>
        <w:t>But there is another side</w:t>
      </w:r>
      <w:r w:rsidRPr="006648F0">
        <w:rPr>
          <w:rFonts w:asciiTheme="minorHAnsi" w:hAnsiTheme="minorHAnsi" w:cstheme="minorHAnsi"/>
          <w:sz w:val="16"/>
        </w:rPr>
        <w:t xml:space="preserve"> to this story.</w:t>
      </w:r>
    </w:p>
    <w:p w14:paraId="540F7E6A"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rPr>
        <w:t xml:space="preserve">Although capitalism's freedom allows people to indulge their prejudices, it </w:t>
      </w:r>
      <w:r w:rsidRPr="006648F0">
        <w:rPr>
          <w:rStyle w:val="Emphasis"/>
          <w:rFonts w:asciiTheme="minorHAnsi" w:hAnsiTheme="minorHAnsi" w:cstheme="minorHAnsi"/>
        </w:rPr>
        <w:t>makes them pay for doing so</w:t>
      </w:r>
      <w:r w:rsidRPr="006648F0">
        <w:rPr>
          <w:rFonts w:asciiTheme="minorHAnsi" w:hAnsiTheme="minorHAnsi" w:cstheme="minorHAnsi"/>
          <w:sz w:val="16"/>
        </w:rPr>
        <w:t xml:space="preserve">. Their </w:t>
      </w:r>
      <w:r w:rsidRPr="006648F0">
        <w:rPr>
          <w:rStyle w:val="StyleUnderline"/>
          <w:rFonts w:asciiTheme="minorHAnsi" w:hAnsiTheme="minorHAnsi" w:cstheme="minorHAnsi"/>
        </w:rPr>
        <w:t>economic interest would be to hire the best available people without considering their race and to sell to all willing customers. Not doing this reduces their income</w:t>
      </w:r>
      <w:r w:rsidRPr="006648F0">
        <w:rPr>
          <w:rFonts w:asciiTheme="minorHAnsi" w:hAnsiTheme="minorHAnsi" w:cstheme="minorHAnsi"/>
          <w:sz w:val="16"/>
        </w:rPr>
        <w:t>.</w:t>
      </w:r>
    </w:p>
    <w:p w14:paraId="71719154"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highlight w:val="green"/>
        </w:rPr>
        <w:t xml:space="preserve">Since buyers </w:t>
      </w:r>
      <w:r w:rsidRPr="006648F0">
        <w:rPr>
          <w:rStyle w:val="StyleUnderline"/>
          <w:rFonts w:asciiTheme="minorHAnsi" w:hAnsiTheme="minorHAnsi" w:cstheme="minorHAnsi"/>
        </w:rPr>
        <w:t xml:space="preserve">and sellers </w:t>
      </w:r>
      <w:r w:rsidRPr="006648F0">
        <w:rPr>
          <w:rStyle w:val="StyleUnderline"/>
          <w:rFonts w:asciiTheme="minorHAnsi" w:hAnsiTheme="minorHAnsi" w:cstheme="minorHAnsi"/>
          <w:highlight w:val="green"/>
        </w:rPr>
        <w:t xml:space="preserve">want </w:t>
      </w:r>
      <w:r w:rsidRPr="006648F0">
        <w:rPr>
          <w:rStyle w:val="StyleUnderline"/>
          <w:rFonts w:asciiTheme="minorHAnsi" w:hAnsiTheme="minorHAnsi" w:cstheme="minorHAnsi"/>
        </w:rPr>
        <w:t xml:space="preserve">to make </w:t>
      </w:r>
      <w:r w:rsidRPr="006648F0">
        <w:rPr>
          <w:rStyle w:val="StyleUnderline"/>
          <w:rFonts w:asciiTheme="minorHAnsi" w:hAnsiTheme="minorHAnsi" w:cstheme="minorHAnsi"/>
          <w:highlight w:val="green"/>
        </w:rPr>
        <w:t xml:space="preserve">the best </w:t>
      </w:r>
      <w:r w:rsidRPr="006648F0">
        <w:rPr>
          <w:rStyle w:val="StyleUnderline"/>
          <w:rFonts w:asciiTheme="minorHAnsi" w:hAnsiTheme="minorHAnsi" w:cstheme="minorHAnsi"/>
        </w:rPr>
        <w:t>deals</w:t>
      </w:r>
      <w:r w:rsidRPr="006648F0">
        <w:rPr>
          <w:rFonts w:asciiTheme="minorHAnsi" w:hAnsiTheme="minorHAnsi" w:cstheme="minorHAnsi"/>
          <w:sz w:val="16"/>
        </w:rPr>
        <w:t xml:space="preserve"> possible, </w:t>
      </w:r>
      <w:r w:rsidRPr="006648F0">
        <w:rPr>
          <w:rStyle w:val="StyleUnderline"/>
          <w:rFonts w:asciiTheme="minorHAnsi" w:hAnsiTheme="minorHAnsi" w:cstheme="minorHAnsi"/>
          <w:highlight w:val="green"/>
        </w:rPr>
        <w:t xml:space="preserve">capitalism pushes society </w:t>
      </w:r>
      <w:r w:rsidRPr="006648F0">
        <w:rPr>
          <w:rStyle w:val="Emphasis"/>
          <w:rFonts w:asciiTheme="minorHAnsi" w:hAnsiTheme="minorHAnsi" w:cstheme="minorHAnsi"/>
          <w:highlight w:val="green"/>
        </w:rPr>
        <w:t>away from racist behavior</w:t>
      </w:r>
      <w:r w:rsidRPr="006648F0">
        <w:rPr>
          <w:rStyle w:val="StyleUnderline"/>
          <w:rFonts w:asciiTheme="minorHAnsi" w:hAnsiTheme="minorHAnsi" w:cstheme="minorHAnsi"/>
          <w:highlight w:val="green"/>
        </w:rPr>
        <w:t xml:space="preserve"> </w:t>
      </w:r>
      <w:r w:rsidRPr="006648F0">
        <w:rPr>
          <w:rStyle w:val="StyleUnderline"/>
          <w:rFonts w:asciiTheme="minorHAnsi" w:hAnsiTheme="minorHAnsi" w:cstheme="minorHAnsi"/>
        </w:rPr>
        <w:t>even though it won't immediately eliminate racist thinking</w:t>
      </w:r>
      <w:r w:rsidRPr="006648F0">
        <w:rPr>
          <w:rFonts w:asciiTheme="minorHAnsi" w:hAnsiTheme="minorHAnsi" w:cstheme="minorHAnsi"/>
          <w:sz w:val="16"/>
        </w:rPr>
        <w:t>. A notable example was a well-known bigot who owned a sports team and hired black athletes because she wanted her team to win.</w:t>
      </w:r>
    </w:p>
    <w:p w14:paraId="2CE14824"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highlight w:val="green"/>
        </w:rPr>
        <w:t>Racist thinking</w:t>
      </w:r>
      <w:r w:rsidRPr="006648F0">
        <w:rPr>
          <w:rFonts w:asciiTheme="minorHAnsi" w:hAnsiTheme="minorHAnsi" w:cstheme="minorHAnsi"/>
          <w:sz w:val="16"/>
        </w:rPr>
        <w:t xml:space="preserve">, though, </w:t>
      </w:r>
      <w:r w:rsidRPr="006648F0">
        <w:rPr>
          <w:rStyle w:val="StyleUnderline"/>
          <w:rFonts w:asciiTheme="minorHAnsi" w:hAnsiTheme="minorHAnsi" w:cstheme="minorHAnsi"/>
          <w:highlight w:val="green"/>
        </w:rPr>
        <w:t xml:space="preserve">should be </w:t>
      </w:r>
      <w:r w:rsidRPr="006648F0">
        <w:rPr>
          <w:rStyle w:val="Emphasis"/>
          <w:rFonts w:asciiTheme="minorHAnsi" w:hAnsiTheme="minorHAnsi" w:cstheme="minorHAnsi"/>
          <w:highlight w:val="green"/>
        </w:rPr>
        <w:t>undermined by capitalism's encouragement</w:t>
      </w:r>
      <w:r w:rsidRPr="006648F0">
        <w:rPr>
          <w:rStyle w:val="StyleUnderline"/>
          <w:rFonts w:asciiTheme="minorHAnsi" w:hAnsiTheme="minorHAnsi" w:cstheme="minorHAnsi"/>
          <w:highlight w:val="green"/>
        </w:rPr>
        <w:t xml:space="preserve"> of </w:t>
      </w:r>
      <w:r w:rsidRPr="006648F0">
        <w:rPr>
          <w:rStyle w:val="Emphasis"/>
          <w:rFonts w:asciiTheme="minorHAnsi" w:hAnsiTheme="minorHAnsi" w:cstheme="minorHAnsi"/>
          <w:highlight w:val="green"/>
        </w:rPr>
        <w:t>voluntary associations</w:t>
      </w:r>
      <w:r w:rsidRPr="006648F0">
        <w:rPr>
          <w:rStyle w:val="StyleUnderline"/>
          <w:rFonts w:asciiTheme="minorHAnsi" w:hAnsiTheme="minorHAnsi" w:cstheme="minorHAnsi"/>
          <w:highlight w:val="green"/>
        </w:rPr>
        <w:t xml:space="preserve"> </w:t>
      </w:r>
      <w:r w:rsidRPr="006648F0">
        <w:rPr>
          <w:rStyle w:val="StyleUnderline"/>
          <w:rFonts w:asciiTheme="minorHAnsi" w:hAnsiTheme="minorHAnsi" w:cstheme="minorHAnsi"/>
        </w:rPr>
        <w:t xml:space="preserve">between people of different races. Personal </w:t>
      </w:r>
      <w:r w:rsidRPr="006648F0">
        <w:rPr>
          <w:rStyle w:val="StyleUnderline"/>
          <w:rFonts w:asciiTheme="minorHAnsi" w:hAnsiTheme="minorHAnsi" w:cstheme="minorHAnsi"/>
          <w:highlight w:val="green"/>
        </w:rPr>
        <w:t xml:space="preserve">relations </w:t>
      </w:r>
      <w:r w:rsidRPr="006648F0">
        <w:rPr>
          <w:rStyle w:val="StyleUnderline"/>
          <w:rFonts w:asciiTheme="minorHAnsi" w:hAnsiTheme="minorHAnsi" w:cstheme="minorHAnsi"/>
        </w:rPr>
        <w:t xml:space="preserve">can </w:t>
      </w:r>
      <w:r w:rsidRPr="006648F0">
        <w:rPr>
          <w:rStyle w:val="StyleUnderline"/>
          <w:rFonts w:asciiTheme="minorHAnsi" w:hAnsiTheme="minorHAnsi" w:cstheme="minorHAnsi"/>
          <w:highlight w:val="green"/>
        </w:rPr>
        <w:t xml:space="preserve">undermine </w:t>
      </w:r>
      <w:r w:rsidRPr="006648F0">
        <w:rPr>
          <w:rStyle w:val="StyleUnderline"/>
          <w:rFonts w:asciiTheme="minorHAnsi" w:hAnsiTheme="minorHAnsi" w:cstheme="minorHAnsi"/>
        </w:rPr>
        <w:t xml:space="preserve">people's tendency to think in terms of </w:t>
      </w:r>
      <w:r w:rsidRPr="006648F0">
        <w:rPr>
          <w:rStyle w:val="StyleUnderline"/>
          <w:rFonts w:asciiTheme="minorHAnsi" w:hAnsiTheme="minorHAnsi" w:cstheme="minorHAnsi"/>
          <w:highlight w:val="green"/>
        </w:rPr>
        <w:t>stereotypes</w:t>
      </w:r>
      <w:r w:rsidRPr="006648F0">
        <w:rPr>
          <w:rFonts w:asciiTheme="minorHAnsi" w:hAnsiTheme="minorHAnsi" w:cstheme="minorHAnsi"/>
          <w:sz w:val="16"/>
        </w:rPr>
        <w:t>.</w:t>
      </w:r>
    </w:p>
    <w:p w14:paraId="59995409" w14:textId="77777777" w:rsidR="006648F0" w:rsidRPr="006648F0" w:rsidRDefault="006648F0" w:rsidP="006648F0">
      <w:pPr>
        <w:rPr>
          <w:rFonts w:asciiTheme="minorHAnsi" w:hAnsiTheme="minorHAnsi" w:cstheme="minorHAnsi"/>
          <w:sz w:val="16"/>
        </w:rPr>
      </w:pPr>
      <w:r w:rsidRPr="006648F0">
        <w:rPr>
          <w:rStyle w:val="Emphasis"/>
          <w:rFonts w:asciiTheme="minorHAnsi" w:hAnsiTheme="minorHAnsi" w:cstheme="minorHAnsi"/>
          <w:highlight w:val="green"/>
        </w:rPr>
        <w:t>The</w:t>
      </w:r>
      <w:r w:rsidRPr="006648F0">
        <w:rPr>
          <w:rFonts w:asciiTheme="minorHAnsi" w:hAnsiTheme="minorHAnsi" w:cstheme="minorHAnsi"/>
          <w:sz w:val="16"/>
          <w:highlight w:val="green"/>
        </w:rPr>
        <w:t xml:space="preserve"> </w:t>
      </w:r>
      <w:r w:rsidRPr="006648F0">
        <w:rPr>
          <w:rFonts w:asciiTheme="minorHAnsi" w:hAnsiTheme="minorHAnsi" w:cstheme="minorHAnsi"/>
          <w:sz w:val="16"/>
        </w:rPr>
        <w:t xml:space="preserve">American </w:t>
      </w:r>
      <w:r w:rsidRPr="006648F0">
        <w:rPr>
          <w:rStyle w:val="Emphasis"/>
          <w:rFonts w:asciiTheme="minorHAnsi" w:hAnsiTheme="minorHAnsi" w:cstheme="minorHAnsi"/>
          <w:highlight w:val="green"/>
        </w:rPr>
        <w:t>South was not capitalistic before the Civil War</w:t>
      </w:r>
      <w:r w:rsidRPr="006648F0">
        <w:rPr>
          <w:rFonts w:asciiTheme="minorHAnsi" w:hAnsiTheme="minorHAnsi" w:cstheme="minorHAnsi"/>
          <w:sz w:val="16"/>
        </w:rPr>
        <w:t xml:space="preserve">. </w:t>
      </w:r>
      <w:r w:rsidRPr="006648F0">
        <w:rPr>
          <w:rStyle w:val="StyleUnderline"/>
          <w:rFonts w:asciiTheme="minorHAnsi" w:hAnsiTheme="minorHAnsi" w:cstheme="minorHAnsi"/>
        </w:rPr>
        <w:t>Slaves did not give</w:t>
      </w:r>
      <w:r w:rsidRPr="006648F0">
        <w:rPr>
          <w:rFonts w:asciiTheme="minorHAnsi" w:hAnsiTheme="minorHAnsi" w:cstheme="minorHAnsi"/>
          <w:sz w:val="16"/>
        </w:rPr>
        <w:t xml:space="preserve"> their </w:t>
      </w:r>
      <w:r w:rsidRPr="006648F0">
        <w:rPr>
          <w:rStyle w:val="StyleUnderline"/>
          <w:rFonts w:asciiTheme="minorHAnsi" w:hAnsiTheme="minorHAnsi" w:cstheme="minorHAnsi"/>
        </w:rPr>
        <w:t>consent</w:t>
      </w:r>
      <w:r w:rsidRPr="006648F0">
        <w:rPr>
          <w:rFonts w:asciiTheme="minorHAnsi" w:hAnsiTheme="minorHAnsi" w:cstheme="minorHAnsi"/>
          <w:sz w:val="16"/>
        </w:rPr>
        <w:t xml:space="preserve"> to be associated with their owners. Their association was involuntary, not voluntary. They were kept in bondage by sanctions —government's power of the sword.</w:t>
      </w:r>
    </w:p>
    <w:p w14:paraId="6A39B7A1"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rPr>
        <w:t>Capitalism didn't come to the South even after the Civil War. Once</w:t>
      </w:r>
      <w:r w:rsidRPr="006648F0">
        <w:rPr>
          <w:rFonts w:asciiTheme="minorHAnsi" w:hAnsiTheme="minorHAnsi" w:cstheme="minorHAnsi"/>
          <w:sz w:val="16"/>
        </w:rPr>
        <w:t xml:space="preserve"> the attempted "</w:t>
      </w:r>
      <w:r w:rsidRPr="006648F0">
        <w:rPr>
          <w:rStyle w:val="StyleUnderline"/>
          <w:rFonts w:asciiTheme="minorHAnsi" w:hAnsiTheme="minorHAnsi" w:cstheme="minorHAnsi"/>
        </w:rPr>
        <w:t>reconstruction</w:t>
      </w:r>
      <w:r w:rsidRPr="006648F0">
        <w:rPr>
          <w:rFonts w:asciiTheme="minorHAnsi" w:hAnsiTheme="minorHAnsi" w:cstheme="minorHAnsi"/>
          <w:sz w:val="16"/>
        </w:rPr>
        <w:t xml:space="preserve">" reforms </w:t>
      </w:r>
      <w:r w:rsidRPr="006648F0">
        <w:rPr>
          <w:rStyle w:val="StyleUnderline"/>
          <w:rFonts w:asciiTheme="minorHAnsi" w:hAnsiTheme="minorHAnsi" w:cstheme="minorHAnsi"/>
        </w:rPr>
        <w:t xml:space="preserve">ended, state governments prevented the normal anti-racist capitalistic tendencies from working. </w:t>
      </w:r>
      <w:r w:rsidRPr="006648F0">
        <w:rPr>
          <w:rStyle w:val="StyleUnderline"/>
          <w:rFonts w:asciiTheme="minorHAnsi" w:hAnsiTheme="minorHAnsi" w:cstheme="minorHAnsi"/>
          <w:highlight w:val="green"/>
        </w:rPr>
        <w:t xml:space="preserve">Segregation </w:t>
      </w:r>
      <w:r w:rsidRPr="006648F0">
        <w:rPr>
          <w:rStyle w:val="StyleUnderline"/>
          <w:rFonts w:asciiTheme="minorHAnsi" w:hAnsiTheme="minorHAnsi" w:cstheme="minorHAnsi"/>
        </w:rPr>
        <w:t xml:space="preserve">made it illegal for white people and black people to </w:t>
      </w:r>
      <w:proofErr w:type="gramStart"/>
      <w:r w:rsidRPr="006648F0">
        <w:rPr>
          <w:rStyle w:val="StyleUnderline"/>
          <w:rFonts w:asciiTheme="minorHAnsi" w:hAnsiTheme="minorHAnsi" w:cstheme="minorHAnsi"/>
        </w:rPr>
        <w:t>enter into</w:t>
      </w:r>
      <w:proofErr w:type="gramEnd"/>
      <w:r w:rsidRPr="006648F0">
        <w:rPr>
          <w:rFonts w:asciiTheme="minorHAnsi" w:hAnsiTheme="minorHAnsi" w:cstheme="minorHAnsi"/>
          <w:sz w:val="16"/>
        </w:rPr>
        <w:t xml:space="preserve"> many kinds of voluntary </w:t>
      </w:r>
      <w:r w:rsidRPr="006648F0">
        <w:rPr>
          <w:rStyle w:val="StyleUnderline"/>
          <w:rFonts w:asciiTheme="minorHAnsi" w:hAnsiTheme="minorHAnsi" w:cstheme="minorHAnsi"/>
        </w:rPr>
        <w:t>associations</w:t>
      </w:r>
      <w:r w:rsidRPr="006648F0">
        <w:rPr>
          <w:rFonts w:asciiTheme="minorHAnsi" w:hAnsiTheme="minorHAnsi" w:cstheme="minorHAnsi"/>
          <w:sz w:val="16"/>
        </w:rPr>
        <w:t xml:space="preserve"> with one another, to work together, to go to school together, even to marry. The fact that governments enacted such legislation indicates their fear that people otherwise would associate with those of different races.</w:t>
      </w:r>
    </w:p>
    <w:p w14:paraId="43469DF0"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lastRenderedPageBreak/>
        <w:t xml:space="preserve">These </w:t>
      </w:r>
      <w:r w:rsidRPr="006648F0">
        <w:rPr>
          <w:rStyle w:val="StyleUnderline"/>
          <w:rFonts w:asciiTheme="minorHAnsi" w:hAnsiTheme="minorHAnsi" w:cstheme="minorHAnsi"/>
        </w:rPr>
        <w:t xml:space="preserve">restrictions clearly </w:t>
      </w:r>
      <w:r w:rsidRPr="006648F0">
        <w:rPr>
          <w:rStyle w:val="Emphasis"/>
          <w:rFonts w:asciiTheme="minorHAnsi" w:hAnsiTheme="minorHAnsi" w:cstheme="minorHAnsi"/>
          <w:highlight w:val="green"/>
        </w:rPr>
        <w:t>violated the basic essence of capitalism</w:t>
      </w:r>
      <w:r w:rsidRPr="006648F0">
        <w:rPr>
          <w:rFonts w:asciiTheme="minorHAnsi" w:hAnsiTheme="minorHAnsi" w:cstheme="minorHAnsi"/>
          <w:sz w:val="16"/>
        </w:rPr>
        <w:t xml:space="preserve">: </w:t>
      </w:r>
      <w:r w:rsidRPr="006648F0">
        <w:rPr>
          <w:rStyle w:val="StyleUnderline"/>
          <w:rFonts w:asciiTheme="minorHAnsi" w:hAnsiTheme="minorHAnsi" w:cstheme="minorHAnsi"/>
          <w:highlight w:val="green"/>
        </w:rPr>
        <w:t>freedom of</w:t>
      </w:r>
      <w:r w:rsidRPr="006648F0">
        <w:rPr>
          <w:rFonts w:asciiTheme="minorHAnsi" w:hAnsiTheme="minorHAnsi" w:cstheme="minorHAnsi"/>
          <w:sz w:val="16"/>
          <w:highlight w:val="green"/>
        </w:rPr>
        <w:t xml:space="preserve"> </w:t>
      </w:r>
      <w:r w:rsidRPr="006648F0">
        <w:rPr>
          <w:rFonts w:asciiTheme="minorHAnsi" w:hAnsiTheme="minorHAnsi" w:cstheme="minorHAnsi"/>
          <w:sz w:val="16"/>
        </w:rPr>
        <w:t xml:space="preserve">voluntary </w:t>
      </w:r>
      <w:r w:rsidRPr="006648F0">
        <w:rPr>
          <w:rStyle w:val="StyleUnderline"/>
          <w:rFonts w:asciiTheme="minorHAnsi" w:hAnsiTheme="minorHAnsi" w:cstheme="minorHAnsi"/>
          <w:highlight w:val="green"/>
        </w:rPr>
        <w:t>association by</w:t>
      </w:r>
      <w:r w:rsidRPr="006648F0">
        <w:rPr>
          <w:rFonts w:asciiTheme="minorHAnsi" w:hAnsiTheme="minorHAnsi" w:cstheme="minorHAnsi"/>
          <w:sz w:val="16"/>
          <w:highlight w:val="green"/>
        </w:rPr>
        <w:t xml:space="preserve"> </w:t>
      </w:r>
      <w:r w:rsidRPr="006648F0">
        <w:rPr>
          <w:rFonts w:asciiTheme="minorHAnsi" w:hAnsiTheme="minorHAnsi" w:cstheme="minorHAnsi"/>
          <w:sz w:val="16"/>
        </w:rPr>
        <w:t xml:space="preserve">mutual </w:t>
      </w:r>
      <w:r w:rsidRPr="006648F0">
        <w:rPr>
          <w:rStyle w:val="StyleUnderline"/>
          <w:rFonts w:asciiTheme="minorHAnsi" w:hAnsiTheme="minorHAnsi" w:cstheme="minorHAnsi"/>
          <w:highlight w:val="green"/>
        </w:rPr>
        <w:t>consent</w:t>
      </w:r>
      <w:r w:rsidRPr="006648F0">
        <w:rPr>
          <w:rFonts w:asciiTheme="minorHAnsi" w:hAnsiTheme="minorHAnsi" w:cstheme="minorHAnsi"/>
          <w:sz w:val="16"/>
          <w:highlight w:val="green"/>
        </w:rPr>
        <w:t xml:space="preserve"> </w:t>
      </w:r>
      <w:r w:rsidRPr="006648F0">
        <w:rPr>
          <w:rFonts w:asciiTheme="minorHAnsi" w:hAnsiTheme="minorHAnsi" w:cstheme="minorHAnsi"/>
          <w:sz w:val="16"/>
        </w:rPr>
        <w:t xml:space="preserve">of the parties. </w:t>
      </w:r>
      <w:r w:rsidRPr="006648F0">
        <w:rPr>
          <w:rStyle w:val="Emphasis"/>
          <w:rFonts w:asciiTheme="minorHAnsi" w:hAnsiTheme="minorHAnsi" w:cstheme="minorHAnsi"/>
          <w:highlight w:val="green"/>
        </w:rPr>
        <w:t xml:space="preserve">Racist </w:t>
      </w:r>
      <w:r w:rsidRPr="006648F0">
        <w:rPr>
          <w:rStyle w:val="Emphasis"/>
          <w:rFonts w:asciiTheme="minorHAnsi" w:hAnsiTheme="minorHAnsi" w:cstheme="minorHAnsi"/>
        </w:rPr>
        <w:t>societie</w:t>
      </w:r>
      <w:r w:rsidRPr="006648F0">
        <w:rPr>
          <w:rStyle w:val="Emphasis"/>
          <w:rFonts w:asciiTheme="minorHAnsi" w:hAnsiTheme="minorHAnsi" w:cstheme="minorHAnsi"/>
          <w:highlight w:val="green"/>
        </w:rPr>
        <w:t>s are not expressions of capitalism, but its contradiction</w:t>
      </w:r>
      <w:r w:rsidRPr="006648F0">
        <w:rPr>
          <w:rFonts w:asciiTheme="minorHAnsi" w:hAnsiTheme="minorHAnsi" w:cstheme="minorHAnsi"/>
          <w:sz w:val="16"/>
        </w:rPr>
        <w:t>.</w:t>
      </w:r>
    </w:p>
    <w:p w14:paraId="0725E319"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 xml:space="preserve">And they violated a fundamental requirement of good government: the rule of law. Genuine laws must be general rules of action and cannot impose sanctions on people </w:t>
      </w:r>
      <w:proofErr w:type="gramStart"/>
      <w:r w:rsidRPr="006648F0">
        <w:rPr>
          <w:rFonts w:asciiTheme="minorHAnsi" w:hAnsiTheme="minorHAnsi" w:cstheme="minorHAnsi"/>
          <w:sz w:val="16"/>
          <w:szCs w:val="16"/>
        </w:rPr>
        <w:t>on the basis of</w:t>
      </w:r>
      <w:proofErr w:type="gramEnd"/>
      <w:r w:rsidRPr="006648F0">
        <w:rPr>
          <w:rFonts w:asciiTheme="minorHAnsi" w:hAnsiTheme="minorHAnsi" w:cstheme="minorHAnsi"/>
          <w:sz w:val="16"/>
          <w:szCs w:val="16"/>
        </w:rPr>
        <w:t xml:space="preserve"> their race.</w:t>
      </w:r>
    </w:p>
    <w:p w14:paraId="5385E091"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 xml:space="preserve">Some more recent legislation attempting to force bigots to stop discriminating </w:t>
      </w:r>
      <w:proofErr w:type="gramStart"/>
      <w:r w:rsidRPr="006648F0">
        <w:rPr>
          <w:rFonts w:asciiTheme="minorHAnsi" w:hAnsiTheme="minorHAnsi" w:cstheme="minorHAnsi"/>
          <w:sz w:val="16"/>
          <w:szCs w:val="16"/>
        </w:rPr>
        <w:t>on the basis of</w:t>
      </w:r>
      <w:proofErr w:type="gramEnd"/>
      <w:r w:rsidRPr="006648F0">
        <w:rPr>
          <w:rFonts w:asciiTheme="minorHAnsi" w:hAnsiTheme="minorHAnsi" w:cstheme="minorHAnsi"/>
          <w:sz w:val="16"/>
          <w:szCs w:val="16"/>
        </w:rPr>
        <w:t xml:space="preserve"> race also contradicts the basic capitalistic principle. How can people be forced to enter voluntary associations without their consent when such associations, by definition, require mutual consent?</w:t>
      </w:r>
    </w:p>
    <w:p w14:paraId="5204F424"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It is no wonder that today's very well-intended antidiscrimination law is such a conceptual mess. (Open accommodation — first come, first served — laws, however, seem to work well.)</w:t>
      </w:r>
    </w:p>
    <w:p w14:paraId="2316DE46"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rPr>
        <w:t>Although capitalism enables bigots to discriminate, it makes them pay an economic price in the form of lost business and lost opportunities to employ the best people. Economic interest tends to pull people together</w:t>
      </w:r>
      <w:r w:rsidRPr="006648F0">
        <w:rPr>
          <w:rFonts w:asciiTheme="minorHAnsi" w:hAnsiTheme="minorHAnsi" w:cstheme="minorHAnsi"/>
          <w:sz w:val="16"/>
        </w:rPr>
        <w:t>.</w:t>
      </w:r>
    </w:p>
    <w:p w14:paraId="3F59EB10"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highlight w:val="green"/>
        </w:rPr>
        <w:t>Capitalism and racism are</w:t>
      </w:r>
      <w:r w:rsidRPr="006648F0">
        <w:rPr>
          <w:rStyle w:val="StyleUnderline"/>
          <w:rFonts w:asciiTheme="minorHAnsi" w:hAnsiTheme="minorHAnsi" w:cstheme="minorHAnsi"/>
        </w:rPr>
        <w:t xml:space="preserve"> basically </w:t>
      </w:r>
      <w:r w:rsidRPr="006648F0">
        <w:rPr>
          <w:rStyle w:val="Emphasis"/>
          <w:rFonts w:asciiTheme="minorHAnsi" w:hAnsiTheme="minorHAnsi" w:cstheme="minorHAnsi"/>
          <w:highlight w:val="green"/>
        </w:rPr>
        <w:t>deadly enemies</w:t>
      </w:r>
      <w:r w:rsidRPr="006648F0">
        <w:rPr>
          <w:rFonts w:asciiTheme="minorHAnsi" w:hAnsiTheme="minorHAnsi" w:cstheme="minorHAnsi"/>
          <w:sz w:val="16"/>
        </w:rPr>
        <w:t>.</w:t>
      </w:r>
    </w:p>
    <w:p w14:paraId="779B9129"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 xml:space="preserve">Alternative systems </w:t>
      </w:r>
      <w:r w:rsidRPr="006648F0">
        <w:rPr>
          <w:rFonts w:asciiTheme="minorHAnsi" w:hAnsiTheme="minorHAnsi" w:cstheme="minorHAnsi"/>
          <w:u w:val="single"/>
        </w:rPr>
        <w:t>worsen</w:t>
      </w:r>
      <w:r w:rsidRPr="006648F0">
        <w:rPr>
          <w:rFonts w:asciiTheme="minorHAnsi" w:hAnsiTheme="minorHAnsi" w:cstheme="minorHAnsi"/>
        </w:rPr>
        <w:t xml:space="preserve"> racial oppression. </w:t>
      </w:r>
    </w:p>
    <w:p w14:paraId="261CD59F" w14:textId="77777777" w:rsidR="006648F0" w:rsidRPr="006648F0" w:rsidRDefault="006648F0" w:rsidP="006648F0">
      <w:pPr>
        <w:rPr>
          <w:rFonts w:asciiTheme="minorHAnsi" w:hAnsiTheme="minorHAnsi" w:cstheme="minorHAnsi"/>
        </w:rPr>
      </w:pPr>
      <w:r w:rsidRPr="006648F0">
        <w:rPr>
          <w:rFonts w:asciiTheme="minorHAnsi" w:hAnsiTheme="minorHAnsi" w:cstheme="minorHAnsi"/>
        </w:rPr>
        <w:t xml:space="preserve">Jim </w:t>
      </w:r>
      <w:r w:rsidRPr="006648F0">
        <w:rPr>
          <w:rStyle w:val="Style13ptBold"/>
          <w:rFonts w:asciiTheme="minorHAnsi" w:hAnsiTheme="minorHAnsi" w:cstheme="minorHAnsi"/>
        </w:rPr>
        <w:t>Lindgren 18</w:t>
      </w:r>
      <w:r w:rsidRPr="006648F0">
        <w:rPr>
          <w:rFonts w:asciiTheme="minorHAnsi" w:hAnsiTheme="minorHAnsi" w:cstheme="minorHAnsi"/>
        </w:rPr>
        <w:t>. Professor of Law at Northwestern University. "Can There Be Capitalism Without Racism? – Reason.com". No Publication. 8-20-2018. https://reason.com/volokh/2018/08/20/can-there-be-capitalism-without-racism/?amp</w:t>
      </w:r>
    </w:p>
    <w:p w14:paraId="3B3BF4D3"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The website Campus Reform points to a multi-year academic program, Racial Capitalism, hosted at the UC-Davis Humanities Institute that explores the links between racism and capitalism (tip to Glenn Reynolds). Among the questions that were asked at the event launching the program are:</w:t>
      </w:r>
    </w:p>
    <w:p w14:paraId="062C281C" w14:textId="77777777" w:rsidR="006648F0" w:rsidRPr="006648F0" w:rsidRDefault="006648F0" w:rsidP="006648F0">
      <w:pPr>
        <w:pStyle w:val="ListParagraph"/>
        <w:numPr>
          <w:ilvl w:val="0"/>
          <w:numId w:val="13"/>
        </w:numPr>
        <w:rPr>
          <w:rFonts w:asciiTheme="minorHAnsi" w:hAnsiTheme="minorHAnsi" w:cstheme="minorHAnsi"/>
          <w:sz w:val="16"/>
        </w:rPr>
      </w:pPr>
      <w:r w:rsidRPr="006648F0">
        <w:rPr>
          <w:rFonts w:asciiTheme="minorHAnsi" w:hAnsiTheme="minorHAnsi" w:cstheme="minorHAnsi"/>
          <w:sz w:val="16"/>
        </w:rPr>
        <w:t>"</w:t>
      </w:r>
      <w:r w:rsidRPr="006648F0">
        <w:rPr>
          <w:rStyle w:val="StyleUnderline"/>
          <w:rFonts w:asciiTheme="minorHAnsi" w:hAnsiTheme="minorHAnsi" w:cstheme="minorHAnsi"/>
        </w:rPr>
        <w:t>Which came first, capitalism or racism</w:t>
      </w:r>
      <w:r w:rsidRPr="006648F0">
        <w:rPr>
          <w:rFonts w:asciiTheme="minorHAnsi" w:hAnsiTheme="minorHAnsi" w:cstheme="minorHAnsi"/>
          <w:sz w:val="16"/>
        </w:rPr>
        <w:t>?"</w:t>
      </w:r>
    </w:p>
    <w:p w14:paraId="670B6B66" w14:textId="77777777" w:rsidR="006648F0" w:rsidRPr="006648F0" w:rsidRDefault="006648F0" w:rsidP="006648F0">
      <w:pPr>
        <w:pStyle w:val="ListParagraph"/>
        <w:numPr>
          <w:ilvl w:val="0"/>
          <w:numId w:val="13"/>
        </w:numPr>
        <w:rPr>
          <w:rFonts w:asciiTheme="minorHAnsi" w:hAnsiTheme="minorHAnsi" w:cstheme="minorHAnsi"/>
          <w:sz w:val="16"/>
        </w:rPr>
      </w:pPr>
      <w:r w:rsidRPr="006648F0">
        <w:rPr>
          <w:rFonts w:asciiTheme="minorHAnsi" w:hAnsiTheme="minorHAnsi" w:cstheme="minorHAnsi"/>
          <w:sz w:val="16"/>
        </w:rPr>
        <w:t>"</w:t>
      </w:r>
      <w:r w:rsidRPr="006648F0">
        <w:rPr>
          <w:rStyle w:val="StyleUnderline"/>
          <w:rFonts w:asciiTheme="minorHAnsi" w:hAnsiTheme="minorHAnsi" w:cstheme="minorHAnsi"/>
        </w:rPr>
        <w:t>Can there be capitalism without racism</w:t>
      </w:r>
      <w:r w:rsidRPr="006648F0">
        <w:rPr>
          <w:rFonts w:asciiTheme="minorHAnsi" w:hAnsiTheme="minorHAnsi" w:cstheme="minorHAnsi"/>
          <w:sz w:val="16"/>
        </w:rPr>
        <w:t>?"</w:t>
      </w:r>
    </w:p>
    <w:p w14:paraId="3C240EDB" w14:textId="77777777" w:rsidR="006648F0" w:rsidRPr="006648F0" w:rsidRDefault="006648F0" w:rsidP="006648F0">
      <w:pPr>
        <w:pStyle w:val="ListParagraph"/>
        <w:numPr>
          <w:ilvl w:val="0"/>
          <w:numId w:val="13"/>
        </w:numPr>
        <w:rPr>
          <w:rFonts w:asciiTheme="minorHAnsi" w:hAnsiTheme="minorHAnsi" w:cstheme="minorHAnsi"/>
          <w:sz w:val="16"/>
          <w:szCs w:val="16"/>
        </w:rPr>
      </w:pPr>
      <w:r w:rsidRPr="006648F0">
        <w:rPr>
          <w:rFonts w:asciiTheme="minorHAnsi" w:hAnsiTheme="minorHAnsi" w:cstheme="minorHAnsi"/>
          <w:sz w:val="16"/>
          <w:szCs w:val="16"/>
        </w:rPr>
        <w:t>"Is capitalism always racial?"</w:t>
      </w:r>
    </w:p>
    <w:p w14:paraId="4E5AC97D"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 xml:space="preserve">IMO, the answers to these questions are </w:t>
      </w:r>
      <w:proofErr w:type="gramStart"/>
      <w:r w:rsidRPr="006648F0">
        <w:rPr>
          <w:rFonts w:asciiTheme="minorHAnsi" w:hAnsiTheme="minorHAnsi" w:cstheme="minorHAnsi"/>
          <w:sz w:val="16"/>
          <w:szCs w:val="16"/>
        </w:rPr>
        <w:t>fairly obvious</w:t>
      </w:r>
      <w:proofErr w:type="gramEnd"/>
      <w:r w:rsidRPr="006648F0">
        <w:rPr>
          <w:rFonts w:asciiTheme="minorHAnsi" w:hAnsiTheme="minorHAnsi" w:cstheme="minorHAnsi"/>
          <w:sz w:val="16"/>
          <w:szCs w:val="16"/>
        </w:rPr>
        <w:t>:</w:t>
      </w:r>
    </w:p>
    <w:p w14:paraId="0BF0A9C3" w14:textId="77777777" w:rsidR="006648F0" w:rsidRPr="006648F0" w:rsidRDefault="006648F0" w:rsidP="006648F0">
      <w:pPr>
        <w:pStyle w:val="ListParagraph"/>
        <w:numPr>
          <w:ilvl w:val="0"/>
          <w:numId w:val="14"/>
        </w:numPr>
        <w:rPr>
          <w:rFonts w:asciiTheme="minorHAnsi" w:hAnsiTheme="minorHAnsi" w:cstheme="minorHAnsi"/>
          <w:sz w:val="16"/>
        </w:rPr>
      </w:pPr>
      <w:r w:rsidRPr="006648F0">
        <w:rPr>
          <w:rStyle w:val="StyleUnderline"/>
          <w:rFonts w:asciiTheme="minorHAnsi" w:hAnsiTheme="minorHAnsi" w:cstheme="minorHAnsi"/>
          <w:highlight w:val="green"/>
        </w:rPr>
        <w:t>Racism came first</w:t>
      </w:r>
      <w:r w:rsidRPr="006648F0">
        <w:rPr>
          <w:rFonts w:asciiTheme="minorHAnsi" w:hAnsiTheme="minorHAnsi" w:cstheme="minorHAnsi"/>
          <w:sz w:val="16"/>
        </w:rPr>
        <w:t>. Every inhabited continent had slaves, and ethnic out-groups were among the most likely to be enslaved. It is the abolition of slavery that is particularly Western, as Orlando Patterson explains his books Freedom and Slavery and Social Death.</w:t>
      </w:r>
    </w:p>
    <w:p w14:paraId="2AAD6027" w14:textId="77777777" w:rsidR="006648F0" w:rsidRPr="006648F0" w:rsidRDefault="006648F0" w:rsidP="006648F0">
      <w:pPr>
        <w:pStyle w:val="ListParagraph"/>
        <w:numPr>
          <w:ilvl w:val="0"/>
          <w:numId w:val="14"/>
        </w:numPr>
        <w:rPr>
          <w:rFonts w:asciiTheme="minorHAnsi" w:hAnsiTheme="minorHAnsi" w:cstheme="minorHAnsi"/>
          <w:sz w:val="16"/>
        </w:rPr>
      </w:pPr>
      <w:r w:rsidRPr="006648F0">
        <w:rPr>
          <w:rFonts w:asciiTheme="minorHAnsi" w:hAnsiTheme="minorHAnsi" w:cstheme="minorHAnsi"/>
          <w:sz w:val="16"/>
        </w:rPr>
        <w:t>(</w:t>
      </w:r>
      <w:proofErr w:type="gramStart"/>
      <w:r w:rsidRPr="006648F0">
        <w:rPr>
          <w:rFonts w:asciiTheme="minorHAnsi" w:hAnsiTheme="minorHAnsi" w:cstheme="minorHAnsi"/>
          <w:sz w:val="16"/>
        </w:rPr>
        <w:t>and</w:t>
      </w:r>
      <w:proofErr w:type="gramEnd"/>
      <w:r w:rsidRPr="006648F0">
        <w:rPr>
          <w:rFonts w:asciiTheme="minorHAnsi" w:hAnsiTheme="minorHAnsi" w:cstheme="minorHAnsi"/>
          <w:sz w:val="16"/>
        </w:rPr>
        <w:t xml:space="preserve"> 3.) </w:t>
      </w:r>
      <w:r w:rsidRPr="006648F0">
        <w:rPr>
          <w:rStyle w:val="StyleUnderline"/>
          <w:rFonts w:asciiTheme="minorHAnsi" w:hAnsiTheme="minorHAnsi" w:cstheme="minorHAnsi"/>
          <w:highlight w:val="green"/>
        </w:rPr>
        <w:t>If there can be any economic system without racism</w:t>
      </w:r>
      <w:r w:rsidRPr="006648F0">
        <w:rPr>
          <w:rFonts w:asciiTheme="minorHAnsi" w:hAnsiTheme="minorHAnsi" w:cstheme="minorHAnsi"/>
          <w:sz w:val="16"/>
          <w:highlight w:val="green"/>
        </w:rPr>
        <w:t xml:space="preserve"> </w:t>
      </w:r>
      <w:r w:rsidRPr="006648F0">
        <w:rPr>
          <w:rFonts w:asciiTheme="minorHAnsi" w:hAnsiTheme="minorHAnsi" w:cstheme="minorHAnsi"/>
          <w:sz w:val="16"/>
        </w:rPr>
        <w:t xml:space="preserve">(I suppose it depends on how high one's standards are), then </w:t>
      </w:r>
      <w:r w:rsidRPr="006648F0">
        <w:rPr>
          <w:rStyle w:val="Emphasis"/>
          <w:rFonts w:asciiTheme="minorHAnsi" w:hAnsiTheme="minorHAnsi" w:cstheme="minorHAnsi"/>
        </w:rPr>
        <w:t>capitalism is not always racist</w:t>
      </w:r>
      <w:r w:rsidRPr="006648F0">
        <w:rPr>
          <w:rFonts w:asciiTheme="minorHAnsi" w:hAnsiTheme="minorHAnsi" w:cstheme="minorHAnsi"/>
          <w:sz w:val="16"/>
        </w:rPr>
        <w:t xml:space="preserve"> </w:t>
      </w:r>
      <w:r w:rsidRPr="006648F0">
        <w:rPr>
          <w:rStyle w:val="StyleUnderline"/>
          <w:rFonts w:asciiTheme="minorHAnsi" w:hAnsiTheme="minorHAnsi" w:cstheme="minorHAnsi"/>
        </w:rPr>
        <w:t xml:space="preserve">and </w:t>
      </w:r>
      <w:r w:rsidRPr="006648F0">
        <w:rPr>
          <w:rStyle w:val="Emphasis"/>
          <w:rFonts w:asciiTheme="minorHAnsi" w:hAnsiTheme="minorHAnsi" w:cstheme="minorHAnsi"/>
          <w:highlight w:val="green"/>
        </w:rPr>
        <w:t>there can be capitalism without racism</w:t>
      </w:r>
      <w:r w:rsidRPr="006648F0">
        <w:rPr>
          <w:rFonts w:asciiTheme="minorHAnsi" w:hAnsiTheme="minorHAnsi" w:cstheme="minorHAnsi"/>
          <w:sz w:val="16"/>
        </w:rPr>
        <w:t xml:space="preserve">. </w:t>
      </w:r>
      <w:r w:rsidRPr="006648F0">
        <w:rPr>
          <w:rStyle w:val="StyleUnderline"/>
          <w:rFonts w:asciiTheme="minorHAnsi" w:hAnsiTheme="minorHAnsi" w:cstheme="minorHAnsi"/>
          <w:highlight w:val="green"/>
        </w:rPr>
        <w:t>Capitalism is easier to square with a reduction in racism than most ideologies</w:t>
      </w:r>
      <w:r w:rsidRPr="006648F0">
        <w:rPr>
          <w:rStyle w:val="StyleUnderline"/>
          <w:rFonts w:asciiTheme="minorHAnsi" w:hAnsiTheme="minorHAnsi" w:cstheme="minorHAnsi"/>
        </w:rPr>
        <w:t xml:space="preserve"> because</w:t>
      </w:r>
      <w:r w:rsidRPr="006648F0">
        <w:rPr>
          <w:rFonts w:asciiTheme="minorHAnsi" w:hAnsiTheme="minorHAnsi" w:cstheme="minorHAnsi"/>
          <w:sz w:val="16"/>
        </w:rPr>
        <w:t xml:space="preserve"> (a) it is individualistic, (b) </w:t>
      </w:r>
      <w:r w:rsidRPr="006648F0">
        <w:rPr>
          <w:rStyle w:val="StyleUnderline"/>
          <w:rFonts w:asciiTheme="minorHAnsi" w:hAnsiTheme="minorHAnsi" w:cstheme="minorHAnsi"/>
        </w:rPr>
        <w:t>it is not built on envy for despised groups, and</w:t>
      </w:r>
      <w:r w:rsidRPr="006648F0">
        <w:rPr>
          <w:rFonts w:asciiTheme="minorHAnsi" w:hAnsiTheme="minorHAnsi" w:cstheme="minorHAnsi"/>
          <w:sz w:val="16"/>
        </w:rPr>
        <w:t xml:space="preserve"> (c) </w:t>
      </w:r>
      <w:r w:rsidRPr="006648F0">
        <w:rPr>
          <w:rStyle w:val="StyleUnderline"/>
          <w:rFonts w:asciiTheme="minorHAnsi" w:hAnsiTheme="minorHAnsi" w:cstheme="minorHAnsi"/>
          <w:highlight w:val="green"/>
        </w:rPr>
        <w:t>in the U</w:t>
      </w:r>
      <w:r w:rsidRPr="006648F0">
        <w:rPr>
          <w:rStyle w:val="StyleUnderline"/>
          <w:rFonts w:asciiTheme="minorHAnsi" w:hAnsiTheme="minorHAnsi" w:cstheme="minorHAnsi"/>
        </w:rPr>
        <w:t xml:space="preserve">nited </w:t>
      </w:r>
      <w:r w:rsidRPr="006648F0">
        <w:rPr>
          <w:rStyle w:val="StyleUnderline"/>
          <w:rFonts w:asciiTheme="minorHAnsi" w:hAnsiTheme="minorHAnsi" w:cstheme="minorHAnsi"/>
          <w:highlight w:val="green"/>
        </w:rPr>
        <w:t>S</w:t>
      </w:r>
      <w:r w:rsidRPr="006648F0">
        <w:rPr>
          <w:rStyle w:val="StyleUnderline"/>
          <w:rFonts w:asciiTheme="minorHAnsi" w:hAnsiTheme="minorHAnsi" w:cstheme="minorHAnsi"/>
        </w:rPr>
        <w:t>tates</w:t>
      </w:r>
      <w:r w:rsidRPr="006648F0">
        <w:rPr>
          <w:rFonts w:asciiTheme="minorHAnsi" w:hAnsiTheme="minorHAnsi" w:cstheme="minorHAnsi"/>
          <w:sz w:val="16"/>
        </w:rPr>
        <w:t xml:space="preserve"> at least, </w:t>
      </w:r>
      <w:r w:rsidRPr="006648F0">
        <w:rPr>
          <w:rStyle w:val="Emphasis"/>
          <w:rFonts w:asciiTheme="minorHAnsi" w:hAnsiTheme="minorHAnsi" w:cstheme="minorHAnsi"/>
          <w:highlight w:val="green"/>
        </w:rPr>
        <w:t>pro-capitalists tend to be less racist</w:t>
      </w:r>
      <w:r w:rsidRPr="006648F0">
        <w:rPr>
          <w:rFonts w:asciiTheme="minorHAnsi" w:hAnsiTheme="minorHAnsi" w:cstheme="minorHAnsi"/>
          <w:sz w:val="16"/>
        </w:rPr>
        <w:t xml:space="preserve"> personally </w:t>
      </w:r>
      <w:r w:rsidRPr="006648F0">
        <w:rPr>
          <w:rStyle w:val="Emphasis"/>
          <w:rFonts w:asciiTheme="minorHAnsi" w:hAnsiTheme="minorHAnsi" w:cstheme="minorHAnsi"/>
        </w:rPr>
        <w:t>than anti-capitalists</w:t>
      </w:r>
      <w:r w:rsidRPr="006648F0">
        <w:rPr>
          <w:rFonts w:asciiTheme="minorHAnsi" w:hAnsiTheme="minorHAnsi" w:cstheme="minorHAnsi"/>
          <w:sz w:val="16"/>
        </w:rPr>
        <w:t>.</w:t>
      </w:r>
    </w:p>
    <w:p w14:paraId="584E887D"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Indeed, </w:t>
      </w:r>
      <w:r w:rsidRPr="006648F0">
        <w:rPr>
          <w:rStyle w:val="StyleUnderline"/>
          <w:rFonts w:asciiTheme="minorHAnsi" w:hAnsiTheme="minorHAnsi" w:cstheme="minorHAnsi"/>
        </w:rPr>
        <w:t xml:space="preserve">in the general public </w:t>
      </w:r>
      <w:r w:rsidRPr="006648F0">
        <w:rPr>
          <w:rStyle w:val="StyleUnderline"/>
          <w:rFonts w:asciiTheme="minorHAnsi" w:hAnsiTheme="minorHAnsi" w:cstheme="minorHAnsi"/>
          <w:highlight w:val="green"/>
        </w:rPr>
        <w:t xml:space="preserve">it is the </w:t>
      </w:r>
      <w:r w:rsidRPr="006648F0">
        <w:rPr>
          <w:rStyle w:val="Emphasis"/>
          <w:rFonts w:asciiTheme="minorHAnsi" w:hAnsiTheme="minorHAnsi" w:cstheme="minorHAnsi"/>
          <w:highlight w:val="green"/>
        </w:rPr>
        <w:t>opposition to capitalism</w:t>
      </w:r>
      <w:r w:rsidRPr="006648F0">
        <w:rPr>
          <w:rFonts w:asciiTheme="minorHAnsi" w:hAnsiTheme="minorHAnsi" w:cstheme="minorHAnsi"/>
          <w:sz w:val="16"/>
          <w:highlight w:val="green"/>
        </w:rPr>
        <w:t xml:space="preserve"> </w:t>
      </w:r>
      <w:r w:rsidRPr="006648F0">
        <w:rPr>
          <w:rFonts w:asciiTheme="minorHAnsi" w:hAnsiTheme="minorHAnsi" w:cstheme="minorHAnsi"/>
          <w:sz w:val="16"/>
        </w:rPr>
        <w:t xml:space="preserve">and the desire for redistribution that are </w:t>
      </w:r>
      <w:r w:rsidRPr="006648F0">
        <w:rPr>
          <w:rStyle w:val="Emphasis"/>
          <w:rFonts w:asciiTheme="minorHAnsi" w:hAnsiTheme="minorHAnsi" w:cstheme="minorHAnsi"/>
        </w:rPr>
        <w:t xml:space="preserve">positively </w:t>
      </w:r>
      <w:r w:rsidRPr="006648F0">
        <w:rPr>
          <w:rStyle w:val="Emphasis"/>
          <w:rFonts w:asciiTheme="minorHAnsi" w:hAnsiTheme="minorHAnsi" w:cstheme="minorHAnsi"/>
          <w:highlight w:val="green"/>
        </w:rPr>
        <w:t>associated with racism</w:t>
      </w:r>
      <w:r w:rsidRPr="006648F0">
        <w:rPr>
          <w:rFonts w:asciiTheme="minorHAnsi" w:hAnsiTheme="minorHAnsi" w:cstheme="minorHAnsi"/>
          <w:sz w:val="16"/>
          <w:highlight w:val="green"/>
        </w:rPr>
        <w:t xml:space="preserve"> </w:t>
      </w:r>
      <w:r w:rsidRPr="006648F0">
        <w:rPr>
          <w:rFonts w:asciiTheme="minorHAnsi" w:hAnsiTheme="minorHAnsi" w:cstheme="minorHAnsi"/>
          <w:sz w:val="16"/>
        </w:rPr>
        <w:t>and intolerance.</w:t>
      </w:r>
    </w:p>
    <w:p w14:paraId="57D718D2"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I explore this relationship in "</w:t>
      </w:r>
      <w:r w:rsidRPr="006648F0">
        <w:rPr>
          <w:rStyle w:val="StyleUnderline"/>
          <w:rFonts w:asciiTheme="minorHAnsi" w:hAnsiTheme="minorHAnsi" w:cstheme="minorHAnsi"/>
        </w:rPr>
        <w:t>Redistribution and Racism, Tolerance and Capitalism</w:t>
      </w:r>
      <w:r w:rsidRPr="006648F0">
        <w:rPr>
          <w:rFonts w:asciiTheme="minorHAnsi" w:hAnsiTheme="minorHAnsi" w:cstheme="minorHAnsi"/>
          <w:sz w:val="16"/>
        </w:rPr>
        <w:t xml:space="preserve">," which </w:t>
      </w:r>
      <w:r w:rsidRPr="006648F0">
        <w:rPr>
          <w:rStyle w:val="StyleUnderline"/>
          <w:rFonts w:asciiTheme="minorHAnsi" w:hAnsiTheme="minorHAnsi" w:cstheme="minorHAnsi"/>
        </w:rPr>
        <w:t>analyzes data from 20 nationally representative surveys of the general public</w:t>
      </w:r>
      <w:r w:rsidRPr="006648F0">
        <w:rPr>
          <w:rFonts w:asciiTheme="minorHAnsi" w:hAnsiTheme="minorHAnsi" w:cstheme="minorHAnsi"/>
          <w:sz w:val="16"/>
        </w:rPr>
        <w:t>.</w:t>
      </w:r>
    </w:p>
    <w:p w14:paraId="71E02254"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Abstract</w:t>
      </w:r>
    </w:p>
    <w:p w14:paraId="3E91DBE3" w14:textId="77777777" w:rsidR="006648F0" w:rsidRPr="006648F0" w:rsidRDefault="006648F0" w:rsidP="006648F0">
      <w:pPr>
        <w:ind w:left="720"/>
        <w:rPr>
          <w:rFonts w:asciiTheme="minorHAnsi" w:hAnsiTheme="minorHAnsi" w:cstheme="minorHAnsi"/>
          <w:sz w:val="16"/>
          <w:szCs w:val="16"/>
        </w:rPr>
      </w:pPr>
      <w:r w:rsidRPr="006648F0">
        <w:rPr>
          <w:rFonts w:asciiTheme="minorHAnsi" w:hAnsiTheme="minorHAnsi" w:cstheme="minorHAnsi"/>
          <w:sz w:val="16"/>
          <w:szCs w:val="16"/>
        </w:rPr>
        <w:t xml:space="preserve">In debates over the roles of law and government in promoting the equality of income or in redistributing the fruits of capitalism, widely different motives are attributed to those who favor or oppose capitalism or income redistribution. According to one view, largely accepted in the academic social psychology literature (Jost et al., 2003), opposition to </w:t>
      </w:r>
      <w:r w:rsidRPr="006648F0">
        <w:rPr>
          <w:rFonts w:asciiTheme="minorHAnsi" w:hAnsiTheme="minorHAnsi" w:cstheme="minorHAnsi"/>
          <w:sz w:val="16"/>
          <w:szCs w:val="16"/>
        </w:rPr>
        <w:lastRenderedPageBreak/>
        <w:t>income redistribution and support for capitalism reflect an orientation toward social dominance, a desire to dominate other groups. According to another view that goes back at least to the nineteenth century origins of Marxism, anti-capitalism and a support for greater legal efforts to redistribute income reflect envy for the property of others and a frustration with one's lot in a capitalist system.</w:t>
      </w:r>
    </w:p>
    <w:p w14:paraId="7CAD788A" w14:textId="77777777" w:rsidR="006648F0" w:rsidRPr="006648F0" w:rsidRDefault="006648F0" w:rsidP="006648F0">
      <w:pPr>
        <w:ind w:left="720"/>
        <w:rPr>
          <w:rStyle w:val="StyleUnderline"/>
          <w:rFonts w:asciiTheme="minorHAnsi" w:hAnsiTheme="minorHAnsi" w:cstheme="minorHAnsi"/>
        </w:rPr>
      </w:pPr>
      <w:r w:rsidRPr="006648F0">
        <w:rPr>
          <w:rFonts w:asciiTheme="minorHAnsi" w:hAnsiTheme="minorHAnsi" w:cstheme="minorHAnsi"/>
          <w:sz w:val="16"/>
        </w:rPr>
        <w:t xml:space="preserve">In this paper I expand and test the first (social dominance) thesis using twenty nationally representative General Social Surveys conducted by the National Opinion Research Center between 1977 and 2010, involving over 21,000 respondents. I first show that respondents who express traditionally racist views (on segregation, interracial marriage, and inborn racial abilities) tend to support greater income redistribution. </w:t>
      </w:r>
      <w:r w:rsidRPr="006648F0">
        <w:rPr>
          <w:rStyle w:val="StyleUnderline"/>
          <w:rFonts w:asciiTheme="minorHAnsi" w:hAnsiTheme="minorHAnsi" w:cstheme="minorHAnsi"/>
        </w:rPr>
        <w:t xml:space="preserve">Traditional </w:t>
      </w:r>
      <w:r w:rsidRPr="006648F0">
        <w:rPr>
          <w:rStyle w:val="StyleUnderline"/>
          <w:rFonts w:asciiTheme="minorHAnsi" w:hAnsiTheme="minorHAnsi" w:cstheme="minorHAnsi"/>
          <w:highlight w:val="green"/>
        </w:rPr>
        <w:t>racists</w:t>
      </w:r>
      <w:r w:rsidRPr="006648F0">
        <w:rPr>
          <w:rFonts w:asciiTheme="minorHAnsi" w:hAnsiTheme="minorHAnsi" w:cstheme="minorHAnsi"/>
          <w:sz w:val="16"/>
          <w:highlight w:val="green"/>
        </w:rPr>
        <w:t xml:space="preserve"> </w:t>
      </w:r>
      <w:r w:rsidRPr="006648F0">
        <w:rPr>
          <w:rFonts w:asciiTheme="minorHAnsi" w:hAnsiTheme="minorHAnsi" w:cstheme="minorHAnsi"/>
          <w:sz w:val="16"/>
        </w:rPr>
        <w:t xml:space="preserve">also </w:t>
      </w:r>
      <w:r w:rsidRPr="006648F0">
        <w:rPr>
          <w:rStyle w:val="StyleUnderline"/>
          <w:rFonts w:asciiTheme="minorHAnsi" w:hAnsiTheme="minorHAnsi" w:cstheme="minorHAnsi"/>
          <w:highlight w:val="green"/>
        </w:rPr>
        <w:t xml:space="preserve">express </w:t>
      </w:r>
      <w:proofErr w:type="gramStart"/>
      <w:r w:rsidRPr="006648F0">
        <w:rPr>
          <w:rStyle w:val="Emphasis"/>
          <w:rFonts w:asciiTheme="minorHAnsi" w:hAnsiTheme="minorHAnsi" w:cstheme="minorHAnsi"/>
          <w:highlight w:val="green"/>
        </w:rPr>
        <w:t>less</w:t>
      </w:r>
      <w:proofErr w:type="gramEnd"/>
      <w:r w:rsidRPr="006648F0">
        <w:rPr>
          <w:rStyle w:val="Emphasis"/>
          <w:rFonts w:asciiTheme="minorHAnsi" w:hAnsiTheme="minorHAnsi" w:cstheme="minorHAnsi"/>
          <w:highlight w:val="green"/>
        </w:rPr>
        <w:t xml:space="preserve"> positive views toward </w:t>
      </w:r>
      <w:r w:rsidRPr="006648F0">
        <w:rPr>
          <w:rStyle w:val="Emphasis"/>
          <w:rFonts w:asciiTheme="minorHAnsi" w:hAnsiTheme="minorHAnsi" w:cstheme="minorHAnsi"/>
        </w:rPr>
        <w:t xml:space="preserve">free-market </w:t>
      </w:r>
      <w:r w:rsidRPr="006648F0">
        <w:rPr>
          <w:rStyle w:val="Emphasis"/>
          <w:rFonts w:asciiTheme="minorHAnsi" w:hAnsiTheme="minorHAnsi" w:cstheme="minorHAnsi"/>
          <w:highlight w:val="green"/>
        </w:rPr>
        <w:t>capitalism</w:t>
      </w:r>
      <w:r w:rsidRPr="006648F0">
        <w:rPr>
          <w:rFonts w:asciiTheme="minorHAnsi" w:hAnsiTheme="minorHAnsi" w:cstheme="minorHAnsi"/>
          <w:sz w:val="16"/>
          <w:highlight w:val="green"/>
        </w:rPr>
        <w:t xml:space="preserve"> </w:t>
      </w:r>
      <w:r w:rsidRPr="006648F0">
        <w:rPr>
          <w:rFonts w:asciiTheme="minorHAnsi" w:hAnsiTheme="minorHAnsi" w:cstheme="minorHAnsi"/>
          <w:sz w:val="16"/>
        </w:rPr>
        <w:t xml:space="preserve">and its consequences, </w:t>
      </w:r>
      <w:r w:rsidRPr="006648F0">
        <w:rPr>
          <w:rStyle w:val="StyleUnderline"/>
          <w:rFonts w:asciiTheme="minorHAnsi" w:hAnsiTheme="minorHAnsi" w:cstheme="minorHAnsi"/>
        </w:rPr>
        <w:t>tending to want the government to guarantee jobs for everyone and to fix prices, wages, and profits</w:t>
      </w:r>
      <w:r w:rsidRPr="006648F0">
        <w:rPr>
          <w:rFonts w:asciiTheme="minorHAnsi" w:hAnsiTheme="minorHAnsi" w:cstheme="minorHAnsi"/>
          <w:sz w:val="16"/>
        </w:rPr>
        <w:t xml:space="preserve">. Next, I report a similar pattern for those who express intolerance for unpopular groups on the fifteen Stouffer tolerance questions (regarding racists, homosexuals, communists, extreme militarists, and atheists). Those who express less tolerance for unpopular groups tend to favor income redistribution and to be less supportive of capitalism and its discontents. Using full latent variable structural equation modeling shows similar results. </w:t>
      </w:r>
      <w:r w:rsidRPr="006648F0">
        <w:rPr>
          <w:rStyle w:val="StyleUnderline"/>
          <w:rFonts w:asciiTheme="minorHAnsi" w:hAnsiTheme="minorHAnsi" w:cstheme="minorHAnsi"/>
          <w:highlight w:val="green"/>
        </w:rPr>
        <w:t xml:space="preserve">The data are broadly </w:t>
      </w:r>
      <w:r w:rsidRPr="006648F0">
        <w:rPr>
          <w:rStyle w:val="Emphasis"/>
          <w:rFonts w:asciiTheme="minorHAnsi" w:hAnsiTheme="minorHAnsi" w:cstheme="minorHAnsi"/>
          <w:highlight w:val="green"/>
        </w:rPr>
        <w:t>inconsistent</w:t>
      </w:r>
      <w:r w:rsidRPr="006648F0">
        <w:rPr>
          <w:rStyle w:val="StyleUnderline"/>
          <w:rFonts w:asciiTheme="minorHAnsi" w:hAnsiTheme="minorHAnsi" w:cstheme="minorHAnsi"/>
          <w:highlight w:val="green"/>
        </w:rPr>
        <w:t xml:space="preserve"> with the </w:t>
      </w:r>
      <w:r w:rsidRPr="006648F0">
        <w:rPr>
          <w:rStyle w:val="StyleUnderline"/>
          <w:rFonts w:asciiTheme="minorHAnsi" w:hAnsiTheme="minorHAnsi" w:cstheme="minorHAnsi"/>
        </w:rPr>
        <w:t xml:space="preserve">standard </w:t>
      </w:r>
      <w:r w:rsidRPr="006648F0">
        <w:rPr>
          <w:rStyle w:val="StyleUnderline"/>
          <w:rFonts w:asciiTheme="minorHAnsi" w:hAnsiTheme="minorHAnsi" w:cstheme="minorHAnsi"/>
          <w:highlight w:val="green"/>
        </w:rPr>
        <w:t>belief</w:t>
      </w:r>
      <w:r w:rsidRPr="006648F0">
        <w:rPr>
          <w:rFonts w:asciiTheme="minorHAnsi" w:hAnsiTheme="minorHAnsi" w:cstheme="minorHAnsi"/>
          <w:sz w:val="16"/>
          <w:highlight w:val="green"/>
        </w:rPr>
        <w:t xml:space="preserve"> </w:t>
      </w:r>
      <w:r w:rsidRPr="006648F0">
        <w:rPr>
          <w:rFonts w:asciiTheme="minorHAnsi" w:hAnsiTheme="minorHAnsi" w:cstheme="minorHAnsi"/>
          <w:sz w:val="16"/>
        </w:rPr>
        <w:t xml:space="preserve">in the social psychology literature </w:t>
      </w:r>
      <w:r w:rsidRPr="006648F0">
        <w:rPr>
          <w:rStyle w:val="StyleUnderline"/>
          <w:rFonts w:asciiTheme="minorHAnsi" w:hAnsiTheme="minorHAnsi" w:cstheme="minorHAnsi"/>
        </w:rPr>
        <w:t>that pro-</w:t>
      </w:r>
      <w:r w:rsidRPr="006648F0">
        <w:rPr>
          <w:rStyle w:val="StyleUnderline"/>
          <w:rFonts w:asciiTheme="minorHAnsi" w:hAnsiTheme="minorHAnsi" w:cstheme="minorHAnsi"/>
          <w:highlight w:val="green"/>
        </w:rPr>
        <w:t>capitalist</w:t>
      </w:r>
      <w:r w:rsidRPr="006648F0">
        <w:rPr>
          <w:rFonts w:asciiTheme="minorHAnsi" w:hAnsiTheme="minorHAnsi" w:cstheme="minorHAnsi"/>
          <w:sz w:val="16"/>
          <w:highlight w:val="green"/>
        </w:rPr>
        <w:t xml:space="preserve"> </w:t>
      </w:r>
      <w:r w:rsidRPr="006648F0">
        <w:rPr>
          <w:rFonts w:asciiTheme="minorHAnsi" w:hAnsiTheme="minorHAnsi" w:cstheme="minorHAnsi"/>
          <w:sz w:val="16"/>
        </w:rPr>
        <w:t xml:space="preserve">and anti-redistributionist </w:t>
      </w:r>
      <w:r w:rsidRPr="006648F0">
        <w:rPr>
          <w:rStyle w:val="StyleUnderline"/>
          <w:rFonts w:asciiTheme="minorHAnsi" w:hAnsiTheme="minorHAnsi" w:cstheme="minorHAnsi"/>
          <w:highlight w:val="green"/>
        </w:rPr>
        <w:t xml:space="preserve">views are </w:t>
      </w:r>
      <w:r w:rsidRPr="006648F0">
        <w:rPr>
          <w:rStyle w:val="StyleUnderline"/>
          <w:rFonts w:asciiTheme="minorHAnsi" w:hAnsiTheme="minorHAnsi" w:cstheme="minorHAnsi"/>
        </w:rPr>
        <w:t xml:space="preserve">positively </w:t>
      </w:r>
      <w:r w:rsidRPr="006648F0">
        <w:rPr>
          <w:rStyle w:val="StyleUnderline"/>
          <w:rFonts w:asciiTheme="minorHAnsi" w:hAnsiTheme="minorHAnsi" w:cstheme="minorHAnsi"/>
          <w:highlight w:val="green"/>
        </w:rPr>
        <w:t xml:space="preserve">associated with racism </w:t>
      </w:r>
      <w:r w:rsidRPr="006648F0">
        <w:rPr>
          <w:rStyle w:val="StyleUnderline"/>
          <w:rFonts w:asciiTheme="minorHAnsi" w:hAnsiTheme="minorHAnsi" w:cstheme="minorHAnsi"/>
        </w:rPr>
        <w:t>and intolerance.</w:t>
      </w:r>
    </w:p>
    <w:p w14:paraId="25F6479C" w14:textId="77777777" w:rsidR="006648F0" w:rsidRPr="006648F0" w:rsidRDefault="006648F0" w:rsidP="006648F0">
      <w:pPr>
        <w:ind w:left="720"/>
        <w:rPr>
          <w:rFonts w:asciiTheme="minorHAnsi" w:hAnsiTheme="minorHAnsi" w:cstheme="minorHAnsi"/>
          <w:sz w:val="16"/>
          <w:szCs w:val="16"/>
        </w:rPr>
      </w:pPr>
      <w:r w:rsidRPr="006648F0">
        <w:rPr>
          <w:rFonts w:asciiTheme="minorHAnsi" w:hAnsiTheme="minorHAnsi" w:cstheme="minorHAnsi"/>
          <w:sz w:val="16"/>
          <w:szCs w:val="16"/>
        </w:rPr>
        <w:t xml:space="preserve">I then explore an alternative hypothesis, showing that, compared to anti-redistributionists, strong redistributionists have much higher odds of reporting anger, sadness, loneliness, outrage, and other negative emotions. Similarly, anti-redistributionists had much higher odds of reporting </w:t>
      </w:r>
      <w:proofErr w:type="gramStart"/>
      <w:r w:rsidRPr="006648F0">
        <w:rPr>
          <w:rFonts w:asciiTheme="minorHAnsi" w:hAnsiTheme="minorHAnsi" w:cstheme="minorHAnsi"/>
          <w:sz w:val="16"/>
          <w:szCs w:val="16"/>
        </w:rPr>
        <w:t>being</w:t>
      </w:r>
      <w:proofErr w:type="gramEnd"/>
      <w:r w:rsidRPr="006648F0">
        <w:rPr>
          <w:rFonts w:asciiTheme="minorHAnsi" w:hAnsiTheme="minorHAnsi" w:cstheme="minorHAnsi"/>
          <w:sz w:val="16"/>
          <w:szCs w:val="16"/>
        </w:rPr>
        <w:t xml:space="preserve"> happy or at ease. Last, both redistributionists and anti-capitalists expressed lower overall happiness, less happy marriages, and lower satisfaction with their financial situations and with their jobs or housework. Further, in several General Social Surveys anti-redistributionists were generally more likely to report altruistic behavior than those who favored a stronger policy of government redistribution of income.</w:t>
      </w:r>
    </w:p>
    <w:p w14:paraId="742600B6"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In addition, in a 1996 survey:</w:t>
      </w:r>
    </w:p>
    <w:p w14:paraId="70F64C89" w14:textId="77777777" w:rsidR="006648F0" w:rsidRPr="006648F0" w:rsidRDefault="006648F0" w:rsidP="006648F0">
      <w:pPr>
        <w:ind w:left="720"/>
        <w:rPr>
          <w:rFonts w:asciiTheme="minorHAnsi" w:hAnsiTheme="minorHAnsi" w:cstheme="minorHAnsi"/>
          <w:sz w:val="16"/>
          <w:szCs w:val="16"/>
        </w:rPr>
      </w:pPr>
      <w:r w:rsidRPr="006648F0">
        <w:rPr>
          <w:rFonts w:asciiTheme="minorHAnsi" w:hAnsiTheme="minorHAnsi" w:cstheme="minorHAnsi"/>
          <w:sz w:val="16"/>
          <w:szCs w:val="16"/>
        </w:rPr>
        <w:t>Not only do redistributionists report more anger, but they report that their anger lasts longer. Further, when asked about the last time they were angry, strong redistributionists were more than twice as likely as strong opponents of leveling to admit that they responded to their anger by plotting revenge.</w:t>
      </w:r>
    </w:p>
    <w:p w14:paraId="33E31EE1" w14:textId="77777777" w:rsidR="006648F0" w:rsidRPr="006648F0" w:rsidRDefault="006648F0" w:rsidP="006648F0">
      <w:pPr>
        <w:rPr>
          <w:rFonts w:asciiTheme="minorHAnsi" w:hAnsiTheme="minorHAnsi" w:cstheme="minorHAnsi"/>
          <w:sz w:val="16"/>
          <w:szCs w:val="16"/>
        </w:rPr>
      </w:pPr>
      <w:r w:rsidRPr="006648F0">
        <w:rPr>
          <w:rFonts w:asciiTheme="minorHAnsi" w:hAnsiTheme="minorHAnsi" w:cstheme="minorHAnsi"/>
          <w:sz w:val="16"/>
          <w:szCs w:val="16"/>
        </w:rPr>
        <w:t>The more interesting question (than whether you can have capitalism without racism) is whether you can have socialism without racism. The answer is yes, but the reason is an enlightening one.</w:t>
      </w:r>
    </w:p>
    <w:p w14:paraId="2B246200" w14:textId="77777777" w:rsidR="006648F0" w:rsidRPr="006648F0" w:rsidRDefault="006648F0" w:rsidP="006648F0">
      <w:pPr>
        <w:rPr>
          <w:rStyle w:val="Emphasis"/>
          <w:rFonts w:asciiTheme="minorHAnsi" w:hAnsiTheme="minorHAnsi" w:cstheme="minorHAnsi"/>
        </w:rPr>
      </w:pPr>
      <w:r w:rsidRPr="006648F0">
        <w:rPr>
          <w:rFonts w:asciiTheme="minorHAnsi" w:hAnsiTheme="minorHAnsi" w:cstheme="minorHAnsi"/>
          <w:sz w:val="16"/>
        </w:rPr>
        <w:t xml:space="preserve">In the long run, </w:t>
      </w:r>
      <w:r w:rsidRPr="006648F0">
        <w:rPr>
          <w:rStyle w:val="StyleUnderline"/>
          <w:rFonts w:asciiTheme="minorHAnsi" w:hAnsiTheme="minorHAnsi" w:cstheme="minorHAnsi"/>
        </w:rPr>
        <w:t xml:space="preserve">a robust </w:t>
      </w:r>
      <w:r w:rsidRPr="006648F0">
        <w:rPr>
          <w:rStyle w:val="Emphasis"/>
          <w:rFonts w:asciiTheme="minorHAnsi" w:hAnsiTheme="minorHAnsi" w:cstheme="minorHAnsi"/>
          <w:highlight w:val="green"/>
        </w:rPr>
        <w:t>socialism</w:t>
      </w:r>
      <w:r w:rsidRPr="006648F0">
        <w:rPr>
          <w:rFonts w:asciiTheme="minorHAnsi" w:hAnsiTheme="minorHAnsi" w:cstheme="minorHAnsi"/>
          <w:sz w:val="16"/>
          <w:highlight w:val="green"/>
        </w:rPr>
        <w:t xml:space="preserve"> </w:t>
      </w:r>
      <w:r w:rsidRPr="006648F0">
        <w:rPr>
          <w:rFonts w:asciiTheme="minorHAnsi" w:hAnsiTheme="minorHAnsi" w:cstheme="minorHAnsi"/>
          <w:sz w:val="16"/>
        </w:rPr>
        <w:t xml:space="preserve">(that dominates most of the economy) </w:t>
      </w:r>
      <w:r w:rsidRPr="006648F0">
        <w:rPr>
          <w:rStyle w:val="StyleUnderline"/>
          <w:rFonts w:asciiTheme="minorHAnsi" w:hAnsiTheme="minorHAnsi" w:cstheme="minorHAnsi"/>
          <w:highlight w:val="green"/>
        </w:rPr>
        <w:t xml:space="preserve">tends to lead to the </w:t>
      </w:r>
      <w:r w:rsidRPr="006648F0">
        <w:rPr>
          <w:rStyle w:val="Emphasis"/>
          <w:rFonts w:asciiTheme="minorHAnsi" w:hAnsiTheme="minorHAnsi" w:cstheme="minorHAnsi"/>
          <w:highlight w:val="green"/>
        </w:rPr>
        <w:t xml:space="preserve">scapegoating </w:t>
      </w:r>
    </w:p>
    <w:p w14:paraId="2DD05FAF" w14:textId="77777777" w:rsidR="006648F0" w:rsidRPr="006648F0" w:rsidRDefault="006648F0" w:rsidP="006648F0">
      <w:pPr>
        <w:rPr>
          <w:rStyle w:val="Emphasis"/>
          <w:rFonts w:asciiTheme="minorHAnsi" w:hAnsiTheme="minorHAnsi" w:cstheme="minorHAnsi"/>
        </w:rPr>
      </w:pPr>
    </w:p>
    <w:p w14:paraId="2DF39391" w14:textId="77777777" w:rsidR="006648F0" w:rsidRPr="006648F0" w:rsidRDefault="006648F0" w:rsidP="006648F0">
      <w:pPr>
        <w:rPr>
          <w:rStyle w:val="StyleUnderline"/>
          <w:rFonts w:asciiTheme="minorHAnsi" w:hAnsiTheme="minorHAnsi" w:cstheme="minorHAnsi"/>
        </w:rPr>
      </w:pPr>
      <w:r w:rsidRPr="006648F0">
        <w:rPr>
          <w:rStyle w:val="Emphasis"/>
          <w:rFonts w:asciiTheme="minorHAnsi" w:hAnsiTheme="minorHAnsi" w:cstheme="minorHAnsi"/>
        </w:rPr>
        <w:t>of demonized out-groups</w:t>
      </w:r>
      <w:r w:rsidRPr="006648F0">
        <w:rPr>
          <w:rStyle w:val="StyleUnderline"/>
          <w:rFonts w:asciiTheme="minorHAnsi" w:hAnsiTheme="minorHAnsi" w:cstheme="minorHAnsi"/>
        </w:rPr>
        <w:t>, because there must be someone to blame for economic failure</w:t>
      </w:r>
      <w:r w:rsidRPr="006648F0">
        <w:rPr>
          <w:rFonts w:asciiTheme="minorHAnsi" w:hAnsiTheme="minorHAnsi" w:cstheme="minorHAnsi"/>
          <w:sz w:val="16"/>
        </w:rPr>
        <w:t xml:space="preserve">. Thus, </w:t>
      </w:r>
      <w:r w:rsidRPr="006648F0">
        <w:rPr>
          <w:rStyle w:val="StyleUnderline"/>
          <w:rFonts w:asciiTheme="minorHAnsi" w:hAnsiTheme="minorHAnsi" w:cstheme="minorHAnsi"/>
          <w:highlight w:val="green"/>
        </w:rPr>
        <w:t xml:space="preserve">the Soviet Union </w:t>
      </w:r>
      <w:r w:rsidRPr="006648F0">
        <w:rPr>
          <w:rStyle w:val="StyleUnderline"/>
          <w:rFonts w:asciiTheme="minorHAnsi" w:hAnsiTheme="minorHAnsi" w:cstheme="minorHAnsi"/>
        </w:rPr>
        <w:t>began with hating the Kulaks</w:t>
      </w:r>
      <w:r w:rsidRPr="006648F0">
        <w:rPr>
          <w:rFonts w:asciiTheme="minorHAnsi" w:hAnsiTheme="minorHAnsi" w:cstheme="minorHAnsi"/>
          <w:sz w:val="16"/>
        </w:rPr>
        <w:t xml:space="preserve"> and the ownership class more generally, </w:t>
      </w:r>
      <w:r w:rsidRPr="006648F0">
        <w:rPr>
          <w:rStyle w:val="StyleUnderline"/>
          <w:rFonts w:asciiTheme="minorHAnsi" w:hAnsiTheme="minorHAnsi" w:cstheme="minorHAnsi"/>
        </w:rPr>
        <w:t xml:space="preserve">but once these were destroyed, they </w:t>
      </w:r>
      <w:r w:rsidRPr="006648F0">
        <w:rPr>
          <w:rStyle w:val="Emphasis"/>
          <w:rFonts w:asciiTheme="minorHAnsi" w:hAnsiTheme="minorHAnsi" w:cstheme="minorHAnsi"/>
          <w:highlight w:val="green"/>
        </w:rPr>
        <w:t>needed someone else to blame</w:t>
      </w:r>
      <w:r w:rsidRPr="006648F0">
        <w:rPr>
          <w:rFonts w:asciiTheme="minorHAnsi" w:hAnsiTheme="minorHAnsi" w:cstheme="minorHAnsi"/>
          <w:sz w:val="16"/>
        </w:rPr>
        <w:t xml:space="preserve">. Though it took many decades, </w:t>
      </w:r>
      <w:r w:rsidRPr="006648F0">
        <w:rPr>
          <w:rStyle w:val="StyleUnderline"/>
          <w:rFonts w:asciiTheme="minorHAnsi" w:hAnsiTheme="minorHAnsi" w:cstheme="minorHAnsi"/>
        </w:rPr>
        <w:t>the Soviet Union went beyond targeting "</w:t>
      </w:r>
      <w:r w:rsidRPr="006648F0">
        <w:rPr>
          <w:rStyle w:val="Emphasis"/>
          <w:rFonts w:asciiTheme="minorHAnsi" w:hAnsiTheme="minorHAnsi" w:cstheme="minorHAnsi"/>
        </w:rPr>
        <w:t>counter-revolutionaries</w:t>
      </w:r>
      <w:r w:rsidRPr="006648F0">
        <w:rPr>
          <w:rStyle w:val="StyleUnderline"/>
          <w:rFonts w:asciiTheme="minorHAnsi" w:hAnsiTheme="minorHAnsi" w:cstheme="minorHAnsi"/>
        </w:rPr>
        <w:t xml:space="preserve">" to add </w:t>
      </w:r>
      <w:r w:rsidRPr="006648F0">
        <w:rPr>
          <w:rStyle w:val="Emphasis"/>
          <w:rFonts w:asciiTheme="minorHAnsi" w:hAnsiTheme="minorHAnsi" w:cstheme="minorHAnsi"/>
        </w:rPr>
        <w:t>Jews</w:t>
      </w:r>
      <w:r w:rsidRPr="006648F0">
        <w:rPr>
          <w:rStyle w:val="StyleUnderline"/>
          <w:rFonts w:asciiTheme="minorHAnsi" w:hAnsiTheme="minorHAnsi" w:cstheme="minorHAnsi"/>
        </w:rPr>
        <w:t xml:space="preserve"> to the list</w:t>
      </w:r>
      <w:r w:rsidRPr="006648F0">
        <w:rPr>
          <w:rFonts w:asciiTheme="minorHAnsi" w:hAnsiTheme="minorHAnsi" w:cstheme="minorHAnsi"/>
          <w:sz w:val="16"/>
        </w:rPr>
        <w:t xml:space="preserve">. </w:t>
      </w:r>
      <w:proofErr w:type="gramStart"/>
      <w:r w:rsidRPr="006648F0">
        <w:rPr>
          <w:rFonts w:asciiTheme="minorHAnsi" w:hAnsiTheme="minorHAnsi" w:cstheme="minorHAnsi"/>
          <w:sz w:val="16"/>
        </w:rPr>
        <w:t>So</w:t>
      </w:r>
      <w:proofErr w:type="gramEnd"/>
      <w:r w:rsidRPr="006648F0">
        <w:rPr>
          <w:rFonts w:asciiTheme="minorHAnsi" w:hAnsiTheme="minorHAnsi" w:cstheme="minorHAnsi"/>
          <w:sz w:val="16"/>
        </w:rPr>
        <w:t xml:space="preserve"> the demonized out-groups under socialism don't have to be defined by race or ethnicity; they could instead be defined by economic class, religion, or nationality. Accordingly, </w:t>
      </w:r>
      <w:r w:rsidRPr="006648F0">
        <w:rPr>
          <w:rStyle w:val="StyleUnderline"/>
          <w:rFonts w:asciiTheme="minorHAnsi" w:hAnsiTheme="minorHAnsi" w:cstheme="minorHAnsi"/>
        </w:rPr>
        <w:t xml:space="preserve">socialism doesn't have to be racist, but </w:t>
      </w:r>
      <w:r w:rsidRPr="006648F0">
        <w:rPr>
          <w:rStyle w:val="StyleUnderline"/>
          <w:rFonts w:asciiTheme="minorHAnsi" w:hAnsiTheme="minorHAnsi" w:cstheme="minorHAnsi"/>
          <w:highlight w:val="green"/>
        </w:rPr>
        <w:t xml:space="preserve">when it dominates </w:t>
      </w:r>
      <w:r w:rsidRPr="006648F0">
        <w:rPr>
          <w:rStyle w:val="StyleUnderline"/>
          <w:rFonts w:asciiTheme="minorHAnsi" w:hAnsiTheme="minorHAnsi" w:cstheme="minorHAnsi"/>
        </w:rPr>
        <w:t xml:space="preserve">the economy almost </w:t>
      </w:r>
      <w:r w:rsidRPr="006648F0">
        <w:rPr>
          <w:rStyle w:val="Emphasis"/>
          <w:rFonts w:asciiTheme="minorHAnsi" w:hAnsiTheme="minorHAnsi" w:cstheme="minorHAnsi"/>
          <w:highlight w:val="green"/>
        </w:rPr>
        <w:t>inevitably there must be some group to despise</w:t>
      </w:r>
      <w:r w:rsidRPr="006648F0">
        <w:rPr>
          <w:rStyle w:val="StyleUnderline"/>
          <w:rFonts w:asciiTheme="minorHAnsi" w:hAnsiTheme="minorHAnsi" w:cstheme="minorHAnsi"/>
        </w:rPr>
        <w:t>.</w:t>
      </w:r>
    </w:p>
    <w:p w14:paraId="7470F717" w14:textId="77777777" w:rsidR="006648F0" w:rsidRPr="006648F0" w:rsidRDefault="006648F0" w:rsidP="006648F0">
      <w:pPr>
        <w:rPr>
          <w:rFonts w:asciiTheme="minorHAnsi" w:hAnsiTheme="minorHAnsi" w:cstheme="minorHAnsi"/>
          <w:sz w:val="14"/>
        </w:rPr>
      </w:pPr>
      <w:r w:rsidRPr="006648F0">
        <w:rPr>
          <w:rFonts w:asciiTheme="minorHAnsi" w:hAnsiTheme="minorHAnsi" w:cstheme="minorHAnsi"/>
          <w:sz w:val="16"/>
        </w:rPr>
        <w:t xml:space="preserve">It would be good if the academy in general–and the UC-Davis Racial Capitalism program in particular–were ideologically diverse enough to reflect some of the substantial evidence from the last few decades on the relationship of capitalism and racism in the views of the general public, </w:t>
      </w:r>
      <w:r w:rsidRPr="006648F0">
        <w:rPr>
          <w:rStyle w:val="StyleUnderline"/>
          <w:rFonts w:asciiTheme="minorHAnsi" w:hAnsiTheme="minorHAnsi" w:cstheme="minorHAnsi"/>
          <w:highlight w:val="green"/>
        </w:rPr>
        <w:t>evidence</w:t>
      </w:r>
      <w:r w:rsidRPr="006648F0">
        <w:rPr>
          <w:rFonts w:asciiTheme="minorHAnsi" w:hAnsiTheme="minorHAnsi" w:cstheme="minorHAnsi"/>
          <w:sz w:val="16"/>
          <w:highlight w:val="green"/>
        </w:rPr>
        <w:t xml:space="preserve"> </w:t>
      </w:r>
      <w:r w:rsidRPr="006648F0">
        <w:rPr>
          <w:rFonts w:asciiTheme="minorHAnsi" w:hAnsiTheme="minorHAnsi" w:cstheme="minorHAnsi"/>
          <w:sz w:val="16"/>
        </w:rPr>
        <w:t xml:space="preserve">that </w:t>
      </w:r>
      <w:r w:rsidRPr="006648F0">
        <w:rPr>
          <w:rStyle w:val="StyleUnderline"/>
          <w:rFonts w:asciiTheme="minorHAnsi" w:hAnsiTheme="minorHAnsi" w:cstheme="minorHAnsi"/>
          <w:highlight w:val="green"/>
        </w:rPr>
        <w:t xml:space="preserve">tends to point to a </w:t>
      </w:r>
      <w:r w:rsidRPr="006648F0">
        <w:rPr>
          <w:rStyle w:val="Emphasis"/>
          <w:rFonts w:asciiTheme="minorHAnsi" w:hAnsiTheme="minorHAnsi" w:cstheme="minorHAnsi"/>
          <w:highlight w:val="green"/>
        </w:rPr>
        <w:t>negative association between racism and support for cap</w:t>
      </w:r>
      <w:r w:rsidRPr="006648F0">
        <w:rPr>
          <w:rStyle w:val="Emphasis"/>
          <w:rFonts w:asciiTheme="minorHAnsi" w:hAnsiTheme="minorHAnsi" w:cstheme="minorHAnsi"/>
        </w:rPr>
        <w:t>italism</w:t>
      </w:r>
      <w:r w:rsidRPr="006648F0">
        <w:rPr>
          <w:rStyle w:val="StyleUnderline"/>
          <w:rFonts w:asciiTheme="minorHAnsi" w:hAnsiTheme="minorHAnsi" w:cstheme="minorHAnsi"/>
        </w:rPr>
        <w:t>.</w:t>
      </w:r>
    </w:p>
    <w:p w14:paraId="2CC43042"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 xml:space="preserve">Capitalism is </w:t>
      </w:r>
      <w:r w:rsidRPr="006648F0">
        <w:rPr>
          <w:rFonts w:asciiTheme="minorHAnsi" w:hAnsiTheme="minorHAnsi" w:cstheme="minorHAnsi"/>
          <w:u w:val="single"/>
        </w:rPr>
        <w:t>sustainable</w:t>
      </w:r>
      <w:r w:rsidRPr="006648F0">
        <w:rPr>
          <w:rFonts w:asciiTheme="minorHAnsi" w:hAnsiTheme="minorHAnsi" w:cstheme="minorHAnsi"/>
        </w:rPr>
        <w:t xml:space="preserve">, and conditions are </w:t>
      </w:r>
      <w:r w:rsidRPr="006648F0">
        <w:rPr>
          <w:rFonts w:asciiTheme="minorHAnsi" w:hAnsiTheme="minorHAnsi" w:cstheme="minorHAnsi"/>
          <w:u w:val="single"/>
        </w:rPr>
        <w:t>improving</w:t>
      </w:r>
      <w:r w:rsidRPr="006648F0">
        <w:rPr>
          <w:rFonts w:asciiTheme="minorHAnsi" w:hAnsiTheme="minorHAnsi" w:cstheme="minorHAnsi"/>
        </w:rPr>
        <w:t xml:space="preserve">. </w:t>
      </w:r>
    </w:p>
    <w:p w14:paraId="7D7C1409" w14:textId="77777777" w:rsidR="006648F0" w:rsidRPr="006648F0" w:rsidRDefault="006648F0" w:rsidP="006648F0">
      <w:pPr>
        <w:rPr>
          <w:rFonts w:asciiTheme="minorHAnsi" w:hAnsiTheme="minorHAnsi" w:cstheme="minorHAnsi"/>
        </w:rPr>
      </w:pPr>
      <w:r w:rsidRPr="006648F0">
        <w:rPr>
          <w:rStyle w:val="Style13ptBold"/>
          <w:rFonts w:asciiTheme="minorHAnsi" w:hAnsiTheme="minorHAnsi" w:cstheme="minorHAnsi"/>
        </w:rPr>
        <w:t xml:space="preserve">Schrager </w:t>
      </w:r>
      <w:r w:rsidRPr="006648F0">
        <w:rPr>
          <w:rFonts w:asciiTheme="minorHAnsi" w:hAnsiTheme="minorHAnsi" w:cstheme="minorHAnsi"/>
          <w:b/>
          <w:bCs/>
          <w:sz w:val="26"/>
          <w:szCs w:val="26"/>
        </w:rPr>
        <w:t>‘</w:t>
      </w:r>
      <w:r w:rsidRPr="006648F0">
        <w:rPr>
          <w:rStyle w:val="Style13ptBold"/>
          <w:rFonts w:asciiTheme="minorHAnsi" w:hAnsiTheme="minorHAnsi" w:cstheme="minorHAnsi"/>
        </w:rPr>
        <w:t>20</w:t>
      </w:r>
      <w:r w:rsidRPr="006648F0">
        <w:rPr>
          <w:rFonts w:asciiTheme="minorHAnsi" w:hAnsiTheme="minorHAnsi" w:cstheme="minorHAnsi"/>
        </w:rPr>
        <w:t xml:space="preserve"> [Allison; Winter 2020; Ph.D. in Economics from Columbia University, Senior Fellow at the Manhattan Institute; "Why Socialism Won't Work," https://foreignpolicy.com/2020/01/15/socialism-wont-work-capitalism-still-best/]</w:t>
      </w:r>
    </w:p>
    <w:p w14:paraId="1C19A917"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rPr>
        <w:lastRenderedPageBreak/>
        <w:t>WITH</w:t>
      </w:r>
      <w:r w:rsidRPr="006648F0">
        <w:rPr>
          <w:rFonts w:asciiTheme="minorHAnsi" w:hAnsiTheme="minorHAnsi" w:cstheme="minorHAnsi"/>
          <w:sz w:val="16"/>
        </w:rPr>
        <w:t xml:space="preserve"> INCREASINGLY UBIQUITOUS </w:t>
      </w:r>
      <w:r w:rsidRPr="006648F0">
        <w:rPr>
          <w:rStyle w:val="Emphasis"/>
          <w:rFonts w:asciiTheme="minorHAnsi" w:hAnsiTheme="minorHAnsi" w:cstheme="minorHAnsi"/>
        </w:rPr>
        <w:t>IPHONES</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internet</w:t>
      </w:r>
      <w:r w:rsidRPr="006648F0">
        <w:rPr>
          <w:rStyle w:val="StyleUnderline"/>
          <w:rFonts w:asciiTheme="minorHAnsi" w:hAnsiTheme="minorHAnsi" w:cstheme="minorHAnsi"/>
        </w:rPr>
        <w:t xml:space="preserve">, central </w:t>
      </w:r>
      <w:r w:rsidRPr="006648F0">
        <w:rPr>
          <w:rStyle w:val="Emphasis"/>
          <w:rFonts w:asciiTheme="minorHAnsi" w:hAnsiTheme="minorHAnsi" w:cstheme="minorHAnsi"/>
        </w:rPr>
        <w:t>air conditioning</w:t>
      </w:r>
      <w:r w:rsidRPr="006648F0">
        <w:rPr>
          <w:rStyle w:val="StyleUnderline"/>
          <w:rFonts w:asciiTheme="minorHAnsi" w:hAnsiTheme="minorHAnsi" w:cstheme="minorHAnsi"/>
        </w:rPr>
        <w:t xml:space="preserve">, flat-screen </w:t>
      </w:r>
      <w:r w:rsidRPr="006648F0">
        <w:rPr>
          <w:rStyle w:val="Emphasis"/>
          <w:rFonts w:asciiTheme="minorHAnsi" w:hAnsiTheme="minorHAnsi" w:cstheme="minorHAnsi"/>
        </w:rPr>
        <w:t>TVs</w:t>
      </w:r>
      <w:r w:rsidRPr="006648F0">
        <w:rPr>
          <w:rStyle w:val="StyleUnderline"/>
          <w:rFonts w:asciiTheme="minorHAnsi" w:hAnsiTheme="minorHAnsi" w:cstheme="minorHAnsi"/>
        </w:rPr>
        <w:t xml:space="preserve">, and </w:t>
      </w:r>
      <w:r w:rsidRPr="006648F0">
        <w:rPr>
          <w:rStyle w:val="Emphasis"/>
          <w:rFonts w:asciiTheme="minorHAnsi" w:hAnsiTheme="minorHAnsi" w:cstheme="minorHAnsi"/>
        </w:rPr>
        <w:t>indoor plumbing</w:t>
      </w:r>
      <w:r w:rsidRPr="006648F0">
        <w:rPr>
          <w:rStyle w:val="StyleUnderline"/>
          <w:rFonts w:asciiTheme="minorHAnsi" w:hAnsiTheme="minorHAnsi" w:cstheme="minorHAnsi"/>
        </w:rPr>
        <w:t xml:space="preserve">, few in the </w:t>
      </w:r>
      <w:r w:rsidRPr="006648F0">
        <w:rPr>
          <w:rStyle w:val="Emphasis"/>
          <w:rFonts w:asciiTheme="minorHAnsi" w:hAnsiTheme="minorHAnsi" w:cstheme="minorHAnsi"/>
        </w:rPr>
        <w:t>developed world</w:t>
      </w:r>
      <w:r w:rsidRPr="006648F0">
        <w:rPr>
          <w:rStyle w:val="StyleUnderline"/>
          <w:rFonts w:asciiTheme="minorHAnsi" w:hAnsiTheme="minorHAnsi" w:cstheme="minorHAnsi"/>
        </w:rPr>
        <w:t xml:space="preserve"> would want to go back to life 100</w:t>
      </w:r>
      <w:r w:rsidRPr="006648F0">
        <w:rPr>
          <w:rFonts w:asciiTheme="minorHAnsi" w:hAnsiTheme="minorHAnsi" w:cstheme="minorHAnsi"/>
          <w:sz w:val="16"/>
        </w:rPr>
        <w:t xml:space="preserve">, 30, </w:t>
      </w:r>
      <w:r w:rsidRPr="006648F0">
        <w:rPr>
          <w:rStyle w:val="StyleUnderline"/>
          <w:rFonts w:asciiTheme="minorHAnsi" w:hAnsiTheme="minorHAnsi" w:cstheme="minorHAnsi"/>
        </w:rPr>
        <w:t>or even 10 years ago</w:t>
      </w:r>
      <w:r w:rsidRPr="006648F0">
        <w:rPr>
          <w:rFonts w:asciiTheme="minorHAnsi" w:hAnsiTheme="minorHAnsi" w:cstheme="minorHAnsi"/>
          <w:sz w:val="16"/>
        </w:rPr>
        <w:t xml:space="preserve">. Indeed, </w:t>
      </w:r>
      <w:r w:rsidRPr="006648F0">
        <w:rPr>
          <w:rStyle w:val="StyleUnderline"/>
          <w:rFonts w:asciiTheme="minorHAnsi" w:hAnsiTheme="minorHAnsi" w:cstheme="minorHAnsi"/>
        </w:rPr>
        <w:t xml:space="preserve">around the world, the last </w:t>
      </w:r>
      <w:r w:rsidRPr="006648F0">
        <w:rPr>
          <w:rStyle w:val="StyleUnderline"/>
          <w:rFonts w:asciiTheme="minorHAnsi" w:hAnsiTheme="minorHAnsi" w:cstheme="minorHAnsi"/>
          <w:highlight w:val="green"/>
        </w:rPr>
        <w:t>two centuries</w:t>
      </w:r>
      <w:r w:rsidRPr="006648F0">
        <w:rPr>
          <w:rStyle w:val="StyleUnderline"/>
          <w:rFonts w:asciiTheme="minorHAnsi" w:hAnsiTheme="minorHAnsi" w:cstheme="minorHAnsi"/>
        </w:rPr>
        <w:t xml:space="preserve"> have </w:t>
      </w:r>
      <w:r w:rsidRPr="006648F0">
        <w:rPr>
          <w:rStyle w:val="StyleUnderline"/>
          <w:rFonts w:asciiTheme="minorHAnsi" w:hAnsiTheme="minorHAnsi" w:cstheme="minorHAnsi"/>
          <w:highlight w:val="green"/>
        </w:rPr>
        <w:t>brought</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 xml:space="preserve">vast </w:t>
      </w:r>
      <w:r w:rsidRPr="006648F0">
        <w:rPr>
          <w:rStyle w:val="Emphasis"/>
          <w:rFonts w:asciiTheme="minorHAnsi" w:hAnsiTheme="minorHAnsi" w:cstheme="minorHAnsi"/>
          <w:highlight w:val="green"/>
        </w:rPr>
        <w:t>improvements</w:t>
      </w:r>
      <w:r w:rsidRPr="006648F0">
        <w:rPr>
          <w:rStyle w:val="StyleUnderline"/>
          <w:rFonts w:asciiTheme="minorHAnsi" w:hAnsiTheme="minorHAnsi" w:cstheme="minorHAnsi"/>
          <w:highlight w:val="green"/>
        </w:rPr>
        <w:t xml:space="preserve"> in</w:t>
      </w:r>
      <w:r w:rsidRPr="006648F0">
        <w:rPr>
          <w:rStyle w:val="StyleUnderline"/>
          <w:rFonts w:asciiTheme="minorHAnsi" w:hAnsiTheme="minorHAnsi" w:cstheme="minorHAnsi"/>
        </w:rPr>
        <w:t xml:space="preserve"> material </w:t>
      </w:r>
      <w:r w:rsidRPr="006648F0">
        <w:rPr>
          <w:rStyle w:val="Emphasis"/>
          <w:rFonts w:asciiTheme="minorHAnsi" w:hAnsiTheme="minorHAnsi" w:cstheme="minorHAnsi"/>
          <w:highlight w:val="green"/>
        </w:rPr>
        <w:t>living standards</w:t>
      </w:r>
      <w:r w:rsidRPr="006648F0">
        <w:rPr>
          <w:rStyle w:val="StyleUnderline"/>
          <w:rFonts w:asciiTheme="minorHAnsi" w:hAnsiTheme="minorHAnsi" w:cstheme="minorHAnsi"/>
          <w:highlight w:val="green"/>
        </w:rPr>
        <w:t>; billions</w:t>
      </w:r>
      <w:r w:rsidRPr="006648F0">
        <w:rPr>
          <w:rFonts w:asciiTheme="minorHAnsi" w:hAnsiTheme="minorHAnsi" w:cstheme="minorHAnsi"/>
          <w:sz w:val="16"/>
        </w:rPr>
        <w:t xml:space="preserve"> of people have been </w:t>
      </w:r>
      <w:r w:rsidRPr="006648F0">
        <w:rPr>
          <w:rStyle w:val="Emphasis"/>
          <w:rFonts w:asciiTheme="minorHAnsi" w:hAnsiTheme="minorHAnsi" w:cstheme="minorHAnsi"/>
        </w:rPr>
        <w:t xml:space="preserve">lifted </w:t>
      </w:r>
      <w:r w:rsidRPr="006648F0">
        <w:rPr>
          <w:rStyle w:val="Emphasis"/>
          <w:rFonts w:asciiTheme="minorHAnsi" w:hAnsiTheme="minorHAnsi" w:cstheme="minorHAnsi"/>
          <w:highlight w:val="green"/>
        </w:rPr>
        <w:t>from poverty</w:t>
      </w:r>
      <w:r w:rsidRPr="006648F0">
        <w:rPr>
          <w:rStyle w:val="StyleUnderline"/>
          <w:rFonts w:asciiTheme="minorHAnsi" w:hAnsiTheme="minorHAnsi" w:cstheme="minorHAnsi"/>
          <w:highlight w:val="green"/>
        </w:rPr>
        <w:t xml:space="preserve">, and </w:t>
      </w:r>
      <w:r w:rsidRPr="006648F0">
        <w:rPr>
          <w:rStyle w:val="Emphasis"/>
          <w:rFonts w:asciiTheme="minorHAnsi" w:hAnsiTheme="minorHAnsi" w:cstheme="minorHAnsi"/>
          <w:highlight w:val="green"/>
        </w:rPr>
        <w:t>life expectancy</w:t>
      </w:r>
      <w:r w:rsidRPr="006648F0">
        <w:rPr>
          <w:rStyle w:val="StyleUnderline"/>
          <w:rFonts w:asciiTheme="minorHAnsi" w:hAnsiTheme="minorHAnsi" w:cstheme="minorHAnsi"/>
        </w:rPr>
        <w:t xml:space="preserve"> across income levels has broadly </w:t>
      </w:r>
      <w:r w:rsidRPr="006648F0">
        <w:rPr>
          <w:rStyle w:val="Emphasis"/>
          <w:rFonts w:asciiTheme="minorHAnsi" w:hAnsiTheme="minorHAnsi" w:cstheme="minorHAnsi"/>
          <w:highlight w:val="green"/>
        </w:rPr>
        <w:t>risen</w:t>
      </w:r>
      <w:r w:rsidRPr="006648F0">
        <w:rPr>
          <w:rStyle w:val="StyleUnderline"/>
          <w:rFonts w:asciiTheme="minorHAnsi" w:hAnsiTheme="minorHAnsi" w:cstheme="minorHAnsi"/>
        </w:rPr>
        <w:t xml:space="preserve">. Most of that </w:t>
      </w:r>
      <w:r w:rsidRPr="006648F0">
        <w:rPr>
          <w:rStyle w:val="Emphasis"/>
          <w:rFonts w:asciiTheme="minorHAnsi" w:hAnsiTheme="minorHAnsi" w:cstheme="minorHAnsi"/>
        </w:rPr>
        <w:t>progress</w:t>
      </w:r>
      <w:r w:rsidRPr="006648F0">
        <w:rPr>
          <w:rStyle w:val="StyleUnderline"/>
          <w:rFonts w:asciiTheme="minorHAnsi" w:hAnsiTheme="minorHAnsi" w:cstheme="minorHAnsi"/>
        </w:rPr>
        <w:t xml:space="preserve"> came </w:t>
      </w:r>
      <w:r w:rsidRPr="006648F0">
        <w:rPr>
          <w:rStyle w:val="StyleUnderline"/>
          <w:rFonts w:asciiTheme="minorHAnsi" w:hAnsiTheme="minorHAnsi" w:cstheme="minorHAnsi"/>
          <w:highlight w:val="green"/>
        </w:rPr>
        <w:t xml:space="preserve">from </w:t>
      </w:r>
      <w:r w:rsidRPr="006648F0">
        <w:rPr>
          <w:rStyle w:val="Emphasis"/>
          <w:rFonts w:asciiTheme="minorHAnsi" w:hAnsiTheme="minorHAnsi" w:cstheme="minorHAnsi"/>
          <w:highlight w:val="green"/>
        </w:rPr>
        <w:t>capitalist economies</w:t>
      </w:r>
      <w:r w:rsidRPr="006648F0">
        <w:rPr>
          <w:rFonts w:asciiTheme="minorHAnsi" w:hAnsiTheme="minorHAnsi" w:cstheme="minorHAnsi"/>
          <w:sz w:val="16"/>
        </w:rPr>
        <w:t>.</w:t>
      </w:r>
    </w:p>
    <w:p w14:paraId="1F7888BC"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Yet those economies are not without their problems. In the United States and the United Kingdom, the gap between the rich and poor has become intolerably large as business owners and highly educated workers in urban areas have become richer while workers' wages in rural areas have stagnated. In most rich countries, more trade has brought a bigger, better variety of goods, but it has also displaced many jobs.</w:t>
      </w:r>
    </w:p>
    <w:p w14:paraId="6E2262AB"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rPr>
        <w:t>With social instability</w:t>
      </w:r>
      <w:r w:rsidRPr="006648F0">
        <w:rPr>
          <w:rFonts w:asciiTheme="minorHAnsi" w:hAnsiTheme="minorHAnsi" w:cstheme="minorHAnsi"/>
          <w:sz w:val="16"/>
        </w:rPr>
        <w:t xml:space="preserve"> in the form of </w:t>
      </w:r>
      <w:r w:rsidRPr="006648F0">
        <w:rPr>
          <w:rStyle w:val="StyleUnderline"/>
          <w:rFonts w:asciiTheme="minorHAnsi" w:hAnsiTheme="minorHAnsi" w:cstheme="minorHAnsi"/>
        </w:rPr>
        <w:t>mass protests, Brexit,</w:t>
      </w:r>
      <w:r w:rsidRPr="006648F0">
        <w:rPr>
          <w:rFonts w:asciiTheme="minorHAnsi" w:hAnsiTheme="minorHAnsi" w:cstheme="minorHAnsi"/>
          <w:sz w:val="16"/>
        </w:rPr>
        <w:t xml:space="preserve"> the rise of </w:t>
      </w:r>
      <w:r w:rsidRPr="006648F0">
        <w:rPr>
          <w:rStyle w:val="StyleUnderline"/>
          <w:rFonts w:asciiTheme="minorHAnsi" w:hAnsiTheme="minorHAnsi" w:cstheme="minorHAnsi"/>
        </w:rPr>
        <w:t>populism, and</w:t>
      </w:r>
      <w:r w:rsidRPr="006648F0">
        <w:rPr>
          <w:rFonts w:asciiTheme="minorHAnsi" w:hAnsiTheme="minorHAnsi" w:cstheme="minorHAnsi"/>
          <w:sz w:val="16"/>
        </w:rPr>
        <w:t xml:space="preserve"> deep </w:t>
      </w:r>
      <w:r w:rsidRPr="006648F0">
        <w:rPr>
          <w:rStyle w:val="StyleUnderline"/>
          <w:rFonts w:asciiTheme="minorHAnsi" w:hAnsiTheme="minorHAnsi" w:cstheme="minorHAnsi"/>
        </w:rPr>
        <w:t>polarization knocking</w:t>
      </w:r>
      <w:r w:rsidRPr="006648F0">
        <w:rPr>
          <w:rFonts w:asciiTheme="minorHAnsi" w:hAnsiTheme="minorHAnsi" w:cstheme="minorHAnsi"/>
          <w:sz w:val="16"/>
        </w:rPr>
        <w:t xml:space="preserve"> at the capitalist economies' doors, much of the </w:t>
      </w:r>
      <w:r w:rsidRPr="006648F0">
        <w:rPr>
          <w:rStyle w:val="StyleUnderline"/>
          <w:rFonts w:asciiTheme="minorHAnsi" w:hAnsiTheme="minorHAnsi" w:cstheme="minorHAnsi"/>
        </w:rPr>
        <w:t>progress</w:t>
      </w:r>
      <w:r w:rsidRPr="006648F0">
        <w:rPr>
          <w:rFonts w:asciiTheme="minorHAnsi" w:hAnsiTheme="minorHAnsi" w:cstheme="minorHAnsi"/>
          <w:sz w:val="16"/>
        </w:rPr>
        <w:t xml:space="preserve"> of the last several decades </w:t>
      </w:r>
      <w:r w:rsidRPr="006648F0">
        <w:rPr>
          <w:rStyle w:val="StyleUnderline"/>
          <w:rFonts w:asciiTheme="minorHAnsi" w:hAnsiTheme="minorHAnsi" w:cstheme="minorHAnsi"/>
        </w:rPr>
        <w:t>is in peril. For some</w:t>
      </w:r>
      <w:r w:rsidRPr="006648F0">
        <w:rPr>
          <w:rFonts w:asciiTheme="minorHAnsi" w:hAnsiTheme="minorHAnsi" w:cstheme="minorHAnsi"/>
          <w:sz w:val="16"/>
        </w:rPr>
        <w:t xml:space="preserve"> pundits and policymakers, </w:t>
      </w:r>
      <w:r w:rsidRPr="006648F0">
        <w:rPr>
          <w:rStyle w:val="StyleUnderline"/>
          <w:rFonts w:asciiTheme="minorHAnsi" w:hAnsiTheme="minorHAnsi" w:cstheme="minorHAnsi"/>
        </w:rPr>
        <w:t>the solution is</w:t>
      </w:r>
      <w:r w:rsidRPr="006648F0">
        <w:rPr>
          <w:rFonts w:asciiTheme="minorHAnsi" w:hAnsiTheme="minorHAnsi" w:cstheme="minorHAnsi"/>
          <w:sz w:val="16"/>
        </w:rPr>
        <w:t xml:space="preserve"> clear: </w:t>
      </w:r>
      <w:r w:rsidRPr="006648F0">
        <w:rPr>
          <w:rStyle w:val="Emphasis"/>
          <w:rFonts w:asciiTheme="minorHAnsi" w:hAnsiTheme="minorHAnsi" w:cstheme="minorHAnsi"/>
        </w:rPr>
        <w:t>socialism</w:t>
      </w:r>
      <w:r w:rsidRPr="006648F0">
        <w:rPr>
          <w:rFonts w:asciiTheme="minorHAnsi" w:hAnsiTheme="minorHAnsi" w:cstheme="minorHAnsi"/>
          <w:sz w:val="16"/>
        </w:rPr>
        <w:t xml:space="preserve">, which tends to be </w:t>
      </w:r>
      <w:r w:rsidRPr="006648F0">
        <w:rPr>
          <w:rStyle w:val="StyleUnderline"/>
          <w:rFonts w:asciiTheme="minorHAnsi" w:hAnsiTheme="minorHAnsi" w:cstheme="minorHAnsi"/>
        </w:rPr>
        <w:t>cited as a method for addressing</w:t>
      </w:r>
      <w:r w:rsidRPr="006648F0">
        <w:rPr>
          <w:rFonts w:asciiTheme="minorHAnsi" w:hAnsiTheme="minorHAnsi" w:cstheme="minorHAnsi"/>
          <w:sz w:val="16"/>
        </w:rPr>
        <w:t xml:space="preserve"> everything from </w:t>
      </w:r>
      <w:r w:rsidRPr="006648F0">
        <w:rPr>
          <w:rStyle w:val="Emphasis"/>
          <w:rFonts w:asciiTheme="minorHAnsi" w:hAnsiTheme="minorHAnsi" w:cstheme="minorHAnsi"/>
          <w:highlight w:val="green"/>
        </w:rPr>
        <w:t>inequality</w:t>
      </w:r>
      <w:r w:rsidRPr="006648F0">
        <w:rPr>
          <w:rFonts w:asciiTheme="minorHAnsi" w:hAnsiTheme="minorHAnsi" w:cstheme="minorHAnsi"/>
          <w:sz w:val="16"/>
        </w:rPr>
        <w:t xml:space="preserve"> and </w:t>
      </w:r>
      <w:r w:rsidRPr="006648F0">
        <w:rPr>
          <w:rStyle w:val="Emphasis"/>
          <w:rFonts w:asciiTheme="minorHAnsi" w:hAnsiTheme="minorHAnsi" w:cstheme="minorHAnsi"/>
          <w:highlight w:val="green"/>
        </w:rPr>
        <w:t>injustice</w:t>
      </w:r>
      <w:r w:rsidRPr="006648F0">
        <w:rPr>
          <w:rStyle w:val="StyleUnderline"/>
          <w:rFonts w:asciiTheme="minorHAnsi" w:hAnsiTheme="minorHAnsi" w:cstheme="minorHAnsi"/>
        </w:rPr>
        <w:t xml:space="preserve"> to </w:t>
      </w:r>
      <w:r w:rsidRPr="006648F0">
        <w:rPr>
          <w:rStyle w:val="Emphasis"/>
          <w:rFonts w:asciiTheme="minorHAnsi" w:hAnsiTheme="minorHAnsi" w:cstheme="minorHAnsi"/>
          <w:highlight w:val="green"/>
        </w:rPr>
        <w:t>climate change</w:t>
      </w:r>
      <w:r w:rsidRPr="006648F0">
        <w:rPr>
          <w:rFonts w:asciiTheme="minorHAnsi" w:hAnsiTheme="minorHAnsi" w:cstheme="minorHAnsi"/>
          <w:sz w:val="16"/>
        </w:rPr>
        <w:t>.</w:t>
      </w:r>
    </w:p>
    <w:p w14:paraId="38303A2D"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Yet </w:t>
      </w:r>
      <w:r w:rsidRPr="006648F0">
        <w:rPr>
          <w:rStyle w:val="StyleUnderline"/>
          <w:rFonts w:asciiTheme="minorHAnsi" w:hAnsiTheme="minorHAnsi" w:cstheme="minorHAnsi"/>
        </w:rPr>
        <w:t>the very ills</w:t>
      </w:r>
      <w:r w:rsidRPr="006648F0">
        <w:rPr>
          <w:rFonts w:asciiTheme="minorHAnsi" w:hAnsiTheme="minorHAnsi" w:cstheme="minorHAnsi"/>
          <w:sz w:val="16"/>
        </w:rPr>
        <w:t xml:space="preserve"> that </w:t>
      </w:r>
      <w:r w:rsidRPr="006648F0">
        <w:rPr>
          <w:rStyle w:val="StyleUnderline"/>
          <w:rFonts w:asciiTheme="minorHAnsi" w:hAnsiTheme="minorHAnsi" w:cstheme="minorHAnsi"/>
        </w:rPr>
        <w:t xml:space="preserve">socialists identify are </w:t>
      </w:r>
      <w:r w:rsidRPr="006648F0">
        <w:rPr>
          <w:rStyle w:val="StyleUnderline"/>
          <w:rFonts w:asciiTheme="minorHAnsi" w:hAnsiTheme="minorHAnsi" w:cstheme="minorHAnsi"/>
          <w:highlight w:val="green"/>
        </w:rPr>
        <w:t xml:space="preserve">best addressed through </w:t>
      </w:r>
      <w:r w:rsidRPr="006648F0">
        <w:rPr>
          <w:rStyle w:val="Emphasis"/>
          <w:rFonts w:asciiTheme="minorHAnsi" w:hAnsiTheme="minorHAnsi" w:cstheme="minorHAnsi"/>
          <w:highlight w:val="green"/>
        </w:rPr>
        <w:t>innovation</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productivity gains</w:t>
      </w:r>
      <w:r w:rsidRPr="006648F0">
        <w:rPr>
          <w:rStyle w:val="StyleUnderline"/>
          <w:rFonts w:asciiTheme="minorHAnsi" w:hAnsiTheme="minorHAnsi" w:cstheme="minorHAnsi"/>
        </w:rPr>
        <w:t xml:space="preserve">, </w:t>
      </w:r>
      <w:r w:rsidRPr="006648F0">
        <w:rPr>
          <w:rStyle w:val="StyleUnderline"/>
          <w:rFonts w:asciiTheme="minorHAnsi" w:hAnsiTheme="minorHAnsi" w:cstheme="minorHAnsi"/>
          <w:highlight w:val="green"/>
        </w:rPr>
        <w:t>and</w:t>
      </w:r>
      <w:r w:rsidRPr="006648F0">
        <w:rPr>
          <w:rStyle w:val="StyleUnderline"/>
          <w:rFonts w:asciiTheme="minorHAnsi" w:hAnsiTheme="minorHAnsi" w:cstheme="minorHAnsi"/>
        </w:rPr>
        <w:t xml:space="preserve"> better </w:t>
      </w:r>
      <w:r w:rsidRPr="006648F0">
        <w:rPr>
          <w:rStyle w:val="Emphasis"/>
          <w:rFonts w:asciiTheme="minorHAnsi" w:hAnsiTheme="minorHAnsi" w:cstheme="minorHAnsi"/>
          <w:highlight w:val="green"/>
        </w:rPr>
        <w:t>rationing</w:t>
      </w:r>
      <w:r w:rsidRPr="006648F0">
        <w:rPr>
          <w:rStyle w:val="Emphasis"/>
          <w:rFonts w:asciiTheme="minorHAnsi" w:hAnsiTheme="minorHAnsi" w:cstheme="minorHAnsi"/>
        </w:rPr>
        <w:t xml:space="preserve"> of </w:t>
      </w:r>
      <w:r w:rsidRPr="006648F0">
        <w:rPr>
          <w:rStyle w:val="Emphasis"/>
          <w:rFonts w:asciiTheme="minorHAnsi" w:hAnsiTheme="minorHAnsi" w:cstheme="minorHAnsi"/>
          <w:highlight w:val="green"/>
        </w:rPr>
        <w:t>risk</w:t>
      </w:r>
      <w:r w:rsidRPr="006648F0">
        <w:rPr>
          <w:rFonts w:asciiTheme="minorHAnsi" w:hAnsiTheme="minorHAnsi" w:cstheme="minorHAnsi"/>
          <w:sz w:val="16"/>
        </w:rPr>
        <w:t xml:space="preserve">. And </w:t>
      </w:r>
      <w:r w:rsidRPr="006648F0">
        <w:rPr>
          <w:rStyle w:val="StyleUnderline"/>
          <w:rFonts w:asciiTheme="minorHAnsi" w:hAnsiTheme="minorHAnsi" w:cstheme="minorHAnsi"/>
          <w:highlight w:val="green"/>
        </w:rPr>
        <w:t>capitalism is</w:t>
      </w:r>
      <w:r w:rsidRPr="006648F0">
        <w:rPr>
          <w:rStyle w:val="StyleUnderline"/>
          <w:rFonts w:asciiTheme="minorHAnsi" w:hAnsiTheme="minorHAnsi" w:cstheme="minorHAnsi"/>
        </w:rPr>
        <w:t xml:space="preserve"> still far and away </w:t>
      </w:r>
      <w:r w:rsidRPr="006648F0">
        <w:rPr>
          <w:rStyle w:val="StyleUnderline"/>
          <w:rFonts w:asciiTheme="minorHAnsi" w:hAnsiTheme="minorHAnsi" w:cstheme="minorHAnsi"/>
          <w:highlight w:val="green"/>
        </w:rPr>
        <w:t xml:space="preserve">the </w:t>
      </w:r>
      <w:r w:rsidRPr="006648F0">
        <w:rPr>
          <w:rStyle w:val="Emphasis"/>
          <w:rFonts w:asciiTheme="minorHAnsi" w:hAnsiTheme="minorHAnsi" w:cstheme="minorHAnsi"/>
          <w:highlight w:val="green"/>
        </w:rPr>
        <w:t>best</w:t>
      </w:r>
      <w:r w:rsidRPr="006648F0">
        <w:rPr>
          <w:rStyle w:val="StyleUnderline"/>
          <w:rFonts w:asciiTheme="minorHAnsi" w:hAnsiTheme="minorHAnsi" w:cstheme="minorHAnsi"/>
          <w:highlight w:val="green"/>
        </w:rPr>
        <w:t xml:space="preserve">, </w:t>
      </w:r>
      <w:r w:rsidRPr="006648F0">
        <w:rPr>
          <w:rStyle w:val="Emphasis"/>
          <w:rFonts w:asciiTheme="minorHAnsi" w:hAnsiTheme="minorHAnsi" w:cstheme="minorHAnsi"/>
          <w:highlight w:val="green"/>
        </w:rPr>
        <w:t>if not only</w:t>
      </w:r>
      <w:r w:rsidRPr="006648F0">
        <w:rPr>
          <w:rStyle w:val="StyleUnderline"/>
          <w:rFonts w:asciiTheme="minorHAnsi" w:hAnsiTheme="minorHAnsi" w:cstheme="minorHAnsi"/>
          <w:highlight w:val="green"/>
        </w:rPr>
        <w:t>, way</w:t>
      </w:r>
      <w:r w:rsidRPr="006648F0">
        <w:rPr>
          <w:rStyle w:val="StyleUnderline"/>
          <w:rFonts w:asciiTheme="minorHAnsi" w:hAnsiTheme="minorHAnsi" w:cstheme="minorHAnsi"/>
        </w:rPr>
        <w:t xml:space="preserve"> to generate those outcomes</w:t>
      </w:r>
      <w:r w:rsidRPr="006648F0">
        <w:rPr>
          <w:rFonts w:asciiTheme="minorHAnsi" w:hAnsiTheme="minorHAnsi" w:cstheme="minorHAnsi"/>
          <w:sz w:val="16"/>
        </w:rPr>
        <w:t>.</w:t>
      </w:r>
    </w:p>
    <w:p w14:paraId="2D349429"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TODAY'S SOCIALISM IS DIFFICULT TO DEFINE. </w:t>
      </w:r>
      <w:r w:rsidRPr="006648F0">
        <w:rPr>
          <w:rStyle w:val="StyleUnderline"/>
          <w:rFonts w:asciiTheme="minorHAnsi" w:hAnsiTheme="minorHAnsi" w:cstheme="minorHAnsi"/>
        </w:rPr>
        <w:t>Traditionally, the term meant</w:t>
      </w:r>
      <w:r w:rsidRPr="006648F0">
        <w:rPr>
          <w:rFonts w:asciiTheme="minorHAnsi" w:hAnsiTheme="minorHAnsi" w:cstheme="minorHAnsi"/>
          <w:sz w:val="16"/>
        </w:rPr>
        <w:t xml:space="preserve"> total </w:t>
      </w:r>
      <w:r w:rsidRPr="006648F0">
        <w:rPr>
          <w:rStyle w:val="StyleUnderline"/>
          <w:rFonts w:asciiTheme="minorHAnsi" w:hAnsiTheme="minorHAnsi" w:cstheme="minorHAnsi"/>
        </w:rPr>
        <w:t>state ownership</w:t>
      </w:r>
      <w:r w:rsidRPr="006648F0">
        <w:rPr>
          <w:rFonts w:asciiTheme="minorHAnsi" w:hAnsiTheme="minorHAnsi" w:cstheme="minorHAnsi"/>
          <w:sz w:val="16"/>
        </w:rPr>
        <w:t xml:space="preserve"> of capital, as in the Soviet Union, North Korea, or Maoist China. </w:t>
      </w:r>
      <w:r w:rsidRPr="006648F0">
        <w:rPr>
          <w:rStyle w:val="StyleUnderline"/>
          <w:rFonts w:asciiTheme="minorHAnsi" w:hAnsiTheme="minorHAnsi" w:cstheme="minorHAnsi"/>
        </w:rPr>
        <w:t>Nowadays, most</w:t>
      </w:r>
      <w:r w:rsidRPr="006648F0">
        <w:rPr>
          <w:rFonts w:asciiTheme="minorHAnsi" w:hAnsiTheme="minorHAnsi" w:cstheme="minorHAnsi"/>
          <w:sz w:val="16"/>
        </w:rPr>
        <w:t xml:space="preserve"> people don't take such an extreme view. In Europe, social democracy </w:t>
      </w:r>
      <w:r w:rsidRPr="006648F0">
        <w:rPr>
          <w:rStyle w:val="StyleUnderline"/>
          <w:rFonts w:asciiTheme="minorHAnsi" w:hAnsiTheme="minorHAnsi" w:cstheme="minorHAnsi"/>
        </w:rPr>
        <w:t>means</w:t>
      </w:r>
      <w:r w:rsidRPr="006648F0">
        <w:rPr>
          <w:rFonts w:asciiTheme="minorHAnsi" w:hAnsiTheme="minorHAnsi" w:cstheme="minorHAnsi"/>
          <w:sz w:val="16"/>
        </w:rPr>
        <w:t xml:space="preserve"> the </w:t>
      </w:r>
      <w:r w:rsidRPr="006648F0">
        <w:rPr>
          <w:rStyle w:val="StyleUnderline"/>
          <w:rFonts w:asciiTheme="minorHAnsi" w:hAnsiTheme="minorHAnsi" w:cstheme="minorHAnsi"/>
        </w:rPr>
        <w:t>nationalization of many industries and</w:t>
      </w:r>
      <w:r w:rsidRPr="006648F0">
        <w:rPr>
          <w:rFonts w:asciiTheme="minorHAnsi" w:hAnsiTheme="minorHAnsi" w:cstheme="minorHAnsi"/>
          <w:sz w:val="16"/>
        </w:rPr>
        <w:t xml:space="preserve"> very generous </w:t>
      </w:r>
      <w:r w:rsidRPr="006648F0">
        <w:rPr>
          <w:rStyle w:val="StyleUnderline"/>
          <w:rFonts w:asciiTheme="minorHAnsi" w:hAnsiTheme="minorHAnsi" w:cstheme="minorHAnsi"/>
        </w:rPr>
        <w:t>welfare states</w:t>
      </w:r>
      <w:r w:rsidRPr="006648F0">
        <w:rPr>
          <w:rFonts w:asciiTheme="minorHAnsi" w:hAnsiTheme="minorHAnsi" w:cstheme="minorHAnsi"/>
          <w:sz w:val="16"/>
        </w:rPr>
        <w:t>. And today's rising socialists are rebranding the idea to mean an economic system that delivers all the best parts of capitalism (growth and rising living standards) without the bad (inequality, economic cycles).</w:t>
      </w:r>
    </w:p>
    <w:p w14:paraId="5524AB21"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But </w:t>
      </w:r>
      <w:r w:rsidRPr="006648F0">
        <w:rPr>
          <w:rStyle w:val="StyleUnderline"/>
          <w:rFonts w:asciiTheme="minorHAnsi" w:hAnsiTheme="minorHAnsi" w:cstheme="minorHAnsi"/>
        </w:rPr>
        <w:t xml:space="preserve">no perfect economic system exists; </w:t>
      </w:r>
      <w:r w:rsidRPr="006648F0">
        <w:rPr>
          <w:rStyle w:val="StyleUnderline"/>
          <w:rFonts w:asciiTheme="minorHAnsi" w:hAnsiTheme="minorHAnsi" w:cstheme="minorHAnsi"/>
          <w:highlight w:val="green"/>
        </w:rPr>
        <w:t xml:space="preserve">there are </w:t>
      </w:r>
      <w:r w:rsidRPr="006648F0">
        <w:rPr>
          <w:rStyle w:val="Emphasis"/>
          <w:rFonts w:asciiTheme="minorHAnsi" w:hAnsiTheme="minorHAnsi" w:cstheme="minorHAnsi"/>
          <w:highlight w:val="green"/>
        </w:rPr>
        <w:t>always trade-offs</w:t>
      </w:r>
      <w:r w:rsidRPr="006648F0">
        <w:rPr>
          <w:rFonts w:asciiTheme="minorHAnsi" w:hAnsiTheme="minorHAnsi" w:cstheme="minorHAnsi"/>
          <w:sz w:val="16"/>
        </w:rPr>
        <w:t xml:space="preserve">--in the most extreme form between total state ownership of capital and unfettered markets without any regulation or welfare state. Today, few would opt for either pole; what modern socialists </w:t>
      </w:r>
      <w:proofErr w:type="gramStart"/>
      <w:r w:rsidRPr="006648F0">
        <w:rPr>
          <w:rFonts w:asciiTheme="minorHAnsi" w:hAnsiTheme="minorHAnsi" w:cstheme="minorHAnsi"/>
          <w:sz w:val="16"/>
        </w:rPr>
        <w:t>and</w:t>
      </w:r>
      <w:proofErr w:type="gramEnd"/>
      <w:r w:rsidRPr="006648F0">
        <w:rPr>
          <w:rFonts w:asciiTheme="minorHAnsi" w:hAnsiTheme="minorHAnsi" w:cstheme="minorHAnsi"/>
          <w:sz w:val="16"/>
        </w:rPr>
        <w:t xml:space="preserve"> capitalists really disagree on is the right level of government intervention.</w:t>
      </w:r>
    </w:p>
    <w:p w14:paraId="7AC600B4"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rPr>
        <w:t xml:space="preserve">Modern </w:t>
      </w:r>
      <w:r w:rsidRPr="006648F0">
        <w:rPr>
          <w:rStyle w:val="StyleUnderline"/>
          <w:rFonts w:asciiTheme="minorHAnsi" w:hAnsiTheme="minorHAnsi" w:cstheme="minorHAnsi"/>
          <w:highlight w:val="green"/>
        </w:rPr>
        <w:t>socialists want</w:t>
      </w:r>
      <w:r w:rsidRPr="006648F0">
        <w:rPr>
          <w:rFonts w:asciiTheme="minorHAnsi" w:hAnsiTheme="minorHAnsi" w:cstheme="minorHAnsi"/>
          <w:sz w:val="16"/>
        </w:rPr>
        <w:t xml:space="preserve"> more, but not complete, </w:t>
      </w:r>
      <w:r w:rsidRPr="006648F0">
        <w:rPr>
          <w:rStyle w:val="StyleUnderline"/>
          <w:rFonts w:asciiTheme="minorHAnsi" w:hAnsiTheme="minorHAnsi" w:cstheme="minorHAnsi"/>
          <w:highlight w:val="green"/>
        </w:rPr>
        <w:t>state ownership</w:t>
      </w:r>
      <w:r w:rsidRPr="006648F0">
        <w:rPr>
          <w:rFonts w:asciiTheme="minorHAnsi" w:hAnsiTheme="minorHAnsi" w:cstheme="minorHAnsi"/>
          <w:sz w:val="16"/>
        </w:rPr>
        <w:t xml:space="preserve">. They'd like to </w:t>
      </w:r>
      <w:r w:rsidRPr="006648F0">
        <w:rPr>
          <w:rStyle w:val="StyleUnderline"/>
          <w:rFonts w:asciiTheme="minorHAnsi" w:hAnsiTheme="minorHAnsi" w:cstheme="minorHAnsi"/>
        </w:rPr>
        <w:t>nationalize certain industries</w:t>
      </w:r>
      <w:r w:rsidRPr="006648F0">
        <w:rPr>
          <w:rFonts w:asciiTheme="minorHAnsi" w:hAnsiTheme="minorHAnsi" w:cstheme="minorHAnsi"/>
          <w:sz w:val="16"/>
        </w:rPr>
        <w:t xml:space="preserve">. In the United States, that's </w:t>
      </w:r>
      <w:r w:rsidRPr="006648F0">
        <w:rPr>
          <w:rStyle w:val="Emphasis"/>
          <w:rFonts w:asciiTheme="minorHAnsi" w:hAnsiTheme="minorHAnsi" w:cstheme="minorHAnsi"/>
        </w:rPr>
        <w:t>health care</w:t>
      </w:r>
      <w:r w:rsidRPr="006648F0">
        <w:rPr>
          <w:rFonts w:asciiTheme="minorHAnsi" w:hAnsiTheme="minorHAnsi" w:cstheme="minorHAnsi"/>
          <w:sz w:val="16"/>
        </w:rPr>
        <w:t xml:space="preserve">--a plan supported by Democratic presidential candidates Elizabeth Warren (who does not call herself a socialist) and Bernie Sanders (who wears the label proudly). In the United Kingdom, </w:t>
      </w:r>
      <w:proofErr w:type="spellStart"/>
      <w:r w:rsidRPr="006648F0">
        <w:rPr>
          <w:rFonts w:asciiTheme="minorHAnsi" w:hAnsiTheme="minorHAnsi" w:cstheme="minorHAnsi"/>
          <w:sz w:val="16"/>
        </w:rPr>
        <w:t>Labour</w:t>
      </w:r>
      <w:proofErr w:type="spellEnd"/>
      <w:r w:rsidRPr="006648F0">
        <w:rPr>
          <w:rFonts w:asciiTheme="minorHAnsi" w:hAnsiTheme="minorHAnsi" w:cstheme="minorHAnsi"/>
          <w:sz w:val="16"/>
        </w:rPr>
        <w:t xml:space="preserve"> Party leader Jeremy Corbyn, who was trounced at the polls in mid-December, has set his sights on a longer list of industries, including the </w:t>
      </w:r>
      <w:r w:rsidRPr="006648F0">
        <w:rPr>
          <w:rStyle w:val="Emphasis"/>
          <w:rFonts w:asciiTheme="minorHAnsi" w:hAnsiTheme="minorHAnsi" w:cstheme="minorHAnsi"/>
        </w:rPr>
        <w:t>water</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energy</w:t>
      </w:r>
      <w:r w:rsidRPr="006648F0">
        <w:rPr>
          <w:rStyle w:val="StyleUnderline"/>
          <w:rFonts w:asciiTheme="minorHAnsi" w:hAnsiTheme="minorHAnsi" w:cstheme="minorHAnsi"/>
        </w:rPr>
        <w:t xml:space="preserve">, and </w:t>
      </w:r>
      <w:r w:rsidRPr="006648F0">
        <w:rPr>
          <w:rStyle w:val="Emphasis"/>
          <w:rFonts w:asciiTheme="minorHAnsi" w:hAnsiTheme="minorHAnsi" w:cstheme="minorHAnsi"/>
        </w:rPr>
        <w:t>internet</w:t>
      </w:r>
      <w:r w:rsidRPr="006648F0">
        <w:rPr>
          <w:rStyle w:val="StyleUnderline"/>
          <w:rFonts w:asciiTheme="minorHAnsi" w:hAnsiTheme="minorHAnsi" w:cstheme="minorHAnsi"/>
        </w:rPr>
        <w:t xml:space="preserve"> providers</w:t>
      </w:r>
      <w:r w:rsidRPr="006648F0">
        <w:rPr>
          <w:rFonts w:asciiTheme="minorHAnsi" w:hAnsiTheme="minorHAnsi" w:cstheme="minorHAnsi"/>
          <w:sz w:val="16"/>
        </w:rPr>
        <w:t>.</w:t>
      </w:r>
    </w:p>
    <w:p w14:paraId="1915F2ED"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rPr>
        <w:t xml:space="preserve">Other items on the </w:t>
      </w:r>
      <w:r w:rsidRPr="006648F0">
        <w:rPr>
          <w:rStyle w:val="Emphasis"/>
          <w:rFonts w:asciiTheme="minorHAnsi" w:hAnsiTheme="minorHAnsi" w:cstheme="minorHAnsi"/>
        </w:rPr>
        <w:t>socialist wish list</w:t>
      </w:r>
      <w:r w:rsidRPr="006648F0">
        <w:rPr>
          <w:rFonts w:asciiTheme="minorHAnsi" w:hAnsiTheme="minorHAnsi" w:cstheme="minorHAnsi"/>
          <w:sz w:val="16"/>
        </w:rPr>
        <w:t xml:space="preserve"> may </w:t>
      </w:r>
      <w:r w:rsidRPr="006648F0">
        <w:rPr>
          <w:rStyle w:val="StyleUnderline"/>
          <w:rFonts w:asciiTheme="minorHAnsi" w:hAnsiTheme="minorHAnsi" w:cstheme="minorHAnsi"/>
        </w:rPr>
        <w:t>include</w:t>
      </w:r>
      <w:r w:rsidRPr="006648F0">
        <w:rPr>
          <w:rFonts w:asciiTheme="minorHAnsi" w:hAnsiTheme="minorHAnsi" w:cstheme="minorHAnsi"/>
          <w:sz w:val="16"/>
        </w:rPr>
        <w:t xml:space="preserve"> allowing the government to be the primary investor in the economy through massive infrastructure projects that aim to </w:t>
      </w:r>
      <w:r w:rsidRPr="006648F0">
        <w:rPr>
          <w:rStyle w:val="StyleUnderline"/>
          <w:rFonts w:asciiTheme="minorHAnsi" w:hAnsiTheme="minorHAnsi" w:cstheme="minorHAnsi"/>
        </w:rPr>
        <w:t>replace fossil fuels with renewables,</w:t>
      </w:r>
      <w:r w:rsidRPr="006648F0">
        <w:rPr>
          <w:rFonts w:asciiTheme="minorHAnsi" w:hAnsiTheme="minorHAnsi" w:cstheme="minorHAnsi"/>
          <w:sz w:val="16"/>
        </w:rPr>
        <w:t xml:space="preserve"> as Green New Deal socialists have proposed. They've also floated plans that would make the government the employer of </w:t>
      </w:r>
      <w:proofErr w:type="gramStart"/>
      <w:r w:rsidRPr="006648F0">
        <w:rPr>
          <w:rFonts w:asciiTheme="minorHAnsi" w:hAnsiTheme="minorHAnsi" w:cstheme="minorHAnsi"/>
          <w:sz w:val="16"/>
        </w:rPr>
        <w:t>a majority of</w:t>
      </w:r>
      <w:proofErr w:type="gramEnd"/>
      <w:r w:rsidRPr="006648F0">
        <w:rPr>
          <w:rFonts w:asciiTheme="minorHAnsi" w:hAnsiTheme="minorHAnsi" w:cstheme="minorHAnsi"/>
          <w:sz w:val="16"/>
        </w:rPr>
        <w:t xml:space="preserve"> Americans by offering guaranteed well-paid jobs that people can't be fired from. And then there are more limited proposals, including installing more workers on the boards of private companies and instituting national rent controls and high minimum wages.</w:t>
      </w:r>
    </w:p>
    <w:p w14:paraId="7A15398C"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For their part, </w:t>
      </w:r>
      <w:r w:rsidRPr="006648F0">
        <w:rPr>
          <w:rStyle w:val="StyleUnderline"/>
          <w:rFonts w:asciiTheme="minorHAnsi" w:hAnsiTheme="minorHAnsi" w:cstheme="minorHAnsi"/>
        </w:rPr>
        <w:t>modern capitalists want some, but less, state intervention</w:t>
      </w:r>
      <w:r w:rsidRPr="006648F0">
        <w:rPr>
          <w:rFonts w:asciiTheme="minorHAnsi" w:hAnsiTheme="minorHAnsi" w:cstheme="minorHAnsi"/>
          <w:sz w:val="16"/>
        </w:rPr>
        <w:t xml:space="preserve">. They are </w:t>
      </w:r>
      <w:r w:rsidRPr="006648F0">
        <w:rPr>
          <w:rStyle w:val="StyleUnderline"/>
          <w:rFonts w:asciiTheme="minorHAnsi" w:hAnsiTheme="minorHAnsi" w:cstheme="minorHAnsi"/>
        </w:rPr>
        <w:t>skeptical of nationalization and price controls</w:t>
      </w:r>
      <w:r w:rsidRPr="006648F0">
        <w:rPr>
          <w:rFonts w:asciiTheme="minorHAnsi" w:hAnsiTheme="minorHAnsi" w:cstheme="minorHAnsi"/>
          <w:sz w:val="16"/>
        </w:rPr>
        <w:t xml:space="preserve">; they argue that </w:t>
      </w:r>
      <w:r w:rsidRPr="006648F0">
        <w:rPr>
          <w:rStyle w:val="StyleUnderline"/>
          <w:rFonts w:asciiTheme="minorHAnsi" w:hAnsiTheme="minorHAnsi" w:cstheme="minorHAnsi"/>
        </w:rPr>
        <w:t xml:space="preserve">today's economic problems are </w:t>
      </w:r>
      <w:r w:rsidRPr="006648F0">
        <w:rPr>
          <w:rStyle w:val="Emphasis"/>
          <w:rFonts w:asciiTheme="minorHAnsi" w:hAnsiTheme="minorHAnsi" w:cstheme="minorHAnsi"/>
        </w:rPr>
        <w:t>best addressed</w:t>
      </w:r>
      <w:r w:rsidRPr="006648F0">
        <w:rPr>
          <w:rStyle w:val="StyleUnderline"/>
          <w:rFonts w:asciiTheme="minorHAnsi" w:hAnsiTheme="minorHAnsi" w:cstheme="minorHAnsi"/>
        </w:rPr>
        <w:t xml:space="preserve"> by harnessing </w:t>
      </w:r>
      <w:r w:rsidRPr="006648F0">
        <w:rPr>
          <w:rStyle w:val="Emphasis"/>
          <w:rFonts w:asciiTheme="minorHAnsi" w:hAnsiTheme="minorHAnsi" w:cstheme="minorHAnsi"/>
        </w:rPr>
        <w:t>private enterprise</w:t>
      </w:r>
      <w:r w:rsidRPr="006648F0">
        <w:rPr>
          <w:rFonts w:asciiTheme="minorHAnsi" w:hAnsiTheme="minorHAnsi" w:cstheme="minorHAnsi"/>
          <w:sz w:val="16"/>
        </w:rPr>
        <w:t>. In the United States, they've argued for more regulation and progressive taxation to help ease inequality, incentives to encourage private firms to use less carbon, and a more robust welfare state through tax credits. Over the past 15 years, meanwhile, capitalist Europeans have instituted reforms to improve labor market flexibility by making it easier to hire and fire people, and there have been attempts to reduce the size of pensions.</w:t>
      </w:r>
    </w:p>
    <w:p w14:paraId="1B4DACB1"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No economic system is perfect, and the exact right balance between markets and the state may never be found. But </w:t>
      </w:r>
      <w:r w:rsidRPr="006648F0">
        <w:rPr>
          <w:rStyle w:val="StyleUnderline"/>
          <w:rFonts w:asciiTheme="minorHAnsi" w:hAnsiTheme="minorHAnsi" w:cstheme="minorHAnsi"/>
        </w:rPr>
        <w:t xml:space="preserve">there are good reasons to believe that </w:t>
      </w:r>
      <w:r w:rsidRPr="006648F0">
        <w:rPr>
          <w:rStyle w:val="Emphasis"/>
          <w:rFonts w:asciiTheme="minorHAnsi" w:hAnsiTheme="minorHAnsi" w:cstheme="minorHAnsi"/>
        </w:rPr>
        <w:t>keeping capital</w:t>
      </w:r>
      <w:r w:rsidRPr="006648F0">
        <w:rPr>
          <w:rStyle w:val="StyleUnderline"/>
          <w:rFonts w:asciiTheme="minorHAnsi" w:hAnsiTheme="minorHAnsi" w:cstheme="minorHAnsi"/>
        </w:rPr>
        <w:t xml:space="preserve"> in the hands of the </w:t>
      </w:r>
      <w:r w:rsidRPr="006648F0">
        <w:rPr>
          <w:rStyle w:val="Emphasis"/>
          <w:rFonts w:asciiTheme="minorHAnsi" w:hAnsiTheme="minorHAnsi" w:cstheme="minorHAnsi"/>
        </w:rPr>
        <w:t xml:space="preserve">private </w:t>
      </w:r>
      <w:proofErr w:type="gramStart"/>
      <w:r w:rsidRPr="006648F0">
        <w:rPr>
          <w:rStyle w:val="Emphasis"/>
          <w:rFonts w:asciiTheme="minorHAnsi" w:hAnsiTheme="minorHAnsi" w:cstheme="minorHAnsi"/>
        </w:rPr>
        <w:t>sector</w:t>
      </w:r>
      <w:r w:rsidRPr="006648F0">
        <w:rPr>
          <w:rFonts w:asciiTheme="minorHAnsi" w:hAnsiTheme="minorHAnsi" w:cstheme="minorHAnsi"/>
          <w:sz w:val="16"/>
        </w:rPr>
        <w:t>, and</w:t>
      </w:r>
      <w:proofErr w:type="gramEnd"/>
      <w:r w:rsidRPr="006648F0">
        <w:rPr>
          <w:rFonts w:asciiTheme="minorHAnsi" w:hAnsiTheme="minorHAnsi" w:cstheme="minorHAnsi"/>
          <w:sz w:val="16"/>
        </w:rPr>
        <w:t xml:space="preserve"> </w:t>
      </w:r>
      <w:r w:rsidRPr="006648F0">
        <w:rPr>
          <w:rStyle w:val="StyleUnderline"/>
          <w:rFonts w:asciiTheme="minorHAnsi" w:hAnsiTheme="minorHAnsi" w:cstheme="minorHAnsi"/>
        </w:rPr>
        <w:t xml:space="preserve">empowering its owners to make decisions in the </w:t>
      </w:r>
      <w:r w:rsidRPr="006648F0">
        <w:rPr>
          <w:rStyle w:val="Emphasis"/>
          <w:rFonts w:asciiTheme="minorHAnsi" w:hAnsiTheme="minorHAnsi" w:cstheme="minorHAnsi"/>
        </w:rPr>
        <w:t>pursuit of profit</w:t>
      </w:r>
      <w:r w:rsidRPr="006648F0">
        <w:rPr>
          <w:rStyle w:val="StyleUnderline"/>
          <w:rFonts w:asciiTheme="minorHAnsi" w:hAnsiTheme="minorHAnsi" w:cstheme="minorHAnsi"/>
        </w:rPr>
        <w:t>, is the best</w:t>
      </w:r>
      <w:r w:rsidRPr="006648F0">
        <w:rPr>
          <w:rFonts w:asciiTheme="minorHAnsi" w:hAnsiTheme="minorHAnsi" w:cstheme="minorHAnsi"/>
          <w:sz w:val="16"/>
        </w:rPr>
        <w:t xml:space="preserve"> we've got.</w:t>
      </w:r>
    </w:p>
    <w:p w14:paraId="0DE6CD75"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lastRenderedPageBreak/>
        <w:t xml:space="preserve">ONE REASON TO TRUST </w:t>
      </w:r>
      <w:r w:rsidRPr="006648F0">
        <w:rPr>
          <w:rStyle w:val="StyleUnderline"/>
          <w:rFonts w:asciiTheme="minorHAnsi" w:hAnsiTheme="minorHAnsi" w:cstheme="minorHAnsi"/>
          <w:highlight w:val="green"/>
        </w:rPr>
        <w:t>MARKETS</w:t>
      </w:r>
      <w:r w:rsidRPr="006648F0">
        <w:rPr>
          <w:rFonts w:asciiTheme="minorHAnsi" w:hAnsiTheme="minorHAnsi" w:cstheme="minorHAnsi"/>
          <w:sz w:val="16"/>
        </w:rPr>
        <w:t xml:space="preserve"> is that they </w:t>
      </w:r>
      <w:r w:rsidRPr="006648F0">
        <w:rPr>
          <w:rStyle w:val="StyleUnderline"/>
          <w:rFonts w:asciiTheme="minorHAnsi" w:hAnsiTheme="minorHAnsi" w:cstheme="minorHAnsi"/>
          <w:highlight w:val="green"/>
        </w:rPr>
        <w:t xml:space="preserve">are better at </w:t>
      </w:r>
      <w:r w:rsidRPr="006648F0">
        <w:rPr>
          <w:rStyle w:val="Emphasis"/>
          <w:rFonts w:asciiTheme="minorHAnsi" w:hAnsiTheme="minorHAnsi" w:cstheme="minorHAnsi"/>
          <w:highlight w:val="green"/>
        </w:rPr>
        <w:t>setting prices</w:t>
      </w:r>
      <w:r w:rsidRPr="006648F0">
        <w:rPr>
          <w:rStyle w:val="StyleUnderline"/>
          <w:rFonts w:asciiTheme="minorHAnsi" w:hAnsiTheme="minorHAnsi" w:cstheme="minorHAnsi"/>
        </w:rPr>
        <w:t xml:space="preserve"> than people. If you</w:t>
      </w:r>
      <w:r w:rsidRPr="006648F0">
        <w:rPr>
          <w:rFonts w:asciiTheme="minorHAnsi" w:hAnsiTheme="minorHAnsi" w:cstheme="minorHAnsi"/>
          <w:sz w:val="16"/>
        </w:rPr>
        <w:t xml:space="preserve"> set </w:t>
      </w:r>
      <w:r w:rsidRPr="006648F0">
        <w:rPr>
          <w:rStyle w:val="StyleUnderline"/>
          <w:rFonts w:asciiTheme="minorHAnsi" w:hAnsiTheme="minorHAnsi" w:cstheme="minorHAnsi"/>
        </w:rPr>
        <w:t xml:space="preserve">prices </w:t>
      </w:r>
      <w:r w:rsidRPr="006648F0">
        <w:rPr>
          <w:rStyle w:val="StyleUnderline"/>
          <w:rFonts w:asciiTheme="minorHAnsi" w:hAnsiTheme="minorHAnsi" w:cstheme="minorHAnsi"/>
          <w:highlight w:val="green"/>
        </w:rPr>
        <w:t>too high</w:t>
      </w:r>
      <w:r w:rsidRPr="006648F0">
        <w:rPr>
          <w:rStyle w:val="StyleUnderline"/>
          <w:rFonts w:asciiTheme="minorHAnsi" w:hAnsiTheme="minorHAnsi" w:cstheme="minorHAnsi"/>
        </w:rPr>
        <w:t>, many</w:t>
      </w:r>
      <w:r w:rsidRPr="006648F0">
        <w:rPr>
          <w:rFonts w:asciiTheme="minorHAnsi" w:hAnsiTheme="minorHAnsi" w:cstheme="minorHAnsi"/>
          <w:sz w:val="16"/>
        </w:rPr>
        <w:t xml:space="preserve"> a </w:t>
      </w:r>
      <w:r w:rsidRPr="006648F0">
        <w:rPr>
          <w:rStyle w:val="StyleUnderline"/>
          <w:rFonts w:asciiTheme="minorHAnsi" w:hAnsiTheme="minorHAnsi" w:cstheme="minorHAnsi"/>
        </w:rPr>
        <w:t>socialist</w:t>
      </w:r>
      <w:r w:rsidRPr="006648F0">
        <w:rPr>
          <w:rFonts w:asciiTheme="minorHAnsi" w:hAnsiTheme="minorHAnsi" w:cstheme="minorHAnsi"/>
          <w:sz w:val="16"/>
        </w:rPr>
        <w:t xml:space="preserve"> government </w:t>
      </w:r>
      <w:r w:rsidRPr="006648F0">
        <w:rPr>
          <w:rStyle w:val="StyleUnderline"/>
          <w:rFonts w:asciiTheme="minorHAnsi" w:hAnsiTheme="minorHAnsi" w:cstheme="minorHAnsi"/>
        </w:rPr>
        <w:t xml:space="preserve">has found, </w:t>
      </w:r>
      <w:r w:rsidRPr="006648F0">
        <w:rPr>
          <w:rStyle w:val="StyleUnderline"/>
          <w:rFonts w:asciiTheme="minorHAnsi" w:hAnsiTheme="minorHAnsi" w:cstheme="minorHAnsi"/>
          <w:highlight w:val="green"/>
        </w:rPr>
        <w:t>citizens</w:t>
      </w:r>
      <w:r w:rsidRPr="006648F0">
        <w:rPr>
          <w:rStyle w:val="StyleUnderline"/>
          <w:rFonts w:asciiTheme="minorHAnsi" w:hAnsiTheme="minorHAnsi" w:cstheme="minorHAnsi"/>
        </w:rPr>
        <w:t xml:space="preserve"> will be </w:t>
      </w:r>
      <w:r w:rsidRPr="006648F0">
        <w:rPr>
          <w:rStyle w:val="Emphasis"/>
          <w:rFonts w:asciiTheme="minorHAnsi" w:hAnsiTheme="minorHAnsi" w:cstheme="minorHAnsi"/>
        </w:rPr>
        <w:t xml:space="preserve">needlessly </w:t>
      </w:r>
      <w:r w:rsidRPr="006648F0">
        <w:rPr>
          <w:rStyle w:val="Emphasis"/>
          <w:rFonts w:asciiTheme="minorHAnsi" w:hAnsiTheme="minorHAnsi" w:cstheme="minorHAnsi"/>
          <w:highlight w:val="green"/>
        </w:rPr>
        <w:t>deprived</w:t>
      </w:r>
      <w:r w:rsidRPr="006648F0">
        <w:rPr>
          <w:rFonts w:asciiTheme="minorHAnsi" w:hAnsiTheme="minorHAnsi" w:cstheme="minorHAnsi"/>
          <w:sz w:val="16"/>
        </w:rPr>
        <w:t xml:space="preserve"> of goods. </w:t>
      </w:r>
      <w:r w:rsidRPr="006648F0">
        <w:rPr>
          <w:rStyle w:val="StyleUnderline"/>
          <w:rFonts w:asciiTheme="minorHAnsi" w:hAnsiTheme="minorHAnsi" w:cstheme="minorHAnsi"/>
        </w:rPr>
        <w:t xml:space="preserve">Set them </w:t>
      </w:r>
      <w:r w:rsidRPr="006648F0">
        <w:rPr>
          <w:rStyle w:val="StyleUnderline"/>
          <w:rFonts w:asciiTheme="minorHAnsi" w:hAnsiTheme="minorHAnsi" w:cstheme="minorHAnsi"/>
          <w:highlight w:val="green"/>
        </w:rPr>
        <w:t>too low</w:t>
      </w:r>
      <w:r w:rsidRPr="006648F0">
        <w:rPr>
          <w:rStyle w:val="StyleUnderline"/>
          <w:rFonts w:asciiTheme="minorHAnsi" w:hAnsiTheme="minorHAnsi" w:cstheme="minorHAnsi"/>
        </w:rPr>
        <w:t xml:space="preserve">, and there will be </w:t>
      </w:r>
      <w:r w:rsidRPr="006648F0">
        <w:rPr>
          <w:rStyle w:val="Emphasis"/>
          <w:rFonts w:asciiTheme="minorHAnsi" w:hAnsiTheme="minorHAnsi" w:cstheme="minorHAnsi"/>
        </w:rPr>
        <w:t>excessive demand</w:t>
      </w:r>
      <w:r w:rsidRPr="006648F0">
        <w:rPr>
          <w:rStyle w:val="StyleUnderline"/>
          <w:rFonts w:asciiTheme="minorHAnsi" w:hAnsiTheme="minorHAnsi" w:cstheme="minorHAnsi"/>
        </w:rPr>
        <w:t xml:space="preserve"> and </w:t>
      </w:r>
      <w:r w:rsidRPr="006648F0">
        <w:rPr>
          <w:rStyle w:val="Emphasis"/>
          <w:rFonts w:asciiTheme="minorHAnsi" w:hAnsiTheme="minorHAnsi" w:cstheme="minorHAnsi"/>
        </w:rPr>
        <w:t xml:space="preserve">ensuing </w:t>
      </w:r>
      <w:r w:rsidRPr="006648F0">
        <w:rPr>
          <w:rStyle w:val="Emphasis"/>
          <w:rFonts w:asciiTheme="minorHAnsi" w:hAnsiTheme="minorHAnsi" w:cstheme="minorHAnsi"/>
          <w:highlight w:val="green"/>
        </w:rPr>
        <w:t>shortages</w:t>
      </w:r>
      <w:r w:rsidRPr="006648F0">
        <w:rPr>
          <w:rStyle w:val="StyleUnderline"/>
          <w:rFonts w:asciiTheme="minorHAnsi" w:hAnsiTheme="minorHAnsi" w:cstheme="minorHAnsi"/>
        </w:rPr>
        <w:t>. This is true for all goods</w:t>
      </w:r>
      <w:r w:rsidRPr="006648F0">
        <w:rPr>
          <w:rFonts w:asciiTheme="minorHAnsi" w:hAnsiTheme="minorHAnsi" w:cstheme="minorHAnsi"/>
          <w:sz w:val="16"/>
        </w:rPr>
        <w:t xml:space="preserve">, including health care and labor. And </w:t>
      </w:r>
      <w:r w:rsidRPr="006648F0">
        <w:rPr>
          <w:rStyle w:val="StyleUnderline"/>
          <w:rFonts w:asciiTheme="minorHAnsi" w:hAnsiTheme="minorHAnsi" w:cstheme="minorHAnsi"/>
        </w:rPr>
        <w:t xml:space="preserve">there is </w:t>
      </w:r>
      <w:r w:rsidRPr="006648F0">
        <w:rPr>
          <w:rStyle w:val="StyleUnderline"/>
          <w:rFonts w:asciiTheme="minorHAnsi" w:hAnsiTheme="minorHAnsi" w:cstheme="minorHAnsi"/>
          <w:highlight w:val="green"/>
        </w:rPr>
        <w:t>little reason</w:t>
      </w:r>
      <w:r w:rsidRPr="006648F0">
        <w:rPr>
          <w:rStyle w:val="StyleUnderline"/>
          <w:rFonts w:asciiTheme="minorHAnsi" w:hAnsiTheme="minorHAnsi" w:cstheme="minorHAnsi"/>
        </w:rPr>
        <w:t xml:space="preserve"> to believe</w:t>
      </w:r>
      <w:r w:rsidRPr="006648F0">
        <w:rPr>
          <w:rFonts w:asciiTheme="minorHAnsi" w:hAnsiTheme="minorHAnsi" w:cstheme="minorHAnsi"/>
          <w:sz w:val="16"/>
        </w:rPr>
        <w:t xml:space="preserve"> that </w:t>
      </w:r>
      <w:r w:rsidRPr="006648F0">
        <w:rPr>
          <w:rStyle w:val="StyleUnderline"/>
          <w:rFonts w:asciiTheme="minorHAnsi" w:hAnsiTheme="minorHAnsi" w:cstheme="minorHAnsi"/>
          <w:highlight w:val="green"/>
        </w:rPr>
        <w:t>the next</w:t>
      </w:r>
      <w:r w:rsidRPr="006648F0">
        <w:rPr>
          <w:rStyle w:val="StyleUnderline"/>
          <w:rFonts w:asciiTheme="minorHAnsi" w:hAnsiTheme="minorHAnsi" w:cstheme="minorHAnsi"/>
        </w:rPr>
        <w:t xml:space="preserve"> batch of </w:t>
      </w:r>
      <w:r w:rsidRPr="006648F0">
        <w:rPr>
          <w:rStyle w:val="StyleUnderline"/>
          <w:rFonts w:asciiTheme="minorHAnsi" w:hAnsiTheme="minorHAnsi" w:cstheme="minorHAnsi"/>
          <w:highlight w:val="green"/>
        </w:rPr>
        <w:t>socialists</w:t>
      </w:r>
      <w:r w:rsidRPr="006648F0">
        <w:rPr>
          <w:rFonts w:asciiTheme="minorHAnsi" w:hAnsiTheme="minorHAnsi" w:cstheme="minorHAnsi"/>
          <w:sz w:val="16"/>
        </w:rPr>
        <w:t xml:space="preserve"> in Washington or London </w:t>
      </w:r>
      <w:r w:rsidRPr="006648F0">
        <w:rPr>
          <w:rStyle w:val="StyleUnderline"/>
          <w:rFonts w:asciiTheme="minorHAnsi" w:hAnsiTheme="minorHAnsi" w:cstheme="minorHAnsi"/>
          <w:highlight w:val="green"/>
        </w:rPr>
        <w:t>would be</w:t>
      </w:r>
      <w:r w:rsidRPr="006648F0">
        <w:rPr>
          <w:rFonts w:asciiTheme="minorHAnsi" w:hAnsiTheme="minorHAnsi" w:cstheme="minorHAnsi"/>
          <w:sz w:val="16"/>
        </w:rPr>
        <w:t xml:space="preserve"> any </w:t>
      </w:r>
      <w:r w:rsidRPr="006648F0">
        <w:rPr>
          <w:rStyle w:val="StyleUnderline"/>
          <w:rFonts w:asciiTheme="minorHAnsi" w:hAnsiTheme="minorHAnsi" w:cstheme="minorHAnsi"/>
          <w:highlight w:val="green"/>
        </w:rPr>
        <w:t>better</w:t>
      </w:r>
      <w:r w:rsidRPr="006648F0">
        <w:rPr>
          <w:rStyle w:val="StyleUnderline"/>
          <w:rFonts w:asciiTheme="minorHAnsi" w:hAnsiTheme="minorHAnsi" w:cstheme="minorHAnsi"/>
        </w:rPr>
        <w:t xml:space="preserve"> at setting prices </w:t>
      </w:r>
      <w:r w:rsidRPr="006648F0">
        <w:rPr>
          <w:rStyle w:val="StyleUnderline"/>
          <w:rFonts w:asciiTheme="minorHAnsi" w:hAnsiTheme="minorHAnsi" w:cstheme="minorHAnsi"/>
          <w:highlight w:val="green"/>
        </w:rPr>
        <w:t>than</w:t>
      </w:r>
      <w:r w:rsidRPr="006648F0">
        <w:rPr>
          <w:rFonts w:asciiTheme="minorHAnsi" w:hAnsiTheme="minorHAnsi" w:cstheme="minorHAnsi"/>
          <w:sz w:val="16"/>
        </w:rPr>
        <w:t xml:space="preserve"> their </w:t>
      </w:r>
      <w:r w:rsidRPr="006648F0">
        <w:rPr>
          <w:rStyle w:val="StyleUnderline"/>
          <w:rFonts w:asciiTheme="minorHAnsi" w:hAnsiTheme="minorHAnsi" w:cstheme="minorHAnsi"/>
          <w:highlight w:val="green"/>
        </w:rPr>
        <w:t>predecessors</w:t>
      </w:r>
      <w:r w:rsidRPr="006648F0">
        <w:rPr>
          <w:rFonts w:asciiTheme="minorHAnsi" w:hAnsiTheme="minorHAnsi" w:cstheme="minorHAnsi"/>
          <w:sz w:val="16"/>
        </w:rPr>
        <w:t>. In fact, government-run health care systems in Canada and European countries are plagued by long wait times. A 2018 Fraser Institute study cites a median wait time of 19.8 weeks to see a specialist physician in Canada. Socialists may argue that is a small price to pay for universal access, but a market-based approach can deliver both coverage and responsive service. A full government takeover isn't the only option, nor is it the best one.</w:t>
      </w:r>
    </w:p>
    <w:p w14:paraId="6A64BC18"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rPr>
        <w:t xml:space="preserve">Beyond that, </w:t>
      </w:r>
      <w:r w:rsidRPr="006648F0">
        <w:rPr>
          <w:rStyle w:val="StyleUnderline"/>
          <w:rFonts w:asciiTheme="minorHAnsi" w:hAnsiTheme="minorHAnsi" w:cstheme="minorHAnsi"/>
          <w:highlight w:val="green"/>
        </w:rPr>
        <w:t>markets</w:t>
      </w:r>
      <w:r w:rsidRPr="006648F0">
        <w:rPr>
          <w:rStyle w:val="StyleUnderline"/>
          <w:rFonts w:asciiTheme="minorHAnsi" w:hAnsiTheme="minorHAnsi" w:cstheme="minorHAnsi"/>
        </w:rPr>
        <w:t xml:space="preserve"> are also </w:t>
      </w:r>
      <w:r w:rsidRPr="006648F0">
        <w:rPr>
          <w:rStyle w:val="Emphasis"/>
          <w:rFonts w:asciiTheme="minorHAnsi" w:hAnsiTheme="minorHAnsi" w:cstheme="minorHAnsi"/>
        </w:rPr>
        <w:t>good</w:t>
      </w:r>
      <w:r w:rsidRPr="006648F0">
        <w:rPr>
          <w:rStyle w:val="StyleUnderline"/>
          <w:rFonts w:asciiTheme="minorHAnsi" w:hAnsiTheme="minorHAnsi" w:cstheme="minorHAnsi"/>
        </w:rPr>
        <w:t xml:space="preserve"> at </w:t>
      </w:r>
      <w:r w:rsidRPr="006648F0">
        <w:rPr>
          <w:rStyle w:val="Emphasis"/>
          <w:rFonts w:asciiTheme="minorHAnsi" w:hAnsiTheme="minorHAnsi" w:cstheme="minorHAnsi"/>
          <w:highlight w:val="green"/>
        </w:rPr>
        <w:t>ration</w:t>
      </w:r>
      <w:r w:rsidRPr="006648F0">
        <w:rPr>
          <w:rStyle w:val="Emphasis"/>
          <w:rFonts w:asciiTheme="minorHAnsi" w:hAnsiTheme="minorHAnsi" w:cstheme="minorHAnsi"/>
        </w:rPr>
        <w:t xml:space="preserve">ing </w:t>
      </w:r>
      <w:r w:rsidRPr="006648F0">
        <w:rPr>
          <w:rStyle w:val="Emphasis"/>
          <w:rFonts w:asciiTheme="minorHAnsi" w:hAnsiTheme="minorHAnsi" w:cstheme="minorHAnsi"/>
          <w:highlight w:val="green"/>
        </w:rPr>
        <w:t>risk</w:t>
      </w:r>
      <w:r w:rsidRPr="006648F0">
        <w:rPr>
          <w:rFonts w:asciiTheme="minorHAnsi" w:hAnsiTheme="minorHAnsi" w:cstheme="minorHAnsi"/>
          <w:sz w:val="16"/>
        </w:rPr>
        <w:t xml:space="preserve">. Fundamentally, </w:t>
      </w:r>
      <w:r w:rsidRPr="006648F0">
        <w:rPr>
          <w:rStyle w:val="StyleUnderline"/>
          <w:rFonts w:asciiTheme="minorHAnsi" w:hAnsiTheme="minorHAnsi" w:cstheme="minorHAnsi"/>
          <w:highlight w:val="green"/>
        </w:rPr>
        <w:t>socialists</w:t>
      </w:r>
      <w:r w:rsidRPr="006648F0">
        <w:rPr>
          <w:rStyle w:val="StyleUnderline"/>
          <w:rFonts w:asciiTheme="minorHAnsi" w:hAnsiTheme="minorHAnsi" w:cstheme="minorHAnsi"/>
        </w:rPr>
        <w:t xml:space="preserve"> would like to reduce risk</w:t>
      </w:r>
      <w:r w:rsidRPr="006648F0">
        <w:rPr>
          <w:rFonts w:asciiTheme="minorHAnsi" w:hAnsiTheme="minorHAnsi" w:cstheme="minorHAnsi"/>
          <w:sz w:val="16"/>
        </w:rPr>
        <w:t xml:space="preserve">--protect workers from any personal or economywide shock. </w:t>
      </w:r>
      <w:r w:rsidRPr="006648F0">
        <w:rPr>
          <w:rStyle w:val="StyleUnderline"/>
          <w:rFonts w:asciiTheme="minorHAnsi" w:hAnsiTheme="minorHAnsi" w:cstheme="minorHAnsi"/>
        </w:rPr>
        <w:t>That is a noble goal</w:t>
      </w:r>
      <w:r w:rsidRPr="006648F0">
        <w:rPr>
          <w:rFonts w:asciiTheme="minorHAnsi" w:hAnsiTheme="minorHAnsi" w:cstheme="minorHAnsi"/>
          <w:sz w:val="16"/>
        </w:rPr>
        <w:t xml:space="preserve">, and some reduction through better functioning safety nets is desirable. </w:t>
      </w:r>
      <w:r w:rsidRPr="006648F0">
        <w:rPr>
          <w:rStyle w:val="StyleUnderline"/>
          <w:rFonts w:asciiTheme="minorHAnsi" w:hAnsiTheme="minorHAnsi" w:cstheme="minorHAnsi"/>
        </w:rPr>
        <w:t xml:space="preserve">But </w:t>
      </w:r>
      <w:r w:rsidRPr="006648F0">
        <w:rPr>
          <w:rStyle w:val="StyleUnderline"/>
          <w:rFonts w:asciiTheme="minorHAnsi" w:hAnsiTheme="minorHAnsi" w:cstheme="minorHAnsi"/>
          <w:highlight w:val="green"/>
        </w:rPr>
        <w:t>getting rid of</w:t>
      </w:r>
      <w:r w:rsidRPr="006648F0">
        <w:rPr>
          <w:rStyle w:val="StyleUnderline"/>
          <w:rFonts w:asciiTheme="minorHAnsi" w:hAnsiTheme="minorHAnsi" w:cstheme="minorHAnsi"/>
        </w:rPr>
        <w:t xml:space="preserve"> all </w:t>
      </w:r>
      <w:r w:rsidRPr="006648F0">
        <w:rPr>
          <w:rStyle w:val="Emphasis"/>
          <w:rFonts w:asciiTheme="minorHAnsi" w:hAnsiTheme="minorHAnsi" w:cstheme="minorHAnsi"/>
          <w:highlight w:val="green"/>
        </w:rPr>
        <w:t>uncertainty</w:t>
      </w:r>
      <w:r w:rsidRPr="006648F0">
        <w:rPr>
          <w:rFonts w:asciiTheme="minorHAnsi" w:hAnsiTheme="minorHAnsi" w:cstheme="minorHAnsi"/>
          <w:sz w:val="16"/>
        </w:rPr>
        <w:t>--as state ownership of most industries would imply--</w:t>
      </w:r>
      <w:r w:rsidRPr="006648F0">
        <w:rPr>
          <w:rStyle w:val="StyleUnderline"/>
          <w:rFonts w:asciiTheme="minorHAnsi" w:hAnsiTheme="minorHAnsi" w:cstheme="minorHAnsi"/>
          <w:highlight w:val="green"/>
        </w:rPr>
        <w:t>is</w:t>
      </w:r>
      <w:r w:rsidRPr="006648F0">
        <w:rPr>
          <w:rFonts w:asciiTheme="minorHAnsi" w:hAnsiTheme="minorHAnsi" w:cstheme="minorHAnsi"/>
          <w:sz w:val="16"/>
        </w:rPr>
        <w:t xml:space="preserve"> a </w:t>
      </w:r>
      <w:r w:rsidRPr="006648F0">
        <w:rPr>
          <w:rStyle w:val="StyleUnderline"/>
          <w:rFonts w:asciiTheme="minorHAnsi" w:hAnsiTheme="minorHAnsi" w:cstheme="minorHAnsi"/>
          <w:highlight w:val="green"/>
        </w:rPr>
        <w:t>bad</w:t>
      </w:r>
      <w:r w:rsidRPr="006648F0">
        <w:rPr>
          <w:rFonts w:asciiTheme="minorHAnsi" w:hAnsiTheme="minorHAnsi" w:cstheme="minorHAnsi"/>
          <w:sz w:val="16"/>
        </w:rPr>
        <w:t xml:space="preserve"> idea. </w:t>
      </w:r>
      <w:r w:rsidRPr="006648F0">
        <w:rPr>
          <w:rStyle w:val="Emphasis"/>
          <w:rFonts w:asciiTheme="minorHAnsi" w:hAnsiTheme="minorHAnsi" w:cstheme="minorHAnsi"/>
          <w:highlight w:val="green"/>
        </w:rPr>
        <w:t>Risk</w:t>
      </w:r>
      <w:r w:rsidRPr="006648F0">
        <w:rPr>
          <w:rStyle w:val="Emphasis"/>
          <w:rFonts w:asciiTheme="minorHAnsi" w:hAnsiTheme="minorHAnsi" w:cstheme="minorHAnsi"/>
        </w:rPr>
        <w:t xml:space="preserve"> is what </w:t>
      </w:r>
      <w:r w:rsidRPr="006648F0">
        <w:rPr>
          <w:rStyle w:val="Emphasis"/>
          <w:rFonts w:asciiTheme="minorHAnsi" w:hAnsiTheme="minorHAnsi" w:cstheme="minorHAnsi"/>
          <w:highlight w:val="green"/>
        </w:rPr>
        <w:t>fuels growth</w:t>
      </w:r>
      <w:r w:rsidRPr="006648F0">
        <w:rPr>
          <w:rStyle w:val="StyleUnderline"/>
          <w:rFonts w:asciiTheme="minorHAnsi" w:hAnsiTheme="minorHAnsi" w:cstheme="minorHAnsi"/>
        </w:rPr>
        <w:t>. People</w:t>
      </w:r>
      <w:r w:rsidRPr="006648F0">
        <w:rPr>
          <w:rFonts w:asciiTheme="minorHAnsi" w:hAnsiTheme="minorHAnsi" w:cstheme="minorHAnsi"/>
          <w:sz w:val="16"/>
        </w:rPr>
        <w:t xml:space="preserve"> who </w:t>
      </w:r>
      <w:r w:rsidRPr="006648F0">
        <w:rPr>
          <w:rStyle w:val="StyleUnderline"/>
          <w:rFonts w:asciiTheme="minorHAnsi" w:hAnsiTheme="minorHAnsi" w:cstheme="minorHAnsi"/>
        </w:rPr>
        <w:t xml:space="preserve">take more chances tend </w:t>
      </w:r>
      <w:r w:rsidRPr="006648F0">
        <w:rPr>
          <w:rStyle w:val="StyleUnderline"/>
          <w:rFonts w:asciiTheme="minorHAnsi" w:hAnsiTheme="minorHAnsi" w:cstheme="minorHAnsi"/>
          <w:highlight w:val="green"/>
        </w:rPr>
        <w:t>to reap</w:t>
      </w:r>
      <w:r w:rsidRPr="006648F0">
        <w:rPr>
          <w:rStyle w:val="StyleUnderline"/>
          <w:rFonts w:asciiTheme="minorHAnsi" w:hAnsiTheme="minorHAnsi" w:cstheme="minorHAnsi"/>
        </w:rPr>
        <w:t xml:space="preserve"> bigger </w:t>
      </w:r>
      <w:r w:rsidRPr="006648F0">
        <w:rPr>
          <w:rStyle w:val="StyleUnderline"/>
          <w:rFonts w:asciiTheme="minorHAnsi" w:hAnsiTheme="minorHAnsi" w:cstheme="minorHAnsi"/>
          <w:highlight w:val="green"/>
        </w:rPr>
        <w:t>rewards</w:t>
      </w:r>
      <w:r w:rsidRPr="006648F0">
        <w:rPr>
          <w:rStyle w:val="StyleUnderline"/>
          <w:rFonts w:asciiTheme="minorHAnsi" w:hAnsiTheme="minorHAnsi" w:cstheme="minorHAnsi"/>
        </w:rPr>
        <w:t>; that's why the top nine</w:t>
      </w:r>
      <w:r w:rsidRPr="006648F0">
        <w:rPr>
          <w:rFonts w:asciiTheme="minorHAnsi" w:hAnsiTheme="minorHAnsi" w:cstheme="minorHAnsi"/>
          <w:sz w:val="16"/>
        </w:rPr>
        <w:t xml:space="preserve"> names </w:t>
      </w:r>
      <w:r w:rsidRPr="006648F0">
        <w:rPr>
          <w:rStyle w:val="StyleUnderline"/>
          <w:rFonts w:asciiTheme="minorHAnsi" w:hAnsiTheme="minorHAnsi" w:cstheme="minorHAnsi"/>
        </w:rPr>
        <w:t>on the Forbes</w:t>
      </w:r>
      <w:r w:rsidRPr="006648F0">
        <w:rPr>
          <w:rFonts w:asciiTheme="minorHAnsi" w:hAnsiTheme="minorHAnsi" w:cstheme="minorHAnsi"/>
          <w:sz w:val="16"/>
        </w:rPr>
        <w:t xml:space="preserve"> 400 </w:t>
      </w:r>
      <w:r w:rsidRPr="006648F0">
        <w:rPr>
          <w:rStyle w:val="StyleUnderline"/>
          <w:rFonts w:asciiTheme="minorHAnsi" w:hAnsiTheme="minorHAnsi" w:cstheme="minorHAnsi"/>
        </w:rPr>
        <w:t>list</w:t>
      </w:r>
      <w:r w:rsidRPr="006648F0">
        <w:rPr>
          <w:rFonts w:asciiTheme="minorHAnsi" w:hAnsiTheme="minorHAnsi" w:cstheme="minorHAnsi"/>
          <w:sz w:val="16"/>
        </w:rPr>
        <w:t xml:space="preserve"> of the richest Americans are not heirs to family dynasties but </w:t>
      </w:r>
      <w:r w:rsidRPr="006648F0">
        <w:rPr>
          <w:rStyle w:val="StyleUnderline"/>
          <w:rFonts w:asciiTheme="minorHAnsi" w:hAnsiTheme="minorHAnsi" w:cstheme="minorHAnsi"/>
        </w:rPr>
        <w:t xml:space="preserve">are self-made </w:t>
      </w:r>
      <w:r w:rsidRPr="006648F0">
        <w:rPr>
          <w:rStyle w:val="Emphasis"/>
          <w:rFonts w:asciiTheme="minorHAnsi" w:hAnsiTheme="minorHAnsi" w:cstheme="minorHAnsi"/>
        </w:rPr>
        <w:t>entrepreneurs</w:t>
      </w:r>
      <w:r w:rsidRPr="006648F0">
        <w:rPr>
          <w:rStyle w:val="StyleUnderline"/>
          <w:rFonts w:asciiTheme="minorHAnsi" w:hAnsiTheme="minorHAnsi" w:cstheme="minorHAnsi"/>
        </w:rPr>
        <w:t xml:space="preserve"> who </w:t>
      </w:r>
      <w:r w:rsidRPr="006648F0">
        <w:rPr>
          <w:rStyle w:val="Emphasis"/>
          <w:rFonts w:asciiTheme="minorHAnsi" w:hAnsiTheme="minorHAnsi" w:cstheme="minorHAnsi"/>
        </w:rPr>
        <w:t>took a leap</w:t>
      </w:r>
      <w:r w:rsidRPr="006648F0">
        <w:rPr>
          <w:rFonts w:asciiTheme="minorHAnsi" w:hAnsiTheme="minorHAnsi" w:cstheme="minorHAnsi"/>
          <w:sz w:val="16"/>
        </w:rPr>
        <w:t xml:space="preserve"> to build new products and created many jobs in the process.</w:t>
      </w:r>
    </w:p>
    <w:p w14:paraId="3590E692"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Some </w:t>
      </w:r>
      <w:r w:rsidRPr="006648F0">
        <w:rPr>
          <w:rStyle w:val="StyleUnderline"/>
          <w:rFonts w:asciiTheme="minorHAnsi" w:hAnsiTheme="minorHAnsi" w:cstheme="minorHAnsi"/>
        </w:rPr>
        <w:t>leftist economists</w:t>
      </w:r>
      <w:r w:rsidRPr="006648F0">
        <w:rPr>
          <w:rFonts w:asciiTheme="minorHAnsi" w:hAnsiTheme="minorHAnsi" w:cstheme="minorHAnsi"/>
          <w:sz w:val="16"/>
        </w:rPr>
        <w:t xml:space="preserve"> like Mariana </w:t>
      </w:r>
      <w:proofErr w:type="spellStart"/>
      <w:r w:rsidRPr="006648F0">
        <w:rPr>
          <w:rFonts w:asciiTheme="minorHAnsi" w:hAnsiTheme="minorHAnsi" w:cstheme="minorHAnsi"/>
          <w:sz w:val="16"/>
        </w:rPr>
        <w:t>Mazzucato</w:t>
      </w:r>
      <w:proofErr w:type="spellEnd"/>
      <w:r w:rsidRPr="006648F0">
        <w:rPr>
          <w:rFonts w:asciiTheme="minorHAnsi" w:hAnsiTheme="minorHAnsi" w:cstheme="minorHAnsi"/>
          <w:sz w:val="16"/>
        </w:rPr>
        <w:t xml:space="preserve"> </w:t>
      </w:r>
      <w:r w:rsidRPr="006648F0">
        <w:rPr>
          <w:rStyle w:val="StyleUnderline"/>
          <w:rFonts w:asciiTheme="minorHAnsi" w:hAnsiTheme="minorHAnsi" w:cstheme="minorHAnsi"/>
        </w:rPr>
        <w:t>argue</w:t>
      </w:r>
      <w:r w:rsidRPr="006648F0">
        <w:rPr>
          <w:rFonts w:asciiTheme="minorHAnsi" w:hAnsiTheme="minorHAnsi" w:cstheme="minorHAnsi"/>
          <w:sz w:val="16"/>
        </w:rPr>
        <w:t xml:space="preserve"> that </w:t>
      </w:r>
      <w:r w:rsidRPr="006648F0">
        <w:rPr>
          <w:rStyle w:val="StyleUnderline"/>
          <w:rFonts w:asciiTheme="minorHAnsi" w:hAnsiTheme="minorHAnsi" w:cstheme="minorHAnsi"/>
          <w:highlight w:val="green"/>
        </w:rPr>
        <w:t>government</w:t>
      </w:r>
      <w:r w:rsidRPr="006648F0">
        <w:rPr>
          <w:rStyle w:val="StyleUnderline"/>
          <w:rFonts w:asciiTheme="minorHAnsi" w:hAnsiTheme="minorHAnsi" w:cstheme="minorHAnsi"/>
        </w:rPr>
        <w:t>s might</w:t>
      </w:r>
      <w:r w:rsidRPr="006648F0">
        <w:rPr>
          <w:rFonts w:asciiTheme="minorHAnsi" w:hAnsiTheme="minorHAnsi" w:cstheme="minorHAnsi"/>
          <w:sz w:val="16"/>
        </w:rPr>
        <w:t xml:space="preserve"> be able to </w:t>
      </w:r>
      <w:r w:rsidRPr="006648F0">
        <w:rPr>
          <w:rStyle w:val="StyleUnderline"/>
          <w:rFonts w:asciiTheme="minorHAnsi" w:hAnsiTheme="minorHAnsi" w:cstheme="minorHAnsi"/>
        </w:rPr>
        <w:t xml:space="preserve">step in and become </w:t>
      </w:r>
      <w:r w:rsidRPr="006648F0">
        <w:rPr>
          <w:rStyle w:val="StyleUnderline"/>
          <w:rFonts w:asciiTheme="minorHAnsi" w:hAnsiTheme="minorHAnsi" w:cstheme="minorHAnsi"/>
          <w:highlight w:val="green"/>
        </w:rPr>
        <w:t>lab</w:t>
      </w:r>
      <w:r w:rsidRPr="006648F0">
        <w:rPr>
          <w:rStyle w:val="StyleUnderline"/>
          <w:rFonts w:asciiTheme="minorHAnsi" w:hAnsiTheme="minorHAnsi" w:cstheme="minorHAnsi"/>
        </w:rPr>
        <w:t xml:space="preserve">oratories </w:t>
      </w:r>
      <w:r w:rsidRPr="006648F0">
        <w:rPr>
          <w:rStyle w:val="StyleUnderline"/>
          <w:rFonts w:asciiTheme="minorHAnsi" w:hAnsiTheme="minorHAnsi" w:cstheme="minorHAnsi"/>
          <w:highlight w:val="green"/>
        </w:rPr>
        <w:t>for innovation</w:t>
      </w:r>
      <w:r w:rsidRPr="006648F0">
        <w:rPr>
          <w:rFonts w:asciiTheme="minorHAnsi" w:hAnsiTheme="minorHAnsi" w:cstheme="minorHAnsi"/>
          <w:sz w:val="16"/>
        </w:rPr>
        <w:t xml:space="preserve">. But </w:t>
      </w:r>
      <w:r w:rsidRPr="006648F0">
        <w:rPr>
          <w:rStyle w:val="StyleUnderline"/>
          <w:rFonts w:asciiTheme="minorHAnsi" w:hAnsiTheme="minorHAnsi" w:cstheme="minorHAnsi"/>
        </w:rPr>
        <w:t xml:space="preserve">that </w:t>
      </w:r>
      <w:r w:rsidRPr="006648F0">
        <w:rPr>
          <w:rStyle w:val="StyleUnderline"/>
          <w:rFonts w:asciiTheme="minorHAnsi" w:hAnsiTheme="minorHAnsi" w:cstheme="minorHAnsi"/>
          <w:highlight w:val="green"/>
        </w:rPr>
        <w:t>would b</w:t>
      </w:r>
      <w:r w:rsidRPr="006648F0">
        <w:rPr>
          <w:rStyle w:val="StyleUnderline"/>
          <w:rFonts w:asciiTheme="minorHAnsi" w:hAnsiTheme="minorHAnsi" w:cstheme="minorHAnsi"/>
        </w:rPr>
        <w:t xml:space="preserve">e a </w:t>
      </w:r>
      <w:r w:rsidRPr="006648F0">
        <w:rPr>
          <w:rStyle w:val="Emphasis"/>
          <w:rFonts w:asciiTheme="minorHAnsi" w:hAnsiTheme="minorHAnsi" w:cstheme="minorHAnsi"/>
        </w:rPr>
        <w:t xml:space="preserve">historical </w:t>
      </w:r>
      <w:r w:rsidRPr="006648F0">
        <w:rPr>
          <w:rStyle w:val="Emphasis"/>
          <w:rFonts w:asciiTheme="minorHAnsi" w:hAnsiTheme="minorHAnsi" w:cstheme="minorHAnsi"/>
          <w:highlight w:val="green"/>
        </w:rPr>
        <w:t>anomaly</w:t>
      </w:r>
      <w:r w:rsidRPr="006648F0">
        <w:rPr>
          <w:rStyle w:val="StyleUnderline"/>
          <w:rFonts w:asciiTheme="minorHAnsi" w:hAnsiTheme="minorHAnsi" w:cstheme="minorHAnsi"/>
          <w:highlight w:val="green"/>
        </w:rPr>
        <w:t>; socialist</w:t>
      </w:r>
      <w:r w:rsidRPr="006648F0">
        <w:rPr>
          <w:rFonts w:asciiTheme="minorHAnsi" w:hAnsiTheme="minorHAnsi" w:cstheme="minorHAnsi"/>
          <w:sz w:val="16"/>
        </w:rPr>
        <w:t xml:space="preserve">-leaning </w:t>
      </w:r>
      <w:r w:rsidRPr="006648F0">
        <w:rPr>
          <w:rStyle w:val="StyleUnderline"/>
          <w:rFonts w:asciiTheme="minorHAnsi" w:hAnsiTheme="minorHAnsi" w:cstheme="minorHAnsi"/>
          <w:highlight w:val="green"/>
        </w:rPr>
        <w:t>gov</w:t>
      </w:r>
      <w:r w:rsidRPr="006648F0">
        <w:rPr>
          <w:rStyle w:val="StyleUnderline"/>
          <w:rFonts w:asciiTheme="minorHAnsi" w:hAnsiTheme="minorHAnsi" w:cstheme="minorHAnsi"/>
        </w:rPr>
        <w:t xml:space="preserve">ernments </w:t>
      </w:r>
      <w:r w:rsidRPr="006648F0">
        <w:rPr>
          <w:rStyle w:val="StyleUnderline"/>
          <w:rFonts w:asciiTheme="minorHAnsi" w:hAnsiTheme="minorHAnsi" w:cstheme="minorHAnsi"/>
          <w:highlight w:val="green"/>
        </w:rPr>
        <w:t>have</w:t>
      </w:r>
      <w:r w:rsidRPr="006648F0">
        <w:rPr>
          <w:rStyle w:val="StyleUnderline"/>
          <w:rFonts w:asciiTheme="minorHAnsi" w:hAnsiTheme="minorHAnsi" w:cstheme="minorHAnsi"/>
        </w:rPr>
        <w:t xml:space="preserve"> typically </w:t>
      </w:r>
      <w:r w:rsidRPr="006648F0">
        <w:rPr>
          <w:rStyle w:val="StyleUnderline"/>
          <w:rFonts w:asciiTheme="minorHAnsi" w:hAnsiTheme="minorHAnsi" w:cstheme="minorHAnsi"/>
          <w:highlight w:val="green"/>
        </w:rPr>
        <w:t xml:space="preserve">been </w:t>
      </w:r>
      <w:r w:rsidRPr="006648F0">
        <w:rPr>
          <w:rStyle w:val="Emphasis"/>
          <w:rFonts w:asciiTheme="minorHAnsi" w:hAnsiTheme="minorHAnsi" w:cstheme="minorHAnsi"/>
          <w:highlight w:val="green"/>
        </w:rPr>
        <w:t>less innovative</w:t>
      </w:r>
      <w:r w:rsidRPr="006648F0">
        <w:rPr>
          <w:rFonts w:asciiTheme="minorHAnsi" w:hAnsiTheme="minorHAnsi" w:cstheme="minorHAnsi"/>
          <w:sz w:val="16"/>
        </w:rPr>
        <w:t xml:space="preserve"> than others. After all, </w:t>
      </w:r>
      <w:r w:rsidRPr="006648F0">
        <w:rPr>
          <w:rStyle w:val="Emphasis"/>
          <w:rFonts w:asciiTheme="minorHAnsi" w:hAnsiTheme="minorHAnsi" w:cstheme="minorHAnsi"/>
          <w:highlight w:val="green"/>
        </w:rPr>
        <w:t>bureaucrats</w:t>
      </w:r>
      <w:r w:rsidRPr="006648F0">
        <w:rPr>
          <w:rStyle w:val="StyleUnderline"/>
          <w:rFonts w:asciiTheme="minorHAnsi" w:hAnsiTheme="minorHAnsi" w:cstheme="minorHAnsi"/>
        </w:rPr>
        <w:t xml:space="preserve"> and</w:t>
      </w:r>
      <w:r w:rsidRPr="006648F0">
        <w:rPr>
          <w:rFonts w:asciiTheme="minorHAnsi" w:hAnsiTheme="minorHAnsi" w:cstheme="minorHAnsi"/>
          <w:sz w:val="16"/>
        </w:rPr>
        <w:t xml:space="preserve"> </w:t>
      </w:r>
      <w:r w:rsidRPr="006648F0">
        <w:rPr>
          <w:rStyle w:val="Emphasis"/>
          <w:rFonts w:asciiTheme="minorHAnsi" w:hAnsiTheme="minorHAnsi" w:cstheme="minorHAnsi"/>
        </w:rPr>
        <w:t>worker-corporate boards</w:t>
      </w:r>
      <w:r w:rsidRPr="006648F0">
        <w:rPr>
          <w:rStyle w:val="StyleUnderline"/>
          <w:rFonts w:asciiTheme="minorHAnsi" w:hAnsiTheme="minorHAnsi" w:cstheme="minorHAnsi"/>
        </w:rPr>
        <w:t xml:space="preserve"> </w:t>
      </w:r>
      <w:r w:rsidRPr="006648F0">
        <w:rPr>
          <w:rStyle w:val="StyleUnderline"/>
          <w:rFonts w:asciiTheme="minorHAnsi" w:hAnsiTheme="minorHAnsi" w:cstheme="minorHAnsi"/>
          <w:highlight w:val="green"/>
        </w:rPr>
        <w:t xml:space="preserve">have </w:t>
      </w:r>
      <w:r w:rsidRPr="006648F0">
        <w:rPr>
          <w:rStyle w:val="Emphasis"/>
          <w:rFonts w:asciiTheme="minorHAnsi" w:hAnsiTheme="minorHAnsi" w:cstheme="minorHAnsi"/>
          <w:highlight w:val="green"/>
        </w:rPr>
        <w:t>little incentive</w:t>
      </w:r>
      <w:r w:rsidRPr="006648F0">
        <w:rPr>
          <w:rStyle w:val="StyleUnderline"/>
          <w:rFonts w:asciiTheme="minorHAnsi" w:hAnsiTheme="minorHAnsi" w:cstheme="minorHAnsi"/>
          <w:highlight w:val="green"/>
        </w:rPr>
        <w:t xml:space="preserve"> to</w:t>
      </w:r>
      <w:r w:rsidRPr="006648F0">
        <w:rPr>
          <w:rStyle w:val="StyleUnderline"/>
          <w:rFonts w:asciiTheme="minorHAnsi" w:hAnsiTheme="minorHAnsi" w:cstheme="minorHAnsi"/>
        </w:rPr>
        <w:t xml:space="preserve"> upset the status quo or compete to build a better widget</w:t>
      </w:r>
      <w:r w:rsidRPr="006648F0">
        <w:rPr>
          <w:rFonts w:asciiTheme="minorHAnsi" w:hAnsiTheme="minorHAnsi" w:cstheme="minorHAnsi"/>
          <w:sz w:val="16"/>
        </w:rPr>
        <w:t xml:space="preserve">. And </w:t>
      </w:r>
      <w:r w:rsidRPr="006648F0">
        <w:rPr>
          <w:rStyle w:val="StyleUnderline"/>
          <w:rFonts w:asciiTheme="minorHAnsi" w:hAnsiTheme="minorHAnsi" w:cstheme="minorHAnsi"/>
        </w:rPr>
        <w:t>even when government programs</w:t>
      </w:r>
      <w:r w:rsidRPr="006648F0">
        <w:rPr>
          <w:rFonts w:asciiTheme="minorHAnsi" w:hAnsiTheme="minorHAnsi" w:cstheme="minorHAnsi"/>
          <w:sz w:val="16"/>
        </w:rPr>
        <w:t xml:space="preserve"> have </w:t>
      </w:r>
      <w:r w:rsidRPr="006648F0">
        <w:rPr>
          <w:rStyle w:val="StyleUnderline"/>
          <w:rFonts w:asciiTheme="minorHAnsi" w:hAnsiTheme="minorHAnsi" w:cstheme="minorHAnsi"/>
        </w:rPr>
        <w:t>spurred innovation</w:t>
      </w:r>
      <w:r w:rsidRPr="006648F0">
        <w:rPr>
          <w:rFonts w:asciiTheme="minorHAnsi" w:hAnsiTheme="minorHAnsi" w:cstheme="minorHAnsi"/>
          <w:sz w:val="16"/>
        </w:rPr>
        <w:t>--as in the case of the internet--</w:t>
      </w:r>
      <w:r w:rsidRPr="006648F0">
        <w:rPr>
          <w:rStyle w:val="StyleUnderline"/>
          <w:rFonts w:asciiTheme="minorHAnsi" w:hAnsiTheme="minorHAnsi" w:cstheme="minorHAnsi"/>
        </w:rPr>
        <w:t xml:space="preserve">it took the </w:t>
      </w:r>
      <w:r w:rsidRPr="006648F0">
        <w:rPr>
          <w:rStyle w:val="Emphasis"/>
          <w:rFonts w:asciiTheme="minorHAnsi" w:hAnsiTheme="minorHAnsi" w:cstheme="minorHAnsi"/>
        </w:rPr>
        <w:t>private sector</w:t>
      </w:r>
      <w:r w:rsidRPr="006648F0">
        <w:rPr>
          <w:rStyle w:val="StyleUnderline"/>
          <w:rFonts w:asciiTheme="minorHAnsi" w:hAnsiTheme="minorHAnsi" w:cstheme="minorHAnsi"/>
        </w:rPr>
        <w:t xml:space="preserve"> to </w:t>
      </w:r>
      <w:r w:rsidRPr="006648F0">
        <w:rPr>
          <w:rStyle w:val="Emphasis"/>
          <w:rFonts w:asciiTheme="minorHAnsi" w:hAnsiTheme="minorHAnsi" w:cstheme="minorHAnsi"/>
        </w:rPr>
        <w:t>recognize</w:t>
      </w:r>
      <w:r w:rsidRPr="006648F0">
        <w:rPr>
          <w:rStyle w:val="StyleUnderline"/>
          <w:rFonts w:asciiTheme="minorHAnsi" w:hAnsiTheme="minorHAnsi" w:cstheme="minorHAnsi"/>
        </w:rPr>
        <w:t xml:space="preserve"> the </w:t>
      </w:r>
      <w:r w:rsidRPr="006648F0">
        <w:rPr>
          <w:rStyle w:val="Emphasis"/>
          <w:rFonts w:asciiTheme="minorHAnsi" w:hAnsiTheme="minorHAnsi" w:cstheme="minorHAnsi"/>
        </w:rPr>
        <w:t>value</w:t>
      </w:r>
      <w:r w:rsidRPr="006648F0">
        <w:rPr>
          <w:rStyle w:val="StyleUnderline"/>
          <w:rFonts w:asciiTheme="minorHAnsi" w:hAnsiTheme="minorHAnsi" w:cstheme="minorHAnsi"/>
        </w:rPr>
        <w:t xml:space="preserve"> and </w:t>
      </w:r>
      <w:r w:rsidRPr="006648F0">
        <w:rPr>
          <w:rStyle w:val="Emphasis"/>
          <w:rFonts w:asciiTheme="minorHAnsi" w:hAnsiTheme="minorHAnsi" w:cstheme="minorHAnsi"/>
        </w:rPr>
        <w:t>create a market</w:t>
      </w:r>
      <w:r w:rsidRPr="006648F0">
        <w:rPr>
          <w:rFonts w:asciiTheme="minorHAnsi" w:hAnsiTheme="minorHAnsi" w:cstheme="minorHAnsi"/>
          <w:sz w:val="16"/>
        </w:rPr>
        <w:t>.</w:t>
      </w:r>
    </w:p>
    <w:p w14:paraId="12EA4090"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And that brings us to </w:t>
      </w:r>
      <w:r w:rsidRPr="006648F0">
        <w:rPr>
          <w:rStyle w:val="StyleUnderline"/>
          <w:rFonts w:asciiTheme="minorHAnsi" w:hAnsiTheme="minorHAnsi" w:cstheme="minorHAnsi"/>
        </w:rPr>
        <w:t xml:space="preserve">a third reason to believe in </w:t>
      </w:r>
      <w:r w:rsidRPr="006648F0">
        <w:rPr>
          <w:rStyle w:val="Emphasis"/>
          <w:rFonts w:asciiTheme="minorHAnsi" w:hAnsiTheme="minorHAnsi" w:cstheme="minorHAnsi"/>
        </w:rPr>
        <w:t>markets</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productivity</w:t>
      </w:r>
      <w:r w:rsidRPr="006648F0">
        <w:rPr>
          <w:rStyle w:val="StyleUnderline"/>
          <w:rFonts w:asciiTheme="minorHAnsi" w:hAnsiTheme="minorHAnsi" w:cstheme="minorHAnsi"/>
        </w:rPr>
        <w:t xml:space="preserve">. </w:t>
      </w:r>
      <w:r w:rsidRPr="006648F0">
        <w:rPr>
          <w:rStyle w:val="StyleUnderline"/>
          <w:rFonts w:asciiTheme="minorHAnsi" w:hAnsiTheme="minorHAnsi" w:cstheme="minorHAnsi"/>
          <w:highlight w:val="green"/>
        </w:rPr>
        <w:t>Some</w:t>
      </w:r>
      <w:r w:rsidRPr="006648F0">
        <w:rPr>
          <w:rStyle w:val="StyleUnderline"/>
          <w:rFonts w:asciiTheme="minorHAnsi" w:hAnsiTheme="minorHAnsi" w:cstheme="minorHAnsi"/>
        </w:rPr>
        <w:t xml:space="preserve"> economists</w:t>
      </w:r>
      <w:r w:rsidRPr="006648F0">
        <w:rPr>
          <w:rFonts w:asciiTheme="minorHAnsi" w:hAnsiTheme="minorHAnsi" w:cstheme="minorHAnsi"/>
          <w:sz w:val="16"/>
        </w:rPr>
        <w:t xml:space="preserve">, such as Robert Gordon, have </w:t>
      </w:r>
      <w:r w:rsidRPr="006648F0">
        <w:rPr>
          <w:rStyle w:val="StyleUnderline"/>
          <w:rFonts w:asciiTheme="minorHAnsi" w:hAnsiTheme="minorHAnsi" w:cstheme="minorHAnsi"/>
        </w:rPr>
        <w:t>looked to today's</w:t>
      </w:r>
      <w:r w:rsidRPr="006648F0">
        <w:rPr>
          <w:rFonts w:asciiTheme="minorHAnsi" w:hAnsiTheme="minorHAnsi" w:cstheme="minorHAnsi"/>
          <w:sz w:val="16"/>
        </w:rPr>
        <w:t xml:space="preserve"> economic </w:t>
      </w:r>
      <w:r w:rsidRPr="006648F0">
        <w:rPr>
          <w:rStyle w:val="StyleUnderline"/>
          <w:rFonts w:asciiTheme="minorHAnsi" w:hAnsiTheme="minorHAnsi" w:cstheme="minorHAnsi"/>
        </w:rPr>
        <w:t xml:space="preserve">problems and </w:t>
      </w:r>
      <w:r w:rsidRPr="006648F0">
        <w:rPr>
          <w:rStyle w:val="StyleUnderline"/>
          <w:rFonts w:asciiTheme="minorHAnsi" w:hAnsiTheme="minorHAnsi" w:cstheme="minorHAnsi"/>
          <w:highlight w:val="green"/>
        </w:rPr>
        <w:t>suggest</w:t>
      </w:r>
      <w:r w:rsidRPr="006648F0">
        <w:rPr>
          <w:rStyle w:val="StyleUnderline"/>
          <w:rFonts w:asciiTheme="minorHAnsi" w:hAnsiTheme="minorHAnsi" w:cstheme="minorHAnsi"/>
        </w:rPr>
        <w:t>ed</w:t>
      </w:r>
      <w:r w:rsidRPr="006648F0">
        <w:rPr>
          <w:rFonts w:asciiTheme="minorHAnsi" w:hAnsiTheme="minorHAnsi" w:cstheme="minorHAnsi"/>
          <w:sz w:val="16"/>
        </w:rPr>
        <w:t xml:space="preserve"> that </w:t>
      </w:r>
      <w:r w:rsidRPr="006648F0">
        <w:rPr>
          <w:rStyle w:val="StyleUnderline"/>
          <w:rFonts w:asciiTheme="minorHAnsi" w:hAnsiTheme="minorHAnsi" w:cstheme="minorHAnsi"/>
        </w:rPr>
        <w:t xml:space="preserve">productivity </w:t>
      </w:r>
      <w:r w:rsidRPr="006648F0">
        <w:rPr>
          <w:rStyle w:val="StyleUnderline"/>
          <w:rFonts w:asciiTheme="minorHAnsi" w:hAnsiTheme="minorHAnsi" w:cstheme="minorHAnsi"/>
          <w:highlight w:val="green"/>
        </w:rPr>
        <w:t>growth</w:t>
      </w:r>
      <w:r w:rsidRPr="006648F0">
        <w:rPr>
          <w:rFonts w:asciiTheme="minorHAnsi" w:hAnsiTheme="minorHAnsi" w:cstheme="minorHAnsi"/>
          <w:sz w:val="16"/>
        </w:rPr>
        <w:t>--the engine that fueled so much of the progress of the last several decades--</w:t>
      </w:r>
      <w:r w:rsidRPr="006648F0">
        <w:rPr>
          <w:rStyle w:val="StyleUnderline"/>
          <w:rFonts w:asciiTheme="minorHAnsi" w:hAnsiTheme="minorHAnsi" w:cstheme="minorHAnsi"/>
          <w:highlight w:val="green"/>
        </w:rPr>
        <w:t>is over</w:t>
      </w:r>
      <w:r w:rsidRPr="006648F0">
        <w:rPr>
          <w:rStyle w:val="StyleUnderline"/>
          <w:rFonts w:asciiTheme="minorHAnsi" w:hAnsiTheme="minorHAnsi" w:cstheme="minorHAnsi"/>
        </w:rPr>
        <w:t xml:space="preserve">. In this telling, the </w:t>
      </w:r>
      <w:r w:rsidRPr="006648F0">
        <w:rPr>
          <w:rStyle w:val="Emphasis"/>
          <w:rFonts w:asciiTheme="minorHAnsi" w:hAnsiTheme="minorHAnsi" w:cstheme="minorHAnsi"/>
          <w:highlight w:val="green"/>
        </w:rPr>
        <w:t>resources</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products</w:t>
      </w:r>
      <w:r w:rsidRPr="006648F0">
        <w:rPr>
          <w:rStyle w:val="StyleUnderline"/>
          <w:rFonts w:asciiTheme="minorHAnsi" w:hAnsiTheme="minorHAnsi" w:cstheme="minorHAnsi"/>
        </w:rPr>
        <w:t xml:space="preserve">, and </w:t>
      </w:r>
      <w:r w:rsidRPr="006648F0">
        <w:rPr>
          <w:rStyle w:val="Emphasis"/>
          <w:rFonts w:asciiTheme="minorHAnsi" w:hAnsiTheme="minorHAnsi" w:cstheme="minorHAnsi"/>
        </w:rPr>
        <w:t>systems</w:t>
      </w:r>
      <w:r w:rsidRPr="006648F0">
        <w:rPr>
          <w:rStyle w:val="StyleUnderline"/>
          <w:rFonts w:asciiTheme="minorHAnsi" w:hAnsiTheme="minorHAnsi" w:cstheme="minorHAnsi"/>
        </w:rPr>
        <w:t xml:space="preserve"> that underpin the</w:t>
      </w:r>
      <w:r w:rsidRPr="006648F0">
        <w:rPr>
          <w:rFonts w:asciiTheme="minorHAnsi" w:hAnsiTheme="minorHAnsi" w:cstheme="minorHAnsi"/>
          <w:sz w:val="16"/>
        </w:rPr>
        <w:t xml:space="preserve"> world's </w:t>
      </w:r>
      <w:r w:rsidRPr="006648F0">
        <w:rPr>
          <w:rStyle w:val="StyleUnderline"/>
          <w:rFonts w:asciiTheme="minorHAnsi" w:hAnsiTheme="minorHAnsi" w:cstheme="minorHAnsi"/>
        </w:rPr>
        <w:t xml:space="preserve">economy are </w:t>
      </w:r>
      <w:r w:rsidRPr="006648F0">
        <w:rPr>
          <w:rStyle w:val="StyleUnderline"/>
          <w:rFonts w:asciiTheme="minorHAnsi" w:hAnsiTheme="minorHAnsi" w:cstheme="minorHAnsi"/>
          <w:highlight w:val="green"/>
        </w:rPr>
        <w:t>all optimized</w:t>
      </w:r>
      <w:r w:rsidRPr="006648F0">
        <w:rPr>
          <w:rStyle w:val="StyleUnderline"/>
          <w:rFonts w:asciiTheme="minorHAnsi" w:hAnsiTheme="minorHAnsi" w:cstheme="minorHAnsi"/>
        </w:rPr>
        <w:t xml:space="preserve">, and </w:t>
      </w:r>
      <w:r w:rsidRPr="006648F0">
        <w:rPr>
          <w:rStyle w:val="StyleUnderline"/>
          <w:rFonts w:asciiTheme="minorHAnsi" w:hAnsiTheme="minorHAnsi" w:cstheme="minorHAnsi"/>
          <w:highlight w:val="green"/>
        </w:rPr>
        <w:t>little</w:t>
      </w:r>
      <w:r w:rsidRPr="006648F0">
        <w:rPr>
          <w:rStyle w:val="StyleUnderline"/>
          <w:rFonts w:asciiTheme="minorHAnsi" w:hAnsiTheme="minorHAnsi" w:cstheme="minorHAnsi"/>
        </w:rPr>
        <w:t xml:space="preserve"> further </w:t>
      </w:r>
      <w:r w:rsidRPr="006648F0">
        <w:rPr>
          <w:rStyle w:val="StyleUnderline"/>
          <w:rFonts w:asciiTheme="minorHAnsi" w:hAnsiTheme="minorHAnsi" w:cstheme="minorHAnsi"/>
          <w:highlight w:val="green"/>
        </w:rPr>
        <w:t>progress</w:t>
      </w:r>
      <w:r w:rsidRPr="006648F0">
        <w:rPr>
          <w:rStyle w:val="StyleUnderline"/>
          <w:rFonts w:asciiTheme="minorHAnsi" w:hAnsiTheme="minorHAnsi" w:cstheme="minorHAnsi"/>
        </w:rPr>
        <w:t xml:space="preserve"> is </w:t>
      </w:r>
      <w:r w:rsidRPr="006648F0">
        <w:rPr>
          <w:rStyle w:val="StyleUnderline"/>
          <w:rFonts w:asciiTheme="minorHAnsi" w:hAnsiTheme="minorHAnsi" w:cstheme="minorHAnsi"/>
          <w:highlight w:val="green"/>
        </w:rPr>
        <w:t>possible</w:t>
      </w:r>
      <w:r w:rsidRPr="006648F0">
        <w:rPr>
          <w:rFonts w:asciiTheme="minorHAnsi" w:hAnsiTheme="minorHAnsi" w:cstheme="minorHAnsi"/>
          <w:sz w:val="16"/>
        </w:rPr>
        <w:t>.</w:t>
      </w:r>
    </w:p>
    <w:p w14:paraId="3FBB9FC4"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But </w:t>
      </w:r>
      <w:r w:rsidRPr="006648F0">
        <w:rPr>
          <w:rStyle w:val="StyleUnderline"/>
          <w:rFonts w:asciiTheme="minorHAnsi" w:hAnsiTheme="minorHAnsi" w:cstheme="minorHAnsi"/>
        </w:rPr>
        <w:t xml:space="preserve">that is hard to square with reality. </w:t>
      </w:r>
      <w:r w:rsidRPr="006648F0">
        <w:rPr>
          <w:rStyle w:val="Emphasis"/>
          <w:rFonts w:asciiTheme="minorHAnsi" w:hAnsiTheme="minorHAnsi" w:cstheme="minorHAnsi"/>
          <w:highlight w:val="green"/>
        </w:rPr>
        <w:t>Innovation</w:t>
      </w:r>
      <w:r w:rsidRPr="006648F0">
        <w:rPr>
          <w:rStyle w:val="StyleUnderline"/>
          <w:rFonts w:asciiTheme="minorHAnsi" w:hAnsiTheme="minorHAnsi" w:cstheme="minorHAnsi"/>
          <w:highlight w:val="green"/>
        </w:rPr>
        <w:t xml:space="preserve"> helps</w:t>
      </w:r>
      <w:r w:rsidRPr="006648F0">
        <w:rPr>
          <w:rStyle w:val="StyleUnderline"/>
          <w:rFonts w:asciiTheme="minorHAnsi" w:hAnsiTheme="minorHAnsi" w:cstheme="minorHAnsi"/>
        </w:rPr>
        <w:t xml:space="preserve"> economies </w:t>
      </w:r>
      <w:r w:rsidRPr="006648F0">
        <w:rPr>
          <w:rStyle w:val="Emphasis"/>
          <w:rFonts w:asciiTheme="minorHAnsi" w:hAnsiTheme="minorHAnsi" w:cstheme="minorHAnsi"/>
          <w:highlight w:val="green"/>
        </w:rPr>
        <w:t>do more</w:t>
      </w:r>
      <w:r w:rsidRPr="006648F0">
        <w:rPr>
          <w:rStyle w:val="StyleUnderline"/>
          <w:rFonts w:asciiTheme="minorHAnsi" w:hAnsiTheme="minorHAnsi" w:cstheme="minorHAnsi"/>
          <w:highlight w:val="green"/>
        </w:rPr>
        <w:t xml:space="preserve"> with </w:t>
      </w:r>
      <w:r w:rsidRPr="006648F0">
        <w:rPr>
          <w:rStyle w:val="Emphasis"/>
          <w:rFonts w:asciiTheme="minorHAnsi" w:hAnsiTheme="minorHAnsi" w:cstheme="minorHAnsi"/>
          <w:highlight w:val="green"/>
        </w:rPr>
        <w:t>fewer</w:t>
      </w:r>
      <w:r w:rsidRPr="006648F0">
        <w:rPr>
          <w:rStyle w:val="Emphasis"/>
          <w:rFonts w:asciiTheme="minorHAnsi" w:hAnsiTheme="minorHAnsi" w:cstheme="minorHAnsi"/>
        </w:rPr>
        <w:t xml:space="preserve"> resources</w:t>
      </w:r>
      <w:r w:rsidRPr="006648F0">
        <w:rPr>
          <w:rStyle w:val="StyleUnderline"/>
          <w:rFonts w:asciiTheme="minorHAnsi" w:hAnsiTheme="minorHAnsi" w:cstheme="minorHAnsi"/>
        </w:rPr>
        <w:t xml:space="preserve">--increasingly </w:t>
      </w:r>
      <w:r w:rsidRPr="006648F0">
        <w:rPr>
          <w:rStyle w:val="StyleUnderline"/>
          <w:rFonts w:asciiTheme="minorHAnsi" w:hAnsiTheme="minorHAnsi" w:cstheme="minorHAnsi"/>
          <w:highlight w:val="green"/>
        </w:rPr>
        <w:t>critical to addressing climate</w:t>
      </w:r>
      <w:r w:rsidRPr="006648F0">
        <w:rPr>
          <w:rStyle w:val="StyleUnderline"/>
          <w:rFonts w:asciiTheme="minorHAnsi" w:hAnsiTheme="minorHAnsi" w:cstheme="minorHAnsi"/>
        </w:rPr>
        <w:t xml:space="preserve"> change</w:t>
      </w:r>
      <w:r w:rsidRPr="006648F0">
        <w:rPr>
          <w:rFonts w:asciiTheme="minorHAnsi" w:hAnsiTheme="minorHAnsi" w:cstheme="minorHAnsi"/>
          <w:sz w:val="16"/>
        </w:rPr>
        <w:t>, for example--</w:t>
      </w:r>
      <w:r w:rsidRPr="006648F0">
        <w:rPr>
          <w:rStyle w:val="StyleUnderline"/>
          <w:rFonts w:asciiTheme="minorHAnsi" w:hAnsiTheme="minorHAnsi" w:cstheme="minorHAnsi"/>
        </w:rPr>
        <w:t>which is a form of productivity growth</w:t>
      </w:r>
      <w:r w:rsidRPr="006648F0">
        <w:rPr>
          <w:rFonts w:asciiTheme="minorHAnsi" w:hAnsiTheme="minorHAnsi" w:cstheme="minorHAnsi"/>
          <w:sz w:val="16"/>
        </w:rPr>
        <w:t xml:space="preserve">. And </w:t>
      </w:r>
      <w:r w:rsidRPr="006648F0">
        <w:rPr>
          <w:rStyle w:val="StyleUnderline"/>
          <w:rFonts w:asciiTheme="minorHAnsi" w:hAnsiTheme="minorHAnsi" w:cstheme="minorHAnsi"/>
        </w:rPr>
        <w:t>likewise</w:t>
      </w:r>
      <w:r w:rsidRPr="006648F0">
        <w:rPr>
          <w:rFonts w:asciiTheme="minorHAnsi" w:hAnsiTheme="minorHAnsi" w:cstheme="minorHAnsi"/>
          <w:sz w:val="16"/>
        </w:rPr>
        <w:t xml:space="preserve">, many of the </w:t>
      </w:r>
      <w:r w:rsidRPr="006648F0">
        <w:rPr>
          <w:rStyle w:val="Emphasis"/>
          <w:rFonts w:asciiTheme="minorHAnsi" w:hAnsiTheme="minorHAnsi" w:cstheme="minorHAnsi"/>
          <w:highlight w:val="green"/>
        </w:rPr>
        <w:t>products</w:t>
      </w:r>
      <w:r w:rsidRPr="006648F0">
        <w:rPr>
          <w:rStyle w:val="StyleUnderline"/>
          <w:rFonts w:asciiTheme="minorHAnsi" w:hAnsiTheme="minorHAnsi" w:cstheme="minorHAnsi"/>
          <w:highlight w:val="green"/>
        </w:rPr>
        <w:t xml:space="preserve"> and </w:t>
      </w:r>
      <w:r w:rsidRPr="006648F0">
        <w:rPr>
          <w:rStyle w:val="Emphasis"/>
          <w:rFonts w:asciiTheme="minorHAnsi" w:hAnsiTheme="minorHAnsi" w:cstheme="minorHAnsi"/>
          <w:highlight w:val="green"/>
        </w:rPr>
        <w:t>tech</w:t>
      </w:r>
      <w:r w:rsidRPr="006648F0">
        <w:rPr>
          <w:rStyle w:val="Emphasis"/>
          <w:rFonts w:asciiTheme="minorHAnsi" w:hAnsiTheme="minorHAnsi" w:cstheme="minorHAnsi"/>
        </w:rPr>
        <w:t>nologies</w:t>
      </w:r>
      <w:r w:rsidRPr="006648F0">
        <w:rPr>
          <w:rStyle w:val="StyleUnderline"/>
          <w:rFonts w:asciiTheme="minorHAnsi" w:hAnsiTheme="minorHAnsi" w:cstheme="minorHAnsi"/>
        </w:rPr>
        <w:t xml:space="preserve"> people rely on every day did not exist a few years ago. These goods make </w:t>
      </w:r>
      <w:r w:rsidRPr="006648F0">
        <w:rPr>
          <w:rStyle w:val="Emphasis"/>
          <w:rFonts w:asciiTheme="minorHAnsi" w:hAnsiTheme="minorHAnsi" w:cstheme="minorHAnsi"/>
        </w:rPr>
        <w:t>inaccessible services</w:t>
      </w:r>
      <w:r w:rsidRPr="006648F0">
        <w:rPr>
          <w:rStyle w:val="StyleUnderline"/>
          <w:rFonts w:asciiTheme="minorHAnsi" w:hAnsiTheme="minorHAnsi" w:cstheme="minorHAnsi"/>
        </w:rPr>
        <w:t xml:space="preserve"> more </w:t>
      </w:r>
      <w:r w:rsidRPr="006648F0">
        <w:rPr>
          <w:rStyle w:val="Emphasis"/>
          <w:rFonts w:asciiTheme="minorHAnsi" w:hAnsiTheme="minorHAnsi" w:cstheme="minorHAnsi"/>
        </w:rPr>
        <w:t>available</w:t>
      </w:r>
      <w:r w:rsidRPr="006648F0">
        <w:rPr>
          <w:rStyle w:val="StyleUnderline"/>
          <w:rFonts w:asciiTheme="minorHAnsi" w:hAnsiTheme="minorHAnsi" w:cstheme="minorHAnsi"/>
        </w:rPr>
        <w:t xml:space="preserve"> and </w:t>
      </w:r>
      <w:r w:rsidRPr="006648F0">
        <w:rPr>
          <w:rStyle w:val="StyleUnderline"/>
          <w:rFonts w:asciiTheme="minorHAnsi" w:hAnsiTheme="minorHAnsi" w:cstheme="minorHAnsi"/>
          <w:highlight w:val="green"/>
        </w:rPr>
        <w:t>are changing</w:t>
      </w:r>
      <w:r w:rsidRPr="006648F0">
        <w:rPr>
          <w:rStyle w:val="StyleUnderline"/>
          <w:rFonts w:asciiTheme="minorHAnsi" w:hAnsiTheme="minorHAnsi" w:cstheme="minorHAnsi"/>
        </w:rPr>
        <w:t xml:space="preserve"> the nature of work</w:t>
      </w:r>
      <w:r w:rsidRPr="006648F0">
        <w:rPr>
          <w:rFonts w:asciiTheme="minorHAnsi" w:hAnsiTheme="minorHAnsi" w:cstheme="minorHAnsi"/>
          <w:sz w:val="16"/>
        </w:rPr>
        <w:t xml:space="preserve">, often </w:t>
      </w:r>
      <w:r w:rsidRPr="006648F0">
        <w:rPr>
          <w:rStyle w:val="StyleUnderline"/>
          <w:rFonts w:asciiTheme="minorHAnsi" w:hAnsiTheme="minorHAnsi" w:cstheme="minorHAnsi"/>
        </w:rPr>
        <w:t xml:space="preserve">for the better. Such </w:t>
      </w:r>
      <w:r w:rsidRPr="006648F0">
        <w:rPr>
          <w:rStyle w:val="Emphasis"/>
          <w:rFonts w:asciiTheme="minorHAnsi" w:hAnsiTheme="minorHAnsi" w:cstheme="minorHAnsi"/>
          <w:highlight w:val="green"/>
        </w:rPr>
        <w:t>gains</w:t>
      </w:r>
      <w:r w:rsidRPr="006648F0">
        <w:rPr>
          <w:rStyle w:val="StyleUnderline"/>
          <w:rFonts w:asciiTheme="minorHAnsi" w:hAnsiTheme="minorHAnsi" w:cstheme="minorHAnsi"/>
        </w:rPr>
        <w:t xml:space="preserve"> are made </w:t>
      </w:r>
      <w:r w:rsidRPr="006648F0">
        <w:rPr>
          <w:rStyle w:val="StyleUnderline"/>
          <w:rFonts w:asciiTheme="minorHAnsi" w:hAnsiTheme="minorHAnsi" w:cstheme="minorHAnsi"/>
          <w:highlight w:val="green"/>
        </w:rPr>
        <w:t xml:space="preserve">possible by </w:t>
      </w:r>
      <w:r w:rsidRPr="006648F0">
        <w:rPr>
          <w:rStyle w:val="Emphasis"/>
          <w:rFonts w:asciiTheme="minorHAnsi" w:hAnsiTheme="minorHAnsi" w:cstheme="minorHAnsi"/>
          <w:highlight w:val="green"/>
        </w:rPr>
        <w:t>capitalist</w:t>
      </w:r>
      <w:r w:rsidRPr="006648F0">
        <w:rPr>
          <w:rStyle w:val="Emphasis"/>
          <w:rFonts w:asciiTheme="minorHAnsi" w:hAnsiTheme="minorHAnsi" w:cstheme="minorHAnsi"/>
        </w:rPr>
        <w:t xml:space="preserve"> systems</w:t>
      </w:r>
      <w:r w:rsidRPr="006648F0">
        <w:rPr>
          <w:rStyle w:val="StyleUnderline"/>
          <w:rFonts w:asciiTheme="minorHAnsi" w:hAnsiTheme="minorHAnsi" w:cstheme="minorHAnsi"/>
        </w:rPr>
        <w:t xml:space="preserve"> that encourage </w:t>
      </w:r>
      <w:r w:rsidRPr="006648F0">
        <w:rPr>
          <w:rStyle w:val="Emphasis"/>
          <w:rFonts w:asciiTheme="minorHAnsi" w:hAnsiTheme="minorHAnsi" w:cstheme="minorHAnsi"/>
          <w:highlight w:val="green"/>
        </w:rPr>
        <w:t>invention</w:t>
      </w:r>
      <w:r w:rsidRPr="006648F0">
        <w:rPr>
          <w:rStyle w:val="StyleUnderline"/>
          <w:rFonts w:asciiTheme="minorHAnsi" w:hAnsiTheme="minorHAnsi" w:cstheme="minorHAnsi"/>
        </w:rPr>
        <w:t xml:space="preserve"> and </w:t>
      </w:r>
      <w:r w:rsidRPr="006648F0">
        <w:rPr>
          <w:rStyle w:val="Emphasis"/>
          <w:rFonts w:asciiTheme="minorHAnsi" w:hAnsiTheme="minorHAnsi" w:cstheme="minorHAnsi"/>
        </w:rPr>
        <w:t>growing the pie</w:t>
      </w:r>
      <w:r w:rsidRPr="006648F0">
        <w:rPr>
          <w:rStyle w:val="StyleUnderline"/>
          <w:rFonts w:asciiTheme="minorHAnsi" w:hAnsiTheme="minorHAnsi" w:cstheme="minorHAnsi"/>
        </w:rPr>
        <w:t>, not by socialist systems that are</w:t>
      </w:r>
      <w:r w:rsidRPr="006648F0">
        <w:rPr>
          <w:rFonts w:asciiTheme="minorHAnsi" w:hAnsiTheme="minorHAnsi" w:cstheme="minorHAnsi"/>
          <w:sz w:val="16"/>
        </w:rPr>
        <w:t xml:space="preserve"> more </w:t>
      </w:r>
      <w:r w:rsidRPr="006648F0">
        <w:rPr>
          <w:rStyle w:val="StyleUnderline"/>
          <w:rFonts w:asciiTheme="minorHAnsi" w:hAnsiTheme="minorHAnsi" w:cstheme="minorHAnsi"/>
        </w:rPr>
        <w:t xml:space="preserve">concerned with how the </w:t>
      </w:r>
      <w:r w:rsidRPr="006648F0">
        <w:rPr>
          <w:rStyle w:val="Emphasis"/>
          <w:rFonts w:asciiTheme="minorHAnsi" w:hAnsiTheme="minorHAnsi" w:cstheme="minorHAnsi"/>
        </w:rPr>
        <w:t>existing pie</w:t>
      </w:r>
      <w:r w:rsidRPr="006648F0">
        <w:rPr>
          <w:rStyle w:val="StyleUnderline"/>
          <w:rFonts w:asciiTheme="minorHAnsi" w:hAnsiTheme="minorHAnsi" w:cstheme="minorHAnsi"/>
        </w:rPr>
        <w:t xml:space="preserve"> is cut. </w:t>
      </w:r>
      <w:r w:rsidRPr="006648F0">
        <w:rPr>
          <w:rStyle w:val="StyleUnderline"/>
          <w:rFonts w:asciiTheme="minorHAnsi" w:hAnsiTheme="minorHAnsi" w:cstheme="minorHAnsi"/>
          <w:highlight w:val="green"/>
        </w:rPr>
        <w:t>It is</w:t>
      </w:r>
      <w:r w:rsidRPr="006648F0">
        <w:rPr>
          <w:rFonts w:asciiTheme="minorHAnsi" w:hAnsiTheme="minorHAnsi" w:cstheme="minorHAnsi"/>
          <w:sz w:val="16"/>
        </w:rPr>
        <w:t xml:space="preserve"> far </w:t>
      </w:r>
      <w:r w:rsidRPr="006648F0">
        <w:rPr>
          <w:rStyle w:val="Emphasis"/>
          <w:rFonts w:asciiTheme="minorHAnsi" w:hAnsiTheme="minorHAnsi" w:cstheme="minorHAnsi"/>
          <w:highlight w:val="green"/>
        </w:rPr>
        <w:t>too soon</w:t>
      </w:r>
      <w:r w:rsidRPr="006648F0">
        <w:rPr>
          <w:rFonts w:asciiTheme="minorHAnsi" w:hAnsiTheme="minorHAnsi" w:cstheme="minorHAnsi"/>
          <w:sz w:val="16"/>
        </w:rPr>
        <w:t xml:space="preserve">, in other words, </w:t>
      </w:r>
      <w:r w:rsidRPr="006648F0">
        <w:rPr>
          <w:rStyle w:val="StyleUnderline"/>
          <w:rFonts w:asciiTheme="minorHAnsi" w:hAnsiTheme="minorHAnsi" w:cstheme="minorHAnsi"/>
          <w:highlight w:val="green"/>
        </w:rPr>
        <w:t xml:space="preserve">to </w:t>
      </w:r>
      <w:r w:rsidRPr="006648F0">
        <w:rPr>
          <w:rStyle w:val="Emphasis"/>
          <w:rFonts w:asciiTheme="minorHAnsi" w:hAnsiTheme="minorHAnsi" w:cstheme="minorHAnsi"/>
          <w:highlight w:val="green"/>
        </w:rPr>
        <w:t>write off productivity</w:t>
      </w:r>
      <w:r w:rsidRPr="006648F0">
        <w:rPr>
          <w:rFonts w:asciiTheme="minorHAnsi" w:hAnsiTheme="minorHAnsi" w:cstheme="minorHAnsi"/>
          <w:sz w:val="16"/>
        </w:rPr>
        <w:t>.</w:t>
      </w:r>
    </w:p>
    <w:p w14:paraId="1BECF8AC"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Here, </w:t>
      </w:r>
      <w:r w:rsidRPr="006648F0">
        <w:rPr>
          <w:rStyle w:val="StyleUnderline"/>
          <w:rFonts w:asciiTheme="minorHAnsi" w:hAnsiTheme="minorHAnsi" w:cstheme="minorHAnsi"/>
        </w:rPr>
        <w:t>it is worth considering</w:t>
      </w:r>
      <w:r w:rsidRPr="006648F0">
        <w:rPr>
          <w:rFonts w:asciiTheme="minorHAnsi" w:hAnsiTheme="minorHAnsi" w:cstheme="minorHAnsi"/>
          <w:sz w:val="16"/>
        </w:rPr>
        <w:t xml:space="preserve"> the </w:t>
      </w:r>
      <w:r w:rsidRPr="006648F0">
        <w:rPr>
          <w:rStyle w:val="StyleUnderline"/>
          <w:rFonts w:asciiTheme="minorHAnsi" w:hAnsiTheme="minorHAnsi" w:cstheme="minorHAnsi"/>
        </w:rPr>
        <w:t>lessons of</w:t>
      </w:r>
      <w:r w:rsidRPr="006648F0">
        <w:rPr>
          <w:rFonts w:asciiTheme="minorHAnsi" w:hAnsiTheme="minorHAnsi" w:cstheme="minorHAnsi"/>
          <w:sz w:val="16"/>
        </w:rPr>
        <w:t xml:space="preserve"> a previous productivity boom: </w:t>
      </w:r>
      <w:r w:rsidRPr="006648F0">
        <w:rPr>
          <w:rStyle w:val="StyleUnderline"/>
          <w:rFonts w:asciiTheme="minorHAnsi" w:hAnsiTheme="minorHAnsi" w:cstheme="minorHAnsi"/>
        </w:rPr>
        <w:t>the Industrial Revolution</w:t>
      </w:r>
      <w:r w:rsidRPr="006648F0">
        <w:rPr>
          <w:rFonts w:asciiTheme="minorHAnsi" w:hAnsiTheme="minorHAnsi" w:cstheme="minorHAnsi"/>
          <w:sz w:val="16"/>
        </w:rPr>
        <w:t xml:space="preserve">. As the economist Joel Mokyr has shown, </w:t>
      </w:r>
      <w:r w:rsidRPr="006648F0">
        <w:rPr>
          <w:rStyle w:val="StyleUnderline"/>
          <w:rFonts w:asciiTheme="minorHAnsi" w:hAnsiTheme="minorHAnsi" w:cstheme="minorHAnsi"/>
        </w:rPr>
        <w:t xml:space="preserve">it took new innovations like the </w:t>
      </w:r>
      <w:r w:rsidRPr="006648F0">
        <w:rPr>
          <w:rStyle w:val="Emphasis"/>
          <w:rFonts w:asciiTheme="minorHAnsi" w:hAnsiTheme="minorHAnsi" w:cstheme="minorHAnsi"/>
        </w:rPr>
        <w:t>steam engine</w:t>
      </w:r>
      <w:r w:rsidRPr="006648F0">
        <w:rPr>
          <w:rFonts w:asciiTheme="minorHAnsi" w:hAnsiTheme="minorHAnsi" w:cstheme="minorHAnsi"/>
          <w:sz w:val="16"/>
        </w:rPr>
        <w:t xml:space="preserve"> more than </w:t>
      </w:r>
      <w:r w:rsidRPr="006648F0">
        <w:rPr>
          <w:rStyle w:val="StyleUnderline"/>
          <w:rFonts w:asciiTheme="minorHAnsi" w:hAnsiTheme="minorHAnsi" w:cstheme="minorHAnsi"/>
        </w:rPr>
        <w:t>100 years to appear in productivity estimates. The same could be happening</w:t>
      </w:r>
      <w:r w:rsidRPr="006648F0">
        <w:rPr>
          <w:rFonts w:asciiTheme="minorHAnsi" w:hAnsiTheme="minorHAnsi" w:cstheme="minorHAnsi"/>
          <w:sz w:val="16"/>
        </w:rPr>
        <w:t xml:space="preserve"> today </w:t>
      </w:r>
      <w:r w:rsidRPr="006648F0">
        <w:rPr>
          <w:rStyle w:val="StyleUnderline"/>
          <w:rFonts w:asciiTheme="minorHAnsi" w:hAnsiTheme="minorHAnsi" w:cstheme="minorHAnsi"/>
        </w:rPr>
        <w:t xml:space="preserve">with </w:t>
      </w:r>
      <w:r w:rsidRPr="006648F0">
        <w:rPr>
          <w:rStyle w:val="Emphasis"/>
          <w:rFonts w:asciiTheme="minorHAnsi" w:hAnsiTheme="minorHAnsi" w:cstheme="minorHAnsi"/>
        </w:rPr>
        <w:t>smartphones</w:t>
      </w:r>
      <w:r w:rsidRPr="006648F0">
        <w:rPr>
          <w:rStyle w:val="StyleUnderline"/>
          <w:rFonts w:asciiTheme="minorHAnsi" w:hAnsiTheme="minorHAnsi" w:cstheme="minorHAnsi"/>
        </w:rPr>
        <w:t xml:space="preserve"> and the </w:t>
      </w:r>
      <w:r w:rsidRPr="006648F0">
        <w:rPr>
          <w:rStyle w:val="Emphasis"/>
          <w:rFonts w:asciiTheme="minorHAnsi" w:hAnsiTheme="minorHAnsi" w:cstheme="minorHAnsi"/>
        </w:rPr>
        <w:t>internet</w:t>
      </w:r>
      <w:r w:rsidRPr="006648F0">
        <w:rPr>
          <w:rFonts w:asciiTheme="minorHAnsi" w:hAnsiTheme="minorHAnsi" w:cstheme="minorHAnsi"/>
          <w:sz w:val="16"/>
        </w:rPr>
        <w:t>. Meanwhile, even as that upheaval transformed the human experience, creating a more comfortable existence for most everyone, it was also messy and disruptive. The early part of that innovative cycle--like others since--displaced existing workers while the gains flowed to the owners of capital first, causing social instability.</w:t>
      </w:r>
    </w:p>
    <w:p w14:paraId="6D0CA97C" w14:textId="77777777" w:rsidR="006648F0" w:rsidRPr="006648F0" w:rsidRDefault="006648F0" w:rsidP="006648F0">
      <w:pPr>
        <w:rPr>
          <w:rFonts w:asciiTheme="minorHAnsi" w:hAnsiTheme="minorHAnsi" w:cstheme="minorHAnsi"/>
        </w:rPr>
      </w:pPr>
    </w:p>
    <w:p w14:paraId="19CEF36F"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lastRenderedPageBreak/>
        <w:t xml:space="preserve">Growth and innovation </w:t>
      </w:r>
      <w:proofErr w:type="gramStart"/>
      <w:r w:rsidRPr="006648F0">
        <w:rPr>
          <w:rFonts w:asciiTheme="minorHAnsi" w:hAnsiTheme="minorHAnsi" w:cstheme="minorHAnsi"/>
          <w:u w:val="single"/>
        </w:rPr>
        <w:t>solves</w:t>
      </w:r>
      <w:proofErr w:type="gramEnd"/>
      <w:r w:rsidRPr="006648F0">
        <w:rPr>
          <w:rFonts w:asciiTheme="minorHAnsi" w:hAnsiTheme="minorHAnsi" w:cstheme="minorHAnsi"/>
        </w:rPr>
        <w:t xml:space="preserve"> warming.</w:t>
      </w:r>
    </w:p>
    <w:p w14:paraId="335DA6B1" w14:textId="77777777" w:rsidR="006648F0" w:rsidRPr="006648F0" w:rsidRDefault="006648F0" w:rsidP="006648F0">
      <w:pPr>
        <w:rPr>
          <w:rFonts w:asciiTheme="minorHAnsi" w:hAnsiTheme="minorHAnsi" w:cstheme="minorHAnsi"/>
        </w:rPr>
      </w:pPr>
      <w:proofErr w:type="spellStart"/>
      <w:r w:rsidRPr="006648F0">
        <w:rPr>
          <w:rStyle w:val="Style13ptBold"/>
          <w:rFonts w:asciiTheme="minorHAnsi" w:hAnsiTheme="minorHAnsi" w:cstheme="minorHAnsi"/>
        </w:rPr>
        <w:t>Ogutonye</w:t>
      </w:r>
      <w:proofErr w:type="spellEnd"/>
      <w:r w:rsidRPr="006648F0">
        <w:rPr>
          <w:rStyle w:val="Style13ptBold"/>
          <w:rFonts w:asciiTheme="minorHAnsi" w:hAnsiTheme="minorHAnsi" w:cstheme="minorHAnsi"/>
        </w:rPr>
        <w:t>, 21</w:t>
      </w:r>
      <w:r w:rsidRPr="006648F0">
        <w:rPr>
          <w:rFonts w:asciiTheme="minorHAnsi" w:hAnsiTheme="minorHAnsi" w:cstheme="minorHAnsi"/>
        </w:rPr>
        <w:t xml:space="preserve">—Policy Lead, Science &amp; Innovation Unit, Tony Blair Institute for Global Change (Olamide, “Should Tech Make Us Optimistic About Climate Change?,” </w:t>
      </w:r>
      <w:hyperlink r:id="rId43" w:history="1">
        <w:r w:rsidRPr="006648F0">
          <w:rPr>
            <w:rStyle w:val="Hyperlink"/>
            <w:rFonts w:asciiTheme="minorHAnsi" w:hAnsiTheme="minorHAnsi" w:cstheme="minorHAnsi"/>
          </w:rPr>
          <w:t>https://institute.global/policy/should-tech-make-us-optimistic-about-climate-change</w:t>
        </w:r>
      </w:hyperlink>
      <w:r w:rsidRPr="006648F0">
        <w:rPr>
          <w:rFonts w:asciiTheme="minorHAnsi" w:hAnsiTheme="minorHAnsi" w:cstheme="minorHAnsi"/>
        </w:rPr>
        <w:t xml:space="preserve">, </w:t>
      </w:r>
      <w:proofErr w:type="spellStart"/>
      <w:r w:rsidRPr="006648F0">
        <w:rPr>
          <w:rFonts w:asciiTheme="minorHAnsi" w:hAnsiTheme="minorHAnsi" w:cstheme="minorHAnsi"/>
        </w:rPr>
        <w:t>dml</w:t>
      </w:r>
      <w:proofErr w:type="spellEnd"/>
      <w:r w:rsidRPr="006648F0">
        <w:rPr>
          <w:rFonts w:asciiTheme="minorHAnsi" w:hAnsiTheme="minorHAnsi" w:cstheme="minorHAnsi"/>
        </w:rPr>
        <w:t>)</w:t>
      </w:r>
    </w:p>
    <w:p w14:paraId="2AD0A513"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In the middle of a climate emergency, it is challenging to stay upbeat. Yet the good news is that </w:t>
      </w:r>
      <w:r w:rsidRPr="006648F0">
        <w:rPr>
          <w:rStyle w:val="StyleUnderline"/>
          <w:rFonts w:asciiTheme="minorHAnsi" w:hAnsiTheme="minorHAnsi" w:cstheme="minorHAnsi"/>
          <w:highlight w:val="green"/>
        </w:rPr>
        <w:t>investment in climate tech</w:t>
      </w:r>
      <w:r w:rsidRPr="006648F0">
        <w:rPr>
          <w:rStyle w:val="StyleUnderline"/>
          <w:rFonts w:asciiTheme="minorHAnsi" w:hAnsiTheme="minorHAnsi" w:cstheme="minorHAnsi"/>
        </w:rPr>
        <w:t xml:space="preserve">nology has </w:t>
      </w:r>
      <w:r w:rsidRPr="006648F0">
        <w:rPr>
          <w:rStyle w:val="Emphasis"/>
          <w:rFonts w:asciiTheme="minorHAnsi" w:hAnsiTheme="minorHAnsi" w:cstheme="minorHAnsi"/>
          <w:highlight w:val="green"/>
        </w:rPr>
        <w:t>continued to grow</w:t>
      </w:r>
      <w:r w:rsidRPr="006648F0">
        <w:rPr>
          <w:rFonts w:asciiTheme="minorHAnsi" w:hAnsiTheme="minorHAnsi" w:cstheme="minorHAnsi"/>
          <w:sz w:val="16"/>
        </w:rPr>
        <w:t xml:space="preserve"> since the early 2010s. US-listed </w:t>
      </w:r>
      <w:r w:rsidRPr="006648F0">
        <w:rPr>
          <w:rStyle w:val="StyleUnderline"/>
          <w:rFonts w:asciiTheme="minorHAnsi" w:hAnsiTheme="minorHAnsi" w:cstheme="minorHAnsi"/>
        </w:rPr>
        <w:t xml:space="preserve">companies involved with providing technology solutions that support global </w:t>
      </w:r>
      <w:proofErr w:type="spellStart"/>
      <w:r w:rsidRPr="006648F0">
        <w:rPr>
          <w:rStyle w:val="StyleUnderline"/>
          <w:rFonts w:asciiTheme="minorHAnsi" w:hAnsiTheme="minorHAnsi" w:cstheme="minorHAnsi"/>
          <w:highlight w:val="green"/>
        </w:rPr>
        <w:t>decarbonisation</w:t>
      </w:r>
      <w:proofErr w:type="spellEnd"/>
      <w:r w:rsidRPr="006648F0">
        <w:rPr>
          <w:rStyle w:val="StyleUnderline"/>
          <w:rFonts w:asciiTheme="minorHAnsi" w:hAnsiTheme="minorHAnsi" w:cstheme="minorHAnsi"/>
        </w:rPr>
        <w:t xml:space="preserve"> have </w:t>
      </w:r>
      <w:r w:rsidRPr="006648F0">
        <w:rPr>
          <w:rStyle w:val="Emphasis"/>
          <w:rFonts w:asciiTheme="minorHAnsi" w:hAnsiTheme="minorHAnsi" w:cstheme="minorHAnsi"/>
        </w:rPr>
        <w:t xml:space="preserve">consistently </w:t>
      </w:r>
      <w:r w:rsidRPr="006648F0">
        <w:rPr>
          <w:rStyle w:val="Emphasis"/>
          <w:rFonts w:asciiTheme="minorHAnsi" w:hAnsiTheme="minorHAnsi" w:cstheme="minorHAnsi"/>
          <w:highlight w:val="green"/>
        </w:rPr>
        <w:t>outperformed</w:t>
      </w:r>
      <w:r w:rsidRPr="006648F0">
        <w:rPr>
          <w:rStyle w:val="StyleUnderline"/>
          <w:rFonts w:asciiTheme="minorHAnsi" w:hAnsiTheme="minorHAnsi" w:cstheme="minorHAnsi"/>
          <w:highlight w:val="green"/>
        </w:rPr>
        <w:t xml:space="preserve"> the average</w:t>
      </w:r>
      <w:r w:rsidRPr="006648F0">
        <w:rPr>
          <w:rFonts w:asciiTheme="minorHAnsi" w:hAnsiTheme="minorHAnsi" w:cstheme="minorHAnsi"/>
          <w:sz w:val="16"/>
        </w:rPr>
        <w:t xml:space="preserve"> since 2019 (Figure 7). Venture capital (</w:t>
      </w:r>
      <w:r w:rsidRPr="006648F0">
        <w:rPr>
          <w:rStyle w:val="StyleUnderline"/>
          <w:rFonts w:asciiTheme="minorHAnsi" w:hAnsiTheme="minorHAnsi" w:cstheme="minorHAnsi"/>
        </w:rPr>
        <w:t>VC</w:t>
      </w:r>
      <w:r w:rsidRPr="006648F0">
        <w:rPr>
          <w:rFonts w:asciiTheme="minorHAnsi" w:hAnsiTheme="minorHAnsi" w:cstheme="minorHAnsi"/>
          <w:sz w:val="16"/>
        </w:rPr>
        <w:t xml:space="preserve">) </w:t>
      </w:r>
      <w:r w:rsidRPr="006648F0">
        <w:rPr>
          <w:rStyle w:val="StyleUnderline"/>
          <w:rFonts w:asciiTheme="minorHAnsi" w:hAnsiTheme="minorHAnsi" w:cstheme="minorHAnsi"/>
        </w:rPr>
        <w:t>investment</w:t>
      </w:r>
      <w:r w:rsidRPr="006648F0">
        <w:rPr>
          <w:rFonts w:asciiTheme="minorHAnsi" w:hAnsiTheme="minorHAnsi" w:cstheme="minorHAnsi"/>
          <w:sz w:val="16"/>
        </w:rPr>
        <w:t xml:space="preserve"> in the sector </w:t>
      </w:r>
      <w:r w:rsidRPr="006648F0">
        <w:rPr>
          <w:rStyle w:val="StyleUnderline"/>
          <w:rFonts w:asciiTheme="minorHAnsi" w:hAnsiTheme="minorHAnsi" w:cstheme="minorHAnsi"/>
        </w:rPr>
        <w:t xml:space="preserve">grew </w:t>
      </w:r>
      <w:r w:rsidRPr="006648F0">
        <w:rPr>
          <w:rStyle w:val="Emphasis"/>
          <w:rFonts w:asciiTheme="minorHAnsi" w:hAnsiTheme="minorHAnsi" w:cstheme="minorHAnsi"/>
        </w:rPr>
        <w:t>tenfold</w:t>
      </w:r>
      <w:r w:rsidRPr="006648F0">
        <w:rPr>
          <w:rFonts w:asciiTheme="minorHAnsi" w:hAnsiTheme="minorHAnsi" w:cstheme="minorHAnsi"/>
          <w:sz w:val="16"/>
        </w:rPr>
        <w:t xml:space="preserve"> between 2013 and 2018, representing five times the growth rate of the overall VC market. By comparison, the growth rate of VC investment in Artificial Intelligence was a third of climate tech between 2013 and 2018 although AI is renowned for its uptick within the same timeframe. Beyond VC, </w:t>
      </w:r>
      <w:r w:rsidRPr="006648F0">
        <w:rPr>
          <w:rStyle w:val="Emphasis"/>
          <w:rFonts w:asciiTheme="minorHAnsi" w:hAnsiTheme="minorHAnsi" w:cstheme="minorHAnsi"/>
          <w:highlight w:val="green"/>
        </w:rPr>
        <w:t>public investment</w:t>
      </w:r>
      <w:r w:rsidRPr="006648F0">
        <w:rPr>
          <w:rStyle w:val="StyleUnderline"/>
          <w:rFonts w:asciiTheme="minorHAnsi" w:hAnsiTheme="minorHAnsi" w:cstheme="minorHAnsi"/>
          <w:highlight w:val="green"/>
        </w:rPr>
        <w:t xml:space="preserve"> in climate</w:t>
      </w:r>
      <w:r w:rsidRPr="006648F0">
        <w:rPr>
          <w:rStyle w:val="StyleUnderline"/>
          <w:rFonts w:asciiTheme="minorHAnsi" w:hAnsiTheme="minorHAnsi" w:cstheme="minorHAnsi"/>
        </w:rPr>
        <w:t xml:space="preserve"> technology research has </w:t>
      </w:r>
      <w:r w:rsidRPr="006648F0">
        <w:rPr>
          <w:rStyle w:val="StyleUnderline"/>
          <w:rFonts w:asciiTheme="minorHAnsi" w:hAnsiTheme="minorHAnsi" w:cstheme="minorHAnsi"/>
          <w:highlight w:val="green"/>
        </w:rPr>
        <w:t>continued to grow</w:t>
      </w:r>
      <w:r w:rsidRPr="006648F0">
        <w:rPr>
          <w:rFonts w:asciiTheme="minorHAnsi" w:hAnsiTheme="minorHAnsi" w:cstheme="minorHAnsi"/>
          <w:sz w:val="16"/>
        </w:rPr>
        <w:t xml:space="preserve"> too. </w:t>
      </w:r>
      <w:r w:rsidRPr="006648F0">
        <w:rPr>
          <w:rStyle w:val="StyleUnderline"/>
          <w:rFonts w:asciiTheme="minorHAnsi" w:hAnsiTheme="minorHAnsi" w:cstheme="minorHAnsi"/>
        </w:rPr>
        <w:t>In 2019</w:t>
      </w:r>
      <w:r w:rsidRPr="006648F0">
        <w:rPr>
          <w:rFonts w:asciiTheme="minorHAnsi" w:hAnsiTheme="minorHAnsi" w:cstheme="minorHAnsi"/>
          <w:sz w:val="16"/>
        </w:rPr>
        <w:t xml:space="preserve">, </w:t>
      </w:r>
      <w:r w:rsidRPr="006648F0">
        <w:rPr>
          <w:rStyle w:val="StyleUnderline"/>
          <w:rFonts w:asciiTheme="minorHAnsi" w:hAnsiTheme="minorHAnsi" w:cstheme="minorHAnsi"/>
        </w:rPr>
        <w:t>government</w:t>
      </w:r>
      <w:r w:rsidRPr="006648F0">
        <w:rPr>
          <w:rFonts w:asciiTheme="minorHAnsi" w:hAnsiTheme="minorHAnsi" w:cstheme="minorHAnsi"/>
          <w:sz w:val="16"/>
        </w:rPr>
        <w:t xml:space="preserve"> </w:t>
      </w:r>
      <w:r w:rsidRPr="006648F0">
        <w:rPr>
          <w:rStyle w:val="StyleUnderline"/>
          <w:rFonts w:asciiTheme="minorHAnsi" w:hAnsiTheme="minorHAnsi" w:cstheme="minorHAnsi"/>
        </w:rPr>
        <w:t>r</w:t>
      </w:r>
      <w:r w:rsidRPr="006648F0">
        <w:rPr>
          <w:rFonts w:asciiTheme="minorHAnsi" w:hAnsiTheme="minorHAnsi" w:cstheme="minorHAnsi"/>
          <w:sz w:val="16"/>
        </w:rPr>
        <w:t xml:space="preserve">esearch </w:t>
      </w:r>
      <w:r w:rsidRPr="006648F0">
        <w:rPr>
          <w:rStyle w:val="StyleUnderline"/>
          <w:rFonts w:asciiTheme="minorHAnsi" w:hAnsiTheme="minorHAnsi" w:cstheme="minorHAnsi"/>
        </w:rPr>
        <w:t>and</w:t>
      </w:r>
      <w:r w:rsidRPr="006648F0">
        <w:rPr>
          <w:rFonts w:asciiTheme="minorHAnsi" w:hAnsiTheme="minorHAnsi" w:cstheme="minorHAnsi"/>
          <w:sz w:val="16"/>
        </w:rPr>
        <w:t xml:space="preserve"> </w:t>
      </w:r>
      <w:r w:rsidRPr="006648F0">
        <w:rPr>
          <w:rStyle w:val="StyleUnderline"/>
          <w:rFonts w:asciiTheme="minorHAnsi" w:hAnsiTheme="minorHAnsi" w:cstheme="minorHAnsi"/>
        </w:rPr>
        <w:t>d</w:t>
      </w:r>
      <w:r w:rsidRPr="006648F0">
        <w:rPr>
          <w:rFonts w:asciiTheme="minorHAnsi" w:hAnsiTheme="minorHAnsi" w:cstheme="minorHAnsi"/>
          <w:sz w:val="16"/>
        </w:rPr>
        <w:t xml:space="preserve">evelopment </w:t>
      </w:r>
      <w:r w:rsidRPr="006648F0">
        <w:rPr>
          <w:rStyle w:val="StyleUnderline"/>
          <w:rFonts w:asciiTheme="minorHAnsi" w:hAnsiTheme="minorHAnsi" w:cstheme="minorHAnsi"/>
        </w:rPr>
        <w:t xml:space="preserve">funding for energy technologies alone stood at </w:t>
      </w:r>
      <w:r w:rsidRPr="006648F0">
        <w:rPr>
          <w:rStyle w:val="Emphasis"/>
          <w:rFonts w:asciiTheme="minorHAnsi" w:hAnsiTheme="minorHAnsi" w:cstheme="minorHAnsi"/>
        </w:rPr>
        <w:t>$30 billion</w:t>
      </w:r>
      <w:r w:rsidRPr="006648F0">
        <w:rPr>
          <w:rFonts w:asciiTheme="minorHAnsi" w:hAnsiTheme="minorHAnsi" w:cstheme="minorHAnsi"/>
          <w:sz w:val="16"/>
        </w:rPr>
        <w:t>, with around 80 per cent of it aimed at low-carbon solutions.</w:t>
      </w:r>
    </w:p>
    <w:p w14:paraId="21599C67"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In addition to the positive role of technology, </w:t>
      </w:r>
      <w:r w:rsidRPr="006648F0">
        <w:rPr>
          <w:rStyle w:val="StyleUnderline"/>
          <w:rFonts w:asciiTheme="minorHAnsi" w:hAnsiTheme="minorHAnsi" w:cstheme="minorHAnsi"/>
        </w:rPr>
        <w:t xml:space="preserve">political leaders are </w:t>
      </w:r>
      <w:r w:rsidRPr="006648F0">
        <w:rPr>
          <w:rStyle w:val="Emphasis"/>
          <w:rFonts w:asciiTheme="minorHAnsi" w:hAnsiTheme="minorHAnsi" w:cstheme="minorHAnsi"/>
        </w:rPr>
        <w:t>increasingly showing</w:t>
      </w:r>
      <w:r w:rsidRPr="006648F0">
        <w:rPr>
          <w:rStyle w:val="StyleUnderline"/>
          <w:rFonts w:asciiTheme="minorHAnsi" w:hAnsiTheme="minorHAnsi" w:cstheme="minorHAnsi"/>
        </w:rPr>
        <w:t xml:space="preserve"> a willingness to make </w:t>
      </w:r>
      <w:r w:rsidRPr="006648F0">
        <w:rPr>
          <w:rStyle w:val="Emphasis"/>
          <w:rFonts w:asciiTheme="minorHAnsi" w:hAnsiTheme="minorHAnsi" w:cstheme="minorHAnsi"/>
        </w:rPr>
        <w:t>ambitious commitments</w:t>
      </w:r>
      <w:r w:rsidRPr="006648F0">
        <w:rPr>
          <w:rStyle w:val="StyleUnderline"/>
          <w:rFonts w:asciiTheme="minorHAnsi" w:hAnsiTheme="minorHAnsi" w:cstheme="minorHAnsi"/>
        </w:rPr>
        <w:t xml:space="preserve"> on climate</w:t>
      </w:r>
      <w:r w:rsidRPr="006648F0">
        <w:rPr>
          <w:rFonts w:asciiTheme="minorHAnsi" w:hAnsiTheme="minorHAnsi" w:cstheme="minorHAnsi"/>
          <w:sz w:val="16"/>
        </w:rPr>
        <w:t xml:space="preserve">. The </w:t>
      </w:r>
      <w:r w:rsidRPr="006648F0">
        <w:rPr>
          <w:rStyle w:val="Emphasis"/>
          <w:rFonts w:asciiTheme="minorHAnsi" w:hAnsiTheme="minorHAnsi" w:cstheme="minorHAnsi"/>
        </w:rPr>
        <w:t>Paris</w:t>
      </w:r>
      <w:r w:rsidRPr="006648F0">
        <w:rPr>
          <w:rFonts w:asciiTheme="minorHAnsi" w:hAnsiTheme="minorHAnsi" w:cstheme="minorHAnsi"/>
          <w:sz w:val="16"/>
        </w:rPr>
        <w:t xml:space="preserve"> Agreement is a case in point. The international treaty </w:t>
      </w:r>
      <w:r w:rsidRPr="006648F0">
        <w:rPr>
          <w:rStyle w:val="StyleUnderline"/>
          <w:rFonts w:asciiTheme="minorHAnsi" w:hAnsiTheme="minorHAnsi" w:cstheme="minorHAnsi"/>
        </w:rPr>
        <w:t>was</w:t>
      </w:r>
      <w:r w:rsidRPr="006648F0">
        <w:rPr>
          <w:rFonts w:asciiTheme="minorHAnsi" w:hAnsiTheme="minorHAnsi" w:cstheme="minorHAnsi"/>
          <w:sz w:val="16"/>
        </w:rPr>
        <w:t xml:space="preserve"> adopted in 2015 and </w:t>
      </w:r>
      <w:r w:rsidRPr="006648F0">
        <w:rPr>
          <w:rStyle w:val="StyleUnderline"/>
          <w:rFonts w:asciiTheme="minorHAnsi" w:hAnsiTheme="minorHAnsi" w:cstheme="minorHAnsi"/>
        </w:rPr>
        <w:t xml:space="preserve">ratified internationally within a </w:t>
      </w:r>
      <w:r w:rsidRPr="006648F0">
        <w:rPr>
          <w:rStyle w:val="Emphasis"/>
          <w:rFonts w:asciiTheme="minorHAnsi" w:hAnsiTheme="minorHAnsi" w:cstheme="minorHAnsi"/>
        </w:rPr>
        <w:t>year</w:t>
      </w:r>
      <w:r w:rsidRPr="006648F0">
        <w:rPr>
          <w:rFonts w:asciiTheme="minorHAnsi" w:hAnsiTheme="minorHAnsi" w:cstheme="minorHAnsi"/>
          <w:sz w:val="16"/>
        </w:rPr>
        <w:t xml:space="preserve"> – a </w:t>
      </w:r>
      <w:r w:rsidRPr="006648F0">
        <w:rPr>
          <w:rStyle w:val="Emphasis"/>
          <w:rFonts w:asciiTheme="minorHAnsi" w:hAnsiTheme="minorHAnsi" w:cstheme="minorHAnsi"/>
        </w:rPr>
        <w:t>much quicker</w:t>
      </w:r>
      <w:r w:rsidRPr="006648F0">
        <w:rPr>
          <w:rFonts w:asciiTheme="minorHAnsi" w:hAnsiTheme="minorHAnsi" w:cstheme="minorHAnsi"/>
          <w:sz w:val="16"/>
        </w:rPr>
        <w:t xml:space="preserve"> pace </w:t>
      </w:r>
      <w:r w:rsidRPr="006648F0">
        <w:rPr>
          <w:rStyle w:val="StyleUnderline"/>
          <w:rFonts w:asciiTheme="minorHAnsi" w:hAnsiTheme="minorHAnsi" w:cstheme="minorHAnsi"/>
        </w:rPr>
        <w:t>than</w:t>
      </w:r>
      <w:r w:rsidRPr="006648F0">
        <w:rPr>
          <w:rFonts w:asciiTheme="minorHAnsi" w:hAnsiTheme="minorHAnsi" w:cstheme="minorHAnsi"/>
          <w:sz w:val="16"/>
        </w:rPr>
        <w:t xml:space="preserve"> its predecessor, the </w:t>
      </w:r>
      <w:r w:rsidRPr="006648F0">
        <w:rPr>
          <w:rStyle w:val="Emphasis"/>
          <w:rFonts w:asciiTheme="minorHAnsi" w:hAnsiTheme="minorHAnsi" w:cstheme="minorHAnsi"/>
        </w:rPr>
        <w:t>Kyoto</w:t>
      </w:r>
      <w:r w:rsidRPr="006648F0">
        <w:rPr>
          <w:rFonts w:asciiTheme="minorHAnsi" w:hAnsiTheme="minorHAnsi" w:cstheme="minorHAnsi"/>
          <w:sz w:val="16"/>
        </w:rPr>
        <w:t xml:space="preserve"> Protocol, which took eight years. The </w:t>
      </w:r>
      <w:r w:rsidRPr="006648F0">
        <w:rPr>
          <w:rStyle w:val="StyleUnderline"/>
          <w:rFonts w:asciiTheme="minorHAnsi" w:hAnsiTheme="minorHAnsi" w:cstheme="minorHAnsi"/>
          <w:highlight w:val="green"/>
        </w:rPr>
        <w:t>Paris</w:t>
      </w:r>
      <w:r w:rsidRPr="006648F0">
        <w:rPr>
          <w:rFonts w:asciiTheme="minorHAnsi" w:hAnsiTheme="minorHAnsi" w:cstheme="minorHAnsi"/>
          <w:sz w:val="16"/>
        </w:rPr>
        <w:t xml:space="preserve"> deal </w:t>
      </w:r>
      <w:r w:rsidRPr="006648F0">
        <w:rPr>
          <w:rStyle w:val="StyleUnderline"/>
          <w:rFonts w:asciiTheme="minorHAnsi" w:hAnsiTheme="minorHAnsi" w:cstheme="minorHAnsi"/>
          <w:highlight w:val="green"/>
        </w:rPr>
        <w:t>grew into a</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 xml:space="preserve">political </w:t>
      </w:r>
      <w:r w:rsidRPr="006648F0">
        <w:rPr>
          <w:rStyle w:val="Emphasis"/>
          <w:rFonts w:asciiTheme="minorHAnsi" w:hAnsiTheme="minorHAnsi" w:cstheme="minorHAnsi"/>
          <w:highlight w:val="green"/>
        </w:rPr>
        <w:t>snowball</w:t>
      </w:r>
      <w:r w:rsidRPr="006648F0">
        <w:rPr>
          <w:rFonts w:asciiTheme="minorHAnsi" w:hAnsiTheme="minorHAnsi" w:cstheme="minorHAnsi"/>
          <w:sz w:val="16"/>
          <w:highlight w:val="green"/>
        </w:rPr>
        <w:t xml:space="preserve">, </w:t>
      </w:r>
      <w:proofErr w:type="spellStart"/>
      <w:r w:rsidRPr="006648F0">
        <w:rPr>
          <w:rStyle w:val="Emphasis"/>
          <w:rFonts w:asciiTheme="minorHAnsi" w:hAnsiTheme="minorHAnsi" w:cstheme="minorHAnsi"/>
          <w:highlight w:val="green"/>
        </w:rPr>
        <w:t>galvanising</w:t>
      </w:r>
      <w:proofErr w:type="spellEnd"/>
      <w:r w:rsidRPr="006648F0">
        <w:rPr>
          <w:rStyle w:val="Emphasis"/>
          <w:rFonts w:asciiTheme="minorHAnsi" w:hAnsiTheme="minorHAnsi" w:cstheme="minorHAnsi"/>
        </w:rPr>
        <w:t xml:space="preserve"> further </w:t>
      </w:r>
      <w:r w:rsidRPr="006648F0">
        <w:rPr>
          <w:rStyle w:val="Emphasis"/>
          <w:rFonts w:asciiTheme="minorHAnsi" w:hAnsiTheme="minorHAnsi" w:cstheme="minorHAnsi"/>
          <w:highlight w:val="green"/>
        </w:rPr>
        <w:t>commitment</w:t>
      </w:r>
      <w:r w:rsidRPr="006648F0">
        <w:rPr>
          <w:rStyle w:val="StyleUnderline"/>
          <w:rFonts w:asciiTheme="minorHAnsi" w:hAnsiTheme="minorHAnsi" w:cstheme="minorHAnsi"/>
        </w:rPr>
        <w:t xml:space="preserve"> from most of the world’s leading emitters</w:t>
      </w:r>
      <w:r w:rsidRPr="006648F0">
        <w:rPr>
          <w:rFonts w:asciiTheme="minorHAnsi" w:hAnsiTheme="minorHAnsi" w:cstheme="minorHAnsi"/>
          <w:sz w:val="16"/>
        </w:rPr>
        <w:t xml:space="preserve"> and arguably becoming the most symbolic climate event of the 21st century. </w:t>
      </w:r>
      <w:r w:rsidRPr="006648F0">
        <w:rPr>
          <w:rStyle w:val="StyleUnderline"/>
          <w:rFonts w:asciiTheme="minorHAnsi" w:hAnsiTheme="minorHAnsi" w:cstheme="minorHAnsi"/>
        </w:rPr>
        <w:t>The US withdrawal</w:t>
      </w:r>
      <w:r w:rsidRPr="006648F0">
        <w:rPr>
          <w:rFonts w:asciiTheme="minorHAnsi" w:hAnsiTheme="minorHAnsi" w:cstheme="minorHAnsi"/>
          <w:sz w:val="16"/>
        </w:rPr>
        <w:t xml:space="preserve"> from the Paris Agreement in 2019 dealt a political blow to the global pact although the decision, since reversed by President Biden, </w:t>
      </w:r>
      <w:r w:rsidRPr="006648F0">
        <w:rPr>
          <w:rStyle w:val="Emphasis"/>
          <w:rFonts w:asciiTheme="minorHAnsi" w:hAnsiTheme="minorHAnsi" w:cstheme="minorHAnsi"/>
        </w:rPr>
        <w:t>did not resonate</w:t>
      </w:r>
      <w:r w:rsidRPr="006648F0">
        <w:rPr>
          <w:rStyle w:val="StyleUnderline"/>
          <w:rFonts w:asciiTheme="minorHAnsi" w:hAnsiTheme="minorHAnsi" w:cstheme="minorHAnsi"/>
        </w:rPr>
        <w:t xml:space="preserve"> or </w:t>
      </w:r>
      <w:r w:rsidRPr="006648F0">
        <w:rPr>
          <w:rStyle w:val="Emphasis"/>
          <w:rFonts w:asciiTheme="minorHAnsi" w:hAnsiTheme="minorHAnsi" w:cstheme="minorHAnsi"/>
        </w:rPr>
        <w:t>last long enough</w:t>
      </w:r>
      <w:r w:rsidRPr="006648F0">
        <w:rPr>
          <w:rStyle w:val="StyleUnderline"/>
          <w:rFonts w:asciiTheme="minorHAnsi" w:hAnsiTheme="minorHAnsi" w:cstheme="minorHAnsi"/>
        </w:rPr>
        <w:t xml:space="preserve"> to have any major impact</w:t>
      </w:r>
      <w:r w:rsidRPr="006648F0">
        <w:rPr>
          <w:rFonts w:asciiTheme="minorHAnsi" w:hAnsiTheme="minorHAnsi" w:cstheme="minorHAnsi"/>
          <w:sz w:val="16"/>
        </w:rPr>
        <w:t>.</w:t>
      </w:r>
    </w:p>
    <w:p w14:paraId="05D1CE60"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The </w:t>
      </w:r>
      <w:r w:rsidRPr="006648F0">
        <w:rPr>
          <w:rStyle w:val="StyleUnderline"/>
          <w:rFonts w:asciiTheme="minorHAnsi" w:hAnsiTheme="minorHAnsi" w:cstheme="minorHAnsi"/>
        </w:rPr>
        <w:t>Biden-Harris</w:t>
      </w:r>
      <w:r w:rsidRPr="006648F0">
        <w:rPr>
          <w:rFonts w:asciiTheme="minorHAnsi" w:hAnsiTheme="minorHAnsi" w:cstheme="minorHAnsi"/>
          <w:sz w:val="16"/>
        </w:rPr>
        <w:t xml:space="preserve"> administration </w:t>
      </w:r>
      <w:r w:rsidRPr="006648F0">
        <w:rPr>
          <w:rStyle w:val="StyleUnderline"/>
          <w:rFonts w:asciiTheme="minorHAnsi" w:hAnsiTheme="minorHAnsi" w:cstheme="minorHAnsi"/>
        </w:rPr>
        <w:t>has</w:t>
      </w:r>
      <w:r w:rsidRPr="006648F0">
        <w:rPr>
          <w:rFonts w:asciiTheme="minorHAnsi" w:hAnsiTheme="minorHAnsi" w:cstheme="minorHAnsi"/>
          <w:sz w:val="16"/>
        </w:rPr>
        <w:t xml:space="preserve"> already </w:t>
      </w:r>
      <w:r w:rsidRPr="006648F0">
        <w:rPr>
          <w:rStyle w:val="StyleUnderline"/>
          <w:rFonts w:asciiTheme="minorHAnsi" w:hAnsiTheme="minorHAnsi" w:cstheme="minorHAnsi"/>
        </w:rPr>
        <w:t xml:space="preserve">indicated that it </w:t>
      </w:r>
      <w:r w:rsidRPr="006648F0">
        <w:rPr>
          <w:rStyle w:val="Emphasis"/>
          <w:rFonts w:asciiTheme="minorHAnsi" w:hAnsiTheme="minorHAnsi" w:cstheme="minorHAnsi"/>
        </w:rPr>
        <w:t>will not sit on the fence</w:t>
      </w:r>
      <w:r w:rsidRPr="006648F0">
        <w:rPr>
          <w:rStyle w:val="StyleUnderline"/>
          <w:rFonts w:asciiTheme="minorHAnsi" w:hAnsiTheme="minorHAnsi" w:cstheme="minorHAnsi"/>
        </w:rPr>
        <w:t xml:space="preserve"> but will instead </w:t>
      </w:r>
      <w:r w:rsidRPr="006648F0">
        <w:rPr>
          <w:rStyle w:val="Emphasis"/>
          <w:rFonts w:asciiTheme="minorHAnsi" w:hAnsiTheme="minorHAnsi" w:cstheme="minorHAnsi"/>
        </w:rPr>
        <w:t>revive</w:t>
      </w:r>
      <w:r w:rsidRPr="006648F0">
        <w:rPr>
          <w:rStyle w:val="StyleUnderline"/>
          <w:rFonts w:asciiTheme="minorHAnsi" w:hAnsiTheme="minorHAnsi" w:cstheme="minorHAnsi"/>
        </w:rPr>
        <w:t xml:space="preserve"> the country’s leadership on climate action</w:t>
      </w:r>
      <w:r w:rsidRPr="006648F0">
        <w:rPr>
          <w:rFonts w:asciiTheme="minorHAnsi" w:hAnsiTheme="minorHAnsi" w:cstheme="minorHAnsi"/>
          <w:sz w:val="16"/>
        </w:rPr>
        <w:t xml:space="preserve">. </w:t>
      </w:r>
      <w:r w:rsidRPr="006648F0">
        <w:rPr>
          <w:rStyle w:val="StyleUnderline"/>
          <w:rFonts w:asciiTheme="minorHAnsi" w:hAnsiTheme="minorHAnsi" w:cstheme="minorHAnsi"/>
        </w:rPr>
        <w:t xml:space="preserve">In the </w:t>
      </w:r>
      <w:r w:rsidRPr="006648F0">
        <w:rPr>
          <w:rStyle w:val="Emphasis"/>
          <w:rFonts w:asciiTheme="minorHAnsi" w:hAnsiTheme="minorHAnsi" w:cstheme="minorHAnsi"/>
        </w:rPr>
        <w:t>UK</w:t>
      </w:r>
      <w:r w:rsidRPr="006648F0">
        <w:rPr>
          <w:rStyle w:val="StyleUnderline"/>
          <w:rFonts w:asciiTheme="minorHAnsi" w:hAnsiTheme="minorHAnsi" w:cstheme="minorHAnsi"/>
        </w:rPr>
        <w:t xml:space="preserve"> and </w:t>
      </w:r>
      <w:r w:rsidRPr="006648F0">
        <w:rPr>
          <w:rStyle w:val="Emphasis"/>
          <w:rFonts w:asciiTheme="minorHAnsi" w:hAnsiTheme="minorHAnsi" w:cstheme="minorHAnsi"/>
        </w:rPr>
        <w:t>elsewhere</w:t>
      </w:r>
      <w:r w:rsidRPr="006648F0">
        <w:rPr>
          <w:rFonts w:asciiTheme="minorHAnsi" w:hAnsiTheme="minorHAnsi" w:cstheme="minorHAnsi"/>
          <w:sz w:val="16"/>
        </w:rPr>
        <w:t xml:space="preserve">, </w:t>
      </w:r>
      <w:r w:rsidRPr="006648F0">
        <w:rPr>
          <w:rStyle w:val="Emphasis"/>
          <w:rFonts w:asciiTheme="minorHAnsi" w:hAnsiTheme="minorHAnsi" w:cstheme="minorHAnsi"/>
        </w:rPr>
        <w:t>similar efforts</w:t>
      </w:r>
      <w:r w:rsidRPr="006648F0">
        <w:rPr>
          <w:rStyle w:val="StyleUnderline"/>
          <w:rFonts w:asciiTheme="minorHAnsi" w:hAnsiTheme="minorHAnsi" w:cstheme="minorHAnsi"/>
        </w:rPr>
        <w:t xml:space="preserve"> can be observed as more countries commit to some form of </w:t>
      </w:r>
      <w:r w:rsidRPr="006648F0">
        <w:rPr>
          <w:rStyle w:val="Emphasis"/>
          <w:rFonts w:asciiTheme="minorHAnsi" w:hAnsiTheme="minorHAnsi" w:cstheme="minorHAnsi"/>
        </w:rPr>
        <w:t>net zero target</w:t>
      </w:r>
      <w:r w:rsidRPr="006648F0">
        <w:rPr>
          <w:rFonts w:asciiTheme="minorHAnsi" w:hAnsiTheme="minorHAnsi" w:cstheme="minorHAnsi"/>
          <w:sz w:val="16"/>
        </w:rPr>
        <w:t xml:space="preserve">. </w:t>
      </w:r>
      <w:r w:rsidRPr="006648F0">
        <w:rPr>
          <w:rStyle w:val="Emphasis"/>
          <w:rFonts w:asciiTheme="minorHAnsi" w:hAnsiTheme="minorHAnsi" w:cstheme="minorHAnsi"/>
          <w:highlight w:val="green"/>
        </w:rPr>
        <w:t>More than 100 countries</w:t>
      </w:r>
      <w:r w:rsidRPr="006648F0">
        <w:rPr>
          <w:rStyle w:val="StyleUnderline"/>
          <w:rFonts w:asciiTheme="minorHAnsi" w:hAnsiTheme="minorHAnsi" w:cstheme="minorHAnsi"/>
        </w:rPr>
        <w:t xml:space="preserve"> have </w:t>
      </w:r>
      <w:r w:rsidRPr="006648F0">
        <w:rPr>
          <w:rStyle w:val="StyleUnderline"/>
          <w:rFonts w:asciiTheme="minorHAnsi" w:hAnsiTheme="minorHAnsi" w:cstheme="minorHAnsi"/>
          <w:highlight w:val="green"/>
        </w:rPr>
        <w:t>pledged</w:t>
      </w:r>
      <w:r w:rsidRPr="006648F0">
        <w:rPr>
          <w:rStyle w:val="StyleUnderline"/>
          <w:rFonts w:asciiTheme="minorHAnsi" w:hAnsiTheme="minorHAnsi" w:cstheme="minorHAnsi"/>
        </w:rPr>
        <w:t xml:space="preserve"> a commitment towards </w:t>
      </w:r>
      <w:r w:rsidRPr="006648F0">
        <w:rPr>
          <w:rStyle w:val="StyleUnderline"/>
          <w:rFonts w:asciiTheme="minorHAnsi" w:hAnsiTheme="minorHAnsi" w:cstheme="minorHAnsi"/>
          <w:highlight w:val="green"/>
        </w:rPr>
        <w:t>net zero</w:t>
      </w:r>
      <w:r w:rsidRPr="006648F0">
        <w:rPr>
          <w:rFonts w:asciiTheme="minorHAnsi" w:hAnsiTheme="minorHAnsi" w:cstheme="minorHAnsi"/>
          <w:sz w:val="16"/>
        </w:rPr>
        <w:t xml:space="preserve">, with estimates suggesting that </w:t>
      </w:r>
      <w:r w:rsidRPr="006648F0">
        <w:rPr>
          <w:rStyle w:val="Emphasis"/>
          <w:rFonts w:asciiTheme="minorHAnsi" w:hAnsiTheme="minorHAnsi" w:cstheme="minorHAnsi"/>
          <w:highlight w:val="green"/>
        </w:rPr>
        <w:t>over 70 per cent</w:t>
      </w:r>
      <w:r w:rsidRPr="006648F0">
        <w:rPr>
          <w:rStyle w:val="StyleUnderline"/>
          <w:rFonts w:asciiTheme="minorHAnsi" w:hAnsiTheme="minorHAnsi" w:cstheme="minorHAnsi"/>
          <w:highlight w:val="green"/>
        </w:rPr>
        <w:t xml:space="preserve"> of global GDP</w:t>
      </w:r>
      <w:r w:rsidRPr="006648F0">
        <w:rPr>
          <w:rStyle w:val="StyleUnderline"/>
          <w:rFonts w:asciiTheme="minorHAnsi" w:hAnsiTheme="minorHAnsi" w:cstheme="minorHAnsi"/>
        </w:rPr>
        <w:t xml:space="preserve"> and </w:t>
      </w:r>
      <w:r w:rsidRPr="006648F0">
        <w:rPr>
          <w:rStyle w:val="Emphasis"/>
          <w:rFonts w:asciiTheme="minorHAnsi" w:hAnsiTheme="minorHAnsi" w:cstheme="minorHAnsi"/>
        </w:rPr>
        <w:t>55 per cent</w:t>
      </w:r>
      <w:r w:rsidRPr="006648F0">
        <w:rPr>
          <w:rStyle w:val="StyleUnderline"/>
          <w:rFonts w:asciiTheme="minorHAnsi" w:hAnsiTheme="minorHAnsi" w:cstheme="minorHAnsi"/>
        </w:rPr>
        <w:t xml:space="preserve"> of CO2 emissions are now covered by a similar target</w:t>
      </w:r>
      <w:r w:rsidRPr="006648F0">
        <w:rPr>
          <w:rFonts w:asciiTheme="minorHAnsi" w:hAnsiTheme="minorHAnsi" w:cstheme="minorHAnsi"/>
          <w:sz w:val="16"/>
        </w:rPr>
        <w:t xml:space="preserve">. A Climate Action Tracker Report indicates that </w:t>
      </w:r>
      <w:r w:rsidRPr="006648F0">
        <w:rPr>
          <w:rStyle w:val="StyleUnderline"/>
          <w:rFonts w:asciiTheme="minorHAnsi" w:hAnsiTheme="minorHAnsi" w:cstheme="minorHAnsi"/>
        </w:rPr>
        <w:t xml:space="preserve">the </w:t>
      </w:r>
      <w:r w:rsidRPr="006648F0">
        <w:rPr>
          <w:rStyle w:val="Emphasis"/>
          <w:rFonts w:asciiTheme="minorHAnsi" w:hAnsiTheme="minorHAnsi" w:cstheme="minorHAnsi"/>
          <w:highlight w:val="green"/>
        </w:rPr>
        <w:t>cumulative effect</w:t>
      </w:r>
      <w:r w:rsidRPr="006648F0">
        <w:rPr>
          <w:rStyle w:val="StyleUnderline"/>
          <w:rFonts w:asciiTheme="minorHAnsi" w:hAnsiTheme="minorHAnsi" w:cstheme="minorHAnsi"/>
        </w:rPr>
        <w:t xml:space="preserve"> of countries’ pledges</w:t>
      </w:r>
      <w:r w:rsidRPr="006648F0">
        <w:rPr>
          <w:rFonts w:asciiTheme="minorHAnsi" w:hAnsiTheme="minorHAnsi" w:cstheme="minorHAnsi"/>
          <w:sz w:val="16"/>
        </w:rPr>
        <w:t xml:space="preserve"> to the Paris Agreement – if kept and fully achieved – </w:t>
      </w:r>
      <w:r w:rsidRPr="006648F0">
        <w:rPr>
          <w:rStyle w:val="StyleUnderline"/>
          <w:rFonts w:asciiTheme="minorHAnsi" w:hAnsiTheme="minorHAnsi" w:cstheme="minorHAnsi"/>
        </w:rPr>
        <w:t xml:space="preserve">could </w:t>
      </w:r>
      <w:r w:rsidRPr="006648F0">
        <w:rPr>
          <w:rStyle w:val="Emphasis"/>
          <w:rFonts w:asciiTheme="minorHAnsi" w:hAnsiTheme="minorHAnsi" w:cstheme="minorHAnsi"/>
          <w:highlight w:val="green"/>
        </w:rPr>
        <w:t>keep</w:t>
      </w:r>
      <w:r w:rsidRPr="006648F0">
        <w:rPr>
          <w:rFonts w:asciiTheme="minorHAnsi" w:hAnsiTheme="minorHAnsi" w:cstheme="minorHAnsi"/>
          <w:sz w:val="16"/>
        </w:rPr>
        <w:t xml:space="preserve"> global temperature rise below 2.1°C by 2100, putting the stated goal of </w:t>
      </w:r>
      <w:r w:rsidRPr="006648F0">
        <w:rPr>
          <w:rStyle w:val="Emphasis"/>
          <w:rFonts w:asciiTheme="minorHAnsi" w:hAnsiTheme="minorHAnsi" w:cstheme="minorHAnsi"/>
          <w:highlight w:val="green"/>
        </w:rPr>
        <w:t>1.5°C within</w:t>
      </w:r>
      <w:r w:rsidRPr="006648F0">
        <w:rPr>
          <w:rStyle w:val="Emphasis"/>
          <w:rFonts w:asciiTheme="minorHAnsi" w:hAnsiTheme="minorHAnsi" w:cstheme="minorHAnsi"/>
        </w:rPr>
        <w:t xml:space="preserve"> striking </w:t>
      </w:r>
      <w:r w:rsidRPr="006648F0">
        <w:rPr>
          <w:rStyle w:val="Emphasis"/>
          <w:rFonts w:asciiTheme="minorHAnsi" w:hAnsiTheme="minorHAnsi" w:cstheme="minorHAnsi"/>
          <w:highlight w:val="green"/>
        </w:rPr>
        <w:t>distance</w:t>
      </w:r>
      <w:r w:rsidRPr="006648F0">
        <w:rPr>
          <w:rFonts w:asciiTheme="minorHAnsi" w:hAnsiTheme="minorHAnsi" w:cstheme="minorHAnsi"/>
          <w:sz w:val="16"/>
        </w:rPr>
        <w:t>.</w:t>
      </w:r>
    </w:p>
    <w:p w14:paraId="5CE6D9C4"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As explored in our recent Institute paper, there are also important insights for politicians in terms of applying lessons from the Covid-19 pandemic to the climate emergency. Although the pandemic is different in scale, complexity and timeline, it offers an immediate window into how policy leaders can adapt and make decisions in order to better support climate innovation. Countries can also apply the “recovering better together” principles outlined by the UN, which calls for a commitment to climate-related actions as economies recover from the Covid-19 slowdown. </w:t>
      </w:r>
      <w:r w:rsidRPr="006648F0">
        <w:rPr>
          <w:rStyle w:val="Emphasis"/>
          <w:rFonts w:asciiTheme="minorHAnsi" w:hAnsiTheme="minorHAnsi" w:cstheme="minorHAnsi"/>
          <w:highlight w:val="green"/>
        </w:rPr>
        <w:t>More than 60</w:t>
      </w:r>
      <w:r w:rsidRPr="006648F0">
        <w:rPr>
          <w:rStyle w:val="Emphasis"/>
          <w:rFonts w:asciiTheme="minorHAnsi" w:hAnsiTheme="minorHAnsi" w:cstheme="minorHAnsi"/>
        </w:rPr>
        <w:t xml:space="preserve"> countries</w:t>
      </w:r>
      <w:r w:rsidRPr="006648F0">
        <w:rPr>
          <w:rFonts w:asciiTheme="minorHAnsi" w:hAnsiTheme="minorHAnsi" w:cstheme="minorHAnsi"/>
          <w:sz w:val="16"/>
        </w:rPr>
        <w:t xml:space="preserve">, </w:t>
      </w:r>
      <w:r w:rsidRPr="006648F0">
        <w:rPr>
          <w:rStyle w:val="StyleUnderline"/>
          <w:rFonts w:asciiTheme="minorHAnsi" w:hAnsiTheme="minorHAnsi" w:cstheme="minorHAnsi"/>
        </w:rPr>
        <w:t xml:space="preserve">including </w:t>
      </w:r>
      <w:r w:rsidRPr="006648F0">
        <w:rPr>
          <w:rStyle w:val="Emphasis"/>
          <w:rFonts w:asciiTheme="minorHAnsi" w:hAnsiTheme="minorHAnsi" w:cstheme="minorHAnsi"/>
        </w:rPr>
        <w:t>high emitters</w:t>
      </w:r>
      <w:r w:rsidRPr="006648F0">
        <w:rPr>
          <w:rFonts w:asciiTheme="minorHAnsi" w:hAnsiTheme="minorHAnsi" w:cstheme="minorHAnsi"/>
          <w:sz w:val="16"/>
        </w:rPr>
        <w:t xml:space="preserve">, </w:t>
      </w:r>
      <w:r w:rsidRPr="006648F0">
        <w:rPr>
          <w:rStyle w:val="StyleUnderline"/>
          <w:rFonts w:asciiTheme="minorHAnsi" w:hAnsiTheme="minorHAnsi" w:cstheme="minorHAnsi"/>
        </w:rPr>
        <w:t xml:space="preserve">are </w:t>
      </w:r>
      <w:r w:rsidRPr="006648F0">
        <w:rPr>
          <w:rStyle w:val="StyleUnderline"/>
          <w:rFonts w:asciiTheme="minorHAnsi" w:hAnsiTheme="minorHAnsi" w:cstheme="minorHAnsi"/>
          <w:highlight w:val="green"/>
        </w:rPr>
        <w:t xml:space="preserve">already making an </w:t>
      </w:r>
      <w:r w:rsidRPr="006648F0">
        <w:rPr>
          <w:rStyle w:val="Emphasis"/>
          <w:rFonts w:asciiTheme="minorHAnsi" w:hAnsiTheme="minorHAnsi" w:cstheme="minorHAnsi"/>
          <w:highlight w:val="green"/>
        </w:rPr>
        <w:t>explicit promise</w:t>
      </w:r>
      <w:r w:rsidRPr="006648F0">
        <w:rPr>
          <w:rStyle w:val="StyleUnderline"/>
          <w:rFonts w:asciiTheme="minorHAnsi" w:hAnsiTheme="minorHAnsi" w:cstheme="minorHAnsi"/>
        </w:rPr>
        <w:t xml:space="preserve"> to link their</w:t>
      </w:r>
      <w:r w:rsidRPr="006648F0">
        <w:rPr>
          <w:rFonts w:asciiTheme="minorHAnsi" w:hAnsiTheme="minorHAnsi" w:cstheme="minorHAnsi"/>
          <w:sz w:val="16"/>
        </w:rPr>
        <w:t xml:space="preserve"> nationally determined contributions (</w:t>
      </w:r>
      <w:r w:rsidRPr="006648F0">
        <w:rPr>
          <w:rStyle w:val="Emphasis"/>
          <w:rFonts w:asciiTheme="minorHAnsi" w:hAnsiTheme="minorHAnsi" w:cstheme="minorHAnsi"/>
        </w:rPr>
        <w:t>NDC</w:t>
      </w:r>
      <w:r w:rsidRPr="006648F0">
        <w:rPr>
          <w:rFonts w:asciiTheme="minorHAnsi" w:hAnsiTheme="minorHAnsi" w:cstheme="minorHAnsi"/>
          <w:sz w:val="16"/>
        </w:rPr>
        <w:t xml:space="preserve">) </w:t>
      </w:r>
      <w:r w:rsidRPr="006648F0">
        <w:rPr>
          <w:rStyle w:val="StyleUnderline"/>
          <w:rFonts w:asciiTheme="minorHAnsi" w:hAnsiTheme="minorHAnsi" w:cstheme="minorHAnsi"/>
        </w:rPr>
        <w:t xml:space="preserve">to </w:t>
      </w:r>
      <w:r w:rsidRPr="006648F0">
        <w:rPr>
          <w:rStyle w:val="Emphasis"/>
          <w:rFonts w:asciiTheme="minorHAnsi" w:hAnsiTheme="minorHAnsi" w:cstheme="minorHAnsi"/>
        </w:rPr>
        <w:t>Covid-19 recovery</w:t>
      </w:r>
      <w:r w:rsidRPr="006648F0">
        <w:rPr>
          <w:rFonts w:asciiTheme="minorHAnsi" w:hAnsiTheme="minorHAnsi" w:cstheme="minorHAnsi"/>
          <w:sz w:val="16"/>
        </w:rPr>
        <w:t xml:space="preserve">, supported by the United Nations Development </w:t>
      </w:r>
      <w:proofErr w:type="spellStart"/>
      <w:r w:rsidRPr="006648F0">
        <w:rPr>
          <w:rFonts w:asciiTheme="minorHAnsi" w:hAnsiTheme="minorHAnsi" w:cstheme="minorHAnsi"/>
          <w:sz w:val="16"/>
        </w:rPr>
        <w:t>Programme’s</w:t>
      </w:r>
      <w:proofErr w:type="spellEnd"/>
      <w:r w:rsidRPr="006648F0">
        <w:rPr>
          <w:rFonts w:asciiTheme="minorHAnsi" w:hAnsiTheme="minorHAnsi" w:cstheme="minorHAnsi"/>
          <w:sz w:val="16"/>
        </w:rPr>
        <w:t xml:space="preserve"> Climate Promise </w:t>
      </w:r>
      <w:proofErr w:type="spellStart"/>
      <w:r w:rsidRPr="006648F0">
        <w:rPr>
          <w:rFonts w:asciiTheme="minorHAnsi" w:hAnsiTheme="minorHAnsi" w:cstheme="minorHAnsi"/>
          <w:sz w:val="16"/>
        </w:rPr>
        <w:t>programme</w:t>
      </w:r>
      <w:proofErr w:type="spellEnd"/>
      <w:r w:rsidRPr="006648F0">
        <w:rPr>
          <w:rFonts w:asciiTheme="minorHAnsi" w:hAnsiTheme="minorHAnsi" w:cstheme="minorHAnsi"/>
          <w:sz w:val="16"/>
        </w:rPr>
        <w:t xml:space="preserve">. </w:t>
      </w:r>
      <w:r w:rsidRPr="006648F0">
        <w:rPr>
          <w:rStyle w:val="StyleUnderline"/>
          <w:rFonts w:asciiTheme="minorHAnsi" w:hAnsiTheme="minorHAnsi" w:cstheme="minorHAnsi"/>
        </w:rPr>
        <w:t xml:space="preserve">Countries in the Global South are </w:t>
      </w:r>
      <w:r w:rsidRPr="006648F0">
        <w:rPr>
          <w:rStyle w:val="Emphasis"/>
          <w:rFonts w:asciiTheme="minorHAnsi" w:hAnsiTheme="minorHAnsi" w:cstheme="minorHAnsi"/>
        </w:rPr>
        <w:t>equally</w:t>
      </w:r>
      <w:r w:rsidRPr="006648F0">
        <w:rPr>
          <w:rStyle w:val="StyleUnderline"/>
          <w:rFonts w:asciiTheme="minorHAnsi" w:hAnsiTheme="minorHAnsi" w:cstheme="minorHAnsi"/>
        </w:rPr>
        <w:t xml:space="preserve"> aligning their climate mission with</w:t>
      </w:r>
      <w:r w:rsidRPr="006648F0">
        <w:rPr>
          <w:rFonts w:asciiTheme="minorHAnsi" w:hAnsiTheme="minorHAnsi" w:cstheme="minorHAnsi"/>
          <w:sz w:val="16"/>
        </w:rPr>
        <w:t xml:space="preserve"> international support for various </w:t>
      </w:r>
      <w:r w:rsidRPr="006648F0">
        <w:rPr>
          <w:rStyle w:val="StyleUnderline"/>
          <w:rFonts w:asciiTheme="minorHAnsi" w:hAnsiTheme="minorHAnsi" w:cstheme="minorHAnsi"/>
        </w:rPr>
        <w:t xml:space="preserve">NDC support </w:t>
      </w:r>
      <w:proofErr w:type="spellStart"/>
      <w:r w:rsidRPr="006648F0">
        <w:rPr>
          <w:rStyle w:val="StyleUnderline"/>
          <w:rFonts w:asciiTheme="minorHAnsi" w:hAnsiTheme="minorHAnsi" w:cstheme="minorHAnsi"/>
        </w:rPr>
        <w:t>programmes</w:t>
      </w:r>
      <w:proofErr w:type="spellEnd"/>
      <w:r w:rsidRPr="006648F0">
        <w:rPr>
          <w:rFonts w:asciiTheme="minorHAnsi" w:hAnsiTheme="minorHAnsi" w:cstheme="minorHAnsi"/>
          <w:sz w:val="16"/>
        </w:rPr>
        <w:t xml:space="preserve">. </w:t>
      </w:r>
      <w:r w:rsidRPr="006648F0">
        <w:rPr>
          <w:rStyle w:val="StyleUnderline"/>
          <w:rFonts w:asciiTheme="minorHAnsi" w:hAnsiTheme="minorHAnsi" w:cstheme="minorHAnsi"/>
        </w:rPr>
        <w:t xml:space="preserve">A green recovery can </w:t>
      </w:r>
      <w:r w:rsidRPr="006648F0">
        <w:rPr>
          <w:rStyle w:val="Emphasis"/>
          <w:rFonts w:asciiTheme="minorHAnsi" w:hAnsiTheme="minorHAnsi" w:cstheme="minorHAnsi"/>
        </w:rPr>
        <w:t>cut</w:t>
      </w:r>
      <w:r w:rsidRPr="006648F0">
        <w:rPr>
          <w:rStyle w:val="StyleUnderline"/>
          <w:rFonts w:asciiTheme="minorHAnsi" w:hAnsiTheme="minorHAnsi" w:cstheme="minorHAnsi"/>
        </w:rPr>
        <w:t xml:space="preserve"> the level of 2030 emissions to </w:t>
      </w:r>
      <w:r w:rsidRPr="006648F0">
        <w:rPr>
          <w:rStyle w:val="Emphasis"/>
          <w:rFonts w:asciiTheme="minorHAnsi" w:hAnsiTheme="minorHAnsi" w:cstheme="minorHAnsi"/>
        </w:rPr>
        <w:t>25 per cent lower</w:t>
      </w:r>
      <w:r w:rsidRPr="006648F0">
        <w:rPr>
          <w:rStyle w:val="StyleUnderline"/>
          <w:rFonts w:asciiTheme="minorHAnsi" w:hAnsiTheme="minorHAnsi" w:cstheme="minorHAnsi"/>
        </w:rPr>
        <w:t xml:space="preserve"> than projections based on pre-Covid commitments</w:t>
      </w:r>
      <w:r w:rsidRPr="006648F0">
        <w:rPr>
          <w:rFonts w:asciiTheme="minorHAnsi" w:hAnsiTheme="minorHAnsi" w:cstheme="minorHAnsi"/>
          <w:sz w:val="16"/>
        </w:rPr>
        <w:t xml:space="preserve"> and put the world close to a 2°C pathway. The pandemic has also highlighted the significance of tech innovation, not least in record-breaking vaccine delivery but also in the suite of digital solutions developed for contact tracing, compliance monitoring and management of health-care records.</w:t>
      </w:r>
    </w:p>
    <w:p w14:paraId="1F3D2A71"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highlight w:val="green"/>
        </w:rPr>
        <w:t>The</w:t>
      </w:r>
      <w:r w:rsidRPr="006648F0">
        <w:rPr>
          <w:rStyle w:val="StyleUnderline"/>
          <w:rFonts w:asciiTheme="minorHAnsi" w:hAnsiTheme="minorHAnsi" w:cstheme="minorHAnsi"/>
        </w:rPr>
        <w:t xml:space="preserve"> global </w:t>
      </w:r>
      <w:r w:rsidRPr="006648F0">
        <w:rPr>
          <w:rStyle w:val="StyleUnderline"/>
          <w:rFonts w:asciiTheme="minorHAnsi" w:hAnsiTheme="minorHAnsi" w:cstheme="minorHAnsi"/>
          <w:highlight w:val="green"/>
        </w:rPr>
        <w:t xml:space="preserve">financial landscape is </w:t>
      </w:r>
      <w:r w:rsidRPr="006648F0">
        <w:rPr>
          <w:rStyle w:val="Emphasis"/>
          <w:rFonts w:asciiTheme="minorHAnsi" w:hAnsiTheme="minorHAnsi" w:cstheme="minorHAnsi"/>
          <w:highlight w:val="green"/>
        </w:rPr>
        <w:t>evolving</w:t>
      </w:r>
      <w:r w:rsidRPr="006648F0">
        <w:rPr>
          <w:rStyle w:val="StyleUnderline"/>
          <w:rFonts w:asciiTheme="minorHAnsi" w:hAnsiTheme="minorHAnsi" w:cstheme="minorHAnsi"/>
          <w:highlight w:val="green"/>
        </w:rPr>
        <w:t xml:space="preserve"> to become</w:t>
      </w:r>
      <w:r w:rsidRPr="006648F0">
        <w:rPr>
          <w:rStyle w:val="StyleUnderline"/>
          <w:rFonts w:asciiTheme="minorHAnsi" w:hAnsiTheme="minorHAnsi" w:cstheme="minorHAnsi"/>
        </w:rPr>
        <w:t xml:space="preserve"> more </w:t>
      </w:r>
      <w:r w:rsidRPr="006648F0">
        <w:rPr>
          <w:rStyle w:val="StyleUnderline"/>
          <w:rFonts w:asciiTheme="minorHAnsi" w:hAnsiTheme="minorHAnsi" w:cstheme="minorHAnsi"/>
          <w:highlight w:val="green"/>
        </w:rPr>
        <w:t>responsive to climate innovation</w:t>
      </w:r>
      <w:r w:rsidRPr="006648F0">
        <w:rPr>
          <w:rFonts w:asciiTheme="minorHAnsi" w:hAnsiTheme="minorHAnsi" w:cstheme="minorHAnsi"/>
          <w:sz w:val="16"/>
        </w:rPr>
        <w:t xml:space="preserve">. Since they were first issued in 2007, </w:t>
      </w:r>
      <w:r w:rsidRPr="006648F0">
        <w:rPr>
          <w:rStyle w:val="Emphasis"/>
          <w:rFonts w:asciiTheme="minorHAnsi" w:hAnsiTheme="minorHAnsi" w:cstheme="minorHAnsi"/>
        </w:rPr>
        <w:t>green bonds</w:t>
      </w:r>
      <w:r w:rsidRPr="006648F0">
        <w:rPr>
          <w:rStyle w:val="StyleUnderline"/>
          <w:rFonts w:asciiTheme="minorHAnsi" w:hAnsiTheme="minorHAnsi" w:cstheme="minorHAnsi"/>
        </w:rPr>
        <w:t xml:space="preserve"> have grown into</w:t>
      </w:r>
      <w:r w:rsidRPr="006648F0">
        <w:rPr>
          <w:rFonts w:asciiTheme="minorHAnsi" w:hAnsiTheme="minorHAnsi" w:cstheme="minorHAnsi"/>
          <w:sz w:val="16"/>
        </w:rPr>
        <w:t xml:space="preserve"> what is now estimated to become </w:t>
      </w:r>
      <w:r w:rsidRPr="006648F0">
        <w:rPr>
          <w:rStyle w:val="StyleUnderline"/>
          <w:rFonts w:asciiTheme="minorHAnsi" w:hAnsiTheme="minorHAnsi" w:cstheme="minorHAnsi"/>
        </w:rPr>
        <w:t xml:space="preserve">a </w:t>
      </w:r>
      <w:r w:rsidRPr="006648F0">
        <w:rPr>
          <w:rStyle w:val="Emphasis"/>
          <w:rFonts w:asciiTheme="minorHAnsi" w:hAnsiTheme="minorHAnsi" w:cstheme="minorHAnsi"/>
        </w:rPr>
        <w:t>$1 trillion market</w:t>
      </w:r>
      <w:r w:rsidRPr="006648F0">
        <w:rPr>
          <w:rFonts w:asciiTheme="minorHAnsi" w:hAnsiTheme="minorHAnsi" w:cstheme="minorHAnsi"/>
          <w:sz w:val="16"/>
        </w:rPr>
        <w:t xml:space="preserve">. Analysts expect as much as $500 billion of green bonds this year as the EU raises capital for its Covid recovery fund. From </w:t>
      </w:r>
      <w:r w:rsidRPr="006648F0">
        <w:rPr>
          <w:rFonts w:asciiTheme="minorHAnsi" w:hAnsiTheme="minorHAnsi" w:cstheme="minorHAnsi"/>
          <w:sz w:val="16"/>
        </w:rPr>
        <w:lastRenderedPageBreak/>
        <w:t xml:space="preserve">target-linked to transition bonds, </w:t>
      </w:r>
      <w:r w:rsidRPr="006648F0">
        <w:rPr>
          <w:rStyle w:val="StyleUnderline"/>
          <w:rFonts w:asciiTheme="minorHAnsi" w:hAnsiTheme="minorHAnsi" w:cstheme="minorHAnsi"/>
        </w:rPr>
        <w:t xml:space="preserve">innovations in this green market are being used to bring projects </w:t>
      </w:r>
      <w:r w:rsidRPr="006648F0">
        <w:rPr>
          <w:rStyle w:val="StyleUnderline"/>
          <w:rFonts w:asciiTheme="minorHAnsi" w:hAnsiTheme="minorHAnsi" w:cstheme="minorHAnsi"/>
          <w:highlight w:val="green"/>
        </w:rPr>
        <w:t xml:space="preserve">in </w:t>
      </w:r>
      <w:r w:rsidRPr="006648F0">
        <w:rPr>
          <w:rStyle w:val="Emphasis"/>
          <w:rFonts w:asciiTheme="minorHAnsi" w:hAnsiTheme="minorHAnsi" w:cstheme="minorHAnsi"/>
          <w:highlight w:val="green"/>
        </w:rPr>
        <w:t>energy</w:t>
      </w:r>
      <w:r w:rsidRPr="006648F0">
        <w:rPr>
          <w:rFonts w:asciiTheme="minorHAnsi" w:hAnsiTheme="minorHAnsi" w:cstheme="minorHAnsi"/>
          <w:sz w:val="16"/>
          <w:highlight w:val="green"/>
        </w:rPr>
        <w:t xml:space="preserve">, </w:t>
      </w:r>
      <w:r w:rsidRPr="006648F0">
        <w:rPr>
          <w:rStyle w:val="Emphasis"/>
          <w:rFonts w:asciiTheme="minorHAnsi" w:hAnsiTheme="minorHAnsi" w:cstheme="minorHAnsi"/>
          <w:highlight w:val="green"/>
        </w:rPr>
        <w:t>transport</w:t>
      </w:r>
      <w:r w:rsidRPr="006648F0">
        <w:rPr>
          <w:rFonts w:asciiTheme="minorHAnsi" w:hAnsiTheme="minorHAnsi" w:cstheme="minorHAnsi"/>
          <w:sz w:val="16"/>
          <w:highlight w:val="green"/>
        </w:rPr>
        <w:t xml:space="preserve">, </w:t>
      </w:r>
      <w:r w:rsidRPr="006648F0">
        <w:rPr>
          <w:rStyle w:val="Emphasis"/>
          <w:rFonts w:asciiTheme="minorHAnsi" w:hAnsiTheme="minorHAnsi" w:cstheme="minorHAnsi"/>
          <w:highlight w:val="green"/>
        </w:rPr>
        <w:t>buildings</w:t>
      </w:r>
      <w:r w:rsidRPr="006648F0">
        <w:rPr>
          <w:rStyle w:val="StyleUnderline"/>
          <w:rFonts w:asciiTheme="minorHAnsi" w:hAnsiTheme="minorHAnsi" w:cstheme="minorHAnsi"/>
          <w:highlight w:val="green"/>
        </w:rPr>
        <w:t xml:space="preserve"> and </w:t>
      </w:r>
      <w:r w:rsidRPr="006648F0">
        <w:rPr>
          <w:rStyle w:val="Emphasis"/>
          <w:rFonts w:asciiTheme="minorHAnsi" w:hAnsiTheme="minorHAnsi" w:cstheme="minorHAnsi"/>
          <w:highlight w:val="green"/>
        </w:rPr>
        <w:t>other</w:t>
      </w:r>
      <w:r w:rsidRPr="006648F0">
        <w:rPr>
          <w:rStyle w:val="Emphasis"/>
          <w:rFonts w:asciiTheme="minorHAnsi" w:hAnsiTheme="minorHAnsi" w:cstheme="minorHAnsi"/>
        </w:rPr>
        <w:t xml:space="preserve"> economic </w:t>
      </w:r>
      <w:r w:rsidRPr="006648F0">
        <w:rPr>
          <w:rStyle w:val="Emphasis"/>
          <w:rFonts w:asciiTheme="minorHAnsi" w:hAnsiTheme="minorHAnsi" w:cstheme="minorHAnsi"/>
          <w:highlight w:val="green"/>
        </w:rPr>
        <w:t>sectors</w:t>
      </w:r>
      <w:r w:rsidRPr="006648F0">
        <w:rPr>
          <w:rStyle w:val="StyleUnderline"/>
          <w:rFonts w:asciiTheme="minorHAnsi" w:hAnsiTheme="minorHAnsi" w:cstheme="minorHAnsi"/>
        </w:rPr>
        <w:t xml:space="preserve"> to life</w:t>
      </w:r>
      <w:r w:rsidRPr="006648F0">
        <w:rPr>
          <w:rFonts w:asciiTheme="minorHAnsi" w:hAnsiTheme="minorHAnsi" w:cstheme="minorHAnsi"/>
          <w:sz w:val="16"/>
        </w:rPr>
        <w:t xml:space="preserve">. </w:t>
      </w:r>
      <w:r w:rsidRPr="006648F0">
        <w:rPr>
          <w:rStyle w:val="StyleUnderline"/>
          <w:rFonts w:asciiTheme="minorHAnsi" w:hAnsiTheme="minorHAnsi" w:cstheme="minorHAnsi"/>
        </w:rPr>
        <w:t>Investor-led initiatives</w:t>
      </w:r>
      <w:r w:rsidRPr="006648F0">
        <w:rPr>
          <w:rFonts w:asciiTheme="minorHAnsi" w:hAnsiTheme="minorHAnsi" w:cstheme="minorHAnsi"/>
          <w:sz w:val="16"/>
        </w:rPr>
        <w:t xml:space="preserve"> such as Climate Action 100+, whose members control over $50 trillion of assets, </w:t>
      </w:r>
      <w:r w:rsidRPr="006648F0">
        <w:rPr>
          <w:rStyle w:val="StyleUnderline"/>
          <w:rFonts w:asciiTheme="minorHAnsi" w:hAnsiTheme="minorHAnsi" w:cstheme="minorHAnsi"/>
        </w:rPr>
        <w:t xml:space="preserve">are actively using funds to </w:t>
      </w:r>
      <w:r w:rsidRPr="006648F0">
        <w:rPr>
          <w:rStyle w:val="Emphasis"/>
          <w:rFonts w:asciiTheme="minorHAnsi" w:hAnsiTheme="minorHAnsi" w:cstheme="minorHAnsi"/>
        </w:rPr>
        <w:t>ensure</w:t>
      </w:r>
      <w:r w:rsidRPr="006648F0">
        <w:rPr>
          <w:rStyle w:val="StyleUnderline"/>
          <w:rFonts w:asciiTheme="minorHAnsi" w:hAnsiTheme="minorHAnsi" w:cstheme="minorHAnsi"/>
        </w:rPr>
        <w:t xml:space="preserve"> the world’s largest corporate greenhouse gas emitters </w:t>
      </w:r>
      <w:r w:rsidRPr="006648F0">
        <w:rPr>
          <w:rStyle w:val="Emphasis"/>
          <w:rFonts w:asciiTheme="minorHAnsi" w:hAnsiTheme="minorHAnsi" w:cstheme="minorHAnsi"/>
        </w:rPr>
        <w:t>commit</w:t>
      </w:r>
      <w:r w:rsidRPr="006648F0">
        <w:rPr>
          <w:rStyle w:val="StyleUnderline"/>
          <w:rFonts w:asciiTheme="minorHAnsi" w:hAnsiTheme="minorHAnsi" w:cstheme="minorHAnsi"/>
        </w:rPr>
        <w:t xml:space="preserve"> to climate action</w:t>
      </w:r>
      <w:r w:rsidRPr="006648F0">
        <w:rPr>
          <w:rFonts w:asciiTheme="minorHAnsi" w:hAnsiTheme="minorHAnsi" w:cstheme="minorHAnsi"/>
          <w:sz w:val="16"/>
        </w:rPr>
        <w:t xml:space="preserve">. </w:t>
      </w:r>
      <w:r w:rsidRPr="006648F0">
        <w:rPr>
          <w:rStyle w:val="StyleUnderline"/>
          <w:rFonts w:asciiTheme="minorHAnsi" w:hAnsiTheme="minorHAnsi" w:cstheme="minorHAnsi"/>
        </w:rPr>
        <w:t>Other investor networks are pursuing a similar agenda</w:t>
      </w:r>
      <w:r w:rsidRPr="006648F0">
        <w:rPr>
          <w:rFonts w:asciiTheme="minorHAnsi" w:hAnsiTheme="minorHAnsi" w:cstheme="minorHAnsi"/>
          <w:sz w:val="16"/>
        </w:rPr>
        <w:t xml:space="preserve">, including Europe’s Institutional Investors Group on Climate Change (IIGCC) and Australia and New Zealand’s Investor Group on Climate Change (IGCC). </w:t>
      </w:r>
      <w:r w:rsidRPr="006648F0">
        <w:rPr>
          <w:rStyle w:val="StyleUnderline"/>
          <w:rFonts w:asciiTheme="minorHAnsi" w:hAnsiTheme="minorHAnsi" w:cstheme="minorHAnsi"/>
        </w:rPr>
        <w:t xml:space="preserve">Humanity’s competence in technology and innovation will be </w:t>
      </w:r>
      <w:r w:rsidRPr="006648F0">
        <w:rPr>
          <w:rStyle w:val="Emphasis"/>
          <w:rFonts w:asciiTheme="minorHAnsi" w:hAnsiTheme="minorHAnsi" w:cstheme="minorHAnsi"/>
        </w:rPr>
        <w:t>central</w:t>
      </w:r>
      <w:r w:rsidRPr="006648F0">
        <w:rPr>
          <w:rStyle w:val="StyleUnderline"/>
          <w:rFonts w:asciiTheme="minorHAnsi" w:hAnsiTheme="minorHAnsi" w:cstheme="minorHAnsi"/>
        </w:rPr>
        <w:t xml:space="preserve"> to the race in mitigating and tackling climate change</w:t>
      </w:r>
      <w:r w:rsidRPr="006648F0">
        <w:rPr>
          <w:rFonts w:asciiTheme="minorHAnsi" w:hAnsiTheme="minorHAnsi" w:cstheme="minorHAnsi"/>
          <w:sz w:val="16"/>
        </w:rPr>
        <w:t>.</w:t>
      </w:r>
    </w:p>
    <w:p w14:paraId="0891FCA8" w14:textId="77777777" w:rsidR="006648F0" w:rsidRPr="006648F0" w:rsidRDefault="006648F0" w:rsidP="006648F0">
      <w:pPr>
        <w:rPr>
          <w:rFonts w:asciiTheme="minorHAnsi" w:hAnsiTheme="minorHAnsi" w:cstheme="minorHAnsi"/>
        </w:rPr>
      </w:pPr>
    </w:p>
    <w:p w14:paraId="63967712"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 xml:space="preserve">Growth post-COVID halts </w:t>
      </w:r>
      <w:r w:rsidRPr="006648F0">
        <w:rPr>
          <w:rFonts w:asciiTheme="minorHAnsi" w:hAnsiTheme="minorHAnsi" w:cstheme="minorHAnsi"/>
          <w:u w:val="single"/>
        </w:rPr>
        <w:t>multiple</w:t>
      </w:r>
      <w:r w:rsidRPr="006648F0">
        <w:rPr>
          <w:rFonts w:asciiTheme="minorHAnsi" w:hAnsiTheme="minorHAnsi" w:cstheme="minorHAnsi"/>
        </w:rPr>
        <w:t xml:space="preserve"> nuclear risks. We must </w:t>
      </w:r>
      <w:r w:rsidRPr="006648F0">
        <w:rPr>
          <w:rFonts w:asciiTheme="minorHAnsi" w:hAnsiTheme="minorHAnsi" w:cstheme="minorHAnsi"/>
          <w:u w:val="single"/>
        </w:rPr>
        <w:t>expand</w:t>
      </w:r>
      <w:r w:rsidRPr="006648F0">
        <w:rPr>
          <w:rFonts w:asciiTheme="minorHAnsi" w:hAnsiTheme="minorHAnsi" w:cstheme="minorHAnsi"/>
        </w:rPr>
        <w:t xml:space="preserve">, rather than </w:t>
      </w:r>
      <w:r w:rsidRPr="006648F0">
        <w:rPr>
          <w:rFonts w:asciiTheme="minorHAnsi" w:hAnsiTheme="minorHAnsi" w:cstheme="minorHAnsi"/>
          <w:u w:val="single"/>
        </w:rPr>
        <w:t>sabotage</w:t>
      </w:r>
      <w:r w:rsidRPr="006648F0">
        <w:rPr>
          <w:rFonts w:asciiTheme="minorHAnsi" w:hAnsiTheme="minorHAnsi" w:cstheme="minorHAnsi"/>
        </w:rPr>
        <w:t>, the flow of capital.</w:t>
      </w:r>
    </w:p>
    <w:p w14:paraId="1E62D6AA" w14:textId="77777777" w:rsidR="006648F0" w:rsidRPr="006648F0" w:rsidRDefault="006648F0" w:rsidP="006648F0">
      <w:pPr>
        <w:rPr>
          <w:rFonts w:asciiTheme="minorHAnsi" w:hAnsiTheme="minorHAnsi" w:cstheme="minorHAnsi"/>
        </w:rPr>
      </w:pPr>
      <w:r w:rsidRPr="006648F0">
        <w:rPr>
          <w:rStyle w:val="Style13ptBold"/>
          <w:rFonts w:asciiTheme="minorHAnsi" w:hAnsiTheme="minorHAnsi" w:cstheme="minorHAnsi"/>
        </w:rPr>
        <w:t xml:space="preserve">RECNA ’21 </w:t>
      </w:r>
      <w:r w:rsidRPr="006648F0">
        <w:rPr>
          <w:rFonts w:asciiTheme="minorHAnsi" w:hAnsiTheme="minorHAnsi" w:cstheme="minorHAnsi"/>
        </w:rPr>
        <w:t>[Research Center for Nuclear Weapons Abolition; May 28; Based in Nagasaki University, directed by Dr. Fumihiko Yoshida, a Ph.D. in International Public Policy from Osaka University and member of the Advisory Panel of Experts on Nuclear Disarmament and Non-Proliferation for Japan’s Minister of Foreign Affairs; Journal for Peace and Nuclear Disarmament, “Pandemic Futures and Nuclear Weapon Risks: The Nagasaki 75th Anniversary pandemic-nuclear nexus scenarios final report,” vol. 4]</w:t>
      </w:r>
    </w:p>
    <w:p w14:paraId="50D20B87"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Introduction</w:t>
      </w:r>
    </w:p>
    <w:p w14:paraId="251116BB"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The year 2020 marks a symbolic milestone for nuclear disarmament, as it is both the 75th anniversary of the atomic bombing of Hiroshima and Nagasaki and the 50th anniversary of the entry into force of the Treaty on Non-proliferation of </w:t>
      </w:r>
      <w:proofErr w:type="gramStart"/>
      <w:r w:rsidRPr="006648F0">
        <w:rPr>
          <w:rFonts w:asciiTheme="minorHAnsi" w:hAnsiTheme="minorHAnsi" w:cstheme="minorHAnsi"/>
          <w:sz w:val="16"/>
        </w:rPr>
        <w:t>Nuclear Weapons</w:t>
      </w:r>
      <w:proofErr w:type="gramEnd"/>
      <w:r w:rsidRPr="006648F0">
        <w:rPr>
          <w:rFonts w:asciiTheme="minorHAnsi" w:hAnsiTheme="minorHAnsi" w:cstheme="minorHAnsi"/>
          <w:sz w:val="16"/>
        </w:rPr>
        <w:t xml:space="preserve"> (NPT). But </w:t>
      </w:r>
      <w:r w:rsidRPr="006648F0">
        <w:rPr>
          <w:rStyle w:val="StyleUnderline"/>
          <w:rFonts w:asciiTheme="minorHAnsi" w:hAnsiTheme="minorHAnsi" w:cstheme="minorHAnsi"/>
        </w:rPr>
        <w:t>the</w:t>
      </w:r>
      <w:r w:rsidRPr="006648F0">
        <w:rPr>
          <w:rFonts w:asciiTheme="minorHAnsi" w:hAnsiTheme="minorHAnsi" w:cstheme="minorHAnsi"/>
          <w:sz w:val="16"/>
        </w:rPr>
        <w:t xml:space="preserve"> distressing reality is that the </w:t>
      </w:r>
      <w:r w:rsidRPr="006648F0">
        <w:rPr>
          <w:rStyle w:val="StyleUnderline"/>
          <w:rFonts w:asciiTheme="minorHAnsi" w:hAnsiTheme="minorHAnsi" w:cstheme="minorHAnsi"/>
          <w:highlight w:val="green"/>
        </w:rPr>
        <w:t>risk of</w:t>
      </w:r>
      <w:r w:rsidRPr="006648F0">
        <w:rPr>
          <w:rStyle w:val="StyleUnderline"/>
          <w:rFonts w:asciiTheme="minorHAnsi" w:hAnsiTheme="minorHAnsi" w:cstheme="minorHAnsi"/>
        </w:rPr>
        <w:t xml:space="preserve"> a </w:t>
      </w:r>
      <w:r w:rsidRPr="006648F0">
        <w:rPr>
          <w:rStyle w:val="Emphasis"/>
          <w:rFonts w:asciiTheme="minorHAnsi" w:hAnsiTheme="minorHAnsi" w:cstheme="minorHAnsi"/>
          <w:highlight w:val="green"/>
        </w:rPr>
        <w:t>nuc</w:t>
      </w:r>
      <w:r w:rsidRPr="006648F0">
        <w:rPr>
          <w:rStyle w:val="Emphasis"/>
          <w:rFonts w:asciiTheme="minorHAnsi" w:hAnsiTheme="minorHAnsi" w:cstheme="minorHAnsi"/>
        </w:rPr>
        <w:t xml:space="preserve">lear </w:t>
      </w:r>
      <w:r w:rsidRPr="006648F0">
        <w:rPr>
          <w:rStyle w:val="Emphasis"/>
          <w:rFonts w:asciiTheme="minorHAnsi" w:hAnsiTheme="minorHAnsi" w:cstheme="minorHAnsi"/>
          <w:highlight w:val="green"/>
        </w:rPr>
        <w:t>war</w:t>
      </w:r>
      <w:r w:rsidRPr="006648F0">
        <w:rPr>
          <w:rFonts w:asciiTheme="minorHAnsi" w:hAnsiTheme="minorHAnsi" w:cstheme="minorHAnsi"/>
          <w:sz w:val="16"/>
        </w:rPr>
        <w:t xml:space="preserve"> – </w:t>
      </w:r>
      <w:r w:rsidRPr="006648F0">
        <w:rPr>
          <w:rStyle w:val="StyleUnderline"/>
          <w:rFonts w:asciiTheme="minorHAnsi" w:hAnsiTheme="minorHAnsi" w:cstheme="minorHAnsi"/>
        </w:rPr>
        <w:t>intentional or accidental</w:t>
      </w:r>
      <w:r w:rsidRPr="006648F0">
        <w:rPr>
          <w:rFonts w:asciiTheme="minorHAnsi" w:hAnsiTheme="minorHAnsi" w:cstheme="minorHAnsi"/>
          <w:sz w:val="16"/>
        </w:rPr>
        <w:t xml:space="preserve"> – </w:t>
      </w:r>
      <w:r w:rsidRPr="006648F0">
        <w:rPr>
          <w:rStyle w:val="StyleUnderline"/>
          <w:rFonts w:asciiTheme="minorHAnsi" w:hAnsiTheme="minorHAnsi" w:cstheme="minorHAnsi"/>
          <w:highlight w:val="green"/>
        </w:rPr>
        <w:t xml:space="preserve">is </w:t>
      </w:r>
      <w:r w:rsidRPr="006648F0">
        <w:rPr>
          <w:rStyle w:val="Emphasis"/>
          <w:rFonts w:asciiTheme="minorHAnsi" w:hAnsiTheme="minorHAnsi" w:cstheme="minorHAnsi"/>
          <w:highlight w:val="green"/>
        </w:rPr>
        <w:t>greater</w:t>
      </w:r>
      <w:r w:rsidRPr="006648F0">
        <w:rPr>
          <w:rStyle w:val="StyleUnderline"/>
          <w:rFonts w:asciiTheme="minorHAnsi" w:hAnsiTheme="minorHAnsi" w:cstheme="minorHAnsi"/>
          <w:highlight w:val="green"/>
        </w:rPr>
        <w:t xml:space="preserve"> than </w:t>
      </w:r>
      <w:r w:rsidRPr="006648F0">
        <w:rPr>
          <w:rStyle w:val="Emphasis"/>
          <w:rFonts w:asciiTheme="minorHAnsi" w:hAnsiTheme="minorHAnsi" w:cstheme="minorHAnsi"/>
          <w:highlight w:val="green"/>
        </w:rPr>
        <w:t>any time</w:t>
      </w:r>
      <w:r w:rsidRPr="006648F0">
        <w:rPr>
          <w:rStyle w:val="StyleUnderline"/>
          <w:rFonts w:asciiTheme="minorHAnsi" w:hAnsiTheme="minorHAnsi" w:cstheme="minorHAnsi"/>
        </w:rPr>
        <w:t xml:space="preserve"> since the end of World War II</w:t>
      </w:r>
      <w:r w:rsidRPr="006648F0">
        <w:rPr>
          <w:rFonts w:asciiTheme="minorHAnsi" w:hAnsiTheme="minorHAnsi" w:cstheme="minorHAnsi"/>
          <w:sz w:val="16"/>
        </w:rPr>
        <w:t xml:space="preserve">. As of January 2020, </w:t>
      </w:r>
      <w:r w:rsidRPr="006648F0">
        <w:rPr>
          <w:rStyle w:val="StyleUnderline"/>
          <w:rFonts w:asciiTheme="minorHAnsi" w:hAnsiTheme="minorHAnsi" w:cstheme="minorHAnsi"/>
        </w:rPr>
        <w:t>the “</w:t>
      </w:r>
      <w:r w:rsidRPr="006648F0">
        <w:rPr>
          <w:rStyle w:val="Emphasis"/>
          <w:rFonts w:asciiTheme="minorHAnsi" w:hAnsiTheme="minorHAnsi" w:cstheme="minorHAnsi"/>
        </w:rPr>
        <w:t>doomsday clock</w:t>
      </w:r>
      <w:r w:rsidRPr="006648F0">
        <w:rPr>
          <w:rStyle w:val="StyleUnderline"/>
          <w:rFonts w:asciiTheme="minorHAnsi" w:hAnsiTheme="minorHAnsi" w:cstheme="minorHAnsi"/>
        </w:rPr>
        <w:t>”</w:t>
      </w:r>
      <w:r w:rsidRPr="006648F0">
        <w:rPr>
          <w:rFonts w:asciiTheme="minorHAnsi" w:hAnsiTheme="minorHAnsi" w:cstheme="minorHAnsi"/>
          <w:sz w:val="16"/>
        </w:rPr>
        <w:t xml:space="preserve"> published by the Bulletin of Atomic Scientists </w:t>
      </w:r>
      <w:r w:rsidRPr="006648F0">
        <w:rPr>
          <w:rStyle w:val="StyleUnderline"/>
          <w:rFonts w:asciiTheme="minorHAnsi" w:hAnsiTheme="minorHAnsi" w:cstheme="minorHAnsi"/>
        </w:rPr>
        <w:t>shows only “100 seconds to midnight,”</w:t>
      </w:r>
      <w:r w:rsidRPr="006648F0">
        <w:rPr>
          <w:rFonts w:asciiTheme="minorHAnsi" w:hAnsiTheme="minorHAnsi" w:cstheme="minorHAnsi"/>
          <w:sz w:val="16"/>
        </w:rPr>
        <w:t xml:space="preserve"> indicating </w:t>
      </w:r>
      <w:r w:rsidRPr="006648F0">
        <w:rPr>
          <w:rStyle w:val="StyleUnderline"/>
          <w:rFonts w:asciiTheme="minorHAnsi" w:hAnsiTheme="minorHAnsi" w:cstheme="minorHAnsi"/>
        </w:rPr>
        <w:t xml:space="preserve">we are the </w:t>
      </w:r>
      <w:r w:rsidRPr="006648F0">
        <w:rPr>
          <w:rStyle w:val="Emphasis"/>
          <w:rFonts w:asciiTheme="minorHAnsi" w:hAnsiTheme="minorHAnsi" w:cstheme="minorHAnsi"/>
        </w:rPr>
        <w:t>closest</w:t>
      </w:r>
      <w:r w:rsidRPr="006648F0">
        <w:rPr>
          <w:rStyle w:val="StyleUnderline"/>
          <w:rFonts w:asciiTheme="minorHAnsi" w:hAnsiTheme="minorHAnsi" w:cstheme="minorHAnsi"/>
        </w:rPr>
        <w:t xml:space="preserve"> we have been to </w:t>
      </w:r>
      <w:r w:rsidRPr="006648F0">
        <w:rPr>
          <w:rStyle w:val="Emphasis"/>
          <w:rFonts w:asciiTheme="minorHAnsi" w:hAnsiTheme="minorHAnsi" w:cstheme="minorHAnsi"/>
        </w:rPr>
        <w:t>nuclear apocalypse</w:t>
      </w:r>
      <w:r w:rsidRPr="006648F0">
        <w:rPr>
          <w:rStyle w:val="StyleUnderline"/>
          <w:rFonts w:asciiTheme="minorHAnsi" w:hAnsiTheme="minorHAnsi" w:cstheme="minorHAnsi"/>
        </w:rPr>
        <w:t xml:space="preserve"> since</w:t>
      </w:r>
      <w:r w:rsidRPr="006648F0">
        <w:rPr>
          <w:rFonts w:asciiTheme="minorHAnsi" w:hAnsiTheme="minorHAnsi" w:cstheme="minorHAnsi"/>
          <w:sz w:val="16"/>
        </w:rPr>
        <w:t xml:space="preserve"> the clock was introduced in </w:t>
      </w:r>
      <w:r w:rsidRPr="006648F0">
        <w:rPr>
          <w:rStyle w:val="StyleUnderline"/>
          <w:rFonts w:asciiTheme="minorHAnsi" w:hAnsiTheme="minorHAnsi" w:cstheme="minorHAnsi"/>
        </w:rPr>
        <w:t>1947</w:t>
      </w:r>
      <w:r w:rsidRPr="006648F0">
        <w:rPr>
          <w:rFonts w:asciiTheme="minorHAnsi" w:hAnsiTheme="minorHAnsi" w:cstheme="minorHAnsi"/>
          <w:sz w:val="16"/>
        </w:rPr>
        <w:t>.</w:t>
      </w:r>
      <w:hyperlink r:id="rId44" w:history="1">
        <w:r w:rsidRPr="006648F0">
          <w:rPr>
            <w:rStyle w:val="Hyperlink"/>
            <w:rFonts w:asciiTheme="minorHAnsi" w:hAnsiTheme="minorHAnsi" w:cstheme="minorHAnsi"/>
            <w:sz w:val="16"/>
          </w:rPr>
          <w:t>2</w:t>
        </w:r>
      </w:hyperlink>
    </w:p>
    <w:p w14:paraId="1BA1D1DD"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Over the past year, </w:t>
      </w:r>
      <w:r w:rsidRPr="006648F0">
        <w:rPr>
          <w:rStyle w:val="StyleUnderline"/>
          <w:rFonts w:asciiTheme="minorHAnsi" w:hAnsiTheme="minorHAnsi" w:cstheme="minorHAnsi"/>
          <w:highlight w:val="green"/>
        </w:rPr>
        <w:t>corona</w:t>
      </w:r>
      <w:r w:rsidRPr="006648F0">
        <w:rPr>
          <w:rStyle w:val="StyleUnderline"/>
          <w:rFonts w:asciiTheme="minorHAnsi" w:hAnsiTheme="minorHAnsi" w:cstheme="minorHAnsi"/>
        </w:rPr>
        <w:t>virus</w:t>
      </w:r>
      <w:r w:rsidRPr="006648F0">
        <w:rPr>
          <w:rFonts w:asciiTheme="minorHAnsi" w:hAnsiTheme="minorHAnsi" w:cstheme="minorHAnsi"/>
          <w:sz w:val="16"/>
        </w:rPr>
        <w:t xml:space="preserve"> (COVID-19) </w:t>
      </w:r>
      <w:r w:rsidRPr="006648F0">
        <w:rPr>
          <w:rStyle w:val="StyleUnderline"/>
          <w:rFonts w:asciiTheme="minorHAnsi" w:hAnsiTheme="minorHAnsi" w:cstheme="minorHAnsi"/>
        </w:rPr>
        <w:t xml:space="preserve">has </w:t>
      </w:r>
      <w:r w:rsidRPr="006648F0">
        <w:rPr>
          <w:rStyle w:val="Emphasis"/>
          <w:rFonts w:asciiTheme="minorHAnsi" w:hAnsiTheme="minorHAnsi" w:cstheme="minorHAnsi"/>
        </w:rPr>
        <w:t>transformed</w:t>
      </w:r>
      <w:r w:rsidRPr="006648F0">
        <w:rPr>
          <w:rStyle w:val="StyleUnderline"/>
          <w:rFonts w:asciiTheme="minorHAnsi" w:hAnsiTheme="minorHAnsi" w:cstheme="minorHAnsi"/>
        </w:rPr>
        <w:t xml:space="preserve"> the world. It</w:t>
      </w:r>
      <w:r w:rsidRPr="006648F0">
        <w:rPr>
          <w:rFonts w:asciiTheme="minorHAnsi" w:hAnsiTheme="minorHAnsi" w:cstheme="minorHAnsi"/>
          <w:sz w:val="16"/>
        </w:rPr>
        <w:t xml:space="preserve"> is estimated to have already killed more than 1.5 million people as of the start of December 2020</w:t>
      </w:r>
      <w:hyperlink r:id="rId45" w:history="1">
        <w:r w:rsidRPr="006648F0">
          <w:rPr>
            <w:rStyle w:val="Hyperlink"/>
            <w:rFonts w:asciiTheme="minorHAnsi" w:hAnsiTheme="minorHAnsi" w:cstheme="minorHAnsi"/>
            <w:sz w:val="16"/>
          </w:rPr>
          <w:t>3</w:t>
        </w:r>
      </w:hyperlink>
      <w:r w:rsidRPr="006648F0">
        <w:rPr>
          <w:rFonts w:asciiTheme="minorHAnsi" w:hAnsiTheme="minorHAnsi" w:cstheme="minorHAnsi"/>
          <w:sz w:val="16"/>
        </w:rPr>
        <w:t xml:space="preserve"> and has </w:t>
      </w:r>
      <w:r w:rsidRPr="006648F0">
        <w:rPr>
          <w:rStyle w:val="StyleUnderline"/>
          <w:rFonts w:asciiTheme="minorHAnsi" w:hAnsiTheme="minorHAnsi" w:cstheme="minorHAnsi"/>
          <w:highlight w:val="green"/>
        </w:rPr>
        <w:t>led to global</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 xml:space="preserve">economic </w:t>
      </w:r>
      <w:r w:rsidRPr="006648F0">
        <w:rPr>
          <w:rStyle w:val="Emphasis"/>
          <w:rFonts w:asciiTheme="minorHAnsi" w:hAnsiTheme="minorHAnsi" w:cstheme="minorHAnsi"/>
          <w:highlight w:val="green"/>
        </w:rPr>
        <w:t>shutdowns</w:t>
      </w:r>
      <w:r w:rsidRPr="006648F0">
        <w:rPr>
          <w:rStyle w:val="StyleUnderline"/>
          <w:rFonts w:asciiTheme="minorHAnsi" w:hAnsiTheme="minorHAnsi" w:cstheme="minorHAnsi"/>
        </w:rPr>
        <w:t xml:space="preserve"> and societal shifts </w:t>
      </w:r>
      <w:r w:rsidRPr="006648F0">
        <w:rPr>
          <w:rStyle w:val="StyleUnderline"/>
          <w:rFonts w:asciiTheme="minorHAnsi" w:hAnsiTheme="minorHAnsi" w:cstheme="minorHAnsi"/>
          <w:highlight w:val="green"/>
        </w:rPr>
        <w:t>on</w:t>
      </w:r>
      <w:r w:rsidRPr="006648F0">
        <w:rPr>
          <w:rStyle w:val="StyleUnderline"/>
          <w:rFonts w:asciiTheme="minorHAnsi" w:hAnsiTheme="minorHAnsi" w:cstheme="minorHAnsi"/>
        </w:rPr>
        <w:t xml:space="preserve"> an </w:t>
      </w:r>
      <w:r w:rsidRPr="006648F0">
        <w:rPr>
          <w:rStyle w:val="Emphasis"/>
          <w:rFonts w:asciiTheme="minorHAnsi" w:hAnsiTheme="minorHAnsi" w:cstheme="minorHAnsi"/>
          <w:highlight w:val="green"/>
        </w:rPr>
        <w:t>unprecedented scale</w:t>
      </w:r>
      <w:r w:rsidRPr="006648F0">
        <w:rPr>
          <w:rFonts w:asciiTheme="minorHAnsi" w:hAnsiTheme="minorHAnsi" w:cstheme="minorHAnsi"/>
          <w:sz w:val="16"/>
        </w:rPr>
        <w:t xml:space="preserve">. The pandemic has slowed efforts to support nuclear disarmament: the 10th NPT Review Conference, scheduled to take place in 2020, was postponed to the middle of 2021. How the COVID pandemic will affect the international order remains unclear: could it usher in a new era of international cooperation as nations </w:t>
      </w:r>
      <w:proofErr w:type="gramStart"/>
      <w:r w:rsidRPr="006648F0">
        <w:rPr>
          <w:rFonts w:asciiTheme="minorHAnsi" w:hAnsiTheme="minorHAnsi" w:cstheme="minorHAnsi"/>
          <w:sz w:val="16"/>
        </w:rPr>
        <w:t>join together</w:t>
      </w:r>
      <w:proofErr w:type="gramEnd"/>
      <w:r w:rsidRPr="006648F0">
        <w:rPr>
          <w:rFonts w:asciiTheme="minorHAnsi" w:hAnsiTheme="minorHAnsi" w:cstheme="minorHAnsi"/>
          <w:sz w:val="16"/>
        </w:rPr>
        <w:t xml:space="preserve"> in a coordinated fight against the disease? Or </w:t>
      </w:r>
      <w:r w:rsidRPr="006648F0">
        <w:rPr>
          <w:rStyle w:val="StyleUnderline"/>
          <w:rFonts w:asciiTheme="minorHAnsi" w:hAnsiTheme="minorHAnsi" w:cstheme="minorHAnsi"/>
        </w:rPr>
        <w:t xml:space="preserve">will </w:t>
      </w:r>
      <w:r w:rsidRPr="006648F0">
        <w:rPr>
          <w:rStyle w:val="Emphasis"/>
          <w:rFonts w:asciiTheme="minorHAnsi" w:hAnsiTheme="minorHAnsi" w:cstheme="minorHAnsi"/>
        </w:rPr>
        <w:t xml:space="preserve">economic </w:t>
      </w:r>
      <w:r w:rsidRPr="006648F0">
        <w:rPr>
          <w:rStyle w:val="Emphasis"/>
          <w:rFonts w:asciiTheme="minorHAnsi" w:hAnsiTheme="minorHAnsi" w:cstheme="minorHAnsi"/>
          <w:highlight w:val="green"/>
        </w:rPr>
        <w:t>recession</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border closures</w:t>
      </w:r>
      <w:r w:rsidRPr="006648F0">
        <w:rPr>
          <w:rStyle w:val="StyleUnderline"/>
          <w:rFonts w:asciiTheme="minorHAnsi" w:hAnsiTheme="minorHAnsi" w:cstheme="minorHAnsi"/>
        </w:rPr>
        <w:t>, and beggar-thy-neighbor</w:t>
      </w:r>
      <w:r w:rsidRPr="006648F0">
        <w:rPr>
          <w:rFonts w:asciiTheme="minorHAnsi" w:hAnsiTheme="minorHAnsi" w:cstheme="minorHAnsi"/>
          <w:sz w:val="16"/>
        </w:rPr>
        <w:t xml:space="preserve"> “vaccine competition” </w:t>
      </w:r>
      <w:r w:rsidRPr="006648F0">
        <w:rPr>
          <w:rStyle w:val="StyleUnderline"/>
          <w:rFonts w:asciiTheme="minorHAnsi" w:hAnsiTheme="minorHAnsi" w:cstheme="minorHAnsi"/>
          <w:highlight w:val="green"/>
        </w:rPr>
        <w:t>exacerbate</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 xml:space="preserve">global </w:t>
      </w:r>
      <w:r w:rsidRPr="006648F0">
        <w:rPr>
          <w:rStyle w:val="Emphasis"/>
          <w:rFonts w:asciiTheme="minorHAnsi" w:hAnsiTheme="minorHAnsi" w:cstheme="minorHAnsi"/>
          <w:highlight w:val="green"/>
        </w:rPr>
        <w:t>conflict</w:t>
      </w:r>
      <w:r w:rsidRPr="006648F0">
        <w:rPr>
          <w:rStyle w:val="StyleUnderline"/>
          <w:rFonts w:asciiTheme="minorHAnsi" w:hAnsiTheme="minorHAnsi" w:cstheme="minorHAnsi"/>
          <w:highlight w:val="green"/>
        </w:rPr>
        <w:t xml:space="preserve"> and </w:t>
      </w:r>
      <w:r w:rsidRPr="006648F0">
        <w:rPr>
          <w:rStyle w:val="Emphasis"/>
          <w:rFonts w:asciiTheme="minorHAnsi" w:hAnsiTheme="minorHAnsi" w:cstheme="minorHAnsi"/>
          <w:highlight w:val="green"/>
        </w:rPr>
        <w:t>antagonism</w:t>
      </w:r>
      <w:r w:rsidRPr="006648F0">
        <w:rPr>
          <w:rStyle w:val="StyleUnderline"/>
          <w:rFonts w:asciiTheme="minorHAnsi" w:hAnsiTheme="minorHAnsi" w:cstheme="minorHAnsi"/>
        </w:rPr>
        <w:t xml:space="preserve">? Given these </w:t>
      </w:r>
      <w:r w:rsidRPr="006648F0">
        <w:rPr>
          <w:rStyle w:val="Emphasis"/>
          <w:rFonts w:asciiTheme="minorHAnsi" w:hAnsiTheme="minorHAnsi" w:cstheme="minorHAnsi"/>
        </w:rPr>
        <w:t>uncertainties</w:t>
      </w:r>
      <w:r w:rsidRPr="006648F0">
        <w:rPr>
          <w:rStyle w:val="StyleUnderline"/>
          <w:rFonts w:asciiTheme="minorHAnsi" w:hAnsiTheme="minorHAnsi" w:cstheme="minorHAnsi"/>
        </w:rPr>
        <w:t>, it is critically important to analyze</w:t>
      </w:r>
      <w:r w:rsidRPr="006648F0">
        <w:rPr>
          <w:rFonts w:asciiTheme="minorHAnsi" w:hAnsiTheme="minorHAnsi" w:cstheme="minorHAnsi"/>
          <w:sz w:val="16"/>
        </w:rPr>
        <w:t xml:space="preserve"> the relationship between </w:t>
      </w:r>
      <w:r w:rsidRPr="006648F0">
        <w:rPr>
          <w:rStyle w:val="StyleUnderline"/>
          <w:rFonts w:asciiTheme="minorHAnsi" w:hAnsiTheme="minorHAnsi" w:cstheme="minorHAnsi"/>
        </w:rPr>
        <w:t xml:space="preserve">the post-pandemic </w:t>
      </w:r>
      <w:r w:rsidRPr="006648F0">
        <w:rPr>
          <w:rStyle w:val="Emphasis"/>
          <w:rFonts w:asciiTheme="minorHAnsi" w:hAnsiTheme="minorHAnsi" w:cstheme="minorHAnsi"/>
        </w:rPr>
        <w:t>international order</w:t>
      </w:r>
      <w:r w:rsidRPr="006648F0">
        <w:rPr>
          <w:rStyle w:val="StyleUnderline"/>
          <w:rFonts w:asciiTheme="minorHAnsi" w:hAnsiTheme="minorHAnsi" w:cstheme="minorHAnsi"/>
        </w:rPr>
        <w:t xml:space="preserve"> and nuclear weapon risks</w:t>
      </w:r>
      <w:r w:rsidRPr="006648F0">
        <w:rPr>
          <w:rFonts w:asciiTheme="minorHAnsi" w:hAnsiTheme="minorHAnsi" w:cstheme="minorHAnsi"/>
          <w:sz w:val="16"/>
        </w:rPr>
        <w:t>.</w:t>
      </w:r>
    </w:p>
    <w:p w14:paraId="29FCBB2A"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The pandemic has also brought to light another key uncertainty: the changing role of local and state governments and civil society in the pandemic era. These </w:t>
      </w:r>
      <w:r w:rsidRPr="006648F0">
        <w:rPr>
          <w:rStyle w:val="StyleUnderline"/>
          <w:rFonts w:asciiTheme="minorHAnsi" w:hAnsiTheme="minorHAnsi" w:cstheme="minorHAnsi"/>
        </w:rPr>
        <w:t>institutions</w:t>
      </w:r>
      <w:r w:rsidRPr="006648F0">
        <w:rPr>
          <w:rFonts w:asciiTheme="minorHAnsi" w:hAnsiTheme="minorHAnsi" w:cstheme="minorHAnsi"/>
          <w:sz w:val="16"/>
        </w:rPr>
        <w:t xml:space="preserve"> could </w:t>
      </w:r>
      <w:r w:rsidRPr="006648F0">
        <w:rPr>
          <w:rStyle w:val="StyleUnderline"/>
          <w:rFonts w:asciiTheme="minorHAnsi" w:hAnsiTheme="minorHAnsi" w:cstheme="minorHAnsi"/>
        </w:rPr>
        <w:t>play a role in reducing nuclear risks</w:t>
      </w:r>
      <w:r w:rsidRPr="006648F0">
        <w:rPr>
          <w:rFonts w:asciiTheme="minorHAnsi" w:hAnsiTheme="minorHAnsi" w:cstheme="minorHAnsi"/>
          <w:sz w:val="16"/>
        </w:rPr>
        <w:t xml:space="preserve">. Will civic diplomacy increase or decrease in relative power compared to interstate and corporate diplomacy, and will it prove sufficient to curb tendencies on the part of nuclear weapons states to use or threaten to use nuclear weapons during the pandemic? Asked broadly, how might the COVID-19 pandemic (and future pandemics) create new opportunities or challenges for governments, civil society, and market actors to reduce nuclear risk and resume nuclear disarmament? And how </w:t>
      </w:r>
      <w:r w:rsidRPr="006648F0">
        <w:rPr>
          <w:rStyle w:val="StyleUnderline"/>
          <w:rFonts w:asciiTheme="minorHAnsi" w:hAnsiTheme="minorHAnsi" w:cstheme="minorHAnsi"/>
        </w:rPr>
        <w:t xml:space="preserve">might those </w:t>
      </w:r>
      <w:r w:rsidRPr="006648F0">
        <w:rPr>
          <w:rStyle w:val="StyleUnderline"/>
          <w:rFonts w:asciiTheme="minorHAnsi" w:hAnsiTheme="minorHAnsi" w:cstheme="minorHAnsi"/>
          <w:highlight w:val="green"/>
        </w:rPr>
        <w:t>challenges</w:t>
      </w:r>
      <w:r w:rsidRPr="006648F0">
        <w:rPr>
          <w:rStyle w:val="StyleUnderline"/>
          <w:rFonts w:asciiTheme="minorHAnsi" w:hAnsiTheme="minorHAnsi" w:cstheme="minorHAnsi"/>
        </w:rPr>
        <w:t xml:space="preserve"> and opportunities </w:t>
      </w:r>
      <w:r w:rsidRPr="006648F0">
        <w:rPr>
          <w:rStyle w:val="StyleUnderline"/>
          <w:rFonts w:asciiTheme="minorHAnsi" w:hAnsiTheme="minorHAnsi" w:cstheme="minorHAnsi"/>
          <w:highlight w:val="green"/>
        </w:rPr>
        <w:t>emerge in</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 xml:space="preserve">Northeast </w:t>
      </w:r>
      <w:r w:rsidRPr="006648F0">
        <w:rPr>
          <w:rStyle w:val="Emphasis"/>
          <w:rFonts w:asciiTheme="minorHAnsi" w:hAnsiTheme="minorHAnsi" w:cstheme="minorHAnsi"/>
          <w:highlight w:val="green"/>
        </w:rPr>
        <w:t>Asia</w:t>
      </w:r>
      <w:r w:rsidRPr="006648F0">
        <w:rPr>
          <w:rStyle w:val="StyleUnderline"/>
          <w:rFonts w:asciiTheme="minorHAnsi" w:hAnsiTheme="minorHAnsi" w:cstheme="minorHAnsi"/>
          <w:highlight w:val="green"/>
        </w:rPr>
        <w:t>, a region that has</w:t>
      </w:r>
      <w:r w:rsidRPr="006648F0">
        <w:rPr>
          <w:rFonts w:asciiTheme="minorHAnsi" w:hAnsiTheme="minorHAnsi" w:cstheme="minorHAnsi"/>
          <w:sz w:val="16"/>
        </w:rPr>
        <w:t xml:space="preserve"> in recent years </w:t>
      </w:r>
      <w:r w:rsidRPr="006648F0">
        <w:rPr>
          <w:rStyle w:val="StyleUnderline"/>
          <w:rFonts w:asciiTheme="minorHAnsi" w:hAnsiTheme="minorHAnsi" w:cstheme="minorHAnsi"/>
        </w:rPr>
        <w:t xml:space="preserve">seen increased potential for </w:t>
      </w:r>
      <w:r w:rsidRPr="006648F0">
        <w:rPr>
          <w:rStyle w:val="Emphasis"/>
          <w:rFonts w:asciiTheme="minorHAnsi" w:hAnsiTheme="minorHAnsi" w:cstheme="minorHAnsi"/>
          <w:highlight w:val="green"/>
        </w:rPr>
        <w:t>conflict</w:t>
      </w:r>
      <w:r w:rsidRPr="006648F0">
        <w:rPr>
          <w:rStyle w:val="StyleUnderline"/>
          <w:rFonts w:asciiTheme="minorHAnsi" w:hAnsiTheme="minorHAnsi" w:cstheme="minorHAnsi"/>
          <w:highlight w:val="green"/>
        </w:rPr>
        <w:t xml:space="preserve"> around</w:t>
      </w:r>
      <w:r w:rsidRPr="006648F0">
        <w:rPr>
          <w:rStyle w:val="StyleUnderline"/>
          <w:rFonts w:asciiTheme="minorHAnsi" w:hAnsiTheme="minorHAnsi" w:cstheme="minorHAnsi"/>
        </w:rPr>
        <w:t xml:space="preserve"> issues such as</w:t>
      </w:r>
      <w:r w:rsidRPr="006648F0">
        <w:rPr>
          <w:rFonts w:asciiTheme="minorHAnsi" w:hAnsiTheme="minorHAnsi" w:cstheme="minorHAnsi"/>
          <w:sz w:val="16"/>
        </w:rPr>
        <w:t xml:space="preserve"> the status of </w:t>
      </w:r>
      <w:r w:rsidRPr="006648F0">
        <w:rPr>
          <w:rStyle w:val="Emphasis"/>
          <w:rFonts w:asciiTheme="minorHAnsi" w:hAnsiTheme="minorHAnsi" w:cstheme="minorHAnsi"/>
          <w:highlight w:val="green"/>
        </w:rPr>
        <w:t>Hong Kong</w:t>
      </w:r>
      <w:r w:rsidRPr="006648F0">
        <w:rPr>
          <w:rStyle w:val="StyleUnderline"/>
          <w:rFonts w:asciiTheme="minorHAnsi" w:hAnsiTheme="minorHAnsi" w:cstheme="minorHAnsi"/>
        </w:rPr>
        <w:t xml:space="preserve"> and </w:t>
      </w:r>
      <w:r w:rsidRPr="006648F0">
        <w:rPr>
          <w:rStyle w:val="Emphasis"/>
          <w:rFonts w:asciiTheme="minorHAnsi" w:hAnsiTheme="minorHAnsi" w:cstheme="minorHAnsi"/>
          <w:highlight w:val="green"/>
        </w:rPr>
        <w:t>Taiwan</w:t>
      </w:r>
      <w:r w:rsidRPr="006648F0">
        <w:rPr>
          <w:rStyle w:val="StyleUnderline"/>
          <w:rFonts w:asciiTheme="minorHAnsi" w:hAnsiTheme="minorHAnsi" w:cstheme="minorHAnsi"/>
        </w:rPr>
        <w:t xml:space="preserve">, territorial rights in </w:t>
      </w:r>
      <w:r w:rsidRPr="006648F0">
        <w:rPr>
          <w:rStyle w:val="StyleUnderline"/>
          <w:rFonts w:asciiTheme="minorHAnsi" w:hAnsiTheme="minorHAnsi" w:cstheme="minorHAnsi"/>
          <w:highlight w:val="green"/>
        </w:rPr>
        <w:t xml:space="preserve">the </w:t>
      </w:r>
      <w:r w:rsidRPr="006648F0">
        <w:rPr>
          <w:rStyle w:val="Emphasis"/>
          <w:rFonts w:asciiTheme="minorHAnsi" w:hAnsiTheme="minorHAnsi" w:cstheme="minorHAnsi"/>
          <w:highlight w:val="green"/>
        </w:rPr>
        <w:t>South</w:t>
      </w:r>
      <w:r w:rsidRPr="006648F0">
        <w:rPr>
          <w:rStyle w:val="StyleUnderline"/>
          <w:rFonts w:asciiTheme="minorHAnsi" w:hAnsiTheme="minorHAnsi" w:cstheme="minorHAnsi"/>
          <w:highlight w:val="green"/>
        </w:rPr>
        <w:t xml:space="preserve"> and </w:t>
      </w:r>
      <w:r w:rsidRPr="006648F0">
        <w:rPr>
          <w:rStyle w:val="Emphasis"/>
          <w:rFonts w:asciiTheme="minorHAnsi" w:hAnsiTheme="minorHAnsi" w:cstheme="minorHAnsi"/>
          <w:highlight w:val="green"/>
        </w:rPr>
        <w:t>East</w:t>
      </w:r>
      <w:r w:rsidRPr="006648F0">
        <w:rPr>
          <w:rStyle w:val="Emphasis"/>
          <w:rFonts w:asciiTheme="minorHAnsi" w:hAnsiTheme="minorHAnsi" w:cstheme="minorHAnsi"/>
        </w:rPr>
        <w:t xml:space="preserve"> China </w:t>
      </w:r>
      <w:r w:rsidRPr="006648F0">
        <w:rPr>
          <w:rStyle w:val="Emphasis"/>
          <w:rFonts w:asciiTheme="minorHAnsi" w:hAnsiTheme="minorHAnsi" w:cstheme="minorHAnsi"/>
          <w:highlight w:val="green"/>
        </w:rPr>
        <w:t>Seas</w:t>
      </w:r>
      <w:r w:rsidRPr="006648F0">
        <w:rPr>
          <w:rStyle w:val="StyleUnderline"/>
          <w:rFonts w:asciiTheme="minorHAnsi" w:hAnsiTheme="minorHAnsi" w:cstheme="minorHAnsi"/>
          <w:highlight w:val="green"/>
        </w:rPr>
        <w:t>, and</w:t>
      </w:r>
      <w:r w:rsidRPr="006648F0">
        <w:rPr>
          <w:rStyle w:val="StyleUnderline"/>
          <w:rFonts w:asciiTheme="minorHAnsi" w:hAnsiTheme="minorHAnsi" w:cstheme="minorHAnsi"/>
        </w:rPr>
        <w:t xml:space="preserve"> the </w:t>
      </w:r>
      <w:r w:rsidRPr="006648F0">
        <w:rPr>
          <w:rStyle w:val="Emphasis"/>
          <w:rFonts w:asciiTheme="minorHAnsi" w:hAnsiTheme="minorHAnsi" w:cstheme="minorHAnsi"/>
          <w:highlight w:val="green"/>
        </w:rPr>
        <w:t>nuc</w:t>
      </w:r>
      <w:r w:rsidRPr="006648F0">
        <w:rPr>
          <w:rStyle w:val="Emphasis"/>
          <w:rFonts w:asciiTheme="minorHAnsi" w:hAnsiTheme="minorHAnsi" w:cstheme="minorHAnsi"/>
        </w:rPr>
        <w:t>lear weapon</w:t>
      </w:r>
      <w:r w:rsidRPr="006648F0">
        <w:rPr>
          <w:rStyle w:val="Emphasis"/>
          <w:rFonts w:asciiTheme="minorHAnsi" w:hAnsiTheme="minorHAnsi" w:cstheme="minorHAnsi"/>
          <w:highlight w:val="green"/>
        </w:rPr>
        <w:t>s</w:t>
      </w:r>
      <w:r w:rsidRPr="006648F0">
        <w:rPr>
          <w:rStyle w:val="StyleUnderline"/>
          <w:rFonts w:asciiTheme="minorHAnsi" w:hAnsiTheme="minorHAnsi" w:cstheme="minorHAnsi"/>
        </w:rPr>
        <w:t xml:space="preserve"> program in the </w:t>
      </w:r>
      <w:r w:rsidRPr="006648F0">
        <w:rPr>
          <w:rStyle w:val="Emphasis"/>
          <w:rFonts w:asciiTheme="minorHAnsi" w:hAnsiTheme="minorHAnsi" w:cstheme="minorHAnsi"/>
        </w:rPr>
        <w:t>D</w:t>
      </w:r>
      <w:r w:rsidRPr="006648F0">
        <w:rPr>
          <w:rFonts w:asciiTheme="minorHAnsi" w:hAnsiTheme="minorHAnsi" w:cstheme="minorHAnsi"/>
          <w:sz w:val="16"/>
        </w:rPr>
        <w:t xml:space="preserve">emocratic </w:t>
      </w:r>
      <w:r w:rsidRPr="006648F0">
        <w:rPr>
          <w:rStyle w:val="Emphasis"/>
          <w:rFonts w:asciiTheme="minorHAnsi" w:hAnsiTheme="minorHAnsi" w:cstheme="minorHAnsi"/>
        </w:rPr>
        <w:t>P</w:t>
      </w:r>
      <w:r w:rsidRPr="006648F0">
        <w:rPr>
          <w:rFonts w:asciiTheme="minorHAnsi" w:hAnsiTheme="minorHAnsi" w:cstheme="minorHAnsi"/>
          <w:sz w:val="16"/>
        </w:rPr>
        <w:t xml:space="preserve">eople’s </w:t>
      </w:r>
      <w:r w:rsidRPr="006648F0">
        <w:rPr>
          <w:rStyle w:val="Emphasis"/>
          <w:rFonts w:asciiTheme="minorHAnsi" w:hAnsiTheme="minorHAnsi" w:cstheme="minorHAnsi"/>
        </w:rPr>
        <w:t>R</w:t>
      </w:r>
      <w:r w:rsidRPr="006648F0">
        <w:rPr>
          <w:rFonts w:asciiTheme="minorHAnsi" w:hAnsiTheme="minorHAnsi" w:cstheme="minorHAnsi"/>
          <w:sz w:val="16"/>
        </w:rPr>
        <w:t xml:space="preserve">epublic of </w:t>
      </w:r>
      <w:r w:rsidRPr="006648F0">
        <w:rPr>
          <w:rStyle w:val="Emphasis"/>
          <w:rFonts w:asciiTheme="minorHAnsi" w:hAnsiTheme="minorHAnsi" w:cstheme="minorHAnsi"/>
        </w:rPr>
        <w:t>K</w:t>
      </w:r>
      <w:r w:rsidRPr="006648F0">
        <w:rPr>
          <w:rFonts w:asciiTheme="minorHAnsi" w:hAnsiTheme="minorHAnsi" w:cstheme="minorHAnsi"/>
          <w:sz w:val="16"/>
        </w:rPr>
        <w:t>orea (DPRK, or North Korea)?</w:t>
      </w:r>
    </w:p>
    <w:p w14:paraId="5FA516B8"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lastRenderedPageBreak/>
        <w:t xml:space="preserve">These questions were at the heart of the Nagasaki 75th Anniversary Pandemic-Nuclear Nexus Scenarios Project, an international collaboration aimed at exploring how </w:t>
      </w:r>
      <w:r w:rsidRPr="006648F0">
        <w:rPr>
          <w:rStyle w:val="StyleUnderline"/>
          <w:rFonts w:asciiTheme="minorHAnsi" w:hAnsiTheme="minorHAnsi" w:cstheme="minorHAnsi"/>
        </w:rPr>
        <w:t xml:space="preserve">the </w:t>
      </w:r>
      <w:r w:rsidRPr="006648F0">
        <w:rPr>
          <w:rStyle w:val="Emphasis"/>
          <w:rFonts w:asciiTheme="minorHAnsi" w:hAnsiTheme="minorHAnsi" w:cstheme="minorHAnsi"/>
        </w:rPr>
        <w:t>far-reaching effects</w:t>
      </w:r>
      <w:r w:rsidRPr="006648F0">
        <w:rPr>
          <w:rStyle w:val="StyleUnderline"/>
          <w:rFonts w:asciiTheme="minorHAnsi" w:hAnsiTheme="minorHAnsi" w:cstheme="minorHAnsi"/>
        </w:rPr>
        <w:t xml:space="preserve"> of pandemics could </w:t>
      </w:r>
      <w:r w:rsidRPr="006648F0">
        <w:rPr>
          <w:rStyle w:val="Emphasis"/>
          <w:rFonts w:asciiTheme="minorHAnsi" w:hAnsiTheme="minorHAnsi" w:cstheme="minorHAnsi"/>
        </w:rPr>
        <w:t>alter</w:t>
      </w:r>
      <w:r w:rsidRPr="006648F0">
        <w:rPr>
          <w:rStyle w:val="StyleUnderline"/>
          <w:rFonts w:asciiTheme="minorHAnsi" w:hAnsiTheme="minorHAnsi" w:cstheme="minorHAnsi"/>
        </w:rPr>
        <w:t xml:space="preserve"> the landscape for nuclear risk</w:t>
      </w:r>
      <w:r w:rsidRPr="006648F0">
        <w:rPr>
          <w:rFonts w:asciiTheme="minorHAnsi" w:hAnsiTheme="minorHAnsi" w:cstheme="minorHAnsi"/>
          <w:sz w:val="16"/>
        </w:rPr>
        <w:t xml:space="preserve"> and disarmament. The project was co-sponsored by the Research Center for Nuclear Weapons Abolition, Nagasaki University (RECNA), the Asia Pacific Leadership Network for Nuclear Non-proliferation and Disarmament (APLN), and Nautilus Institute, in cooperation with Nagasaki University Planetary Health and the Panel on Peace and Security of Northeast Asia (PSNA).</w:t>
      </w:r>
    </w:p>
    <w:p w14:paraId="5B65703A"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Convened over the course of two weekends in October-November 2020, a series of four three-hour workshops brought together roughly 40 participants from around the world. Through the Zoom video conference platform, attendees were able to join from across time zones, including from Australia, China, Hong Kong, India, Italy, Japan, Mongolia, Philippines, Republic of Korea (ROK), Russia, and the United States. The workshops took place under the “Chatham House Rule,” and so ideas and insights are presented in this report without attribution.</w:t>
      </w:r>
      <w:hyperlink r:id="rId46" w:history="1">
        <w:r w:rsidRPr="006648F0">
          <w:rPr>
            <w:rStyle w:val="Hyperlink"/>
            <w:rFonts w:asciiTheme="minorHAnsi" w:hAnsiTheme="minorHAnsi" w:cstheme="minorHAnsi"/>
            <w:sz w:val="16"/>
          </w:rPr>
          <w:t>4</w:t>
        </w:r>
      </w:hyperlink>
    </w:p>
    <w:p w14:paraId="5D8F43AD"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The workshops were centered on scenario planning, a non-predictive means of examining a variety of possible futures to identify critical uncertainties and strategic opportunities. As described in this report, the workshops led to the development of four distinct scenarios for the year 2030. These narratives are intended to highlight key questions about dynamics that could shape the “pandemic-nuclear nexus” over the next ten years.</w:t>
      </w:r>
    </w:p>
    <w:p w14:paraId="5C241F2F"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The goals of the Pandemic-Nuclear Nexus Scenarios Project are to:</w:t>
      </w:r>
    </w:p>
    <w:p w14:paraId="70CD3805" w14:textId="77777777" w:rsidR="006648F0" w:rsidRPr="006648F0" w:rsidRDefault="006648F0" w:rsidP="006648F0">
      <w:pPr>
        <w:pStyle w:val="ListParagraph"/>
        <w:numPr>
          <w:ilvl w:val="0"/>
          <w:numId w:val="12"/>
        </w:numPr>
        <w:rPr>
          <w:rFonts w:asciiTheme="minorHAnsi" w:hAnsiTheme="minorHAnsi" w:cstheme="minorHAnsi"/>
          <w:sz w:val="16"/>
        </w:rPr>
      </w:pPr>
      <w:r w:rsidRPr="006648F0">
        <w:rPr>
          <w:rFonts w:asciiTheme="minorHAnsi" w:hAnsiTheme="minorHAnsi" w:cstheme="minorHAnsi"/>
          <w:sz w:val="16"/>
        </w:rPr>
        <w:t>Develop an analytical understanding of the interrelated nature of the co-occurring existential threats of nuclear weapons and global pandemics</w:t>
      </w:r>
    </w:p>
    <w:p w14:paraId="0BEB11E1" w14:textId="77777777" w:rsidR="006648F0" w:rsidRPr="006648F0" w:rsidRDefault="006648F0" w:rsidP="006648F0">
      <w:pPr>
        <w:pStyle w:val="ListParagraph"/>
        <w:numPr>
          <w:ilvl w:val="0"/>
          <w:numId w:val="12"/>
        </w:numPr>
        <w:rPr>
          <w:rFonts w:asciiTheme="minorHAnsi" w:hAnsiTheme="minorHAnsi" w:cstheme="minorHAnsi"/>
          <w:sz w:val="16"/>
        </w:rPr>
      </w:pPr>
      <w:r w:rsidRPr="006648F0">
        <w:rPr>
          <w:rFonts w:asciiTheme="minorHAnsi" w:hAnsiTheme="minorHAnsi" w:cstheme="minorHAnsi"/>
          <w:sz w:val="16"/>
        </w:rPr>
        <w:t>Explore potential levers and pathways to influence the future under various conditions</w:t>
      </w:r>
    </w:p>
    <w:p w14:paraId="5419942B" w14:textId="77777777" w:rsidR="006648F0" w:rsidRPr="006648F0" w:rsidRDefault="006648F0" w:rsidP="006648F0">
      <w:pPr>
        <w:pStyle w:val="ListParagraph"/>
        <w:numPr>
          <w:ilvl w:val="0"/>
          <w:numId w:val="12"/>
        </w:numPr>
        <w:rPr>
          <w:rFonts w:asciiTheme="minorHAnsi" w:hAnsiTheme="minorHAnsi" w:cstheme="minorHAnsi"/>
          <w:sz w:val="16"/>
        </w:rPr>
      </w:pPr>
      <w:r w:rsidRPr="006648F0">
        <w:rPr>
          <w:rFonts w:asciiTheme="minorHAnsi" w:hAnsiTheme="minorHAnsi" w:cstheme="minorHAnsi"/>
          <w:sz w:val="16"/>
        </w:rPr>
        <w:t>Identify concrete strategies to reduce the risk of nuclear war and resume nuclear disarmament to be considered by state and non-state actors, particularly in the Northeast Asia region</w:t>
      </w:r>
    </w:p>
    <w:p w14:paraId="74560EA2"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The Challenge: Multiple Existential Threats</w:t>
      </w:r>
    </w:p>
    <w:p w14:paraId="247C54F7"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rPr>
        <w:t xml:space="preserve">The relationship between </w:t>
      </w:r>
      <w:r w:rsidRPr="006648F0">
        <w:rPr>
          <w:rStyle w:val="Emphasis"/>
          <w:rFonts w:asciiTheme="minorHAnsi" w:hAnsiTheme="minorHAnsi" w:cstheme="minorHAnsi"/>
        </w:rPr>
        <w:t>pandemics</w:t>
      </w:r>
      <w:r w:rsidRPr="006648F0">
        <w:rPr>
          <w:rStyle w:val="StyleUnderline"/>
          <w:rFonts w:asciiTheme="minorHAnsi" w:hAnsiTheme="minorHAnsi" w:cstheme="minorHAnsi"/>
        </w:rPr>
        <w:t xml:space="preserve"> and </w:t>
      </w:r>
      <w:r w:rsidRPr="006648F0">
        <w:rPr>
          <w:rStyle w:val="Emphasis"/>
          <w:rFonts w:asciiTheme="minorHAnsi" w:hAnsiTheme="minorHAnsi" w:cstheme="minorHAnsi"/>
        </w:rPr>
        <w:t>war</w:t>
      </w:r>
      <w:r w:rsidRPr="006648F0">
        <w:rPr>
          <w:rStyle w:val="StyleUnderline"/>
          <w:rFonts w:asciiTheme="minorHAnsi" w:hAnsiTheme="minorHAnsi" w:cstheme="minorHAnsi"/>
        </w:rPr>
        <w:t xml:space="preserve"> is </w:t>
      </w:r>
      <w:proofErr w:type="gramStart"/>
      <w:r w:rsidRPr="006648F0">
        <w:rPr>
          <w:rStyle w:val="StyleUnderline"/>
          <w:rFonts w:asciiTheme="minorHAnsi" w:hAnsiTheme="minorHAnsi" w:cstheme="minorHAnsi"/>
        </w:rPr>
        <w:t>as long as</w:t>
      </w:r>
      <w:proofErr w:type="gramEnd"/>
      <w:r w:rsidRPr="006648F0">
        <w:rPr>
          <w:rStyle w:val="StyleUnderline"/>
          <w:rFonts w:asciiTheme="minorHAnsi" w:hAnsiTheme="minorHAnsi" w:cstheme="minorHAnsi"/>
        </w:rPr>
        <w:t xml:space="preserve"> human history. Past </w:t>
      </w:r>
      <w:r w:rsidRPr="006648F0">
        <w:rPr>
          <w:rStyle w:val="StyleUnderline"/>
          <w:rFonts w:asciiTheme="minorHAnsi" w:hAnsiTheme="minorHAnsi" w:cstheme="minorHAnsi"/>
          <w:highlight w:val="green"/>
        </w:rPr>
        <w:t>pandemics</w:t>
      </w:r>
      <w:r w:rsidRPr="006648F0">
        <w:rPr>
          <w:rFonts w:asciiTheme="minorHAnsi" w:hAnsiTheme="minorHAnsi" w:cstheme="minorHAnsi"/>
          <w:sz w:val="16"/>
        </w:rPr>
        <w:t xml:space="preserve"> have </w:t>
      </w:r>
      <w:r w:rsidRPr="006648F0">
        <w:rPr>
          <w:rStyle w:val="Emphasis"/>
          <w:rFonts w:asciiTheme="minorHAnsi" w:hAnsiTheme="minorHAnsi" w:cstheme="minorHAnsi"/>
          <w:highlight w:val="green"/>
        </w:rPr>
        <w:t>set</w:t>
      </w:r>
      <w:r w:rsidRPr="006648F0">
        <w:rPr>
          <w:rStyle w:val="Emphasis"/>
          <w:rFonts w:asciiTheme="minorHAnsi" w:hAnsiTheme="minorHAnsi" w:cstheme="minorHAnsi"/>
        </w:rPr>
        <w:t xml:space="preserve"> the </w:t>
      </w:r>
      <w:r w:rsidRPr="006648F0">
        <w:rPr>
          <w:rStyle w:val="Emphasis"/>
          <w:rFonts w:asciiTheme="minorHAnsi" w:hAnsiTheme="minorHAnsi" w:cstheme="minorHAnsi"/>
          <w:highlight w:val="green"/>
        </w:rPr>
        <w:t>scene</w:t>
      </w:r>
      <w:r w:rsidRPr="006648F0">
        <w:rPr>
          <w:rStyle w:val="StyleUnderline"/>
          <w:rFonts w:asciiTheme="minorHAnsi" w:hAnsiTheme="minorHAnsi" w:cstheme="minorHAnsi"/>
          <w:highlight w:val="green"/>
        </w:rPr>
        <w:t xml:space="preserve"> for </w:t>
      </w:r>
      <w:r w:rsidRPr="006648F0">
        <w:rPr>
          <w:rStyle w:val="Emphasis"/>
          <w:rFonts w:asciiTheme="minorHAnsi" w:hAnsiTheme="minorHAnsi" w:cstheme="minorHAnsi"/>
          <w:highlight w:val="green"/>
        </w:rPr>
        <w:t>wars</w:t>
      </w:r>
      <w:r w:rsidRPr="006648F0">
        <w:rPr>
          <w:rStyle w:val="StyleUnderline"/>
          <w:rFonts w:asciiTheme="minorHAnsi" w:hAnsiTheme="minorHAnsi" w:cstheme="minorHAnsi"/>
          <w:highlight w:val="green"/>
        </w:rPr>
        <w:t xml:space="preserve"> by</w:t>
      </w:r>
      <w:r w:rsidRPr="006648F0">
        <w:rPr>
          <w:rStyle w:val="StyleUnderline"/>
          <w:rFonts w:asciiTheme="minorHAnsi" w:hAnsiTheme="minorHAnsi" w:cstheme="minorHAnsi"/>
        </w:rPr>
        <w:t xml:space="preserve"> weakening societies, </w:t>
      </w:r>
      <w:r w:rsidRPr="006648F0">
        <w:rPr>
          <w:rStyle w:val="StyleUnderline"/>
          <w:rFonts w:asciiTheme="minorHAnsi" w:hAnsiTheme="minorHAnsi" w:cstheme="minorHAnsi"/>
          <w:highlight w:val="green"/>
        </w:rPr>
        <w:t xml:space="preserve">undermining </w:t>
      </w:r>
      <w:r w:rsidRPr="006648F0">
        <w:rPr>
          <w:rStyle w:val="Emphasis"/>
          <w:rFonts w:asciiTheme="minorHAnsi" w:hAnsiTheme="minorHAnsi" w:cstheme="minorHAnsi"/>
          <w:highlight w:val="green"/>
        </w:rPr>
        <w:t>resilience</w:t>
      </w:r>
      <w:r w:rsidRPr="006648F0">
        <w:rPr>
          <w:rStyle w:val="StyleUnderline"/>
          <w:rFonts w:asciiTheme="minorHAnsi" w:hAnsiTheme="minorHAnsi" w:cstheme="minorHAnsi"/>
        </w:rPr>
        <w:t xml:space="preserve">, and exacerbating </w:t>
      </w:r>
      <w:r w:rsidRPr="006648F0">
        <w:rPr>
          <w:rStyle w:val="Emphasis"/>
          <w:rFonts w:asciiTheme="minorHAnsi" w:hAnsiTheme="minorHAnsi" w:cstheme="minorHAnsi"/>
        </w:rPr>
        <w:t>civil</w:t>
      </w:r>
      <w:r w:rsidRPr="006648F0">
        <w:rPr>
          <w:rStyle w:val="StyleUnderline"/>
          <w:rFonts w:asciiTheme="minorHAnsi" w:hAnsiTheme="minorHAnsi" w:cstheme="minorHAnsi"/>
        </w:rPr>
        <w:t xml:space="preserve"> and </w:t>
      </w:r>
      <w:r w:rsidRPr="006648F0">
        <w:rPr>
          <w:rStyle w:val="Emphasis"/>
          <w:rFonts w:asciiTheme="minorHAnsi" w:hAnsiTheme="minorHAnsi" w:cstheme="minorHAnsi"/>
        </w:rPr>
        <w:t>inter-state conflict</w:t>
      </w:r>
      <w:r w:rsidRPr="006648F0">
        <w:rPr>
          <w:rFonts w:asciiTheme="minorHAnsi" w:hAnsiTheme="minorHAnsi" w:cstheme="minorHAnsi"/>
          <w:sz w:val="16"/>
        </w:rPr>
        <w:t>.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50D441CD"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The </w:t>
      </w:r>
      <w:r w:rsidRPr="006648F0">
        <w:rPr>
          <w:rStyle w:val="StyleUnderline"/>
          <w:rFonts w:asciiTheme="minorHAnsi" w:hAnsiTheme="minorHAnsi" w:cstheme="minorHAnsi"/>
          <w:highlight w:val="green"/>
        </w:rPr>
        <w:t>COVID</w:t>
      </w:r>
      <w:r w:rsidRPr="006648F0">
        <w:rPr>
          <w:rStyle w:val="StyleUnderline"/>
          <w:rFonts w:asciiTheme="minorHAnsi" w:hAnsiTheme="minorHAnsi" w:cstheme="minorHAnsi"/>
        </w:rPr>
        <w:t>-19</w:t>
      </w:r>
      <w:r w:rsidRPr="006648F0">
        <w:rPr>
          <w:rFonts w:asciiTheme="minorHAnsi" w:hAnsiTheme="minorHAnsi" w:cstheme="minorHAnsi"/>
          <w:sz w:val="16"/>
        </w:rPr>
        <w:t xml:space="preserve"> is the most demonic pandemic threat in modern history. It </w:t>
      </w:r>
      <w:r w:rsidRPr="006648F0">
        <w:rPr>
          <w:rStyle w:val="StyleUnderline"/>
          <w:rFonts w:asciiTheme="minorHAnsi" w:hAnsiTheme="minorHAnsi" w:cstheme="minorHAnsi"/>
        </w:rPr>
        <w:t xml:space="preserve">has </w:t>
      </w:r>
      <w:r w:rsidRPr="006648F0">
        <w:rPr>
          <w:rStyle w:val="Emphasis"/>
          <w:rFonts w:asciiTheme="minorHAnsi" w:hAnsiTheme="minorHAnsi" w:cstheme="minorHAnsi"/>
          <w:highlight w:val="green"/>
        </w:rPr>
        <w:t>erupted</w:t>
      </w:r>
      <w:r w:rsidRPr="006648F0">
        <w:rPr>
          <w:rStyle w:val="StyleUnderline"/>
          <w:rFonts w:asciiTheme="minorHAnsi" w:hAnsiTheme="minorHAnsi" w:cstheme="minorHAnsi"/>
          <w:highlight w:val="green"/>
        </w:rPr>
        <w:t xml:space="preserve"> at a </w:t>
      </w:r>
      <w:r w:rsidRPr="006648F0">
        <w:rPr>
          <w:rStyle w:val="Emphasis"/>
          <w:rFonts w:asciiTheme="minorHAnsi" w:hAnsiTheme="minorHAnsi" w:cstheme="minorHAnsi"/>
          <w:highlight w:val="green"/>
        </w:rPr>
        <w:t>juncture</w:t>
      </w:r>
      <w:r w:rsidRPr="006648F0">
        <w:rPr>
          <w:rStyle w:val="StyleUnderline"/>
          <w:rFonts w:asciiTheme="minorHAnsi" w:hAnsiTheme="minorHAnsi" w:cstheme="minorHAnsi"/>
          <w:highlight w:val="green"/>
        </w:rPr>
        <w:t xml:space="preserve"> of</w:t>
      </w:r>
      <w:r w:rsidRPr="006648F0">
        <w:rPr>
          <w:rStyle w:val="StyleUnderline"/>
          <w:rFonts w:asciiTheme="minorHAnsi" w:hAnsiTheme="minorHAnsi" w:cstheme="minorHAnsi"/>
        </w:rPr>
        <w:t xml:space="preserve"> other </w:t>
      </w:r>
      <w:r w:rsidRPr="006648F0">
        <w:rPr>
          <w:rStyle w:val="Emphasis"/>
          <w:rFonts w:asciiTheme="minorHAnsi" w:hAnsiTheme="minorHAnsi" w:cstheme="minorHAnsi"/>
          <w:highlight w:val="green"/>
        </w:rPr>
        <w:t>existential</w:t>
      </w:r>
      <w:r w:rsidRPr="006648F0">
        <w:rPr>
          <w:rStyle w:val="Emphasis"/>
          <w:rFonts w:asciiTheme="minorHAnsi" w:hAnsiTheme="minorHAnsi" w:cstheme="minorHAnsi"/>
        </w:rPr>
        <w:t xml:space="preserve"> global </w:t>
      </w:r>
      <w:r w:rsidRPr="006648F0">
        <w:rPr>
          <w:rStyle w:val="Emphasis"/>
          <w:rFonts w:asciiTheme="minorHAnsi" w:hAnsiTheme="minorHAnsi" w:cstheme="minorHAnsi"/>
          <w:highlight w:val="green"/>
        </w:rPr>
        <w:t>threats</w:t>
      </w:r>
      <w:r w:rsidRPr="006648F0">
        <w:rPr>
          <w:rStyle w:val="StyleUnderline"/>
          <w:rFonts w:asciiTheme="minorHAnsi" w:hAnsiTheme="minorHAnsi" w:cstheme="minorHAnsi"/>
        </w:rPr>
        <w:t xml:space="preserve">, most importantly, </w:t>
      </w:r>
      <w:r w:rsidRPr="006648F0">
        <w:rPr>
          <w:rStyle w:val="StyleUnderline"/>
          <w:rFonts w:asciiTheme="minorHAnsi" w:hAnsiTheme="minorHAnsi" w:cstheme="minorHAnsi"/>
          <w:highlight w:val="green"/>
        </w:rPr>
        <w:t xml:space="preserve">accelerating </w:t>
      </w:r>
      <w:r w:rsidRPr="006648F0">
        <w:rPr>
          <w:rStyle w:val="Emphasis"/>
          <w:rFonts w:asciiTheme="minorHAnsi" w:hAnsiTheme="minorHAnsi" w:cstheme="minorHAnsi"/>
          <w:highlight w:val="green"/>
        </w:rPr>
        <w:t>climate</w:t>
      </w:r>
      <w:r w:rsidRPr="006648F0">
        <w:rPr>
          <w:rStyle w:val="Emphasis"/>
          <w:rFonts w:asciiTheme="minorHAnsi" w:hAnsiTheme="minorHAnsi" w:cstheme="minorHAnsi"/>
        </w:rPr>
        <w:t xml:space="preserve"> change</w:t>
      </w:r>
      <w:r w:rsidRPr="006648F0">
        <w:rPr>
          <w:rStyle w:val="StyleUnderline"/>
          <w:rFonts w:asciiTheme="minorHAnsi" w:hAnsiTheme="minorHAnsi" w:cstheme="minorHAnsi"/>
        </w:rPr>
        <w:t xml:space="preserve"> </w:t>
      </w:r>
      <w:r w:rsidRPr="006648F0">
        <w:rPr>
          <w:rStyle w:val="StyleUnderline"/>
          <w:rFonts w:asciiTheme="minorHAnsi" w:hAnsiTheme="minorHAnsi" w:cstheme="minorHAnsi"/>
          <w:highlight w:val="green"/>
        </w:rPr>
        <w:t>and</w:t>
      </w:r>
      <w:r w:rsidRPr="006648F0">
        <w:rPr>
          <w:rStyle w:val="StyleUnderline"/>
          <w:rFonts w:asciiTheme="minorHAnsi" w:hAnsiTheme="minorHAnsi" w:cstheme="minorHAnsi"/>
        </w:rPr>
        <w:t xml:space="preserve"> resurgent </w:t>
      </w:r>
      <w:r w:rsidRPr="006648F0">
        <w:rPr>
          <w:rStyle w:val="Emphasis"/>
          <w:rFonts w:asciiTheme="minorHAnsi" w:hAnsiTheme="minorHAnsi" w:cstheme="minorHAnsi"/>
          <w:highlight w:val="green"/>
        </w:rPr>
        <w:t>nuclear threat</w:t>
      </w:r>
      <w:r w:rsidRPr="006648F0">
        <w:rPr>
          <w:rStyle w:val="Emphasis"/>
          <w:rFonts w:asciiTheme="minorHAnsi" w:hAnsiTheme="minorHAnsi" w:cstheme="minorHAnsi"/>
        </w:rPr>
        <w:t>-making</w:t>
      </w:r>
      <w:r w:rsidRPr="006648F0">
        <w:rPr>
          <w:rFonts w:asciiTheme="minorHAnsi" w:hAnsiTheme="minorHAnsi" w:cstheme="minorHAnsi"/>
          <w:sz w:val="16"/>
        </w:rPr>
        <w:t>. The most important issue, therefore, is how the coronavirus (and future pandemics) will increase or decrease the risks associated with these twin threats, climate change effects, and the next use of nuclear weapons in war.</w:t>
      </w:r>
      <w:hyperlink r:id="rId47" w:history="1">
        <w:r w:rsidRPr="006648F0">
          <w:rPr>
            <w:rStyle w:val="Hyperlink"/>
            <w:rFonts w:asciiTheme="minorHAnsi" w:hAnsiTheme="minorHAnsi" w:cstheme="minorHAnsi"/>
            <w:sz w:val="16"/>
          </w:rPr>
          <w:t>5</w:t>
        </w:r>
      </w:hyperlink>
    </w:p>
    <w:p w14:paraId="79ED268B"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Today, the nine </w:t>
      </w:r>
      <w:r w:rsidRPr="006648F0">
        <w:rPr>
          <w:rStyle w:val="StyleUnderline"/>
          <w:rFonts w:asciiTheme="minorHAnsi" w:hAnsiTheme="minorHAnsi" w:cstheme="minorHAnsi"/>
        </w:rPr>
        <w:t>nuclear</w:t>
      </w:r>
      <w:r w:rsidRPr="006648F0">
        <w:rPr>
          <w:rFonts w:asciiTheme="minorHAnsi" w:hAnsiTheme="minorHAnsi" w:cstheme="minorHAnsi"/>
          <w:sz w:val="16"/>
        </w:rPr>
        <w:t xml:space="preserve"> weapons </w:t>
      </w:r>
      <w:r w:rsidRPr="006648F0">
        <w:rPr>
          <w:rStyle w:val="StyleUnderline"/>
          <w:rFonts w:asciiTheme="minorHAnsi" w:hAnsiTheme="minorHAnsi" w:cstheme="minorHAnsi"/>
        </w:rPr>
        <w:t>arsenals</w:t>
      </w:r>
      <w:r w:rsidRPr="006648F0">
        <w:rPr>
          <w:rFonts w:asciiTheme="minorHAnsi" w:hAnsiTheme="minorHAnsi" w:cstheme="minorHAnsi"/>
          <w:sz w:val="16"/>
        </w:rPr>
        <w:t xml:space="preserve"> not only </w:t>
      </w:r>
      <w:r w:rsidRPr="006648F0">
        <w:rPr>
          <w:rStyle w:val="StyleUnderline"/>
          <w:rFonts w:asciiTheme="minorHAnsi" w:hAnsiTheme="minorHAnsi" w:cstheme="minorHAnsi"/>
        </w:rPr>
        <w:t>can annihilate</w:t>
      </w:r>
      <w:r w:rsidRPr="006648F0">
        <w:rPr>
          <w:rFonts w:asciiTheme="minorHAnsi" w:hAnsiTheme="minorHAnsi" w:cstheme="minorHAnsi"/>
          <w:sz w:val="16"/>
        </w:rPr>
        <w:t xml:space="preserve"> hundreds of </w:t>
      </w:r>
      <w:r w:rsidRPr="006648F0">
        <w:rPr>
          <w:rStyle w:val="StyleUnderline"/>
          <w:rFonts w:asciiTheme="minorHAnsi" w:hAnsiTheme="minorHAnsi" w:cstheme="minorHAnsi"/>
        </w:rPr>
        <w:t>cities</w:t>
      </w:r>
      <w:r w:rsidRPr="006648F0">
        <w:rPr>
          <w:rFonts w:asciiTheme="minorHAnsi" w:hAnsiTheme="minorHAnsi" w:cstheme="minorHAnsi"/>
          <w:sz w:val="16"/>
        </w:rPr>
        <w:t xml:space="preserve">, but also </w:t>
      </w:r>
      <w:r w:rsidRPr="006648F0">
        <w:rPr>
          <w:rStyle w:val="StyleUnderline"/>
          <w:rFonts w:asciiTheme="minorHAnsi" w:hAnsiTheme="minorHAnsi" w:cstheme="minorHAnsi"/>
        </w:rPr>
        <w:t xml:space="preserve">cause </w:t>
      </w:r>
      <w:r w:rsidRPr="006648F0">
        <w:rPr>
          <w:rStyle w:val="Emphasis"/>
          <w:rFonts w:asciiTheme="minorHAnsi" w:hAnsiTheme="minorHAnsi" w:cstheme="minorHAnsi"/>
          <w:highlight w:val="green"/>
        </w:rPr>
        <w:t>nuc</w:t>
      </w:r>
      <w:r w:rsidRPr="006648F0">
        <w:rPr>
          <w:rStyle w:val="Emphasis"/>
          <w:rFonts w:asciiTheme="minorHAnsi" w:hAnsiTheme="minorHAnsi" w:cstheme="minorHAnsi"/>
        </w:rPr>
        <w:t xml:space="preserve">lear </w:t>
      </w:r>
      <w:r w:rsidRPr="006648F0">
        <w:rPr>
          <w:rStyle w:val="Emphasis"/>
          <w:rFonts w:asciiTheme="minorHAnsi" w:hAnsiTheme="minorHAnsi" w:cstheme="minorHAnsi"/>
          <w:highlight w:val="green"/>
        </w:rPr>
        <w:t>winter</w:t>
      </w:r>
      <w:r w:rsidRPr="006648F0">
        <w:rPr>
          <w:rStyle w:val="StyleUnderline"/>
          <w:rFonts w:asciiTheme="minorHAnsi" w:hAnsiTheme="minorHAnsi" w:cstheme="minorHAnsi"/>
        </w:rPr>
        <w:t xml:space="preserve"> and </w:t>
      </w:r>
      <w:r w:rsidRPr="006648F0">
        <w:rPr>
          <w:rStyle w:val="Emphasis"/>
          <w:rFonts w:asciiTheme="minorHAnsi" w:hAnsiTheme="minorHAnsi" w:cstheme="minorHAnsi"/>
        </w:rPr>
        <w:t>mass starvation</w:t>
      </w:r>
      <w:r w:rsidRPr="006648F0">
        <w:rPr>
          <w:rStyle w:val="StyleUnderline"/>
          <w:rFonts w:asciiTheme="minorHAnsi" w:hAnsiTheme="minorHAnsi" w:cstheme="minorHAnsi"/>
        </w:rPr>
        <w:t xml:space="preserve"> </w:t>
      </w:r>
      <w:r w:rsidRPr="006648F0">
        <w:rPr>
          <w:rStyle w:val="StyleUnderline"/>
          <w:rFonts w:asciiTheme="minorHAnsi" w:hAnsiTheme="minorHAnsi" w:cstheme="minorHAnsi"/>
          <w:highlight w:val="green"/>
        </w:rPr>
        <w:t>of</w:t>
      </w:r>
      <w:r w:rsidRPr="006648F0">
        <w:rPr>
          <w:rStyle w:val="StyleUnderline"/>
          <w:rFonts w:asciiTheme="minorHAnsi" w:hAnsiTheme="minorHAnsi" w:cstheme="minorHAnsi"/>
        </w:rPr>
        <w:t xml:space="preserve"> a billion</w:t>
      </w:r>
      <w:r w:rsidRPr="006648F0">
        <w:rPr>
          <w:rFonts w:asciiTheme="minorHAnsi" w:hAnsiTheme="minorHAnsi" w:cstheme="minorHAnsi"/>
          <w:sz w:val="16"/>
        </w:rPr>
        <w:t xml:space="preserve"> or more </w:t>
      </w:r>
      <w:r w:rsidRPr="006648F0">
        <w:rPr>
          <w:rStyle w:val="StyleUnderline"/>
          <w:rFonts w:asciiTheme="minorHAnsi" w:hAnsiTheme="minorHAnsi" w:cstheme="minorHAnsi"/>
        </w:rPr>
        <w:t xml:space="preserve">people, if not </w:t>
      </w:r>
      <w:r w:rsidRPr="006648F0">
        <w:rPr>
          <w:rStyle w:val="StyleUnderline"/>
          <w:rFonts w:asciiTheme="minorHAnsi" w:hAnsiTheme="minorHAnsi" w:cstheme="minorHAnsi"/>
          <w:highlight w:val="green"/>
        </w:rPr>
        <w:t xml:space="preserve">the </w:t>
      </w:r>
      <w:r w:rsidRPr="006648F0">
        <w:rPr>
          <w:rStyle w:val="Emphasis"/>
          <w:rFonts w:asciiTheme="minorHAnsi" w:hAnsiTheme="minorHAnsi" w:cstheme="minorHAnsi"/>
          <w:highlight w:val="green"/>
        </w:rPr>
        <w:t>entire</w:t>
      </w:r>
      <w:r w:rsidRPr="006648F0">
        <w:rPr>
          <w:rStyle w:val="Emphasis"/>
          <w:rFonts w:asciiTheme="minorHAnsi" w:hAnsiTheme="minorHAnsi" w:cstheme="minorHAnsi"/>
        </w:rPr>
        <w:t xml:space="preserve"> human </w:t>
      </w:r>
      <w:r w:rsidRPr="006648F0">
        <w:rPr>
          <w:rStyle w:val="Emphasis"/>
          <w:rFonts w:asciiTheme="minorHAnsi" w:hAnsiTheme="minorHAnsi" w:cstheme="minorHAnsi"/>
          <w:highlight w:val="green"/>
        </w:rPr>
        <w:t>species</w:t>
      </w:r>
      <w:r w:rsidRPr="006648F0">
        <w:rPr>
          <w:rFonts w:asciiTheme="minorHAnsi" w:hAnsiTheme="minorHAnsi" w:cstheme="minorHAnsi"/>
          <w:sz w:val="16"/>
        </w:rPr>
        <w:t xml:space="preserve">. Concurrently, </w:t>
      </w:r>
      <w:r w:rsidRPr="006648F0">
        <w:rPr>
          <w:rStyle w:val="StyleUnderline"/>
          <w:rFonts w:asciiTheme="minorHAnsi" w:hAnsiTheme="minorHAnsi" w:cstheme="minorHAnsi"/>
        </w:rPr>
        <w:t xml:space="preserve">climate change is </w:t>
      </w:r>
      <w:r w:rsidRPr="006648F0">
        <w:rPr>
          <w:rStyle w:val="Emphasis"/>
          <w:rFonts w:asciiTheme="minorHAnsi" w:hAnsiTheme="minorHAnsi" w:cstheme="minorHAnsi"/>
        </w:rPr>
        <w:t>enveloping</w:t>
      </w:r>
      <w:r w:rsidRPr="006648F0">
        <w:rPr>
          <w:rStyle w:val="StyleUnderline"/>
          <w:rFonts w:asciiTheme="minorHAnsi" w:hAnsiTheme="minorHAnsi" w:cstheme="minorHAnsi"/>
        </w:rPr>
        <w:t xml:space="preserve"> the planet with</w:t>
      </w:r>
      <w:r w:rsidRPr="006648F0">
        <w:rPr>
          <w:rFonts w:asciiTheme="minorHAnsi" w:hAnsiTheme="minorHAnsi" w:cstheme="minorHAnsi"/>
          <w:sz w:val="16"/>
        </w:rPr>
        <w:t xml:space="preserve"> more </w:t>
      </w:r>
      <w:r w:rsidRPr="006648F0">
        <w:rPr>
          <w:rStyle w:val="StyleUnderline"/>
          <w:rFonts w:asciiTheme="minorHAnsi" w:hAnsiTheme="minorHAnsi" w:cstheme="minorHAnsi"/>
        </w:rPr>
        <w:t xml:space="preserve">frequent and intense storms, accelerating </w:t>
      </w:r>
      <w:r w:rsidRPr="006648F0">
        <w:rPr>
          <w:rStyle w:val="Emphasis"/>
          <w:rFonts w:asciiTheme="minorHAnsi" w:hAnsiTheme="minorHAnsi" w:cstheme="minorHAnsi"/>
        </w:rPr>
        <w:t>sea level rise</w:t>
      </w:r>
      <w:r w:rsidRPr="006648F0">
        <w:rPr>
          <w:rStyle w:val="StyleUnderline"/>
          <w:rFonts w:asciiTheme="minorHAnsi" w:hAnsiTheme="minorHAnsi" w:cstheme="minorHAnsi"/>
        </w:rPr>
        <w:t xml:space="preserve">, and advancing rapid </w:t>
      </w:r>
      <w:r w:rsidRPr="006648F0">
        <w:rPr>
          <w:rStyle w:val="Emphasis"/>
          <w:rFonts w:asciiTheme="minorHAnsi" w:hAnsiTheme="minorHAnsi" w:cstheme="minorHAnsi"/>
        </w:rPr>
        <w:t>ecological change</w:t>
      </w:r>
      <w:r w:rsidRPr="006648F0">
        <w:rPr>
          <w:rFonts w:asciiTheme="minorHAnsi" w:hAnsiTheme="minorHAnsi" w:cstheme="minorHAnsi"/>
          <w:sz w:val="16"/>
        </w:rPr>
        <w:t xml:space="preserve">, expressed in unprecedented forest fires across the world. </w:t>
      </w:r>
      <w:r w:rsidRPr="006648F0">
        <w:rPr>
          <w:rStyle w:val="StyleUnderline"/>
          <w:rFonts w:asciiTheme="minorHAnsi" w:hAnsiTheme="minorHAnsi" w:cstheme="minorHAnsi"/>
        </w:rPr>
        <w:t xml:space="preserve">Already </w:t>
      </w:r>
      <w:r w:rsidRPr="006648F0">
        <w:rPr>
          <w:rStyle w:val="StyleUnderline"/>
          <w:rFonts w:asciiTheme="minorHAnsi" w:hAnsiTheme="minorHAnsi" w:cstheme="minorHAnsi"/>
          <w:highlight w:val="green"/>
        </w:rPr>
        <w:t>stretched to</w:t>
      </w:r>
      <w:r w:rsidRPr="006648F0">
        <w:rPr>
          <w:rStyle w:val="StyleUnderline"/>
          <w:rFonts w:asciiTheme="minorHAnsi" w:hAnsiTheme="minorHAnsi" w:cstheme="minorHAnsi"/>
        </w:rPr>
        <w:t xml:space="preserve"> a </w:t>
      </w:r>
      <w:r w:rsidRPr="006648F0">
        <w:rPr>
          <w:rStyle w:val="Emphasis"/>
          <w:rFonts w:asciiTheme="minorHAnsi" w:hAnsiTheme="minorHAnsi" w:cstheme="minorHAnsi"/>
          <w:highlight w:val="green"/>
        </w:rPr>
        <w:t>breaking</w:t>
      </w:r>
      <w:r w:rsidRPr="006648F0">
        <w:rPr>
          <w:rStyle w:val="Emphasis"/>
          <w:rFonts w:asciiTheme="minorHAnsi" w:hAnsiTheme="minorHAnsi" w:cstheme="minorHAnsi"/>
        </w:rPr>
        <w:t xml:space="preserve"> point</w:t>
      </w:r>
      <w:r w:rsidRPr="006648F0">
        <w:rPr>
          <w:rStyle w:val="StyleUnderline"/>
          <w:rFonts w:asciiTheme="minorHAnsi" w:hAnsiTheme="minorHAnsi" w:cstheme="minorHAnsi"/>
        </w:rPr>
        <w:t xml:space="preserve"> in many countries, </w:t>
      </w:r>
      <w:r w:rsidRPr="006648F0">
        <w:rPr>
          <w:rStyle w:val="StyleUnderline"/>
          <w:rFonts w:asciiTheme="minorHAnsi" w:hAnsiTheme="minorHAnsi" w:cstheme="minorHAnsi"/>
          <w:highlight w:val="green"/>
        </w:rPr>
        <w:t>the</w:t>
      </w:r>
      <w:r w:rsidRPr="006648F0">
        <w:rPr>
          <w:rStyle w:val="StyleUnderline"/>
          <w:rFonts w:asciiTheme="minorHAnsi" w:hAnsiTheme="minorHAnsi" w:cstheme="minorHAnsi"/>
        </w:rPr>
        <w:t xml:space="preserve"> current </w:t>
      </w:r>
      <w:r w:rsidRPr="006648F0">
        <w:rPr>
          <w:rStyle w:val="StyleUnderline"/>
          <w:rFonts w:asciiTheme="minorHAnsi" w:hAnsiTheme="minorHAnsi" w:cstheme="minorHAnsi"/>
          <w:highlight w:val="green"/>
        </w:rPr>
        <w:t xml:space="preserve">pandemic may </w:t>
      </w:r>
      <w:r w:rsidRPr="006648F0">
        <w:rPr>
          <w:rStyle w:val="Emphasis"/>
          <w:rFonts w:asciiTheme="minorHAnsi" w:hAnsiTheme="minorHAnsi" w:cstheme="minorHAnsi"/>
          <w:highlight w:val="green"/>
        </w:rPr>
        <w:t>overcome resilience</w:t>
      </w:r>
      <w:r w:rsidRPr="006648F0">
        <w:rPr>
          <w:rStyle w:val="StyleUnderline"/>
          <w:rFonts w:asciiTheme="minorHAnsi" w:hAnsiTheme="minorHAnsi" w:cstheme="minorHAnsi"/>
          <w:highlight w:val="green"/>
        </w:rPr>
        <w:t xml:space="preserve"> to</w:t>
      </w:r>
      <w:r w:rsidRPr="006648F0">
        <w:rPr>
          <w:rStyle w:val="StyleUnderline"/>
          <w:rFonts w:asciiTheme="minorHAnsi" w:hAnsiTheme="minorHAnsi" w:cstheme="minorHAnsi"/>
        </w:rPr>
        <w:t xml:space="preserve"> the point of</w:t>
      </w:r>
      <w:r w:rsidRPr="006648F0">
        <w:rPr>
          <w:rFonts w:asciiTheme="minorHAnsi" w:hAnsiTheme="minorHAnsi" w:cstheme="minorHAnsi"/>
          <w:sz w:val="16"/>
        </w:rPr>
        <w:t xml:space="preserve"> near or </w:t>
      </w:r>
      <w:r w:rsidRPr="006648F0">
        <w:rPr>
          <w:rStyle w:val="Emphasis"/>
          <w:rFonts w:asciiTheme="minorHAnsi" w:hAnsiTheme="minorHAnsi" w:cstheme="minorHAnsi"/>
        </w:rPr>
        <w:t xml:space="preserve">actual </w:t>
      </w:r>
      <w:r w:rsidRPr="006648F0">
        <w:rPr>
          <w:rStyle w:val="Emphasis"/>
          <w:rFonts w:asciiTheme="minorHAnsi" w:hAnsiTheme="minorHAnsi" w:cstheme="minorHAnsi"/>
          <w:highlight w:val="green"/>
        </w:rPr>
        <w:t>collapse</w:t>
      </w:r>
      <w:r w:rsidRPr="006648F0">
        <w:rPr>
          <w:rStyle w:val="StyleUnderline"/>
          <w:rFonts w:asciiTheme="minorHAnsi" w:hAnsiTheme="minorHAnsi" w:cstheme="minorHAnsi"/>
          <w:highlight w:val="green"/>
        </w:rPr>
        <w:t xml:space="preserve"> of</w:t>
      </w:r>
      <w:r w:rsidRPr="006648F0">
        <w:rPr>
          <w:rStyle w:val="StyleUnderline"/>
          <w:rFonts w:asciiTheme="minorHAnsi" w:hAnsiTheme="minorHAnsi" w:cstheme="minorHAnsi"/>
        </w:rPr>
        <w:t xml:space="preserve"> social, economic, and political </w:t>
      </w:r>
      <w:r w:rsidRPr="006648F0">
        <w:rPr>
          <w:rStyle w:val="StyleUnderline"/>
          <w:rFonts w:asciiTheme="minorHAnsi" w:hAnsiTheme="minorHAnsi" w:cstheme="minorHAnsi"/>
          <w:highlight w:val="green"/>
        </w:rPr>
        <w:t>order</w:t>
      </w:r>
      <w:r w:rsidRPr="006648F0">
        <w:rPr>
          <w:rFonts w:asciiTheme="minorHAnsi" w:hAnsiTheme="minorHAnsi" w:cstheme="minorHAnsi"/>
          <w:sz w:val="16"/>
        </w:rPr>
        <w:t>.</w:t>
      </w:r>
    </w:p>
    <w:p w14:paraId="19EC90DE"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In this extraordinary moment, </w:t>
      </w:r>
      <w:r w:rsidRPr="006648F0">
        <w:rPr>
          <w:rStyle w:val="StyleUnderline"/>
          <w:rFonts w:asciiTheme="minorHAnsi" w:hAnsiTheme="minorHAnsi" w:cstheme="minorHAnsi"/>
        </w:rPr>
        <w:t xml:space="preserve">it is timely to </w:t>
      </w:r>
      <w:r w:rsidRPr="006648F0">
        <w:rPr>
          <w:rStyle w:val="StyleUnderline"/>
          <w:rFonts w:asciiTheme="minorHAnsi" w:hAnsiTheme="minorHAnsi" w:cstheme="minorHAnsi"/>
          <w:highlight w:val="green"/>
        </w:rPr>
        <w:t>reflect on</w:t>
      </w:r>
      <w:r w:rsidRPr="006648F0">
        <w:rPr>
          <w:rStyle w:val="StyleUnderline"/>
          <w:rFonts w:asciiTheme="minorHAnsi" w:hAnsiTheme="minorHAnsi" w:cstheme="minorHAnsi"/>
        </w:rPr>
        <w:t xml:space="preserve"> the</w:t>
      </w:r>
      <w:r w:rsidRPr="006648F0">
        <w:rPr>
          <w:rFonts w:asciiTheme="minorHAnsi" w:hAnsiTheme="minorHAnsi" w:cstheme="minorHAnsi"/>
          <w:sz w:val="16"/>
        </w:rPr>
        <w:t xml:space="preserve"> existence and </w:t>
      </w:r>
      <w:r w:rsidRPr="006648F0">
        <w:rPr>
          <w:rStyle w:val="Emphasis"/>
          <w:rFonts w:asciiTheme="minorHAnsi" w:hAnsiTheme="minorHAnsi" w:cstheme="minorHAnsi"/>
        </w:rPr>
        <w:t xml:space="preserve">possible </w:t>
      </w:r>
      <w:r w:rsidRPr="006648F0">
        <w:rPr>
          <w:rStyle w:val="Emphasis"/>
          <w:rFonts w:asciiTheme="minorHAnsi" w:hAnsiTheme="minorHAnsi" w:cstheme="minorHAnsi"/>
          <w:highlight w:val="green"/>
        </w:rPr>
        <w:t>uses</w:t>
      </w:r>
      <w:r w:rsidRPr="006648F0">
        <w:rPr>
          <w:rStyle w:val="StyleUnderline"/>
          <w:rFonts w:asciiTheme="minorHAnsi" w:hAnsiTheme="minorHAnsi" w:cstheme="minorHAnsi"/>
          <w:highlight w:val="green"/>
        </w:rPr>
        <w:t xml:space="preserve"> of </w:t>
      </w:r>
      <w:r w:rsidRPr="006648F0">
        <w:rPr>
          <w:rStyle w:val="Emphasis"/>
          <w:rFonts w:asciiTheme="minorHAnsi" w:hAnsiTheme="minorHAnsi" w:cstheme="minorHAnsi"/>
          <w:highlight w:val="green"/>
        </w:rPr>
        <w:t>w</w:t>
      </w:r>
      <w:r w:rsidRPr="006648F0">
        <w:rPr>
          <w:rStyle w:val="StyleUnderline"/>
          <w:rFonts w:asciiTheme="minorHAnsi" w:hAnsiTheme="minorHAnsi" w:cstheme="minorHAnsi"/>
        </w:rPr>
        <w:t xml:space="preserve">eapons of </w:t>
      </w:r>
      <w:r w:rsidRPr="006648F0">
        <w:rPr>
          <w:rStyle w:val="Emphasis"/>
          <w:rFonts w:asciiTheme="minorHAnsi" w:hAnsiTheme="minorHAnsi" w:cstheme="minorHAnsi"/>
          <w:highlight w:val="green"/>
        </w:rPr>
        <w:t>m</w:t>
      </w:r>
      <w:r w:rsidRPr="006648F0">
        <w:rPr>
          <w:rStyle w:val="StyleUnderline"/>
          <w:rFonts w:asciiTheme="minorHAnsi" w:hAnsiTheme="minorHAnsi" w:cstheme="minorHAnsi"/>
        </w:rPr>
        <w:t xml:space="preserve">ass </w:t>
      </w:r>
      <w:r w:rsidRPr="006648F0">
        <w:rPr>
          <w:rStyle w:val="Emphasis"/>
          <w:rFonts w:asciiTheme="minorHAnsi" w:hAnsiTheme="minorHAnsi" w:cstheme="minorHAnsi"/>
          <w:highlight w:val="green"/>
        </w:rPr>
        <w:t>d</w:t>
      </w:r>
      <w:r w:rsidRPr="006648F0">
        <w:rPr>
          <w:rStyle w:val="StyleUnderline"/>
          <w:rFonts w:asciiTheme="minorHAnsi" w:hAnsiTheme="minorHAnsi" w:cstheme="minorHAnsi"/>
        </w:rPr>
        <w:t>estruction under pandemic conditions</w:t>
      </w:r>
      <w:r w:rsidRPr="006648F0">
        <w:rPr>
          <w:rFonts w:asciiTheme="minorHAnsi" w:hAnsiTheme="minorHAnsi" w:cstheme="minorHAnsi"/>
          <w:sz w:val="16"/>
        </w:rPr>
        <w:t xml:space="preserve"> – most importantly, </w:t>
      </w:r>
      <w:r w:rsidRPr="006648F0">
        <w:rPr>
          <w:rStyle w:val="StyleUnderline"/>
          <w:rFonts w:asciiTheme="minorHAnsi" w:hAnsiTheme="minorHAnsi" w:cstheme="minorHAnsi"/>
        </w:rPr>
        <w:t xml:space="preserve">nuclear weapons, but also </w:t>
      </w:r>
      <w:r w:rsidRPr="006648F0">
        <w:rPr>
          <w:rStyle w:val="Emphasis"/>
          <w:rFonts w:asciiTheme="minorHAnsi" w:hAnsiTheme="minorHAnsi" w:cstheme="minorHAnsi"/>
          <w:highlight w:val="green"/>
        </w:rPr>
        <w:t>chem</w:t>
      </w:r>
      <w:r w:rsidRPr="006648F0">
        <w:rPr>
          <w:rStyle w:val="Emphasis"/>
          <w:rFonts w:asciiTheme="minorHAnsi" w:hAnsiTheme="minorHAnsi" w:cstheme="minorHAnsi"/>
        </w:rPr>
        <w:t>ical</w:t>
      </w:r>
      <w:r w:rsidRPr="006648F0">
        <w:rPr>
          <w:rStyle w:val="StyleUnderline"/>
          <w:rFonts w:asciiTheme="minorHAnsi" w:hAnsiTheme="minorHAnsi" w:cstheme="minorHAnsi"/>
        </w:rPr>
        <w:t xml:space="preserve"> </w:t>
      </w:r>
      <w:r w:rsidRPr="006648F0">
        <w:rPr>
          <w:rStyle w:val="StyleUnderline"/>
          <w:rFonts w:asciiTheme="minorHAnsi" w:hAnsiTheme="minorHAnsi" w:cstheme="minorHAnsi"/>
          <w:highlight w:val="green"/>
        </w:rPr>
        <w:t xml:space="preserve">and </w:t>
      </w:r>
      <w:r w:rsidRPr="006648F0">
        <w:rPr>
          <w:rStyle w:val="Emphasis"/>
          <w:rFonts w:asciiTheme="minorHAnsi" w:hAnsiTheme="minorHAnsi" w:cstheme="minorHAnsi"/>
          <w:highlight w:val="green"/>
        </w:rPr>
        <w:t>bio</w:t>
      </w:r>
      <w:r w:rsidRPr="006648F0">
        <w:rPr>
          <w:rStyle w:val="Emphasis"/>
          <w:rFonts w:asciiTheme="minorHAnsi" w:hAnsiTheme="minorHAnsi" w:cstheme="minorHAnsi"/>
        </w:rPr>
        <w:t>logical</w:t>
      </w:r>
      <w:r w:rsidRPr="006648F0">
        <w:rPr>
          <w:rStyle w:val="StyleUnderline"/>
          <w:rFonts w:asciiTheme="minorHAnsi" w:hAnsiTheme="minorHAnsi" w:cstheme="minorHAnsi"/>
        </w:rPr>
        <w:t xml:space="preserve"> </w:t>
      </w:r>
      <w:r w:rsidRPr="006648F0">
        <w:rPr>
          <w:rStyle w:val="StyleUnderline"/>
          <w:rFonts w:asciiTheme="minorHAnsi" w:hAnsiTheme="minorHAnsi" w:cstheme="minorHAnsi"/>
          <w:highlight w:val="green"/>
        </w:rPr>
        <w:t>weapons</w:t>
      </w:r>
      <w:r w:rsidRPr="006648F0">
        <w:rPr>
          <w:rStyle w:val="StyleUnderline"/>
          <w:rFonts w:asciiTheme="minorHAnsi" w:hAnsiTheme="minorHAnsi" w:cstheme="minorHAnsi"/>
        </w:rPr>
        <w:t xml:space="preserve">. Moments of </w:t>
      </w:r>
      <w:r w:rsidRPr="006648F0">
        <w:rPr>
          <w:rStyle w:val="Emphasis"/>
          <w:rFonts w:asciiTheme="minorHAnsi" w:hAnsiTheme="minorHAnsi" w:cstheme="minorHAnsi"/>
        </w:rPr>
        <w:t xml:space="preserve">extreme </w:t>
      </w:r>
      <w:r w:rsidRPr="006648F0">
        <w:rPr>
          <w:rStyle w:val="Emphasis"/>
          <w:rFonts w:asciiTheme="minorHAnsi" w:hAnsiTheme="minorHAnsi" w:cstheme="minorHAnsi"/>
          <w:highlight w:val="green"/>
        </w:rPr>
        <w:t>crisis</w:t>
      </w:r>
      <w:r w:rsidRPr="006648F0">
        <w:rPr>
          <w:rStyle w:val="StyleUnderline"/>
          <w:rFonts w:asciiTheme="minorHAnsi" w:hAnsiTheme="minorHAnsi" w:cstheme="minorHAnsi"/>
        </w:rPr>
        <w:t xml:space="preserve"> and vulnerability </w:t>
      </w:r>
      <w:r w:rsidRPr="006648F0">
        <w:rPr>
          <w:rStyle w:val="StyleUnderline"/>
          <w:rFonts w:asciiTheme="minorHAnsi" w:hAnsiTheme="minorHAnsi" w:cstheme="minorHAnsi"/>
          <w:highlight w:val="green"/>
        </w:rPr>
        <w:t xml:space="preserve">can </w:t>
      </w:r>
      <w:r w:rsidRPr="006648F0">
        <w:rPr>
          <w:rStyle w:val="Emphasis"/>
          <w:rFonts w:asciiTheme="minorHAnsi" w:hAnsiTheme="minorHAnsi" w:cstheme="minorHAnsi"/>
          <w:highlight w:val="green"/>
        </w:rPr>
        <w:t>prompt</w:t>
      </w:r>
      <w:r w:rsidRPr="006648F0">
        <w:rPr>
          <w:rStyle w:val="Emphasis"/>
          <w:rFonts w:asciiTheme="minorHAnsi" w:hAnsiTheme="minorHAnsi" w:cstheme="minorHAnsi"/>
        </w:rPr>
        <w:t xml:space="preserve"> aggressive</w:t>
      </w:r>
      <w:r w:rsidRPr="006648F0">
        <w:rPr>
          <w:rStyle w:val="StyleUnderline"/>
          <w:rFonts w:asciiTheme="minorHAnsi" w:hAnsiTheme="minorHAnsi" w:cstheme="minorHAnsi"/>
        </w:rPr>
        <w:t xml:space="preserve"> and counterintuitive </w:t>
      </w:r>
      <w:r w:rsidRPr="006648F0">
        <w:rPr>
          <w:rStyle w:val="Emphasis"/>
          <w:rFonts w:asciiTheme="minorHAnsi" w:hAnsiTheme="minorHAnsi" w:cstheme="minorHAnsi"/>
          <w:highlight w:val="green"/>
        </w:rPr>
        <w:t>actions</w:t>
      </w:r>
      <w:r w:rsidRPr="006648F0">
        <w:rPr>
          <w:rStyle w:val="StyleUnderline"/>
          <w:rFonts w:asciiTheme="minorHAnsi" w:hAnsiTheme="minorHAnsi" w:cstheme="minorHAnsi"/>
          <w:highlight w:val="green"/>
        </w:rPr>
        <w:t xml:space="preserve"> that</w:t>
      </w:r>
      <w:r w:rsidRPr="006648F0">
        <w:rPr>
          <w:rFonts w:asciiTheme="minorHAnsi" w:hAnsiTheme="minorHAnsi" w:cstheme="minorHAnsi"/>
          <w:sz w:val="16"/>
        </w:rPr>
        <w:t xml:space="preserve"> in turn may </w:t>
      </w:r>
      <w:r w:rsidRPr="006648F0">
        <w:rPr>
          <w:rStyle w:val="Emphasis"/>
          <w:rFonts w:asciiTheme="minorHAnsi" w:hAnsiTheme="minorHAnsi" w:cstheme="minorHAnsi"/>
          <w:highlight w:val="green"/>
        </w:rPr>
        <w:t>destabilize</w:t>
      </w:r>
      <w:r w:rsidRPr="006648F0">
        <w:rPr>
          <w:rStyle w:val="StyleUnderline"/>
          <w:rFonts w:asciiTheme="minorHAnsi" w:hAnsiTheme="minorHAnsi" w:cstheme="minorHAnsi"/>
        </w:rPr>
        <w:t xml:space="preserve"> already </w:t>
      </w:r>
      <w:r w:rsidRPr="006648F0">
        <w:rPr>
          <w:rStyle w:val="Emphasis"/>
          <w:rFonts w:asciiTheme="minorHAnsi" w:hAnsiTheme="minorHAnsi" w:cstheme="minorHAnsi"/>
        </w:rPr>
        <w:t>precariously balanced</w:t>
      </w:r>
      <w:r w:rsidRPr="006648F0">
        <w:rPr>
          <w:rStyle w:val="StyleUnderline"/>
          <w:rFonts w:asciiTheme="minorHAnsi" w:hAnsiTheme="minorHAnsi" w:cstheme="minorHAnsi"/>
        </w:rPr>
        <w:t xml:space="preserve"> threat </w:t>
      </w:r>
      <w:r w:rsidRPr="006648F0">
        <w:rPr>
          <w:rStyle w:val="StyleUnderline"/>
          <w:rFonts w:asciiTheme="minorHAnsi" w:hAnsiTheme="minorHAnsi" w:cstheme="minorHAnsi"/>
          <w:highlight w:val="green"/>
        </w:rPr>
        <w:t>systems</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underpinned</w:t>
      </w:r>
      <w:r w:rsidRPr="006648F0">
        <w:rPr>
          <w:rStyle w:val="StyleUnderline"/>
          <w:rFonts w:asciiTheme="minorHAnsi" w:hAnsiTheme="minorHAnsi" w:cstheme="minorHAnsi"/>
        </w:rPr>
        <w:t xml:space="preserve"> by conventional and nuclear weapons</w:t>
      </w:r>
      <w:r w:rsidRPr="006648F0">
        <w:rPr>
          <w:rFonts w:asciiTheme="minorHAnsi" w:hAnsiTheme="minorHAnsi" w:cstheme="minorHAnsi"/>
          <w:sz w:val="16"/>
        </w:rPr>
        <w:t xml:space="preserve">, as well as the threat of weaponized chemical and biological technologies. Consequently, </w:t>
      </w:r>
      <w:r w:rsidRPr="006648F0">
        <w:rPr>
          <w:rStyle w:val="StyleUnderline"/>
          <w:rFonts w:asciiTheme="minorHAnsi" w:hAnsiTheme="minorHAnsi" w:cstheme="minorHAnsi"/>
        </w:rPr>
        <w:t xml:space="preserve">the </w:t>
      </w:r>
      <w:r w:rsidRPr="006648F0">
        <w:rPr>
          <w:rStyle w:val="Emphasis"/>
          <w:rFonts w:asciiTheme="minorHAnsi" w:hAnsiTheme="minorHAnsi" w:cstheme="minorHAnsi"/>
        </w:rPr>
        <w:t>risk of the use</w:t>
      </w:r>
      <w:r w:rsidRPr="006648F0">
        <w:rPr>
          <w:rStyle w:val="StyleUnderline"/>
          <w:rFonts w:asciiTheme="minorHAnsi" w:hAnsiTheme="minorHAnsi" w:cstheme="minorHAnsi"/>
        </w:rPr>
        <w:t xml:space="preserve"> of </w:t>
      </w:r>
      <w:r w:rsidRPr="006648F0">
        <w:rPr>
          <w:rStyle w:val="Emphasis"/>
          <w:rFonts w:asciiTheme="minorHAnsi" w:hAnsiTheme="minorHAnsi" w:cstheme="minorHAnsi"/>
        </w:rPr>
        <w:t>w</w:t>
      </w:r>
      <w:r w:rsidRPr="006648F0">
        <w:rPr>
          <w:rStyle w:val="StyleUnderline"/>
          <w:rFonts w:asciiTheme="minorHAnsi" w:hAnsiTheme="minorHAnsi" w:cstheme="minorHAnsi"/>
        </w:rPr>
        <w:t xml:space="preserve">eapons of </w:t>
      </w:r>
      <w:r w:rsidRPr="006648F0">
        <w:rPr>
          <w:rStyle w:val="Emphasis"/>
          <w:rFonts w:asciiTheme="minorHAnsi" w:hAnsiTheme="minorHAnsi" w:cstheme="minorHAnsi"/>
        </w:rPr>
        <w:t>m</w:t>
      </w:r>
      <w:r w:rsidRPr="006648F0">
        <w:rPr>
          <w:rStyle w:val="StyleUnderline"/>
          <w:rFonts w:asciiTheme="minorHAnsi" w:hAnsiTheme="minorHAnsi" w:cstheme="minorHAnsi"/>
        </w:rPr>
        <w:t xml:space="preserve">ass </w:t>
      </w:r>
      <w:r w:rsidRPr="006648F0">
        <w:rPr>
          <w:rStyle w:val="Emphasis"/>
          <w:rFonts w:asciiTheme="minorHAnsi" w:hAnsiTheme="minorHAnsi" w:cstheme="minorHAnsi"/>
        </w:rPr>
        <w:t>d</w:t>
      </w:r>
      <w:r w:rsidRPr="006648F0">
        <w:rPr>
          <w:rStyle w:val="StyleUnderline"/>
          <w:rFonts w:asciiTheme="minorHAnsi" w:hAnsiTheme="minorHAnsi" w:cstheme="minorHAnsi"/>
        </w:rPr>
        <w:t>estructi</w:t>
      </w:r>
      <w:r w:rsidRPr="006648F0">
        <w:rPr>
          <w:rFonts w:asciiTheme="minorHAnsi" w:hAnsiTheme="minorHAnsi" w:cstheme="minorHAnsi"/>
          <w:sz w:val="16"/>
        </w:rPr>
        <w:t xml:space="preserve">on (WMD), especially nuclear weapons, </w:t>
      </w:r>
      <w:r w:rsidRPr="006648F0">
        <w:rPr>
          <w:rStyle w:val="StyleUnderline"/>
          <w:rFonts w:asciiTheme="minorHAnsi" w:hAnsiTheme="minorHAnsi" w:cstheme="minorHAnsi"/>
        </w:rPr>
        <w:t>increases</w:t>
      </w:r>
      <w:r w:rsidRPr="006648F0">
        <w:rPr>
          <w:rFonts w:asciiTheme="minorHAnsi" w:hAnsiTheme="minorHAnsi" w:cstheme="minorHAnsi"/>
          <w:sz w:val="16"/>
        </w:rPr>
        <w:t xml:space="preserve"> at such times, possibly </w:t>
      </w:r>
      <w:r w:rsidRPr="006648F0">
        <w:rPr>
          <w:rStyle w:val="StyleUnderline"/>
          <w:rFonts w:asciiTheme="minorHAnsi" w:hAnsiTheme="minorHAnsi" w:cstheme="minorHAnsi"/>
        </w:rPr>
        <w:t>sharply</w:t>
      </w:r>
      <w:r w:rsidRPr="006648F0">
        <w:rPr>
          <w:rFonts w:asciiTheme="minorHAnsi" w:hAnsiTheme="minorHAnsi" w:cstheme="minorHAnsi"/>
          <w:sz w:val="16"/>
        </w:rPr>
        <w:t>.</w:t>
      </w:r>
    </w:p>
    <w:p w14:paraId="237E5D8E"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lastRenderedPageBreak/>
        <w:t xml:space="preserve">The </w:t>
      </w:r>
      <w:r w:rsidRPr="006648F0">
        <w:rPr>
          <w:rStyle w:val="StyleUnderline"/>
          <w:rFonts w:asciiTheme="minorHAnsi" w:hAnsiTheme="minorHAnsi" w:cstheme="minorHAnsi"/>
        </w:rPr>
        <w:t>COVID-19</w:t>
      </w:r>
      <w:r w:rsidRPr="006648F0">
        <w:rPr>
          <w:rFonts w:asciiTheme="minorHAnsi" w:hAnsiTheme="minorHAnsi" w:cstheme="minorHAnsi"/>
          <w:sz w:val="16"/>
        </w:rPr>
        <w:t xml:space="preserve"> pandemic </w:t>
      </w:r>
      <w:r w:rsidRPr="006648F0">
        <w:rPr>
          <w:rStyle w:val="StyleUnderline"/>
          <w:rFonts w:asciiTheme="minorHAnsi" w:hAnsiTheme="minorHAnsi" w:cstheme="minorHAnsi"/>
        </w:rPr>
        <w:t xml:space="preserve">is clearly driving </w:t>
      </w:r>
      <w:r w:rsidRPr="006648F0">
        <w:rPr>
          <w:rStyle w:val="Emphasis"/>
          <w:rFonts w:asciiTheme="minorHAnsi" w:hAnsiTheme="minorHAnsi" w:cstheme="minorHAnsi"/>
        </w:rPr>
        <w:t>massive</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rapid</w:t>
      </w:r>
      <w:r w:rsidRPr="006648F0">
        <w:rPr>
          <w:rStyle w:val="StyleUnderline"/>
          <w:rFonts w:asciiTheme="minorHAnsi" w:hAnsiTheme="minorHAnsi" w:cstheme="minorHAnsi"/>
        </w:rPr>
        <w:t xml:space="preserve">, and </w:t>
      </w:r>
      <w:r w:rsidRPr="006648F0">
        <w:rPr>
          <w:rStyle w:val="Emphasis"/>
          <w:rFonts w:asciiTheme="minorHAnsi" w:hAnsiTheme="minorHAnsi" w:cstheme="minorHAnsi"/>
        </w:rPr>
        <w:t>unpredictable changes</w:t>
      </w:r>
      <w:r w:rsidRPr="006648F0">
        <w:rPr>
          <w:rFonts w:asciiTheme="minorHAnsi" w:hAnsiTheme="minorHAnsi" w:cstheme="minorHAnsi"/>
          <w:sz w:val="16"/>
        </w:rPr>
        <w:t xml:space="preserve">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41D7E04F" w14:textId="77777777" w:rsidR="006648F0" w:rsidRPr="006648F0" w:rsidRDefault="006648F0" w:rsidP="006648F0">
      <w:pPr>
        <w:rPr>
          <w:rFonts w:asciiTheme="minorHAnsi" w:hAnsiTheme="minorHAnsi" w:cstheme="minorHAnsi"/>
          <w:sz w:val="16"/>
        </w:rPr>
      </w:pPr>
      <w:r w:rsidRPr="006648F0">
        <w:rPr>
          <w:rStyle w:val="StyleUnderline"/>
          <w:rFonts w:asciiTheme="minorHAnsi" w:hAnsiTheme="minorHAnsi" w:cstheme="minorHAnsi"/>
        </w:rPr>
        <w:t xml:space="preserve">A pandemic has potential to </w:t>
      </w:r>
      <w:r w:rsidRPr="006648F0">
        <w:rPr>
          <w:rStyle w:val="Emphasis"/>
          <w:rFonts w:asciiTheme="minorHAnsi" w:hAnsiTheme="minorHAnsi" w:cstheme="minorHAnsi"/>
        </w:rPr>
        <w:t>destabilize</w:t>
      </w:r>
      <w:r w:rsidRPr="006648F0">
        <w:rPr>
          <w:rStyle w:val="StyleUnderline"/>
          <w:rFonts w:asciiTheme="minorHAnsi" w:hAnsiTheme="minorHAnsi" w:cstheme="minorHAnsi"/>
        </w:rPr>
        <w:t xml:space="preserve"> a </w:t>
      </w:r>
      <w:r w:rsidRPr="006648F0">
        <w:rPr>
          <w:rStyle w:val="Emphasis"/>
          <w:rFonts w:asciiTheme="minorHAnsi" w:hAnsiTheme="minorHAnsi" w:cstheme="minorHAnsi"/>
        </w:rPr>
        <w:t>nuclear-prone conflict</w:t>
      </w:r>
      <w:r w:rsidRPr="006648F0">
        <w:rPr>
          <w:rFonts w:asciiTheme="minorHAnsi" w:hAnsiTheme="minorHAnsi" w:cstheme="minorHAnsi"/>
          <w:sz w:val="16"/>
        </w:rPr>
        <w:t xml:space="preserve"> by incapacitating the supreme nuclear commander or commanders who have to issue nuclear strike orders, creating uncertainty as to who is in charge, how to handle nuclear mistakes (such as errors, accidents, technological failures, and entanglement with conventional operations gone awry), </w:t>
      </w:r>
      <w:r w:rsidRPr="006648F0">
        <w:rPr>
          <w:rStyle w:val="StyleUnderline"/>
          <w:rFonts w:asciiTheme="minorHAnsi" w:hAnsiTheme="minorHAnsi" w:cstheme="minorHAnsi"/>
        </w:rPr>
        <w:t xml:space="preserve">and </w:t>
      </w:r>
      <w:r w:rsidRPr="006648F0">
        <w:rPr>
          <w:rStyle w:val="Emphasis"/>
          <w:rFonts w:asciiTheme="minorHAnsi" w:hAnsiTheme="minorHAnsi" w:cstheme="minorHAnsi"/>
          <w:highlight w:val="green"/>
        </w:rPr>
        <w:t>opening</w:t>
      </w:r>
      <w:r w:rsidRPr="006648F0">
        <w:rPr>
          <w:rStyle w:val="StyleUnderline"/>
          <w:rFonts w:asciiTheme="minorHAnsi" w:hAnsiTheme="minorHAnsi" w:cstheme="minorHAnsi"/>
        </w:rPr>
        <w:t xml:space="preserve"> a brief opportunity for </w:t>
      </w:r>
      <w:r w:rsidRPr="006648F0">
        <w:rPr>
          <w:rStyle w:val="StyleUnderline"/>
          <w:rFonts w:asciiTheme="minorHAnsi" w:hAnsiTheme="minorHAnsi" w:cstheme="minorHAnsi"/>
          <w:highlight w:val="green"/>
        </w:rPr>
        <w:t xml:space="preserve">a </w:t>
      </w:r>
      <w:r w:rsidRPr="006648F0">
        <w:rPr>
          <w:rStyle w:val="Emphasis"/>
          <w:rFonts w:asciiTheme="minorHAnsi" w:hAnsiTheme="minorHAnsi" w:cstheme="minorHAnsi"/>
          <w:highlight w:val="green"/>
        </w:rPr>
        <w:t>first strike</w:t>
      </w:r>
      <w:r w:rsidRPr="006648F0">
        <w:rPr>
          <w:rStyle w:val="StyleUnderline"/>
          <w:rFonts w:asciiTheme="minorHAnsi" w:hAnsiTheme="minorHAnsi" w:cstheme="minorHAnsi"/>
        </w:rPr>
        <w:t xml:space="preserve"> at a time when the </w:t>
      </w:r>
      <w:r w:rsidRPr="006648F0">
        <w:rPr>
          <w:rStyle w:val="Emphasis"/>
          <w:rFonts w:asciiTheme="minorHAnsi" w:hAnsiTheme="minorHAnsi" w:cstheme="minorHAnsi"/>
        </w:rPr>
        <w:t>COVID-infected</w:t>
      </w:r>
      <w:r w:rsidRPr="006648F0">
        <w:rPr>
          <w:rStyle w:val="StyleUnderline"/>
          <w:rFonts w:asciiTheme="minorHAnsi" w:hAnsiTheme="minorHAnsi" w:cstheme="minorHAnsi"/>
        </w:rPr>
        <w:t xml:space="preserve"> state may not be able to </w:t>
      </w:r>
      <w:r w:rsidRPr="006648F0">
        <w:rPr>
          <w:rStyle w:val="Emphasis"/>
          <w:rFonts w:asciiTheme="minorHAnsi" w:hAnsiTheme="minorHAnsi" w:cstheme="minorHAnsi"/>
        </w:rPr>
        <w:t>retaliate</w:t>
      </w:r>
      <w:r w:rsidRPr="006648F0">
        <w:rPr>
          <w:rStyle w:val="StyleUnderline"/>
          <w:rFonts w:asciiTheme="minorHAnsi" w:hAnsiTheme="minorHAnsi" w:cstheme="minorHAnsi"/>
        </w:rPr>
        <w:t xml:space="preserve"> efficiently</w:t>
      </w:r>
      <w:r w:rsidRPr="006648F0">
        <w:rPr>
          <w:rFonts w:asciiTheme="minorHAnsi" w:hAnsiTheme="minorHAnsi" w:cstheme="minorHAnsi"/>
          <w:sz w:val="16"/>
        </w:rPr>
        <w:t xml:space="preserve"> – or at all – due to leadership confusion. </w:t>
      </w:r>
      <w:r w:rsidRPr="006648F0">
        <w:rPr>
          <w:rStyle w:val="StyleUnderline"/>
          <w:rFonts w:asciiTheme="minorHAnsi" w:hAnsiTheme="minorHAnsi" w:cstheme="minorHAnsi"/>
        </w:rPr>
        <w:t>In</w:t>
      </w:r>
      <w:r w:rsidRPr="006648F0">
        <w:rPr>
          <w:rFonts w:asciiTheme="minorHAnsi" w:hAnsiTheme="minorHAnsi" w:cstheme="minorHAnsi"/>
          <w:sz w:val="16"/>
        </w:rPr>
        <w:t xml:space="preserve"> some </w:t>
      </w:r>
      <w:r w:rsidRPr="006648F0">
        <w:rPr>
          <w:rStyle w:val="StyleUnderline"/>
          <w:rFonts w:asciiTheme="minorHAnsi" w:hAnsiTheme="minorHAnsi" w:cstheme="minorHAnsi"/>
        </w:rPr>
        <w:t xml:space="preserve">nuclear-laden conflicts, a state might use a pandemic as a </w:t>
      </w:r>
      <w:r w:rsidRPr="006648F0">
        <w:rPr>
          <w:rStyle w:val="Emphasis"/>
          <w:rFonts w:asciiTheme="minorHAnsi" w:hAnsiTheme="minorHAnsi" w:cstheme="minorHAnsi"/>
        </w:rPr>
        <w:t>cover</w:t>
      </w:r>
      <w:r w:rsidRPr="006648F0">
        <w:rPr>
          <w:rStyle w:val="StyleUnderline"/>
          <w:rFonts w:asciiTheme="minorHAnsi" w:hAnsiTheme="minorHAnsi" w:cstheme="minorHAnsi"/>
        </w:rPr>
        <w:t xml:space="preserve"> for political or </w:t>
      </w:r>
      <w:r w:rsidRPr="006648F0">
        <w:rPr>
          <w:rStyle w:val="Emphasis"/>
          <w:rFonts w:asciiTheme="minorHAnsi" w:hAnsiTheme="minorHAnsi" w:cstheme="minorHAnsi"/>
        </w:rPr>
        <w:t>military provocations</w:t>
      </w:r>
      <w:r w:rsidRPr="006648F0">
        <w:rPr>
          <w:rFonts w:asciiTheme="minorHAnsi" w:hAnsiTheme="minorHAnsi" w:cstheme="minorHAnsi"/>
          <w:sz w:val="16"/>
        </w:rPr>
        <w:t xml:space="preserve"> in the belief that the adversary is distracted and partly disabled by the pandemic, increasing the risk of war in a nuclear-prone conflict. At the same time, a pandemic may lead nuclear armed states to increase the isolation and sanctions against a nuclear adversary, making it even harder to stop the spread of the disease, in turn creating a pandemic reservoir and transmission risk back to the nuclear armed state or its allies.</w:t>
      </w:r>
    </w:p>
    <w:p w14:paraId="11C51ABB"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519F3E37" w14:textId="77777777" w:rsidR="006648F0" w:rsidRPr="006648F0" w:rsidRDefault="006648F0" w:rsidP="006648F0">
      <w:pPr>
        <w:rPr>
          <w:rFonts w:asciiTheme="minorHAnsi" w:hAnsiTheme="minorHAnsi" w:cstheme="minorHAnsi"/>
          <w:sz w:val="16"/>
        </w:rPr>
      </w:pPr>
      <w:r w:rsidRPr="006648F0">
        <w:rPr>
          <w:rFonts w:asciiTheme="minorHAnsi" w:hAnsiTheme="minorHAnsi" w:cstheme="minorHAnsi"/>
          <w:sz w:val="16"/>
        </w:rPr>
        <w:t xml:space="preserve">To date, however, the </w:t>
      </w:r>
      <w:r w:rsidRPr="006648F0">
        <w:rPr>
          <w:rStyle w:val="StyleUnderline"/>
          <w:rFonts w:asciiTheme="minorHAnsi" w:hAnsiTheme="minorHAnsi" w:cstheme="minorHAnsi"/>
        </w:rPr>
        <w:t>COVID-19</w:t>
      </w:r>
      <w:r w:rsidRPr="006648F0">
        <w:rPr>
          <w:rFonts w:asciiTheme="minorHAnsi" w:hAnsiTheme="minorHAnsi" w:cstheme="minorHAnsi"/>
          <w:sz w:val="16"/>
        </w:rPr>
        <w:t xml:space="preserve"> pandemic </w:t>
      </w:r>
      <w:r w:rsidRPr="006648F0">
        <w:rPr>
          <w:rStyle w:val="StyleUnderline"/>
          <w:rFonts w:asciiTheme="minorHAnsi" w:hAnsiTheme="minorHAnsi" w:cstheme="minorHAnsi"/>
        </w:rPr>
        <w:t xml:space="preserve">has </w:t>
      </w:r>
      <w:r w:rsidRPr="006648F0">
        <w:rPr>
          <w:rStyle w:val="Emphasis"/>
          <w:rFonts w:asciiTheme="minorHAnsi" w:hAnsiTheme="minorHAnsi" w:cstheme="minorHAnsi"/>
        </w:rPr>
        <w:t>increased</w:t>
      </w:r>
      <w:r w:rsidRPr="006648F0">
        <w:rPr>
          <w:rStyle w:val="StyleUnderline"/>
          <w:rFonts w:asciiTheme="minorHAnsi" w:hAnsiTheme="minorHAnsi" w:cstheme="minorHAnsi"/>
        </w:rPr>
        <w:t xml:space="preserve"> the </w:t>
      </w:r>
      <w:r w:rsidRPr="006648F0">
        <w:rPr>
          <w:rStyle w:val="Emphasis"/>
          <w:rFonts w:asciiTheme="minorHAnsi" w:hAnsiTheme="minorHAnsi" w:cstheme="minorHAnsi"/>
        </w:rPr>
        <w:t>isolation</w:t>
      </w:r>
      <w:r w:rsidRPr="006648F0">
        <w:rPr>
          <w:rStyle w:val="StyleUnderline"/>
          <w:rFonts w:asciiTheme="minorHAnsi" w:hAnsiTheme="minorHAnsi" w:cstheme="minorHAnsi"/>
        </w:rPr>
        <w:t xml:space="preserve"> of</w:t>
      </w:r>
      <w:r w:rsidRPr="006648F0">
        <w:rPr>
          <w:rFonts w:asciiTheme="minorHAnsi" w:hAnsiTheme="minorHAnsi" w:cstheme="minorHAnsi"/>
          <w:sz w:val="16"/>
        </w:rPr>
        <w:t xml:space="preserve"> some </w:t>
      </w:r>
      <w:r w:rsidRPr="006648F0">
        <w:rPr>
          <w:rStyle w:val="StyleUnderline"/>
          <w:rFonts w:asciiTheme="minorHAnsi" w:hAnsiTheme="minorHAnsi" w:cstheme="minorHAnsi"/>
        </w:rPr>
        <w:t xml:space="preserve">nuclear-armed states and provided a </w:t>
      </w:r>
      <w:r w:rsidRPr="006648F0">
        <w:rPr>
          <w:rStyle w:val="Emphasis"/>
          <w:rFonts w:asciiTheme="minorHAnsi" w:hAnsiTheme="minorHAnsi" w:cstheme="minorHAnsi"/>
        </w:rPr>
        <w:t>textbook case</w:t>
      </w:r>
      <w:r w:rsidRPr="006648F0">
        <w:rPr>
          <w:rStyle w:val="StyleUnderline"/>
          <w:rFonts w:asciiTheme="minorHAnsi" w:hAnsiTheme="minorHAnsi" w:cstheme="minorHAnsi"/>
        </w:rPr>
        <w:t xml:space="preserve"> of the </w:t>
      </w:r>
      <w:r w:rsidRPr="006648F0">
        <w:rPr>
          <w:rStyle w:val="Emphasis"/>
          <w:rFonts w:asciiTheme="minorHAnsi" w:hAnsiTheme="minorHAnsi" w:cstheme="minorHAnsi"/>
        </w:rPr>
        <w:t>failure</w:t>
      </w:r>
      <w:r w:rsidRPr="006648F0">
        <w:rPr>
          <w:rStyle w:val="StyleUnderline"/>
          <w:rFonts w:asciiTheme="minorHAnsi" w:hAnsiTheme="minorHAnsi" w:cstheme="minorHAnsi"/>
        </w:rPr>
        <w:t xml:space="preserve"> of states to cooperate</w:t>
      </w:r>
      <w:r w:rsidRPr="006648F0">
        <w:rPr>
          <w:rFonts w:asciiTheme="minorHAnsi" w:hAnsiTheme="minorHAnsi" w:cstheme="minorHAnsi"/>
          <w:sz w:val="16"/>
        </w:rPr>
        <w:t xml:space="preserve"> to overcome the pandemic. </w:t>
      </w:r>
      <w:r w:rsidRPr="006648F0">
        <w:rPr>
          <w:rStyle w:val="StyleUnderline"/>
          <w:rFonts w:asciiTheme="minorHAnsi" w:hAnsiTheme="minorHAnsi" w:cstheme="minorHAnsi"/>
          <w:highlight w:val="green"/>
        </w:rPr>
        <w:t>Borders</w:t>
      </w:r>
      <w:r w:rsidRPr="006648F0">
        <w:rPr>
          <w:rStyle w:val="StyleUnderline"/>
          <w:rFonts w:asciiTheme="minorHAnsi" w:hAnsiTheme="minorHAnsi" w:cstheme="minorHAnsi"/>
        </w:rPr>
        <w:t xml:space="preserve"> have </w:t>
      </w:r>
      <w:r w:rsidRPr="006648F0">
        <w:rPr>
          <w:rStyle w:val="Emphasis"/>
          <w:rFonts w:asciiTheme="minorHAnsi" w:hAnsiTheme="minorHAnsi" w:cstheme="minorHAnsi"/>
          <w:highlight w:val="green"/>
        </w:rPr>
        <w:t>slammed</w:t>
      </w:r>
      <w:r w:rsidRPr="006648F0">
        <w:rPr>
          <w:rStyle w:val="Emphasis"/>
          <w:rFonts w:asciiTheme="minorHAnsi" w:hAnsiTheme="minorHAnsi" w:cstheme="minorHAnsi"/>
        </w:rPr>
        <w:t xml:space="preserve"> shut</w:t>
      </w:r>
      <w:r w:rsidRPr="006648F0">
        <w:rPr>
          <w:rStyle w:val="StyleUnderline"/>
          <w:rFonts w:asciiTheme="minorHAnsi" w:hAnsiTheme="minorHAnsi" w:cstheme="minorHAnsi"/>
        </w:rPr>
        <w:t xml:space="preserve">, </w:t>
      </w:r>
      <w:r w:rsidRPr="006648F0">
        <w:rPr>
          <w:rStyle w:val="Emphasis"/>
          <w:rFonts w:asciiTheme="minorHAnsi" w:hAnsiTheme="minorHAnsi" w:cstheme="minorHAnsi"/>
          <w:highlight w:val="green"/>
        </w:rPr>
        <w:t>trade shut down</w:t>
      </w:r>
      <w:r w:rsidRPr="006648F0">
        <w:rPr>
          <w:rStyle w:val="StyleUnderline"/>
          <w:rFonts w:asciiTheme="minorHAnsi" w:hAnsiTheme="minorHAnsi" w:cstheme="minorHAnsi"/>
          <w:highlight w:val="green"/>
        </w:rPr>
        <w:t xml:space="preserve">, and budgets </w:t>
      </w:r>
      <w:r w:rsidRPr="006648F0">
        <w:rPr>
          <w:rStyle w:val="Emphasis"/>
          <w:rFonts w:asciiTheme="minorHAnsi" w:hAnsiTheme="minorHAnsi" w:cstheme="minorHAnsi"/>
          <w:highlight w:val="green"/>
        </w:rPr>
        <w:t>blown out</w:t>
      </w:r>
      <w:r w:rsidRPr="006648F0">
        <w:rPr>
          <w:rStyle w:val="StyleUnderline"/>
          <w:rFonts w:asciiTheme="minorHAnsi" w:hAnsiTheme="minorHAnsi" w:cstheme="minorHAnsi"/>
          <w:highlight w:val="green"/>
        </w:rPr>
        <w:t>, creating</w:t>
      </w:r>
      <w:r w:rsidRPr="006648F0">
        <w:rPr>
          <w:rStyle w:val="StyleUnderline"/>
          <w:rFonts w:asciiTheme="minorHAnsi" w:hAnsiTheme="minorHAnsi" w:cstheme="minorHAnsi"/>
        </w:rPr>
        <w:t xml:space="preserve"> </w:t>
      </w:r>
      <w:r w:rsidRPr="006648F0">
        <w:rPr>
          <w:rStyle w:val="Emphasis"/>
          <w:rFonts w:asciiTheme="minorHAnsi" w:hAnsiTheme="minorHAnsi" w:cstheme="minorHAnsi"/>
        </w:rPr>
        <w:t xml:space="preserve">enormous </w:t>
      </w:r>
      <w:r w:rsidRPr="006648F0">
        <w:rPr>
          <w:rStyle w:val="Emphasis"/>
          <w:rFonts w:asciiTheme="minorHAnsi" w:hAnsiTheme="minorHAnsi" w:cstheme="minorHAnsi"/>
          <w:highlight w:val="green"/>
        </w:rPr>
        <w:t>pressure</w:t>
      </w:r>
      <w:r w:rsidRPr="006648F0">
        <w:rPr>
          <w:rStyle w:val="StyleUnderline"/>
          <w:rFonts w:asciiTheme="minorHAnsi" w:hAnsiTheme="minorHAnsi" w:cstheme="minorHAnsi"/>
          <w:highlight w:val="green"/>
        </w:rPr>
        <w:t xml:space="preserve"> to focus on</w:t>
      </w:r>
      <w:r w:rsidRPr="006648F0">
        <w:rPr>
          <w:rStyle w:val="StyleUnderline"/>
          <w:rFonts w:asciiTheme="minorHAnsi" w:hAnsiTheme="minorHAnsi" w:cstheme="minorHAnsi"/>
        </w:rPr>
        <w:t xml:space="preserve"> immediate </w:t>
      </w:r>
      <w:r w:rsidRPr="006648F0">
        <w:rPr>
          <w:rStyle w:val="Emphasis"/>
          <w:rFonts w:asciiTheme="minorHAnsi" w:hAnsiTheme="minorHAnsi" w:cstheme="minorHAnsi"/>
          <w:highlight w:val="green"/>
        </w:rPr>
        <w:t>domestic</w:t>
      </w:r>
      <w:r w:rsidRPr="006648F0">
        <w:rPr>
          <w:rStyle w:val="Emphasis"/>
          <w:rFonts w:asciiTheme="minorHAnsi" w:hAnsiTheme="minorHAnsi" w:cstheme="minorHAnsi"/>
        </w:rPr>
        <w:t xml:space="preserve"> priorities</w:t>
      </w:r>
      <w:r w:rsidRPr="006648F0">
        <w:rPr>
          <w:rStyle w:val="StyleUnderline"/>
          <w:rFonts w:asciiTheme="minorHAnsi" w:hAnsiTheme="minorHAnsi" w:cstheme="minorHAnsi"/>
        </w:rPr>
        <w:t xml:space="preserve">. Foreign </w:t>
      </w:r>
      <w:r w:rsidRPr="006648F0">
        <w:rPr>
          <w:rStyle w:val="StyleUnderline"/>
          <w:rFonts w:asciiTheme="minorHAnsi" w:hAnsiTheme="minorHAnsi" w:cstheme="minorHAnsi"/>
          <w:highlight w:val="green"/>
        </w:rPr>
        <w:t>policies</w:t>
      </w:r>
      <w:r w:rsidRPr="006648F0">
        <w:rPr>
          <w:rStyle w:val="StyleUnderline"/>
          <w:rFonts w:asciiTheme="minorHAnsi" w:hAnsiTheme="minorHAnsi" w:cstheme="minorHAnsi"/>
        </w:rPr>
        <w:t xml:space="preserve"> have </w:t>
      </w:r>
      <w:r w:rsidRPr="006648F0">
        <w:rPr>
          <w:rStyle w:val="StyleUnderline"/>
          <w:rFonts w:asciiTheme="minorHAnsi" w:hAnsiTheme="minorHAnsi" w:cstheme="minorHAnsi"/>
          <w:highlight w:val="green"/>
        </w:rPr>
        <w:t>become</w:t>
      </w:r>
      <w:r w:rsidRPr="006648F0">
        <w:rPr>
          <w:rStyle w:val="StyleUnderline"/>
          <w:rFonts w:asciiTheme="minorHAnsi" w:hAnsiTheme="minorHAnsi" w:cstheme="minorHAnsi"/>
        </w:rPr>
        <w:t xml:space="preserve"> markedly</w:t>
      </w:r>
      <w:r w:rsidRPr="006648F0">
        <w:rPr>
          <w:rFonts w:asciiTheme="minorHAnsi" w:hAnsiTheme="minorHAnsi" w:cstheme="minorHAnsi"/>
          <w:sz w:val="16"/>
        </w:rPr>
        <w:t xml:space="preserve"> more </w:t>
      </w:r>
      <w:r w:rsidRPr="006648F0">
        <w:rPr>
          <w:rStyle w:val="Emphasis"/>
          <w:rFonts w:asciiTheme="minorHAnsi" w:hAnsiTheme="minorHAnsi" w:cstheme="minorHAnsi"/>
          <w:highlight w:val="green"/>
        </w:rPr>
        <w:t>nationalistic</w:t>
      </w:r>
      <w:r w:rsidRPr="006648F0">
        <w:rPr>
          <w:rStyle w:val="StyleUnderline"/>
          <w:rFonts w:asciiTheme="minorHAnsi" w:hAnsiTheme="minorHAnsi" w:cstheme="minorHAnsi"/>
        </w:rPr>
        <w:t xml:space="preserve">. Dependence on </w:t>
      </w:r>
      <w:r w:rsidRPr="006648F0">
        <w:rPr>
          <w:rStyle w:val="Emphasis"/>
          <w:rFonts w:asciiTheme="minorHAnsi" w:hAnsiTheme="minorHAnsi" w:cstheme="minorHAnsi"/>
        </w:rPr>
        <w:t>nuclear weapons</w:t>
      </w:r>
      <w:r w:rsidRPr="006648F0">
        <w:rPr>
          <w:rStyle w:val="StyleUnderline"/>
          <w:rFonts w:asciiTheme="minorHAnsi" w:hAnsiTheme="minorHAnsi" w:cstheme="minorHAnsi"/>
        </w:rPr>
        <w:t xml:space="preserve"> may increase as states seek</w:t>
      </w:r>
      <w:r w:rsidRPr="006648F0">
        <w:rPr>
          <w:rFonts w:asciiTheme="minorHAnsi" w:hAnsiTheme="minorHAnsi" w:cstheme="minorHAnsi"/>
          <w:sz w:val="16"/>
        </w:rPr>
        <w:t xml:space="preserve"> to </w:t>
      </w:r>
      <w:r w:rsidRPr="006648F0">
        <w:rPr>
          <w:rStyle w:val="StyleUnderline"/>
          <w:rFonts w:asciiTheme="minorHAnsi" w:hAnsiTheme="minorHAnsi" w:cstheme="minorHAnsi"/>
        </w:rPr>
        <w:t>buttress</w:t>
      </w:r>
      <w:r w:rsidRPr="006648F0">
        <w:rPr>
          <w:rFonts w:asciiTheme="minorHAnsi" w:hAnsiTheme="minorHAnsi" w:cstheme="minorHAnsi"/>
          <w:sz w:val="16"/>
        </w:rPr>
        <w:t xml:space="preserve"> a </w:t>
      </w:r>
      <w:r w:rsidRPr="006648F0">
        <w:rPr>
          <w:rStyle w:val="StyleUnderline"/>
          <w:rFonts w:asciiTheme="minorHAnsi" w:hAnsiTheme="minorHAnsi" w:cstheme="minorHAnsi"/>
        </w:rPr>
        <w:t>global re-spatialization</w:t>
      </w:r>
      <w:r w:rsidRPr="006648F0">
        <w:rPr>
          <w:rFonts w:asciiTheme="minorHAnsi" w:hAnsiTheme="minorHAnsi" w:cstheme="minorHAnsi"/>
          <w:sz w:val="16"/>
        </w:rPr>
        <w:t xml:space="preserve"> </w:t>
      </w:r>
      <w:hyperlink r:id="rId48" w:history="1">
        <w:r w:rsidRPr="006648F0">
          <w:rPr>
            <w:rStyle w:val="Hyperlink"/>
            <w:rFonts w:asciiTheme="minorHAnsi" w:hAnsiTheme="minorHAnsi" w:cstheme="minorHAnsi"/>
            <w:sz w:val="16"/>
          </w:rPr>
          <w:t>6</w:t>
        </w:r>
      </w:hyperlink>
      <w:r w:rsidRPr="006648F0">
        <w:rPr>
          <w:rFonts w:asciiTheme="minorHAnsi" w:hAnsiTheme="minorHAnsi" w:cstheme="minorHAnsi"/>
          <w:sz w:val="16"/>
        </w:rPr>
        <w:t xml:space="preserve"> of all dimensions of human interaction at all levels to manage pandemics. </w:t>
      </w:r>
      <w:r w:rsidRPr="006648F0">
        <w:rPr>
          <w:rStyle w:val="StyleUnderline"/>
          <w:rFonts w:asciiTheme="minorHAnsi" w:hAnsiTheme="minorHAnsi" w:cstheme="minorHAnsi"/>
        </w:rPr>
        <w:t xml:space="preserve">The effect of </w:t>
      </w:r>
      <w:r w:rsidRPr="006648F0">
        <w:rPr>
          <w:rStyle w:val="Emphasis"/>
          <w:rFonts w:asciiTheme="minorHAnsi" w:hAnsiTheme="minorHAnsi" w:cstheme="minorHAnsi"/>
        </w:rPr>
        <w:t>nuclear threats</w:t>
      </w:r>
      <w:r w:rsidRPr="006648F0">
        <w:rPr>
          <w:rFonts w:asciiTheme="minorHAnsi" w:hAnsiTheme="minorHAnsi" w:cstheme="minorHAnsi"/>
          <w:sz w:val="16"/>
        </w:rPr>
        <w:t xml:space="preserve"> on leaders may </w:t>
      </w:r>
      <w:r w:rsidRPr="006648F0">
        <w:rPr>
          <w:rStyle w:val="StyleUnderline"/>
          <w:rFonts w:asciiTheme="minorHAnsi" w:hAnsiTheme="minorHAnsi" w:cstheme="minorHAnsi"/>
        </w:rPr>
        <w:t>make it</w:t>
      </w:r>
      <w:r w:rsidRPr="006648F0">
        <w:rPr>
          <w:rFonts w:asciiTheme="minorHAnsi" w:hAnsiTheme="minorHAnsi" w:cstheme="minorHAnsi"/>
          <w:sz w:val="16"/>
        </w:rPr>
        <w:t xml:space="preserve"> less likely – or even </w:t>
      </w:r>
      <w:r w:rsidRPr="006648F0">
        <w:rPr>
          <w:rStyle w:val="Emphasis"/>
          <w:rFonts w:asciiTheme="minorHAnsi" w:hAnsiTheme="minorHAnsi" w:cstheme="minorHAnsi"/>
        </w:rPr>
        <w:t>impossible</w:t>
      </w:r>
      <w:r w:rsidRPr="006648F0">
        <w:rPr>
          <w:rFonts w:asciiTheme="minorHAnsi" w:hAnsiTheme="minorHAnsi" w:cstheme="minorHAnsi"/>
          <w:sz w:val="16"/>
        </w:rPr>
        <w:t xml:space="preserve"> – </w:t>
      </w:r>
      <w:r w:rsidRPr="006648F0">
        <w:rPr>
          <w:rStyle w:val="StyleUnderline"/>
          <w:rFonts w:asciiTheme="minorHAnsi" w:hAnsiTheme="minorHAnsi" w:cstheme="minorHAnsi"/>
        </w:rPr>
        <w:t>to achieve</w:t>
      </w:r>
      <w:r w:rsidRPr="006648F0">
        <w:rPr>
          <w:rFonts w:asciiTheme="minorHAnsi" w:hAnsiTheme="minorHAnsi" w:cstheme="minorHAnsi"/>
          <w:sz w:val="16"/>
        </w:rPr>
        <w:t xml:space="preserve"> the kind of </w:t>
      </w:r>
      <w:r w:rsidRPr="006648F0">
        <w:rPr>
          <w:rStyle w:val="StyleUnderline"/>
          <w:rFonts w:asciiTheme="minorHAnsi" w:hAnsiTheme="minorHAnsi" w:cstheme="minorHAnsi"/>
        </w:rPr>
        <w:t xml:space="preserve">concert at a </w:t>
      </w:r>
      <w:r w:rsidRPr="006648F0">
        <w:rPr>
          <w:rStyle w:val="Emphasis"/>
          <w:rFonts w:asciiTheme="minorHAnsi" w:hAnsiTheme="minorHAnsi" w:cstheme="minorHAnsi"/>
        </w:rPr>
        <w:t>global level</w:t>
      </w:r>
      <w:r w:rsidRPr="006648F0">
        <w:rPr>
          <w:rStyle w:val="StyleUnderline"/>
          <w:rFonts w:asciiTheme="minorHAnsi" w:hAnsiTheme="minorHAnsi" w:cstheme="minorHAnsi"/>
        </w:rPr>
        <w:t xml:space="preserve"> needed to respond</w:t>
      </w:r>
      <w:r w:rsidRPr="006648F0">
        <w:rPr>
          <w:rFonts w:asciiTheme="minorHAnsi" w:hAnsiTheme="minorHAnsi" w:cstheme="minorHAnsi"/>
          <w:sz w:val="16"/>
        </w:rPr>
        <w:t xml:space="preserve"> to and administer an effective vaccine, </w:t>
      </w:r>
      <w:r w:rsidRPr="006648F0">
        <w:rPr>
          <w:rStyle w:val="StyleUnderline"/>
          <w:rFonts w:asciiTheme="minorHAnsi" w:hAnsiTheme="minorHAnsi" w:cstheme="minorHAnsi"/>
        </w:rPr>
        <w:t>making it harder</w:t>
      </w:r>
      <w:r w:rsidRPr="006648F0">
        <w:rPr>
          <w:rFonts w:asciiTheme="minorHAnsi" w:hAnsiTheme="minorHAnsi" w:cstheme="minorHAnsi"/>
          <w:sz w:val="16"/>
        </w:rPr>
        <w:t xml:space="preserve"> and even impossible </w:t>
      </w:r>
      <w:r w:rsidRPr="006648F0">
        <w:rPr>
          <w:rStyle w:val="StyleUnderline"/>
          <w:rFonts w:asciiTheme="minorHAnsi" w:hAnsiTheme="minorHAnsi" w:cstheme="minorHAnsi"/>
        </w:rPr>
        <w:t xml:space="preserve">to </w:t>
      </w:r>
      <w:r w:rsidRPr="006648F0">
        <w:rPr>
          <w:rStyle w:val="Emphasis"/>
          <w:rFonts w:asciiTheme="minorHAnsi" w:hAnsiTheme="minorHAnsi" w:cstheme="minorHAnsi"/>
        </w:rPr>
        <w:t>revert</w:t>
      </w:r>
      <w:r w:rsidRPr="006648F0">
        <w:rPr>
          <w:rStyle w:val="StyleUnderline"/>
          <w:rFonts w:asciiTheme="minorHAnsi" w:hAnsiTheme="minorHAnsi" w:cstheme="minorHAnsi"/>
        </w:rPr>
        <w:t xml:space="preserve"> to pre-pandemic </w:t>
      </w:r>
      <w:r w:rsidRPr="006648F0">
        <w:rPr>
          <w:rStyle w:val="Emphasis"/>
          <w:rFonts w:asciiTheme="minorHAnsi" w:hAnsiTheme="minorHAnsi" w:cstheme="minorHAnsi"/>
        </w:rPr>
        <w:t>international relations</w:t>
      </w:r>
      <w:r w:rsidRPr="006648F0">
        <w:rPr>
          <w:rStyle w:val="StyleUnderline"/>
          <w:rFonts w:asciiTheme="minorHAnsi" w:hAnsiTheme="minorHAnsi" w:cstheme="minorHAnsi"/>
        </w:rPr>
        <w:t>. The result is</w:t>
      </w:r>
      <w:r w:rsidRPr="006648F0">
        <w:rPr>
          <w:rFonts w:asciiTheme="minorHAnsi" w:hAnsiTheme="minorHAnsi" w:cstheme="minorHAnsi"/>
          <w:sz w:val="16"/>
        </w:rPr>
        <w:t xml:space="preserve"> that some </w:t>
      </w:r>
      <w:r w:rsidRPr="006648F0">
        <w:rPr>
          <w:rStyle w:val="StyleUnderline"/>
          <w:rFonts w:asciiTheme="minorHAnsi" w:hAnsiTheme="minorHAnsi" w:cstheme="minorHAnsi"/>
          <w:highlight w:val="green"/>
        </w:rPr>
        <w:t>states</w:t>
      </w:r>
      <w:r w:rsidRPr="006648F0">
        <w:rPr>
          <w:rStyle w:val="StyleUnderline"/>
          <w:rFonts w:asciiTheme="minorHAnsi" w:hAnsiTheme="minorHAnsi" w:cstheme="minorHAnsi"/>
        </w:rPr>
        <w:t xml:space="preserve"> may </w:t>
      </w:r>
      <w:r w:rsidRPr="006648F0">
        <w:rPr>
          <w:rStyle w:val="Emphasis"/>
          <w:rFonts w:asciiTheme="minorHAnsi" w:hAnsiTheme="minorHAnsi" w:cstheme="minorHAnsi"/>
          <w:highlight w:val="green"/>
        </w:rPr>
        <w:t>proliferate</w:t>
      </w:r>
      <w:r w:rsidRPr="006648F0">
        <w:rPr>
          <w:rStyle w:val="StyleUnderline"/>
          <w:rFonts w:asciiTheme="minorHAnsi" w:hAnsiTheme="minorHAnsi" w:cstheme="minorHAnsi"/>
        </w:rPr>
        <w:t xml:space="preserve"> their own nuclear </w:t>
      </w:r>
      <w:r w:rsidRPr="006648F0">
        <w:rPr>
          <w:rStyle w:val="StyleUnderline"/>
          <w:rFonts w:asciiTheme="minorHAnsi" w:hAnsiTheme="minorHAnsi" w:cstheme="minorHAnsi"/>
          <w:highlight w:val="green"/>
        </w:rPr>
        <w:t>weapons</w:t>
      </w:r>
      <w:r w:rsidRPr="006648F0">
        <w:rPr>
          <w:rStyle w:val="StyleUnderline"/>
          <w:rFonts w:asciiTheme="minorHAnsi" w:hAnsiTheme="minorHAnsi" w:cstheme="minorHAnsi"/>
        </w:rPr>
        <w:t xml:space="preserve">, further </w:t>
      </w:r>
      <w:r w:rsidRPr="006648F0">
        <w:rPr>
          <w:rStyle w:val="Emphasis"/>
          <w:rFonts w:asciiTheme="minorHAnsi" w:hAnsiTheme="minorHAnsi" w:cstheme="minorHAnsi"/>
          <w:highlight w:val="green"/>
        </w:rPr>
        <w:t>reinforcing</w:t>
      </w:r>
      <w:r w:rsidRPr="006648F0">
        <w:rPr>
          <w:rStyle w:val="StyleUnderline"/>
          <w:rFonts w:asciiTheme="minorHAnsi" w:hAnsiTheme="minorHAnsi" w:cstheme="minorHAnsi"/>
          <w:highlight w:val="green"/>
        </w:rPr>
        <w:t xml:space="preserve"> the </w:t>
      </w:r>
      <w:r w:rsidRPr="006648F0">
        <w:rPr>
          <w:rStyle w:val="Emphasis"/>
          <w:rFonts w:asciiTheme="minorHAnsi" w:hAnsiTheme="minorHAnsi" w:cstheme="minorHAnsi"/>
          <w:highlight w:val="green"/>
        </w:rPr>
        <w:t>spiral of conflicts</w:t>
      </w:r>
      <w:r w:rsidRPr="006648F0">
        <w:rPr>
          <w:rFonts w:asciiTheme="minorHAnsi" w:hAnsiTheme="minorHAnsi" w:cstheme="minorHAnsi"/>
          <w:sz w:val="16"/>
        </w:rPr>
        <w:t xml:space="preserve"> contained by nuclear threat, </w:t>
      </w:r>
      <w:r w:rsidRPr="006648F0">
        <w:rPr>
          <w:rStyle w:val="StyleUnderline"/>
          <w:rFonts w:asciiTheme="minorHAnsi" w:hAnsiTheme="minorHAnsi" w:cstheme="minorHAnsi"/>
          <w:highlight w:val="green"/>
        </w:rPr>
        <w:t xml:space="preserve">with </w:t>
      </w:r>
      <w:r w:rsidRPr="006648F0">
        <w:rPr>
          <w:rStyle w:val="Emphasis"/>
          <w:rFonts w:asciiTheme="minorHAnsi" w:hAnsiTheme="minorHAnsi" w:cstheme="minorHAnsi"/>
          <w:highlight w:val="green"/>
        </w:rPr>
        <w:t>cascading effects</w:t>
      </w:r>
      <w:r w:rsidRPr="006648F0">
        <w:rPr>
          <w:rStyle w:val="StyleUnderline"/>
          <w:rFonts w:asciiTheme="minorHAnsi" w:hAnsiTheme="minorHAnsi" w:cstheme="minorHAnsi"/>
          <w:highlight w:val="green"/>
        </w:rPr>
        <w:t xml:space="preserve"> on</w:t>
      </w:r>
      <w:r w:rsidRPr="006648F0">
        <w:rPr>
          <w:rStyle w:val="StyleUnderline"/>
          <w:rFonts w:asciiTheme="minorHAnsi" w:hAnsiTheme="minorHAnsi" w:cstheme="minorHAnsi"/>
        </w:rPr>
        <w:t xml:space="preserve"> the risk of </w:t>
      </w:r>
      <w:r w:rsidRPr="006648F0">
        <w:rPr>
          <w:rStyle w:val="Emphasis"/>
          <w:rFonts w:asciiTheme="minorHAnsi" w:hAnsiTheme="minorHAnsi" w:cstheme="minorHAnsi"/>
          <w:highlight w:val="green"/>
        </w:rPr>
        <w:t>nuc</w:t>
      </w:r>
      <w:r w:rsidRPr="006648F0">
        <w:rPr>
          <w:rStyle w:val="Emphasis"/>
          <w:rFonts w:asciiTheme="minorHAnsi" w:hAnsiTheme="minorHAnsi" w:cstheme="minorHAnsi"/>
        </w:rPr>
        <w:t xml:space="preserve">lear </w:t>
      </w:r>
      <w:r w:rsidRPr="006648F0">
        <w:rPr>
          <w:rStyle w:val="Emphasis"/>
          <w:rFonts w:asciiTheme="minorHAnsi" w:hAnsiTheme="minorHAnsi" w:cstheme="minorHAnsi"/>
          <w:highlight w:val="green"/>
        </w:rPr>
        <w:t>war</w:t>
      </w:r>
      <w:r w:rsidRPr="006648F0">
        <w:rPr>
          <w:rFonts w:asciiTheme="minorHAnsi" w:hAnsiTheme="minorHAnsi" w:cstheme="minorHAnsi"/>
          <w:sz w:val="16"/>
        </w:rPr>
        <w:t>.</w:t>
      </w:r>
    </w:p>
    <w:p w14:paraId="6522AC5B" w14:textId="77777777" w:rsidR="006648F0" w:rsidRPr="006648F0" w:rsidRDefault="006648F0" w:rsidP="006648F0">
      <w:pPr>
        <w:rPr>
          <w:rFonts w:asciiTheme="minorHAnsi" w:hAnsiTheme="minorHAnsi" w:cstheme="minorHAnsi"/>
        </w:rPr>
      </w:pPr>
    </w:p>
    <w:p w14:paraId="7E3AF9DE" w14:textId="77777777" w:rsidR="006648F0" w:rsidRPr="006648F0" w:rsidRDefault="006648F0" w:rsidP="006648F0">
      <w:pPr>
        <w:pStyle w:val="Heading4"/>
        <w:rPr>
          <w:rFonts w:asciiTheme="minorHAnsi" w:hAnsiTheme="minorHAnsi" w:cstheme="minorHAnsi"/>
        </w:rPr>
      </w:pPr>
      <w:r w:rsidRPr="006648F0">
        <w:rPr>
          <w:rFonts w:asciiTheme="minorHAnsi" w:hAnsiTheme="minorHAnsi" w:cstheme="minorHAnsi"/>
        </w:rPr>
        <w:t>Trade decreases arms buildup – decline induces conflict pressures</w:t>
      </w:r>
    </w:p>
    <w:p w14:paraId="3790BF8C" w14:textId="77777777" w:rsidR="006648F0" w:rsidRPr="006648F0" w:rsidRDefault="006648F0" w:rsidP="006648F0">
      <w:pPr>
        <w:rPr>
          <w:rFonts w:asciiTheme="minorHAnsi" w:hAnsiTheme="minorHAnsi" w:cstheme="minorHAnsi"/>
        </w:rPr>
      </w:pPr>
      <w:r w:rsidRPr="006648F0">
        <w:rPr>
          <w:rStyle w:val="Style13ptBold"/>
          <w:rFonts w:asciiTheme="minorHAnsi" w:hAnsiTheme="minorHAnsi" w:cstheme="minorHAnsi"/>
        </w:rPr>
        <w:t>Garfinkel et al 20</w:t>
      </w:r>
      <w:r w:rsidRPr="006648F0">
        <w:rPr>
          <w:rFonts w:asciiTheme="minorHAnsi" w:hAnsiTheme="minorHAnsi" w:cstheme="minorHAnsi"/>
        </w:rPr>
        <w:t xml:space="preserve"> – Michelle Garfinkel is a professor in the Economics department at University of California Irvine. Constantinos </w:t>
      </w:r>
      <w:proofErr w:type="spellStart"/>
      <w:r w:rsidRPr="006648F0">
        <w:rPr>
          <w:rFonts w:asciiTheme="minorHAnsi" w:hAnsiTheme="minorHAnsi" w:cstheme="minorHAnsi"/>
        </w:rPr>
        <w:t>Syropoulos</w:t>
      </w:r>
      <w:proofErr w:type="spellEnd"/>
      <w:r w:rsidRPr="006648F0">
        <w:rPr>
          <w:rFonts w:asciiTheme="minorHAnsi" w:hAnsiTheme="minorHAnsi" w:cstheme="minorHAnsi"/>
        </w:rPr>
        <w:t xml:space="preserve"> · Trustee Professor of International Economics at Drexel University's </w:t>
      </w:r>
      <w:proofErr w:type="spellStart"/>
      <w:r w:rsidRPr="006648F0">
        <w:rPr>
          <w:rFonts w:asciiTheme="minorHAnsi" w:hAnsiTheme="minorHAnsi" w:cstheme="minorHAnsi"/>
        </w:rPr>
        <w:t>LeBow</w:t>
      </w:r>
      <w:proofErr w:type="spellEnd"/>
      <w:r w:rsidRPr="006648F0">
        <w:rPr>
          <w:rFonts w:asciiTheme="minorHAnsi" w:hAnsiTheme="minorHAnsi" w:cstheme="minorHAnsi"/>
        </w:rPr>
        <w:t xml:space="preserve"> College of Business. </w:t>
      </w:r>
      <w:proofErr w:type="spellStart"/>
      <w:r w:rsidRPr="006648F0">
        <w:rPr>
          <w:rFonts w:asciiTheme="minorHAnsi" w:hAnsiTheme="minorHAnsi" w:cstheme="minorHAnsi"/>
        </w:rPr>
        <w:t>Yoto</w:t>
      </w:r>
      <w:proofErr w:type="spellEnd"/>
      <w:r w:rsidRPr="006648F0">
        <w:rPr>
          <w:rFonts w:asciiTheme="minorHAnsi" w:hAnsiTheme="minorHAnsi" w:cstheme="minorHAnsi"/>
        </w:rPr>
        <w:t xml:space="preserve"> V. Yotov is a Professor at the School of Economics of the </w:t>
      </w:r>
      <w:proofErr w:type="spellStart"/>
      <w:r w:rsidRPr="006648F0">
        <w:rPr>
          <w:rFonts w:asciiTheme="minorHAnsi" w:hAnsiTheme="minorHAnsi" w:cstheme="minorHAnsi"/>
        </w:rPr>
        <w:t>LeBow</w:t>
      </w:r>
      <w:proofErr w:type="spellEnd"/>
      <w:r w:rsidRPr="006648F0">
        <w:rPr>
          <w:rFonts w:asciiTheme="minorHAnsi" w:hAnsiTheme="minorHAnsi" w:cstheme="minorHAnsi"/>
        </w:rPr>
        <w:t xml:space="preserve"> College of Business at Drexel University (Arming in the global economy: The importance of trade with enemies and friends, </w:t>
      </w:r>
      <w:hyperlink r:id="rId49" w:tooltip="Go to Journal of International Economics on ScienceDirect" w:history="1">
        <w:r w:rsidRPr="006648F0">
          <w:rPr>
            <w:rStyle w:val="Hyperlink"/>
            <w:rFonts w:asciiTheme="minorHAnsi" w:hAnsiTheme="minorHAnsi" w:cstheme="minorHAnsi"/>
          </w:rPr>
          <w:br/>
          <w:t>Journal of International Economics</w:t>
        </w:r>
      </w:hyperlink>
      <w:r w:rsidRPr="006648F0">
        <w:rPr>
          <w:rFonts w:asciiTheme="minorHAnsi" w:hAnsiTheme="minorHAnsi" w:cstheme="minorHAnsi"/>
        </w:rPr>
        <w:t xml:space="preserve"> </w:t>
      </w:r>
      <w:hyperlink r:id="rId50" w:tooltip="Go to table of contents for this volume/issue" w:history="1">
        <w:r w:rsidRPr="006648F0">
          <w:rPr>
            <w:rStyle w:val="Hyperlink"/>
            <w:rFonts w:asciiTheme="minorHAnsi" w:hAnsiTheme="minorHAnsi" w:cstheme="minorHAnsi"/>
          </w:rPr>
          <w:t>Volume 123</w:t>
        </w:r>
      </w:hyperlink>
      <w:r w:rsidRPr="006648F0">
        <w:rPr>
          <w:rFonts w:asciiTheme="minorHAnsi" w:hAnsiTheme="minorHAnsi" w:cstheme="minorHAnsi"/>
        </w:rPr>
        <w:t>, March 2020, https://www.sciencedirect.com/science/article/pii/S0022199620300143)//gcd</w:t>
      </w:r>
    </w:p>
    <w:p w14:paraId="4711281D" w14:textId="77777777" w:rsidR="006648F0" w:rsidRPr="006648F0" w:rsidRDefault="006648F0" w:rsidP="006648F0">
      <w:pPr>
        <w:rPr>
          <w:rFonts w:asciiTheme="minorHAnsi" w:hAnsiTheme="minorHAnsi" w:cstheme="minorHAnsi"/>
        </w:rPr>
      </w:pPr>
      <w:r w:rsidRPr="006648F0">
        <w:rPr>
          <w:rStyle w:val="Emphasis"/>
          <w:rFonts w:asciiTheme="minorHAnsi" w:hAnsiTheme="minorHAnsi" w:cstheme="minorHAnsi"/>
          <w:highlight w:val="green"/>
        </w:rPr>
        <w:t>When the two countries in conflict</w:t>
      </w:r>
      <w:r w:rsidRPr="006648F0">
        <w:rPr>
          <w:rStyle w:val="StyleUnderline"/>
          <w:rFonts w:asciiTheme="minorHAnsi" w:hAnsiTheme="minorHAnsi" w:cstheme="minorHAnsi"/>
        </w:rPr>
        <w:t xml:space="preserve"> also </w:t>
      </w:r>
      <w:r w:rsidRPr="006648F0">
        <w:rPr>
          <w:rStyle w:val="StyleUnderline"/>
          <w:rFonts w:asciiTheme="minorHAnsi" w:hAnsiTheme="minorHAnsi" w:cstheme="minorHAnsi"/>
          <w:highlight w:val="green"/>
        </w:rPr>
        <w:t>trade</w:t>
      </w:r>
      <w:r w:rsidRPr="006648F0">
        <w:rPr>
          <w:rStyle w:val="StyleUnderline"/>
          <w:rFonts w:asciiTheme="minorHAnsi" w:hAnsiTheme="minorHAnsi" w:cstheme="minorHAnsi"/>
        </w:rPr>
        <w:t xml:space="preserve"> with each other, the </w:t>
      </w:r>
      <w:r w:rsidRPr="006648F0">
        <w:rPr>
          <w:rStyle w:val="StyleUnderline"/>
          <w:rFonts w:asciiTheme="minorHAnsi" w:hAnsiTheme="minorHAnsi" w:cstheme="minorHAnsi"/>
          <w:highlight w:val="green"/>
        </w:rPr>
        <w:t>impact of a country's arming</w:t>
      </w:r>
      <w:r w:rsidRPr="006648F0">
        <w:rPr>
          <w:rStyle w:val="StyleUnderline"/>
          <w:rFonts w:asciiTheme="minorHAnsi" w:hAnsiTheme="minorHAnsi" w:cstheme="minorHAnsi"/>
        </w:rPr>
        <w:t xml:space="preserve"> on its TOT </w:t>
      </w:r>
      <w:r w:rsidRPr="006648F0">
        <w:rPr>
          <w:rStyle w:val="Emphasis"/>
          <w:rFonts w:asciiTheme="minorHAnsi" w:hAnsiTheme="minorHAnsi" w:cstheme="minorHAnsi"/>
          <w:highlight w:val="green"/>
        </w:rPr>
        <w:t>is negative.</w:t>
      </w:r>
      <w:r w:rsidRPr="006648F0">
        <w:rPr>
          <w:rFonts w:asciiTheme="minorHAnsi" w:hAnsiTheme="minorHAnsi" w:cstheme="minorHAnsi"/>
          <w:sz w:val="16"/>
        </w:rPr>
        <w:t xml:space="preserve"> Provided these countries are sufficiently symmetric, not only in terms of technologies and preferences, but also in terms of the mix of their secure resource endowments, equilibrium arming by both is lower and their </w:t>
      </w:r>
      <w:r w:rsidRPr="006648F0">
        <w:rPr>
          <w:rFonts w:asciiTheme="minorHAnsi" w:hAnsiTheme="minorHAnsi" w:cstheme="minorHAnsi"/>
          <w:sz w:val="16"/>
        </w:rPr>
        <w:lastRenderedPageBreak/>
        <w:t xml:space="preserve">payoffs are higher under trade than under autarky. </w:t>
      </w:r>
      <w:r w:rsidRPr="006648F0">
        <w:rPr>
          <w:rStyle w:val="Emphasis"/>
          <w:rFonts w:asciiTheme="minorHAnsi" w:hAnsiTheme="minorHAnsi" w:cstheme="minorHAnsi"/>
          <w:highlight w:val="green"/>
        </w:rPr>
        <w:t>These results</w:t>
      </w:r>
      <w:r w:rsidRPr="006648F0">
        <w:rPr>
          <w:rStyle w:val="StyleUnderline"/>
          <w:rFonts w:asciiTheme="minorHAnsi" w:hAnsiTheme="minorHAnsi" w:cstheme="minorHAnsi"/>
        </w:rPr>
        <w:t xml:space="preserve">, which are </w:t>
      </w:r>
      <w:r w:rsidRPr="006648F0">
        <w:rPr>
          <w:rStyle w:val="Emphasis"/>
          <w:rFonts w:asciiTheme="minorHAnsi" w:hAnsiTheme="minorHAnsi" w:cstheme="minorHAnsi"/>
          <w:highlight w:val="green"/>
        </w:rPr>
        <w:t>robust to</w:t>
      </w:r>
      <w:r w:rsidRPr="006648F0">
        <w:rPr>
          <w:rStyle w:val="StyleUnderline"/>
          <w:rFonts w:asciiTheme="minorHAnsi" w:hAnsiTheme="minorHAnsi" w:cstheme="minorHAnsi"/>
        </w:rPr>
        <w:t xml:space="preserve"> the </w:t>
      </w:r>
      <w:r w:rsidRPr="006648F0">
        <w:rPr>
          <w:rStyle w:val="Emphasis"/>
          <w:rFonts w:asciiTheme="minorHAnsi" w:hAnsiTheme="minorHAnsi" w:cstheme="minorHAnsi"/>
        </w:rPr>
        <w:t>presence of trade costs</w:t>
      </w:r>
      <w:r w:rsidRPr="006648F0">
        <w:rPr>
          <w:rStyle w:val="StyleUnderline"/>
          <w:rFonts w:asciiTheme="minorHAnsi" w:hAnsiTheme="minorHAnsi" w:cstheme="minorHAnsi"/>
        </w:rPr>
        <w:t xml:space="preserve">, </w:t>
      </w:r>
      <w:r w:rsidRPr="006648F0">
        <w:rPr>
          <w:rStyle w:val="StyleUnderline"/>
          <w:rFonts w:asciiTheme="minorHAnsi" w:hAnsiTheme="minorHAnsi" w:cstheme="minorHAnsi"/>
          <w:highlight w:val="green"/>
        </w:rPr>
        <w:t>provide</w:t>
      </w:r>
      <w:r w:rsidRPr="006648F0">
        <w:rPr>
          <w:rStyle w:val="StyleUnderline"/>
          <w:rFonts w:asciiTheme="minorHAnsi" w:hAnsiTheme="minorHAnsi" w:cstheme="minorHAnsi"/>
        </w:rPr>
        <w:t xml:space="preserve"> theoretical </w:t>
      </w:r>
      <w:r w:rsidRPr="006648F0">
        <w:rPr>
          <w:rStyle w:val="StyleUnderline"/>
          <w:rFonts w:asciiTheme="minorHAnsi" w:hAnsiTheme="minorHAnsi" w:cstheme="minorHAnsi"/>
          <w:highlight w:val="green"/>
        </w:rPr>
        <w:t>support to</w:t>
      </w:r>
      <w:r w:rsidRPr="006648F0">
        <w:rPr>
          <w:rStyle w:val="StyleUnderline"/>
          <w:rFonts w:asciiTheme="minorHAnsi" w:hAnsiTheme="minorHAnsi" w:cstheme="minorHAnsi"/>
        </w:rPr>
        <w:t xml:space="preserve"> the longstanding classical </w:t>
      </w:r>
      <w:r w:rsidRPr="006648F0">
        <w:rPr>
          <w:rStyle w:val="StyleUnderline"/>
          <w:rFonts w:asciiTheme="minorHAnsi" w:hAnsiTheme="minorHAnsi" w:cstheme="minorHAnsi"/>
          <w:highlight w:val="green"/>
        </w:rPr>
        <w:t>liberal hypothesis</w:t>
      </w:r>
      <w:r w:rsidRPr="006648F0">
        <w:rPr>
          <w:rStyle w:val="StyleUnderline"/>
          <w:rFonts w:asciiTheme="minorHAnsi" w:hAnsiTheme="minorHAnsi" w:cstheme="minorHAnsi"/>
        </w:rPr>
        <w:t xml:space="preserve"> that </w:t>
      </w:r>
      <w:r w:rsidRPr="006648F0">
        <w:rPr>
          <w:rStyle w:val="StyleUnderline"/>
          <w:rFonts w:asciiTheme="minorHAnsi" w:hAnsiTheme="minorHAnsi" w:cstheme="minorHAnsi"/>
          <w:highlight w:val="green"/>
        </w:rPr>
        <w:t>increased trade openness</w:t>
      </w:r>
      <w:r w:rsidRPr="006648F0">
        <w:rPr>
          <w:rStyle w:val="StyleUnderline"/>
          <w:rFonts w:asciiTheme="minorHAnsi" w:hAnsiTheme="minorHAnsi" w:cstheme="minorHAnsi"/>
        </w:rPr>
        <w:t xml:space="preserve"> can </w:t>
      </w:r>
      <w:r w:rsidRPr="006648F0">
        <w:rPr>
          <w:rStyle w:val="Emphasis"/>
          <w:rFonts w:asciiTheme="minorHAnsi" w:hAnsiTheme="minorHAnsi" w:cstheme="minorHAnsi"/>
          <w:highlight w:val="green"/>
        </w:rPr>
        <w:t>ameliorate conflict</w:t>
      </w:r>
      <w:r w:rsidRPr="006648F0">
        <w:rPr>
          <w:rStyle w:val="StyleUnderline"/>
          <w:rFonts w:asciiTheme="minorHAnsi" w:hAnsiTheme="minorHAnsi" w:cstheme="minorHAnsi"/>
        </w:rPr>
        <w:t xml:space="preserve"> and thus amplify the gains from </w:t>
      </w:r>
      <w:r w:rsidRPr="006648F0">
        <w:rPr>
          <w:rStyle w:val="Emphasis"/>
          <w:rFonts w:asciiTheme="minorHAnsi" w:hAnsiTheme="minorHAnsi" w:cstheme="minorHAnsi"/>
        </w:rPr>
        <w:t>trade</w:t>
      </w:r>
      <w:r w:rsidRPr="006648F0">
        <w:rPr>
          <w:rStyle w:val="StyleUnderline"/>
          <w:rFonts w:asciiTheme="minorHAnsi" w:hAnsiTheme="minorHAnsi" w:cstheme="minorHAnsi"/>
        </w:rPr>
        <w:t>.</w:t>
      </w:r>
      <w:r w:rsidRPr="006648F0">
        <w:rPr>
          <w:rFonts w:asciiTheme="minorHAnsi" w:hAnsiTheme="minorHAnsi" w:cstheme="minorHAnsi"/>
          <w:sz w:val="16"/>
        </w:rPr>
        <w:t xml:space="preserve"> With sufficiently extreme differences in the distribution of the primary resources, </w:t>
      </w:r>
      <w:r w:rsidRPr="006648F0">
        <w:rPr>
          <w:rStyle w:val="Emphasis"/>
          <w:rFonts w:asciiTheme="minorHAnsi" w:hAnsiTheme="minorHAnsi" w:cstheme="minorHAnsi"/>
        </w:rPr>
        <w:t xml:space="preserve">a shift to trade could induce one country to arm more heavily and to such an extent </w:t>
      </w:r>
      <w:proofErr w:type="gramStart"/>
      <w:r w:rsidRPr="006648F0">
        <w:rPr>
          <w:rStyle w:val="Emphasis"/>
          <w:rFonts w:asciiTheme="minorHAnsi" w:hAnsiTheme="minorHAnsi" w:cstheme="minorHAnsi"/>
        </w:rPr>
        <w:t>so as to</w:t>
      </w:r>
      <w:proofErr w:type="gramEnd"/>
      <w:r w:rsidRPr="006648F0">
        <w:rPr>
          <w:rStyle w:val="Emphasis"/>
          <w:rFonts w:asciiTheme="minorHAnsi" w:hAnsiTheme="minorHAnsi" w:cstheme="minorHAnsi"/>
        </w:rPr>
        <w:t xml:space="preserve"> imply that autarky is preferable over trade to the other country</w:t>
      </w:r>
      <w:r w:rsidRPr="006648F0">
        <w:rPr>
          <w:rFonts w:asciiTheme="minorHAnsi" w:hAnsiTheme="minorHAnsi" w:cstheme="minorHAnsi"/>
          <w:sz w:val="16"/>
        </w:rPr>
        <w:t xml:space="preserve">.65 Nevertheless, in an equilibrium that involves positive trade flows, </w:t>
      </w:r>
      <w:r w:rsidRPr="006648F0">
        <w:rPr>
          <w:rStyle w:val="StyleUnderline"/>
          <w:rFonts w:asciiTheme="minorHAnsi" w:hAnsiTheme="minorHAnsi" w:cstheme="minorHAnsi"/>
        </w:rPr>
        <w:t xml:space="preserve">the aggregate </w:t>
      </w:r>
      <w:r w:rsidRPr="006648F0">
        <w:rPr>
          <w:rStyle w:val="StyleUnderline"/>
          <w:rFonts w:asciiTheme="minorHAnsi" w:hAnsiTheme="minorHAnsi" w:cstheme="minorHAnsi"/>
          <w:highlight w:val="green"/>
        </w:rPr>
        <w:t>allocation of resources to dispute</w:t>
      </w:r>
      <w:r w:rsidRPr="006648F0">
        <w:rPr>
          <w:rStyle w:val="StyleUnderline"/>
          <w:rFonts w:asciiTheme="minorHAnsi" w:hAnsiTheme="minorHAnsi" w:cstheme="minorHAnsi"/>
        </w:rPr>
        <w:t xml:space="preserve"> the insecure resource </w:t>
      </w:r>
      <w:r w:rsidRPr="006648F0">
        <w:rPr>
          <w:rStyle w:val="StyleUnderline"/>
          <w:rFonts w:asciiTheme="minorHAnsi" w:hAnsiTheme="minorHAnsi" w:cstheme="minorHAnsi"/>
          <w:highlight w:val="green"/>
        </w:rPr>
        <w:t>is lower than</w:t>
      </w:r>
      <w:r w:rsidRPr="006648F0">
        <w:rPr>
          <w:rStyle w:val="StyleUnderline"/>
          <w:rFonts w:asciiTheme="minorHAnsi" w:hAnsiTheme="minorHAnsi" w:cstheme="minorHAnsi"/>
        </w:rPr>
        <w:t xml:space="preserve"> in an </w:t>
      </w:r>
      <w:r w:rsidRPr="006648F0">
        <w:rPr>
          <w:rStyle w:val="Emphasis"/>
          <w:rFonts w:asciiTheme="minorHAnsi" w:hAnsiTheme="minorHAnsi" w:cstheme="minorHAnsi"/>
          <w:highlight w:val="green"/>
        </w:rPr>
        <w:t>equilibrium with no trade</w:t>
      </w:r>
      <w:r w:rsidRPr="006648F0">
        <w:rPr>
          <w:rStyle w:val="StyleUnderline"/>
          <w:rFonts w:asciiTheme="minorHAnsi" w:hAnsiTheme="minorHAnsi" w:cstheme="minorHAnsi"/>
        </w:rPr>
        <w:t xml:space="preserve"> at</w:t>
      </w:r>
      <w:r w:rsidRPr="006648F0">
        <w:rPr>
          <w:rFonts w:asciiTheme="minorHAnsi" w:hAnsiTheme="minorHAnsi" w:cstheme="minorHAnsi"/>
          <w:sz w:val="16"/>
        </w:rPr>
        <w:t xml:space="preserve"> all. When the structure of comparative advantage is such that the two adversaries do not trade with each other, but instead trade with a third, friendly country and they compete in the same export market, the TOT effect of security policies is positive. As such, a shift from autarky to trade unambiguously intensifies international conflict, possibly with negative net welfare consequences. Consistent with the model's predictions, our empirical analysis provides reduced-form evidence that the effects of trade costs on a country's military spending depend qualitatively on whether trade is with a rival or with a friend. Our findings complement the more structural evidence presented by Martin et al.'s (2008), that increased opportunities for multilateral trade can aggravate bilateral conflict, increasing the likelihood of war. They also complement Seitz et al. (2015)’s evidence that a </w:t>
      </w:r>
      <w:r w:rsidRPr="006648F0">
        <w:rPr>
          <w:rStyle w:val="StyleUnderline"/>
          <w:rFonts w:asciiTheme="minorHAnsi" w:hAnsiTheme="minorHAnsi" w:cstheme="minorHAnsi"/>
          <w:highlight w:val="green"/>
        </w:rPr>
        <w:t>decrease in trade costs</w:t>
      </w:r>
      <w:r w:rsidRPr="006648F0">
        <w:rPr>
          <w:rStyle w:val="StyleUnderline"/>
          <w:rFonts w:asciiTheme="minorHAnsi" w:hAnsiTheme="minorHAnsi" w:cstheme="minorHAnsi"/>
        </w:rPr>
        <w:t xml:space="preserve"> between two countries </w:t>
      </w:r>
      <w:r w:rsidRPr="006648F0">
        <w:rPr>
          <w:rStyle w:val="StyleUnderline"/>
          <w:rFonts w:asciiTheme="minorHAnsi" w:hAnsiTheme="minorHAnsi" w:cstheme="minorHAnsi"/>
          <w:highlight w:val="green"/>
        </w:rPr>
        <w:t>reduces</w:t>
      </w:r>
      <w:r w:rsidRPr="006648F0">
        <w:rPr>
          <w:rStyle w:val="StyleUnderline"/>
          <w:rFonts w:asciiTheme="minorHAnsi" w:hAnsiTheme="minorHAnsi" w:cstheme="minorHAnsi"/>
        </w:rPr>
        <w:t xml:space="preserve"> their </w:t>
      </w:r>
      <w:r w:rsidRPr="006648F0">
        <w:rPr>
          <w:rStyle w:val="StyleUnderline"/>
          <w:rFonts w:asciiTheme="minorHAnsi" w:hAnsiTheme="minorHAnsi" w:cstheme="minorHAnsi"/>
          <w:highlight w:val="green"/>
        </w:rPr>
        <w:t>military spending</w:t>
      </w:r>
      <w:r w:rsidRPr="006648F0">
        <w:rPr>
          <w:rStyle w:val="StyleUnderline"/>
          <w:rFonts w:asciiTheme="minorHAnsi" w:hAnsiTheme="minorHAnsi" w:cstheme="minorHAnsi"/>
        </w:rPr>
        <w:t>, which reduces such spending by other countries.</w:t>
      </w:r>
    </w:p>
    <w:p w14:paraId="783CBA99" w14:textId="77777777" w:rsidR="006648F0" w:rsidRPr="006648F0" w:rsidRDefault="006648F0" w:rsidP="006648F0">
      <w:pPr>
        <w:rPr>
          <w:rFonts w:asciiTheme="minorHAnsi" w:hAnsiTheme="minorHAnsi" w:cstheme="minorHAnsi"/>
        </w:rPr>
      </w:pPr>
    </w:p>
    <w:p w14:paraId="4CCF6629" w14:textId="77777777" w:rsidR="006648F0" w:rsidRPr="006648F0" w:rsidRDefault="006648F0" w:rsidP="006648F0">
      <w:pPr>
        <w:rPr>
          <w:rFonts w:asciiTheme="minorHAnsi" w:hAnsiTheme="minorHAnsi" w:cstheme="minorHAnsi"/>
        </w:rPr>
      </w:pPr>
    </w:p>
    <w:p w14:paraId="75DE9609" w14:textId="77777777" w:rsidR="00A95652" w:rsidRPr="006648F0" w:rsidRDefault="00A95652" w:rsidP="00B55AD5">
      <w:pPr>
        <w:rPr>
          <w:rFonts w:asciiTheme="minorHAnsi" w:hAnsiTheme="minorHAnsi" w:cstheme="minorHAnsi"/>
        </w:rPr>
      </w:pPr>
    </w:p>
    <w:sectPr w:rsidR="00A95652" w:rsidRPr="006648F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CC2679"/>
    <w:multiLevelType w:val="hybridMultilevel"/>
    <w:tmpl w:val="5798F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C07536"/>
    <w:multiLevelType w:val="hybridMultilevel"/>
    <w:tmpl w:val="DDFCB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1631A0"/>
    <w:multiLevelType w:val="hybridMultilevel"/>
    <w:tmpl w:val="EA26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648F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48F0"/>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7AE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B48C6"/>
  <w15:chartTrackingRefBased/>
  <w15:docId w15:val="{648853BB-DEF4-42B3-AC64-1D4F81EDC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48F0"/>
    <w:rPr>
      <w:rFonts w:ascii="Calibri" w:hAnsi="Calibri"/>
    </w:rPr>
  </w:style>
  <w:style w:type="paragraph" w:styleId="Heading1">
    <w:name w:val="heading 1"/>
    <w:aliases w:val="Pocket"/>
    <w:basedOn w:val="Normal"/>
    <w:next w:val="Normal"/>
    <w:link w:val="Heading1Char"/>
    <w:qFormat/>
    <w:rsid w:val="006648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48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1"/>
    <w:basedOn w:val="Normal"/>
    <w:next w:val="Normal"/>
    <w:link w:val="Heading3Char"/>
    <w:uiPriority w:val="2"/>
    <w:unhideWhenUsed/>
    <w:qFormat/>
    <w:rsid w:val="006648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 Ch,no read,No Spacing211,No Spacing4,No Spacing11111,No Spacing5,No Spacing12,No Spacing2111,Tags,No Spacing2,Debate Text,Read stuff,No Spacing11"/>
    <w:basedOn w:val="Normal"/>
    <w:next w:val="Normal"/>
    <w:link w:val="Heading4Char"/>
    <w:uiPriority w:val="3"/>
    <w:unhideWhenUsed/>
    <w:qFormat/>
    <w:rsid w:val="006648F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48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48F0"/>
  </w:style>
  <w:style w:type="character" w:customStyle="1" w:styleId="Heading1Char">
    <w:name w:val="Heading 1 Char"/>
    <w:aliases w:val="Pocket Char"/>
    <w:basedOn w:val="DefaultParagraphFont"/>
    <w:link w:val="Heading1"/>
    <w:rsid w:val="006648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48F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
    <w:basedOn w:val="DefaultParagraphFont"/>
    <w:link w:val="Heading3"/>
    <w:uiPriority w:val="2"/>
    <w:rsid w:val="006648F0"/>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5 Char"/>
    <w:basedOn w:val="DefaultParagraphFont"/>
    <w:link w:val="Heading4"/>
    <w:uiPriority w:val="3"/>
    <w:rsid w:val="006648F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7"/>
    <w:qFormat/>
    <w:rsid w:val="006648F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648F0"/>
    <w:rPr>
      <w:b/>
      <w:bCs/>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B"/>
    <w:basedOn w:val="DefaultParagraphFont"/>
    <w:qFormat/>
    <w:rsid w:val="006648F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T"/>
    <w:basedOn w:val="DefaultParagraphFont"/>
    <w:link w:val="Card"/>
    <w:uiPriority w:val="99"/>
    <w:unhideWhenUsed/>
    <w:rsid w:val="006648F0"/>
    <w:rPr>
      <w:color w:val="auto"/>
      <w:u w:val="none"/>
    </w:rPr>
  </w:style>
  <w:style w:type="character" w:styleId="FollowedHyperlink">
    <w:name w:val="FollowedHyperlink"/>
    <w:basedOn w:val="DefaultParagraphFont"/>
    <w:uiPriority w:val="99"/>
    <w:semiHidden/>
    <w:unhideWhenUsed/>
    <w:rsid w:val="006648F0"/>
    <w:rPr>
      <w:color w:val="auto"/>
      <w:u w:val="none"/>
    </w:rPr>
  </w:style>
  <w:style w:type="paragraph" w:styleId="DocumentMap">
    <w:name w:val="Document Map"/>
    <w:basedOn w:val="Normal"/>
    <w:link w:val="DocumentMapChar"/>
    <w:uiPriority w:val="99"/>
    <w:semiHidden/>
    <w:unhideWhenUsed/>
    <w:rsid w:val="006648F0"/>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6648F0"/>
    <w:rPr>
      <w:rFonts w:ascii="Lucida Grande" w:eastAsiaTheme="minorEastAsia" w:hAnsi="Lucida Grande" w:cs="Lucida Grande"/>
      <w:sz w:val="24"/>
      <w:szCs w:val="24"/>
    </w:rPr>
  </w:style>
  <w:style w:type="paragraph" w:customStyle="1" w:styleId="Emphasis1">
    <w:name w:val="Emphasis1"/>
    <w:basedOn w:val="Normal"/>
    <w:link w:val="Emphasis"/>
    <w:autoRedefine/>
    <w:uiPriority w:val="7"/>
    <w:qFormat/>
    <w:rsid w:val="006648F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No Spacing111112,No Spacing111,nonunderlined,No Spacing11211,No Spacing1,Dont use,No Spacing41,Note Level 2,No Spacing1121,No Spacing112,Tag and Cite,card,No Spacing111111,No Spacing31,No Spacing22,No Spacing3,tag,No Spacing23,tags"/>
    <w:basedOn w:val="Heading1"/>
    <w:link w:val="Hyperlink"/>
    <w:autoRedefine/>
    <w:uiPriority w:val="99"/>
    <w:qFormat/>
    <w:rsid w:val="006648F0"/>
    <w:pPr>
      <w:keepNext w:val="0"/>
      <w:keepLines w:val="0"/>
      <w:spacing w:line="256" w:lineRule="auto"/>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6648F0"/>
  </w:style>
  <w:style w:type="paragraph" w:customStyle="1" w:styleId="textbold">
    <w:name w:val="text bold"/>
    <w:basedOn w:val="Normal"/>
    <w:autoRedefine/>
    <w:uiPriority w:val="20"/>
    <w:qFormat/>
    <w:rsid w:val="006648F0"/>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EastAsia" w:cs="Calibri"/>
      <w:b/>
      <w:iCs/>
      <w:sz w:val="26"/>
      <w:szCs w:val="24"/>
      <w:u w:val="single"/>
    </w:rPr>
  </w:style>
  <w:style w:type="paragraph" w:styleId="NoSpacing">
    <w:name w:val="No Spacing"/>
    <w:aliases w:val="Small Text,Card Format,Very Small Text,Note Level 21,ClearFormatting,Clear,DDI Tag,Tag Title,No Spacing51,CD - Cite,No Spacing6,No Spacing7,No Spacing tnr,Hidden Block Title,No Spacing311,No Spacing8,Dont u,No Spacing1111111,ca,Heading 41"/>
    <w:basedOn w:val="Heading1"/>
    <w:autoRedefine/>
    <w:uiPriority w:val="99"/>
    <w:qFormat/>
    <w:rsid w:val="006648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sz w:val="24"/>
      <w:szCs w:val="24"/>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6648F0"/>
    <w:pPr>
      <w:autoSpaceDE w:val="0"/>
      <w:autoSpaceDN w:val="0"/>
      <w:adjustRightInd w:val="0"/>
      <w:jc w:val="both"/>
    </w:pPr>
    <w:rPr>
      <w:rFonts w:asciiTheme="minorHAnsi" w:eastAsiaTheme="minorEastAsia" w:hAnsiTheme="minorHAnsi"/>
      <w:sz w:val="24"/>
      <w:szCs w:val="24"/>
      <w:u w:val="single"/>
    </w:rPr>
  </w:style>
  <w:style w:type="paragraph" w:customStyle="1" w:styleId="Analytics">
    <w:name w:val="Analytics"/>
    <w:link w:val="AnalyticsChar"/>
    <w:uiPriority w:val="4"/>
    <w:qFormat/>
    <w:rsid w:val="006648F0"/>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6648F0"/>
    <w:rPr>
      <w:rFonts w:ascii="Calibri" w:eastAsiaTheme="majorEastAsia" w:hAnsi="Calibri" w:cstheme="majorBidi"/>
      <w:b/>
      <w:iCs/>
      <w:sz w:val="26"/>
      <w:szCs w:val="28"/>
    </w:rPr>
  </w:style>
  <w:style w:type="paragraph" w:styleId="ListParagraph">
    <w:name w:val="List Paragraph"/>
    <w:aliases w:val="6 font,List Paragraph1,List Paragraph2"/>
    <w:basedOn w:val="Normal"/>
    <w:uiPriority w:val="99"/>
    <w:unhideWhenUsed/>
    <w:qFormat/>
    <w:rsid w:val="006648F0"/>
    <w:pPr>
      <w:ind w:left="720"/>
      <w:contextualSpacing/>
    </w:pPr>
  </w:style>
  <w:style w:type="character" w:styleId="IntenseEmphasis">
    <w:name w:val="Intense Emphasis"/>
    <w:basedOn w:val="DefaultParagraphFont"/>
    <w:link w:val="CardsFont12pt"/>
    <w:unhideWhenUsed/>
    <w:qFormat/>
    <w:rsid w:val="006648F0"/>
    <w:rPr>
      <w:rFonts w:eastAsiaTheme="minorEastAsia"/>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nation.com/article/archive/how-resource-scarcity-and-climate-change-could-produce-global-explosion/" TargetMode="External"/><Relationship Id="rId18" Type="http://schemas.openxmlformats.org/officeDocument/2006/relationships/hyperlink" Target="https://www.nasa.gov/pdf/716070main_Mankins_2011_PhI_SPS_Alpha.pdf" TargetMode="External"/><Relationship Id="rId26" Type="http://schemas.openxmlformats.org/officeDocument/2006/relationships/hyperlink" Target="https://space.nss.org/space-solar-power/" TargetMode="External"/><Relationship Id="rId39" Type="http://schemas.openxmlformats.org/officeDocument/2006/relationships/hyperlink" Target="https://www.spacesolar.caltech.edu/" TargetMode="External"/><Relationship Id="rId21" Type="http://schemas.openxmlformats.org/officeDocument/2006/relationships/hyperlink" Target="https://www.uscc.gov/sites/default/files/Namrata%20Goswami%20USCC%2025%20April.pdf" TargetMode="External"/><Relationship Id="rId34" Type="http://schemas.openxmlformats.org/officeDocument/2006/relationships/hyperlink" Target="https://www.esa.int/Science_Exploration/Human_and_Robotic_Exploration/Exploration/Konstantin_Tsiolkovsky" TargetMode="External"/><Relationship Id="rId42" Type="http://schemas.openxmlformats.org/officeDocument/2006/relationships/hyperlink" Target="https://jscholarship.library.jhu.edu/bitstream/handle/1774.2/37262/MANN-THESIS-2014.pdf" TargetMode="External"/><Relationship Id="rId47" Type="http://schemas.openxmlformats.org/officeDocument/2006/relationships/hyperlink" Target="https://www-tandfonline-com.proxy.lib.umich.edu/doi/full/10.1080/25751654.2021.1890867" TargetMode="External"/><Relationship Id="rId50" Type="http://schemas.openxmlformats.org/officeDocument/2006/relationships/hyperlink" Target="https://www.sciencedirect.com/science/journal/00221996/123/supp/C" TargetMode="External"/><Relationship Id="rId7" Type="http://schemas.openxmlformats.org/officeDocument/2006/relationships/hyperlink" Target="http://www.mjilonline.org/are-the-non-appropriation-principle-and-the-current-regulatory-regime-governing-geostationary-orbit-equitable-for-all-of-earths-states/" TargetMode="External"/><Relationship Id="rId2" Type="http://schemas.openxmlformats.org/officeDocument/2006/relationships/numbering" Target="numbering.xml"/><Relationship Id="rId16" Type="http://schemas.openxmlformats.org/officeDocument/2006/relationships/hyperlink" Target="https://www.nasa.gov/pdf/716070main_Mankins_2011_PhI_SPS_Alpha.pdf" TargetMode="External"/><Relationship Id="rId29" Type="http://schemas.openxmlformats.org/officeDocument/2006/relationships/hyperlink" Target="https://www.greenmatch.co.uk/blog/2014/11/how-efficient-are-solar-panels" TargetMode="External"/><Relationship Id="rId11" Type="http://schemas.openxmlformats.org/officeDocument/2006/relationships/hyperlink" Target="https://www.milkenreview.org/articles/mining-in-space-is-coming" TargetMode="External"/><Relationship Id="rId24" Type="http://schemas.openxmlformats.org/officeDocument/2006/relationships/hyperlink" Target="https://www.nrl.navy.mil/Media/News/Article/2504007/researchers-transmit-energy-with-laser-in-historic-power-beaming-demonstration/" TargetMode="External"/><Relationship Id="rId32" Type="http://schemas.openxmlformats.org/officeDocument/2006/relationships/hyperlink" Target="https://www.cnet.com/news/cop26-kicks-off-what-is-it-and-why-is-it-the-worlds-best-last-chance-for-climate-action-glasgow-climate-change/" TargetMode="External"/><Relationship Id="rId37" Type="http://schemas.openxmlformats.org/officeDocument/2006/relationships/hyperlink" Target="https://nextrendsasia.org/japan-pioneer-of-transferring-solar-energy-from-space-to-earth/" TargetMode="External"/><Relationship Id="rId40" Type="http://schemas.openxmlformats.org/officeDocument/2006/relationships/hyperlink" Target="https://sethbaum.com/ac/2016_SpaceEthics.pdf" TargetMode="External"/><Relationship Id="rId45" Type="http://schemas.openxmlformats.org/officeDocument/2006/relationships/hyperlink" Target="https://www-tandfonline-com.proxy.lib.umich.edu/doi/full/10.1080/25751654.2021.1890867" TargetMode="External"/><Relationship Id="rId5" Type="http://schemas.openxmlformats.org/officeDocument/2006/relationships/webSettings" Target="webSettings.xml"/><Relationship Id="rId15" Type="http://schemas.openxmlformats.org/officeDocument/2006/relationships/hyperlink" Target="https://www.nasa.gov/pdf/716070main_Mankins_2011_PhI_SPS_Alpha.pdf" TargetMode="External"/><Relationship Id="rId23" Type="http://schemas.openxmlformats.org/officeDocument/2006/relationships/hyperlink" Target="https://www.nrl.navy.mil/Careers/STEM/LEctenna-Challenge/" TargetMode="External"/><Relationship Id="rId28" Type="http://schemas.openxmlformats.org/officeDocument/2006/relationships/hyperlink" Target="https://ourworldindata.org/uploads/2020/02/Safest-source-of-energy.png" TargetMode="External"/><Relationship Id="rId36" Type="http://schemas.openxmlformats.org/officeDocument/2006/relationships/hyperlink" Target="https://www.smithsonianmag.com/sponsored/brief-history-solar-panels-180972006/" TargetMode="External"/><Relationship Id="rId49" Type="http://schemas.openxmlformats.org/officeDocument/2006/relationships/hyperlink" Target="https://www.sciencedirect.com/science/journal/00221996" TargetMode="External"/><Relationship Id="rId10" Type="http://schemas.openxmlformats.org/officeDocument/2006/relationships/hyperlink" Target="http://www.bethel.edu/Majors/Communication/npda/faq2.html" TargetMode="External"/><Relationship Id="rId19" Type="http://schemas.openxmlformats.org/officeDocument/2006/relationships/hyperlink" Target="https://www.esa.int/Enabling_Support/Preparing_for_the_Future/Discovery_and_Preparation/Space-based_solar_power_seeking_ideas_to_make_it_a_reality" TargetMode="External"/><Relationship Id="rId31" Type="http://schemas.openxmlformats.org/officeDocument/2006/relationships/hyperlink" Target="https://www.cnet.com/news/harvesting-energy-with-space-solar-panels-could-power-the-earth-247/" TargetMode="External"/><Relationship Id="rId44" Type="http://schemas.openxmlformats.org/officeDocument/2006/relationships/hyperlink" Target="https://www-tandfonline-com.proxy.lib.umich.edu/doi/full/10.1080/25751654.2021.1890867"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ebate.uvm.edu/dybvigiverson1000.html" TargetMode="External"/><Relationship Id="rId14" Type="http://schemas.openxmlformats.org/officeDocument/2006/relationships/hyperlink" Target="https://spacenews.com/op-ed-its-time-to-seriously-consider-space-based-solar-power/" TargetMode="External"/><Relationship Id="rId22" Type="http://schemas.openxmlformats.org/officeDocument/2006/relationships/hyperlink" Target="https://www.nrl.navy.mil/Careers/STEM/LEctenna-Challenge/" TargetMode="External"/><Relationship Id="rId27" Type="http://schemas.openxmlformats.org/officeDocument/2006/relationships/hyperlink" Target="https://www.un.org/development/desa/en/news/population/world-population-prospects-2019.html" TargetMode="External"/><Relationship Id="rId30" Type="http://schemas.openxmlformats.org/officeDocument/2006/relationships/hyperlink" Target="https://space.nss.org/space-solar-power/" TargetMode="External"/><Relationship Id="rId35" Type="http://schemas.openxmlformats.org/officeDocument/2006/relationships/hyperlink" Target="https://go.gale.com/ps/i.do?id=GALE%7CA62793333&amp;sid=googleScholar&amp;v=2.1&amp;it=r&amp;linkaccess=abs&amp;issn=03623416&amp;p=AONE&amp;sw=w&amp;userGroupName=anon%7Ed5adf45d" TargetMode="External"/><Relationship Id="rId43" Type="http://schemas.openxmlformats.org/officeDocument/2006/relationships/hyperlink" Target="https://institute.global/policy/should-tech-make-us-optimistic-about-climate-change" TargetMode="External"/><Relationship Id="rId48" Type="http://schemas.openxmlformats.org/officeDocument/2006/relationships/hyperlink" Target="https://www-tandfonline-com.proxy.lib.umich.edu/doi/full/10.1080/25751654.2021.1890867" TargetMode="External"/><Relationship Id="rId8" Type="http://schemas.openxmlformats.org/officeDocument/2006/relationships/hyperlink" Target="https://thelawdictionary.org/unjust/"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scholarship.law.wm.edu/cgi/viewcontent.cgi?referer=https://www.google.com/&amp;httpsredir=1&amp;article=1653&amp;context=wmelpr" TargetMode="External"/><Relationship Id="rId17" Type="http://schemas.openxmlformats.org/officeDocument/2006/relationships/hyperlink" Target="https://www.nasa.gov/pdf/716070main_Mankins_2011_PhI_SPS_Alpha.pdf" TargetMode="External"/><Relationship Id="rId25" Type="http://schemas.openxmlformats.org/officeDocument/2006/relationships/hyperlink" Target="https://afresearchlab.com/technology/successstories/space-power-beaming/" TargetMode="External"/><Relationship Id="rId33" Type="http://schemas.openxmlformats.org/officeDocument/2006/relationships/hyperlink" Target="https://www.cnet.com/topics/science/" TargetMode="External"/><Relationship Id="rId38" Type="http://schemas.openxmlformats.org/officeDocument/2006/relationships/hyperlink" Target="https://www.space.com/x-37b-space-plane-solar-power-beaming" TargetMode="External"/><Relationship Id="rId46" Type="http://schemas.openxmlformats.org/officeDocument/2006/relationships/hyperlink" Target="https://www-tandfonline-com.proxy.lib.umich.edu/doi/full/10.1080/25751654.2021.1890867" TargetMode="External"/><Relationship Id="rId20" Type="http://schemas.openxmlformats.org/officeDocument/2006/relationships/hyperlink" Target="https://www.newindianexpress.com/states/karnataka/2018/jul/08/india-needs-to-create-solar-power-satellite-indian-space-research-organisation-1840117.html" TargetMode="External"/><Relationship Id="rId41" Type="http://schemas.openxmlformats.org/officeDocument/2006/relationships/hyperlink" Target="http://cryptogon.com/docs/pirate_insurgency.html/" TargetMode="External"/><Relationship Id="rId1" Type="http://schemas.openxmlformats.org/officeDocument/2006/relationships/customXml" Target="../customXml/item1.xml"/><Relationship Id="rId6" Type="http://schemas.openxmlformats.org/officeDocument/2006/relationships/hyperlink" Target="https://web.archive.org/web/20020929065555/http://www.ndtceda.com/archives/200102/079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31</Pages>
  <Words>16316</Words>
  <Characters>93004</Characters>
  <Application>Microsoft Office Word</Application>
  <DocSecurity>0</DocSecurity>
  <Lines>775</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dc:creator>
  <cp:keywords>5.1.1</cp:keywords>
  <dc:description/>
  <cp:lastModifiedBy>kelvinmeng07@gmail.com</cp:lastModifiedBy>
  <cp:revision>1</cp:revision>
  <dcterms:created xsi:type="dcterms:W3CDTF">2022-02-12T19:09:00Z</dcterms:created>
  <dcterms:modified xsi:type="dcterms:W3CDTF">2022-02-12T19:18:00Z</dcterms:modified>
</cp:coreProperties>
</file>