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56AFE" w14:textId="0AC68165" w:rsidR="00AF4931" w:rsidRPr="00AC0C88" w:rsidRDefault="00AF4931" w:rsidP="00AF4931">
      <w:pPr>
        <w:pStyle w:val="Heading4"/>
        <w:rPr>
          <w:rFonts w:asciiTheme="majorHAnsi" w:hAnsiTheme="majorHAnsi" w:cstheme="majorHAnsi"/>
        </w:rPr>
      </w:pPr>
    </w:p>
    <w:p w14:paraId="7C5EC17A" w14:textId="2249C4DC" w:rsidR="00AF4931" w:rsidRPr="00AC0C88" w:rsidRDefault="00AF4931" w:rsidP="00AF4931">
      <w:pPr>
        <w:pStyle w:val="Heading3"/>
        <w:rPr>
          <w:rFonts w:asciiTheme="majorHAnsi" w:hAnsiTheme="majorHAnsi" w:cstheme="majorHAnsi"/>
        </w:rPr>
      </w:pPr>
      <w:r w:rsidRPr="00AC0C88">
        <w:rPr>
          <w:rFonts w:asciiTheme="majorHAnsi" w:hAnsiTheme="majorHAnsi" w:cstheme="majorHAnsi"/>
        </w:rPr>
        <w:lastRenderedPageBreak/>
        <w:t>1</w:t>
      </w:r>
    </w:p>
    <w:p w14:paraId="6CFDB6B0" w14:textId="7BBB7431" w:rsidR="00AF4931" w:rsidRPr="00AC0C88" w:rsidRDefault="00AF4931" w:rsidP="00AF4931">
      <w:pPr>
        <w:pStyle w:val="Heading4"/>
        <w:rPr>
          <w:rFonts w:asciiTheme="majorHAnsi" w:hAnsiTheme="majorHAnsi" w:cstheme="majorHAnsi"/>
        </w:rPr>
      </w:pPr>
      <w:r w:rsidRPr="00AC0C88">
        <w:rPr>
          <w:rFonts w:asciiTheme="majorHAnsi" w:hAnsiTheme="majorHAnsi" w:cstheme="majorHAnsi"/>
        </w:rPr>
        <w:t>Text: The United States should publicly renounce its support for any COVID TRIPS waivers.</w:t>
      </w:r>
    </w:p>
    <w:p w14:paraId="5C567A04" w14:textId="77777777" w:rsidR="00AF4931" w:rsidRPr="00AC0C88" w:rsidRDefault="00AF4931" w:rsidP="00AF4931">
      <w:pPr>
        <w:rPr>
          <w:rFonts w:asciiTheme="majorHAnsi" w:hAnsiTheme="majorHAnsi" w:cstheme="majorHAnsi"/>
        </w:rPr>
      </w:pPr>
    </w:p>
    <w:p w14:paraId="7C93E3DC" w14:textId="77777777" w:rsidR="00AF4931" w:rsidRPr="00AC0C88" w:rsidRDefault="00AF4931" w:rsidP="00AF4931">
      <w:pPr>
        <w:pStyle w:val="Heading4"/>
        <w:rPr>
          <w:rFonts w:asciiTheme="majorHAnsi" w:hAnsiTheme="majorHAnsi" w:cstheme="majorHAnsi"/>
        </w:rPr>
      </w:pPr>
      <w:r w:rsidRPr="00AC0C88">
        <w:rPr>
          <w:rFonts w:asciiTheme="majorHAnsi" w:hAnsiTheme="majorHAnsi" w:cstheme="majorHAnsi"/>
        </w:rPr>
        <w:t>Reconciliation passes now, PC is key.</w:t>
      </w:r>
    </w:p>
    <w:p w14:paraId="50996B27" w14:textId="77777777" w:rsidR="00AF4931" w:rsidRPr="00AC0C88" w:rsidRDefault="00AF4931" w:rsidP="00AF4931">
      <w:pPr>
        <w:rPr>
          <w:rFonts w:asciiTheme="majorHAnsi" w:hAnsiTheme="majorHAnsi" w:cstheme="majorHAnsi"/>
        </w:rPr>
      </w:pPr>
      <w:r w:rsidRPr="00AC0C88">
        <w:rPr>
          <w:rFonts w:asciiTheme="majorHAnsi" w:hAnsiTheme="majorHAnsi" w:cstheme="majorHAnsi"/>
        </w:rPr>
        <w:t xml:space="preserve">Jennifer </w:t>
      </w:r>
      <w:proofErr w:type="spellStart"/>
      <w:r w:rsidRPr="00AC0C88">
        <w:rPr>
          <w:rStyle w:val="Style13ptBold"/>
          <w:rFonts w:asciiTheme="majorHAnsi" w:hAnsiTheme="majorHAnsi" w:cstheme="majorHAnsi"/>
        </w:rPr>
        <w:t>Scholtes</w:t>
      </w:r>
      <w:proofErr w:type="spellEnd"/>
      <w:r w:rsidRPr="00AC0C88">
        <w:rPr>
          <w:rStyle w:val="Style13ptBold"/>
          <w:rFonts w:asciiTheme="majorHAnsi" w:hAnsiTheme="majorHAnsi" w:cstheme="majorHAnsi"/>
        </w:rPr>
        <w:t xml:space="preserve"> et al. 9-2</w:t>
      </w:r>
      <w:r w:rsidRPr="00AC0C88">
        <w:rPr>
          <w:rFonts w:asciiTheme="majorHAnsi" w:hAnsiTheme="majorHAnsi" w:cstheme="majorHAnsi"/>
        </w:rPr>
        <w:t xml:space="preserve">-21, Jennifer </w:t>
      </w:r>
      <w:proofErr w:type="spellStart"/>
      <w:r w:rsidRPr="00AC0C88">
        <w:rPr>
          <w:rFonts w:asciiTheme="majorHAnsi" w:hAnsiTheme="majorHAnsi" w:cstheme="majorHAnsi"/>
        </w:rPr>
        <w:t>Scholtes</w:t>
      </w:r>
      <w:proofErr w:type="spellEnd"/>
      <w:r w:rsidRPr="00AC0C88">
        <w:rPr>
          <w:rFonts w:asciiTheme="majorHAnsi" w:hAnsiTheme="majorHAnsi" w:cstheme="majorHAnsi"/>
        </w:rPr>
        <w:t xml:space="preserve"> is editor of the Budget and Appropriations Brief. Heather </w:t>
      </w:r>
      <w:proofErr w:type="spellStart"/>
      <w:r w:rsidRPr="00AC0C88">
        <w:rPr>
          <w:rFonts w:asciiTheme="majorHAnsi" w:hAnsiTheme="majorHAnsi" w:cstheme="majorHAnsi"/>
        </w:rPr>
        <w:t>Caygle</w:t>
      </w:r>
      <w:proofErr w:type="spellEnd"/>
      <w:r w:rsidRPr="00AC0C88">
        <w:rPr>
          <w:rFonts w:asciiTheme="majorHAnsi" w:hAnsiTheme="majorHAnsi" w:cstheme="majorHAnsi"/>
        </w:rPr>
        <w:t xml:space="preserve"> is a Congress reporter for POLITICO. Caitlin Emma covers the federal budget and congressional spending bills on Capitol Hill for POLITICO Pro. Prior to that, she spent five years as an education policy reporter for Pro. POLITICO “Democrats race to resolve House-Senate disputes on $3.5T </w:t>
      </w:r>
      <w:proofErr w:type="spellStart"/>
      <w:r w:rsidRPr="00AC0C88">
        <w:rPr>
          <w:rFonts w:asciiTheme="majorHAnsi" w:hAnsiTheme="majorHAnsi" w:cstheme="majorHAnsi"/>
        </w:rPr>
        <w:t>megabill</w:t>
      </w:r>
      <w:proofErr w:type="spellEnd"/>
      <w:r w:rsidRPr="00AC0C88">
        <w:rPr>
          <w:rFonts w:asciiTheme="majorHAnsi" w:hAnsiTheme="majorHAnsi" w:cstheme="majorHAnsi"/>
        </w:rPr>
        <w:t xml:space="preserve">” </w:t>
      </w:r>
      <w:hyperlink r:id="rId9" w:history="1">
        <w:r w:rsidRPr="00AC0C88">
          <w:rPr>
            <w:rStyle w:val="Hyperlink"/>
            <w:rFonts w:asciiTheme="majorHAnsi" w:hAnsiTheme="majorHAnsi" w:cstheme="majorHAnsi"/>
          </w:rPr>
          <w:t>https://www.politico.com/news/2021/09/02/democrats-house-senate-dispute-35t-bill-508654</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28B0974D" w14:textId="77777777" w:rsidR="00AF4931" w:rsidRPr="00AC0C88" w:rsidRDefault="00AF4931" w:rsidP="00AF4931">
      <w:pPr>
        <w:rPr>
          <w:rFonts w:asciiTheme="majorHAnsi" w:hAnsiTheme="majorHAnsi" w:cstheme="majorHAnsi"/>
          <w:sz w:val="16"/>
        </w:rPr>
      </w:pPr>
      <w:r w:rsidRPr="00AC0C88">
        <w:rPr>
          <w:rStyle w:val="Emphasis"/>
          <w:rFonts w:asciiTheme="majorHAnsi" w:hAnsiTheme="majorHAnsi" w:cstheme="majorHAnsi"/>
          <w:highlight w:val="green"/>
        </w:rPr>
        <w:t>Dem</w:t>
      </w:r>
      <w:r w:rsidRPr="00AC0C88">
        <w:rPr>
          <w:rFonts w:asciiTheme="majorHAnsi" w:hAnsiTheme="majorHAnsi" w:cstheme="majorHAnsi"/>
          <w:sz w:val="16"/>
        </w:rPr>
        <w:t>ocrat</w:t>
      </w:r>
      <w:r w:rsidRPr="00AC0C88">
        <w:rPr>
          <w:rStyle w:val="Emphasis"/>
          <w:rFonts w:asciiTheme="majorHAnsi" w:hAnsiTheme="majorHAnsi" w:cstheme="majorHAnsi"/>
          <w:highlight w:val="green"/>
        </w:rPr>
        <w:t>s</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are hustling to finalize</w:t>
      </w:r>
      <w:r w:rsidRPr="00AC0C88">
        <w:rPr>
          <w:rStyle w:val="StyleUnderline"/>
          <w:rFonts w:asciiTheme="majorHAnsi" w:hAnsiTheme="majorHAnsi" w:cstheme="majorHAnsi"/>
        </w:rPr>
        <w:t xml:space="preserve"> their</w:t>
      </w:r>
      <w:r w:rsidRPr="00AC0C88">
        <w:rPr>
          <w:rFonts w:asciiTheme="majorHAnsi" w:hAnsiTheme="majorHAnsi" w:cstheme="majorHAnsi"/>
          <w:sz w:val="16"/>
        </w:rPr>
        <w:t xml:space="preserve"> gigantic social </w:t>
      </w:r>
      <w:r w:rsidRPr="00AC0C88">
        <w:rPr>
          <w:rStyle w:val="StyleUnderline"/>
          <w:rFonts w:asciiTheme="majorHAnsi" w:hAnsiTheme="majorHAnsi" w:cstheme="majorHAnsi"/>
          <w:highlight w:val="green"/>
        </w:rPr>
        <w:t>spending</w:t>
      </w:r>
      <w:r w:rsidRPr="00AC0C88">
        <w:rPr>
          <w:rStyle w:val="StyleUnderline"/>
          <w:rFonts w:asciiTheme="majorHAnsi" w:hAnsiTheme="majorHAnsi" w:cstheme="majorHAnsi"/>
        </w:rPr>
        <w:t xml:space="preserve"> plan </w:t>
      </w:r>
      <w:r w:rsidRPr="00AC0C88">
        <w:rPr>
          <w:rStyle w:val="StyleUnderline"/>
          <w:rFonts w:asciiTheme="majorHAnsi" w:hAnsiTheme="majorHAnsi" w:cstheme="majorHAnsi"/>
          <w:highlight w:val="green"/>
        </w:rPr>
        <w:t>during</w:t>
      </w:r>
      <w:r w:rsidRPr="00AC0C88">
        <w:rPr>
          <w:rFonts w:asciiTheme="majorHAnsi" w:hAnsiTheme="majorHAnsi" w:cstheme="majorHAnsi"/>
          <w:sz w:val="16"/>
        </w:rPr>
        <w:t xml:space="preserve"> the dog days of </w:t>
      </w:r>
      <w:r w:rsidRPr="00AC0C88">
        <w:rPr>
          <w:rStyle w:val="StyleUnderline"/>
          <w:rFonts w:asciiTheme="majorHAnsi" w:hAnsiTheme="majorHAnsi" w:cstheme="majorHAnsi"/>
          <w:highlight w:val="green"/>
        </w:rPr>
        <w:t>summer recess</w:t>
      </w:r>
      <w:r w:rsidRPr="00AC0C88">
        <w:rPr>
          <w:rFonts w:asciiTheme="majorHAnsi" w:hAnsiTheme="majorHAnsi" w:cstheme="majorHAnsi"/>
          <w:sz w:val="16"/>
        </w:rPr>
        <w:t xml:space="preserve">, </w:t>
      </w:r>
      <w:r w:rsidRPr="00AC0C88">
        <w:rPr>
          <w:rStyle w:val="StyleUnderline"/>
          <w:rFonts w:asciiTheme="majorHAnsi" w:hAnsiTheme="majorHAnsi" w:cstheme="majorHAnsi"/>
        </w:rPr>
        <w:t>wary they will blow their target date</w:t>
      </w:r>
      <w:r w:rsidRPr="00AC0C88">
        <w:rPr>
          <w:rFonts w:asciiTheme="majorHAnsi" w:hAnsiTheme="majorHAnsi" w:cstheme="majorHAnsi"/>
          <w:sz w:val="16"/>
        </w:rPr>
        <w:t xml:space="preserve"> to finish </w:t>
      </w:r>
      <w:r w:rsidRPr="00AC0C88">
        <w:rPr>
          <w:rStyle w:val="StyleUnderline"/>
          <w:rFonts w:asciiTheme="majorHAnsi" w:hAnsiTheme="majorHAnsi" w:cstheme="majorHAnsi"/>
          <w:highlight w:val="green"/>
        </w:rPr>
        <w:t>as Congress faces</w:t>
      </w:r>
      <w:r w:rsidRPr="00AC0C88">
        <w:rPr>
          <w:rFonts w:asciiTheme="majorHAnsi" w:hAnsiTheme="majorHAnsi" w:cstheme="majorHAnsi"/>
          <w:sz w:val="16"/>
        </w:rPr>
        <w:t xml:space="preserve"> a crush of </w:t>
      </w:r>
      <w:r w:rsidRPr="00AC0C88">
        <w:rPr>
          <w:rStyle w:val="Emphasis"/>
          <w:rFonts w:asciiTheme="majorHAnsi" w:hAnsiTheme="majorHAnsi" w:cstheme="majorHAnsi"/>
          <w:highlight w:val="green"/>
        </w:rPr>
        <w:t>deadlines</w:t>
      </w:r>
      <w:r w:rsidRPr="00AC0C88">
        <w:rPr>
          <w:rStyle w:val="StyleUnderline"/>
          <w:rFonts w:asciiTheme="majorHAnsi" w:hAnsiTheme="majorHAnsi" w:cstheme="majorHAnsi"/>
        </w:rPr>
        <w:t xml:space="preserve"> later this month</w:t>
      </w:r>
      <w:r w:rsidRPr="00AC0C88">
        <w:rPr>
          <w:rFonts w:asciiTheme="majorHAnsi" w:hAnsiTheme="majorHAnsi" w:cstheme="majorHAnsi"/>
          <w:sz w:val="16"/>
        </w:rPr>
        <w:t>.</w:t>
      </w:r>
    </w:p>
    <w:p w14:paraId="19A9408A"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Speaker Nancy </w:t>
      </w:r>
      <w:r w:rsidRPr="00AC0C88">
        <w:rPr>
          <w:rStyle w:val="StyleUnderline"/>
          <w:rFonts w:asciiTheme="majorHAnsi" w:hAnsiTheme="majorHAnsi" w:cstheme="majorHAnsi"/>
          <w:highlight w:val="green"/>
        </w:rPr>
        <w:t>Pelosi</w:t>
      </w:r>
      <w:r w:rsidRPr="00AC0C88">
        <w:rPr>
          <w:rStyle w:val="StyleUnderline"/>
          <w:rFonts w:asciiTheme="majorHAnsi" w:hAnsiTheme="majorHAnsi" w:cstheme="majorHAnsi"/>
        </w:rPr>
        <w:t xml:space="preserve"> has </w:t>
      </w:r>
      <w:r w:rsidRPr="00AC0C88">
        <w:rPr>
          <w:rStyle w:val="StyleUnderline"/>
          <w:rFonts w:asciiTheme="majorHAnsi" w:hAnsiTheme="majorHAnsi" w:cstheme="majorHAnsi"/>
          <w:highlight w:val="green"/>
        </w:rPr>
        <w:t>ordered committee leaders to</w:t>
      </w:r>
      <w:r w:rsidRPr="00AC0C88">
        <w:rPr>
          <w:rStyle w:val="StyleUnderline"/>
          <w:rFonts w:asciiTheme="majorHAnsi" w:hAnsiTheme="majorHAnsi" w:cstheme="majorHAnsi"/>
        </w:rPr>
        <w:t xml:space="preserve"> battle it out with</w:t>
      </w:r>
      <w:r w:rsidRPr="00AC0C88">
        <w:rPr>
          <w:rFonts w:asciiTheme="majorHAnsi" w:hAnsiTheme="majorHAnsi" w:cstheme="majorHAnsi"/>
          <w:sz w:val="16"/>
        </w:rPr>
        <w:t xml:space="preserve"> their </w:t>
      </w:r>
      <w:r w:rsidRPr="00AC0C88">
        <w:rPr>
          <w:rStyle w:val="StyleUnderline"/>
          <w:rFonts w:asciiTheme="majorHAnsi" w:hAnsiTheme="majorHAnsi" w:cstheme="majorHAnsi"/>
        </w:rPr>
        <w:t xml:space="preserve">Senate counterparts to </w:t>
      </w:r>
      <w:r w:rsidRPr="00AC0C88">
        <w:rPr>
          <w:rStyle w:val="StyleUnderline"/>
          <w:rFonts w:asciiTheme="majorHAnsi" w:hAnsiTheme="majorHAnsi" w:cstheme="majorHAnsi"/>
          <w:highlight w:val="green"/>
        </w:rPr>
        <w:t>resolve</w:t>
      </w:r>
      <w:r w:rsidRPr="00AC0C88">
        <w:rPr>
          <w:rStyle w:val="StyleUnderline"/>
          <w:rFonts w:asciiTheme="majorHAnsi" w:hAnsiTheme="majorHAnsi" w:cstheme="majorHAnsi"/>
        </w:rPr>
        <w:t xml:space="preserve"> all major </w:t>
      </w:r>
      <w:r w:rsidRPr="00AC0C88">
        <w:rPr>
          <w:rStyle w:val="Emphasis"/>
          <w:rFonts w:asciiTheme="majorHAnsi" w:hAnsiTheme="majorHAnsi" w:cstheme="majorHAnsi"/>
          <w:highlight w:val="green"/>
        </w:rPr>
        <w:t>disputes</w:t>
      </w:r>
      <w:r w:rsidRPr="00AC0C88">
        <w:rPr>
          <w:rStyle w:val="StyleUnderline"/>
          <w:rFonts w:asciiTheme="majorHAnsi" w:hAnsiTheme="majorHAnsi" w:cstheme="majorHAnsi"/>
        </w:rPr>
        <w:t xml:space="preserve"> this week on what will be included in the up-to-$3.5 trillion bill</w:t>
      </w:r>
      <w:r w:rsidRPr="00AC0C88">
        <w:rPr>
          <w:rFonts w:asciiTheme="majorHAnsi" w:hAnsiTheme="majorHAnsi" w:cstheme="majorHAnsi"/>
          <w:sz w:val="16"/>
        </w:rPr>
        <w:t xml:space="preserve">. But </w:t>
      </w:r>
      <w:r w:rsidRPr="00AC0C88">
        <w:rPr>
          <w:rStyle w:val="StyleUnderline"/>
          <w:rFonts w:asciiTheme="majorHAnsi" w:hAnsiTheme="majorHAnsi" w:cstheme="majorHAnsi"/>
          <w:highlight w:val="green"/>
        </w:rPr>
        <w:t>wide gulfs remain</w:t>
      </w:r>
      <w:r w:rsidRPr="00AC0C88">
        <w:rPr>
          <w:rFonts w:asciiTheme="majorHAnsi" w:hAnsiTheme="majorHAnsi" w:cstheme="majorHAnsi"/>
          <w:sz w:val="16"/>
        </w:rPr>
        <w:t xml:space="preserve"> </w:t>
      </w:r>
      <w:r w:rsidRPr="00AC0C88">
        <w:rPr>
          <w:rStyle w:val="StyleUnderline"/>
          <w:rFonts w:asciiTheme="majorHAnsi" w:hAnsiTheme="majorHAnsi" w:cstheme="majorHAnsi"/>
        </w:rPr>
        <w:t xml:space="preserve">between the House and Senate </w:t>
      </w:r>
      <w:r w:rsidRPr="00AC0C88">
        <w:rPr>
          <w:rStyle w:val="StyleUnderline"/>
          <w:rFonts w:asciiTheme="majorHAnsi" w:hAnsiTheme="majorHAnsi" w:cstheme="majorHAnsi"/>
          <w:highlight w:val="green"/>
        </w:rPr>
        <w:t>on</w:t>
      </w:r>
      <w:r w:rsidRPr="00AC0C88">
        <w:rPr>
          <w:rStyle w:val="StyleUnderline"/>
          <w:rFonts w:asciiTheme="majorHAnsi" w:hAnsiTheme="majorHAnsi" w:cstheme="majorHAnsi"/>
        </w:rPr>
        <w:t xml:space="preserve"> central pieces of the package, including</w:t>
      </w:r>
      <w:r w:rsidRPr="00AC0C88">
        <w:rPr>
          <w:rFonts w:asciiTheme="majorHAnsi" w:hAnsiTheme="majorHAnsi" w:cstheme="majorHAnsi"/>
          <w:sz w:val="16"/>
        </w:rPr>
        <w:t xml:space="preserve"> expanding Medicare, shoring up Obamacare, </w:t>
      </w:r>
      <w:r w:rsidRPr="00AC0C88">
        <w:rPr>
          <w:rStyle w:val="StyleUnderline"/>
          <w:rFonts w:asciiTheme="majorHAnsi" w:hAnsiTheme="majorHAnsi" w:cstheme="majorHAnsi"/>
        </w:rPr>
        <w:t xml:space="preserve">raising taxes and </w:t>
      </w:r>
      <w:r w:rsidRPr="00AC0C88">
        <w:rPr>
          <w:rStyle w:val="Emphasis"/>
          <w:rFonts w:asciiTheme="majorHAnsi" w:hAnsiTheme="majorHAnsi" w:cstheme="majorHAnsi"/>
          <w:highlight w:val="green"/>
        </w:rPr>
        <w:t>curbing carbon emissions</w:t>
      </w:r>
      <w:r w:rsidRPr="00AC0C88">
        <w:rPr>
          <w:rFonts w:asciiTheme="majorHAnsi" w:hAnsiTheme="majorHAnsi" w:cstheme="majorHAnsi"/>
          <w:sz w:val="16"/>
        </w:rPr>
        <w:t>.</w:t>
      </w:r>
    </w:p>
    <w:p w14:paraId="0D1DA043" w14:textId="77777777" w:rsidR="00AF4931" w:rsidRPr="00AC0C88" w:rsidRDefault="00AF4931" w:rsidP="00AF4931">
      <w:pPr>
        <w:rPr>
          <w:rStyle w:val="StyleUnderline"/>
          <w:rFonts w:asciiTheme="majorHAnsi" w:hAnsiTheme="majorHAnsi" w:cstheme="majorHAnsi"/>
        </w:rPr>
      </w:pPr>
      <w:r w:rsidRPr="00AC0C88">
        <w:rPr>
          <w:rFonts w:asciiTheme="majorHAnsi" w:hAnsiTheme="majorHAnsi" w:cstheme="majorHAnsi"/>
          <w:sz w:val="16"/>
        </w:rPr>
        <w:t xml:space="preserve">That cross-Capitol </w:t>
      </w:r>
      <w:r w:rsidRPr="00AC0C88">
        <w:rPr>
          <w:rStyle w:val="StyleUnderline"/>
          <w:rFonts w:asciiTheme="majorHAnsi" w:hAnsiTheme="majorHAnsi" w:cstheme="majorHAnsi"/>
          <w:highlight w:val="green"/>
        </w:rPr>
        <w:t>disagreement is</w:t>
      </w:r>
      <w:r w:rsidRPr="00AC0C88">
        <w:rPr>
          <w:rStyle w:val="StyleUnderline"/>
          <w:rFonts w:asciiTheme="majorHAnsi" w:hAnsiTheme="majorHAnsi" w:cstheme="majorHAnsi"/>
        </w:rPr>
        <w:t xml:space="preserve"> </w:t>
      </w:r>
      <w:r w:rsidRPr="00AC0C88">
        <w:rPr>
          <w:rFonts w:asciiTheme="majorHAnsi" w:hAnsiTheme="majorHAnsi" w:cstheme="majorHAnsi"/>
          <w:sz w:val="16"/>
        </w:rPr>
        <w:t xml:space="preserve">only </w:t>
      </w:r>
      <w:r w:rsidRPr="00AC0C88">
        <w:rPr>
          <w:rStyle w:val="Emphasis"/>
          <w:rFonts w:asciiTheme="majorHAnsi" w:hAnsiTheme="majorHAnsi" w:cstheme="majorHAnsi"/>
          <w:highlight w:val="green"/>
        </w:rPr>
        <w:t>the first of many headaches</w:t>
      </w:r>
      <w:r w:rsidRPr="00AC0C88">
        <w:rPr>
          <w:rFonts w:asciiTheme="majorHAnsi" w:hAnsiTheme="majorHAnsi" w:cstheme="majorHAnsi"/>
          <w:sz w:val="16"/>
        </w:rPr>
        <w:t xml:space="preserve"> ahead </w:t>
      </w:r>
      <w:r w:rsidRPr="00AC0C88">
        <w:rPr>
          <w:rStyle w:val="StyleUnderline"/>
          <w:rFonts w:asciiTheme="majorHAnsi" w:hAnsiTheme="majorHAnsi" w:cstheme="majorHAnsi"/>
        </w:rPr>
        <w:t>for</w:t>
      </w:r>
      <w:r w:rsidRPr="00AC0C88">
        <w:rPr>
          <w:rFonts w:asciiTheme="majorHAnsi" w:hAnsiTheme="majorHAnsi" w:cstheme="majorHAnsi"/>
          <w:sz w:val="16"/>
        </w:rPr>
        <w:t xml:space="preserve"> </w:t>
      </w:r>
      <w:r w:rsidRPr="00AC0C88">
        <w:rPr>
          <w:rStyle w:val="StyleUnderline"/>
          <w:rFonts w:asciiTheme="majorHAnsi" w:hAnsiTheme="majorHAnsi" w:cstheme="majorHAnsi"/>
        </w:rPr>
        <w:t>Dem</w:t>
      </w:r>
      <w:r w:rsidRPr="00AC0C88">
        <w:rPr>
          <w:rFonts w:asciiTheme="majorHAnsi" w:hAnsiTheme="majorHAnsi" w:cstheme="majorHAnsi"/>
          <w:sz w:val="16"/>
        </w:rPr>
        <w:t>ocrat</w:t>
      </w:r>
      <w:r w:rsidRPr="00AC0C88">
        <w:rPr>
          <w:rStyle w:val="StyleUnderline"/>
          <w:rFonts w:asciiTheme="majorHAnsi" w:hAnsiTheme="majorHAnsi" w:cstheme="majorHAnsi"/>
        </w:rPr>
        <w:t>s</w:t>
      </w:r>
      <w:r w:rsidRPr="00AC0C88">
        <w:rPr>
          <w:rFonts w:asciiTheme="majorHAnsi" w:hAnsiTheme="majorHAnsi" w:cstheme="majorHAnsi"/>
          <w:sz w:val="16"/>
        </w:rPr>
        <w:t xml:space="preserve"> </w:t>
      </w:r>
      <w:r w:rsidRPr="00AC0C88">
        <w:rPr>
          <w:rStyle w:val="StyleUnderline"/>
          <w:rFonts w:asciiTheme="majorHAnsi" w:hAnsiTheme="majorHAnsi" w:cstheme="majorHAnsi"/>
        </w:rPr>
        <w:t>trying to muscle through</w:t>
      </w:r>
      <w:r w:rsidRPr="00AC0C88">
        <w:rPr>
          <w:rFonts w:asciiTheme="majorHAnsi" w:hAnsiTheme="majorHAnsi" w:cstheme="majorHAnsi"/>
          <w:sz w:val="16"/>
        </w:rPr>
        <w:t xml:space="preserve"> the </w:t>
      </w:r>
      <w:r w:rsidRPr="00AC0C88">
        <w:rPr>
          <w:rStyle w:val="StyleUnderline"/>
          <w:rFonts w:asciiTheme="majorHAnsi" w:hAnsiTheme="majorHAnsi" w:cstheme="majorHAnsi"/>
        </w:rPr>
        <w:t>social spending</w:t>
      </w:r>
      <w:r w:rsidRPr="00AC0C88">
        <w:rPr>
          <w:rFonts w:asciiTheme="majorHAnsi" w:hAnsiTheme="majorHAnsi" w:cstheme="majorHAnsi"/>
          <w:sz w:val="16"/>
        </w:rPr>
        <w:t xml:space="preserve"> measure in just a few weeks by simultaneously crafting, vetting and whipping it. </w:t>
      </w:r>
      <w:r w:rsidRPr="00AC0C88">
        <w:rPr>
          <w:rStyle w:val="StyleUnderline"/>
          <w:rFonts w:asciiTheme="majorHAnsi" w:hAnsiTheme="majorHAnsi" w:cstheme="majorHAnsi"/>
        </w:rPr>
        <w:t>Pelosi and</w:t>
      </w:r>
      <w:r w:rsidRPr="00AC0C88">
        <w:rPr>
          <w:rFonts w:asciiTheme="majorHAnsi" w:hAnsiTheme="majorHAnsi" w:cstheme="majorHAnsi"/>
          <w:sz w:val="16"/>
        </w:rPr>
        <w:t xml:space="preserve"> Senate Majority Leader Chuck </w:t>
      </w:r>
      <w:r w:rsidRPr="00AC0C88">
        <w:rPr>
          <w:rStyle w:val="StyleUnderline"/>
          <w:rFonts w:asciiTheme="majorHAnsi" w:hAnsiTheme="majorHAnsi" w:cstheme="majorHAnsi"/>
        </w:rPr>
        <w:t>Schumer see</w:t>
      </w:r>
      <w:r w:rsidRPr="00AC0C88">
        <w:rPr>
          <w:rFonts w:asciiTheme="majorHAnsi" w:hAnsiTheme="majorHAnsi" w:cstheme="majorHAnsi"/>
          <w:sz w:val="16"/>
        </w:rPr>
        <w:t xml:space="preserve"> such high-</w:t>
      </w:r>
      <w:r w:rsidRPr="00AC0C88">
        <w:rPr>
          <w:rStyle w:val="StyleUnderline"/>
          <w:rFonts w:asciiTheme="majorHAnsi" w:hAnsiTheme="majorHAnsi" w:cstheme="majorHAnsi"/>
        </w:rPr>
        <w:t>velocity multitasking as the only way to ensure the proposal moves alongside the bipartisan Senate-passed infrastructure bill, which is set for a House vote in less than four weeks</w:t>
      </w:r>
      <w:r w:rsidRPr="00AC0C88">
        <w:rPr>
          <w:rFonts w:asciiTheme="majorHAnsi" w:hAnsiTheme="majorHAnsi" w:cstheme="majorHAnsi"/>
          <w:sz w:val="16"/>
        </w:rPr>
        <w:t xml:space="preserve">. But </w:t>
      </w:r>
      <w:r w:rsidRPr="00AC0C88">
        <w:rPr>
          <w:rStyle w:val="Emphasis"/>
          <w:rFonts w:asciiTheme="majorHAnsi" w:hAnsiTheme="majorHAnsi" w:cstheme="majorHAnsi"/>
          <w:highlight w:val="green"/>
        </w:rPr>
        <w:t>if Dem</w:t>
      </w:r>
      <w:r w:rsidRPr="00AC0C88">
        <w:rPr>
          <w:rStyle w:val="StyleUnderline"/>
          <w:rFonts w:asciiTheme="majorHAnsi" w:hAnsiTheme="majorHAnsi" w:cstheme="majorHAnsi"/>
        </w:rPr>
        <w:t>ocrat</w:t>
      </w:r>
      <w:r w:rsidRPr="00AC0C88">
        <w:rPr>
          <w:rStyle w:val="Emphasis"/>
          <w:rFonts w:asciiTheme="majorHAnsi" w:hAnsiTheme="majorHAnsi" w:cstheme="majorHAnsi"/>
          <w:highlight w:val="green"/>
        </w:rPr>
        <w:t>s fail</w:t>
      </w:r>
      <w:r w:rsidRPr="00AC0C88">
        <w:rPr>
          <w:rStyle w:val="StyleUnderline"/>
          <w:rFonts w:asciiTheme="majorHAnsi" w:hAnsiTheme="majorHAnsi" w:cstheme="majorHAnsi"/>
        </w:rPr>
        <w:t xml:space="preserve"> </w:t>
      </w:r>
      <w:r w:rsidRPr="00AC0C88">
        <w:rPr>
          <w:rFonts w:asciiTheme="majorHAnsi" w:hAnsiTheme="majorHAnsi" w:cstheme="majorHAnsi"/>
          <w:sz w:val="16"/>
        </w:rPr>
        <w:t xml:space="preserve">in their goal </w:t>
      </w:r>
      <w:r w:rsidRPr="00AC0C88">
        <w:rPr>
          <w:rStyle w:val="StyleUnderline"/>
          <w:rFonts w:asciiTheme="majorHAnsi" w:hAnsiTheme="majorHAnsi" w:cstheme="majorHAnsi"/>
        </w:rPr>
        <w:t>to finalize the</w:t>
      </w:r>
      <w:r w:rsidRPr="00AC0C88">
        <w:rPr>
          <w:rFonts w:asciiTheme="majorHAnsi" w:hAnsiTheme="majorHAnsi" w:cstheme="majorHAnsi"/>
          <w:sz w:val="16"/>
        </w:rPr>
        <w:t xml:space="preserve"> social </w:t>
      </w:r>
      <w:r w:rsidRPr="00AC0C88">
        <w:rPr>
          <w:rStyle w:val="StyleUnderline"/>
          <w:rFonts w:asciiTheme="majorHAnsi" w:hAnsiTheme="majorHAnsi" w:cstheme="majorHAnsi"/>
        </w:rPr>
        <w:t>spending plan</w:t>
      </w:r>
      <w:r w:rsidRPr="00AC0C88">
        <w:rPr>
          <w:rFonts w:asciiTheme="majorHAnsi" w:hAnsiTheme="majorHAnsi" w:cstheme="majorHAnsi"/>
          <w:sz w:val="16"/>
        </w:rPr>
        <w:t xml:space="preserve"> before the infrastructure vote, </w:t>
      </w:r>
      <w:r w:rsidRPr="00AC0C88">
        <w:rPr>
          <w:rStyle w:val="StyleUnderline"/>
          <w:rFonts w:asciiTheme="majorHAnsi" w:hAnsiTheme="majorHAnsi" w:cstheme="majorHAnsi"/>
          <w:highlight w:val="green"/>
        </w:rPr>
        <w:t>they risk blowing</w:t>
      </w:r>
      <w:r w:rsidRPr="00AC0C88">
        <w:rPr>
          <w:rStyle w:val="StyleUnderline"/>
          <w:rFonts w:asciiTheme="majorHAnsi" w:hAnsiTheme="majorHAnsi" w:cstheme="majorHAnsi"/>
        </w:rPr>
        <w:t xml:space="preserve"> both </w:t>
      </w:r>
      <w:r w:rsidRPr="00AC0C88">
        <w:rPr>
          <w:rStyle w:val="StyleUnderline"/>
          <w:rFonts w:asciiTheme="majorHAnsi" w:hAnsiTheme="majorHAnsi" w:cstheme="majorHAnsi"/>
          <w:highlight w:val="green"/>
        </w:rPr>
        <w:t>key parts of</w:t>
      </w:r>
      <w:r w:rsidRPr="00AC0C88">
        <w:rPr>
          <w:rStyle w:val="StyleUnderline"/>
          <w:rFonts w:asciiTheme="majorHAnsi" w:hAnsiTheme="majorHAnsi" w:cstheme="majorHAnsi"/>
        </w:rPr>
        <w:t xml:space="preserve"> President Joe </w:t>
      </w:r>
      <w:r w:rsidRPr="00AC0C88">
        <w:rPr>
          <w:rStyle w:val="StyleUnderline"/>
          <w:rFonts w:asciiTheme="majorHAnsi" w:hAnsiTheme="majorHAnsi" w:cstheme="majorHAnsi"/>
          <w:highlight w:val="green"/>
        </w:rPr>
        <w:t>Biden's agenda</w:t>
      </w:r>
      <w:r w:rsidRPr="00AC0C88">
        <w:rPr>
          <w:rStyle w:val="StyleUnderline"/>
          <w:rFonts w:asciiTheme="majorHAnsi" w:hAnsiTheme="majorHAnsi" w:cstheme="majorHAnsi"/>
        </w:rPr>
        <w:t>.</w:t>
      </w:r>
    </w:p>
    <w:p w14:paraId="4499F1AC"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"It is pushing it. </w:t>
      </w:r>
      <w:r w:rsidRPr="00AC0C88">
        <w:rPr>
          <w:rStyle w:val="Emphasis"/>
          <w:rFonts w:asciiTheme="majorHAnsi" w:hAnsiTheme="majorHAnsi" w:cstheme="majorHAnsi"/>
          <w:highlight w:val="green"/>
        </w:rPr>
        <w:t>All we can do is try</w:t>
      </w:r>
      <w:r w:rsidRPr="00AC0C88">
        <w:rPr>
          <w:rFonts w:asciiTheme="majorHAnsi" w:hAnsiTheme="majorHAnsi" w:cstheme="majorHAnsi"/>
          <w:sz w:val="16"/>
        </w:rPr>
        <w:t>,” House Budget Chair John Yarmuth (D-Ky.) said after the chamber voted last week to lock in the Sept. 27 infrastructure deadline.</w:t>
      </w:r>
    </w:p>
    <w:p w14:paraId="60D92A53"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w:t>
      </w:r>
      <w:r w:rsidRPr="00AC0C88">
        <w:rPr>
          <w:rStyle w:val="StyleUnderline"/>
          <w:rFonts w:asciiTheme="majorHAnsi" w:hAnsiTheme="majorHAnsi" w:cstheme="majorHAnsi"/>
          <w:highlight w:val="green"/>
        </w:rPr>
        <w:t>We're trying to</w:t>
      </w:r>
      <w:r w:rsidRPr="00AC0C88">
        <w:rPr>
          <w:rStyle w:val="StyleUnderline"/>
          <w:rFonts w:asciiTheme="majorHAnsi" w:hAnsiTheme="majorHAnsi" w:cstheme="majorHAnsi"/>
        </w:rPr>
        <w:t xml:space="preserve"> kind of </w:t>
      </w:r>
      <w:r w:rsidRPr="00AC0C88">
        <w:rPr>
          <w:rStyle w:val="Emphasis"/>
          <w:rFonts w:asciiTheme="majorHAnsi" w:hAnsiTheme="majorHAnsi" w:cstheme="majorHAnsi"/>
          <w:highlight w:val="green"/>
        </w:rPr>
        <w:t>pre-conference this</w:t>
      </w:r>
      <w:r w:rsidRPr="00AC0C88">
        <w:rPr>
          <w:rStyle w:val="StyleUnderline"/>
          <w:rFonts w:asciiTheme="majorHAnsi" w:hAnsiTheme="majorHAnsi" w:cstheme="majorHAnsi"/>
        </w:rPr>
        <w:t xml:space="preserve"> to the greatest extent</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to minimize</w:t>
      </w:r>
      <w:r w:rsidRPr="00AC0C88">
        <w:rPr>
          <w:rFonts w:asciiTheme="majorHAnsi" w:hAnsiTheme="majorHAnsi" w:cstheme="majorHAnsi"/>
          <w:sz w:val="16"/>
        </w:rPr>
        <w:t xml:space="preserve"> House-Senate </w:t>
      </w:r>
      <w:r w:rsidRPr="00AC0C88">
        <w:rPr>
          <w:rStyle w:val="StyleUnderline"/>
          <w:rFonts w:asciiTheme="majorHAnsi" w:hAnsiTheme="majorHAnsi" w:cstheme="majorHAnsi"/>
          <w:highlight w:val="green"/>
        </w:rPr>
        <w:t>divergence</w:t>
      </w:r>
      <w:r w:rsidRPr="00AC0C88">
        <w:rPr>
          <w:rFonts w:asciiTheme="majorHAnsi" w:hAnsiTheme="majorHAnsi" w:cstheme="majorHAnsi"/>
          <w:sz w:val="16"/>
        </w:rPr>
        <w:t>, he added.</w:t>
      </w:r>
    </w:p>
    <w:p w14:paraId="0639A000" w14:textId="77777777" w:rsidR="00AF4931" w:rsidRPr="00AC0C88" w:rsidRDefault="00AF4931" w:rsidP="00AF4931">
      <w:pPr>
        <w:rPr>
          <w:rFonts w:asciiTheme="majorHAnsi" w:hAnsiTheme="majorHAnsi" w:cstheme="majorHAnsi"/>
          <w:sz w:val="14"/>
          <w:szCs w:val="14"/>
        </w:rPr>
      </w:pPr>
      <w:r w:rsidRPr="00AC0C88">
        <w:rPr>
          <w:rFonts w:asciiTheme="majorHAnsi" w:hAnsiTheme="majorHAnsi" w:cstheme="majorHAnsi"/>
          <w:sz w:val="14"/>
          <w:szCs w:val="14"/>
        </w:rPr>
        <w:t>House Democratic leaders have not started preparing their members for the possibility that the social spending bill won’t be finished when the chamber votes on the infrastructure bill by Sept. 27, vowing they will get it all done through sheer force of will.</w:t>
      </w:r>
    </w:p>
    <w:p w14:paraId="6BBBDE6A"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House committees kick off markups on Thursday to begin churning out the pieces of the final spending package, even as </w:t>
      </w:r>
      <w:r w:rsidRPr="00AC0C88">
        <w:rPr>
          <w:rStyle w:val="Emphasis"/>
          <w:rFonts w:asciiTheme="majorHAnsi" w:hAnsiTheme="majorHAnsi" w:cstheme="majorHAnsi"/>
          <w:highlight w:val="green"/>
        </w:rPr>
        <w:t>intraparty arguments continue</w:t>
      </w:r>
      <w:r w:rsidRPr="00AC0C88">
        <w:rPr>
          <w:rFonts w:asciiTheme="majorHAnsi" w:hAnsiTheme="majorHAnsi" w:cstheme="majorHAnsi"/>
          <w:sz w:val="16"/>
        </w:rPr>
        <w:t xml:space="preserve"> privately </w:t>
      </w:r>
      <w:r w:rsidRPr="00AC0C88">
        <w:rPr>
          <w:rStyle w:val="StyleUnderline"/>
          <w:rFonts w:asciiTheme="majorHAnsi" w:hAnsiTheme="majorHAnsi" w:cstheme="majorHAnsi"/>
        </w:rPr>
        <w:t>over what exactly to include in the legislation</w:t>
      </w:r>
      <w:r w:rsidRPr="00AC0C88">
        <w:rPr>
          <w:rFonts w:asciiTheme="majorHAnsi" w:hAnsiTheme="majorHAnsi" w:cstheme="majorHAnsi"/>
          <w:sz w:val="16"/>
        </w:rPr>
        <w:t xml:space="preserve">. Democratic </w:t>
      </w:r>
      <w:r w:rsidRPr="00AC0C88">
        <w:rPr>
          <w:rStyle w:val="StyleUnderline"/>
          <w:rFonts w:asciiTheme="majorHAnsi" w:hAnsiTheme="majorHAnsi" w:cstheme="majorHAnsi"/>
          <w:highlight w:val="green"/>
        </w:rPr>
        <w:t>leaders</w:t>
      </w:r>
      <w:r w:rsidRPr="00AC0C88">
        <w:rPr>
          <w:rFonts w:asciiTheme="majorHAnsi" w:hAnsiTheme="majorHAnsi" w:cstheme="majorHAnsi"/>
          <w:sz w:val="16"/>
        </w:rPr>
        <w:t xml:space="preserve">, senior lawmakers and aides are scrambling behind the scenes </w:t>
      </w:r>
      <w:r w:rsidRPr="00AC0C88">
        <w:rPr>
          <w:rStyle w:val="StyleUnderline"/>
          <w:rFonts w:asciiTheme="majorHAnsi" w:hAnsiTheme="majorHAnsi" w:cstheme="majorHAnsi"/>
        </w:rPr>
        <w:t xml:space="preserve">to </w:t>
      </w:r>
      <w:r w:rsidRPr="00AC0C88">
        <w:rPr>
          <w:rStyle w:val="StyleUnderline"/>
          <w:rFonts w:asciiTheme="majorHAnsi" w:hAnsiTheme="majorHAnsi" w:cstheme="majorHAnsi"/>
          <w:highlight w:val="green"/>
        </w:rPr>
        <w:t>settle</w:t>
      </w:r>
      <w:r w:rsidRPr="00AC0C88">
        <w:rPr>
          <w:rStyle w:val="StyleUnderline"/>
          <w:rFonts w:asciiTheme="majorHAnsi" w:hAnsiTheme="majorHAnsi" w:cstheme="majorHAnsi"/>
        </w:rPr>
        <w:t xml:space="preserve"> the types of major policy </w:t>
      </w:r>
      <w:r w:rsidRPr="00AC0C88">
        <w:rPr>
          <w:rStyle w:val="StyleUnderline"/>
          <w:rFonts w:asciiTheme="majorHAnsi" w:hAnsiTheme="majorHAnsi" w:cstheme="majorHAnsi"/>
          <w:highlight w:val="green"/>
        </w:rPr>
        <w:t>disputes that would normally take</w:t>
      </w:r>
      <w:r w:rsidRPr="00AC0C88">
        <w:rPr>
          <w:rStyle w:val="StyleUnderline"/>
          <w:rFonts w:asciiTheme="majorHAnsi" w:hAnsiTheme="majorHAnsi" w:cstheme="majorHAnsi"/>
        </w:rPr>
        <w:t xml:space="preserve"> months or </w:t>
      </w:r>
      <w:r w:rsidRPr="00AC0C88">
        <w:rPr>
          <w:rStyle w:val="Emphasis"/>
          <w:rFonts w:asciiTheme="majorHAnsi" w:hAnsiTheme="majorHAnsi" w:cstheme="majorHAnsi"/>
          <w:highlight w:val="green"/>
        </w:rPr>
        <w:t>years</w:t>
      </w:r>
      <w:r w:rsidRPr="00AC0C88">
        <w:rPr>
          <w:rStyle w:val="StyleUnderline"/>
          <w:rFonts w:asciiTheme="majorHAnsi" w:hAnsiTheme="majorHAnsi" w:cstheme="majorHAnsi"/>
        </w:rPr>
        <w:t xml:space="preserve"> to be resolved</w:t>
      </w:r>
      <w:r w:rsidRPr="00AC0C88">
        <w:rPr>
          <w:rFonts w:asciiTheme="majorHAnsi" w:hAnsiTheme="majorHAnsi" w:cstheme="majorHAnsi"/>
          <w:sz w:val="16"/>
        </w:rPr>
        <w:t>.</w:t>
      </w:r>
    </w:p>
    <w:p w14:paraId="21506E1D"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Senate Finance Chair Ron Wyden (D-Ore.), who is in charge of </w:t>
      </w:r>
      <w:r w:rsidRPr="00AC0C88">
        <w:rPr>
          <w:rStyle w:val="StyleUnderline"/>
          <w:rFonts w:asciiTheme="majorHAnsi" w:hAnsiTheme="majorHAnsi" w:cstheme="majorHAnsi"/>
        </w:rPr>
        <w:t>drafting the largest piece of the spending plan</w:t>
      </w:r>
      <w:r w:rsidRPr="00AC0C88">
        <w:rPr>
          <w:rFonts w:asciiTheme="majorHAnsi" w:hAnsiTheme="majorHAnsi" w:cstheme="majorHAnsi"/>
          <w:sz w:val="16"/>
        </w:rPr>
        <w:t>, described it as “</w:t>
      </w:r>
      <w:r w:rsidRPr="00AC0C88">
        <w:rPr>
          <w:rStyle w:val="StyleUnderline"/>
          <w:rFonts w:asciiTheme="majorHAnsi" w:hAnsiTheme="majorHAnsi" w:cstheme="majorHAnsi"/>
        </w:rPr>
        <w:t>a vastly bigger effort” than enacting the pandemic aid package in March</w:t>
      </w:r>
      <w:r w:rsidRPr="00AC0C88">
        <w:rPr>
          <w:rFonts w:asciiTheme="majorHAnsi" w:hAnsiTheme="majorHAnsi" w:cstheme="majorHAnsi"/>
          <w:sz w:val="16"/>
        </w:rPr>
        <w:t xml:space="preserve">. That </w:t>
      </w:r>
      <w:r w:rsidRPr="00AC0C88">
        <w:rPr>
          <w:rStyle w:val="StyleUnderline"/>
          <w:rFonts w:asciiTheme="majorHAnsi" w:hAnsiTheme="majorHAnsi" w:cstheme="majorHAnsi"/>
        </w:rPr>
        <w:t>Covid relief bill used the same filibuster-proof reconciliation process Democrats are now using to pass their social spending plan without Republican support</w:t>
      </w:r>
      <w:r w:rsidRPr="00AC0C88">
        <w:rPr>
          <w:rFonts w:asciiTheme="majorHAnsi" w:hAnsiTheme="majorHAnsi" w:cstheme="majorHAnsi"/>
          <w:sz w:val="16"/>
        </w:rPr>
        <w:t>.</w:t>
      </w:r>
    </w:p>
    <w:p w14:paraId="259D0DB4"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lastRenderedPageBreak/>
        <w:t xml:space="preserve">Democrats are still haggling over several major issues, including when to sunset popular provisions in the coming years to fit within the $3.5 trillion cap they have set for themselves. Top Democrats have privately aired worries that a dizzying array of different end dates for various programs in the coming years could come back to haunt the party if </w:t>
      </w:r>
      <w:proofErr w:type="gramStart"/>
      <w:r w:rsidRPr="00AC0C88">
        <w:rPr>
          <w:rFonts w:asciiTheme="majorHAnsi" w:hAnsiTheme="majorHAnsi" w:cstheme="majorHAnsi"/>
          <w:sz w:val="12"/>
          <w:szCs w:val="12"/>
        </w:rPr>
        <w:t>Republicans</w:t>
      </w:r>
      <w:proofErr w:type="gramEnd"/>
      <w:r w:rsidRPr="00AC0C88">
        <w:rPr>
          <w:rFonts w:asciiTheme="majorHAnsi" w:hAnsiTheme="majorHAnsi" w:cstheme="majorHAnsi"/>
          <w:sz w:val="12"/>
          <w:szCs w:val="12"/>
        </w:rPr>
        <w:t xml:space="preserve"> control Congress or the White House and refuse to extend those policies.</w:t>
      </w:r>
    </w:p>
    <w:p w14:paraId="15236A97"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t>For example, Democrats are currently debating when to set the expiration of a popular expansion of the child tax credit they passed in the pandemic aid bill. Some Senate Democrats are pushing for 2024, while their House counterparts argue that robs the party of any leverage it would have when a slew of Trump-era tax provisions expire the next year, in 2025.</w:t>
      </w:r>
    </w:p>
    <w:p w14:paraId="0ABCDF2D"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t>Senior Democrats are also tussling over a much bigger issue — Senate Budget Chair Bernie Sanders’ (I-Vt.) push to expand Medicare to include vision, dental and hearing benefits. The dental plan in particular could cost hundreds of billions of dollars and may not be implemented for up to five years, coming at the cost of what some Democrats see as their best chance to permanently strengthen Obamacare and score a political win in the 2022 midterms.</w:t>
      </w:r>
    </w:p>
    <w:p w14:paraId="0ACA7D4B"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t>Even once those disputes are resolved, the Senate parliamentarian will shape the endgame by almost certainly forcing Democrats to make further tweaks, a core feature of the reconciliation process they’re using to bypass the Senate filibuster.</w:t>
      </w:r>
    </w:p>
    <w:p w14:paraId="153565B7" w14:textId="77777777" w:rsidR="00AF4931" w:rsidRPr="00AC0C88" w:rsidRDefault="00AF4931" w:rsidP="00AF4931">
      <w:pPr>
        <w:rPr>
          <w:rStyle w:val="StyleUnderline"/>
          <w:rFonts w:asciiTheme="majorHAnsi" w:hAnsiTheme="majorHAnsi" w:cstheme="majorHAnsi"/>
        </w:rPr>
      </w:pPr>
      <w:r w:rsidRPr="00AC0C88">
        <w:rPr>
          <w:rFonts w:asciiTheme="majorHAnsi" w:hAnsiTheme="majorHAnsi" w:cstheme="majorHAnsi"/>
          <w:sz w:val="16"/>
        </w:rPr>
        <w:t>“</w:t>
      </w:r>
      <w:r w:rsidRPr="00AC0C88">
        <w:rPr>
          <w:rStyle w:val="StyleUnderline"/>
          <w:rFonts w:asciiTheme="majorHAnsi" w:hAnsiTheme="majorHAnsi" w:cstheme="majorHAnsi"/>
        </w:rPr>
        <w:t>It takes an immense amount of focus on detail and scrubbing</w:t>
      </w:r>
      <w:r w:rsidRPr="00AC0C88">
        <w:rPr>
          <w:rFonts w:asciiTheme="majorHAnsi" w:hAnsiTheme="majorHAnsi" w:cstheme="majorHAnsi"/>
          <w:sz w:val="16"/>
        </w:rPr>
        <w:t>,” Wyden said. “</w:t>
      </w:r>
      <w:r w:rsidRPr="00AC0C88">
        <w:rPr>
          <w:rStyle w:val="StyleUnderline"/>
          <w:rFonts w:asciiTheme="majorHAnsi" w:hAnsiTheme="majorHAnsi" w:cstheme="majorHAnsi"/>
        </w:rPr>
        <w:t>It’s a lot of heavy lifting."</w:t>
      </w:r>
    </w:p>
    <w:p w14:paraId="3C8BCB30"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To head off some of those potential pitfalls, Democrats have for months been fielding input from the parliamentarian on their plans. The Senate Finance Committee’s top lawyer is being “fed intravenously,” Wyden joked, since he is “camped out” seeking feedback from the parliamentarian at all hours.</w:t>
      </w:r>
    </w:p>
    <w:p w14:paraId="59FEC2A2" w14:textId="77777777" w:rsidR="00AF4931" w:rsidRPr="00AC0C88" w:rsidRDefault="00AF4931" w:rsidP="00AF4931">
      <w:pPr>
        <w:rPr>
          <w:rStyle w:val="StyleUnderline"/>
          <w:rFonts w:asciiTheme="majorHAnsi" w:hAnsiTheme="majorHAnsi" w:cstheme="majorHAnsi"/>
        </w:rPr>
      </w:pPr>
      <w:r w:rsidRPr="00AC0C88">
        <w:rPr>
          <w:rFonts w:asciiTheme="majorHAnsi" w:hAnsiTheme="majorHAnsi" w:cstheme="majorHAnsi"/>
          <w:sz w:val="16"/>
        </w:rPr>
        <w:t xml:space="preserve">All year, </w:t>
      </w:r>
      <w:r w:rsidRPr="00AC0C88">
        <w:rPr>
          <w:rStyle w:val="StyleUnderline"/>
          <w:rFonts w:asciiTheme="majorHAnsi" w:hAnsiTheme="majorHAnsi" w:cstheme="majorHAnsi"/>
        </w:rPr>
        <w:t>Dem</w:t>
      </w:r>
      <w:r w:rsidRPr="00AC0C88">
        <w:rPr>
          <w:rFonts w:asciiTheme="majorHAnsi" w:hAnsiTheme="majorHAnsi" w:cstheme="majorHAnsi"/>
          <w:sz w:val="16"/>
        </w:rPr>
        <w:t>ocrat</w:t>
      </w:r>
      <w:r w:rsidRPr="00AC0C88">
        <w:rPr>
          <w:rStyle w:val="StyleUnderline"/>
          <w:rFonts w:asciiTheme="majorHAnsi" w:hAnsiTheme="majorHAnsi" w:cstheme="majorHAnsi"/>
        </w:rPr>
        <w:t>s</w:t>
      </w:r>
      <w:r w:rsidRPr="00AC0C88">
        <w:rPr>
          <w:rFonts w:asciiTheme="majorHAnsi" w:hAnsiTheme="majorHAnsi" w:cstheme="majorHAnsi"/>
          <w:sz w:val="16"/>
        </w:rPr>
        <w:t xml:space="preserve"> </w:t>
      </w:r>
      <w:r w:rsidRPr="00AC0C88">
        <w:rPr>
          <w:rStyle w:val="StyleUnderline"/>
          <w:rFonts w:asciiTheme="majorHAnsi" w:hAnsiTheme="majorHAnsi" w:cstheme="majorHAnsi"/>
        </w:rPr>
        <w:t>have laid the groundwork for enacting the $3.5 trillion proposal, releasing detailed outlines and marking up bill text for many of the provisions they plan to tie together</w:t>
      </w:r>
      <w:r w:rsidRPr="00AC0C88">
        <w:rPr>
          <w:rFonts w:asciiTheme="majorHAnsi" w:hAnsiTheme="majorHAnsi" w:cstheme="majorHAnsi"/>
          <w:sz w:val="16"/>
        </w:rPr>
        <w:t xml:space="preserve">. That includes the proposal Wyden’s panel approved in May </w:t>
      </w:r>
      <w:r w:rsidRPr="00AC0C88">
        <w:rPr>
          <w:rStyle w:val="StyleUnderline"/>
          <w:rFonts w:asciiTheme="majorHAnsi" w:hAnsiTheme="majorHAnsi" w:cstheme="majorHAnsi"/>
        </w:rPr>
        <w:t>to revamp clean energy incentives and the framework he and other Senate leaders released last week to hike taxes on corporations’ foreign profits.</w:t>
      </w:r>
    </w:p>
    <w:p w14:paraId="1D7DA4A9"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 xml:space="preserve">“Nobody is </w:t>
      </w:r>
      <w:proofErr w:type="spellStart"/>
      <w:r w:rsidRPr="00AC0C88">
        <w:rPr>
          <w:rFonts w:asciiTheme="majorHAnsi" w:hAnsiTheme="majorHAnsi" w:cstheme="majorHAnsi"/>
          <w:sz w:val="16"/>
          <w:szCs w:val="16"/>
        </w:rPr>
        <w:t>gonna</w:t>
      </w:r>
      <w:proofErr w:type="spellEnd"/>
      <w:r w:rsidRPr="00AC0C88">
        <w:rPr>
          <w:rFonts w:asciiTheme="majorHAnsi" w:hAnsiTheme="majorHAnsi" w:cstheme="majorHAnsi"/>
          <w:sz w:val="16"/>
          <w:szCs w:val="16"/>
        </w:rPr>
        <w:t xml:space="preserve"> be surprised at a lot of what we're offering up for consideration,” Wyden said.</w:t>
      </w:r>
    </w:p>
    <w:p w14:paraId="782298C5"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Further complicating </w:t>
      </w:r>
      <w:proofErr w:type="gramStart"/>
      <w:r w:rsidRPr="00AC0C88">
        <w:rPr>
          <w:rFonts w:asciiTheme="majorHAnsi" w:hAnsiTheme="majorHAnsi" w:cstheme="majorHAnsi"/>
          <w:sz w:val="16"/>
        </w:rPr>
        <w:t>Democrats’</w:t>
      </w:r>
      <w:proofErr w:type="gramEnd"/>
      <w:r w:rsidRPr="00AC0C88">
        <w:rPr>
          <w:rFonts w:asciiTheme="majorHAnsi" w:hAnsiTheme="majorHAnsi" w:cstheme="majorHAnsi"/>
          <w:sz w:val="16"/>
        </w:rPr>
        <w:t xml:space="preserve"> fast-track plan is the slew of critical deadlines coming at the end of the month, including funding the government, raising the debt ceiling and </w:t>
      </w:r>
      <w:r w:rsidRPr="00AC0C88">
        <w:rPr>
          <w:rStyle w:val="StyleUnderline"/>
          <w:rFonts w:asciiTheme="majorHAnsi" w:hAnsiTheme="majorHAnsi" w:cstheme="majorHAnsi"/>
          <w:highlight w:val="green"/>
        </w:rPr>
        <w:t>a promised House vote</w:t>
      </w:r>
      <w:r w:rsidRPr="00AC0C88">
        <w:rPr>
          <w:rFonts w:asciiTheme="majorHAnsi" w:hAnsiTheme="majorHAnsi" w:cstheme="majorHAnsi"/>
          <w:sz w:val="16"/>
        </w:rPr>
        <w:t xml:space="preserve"> on the Senate-passed bipartisan infrastructure bill </w:t>
      </w:r>
      <w:r w:rsidRPr="00AC0C88">
        <w:rPr>
          <w:rStyle w:val="Emphasis"/>
          <w:rFonts w:asciiTheme="majorHAnsi" w:hAnsiTheme="majorHAnsi" w:cstheme="majorHAnsi"/>
          <w:highlight w:val="green"/>
        </w:rPr>
        <w:t>by Sept. 27</w:t>
      </w:r>
      <w:r w:rsidRPr="00AC0C88">
        <w:rPr>
          <w:rFonts w:asciiTheme="majorHAnsi" w:hAnsiTheme="majorHAnsi" w:cstheme="majorHAnsi"/>
          <w:sz w:val="16"/>
        </w:rPr>
        <w:t>.</w:t>
      </w:r>
    </w:p>
    <w:p w14:paraId="624BB24E"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Acknowledging the potential for missing those marks, Democrats in both chambers have already started casting blame on their colleagues across the rotunda.</w:t>
      </w:r>
    </w:p>
    <w:p w14:paraId="0D04342E"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One senior Democratic aide said the action is really centered in the House now after weeks of breakneck Senate action, stressing that </w:t>
      </w:r>
      <w:r w:rsidRPr="00AC0C88">
        <w:rPr>
          <w:rStyle w:val="Emphasis"/>
          <w:rFonts w:asciiTheme="majorHAnsi" w:hAnsiTheme="majorHAnsi" w:cstheme="majorHAnsi"/>
          <w:highlight w:val="green"/>
        </w:rPr>
        <w:t>the party can move expeditiously</w:t>
      </w:r>
      <w:r w:rsidRPr="00AC0C88">
        <w:rPr>
          <w:rFonts w:asciiTheme="majorHAnsi" w:hAnsiTheme="majorHAnsi" w:cstheme="majorHAnsi"/>
          <w:sz w:val="16"/>
        </w:rPr>
        <w:t xml:space="preserve"> when it needs to. This aide pointed to </w:t>
      </w:r>
      <w:r w:rsidRPr="00AC0C88">
        <w:rPr>
          <w:rStyle w:val="StyleUnderline"/>
          <w:rFonts w:asciiTheme="majorHAnsi" w:hAnsiTheme="majorHAnsi" w:cstheme="majorHAnsi"/>
        </w:rPr>
        <w:t>swift passage of</w:t>
      </w:r>
      <w:r w:rsidRPr="00AC0C88">
        <w:rPr>
          <w:rFonts w:asciiTheme="majorHAnsi" w:hAnsiTheme="majorHAnsi" w:cstheme="majorHAnsi"/>
          <w:sz w:val="16"/>
        </w:rPr>
        <w:t xml:space="preserve"> Biden’s $1.9 trillion </w:t>
      </w:r>
      <w:r w:rsidRPr="00AC0C88">
        <w:rPr>
          <w:rStyle w:val="StyleUnderline"/>
          <w:rFonts w:asciiTheme="majorHAnsi" w:hAnsiTheme="majorHAnsi" w:cstheme="majorHAnsi"/>
        </w:rPr>
        <w:t>Covid rescue plan earlier this year</w:t>
      </w:r>
      <w:r w:rsidRPr="00AC0C88">
        <w:rPr>
          <w:rFonts w:asciiTheme="majorHAnsi" w:hAnsiTheme="majorHAnsi" w:cstheme="majorHAnsi"/>
          <w:sz w:val="16"/>
        </w:rPr>
        <w:t xml:space="preserve"> as well as last month's multitrillion-dollar budget measure.</w:t>
      </w:r>
    </w:p>
    <w:p w14:paraId="75527404" w14:textId="77777777" w:rsidR="00AF4931" w:rsidRPr="00AC0C88" w:rsidRDefault="00AF4931" w:rsidP="00AF4931">
      <w:pPr>
        <w:rPr>
          <w:rFonts w:asciiTheme="majorHAnsi" w:hAnsiTheme="majorHAnsi" w:cstheme="majorHAnsi"/>
        </w:rPr>
      </w:pPr>
    </w:p>
    <w:p w14:paraId="7739BD34" w14:textId="77777777" w:rsidR="00AF4931" w:rsidRPr="00AC0C88" w:rsidRDefault="00AF4931" w:rsidP="00AF4931">
      <w:pPr>
        <w:rPr>
          <w:rFonts w:asciiTheme="majorHAnsi" w:hAnsiTheme="majorHAnsi" w:cstheme="majorHAnsi"/>
        </w:rPr>
      </w:pPr>
    </w:p>
    <w:p w14:paraId="7D1C688D" w14:textId="77777777" w:rsidR="00AF4931" w:rsidRPr="00AC0C88" w:rsidRDefault="00AF4931" w:rsidP="00AF4931">
      <w:pPr>
        <w:pStyle w:val="Heading4"/>
        <w:rPr>
          <w:rFonts w:asciiTheme="majorHAnsi" w:hAnsiTheme="majorHAnsi" w:cstheme="majorHAnsi"/>
        </w:rPr>
      </w:pPr>
      <w:r w:rsidRPr="00AC0C88">
        <w:rPr>
          <w:rFonts w:asciiTheme="majorHAnsi" w:hAnsiTheme="majorHAnsi" w:cstheme="majorHAnsi"/>
        </w:rPr>
        <w:t xml:space="preserve">The plan </w:t>
      </w:r>
      <w:r w:rsidRPr="00AC0C88">
        <w:rPr>
          <w:rFonts w:asciiTheme="majorHAnsi" w:hAnsiTheme="majorHAnsi" w:cstheme="majorHAnsi"/>
          <w:u w:val="single"/>
        </w:rPr>
        <w:t>trades off</w:t>
      </w:r>
    </w:p>
    <w:p w14:paraId="45E3E262" w14:textId="77777777" w:rsidR="00AF4931" w:rsidRPr="00AC0C88" w:rsidRDefault="00AF4931" w:rsidP="00AF4931">
      <w:pPr>
        <w:rPr>
          <w:rFonts w:asciiTheme="majorHAnsi" w:hAnsiTheme="majorHAnsi" w:cstheme="majorHAnsi"/>
        </w:rPr>
      </w:pPr>
      <w:r w:rsidRPr="00AC0C88">
        <w:rPr>
          <w:rFonts w:asciiTheme="majorHAnsi" w:hAnsiTheme="majorHAnsi" w:cstheme="majorHAnsi"/>
        </w:rPr>
        <w:t xml:space="preserve">M.K. </w:t>
      </w:r>
      <w:proofErr w:type="spellStart"/>
      <w:r w:rsidRPr="00AC0C88">
        <w:rPr>
          <w:rStyle w:val="Style13ptBold"/>
          <w:rFonts w:asciiTheme="majorHAnsi" w:hAnsiTheme="majorHAnsi" w:cstheme="majorHAnsi"/>
        </w:rPr>
        <w:t>Bhadrakumar</w:t>
      </w:r>
      <w:proofErr w:type="spellEnd"/>
      <w:r w:rsidRPr="00AC0C88">
        <w:rPr>
          <w:rStyle w:val="Style13ptBold"/>
          <w:rFonts w:asciiTheme="majorHAnsi" w:hAnsiTheme="majorHAnsi" w:cstheme="majorHAnsi"/>
        </w:rPr>
        <w:t xml:space="preserve"> 5-8</w:t>
      </w:r>
      <w:r w:rsidRPr="00AC0C88">
        <w:rPr>
          <w:rFonts w:asciiTheme="majorHAnsi" w:hAnsiTheme="majorHAnsi" w:cstheme="majorHAnsi"/>
        </w:rPr>
        <w:t xml:space="preserve">, Retired Ambassador; Columnist for Hindu and Deccan Herald Indian newspapers, Rediff.com, Asia Times and Strategic Culture Foundation, Moscow. </w:t>
      </w:r>
      <w:proofErr w:type="spellStart"/>
      <w:r w:rsidRPr="00AC0C88">
        <w:rPr>
          <w:rFonts w:asciiTheme="majorHAnsi" w:hAnsiTheme="majorHAnsi" w:cstheme="majorHAnsi"/>
        </w:rPr>
        <w:t>NewsClick</w:t>
      </w:r>
      <w:proofErr w:type="spellEnd"/>
      <w:r w:rsidRPr="00AC0C88">
        <w:rPr>
          <w:rFonts w:asciiTheme="majorHAnsi" w:hAnsiTheme="majorHAnsi" w:cstheme="majorHAnsi"/>
        </w:rPr>
        <w:t xml:space="preserve">, 5-8-21. “Biden’s Decision on TRIPS Waiver is Political Theatre” </w:t>
      </w:r>
      <w:hyperlink r:id="rId10" w:history="1">
        <w:r w:rsidRPr="00AC0C88">
          <w:rPr>
            <w:rStyle w:val="Hyperlink"/>
            <w:rFonts w:asciiTheme="majorHAnsi" w:hAnsiTheme="majorHAnsi" w:cstheme="majorHAnsi"/>
          </w:rPr>
          <w:t>https://www.newsclick.in/biden-decision-TRIPS-waiver-political-theatre</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52709880"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On the other hand, </w:t>
      </w:r>
      <w:r w:rsidRPr="00AC0C88">
        <w:rPr>
          <w:rStyle w:val="StyleUnderline"/>
          <w:rFonts w:asciiTheme="majorHAnsi" w:hAnsiTheme="majorHAnsi" w:cstheme="majorHAnsi"/>
          <w:highlight w:val="green"/>
        </w:rPr>
        <w:t>Biden</w:t>
      </w:r>
      <w:r w:rsidRPr="00AC0C88">
        <w:rPr>
          <w:rFonts w:asciiTheme="majorHAnsi" w:hAnsiTheme="majorHAnsi" w:cstheme="majorHAnsi"/>
          <w:sz w:val="16"/>
        </w:rPr>
        <w:t xml:space="preserve">, whose political life of half a century was largely spent in the US Congress, </w:t>
      </w:r>
      <w:r w:rsidRPr="00AC0C88">
        <w:rPr>
          <w:rStyle w:val="StyleUnderline"/>
          <w:rFonts w:asciiTheme="majorHAnsi" w:hAnsiTheme="majorHAnsi" w:cstheme="majorHAnsi"/>
          <w:highlight w:val="green"/>
        </w:rPr>
        <w:t>is well aware of the</w:t>
      </w:r>
      <w:r w:rsidRPr="00AC0C88">
        <w:rPr>
          <w:rFonts w:asciiTheme="majorHAnsi" w:hAnsiTheme="majorHAnsi" w:cstheme="majorHAnsi"/>
          <w:sz w:val="16"/>
        </w:rPr>
        <w:t xml:space="preserve"> awesome </w:t>
      </w:r>
      <w:r w:rsidRPr="00AC0C88">
        <w:rPr>
          <w:rStyle w:val="StyleUnderline"/>
          <w:rFonts w:asciiTheme="majorHAnsi" w:hAnsiTheme="majorHAnsi" w:cstheme="majorHAnsi"/>
          <w:highlight w:val="green"/>
        </w:rPr>
        <w:t>clout of</w:t>
      </w:r>
      <w:r w:rsidRPr="00AC0C88">
        <w:rPr>
          <w:rStyle w:val="StyleUnderline"/>
          <w:rFonts w:asciiTheme="majorHAnsi" w:hAnsiTheme="majorHAnsi" w:cstheme="majorHAnsi"/>
        </w:rPr>
        <w:t xml:space="preserve"> </w:t>
      </w:r>
      <w:r w:rsidRPr="00AC0C88">
        <w:rPr>
          <w:rFonts w:asciiTheme="majorHAnsi" w:hAnsiTheme="majorHAnsi" w:cstheme="majorHAnsi"/>
          <w:sz w:val="16"/>
        </w:rPr>
        <w:t xml:space="preserve">the </w:t>
      </w:r>
      <w:r w:rsidRPr="00AC0C88">
        <w:rPr>
          <w:rStyle w:val="Emphasis"/>
          <w:rFonts w:asciiTheme="majorHAnsi" w:hAnsiTheme="majorHAnsi" w:cstheme="majorHAnsi"/>
          <w:highlight w:val="green"/>
        </w:rPr>
        <w:t>pharma</w:t>
      </w:r>
      <w:r w:rsidRPr="00AC0C88">
        <w:rPr>
          <w:rFonts w:asciiTheme="majorHAnsi" w:hAnsiTheme="majorHAnsi" w:cstheme="majorHAnsi"/>
          <w:sz w:val="16"/>
        </w:rPr>
        <w:t xml:space="preserve">ceutical </w:t>
      </w:r>
      <w:r w:rsidRPr="00AC0C88">
        <w:rPr>
          <w:rStyle w:val="StyleUnderline"/>
          <w:rFonts w:asciiTheme="majorHAnsi" w:hAnsiTheme="majorHAnsi" w:cstheme="majorHAnsi"/>
        </w:rPr>
        <w:t>companies in American politics</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From that</w:t>
      </w:r>
      <w:r w:rsidRPr="00AC0C88">
        <w:rPr>
          <w:rStyle w:val="StyleUnderline"/>
          <w:rFonts w:asciiTheme="majorHAnsi" w:hAnsiTheme="majorHAnsi" w:cstheme="majorHAnsi"/>
        </w:rPr>
        <w:t xml:space="preserve"> lobby’s </w:t>
      </w:r>
      <w:r w:rsidRPr="00AC0C88">
        <w:rPr>
          <w:rStyle w:val="StyleUnderline"/>
          <w:rFonts w:asciiTheme="majorHAnsi" w:hAnsiTheme="majorHAnsi" w:cstheme="majorHAnsi"/>
          <w:highlight w:val="green"/>
        </w:rPr>
        <w:t>perspective</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the patent waiver</w:t>
      </w:r>
      <w:r w:rsidRPr="00AC0C88">
        <w:rPr>
          <w:rStyle w:val="StyleUnderline"/>
          <w:rFonts w:asciiTheme="majorHAnsi" w:hAnsiTheme="majorHAnsi" w:cstheme="majorHAnsi"/>
        </w:rPr>
        <w:t xml:space="preserve"> </w:t>
      </w:r>
      <w:r w:rsidRPr="00AC0C88">
        <w:rPr>
          <w:rStyle w:val="Emphasis"/>
          <w:rFonts w:asciiTheme="majorHAnsi" w:hAnsiTheme="majorHAnsi" w:cstheme="majorHAnsi"/>
          <w:highlight w:val="green"/>
        </w:rPr>
        <w:t>“amounts to</w:t>
      </w:r>
      <w:r w:rsidRPr="00AC0C88">
        <w:rPr>
          <w:rFonts w:asciiTheme="majorHAnsi" w:hAnsiTheme="majorHAnsi" w:cstheme="majorHAnsi"/>
          <w:sz w:val="16"/>
        </w:rPr>
        <w:t xml:space="preserve"> the </w:t>
      </w:r>
      <w:r w:rsidRPr="00AC0C88">
        <w:rPr>
          <w:rStyle w:val="Emphasis"/>
          <w:rFonts w:asciiTheme="majorHAnsi" w:hAnsiTheme="majorHAnsi" w:cstheme="majorHAnsi"/>
          <w:highlight w:val="green"/>
        </w:rPr>
        <w:t>expropriation</w:t>
      </w:r>
      <w:r w:rsidRPr="00AC0C88">
        <w:rPr>
          <w:rFonts w:asciiTheme="majorHAnsi" w:hAnsiTheme="majorHAnsi" w:cstheme="majorHAnsi"/>
          <w:sz w:val="16"/>
        </w:rPr>
        <w:t xml:space="preserve"> </w:t>
      </w:r>
      <w:r w:rsidRPr="00AC0C88">
        <w:rPr>
          <w:rStyle w:val="StyleUnderline"/>
          <w:rFonts w:asciiTheme="majorHAnsi" w:hAnsiTheme="majorHAnsi" w:cstheme="majorHAnsi"/>
        </w:rPr>
        <w:t>of the property of the pharmaceutical companies whose innovation</w:t>
      </w:r>
      <w:r w:rsidRPr="00AC0C88">
        <w:rPr>
          <w:rFonts w:asciiTheme="majorHAnsi" w:hAnsiTheme="majorHAnsi" w:cstheme="majorHAnsi"/>
          <w:sz w:val="16"/>
        </w:rPr>
        <w:t xml:space="preserve"> and financial investments </w:t>
      </w:r>
      <w:r w:rsidRPr="00AC0C88">
        <w:rPr>
          <w:rStyle w:val="StyleUnderline"/>
          <w:rFonts w:asciiTheme="majorHAnsi" w:hAnsiTheme="majorHAnsi" w:cstheme="majorHAnsi"/>
        </w:rPr>
        <w:t>made the</w:t>
      </w:r>
      <w:r w:rsidRPr="00AC0C88">
        <w:rPr>
          <w:rFonts w:asciiTheme="majorHAnsi" w:hAnsiTheme="majorHAnsi" w:cstheme="majorHAnsi"/>
          <w:sz w:val="16"/>
        </w:rPr>
        <w:t xml:space="preserve"> development of Covid-19 </w:t>
      </w:r>
      <w:r w:rsidRPr="00AC0C88">
        <w:rPr>
          <w:rStyle w:val="StyleUnderline"/>
          <w:rFonts w:asciiTheme="majorHAnsi" w:hAnsiTheme="majorHAnsi" w:cstheme="majorHAnsi"/>
        </w:rPr>
        <w:t>vaccines possible in the first place</w:t>
      </w:r>
      <w:r w:rsidRPr="00AC0C88">
        <w:rPr>
          <w:rFonts w:asciiTheme="majorHAnsi" w:hAnsiTheme="majorHAnsi" w:cstheme="majorHAnsi"/>
          <w:sz w:val="16"/>
        </w:rPr>
        <w:t>,</w:t>
      </w:r>
      <w:r w:rsidRPr="00AC0C88">
        <w:rPr>
          <w:rStyle w:val="Emphasis"/>
          <w:rFonts w:asciiTheme="majorHAnsi" w:hAnsiTheme="majorHAnsi" w:cstheme="majorHAnsi"/>
          <w:highlight w:val="green"/>
        </w:rPr>
        <w:t>”</w:t>
      </w:r>
      <w:r w:rsidRPr="00AC0C88">
        <w:rPr>
          <w:rFonts w:asciiTheme="majorHAnsi" w:hAnsiTheme="majorHAnsi" w:cstheme="majorHAnsi"/>
          <w:sz w:val="16"/>
        </w:rPr>
        <w:t xml:space="preserve"> </w:t>
      </w:r>
      <w:r w:rsidRPr="00AC0C88">
        <w:rPr>
          <w:rStyle w:val="StyleUnderline"/>
          <w:rFonts w:asciiTheme="majorHAnsi" w:hAnsiTheme="majorHAnsi" w:cstheme="majorHAnsi"/>
        </w:rPr>
        <w:t>as a senior scholar at the Johns Hopkins Center for Health Security, puts it</w:t>
      </w:r>
      <w:r w:rsidRPr="00AC0C88">
        <w:rPr>
          <w:rFonts w:asciiTheme="majorHAnsi" w:hAnsiTheme="majorHAnsi" w:cstheme="majorHAnsi"/>
          <w:sz w:val="16"/>
        </w:rPr>
        <w:t xml:space="preserve">. </w:t>
      </w:r>
    </w:p>
    <w:p w14:paraId="44974A9B"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lastRenderedPageBreak/>
        <w:t xml:space="preserve">The US </w:t>
      </w:r>
      <w:r w:rsidRPr="00AC0C88">
        <w:rPr>
          <w:rStyle w:val="Emphasis"/>
          <w:rFonts w:asciiTheme="majorHAnsi" w:hAnsiTheme="majorHAnsi" w:cstheme="majorHAnsi"/>
          <w:highlight w:val="green"/>
        </w:rPr>
        <w:t>pharma</w:t>
      </w:r>
      <w:r w:rsidRPr="00AC0C88">
        <w:rPr>
          <w:rFonts w:asciiTheme="majorHAnsi" w:hAnsiTheme="majorHAnsi" w:cstheme="majorHAnsi"/>
          <w:sz w:val="16"/>
        </w:rPr>
        <w:t xml:space="preserve">ceutical industry </w:t>
      </w:r>
      <w:r w:rsidRPr="00AC0C88">
        <w:rPr>
          <w:rStyle w:val="StyleUnderline"/>
          <w:rFonts w:asciiTheme="majorHAnsi" w:hAnsiTheme="majorHAnsi" w:cstheme="majorHAnsi"/>
          <w:highlight w:val="green"/>
        </w:rPr>
        <w:t>and</w:t>
      </w:r>
      <w:r w:rsidRPr="00AC0C88">
        <w:rPr>
          <w:rStyle w:val="StyleUnderline"/>
          <w:rFonts w:asciiTheme="majorHAnsi" w:hAnsiTheme="majorHAnsi" w:cstheme="majorHAnsi"/>
        </w:rPr>
        <w:t xml:space="preserve"> congressional </w:t>
      </w:r>
      <w:r w:rsidRPr="00AC0C88">
        <w:rPr>
          <w:rStyle w:val="Emphasis"/>
          <w:rFonts w:asciiTheme="majorHAnsi" w:hAnsiTheme="majorHAnsi" w:cstheme="majorHAnsi"/>
          <w:highlight w:val="green"/>
        </w:rPr>
        <w:t>Republicans</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have already gone on the offensive</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blasting Biden’s announcement</w:t>
      </w:r>
      <w:r w:rsidRPr="00AC0C88">
        <w:rPr>
          <w:rFonts w:asciiTheme="majorHAnsi" w:hAnsiTheme="majorHAnsi" w:cstheme="majorHAnsi"/>
          <w:sz w:val="16"/>
        </w:rPr>
        <w:t xml:space="preserve"> saying it undermines incentives for American innovation. Besides, the argument goes, even with the patent waiver, vaccine manufacturing is a complex process and is not like simply flipping a switch. </w:t>
      </w:r>
    </w:p>
    <w:p w14:paraId="7B15E98E" w14:textId="77777777" w:rsidR="00AF4931" w:rsidRPr="00AC0C88" w:rsidRDefault="00AF4931" w:rsidP="00AF4931">
      <w:pPr>
        <w:rPr>
          <w:rFonts w:asciiTheme="majorHAnsi" w:hAnsiTheme="majorHAnsi" w:cstheme="majorHAnsi"/>
          <w:sz w:val="16"/>
        </w:rPr>
      </w:pPr>
      <w:r w:rsidRPr="00AC0C88">
        <w:rPr>
          <w:rStyle w:val="StyleUnderline"/>
          <w:rFonts w:asciiTheme="majorHAnsi" w:hAnsiTheme="majorHAnsi" w:cstheme="majorHAnsi"/>
        </w:rPr>
        <w:t>Sen. Richard Burr</w:t>
      </w:r>
      <w:r w:rsidRPr="00AC0C88">
        <w:rPr>
          <w:rFonts w:asciiTheme="majorHAnsi" w:hAnsiTheme="majorHAnsi" w:cstheme="majorHAnsi"/>
          <w:sz w:val="16"/>
        </w:rPr>
        <w:t xml:space="preserve">, the top Republican on the US Senate Health Committee, has </w:t>
      </w:r>
      <w:r w:rsidRPr="00AC0C88">
        <w:rPr>
          <w:rStyle w:val="StyleUnderline"/>
          <w:rFonts w:asciiTheme="majorHAnsi" w:hAnsiTheme="majorHAnsi" w:cstheme="majorHAnsi"/>
        </w:rPr>
        <w:t>denounced Biden’s</w:t>
      </w:r>
      <w:r w:rsidRPr="00AC0C88">
        <w:rPr>
          <w:rFonts w:asciiTheme="majorHAnsi" w:hAnsiTheme="majorHAnsi" w:cstheme="majorHAnsi"/>
          <w:sz w:val="16"/>
        </w:rPr>
        <w:t xml:space="preserve"> decision: “</w:t>
      </w:r>
      <w:r w:rsidRPr="00AC0C88">
        <w:rPr>
          <w:rStyle w:val="StyleUnderline"/>
          <w:rFonts w:asciiTheme="majorHAnsi" w:hAnsiTheme="majorHAnsi" w:cstheme="majorHAnsi"/>
        </w:rPr>
        <w:t>I</w:t>
      </w:r>
      <w:r w:rsidRPr="00AC0C88">
        <w:rPr>
          <w:rFonts w:asciiTheme="majorHAnsi" w:hAnsiTheme="majorHAnsi" w:cstheme="majorHAnsi"/>
          <w:sz w:val="16"/>
        </w:rPr>
        <w:t xml:space="preserve">ntellectual </w:t>
      </w:r>
      <w:r w:rsidRPr="00AC0C88">
        <w:rPr>
          <w:rStyle w:val="StyleUnderline"/>
          <w:rFonts w:asciiTheme="majorHAnsi" w:hAnsiTheme="majorHAnsi" w:cstheme="majorHAnsi"/>
        </w:rPr>
        <w:t>p</w:t>
      </w:r>
      <w:r w:rsidRPr="00AC0C88">
        <w:rPr>
          <w:rFonts w:asciiTheme="majorHAnsi" w:hAnsiTheme="majorHAnsi" w:cstheme="majorHAnsi"/>
          <w:sz w:val="16"/>
        </w:rPr>
        <w:t xml:space="preserve">roperty </w:t>
      </w:r>
      <w:r w:rsidRPr="00AC0C88">
        <w:rPr>
          <w:rStyle w:val="StyleUnderline"/>
          <w:rFonts w:asciiTheme="majorHAnsi" w:hAnsiTheme="majorHAnsi" w:cstheme="majorHAnsi"/>
        </w:rPr>
        <w:t>protections are part of the reason we have these life-saving products; stripping these protections only ensures we won’t have the vaccines or treatments we need when the next pandemic occurs</w:t>
      </w:r>
      <w:r w:rsidRPr="00AC0C88">
        <w:rPr>
          <w:rFonts w:asciiTheme="majorHAnsi" w:hAnsiTheme="majorHAnsi" w:cstheme="majorHAnsi"/>
          <w:sz w:val="16"/>
        </w:rPr>
        <w:t xml:space="preserve">.” The </w:t>
      </w:r>
      <w:r w:rsidRPr="00AC0C88">
        <w:rPr>
          <w:rStyle w:val="StyleUnderline"/>
          <w:rFonts w:asciiTheme="majorHAnsi" w:hAnsiTheme="majorHAnsi" w:cstheme="majorHAnsi"/>
        </w:rPr>
        <w:t xml:space="preserve">Republican </w:t>
      </w:r>
      <w:r w:rsidRPr="00AC0C88">
        <w:rPr>
          <w:rStyle w:val="StyleUnderline"/>
          <w:rFonts w:asciiTheme="majorHAnsi" w:hAnsiTheme="majorHAnsi" w:cstheme="majorHAnsi"/>
          <w:highlight w:val="green"/>
        </w:rPr>
        <w:t>senators</w:t>
      </w:r>
      <w:r w:rsidRPr="00AC0C88">
        <w:rPr>
          <w:rFonts w:asciiTheme="majorHAnsi" w:hAnsiTheme="majorHAnsi" w:cstheme="majorHAnsi"/>
          <w:sz w:val="16"/>
        </w:rPr>
        <w:t xml:space="preserve"> backed by Republican Study Committee Chairman Jim Banks </w:t>
      </w:r>
      <w:r w:rsidRPr="00AC0C88">
        <w:rPr>
          <w:rStyle w:val="StyleUnderline"/>
          <w:rFonts w:asciiTheme="majorHAnsi" w:hAnsiTheme="majorHAnsi" w:cstheme="majorHAnsi"/>
          <w:highlight w:val="green"/>
        </w:rPr>
        <w:t>propose</w:t>
      </w:r>
      <w:r w:rsidRPr="00AC0C88">
        <w:rPr>
          <w:rStyle w:val="StyleUnderline"/>
          <w:rFonts w:asciiTheme="majorHAnsi" w:hAnsiTheme="majorHAnsi" w:cstheme="majorHAnsi"/>
        </w:rPr>
        <w:t xml:space="preserve"> to introduce </w:t>
      </w:r>
      <w:r w:rsidRPr="00AC0C88">
        <w:rPr>
          <w:rStyle w:val="Emphasis"/>
          <w:rFonts w:asciiTheme="majorHAnsi" w:hAnsiTheme="majorHAnsi" w:cstheme="majorHAnsi"/>
          <w:highlight w:val="green"/>
        </w:rPr>
        <w:t>legislation to block the move</w:t>
      </w:r>
      <w:r w:rsidRPr="00AC0C88">
        <w:rPr>
          <w:rFonts w:asciiTheme="majorHAnsi" w:hAnsiTheme="majorHAnsi" w:cstheme="majorHAnsi"/>
          <w:sz w:val="16"/>
        </w:rPr>
        <w:t xml:space="preserve">. </w:t>
      </w:r>
    </w:p>
    <w:p w14:paraId="12ADF735"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Clearly, </w:t>
      </w:r>
      <w:r w:rsidRPr="00AC0C88">
        <w:rPr>
          <w:rStyle w:val="StyleUnderline"/>
          <w:rFonts w:asciiTheme="majorHAnsi" w:hAnsiTheme="majorHAnsi" w:cstheme="majorHAnsi"/>
          <w:highlight w:val="green"/>
        </w:rPr>
        <w:t>Biden would rather spend</w:t>
      </w:r>
      <w:r w:rsidRPr="00AC0C88">
        <w:rPr>
          <w:rFonts w:asciiTheme="majorHAnsi" w:hAnsiTheme="majorHAnsi" w:cstheme="majorHAnsi"/>
          <w:sz w:val="16"/>
        </w:rPr>
        <w:t xml:space="preserve"> his </w:t>
      </w:r>
      <w:r w:rsidRPr="00AC0C88">
        <w:rPr>
          <w:rStyle w:val="Emphasis"/>
          <w:rFonts w:asciiTheme="majorHAnsi" w:hAnsiTheme="majorHAnsi" w:cstheme="majorHAnsi"/>
          <w:highlight w:val="green"/>
        </w:rPr>
        <w:t>p</w:t>
      </w:r>
      <w:r w:rsidRPr="00AC0C88">
        <w:rPr>
          <w:rFonts w:asciiTheme="majorHAnsi" w:hAnsiTheme="majorHAnsi" w:cstheme="majorHAnsi"/>
          <w:sz w:val="16"/>
        </w:rPr>
        <w:t xml:space="preserve">olitical </w:t>
      </w:r>
      <w:r w:rsidRPr="00AC0C88">
        <w:rPr>
          <w:rStyle w:val="Emphasis"/>
          <w:rFonts w:asciiTheme="majorHAnsi" w:hAnsiTheme="majorHAnsi" w:cstheme="majorHAnsi"/>
          <w:highlight w:val="green"/>
        </w:rPr>
        <w:t>c</w:t>
      </w:r>
      <w:r w:rsidRPr="00AC0C88">
        <w:rPr>
          <w:rFonts w:asciiTheme="majorHAnsi" w:hAnsiTheme="majorHAnsi" w:cstheme="majorHAnsi"/>
          <w:sz w:val="16"/>
        </w:rPr>
        <w:t xml:space="preserve">apital </w:t>
      </w:r>
      <w:r w:rsidRPr="00AC0C88">
        <w:rPr>
          <w:rStyle w:val="StyleUnderline"/>
          <w:rFonts w:asciiTheme="majorHAnsi" w:hAnsiTheme="majorHAnsi" w:cstheme="majorHAnsi"/>
          <w:highlight w:val="green"/>
        </w:rPr>
        <w:t>on</w:t>
      </w:r>
      <w:r w:rsidRPr="00AC0C88">
        <w:rPr>
          <w:rStyle w:val="StyleUnderline"/>
          <w:rFonts w:asciiTheme="majorHAnsi" w:hAnsiTheme="majorHAnsi" w:cstheme="majorHAnsi"/>
        </w:rPr>
        <w:t xml:space="preserve"> getting</w:t>
      </w:r>
      <w:r w:rsidRPr="00AC0C88">
        <w:rPr>
          <w:rFonts w:asciiTheme="majorHAnsi" w:hAnsiTheme="majorHAnsi" w:cstheme="majorHAnsi"/>
          <w:sz w:val="16"/>
        </w:rPr>
        <w:t xml:space="preserve"> the </w:t>
      </w:r>
      <w:r w:rsidRPr="00AC0C88">
        <w:rPr>
          <w:rStyle w:val="StyleUnderline"/>
          <w:rFonts w:asciiTheme="majorHAnsi" w:hAnsiTheme="majorHAnsi" w:cstheme="majorHAnsi"/>
        </w:rPr>
        <w:t>necessary legislation through</w:t>
      </w:r>
      <w:r w:rsidRPr="00AC0C88">
        <w:rPr>
          <w:rFonts w:asciiTheme="majorHAnsi" w:hAnsiTheme="majorHAnsi" w:cstheme="majorHAnsi"/>
          <w:sz w:val="16"/>
        </w:rPr>
        <w:t xml:space="preserve"> the </w:t>
      </w:r>
      <w:r w:rsidRPr="00AC0C88">
        <w:rPr>
          <w:rStyle w:val="StyleUnderline"/>
          <w:rFonts w:asciiTheme="majorHAnsi" w:hAnsiTheme="majorHAnsi" w:cstheme="majorHAnsi"/>
        </w:rPr>
        <w:t>Congress to advance</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 xml:space="preserve">his </w:t>
      </w:r>
      <w:r w:rsidRPr="00AC0C88">
        <w:rPr>
          <w:rStyle w:val="Emphasis"/>
          <w:rFonts w:asciiTheme="majorHAnsi" w:hAnsiTheme="majorHAnsi" w:cstheme="majorHAnsi"/>
          <w:highlight w:val="green"/>
        </w:rPr>
        <w:t>domestic reform agenda</w:t>
      </w:r>
      <w:r w:rsidRPr="00AC0C88">
        <w:rPr>
          <w:rFonts w:asciiTheme="majorHAnsi" w:hAnsiTheme="majorHAnsi" w:cstheme="majorHAnsi"/>
          <w:sz w:val="16"/>
        </w:rPr>
        <w:t xml:space="preserve"> </w:t>
      </w:r>
      <w:r w:rsidRPr="00AC0C88">
        <w:rPr>
          <w:rStyle w:val="StyleUnderline"/>
          <w:rFonts w:asciiTheme="majorHAnsi" w:hAnsiTheme="majorHAnsi" w:cstheme="majorHAnsi"/>
        </w:rPr>
        <w:t xml:space="preserve">rather </w:t>
      </w:r>
      <w:r w:rsidRPr="00AC0C88">
        <w:rPr>
          <w:rStyle w:val="StyleUnderline"/>
          <w:rFonts w:asciiTheme="majorHAnsi" w:hAnsiTheme="majorHAnsi" w:cstheme="majorHAnsi"/>
          <w:highlight w:val="green"/>
        </w:rPr>
        <w:t>than</w:t>
      </w:r>
      <w:r w:rsidRPr="00AC0C88">
        <w:rPr>
          <w:rFonts w:asciiTheme="majorHAnsi" w:hAnsiTheme="majorHAnsi" w:cstheme="majorHAnsi"/>
          <w:sz w:val="16"/>
        </w:rPr>
        <w:t xml:space="preserve"> </w:t>
      </w:r>
      <w:r w:rsidRPr="00AC0C88">
        <w:rPr>
          <w:rStyle w:val="StyleUnderline"/>
          <w:rFonts w:asciiTheme="majorHAnsi" w:hAnsiTheme="majorHAnsi" w:cstheme="majorHAnsi"/>
        </w:rPr>
        <w:t xml:space="preserve">spend </w:t>
      </w:r>
      <w:r w:rsidRPr="00AC0C88">
        <w:rPr>
          <w:rStyle w:val="StyleUnderline"/>
          <w:rFonts w:asciiTheme="majorHAnsi" w:hAnsiTheme="majorHAnsi" w:cstheme="majorHAnsi"/>
          <w:highlight w:val="green"/>
        </w:rPr>
        <w:t>time and energy</w:t>
      </w:r>
      <w:r w:rsidRPr="00AC0C88">
        <w:rPr>
          <w:rStyle w:val="StyleUnderline"/>
          <w:rFonts w:asciiTheme="majorHAnsi" w:hAnsiTheme="majorHAnsi" w:cstheme="majorHAnsi"/>
        </w:rPr>
        <w:t xml:space="preserve"> to</w:t>
      </w:r>
      <w:r w:rsidRPr="00AC0C88">
        <w:rPr>
          <w:rFonts w:asciiTheme="majorHAnsi" w:hAnsiTheme="majorHAnsi" w:cstheme="majorHAnsi"/>
          <w:sz w:val="16"/>
        </w:rPr>
        <w:t xml:space="preserve"> </w:t>
      </w:r>
      <w:r w:rsidRPr="00AC0C88">
        <w:rPr>
          <w:rStyle w:val="StyleUnderline"/>
          <w:rFonts w:asciiTheme="majorHAnsi" w:hAnsiTheme="majorHAnsi" w:cstheme="majorHAnsi"/>
        </w:rPr>
        <w:t xml:space="preserve">take </w:t>
      </w:r>
      <w:r w:rsidRPr="00AC0C88">
        <w:rPr>
          <w:rStyle w:val="StyleUnderline"/>
          <w:rFonts w:asciiTheme="majorHAnsi" w:hAnsiTheme="majorHAnsi" w:cstheme="majorHAnsi"/>
          <w:highlight w:val="green"/>
        </w:rPr>
        <w:t>on the</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pharma</w:t>
      </w:r>
      <w:r w:rsidRPr="00AC0C88">
        <w:rPr>
          <w:rFonts w:asciiTheme="majorHAnsi" w:hAnsiTheme="majorHAnsi" w:cstheme="majorHAnsi"/>
          <w:sz w:val="16"/>
        </w:rPr>
        <w:t xml:space="preserve">ceutical </w:t>
      </w:r>
      <w:r w:rsidRPr="00AC0C88">
        <w:rPr>
          <w:rStyle w:val="StyleUnderline"/>
          <w:rFonts w:asciiTheme="majorHAnsi" w:hAnsiTheme="majorHAnsi" w:cstheme="majorHAnsi"/>
          <w:highlight w:val="green"/>
        </w:rPr>
        <w:t>industry</w:t>
      </w:r>
      <w:r w:rsidRPr="00AC0C88">
        <w:rPr>
          <w:rFonts w:asciiTheme="majorHAnsi" w:hAnsiTheme="majorHAnsi" w:cstheme="majorHAnsi"/>
          <w:sz w:val="16"/>
        </w:rPr>
        <w:t xml:space="preserve"> to burnish his image as a good Samaritan on the world stage. </w:t>
      </w:r>
    </w:p>
    <w:p w14:paraId="36F1613B" w14:textId="77777777" w:rsidR="00AF4931" w:rsidRPr="00AC0C88" w:rsidRDefault="00AF4931" w:rsidP="00AF4931">
      <w:pPr>
        <w:rPr>
          <w:rFonts w:asciiTheme="majorHAnsi" w:hAnsiTheme="majorHAnsi" w:cstheme="majorHAnsi"/>
        </w:rPr>
      </w:pPr>
    </w:p>
    <w:p w14:paraId="652BD804" w14:textId="77777777" w:rsidR="00AF4931" w:rsidRPr="00AC0C88" w:rsidRDefault="00AF4931" w:rsidP="00AF4931">
      <w:pPr>
        <w:pStyle w:val="Heading4"/>
        <w:rPr>
          <w:rFonts w:asciiTheme="majorHAnsi" w:hAnsiTheme="majorHAnsi" w:cstheme="majorHAnsi"/>
        </w:rPr>
      </w:pPr>
      <w:r w:rsidRPr="00AC0C88">
        <w:rPr>
          <w:rFonts w:asciiTheme="majorHAnsi" w:hAnsiTheme="majorHAnsi" w:cstheme="majorHAnsi"/>
        </w:rPr>
        <w:t xml:space="preserve">The infrastructure bill </w:t>
      </w:r>
      <w:r w:rsidRPr="00AC0C88">
        <w:rPr>
          <w:rFonts w:asciiTheme="majorHAnsi" w:hAnsiTheme="majorHAnsi" w:cstheme="majorHAnsi"/>
          <w:u w:val="single"/>
        </w:rPr>
        <w:t>underfunded</w:t>
      </w:r>
      <w:r w:rsidRPr="00AC0C88">
        <w:rPr>
          <w:rFonts w:asciiTheme="majorHAnsi" w:hAnsiTheme="majorHAnsi" w:cstheme="majorHAnsi"/>
        </w:rPr>
        <w:t xml:space="preserve"> climate measures -- </w:t>
      </w:r>
      <w:r w:rsidRPr="00AC0C88">
        <w:rPr>
          <w:rFonts w:asciiTheme="majorHAnsi" w:hAnsiTheme="majorHAnsi" w:cstheme="majorHAnsi"/>
          <w:u w:val="single"/>
        </w:rPr>
        <w:t>reconciliation</w:t>
      </w:r>
      <w:r w:rsidRPr="00AC0C88">
        <w:rPr>
          <w:rFonts w:asciiTheme="majorHAnsi" w:hAnsiTheme="majorHAnsi" w:cstheme="majorHAnsi"/>
        </w:rPr>
        <w:t xml:space="preserve"> is key to solve </w:t>
      </w:r>
      <w:r w:rsidRPr="00AC0C88">
        <w:rPr>
          <w:rFonts w:asciiTheme="majorHAnsi" w:hAnsiTheme="majorHAnsi" w:cstheme="majorHAnsi"/>
          <w:u w:val="single"/>
        </w:rPr>
        <w:t>extinction</w:t>
      </w:r>
      <w:r w:rsidRPr="00AC0C88">
        <w:rPr>
          <w:rFonts w:asciiTheme="majorHAnsi" w:hAnsiTheme="majorHAnsi" w:cstheme="majorHAnsi"/>
        </w:rPr>
        <w:t xml:space="preserve"> from warming.</w:t>
      </w:r>
    </w:p>
    <w:p w14:paraId="5E0B0B83" w14:textId="77777777" w:rsidR="00AF4931" w:rsidRPr="00AC0C88" w:rsidRDefault="00AF4931" w:rsidP="00AF4931">
      <w:pPr>
        <w:rPr>
          <w:rFonts w:asciiTheme="majorHAnsi" w:hAnsiTheme="majorHAnsi" w:cstheme="majorHAnsi"/>
        </w:rPr>
      </w:pPr>
      <w:proofErr w:type="gramStart"/>
      <w:r w:rsidRPr="00AC0C88">
        <w:rPr>
          <w:rFonts w:asciiTheme="majorHAnsi" w:hAnsiTheme="majorHAnsi" w:cstheme="majorHAnsi"/>
        </w:rPr>
        <w:t xml:space="preserve">Zack </w:t>
      </w:r>
      <w:r w:rsidRPr="00AC0C88">
        <w:rPr>
          <w:rStyle w:val="Style13ptBold"/>
          <w:rFonts w:asciiTheme="majorHAnsi" w:hAnsiTheme="majorHAnsi" w:cstheme="majorHAnsi"/>
        </w:rPr>
        <w:t>Colman 8-6</w:t>
      </w:r>
      <w:r w:rsidRPr="00AC0C88">
        <w:rPr>
          <w:rFonts w:asciiTheme="majorHAnsi" w:hAnsiTheme="majorHAnsi" w:cstheme="majorHAnsi"/>
        </w:rPr>
        <w:t>,</w:t>
      </w:r>
      <w:proofErr w:type="gramEnd"/>
      <w:r w:rsidRPr="00AC0C88">
        <w:rPr>
          <w:rFonts w:asciiTheme="majorHAnsi" w:hAnsiTheme="majorHAnsi" w:cstheme="majorHAnsi"/>
        </w:rPr>
        <w:t xml:space="preserve"> holds a master's degree from the University of Illinois and a bachelor's degree from Michigan State University. Politico, 8-6-21. “The world’s top climate scientists have a new warning for Washington” </w:t>
      </w:r>
      <w:hyperlink r:id="rId11" w:history="1">
        <w:r w:rsidRPr="00AC0C88">
          <w:rPr>
            <w:rStyle w:val="Hyperlink"/>
            <w:rFonts w:asciiTheme="majorHAnsi" w:hAnsiTheme="majorHAnsi" w:cstheme="majorHAnsi"/>
          </w:rPr>
          <w:t>https://www.politico.com/news/2021/08/06/climate-warning-502726</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68C5764E" w14:textId="77777777" w:rsidR="00AF4931" w:rsidRPr="00AC0C88" w:rsidRDefault="00AF4931" w:rsidP="00AF4931">
      <w:pPr>
        <w:rPr>
          <w:rFonts w:asciiTheme="majorHAnsi" w:hAnsiTheme="majorHAnsi" w:cstheme="majorHAnsi"/>
          <w:sz w:val="16"/>
        </w:rPr>
      </w:pPr>
      <w:r w:rsidRPr="00AC0C88">
        <w:rPr>
          <w:rStyle w:val="StyleUnderline"/>
          <w:rFonts w:asciiTheme="majorHAnsi" w:hAnsiTheme="majorHAnsi" w:cstheme="majorHAnsi"/>
        </w:rPr>
        <w:t>Congress is preparing to order the biggest U.S. investment in history for fighting climate change</w:t>
      </w:r>
      <w:r w:rsidRPr="00AC0C88">
        <w:rPr>
          <w:rFonts w:asciiTheme="majorHAnsi" w:hAnsiTheme="majorHAnsi" w:cstheme="majorHAnsi"/>
          <w:sz w:val="16"/>
        </w:rPr>
        <w:t xml:space="preserve"> — </w:t>
      </w:r>
      <w:r w:rsidRPr="00AC0C88">
        <w:rPr>
          <w:rStyle w:val="Emphasis"/>
          <w:rFonts w:asciiTheme="majorHAnsi" w:hAnsiTheme="majorHAnsi" w:cstheme="majorHAnsi"/>
          <w:highlight w:val="green"/>
        </w:rPr>
        <w:t>hundreds of billions</w:t>
      </w:r>
      <w:r w:rsidRPr="00AC0C88">
        <w:rPr>
          <w:rFonts w:asciiTheme="majorHAnsi" w:hAnsiTheme="majorHAnsi" w:cstheme="majorHAnsi"/>
          <w:sz w:val="16"/>
        </w:rPr>
        <w:t xml:space="preserve"> of dollars </w:t>
      </w:r>
      <w:r w:rsidRPr="00AC0C88">
        <w:rPr>
          <w:rStyle w:val="StyleUnderline"/>
          <w:rFonts w:asciiTheme="majorHAnsi" w:hAnsiTheme="majorHAnsi" w:cstheme="majorHAnsi"/>
          <w:highlight w:val="green"/>
        </w:rPr>
        <w:t>to clean up the</w:t>
      </w:r>
      <w:r w:rsidRPr="00AC0C88">
        <w:rPr>
          <w:rStyle w:val="StyleUnderline"/>
          <w:rFonts w:asciiTheme="majorHAnsi" w:hAnsiTheme="majorHAnsi" w:cstheme="majorHAnsi"/>
        </w:rPr>
        <w:t xml:space="preserve"> </w:t>
      </w:r>
      <w:r w:rsidRPr="00AC0C88">
        <w:rPr>
          <w:rStyle w:val="Emphasis"/>
          <w:rFonts w:asciiTheme="majorHAnsi" w:hAnsiTheme="majorHAnsi" w:cstheme="majorHAnsi"/>
        </w:rPr>
        <w:t xml:space="preserve">power </w:t>
      </w:r>
      <w:r w:rsidRPr="00AC0C88">
        <w:rPr>
          <w:rStyle w:val="Emphasis"/>
          <w:rFonts w:asciiTheme="majorHAnsi" w:hAnsiTheme="majorHAnsi" w:cstheme="majorHAnsi"/>
          <w:highlight w:val="green"/>
        </w:rPr>
        <w:t>grid</w:t>
      </w:r>
      <w:r w:rsidRPr="00AC0C88">
        <w:rPr>
          <w:rStyle w:val="StyleUnderline"/>
          <w:rFonts w:asciiTheme="majorHAnsi" w:hAnsiTheme="majorHAnsi" w:cstheme="majorHAnsi"/>
          <w:highlight w:val="green"/>
        </w:rPr>
        <w:t xml:space="preserve">, </w:t>
      </w:r>
      <w:r w:rsidRPr="00AC0C88">
        <w:rPr>
          <w:rStyle w:val="Emphasis"/>
          <w:rFonts w:asciiTheme="majorHAnsi" w:hAnsiTheme="majorHAnsi" w:cstheme="majorHAnsi"/>
          <w:highlight w:val="green"/>
        </w:rPr>
        <w:t>fortify ecosystems</w:t>
      </w:r>
      <w:r w:rsidRPr="00AC0C88">
        <w:rPr>
          <w:rStyle w:val="StyleUnderline"/>
          <w:rFonts w:asciiTheme="majorHAnsi" w:hAnsiTheme="majorHAnsi" w:cstheme="majorHAnsi"/>
          <w:highlight w:val="green"/>
        </w:rPr>
        <w:t xml:space="preserve"> and wean</w:t>
      </w:r>
      <w:r w:rsidRPr="00AC0C88">
        <w:rPr>
          <w:rStyle w:val="StyleUnderline"/>
          <w:rFonts w:asciiTheme="majorHAnsi" w:hAnsiTheme="majorHAnsi" w:cstheme="majorHAnsi"/>
        </w:rPr>
        <w:t xml:space="preserve"> American </w:t>
      </w:r>
      <w:r w:rsidRPr="00AC0C88">
        <w:rPr>
          <w:rStyle w:val="Emphasis"/>
          <w:rFonts w:asciiTheme="majorHAnsi" w:hAnsiTheme="majorHAnsi" w:cstheme="majorHAnsi"/>
          <w:highlight w:val="green"/>
        </w:rPr>
        <w:t>drivers off fossil fuels</w:t>
      </w:r>
      <w:r w:rsidRPr="00AC0C88">
        <w:rPr>
          <w:rFonts w:asciiTheme="majorHAnsi" w:hAnsiTheme="majorHAnsi" w:cstheme="majorHAnsi"/>
          <w:sz w:val="16"/>
        </w:rPr>
        <w:t>.</w:t>
      </w:r>
    </w:p>
    <w:p w14:paraId="7A5886BE" w14:textId="77777777" w:rsidR="00AF4931" w:rsidRPr="00AC0C88" w:rsidRDefault="00AF4931" w:rsidP="00AF4931">
      <w:pPr>
        <w:rPr>
          <w:rFonts w:asciiTheme="majorHAnsi" w:hAnsiTheme="majorHAnsi" w:cstheme="majorHAnsi"/>
        </w:rPr>
      </w:pPr>
      <w:r w:rsidRPr="00AC0C88">
        <w:rPr>
          <w:rFonts w:asciiTheme="majorHAnsi" w:hAnsiTheme="majorHAnsi" w:cstheme="majorHAnsi"/>
        </w:rPr>
        <w:t xml:space="preserve">But </w:t>
      </w:r>
      <w:r w:rsidRPr="00AC0C88">
        <w:rPr>
          <w:rStyle w:val="Emphasis"/>
          <w:rFonts w:asciiTheme="majorHAnsi" w:hAnsiTheme="majorHAnsi" w:cstheme="majorHAnsi"/>
        </w:rPr>
        <w:t xml:space="preserve">scientists say it </w:t>
      </w:r>
      <w:r w:rsidRPr="00AC0C88">
        <w:rPr>
          <w:rStyle w:val="Emphasis"/>
          <w:rFonts w:asciiTheme="majorHAnsi" w:hAnsiTheme="majorHAnsi" w:cstheme="majorHAnsi"/>
          <w:highlight w:val="green"/>
        </w:rPr>
        <w:t>won’t be nearly enough</w:t>
      </w:r>
      <w:r w:rsidRPr="00AC0C88">
        <w:rPr>
          <w:rFonts w:asciiTheme="majorHAnsi" w:hAnsiTheme="majorHAnsi" w:cstheme="majorHAnsi"/>
        </w:rPr>
        <w:t>.</w:t>
      </w:r>
    </w:p>
    <w:p w14:paraId="31362341"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The latest warning is set to arrive Monday from </w:t>
      </w:r>
      <w:r w:rsidRPr="00AC0C88">
        <w:rPr>
          <w:rStyle w:val="StyleUnderline"/>
          <w:rFonts w:asciiTheme="majorHAnsi" w:hAnsiTheme="majorHAnsi" w:cstheme="majorHAnsi"/>
        </w:rPr>
        <w:t>the United Nation's premier climate science panel</w:t>
      </w:r>
      <w:r w:rsidRPr="00AC0C88">
        <w:rPr>
          <w:rFonts w:asciiTheme="majorHAnsi" w:hAnsiTheme="majorHAnsi" w:cstheme="majorHAnsi"/>
          <w:sz w:val="16"/>
        </w:rPr>
        <w:t xml:space="preserve">, whose </w:t>
      </w:r>
      <w:r w:rsidRPr="00AC0C88">
        <w:rPr>
          <w:rStyle w:val="StyleUnderline"/>
          <w:rFonts w:asciiTheme="majorHAnsi" w:hAnsiTheme="majorHAnsi" w:cstheme="majorHAnsi"/>
        </w:rPr>
        <w:t>findings land as wildfires ravage the West, droughts squeeze U.S. farmers, and heatwaves force power companies to ration supplies</w:t>
      </w:r>
      <w:r w:rsidRPr="00AC0C88">
        <w:rPr>
          <w:rFonts w:asciiTheme="majorHAnsi" w:hAnsiTheme="majorHAnsi" w:cstheme="majorHAnsi"/>
          <w:sz w:val="16"/>
        </w:rPr>
        <w:t xml:space="preserve"> — and portend even more calamitous events in the coming decades. The document will be </w:t>
      </w:r>
      <w:r w:rsidRPr="00AC0C88">
        <w:rPr>
          <w:rStyle w:val="StyleUnderline"/>
          <w:rFonts w:asciiTheme="majorHAnsi" w:hAnsiTheme="majorHAnsi" w:cstheme="majorHAnsi"/>
        </w:rPr>
        <w:t>the sixth major report from the</w:t>
      </w:r>
      <w:r w:rsidRPr="00AC0C88">
        <w:rPr>
          <w:rFonts w:asciiTheme="majorHAnsi" w:hAnsiTheme="majorHAnsi" w:cstheme="majorHAnsi"/>
          <w:sz w:val="16"/>
        </w:rPr>
        <w:t xml:space="preserve"> </w:t>
      </w:r>
      <w:r w:rsidRPr="00AC0C88">
        <w:rPr>
          <w:rStyle w:val="Emphasis"/>
          <w:rFonts w:asciiTheme="majorHAnsi" w:hAnsiTheme="majorHAnsi" w:cstheme="majorHAnsi"/>
        </w:rPr>
        <w:t>I</w:t>
      </w:r>
      <w:r w:rsidRPr="00AC0C88">
        <w:rPr>
          <w:rFonts w:asciiTheme="majorHAnsi" w:hAnsiTheme="majorHAnsi" w:cstheme="majorHAnsi"/>
          <w:sz w:val="16"/>
        </w:rPr>
        <w:t xml:space="preserve">ntergovernmental </w:t>
      </w:r>
      <w:r w:rsidRPr="00AC0C88">
        <w:rPr>
          <w:rStyle w:val="Emphasis"/>
          <w:rFonts w:asciiTheme="majorHAnsi" w:hAnsiTheme="majorHAnsi" w:cstheme="majorHAnsi"/>
        </w:rPr>
        <w:t>P</w:t>
      </w:r>
      <w:r w:rsidRPr="00AC0C88">
        <w:rPr>
          <w:rFonts w:asciiTheme="majorHAnsi" w:hAnsiTheme="majorHAnsi" w:cstheme="majorHAnsi"/>
          <w:sz w:val="16"/>
        </w:rPr>
        <w:t xml:space="preserve">anel on </w:t>
      </w:r>
      <w:r w:rsidRPr="00AC0C88">
        <w:rPr>
          <w:rStyle w:val="Emphasis"/>
          <w:rFonts w:asciiTheme="majorHAnsi" w:hAnsiTheme="majorHAnsi" w:cstheme="majorHAnsi"/>
        </w:rPr>
        <w:t>C</w:t>
      </w:r>
      <w:r w:rsidRPr="00AC0C88">
        <w:rPr>
          <w:rFonts w:asciiTheme="majorHAnsi" w:hAnsiTheme="majorHAnsi" w:cstheme="majorHAnsi"/>
          <w:sz w:val="16"/>
        </w:rPr>
        <w:t xml:space="preserve">limate </w:t>
      </w:r>
      <w:r w:rsidRPr="00AC0C88">
        <w:rPr>
          <w:rStyle w:val="Emphasis"/>
          <w:rFonts w:asciiTheme="majorHAnsi" w:hAnsiTheme="majorHAnsi" w:cstheme="majorHAnsi"/>
        </w:rPr>
        <w:t>C</w:t>
      </w:r>
      <w:r w:rsidRPr="00AC0C88">
        <w:rPr>
          <w:rFonts w:asciiTheme="majorHAnsi" w:hAnsiTheme="majorHAnsi" w:cstheme="majorHAnsi"/>
          <w:sz w:val="16"/>
        </w:rPr>
        <w:t xml:space="preserve">hange, a group </w:t>
      </w:r>
      <w:r w:rsidRPr="00AC0C88">
        <w:rPr>
          <w:rStyle w:val="StyleUnderline"/>
          <w:rFonts w:asciiTheme="majorHAnsi" w:hAnsiTheme="majorHAnsi" w:cstheme="majorHAnsi"/>
        </w:rPr>
        <w:t>consisting of the world’s leading climate scientists</w:t>
      </w:r>
      <w:r w:rsidRPr="00AC0C88">
        <w:rPr>
          <w:rFonts w:asciiTheme="majorHAnsi" w:hAnsiTheme="majorHAnsi" w:cstheme="majorHAnsi"/>
          <w:sz w:val="16"/>
        </w:rPr>
        <w:t>.</w:t>
      </w:r>
    </w:p>
    <w:p w14:paraId="04F354C0" w14:textId="77777777" w:rsidR="00AF4931" w:rsidRPr="00AC0C88" w:rsidRDefault="00AF4931" w:rsidP="00AF4931">
      <w:pPr>
        <w:rPr>
          <w:rFonts w:asciiTheme="majorHAnsi" w:hAnsiTheme="majorHAnsi" w:cstheme="majorHAnsi"/>
          <w:sz w:val="16"/>
        </w:rPr>
      </w:pPr>
      <w:r w:rsidRPr="00AC0C88">
        <w:rPr>
          <w:rStyle w:val="StyleUnderline"/>
          <w:rFonts w:asciiTheme="majorHAnsi" w:hAnsiTheme="majorHAnsi" w:cstheme="majorHAnsi"/>
        </w:rPr>
        <w:t>Lawmakers pushing for an aggressive climate offensive hope the report will finally jolt some action out of Washington</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Dem</w:t>
      </w:r>
      <w:r w:rsidRPr="00AC0C88">
        <w:rPr>
          <w:rFonts w:asciiTheme="majorHAnsi" w:hAnsiTheme="majorHAnsi" w:cstheme="majorHAnsi"/>
          <w:sz w:val="16"/>
        </w:rPr>
        <w:t>ocrat</w:t>
      </w:r>
      <w:r w:rsidRPr="00AC0C88">
        <w:rPr>
          <w:rStyle w:val="StyleUnderline"/>
          <w:rFonts w:asciiTheme="majorHAnsi" w:hAnsiTheme="majorHAnsi" w:cstheme="majorHAnsi"/>
          <w:highlight w:val="green"/>
        </w:rPr>
        <w:t>s</w:t>
      </w:r>
      <w:r w:rsidRPr="00AC0C88">
        <w:rPr>
          <w:rFonts w:asciiTheme="majorHAnsi" w:hAnsiTheme="majorHAnsi" w:cstheme="majorHAnsi"/>
          <w:sz w:val="16"/>
        </w:rPr>
        <w:t xml:space="preserve"> </w:t>
      </w:r>
      <w:r w:rsidRPr="00AC0C88">
        <w:rPr>
          <w:rStyle w:val="StyleUnderline"/>
          <w:rFonts w:asciiTheme="majorHAnsi" w:hAnsiTheme="majorHAnsi" w:cstheme="majorHAnsi"/>
        </w:rPr>
        <w:t xml:space="preserve">have </w:t>
      </w:r>
      <w:r w:rsidRPr="00AC0C88">
        <w:rPr>
          <w:rStyle w:val="StyleUnderline"/>
          <w:rFonts w:asciiTheme="majorHAnsi" w:hAnsiTheme="majorHAnsi" w:cstheme="majorHAnsi"/>
          <w:highlight w:val="green"/>
        </w:rPr>
        <w:t>managed to include</w:t>
      </w:r>
      <w:r w:rsidRPr="00AC0C88">
        <w:rPr>
          <w:rStyle w:val="StyleUnderline"/>
          <w:rFonts w:asciiTheme="majorHAnsi" w:hAnsiTheme="majorHAnsi" w:cstheme="majorHAnsi"/>
        </w:rPr>
        <w:t xml:space="preserve"> some </w:t>
      </w:r>
      <w:r w:rsidRPr="00AC0C88">
        <w:rPr>
          <w:rStyle w:val="StyleUnderline"/>
          <w:rFonts w:asciiTheme="majorHAnsi" w:hAnsiTheme="majorHAnsi" w:cstheme="majorHAnsi"/>
          <w:highlight w:val="green"/>
        </w:rPr>
        <w:t>climate measures in</w:t>
      </w:r>
      <w:r w:rsidRPr="00AC0C88">
        <w:rPr>
          <w:rStyle w:val="StyleUnderline"/>
          <w:rFonts w:asciiTheme="majorHAnsi" w:hAnsiTheme="majorHAnsi" w:cstheme="majorHAnsi"/>
        </w:rPr>
        <w:t xml:space="preserve"> the Senate’s $550 billion </w:t>
      </w:r>
      <w:r w:rsidRPr="00AC0C88">
        <w:rPr>
          <w:rStyle w:val="Emphasis"/>
          <w:rFonts w:asciiTheme="majorHAnsi" w:hAnsiTheme="majorHAnsi" w:cstheme="majorHAnsi"/>
          <w:highlight w:val="green"/>
        </w:rPr>
        <w:t>infrastructure</w:t>
      </w:r>
      <w:r w:rsidRPr="00AC0C88">
        <w:rPr>
          <w:rStyle w:val="StyleUnderline"/>
          <w:rFonts w:asciiTheme="majorHAnsi" w:hAnsiTheme="majorHAnsi" w:cstheme="majorHAnsi"/>
        </w:rPr>
        <w:t xml:space="preserve"> compromise bill in the Senate </w:t>
      </w:r>
      <w:r w:rsidRPr="00AC0C88">
        <w:rPr>
          <w:rStyle w:val="StyleUnderline"/>
          <w:rFonts w:asciiTheme="majorHAnsi" w:hAnsiTheme="majorHAnsi" w:cstheme="majorHAnsi"/>
          <w:highlight w:val="green"/>
        </w:rPr>
        <w:t>and are calling for</w:t>
      </w:r>
      <w:r w:rsidRPr="00AC0C88">
        <w:rPr>
          <w:rStyle w:val="StyleUnderline"/>
          <w:rFonts w:asciiTheme="majorHAnsi" w:hAnsiTheme="majorHAnsi" w:cstheme="majorHAnsi"/>
        </w:rPr>
        <w:t xml:space="preserve"> </w:t>
      </w:r>
      <w:r w:rsidRPr="00AC0C88">
        <w:rPr>
          <w:rStyle w:val="Emphasis"/>
          <w:rFonts w:asciiTheme="majorHAnsi" w:hAnsiTheme="majorHAnsi" w:cstheme="majorHAnsi"/>
          <w:highlight w:val="green"/>
        </w:rPr>
        <w:t>more sweeping efforts in</w:t>
      </w:r>
      <w:r w:rsidRPr="00AC0C88">
        <w:rPr>
          <w:rStyle w:val="StyleUnderline"/>
          <w:rFonts w:asciiTheme="majorHAnsi" w:hAnsiTheme="majorHAnsi" w:cstheme="majorHAnsi"/>
        </w:rPr>
        <w:t xml:space="preserve"> their expected </w:t>
      </w:r>
      <w:r w:rsidRPr="00AC0C88">
        <w:rPr>
          <w:rStyle w:val="Emphasis"/>
          <w:rFonts w:asciiTheme="majorHAnsi" w:hAnsiTheme="majorHAnsi" w:cstheme="majorHAnsi"/>
          <w:highlight w:val="green"/>
        </w:rPr>
        <w:t>$3.5 trillion reconciliation</w:t>
      </w:r>
      <w:r w:rsidRPr="00AC0C88">
        <w:rPr>
          <w:rStyle w:val="StyleUnderline"/>
          <w:rFonts w:asciiTheme="majorHAnsi" w:hAnsiTheme="majorHAnsi" w:cstheme="majorHAnsi"/>
        </w:rPr>
        <w:t xml:space="preserve"> package</w:t>
      </w:r>
      <w:r w:rsidRPr="00AC0C88">
        <w:rPr>
          <w:rFonts w:asciiTheme="majorHAnsi" w:hAnsiTheme="majorHAnsi" w:cstheme="majorHAnsi"/>
          <w:sz w:val="16"/>
        </w:rPr>
        <w:t>.</w:t>
      </w:r>
    </w:p>
    <w:p w14:paraId="0606FEF4"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“This is why I’m anxious to see the IPCC report,” Rep. Judy Chu (D-Calif.) said in an interview. "It seems as though it may point to </w:t>
      </w:r>
      <w:r w:rsidRPr="00AC0C88">
        <w:rPr>
          <w:rStyle w:val="StyleUnderline"/>
          <w:rFonts w:asciiTheme="majorHAnsi" w:hAnsiTheme="majorHAnsi" w:cstheme="majorHAnsi"/>
        </w:rPr>
        <w:t>tipping point disasters</w:t>
      </w:r>
      <w:r w:rsidRPr="00AC0C88">
        <w:rPr>
          <w:rFonts w:asciiTheme="majorHAnsi" w:hAnsiTheme="majorHAnsi" w:cstheme="majorHAnsi"/>
          <w:sz w:val="16"/>
        </w:rPr>
        <w:t xml:space="preserve"> that </w:t>
      </w:r>
      <w:r w:rsidRPr="00AC0C88">
        <w:rPr>
          <w:rStyle w:val="StyleUnderline"/>
          <w:rFonts w:asciiTheme="majorHAnsi" w:hAnsiTheme="majorHAnsi" w:cstheme="majorHAnsi"/>
        </w:rPr>
        <w:t xml:space="preserve">could warn that </w:t>
      </w:r>
      <w:r w:rsidRPr="00AC0C88">
        <w:rPr>
          <w:rStyle w:val="Emphasis"/>
          <w:rFonts w:asciiTheme="majorHAnsi" w:hAnsiTheme="majorHAnsi" w:cstheme="majorHAnsi"/>
        </w:rPr>
        <w:t>we have far less time than previously thought</w:t>
      </w:r>
      <w:r w:rsidRPr="00AC0C88">
        <w:rPr>
          <w:rFonts w:asciiTheme="majorHAnsi" w:hAnsiTheme="majorHAnsi" w:cstheme="majorHAnsi"/>
          <w:sz w:val="16"/>
        </w:rPr>
        <w:t>."</w:t>
      </w:r>
    </w:p>
    <w:p w14:paraId="556F88C4"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Chu added, “I do not think that Washington, D.C. as a whole understands the implications for not investing in climate change measures right this minute.”</w:t>
      </w:r>
    </w:p>
    <w:p w14:paraId="32DEB4E6"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 xml:space="preserve">Previous IPCC assessments have eliminated many of the scientific uncertainties that skeptical politicians clung to when rejecting policies that came with high price tags and threatened to </w:t>
      </w:r>
      <w:proofErr w:type="gramStart"/>
      <w:r w:rsidRPr="00AC0C88">
        <w:rPr>
          <w:rFonts w:asciiTheme="majorHAnsi" w:hAnsiTheme="majorHAnsi" w:cstheme="majorHAnsi"/>
          <w:sz w:val="16"/>
          <w:szCs w:val="16"/>
        </w:rPr>
        <w:t>disrupted</w:t>
      </w:r>
      <w:proofErr w:type="gramEnd"/>
      <w:r w:rsidRPr="00AC0C88">
        <w:rPr>
          <w:rFonts w:asciiTheme="majorHAnsi" w:hAnsiTheme="majorHAnsi" w:cstheme="majorHAnsi"/>
          <w:sz w:val="16"/>
          <w:szCs w:val="16"/>
        </w:rPr>
        <w:t xml:space="preserve"> the oil, gas and coal industries. Now, the scientists' focus is on how fast — not if — the disastrous changes to the Earth’s climate will occur, how people will adapt to them and how governments can ease the worst impacts.</w:t>
      </w:r>
    </w:p>
    <w:p w14:paraId="24CEB266"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lastRenderedPageBreak/>
        <w:t xml:space="preserve">Aiding that research is a new field of science that seeks to connect </w:t>
      </w:r>
      <w:r w:rsidRPr="00AC0C88">
        <w:rPr>
          <w:rStyle w:val="StyleUnderline"/>
          <w:rFonts w:asciiTheme="majorHAnsi" w:hAnsiTheme="majorHAnsi" w:cstheme="majorHAnsi"/>
        </w:rPr>
        <w:t>global climate trends to tangible real-world impacts</w:t>
      </w:r>
      <w:r w:rsidRPr="00AC0C88">
        <w:rPr>
          <w:rFonts w:asciiTheme="majorHAnsi" w:hAnsiTheme="majorHAnsi" w:cstheme="majorHAnsi"/>
          <w:sz w:val="16"/>
        </w:rPr>
        <w:t xml:space="preserve">, which is expected to feature in Monday’s IPCC report. </w:t>
      </w:r>
      <w:r w:rsidRPr="00AC0C88">
        <w:rPr>
          <w:rStyle w:val="StyleUnderline"/>
          <w:rFonts w:asciiTheme="majorHAnsi" w:hAnsiTheme="majorHAnsi" w:cstheme="majorHAnsi"/>
          <w:highlight w:val="green"/>
        </w:rPr>
        <w:t>Scientists</w:t>
      </w:r>
      <w:r w:rsidRPr="00AC0C88">
        <w:rPr>
          <w:rFonts w:asciiTheme="majorHAnsi" w:hAnsiTheme="majorHAnsi" w:cstheme="majorHAnsi"/>
          <w:sz w:val="16"/>
        </w:rPr>
        <w:t xml:space="preserve"> who were once wary of tying specific weather disasters to climate change </w:t>
      </w:r>
      <w:r w:rsidRPr="00AC0C88">
        <w:rPr>
          <w:rStyle w:val="StyleUnderline"/>
          <w:rFonts w:asciiTheme="majorHAnsi" w:hAnsiTheme="majorHAnsi" w:cstheme="majorHAnsi"/>
          <w:highlight w:val="green"/>
        </w:rPr>
        <w:t>are growing more confident about linking</w:t>
      </w:r>
      <w:r w:rsidRPr="00AC0C88">
        <w:rPr>
          <w:rStyle w:val="StyleUnderline"/>
          <w:rFonts w:asciiTheme="majorHAnsi" w:hAnsiTheme="majorHAnsi" w:cstheme="majorHAnsi"/>
        </w:rPr>
        <w:t xml:space="preserve"> the growing frequency of </w:t>
      </w:r>
      <w:r w:rsidRPr="00AC0C88">
        <w:rPr>
          <w:rStyle w:val="StyleUnderline"/>
          <w:rFonts w:asciiTheme="majorHAnsi" w:hAnsiTheme="majorHAnsi" w:cstheme="majorHAnsi"/>
          <w:highlight w:val="green"/>
        </w:rPr>
        <w:t>events to warming temperatures</w:t>
      </w:r>
      <w:r w:rsidRPr="00AC0C88">
        <w:rPr>
          <w:rStyle w:val="StyleUnderline"/>
          <w:rFonts w:asciiTheme="majorHAnsi" w:hAnsiTheme="majorHAnsi" w:cstheme="majorHAnsi"/>
        </w:rPr>
        <w:t xml:space="preserve"> </w:t>
      </w:r>
      <w:r w:rsidRPr="00AC0C88">
        <w:rPr>
          <w:rFonts w:asciiTheme="majorHAnsi" w:hAnsiTheme="majorHAnsi" w:cstheme="majorHAnsi"/>
          <w:sz w:val="16"/>
        </w:rPr>
        <w:t>— offering more precise guidance for the policy makers and legislators.</w:t>
      </w:r>
    </w:p>
    <w:p w14:paraId="289EBA8A"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Both Democratic and Republican lawmakers say they are concerned about climate change. But advocates for strong policy action acknowledge the political window is rapidly closing as the Senate and House gear up for elections in 2022, when campaigning is likely to overshadow any serious legislative work.</w:t>
      </w:r>
    </w:p>
    <w:p w14:paraId="6C66FE8C"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 xml:space="preserve">Even before electioneering chokes off debate, the Biden administration is hoping to land a signature legislative climate victory to take with it to November’s international climate talks in Glasgow, Scotland, as evidence of U.S. commitment on climate </w:t>
      </w:r>
      <w:proofErr w:type="gramStart"/>
      <w:r w:rsidRPr="00AC0C88">
        <w:rPr>
          <w:rFonts w:asciiTheme="majorHAnsi" w:hAnsiTheme="majorHAnsi" w:cstheme="majorHAnsi"/>
          <w:sz w:val="16"/>
          <w:szCs w:val="16"/>
        </w:rPr>
        <w:t>change .</w:t>
      </w:r>
      <w:proofErr w:type="gramEnd"/>
    </w:p>
    <w:p w14:paraId="46402676"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So far, aside from big promises and executive actions, President </w:t>
      </w:r>
      <w:r w:rsidRPr="00AC0C88">
        <w:rPr>
          <w:rStyle w:val="StyleUnderline"/>
          <w:rFonts w:asciiTheme="majorHAnsi" w:hAnsiTheme="majorHAnsi" w:cstheme="majorHAnsi"/>
        </w:rPr>
        <w:t>Joe Biden has little to show to make the case that the U.S. can lead the global efforts</w:t>
      </w:r>
      <w:r w:rsidRPr="00AC0C88">
        <w:rPr>
          <w:rFonts w:asciiTheme="majorHAnsi" w:hAnsiTheme="majorHAnsi" w:cstheme="majorHAnsi"/>
          <w:sz w:val="16"/>
        </w:rPr>
        <w:t xml:space="preserve">. Activists complain </w:t>
      </w:r>
      <w:r w:rsidRPr="00AC0C88">
        <w:rPr>
          <w:rStyle w:val="StyleUnderline"/>
          <w:rFonts w:asciiTheme="majorHAnsi" w:hAnsiTheme="majorHAnsi" w:cstheme="majorHAnsi"/>
        </w:rPr>
        <w:t xml:space="preserve">the bipartisan </w:t>
      </w:r>
      <w:r w:rsidRPr="00AC0C88">
        <w:rPr>
          <w:rStyle w:val="Emphasis"/>
          <w:rFonts w:asciiTheme="majorHAnsi" w:hAnsiTheme="majorHAnsi" w:cstheme="majorHAnsi"/>
          <w:highlight w:val="green"/>
        </w:rPr>
        <w:t>infrastructure</w:t>
      </w:r>
      <w:r w:rsidRPr="00AC0C88">
        <w:rPr>
          <w:rStyle w:val="StyleUnderline"/>
          <w:rFonts w:asciiTheme="majorHAnsi" w:hAnsiTheme="majorHAnsi" w:cstheme="majorHAnsi"/>
        </w:rPr>
        <w:t xml:space="preserve"> plan heading for an expected vote in the Senate </w:t>
      </w:r>
      <w:r w:rsidRPr="00AC0C88">
        <w:rPr>
          <w:rStyle w:val="StyleUnderline"/>
          <w:rFonts w:asciiTheme="majorHAnsi" w:hAnsiTheme="majorHAnsi" w:cstheme="majorHAnsi"/>
          <w:highlight w:val="green"/>
        </w:rPr>
        <w:t>would spend too little</w:t>
      </w:r>
      <w:r w:rsidRPr="00AC0C88">
        <w:rPr>
          <w:rStyle w:val="StyleUnderline"/>
          <w:rFonts w:asciiTheme="majorHAnsi" w:hAnsiTheme="majorHAnsi" w:cstheme="majorHAnsi"/>
        </w:rPr>
        <w:t xml:space="preserve"> on climate</w:t>
      </w:r>
      <w:r w:rsidRPr="00AC0C88">
        <w:rPr>
          <w:rFonts w:asciiTheme="majorHAnsi" w:hAnsiTheme="majorHAnsi" w:cstheme="majorHAnsi"/>
          <w:sz w:val="16"/>
        </w:rPr>
        <w:t xml:space="preserve">. </w:t>
      </w:r>
      <w:r w:rsidRPr="00AC0C88">
        <w:rPr>
          <w:rStyle w:val="StyleUnderline"/>
          <w:rFonts w:asciiTheme="majorHAnsi" w:hAnsiTheme="majorHAnsi" w:cstheme="majorHAnsi"/>
        </w:rPr>
        <w:t>That would make the envisioned $3.5 trillion</w:t>
      </w:r>
      <w:r w:rsidRPr="00AC0C88">
        <w:rPr>
          <w:rFonts w:asciiTheme="majorHAnsi" w:hAnsiTheme="majorHAnsi" w:cstheme="majorHAnsi"/>
          <w:sz w:val="16"/>
        </w:rPr>
        <w:t xml:space="preserve"> Democrats-only </w:t>
      </w:r>
      <w:r w:rsidRPr="00AC0C88">
        <w:rPr>
          <w:rStyle w:val="StyleUnderline"/>
          <w:rFonts w:asciiTheme="majorHAnsi" w:hAnsiTheme="majorHAnsi" w:cstheme="majorHAnsi"/>
        </w:rPr>
        <w:t xml:space="preserve">reconciliation plan </w:t>
      </w:r>
      <w:r w:rsidRPr="00AC0C88">
        <w:rPr>
          <w:rStyle w:val="Emphasis"/>
          <w:rFonts w:asciiTheme="majorHAnsi" w:hAnsiTheme="majorHAnsi" w:cstheme="majorHAnsi"/>
        </w:rPr>
        <w:t>the last, best shot</w:t>
      </w:r>
      <w:r w:rsidRPr="00AC0C88">
        <w:rPr>
          <w:rStyle w:val="StyleUnderline"/>
          <w:rFonts w:asciiTheme="majorHAnsi" w:hAnsiTheme="majorHAnsi" w:cstheme="majorHAnsi"/>
        </w:rPr>
        <w:t xml:space="preserve"> — if the party can persuade skeptical centrists to support it</w:t>
      </w:r>
      <w:r w:rsidRPr="00AC0C88">
        <w:rPr>
          <w:rFonts w:asciiTheme="majorHAnsi" w:hAnsiTheme="majorHAnsi" w:cstheme="majorHAnsi"/>
          <w:sz w:val="16"/>
        </w:rPr>
        <w:t>.</w:t>
      </w:r>
    </w:p>
    <w:p w14:paraId="26106266"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“I actually think we're on the verge of a tipping point where we're really jumping in and hopefully, over the course of this month, we set the president up to go to Glasgow and show progress and say, ‘All right, all of us now have to make bigger, more substantive commitments,’” Sen. Martin Heinrich (D-N.M.) said. “It's the most important chance we have.”</w:t>
      </w:r>
    </w:p>
    <w:p w14:paraId="5D9B9B40" w14:textId="77777777" w:rsidR="00AF4931" w:rsidRPr="00AC0C88" w:rsidRDefault="00AF4931" w:rsidP="00AF4931">
      <w:pPr>
        <w:rPr>
          <w:rFonts w:asciiTheme="majorHAnsi" w:hAnsiTheme="majorHAnsi" w:cstheme="majorHAnsi"/>
          <w:sz w:val="16"/>
        </w:rPr>
      </w:pPr>
      <w:r w:rsidRPr="00AC0C88">
        <w:rPr>
          <w:rStyle w:val="StyleUnderline"/>
          <w:rFonts w:asciiTheme="majorHAnsi" w:hAnsiTheme="majorHAnsi" w:cstheme="majorHAnsi"/>
        </w:rPr>
        <w:t>The bipartisan infrastructure plan won’t be anywhere close to enough to counter the climate threat, according to scientists and Democratic lawmakers</w:t>
      </w:r>
      <w:r w:rsidRPr="00AC0C88">
        <w:rPr>
          <w:rFonts w:asciiTheme="majorHAnsi" w:hAnsiTheme="majorHAnsi" w:cstheme="majorHAnsi"/>
          <w:sz w:val="16"/>
        </w:rPr>
        <w:t xml:space="preserve">. And though it represents a major win for Biden on the domestic stage, </w:t>
      </w:r>
      <w:r w:rsidRPr="00AC0C88">
        <w:rPr>
          <w:rStyle w:val="StyleUnderline"/>
          <w:rFonts w:asciiTheme="majorHAnsi" w:hAnsiTheme="majorHAnsi" w:cstheme="majorHAnsi"/>
          <w:highlight w:val="green"/>
        </w:rPr>
        <w:t>passing only that legislation without the larger</w:t>
      </w:r>
      <w:r w:rsidRPr="00AC0C88">
        <w:rPr>
          <w:rStyle w:val="StyleUnderline"/>
          <w:rFonts w:asciiTheme="majorHAnsi" w:hAnsiTheme="majorHAnsi" w:cstheme="majorHAnsi"/>
        </w:rPr>
        <w:t xml:space="preserve"> </w:t>
      </w:r>
      <w:r w:rsidRPr="00AC0C88">
        <w:rPr>
          <w:rStyle w:val="Emphasis"/>
          <w:rFonts w:asciiTheme="majorHAnsi" w:hAnsiTheme="majorHAnsi" w:cstheme="majorHAnsi"/>
        </w:rPr>
        <w:t xml:space="preserve">$3.5 trillion </w:t>
      </w:r>
      <w:r w:rsidRPr="00AC0C88">
        <w:rPr>
          <w:rStyle w:val="Emphasis"/>
          <w:rFonts w:asciiTheme="majorHAnsi" w:hAnsiTheme="majorHAnsi" w:cstheme="majorHAnsi"/>
          <w:highlight w:val="green"/>
        </w:rPr>
        <w:t>package</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would leave the U.S. in a weak position to cajole</w:t>
      </w:r>
      <w:r w:rsidRPr="00AC0C88">
        <w:rPr>
          <w:rStyle w:val="StyleUnderline"/>
          <w:rFonts w:asciiTheme="majorHAnsi" w:hAnsiTheme="majorHAnsi" w:cstheme="majorHAnsi"/>
        </w:rPr>
        <w:t xml:space="preserve"> other countries like </w:t>
      </w:r>
      <w:r w:rsidRPr="00AC0C88">
        <w:rPr>
          <w:rStyle w:val="Emphasis"/>
          <w:rFonts w:asciiTheme="majorHAnsi" w:hAnsiTheme="majorHAnsi" w:cstheme="majorHAnsi"/>
          <w:highlight w:val="green"/>
        </w:rPr>
        <w:t>China and India</w:t>
      </w:r>
      <w:r w:rsidRPr="00AC0C88">
        <w:rPr>
          <w:rStyle w:val="StyleUnderline"/>
          <w:rFonts w:asciiTheme="majorHAnsi" w:hAnsiTheme="majorHAnsi" w:cstheme="majorHAnsi"/>
        </w:rPr>
        <w:t xml:space="preserve"> to strengthen their climate efforts.</w:t>
      </w:r>
    </w:p>
    <w:p w14:paraId="359FC8EE"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While </w:t>
      </w:r>
      <w:r w:rsidRPr="00AC0C88">
        <w:rPr>
          <w:rStyle w:val="StyleUnderline"/>
          <w:rFonts w:asciiTheme="majorHAnsi" w:hAnsiTheme="majorHAnsi" w:cstheme="majorHAnsi"/>
          <w:highlight w:val="green"/>
        </w:rPr>
        <w:t>the Senate infrastructure bill</w:t>
      </w:r>
      <w:r w:rsidRPr="00AC0C88">
        <w:rPr>
          <w:rFonts w:asciiTheme="majorHAnsi" w:hAnsiTheme="majorHAnsi" w:cstheme="majorHAnsi"/>
          <w:sz w:val="16"/>
        </w:rPr>
        <w:t xml:space="preserve"> </w:t>
      </w:r>
      <w:r w:rsidRPr="00AC0C88">
        <w:rPr>
          <w:rStyle w:val="StyleUnderline"/>
          <w:rFonts w:asciiTheme="majorHAnsi" w:hAnsiTheme="majorHAnsi" w:cstheme="majorHAnsi"/>
        </w:rPr>
        <w:t>would devote tens of billions of dollars to</w:t>
      </w:r>
      <w:r w:rsidRPr="00AC0C88">
        <w:rPr>
          <w:rFonts w:asciiTheme="majorHAnsi" w:hAnsiTheme="majorHAnsi" w:cstheme="majorHAnsi"/>
          <w:sz w:val="16"/>
        </w:rPr>
        <w:t xml:space="preserve"> </w:t>
      </w:r>
      <w:r w:rsidRPr="00AC0C88">
        <w:rPr>
          <w:rStyle w:val="Emphasis"/>
          <w:rFonts w:asciiTheme="majorHAnsi" w:hAnsiTheme="majorHAnsi" w:cstheme="majorHAnsi"/>
        </w:rPr>
        <w:t>coastal resilience</w:t>
      </w:r>
      <w:r w:rsidRPr="00AC0C88">
        <w:rPr>
          <w:rFonts w:asciiTheme="majorHAnsi" w:hAnsiTheme="majorHAnsi" w:cstheme="majorHAnsi"/>
          <w:sz w:val="16"/>
        </w:rPr>
        <w:t xml:space="preserve">, </w:t>
      </w:r>
      <w:r w:rsidRPr="00AC0C88">
        <w:rPr>
          <w:rStyle w:val="Emphasis"/>
          <w:rFonts w:asciiTheme="majorHAnsi" w:hAnsiTheme="majorHAnsi" w:cstheme="majorHAnsi"/>
        </w:rPr>
        <w:t>wildfire management</w:t>
      </w:r>
      <w:r w:rsidRPr="00AC0C88">
        <w:rPr>
          <w:rFonts w:asciiTheme="majorHAnsi" w:hAnsiTheme="majorHAnsi" w:cstheme="majorHAnsi"/>
          <w:sz w:val="16"/>
        </w:rPr>
        <w:t xml:space="preserve">, </w:t>
      </w:r>
      <w:r w:rsidRPr="00AC0C88">
        <w:rPr>
          <w:rStyle w:val="Emphasis"/>
          <w:rFonts w:asciiTheme="majorHAnsi" w:hAnsiTheme="majorHAnsi" w:cstheme="majorHAnsi"/>
        </w:rPr>
        <w:t>clean hydrogen</w:t>
      </w:r>
      <w:r w:rsidRPr="00AC0C88">
        <w:rPr>
          <w:rFonts w:asciiTheme="majorHAnsi" w:hAnsiTheme="majorHAnsi" w:cstheme="majorHAnsi"/>
          <w:sz w:val="16"/>
        </w:rPr>
        <w:t xml:space="preserve">, </w:t>
      </w:r>
      <w:r w:rsidRPr="00AC0C88">
        <w:rPr>
          <w:rStyle w:val="Emphasis"/>
          <w:rFonts w:asciiTheme="majorHAnsi" w:hAnsiTheme="majorHAnsi" w:cstheme="majorHAnsi"/>
        </w:rPr>
        <w:t>carbon capture</w:t>
      </w:r>
      <w:r w:rsidRPr="00AC0C88">
        <w:rPr>
          <w:rFonts w:asciiTheme="majorHAnsi" w:hAnsiTheme="majorHAnsi" w:cstheme="majorHAnsi"/>
          <w:sz w:val="16"/>
        </w:rPr>
        <w:t xml:space="preserve"> </w:t>
      </w:r>
      <w:r w:rsidRPr="00AC0C88">
        <w:rPr>
          <w:rStyle w:val="StyleUnderline"/>
          <w:rFonts w:asciiTheme="majorHAnsi" w:hAnsiTheme="majorHAnsi" w:cstheme="majorHAnsi"/>
        </w:rPr>
        <w:t>and</w:t>
      </w:r>
      <w:r w:rsidRPr="00AC0C88">
        <w:rPr>
          <w:rFonts w:asciiTheme="majorHAnsi" w:hAnsiTheme="majorHAnsi" w:cstheme="majorHAnsi"/>
          <w:sz w:val="16"/>
        </w:rPr>
        <w:t xml:space="preserve"> </w:t>
      </w:r>
      <w:r w:rsidRPr="00AC0C88">
        <w:rPr>
          <w:rStyle w:val="Emphasis"/>
          <w:rFonts w:asciiTheme="majorHAnsi" w:hAnsiTheme="majorHAnsi" w:cstheme="majorHAnsi"/>
        </w:rPr>
        <w:t>battery research</w:t>
      </w:r>
      <w:r w:rsidRPr="00AC0C88">
        <w:rPr>
          <w:rFonts w:asciiTheme="majorHAnsi" w:hAnsiTheme="majorHAnsi" w:cstheme="majorHAnsi"/>
          <w:sz w:val="16"/>
        </w:rPr>
        <w:t xml:space="preserve">, it </w:t>
      </w:r>
      <w:r w:rsidRPr="00AC0C88">
        <w:rPr>
          <w:rStyle w:val="Emphasis"/>
          <w:rFonts w:asciiTheme="majorHAnsi" w:hAnsiTheme="majorHAnsi" w:cstheme="majorHAnsi"/>
          <w:highlight w:val="green"/>
        </w:rPr>
        <w:t>would provide only a fraction of what Biden initially proposed</w:t>
      </w:r>
      <w:r w:rsidRPr="00AC0C88">
        <w:rPr>
          <w:rStyle w:val="StyleUnderline"/>
          <w:rFonts w:asciiTheme="majorHAnsi" w:hAnsiTheme="majorHAnsi" w:cstheme="majorHAnsi"/>
        </w:rPr>
        <w:t xml:space="preserve"> to spend</w:t>
      </w:r>
      <w:r w:rsidRPr="00AC0C88">
        <w:rPr>
          <w:rFonts w:asciiTheme="majorHAnsi" w:hAnsiTheme="majorHAnsi" w:cstheme="majorHAnsi"/>
          <w:sz w:val="16"/>
        </w:rPr>
        <w:t xml:space="preserve"> on installing a network of electric vehicle charging stations. Instead, critics say, it would expand highways that studies show encourage more driving.</w:t>
      </w:r>
    </w:p>
    <w:p w14:paraId="4DEC34C4"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Even with the down payment that Congress is making on Biden’s plans to aggressively shrink carbon emissions from power plants and tailpipes, </w:t>
      </w:r>
      <w:r w:rsidRPr="00AC0C88">
        <w:rPr>
          <w:rStyle w:val="StyleUnderline"/>
          <w:rFonts w:asciiTheme="majorHAnsi" w:hAnsiTheme="majorHAnsi" w:cstheme="majorHAnsi"/>
        </w:rPr>
        <w:t>the IPCC report is likely to call for ever-more stringent cuts to keep the planet temperatures from rising 1.5 degrees Celsius above pre-Industrial Revolution levels</w:t>
      </w:r>
      <w:r w:rsidRPr="00AC0C88">
        <w:rPr>
          <w:rFonts w:asciiTheme="majorHAnsi" w:hAnsiTheme="majorHAnsi" w:cstheme="majorHAnsi"/>
          <w:sz w:val="16"/>
        </w:rPr>
        <w:t>. Such a cap was the most ambitious target of the 2015 Paris Climate Agreement.</w:t>
      </w:r>
    </w:p>
    <w:p w14:paraId="79B12907"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The Earth's atmosphere is operating on a carbon budget with very little headroom left before the world would cross </w:t>
      </w:r>
      <w:r w:rsidRPr="00AC0C88">
        <w:rPr>
          <w:rStyle w:val="StyleUnderline"/>
          <w:rFonts w:asciiTheme="majorHAnsi" w:hAnsiTheme="majorHAnsi" w:cstheme="majorHAnsi"/>
        </w:rPr>
        <w:t xml:space="preserve">that </w:t>
      </w:r>
      <w:r w:rsidRPr="00AC0C88">
        <w:rPr>
          <w:rStyle w:val="Emphasis"/>
          <w:rFonts w:asciiTheme="majorHAnsi" w:hAnsiTheme="majorHAnsi" w:cstheme="majorHAnsi"/>
          <w:highlight w:val="green"/>
        </w:rPr>
        <w:t>1.5-degree threshold</w:t>
      </w:r>
      <w:r w:rsidRPr="00AC0C88">
        <w:rPr>
          <w:rFonts w:asciiTheme="majorHAnsi" w:hAnsiTheme="majorHAnsi" w:cstheme="majorHAnsi"/>
          <w:sz w:val="16"/>
        </w:rPr>
        <w:t xml:space="preserve">, a level that’s likely to imperil many low-lying island nations. Doing so </w:t>
      </w:r>
      <w:r w:rsidRPr="00AC0C88">
        <w:rPr>
          <w:rStyle w:val="StyleUnderline"/>
          <w:rFonts w:asciiTheme="majorHAnsi" w:hAnsiTheme="majorHAnsi" w:cstheme="majorHAnsi"/>
          <w:highlight w:val="green"/>
        </w:rPr>
        <w:t xml:space="preserve">would lock in </w:t>
      </w:r>
      <w:r w:rsidRPr="00AC0C88">
        <w:rPr>
          <w:rStyle w:val="Emphasis"/>
          <w:rFonts w:asciiTheme="majorHAnsi" w:hAnsiTheme="majorHAnsi" w:cstheme="majorHAnsi"/>
          <w:highlight w:val="green"/>
        </w:rPr>
        <w:t>sea-level rises</w:t>
      </w:r>
      <w:r w:rsidRPr="00AC0C88">
        <w:rPr>
          <w:rStyle w:val="StyleUnderline"/>
          <w:rFonts w:asciiTheme="majorHAnsi" w:hAnsiTheme="majorHAnsi" w:cstheme="majorHAnsi"/>
          <w:highlight w:val="green"/>
        </w:rPr>
        <w:t xml:space="preserve"> and contribute to </w:t>
      </w:r>
      <w:r w:rsidRPr="00AC0C88">
        <w:rPr>
          <w:rStyle w:val="Emphasis"/>
          <w:rFonts w:asciiTheme="majorHAnsi" w:hAnsiTheme="majorHAnsi" w:cstheme="majorHAnsi"/>
          <w:highlight w:val="green"/>
        </w:rPr>
        <w:t>feed-back loops</w:t>
      </w:r>
      <w:r w:rsidRPr="00AC0C88">
        <w:rPr>
          <w:rStyle w:val="StyleUnderline"/>
          <w:rFonts w:asciiTheme="majorHAnsi" w:hAnsiTheme="majorHAnsi" w:cstheme="majorHAnsi"/>
        </w:rPr>
        <w:t xml:space="preserve"> that make it harder to stem further temperature increases</w:t>
      </w:r>
      <w:r w:rsidRPr="00AC0C88">
        <w:rPr>
          <w:rFonts w:asciiTheme="majorHAnsi" w:hAnsiTheme="majorHAnsi" w:cstheme="majorHAnsi"/>
          <w:sz w:val="16"/>
        </w:rPr>
        <w:t>.</w:t>
      </w:r>
    </w:p>
    <w:p w14:paraId="1C7FEBFA"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Even leaders who crafted the Paris Climate Agreement acknowledged individual nations will need to speed their efforts to eliminate greenhouse gas emissions if they even want to avoid breaching the deal’s less-stringent 2 degrees target.</w:t>
      </w:r>
    </w:p>
    <w:p w14:paraId="728CA82A" w14:textId="77777777" w:rsidR="00AF4931" w:rsidRPr="00AC0C88" w:rsidRDefault="00AF4931" w:rsidP="00AF4931">
      <w:pPr>
        <w:rPr>
          <w:rFonts w:asciiTheme="majorHAnsi" w:hAnsiTheme="majorHAnsi" w:cstheme="majorHAnsi"/>
          <w:sz w:val="16"/>
        </w:rPr>
      </w:pPr>
      <w:r w:rsidRPr="00AC0C88">
        <w:rPr>
          <w:rStyle w:val="StyleUnderline"/>
          <w:rFonts w:asciiTheme="majorHAnsi" w:hAnsiTheme="majorHAnsi" w:cstheme="majorHAnsi"/>
        </w:rPr>
        <w:t>Based on current government targets, the world is on pace to see temperatures climb 3 degrees Celsius by the end of the century</w:t>
      </w:r>
      <w:r w:rsidRPr="00AC0C88">
        <w:rPr>
          <w:rFonts w:asciiTheme="majorHAnsi" w:hAnsiTheme="majorHAnsi" w:cstheme="majorHAnsi"/>
          <w:sz w:val="16"/>
        </w:rPr>
        <w:t>. The world already has warmed 1.2 degrees Celsius since the Industrial Revolution.</w:t>
      </w:r>
    </w:p>
    <w:p w14:paraId="191C4500"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 xml:space="preserve">But the chasm between strategies of the progressives and moderates inside the Democratic Party for dealing with the problem is putting its thin majority and the Biden administration in a bind, with Sen. </w:t>
      </w:r>
      <w:proofErr w:type="spellStart"/>
      <w:r w:rsidRPr="00AC0C88">
        <w:rPr>
          <w:rFonts w:asciiTheme="majorHAnsi" w:hAnsiTheme="majorHAnsi" w:cstheme="majorHAnsi"/>
          <w:sz w:val="16"/>
          <w:szCs w:val="16"/>
        </w:rPr>
        <w:t>Kyrsten</w:t>
      </w:r>
      <w:proofErr w:type="spellEnd"/>
      <w:r w:rsidRPr="00AC0C88">
        <w:rPr>
          <w:rFonts w:asciiTheme="majorHAnsi" w:hAnsiTheme="majorHAnsi" w:cstheme="majorHAnsi"/>
          <w:sz w:val="16"/>
          <w:szCs w:val="16"/>
        </w:rPr>
        <w:t xml:space="preserve"> </w:t>
      </w:r>
      <w:proofErr w:type="spellStart"/>
      <w:r w:rsidRPr="00AC0C88">
        <w:rPr>
          <w:rFonts w:asciiTheme="majorHAnsi" w:hAnsiTheme="majorHAnsi" w:cstheme="majorHAnsi"/>
          <w:sz w:val="16"/>
          <w:szCs w:val="16"/>
        </w:rPr>
        <w:t>Sinema</w:t>
      </w:r>
      <w:proofErr w:type="spellEnd"/>
      <w:r w:rsidRPr="00AC0C88">
        <w:rPr>
          <w:rFonts w:asciiTheme="majorHAnsi" w:hAnsiTheme="majorHAnsi" w:cstheme="majorHAnsi"/>
          <w:sz w:val="16"/>
          <w:szCs w:val="16"/>
        </w:rPr>
        <w:t xml:space="preserve"> (D-Ariz.) the latest lawmaker to express her opposition to the framework.</w:t>
      </w:r>
    </w:p>
    <w:p w14:paraId="6C8FE0A5" w14:textId="77777777" w:rsidR="00AF4931" w:rsidRPr="00AC0C88" w:rsidRDefault="00AF4931" w:rsidP="00AF4931">
      <w:pPr>
        <w:rPr>
          <w:rFonts w:asciiTheme="majorHAnsi" w:hAnsiTheme="majorHAnsi" w:cstheme="majorHAnsi"/>
          <w:sz w:val="16"/>
          <w:szCs w:val="16"/>
        </w:rPr>
      </w:pPr>
      <w:proofErr w:type="spellStart"/>
      <w:r w:rsidRPr="00AC0C88">
        <w:rPr>
          <w:rFonts w:asciiTheme="majorHAnsi" w:hAnsiTheme="majorHAnsi" w:cstheme="majorHAnsi"/>
          <w:sz w:val="16"/>
          <w:szCs w:val="16"/>
        </w:rPr>
        <w:t>Sinema’s</w:t>
      </w:r>
      <w:proofErr w:type="spellEnd"/>
      <w:r w:rsidRPr="00AC0C88">
        <w:rPr>
          <w:rFonts w:asciiTheme="majorHAnsi" w:hAnsiTheme="majorHAnsi" w:cstheme="majorHAnsi"/>
          <w:sz w:val="16"/>
          <w:szCs w:val="16"/>
        </w:rPr>
        <w:t xml:space="preserve"> resistance to passing a package as large as $3.5 trillion has prompted a backlash from progressives, who worry that the party’s moderates may squander the opportunity if they allow a single lawmaker to dictate the terms of the package.</w:t>
      </w:r>
    </w:p>
    <w:p w14:paraId="66AA1D5D"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lastRenderedPageBreak/>
        <w:t xml:space="preserve">“I just don't subscribe to a reality where she makes all the decisions,” Rep. Jared Huffman (D-Calif.) said. </w:t>
      </w:r>
      <w:proofErr w:type="spellStart"/>
      <w:r w:rsidRPr="00AC0C88">
        <w:rPr>
          <w:rFonts w:asciiTheme="majorHAnsi" w:hAnsiTheme="majorHAnsi" w:cstheme="majorHAnsi"/>
          <w:sz w:val="16"/>
          <w:szCs w:val="16"/>
        </w:rPr>
        <w:t>Sinema's</w:t>
      </w:r>
      <w:proofErr w:type="spellEnd"/>
      <w:r w:rsidRPr="00AC0C88">
        <w:rPr>
          <w:rFonts w:asciiTheme="majorHAnsi" w:hAnsiTheme="majorHAnsi" w:cstheme="majorHAnsi"/>
          <w:sz w:val="16"/>
          <w:szCs w:val="16"/>
        </w:rPr>
        <w:t xml:space="preserve"> office did not reply to a request for comment.</w:t>
      </w:r>
    </w:p>
    <w:p w14:paraId="273569B4"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Though </w:t>
      </w:r>
      <w:r w:rsidRPr="00AC0C88">
        <w:rPr>
          <w:rStyle w:val="StyleUnderline"/>
          <w:rFonts w:asciiTheme="majorHAnsi" w:hAnsiTheme="majorHAnsi" w:cstheme="majorHAnsi"/>
        </w:rPr>
        <w:t xml:space="preserve">the </w:t>
      </w:r>
      <w:r w:rsidRPr="00AC0C88">
        <w:rPr>
          <w:rStyle w:val="Emphasis"/>
          <w:rFonts w:asciiTheme="majorHAnsi" w:hAnsiTheme="majorHAnsi" w:cstheme="majorHAnsi"/>
        </w:rPr>
        <w:t>infrastructure</w:t>
      </w:r>
      <w:r w:rsidRPr="00AC0C88">
        <w:rPr>
          <w:rStyle w:val="StyleUnderline"/>
          <w:rFonts w:asciiTheme="majorHAnsi" w:hAnsiTheme="majorHAnsi" w:cstheme="majorHAnsi"/>
        </w:rPr>
        <w:t xml:space="preserve"> plan</w:t>
      </w:r>
      <w:r w:rsidRPr="00AC0C88">
        <w:rPr>
          <w:rFonts w:asciiTheme="majorHAnsi" w:hAnsiTheme="majorHAnsi" w:cstheme="majorHAnsi"/>
          <w:sz w:val="16"/>
        </w:rPr>
        <w:t xml:space="preserve"> drew support from moderate Republicans who have been seen as amenable to modest steps to combat climate action, the more aggressive action under consideration in the much larger bill — like a clean energy standard that squeezes fossil fuels — aren’t expected to win any GOP members.</w:t>
      </w:r>
    </w:p>
    <w:p w14:paraId="4724EDF7" w14:textId="77777777" w:rsidR="00AF4931" w:rsidRPr="00AC0C88" w:rsidRDefault="00AF4931" w:rsidP="00AF4931">
      <w:pPr>
        <w:rPr>
          <w:rFonts w:asciiTheme="majorHAnsi" w:hAnsiTheme="majorHAnsi" w:cstheme="majorHAnsi"/>
          <w:sz w:val="8"/>
          <w:szCs w:val="8"/>
        </w:rPr>
      </w:pPr>
      <w:r w:rsidRPr="00AC0C88">
        <w:rPr>
          <w:rFonts w:asciiTheme="majorHAnsi" w:hAnsiTheme="majorHAnsi" w:cstheme="majorHAnsi"/>
          <w:sz w:val="8"/>
          <w:szCs w:val="8"/>
        </w:rPr>
        <w:t xml:space="preserve">That type of shove-it-down-your-throats, unilateral climate offensive is less likely to be durable if Republicans return to power, said Corey </w:t>
      </w:r>
      <w:proofErr w:type="spellStart"/>
      <w:r w:rsidRPr="00AC0C88">
        <w:rPr>
          <w:rFonts w:asciiTheme="majorHAnsi" w:hAnsiTheme="majorHAnsi" w:cstheme="majorHAnsi"/>
          <w:sz w:val="8"/>
          <w:szCs w:val="8"/>
        </w:rPr>
        <w:t>Schrodt</w:t>
      </w:r>
      <w:proofErr w:type="spellEnd"/>
      <w:r w:rsidRPr="00AC0C88">
        <w:rPr>
          <w:rFonts w:asciiTheme="majorHAnsi" w:hAnsiTheme="majorHAnsi" w:cstheme="majorHAnsi"/>
          <w:sz w:val="8"/>
          <w:szCs w:val="8"/>
        </w:rPr>
        <w:t xml:space="preserve">, legislative affairs manager with the nonpartisan think tank </w:t>
      </w:r>
      <w:proofErr w:type="spellStart"/>
      <w:r w:rsidRPr="00AC0C88">
        <w:rPr>
          <w:rFonts w:asciiTheme="majorHAnsi" w:hAnsiTheme="majorHAnsi" w:cstheme="majorHAnsi"/>
          <w:sz w:val="8"/>
          <w:szCs w:val="8"/>
        </w:rPr>
        <w:t>Niskanen</w:t>
      </w:r>
      <w:proofErr w:type="spellEnd"/>
      <w:r w:rsidRPr="00AC0C88">
        <w:rPr>
          <w:rFonts w:asciiTheme="majorHAnsi" w:hAnsiTheme="majorHAnsi" w:cstheme="majorHAnsi"/>
          <w:sz w:val="8"/>
          <w:szCs w:val="8"/>
        </w:rPr>
        <w:t xml:space="preserve"> Center. While he said more aggressive action on climate is needed, </w:t>
      </w:r>
      <w:proofErr w:type="spellStart"/>
      <w:r w:rsidRPr="00AC0C88">
        <w:rPr>
          <w:rFonts w:asciiTheme="majorHAnsi" w:hAnsiTheme="majorHAnsi" w:cstheme="majorHAnsi"/>
          <w:sz w:val="8"/>
          <w:szCs w:val="8"/>
        </w:rPr>
        <w:t>Schrodt</w:t>
      </w:r>
      <w:proofErr w:type="spellEnd"/>
      <w:r w:rsidRPr="00AC0C88">
        <w:rPr>
          <w:rFonts w:asciiTheme="majorHAnsi" w:hAnsiTheme="majorHAnsi" w:cstheme="majorHAnsi"/>
          <w:sz w:val="8"/>
          <w:szCs w:val="8"/>
        </w:rPr>
        <w:t xml:space="preserve"> praised the bipartisan infrastructure deal for its climate provisions.</w:t>
      </w:r>
    </w:p>
    <w:p w14:paraId="6EC9F2D2" w14:textId="77777777" w:rsidR="00AF4931" w:rsidRPr="00AC0C88" w:rsidRDefault="00AF4931" w:rsidP="00AF4931">
      <w:pPr>
        <w:rPr>
          <w:rFonts w:asciiTheme="majorHAnsi" w:hAnsiTheme="majorHAnsi" w:cstheme="majorHAnsi"/>
          <w:sz w:val="8"/>
          <w:szCs w:val="8"/>
        </w:rPr>
      </w:pPr>
      <w:r w:rsidRPr="00AC0C88">
        <w:rPr>
          <w:rFonts w:asciiTheme="majorHAnsi" w:hAnsiTheme="majorHAnsi" w:cstheme="majorHAnsi"/>
          <w:sz w:val="8"/>
          <w:szCs w:val="8"/>
        </w:rPr>
        <w:t xml:space="preserve">But progressives derided it as too weak. Trying to appease Democratic moderates while attracting Republican votes has shackled the responses to climate </w:t>
      </w:r>
      <w:proofErr w:type="gramStart"/>
      <w:r w:rsidRPr="00AC0C88">
        <w:rPr>
          <w:rFonts w:asciiTheme="majorHAnsi" w:hAnsiTheme="majorHAnsi" w:cstheme="majorHAnsi"/>
          <w:sz w:val="8"/>
          <w:szCs w:val="8"/>
        </w:rPr>
        <w:t>change</w:t>
      </w:r>
      <w:proofErr w:type="gramEnd"/>
      <w:r w:rsidRPr="00AC0C88">
        <w:rPr>
          <w:rFonts w:asciiTheme="majorHAnsi" w:hAnsiTheme="majorHAnsi" w:cstheme="majorHAnsi"/>
          <w:sz w:val="8"/>
          <w:szCs w:val="8"/>
        </w:rPr>
        <w:t xml:space="preserve"> they’ve called for, leaving the U.S. and world short of necessary steps to rein in emissions, said Lauren </w:t>
      </w:r>
      <w:proofErr w:type="spellStart"/>
      <w:r w:rsidRPr="00AC0C88">
        <w:rPr>
          <w:rFonts w:asciiTheme="majorHAnsi" w:hAnsiTheme="majorHAnsi" w:cstheme="majorHAnsi"/>
          <w:sz w:val="8"/>
          <w:szCs w:val="8"/>
        </w:rPr>
        <w:t>Maunus</w:t>
      </w:r>
      <w:proofErr w:type="spellEnd"/>
      <w:r w:rsidRPr="00AC0C88">
        <w:rPr>
          <w:rFonts w:asciiTheme="majorHAnsi" w:hAnsiTheme="majorHAnsi" w:cstheme="majorHAnsi"/>
          <w:sz w:val="8"/>
          <w:szCs w:val="8"/>
        </w:rPr>
        <w:t>, advocacy director with the youth-led progressive environmental group Sunrise Movement.</w:t>
      </w:r>
    </w:p>
    <w:p w14:paraId="5475572D" w14:textId="77777777" w:rsidR="00AF4931" w:rsidRPr="00AC0C88" w:rsidRDefault="00AF4931" w:rsidP="00AF4931">
      <w:pPr>
        <w:rPr>
          <w:rFonts w:asciiTheme="majorHAnsi" w:hAnsiTheme="majorHAnsi" w:cstheme="majorHAnsi"/>
          <w:sz w:val="8"/>
          <w:szCs w:val="8"/>
        </w:rPr>
      </w:pPr>
      <w:r w:rsidRPr="00AC0C88">
        <w:rPr>
          <w:rFonts w:asciiTheme="majorHAnsi" w:hAnsiTheme="majorHAnsi" w:cstheme="majorHAnsi"/>
          <w:sz w:val="8"/>
          <w:szCs w:val="8"/>
        </w:rPr>
        <w:t>“There's still this stick of ‘We need to hold on to bipartisanship in order to govern,’ even though that is completely out of touch with the majority of the American public that voted for Biden and support mostly Democratic policies,” she said. “There's just a sort of gap in the logical scientific understanding of what's actually required to stave off the worst of the climate crisis. And we're talking about the worst — what we're dealing with now is far from the worst.”</w:t>
      </w:r>
    </w:p>
    <w:p w14:paraId="349E40F9" w14:textId="77777777" w:rsidR="00AF4931" w:rsidRPr="00AC0C88" w:rsidRDefault="00AF4931" w:rsidP="00AF4931">
      <w:pPr>
        <w:rPr>
          <w:rFonts w:asciiTheme="majorHAnsi" w:hAnsiTheme="majorHAnsi" w:cstheme="majorHAnsi"/>
          <w:sz w:val="8"/>
          <w:szCs w:val="8"/>
        </w:rPr>
      </w:pPr>
      <w:r w:rsidRPr="00AC0C88">
        <w:rPr>
          <w:rFonts w:asciiTheme="majorHAnsi" w:hAnsiTheme="majorHAnsi" w:cstheme="majorHAnsi"/>
          <w:sz w:val="8"/>
          <w:szCs w:val="8"/>
        </w:rPr>
        <w:t>But Tony Leiserowitz, director of the Yale Project on Climate Communication, disputed progressives’ notion that Republicans would hesitate to reverse Democratic-only climate legislation if they return to power. Progressives cite broad public support for climate action, but Leiserowitz said that’s not “a sophisticated look at the polling.”</w:t>
      </w:r>
    </w:p>
    <w:p w14:paraId="362F7250" w14:textId="77777777" w:rsidR="00AF4931" w:rsidRPr="00AC0C88" w:rsidRDefault="00AF4931" w:rsidP="00AF4931">
      <w:pPr>
        <w:rPr>
          <w:rFonts w:asciiTheme="majorHAnsi" w:hAnsiTheme="majorHAnsi" w:cstheme="majorHAnsi"/>
          <w:sz w:val="8"/>
          <w:szCs w:val="8"/>
        </w:rPr>
      </w:pPr>
      <w:r w:rsidRPr="00AC0C88">
        <w:rPr>
          <w:rFonts w:asciiTheme="majorHAnsi" w:hAnsiTheme="majorHAnsi" w:cstheme="majorHAnsi"/>
          <w:sz w:val="8"/>
          <w:szCs w:val="8"/>
        </w:rPr>
        <w:t xml:space="preserve">Opposition from </w:t>
      </w:r>
      <w:r w:rsidRPr="00AC0C88">
        <w:rPr>
          <w:rStyle w:val="Emphasis"/>
          <w:rFonts w:asciiTheme="majorHAnsi" w:hAnsiTheme="majorHAnsi" w:cstheme="majorHAnsi"/>
        </w:rPr>
        <w:t>conservatives</w:t>
      </w:r>
      <w:r w:rsidRPr="00AC0C88">
        <w:rPr>
          <w:rFonts w:asciiTheme="majorHAnsi" w:hAnsiTheme="majorHAnsi" w:cstheme="majorHAnsi"/>
          <w:sz w:val="8"/>
          <w:szCs w:val="8"/>
        </w:rPr>
        <w:t xml:space="preserve"> for climate action remains strong, he said, and it’s only the rising support from liberal Democrats and growing interest from independents that almost entirely explains climate change’s ascension among national priorities. Republican sentiment has remained low and flat for more than a decade, Leiserowitz said.</w:t>
      </w:r>
    </w:p>
    <w:p w14:paraId="55414971"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And yet, </w:t>
      </w:r>
      <w:r w:rsidRPr="00AC0C88">
        <w:rPr>
          <w:rStyle w:val="StyleUnderline"/>
          <w:rFonts w:asciiTheme="majorHAnsi" w:hAnsiTheme="majorHAnsi" w:cstheme="majorHAnsi"/>
        </w:rPr>
        <w:t>bipartisanship might</w:t>
      </w:r>
      <w:r w:rsidRPr="00AC0C88">
        <w:rPr>
          <w:rFonts w:asciiTheme="majorHAnsi" w:hAnsiTheme="majorHAnsi" w:cstheme="majorHAnsi"/>
          <w:sz w:val="16"/>
        </w:rPr>
        <w:t xml:space="preserve"> also </w:t>
      </w:r>
      <w:r w:rsidRPr="00AC0C88">
        <w:rPr>
          <w:rStyle w:val="StyleUnderline"/>
          <w:rFonts w:asciiTheme="majorHAnsi" w:hAnsiTheme="majorHAnsi" w:cstheme="majorHAnsi"/>
          <w:highlight w:val="green"/>
        </w:rPr>
        <w:t xml:space="preserve">relegate the planet to a </w:t>
      </w:r>
      <w:r w:rsidRPr="00AC0C88">
        <w:rPr>
          <w:rStyle w:val="Emphasis"/>
          <w:rFonts w:asciiTheme="majorHAnsi" w:hAnsiTheme="majorHAnsi" w:cstheme="majorHAnsi"/>
          <w:highlight w:val="green"/>
        </w:rPr>
        <w:t>losing position</w:t>
      </w:r>
      <w:r w:rsidRPr="00AC0C88">
        <w:rPr>
          <w:rStyle w:val="StyleUnderline"/>
          <w:rFonts w:asciiTheme="majorHAnsi" w:hAnsiTheme="majorHAnsi" w:cstheme="majorHAnsi"/>
          <w:highlight w:val="green"/>
        </w:rPr>
        <w:t xml:space="preserve"> in</w:t>
      </w:r>
      <w:r w:rsidRPr="00AC0C88">
        <w:rPr>
          <w:rStyle w:val="StyleUnderline"/>
          <w:rFonts w:asciiTheme="majorHAnsi" w:hAnsiTheme="majorHAnsi" w:cstheme="majorHAnsi"/>
        </w:rPr>
        <w:t xml:space="preserve"> the </w:t>
      </w:r>
      <w:r w:rsidRPr="00AC0C88">
        <w:rPr>
          <w:rStyle w:val="StyleUnderline"/>
          <w:rFonts w:asciiTheme="majorHAnsi" w:hAnsiTheme="majorHAnsi" w:cstheme="majorHAnsi"/>
          <w:highlight w:val="green"/>
        </w:rPr>
        <w:t>climate change</w:t>
      </w:r>
      <w:r w:rsidRPr="00AC0C88">
        <w:rPr>
          <w:rStyle w:val="StyleUnderline"/>
          <w:rFonts w:asciiTheme="majorHAnsi" w:hAnsiTheme="majorHAnsi" w:cstheme="majorHAnsi"/>
        </w:rPr>
        <w:t xml:space="preserve"> fight,</w:t>
      </w:r>
      <w:r w:rsidRPr="00AC0C88">
        <w:rPr>
          <w:rFonts w:asciiTheme="majorHAnsi" w:hAnsiTheme="majorHAnsi" w:cstheme="majorHAnsi"/>
          <w:sz w:val="16"/>
        </w:rPr>
        <w:t xml:space="preserve"> he said, because the issue is not important to GOP voters, making it virtually impossible to secure buy-in from Republican legislators.</w:t>
      </w:r>
    </w:p>
    <w:p w14:paraId="44AB60D9"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 xml:space="preserve">That sentiment is clear to top Republican lawmakers like Wyoming Sen. John </w:t>
      </w:r>
      <w:proofErr w:type="spellStart"/>
      <w:r w:rsidRPr="00AC0C88">
        <w:rPr>
          <w:rFonts w:asciiTheme="majorHAnsi" w:hAnsiTheme="majorHAnsi" w:cstheme="majorHAnsi"/>
          <w:sz w:val="16"/>
          <w:szCs w:val="16"/>
        </w:rPr>
        <w:t>Barrasso</w:t>
      </w:r>
      <w:proofErr w:type="spellEnd"/>
      <w:r w:rsidRPr="00AC0C88">
        <w:rPr>
          <w:rFonts w:asciiTheme="majorHAnsi" w:hAnsiTheme="majorHAnsi" w:cstheme="majorHAnsi"/>
          <w:sz w:val="16"/>
          <w:szCs w:val="16"/>
        </w:rPr>
        <w:t>, the ranking Republican on the Senate Energy and Natural Resources Committee.</w:t>
      </w:r>
    </w:p>
    <w:p w14:paraId="7DAF34C7" w14:textId="77777777" w:rsidR="00AF4931" w:rsidRPr="00AC0C88" w:rsidRDefault="00AF4931" w:rsidP="00AF4931">
      <w:pPr>
        <w:rPr>
          <w:rFonts w:asciiTheme="majorHAnsi" w:hAnsiTheme="majorHAnsi" w:cstheme="majorHAnsi"/>
          <w:sz w:val="16"/>
          <w:szCs w:val="16"/>
        </w:rPr>
      </w:pPr>
      <w:r w:rsidRPr="00AC0C88">
        <w:rPr>
          <w:rFonts w:asciiTheme="majorHAnsi" w:hAnsiTheme="majorHAnsi" w:cstheme="majorHAnsi"/>
          <w:sz w:val="16"/>
          <w:szCs w:val="16"/>
        </w:rPr>
        <w:t>“All the polling that we're doing is showing concerns with the economy, concerns with crime, concerns with the border, and all of those issues are ones that President Biden’s administration is polling poorly,” he told POLITICO, adding that he would “do everything I physically can” to stop Senate Democrats’ $3.5 trillion spending plan.</w:t>
      </w:r>
    </w:p>
    <w:p w14:paraId="42B785AD" w14:textId="77777777" w:rsidR="00AF4931" w:rsidRPr="00AC0C88" w:rsidRDefault="00AF4931" w:rsidP="00AF4931">
      <w:pPr>
        <w:pStyle w:val="Heading4"/>
        <w:rPr>
          <w:rFonts w:asciiTheme="majorHAnsi" w:hAnsiTheme="majorHAnsi" w:cstheme="majorHAnsi"/>
        </w:rPr>
      </w:pPr>
    </w:p>
    <w:p w14:paraId="00F87A2A" w14:textId="77777777" w:rsidR="00AF4931" w:rsidRPr="00AC0C88" w:rsidRDefault="00AF4931" w:rsidP="00AF4931">
      <w:pPr>
        <w:pStyle w:val="Heading3"/>
        <w:rPr>
          <w:rFonts w:asciiTheme="majorHAnsi" w:hAnsiTheme="majorHAnsi" w:cstheme="majorHAnsi"/>
        </w:rPr>
      </w:pPr>
      <w:r w:rsidRPr="00AC0C88">
        <w:rPr>
          <w:rFonts w:asciiTheme="majorHAnsi" w:hAnsiTheme="majorHAnsi" w:cstheme="majorHAnsi"/>
        </w:rPr>
        <w:lastRenderedPageBreak/>
        <w:t>2</w:t>
      </w:r>
      <w:r w:rsidRPr="00AC0C88">
        <w:rPr>
          <w:rFonts w:asciiTheme="majorHAnsi" w:hAnsiTheme="majorHAnsi" w:cstheme="majorHAnsi"/>
        </w:rPr>
        <w:br/>
      </w:r>
    </w:p>
    <w:p w14:paraId="2796BCB2" w14:textId="0F4263B9" w:rsidR="00AF4931" w:rsidRPr="00AC0C88" w:rsidRDefault="00AF4931" w:rsidP="00AF4931">
      <w:pPr>
        <w:pStyle w:val="Heading4"/>
        <w:rPr>
          <w:rFonts w:asciiTheme="majorHAnsi" w:hAnsiTheme="majorHAnsi" w:cstheme="majorHAnsi"/>
        </w:rPr>
      </w:pPr>
      <w:r w:rsidRPr="00AC0C88">
        <w:rPr>
          <w:rFonts w:asciiTheme="majorHAnsi" w:hAnsiTheme="majorHAnsi" w:cstheme="majorHAnsi"/>
        </w:rPr>
        <w:t xml:space="preserve">India is </w:t>
      </w:r>
      <w:r w:rsidRPr="00AC0C88">
        <w:rPr>
          <w:rFonts w:asciiTheme="majorHAnsi" w:hAnsiTheme="majorHAnsi" w:cstheme="majorHAnsi"/>
          <w:u w:val="single"/>
        </w:rPr>
        <w:t>building</w:t>
      </w:r>
      <w:r w:rsidRPr="00AC0C88">
        <w:rPr>
          <w:rFonts w:asciiTheme="majorHAnsi" w:hAnsiTheme="majorHAnsi" w:cstheme="majorHAnsi"/>
        </w:rPr>
        <w:t xml:space="preserve"> </w:t>
      </w:r>
      <w:proofErr w:type="spellStart"/>
      <w:proofErr w:type="gramStart"/>
      <w:r w:rsidRPr="00AC0C88">
        <w:rPr>
          <w:rFonts w:asciiTheme="majorHAnsi" w:hAnsiTheme="majorHAnsi" w:cstheme="majorHAnsi"/>
        </w:rPr>
        <w:t>it’s</w:t>
      </w:r>
      <w:proofErr w:type="spellEnd"/>
      <w:proofErr w:type="gramEnd"/>
      <w:r w:rsidRPr="00AC0C88">
        <w:rPr>
          <w:rFonts w:asciiTheme="majorHAnsi" w:hAnsiTheme="majorHAnsi" w:cstheme="majorHAnsi"/>
        </w:rPr>
        <w:t xml:space="preserve"> relations with the West on the bedrock of </w:t>
      </w:r>
      <w:r w:rsidRPr="00AC0C88">
        <w:rPr>
          <w:rFonts w:asciiTheme="majorHAnsi" w:hAnsiTheme="majorHAnsi" w:cstheme="majorHAnsi"/>
          <w:u w:val="single"/>
        </w:rPr>
        <w:t>new economic ties</w:t>
      </w:r>
      <w:r w:rsidRPr="00AC0C88">
        <w:rPr>
          <w:rFonts w:asciiTheme="majorHAnsi" w:hAnsiTheme="majorHAnsi" w:cstheme="majorHAnsi"/>
          <w:u w:val="single"/>
        </w:rPr>
        <w:softHyphen/>
      </w:r>
      <w:r w:rsidRPr="00AC0C88">
        <w:rPr>
          <w:rFonts w:asciiTheme="majorHAnsi" w:hAnsiTheme="majorHAnsi" w:cstheme="majorHAnsi"/>
          <w:u w:val="single"/>
        </w:rPr>
        <w:softHyphen/>
      </w:r>
      <w:r w:rsidRPr="00AC0C88">
        <w:rPr>
          <w:rFonts w:asciiTheme="majorHAnsi" w:hAnsiTheme="majorHAnsi" w:cstheme="majorHAnsi"/>
          <w:u w:val="single"/>
        </w:rPr>
        <w:softHyphen/>
      </w:r>
      <w:r w:rsidRPr="00AC0C88">
        <w:rPr>
          <w:rFonts w:asciiTheme="majorHAnsi" w:hAnsiTheme="majorHAnsi" w:cstheme="majorHAnsi"/>
          <w:u w:val="single"/>
        </w:rPr>
        <w:softHyphen/>
      </w:r>
      <w:r w:rsidRPr="00AC0C88">
        <w:rPr>
          <w:rFonts w:asciiTheme="majorHAnsi" w:hAnsiTheme="majorHAnsi" w:cstheme="majorHAnsi"/>
          <w:u w:val="single"/>
        </w:rPr>
        <w:softHyphen/>
      </w:r>
      <w:r w:rsidRPr="00AC0C88">
        <w:rPr>
          <w:rFonts w:asciiTheme="majorHAnsi" w:hAnsiTheme="majorHAnsi" w:cstheme="majorHAnsi"/>
        </w:rPr>
        <w:t>---that’s key to counterbalancing China in the region</w:t>
      </w:r>
    </w:p>
    <w:p w14:paraId="5CD1BBF3" w14:textId="77777777" w:rsidR="00AF4931" w:rsidRPr="00AC0C88" w:rsidRDefault="00AF4931" w:rsidP="00AF4931">
      <w:pPr>
        <w:rPr>
          <w:rFonts w:asciiTheme="majorHAnsi" w:hAnsiTheme="majorHAnsi" w:cstheme="majorHAnsi"/>
          <w:sz w:val="18"/>
          <w:szCs w:val="18"/>
        </w:rPr>
      </w:pPr>
      <w:r w:rsidRPr="00AC0C88">
        <w:rPr>
          <w:rStyle w:val="Style13ptBold"/>
          <w:rFonts w:asciiTheme="majorHAnsi" w:hAnsiTheme="majorHAnsi" w:cstheme="majorHAnsi"/>
        </w:rPr>
        <w:t>Mohan 21</w:t>
      </w:r>
      <w:r w:rsidRPr="00AC0C88">
        <w:rPr>
          <w:rFonts w:asciiTheme="majorHAnsi" w:hAnsiTheme="majorHAnsi" w:cstheme="majorHAnsi"/>
        </w:rPr>
        <w:t xml:space="preserve"> </w:t>
      </w:r>
      <w:r w:rsidRPr="00AC0C88">
        <w:rPr>
          <w:rFonts w:asciiTheme="majorHAnsi" w:hAnsiTheme="majorHAnsi" w:cstheme="majorHAnsi"/>
          <w:sz w:val="18"/>
          <w:szCs w:val="18"/>
        </w:rPr>
        <w:t xml:space="preserve">C. Raja Mohan [director of the National University of Singapore’s Institute of South Asian Studies.],3-19-2021, "India Romances the West," Foreign Policy, </w:t>
      </w:r>
      <w:proofErr w:type="gramStart"/>
      <w:r w:rsidRPr="00AC0C88">
        <w:rPr>
          <w:rFonts w:asciiTheme="majorHAnsi" w:hAnsiTheme="majorHAnsi" w:cstheme="majorHAnsi"/>
          <w:sz w:val="18"/>
          <w:szCs w:val="18"/>
        </w:rPr>
        <w:t>https://foreignpolicy.com/2021/03/19/india-modi-west-quad-china-biden-non-aligned/ ,</w:t>
      </w:r>
      <w:proofErr w:type="gramEnd"/>
      <w:r w:rsidRPr="00AC0C88">
        <w:rPr>
          <w:rFonts w:asciiTheme="majorHAnsi" w:hAnsiTheme="majorHAnsi" w:cstheme="majorHAnsi"/>
          <w:sz w:val="18"/>
          <w:szCs w:val="18"/>
        </w:rPr>
        <w:t xml:space="preserve"> accessed 8/8/2021 EH and Brett</w:t>
      </w:r>
    </w:p>
    <w:p w14:paraId="75243776" w14:textId="77777777" w:rsidR="00AF4931" w:rsidRPr="00AC0C88" w:rsidRDefault="00AF4931" w:rsidP="00AF4931">
      <w:pPr>
        <w:rPr>
          <w:rStyle w:val="Emphasis"/>
          <w:rFonts w:asciiTheme="majorHAnsi" w:hAnsiTheme="majorHAnsi" w:cstheme="majorHAnsi"/>
        </w:rPr>
      </w:pPr>
      <w:r w:rsidRPr="00AC0C88">
        <w:rPr>
          <w:rFonts w:asciiTheme="majorHAnsi" w:hAnsiTheme="majorHAnsi" w:cstheme="majorHAnsi"/>
          <w:sz w:val="14"/>
        </w:rPr>
        <w:t xml:space="preserve">In affirming that the “Quad has come of age” at the first-ever summit of the Quadrilateral Dialogue with the United States, Japan, and Australia last week, </w:t>
      </w:r>
      <w:r w:rsidRPr="00AC0C88">
        <w:rPr>
          <w:rStyle w:val="Emphasis"/>
          <w:rFonts w:asciiTheme="majorHAnsi" w:hAnsiTheme="majorHAnsi" w:cstheme="majorHAnsi"/>
        </w:rPr>
        <w:t>Indian Prime Minister</w:t>
      </w:r>
      <w:r w:rsidRPr="00AC0C88">
        <w:rPr>
          <w:rStyle w:val="StyleUnderline"/>
          <w:rFonts w:asciiTheme="majorHAnsi" w:hAnsiTheme="majorHAnsi" w:cstheme="majorHAnsi"/>
        </w:rPr>
        <w:t xml:space="preserve"> Narendra </w:t>
      </w:r>
      <w:r w:rsidRPr="00AC0C88">
        <w:rPr>
          <w:rStyle w:val="Emphasis"/>
          <w:rFonts w:asciiTheme="majorHAnsi" w:hAnsiTheme="majorHAnsi" w:cstheme="majorHAnsi"/>
          <w:highlight w:val="green"/>
        </w:rPr>
        <w:t>Modi</w:t>
      </w:r>
      <w:r w:rsidRPr="00AC0C88">
        <w:rPr>
          <w:rStyle w:val="StyleUnderline"/>
          <w:rFonts w:asciiTheme="majorHAnsi" w:hAnsiTheme="majorHAnsi" w:cstheme="majorHAnsi"/>
        </w:rPr>
        <w:t xml:space="preserve"> has </w:t>
      </w:r>
      <w:r w:rsidRPr="00AC0C88">
        <w:rPr>
          <w:rStyle w:val="Emphasis"/>
          <w:rFonts w:asciiTheme="majorHAnsi" w:hAnsiTheme="majorHAnsi" w:cstheme="majorHAnsi"/>
        </w:rPr>
        <w:t xml:space="preserve">sent an unmistakable signal that India </w:t>
      </w:r>
      <w:r w:rsidRPr="00AC0C88">
        <w:rPr>
          <w:rStyle w:val="Emphasis"/>
          <w:rFonts w:asciiTheme="majorHAnsi" w:hAnsiTheme="majorHAnsi" w:cstheme="majorHAnsi"/>
          <w:highlight w:val="green"/>
        </w:rPr>
        <w:t>is no longer reluctant to work with the West</w:t>
      </w:r>
      <w:r w:rsidRPr="00AC0C88">
        <w:rPr>
          <w:rStyle w:val="Emphasis"/>
          <w:rFonts w:asciiTheme="majorHAnsi" w:hAnsiTheme="majorHAnsi" w:cstheme="majorHAnsi"/>
        </w:rPr>
        <w:t xml:space="preserve"> in the global arena</w:t>
      </w:r>
      <w:r w:rsidRPr="00AC0C88">
        <w:rPr>
          <w:rStyle w:val="StyleUnderline"/>
          <w:rFonts w:asciiTheme="majorHAnsi" w:hAnsiTheme="majorHAnsi" w:cstheme="majorHAnsi"/>
        </w:rPr>
        <w:t xml:space="preserve">, including in the security domain. The country’s new readiness to participate in Western forums marks </w:t>
      </w:r>
      <w:r w:rsidRPr="00AC0C88">
        <w:rPr>
          <w:rStyle w:val="Emphasis"/>
          <w:rFonts w:asciiTheme="majorHAnsi" w:hAnsiTheme="majorHAnsi" w:cstheme="majorHAnsi"/>
          <w:highlight w:val="green"/>
        </w:rPr>
        <w:t>a decisive turn</w:t>
      </w:r>
      <w:r w:rsidRPr="00AC0C88">
        <w:rPr>
          <w:rStyle w:val="StyleUnderline"/>
          <w:rFonts w:asciiTheme="majorHAnsi" w:hAnsiTheme="majorHAnsi" w:cstheme="majorHAnsi"/>
        </w:rPr>
        <w:t xml:space="preserve"> in independent India’s world view.</w:t>
      </w:r>
      <w:r w:rsidRPr="00AC0C88">
        <w:rPr>
          <w:rFonts w:asciiTheme="majorHAnsi" w:hAnsiTheme="majorHAnsi" w:cstheme="majorHAnsi"/>
          <w:sz w:val="14"/>
        </w:rPr>
        <w:t xml:space="preserve"> That view was </w:t>
      </w:r>
      <w:r w:rsidRPr="00AC0C88">
        <w:rPr>
          <w:rStyle w:val="StyleUnderline"/>
          <w:rFonts w:asciiTheme="majorHAnsi" w:hAnsiTheme="majorHAnsi" w:cstheme="majorHAnsi"/>
        </w:rPr>
        <w:t>long defined by the idea of nonalignment and</w:t>
      </w:r>
      <w:r w:rsidRPr="00AC0C88">
        <w:rPr>
          <w:rFonts w:asciiTheme="majorHAnsi" w:hAnsiTheme="majorHAnsi" w:cstheme="majorHAnsi"/>
          <w:sz w:val="14"/>
        </w:rPr>
        <w:t xml:space="preserve"> its later avatar, </w:t>
      </w:r>
      <w:r w:rsidRPr="00AC0C88">
        <w:rPr>
          <w:rStyle w:val="StyleUnderline"/>
          <w:rFonts w:asciiTheme="majorHAnsi" w:hAnsiTheme="majorHAnsi" w:cstheme="majorHAnsi"/>
        </w:rPr>
        <w:t>strategic autonomy</w:t>
      </w:r>
      <w:r w:rsidRPr="00AC0C88">
        <w:rPr>
          <w:rFonts w:asciiTheme="majorHAnsi" w:hAnsiTheme="majorHAnsi" w:cstheme="majorHAnsi"/>
          <w:sz w:val="14"/>
        </w:rPr>
        <w:t>—</w:t>
      </w:r>
      <w:r w:rsidRPr="00AC0C88">
        <w:rPr>
          <w:rStyle w:val="StyleUnderline"/>
          <w:rFonts w:asciiTheme="majorHAnsi" w:hAnsiTheme="majorHAnsi" w:cstheme="majorHAnsi"/>
        </w:rPr>
        <w:t>both</w:t>
      </w:r>
      <w:r w:rsidRPr="00AC0C88">
        <w:rPr>
          <w:rFonts w:asciiTheme="majorHAnsi" w:hAnsiTheme="majorHAnsi" w:cstheme="majorHAnsi"/>
          <w:sz w:val="14"/>
        </w:rPr>
        <w:t xml:space="preserve"> of which were </w:t>
      </w:r>
      <w:r w:rsidRPr="00AC0C88">
        <w:rPr>
          <w:rStyle w:val="StyleUnderline"/>
          <w:rFonts w:asciiTheme="majorHAnsi" w:hAnsiTheme="majorHAnsi" w:cstheme="majorHAnsi"/>
        </w:rPr>
        <w:t>about standing apart from, if not against, post-World-War-II Western alliances</w:t>
      </w:r>
      <w:r w:rsidRPr="00AC0C88">
        <w:rPr>
          <w:rFonts w:asciiTheme="majorHAnsi" w:hAnsiTheme="majorHAnsi" w:cstheme="majorHAnsi"/>
          <w:sz w:val="14"/>
        </w:rPr>
        <w:t xml:space="preserve">. </w:t>
      </w:r>
      <w:r w:rsidRPr="00AC0C88">
        <w:rPr>
          <w:rStyle w:val="Emphasis"/>
          <w:rFonts w:asciiTheme="majorHAnsi" w:hAnsiTheme="majorHAnsi" w:cstheme="majorHAnsi"/>
        </w:rPr>
        <w:t>But today</w:t>
      </w:r>
      <w:r w:rsidRPr="00AC0C88">
        <w:rPr>
          <w:rFonts w:asciiTheme="majorHAnsi" w:hAnsiTheme="majorHAnsi" w:cstheme="majorHAnsi"/>
          <w:sz w:val="14"/>
        </w:rPr>
        <w:t>—</w:t>
      </w:r>
      <w:r w:rsidRPr="00AC0C88">
        <w:rPr>
          <w:rStyle w:val="StyleUnderline"/>
          <w:rFonts w:asciiTheme="majorHAnsi" w:hAnsiTheme="majorHAnsi" w:cstheme="majorHAnsi"/>
        </w:rPr>
        <w:t>driven by shifting balance of power in Asia, India’s clear-eyed view of its national interest, and the successful efforts of consecutive U.S. presidents—</w:t>
      </w:r>
      <w:r w:rsidRPr="00AC0C88">
        <w:rPr>
          <w:rStyle w:val="Emphasis"/>
          <w:rFonts w:asciiTheme="majorHAnsi" w:hAnsiTheme="majorHAnsi" w:cstheme="majorHAnsi"/>
        </w:rPr>
        <w:t xml:space="preserve">India is </w:t>
      </w:r>
      <w:r w:rsidRPr="00AC0C88">
        <w:rPr>
          <w:rStyle w:val="Emphasis"/>
          <w:rFonts w:asciiTheme="majorHAnsi" w:hAnsiTheme="majorHAnsi" w:cstheme="majorHAnsi"/>
          <w:highlight w:val="green"/>
        </w:rPr>
        <w:t>taking increasingly significant steps</w:t>
      </w:r>
      <w:r w:rsidRPr="00AC0C88">
        <w:rPr>
          <w:rStyle w:val="Emphasis"/>
          <w:rFonts w:asciiTheme="majorHAnsi" w:hAnsiTheme="majorHAnsi" w:cstheme="majorHAnsi"/>
        </w:rPr>
        <w:t xml:space="preserve"> toward the West.</w:t>
      </w:r>
      <w:r w:rsidRPr="00AC0C88">
        <w:rPr>
          <w:rFonts w:asciiTheme="majorHAnsi" w:hAnsiTheme="majorHAnsi" w:cstheme="majorHAnsi"/>
          <w:sz w:val="14"/>
        </w:rPr>
        <w:t xml:space="preserve"> </w:t>
      </w:r>
      <w:r w:rsidRPr="00AC0C88">
        <w:rPr>
          <w:rStyle w:val="Emphasis"/>
          <w:rFonts w:asciiTheme="majorHAnsi" w:hAnsiTheme="majorHAnsi" w:cstheme="majorHAnsi"/>
        </w:rPr>
        <w:t>The Quad is not the only Western institution with which India might soon be associated</w:t>
      </w:r>
      <w:r w:rsidRPr="00AC0C88">
        <w:rPr>
          <w:rFonts w:asciiTheme="majorHAnsi" w:hAnsiTheme="majorHAnsi" w:cstheme="majorHAnsi"/>
          <w:sz w:val="14"/>
        </w:rPr>
        <w:t xml:space="preserve">. </w:t>
      </w:r>
      <w:r w:rsidRPr="00AC0C88">
        <w:rPr>
          <w:rStyle w:val="StyleUnderline"/>
          <w:rFonts w:asciiTheme="majorHAnsi" w:hAnsiTheme="majorHAnsi" w:cstheme="majorHAnsi"/>
        </w:rPr>
        <w:t>New Delhi is set to engage with a wider range of Western forums in the days ahead, including the G-7 and the Five Eyes</w:t>
      </w:r>
      <w:r w:rsidRPr="00AC0C88">
        <w:rPr>
          <w:rFonts w:asciiTheme="majorHAnsi" w:hAnsiTheme="majorHAnsi" w:cstheme="majorHAnsi"/>
          <w:sz w:val="14"/>
        </w:rPr>
        <w:t xml:space="preserve">. </w:t>
      </w:r>
      <w:r w:rsidRPr="00AC0C88">
        <w:rPr>
          <w:rStyle w:val="Emphasis"/>
          <w:rFonts w:asciiTheme="majorHAnsi" w:hAnsiTheme="majorHAnsi" w:cstheme="majorHAnsi"/>
        </w:rPr>
        <w:t>Britain</w:t>
      </w:r>
      <w:r w:rsidRPr="00AC0C88">
        <w:rPr>
          <w:rFonts w:asciiTheme="majorHAnsi" w:hAnsiTheme="majorHAnsi" w:cstheme="majorHAnsi"/>
          <w:sz w:val="14"/>
        </w:rPr>
        <w:t xml:space="preserve"> has </w:t>
      </w:r>
      <w:r w:rsidRPr="00AC0C88">
        <w:rPr>
          <w:rStyle w:val="Emphasis"/>
          <w:rFonts w:asciiTheme="majorHAnsi" w:hAnsiTheme="majorHAnsi" w:cstheme="majorHAnsi"/>
        </w:rPr>
        <w:t>invited India to</w:t>
      </w:r>
      <w:r w:rsidRPr="00AC0C88">
        <w:rPr>
          <w:rFonts w:asciiTheme="majorHAnsi" w:hAnsiTheme="majorHAnsi" w:cstheme="majorHAnsi"/>
          <w:sz w:val="14"/>
        </w:rPr>
        <w:t xml:space="preserve"> participate in </w:t>
      </w:r>
      <w:r w:rsidRPr="00AC0C88">
        <w:rPr>
          <w:rStyle w:val="Emphasis"/>
          <w:rFonts w:asciiTheme="majorHAnsi" w:hAnsiTheme="majorHAnsi" w:cstheme="majorHAnsi"/>
        </w:rPr>
        <w:t>the G-7</w:t>
      </w:r>
      <w:r w:rsidRPr="00AC0C88">
        <w:rPr>
          <w:rFonts w:asciiTheme="majorHAnsi" w:hAnsiTheme="majorHAnsi" w:cstheme="majorHAnsi"/>
          <w:sz w:val="14"/>
        </w:rPr>
        <w:t xml:space="preserve"> meeting in London this summer, along with other non-members Australia and South Korea. Although India has been invited to G-7 outreach meetings—a level or two below the summits—for a number of years, the London meeting is widely </w:t>
      </w:r>
      <w:r w:rsidRPr="00AC0C88">
        <w:rPr>
          <w:rStyle w:val="StyleUnderline"/>
          <w:rFonts w:asciiTheme="majorHAnsi" w:hAnsiTheme="majorHAnsi" w:cstheme="majorHAnsi"/>
        </w:rPr>
        <w:t>expected to be a testing ground for the creation of a</w:t>
      </w:r>
      <w:r w:rsidRPr="00AC0C88">
        <w:rPr>
          <w:rFonts w:asciiTheme="majorHAnsi" w:hAnsiTheme="majorHAnsi" w:cstheme="majorHAnsi"/>
          <w:sz w:val="14"/>
        </w:rPr>
        <w:t xml:space="preserve"> “Democracy Group of Ten,” or </w:t>
      </w:r>
      <w:r w:rsidRPr="00AC0C88">
        <w:rPr>
          <w:rStyle w:val="StyleUnderline"/>
          <w:rFonts w:asciiTheme="majorHAnsi" w:hAnsiTheme="majorHAnsi" w:cstheme="majorHAnsi"/>
        </w:rPr>
        <w:t xml:space="preserve">D-10. </w:t>
      </w:r>
      <w:r w:rsidRPr="00AC0C88">
        <w:rPr>
          <w:rFonts w:asciiTheme="majorHAnsi" w:hAnsiTheme="majorHAnsi" w:cstheme="majorHAnsi"/>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AC0C88">
        <w:rPr>
          <w:rStyle w:val="Emphasis"/>
          <w:rFonts w:asciiTheme="majorHAnsi" w:hAnsiTheme="majorHAnsi" w:cstheme="majorHAnsi"/>
        </w:rPr>
        <w:t xml:space="preserve">India also </w:t>
      </w:r>
      <w:r w:rsidRPr="00AC0C88">
        <w:rPr>
          <w:rStyle w:val="Emphasis"/>
          <w:rFonts w:asciiTheme="majorHAnsi" w:hAnsiTheme="majorHAnsi" w:cstheme="majorHAnsi"/>
          <w:highlight w:val="green"/>
        </w:rPr>
        <w:t>joined a meeting of the Five Eyes</w:t>
      </w:r>
      <w:r w:rsidRPr="00AC0C88">
        <w:rPr>
          <w:rStyle w:val="Emphasis"/>
          <w:rFonts w:asciiTheme="majorHAnsi" w:hAnsiTheme="majorHAnsi" w:cstheme="majorHAnsi"/>
        </w:rPr>
        <w:t>—the intelligence-sharing alliance</w:t>
      </w:r>
      <w:r w:rsidRPr="00AC0C88">
        <w:rPr>
          <w:rFonts w:asciiTheme="majorHAnsi" w:hAnsiTheme="majorHAnsi" w:cstheme="majorHAnsi"/>
          <w:sz w:val="14"/>
        </w:rPr>
        <w:t xml:space="preserve"> </w:t>
      </w:r>
      <w:r w:rsidRPr="00AC0C88">
        <w:rPr>
          <w:rStyle w:val="StyleUnderline"/>
          <w:rFonts w:asciiTheme="majorHAnsi" w:hAnsiTheme="majorHAnsi" w:cstheme="majorHAnsi"/>
        </w:rPr>
        <w:t>between the United States, Canada, Britain, Australia, and New Zealand</w:t>
      </w:r>
      <w:r w:rsidRPr="00AC0C88">
        <w:rPr>
          <w:rFonts w:asciiTheme="majorHAnsi" w:hAnsiTheme="majorHAnsi" w:cstheme="majorHAnsi"/>
          <w:sz w:val="14"/>
        </w:rPr>
        <w:t xml:space="preserve">— in October 2020 to discuss ways to give law enforcement agencies access to encrypted communications on platforms such as WhatsApp and Telegram. Five Eyes is </w:t>
      </w:r>
      <w:r w:rsidRPr="00AC0C88">
        <w:rPr>
          <w:rStyle w:val="Emphasis"/>
          <w:rFonts w:asciiTheme="majorHAnsi" w:hAnsiTheme="majorHAnsi" w:cstheme="majorHAnsi"/>
          <w:highlight w:val="green"/>
        </w:rPr>
        <w:t xml:space="preserve">a </w:t>
      </w:r>
      <w:proofErr w:type="gramStart"/>
      <w:r w:rsidRPr="00AC0C88">
        <w:rPr>
          <w:rStyle w:val="Emphasis"/>
          <w:rFonts w:asciiTheme="majorHAnsi" w:hAnsiTheme="majorHAnsi" w:cstheme="majorHAnsi"/>
          <w:highlight w:val="green"/>
        </w:rPr>
        <w:t>tightly</w:t>
      </w:r>
      <w:proofErr w:type="gramEnd"/>
      <w:r w:rsidRPr="00AC0C88">
        <w:rPr>
          <w:rStyle w:val="Emphasis"/>
          <w:rFonts w:asciiTheme="majorHAnsi" w:hAnsiTheme="majorHAnsi" w:cstheme="majorHAnsi"/>
          <w:highlight w:val="green"/>
        </w:rPr>
        <w:t xml:space="preserve"> knit alliance</w:t>
      </w:r>
      <w:r w:rsidRPr="00AC0C88">
        <w:rPr>
          <w:rFonts w:asciiTheme="majorHAnsi" w:hAnsiTheme="majorHAnsi" w:cstheme="majorHAnsi"/>
          <w:sz w:val="14"/>
        </w:rPr>
        <w:t xml:space="preserve">, and it is </w:t>
      </w:r>
      <w:r w:rsidRPr="00AC0C88">
        <w:rPr>
          <w:rStyle w:val="Emphasis"/>
          <w:rFonts w:asciiTheme="majorHAnsi" w:hAnsiTheme="majorHAnsi" w:cstheme="majorHAnsi"/>
        </w:rPr>
        <w:t>unlikely India will be a member any time soon</w:t>
      </w:r>
      <w:r w:rsidRPr="00AC0C88">
        <w:rPr>
          <w:rFonts w:asciiTheme="majorHAnsi" w:hAnsiTheme="majorHAnsi" w:cstheme="majorHAnsi"/>
          <w:sz w:val="14"/>
        </w:rPr>
        <w:t xml:space="preserve">. </w:t>
      </w:r>
      <w:r w:rsidRPr="00AC0C88">
        <w:rPr>
          <w:rStyle w:val="Emphasis"/>
          <w:rFonts w:asciiTheme="majorHAnsi" w:hAnsiTheme="majorHAnsi" w:cstheme="majorHAnsi"/>
        </w:rPr>
        <w:t>But</w:t>
      </w:r>
      <w:r w:rsidRPr="00AC0C88">
        <w:rPr>
          <w:rFonts w:asciiTheme="majorHAnsi" w:hAnsiTheme="majorHAnsi" w:cstheme="majorHAnsi"/>
          <w:sz w:val="14"/>
        </w:rPr>
        <w:t xml:space="preserve"> it is very much </w:t>
      </w:r>
      <w:r w:rsidRPr="00AC0C88">
        <w:rPr>
          <w:rStyle w:val="Emphasis"/>
          <w:rFonts w:asciiTheme="majorHAnsi" w:hAnsiTheme="majorHAnsi" w:cstheme="majorHAnsi"/>
        </w:rPr>
        <w:t xml:space="preserve">possible to imagine greater consultations between the Five Eyes and the Indian intelligence </w:t>
      </w:r>
      <w:proofErr w:type="spellStart"/>
      <w:proofErr w:type="gramStart"/>
      <w:r w:rsidRPr="00AC0C88">
        <w:rPr>
          <w:rStyle w:val="Emphasis"/>
          <w:rFonts w:asciiTheme="majorHAnsi" w:hAnsiTheme="majorHAnsi" w:cstheme="majorHAnsi"/>
        </w:rPr>
        <w:t>establishment</w:t>
      </w:r>
      <w:r w:rsidRPr="00AC0C88">
        <w:rPr>
          <w:rFonts w:asciiTheme="majorHAnsi" w:hAnsiTheme="majorHAnsi" w:cstheme="majorHAnsi"/>
          <w:sz w:val="14"/>
        </w:rPr>
        <w:t>.To</w:t>
      </w:r>
      <w:proofErr w:type="spellEnd"/>
      <w:proofErr w:type="gramEnd"/>
      <w:r w:rsidRPr="00AC0C88">
        <w:rPr>
          <w:rFonts w:asciiTheme="majorHAnsi" w:hAnsiTheme="majorHAnsi" w:cstheme="majorHAnsi"/>
          <w:sz w:val="14"/>
        </w:rPr>
        <w:t xml:space="preserve"> be sure, </w:t>
      </w:r>
      <w:r w:rsidRPr="00AC0C88">
        <w:rPr>
          <w:rStyle w:val="Emphasis"/>
          <w:rFonts w:asciiTheme="majorHAnsi" w:hAnsiTheme="majorHAnsi" w:cstheme="majorHAnsi"/>
        </w:rPr>
        <w:t>India’s engagement with Western institutions is not entirely new</w:t>
      </w:r>
      <w:r w:rsidRPr="00AC0C88">
        <w:rPr>
          <w:rFonts w:asciiTheme="majorHAnsi" w:hAnsiTheme="majorHAnsi" w:cstheme="majorHAnsi"/>
          <w:sz w:val="14"/>
        </w:rPr>
        <w:t xml:space="preserve">. India joined the British-led Commonwealth in 1947, but only after India’s first prime minister, Jawaharlal Nehru, made sure the forum was stripped of any security role in the postwar world. </w:t>
      </w:r>
      <w:r w:rsidRPr="00AC0C88">
        <w:rPr>
          <w:rStyle w:val="Emphasis"/>
          <w:rFonts w:asciiTheme="majorHAnsi" w:hAnsiTheme="majorHAnsi" w:cstheme="majorHAnsi"/>
        </w:rPr>
        <w:t xml:space="preserve">Refusing to join military alliances was a key plank of India’s policy of non-alignment. </w:t>
      </w:r>
      <w:r w:rsidRPr="00AC0C88">
        <w:rPr>
          <w:rFonts w:asciiTheme="majorHAnsi" w:hAnsiTheme="majorHAnsi" w:cstheme="majorHAnsi"/>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AC0C88">
        <w:rPr>
          <w:rStyle w:val="Emphasis"/>
          <w:rFonts w:asciiTheme="majorHAnsi" w:hAnsiTheme="majorHAnsi" w:cstheme="majorHAnsi"/>
        </w:rPr>
        <w:t xml:space="preserve">With the deaths of both Kennedy and Nehru soon after, the prospects for strategic cooperation between New Delhi and Washington receded quickly. </w:t>
      </w:r>
      <w:r w:rsidRPr="00AC0C88">
        <w:rPr>
          <w:rFonts w:asciiTheme="majorHAnsi" w:hAnsiTheme="majorHAnsi" w:cstheme="majorHAnsi"/>
          <w:sz w:val="14"/>
        </w:rPr>
        <w:t xml:space="preserve">The </w:t>
      </w:r>
      <w:r w:rsidRPr="00AC0C88">
        <w:rPr>
          <w:rStyle w:val="Emphasis"/>
          <w:rFonts w:asciiTheme="majorHAnsi" w:hAnsiTheme="majorHAnsi" w:cstheme="majorHAnsi"/>
        </w:rPr>
        <w:t>1970s saw India drift away from the West on three levels.</w:t>
      </w:r>
      <w:r w:rsidRPr="00AC0C88">
        <w:rPr>
          <w:rFonts w:asciiTheme="majorHAnsi" w:hAnsiTheme="majorHAnsi" w:cstheme="majorHAnsi"/>
          <w:sz w:val="14"/>
        </w:rPr>
        <w:t xml:space="preserve"> On the East-West axis, it drew </w:t>
      </w:r>
      <w:r w:rsidRPr="00AC0C88">
        <w:rPr>
          <w:rStyle w:val="Emphasis"/>
          <w:rFonts w:asciiTheme="majorHAnsi" w:hAnsiTheme="majorHAnsi" w:cstheme="majorHAnsi"/>
        </w:rPr>
        <w:t>closer to the Soviet Union</w:t>
      </w:r>
      <w:r w:rsidRPr="00AC0C88">
        <w:rPr>
          <w:rFonts w:asciiTheme="majorHAnsi" w:hAnsiTheme="majorHAnsi" w:cstheme="majorHAnsi"/>
          <w:sz w:val="14"/>
        </w:rPr>
        <w:t xml:space="preserve">. On the North-South axis, it became the </w:t>
      </w:r>
      <w:r w:rsidRPr="00AC0C88">
        <w:rPr>
          <w:rStyle w:val="Emphasis"/>
          <w:rFonts w:asciiTheme="majorHAnsi" w:hAnsiTheme="majorHAnsi" w:cstheme="majorHAnsi"/>
        </w:rPr>
        <w:t>champion of the Third World</w:t>
      </w:r>
      <w:r w:rsidRPr="00AC0C88">
        <w:rPr>
          <w:rFonts w:asciiTheme="majorHAnsi" w:hAnsiTheme="majorHAnsi" w:cstheme="majorHAnsi"/>
          <w:sz w:val="14"/>
        </w:rPr>
        <w:t xml:space="preserve">. This was reinforced by the sharply </w:t>
      </w:r>
      <w:r w:rsidRPr="00AC0C88">
        <w:rPr>
          <w:rStyle w:val="StyleUnderline"/>
          <w:rFonts w:asciiTheme="majorHAnsi" w:hAnsiTheme="majorHAnsi" w:cstheme="majorHAnsi"/>
        </w:rPr>
        <w:t xml:space="preserve">leftward turn of India’s domestic politics and a deliberate severing of commercial cooperation with the West. </w:t>
      </w:r>
      <w:r w:rsidRPr="00AC0C88">
        <w:rPr>
          <w:rFonts w:asciiTheme="majorHAnsi" w:hAnsiTheme="majorHAnsi" w:cstheme="majorHAnsi"/>
          <w:sz w:val="14"/>
        </w:rPr>
        <w:t xml:space="preserve">Many concluded </w:t>
      </w:r>
      <w:r w:rsidRPr="00AC0C88">
        <w:rPr>
          <w:rStyle w:val="Emphasis"/>
          <w:rFonts w:asciiTheme="majorHAnsi" w:hAnsiTheme="majorHAnsi" w:cstheme="majorHAnsi"/>
        </w:rPr>
        <w:t>in the 1970s</w:t>
      </w:r>
      <w:r w:rsidRPr="00AC0C88">
        <w:rPr>
          <w:rFonts w:asciiTheme="majorHAnsi" w:hAnsiTheme="majorHAnsi" w:cstheme="majorHAnsi"/>
          <w:sz w:val="14"/>
        </w:rPr>
        <w:t xml:space="preserve"> that </w:t>
      </w:r>
      <w:r w:rsidRPr="00AC0C88">
        <w:rPr>
          <w:rStyle w:val="Emphasis"/>
          <w:rFonts w:asciiTheme="majorHAnsi" w:hAnsiTheme="majorHAnsi" w:cstheme="majorHAnsi"/>
        </w:rPr>
        <w:t>anti-Americanism was part of India’s genetic code</w:t>
      </w:r>
      <w:r w:rsidRPr="00AC0C88">
        <w:rPr>
          <w:rFonts w:asciiTheme="majorHAnsi" w:hAnsiTheme="majorHAnsi" w:cstheme="majorHAnsi"/>
          <w:sz w:val="14"/>
        </w:rPr>
        <w:t xml:space="preserve">. After all, India voted more often against the United States at the United Nations during the Cold War than even the Soviet Union. The idea that India is irreconcilably opposed to the United States was the </w:t>
      </w:r>
      <w:r w:rsidRPr="00AC0C88">
        <w:rPr>
          <w:rStyle w:val="Emphasis"/>
          <w:rFonts w:asciiTheme="majorHAnsi" w:hAnsiTheme="majorHAnsi" w:cstheme="majorHAnsi"/>
        </w:rPr>
        <w:t>dominant</w:t>
      </w:r>
      <w:r w:rsidRPr="00AC0C88">
        <w:rPr>
          <w:rFonts w:asciiTheme="majorHAnsi" w:hAnsiTheme="majorHAnsi" w:cstheme="majorHAnsi"/>
          <w:sz w:val="14"/>
        </w:rPr>
        <w:t xml:space="preserve"> assessment </w:t>
      </w:r>
      <w:r w:rsidRPr="00AC0C88">
        <w:rPr>
          <w:rStyle w:val="Emphasis"/>
          <w:rFonts w:asciiTheme="majorHAnsi" w:hAnsiTheme="majorHAnsi" w:cstheme="majorHAnsi"/>
        </w:rPr>
        <w:t>in both country’s capitals</w:t>
      </w:r>
      <w:r w:rsidRPr="00AC0C88">
        <w:rPr>
          <w:rFonts w:asciiTheme="majorHAnsi" w:hAnsiTheme="majorHAnsi" w:cstheme="majorHAnsi"/>
          <w:sz w:val="14"/>
        </w:rPr>
        <w:t xml:space="preserve">. </w:t>
      </w:r>
      <w:r w:rsidRPr="00AC0C88">
        <w:rPr>
          <w:rStyle w:val="StyleUnderline"/>
          <w:rFonts w:asciiTheme="majorHAnsi" w:hAnsiTheme="majorHAnsi" w:cstheme="majorHAnsi"/>
        </w:rPr>
        <w:t xml:space="preserve">Most </w:t>
      </w:r>
      <w:r w:rsidRPr="00AC0C88">
        <w:rPr>
          <w:rStyle w:val="Emphasis"/>
          <w:rFonts w:asciiTheme="majorHAnsi" w:hAnsiTheme="majorHAnsi" w:cstheme="majorHAnsi"/>
        </w:rPr>
        <w:t>scholars</w:t>
      </w:r>
      <w:r w:rsidRPr="00AC0C88">
        <w:rPr>
          <w:rStyle w:val="StyleUnderline"/>
          <w:rFonts w:asciiTheme="majorHAnsi" w:hAnsiTheme="majorHAnsi" w:cstheme="majorHAnsi"/>
        </w:rPr>
        <w:t xml:space="preserve"> of Indian foreign policy </w:t>
      </w:r>
      <w:r w:rsidRPr="00AC0C88">
        <w:rPr>
          <w:rStyle w:val="Emphasis"/>
          <w:rFonts w:asciiTheme="majorHAnsi" w:hAnsiTheme="majorHAnsi" w:cstheme="majorHAnsi"/>
        </w:rPr>
        <w:t>assumed</w:t>
      </w:r>
      <w:r w:rsidRPr="00AC0C88">
        <w:rPr>
          <w:rStyle w:val="StyleUnderline"/>
          <w:rFonts w:asciiTheme="majorHAnsi" w:hAnsiTheme="majorHAnsi" w:cstheme="majorHAnsi"/>
        </w:rPr>
        <w:t xml:space="preserve"> that come what may—at home or abroad—</w:t>
      </w:r>
      <w:r w:rsidRPr="00AC0C88">
        <w:rPr>
          <w:rStyle w:val="Emphasis"/>
          <w:rFonts w:asciiTheme="majorHAnsi" w:hAnsiTheme="majorHAnsi" w:cstheme="majorHAnsi"/>
        </w:rPr>
        <w:t>India</w:t>
      </w:r>
      <w:r w:rsidRPr="00AC0C88">
        <w:rPr>
          <w:rStyle w:val="StyleUnderline"/>
          <w:rFonts w:asciiTheme="majorHAnsi" w:hAnsiTheme="majorHAnsi" w:cstheme="majorHAnsi"/>
        </w:rPr>
        <w:t xml:space="preserve"> would </w:t>
      </w:r>
      <w:r w:rsidRPr="00AC0C88">
        <w:rPr>
          <w:rStyle w:val="Emphasis"/>
          <w:rFonts w:asciiTheme="majorHAnsi" w:hAnsiTheme="majorHAnsi" w:cstheme="majorHAnsi"/>
        </w:rPr>
        <w:t>forever</w:t>
      </w:r>
      <w:r w:rsidRPr="00AC0C88">
        <w:rPr>
          <w:rStyle w:val="StyleUnderline"/>
          <w:rFonts w:asciiTheme="majorHAnsi" w:hAnsiTheme="majorHAnsi" w:cstheme="majorHAnsi"/>
        </w:rPr>
        <w:t xml:space="preserve"> be </w:t>
      </w:r>
      <w:r w:rsidRPr="00AC0C88">
        <w:rPr>
          <w:rStyle w:val="Emphasis"/>
          <w:rFonts w:asciiTheme="majorHAnsi" w:hAnsiTheme="majorHAnsi" w:cstheme="majorHAnsi"/>
        </w:rPr>
        <w:t xml:space="preserve">alienated from the West. </w:t>
      </w:r>
      <w:r w:rsidRPr="00AC0C88">
        <w:rPr>
          <w:rFonts w:asciiTheme="majorHAnsi" w:hAnsiTheme="majorHAnsi" w:cstheme="majorHAnsi"/>
          <w:sz w:val="14"/>
        </w:rPr>
        <w:t xml:space="preserve">But the </w:t>
      </w:r>
      <w:r w:rsidRPr="00AC0C88">
        <w:rPr>
          <w:rStyle w:val="StyleUnderline"/>
          <w:rFonts w:asciiTheme="majorHAnsi" w:hAnsiTheme="majorHAnsi" w:cstheme="majorHAnsi"/>
        </w:rPr>
        <w:t xml:space="preserve">story of </w:t>
      </w:r>
      <w:r w:rsidRPr="00AC0C88">
        <w:rPr>
          <w:rStyle w:val="Emphasis"/>
          <w:rFonts w:asciiTheme="majorHAnsi" w:hAnsiTheme="majorHAnsi" w:cstheme="majorHAnsi"/>
        </w:rPr>
        <w:t xml:space="preserve">India’s international relations </w:t>
      </w:r>
      <w:r w:rsidRPr="00AC0C88">
        <w:rPr>
          <w:rStyle w:val="Emphasis"/>
          <w:rFonts w:asciiTheme="majorHAnsi" w:hAnsiTheme="majorHAnsi" w:cstheme="majorHAnsi"/>
          <w:highlight w:val="green"/>
        </w:rPr>
        <w:t>over the last three decades</w:t>
      </w:r>
      <w:r w:rsidRPr="00AC0C88">
        <w:rPr>
          <w:rStyle w:val="StyleUnderline"/>
          <w:rFonts w:asciiTheme="majorHAnsi" w:hAnsiTheme="majorHAnsi" w:cstheme="majorHAnsi"/>
        </w:rPr>
        <w:t xml:space="preserve"> has been one of a </w:t>
      </w:r>
      <w:proofErr w:type="gramStart"/>
      <w:r w:rsidRPr="00AC0C88">
        <w:rPr>
          <w:rStyle w:val="Emphasis"/>
          <w:rFonts w:asciiTheme="majorHAnsi" w:hAnsiTheme="majorHAnsi" w:cstheme="majorHAnsi"/>
          <w:highlight w:val="green"/>
        </w:rPr>
        <w:t xml:space="preserve">slow but definite </w:t>
      </w:r>
      <w:r w:rsidRPr="00AC0C88">
        <w:rPr>
          <w:rStyle w:val="Emphasis"/>
          <w:rFonts w:asciiTheme="majorHAnsi" w:hAnsiTheme="majorHAnsi" w:cstheme="majorHAnsi"/>
          <w:highlight w:val="green"/>
        </w:rPr>
        <w:lastRenderedPageBreak/>
        <w:t>advances</w:t>
      </w:r>
      <w:proofErr w:type="gramEnd"/>
      <w:r w:rsidRPr="00AC0C88">
        <w:rPr>
          <w:rStyle w:val="Emphasis"/>
          <w:rFonts w:asciiTheme="majorHAnsi" w:hAnsiTheme="majorHAnsi" w:cstheme="majorHAnsi"/>
        </w:rPr>
        <w:t xml:space="preserve"> in cooperation </w:t>
      </w:r>
      <w:r w:rsidRPr="00AC0C88">
        <w:rPr>
          <w:rStyle w:val="Emphasis"/>
          <w:rFonts w:asciiTheme="majorHAnsi" w:hAnsiTheme="majorHAnsi" w:cstheme="majorHAnsi"/>
          <w:highlight w:val="green"/>
        </w:rPr>
        <w:t>with the U</w:t>
      </w:r>
      <w:r w:rsidRPr="00AC0C88">
        <w:rPr>
          <w:rStyle w:val="StyleUnderline"/>
          <w:rFonts w:asciiTheme="majorHAnsi" w:hAnsiTheme="majorHAnsi" w:cstheme="majorHAnsi"/>
        </w:rPr>
        <w:t xml:space="preserve">nited </w:t>
      </w:r>
      <w:r w:rsidRPr="00AC0C88">
        <w:rPr>
          <w:rStyle w:val="Emphasis"/>
          <w:rFonts w:asciiTheme="majorHAnsi" w:hAnsiTheme="majorHAnsi" w:cstheme="majorHAnsi"/>
          <w:highlight w:val="green"/>
        </w:rPr>
        <w:t>S</w:t>
      </w:r>
      <w:r w:rsidRPr="00AC0C88">
        <w:rPr>
          <w:rStyle w:val="StyleUnderline"/>
          <w:rFonts w:asciiTheme="majorHAnsi" w:hAnsiTheme="majorHAnsi" w:cstheme="majorHAnsi"/>
        </w:rPr>
        <w:t xml:space="preserve">tates </w:t>
      </w:r>
      <w:r w:rsidRPr="00AC0C88">
        <w:rPr>
          <w:rStyle w:val="Emphasis"/>
          <w:rFonts w:asciiTheme="majorHAnsi" w:hAnsiTheme="majorHAnsi" w:cstheme="majorHAnsi"/>
          <w:highlight w:val="green"/>
        </w:rPr>
        <w:t>and the West</w:t>
      </w:r>
      <w:r w:rsidRPr="00AC0C88">
        <w:rPr>
          <w:rFonts w:asciiTheme="majorHAnsi" w:hAnsiTheme="majorHAnsi" w:cstheme="majorHAnsi"/>
          <w:sz w:val="14"/>
        </w:rPr>
        <w:t xml:space="preserve">. The Quad summit is not only a culmination of that long trajectory, but also a major step up. It was the </w:t>
      </w:r>
      <w:r w:rsidRPr="00AC0C88">
        <w:rPr>
          <w:rStyle w:val="Emphasis"/>
          <w:rFonts w:asciiTheme="majorHAnsi" w:hAnsiTheme="majorHAnsi" w:cstheme="majorHAnsi"/>
        </w:rPr>
        <w:t>reform of the Indian economy</w:t>
      </w:r>
      <w:r w:rsidRPr="00AC0C88">
        <w:rPr>
          <w:rFonts w:asciiTheme="majorHAnsi" w:hAnsiTheme="majorHAnsi" w:cstheme="majorHAnsi"/>
          <w:sz w:val="14"/>
        </w:rPr>
        <w:t xml:space="preserve"> </w:t>
      </w:r>
      <w:r w:rsidRPr="00AC0C88">
        <w:rPr>
          <w:rStyle w:val="StyleUnderline"/>
          <w:rFonts w:asciiTheme="majorHAnsi" w:hAnsiTheme="majorHAnsi" w:cstheme="majorHAnsi"/>
        </w:rPr>
        <w:t>at the end of the Cold War</w:t>
      </w:r>
      <w:r w:rsidRPr="00AC0C88">
        <w:rPr>
          <w:rFonts w:asciiTheme="majorHAnsi" w:hAnsiTheme="majorHAnsi" w:cstheme="majorHAnsi"/>
          <w:sz w:val="14"/>
        </w:rPr>
        <w:t xml:space="preserve">, along </w:t>
      </w:r>
      <w:r w:rsidRPr="00AC0C88">
        <w:rPr>
          <w:rStyle w:val="Emphasis"/>
          <w:rFonts w:asciiTheme="majorHAnsi" w:hAnsiTheme="majorHAnsi" w:cstheme="majorHAnsi"/>
        </w:rPr>
        <w:t>with the collapse of the Soviet Union</w:t>
      </w:r>
      <w:r w:rsidRPr="00AC0C88">
        <w:rPr>
          <w:rFonts w:asciiTheme="majorHAnsi" w:hAnsiTheme="majorHAnsi" w:cstheme="majorHAnsi"/>
          <w:sz w:val="14"/>
        </w:rPr>
        <w:t xml:space="preserve"> </w:t>
      </w:r>
      <w:r w:rsidRPr="00AC0C88">
        <w:rPr>
          <w:rStyle w:val="StyleUnderline"/>
          <w:rFonts w:asciiTheme="majorHAnsi" w:hAnsiTheme="majorHAnsi" w:cstheme="majorHAnsi"/>
        </w:rPr>
        <w:t>as India’s superpower partner</w:t>
      </w:r>
      <w:r w:rsidRPr="00AC0C88">
        <w:rPr>
          <w:rFonts w:asciiTheme="majorHAnsi" w:hAnsiTheme="majorHAnsi" w:cstheme="majorHAnsi"/>
          <w:sz w:val="14"/>
        </w:rPr>
        <w:t xml:space="preserve">, that </w:t>
      </w:r>
      <w:r w:rsidRPr="00AC0C88">
        <w:rPr>
          <w:rStyle w:val="Emphasis"/>
          <w:rFonts w:asciiTheme="majorHAnsi" w:hAnsiTheme="majorHAnsi" w:cstheme="majorHAnsi"/>
        </w:rPr>
        <w:t>created the basis for the renewal of ties between New Delhi and Washington</w:t>
      </w:r>
      <w:r w:rsidRPr="00AC0C88">
        <w:rPr>
          <w:rFonts w:asciiTheme="majorHAnsi" w:hAnsiTheme="majorHAnsi" w:cstheme="majorHAnsi"/>
          <w:sz w:val="14"/>
        </w:rPr>
        <w:t xml:space="preserve">. But </w:t>
      </w:r>
      <w:r w:rsidRPr="00AC0C88">
        <w:rPr>
          <w:rStyle w:val="StyleUnderline"/>
          <w:rFonts w:asciiTheme="majorHAnsi" w:hAnsiTheme="majorHAnsi" w:cstheme="majorHAnsi"/>
        </w:rPr>
        <w:t>even as expanding commercial ties began to stabilize and deepen the bilateral relationship in the 1990s</w:t>
      </w:r>
      <w:r w:rsidRPr="00AC0C88">
        <w:rPr>
          <w:rFonts w:asciiTheme="majorHAnsi" w:hAnsiTheme="majorHAnsi" w:cstheme="majorHAnsi"/>
          <w:sz w:val="14"/>
        </w:rPr>
        <w:t xml:space="preserve">, </w:t>
      </w:r>
      <w:r w:rsidRPr="00AC0C88">
        <w:rPr>
          <w:rStyle w:val="StyleUnderline"/>
          <w:rFonts w:asciiTheme="majorHAnsi" w:hAnsiTheme="majorHAnsi" w:cstheme="majorHAnsi"/>
        </w:rPr>
        <w:t>Washington’s activism on Kashmir and its eagerness to denuclearize India made matters difficult for New Delhi</w:t>
      </w:r>
      <w:r w:rsidRPr="00AC0C88">
        <w:rPr>
          <w:rFonts w:asciiTheme="majorHAnsi" w:hAnsiTheme="majorHAnsi" w:cstheme="majorHAnsi"/>
          <w:sz w:val="14"/>
        </w:rPr>
        <w:t xml:space="preserve">. Beset with domestic turbulence and an era of weak coalition governments, </w:t>
      </w:r>
      <w:r w:rsidRPr="00AC0C88">
        <w:rPr>
          <w:rStyle w:val="Emphasis"/>
          <w:rFonts w:asciiTheme="majorHAnsi" w:hAnsiTheme="majorHAnsi" w:cstheme="majorHAnsi"/>
        </w:rPr>
        <w:t>New Delhi embarked on a hedging strategy</w:t>
      </w:r>
      <w:r w:rsidRPr="00AC0C88">
        <w:rPr>
          <w:rStyle w:val="StyleUnderline"/>
          <w:rFonts w:asciiTheme="majorHAnsi" w:hAnsiTheme="majorHAnsi" w:cstheme="majorHAnsi"/>
        </w:rPr>
        <w:t xml:space="preserve"> by joining the Russian initiative for a so-called strategic triangle</w:t>
      </w:r>
      <w:r w:rsidRPr="00AC0C88">
        <w:rPr>
          <w:rFonts w:asciiTheme="majorHAnsi" w:hAnsiTheme="majorHAnsi" w:cstheme="majorHAnsi"/>
          <w:sz w:val="14"/>
        </w:rPr>
        <w:t xml:space="preserve"> with Moscow and Beijing that eventually </w:t>
      </w:r>
      <w:r w:rsidRPr="00AC0C88">
        <w:rPr>
          <w:rStyle w:val="Emphasis"/>
          <w:rFonts w:asciiTheme="majorHAnsi" w:hAnsiTheme="majorHAnsi" w:cstheme="majorHAnsi"/>
        </w:rPr>
        <w:t>evolved into the BRICS Forum</w:t>
      </w:r>
      <w:r w:rsidRPr="00AC0C88">
        <w:rPr>
          <w:rFonts w:asciiTheme="majorHAnsi" w:hAnsiTheme="majorHAnsi" w:cstheme="majorHAnsi"/>
          <w:sz w:val="14"/>
        </w:rPr>
        <w:t xml:space="preserve"> after Brazil and South Africa joined. U.S. President George W. </w:t>
      </w:r>
      <w:r w:rsidRPr="00AC0C88">
        <w:rPr>
          <w:rStyle w:val="Emphasis"/>
          <w:rFonts w:asciiTheme="majorHAnsi" w:hAnsiTheme="majorHAnsi" w:cstheme="majorHAnsi"/>
          <w:highlight w:val="green"/>
        </w:rPr>
        <w:t>Bush</w:t>
      </w:r>
      <w:r w:rsidRPr="00AC0C88">
        <w:rPr>
          <w:rStyle w:val="Emphasis"/>
          <w:rFonts w:asciiTheme="majorHAnsi" w:hAnsiTheme="majorHAnsi" w:cstheme="majorHAnsi"/>
        </w:rPr>
        <w:t>,</w:t>
      </w:r>
      <w:r w:rsidRPr="00AC0C88">
        <w:rPr>
          <w:rFonts w:asciiTheme="majorHAnsi" w:hAnsiTheme="majorHAnsi" w:cstheme="majorHAnsi"/>
          <w:sz w:val="14"/>
        </w:rPr>
        <w:t xml:space="preserve"> however, </w:t>
      </w:r>
      <w:r w:rsidRPr="00AC0C88">
        <w:rPr>
          <w:rStyle w:val="Emphasis"/>
          <w:rFonts w:asciiTheme="majorHAnsi" w:hAnsiTheme="majorHAnsi" w:cstheme="majorHAnsi"/>
          <w:highlight w:val="green"/>
        </w:rPr>
        <w:t>revolutionized U.S. policy on India</w:t>
      </w:r>
      <w:r w:rsidRPr="00AC0C88">
        <w:rPr>
          <w:rFonts w:asciiTheme="majorHAnsi" w:hAnsiTheme="majorHAnsi" w:cstheme="majorHAnsi"/>
          <w:sz w:val="14"/>
        </w:rPr>
        <w:t xml:space="preserve"> in the 2000s by </w:t>
      </w:r>
      <w:r w:rsidRPr="00AC0C88">
        <w:rPr>
          <w:rStyle w:val="Emphasis"/>
          <w:rFonts w:asciiTheme="majorHAnsi" w:hAnsiTheme="majorHAnsi" w:cstheme="majorHAnsi"/>
        </w:rPr>
        <w:t>discarding Washington’s mediating impulse on Kashmir, decoupling engagement with New Delhi from that with Islamabad</w:t>
      </w:r>
      <w:r w:rsidRPr="00AC0C88">
        <w:rPr>
          <w:rFonts w:asciiTheme="majorHAnsi" w:hAnsiTheme="majorHAnsi" w:cstheme="majorHAnsi"/>
          <w:sz w:val="14"/>
        </w:rPr>
        <w:t xml:space="preserve">, and </w:t>
      </w:r>
      <w:r w:rsidRPr="00AC0C88">
        <w:rPr>
          <w:rStyle w:val="Emphasis"/>
          <w:rFonts w:asciiTheme="majorHAnsi" w:hAnsiTheme="majorHAnsi" w:cstheme="majorHAnsi"/>
          <w:highlight w:val="green"/>
        </w:rPr>
        <w:t>resolving</w:t>
      </w:r>
      <w:r w:rsidRPr="00AC0C88">
        <w:rPr>
          <w:rStyle w:val="Emphasis"/>
          <w:rFonts w:asciiTheme="majorHAnsi" w:hAnsiTheme="majorHAnsi" w:cstheme="majorHAnsi"/>
        </w:rPr>
        <w:t xml:space="preserve"> the </w:t>
      </w:r>
      <w:r w:rsidRPr="00AC0C88">
        <w:rPr>
          <w:rStyle w:val="Emphasis"/>
          <w:rFonts w:asciiTheme="majorHAnsi" w:hAnsiTheme="majorHAnsi" w:cstheme="majorHAnsi"/>
          <w:highlight w:val="green"/>
        </w:rPr>
        <w:t>dispute over non-prolif</w:t>
      </w:r>
      <w:r w:rsidRPr="00AC0C88">
        <w:rPr>
          <w:rStyle w:val="Emphasis"/>
          <w:rFonts w:asciiTheme="majorHAnsi" w:hAnsiTheme="majorHAnsi" w:cstheme="majorHAnsi"/>
        </w:rPr>
        <w:t>eration</w:t>
      </w:r>
      <w:r w:rsidRPr="00AC0C88">
        <w:rPr>
          <w:rFonts w:asciiTheme="majorHAnsi" w:hAnsiTheme="majorHAnsi" w:cstheme="majorHAnsi"/>
          <w:sz w:val="14"/>
        </w:rPr>
        <w:t xml:space="preserve">. Bush </w:t>
      </w:r>
      <w:r w:rsidRPr="00AC0C88">
        <w:rPr>
          <w:rStyle w:val="Emphasis"/>
          <w:rFonts w:asciiTheme="majorHAnsi" w:hAnsiTheme="majorHAnsi" w:cstheme="majorHAnsi"/>
        </w:rPr>
        <w:t xml:space="preserve">recognized that </w:t>
      </w:r>
      <w:r w:rsidRPr="00AC0C88">
        <w:rPr>
          <w:rStyle w:val="Emphasis"/>
          <w:rFonts w:asciiTheme="majorHAnsi" w:hAnsiTheme="majorHAnsi" w:cstheme="majorHAnsi"/>
          <w:highlight w:val="green"/>
        </w:rPr>
        <w:t>India</w:t>
      </w:r>
      <w:r w:rsidRPr="00AC0C88">
        <w:rPr>
          <w:rStyle w:val="Emphasis"/>
          <w:rFonts w:asciiTheme="majorHAnsi" w:hAnsiTheme="majorHAnsi" w:cstheme="majorHAnsi"/>
        </w:rPr>
        <w:t xml:space="preserve"> is </w:t>
      </w:r>
      <w:r w:rsidRPr="00AC0C88">
        <w:rPr>
          <w:rStyle w:val="Emphasis"/>
          <w:rFonts w:asciiTheme="majorHAnsi" w:hAnsiTheme="majorHAnsi" w:cstheme="majorHAnsi"/>
          <w:highlight w:val="green"/>
        </w:rPr>
        <w:t>critical for</w:t>
      </w:r>
      <w:r w:rsidRPr="00AC0C88">
        <w:rPr>
          <w:rStyle w:val="Emphasis"/>
          <w:rFonts w:asciiTheme="majorHAnsi" w:hAnsiTheme="majorHAnsi" w:cstheme="majorHAnsi"/>
        </w:rPr>
        <w:t xml:space="preserve"> the construction of a </w:t>
      </w:r>
      <w:r w:rsidRPr="00AC0C88">
        <w:rPr>
          <w:rStyle w:val="Emphasis"/>
          <w:rFonts w:asciiTheme="majorHAnsi" w:hAnsiTheme="majorHAnsi" w:cstheme="majorHAnsi"/>
          <w:highlight w:val="green"/>
        </w:rPr>
        <w:t>stable balance of power</w:t>
      </w:r>
      <w:r w:rsidRPr="00AC0C88">
        <w:rPr>
          <w:rStyle w:val="Emphasis"/>
          <w:rFonts w:asciiTheme="majorHAnsi" w:hAnsiTheme="majorHAnsi" w:cstheme="majorHAnsi"/>
        </w:rPr>
        <w:t xml:space="preserve"> in Asia </w:t>
      </w:r>
      <w:r w:rsidRPr="00AC0C88">
        <w:rPr>
          <w:rStyle w:val="Emphasis"/>
          <w:rFonts w:asciiTheme="majorHAnsi" w:hAnsiTheme="majorHAnsi" w:cstheme="majorHAnsi"/>
          <w:highlight w:val="green"/>
        </w:rPr>
        <w:t>as the continent was</w:t>
      </w:r>
      <w:r w:rsidRPr="00AC0C88">
        <w:rPr>
          <w:rStyle w:val="Emphasis"/>
          <w:rFonts w:asciiTheme="majorHAnsi" w:hAnsiTheme="majorHAnsi" w:cstheme="majorHAnsi"/>
        </w:rPr>
        <w:t xml:space="preserve"> being </w:t>
      </w:r>
      <w:r w:rsidRPr="00AC0C88">
        <w:rPr>
          <w:rStyle w:val="Emphasis"/>
          <w:rFonts w:asciiTheme="majorHAnsi" w:hAnsiTheme="majorHAnsi" w:cstheme="majorHAnsi"/>
          <w:highlight w:val="green"/>
        </w:rPr>
        <w:t>transformed by</w:t>
      </w:r>
      <w:r w:rsidRPr="00AC0C88">
        <w:rPr>
          <w:rStyle w:val="Emphasis"/>
          <w:rFonts w:asciiTheme="majorHAnsi" w:hAnsiTheme="majorHAnsi" w:cstheme="majorHAnsi"/>
        </w:rPr>
        <w:t xml:space="preserve"> the rapid rise of </w:t>
      </w:r>
      <w:r w:rsidRPr="00AC0C88">
        <w:rPr>
          <w:rStyle w:val="Emphasis"/>
          <w:rFonts w:asciiTheme="majorHAnsi" w:hAnsiTheme="majorHAnsi" w:cstheme="majorHAnsi"/>
          <w:highlight w:val="green"/>
        </w:rPr>
        <w:t>China</w:t>
      </w:r>
      <w:r w:rsidRPr="00AC0C88">
        <w:rPr>
          <w:rStyle w:val="Emphasis"/>
          <w:rFonts w:asciiTheme="majorHAnsi" w:hAnsiTheme="majorHAnsi" w:cstheme="majorHAnsi"/>
        </w:rPr>
        <w:t xml:space="preserve">. </w:t>
      </w:r>
      <w:r w:rsidRPr="00AC0C88">
        <w:rPr>
          <w:rFonts w:asciiTheme="majorHAnsi" w:hAnsiTheme="majorHAnsi" w:cstheme="majorHAnsi"/>
          <w:sz w:val="14"/>
        </w:rPr>
        <w:t xml:space="preserve">But just </w:t>
      </w:r>
      <w:r w:rsidRPr="00AC0C88">
        <w:rPr>
          <w:rStyle w:val="StyleUnderline"/>
          <w:rFonts w:asciiTheme="majorHAnsi" w:hAnsiTheme="majorHAnsi" w:cstheme="majorHAnsi"/>
        </w:rPr>
        <w:t>when Washington was ready to transform relations with New Delhi</w:t>
      </w:r>
      <w:r w:rsidRPr="00AC0C88">
        <w:rPr>
          <w:rFonts w:asciiTheme="majorHAnsi" w:hAnsiTheme="majorHAnsi" w:cstheme="majorHAnsi"/>
          <w:sz w:val="14"/>
        </w:rPr>
        <w:t xml:space="preserve">, </w:t>
      </w:r>
      <w:r w:rsidRPr="00AC0C88">
        <w:rPr>
          <w:rStyle w:val="Emphasis"/>
          <w:rFonts w:asciiTheme="majorHAnsi" w:hAnsiTheme="majorHAnsi" w:cstheme="majorHAnsi"/>
        </w:rPr>
        <w:t>India was paralyzed by self-doubt</w:t>
      </w:r>
      <w:r w:rsidRPr="00AC0C88">
        <w:rPr>
          <w:rFonts w:asciiTheme="majorHAnsi" w:hAnsiTheme="majorHAnsi" w:cstheme="majorHAnsi"/>
          <w:sz w:val="14"/>
        </w:rPr>
        <w:t xml:space="preserve">. If then-Prime Minister Atal Bihari Vajpayee boldly called India and the United States “natural allies” in 1998—at a time when no one seemed interested in Washington—his successor, Manmohan </w:t>
      </w:r>
      <w:r w:rsidRPr="00AC0C88">
        <w:rPr>
          <w:rStyle w:val="Emphasis"/>
          <w:rFonts w:asciiTheme="majorHAnsi" w:hAnsiTheme="majorHAnsi" w:cstheme="majorHAnsi"/>
        </w:rPr>
        <w:t>Singh</w:t>
      </w:r>
      <w:r w:rsidRPr="00AC0C88">
        <w:rPr>
          <w:rFonts w:asciiTheme="majorHAnsi" w:hAnsiTheme="majorHAnsi" w:cstheme="majorHAnsi"/>
          <w:sz w:val="14"/>
        </w:rPr>
        <w:t xml:space="preserve">, reverted to type. His government began to </w:t>
      </w:r>
      <w:r w:rsidRPr="00AC0C88">
        <w:rPr>
          <w:rStyle w:val="Emphasis"/>
          <w:rFonts w:asciiTheme="majorHAnsi" w:hAnsiTheme="majorHAnsi" w:cstheme="majorHAnsi"/>
        </w:rPr>
        <w:t>reinvent non-alignment, keep distance from the United States, and double down on the principle of strategic autonomy</w:t>
      </w:r>
      <w:r w:rsidRPr="00AC0C88">
        <w:rPr>
          <w:rFonts w:asciiTheme="majorHAnsi" w:hAnsiTheme="majorHAnsi" w:cstheme="majorHAnsi"/>
          <w:sz w:val="14"/>
        </w:rPr>
        <w:t xml:space="preserve">. Even as </w:t>
      </w:r>
      <w:proofErr w:type="gramStart"/>
      <w:r w:rsidRPr="00AC0C88">
        <w:rPr>
          <w:rFonts w:asciiTheme="majorHAnsi" w:hAnsiTheme="majorHAnsi" w:cstheme="majorHAnsi"/>
          <w:sz w:val="14"/>
        </w:rPr>
        <w:t>Indian-Chinese</w:t>
      </w:r>
      <w:proofErr w:type="gramEnd"/>
      <w:r w:rsidRPr="00AC0C88">
        <w:rPr>
          <w:rFonts w:asciiTheme="majorHAnsi" w:hAnsiTheme="majorHAnsi" w:cstheme="majorHAnsi"/>
          <w:sz w:val="14"/>
        </w:rPr>
        <w:t xml:space="preserve"> tensions multiplied </w:t>
      </w:r>
      <w:r w:rsidRPr="00AC0C88">
        <w:rPr>
          <w:rStyle w:val="Emphasis"/>
          <w:rFonts w:asciiTheme="majorHAnsi" w:hAnsiTheme="majorHAnsi" w:cstheme="majorHAnsi"/>
        </w:rPr>
        <w:t>after 2008—</w:t>
      </w:r>
      <w:r w:rsidRPr="00AC0C88">
        <w:rPr>
          <w:rStyle w:val="StyleUnderline"/>
          <w:rFonts w:asciiTheme="majorHAnsi" w:hAnsiTheme="majorHAnsi" w:cstheme="majorHAnsi"/>
        </w:rPr>
        <w:t>when the global financial crisis seemed to have convinced the Chinese leadership that the United States was in terminal decline, with the consequence that Beijing adopted a more assertive posture towards its neighbors</w:t>
      </w:r>
      <w:r w:rsidRPr="00AC0C88">
        <w:rPr>
          <w:rFonts w:asciiTheme="majorHAnsi" w:hAnsiTheme="majorHAnsi" w:cstheme="majorHAnsi"/>
          <w:sz w:val="14"/>
        </w:rPr>
        <w:t>—</w:t>
      </w:r>
      <w:r w:rsidRPr="00AC0C88">
        <w:rPr>
          <w:rStyle w:val="Emphasis"/>
          <w:rFonts w:asciiTheme="majorHAnsi" w:hAnsiTheme="majorHAnsi" w:cstheme="majorHAnsi"/>
        </w:rPr>
        <w:t xml:space="preserve">the Singh government continued to hedge against U.S. power. </w:t>
      </w:r>
      <w:r w:rsidRPr="00AC0C88">
        <w:rPr>
          <w:rStyle w:val="Emphasis"/>
          <w:rFonts w:asciiTheme="majorHAnsi" w:hAnsiTheme="majorHAnsi" w:cstheme="majorHAnsi"/>
          <w:highlight w:val="green"/>
        </w:rPr>
        <w:t>Modi</w:t>
      </w:r>
      <w:r w:rsidRPr="00AC0C88">
        <w:rPr>
          <w:rFonts w:asciiTheme="majorHAnsi" w:hAnsiTheme="majorHAnsi" w:cstheme="majorHAnsi"/>
          <w:sz w:val="14"/>
        </w:rPr>
        <w:t xml:space="preserve">, who became </w:t>
      </w:r>
      <w:r w:rsidRPr="00AC0C88">
        <w:rPr>
          <w:rStyle w:val="Emphasis"/>
          <w:rFonts w:asciiTheme="majorHAnsi" w:hAnsiTheme="majorHAnsi" w:cstheme="majorHAnsi"/>
        </w:rPr>
        <w:t xml:space="preserve">prime minister </w:t>
      </w:r>
      <w:r w:rsidRPr="00AC0C88">
        <w:rPr>
          <w:rStyle w:val="Emphasis"/>
          <w:rFonts w:asciiTheme="majorHAnsi" w:hAnsiTheme="majorHAnsi" w:cstheme="majorHAnsi"/>
          <w:highlight w:val="green"/>
        </w:rPr>
        <w:t xml:space="preserve">in 2014, began to reverse </w:t>
      </w:r>
      <w:r w:rsidRPr="00AC0C88">
        <w:rPr>
          <w:rStyle w:val="Emphasis"/>
          <w:rFonts w:asciiTheme="majorHAnsi" w:hAnsiTheme="majorHAnsi" w:cstheme="majorHAnsi"/>
        </w:rPr>
        <w:t xml:space="preserve">New Delhi’s </w:t>
      </w:r>
      <w:r w:rsidRPr="00AC0C88">
        <w:rPr>
          <w:rStyle w:val="Emphasis"/>
          <w:rFonts w:asciiTheme="majorHAnsi" w:hAnsiTheme="majorHAnsi" w:cstheme="majorHAnsi"/>
          <w:highlight w:val="green"/>
        </w:rPr>
        <w:t xml:space="preserve">resistance to a </w:t>
      </w:r>
      <w:r w:rsidRPr="00AC0C88">
        <w:rPr>
          <w:rStyle w:val="Emphasis"/>
          <w:rFonts w:asciiTheme="majorHAnsi" w:hAnsiTheme="majorHAnsi" w:cstheme="majorHAnsi"/>
        </w:rPr>
        <w:t xml:space="preserve">deeper </w:t>
      </w:r>
      <w:r w:rsidRPr="00AC0C88">
        <w:rPr>
          <w:rStyle w:val="Emphasis"/>
          <w:rFonts w:asciiTheme="majorHAnsi" w:hAnsiTheme="majorHAnsi" w:cstheme="majorHAnsi"/>
          <w:highlight w:val="green"/>
        </w:rPr>
        <w:t>partnership</w:t>
      </w:r>
      <w:r w:rsidRPr="00AC0C88">
        <w:rPr>
          <w:rStyle w:val="Emphasis"/>
          <w:rFonts w:asciiTheme="majorHAnsi" w:hAnsiTheme="majorHAnsi" w:cstheme="majorHAnsi"/>
        </w:rPr>
        <w:t xml:space="preserve"> with Washington</w:t>
      </w:r>
      <w:r w:rsidRPr="00AC0C88">
        <w:rPr>
          <w:rFonts w:asciiTheme="majorHAnsi" w:hAnsiTheme="majorHAnsi" w:cstheme="majorHAnsi"/>
          <w:sz w:val="14"/>
        </w:rPr>
        <w:t xml:space="preserve">. </w:t>
      </w:r>
      <w:r w:rsidRPr="00AC0C88">
        <w:rPr>
          <w:rStyle w:val="Emphasis"/>
          <w:rFonts w:asciiTheme="majorHAnsi" w:hAnsiTheme="majorHAnsi" w:cstheme="majorHAnsi"/>
        </w:rPr>
        <w:t xml:space="preserve">His </w:t>
      </w:r>
      <w:r w:rsidRPr="00AC0C88">
        <w:rPr>
          <w:rStyle w:val="Emphasis"/>
          <w:rFonts w:asciiTheme="majorHAnsi" w:hAnsiTheme="majorHAnsi" w:cstheme="majorHAnsi"/>
          <w:highlight w:val="green"/>
        </w:rPr>
        <w:t>affirmation</w:t>
      </w:r>
      <w:r w:rsidRPr="00AC0C88">
        <w:rPr>
          <w:rStyle w:val="Emphasis"/>
          <w:rFonts w:asciiTheme="majorHAnsi" w:hAnsiTheme="majorHAnsi" w:cstheme="majorHAnsi"/>
        </w:rPr>
        <w:t xml:space="preserve"> in his 2016 address to the U.S. Congress </w:t>
      </w:r>
      <w:r w:rsidRPr="00AC0C88">
        <w:rPr>
          <w:rStyle w:val="Emphasis"/>
          <w:rFonts w:asciiTheme="majorHAnsi" w:hAnsiTheme="majorHAnsi" w:cstheme="majorHAnsi"/>
          <w:highlight w:val="green"/>
        </w:rPr>
        <w:t>that India’s “historic hesitations” to engage the U</w:t>
      </w:r>
      <w:r w:rsidRPr="00AC0C88">
        <w:rPr>
          <w:rStyle w:val="Emphasis"/>
          <w:rFonts w:asciiTheme="majorHAnsi" w:hAnsiTheme="majorHAnsi" w:cstheme="majorHAnsi"/>
        </w:rPr>
        <w:t xml:space="preserve">nited </w:t>
      </w:r>
      <w:r w:rsidRPr="00AC0C88">
        <w:rPr>
          <w:rStyle w:val="Emphasis"/>
          <w:rFonts w:asciiTheme="majorHAnsi" w:hAnsiTheme="majorHAnsi" w:cstheme="majorHAnsi"/>
          <w:highlight w:val="green"/>
        </w:rPr>
        <w:t>S</w:t>
      </w:r>
      <w:r w:rsidRPr="00AC0C88">
        <w:rPr>
          <w:rStyle w:val="Emphasis"/>
          <w:rFonts w:asciiTheme="majorHAnsi" w:hAnsiTheme="majorHAnsi" w:cstheme="majorHAnsi"/>
        </w:rPr>
        <w:t xml:space="preserve">tates </w:t>
      </w:r>
      <w:r w:rsidRPr="00AC0C88">
        <w:rPr>
          <w:rStyle w:val="Emphasis"/>
          <w:rFonts w:asciiTheme="majorHAnsi" w:hAnsiTheme="majorHAnsi" w:cstheme="majorHAnsi"/>
          <w:highlight w:val="green"/>
        </w:rPr>
        <w:t>were over</w:t>
      </w:r>
      <w:r w:rsidRPr="00AC0C88">
        <w:rPr>
          <w:rStyle w:val="Emphasis"/>
          <w:rFonts w:asciiTheme="majorHAnsi" w:hAnsiTheme="majorHAnsi" w:cstheme="majorHAnsi"/>
        </w:rPr>
        <w:t xml:space="preserve"> was </w:t>
      </w:r>
      <w:r w:rsidRPr="00AC0C88">
        <w:rPr>
          <w:rStyle w:val="Emphasis"/>
          <w:rFonts w:asciiTheme="majorHAnsi" w:hAnsiTheme="majorHAnsi" w:cstheme="majorHAnsi"/>
          <w:highlight w:val="green"/>
        </w:rPr>
        <w:t>not just</w:t>
      </w:r>
      <w:r w:rsidRPr="00AC0C88">
        <w:rPr>
          <w:rStyle w:val="Emphasis"/>
          <w:rFonts w:asciiTheme="majorHAnsi" w:hAnsiTheme="majorHAnsi" w:cstheme="majorHAnsi"/>
        </w:rPr>
        <w:t xml:space="preserve"> a </w:t>
      </w:r>
      <w:r w:rsidRPr="00AC0C88">
        <w:rPr>
          <w:rStyle w:val="Emphasis"/>
          <w:rFonts w:asciiTheme="majorHAnsi" w:hAnsiTheme="majorHAnsi" w:cstheme="majorHAnsi"/>
          <w:highlight w:val="green"/>
        </w:rPr>
        <w:t>rhetoric</w:t>
      </w:r>
      <w:r w:rsidRPr="00AC0C88">
        <w:rPr>
          <w:rStyle w:val="Emphasis"/>
          <w:rFonts w:asciiTheme="majorHAnsi" w:hAnsiTheme="majorHAnsi" w:cstheme="majorHAnsi"/>
        </w:rPr>
        <w:t xml:space="preserve">al flourish. </w:t>
      </w:r>
      <w:r w:rsidRPr="00AC0C88">
        <w:rPr>
          <w:rStyle w:val="Emphasis"/>
          <w:rFonts w:asciiTheme="majorHAnsi" w:hAnsiTheme="majorHAnsi" w:cstheme="majorHAnsi"/>
          <w:highlight w:val="green"/>
        </w:rPr>
        <w:t>Modi resolved</w:t>
      </w:r>
      <w:r w:rsidRPr="00AC0C88">
        <w:rPr>
          <w:rFonts w:asciiTheme="majorHAnsi" w:hAnsiTheme="majorHAnsi" w:cstheme="majorHAnsi"/>
          <w:sz w:val="14"/>
        </w:rPr>
        <w:t xml:space="preserve"> the </w:t>
      </w:r>
      <w:r w:rsidRPr="00AC0C88">
        <w:rPr>
          <w:rStyle w:val="Emphasis"/>
          <w:rFonts w:asciiTheme="majorHAnsi" w:hAnsiTheme="majorHAnsi" w:cstheme="majorHAnsi"/>
        </w:rPr>
        <w:t>remaining issues that</w:t>
      </w:r>
      <w:r w:rsidRPr="00AC0C88">
        <w:rPr>
          <w:rFonts w:asciiTheme="majorHAnsi" w:hAnsiTheme="majorHAnsi" w:cstheme="majorHAnsi"/>
          <w:sz w:val="14"/>
        </w:rPr>
        <w:t xml:space="preserve"> had </w:t>
      </w:r>
      <w:r w:rsidRPr="00AC0C88">
        <w:rPr>
          <w:rStyle w:val="Emphasis"/>
          <w:rFonts w:asciiTheme="majorHAnsi" w:hAnsiTheme="majorHAnsi" w:cstheme="majorHAnsi"/>
        </w:rPr>
        <w:t xml:space="preserve">prevented implementation of </w:t>
      </w:r>
      <w:r w:rsidRPr="00AC0C88">
        <w:rPr>
          <w:rStyle w:val="Emphasis"/>
          <w:rFonts w:asciiTheme="majorHAnsi" w:hAnsiTheme="majorHAnsi" w:cstheme="majorHAnsi"/>
          <w:highlight w:val="green"/>
        </w:rPr>
        <w:t>the</w:t>
      </w:r>
      <w:r w:rsidRPr="00AC0C88">
        <w:rPr>
          <w:rStyle w:val="Emphasis"/>
          <w:rFonts w:asciiTheme="majorHAnsi" w:hAnsiTheme="majorHAnsi" w:cstheme="majorHAnsi"/>
        </w:rPr>
        <w:t xml:space="preserve"> historic 2008 Indian-U.S. </w:t>
      </w:r>
      <w:r w:rsidRPr="00AC0C88">
        <w:rPr>
          <w:rStyle w:val="Emphasis"/>
          <w:rFonts w:asciiTheme="majorHAnsi" w:hAnsiTheme="majorHAnsi" w:cstheme="majorHAnsi"/>
          <w:highlight w:val="green"/>
        </w:rPr>
        <w:t>nuclear deal</w:t>
      </w:r>
      <w:r w:rsidRPr="00AC0C88">
        <w:rPr>
          <w:rStyle w:val="Emphasis"/>
          <w:rFonts w:asciiTheme="majorHAnsi" w:hAnsiTheme="majorHAnsi" w:cstheme="majorHAnsi"/>
        </w:rPr>
        <w:t>, renewed the 2005 agreement for defense cooperation</w:t>
      </w:r>
      <w:r w:rsidRPr="00AC0C88">
        <w:rPr>
          <w:rFonts w:asciiTheme="majorHAnsi" w:hAnsiTheme="majorHAnsi" w:cstheme="majorHAnsi"/>
          <w:sz w:val="14"/>
        </w:rPr>
        <w:t xml:space="preserve">, and </w:t>
      </w:r>
      <w:r w:rsidRPr="00AC0C88">
        <w:rPr>
          <w:rStyle w:val="Emphasis"/>
          <w:rFonts w:asciiTheme="majorHAnsi" w:hAnsiTheme="majorHAnsi" w:cstheme="majorHAnsi"/>
        </w:rPr>
        <w:t>signed</w:t>
      </w:r>
      <w:r w:rsidRPr="00AC0C88">
        <w:rPr>
          <w:rFonts w:asciiTheme="majorHAnsi" w:hAnsiTheme="majorHAnsi" w:cstheme="majorHAnsi"/>
          <w:sz w:val="14"/>
        </w:rPr>
        <w:t xml:space="preserve"> the so-called </w:t>
      </w:r>
      <w:r w:rsidRPr="00AC0C88">
        <w:rPr>
          <w:rStyle w:val="Emphasis"/>
          <w:rFonts w:asciiTheme="majorHAnsi" w:hAnsiTheme="majorHAnsi" w:cstheme="majorHAnsi"/>
          <w:highlight w:val="green"/>
        </w:rPr>
        <w:t>foundational defense agreements</w:t>
      </w:r>
      <w:r w:rsidRPr="00AC0C88">
        <w:rPr>
          <w:rStyle w:val="Emphasis"/>
          <w:rFonts w:asciiTheme="majorHAnsi" w:hAnsiTheme="majorHAnsi" w:cstheme="majorHAnsi"/>
        </w:rPr>
        <w:t xml:space="preserve"> that</w:t>
      </w:r>
      <w:r w:rsidRPr="00AC0C88">
        <w:rPr>
          <w:rFonts w:asciiTheme="majorHAnsi" w:hAnsiTheme="majorHAnsi" w:cstheme="majorHAnsi"/>
          <w:sz w:val="14"/>
        </w:rPr>
        <w:t xml:space="preserve"> have </w:t>
      </w:r>
      <w:r w:rsidRPr="00AC0C88">
        <w:rPr>
          <w:rStyle w:val="Emphasis"/>
          <w:rFonts w:asciiTheme="majorHAnsi" w:hAnsiTheme="majorHAnsi" w:cstheme="majorHAnsi"/>
        </w:rPr>
        <w:t>facilitated interoperability</w:t>
      </w:r>
      <w:r w:rsidRPr="00AC0C88">
        <w:rPr>
          <w:rFonts w:asciiTheme="majorHAnsi" w:hAnsiTheme="majorHAnsi" w:cstheme="majorHAnsi"/>
          <w:sz w:val="14"/>
        </w:rPr>
        <w:t xml:space="preserve"> between the two country’s armed forces. He </w:t>
      </w:r>
      <w:r w:rsidRPr="00AC0C88">
        <w:rPr>
          <w:rStyle w:val="Emphasis"/>
          <w:rFonts w:asciiTheme="majorHAnsi" w:hAnsiTheme="majorHAnsi" w:cstheme="majorHAnsi"/>
        </w:rPr>
        <w:t>widened</w:t>
      </w:r>
      <w:r w:rsidRPr="00AC0C88">
        <w:rPr>
          <w:rFonts w:asciiTheme="majorHAnsi" w:hAnsiTheme="majorHAnsi" w:cstheme="majorHAnsi"/>
          <w:sz w:val="14"/>
        </w:rPr>
        <w:t xml:space="preserve"> the </w:t>
      </w:r>
      <w:r w:rsidRPr="00AC0C88">
        <w:rPr>
          <w:rStyle w:val="Emphasis"/>
          <w:rFonts w:asciiTheme="majorHAnsi" w:hAnsiTheme="majorHAnsi" w:cstheme="majorHAnsi"/>
        </w:rPr>
        <w:t xml:space="preserve">annual bilateral </w:t>
      </w:r>
      <w:r w:rsidRPr="00AC0C88">
        <w:rPr>
          <w:rStyle w:val="Emphasis"/>
          <w:rFonts w:asciiTheme="majorHAnsi" w:hAnsiTheme="majorHAnsi" w:cstheme="majorHAnsi"/>
          <w:highlight w:val="green"/>
        </w:rPr>
        <w:t>Malabar exercises</w:t>
      </w:r>
      <w:r w:rsidRPr="00AC0C88">
        <w:rPr>
          <w:rFonts w:asciiTheme="majorHAnsi" w:hAnsiTheme="majorHAnsi" w:cstheme="majorHAnsi"/>
          <w:sz w:val="14"/>
        </w:rPr>
        <w:t xml:space="preserve"> to include Japan in 2015 and Australia in 2020, helped revive the dormant Quad in 2017, came up with his own version of the Free and Open Indo-Pacific strategy in 2018, and joined the Quad summit in 2021. </w:t>
      </w:r>
      <w:r w:rsidRPr="00AC0C88">
        <w:rPr>
          <w:rStyle w:val="Emphasis"/>
          <w:rFonts w:asciiTheme="majorHAnsi" w:hAnsiTheme="majorHAnsi" w:cstheme="majorHAnsi"/>
          <w:highlight w:val="green"/>
        </w:rPr>
        <w:t>Beyond</w:t>
      </w:r>
      <w:r w:rsidRPr="00AC0C88">
        <w:rPr>
          <w:rFonts w:asciiTheme="majorHAnsi" w:hAnsiTheme="majorHAnsi" w:cstheme="majorHAnsi"/>
          <w:sz w:val="14"/>
        </w:rPr>
        <w:t xml:space="preserve"> the relationship with </w:t>
      </w:r>
      <w:r w:rsidRPr="00AC0C88">
        <w:rPr>
          <w:rStyle w:val="Emphasis"/>
          <w:rFonts w:asciiTheme="majorHAnsi" w:hAnsiTheme="majorHAnsi" w:cstheme="majorHAnsi"/>
          <w:highlight w:val="green"/>
        </w:rPr>
        <w:t>the U</w:t>
      </w:r>
      <w:r w:rsidRPr="00AC0C88">
        <w:rPr>
          <w:rStyle w:val="Emphasis"/>
          <w:rFonts w:asciiTheme="majorHAnsi" w:hAnsiTheme="majorHAnsi" w:cstheme="majorHAnsi"/>
        </w:rPr>
        <w:t xml:space="preserve">nited </w:t>
      </w:r>
      <w:r w:rsidRPr="00AC0C88">
        <w:rPr>
          <w:rStyle w:val="Emphasis"/>
          <w:rFonts w:asciiTheme="majorHAnsi" w:hAnsiTheme="majorHAnsi" w:cstheme="majorHAnsi"/>
          <w:highlight w:val="green"/>
        </w:rPr>
        <w:t>S</w:t>
      </w:r>
      <w:r w:rsidRPr="00AC0C88">
        <w:rPr>
          <w:rStyle w:val="Emphasis"/>
          <w:rFonts w:asciiTheme="majorHAnsi" w:hAnsiTheme="majorHAnsi" w:cstheme="majorHAnsi"/>
        </w:rPr>
        <w:t xml:space="preserve">tates, Modi also </w:t>
      </w:r>
      <w:r w:rsidRPr="00AC0C88">
        <w:rPr>
          <w:rStyle w:val="Emphasis"/>
          <w:rFonts w:asciiTheme="majorHAnsi" w:hAnsiTheme="majorHAnsi" w:cstheme="majorHAnsi"/>
          <w:highlight w:val="green"/>
        </w:rPr>
        <w:t>revived</w:t>
      </w:r>
      <w:r w:rsidRPr="00AC0C88">
        <w:rPr>
          <w:rStyle w:val="Emphasis"/>
          <w:rFonts w:asciiTheme="majorHAnsi" w:hAnsiTheme="majorHAnsi" w:cstheme="majorHAnsi"/>
        </w:rPr>
        <w:t xml:space="preserve"> India’s strategic </w:t>
      </w:r>
      <w:r w:rsidRPr="00AC0C88">
        <w:rPr>
          <w:rStyle w:val="Emphasis"/>
          <w:rFonts w:asciiTheme="majorHAnsi" w:hAnsiTheme="majorHAnsi" w:cstheme="majorHAnsi"/>
          <w:highlight w:val="green"/>
        </w:rPr>
        <w:t>interest in the Commonwealth</w:t>
      </w:r>
      <w:r w:rsidRPr="00AC0C88">
        <w:rPr>
          <w:rStyle w:val="Emphasis"/>
          <w:rFonts w:asciiTheme="majorHAnsi" w:hAnsiTheme="majorHAnsi" w:cstheme="majorHAnsi"/>
        </w:rPr>
        <w:t>,</w:t>
      </w:r>
      <w:r w:rsidRPr="00AC0C88">
        <w:rPr>
          <w:rFonts w:asciiTheme="majorHAnsi" w:hAnsiTheme="majorHAnsi" w:cstheme="majorHAnsi"/>
          <w:sz w:val="14"/>
        </w:rPr>
        <w:t xml:space="preserve"> </w:t>
      </w:r>
      <w:r w:rsidRPr="00AC0C88">
        <w:rPr>
          <w:rStyle w:val="Emphasis"/>
          <w:rFonts w:asciiTheme="majorHAnsi" w:hAnsiTheme="majorHAnsi" w:cstheme="majorHAnsi"/>
        </w:rPr>
        <w:t xml:space="preserve">strengthened ties with the </w:t>
      </w:r>
      <w:r w:rsidRPr="00AC0C88">
        <w:rPr>
          <w:rStyle w:val="Emphasis"/>
          <w:rFonts w:asciiTheme="majorHAnsi" w:hAnsiTheme="majorHAnsi" w:cstheme="majorHAnsi"/>
          <w:highlight w:val="green"/>
        </w:rPr>
        <w:t>E</w:t>
      </w:r>
      <w:r w:rsidRPr="00AC0C88">
        <w:rPr>
          <w:rStyle w:val="Emphasis"/>
          <w:rFonts w:asciiTheme="majorHAnsi" w:hAnsiTheme="majorHAnsi" w:cstheme="majorHAnsi"/>
        </w:rPr>
        <w:t xml:space="preserve">uropean </w:t>
      </w:r>
      <w:r w:rsidRPr="00AC0C88">
        <w:rPr>
          <w:rStyle w:val="Emphasis"/>
          <w:rFonts w:asciiTheme="majorHAnsi" w:hAnsiTheme="majorHAnsi" w:cstheme="majorHAnsi"/>
          <w:highlight w:val="green"/>
        </w:rPr>
        <w:t>U</w:t>
      </w:r>
      <w:r w:rsidRPr="00AC0C88">
        <w:rPr>
          <w:rStyle w:val="Emphasis"/>
          <w:rFonts w:asciiTheme="majorHAnsi" w:hAnsiTheme="majorHAnsi" w:cstheme="majorHAnsi"/>
        </w:rPr>
        <w:t>nion, and joined the European Alliance for Multilateralism</w:t>
      </w:r>
      <w:r w:rsidRPr="00AC0C88">
        <w:rPr>
          <w:rFonts w:asciiTheme="majorHAnsi" w:hAnsiTheme="majorHAnsi" w:cstheme="majorHAnsi"/>
          <w:sz w:val="14"/>
        </w:rPr>
        <w:t xml:space="preserve">. He sought </w:t>
      </w:r>
      <w:r w:rsidRPr="00AC0C88">
        <w:rPr>
          <w:rStyle w:val="Emphasis"/>
          <w:rFonts w:asciiTheme="majorHAnsi" w:hAnsiTheme="majorHAnsi" w:cstheme="majorHAnsi"/>
        </w:rPr>
        <w:t>to make India part of the solution to mitigating climate change</w:t>
      </w:r>
      <w:r w:rsidRPr="00AC0C88">
        <w:rPr>
          <w:rFonts w:asciiTheme="majorHAnsi" w:hAnsiTheme="majorHAnsi" w:cstheme="majorHAnsi"/>
          <w:sz w:val="14"/>
        </w:rPr>
        <w:t>, supported “multi-</w:t>
      </w:r>
      <w:proofErr w:type="spellStart"/>
      <w:r w:rsidRPr="00AC0C88">
        <w:rPr>
          <w:rFonts w:asciiTheme="majorHAnsi" w:hAnsiTheme="majorHAnsi" w:cstheme="majorHAnsi"/>
          <w:sz w:val="14"/>
        </w:rPr>
        <w:t>stakeholderism</w:t>
      </w:r>
      <w:proofErr w:type="spellEnd"/>
      <w:r w:rsidRPr="00AC0C88">
        <w:rPr>
          <w:rFonts w:asciiTheme="majorHAnsi" w:hAnsiTheme="majorHAnsi" w:cstheme="majorHAnsi"/>
          <w:sz w:val="14"/>
        </w:rPr>
        <w:t xml:space="preserve">” in global internet governance, initiated the International Solar Alliance and the Indo-Pacific maritime partnership with France, and is </w:t>
      </w:r>
      <w:r w:rsidRPr="00AC0C88">
        <w:rPr>
          <w:rStyle w:val="Emphasis"/>
          <w:rFonts w:asciiTheme="majorHAnsi" w:hAnsiTheme="majorHAnsi" w:cstheme="majorHAnsi"/>
        </w:rPr>
        <w:t>poised to lay the foundations for a substantive strategic partnership with British Prime Minister Boris Johnson when they meet in India</w:t>
      </w:r>
      <w:r w:rsidRPr="00AC0C88">
        <w:rPr>
          <w:rFonts w:asciiTheme="majorHAnsi" w:hAnsiTheme="majorHAnsi" w:cstheme="majorHAnsi"/>
          <w:sz w:val="14"/>
        </w:rPr>
        <w:t xml:space="preserve"> next month. Every one of these moves was </w:t>
      </w:r>
      <w:r w:rsidRPr="00AC0C88">
        <w:rPr>
          <w:rStyle w:val="Emphasis"/>
          <w:rFonts w:asciiTheme="majorHAnsi" w:hAnsiTheme="majorHAnsi" w:cstheme="majorHAnsi"/>
        </w:rPr>
        <w:t xml:space="preserve">against the predominant instincts of India’s political class, bureaucratic establishment, and foreign-policy community. </w:t>
      </w:r>
      <w:r w:rsidRPr="00AC0C88">
        <w:rPr>
          <w:rStyle w:val="Emphasis"/>
          <w:rFonts w:asciiTheme="majorHAnsi" w:hAnsiTheme="majorHAnsi" w:cstheme="majorHAnsi"/>
          <w:highlight w:val="green"/>
        </w:rPr>
        <w:t>Two factors</w:t>
      </w:r>
      <w:r w:rsidRPr="00AC0C88">
        <w:rPr>
          <w:rFonts w:asciiTheme="majorHAnsi" w:hAnsiTheme="majorHAnsi" w:cstheme="majorHAnsi"/>
          <w:sz w:val="14"/>
        </w:rPr>
        <w:t xml:space="preserve"> have </w:t>
      </w:r>
      <w:r w:rsidRPr="00AC0C88">
        <w:rPr>
          <w:rStyle w:val="Emphasis"/>
          <w:rFonts w:asciiTheme="majorHAnsi" w:hAnsiTheme="majorHAnsi" w:cstheme="majorHAnsi"/>
          <w:highlight w:val="green"/>
        </w:rPr>
        <w:t>facilitated</w:t>
      </w:r>
      <w:r w:rsidRPr="00AC0C88">
        <w:rPr>
          <w:rStyle w:val="Emphasis"/>
          <w:rFonts w:asciiTheme="majorHAnsi" w:hAnsiTheme="majorHAnsi" w:cstheme="majorHAnsi"/>
        </w:rPr>
        <w:t xml:space="preserve"> this. </w:t>
      </w:r>
      <w:r w:rsidRPr="00AC0C88">
        <w:rPr>
          <w:rStyle w:val="Emphasis"/>
          <w:rFonts w:asciiTheme="majorHAnsi" w:hAnsiTheme="majorHAnsi" w:cstheme="majorHAnsi"/>
          <w:highlight w:val="green"/>
        </w:rPr>
        <w:t>First</w:t>
      </w:r>
      <w:r w:rsidRPr="00AC0C88">
        <w:rPr>
          <w:rStyle w:val="Emphasis"/>
          <w:rFonts w:asciiTheme="majorHAnsi" w:hAnsiTheme="majorHAnsi" w:cstheme="majorHAnsi"/>
        </w:rPr>
        <w:t xml:space="preserve">, </w:t>
      </w:r>
      <w:r w:rsidRPr="00AC0C88">
        <w:rPr>
          <w:rStyle w:val="Emphasis"/>
          <w:rFonts w:asciiTheme="majorHAnsi" w:hAnsiTheme="majorHAnsi" w:cstheme="majorHAnsi"/>
          <w:highlight w:val="green"/>
        </w:rPr>
        <w:t>Modi carried little</w:t>
      </w:r>
      <w:r w:rsidRPr="00AC0C88">
        <w:rPr>
          <w:rStyle w:val="Emphasis"/>
          <w:rFonts w:asciiTheme="majorHAnsi" w:hAnsiTheme="majorHAnsi" w:cstheme="majorHAnsi"/>
        </w:rPr>
        <w:t xml:space="preserve"> of the </w:t>
      </w:r>
      <w:r w:rsidRPr="00AC0C88">
        <w:rPr>
          <w:rStyle w:val="Emphasis"/>
          <w:rFonts w:asciiTheme="majorHAnsi" w:hAnsiTheme="majorHAnsi" w:cstheme="majorHAnsi"/>
          <w:highlight w:val="green"/>
        </w:rPr>
        <w:t>anti-Western ideological baggage</w:t>
      </w:r>
      <w:r w:rsidRPr="00AC0C88">
        <w:rPr>
          <w:rStyle w:val="Emphasis"/>
          <w:rFonts w:asciiTheme="majorHAnsi" w:hAnsiTheme="majorHAnsi" w:cstheme="majorHAnsi"/>
        </w:rPr>
        <w:t xml:space="preserve"> of the nationalists who thrive in his own party or the political left and center that prefer to keep a safe distance from Washington. Modi’s </w:t>
      </w:r>
      <w:r w:rsidRPr="00AC0C88">
        <w:rPr>
          <w:rStyle w:val="Emphasis"/>
          <w:rFonts w:asciiTheme="majorHAnsi" w:hAnsiTheme="majorHAnsi" w:cstheme="majorHAnsi"/>
          <w:highlight w:val="green"/>
        </w:rPr>
        <w:t>judgement that India needs a more productive relationship with the</w:t>
      </w:r>
      <w:r w:rsidRPr="00AC0C88">
        <w:rPr>
          <w:rStyle w:val="Emphasis"/>
          <w:rFonts w:asciiTheme="majorHAnsi" w:hAnsiTheme="majorHAnsi" w:cstheme="majorHAnsi"/>
        </w:rPr>
        <w:t xml:space="preserve"> United States and the </w:t>
      </w:r>
      <w:r w:rsidRPr="00AC0C88">
        <w:rPr>
          <w:rStyle w:val="Emphasis"/>
          <w:rFonts w:asciiTheme="majorHAnsi" w:hAnsiTheme="majorHAnsi" w:cstheme="majorHAnsi"/>
          <w:highlight w:val="green"/>
        </w:rPr>
        <w:t>West</w:t>
      </w:r>
      <w:r w:rsidRPr="00AC0C88">
        <w:rPr>
          <w:rStyle w:val="Emphasis"/>
          <w:rFonts w:asciiTheme="majorHAnsi" w:hAnsiTheme="majorHAnsi" w:cstheme="majorHAnsi"/>
        </w:rPr>
        <w:t xml:space="preserve"> is </w:t>
      </w:r>
      <w:r w:rsidRPr="00AC0C88">
        <w:rPr>
          <w:rStyle w:val="Emphasis"/>
          <w:rFonts w:asciiTheme="majorHAnsi" w:hAnsiTheme="majorHAnsi" w:cstheme="majorHAnsi"/>
          <w:highlight w:val="green"/>
        </w:rPr>
        <w:t>rooted in</w:t>
      </w:r>
      <w:r w:rsidRPr="00AC0C88">
        <w:rPr>
          <w:rStyle w:val="Emphasis"/>
          <w:rFonts w:asciiTheme="majorHAnsi" w:hAnsiTheme="majorHAnsi" w:cstheme="majorHAnsi"/>
        </w:rPr>
        <w:t xml:space="preserve"> the </w:t>
      </w:r>
      <w:r w:rsidRPr="00AC0C88">
        <w:rPr>
          <w:rStyle w:val="Emphasis"/>
          <w:rFonts w:asciiTheme="majorHAnsi" w:hAnsiTheme="majorHAnsi" w:cstheme="majorHAnsi"/>
          <w:highlight w:val="green"/>
        </w:rPr>
        <w:t>simple calculus of national interest</w:t>
      </w:r>
      <w:r w:rsidRPr="00AC0C88">
        <w:rPr>
          <w:rStyle w:val="Emphasis"/>
          <w:rFonts w:asciiTheme="majorHAnsi" w:hAnsiTheme="majorHAnsi" w:cstheme="majorHAnsi"/>
        </w:rPr>
        <w:t xml:space="preserve"> rather than any involved reasoning.</w:t>
      </w:r>
    </w:p>
    <w:p w14:paraId="09709013" w14:textId="77777777" w:rsidR="00AF4931" w:rsidRPr="00AC0C88" w:rsidRDefault="00AF4931" w:rsidP="00AF4931">
      <w:pPr>
        <w:rPr>
          <w:rFonts w:asciiTheme="majorHAnsi" w:hAnsiTheme="majorHAnsi" w:cstheme="majorHAnsi"/>
        </w:rPr>
      </w:pPr>
    </w:p>
    <w:p w14:paraId="3E53D316" w14:textId="77777777" w:rsidR="00AF4931" w:rsidRPr="00AC0C88" w:rsidRDefault="00AF4931" w:rsidP="00AF4931">
      <w:pPr>
        <w:pStyle w:val="Heading4"/>
        <w:rPr>
          <w:rFonts w:asciiTheme="majorHAnsi" w:hAnsiTheme="majorHAnsi" w:cstheme="majorHAnsi"/>
        </w:rPr>
      </w:pPr>
      <w:r w:rsidRPr="00AC0C88">
        <w:rPr>
          <w:rFonts w:asciiTheme="majorHAnsi" w:hAnsiTheme="majorHAnsi" w:cstheme="majorHAnsi"/>
        </w:rPr>
        <w:lastRenderedPageBreak/>
        <w:t xml:space="preserve">The TRIPS waiver sets the stage for India to use </w:t>
      </w:r>
      <w:r w:rsidRPr="00AC0C88">
        <w:rPr>
          <w:rFonts w:asciiTheme="majorHAnsi" w:hAnsiTheme="majorHAnsi" w:cstheme="majorHAnsi"/>
          <w:u w:val="single"/>
        </w:rPr>
        <w:t>forced tech transfer</w:t>
      </w:r>
      <w:r w:rsidRPr="00AC0C88">
        <w:rPr>
          <w:rFonts w:asciiTheme="majorHAnsi" w:hAnsiTheme="majorHAnsi" w:cstheme="majorHAnsi"/>
        </w:rPr>
        <w:t xml:space="preserve"> to secure vaccines---that </w:t>
      </w:r>
      <w:r w:rsidRPr="00AC0C88">
        <w:rPr>
          <w:rFonts w:asciiTheme="majorHAnsi" w:hAnsiTheme="majorHAnsi" w:cstheme="majorHAnsi"/>
          <w:u w:val="single"/>
        </w:rPr>
        <w:t>decks relations</w:t>
      </w:r>
    </w:p>
    <w:p w14:paraId="30D5D6F3" w14:textId="77777777" w:rsidR="00AF4931" w:rsidRPr="00AC0C88" w:rsidRDefault="00AF4931" w:rsidP="00AF4931">
      <w:pPr>
        <w:rPr>
          <w:rFonts w:asciiTheme="majorHAnsi" w:hAnsiTheme="majorHAnsi" w:cstheme="majorHAnsi"/>
        </w:rPr>
      </w:pPr>
      <w:r w:rsidRPr="00AC0C88">
        <w:rPr>
          <w:rFonts w:asciiTheme="majorHAnsi" w:hAnsiTheme="majorHAnsi" w:cstheme="majorHAnsi"/>
        </w:rPr>
        <w:t xml:space="preserve">Yogesh </w:t>
      </w:r>
      <w:r w:rsidRPr="00AC0C88">
        <w:rPr>
          <w:rStyle w:val="Style13ptBold"/>
          <w:rFonts w:asciiTheme="majorHAnsi" w:hAnsiTheme="majorHAnsi" w:cstheme="majorHAnsi"/>
        </w:rPr>
        <w:t xml:space="preserve">Pai </w:t>
      </w:r>
      <w:r w:rsidRPr="00AC0C88">
        <w:rPr>
          <w:rFonts w:asciiTheme="majorHAnsi" w:hAnsiTheme="majorHAnsi" w:cstheme="majorHAnsi"/>
        </w:rPr>
        <w:t xml:space="preserve">&amp; Prashant Reddy </w:t>
      </w:r>
      <w:proofErr w:type="spellStart"/>
      <w:r w:rsidRPr="00AC0C88">
        <w:rPr>
          <w:rFonts w:asciiTheme="majorHAnsi" w:hAnsiTheme="majorHAnsi" w:cstheme="majorHAnsi"/>
        </w:rPr>
        <w:t>Thikkavarapu</w:t>
      </w:r>
      <w:proofErr w:type="spellEnd"/>
      <w:r w:rsidRPr="00AC0C88">
        <w:rPr>
          <w:rStyle w:val="Style13ptBold"/>
          <w:rFonts w:asciiTheme="majorHAnsi" w:hAnsiTheme="majorHAnsi" w:cstheme="majorHAnsi"/>
        </w:rPr>
        <w:t xml:space="preserve"> 21</w:t>
      </w:r>
      <w:r w:rsidRPr="00AC0C88">
        <w:rPr>
          <w:rFonts w:asciiTheme="majorHAnsi" w:hAnsiTheme="majorHAnsi" w:cstheme="majorHAnsi"/>
        </w:rPr>
        <w:t xml:space="preserve">, Dr. Yogesh Pai has a PhD from the Inter-University Centre for IPR Studies, CUSAT, Kochi, in the area of Regulation of Standard-Essential Patents in India. Prashant Reddy </w:t>
      </w:r>
      <w:proofErr w:type="spellStart"/>
      <w:r w:rsidRPr="00AC0C88">
        <w:rPr>
          <w:rFonts w:asciiTheme="majorHAnsi" w:hAnsiTheme="majorHAnsi" w:cstheme="majorHAnsi"/>
        </w:rPr>
        <w:t>Thikkavarapu</w:t>
      </w:r>
      <w:proofErr w:type="spellEnd"/>
      <w:r w:rsidRPr="00AC0C88">
        <w:rPr>
          <w:rFonts w:asciiTheme="majorHAnsi" w:hAnsiTheme="majorHAnsi" w:cstheme="majorHAnsi"/>
        </w:rPr>
        <w:t xml:space="preserve"> Assistant Professor, National Academy of Legal Studies &amp; Research (NALSAR) University of </w:t>
      </w:r>
      <w:proofErr w:type="gramStart"/>
      <w:r w:rsidRPr="00AC0C88">
        <w:rPr>
          <w:rFonts w:asciiTheme="majorHAnsi" w:hAnsiTheme="majorHAnsi" w:cstheme="majorHAnsi"/>
        </w:rPr>
        <w:t>Law,.</w:t>
      </w:r>
      <w:proofErr w:type="gramEnd"/>
      <w:r w:rsidRPr="00AC0C88">
        <w:rPr>
          <w:rFonts w:asciiTheme="majorHAnsi" w:hAnsiTheme="majorHAnsi" w:cstheme="majorHAnsi"/>
        </w:rPr>
        <w:t xml:space="preserve"> Hyderabad. Scrolli.in, Jun 01, 2021. “Even if WTO waives IP on vaccines, India will face challenge translating this into mass production” </w:t>
      </w:r>
      <w:hyperlink r:id="rId12" w:history="1">
        <w:r w:rsidRPr="00AC0C88">
          <w:rPr>
            <w:rStyle w:val="Hyperlink"/>
            <w:rFonts w:asciiTheme="majorHAnsi" w:hAnsiTheme="majorHAnsi" w:cstheme="majorHAnsi"/>
          </w:rPr>
          <w:t>https://scroll.in/article/996079/even-if-wto-waives-ip-on-vaccines-india-will-face-challenge-translating-this-into-mass-production</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16A3E798"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t xml:space="preserve">With the United States agreeing to text-based negotiations on the revised Intellectual Property Rights waiver proposal jointly submitted by India and South Africa at the World Trade </w:t>
      </w:r>
      <w:proofErr w:type="spellStart"/>
      <w:r w:rsidRPr="00AC0C88">
        <w:rPr>
          <w:rFonts w:asciiTheme="majorHAnsi" w:hAnsiTheme="majorHAnsi" w:cstheme="majorHAnsi"/>
          <w:sz w:val="12"/>
          <w:szCs w:val="12"/>
        </w:rPr>
        <w:t>Organisation</w:t>
      </w:r>
      <w:proofErr w:type="spellEnd"/>
      <w:r w:rsidRPr="00AC0C88">
        <w:rPr>
          <w:rFonts w:asciiTheme="majorHAnsi" w:hAnsiTheme="majorHAnsi" w:cstheme="majorHAnsi"/>
          <w:sz w:val="12"/>
          <w:szCs w:val="12"/>
        </w:rPr>
        <w:t>, the European Union remains the last major power opposing this proposal.</w:t>
      </w:r>
    </w:p>
    <w:p w14:paraId="28F8785A"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t xml:space="preserve">While we await the results of possibly lengthy text-based negotiations, it is necessary for the government of India to come out with a white paper explaining how exactly it intends to </w:t>
      </w:r>
      <w:proofErr w:type="spellStart"/>
      <w:r w:rsidRPr="00AC0C88">
        <w:rPr>
          <w:rFonts w:asciiTheme="majorHAnsi" w:hAnsiTheme="majorHAnsi" w:cstheme="majorHAnsi"/>
          <w:sz w:val="12"/>
          <w:szCs w:val="12"/>
        </w:rPr>
        <w:t>operationalise</w:t>
      </w:r>
      <w:proofErr w:type="spellEnd"/>
      <w:r w:rsidRPr="00AC0C88">
        <w:rPr>
          <w:rFonts w:asciiTheme="majorHAnsi" w:hAnsiTheme="majorHAnsi" w:cstheme="majorHAnsi"/>
          <w:sz w:val="12"/>
          <w:szCs w:val="12"/>
        </w:rPr>
        <w:t xml:space="preserve"> a possible IP waiver for vaccines, if and when such a waiver comes into effect.</w:t>
      </w:r>
    </w:p>
    <w:p w14:paraId="5F2DEF22"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t>The aim of such an exercise should be to explain to the world the manner in which this waiver will translate into the mass production of vaccines to meet the immediate medical needs of the developing world.</w:t>
      </w:r>
    </w:p>
    <w:p w14:paraId="003BCE69"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The initial wisdom among the proponents of the waiver is based on an assumption that </w:t>
      </w:r>
      <w:r w:rsidRPr="00AC0C88">
        <w:rPr>
          <w:rStyle w:val="StyleUnderline"/>
          <w:rFonts w:asciiTheme="majorHAnsi" w:hAnsiTheme="majorHAnsi" w:cstheme="majorHAnsi"/>
          <w:highlight w:val="green"/>
        </w:rPr>
        <w:t>a waiver will remove</w:t>
      </w:r>
      <w:r w:rsidRPr="00AC0C88">
        <w:rPr>
          <w:rStyle w:val="StyleUnderline"/>
          <w:rFonts w:asciiTheme="majorHAnsi" w:hAnsiTheme="majorHAnsi" w:cstheme="majorHAnsi"/>
        </w:rPr>
        <w:t xml:space="preserve"> the </w:t>
      </w:r>
      <w:r w:rsidRPr="00AC0C88">
        <w:rPr>
          <w:rStyle w:val="StyleUnderline"/>
          <w:rFonts w:asciiTheme="majorHAnsi" w:hAnsiTheme="majorHAnsi" w:cstheme="majorHAnsi"/>
          <w:highlight w:val="green"/>
        </w:rPr>
        <w:t>legal barriers</w:t>
      </w:r>
      <w:r w:rsidRPr="00AC0C88">
        <w:rPr>
          <w:rStyle w:val="StyleUnderline"/>
          <w:rFonts w:asciiTheme="majorHAnsi" w:hAnsiTheme="majorHAnsi" w:cstheme="majorHAnsi"/>
        </w:rPr>
        <w:t xml:space="preserve"> to production of vaccines</w:t>
      </w:r>
      <w:r w:rsidRPr="00AC0C88">
        <w:rPr>
          <w:rFonts w:asciiTheme="majorHAnsi" w:hAnsiTheme="majorHAnsi" w:cstheme="majorHAnsi"/>
          <w:sz w:val="16"/>
        </w:rPr>
        <w:t xml:space="preserve">. But as is widely acknowledged by most experts, </w:t>
      </w:r>
      <w:r w:rsidRPr="00AC0C88">
        <w:rPr>
          <w:rStyle w:val="StyleUnderline"/>
          <w:rFonts w:asciiTheme="majorHAnsi" w:hAnsiTheme="majorHAnsi" w:cstheme="majorHAnsi"/>
          <w:highlight w:val="green"/>
        </w:rPr>
        <w:t>developing countries</w:t>
      </w:r>
      <w:r w:rsidRPr="00AC0C88">
        <w:rPr>
          <w:rStyle w:val="StyleUnderline"/>
          <w:rFonts w:asciiTheme="majorHAnsi" w:hAnsiTheme="majorHAnsi" w:cstheme="majorHAnsi"/>
        </w:rPr>
        <w:t xml:space="preserve"> will not be able to reverse-engineer these Covid-19 vaccines on their own. They </w:t>
      </w:r>
      <w:r w:rsidRPr="00AC0C88">
        <w:rPr>
          <w:rStyle w:val="StyleUnderline"/>
          <w:rFonts w:asciiTheme="majorHAnsi" w:hAnsiTheme="majorHAnsi" w:cstheme="majorHAnsi"/>
          <w:highlight w:val="green"/>
        </w:rPr>
        <w:t>will require active</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tech</w:t>
      </w:r>
      <w:r w:rsidRPr="00AC0C88">
        <w:rPr>
          <w:rStyle w:val="StyleUnderline"/>
          <w:rFonts w:asciiTheme="majorHAnsi" w:hAnsiTheme="majorHAnsi" w:cstheme="majorHAnsi"/>
        </w:rPr>
        <w:t xml:space="preserve">nology </w:t>
      </w:r>
      <w:r w:rsidRPr="00AC0C88">
        <w:rPr>
          <w:rStyle w:val="StyleUnderline"/>
          <w:rFonts w:asciiTheme="majorHAnsi" w:hAnsiTheme="majorHAnsi" w:cstheme="majorHAnsi"/>
          <w:highlight w:val="green"/>
        </w:rPr>
        <w:t>transfer from vaccines developers in the West before they can</w:t>
      </w:r>
      <w:r w:rsidRPr="00AC0C88">
        <w:rPr>
          <w:rStyle w:val="StyleUnderline"/>
          <w:rFonts w:asciiTheme="majorHAnsi" w:hAnsiTheme="majorHAnsi" w:cstheme="majorHAnsi"/>
        </w:rPr>
        <w:t xml:space="preserve"> begin </w:t>
      </w:r>
      <w:r w:rsidRPr="00AC0C88">
        <w:rPr>
          <w:rStyle w:val="StyleUnderline"/>
          <w:rFonts w:asciiTheme="majorHAnsi" w:hAnsiTheme="majorHAnsi" w:cstheme="majorHAnsi"/>
          <w:highlight w:val="green"/>
        </w:rPr>
        <w:t>manufacture</w:t>
      </w:r>
      <w:r w:rsidRPr="00AC0C88">
        <w:rPr>
          <w:rStyle w:val="StyleUnderline"/>
          <w:rFonts w:asciiTheme="majorHAnsi" w:hAnsiTheme="majorHAnsi" w:cstheme="majorHAnsi"/>
        </w:rPr>
        <w:t xml:space="preserve"> of any vaccines. These </w:t>
      </w:r>
      <w:r w:rsidRPr="00AC0C88">
        <w:rPr>
          <w:rStyle w:val="Emphasis"/>
          <w:rFonts w:asciiTheme="majorHAnsi" w:hAnsiTheme="majorHAnsi" w:cstheme="majorHAnsi"/>
          <w:highlight w:val="green"/>
        </w:rPr>
        <w:t>challenges are more practical than legal</w:t>
      </w:r>
      <w:r w:rsidRPr="00AC0C88">
        <w:rPr>
          <w:rFonts w:asciiTheme="majorHAnsi" w:hAnsiTheme="majorHAnsi" w:cstheme="majorHAnsi"/>
          <w:sz w:val="16"/>
        </w:rPr>
        <w:t>.</w:t>
      </w:r>
    </w:p>
    <w:p w14:paraId="116A4A92"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t>Tech-transfer challenge</w:t>
      </w:r>
    </w:p>
    <w:p w14:paraId="35BB6DE7"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t>For starters, even if the IP waiver does come into effect, unless the tech-owning vaccine producers residing abroad (</w:t>
      </w:r>
      <w:proofErr w:type="gramStart"/>
      <w:r w:rsidRPr="00AC0C88">
        <w:rPr>
          <w:rFonts w:asciiTheme="majorHAnsi" w:hAnsiTheme="majorHAnsi" w:cstheme="majorHAnsi"/>
          <w:sz w:val="12"/>
          <w:szCs w:val="12"/>
        </w:rPr>
        <w:t>i.e.</w:t>
      </w:r>
      <w:proofErr w:type="gramEnd"/>
      <w:r w:rsidRPr="00AC0C88">
        <w:rPr>
          <w:rFonts w:asciiTheme="majorHAnsi" w:hAnsiTheme="majorHAnsi" w:cstheme="majorHAnsi"/>
          <w:sz w:val="12"/>
          <w:szCs w:val="12"/>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AC0C88">
        <w:rPr>
          <w:rFonts w:asciiTheme="majorHAnsi" w:hAnsiTheme="majorHAnsi" w:cstheme="majorHAnsi"/>
          <w:sz w:val="12"/>
          <w:szCs w:val="12"/>
        </w:rPr>
        <w:t>favour</w:t>
      </w:r>
      <w:proofErr w:type="spellEnd"/>
      <w:r w:rsidRPr="00AC0C88">
        <w:rPr>
          <w:rFonts w:asciiTheme="majorHAnsi" w:hAnsiTheme="majorHAnsi" w:cstheme="majorHAnsi"/>
          <w:sz w:val="12"/>
          <w:szCs w:val="12"/>
        </w:rPr>
        <w:t xml:space="preserve"> of firms willing to produce vaccines in India.</w:t>
      </w:r>
    </w:p>
    <w:p w14:paraId="7273F4DD" w14:textId="77777777" w:rsidR="00AF4931" w:rsidRPr="00AC0C88" w:rsidRDefault="00AF4931" w:rsidP="00AF4931">
      <w:pPr>
        <w:rPr>
          <w:rFonts w:asciiTheme="majorHAnsi" w:hAnsiTheme="majorHAnsi" w:cstheme="majorHAnsi"/>
          <w:sz w:val="16"/>
        </w:rPr>
      </w:pPr>
      <w:proofErr w:type="gramStart"/>
      <w:r w:rsidRPr="00AC0C88">
        <w:rPr>
          <w:rFonts w:asciiTheme="majorHAnsi" w:hAnsiTheme="majorHAnsi" w:cstheme="majorHAnsi"/>
          <w:sz w:val="16"/>
        </w:rPr>
        <w:t>Thus</w:t>
      </w:r>
      <w:proofErr w:type="gramEnd"/>
      <w:r w:rsidRPr="00AC0C88">
        <w:rPr>
          <w:rFonts w:asciiTheme="majorHAnsi" w:hAnsiTheme="majorHAnsi" w:cstheme="majorHAnsi"/>
          <w:sz w:val="16"/>
        </w:rPr>
        <w:t xml:space="preserve"> the Pfizer/</w:t>
      </w:r>
      <w:proofErr w:type="spellStart"/>
      <w:r w:rsidRPr="00AC0C88">
        <w:rPr>
          <w:rFonts w:asciiTheme="majorHAnsi" w:hAnsiTheme="majorHAnsi" w:cstheme="majorHAnsi"/>
          <w:sz w:val="16"/>
        </w:rPr>
        <w:t>BioNtech</w:t>
      </w:r>
      <w:proofErr w:type="spellEnd"/>
      <w:r w:rsidRPr="00AC0C88">
        <w:rPr>
          <w:rFonts w:asciiTheme="majorHAnsi" w:hAnsiTheme="majorHAnsi" w:cstheme="majorHAnsi"/>
          <w:sz w:val="16"/>
        </w:rPr>
        <w:t xml:space="preserve"> and </w:t>
      </w:r>
      <w:proofErr w:type="spellStart"/>
      <w:r w:rsidRPr="00AC0C88">
        <w:rPr>
          <w:rFonts w:asciiTheme="majorHAnsi" w:hAnsiTheme="majorHAnsi" w:cstheme="majorHAnsi"/>
          <w:sz w:val="16"/>
        </w:rPr>
        <w:t>Moderna’s</w:t>
      </w:r>
      <w:proofErr w:type="spellEnd"/>
      <w:r w:rsidRPr="00AC0C88">
        <w:rPr>
          <w:rFonts w:asciiTheme="majorHAnsi" w:hAnsiTheme="majorHAnsi" w:cstheme="majorHAnsi"/>
          <w:sz w:val="16"/>
        </w:rPr>
        <w:t xml:space="preserve"> </w:t>
      </w:r>
      <w:r w:rsidRPr="00AC0C88">
        <w:rPr>
          <w:rStyle w:val="StyleUnderline"/>
          <w:rFonts w:asciiTheme="majorHAnsi" w:hAnsiTheme="majorHAnsi" w:cstheme="majorHAnsi"/>
        </w:rPr>
        <w:t>mRNA vaccine technologies, which are currently not produced in India, may still remain inaccessible under the waiver, unless countries such as the U.S. where these firms primarily reside engage in forced technology transfer under their domestic laws</w:t>
      </w:r>
      <w:r w:rsidRPr="00AC0C88">
        <w:rPr>
          <w:rFonts w:asciiTheme="majorHAnsi" w:hAnsiTheme="majorHAnsi" w:cstheme="majorHAnsi"/>
          <w:sz w:val="16"/>
        </w:rPr>
        <w:t>.</w:t>
      </w:r>
    </w:p>
    <w:p w14:paraId="6585AC4F" w14:textId="77777777" w:rsidR="00AF4931" w:rsidRPr="00AC0C88" w:rsidRDefault="00AF4931" w:rsidP="00AF4931">
      <w:pPr>
        <w:rPr>
          <w:rFonts w:asciiTheme="majorHAnsi" w:hAnsiTheme="majorHAnsi" w:cstheme="majorHAnsi"/>
          <w:sz w:val="16"/>
        </w:rPr>
      </w:pPr>
      <w:r w:rsidRPr="00AC0C88">
        <w:rPr>
          <w:rStyle w:val="StyleUnderline"/>
          <w:rFonts w:asciiTheme="majorHAnsi" w:hAnsiTheme="majorHAnsi" w:cstheme="majorHAnsi"/>
          <w:highlight w:val="green"/>
        </w:rPr>
        <w:t>It is very unlikely</w:t>
      </w:r>
      <w:r w:rsidRPr="00AC0C88">
        <w:rPr>
          <w:rFonts w:asciiTheme="majorHAnsi" w:hAnsiTheme="majorHAnsi" w:cstheme="majorHAnsi"/>
          <w:sz w:val="16"/>
        </w:rPr>
        <w:t xml:space="preserve"> that the </w:t>
      </w:r>
      <w:r w:rsidRPr="00AC0C88">
        <w:rPr>
          <w:rStyle w:val="StyleUnderline"/>
          <w:rFonts w:asciiTheme="majorHAnsi" w:hAnsiTheme="majorHAnsi" w:cstheme="majorHAnsi"/>
          <w:highlight w:val="green"/>
        </w:rPr>
        <w:t>Biden</w:t>
      </w:r>
      <w:r w:rsidRPr="00AC0C88">
        <w:rPr>
          <w:rFonts w:asciiTheme="majorHAnsi" w:hAnsiTheme="majorHAnsi" w:cstheme="majorHAnsi"/>
          <w:sz w:val="16"/>
        </w:rPr>
        <w:t xml:space="preserve"> administration </w:t>
      </w:r>
      <w:r w:rsidRPr="00AC0C88">
        <w:rPr>
          <w:rStyle w:val="StyleUnderline"/>
          <w:rFonts w:asciiTheme="majorHAnsi" w:hAnsiTheme="majorHAnsi" w:cstheme="majorHAnsi"/>
          <w:highlight w:val="green"/>
        </w:rPr>
        <w:t>will force</w:t>
      </w:r>
      <w:r w:rsidRPr="00AC0C88">
        <w:rPr>
          <w:rStyle w:val="StyleUnderline"/>
          <w:rFonts w:asciiTheme="majorHAnsi" w:hAnsiTheme="majorHAnsi" w:cstheme="majorHAnsi"/>
        </w:rPr>
        <w:t xml:space="preserve"> American </w:t>
      </w:r>
      <w:r w:rsidRPr="00AC0C88">
        <w:rPr>
          <w:rStyle w:val="StyleUnderline"/>
          <w:rFonts w:asciiTheme="majorHAnsi" w:hAnsiTheme="majorHAnsi" w:cstheme="majorHAnsi"/>
          <w:highlight w:val="green"/>
        </w:rPr>
        <w:t>companies to transfer</w:t>
      </w:r>
      <w:r w:rsidRPr="00AC0C88">
        <w:rPr>
          <w:rStyle w:val="StyleUnderline"/>
          <w:rFonts w:asciiTheme="majorHAnsi" w:hAnsiTheme="majorHAnsi" w:cstheme="majorHAnsi"/>
        </w:rPr>
        <w:t xml:space="preserve"> their </w:t>
      </w:r>
      <w:r w:rsidRPr="00AC0C88">
        <w:rPr>
          <w:rStyle w:val="StyleUnderline"/>
          <w:rFonts w:asciiTheme="majorHAnsi" w:hAnsiTheme="majorHAnsi" w:cstheme="majorHAnsi"/>
          <w:highlight w:val="green"/>
        </w:rPr>
        <w:t>tech</w:t>
      </w:r>
      <w:r w:rsidRPr="00AC0C88">
        <w:rPr>
          <w:rStyle w:val="StyleUnderline"/>
          <w:rFonts w:asciiTheme="majorHAnsi" w:hAnsiTheme="majorHAnsi" w:cstheme="majorHAnsi"/>
        </w:rPr>
        <w:t xml:space="preserve">nology </w:t>
      </w:r>
      <w:r w:rsidRPr="00AC0C88">
        <w:rPr>
          <w:rStyle w:val="StyleUnderline"/>
          <w:rFonts w:asciiTheme="majorHAnsi" w:hAnsiTheme="majorHAnsi" w:cstheme="majorHAnsi"/>
          <w:highlight w:val="green"/>
        </w:rPr>
        <w:t>to Indian companies for no remuneration</w:t>
      </w:r>
      <w:r w:rsidRPr="00AC0C88">
        <w:rPr>
          <w:rStyle w:val="StyleUnderline"/>
          <w:rFonts w:asciiTheme="majorHAnsi" w:hAnsiTheme="majorHAnsi" w:cstheme="majorHAnsi"/>
        </w:rPr>
        <w:t xml:space="preserve">. The </w:t>
      </w:r>
      <w:r w:rsidRPr="00AC0C88">
        <w:rPr>
          <w:rStyle w:val="StyleUnderline"/>
          <w:rFonts w:asciiTheme="majorHAnsi" w:hAnsiTheme="majorHAnsi" w:cstheme="majorHAnsi"/>
          <w:highlight w:val="green"/>
        </w:rPr>
        <w:t>domestic</w:t>
      </w:r>
      <w:r w:rsidRPr="00AC0C88">
        <w:rPr>
          <w:rStyle w:val="StyleUnderline"/>
          <w:rFonts w:asciiTheme="majorHAnsi" w:hAnsiTheme="majorHAnsi" w:cstheme="majorHAnsi"/>
        </w:rPr>
        <w:t xml:space="preserve"> political </w:t>
      </w:r>
      <w:r w:rsidRPr="00AC0C88">
        <w:rPr>
          <w:rStyle w:val="StyleUnderline"/>
          <w:rFonts w:asciiTheme="majorHAnsi" w:hAnsiTheme="majorHAnsi" w:cstheme="majorHAnsi"/>
          <w:highlight w:val="green"/>
        </w:rPr>
        <w:t>costs</w:t>
      </w:r>
      <w:r w:rsidRPr="00AC0C88">
        <w:rPr>
          <w:rStyle w:val="StyleUnderline"/>
          <w:rFonts w:asciiTheme="majorHAnsi" w:hAnsiTheme="majorHAnsi" w:cstheme="majorHAnsi"/>
        </w:rPr>
        <w:t xml:space="preserve"> of such a policy </w:t>
      </w:r>
      <w:r w:rsidRPr="00AC0C88">
        <w:rPr>
          <w:rStyle w:val="StyleUnderline"/>
          <w:rFonts w:asciiTheme="majorHAnsi" w:hAnsiTheme="majorHAnsi" w:cstheme="majorHAnsi"/>
          <w:highlight w:val="green"/>
        </w:rPr>
        <w:t>would be too high</w:t>
      </w:r>
      <w:r w:rsidRPr="00AC0C88">
        <w:rPr>
          <w:rStyle w:val="StyleUnderline"/>
          <w:rFonts w:asciiTheme="majorHAnsi" w:hAnsiTheme="majorHAnsi" w:cstheme="majorHAnsi"/>
        </w:rPr>
        <w:t xml:space="preserve"> for the Biden administration</w:t>
      </w:r>
      <w:r w:rsidRPr="00AC0C88">
        <w:rPr>
          <w:rFonts w:asciiTheme="majorHAnsi" w:hAnsiTheme="majorHAnsi" w:cstheme="majorHAnsi"/>
          <w:sz w:val="16"/>
        </w:rPr>
        <w:t>.</w:t>
      </w:r>
    </w:p>
    <w:p w14:paraId="54302D70" w14:textId="77777777" w:rsidR="00AF4931" w:rsidRPr="00AC0C88" w:rsidRDefault="00AF4931" w:rsidP="00AF4931">
      <w:pPr>
        <w:rPr>
          <w:rFonts w:asciiTheme="majorHAnsi" w:hAnsiTheme="majorHAnsi" w:cstheme="majorHAnsi"/>
          <w:sz w:val="16"/>
        </w:rPr>
      </w:pPr>
      <w:r w:rsidRPr="00AC0C88">
        <w:rPr>
          <w:rStyle w:val="StyleUnderline"/>
          <w:rFonts w:asciiTheme="majorHAnsi" w:hAnsiTheme="majorHAnsi" w:cstheme="majorHAnsi"/>
          <w:highlight w:val="green"/>
        </w:rPr>
        <w:t>A domestic</w:t>
      </w:r>
      <w:r w:rsidRPr="00AC0C88">
        <w:rPr>
          <w:rStyle w:val="StyleUnderline"/>
          <w:rFonts w:asciiTheme="majorHAnsi" w:hAnsiTheme="majorHAnsi" w:cstheme="majorHAnsi"/>
        </w:rPr>
        <w:t xml:space="preserve"> policy </w:t>
      </w:r>
      <w:r w:rsidRPr="00AC0C88">
        <w:rPr>
          <w:rStyle w:val="StyleUnderline"/>
          <w:rFonts w:asciiTheme="majorHAnsi" w:hAnsiTheme="majorHAnsi" w:cstheme="majorHAnsi"/>
          <w:highlight w:val="green"/>
        </w:rPr>
        <w:t>option for India is to threaten Western vaccine makers</w:t>
      </w:r>
      <w:r w:rsidRPr="00AC0C88">
        <w:rPr>
          <w:rStyle w:val="StyleUnderline"/>
          <w:rFonts w:asciiTheme="majorHAnsi" w:hAnsiTheme="majorHAnsi" w:cstheme="majorHAnsi"/>
        </w:rPr>
        <w:t xml:space="preserve"> in India </w:t>
      </w:r>
      <w:r w:rsidRPr="00AC0C88">
        <w:rPr>
          <w:rStyle w:val="StyleUnderline"/>
          <w:rFonts w:asciiTheme="majorHAnsi" w:hAnsiTheme="majorHAnsi" w:cstheme="majorHAnsi"/>
          <w:highlight w:val="green"/>
        </w:rPr>
        <w:t>with punitive action against</w:t>
      </w:r>
      <w:r w:rsidRPr="00AC0C88">
        <w:rPr>
          <w:rStyle w:val="StyleUnderline"/>
          <w:rFonts w:asciiTheme="majorHAnsi" w:hAnsiTheme="majorHAnsi" w:cstheme="majorHAnsi"/>
        </w:rPr>
        <w:t xml:space="preserve"> their existing </w:t>
      </w:r>
      <w:r w:rsidRPr="00AC0C88">
        <w:rPr>
          <w:rStyle w:val="StyleUnderline"/>
          <w:rFonts w:asciiTheme="majorHAnsi" w:hAnsiTheme="majorHAnsi" w:cstheme="majorHAnsi"/>
          <w:highlight w:val="green"/>
        </w:rPr>
        <w:t>patents</w:t>
      </w:r>
      <w:r w:rsidRPr="00AC0C88">
        <w:rPr>
          <w:rStyle w:val="StyleUnderline"/>
          <w:rFonts w:asciiTheme="majorHAnsi" w:hAnsiTheme="majorHAnsi" w:cstheme="majorHAnsi"/>
        </w:rPr>
        <w:t xml:space="preserve"> for other products </w:t>
      </w:r>
      <w:r w:rsidRPr="00AC0C88">
        <w:rPr>
          <w:rStyle w:val="StyleUnderline"/>
          <w:rFonts w:asciiTheme="majorHAnsi" w:hAnsiTheme="majorHAnsi" w:cstheme="majorHAnsi"/>
          <w:highlight w:val="green"/>
        </w:rPr>
        <w:t>if they fail to</w:t>
      </w:r>
      <w:r w:rsidRPr="00AC0C88">
        <w:rPr>
          <w:rStyle w:val="StyleUnderline"/>
          <w:rFonts w:asciiTheme="majorHAnsi" w:hAnsiTheme="majorHAnsi" w:cstheme="majorHAnsi"/>
        </w:rPr>
        <w:t xml:space="preserve"> voluntary </w:t>
      </w:r>
      <w:r w:rsidRPr="00AC0C88">
        <w:rPr>
          <w:rStyle w:val="StyleUnderline"/>
          <w:rFonts w:asciiTheme="majorHAnsi" w:hAnsiTheme="majorHAnsi" w:cstheme="majorHAnsi"/>
          <w:highlight w:val="green"/>
        </w:rPr>
        <w:t>transfer</w:t>
      </w:r>
      <w:r w:rsidRPr="00AC0C88">
        <w:rPr>
          <w:rStyle w:val="StyleUnderline"/>
          <w:rFonts w:asciiTheme="majorHAnsi" w:hAnsiTheme="majorHAnsi" w:cstheme="majorHAnsi"/>
        </w:rPr>
        <w:t xml:space="preserve"> technology to Indian companies</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Such a move towards</w:t>
      </w:r>
      <w:r w:rsidRPr="00AC0C88">
        <w:rPr>
          <w:rStyle w:val="StyleUnderline"/>
          <w:rFonts w:asciiTheme="majorHAnsi" w:hAnsiTheme="majorHAnsi" w:cstheme="majorHAnsi"/>
        </w:rPr>
        <w:t xml:space="preserve"> </w:t>
      </w:r>
      <w:r w:rsidRPr="00AC0C88">
        <w:rPr>
          <w:rStyle w:val="Emphasis"/>
          <w:rFonts w:asciiTheme="majorHAnsi" w:hAnsiTheme="majorHAnsi" w:cstheme="majorHAnsi"/>
          <w:highlight w:val="green"/>
        </w:rPr>
        <w:t>forced tech</w:t>
      </w:r>
      <w:r w:rsidRPr="00AC0C88">
        <w:rPr>
          <w:rStyle w:val="StyleUnderline"/>
          <w:rFonts w:asciiTheme="majorHAnsi" w:hAnsiTheme="majorHAnsi" w:cstheme="majorHAnsi"/>
        </w:rPr>
        <w:t xml:space="preserve">nology </w:t>
      </w:r>
      <w:r w:rsidRPr="00AC0C88">
        <w:rPr>
          <w:rStyle w:val="Emphasis"/>
          <w:rFonts w:asciiTheme="majorHAnsi" w:hAnsiTheme="majorHAnsi" w:cstheme="majorHAnsi"/>
          <w:highlight w:val="green"/>
        </w:rPr>
        <w:t>transfer</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is the</w:t>
      </w:r>
      <w:r w:rsidRPr="00AC0C88">
        <w:rPr>
          <w:rStyle w:val="StyleUnderline"/>
          <w:rFonts w:asciiTheme="majorHAnsi" w:hAnsiTheme="majorHAnsi" w:cstheme="majorHAnsi"/>
        </w:rPr>
        <w:t xml:space="preserve"> policy </w:t>
      </w:r>
      <w:r w:rsidRPr="00AC0C88">
        <w:rPr>
          <w:rStyle w:val="StyleUnderline"/>
          <w:rFonts w:asciiTheme="majorHAnsi" w:hAnsiTheme="majorHAnsi" w:cstheme="majorHAnsi"/>
          <w:highlight w:val="green"/>
        </w:rPr>
        <w:t xml:space="preserve">equivalent of </w:t>
      </w:r>
      <w:r w:rsidRPr="00AC0C88">
        <w:rPr>
          <w:rStyle w:val="Emphasis"/>
          <w:rFonts w:asciiTheme="majorHAnsi" w:hAnsiTheme="majorHAnsi" w:cstheme="majorHAnsi"/>
          <w:highlight w:val="green"/>
        </w:rPr>
        <w:t>throwing a grenade at India’s trade relations</w:t>
      </w:r>
      <w:r w:rsidRPr="00AC0C88">
        <w:rPr>
          <w:rStyle w:val="StyleUnderline"/>
          <w:rFonts w:asciiTheme="majorHAnsi" w:hAnsiTheme="majorHAnsi" w:cstheme="majorHAnsi"/>
          <w:highlight w:val="green"/>
        </w:rPr>
        <w:t xml:space="preserve"> with the West</w:t>
      </w:r>
      <w:r w:rsidRPr="00AC0C88">
        <w:rPr>
          <w:rStyle w:val="StyleUnderline"/>
          <w:rFonts w:asciiTheme="majorHAnsi" w:hAnsiTheme="majorHAnsi" w:cstheme="majorHAnsi"/>
        </w:rPr>
        <w:t xml:space="preserve"> without solving the problem of access to technology</w:t>
      </w:r>
      <w:r w:rsidRPr="00AC0C88">
        <w:rPr>
          <w:rFonts w:asciiTheme="majorHAnsi" w:hAnsiTheme="majorHAnsi" w:cstheme="majorHAnsi"/>
          <w:sz w:val="16"/>
        </w:rPr>
        <w:t>.</w:t>
      </w:r>
    </w:p>
    <w:p w14:paraId="574BFA40" w14:textId="77777777" w:rsidR="00AF4931" w:rsidRPr="00AC0C88" w:rsidRDefault="00AF4931" w:rsidP="00AF4931">
      <w:pPr>
        <w:rPr>
          <w:rFonts w:asciiTheme="majorHAnsi" w:hAnsiTheme="majorHAnsi" w:cstheme="majorHAnsi"/>
          <w:sz w:val="12"/>
          <w:szCs w:val="12"/>
        </w:rPr>
      </w:pPr>
      <w:r w:rsidRPr="00AC0C88">
        <w:rPr>
          <w:rFonts w:asciiTheme="majorHAnsi" w:hAnsiTheme="majorHAnsi" w:cstheme="majorHAnsi"/>
          <w:sz w:val="12"/>
          <w:szCs w:val="12"/>
        </w:rPr>
        <w:t>Presuming India does enact a legislative measure to force technology transfer, it is still not clear how a legal obligation to transfer technology to new firms willing to produce vaccines will lead to actual vaccine production.</w:t>
      </w:r>
    </w:p>
    <w:p w14:paraId="18CC5DEB" w14:textId="77777777" w:rsidR="00AF4931" w:rsidRPr="00AC0C88" w:rsidRDefault="00AF4931" w:rsidP="00AF4931">
      <w:pPr>
        <w:rPr>
          <w:rFonts w:asciiTheme="majorHAnsi" w:hAnsiTheme="majorHAnsi" w:cstheme="majorHAnsi"/>
        </w:rPr>
      </w:pPr>
    </w:p>
    <w:p w14:paraId="733BACBA" w14:textId="77777777" w:rsidR="00AF4931" w:rsidRPr="00AC0C88" w:rsidRDefault="00AF4931" w:rsidP="00AF4931">
      <w:pPr>
        <w:pStyle w:val="Heading4"/>
        <w:rPr>
          <w:rFonts w:asciiTheme="majorHAnsi" w:hAnsiTheme="majorHAnsi" w:cstheme="majorHAnsi"/>
        </w:rPr>
      </w:pPr>
      <w:r w:rsidRPr="00AC0C88">
        <w:rPr>
          <w:rFonts w:asciiTheme="majorHAnsi" w:hAnsiTheme="majorHAnsi" w:cstheme="majorHAnsi"/>
        </w:rPr>
        <w:t xml:space="preserve">US-India economic ties are key to </w:t>
      </w:r>
      <w:r w:rsidRPr="00AC0C88">
        <w:rPr>
          <w:rFonts w:asciiTheme="majorHAnsi" w:hAnsiTheme="majorHAnsi" w:cstheme="majorHAnsi"/>
          <w:u w:val="single"/>
        </w:rPr>
        <w:t>strategic co-operation</w:t>
      </w:r>
    </w:p>
    <w:p w14:paraId="535E49CA" w14:textId="77777777" w:rsidR="00AF4931" w:rsidRPr="00AC0C88" w:rsidRDefault="00AF4931" w:rsidP="00AF4931">
      <w:pPr>
        <w:rPr>
          <w:rFonts w:asciiTheme="majorHAnsi" w:hAnsiTheme="majorHAnsi" w:cstheme="majorHAnsi"/>
        </w:rPr>
      </w:pPr>
      <w:r w:rsidRPr="00AC0C88">
        <w:rPr>
          <w:rStyle w:val="Style13ptBold"/>
          <w:rFonts w:asciiTheme="majorHAnsi" w:hAnsiTheme="majorHAnsi" w:cstheme="majorHAnsi"/>
        </w:rPr>
        <w:t>Gupta 20</w:t>
      </w:r>
      <w:r w:rsidRPr="00AC0C88">
        <w:rPr>
          <w:rFonts w:asciiTheme="majorHAnsi" w:hAnsiTheme="majorHAnsi" w:cstheme="majorHAnsi"/>
        </w:rPr>
        <w:t xml:space="preserve">, Anubhav Gupta is the associate director of the Asia Society Policy Institute in New York. WPR, March 5, 2020. “Despite the Trump-Modi ‘Love,’ Trade Is Still the Weak </w:t>
      </w:r>
      <w:r w:rsidRPr="00AC0C88">
        <w:rPr>
          <w:rFonts w:asciiTheme="majorHAnsi" w:hAnsiTheme="majorHAnsi" w:cstheme="majorHAnsi"/>
        </w:rPr>
        <w:lastRenderedPageBreak/>
        <w:t xml:space="preserve">Link in U.S.-India Relations” </w:t>
      </w:r>
      <w:hyperlink r:id="rId13" w:history="1">
        <w:r w:rsidRPr="00AC0C88">
          <w:rPr>
            <w:rStyle w:val="Hyperlink"/>
            <w:rFonts w:asciiTheme="majorHAnsi" w:hAnsiTheme="majorHAnsi" w:cstheme="majorHAnsi"/>
          </w:rPr>
          <w:t>https://www.worldpoliticsreview.com/articles/28579/despite-the-trump-modi-love-trade-is-still-the-weak-link-in-us-india-relations</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6341ABB6"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AC0C88">
        <w:rPr>
          <w:rStyle w:val="StyleUnderline"/>
          <w:rFonts w:asciiTheme="majorHAnsi" w:hAnsiTheme="majorHAnsi" w:cstheme="majorHAnsi"/>
          <w:highlight w:val="green"/>
        </w:rPr>
        <w:t>Without a more open</w:t>
      </w:r>
      <w:r w:rsidRPr="00AC0C88">
        <w:rPr>
          <w:rStyle w:val="StyleUnderline"/>
          <w:rFonts w:asciiTheme="majorHAnsi" w:hAnsiTheme="majorHAnsi" w:cstheme="majorHAnsi"/>
        </w:rPr>
        <w:t xml:space="preserve">, market-oriented </w:t>
      </w:r>
      <w:r w:rsidRPr="00AC0C88">
        <w:rPr>
          <w:rStyle w:val="StyleUnderline"/>
          <w:rFonts w:asciiTheme="majorHAnsi" w:hAnsiTheme="majorHAnsi" w:cstheme="majorHAnsi"/>
          <w:highlight w:val="green"/>
        </w:rPr>
        <w:t>economy, India’s growth</w:t>
      </w:r>
      <w:r w:rsidRPr="00AC0C88">
        <w:rPr>
          <w:rStyle w:val="StyleUnderline"/>
          <w:rFonts w:asciiTheme="majorHAnsi" w:hAnsiTheme="majorHAnsi" w:cstheme="majorHAnsi"/>
        </w:rPr>
        <w:t xml:space="preserve"> trajectory </w:t>
      </w:r>
      <w:r w:rsidRPr="00AC0C88">
        <w:rPr>
          <w:rStyle w:val="StyleUnderline"/>
          <w:rFonts w:asciiTheme="majorHAnsi" w:hAnsiTheme="majorHAnsi" w:cstheme="majorHAnsi"/>
          <w:highlight w:val="green"/>
        </w:rPr>
        <w:t>will decline, undermining the</w:t>
      </w:r>
      <w:r w:rsidRPr="00AC0C88">
        <w:rPr>
          <w:rStyle w:val="StyleUnderline"/>
          <w:rFonts w:asciiTheme="majorHAnsi" w:hAnsiTheme="majorHAnsi" w:cstheme="majorHAnsi"/>
        </w:rPr>
        <w:t xml:space="preserve"> </w:t>
      </w:r>
      <w:r w:rsidRPr="00AC0C88">
        <w:rPr>
          <w:rStyle w:val="Emphasis"/>
          <w:rFonts w:asciiTheme="majorHAnsi" w:hAnsiTheme="majorHAnsi" w:cstheme="majorHAnsi"/>
          <w:highlight w:val="green"/>
        </w:rPr>
        <w:t>economic foundation</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of the relationship</w:t>
      </w:r>
      <w:r w:rsidRPr="00AC0C88">
        <w:rPr>
          <w:rStyle w:val="StyleUnderline"/>
          <w:rFonts w:asciiTheme="majorHAnsi" w:hAnsiTheme="majorHAnsi" w:cstheme="majorHAnsi"/>
        </w:rPr>
        <w:t xml:space="preserve"> as well as India’s future capabilities, </w:t>
      </w:r>
      <w:r w:rsidRPr="00AC0C88">
        <w:rPr>
          <w:rStyle w:val="StyleUnderline"/>
          <w:rFonts w:asciiTheme="majorHAnsi" w:hAnsiTheme="majorHAnsi" w:cstheme="majorHAnsi"/>
          <w:highlight w:val="green"/>
        </w:rPr>
        <w:t xml:space="preserve">and in turn, </w:t>
      </w:r>
      <w:r w:rsidRPr="00AC0C88">
        <w:rPr>
          <w:rStyle w:val="Emphasis"/>
          <w:rFonts w:asciiTheme="majorHAnsi" w:hAnsiTheme="majorHAnsi" w:cstheme="majorHAnsi"/>
          <w:highlight w:val="green"/>
        </w:rPr>
        <w:t>India’s utility as a partner in the region</w:t>
      </w:r>
      <w:r w:rsidRPr="00AC0C88">
        <w:rPr>
          <w:rStyle w:val="StyleUnderline"/>
          <w:rFonts w:asciiTheme="majorHAnsi" w:hAnsiTheme="majorHAnsi" w:cstheme="majorHAnsi"/>
        </w:rPr>
        <w:t>.</w:t>
      </w:r>
    </w:p>
    <w:p w14:paraId="69656372"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AC0C88">
        <w:rPr>
          <w:rStyle w:val="StyleUnderline"/>
          <w:rFonts w:asciiTheme="majorHAnsi" w:hAnsiTheme="majorHAnsi" w:cstheme="majorHAnsi"/>
          <w:highlight w:val="green"/>
        </w:rPr>
        <w:t>there is no guarantee</w:t>
      </w:r>
      <w:r w:rsidRPr="00AC0C88">
        <w:rPr>
          <w:rFonts w:asciiTheme="majorHAnsi" w:hAnsiTheme="majorHAnsi" w:cstheme="majorHAnsi"/>
          <w:sz w:val="16"/>
        </w:rPr>
        <w:t xml:space="preserve"> that </w:t>
      </w:r>
      <w:r w:rsidRPr="00AC0C88">
        <w:rPr>
          <w:rStyle w:val="StyleUnderline"/>
          <w:rFonts w:asciiTheme="majorHAnsi" w:hAnsiTheme="majorHAnsi" w:cstheme="majorHAnsi"/>
          <w:highlight w:val="green"/>
        </w:rPr>
        <w:t>trade differences can</w:t>
      </w:r>
      <w:r w:rsidRPr="00AC0C88">
        <w:rPr>
          <w:rFonts w:asciiTheme="majorHAnsi" w:hAnsiTheme="majorHAnsi" w:cstheme="majorHAnsi"/>
          <w:sz w:val="16"/>
        </w:rPr>
        <w:t xml:space="preserve"> continue to </w:t>
      </w:r>
      <w:r w:rsidRPr="00AC0C88">
        <w:rPr>
          <w:rStyle w:val="StyleUnderline"/>
          <w:rFonts w:asciiTheme="majorHAnsi" w:hAnsiTheme="majorHAnsi" w:cstheme="majorHAnsi"/>
          <w:highlight w:val="green"/>
        </w:rPr>
        <w:t>be compartmentalized</w:t>
      </w:r>
      <w:r w:rsidRPr="00AC0C88">
        <w:rPr>
          <w:rFonts w:asciiTheme="majorHAnsi" w:hAnsiTheme="majorHAnsi" w:cstheme="majorHAnsi"/>
          <w:sz w:val="16"/>
        </w:rPr>
        <w:t xml:space="preserve"> when two economic nationalists are in charge</w:t>
      </w:r>
      <w:r w:rsidRPr="00AC0C88">
        <w:rPr>
          <w:rStyle w:val="StyleUnderline"/>
          <w:rFonts w:asciiTheme="majorHAnsi" w:hAnsiTheme="majorHAnsi" w:cstheme="majorHAnsi"/>
        </w:rPr>
        <w:t>. It</w:t>
      </w:r>
      <w:r w:rsidRPr="00AC0C88">
        <w:rPr>
          <w:rFonts w:asciiTheme="majorHAnsi" w:hAnsiTheme="majorHAnsi" w:cstheme="majorHAnsi"/>
          <w:sz w:val="16"/>
        </w:rPr>
        <w:t xml:space="preserve"> also </w:t>
      </w:r>
      <w:r w:rsidRPr="00AC0C88">
        <w:rPr>
          <w:rStyle w:val="StyleUnderline"/>
          <w:rFonts w:asciiTheme="majorHAnsi" w:hAnsiTheme="majorHAnsi" w:cstheme="majorHAnsi"/>
        </w:rPr>
        <w:t xml:space="preserve">remains an open question whether growing </w:t>
      </w:r>
      <w:r w:rsidRPr="00AC0C88">
        <w:rPr>
          <w:rStyle w:val="StyleUnderline"/>
          <w:rFonts w:asciiTheme="majorHAnsi" w:hAnsiTheme="majorHAnsi" w:cstheme="majorHAnsi"/>
          <w:highlight w:val="green"/>
        </w:rPr>
        <w:t>defense sales are</w:t>
      </w:r>
      <w:r w:rsidRPr="00AC0C88">
        <w:rPr>
          <w:rFonts w:asciiTheme="majorHAnsi" w:hAnsiTheme="majorHAnsi" w:cstheme="majorHAnsi"/>
          <w:sz w:val="16"/>
        </w:rPr>
        <w:t xml:space="preserve"> taking place </w:t>
      </w:r>
      <w:r w:rsidRPr="00AC0C88">
        <w:rPr>
          <w:rStyle w:val="StyleUnderline"/>
          <w:rFonts w:asciiTheme="majorHAnsi" w:hAnsiTheme="majorHAnsi" w:cstheme="majorHAnsi"/>
        </w:rPr>
        <w:t xml:space="preserve">within a truly strategic framework or simply </w:t>
      </w:r>
      <w:r w:rsidRPr="00AC0C88">
        <w:rPr>
          <w:rStyle w:val="StyleUnderline"/>
          <w:rFonts w:asciiTheme="majorHAnsi" w:hAnsiTheme="majorHAnsi" w:cstheme="majorHAnsi"/>
          <w:highlight w:val="green"/>
        </w:rPr>
        <w:t xml:space="preserve">on a </w:t>
      </w:r>
      <w:r w:rsidRPr="00AC0C88">
        <w:rPr>
          <w:rStyle w:val="Emphasis"/>
          <w:rFonts w:asciiTheme="majorHAnsi" w:hAnsiTheme="majorHAnsi" w:cstheme="majorHAnsi"/>
          <w:highlight w:val="green"/>
        </w:rPr>
        <w:t>transactional basis</w:t>
      </w:r>
      <w:r w:rsidRPr="00AC0C88">
        <w:rPr>
          <w:rStyle w:val="StyleUnderline"/>
          <w:rFonts w:asciiTheme="majorHAnsi" w:hAnsiTheme="majorHAnsi" w:cstheme="majorHAnsi"/>
        </w:rPr>
        <w:t xml:space="preserve"> for both sides</w:t>
      </w:r>
      <w:r w:rsidRPr="00AC0C88">
        <w:rPr>
          <w:rFonts w:asciiTheme="majorHAnsi" w:hAnsiTheme="majorHAnsi" w:cstheme="majorHAnsi"/>
          <w:sz w:val="16"/>
        </w:rPr>
        <w:t xml:space="preserve">. Most importantly, it assumes that </w:t>
      </w:r>
      <w:r w:rsidRPr="00AC0C88">
        <w:rPr>
          <w:rStyle w:val="StyleUnderline"/>
          <w:rFonts w:asciiTheme="majorHAnsi" w:hAnsiTheme="majorHAnsi" w:cstheme="majorHAnsi"/>
          <w:highlight w:val="green"/>
        </w:rPr>
        <w:t>economic relations are</w:t>
      </w:r>
      <w:r w:rsidRPr="00AC0C88">
        <w:rPr>
          <w:rFonts w:asciiTheme="majorHAnsi" w:hAnsiTheme="majorHAnsi" w:cstheme="majorHAnsi"/>
          <w:sz w:val="16"/>
        </w:rPr>
        <w:t xml:space="preserve"> not </w:t>
      </w:r>
      <w:r w:rsidRPr="00AC0C88">
        <w:rPr>
          <w:rStyle w:val="Emphasis"/>
          <w:rFonts w:asciiTheme="majorHAnsi" w:hAnsiTheme="majorHAnsi" w:cstheme="majorHAnsi"/>
          <w:highlight w:val="green"/>
        </w:rPr>
        <w:t>part of the strategic puzzle</w:t>
      </w:r>
      <w:r w:rsidRPr="00AC0C88">
        <w:rPr>
          <w:rFonts w:asciiTheme="majorHAnsi" w:hAnsiTheme="majorHAnsi" w:cstheme="majorHAnsi"/>
          <w:sz w:val="16"/>
        </w:rPr>
        <w:t>.</w:t>
      </w:r>
    </w:p>
    <w:p w14:paraId="71A4EFB1" w14:textId="77777777" w:rsidR="00AF4931" w:rsidRPr="00AC0C88" w:rsidRDefault="00AF4931" w:rsidP="00AF4931">
      <w:pPr>
        <w:rPr>
          <w:rFonts w:asciiTheme="majorHAnsi" w:hAnsiTheme="majorHAnsi" w:cstheme="majorHAnsi"/>
          <w:sz w:val="16"/>
        </w:rPr>
      </w:pPr>
      <w:r w:rsidRPr="00AC0C88">
        <w:rPr>
          <w:rFonts w:asciiTheme="majorHAnsi" w:hAnsiTheme="majorHAnsi" w:cstheme="majorHAnsi"/>
          <w:sz w:val="16"/>
        </w:rPr>
        <w:t xml:space="preserve">This is evident in the decision by Trump to leave the Trans-Pacific Partnership shortly after winning election, and by Modi to abandon the Regional Comprehensive Economic Partnership. </w:t>
      </w:r>
      <w:r w:rsidRPr="00AC0C88">
        <w:rPr>
          <w:rStyle w:val="StyleUnderline"/>
          <w:rFonts w:asciiTheme="majorHAnsi" w:hAnsiTheme="majorHAnsi" w:cstheme="majorHAnsi"/>
        </w:rPr>
        <w:t>If the U.S.-India strategic imperative is to manage China’s rise and boost their own engagement and presence in the region</w:t>
      </w:r>
      <w:r w:rsidRPr="00AC0C88">
        <w:rPr>
          <w:rFonts w:asciiTheme="majorHAnsi" w:hAnsiTheme="majorHAnsi" w:cstheme="majorHAnsi"/>
          <w:sz w:val="16"/>
        </w:rPr>
        <w:t xml:space="preserve">, these twin actions, driven by </w:t>
      </w:r>
      <w:r w:rsidRPr="00AC0C88">
        <w:rPr>
          <w:rStyle w:val="StyleUnderline"/>
          <w:rFonts w:asciiTheme="majorHAnsi" w:hAnsiTheme="majorHAnsi" w:cstheme="majorHAnsi"/>
        </w:rPr>
        <w:t>economic nationalism</w:t>
      </w:r>
      <w:r w:rsidRPr="00AC0C88">
        <w:rPr>
          <w:rFonts w:asciiTheme="majorHAnsi" w:hAnsiTheme="majorHAnsi" w:cstheme="majorHAnsi"/>
          <w:sz w:val="16"/>
        </w:rPr>
        <w:t xml:space="preserve">, were self-inflected </w:t>
      </w:r>
      <w:r w:rsidRPr="00AC0C88">
        <w:rPr>
          <w:rStyle w:val="StyleUnderline"/>
          <w:rFonts w:asciiTheme="majorHAnsi" w:hAnsiTheme="majorHAnsi" w:cstheme="majorHAnsi"/>
        </w:rPr>
        <w:t>blunders of the highest order</w:t>
      </w:r>
      <w:r w:rsidRPr="00AC0C88">
        <w:rPr>
          <w:rFonts w:asciiTheme="majorHAnsi" w:hAnsiTheme="majorHAnsi" w:cstheme="majorHAnsi"/>
          <w:sz w:val="16"/>
        </w:rPr>
        <w:t>.</w:t>
      </w:r>
    </w:p>
    <w:p w14:paraId="5F8C4CFD" w14:textId="77777777" w:rsidR="00AF4931" w:rsidRPr="00AC0C88" w:rsidRDefault="00AF4931" w:rsidP="00AF4931">
      <w:pPr>
        <w:rPr>
          <w:rFonts w:asciiTheme="majorHAnsi" w:hAnsiTheme="majorHAnsi" w:cstheme="majorHAnsi"/>
          <w:sz w:val="16"/>
        </w:rPr>
      </w:pPr>
      <w:r w:rsidRPr="00AC0C88">
        <w:rPr>
          <w:rStyle w:val="StyleUnderline"/>
          <w:rFonts w:asciiTheme="majorHAnsi" w:hAnsiTheme="majorHAnsi" w:cstheme="majorHAnsi"/>
          <w:highlight w:val="green"/>
        </w:rPr>
        <w:t xml:space="preserve">Without a </w:t>
      </w:r>
      <w:r w:rsidRPr="00AC0C88">
        <w:rPr>
          <w:rStyle w:val="Emphasis"/>
          <w:rFonts w:asciiTheme="majorHAnsi" w:hAnsiTheme="majorHAnsi" w:cstheme="majorHAnsi"/>
          <w:highlight w:val="green"/>
        </w:rPr>
        <w:t>vibrant commercial relationship</w:t>
      </w:r>
      <w:r w:rsidRPr="00AC0C88">
        <w:rPr>
          <w:rStyle w:val="StyleUnderline"/>
          <w:rFonts w:asciiTheme="majorHAnsi" w:hAnsiTheme="majorHAnsi" w:cstheme="majorHAnsi"/>
        </w:rPr>
        <w:t xml:space="preserve"> and a constructive approach to trade</w:t>
      </w:r>
      <w:r w:rsidRPr="00AC0C88">
        <w:rPr>
          <w:rFonts w:asciiTheme="majorHAnsi" w:hAnsiTheme="majorHAnsi" w:cstheme="majorHAnsi"/>
          <w:sz w:val="16"/>
        </w:rPr>
        <w:t xml:space="preserve"> that is anchored in the Free and Open Indo-Pacific strategy, </w:t>
      </w:r>
      <w:r w:rsidRPr="00AC0C88">
        <w:rPr>
          <w:rStyle w:val="StyleUnderline"/>
          <w:rFonts w:asciiTheme="majorHAnsi" w:hAnsiTheme="majorHAnsi" w:cstheme="majorHAnsi"/>
          <w:highlight w:val="green"/>
        </w:rPr>
        <w:t>the</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U</w:t>
      </w:r>
      <w:r w:rsidRPr="00AC0C88">
        <w:rPr>
          <w:rFonts w:asciiTheme="majorHAnsi" w:hAnsiTheme="majorHAnsi" w:cstheme="majorHAnsi"/>
          <w:sz w:val="16"/>
        </w:rPr>
        <w:t xml:space="preserve">nited </w:t>
      </w:r>
      <w:r w:rsidRPr="00AC0C88">
        <w:rPr>
          <w:rStyle w:val="StyleUnderline"/>
          <w:rFonts w:asciiTheme="majorHAnsi" w:hAnsiTheme="majorHAnsi" w:cstheme="majorHAnsi"/>
          <w:highlight w:val="green"/>
        </w:rPr>
        <w:t>S</w:t>
      </w:r>
      <w:r w:rsidRPr="00AC0C88">
        <w:rPr>
          <w:rFonts w:asciiTheme="majorHAnsi" w:hAnsiTheme="majorHAnsi" w:cstheme="majorHAnsi"/>
          <w:sz w:val="16"/>
        </w:rPr>
        <w:t xml:space="preserve">tates </w:t>
      </w:r>
      <w:r w:rsidRPr="00AC0C88">
        <w:rPr>
          <w:rStyle w:val="StyleUnderline"/>
          <w:rFonts w:asciiTheme="majorHAnsi" w:hAnsiTheme="majorHAnsi" w:cstheme="majorHAnsi"/>
          <w:highlight w:val="green"/>
        </w:rPr>
        <w:t xml:space="preserve">and India will impede their </w:t>
      </w:r>
      <w:r w:rsidRPr="00AC0C88">
        <w:rPr>
          <w:rStyle w:val="StyleUnderline"/>
          <w:rFonts w:asciiTheme="majorHAnsi" w:hAnsiTheme="majorHAnsi" w:cstheme="majorHAnsi"/>
        </w:rPr>
        <w:t xml:space="preserve">own </w:t>
      </w:r>
      <w:r w:rsidRPr="00AC0C88">
        <w:rPr>
          <w:rStyle w:val="Emphasis"/>
          <w:rFonts w:asciiTheme="majorHAnsi" w:hAnsiTheme="majorHAnsi" w:cstheme="majorHAnsi"/>
          <w:highlight w:val="green"/>
        </w:rPr>
        <w:t>strategic endgame</w:t>
      </w:r>
      <w:r w:rsidRPr="00AC0C88">
        <w:rPr>
          <w:rStyle w:val="StyleUnderline"/>
          <w:rFonts w:asciiTheme="majorHAnsi" w:hAnsiTheme="majorHAnsi" w:cstheme="majorHAnsi"/>
          <w:highlight w:val="green"/>
        </w:rPr>
        <w:t xml:space="preserve"> for the region</w:t>
      </w:r>
      <w:r w:rsidRPr="00AC0C88">
        <w:rPr>
          <w:rFonts w:asciiTheme="majorHAnsi" w:hAnsiTheme="majorHAnsi" w:cstheme="majorHAnsi"/>
          <w:sz w:val="16"/>
        </w:rPr>
        <w:t xml:space="preserve">. For this reason, the </w:t>
      </w:r>
      <w:r w:rsidRPr="00AC0C88">
        <w:rPr>
          <w:rStyle w:val="StyleUnderline"/>
          <w:rFonts w:asciiTheme="majorHAnsi" w:hAnsiTheme="majorHAnsi" w:cstheme="majorHAnsi"/>
        </w:rPr>
        <w:t>absence of</w:t>
      </w:r>
      <w:r w:rsidRPr="00AC0C88">
        <w:rPr>
          <w:rFonts w:asciiTheme="majorHAnsi" w:hAnsiTheme="majorHAnsi" w:cstheme="majorHAnsi"/>
          <w:sz w:val="16"/>
        </w:rPr>
        <w:t xml:space="preserve"> a </w:t>
      </w:r>
      <w:r w:rsidRPr="00AC0C88">
        <w:rPr>
          <w:rStyle w:val="StyleUnderline"/>
          <w:rFonts w:asciiTheme="majorHAnsi" w:hAnsiTheme="majorHAnsi" w:cstheme="majorHAnsi"/>
        </w:rPr>
        <w:t>trade</w:t>
      </w:r>
      <w:r w:rsidRPr="00AC0C88">
        <w:rPr>
          <w:rFonts w:asciiTheme="majorHAnsi" w:hAnsiTheme="majorHAnsi" w:cstheme="majorHAnsi"/>
          <w:sz w:val="16"/>
        </w:rPr>
        <w:t xml:space="preserve"> deal last week </w:t>
      </w:r>
      <w:r w:rsidRPr="00AC0C88">
        <w:rPr>
          <w:rStyle w:val="StyleUnderline"/>
          <w:rFonts w:asciiTheme="majorHAnsi" w:hAnsiTheme="majorHAnsi" w:cstheme="majorHAnsi"/>
        </w:rPr>
        <w:t>makes any celebrations of a U.S.-India partnership that is “stronger than ever before” ring a little hollow</w:t>
      </w:r>
      <w:r w:rsidRPr="00AC0C88">
        <w:rPr>
          <w:rFonts w:asciiTheme="majorHAnsi" w:hAnsiTheme="majorHAnsi" w:cstheme="majorHAnsi"/>
          <w:sz w:val="16"/>
        </w:rPr>
        <w:t>.</w:t>
      </w:r>
    </w:p>
    <w:p w14:paraId="24727122" w14:textId="77777777" w:rsidR="00AF4931" w:rsidRPr="00AC0C88" w:rsidRDefault="00AF4931" w:rsidP="00AF4931">
      <w:pPr>
        <w:rPr>
          <w:rFonts w:asciiTheme="majorHAnsi" w:hAnsiTheme="majorHAnsi" w:cstheme="majorHAnsi"/>
        </w:rPr>
      </w:pPr>
    </w:p>
    <w:p w14:paraId="556AFC6B" w14:textId="77777777" w:rsidR="00AF4931" w:rsidRPr="00AC0C88" w:rsidRDefault="00AF4931" w:rsidP="00AF4931">
      <w:pPr>
        <w:pStyle w:val="Heading4"/>
        <w:rPr>
          <w:rFonts w:asciiTheme="majorHAnsi" w:hAnsiTheme="majorHAnsi" w:cstheme="majorHAnsi"/>
        </w:rPr>
      </w:pPr>
      <w:r w:rsidRPr="00AC0C88">
        <w:rPr>
          <w:rFonts w:asciiTheme="majorHAnsi" w:hAnsiTheme="majorHAnsi" w:cstheme="majorHAnsi"/>
        </w:rPr>
        <w:t xml:space="preserve">Indian ocean </w:t>
      </w:r>
      <w:r w:rsidRPr="00AC0C88">
        <w:rPr>
          <w:rFonts w:asciiTheme="majorHAnsi" w:hAnsiTheme="majorHAnsi" w:cstheme="majorHAnsi"/>
          <w:u w:val="single"/>
        </w:rPr>
        <w:t>goes nuclear</w:t>
      </w:r>
      <w:r w:rsidRPr="00AC0C88">
        <w:rPr>
          <w:rFonts w:asciiTheme="majorHAnsi" w:hAnsiTheme="majorHAnsi" w:cstheme="majorHAnsi"/>
        </w:rPr>
        <w:t>---India’s role is key to prevent it.</w:t>
      </w:r>
    </w:p>
    <w:p w14:paraId="04627143" w14:textId="77777777" w:rsidR="00AF4931" w:rsidRPr="00AC0C88" w:rsidRDefault="00AF4931" w:rsidP="00AF4931">
      <w:pPr>
        <w:rPr>
          <w:rFonts w:asciiTheme="majorHAnsi" w:hAnsiTheme="majorHAnsi" w:cstheme="majorHAnsi"/>
          <w:sz w:val="16"/>
        </w:rPr>
      </w:pPr>
      <w:r w:rsidRPr="00AC0C88">
        <w:rPr>
          <w:rStyle w:val="Style13ptBold"/>
          <w:rFonts w:asciiTheme="majorHAnsi" w:hAnsiTheme="majorHAnsi" w:cstheme="majorHAnsi"/>
        </w:rPr>
        <w:t>Gamage 17</w:t>
      </w:r>
      <w:r w:rsidRPr="00AC0C88">
        <w:rPr>
          <w:rFonts w:asciiTheme="majorHAnsi" w:hAnsiTheme="majorHAnsi" w:cstheme="majorHAnsi"/>
          <w:sz w:val="16"/>
        </w:rPr>
        <w:t xml:space="preserve"> (Rajni Gamage is a senior analyst with the Maritime Security </w:t>
      </w:r>
      <w:proofErr w:type="spellStart"/>
      <w:r w:rsidRPr="00AC0C88">
        <w:rPr>
          <w:rFonts w:asciiTheme="majorHAnsi" w:hAnsiTheme="majorHAnsi" w:cstheme="majorHAnsi"/>
          <w:sz w:val="16"/>
        </w:rPr>
        <w:t>Programme</w:t>
      </w:r>
      <w:proofErr w:type="spellEnd"/>
      <w:r w:rsidRPr="00AC0C88">
        <w:rPr>
          <w:rFonts w:asciiTheme="majorHAnsi" w:hAnsiTheme="majorHAnsi" w:cstheme="majorHAnsi"/>
          <w:sz w:val="16"/>
        </w:rPr>
        <w:t xml:space="preserve"> at the Institute of </w:t>
      </w:r>
      <w:proofErr w:type="spellStart"/>
      <w:r w:rsidRPr="00AC0C88">
        <w:rPr>
          <w:rFonts w:asciiTheme="majorHAnsi" w:hAnsiTheme="majorHAnsi" w:cstheme="majorHAnsi"/>
          <w:sz w:val="16"/>
        </w:rPr>
        <w:t>Defence</w:t>
      </w:r>
      <w:proofErr w:type="spellEnd"/>
      <w:r w:rsidRPr="00AC0C88">
        <w:rPr>
          <w:rFonts w:asciiTheme="majorHAnsi" w:hAnsiTheme="majorHAnsi" w:cstheme="majorHAnsi"/>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4F9FC964" w14:textId="77777777" w:rsidR="00AF4931" w:rsidRPr="00AC0C88" w:rsidRDefault="00AF4931" w:rsidP="00AF4931">
      <w:pPr>
        <w:rPr>
          <w:rFonts w:asciiTheme="majorHAnsi" w:hAnsiTheme="majorHAnsi" w:cstheme="majorHAnsi"/>
          <w:sz w:val="16"/>
        </w:rPr>
      </w:pPr>
      <w:r w:rsidRPr="00AC0C88">
        <w:rPr>
          <w:rStyle w:val="StyleUnderline"/>
          <w:rFonts w:asciiTheme="majorHAnsi" w:hAnsiTheme="majorHAnsi" w:cstheme="majorHAnsi"/>
        </w:rPr>
        <w:t xml:space="preserve">Rising Strategic Uncertainty in the Indian Ocean The pursuit of contesting regional orders by major powers has engendered a strategic environment of </w:t>
      </w:r>
      <w:r w:rsidRPr="00AC0C88">
        <w:rPr>
          <w:rStyle w:val="Emphasis"/>
          <w:rFonts w:asciiTheme="majorHAnsi" w:hAnsiTheme="majorHAnsi" w:cstheme="majorHAnsi"/>
        </w:rPr>
        <w:t>uncertainty and mistrust in the Indo-Pacific</w:t>
      </w:r>
      <w:r w:rsidRPr="00AC0C88">
        <w:rPr>
          <w:rStyle w:val="StyleUnderline"/>
          <w:rFonts w:asciiTheme="majorHAnsi" w:hAnsiTheme="majorHAnsi" w:cstheme="majorHAnsi"/>
        </w:rPr>
        <w:t>.</w:t>
      </w:r>
      <w:r w:rsidRPr="00AC0C88">
        <w:rPr>
          <w:rFonts w:asciiTheme="majorHAnsi" w:hAnsiTheme="majorHAnsi" w:cstheme="majorHAnsi"/>
          <w:sz w:val="16"/>
        </w:rPr>
        <w:t xml:space="preserve"> </w:t>
      </w:r>
      <w:r w:rsidRPr="00AC0C88">
        <w:rPr>
          <w:rStyle w:val="StyleUnderline"/>
          <w:rFonts w:asciiTheme="majorHAnsi" w:hAnsiTheme="majorHAnsi" w:cstheme="majorHAnsi"/>
        </w:rPr>
        <w:t xml:space="preserve">As geopolitical developments at land and sea feed off one another, the maritime domain has been marked as </w:t>
      </w:r>
      <w:r w:rsidRPr="00AC0C88">
        <w:rPr>
          <w:rStyle w:val="Emphasis"/>
          <w:rFonts w:asciiTheme="majorHAnsi" w:hAnsiTheme="majorHAnsi" w:cstheme="majorHAnsi"/>
        </w:rPr>
        <w:t>the latest theater of war</w:t>
      </w:r>
      <w:r w:rsidRPr="00AC0C88">
        <w:rPr>
          <w:rFonts w:asciiTheme="majorHAnsi" w:hAnsiTheme="majorHAnsi" w:cstheme="majorHAnsi"/>
          <w:sz w:val="16"/>
        </w:rPr>
        <w:t xml:space="preserve">. These dynamics have been most evident in the East and South China Seas, where the complexity of issues at hand is telling. A case in point is </w:t>
      </w:r>
      <w:r w:rsidRPr="00AC0C88">
        <w:rPr>
          <w:rStyle w:val="StyleUnderline"/>
          <w:rFonts w:asciiTheme="majorHAnsi" w:hAnsiTheme="majorHAnsi" w:cstheme="majorHAnsi"/>
        </w:rPr>
        <w:t xml:space="preserve">China’s construction of military facilities on artificial islands proximate to disputed maritime areas, against a backdrop of contesting interpretations of international law. </w:t>
      </w:r>
      <w:r w:rsidRPr="00AC0C88">
        <w:rPr>
          <w:rStyle w:val="StyleUnderline"/>
          <w:rFonts w:asciiTheme="majorHAnsi" w:hAnsiTheme="majorHAnsi" w:cstheme="majorHAnsi"/>
          <w:highlight w:val="green"/>
        </w:rPr>
        <w:t>As</w:t>
      </w:r>
      <w:r w:rsidRPr="00AC0C88">
        <w:rPr>
          <w:rStyle w:val="StyleUnderline"/>
          <w:rFonts w:asciiTheme="majorHAnsi" w:hAnsiTheme="majorHAnsi" w:cstheme="majorHAnsi"/>
        </w:rPr>
        <w:t xml:space="preserve"> regional and extra-regional </w:t>
      </w:r>
      <w:r w:rsidRPr="00AC0C88">
        <w:rPr>
          <w:rStyle w:val="StyleUnderline"/>
          <w:rFonts w:asciiTheme="majorHAnsi" w:hAnsiTheme="majorHAnsi" w:cstheme="majorHAnsi"/>
          <w:highlight w:val="green"/>
        </w:rPr>
        <w:t>states face a rising China</w:t>
      </w:r>
      <w:r w:rsidRPr="00AC0C88">
        <w:rPr>
          <w:rStyle w:val="StyleUnderline"/>
          <w:rFonts w:asciiTheme="majorHAnsi" w:hAnsiTheme="majorHAnsi" w:cstheme="majorHAnsi"/>
        </w:rPr>
        <w:t xml:space="preserve"> on all fronts</w:t>
      </w:r>
      <w:r w:rsidRPr="00AC0C88">
        <w:rPr>
          <w:rStyle w:val="StyleUnderline"/>
          <w:rFonts w:asciiTheme="majorHAnsi" w:hAnsiTheme="majorHAnsi" w:cstheme="majorHAnsi"/>
          <w:highlight w:val="green"/>
        </w:rPr>
        <w:t xml:space="preserve">, </w:t>
      </w:r>
      <w:r w:rsidRPr="00AC0C88">
        <w:rPr>
          <w:rStyle w:val="Emphasis"/>
          <w:rFonts w:asciiTheme="majorHAnsi" w:hAnsiTheme="majorHAnsi" w:cstheme="majorHAnsi"/>
          <w:highlight w:val="green"/>
        </w:rPr>
        <w:t>a climate of strategic anxiety prevails</w:t>
      </w:r>
      <w:r w:rsidRPr="00AC0C88">
        <w:rPr>
          <w:rStyle w:val="Emphasis"/>
          <w:rFonts w:asciiTheme="majorHAnsi" w:hAnsiTheme="majorHAnsi" w:cstheme="majorHAnsi"/>
        </w:rPr>
        <w:t xml:space="preserve"> </w:t>
      </w:r>
      <w:r w:rsidRPr="00AC0C88">
        <w:rPr>
          <w:rStyle w:val="Emphasis"/>
          <w:rFonts w:asciiTheme="majorHAnsi" w:hAnsiTheme="majorHAnsi" w:cstheme="majorHAnsi"/>
          <w:highlight w:val="green"/>
        </w:rPr>
        <w:t>in anticipation of its</w:t>
      </w:r>
      <w:r w:rsidRPr="00AC0C88">
        <w:rPr>
          <w:rStyle w:val="Emphasis"/>
          <w:rFonts w:asciiTheme="majorHAnsi" w:hAnsiTheme="majorHAnsi" w:cstheme="majorHAnsi"/>
        </w:rPr>
        <w:t xml:space="preserve"> potential </w:t>
      </w:r>
      <w:r w:rsidRPr="00AC0C88">
        <w:rPr>
          <w:rStyle w:val="Emphasis"/>
          <w:rFonts w:asciiTheme="majorHAnsi" w:hAnsiTheme="majorHAnsi" w:cstheme="majorHAnsi"/>
          <w:highlight w:val="green"/>
        </w:rPr>
        <w:t>impact on the</w:t>
      </w:r>
      <w:r w:rsidRPr="00AC0C88">
        <w:rPr>
          <w:rStyle w:val="Emphasis"/>
          <w:rFonts w:asciiTheme="majorHAnsi" w:hAnsiTheme="majorHAnsi" w:cstheme="majorHAnsi"/>
        </w:rPr>
        <w:t xml:space="preserve"> existing </w:t>
      </w:r>
      <w:r w:rsidRPr="00AC0C88">
        <w:rPr>
          <w:rStyle w:val="Emphasis"/>
          <w:rFonts w:asciiTheme="majorHAnsi" w:hAnsiTheme="majorHAnsi" w:cstheme="majorHAnsi"/>
          <w:highlight w:val="green"/>
        </w:rPr>
        <w:t>rules-based international order</w:t>
      </w:r>
      <w:r w:rsidRPr="00AC0C88">
        <w:rPr>
          <w:rFonts w:asciiTheme="majorHAnsi" w:hAnsiTheme="majorHAnsi" w:cstheme="majorHAnsi"/>
          <w:sz w:val="16"/>
        </w:rPr>
        <w:t xml:space="preserve">. </w:t>
      </w:r>
      <w:r w:rsidRPr="00AC0C88">
        <w:rPr>
          <w:rStyle w:val="Emphasis"/>
          <w:rFonts w:asciiTheme="majorHAnsi" w:hAnsiTheme="majorHAnsi" w:cstheme="majorHAnsi"/>
        </w:rPr>
        <w:t xml:space="preserve">Such </w:t>
      </w:r>
      <w:r w:rsidRPr="00AC0C88">
        <w:rPr>
          <w:rStyle w:val="Emphasis"/>
          <w:rFonts w:asciiTheme="majorHAnsi" w:hAnsiTheme="majorHAnsi" w:cstheme="majorHAnsi"/>
          <w:highlight w:val="green"/>
        </w:rPr>
        <w:t>anxieties</w:t>
      </w:r>
      <w:r w:rsidRPr="00AC0C88">
        <w:rPr>
          <w:rStyle w:val="Emphasis"/>
          <w:rFonts w:asciiTheme="majorHAnsi" w:hAnsiTheme="majorHAnsi" w:cstheme="majorHAnsi"/>
        </w:rPr>
        <w:t xml:space="preserve"> inevitably </w:t>
      </w:r>
      <w:r w:rsidRPr="00AC0C88">
        <w:rPr>
          <w:rStyle w:val="Emphasis"/>
          <w:rFonts w:asciiTheme="majorHAnsi" w:hAnsiTheme="majorHAnsi" w:cstheme="majorHAnsi"/>
          <w:highlight w:val="green"/>
        </w:rPr>
        <w:t>spill over into the Indian Ocean</w:t>
      </w:r>
      <w:r w:rsidRPr="00AC0C88">
        <w:rPr>
          <w:rStyle w:val="Emphasis"/>
          <w:rFonts w:asciiTheme="majorHAnsi" w:hAnsiTheme="majorHAnsi" w:cstheme="majorHAnsi"/>
        </w:rPr>
        <w:t xml:space="preserve"> Region and manifest in ways unique to that part of the world</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A rising India</w:t>
      </w:r>
      <w:r w:rsidRPr="00AC0C88">
        <w:rPr>
          <w:rStyle w:val="StyleUnderline"/>
          <w:rFonts w:asciiTheme="majorHAnsi" w:hAnsiTheme="majorHAnsi" w:cstheme="majorHAnsi"/>
        </w:rPr>
        <w:t xml:space="preserve"> with aspirations to global-power status </w:t>
      </w:r>
      <w:r w:rsidRPr="00AC0C88">
        <w:rPr>
          <w:rStyle w:val="StyleUnderline"/>
          <w:rFonts w:asciiTheme="majorHAnsi" w:hAnsiTheme="majorHAnsi" w:cstheme="majorHAnsi"/>
          <w:highlight w:val="green"/>
        </w:rPr>
        <w:t>finds its regional dominance challenged by China’s two-ocean strategy and B</w:t>
      </w:r>
      <w:r w:rsidRPr="00AC0C88">
        <w:rPr>
          <w:rStyle w:val="StyleUnderline"/>
          <w:rFonts w:asciiTheme="majorHAnsi" w:hAnsiTheme="majorHAnsi" w:cstheme="majorHAnsi"/>
        </w:rPr>
        <w:t xml:space="preserve">elt and </w:t>
      </w:r>
      <w:r w:rsidRPr="00AC0C88">
        <w:rPr>
          <w:rStyle w:val="StyleUnderline"/>
          <w:rFonts w:asciiTheme="majorHAnsi" w:hAnsiTheme="majorHAnsi" w:cstheme="majorHAnsi"/>
          <w:highlight w:val="green"/>
        </w:rPr>
        <w:t>R</w:t>
      </w:r>
      <w:r w:rsidRPr="00AC0C88">
        <w:rPr>
          <w:rStyle w:val="StyleUnderline"/>
          <w:rFonts w:asciiTheme="majorHAnsi" w:hAnsiTheme="majorHAnsi" w:cstheme="majorHAnsi"/>
        </w:rPr>
        <w:t xml:space="preserve">oad </w:t>
      </w:r>
      <w:r w:rsidRPr="00AC0C88">
        <w:rPr>
          <w:rStyle w:val="StyleUnderline"/>
          <w:rFonts w:asciiTheme="majorHAnsi" w:hAnsiTheme="majorHAnsi" w:cstheme="majorHAnsi"/>
          <w:highlight w:val="green"/>
        </w:rPr>
        <w:t>I</w:t>
      </w:r>
      <w:r w:rsidRPr="00AC0C88">
        <w:rPr>
          <w:rStyle w:val="StyleUnderline"/>
          <w:rFonts w:asciiTheme="majorHAnsi" w:hAnsiTheme="majorHAnsi" w:cstheme="majorHAnsi"/>
        </w:rPr>
        <w:t>nitiative</w:t>
      </w:r>
      <w:r w:rsidRPr="00AC0C88">
        <w:rPr>
          <w:rFonts w:asciiTheme="majorHAnsi" w:hAnsiTheme="majorHAnsi" w:cstheme="majorHAnsi"/>
          <w:sz w:val="16"/>
        </w:rPr>
        <w:t xml:space="preserve">. In the maritime realm, </w:t>
      </w:r>
      <w:r w:rsidRPr="00AC0C88">
        <w:rPr>
          <w:rStyle w:val="StyleUnderline"/>
          <w:rFonts w:asciiTheme="majorHAnsi" w:hAnsiTheme="majorHAnsi" w:cstheme="majorHAnsi"/>
        </w:rPr>
        <w:t xml:space="preserve">India’s response comprises internal naval </w:t>
      </w:r>
      <w:r w:rsidRPr="00AC0C88">
        <w:rPr>
          <w:rStyle w:val="StyleUnderline"/>
          <w:rFonts w:asciiTheme="majorHAnsi" w:hAnsiTheme="majorHAnsi" w:cstheme="majorHAnsi"/>
        </w:rPr>
        <w:lastRenderedPageBreak/>
        <w:t>and port modernization, and increased naval engagements and exercises with neighboring littorals and external powers that have major stakes in the region</w:t>
      </w:r>
      <w:r w:rsidRPr="00AC0C88">
        <w:rPr>
          <w:rFonts w:asciiTheme="majorHAnsi" w:hAnsiTheme="majorHAnsi" w:cstheme="majorHAnsi"/>
          <w:sz w:val="16"/>
        </w:rPr>
        <w:t xml:space="preserve">. This has not, however, had any noticeable effects in tempering regional anxieties. </w:t>
      </w:r>
      <w:r w:rsidRPr="00AC0C88">
        <w:rPr>
          <w:rStyle w:val="Emphasis"/>
          <w:rFonts w:asciiTheme="majorHAnsi" w:hAnsiTheme="majorHAnsi" w:cstheme="majorHAnsi"/>
          <w:highlight w:val="green"/>
        </w:rPr>
        <w:t>Heavy maritime traffic</w:t>
      </w:r>
      <w:r w:rsidRPr="00AC0C88">
        <w:rPr>
          <w:rStyle w:val="Emphasis"/>
          <w:rFonts w:asciiTheme="majorHAnsi" w:hAnsiTheme="majorHAnsi" w:cstheme="majorHAnsi"/>
        </w:rPr>
        <w:t xml:space="preserve"> in increasingly congested regional waters </w:t>
      </w:r>
      <w:r w:rsidRPr="00AC0C88">
        <w:rPr>
          <w:rStyle w:val="Emphasis"/>
          <w:rFonts w:asciiTheme="majorHAnsi" w:hAnsiTheme="majorHAnsi" w:cstheme="majorHAnsi"/>
          <w:highlight w:val="green"/>
        </w:rPr>
        <w:t>operate alongside this tense backdrop</w:t>
      </w:r>
      <w:r w:rsidRPr="00AC0C88">
        <w:rPr>
          <w:rFonts w:asciiTheme="majorHAnsi" w:hAnsiTheme="majorHAnsi" w:cstheme="majorHAnsi"/>
          <w:sz w:val="16"/>
        </w:rPr>
        <w:t xml:space="preserve">. </w:t>
      </w:r>
      <w:r w:rsidRPr="00AC0C88">
        <w:rPr>
          <w:rStyle w:val="StyleUnderline"/>
          <w:rFonts w:asciiTheme="majorHAnsi" w:hAnsiTheme="majorHAnsi" w:cstheme="majorHAnsi"/>
        </w:rPr>
        <w:t>The risk that various surface vessels could collide</w:t>
      </w:r>
      <w:r w:rsidRPr="00AC0C88">
        <w:rPr>
          <w:rFonts w:asciiTheme="majorHAnsi" w:hAnsiTheme="majorHAnsi" w:cstheme="majorHAnsi"/>
          <w:sz w:val="16"/>
        </w:rPr>
        <w:t>—whether naval or commercial—</w:t>
      </w:r>
      <w:r w:rsidRPr="00AC0C88">
        <w:rPr>
          <w:rStyle w:val="StyleUnderline"/>
          <w:rFonts w:asciiTheme="majorHAnsi" w:hAnsiTheme="majorHAnsi" w:cstheme="majorHAnsi"/>
        </w:rPr>
        <w:t>and the risk of submarine accidents is on the rise</w:t>
      </w:r>
      <w:r w:rsidRPr="00AC0C88">
        <w:rPr>
          <w:rFonts w:asciiTheme="majorHAnsi" w:hAnsiTheme="majorHAnsi" w:cstheme="majorHAnsi"/>
          <w:sz w:val="16"/>
        </w:rPr>
        <w:t xml:space="preserve">. A number of regional and extra-regional states have </w:t>
      </w:r>
      <w:proofErr w:type="gramStart"/>
      <w:r w:rsidRPr="00AC0C88">
        <w:rPr>
          <w:rFonts w:asciiTheme="majorHAnsi" w:hAnsiTheme="majorHAnsi" w:cstheme="majorHAnsi"/>
          <w:sz w:val="16"/>
        </w:rPr>
        <w:t>forward-deployed</w:t>
      </w:r>
      <w:proofErr w:type="gramEnd"/>
      <w:r w:rsidRPr="00AC0C88">
        <w:rPr>
          <w:rFonts w:asciiTheme="majorHAnsi" w:hAnsiTheme="majorHAnsi" w:cstheme="majorHAnsi"/>
          <w:sz w:val="16"/>
        </w:rPr>
        <w:t xml:space="preserve"> their navies in the Indian Ocean, independently or as part of various task forces. </w:t>
      </w:r>
      <w:r w:rsidRPr="00AC0C88">
        <w:rPr>
          <w:rStyle w:val="StyleUnderline"/>
          <w:rFonts w:asciiTheme="majorHAnsi" w:hAnsiTheme="majorHAnsi" w:cstheme="majorHAnsi"/>
        </w:rPr>
        <w:t>There have already been several maritime accidents involving warships and air crashes in the Persian Gulf and the northern Arabian Sea between regional and extra-regional navies—some of which escalated</w:t>
      </w:r>
      <w:r w:rsidRPr="00AC0C88">
        <w:rPr>
          <w:rFonts w:asciiTheme="majorHAnsi" w:hAnsiTheme="majorHAnsi" w:cstheme="majorHAnsi"/>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enter into waters close to Gwadar Port and was reportedly repelled by the Pakistan Navy. </w:t>
      </w:r>
      <w:r w:rsidRPr="00AC0C88">
        <w:rPr>
          <w:rStyle w:val="Emphasis"/>
          <w:rFonts w:asciiTheme="majorHAnsi" w:hAnsiTheme="majorHAnsi" w:cstheme="majorHAnsi"/>
        </w:rPr>
        <w:t xml:space="preserve">Miscommunications and </w:t>
      </w:r>
      <w:r w:rsidRPr="00AC0C88">
        <w:rPr>
          <w:rStyle w:val="Emphasis"/>
          <w:rFonts w:asciiTheme="majorHAnsi" w:hAnsiTheme="majorHAnsi" w:cstheme="majorHAnsi"/>
          <w:highlight w:val="green"/>
        </w:rPr>
        <w:t>misperceptions are likely to result from</w:t>
      </w:r>
      <w:r w:rsidRPr="00AC0C88">
        <w:rPr>
          <w:rStyle w:val="Emphasis"/>
          <w:rFonts w:asciiTheme="majorHAnsi" w:hAnsiTheme="majorHAnsi" w:cstheme="majorHAnsi"/>
        </w:rPr>
        <w:t xml:space="preserve"> </w:t>
      </w:r>
      <w:r w:rsidRPr="00AC0C88">
        <w:rPr>
          <w:rStyle w:val="Emphasis"/>
          <w:rFonts w:asciiTheme="majorHAnsi" w:hAnsiTheme="majorHAnsi" w:cstheme="majorHAnsi"/>
          <w:highlight w:val="green"/>
        </w:rPr>
        <w:t>such incidents and could escalate very fast to negative</w:t>
      </w:r>
      <w:r w:rsidRPr="00AC0C88">
        <w:rPr>
          <w:rStyle w:val="Emphasis"/>
          <w:rFonts w:asciiTheme="majorHAnsi" w:hAnsiTheme="majorHAnsi" w:cstheme="majorHAnsi"/>
        </w:rPr>
        <w:t xml:space="preserve"> political and </w:t>
      </w:r>
      <w:r w:rsidRPr="00AC0C88">
        <w:rPr>
          <w:rStyle w:val="Emphasis"/>
          <w:rFonts w:asciiTheme="majorHAnsi" w:hAnsiTheme="majorHAnsi" w:cstheme="majorHAnsi"/>
          <w:highlight w:val="green"/>
        </w:rPr>
        <w:t>military expressions</w:t>
      </w:r>
      <w:r w:rsidRPr="00AC0C88">
        <w:rPr>
          <w:rFonts w:asciiTheme="majorHAnsi" w:hAnsiTheme="majorHAnsi" w:cstheme="majorHAnsi"/>
          <w:sz w:val="16"/>
        </w:rPr>
        <w:t>. It is against this setting that a code of conduct (COC) for the Indian Ocean was first proposed.</w:t>
      </w:r>
    </w:p>
    <w:p w14:paraId="3FFDE80E" w14:textId="77777777" w:rsidR="00AF4931" w:rsidRPr="00AC0C88" w:rsidRDefault="00AF4931" w:rsidP="00AF4931">
      <w:pPr>
        <w:rPr>
          <w:rFonts w:asciiTheme="majorHAnsi" w:hAnsiTheme="majorHAnsi" w:cstheme="majorHAnsi"/>
        </w:rPr>
      </w:pPr>
    </w:p>
    <w:p w14:paraId="73CBCED7" w14:textId="0ABC3C0D" w:rsidR="00AF4931" w:rsidRPr="00AC0C88" w:rsidRDefault="00AF4931" w:rsidP="00AF4931">
      <w:pPr>
        <w:pStyle w:val="Heading3"/>
        <w:rPr>
          <w:rFonts w:asciiTheme="majorHAnsi" w:hAnsiTheme="majorHAnsi" w:cstheme="majorHAnsi"/>
        </w:rPr>
      </w:pPr>
    </w:p>
    <w:p w14:paraId="0E9E610C" w14:textId="380039F0" w:rsidR="00AF4931" w:rsidRPr="00AC0C88" w:rsidRDefault="00AF4931" w:rsidP="00AF4931">
      <w:pPr>
        <w:pStyle w:val="Heading3"/>
        <w:rPr>
          <w:rFonts w:asciiTheme="majorHAnsi" w:hAnsiTheme="majorHAnsi" w:cstheme="majorHAnsi"/>
          <w:color w:val="FF0000"/>
        </w:rPr>
      </w:pPr>
      <w:r w:rsidRPr="00AC0C88">
        <w:rPr>
          <w:rFonts w:asciiTheme="majorHAnsi" w:hAnsiTheme="majorHAnsi" w:cstheme="majorHAnsi"/>
          <w:color w:val="FF0000"/>
        </w:rPr>
        <w:lastRenderedPageBreak/>
        <w:t>3</w:t>
      </w:r>
    </w:p>
    <w:p w14:paraId="04542CF7" w14:textId="3D051569" w:rsidR="00AF4931" w:rsidRPr="00AC0C88" w:rsidRDefault="00AF4931" w:rsidP="00AF4931">
      <w:pPr>
        <w:pStyle w:val="analytics"/>
        <w:rPr>
          <w:rFonts w:asciiTheme="majorHAnsi" w:hAnsiTheme="majorHAnsi" w:cstheme="majorHAnsi"/>
          <w:color w:val="FF0000"/>
        </w:rPr>
      </w:pPr>
      <w:r w:rsidRPr="00AC0C88">
        <w:rPr>
          <w:rFonts w:asciiTheme="majorHAnsi" w:hAnsiTheme="majorHAnsi" w:cstheme="majorHAnsi"/>
          <w:color w:val="FF0000"/>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r w:rsidRPr="00AC0C88">
        <w:rPr>
          <w:rFonts w:asciiTheme="majorHAnsi" w:hAnsiTheme="majorHAnsi" w:cstheme="majorHAnsi"/>
          <w:color w:val="FF0000"/>
        </w:rPr>
        <w:br/>
      </w:r>
    </w:p>
    <w:p w14:paraId="2C4DB621" w14:textId="77777777" w:rsidR="00AF4931" w:rsidRPr="00AC0C88" w:rsidRDefault="00AF4931" w:rsidP="00AF4931">
      <w:pPr>
        <w:pStyle w:val="Heading4"/>
        <w:rPr>
          <w:rFonts w:asciiTheme="majorHAnsi" w:hAnsiTheme="majorHAnsi" w:cstheme="majorHAnsi"/>
          <w:color w:val="FF0000"/>
        </w:rPr>
      </w:pPr>
      <w:r w:rsidRPr="00AC0C88">
        <w:rPr>
          <w:rFonts w:asciiTheme="majorHAnsi" w:hAnsiTheme="majorHAnsi" w:cstheme="majorHAnsi"/>
          <w:color w:val="FF0000"/>
        </w:rPr>
        <w:t xml:space="preserve">WHO says </w:t>
      </w:r>
      <w:proofErr w:type="gramStart"/>
      <w:r w:rsidRPr="00AC0C88">
        <w:rPr>
          <w:rFonts w:asciiTheme="majorHAnsi" w:hAnsiTheme="majorHAnsi" w:cstheme="majorHAnsi"/>
          <w:color w:val="FF0000"/>
        </w:rPr>
        <w:t>yes</w:t>
      </w:r>
      <w:proofErr w:type="gramEnd"/>
    </w:p>
    <w:p w14:paraId="3C50E4E2" w14:textId="77777777" w:rsidR="00AF4931" w:rsidRPr="00AC0C88" w:rsidRDefault="00AF4931" w:rsidP="00AF4931">
      <w:pPr>
        <w:rPr>
          <w:rStyle w:val="Style13ptBold"/>
          <w:rFonts w:asciiTheme="majorHAnsi" w:hAnsiTheme="majorHAnsi" w:cstheme="majorHAnsi"/>
          <w:bCs/>
          <w:color w:val="FF0000"/>
        </w:rPr>
      </w:pPr>
      <w:r w:rsidRPr="00AC0C88">
        <w:rPr>
          <w:rStyle w:val="Style13ptBold"/>
          <w:rFonts w:asciiTheme="majorHAnsi" w:hAnsiTheme="majorHAnsi" w:cstheme="majorHAnsi"/>
          <w:color w:val="FF0000"/>
        </w:rPr>
        <w:t xml:space="preserve">Kimball 5/7 </w:t>
      </w:r>
      <w:r w:rsidRPr="00AC0C88">
        <w:rPr>
          <w:rStyle w:val="Style13ptBold"/>
          <w:rFonts w:asciiTheme="majorHAnsi" w:hAnsiTheme="majorHAnsi" w:cstheme="majorHAnsi"/>
          <w:b w:val="0"/>
          <w:bCs/>
          <w:color w:val="FF0000"/>
          <w:szCs w:val="16"/>
        </w:rPr>
        <w:t>[(Spencer, news editor with CNBC.com) “</w:t>
      </w:r>
      <w:r w:rsidRPr="00AC0C88">
        <w:rPr>
          <w:rFonts w:asciiTheme="majorHAnsi" w:hAnsiTheme="majorHAnsi" w:cstheme="majorHAnsi"/>
          <w:color w:val="FF0000"/>
          <w:szCs w:val="16"/>
        </w:rPr>
        <w:t>WHO chief urges world to follow U.S. lead and support waiving Covid vaccine patent protections,” CNBC, 5/7/2021] JL</w:t>
      </w:r>
    </w:p>
    <w:p w14:paraId="0669843A" w14:textId="77777777" w:rsidR="00AF4931" w:rsidRPr="00AC0C88" w:rsidRDefault="00AF4931" w:rsidP="00AF4931">
      <w:pPr>
        <w:rPr>
          <w:rFonts w:asciiTheme="majorHAnsi" w:hAnsiTheme="majorHAnsi" w:cstheme="majorHAnsi"/>
          <w:color w:val="FF0000"/>
          <w:sz w:val="12"/>
        </w:rPr>
      </w:pPr>
      <w:r w:rsidRPr="00AC0C88">
        <w:rPr>
          <w:rStyle w:val="StyleUnderline"/>
          <w:rFonts w:asciiTheme="majorHAnsi" w:hAnsiTheme="majorHAnsi" w:cstheme="majorHAnsi"/>
          <w:color w:val="FF0000"/>
          <w:highlight w:val="green"/>
        </w:rPr>
        <w:t>W</w:t>
      </w:r>
      <w:r w:rsidRPr="00AC0C88">
        <w:rPr>
          <w:rStyle w:val="StyleUnderline"/>
          <w:rFonts w:asciiTheme="majorHAnsi" w:hAnsiTheme="majorHAnsi" w:cstheme="majorHAnsi"/>
          <w:color w:val="FF0000"/>
        </w:rPr>
        <w:t xml:space="preserve">orld </w:t>
      </w:r>
      <w:r w:rsidRPr="00AC0C88">
        <w:rPr>
          <w:rStyle w:val="StyleUnderline"/>
          <w:rFonts w:asciiTheme="majorHAnsi" w:hAnsiTheme="majorHAnsi" w:cstheme="majorHAnsi"/>
          <w:color w:val="FF0000"/>
          <w:highlight w:val="green"/>
        </w:rPr>
        <w:t>H</w:t>
      </w:r>
      <w:r w:rsidRPr="00AC0C88">
        <w:rPr>
          <w:rStyle w:val="StyleUnderline"/>
          <w:rFonts w:asciiTheme="majorHAnsi" w:hAnsiTheme="majorHAnsi" w:cstheme="majorHAnsi"/>
          <w:color w:val="FF0000"/>
        </w:rPr>
        <w:t xml:space="preserve">ealth </w:t>
      </w:r>
      <w:r w:rsidRPr="00AC0C88">
        <w:rPr>
          <w:rStyle w:val="StyleUnderline"/>
          <w:rFonts w:asciiTheme="majorHAnsi" w:hAnsiTheme="majorHAnsi" w:cstheme="majorHAnsi"/>
          <w:color w:val="FF0000"/>
          <w:highlight w:val="green"/>
        </w:rPr>
        <w:t>O</w:t>
      </w:r>
      <w:r w:rsidRPr="00AC0C88">
        <w:rPr>
          <w:rStyle w:val="StyleUnderline"/>
          <w:rFonts w:asciiTheme="majorHAnsi" w:hAnsiTheme="majorHAnsi" w:cstheme="majorHAnsi"/>
          <w:color w:val="FF0000"/>
        </w:rPr>
        <w:t xml:space="preserve">rganization Director General-Tedros Adhanom Ghebreyesus on Friday </w:t>
      </w:r>
      <w:r w:rsidRPr="00AC0C88">
        <w:rPr>
          <w:rStyle w:val="StyleUnderline"/>
          <w:rFonts w:asciiTheme="majorHAnsi" w:hAnsiTheme="majorHAnsi" w:cstheme="majorHAnsi"/>
          <w:color w:val="FF0000"/>
          <w:highlight w:val="green"/>
        </w:rPr>
        <w:t>urged</w:t>
      </w:r>
      <w:r w:rsidRPr="00AC0C88">
        <w:rPr>
          <w:rStyle w:val="StyleUnderline"/>
          <w:rFonts w:asciiTheme="majorHAnsi" w:hAnsiTheme="majorHAnsi" w:cstheme="majorHAnsi"/>
          <w:color w:val="FF0000"/>
        </w:rPr>
        <w:t xml:space="preserve"> other </w:t>
      </w:r>
      <w:r w:rsidRPr="00AC0C88">
        <w:rPr>
          <w:rStyle w:val="StyleUnderline"/>
          <w:rFonts w:asciiTheme="majorHAnsi" w:hAnsiTheme="majorHAnsi" w:cstheme="majorHAnsi"/>
          <w:color w:val="FF0000"/>
          <w:highlight w:val="green"/>
        </w:rPr>
        <w:t>countries</w:t>
      </w:r>
      <w:r w:rsidRPr="00AC0C88">
        <w:rPr>
          <w:rFonts w:asciiTheme="majorHAnsi" w:hAnsiTheme="majorHAnsi" w:cstheme="majorHAnsi"/>
          <w:color w:val="FF0000"/>
          <w:sz w:val="12"/>
        </w:rPr>
        <w:t xml:space="preserve">, particularly the Group of Seven industrialized nations, </w:t>
      </w:r>
      <w:r w:rsidRPr="00AC0C88">
        <w:rPr>
          <w:rStyle w:val="StyleUnderline"/>
          <w:rFonts w:asciiTheme="majorHAnsi" w:hAnsiTheme="majorHAnsi" w:cstheme="majorHAnsi"/>
          <w:color w:val="FF0000"/>
          <w:highlight w:val="green"/>
        </w:rPr>
        <w:t>to</w:t>
      </w:r>
      <w:r w:rsidRPr="00AC0C88">
        <w:rPr>
          <w:rStyle w:val="StyleUnderline"/>
          <w:rFonts w:asciiTheme="majorHAnsi" w:hAnsiTheme="majorHAnsi" w:cstheme="majorHAnsi"/>
          <w:color w:val="FF0000"/>
        </w:rPr>
        <w:t xml:space="preserve"> follow the U.S. example and </w:t>
      </w:r>
      <w:r w:rsidRPr="00AC0C88">
        <w:rPr>
          <w:rStyle w:val="StyleUnderline"/>
          <w:rFonts w:asciiTheme="majorHAnsi" w:hAnsiTheme="majorHAnsi" w:cstheme="majorHAnsi"/>
          <w:color w:val="FF0000"/>
          <w:highlight w:val="green"/>
        </w:rPr>
        <w:t>support a W</w:t>
      </w:r>
      <w:r w:rsidRPr="00AC0C88">
        <w:rPr>
          <w:rStyle w:val="StyleUnderline"/>
          <w:rFonts w:asciiTheme="majorHAnsi" w:hAnsiTheme="majorHAnsi" w:cstheme="majorHAnsi"/>
          <w:color w:val="FF0000"/>
        </w:rPr>
        <w:t xml:space="preserve">orld </w:t>
      </w:r>
      <w:r w:rsidRPr="00AC0C88">
        <w:rPr>
          <w:rStyle w:val="StyleUnderline"/>
          <w:rFonts w:asciiTheme="majorHAnsi" w:hAnsiTheme="majorHAnsi" w:cstheme="majorHAnsi"/>
          <w:color w:val="FF0000"/>
          <w:highlight w:val="green"/>
        </w:rPr>
        <w:t>T</w:t>
      </w:r>
      <w:r w:rsidRPr="00AC0C88">
        <w:rPr>
          <w:rStyle w:val="StyleUnderline"/>
          <w:rFonts w:asciiTheme="majorHAnsi" w:hAnsiTheme="majorHAnsi" w:cstheme="majorHAnsi"/>
          <w:color w:val="FF0000"/>
        </w:rPr>
        <w:t xml:space="preserve">rade </w:t>
      </w:r>
      <w:r w:rsidRPr="00AC0C88">
        <w:rPr>
          <w:rStyle w:val="StyleUnderline"/>
          <w:rFonts w:asciiTheme="majorHAnsi" w:hAnsiTheme="majorHAnsi" w:cstheme="majorHAnsi"/>
          <w:color w:val="FF0000"/>
          <w:highlight w:val="green"/>
        </w:rPr>
        <w:t>O</w:t>
      </w:r>
      <w:r w:rsidRPr="00AC0C88">
        <w:rPr>
          <w:rStyle w:val="StyleUnderline"/>
          <w:rFonts w:asciiTheme="majorHAnsi" w:hAnsiTheme="majorHAnsi" w:cstheme="majorHAnsi"/>
          <w:color w:val="FF0000"/>
        </w:rPr>
        <w:t xml:space="preserve">rganization </w:t>
      </w:r>
      <w:r w:rsidRPr="00AC0C88">
        <w:rPr>
          <w:rStyle w:val="StyleUnderline"/>
          <w:rFonts w:asciiTheme="majorHAnsi" w:hAnsiTheme="majorHAnsi" w:cstheme="majorHAnsi"/>
          <w:color w:val="FF0000"/>
          <w:highlight w:val="green"/>
        </w:rPr>
        <w:t>motion to</w:t>
      </w:r>
      <w:r w:rsidRPr="00AC0C88">
        <w:rPr>
          <w:rFonts w:asciiTheme="majorHAnsi" w:hAnsiTheme="majorHAnsi" w:cstheme="majorHAnsi"/>
          <w:color w:val="FF0000"/>
          <w:sz w:val="12"/>
        </w:rPr>
        <w:t xml:space="preserve"> temporarily </w:t>
      </w:r>
      <w:r w:rsidRPr="00AC0C88">
        <w:rPr>
          <w:rStyle w:val="StyleUnderline"/>
          <w:rFonts w:asciiTheme="majorHAnsi" w:hAnsiTheme="majorHAnsi" w:cstheme="majorHAnsi"/>
          <w:color w:val="FF0000"/>
          <w:highlight w:val="green"/>
        </w:rPr>
        <w:t>waive</w:t>
      </w:r>
      <w:r w:rsidRPr="00AC0C88">
        <w:rPr>
          <w:rStyle w:val="StyleUnderline"/>
          <w:rFonts w:asciiTheme="majorHAnsi" w:hAnsiTheme="majorHAnsi" w:cstheme="majorHAnsi"/>
          <w:color w:val="FF0000"/>
        </w:rPr>
        <w:t xml:space="preserve"> </w:t>
      </w:r>
      <w:r w:rsidRPr="00AC0C88">
        <w:rPr>
          <w:rStyle w:val="StyleUnderline"/>
          <w:rFonts w:asciiTheme="majorHAnsi" w:hAnsiTheme="majorHAnsi" w:cstheme="majorHAnsi"/>
          <w:color w:val="FF0000"/>
          <w:highlight w:val="green"/>
        </w:rPr>
        <w:t>Covid</w:t>
      </w:r>
      <w:r w:rsidRPr="00AC0C88">
        <w:rPr>
          <w:rStyle w:val="StyleUnderline"/>
          <w:rFonts w:asciiTheme="majorHAnsi" w:hAnsiTheme="majorHAnsi" w:cstheme="majorHAnsi"/>
          <w:color w:val="FF0000"/>
        </w:rPr>
        <w:t xml:space="preserve">-19 vaccine </w:t>
      </w:r>
      <w:r w:rsidRPr="00AC0C88">
        <w:rPr>
          <w:rStyle w:val="StyleUnderline"/>
          <w:rFonts w:asciiTheme="majorHAnsi" w:hAnsiTheme="majorHAnsi" w:cstheme="majorHAnsi"/>
          <w:color w:val="FF0000"/>
          <w:highlight w:val="green"/>
        </w:rPr>
        <w:t>patent protections</w:t>
      </w:r>
      <w:r w:rsidRPr="00AC0C88">
        <w:rPr>
          <w:rFonts w:asciiTheme="majorHAnsi" w:hAnsiTheme="majorHAnsi" w:cstheme="majorHAnsi"/>
          <w:color w:val="FF0000"/>
          <w:sz w:val="12"/>
        </w:rPr>
        <w:t>.</w:t>
      </w:r>
    </w:p>
    <w:p w14:paraId="19025B8C" w14:textId="77777777" w:rsidR="00AF4931" w:rsidRPr="00AC0C88" w:rsidRDefault="00AF4931" w:rsidP="00AF4931">
      <w:pPr>
        <w:rPr>
          <w:rStyle w:val="Emphasis"/>
          <w:rFonts w:asciiTheme="majorHAnsi" w:hAnsiTheme="majorHAnsi" w:cstheme="majorHAnsi"/>
          <w:b w:val="0"/>
          <w:iCs w:val="0"/>
          <w:color w:val="FF0000"/>
          <w:sz w:val="12"/>
          <w:u w:val="none"/>
        </w:rPr>
      </w:pPr>
      <w:r w:rsidRPr="00AC0C88">
        <w:rPr>
          <w:rFonts w:asciiTheme="majorHAnsi" w:hAnsiTheme="majorHAnsi" w:cstheme="majorHAnsi"/>
          <w:color w:val="FF0000"/>
          <w:sz w:val="12"/>
        </w:rPr>
        <w:t>“</w:t>
      </w:r>
      <w:r w:rsidRPr="00AC0C88">
        <w:rPr>
          <w:rStyle w:val="StyleUnderline"/>
          <w:rFonts w:asciiTheme="majorHAnsi" w:hAnsiTheme="majorHAnsi" w:cstheme="majorHAnsi"/>
          <w:color w:val="FF0000"/>
        </w:rPr>
        <w:t xml:space="preserve">Wednesday’s announcement by the U.S. that it will support a temporary waiver of intellectual property protections for Covid-19 vaccines is </w:t>
      </w:r>
      <w:r w:rsidRPr="00AC0C88">
        <w:rPr>
          <w:rStyle w:val="StyleUnderline"/>
          <w:rFonts w:asciiTheme="majorHAnsi" w:hAnsiTheme="majorHAnsi" w:cstheme="majorHAnsi"/>
          <w:color w:val="FF0000"/>
          <w:highlight w:val="green"/>
        </w:rPr>
        <w:t>a significant statement of</w:t>
      </w:r>
      <w:r w:rsidRPr="00AC0C88">
        <w:rPr>
          <w:rStyle w:val="StyleUnderline"/>
          <w:rFonts w:asciiTheme="majorHAnsi" w:hAnsiTheme="majorHAnsi" w:cstheme="majorHAnsi"/>
          <w:color w:val="FF0000"/>
        </w:rPr>
        <w:t xml:space="preserve"> solidarity and </w:t>
      </w:r>
      <w:r w:rsidRPr="00AC0C88">
        <w:rPr>
          <w:rStyle w:val="StyleUnderline"/>
          <w:rFonts w:asciiTheme="majorHAnsi" w:hAnsiTheme="majorHAnsi" w:cstheme="majorHAnsi"/>
          <w:color w:val="FF0000"/>
          <w:highlight w:val="green"/>
        </w:rPr>
        <w:t>support for vaccine equity</w:t>
      </w:r>
      <w:r w:rsidRPr="00AC0C88">
        <w:rPr>
          <w:rFonts w:asciiTheme="majorHAnsi" w:hAnsiTheme="majorHAnsi" w:cstheme="majorHAnsi"/>
          <w:color w:val="FF0000"/>
          <w:sz w:val="12"/>
        </w:rPr>
        <w:t xml:space="preserve">,” Tedros said at a press briefing. “I know that this is not a politically easy thing to do, so I very much appreciate the leadership of the U.S. and </w:t>
      </w:r>
      <w:r w:rsidRPr="00AC0C88">
        <w:rPr>
          <w:rStyle w:val="StyleUnderline"/>
          <w:rFonts w:asciiTheme="majorHAnsi" w:hAnsiTheme="majorHAnsi" w:cstheme="majorHAnsi"/>
          <w:color w:val="FF0000"/>
        </w:rPr>
        <w:t>we urge other countries to follow their example</w:t>
      </w:r>
      <w:r w:rsidRPr="00AC0C88">
        <w:rPr>
          <w:rFonts w:asciiTheme="majorHAnsi" w:hAnsiTheme="majorHAnsi" w:cstheme="majorHAnsi"/>
          <w:color w:val="FF0000"/>
          <w:sz w:val="12"/>
        </w:rPr>
        <w:t>.”</w:t>
      </w:r>
    </w:p>
    <w:p w14:paraId="0A7EBF5D" w14:textId="77777777" w:rsidR="00AF4931" w:rsidRPr="00AC0C88" w:rsidRDefault="00AF4931" w:rsidP="00AF4931">
      <w:pPr>
        <w:pStyle w:val="Heading4"/>
        <w:rPr>
          <w:rFonts w:asciiTheme="majorHAnsi" w:hAnsiTheme="majorHAnsi" w:cstheme="majorHAnsi"/>
          <w:color w:val="FF0000"/>
        </w:rPr>
      </w:pPr>
      <w:r w:rsidRPr="00AC0C88">
        <w:rPr>
          <w:rFonts w:asciiTheme="majorHAnsi" w:hAnsiTheme="majorHAnsi" w:cstheme="majorHAnsi"/>
          <w:color w:val="FF0000"/>
        </w:rPr>
        <w:t xml:space="preserve">Consultation displays strong </w:t>
      </w:r>
      <w:r w:rsidRPr="00AC0C88">
        <w:rPr>
          <w:rFonts w:asciiTheme="majorHAnsi" w:hAnsiTheme="majorHAnsi" w:cstheme="majorHAnsi"/>
          <w:color w:val="FF0000"/>
          <w:u w:val="single"/>
        </w:rPr>
        <w:t>leadership</w:t>
      </w:r>
      <w:r w:rsidRPr="00AC0C88">
        <w:rPr>
          <w:rFonts w:asciiTheme="majorHAnsi" w:hAnsiTheme="majorHAnsi" w:cstheme="majorHAnsi"/>
          <w:color w:val="FF0000"/>
        </w:rPr>
        <w:t xml:space="preserve">, </w:t>
      </w:r>
      <w:r w:rsidRPr="00AC0C88">
        <w:rPr>
          <w:rFonts w:asciiTheme="majorHAnsi" w:hAnsiTheme="majorHAnsi" w:cstheme="majorHAnsi"/>
          <w:color w:val="FF0000"/>
          <w:u w:val="single"/>
        </w:rPr>
        <w:t>authority</w:t>
      </w:r>
      <w:r w:rsidRPr="00AC0C88">
        <w:rPr>
          <w:rFonts w:asciiTheme="majorHAnsi" w:hAnsiTheme="majorHAnsi" w:cstheme="majorHAnsi"/>
          <w:color w:val="FF0000"/>
        </w:rPr>
        <w:t xml:space="preserve">, and </w:t>
      </w:r>
      <w:r w:rsidRPr="00AC0C88">
        <w:rPr>
          <w:rFonts w:asciiTheme="majorHAnsi" w:hAnsiTheme="majorHAnsi" w:cstheme="majorHAnsi"/>
          <w:color w:val="FF0000"/>
          <w:u w:val="single"/>
        </w:rPr>
        <w:t>cohesion</w:t>
      </w:r>
      <w:r w:rsidRPr="00AC0C88">
        <w:rPr>
          <w:rFonts w:asciiTheme="majorHAnsi" w:hAnsiTheme="majorHAnsi" w:cstheme="majorHAnsi"/>
          <w:color w:val="FF0000"/>
        </w:rPr>
        <w:t xml:space="preserve"> among member states which are key to WTO legitimacy</w:t>
      </w:r>
    </w:p>
    <w:p w14:paraId="3B7FFA6C" w14:textId="77777777" w:rsidR="00AF4931" w:rsidRPr="00AC0C88" w:rsidRDefault="00AF4931" w:rsidP="00AF4931">
      <w:pPr>
        <w:rPr>
          <w:rStyle w:val="Style13ptBold"/>
          <w:rFonts w:asciiTheme="majorHAnsi" w:hAnsiTheme="majorHAnsi" w:cstheme="majorHAnsi"/>
          <w:b w:val="0"/>
          <w:bCs/>
          <w:color w:val="FF0000"/>
        </w:rPr>
      </w:pPr>
      <w:proofErr w:type="spellStart"/>
      <w:r w:rsidRPr="00AC0C88">
        <w:rPr>
          <w:rStyle w:val="Style13ptBold"/>
          <w:rFonts w:asciiTheme="majorHAnsi" w:hAnsiTheme="majorHAnsi" w:cstheme="majorHAnsi"/>
          <w:color w:val="FF0000"/>
        </w:rPr>
        <w:t>Gostin</w:t>
      </w:r>
      <w:proofErr w:type="spellEnd"/>
      <w:r w:rsidRPr="00AC0C88">
        <w:rPr>
          <w:rStyle w:val="Style13ptBold"/>
          <w:rFonts w:asciiTheme="majorHAnsi" w:hAnsiTheme="majorHAnsi" w:cstheme="majorHAnsi"/>
          <w:color w:val="FF0000"/>
        </w:rPr>
        <w:t xml:space="preserve"> et al 15 </w:t>
      </w:r>
      <w:r w:rsidRPr="00AC0C88">
        <w:rPr>
          <w:rStyle w:val="Style13ptBold"/>
          <w:rFonts w:asciiTheme="majorHAnsi" w:hAnsiTheme="majorHAnsi" w:cstheme="majorHAnsi"/>
          <w:b w:val="0"/>
          <w:bCs/>
          <w:color w:val="FF0000"/>
          <w:szCs w:val="16"/>
        </w:rPr>
        <w:t xml:space="preserve">[(Lawrence O., </w:t>
      </w:r>
      <w:r w:rsidRPr="00AC0C88">
        <w:rPr>
          <w:rFonts w:asciiTheme="majorHAnsi" w:hAnsiTheme="majorHAnsi" w:cstheme="majorHAnsi"/>
          <w:bCs/>
          <w:color w:val="FF0000"/>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AC0C88">
        <w:rPr>
          <w:rStyle w:val="Style13ptBold"/>
          <w:rFonts w:asciiTheme="majorHAnsi" w:hAnsiTheme="majorHAnsi" w:cstheme="majorHAnsi"/>
          <w:b w:val="0"/>
          <w:bCs/>
          <w:color w:val="FF0000"/>
          <w:szCs w:val="16"/>
        </w:rPr>
        <w:t>) “</w:t>
      </w:r>
      <w:r w:rsidRPr="00AC0C88">
        <w:rPr>
          <w:rFonts w:asciiTheme="majorHAnsi" w:hAnsiTheme="majorHAnsi" w:cstheme="majorHAnsi"/>
          <w:bCs/>
          <w:color w:val="FF0000"/>
          <w:szCs w:val="16"/>
        </w:rPr>
        <w:t>The Normative Authority of the World Health Organization,” Georgetown University Law Center, 5/2/2015] JL</w:t>
      </w:r>
    </w:p>
    <w:p w14:paraId="37B6DE72" w14:textId="77777777" w:rsidR="00AF4931" w:rsidRPr="00AC0C88" w:rsidRDefault="00AF4931" w:rsidP="00AF4931">
      <w:pPr>
        <w:rPr>
          <w:rFonts w:asciiTheme="majorHAnsi" w:hAnsiTheme="majorHAnsi" w:cstheme="majorHAnsi"/>
          <w:color w:val="FF0000"/>
          <w:sz w:val="12"/>
        </w:rPr>
      </w:pPr>
      <w:r w:rsidRPr="00AC0C88">
        <w:rPr>
          <w:rStyle w:val="StyleUnderline"/>
          <w:rFonts w:asciiTheme="majorHAnsi" w:hAnsiTheme="majorHAnsi" w:cstheme="majorHAnsi"/>
          <w:color w:val="FF0000"/>
          <w:highlight w:val="green"/>
        </w:rPr>
        <w:t xml:space="preserve">Members want </w:t>
      </w:r>
      <w:r w:rsidRPr="00AC0C88">
        <w:rPr>
          <w:rStyle w:val="StyleUnderline"/>
          <w:rFonts w:asciiTheme="majorHAnsi" w:hAnsiTheme="majorHAnsi" w:cstheme="majorHAnsi"/>
          <w:color w:val="FF0000"/>
        </w:rPr>
        <w:t xml:space="preserve">the </w:t>
      </w:r>
      <w:r w:rsidRPr="00AC0C88">
        <w:rPr>
          <w:rStyle w:val="StyleUnderline"/>
          <w:rFonts w:asciiTheme="majorHAnsi" w:hAnsiTheme="majorHAnsi" w:cstheme="majorHAnsi"/>
          <w:color w:val="FF0000"/>
          <w:highlight w:val="green"/>
        </w:rPr>
        <w:t xml:space="preserve">WHO to </w:t>
      </w:r>
      <w:r w:rsidRPr="00AC0C88">
        <w:rPr>
          <w:rStyle w:val="Emphasis"/>
          <w:rFonts w:asciiTheme="majorHAnsi" w:hAnsiTheme="majorHAnsi" w:cstheme="majorHAnsi"/>
          <w:color w:val="FF0000"/>
          <w:highlight w:val="green"/>
        </w:rPr>
        <w:t>exert leadership, harmonize disparate activities, and set priorities</w:t>
      </w:r>
      <w:r w:rsidRPr="00AC0C88">
        <w:rPr>
          <w:rFonts w:asciiTheme="majorHAnsi" w:hAnsiTheme="majorHAnsi" w:cstheme="majorHAnsi"/>
          <w:color w:val="FF0000"/>
          <w:sz w:val="12"/>
        </w:rPr>
        <w:t xml:space="preserve">. Yet they resist intrusions into their </w:t>
      </w:r>
      <w:proofErr w:type="gramStart"/>
      <w:r w:rsidRPr="00AC0C88">
        <w:rPr>
          <w:rFonts w:asciiTheme="majorHAnsi" w:hAnsiTheme="majorHAnsi" w:cstheme="majorHAnsi"/>
          <w:color w:val="FF0000"/>
          <w:sz w:val="12"/>
        </w:rPr>
        <w:t>sovereignty, and</w:t>
      </w:r>
      <w:proofErr w:type="gramEnd"/>
      <w:r w:rsidRPr="00AC0C88">
        <w:rPr>
          <w:rFonts w:asciiTheme="majorHAnsi" w:hAnsiTheme="majorHAnsi" w:cstheme="majorHAnsi"/>
          <w:color w:val="FF0000"/>
          <w:sz w:val="12"/>
        </w:rPr>
        <w:t xml:space="preserve"> want to exert control. In other words, ‘everyone desires coordination, but no one wants to be coordinated.’ States often ardently defend their geostrategic interests. As the Indonesian virus-sharing episode illustrates, </w:t>
      </w:r>
      <w:r w:rsidRPr="00AC0C88">
        <w:rPr>
          <w:rStyle w:val="StyleUnderline"/>
          <w:rFonts w:asciiTheme="majorHAnsi" w:hAnsiTheme="majorHAnsi" w:cstheme="majorHAnsi"/>
          <w:color w:val="FF0000"/>
        </w:rPr>
        <w:t>the WHO is pulled between power blocs</w:t>
      </w:r>
      <w:r w:rsidRPr="00AC0C88">
        <w:rPr>
          <w:rFonts w:asciiTheme="majorHAnsi" w:hAnsiTheme="majorHAnsi" w:cstheme="majorHAnsi"/>
          <w:color w:val="FF0000"/>
          <w:sz w:val="12"/>
        </w:rPr>
        <w:t xml:space="preserve">, with North America and Europe (the primary funders) on one side and emerging economies such as Brazil, China, and India on the other. </w:t>
      </w:r>
      <w:r w:rsidRPr="00AC0C88">
        <w:rPr>
          <w:rStyle w:val="StyleUnderline"/>
          <w:rFonts w:asciiTheme="majorHAnsi" w:hAnsiTheme="majorHAnsi" w:cstheme="majorHAnsi"/>
          <w:color w:val="FF0000"/>
        </w:rPr>
        <w:t>An inherent tension exists between richer ‘net contributor’ states and poorer ‘net recipient’ states</w:t>
      </w:r>
      <w:r w:rsidRPr="00AC0C88">
        <w:rPr>
          <w:rFonts w:asciiTheme="majorHAnsi" w:hAnsiTheme="majorHAnsi" w:cstheme="majorHAnsi"/>
          <w:color w:val="FF0000"/>
          <w:sz w:val="12"/>
        </w:rPr>
        <w:t>, with the former seeking smaller WHO budgets and the latter larger budgets.</w:t>
      </w:r>
    </w:p>
    <w:p w14:paraId="7D8093C0" w14:textId="77777777" w:rsidR="00AF4931" w:rsidRPr="00AC0C88" w:rsidRDefault="00AF4931" w:rsidP="00AF4931">
      <w:pPr>
        <w:rPr>
          <w:rFonts w:asciiTheme="majorHAnsi" w:hAnsiTheme="majorHAnsi" w:cstheme="majorHAnsi"/>
          <w:color w:val="FF0000"/>
          <w:sz w:val="12"/>
        </w:rPr>
      </w:pPr>
      <w:r w:rsidRPr="00AC0C88">
        <w:rPr>
          <w:rFonts w:asciiTheme="majorHAnsi" w:hAnsiTheme="majorHAnsi" w:cstheme="majorHAnsi"/>
          <w:color w:val="FF0000"/>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AC0C88">
        <w:rPr>
          <w:rStyle w:val="StyleUnderline"/>
          <w:rFonts w:asciiTheme="majorHAnsi" w:hAnsiTheme="majorHAnsi" w:cstheme="majorHAnsi"/>
          <w:color w:val="FF0000"/>
        </w:rPr>
        <w:t xml:space="preserve">Member </w:t>
      </w:r>
      <w:r w:rsidRPr="00AC0C88">
        <w:rPr>
          <w:rStyle w:val="StyleUnderline"/>
          <w:rFonts w:asciiTheme="majorHAnsi" w:hAnsiTheme="majorHAnsi" w:cstheme="majorHAnsi"/>
          <w:color w:val="FF0000"/>
          <w:highlight w:val="green"/>
        </w:rPr>
        <w:t>states</w:t>
      </w:r>
      <w:r w:rsidRPr="00AC0C88">
        <w:rPr>
          <w:rStyle w:val="StyleUnderline"/>
          <w:rFonts w:asciiTheme="majorHAnsi" w:hAnsiTheme="majorHAnsi" w:cstheme="majorHAnsi"/>
          <w:color w:val="FF0000"/>
        </w:rPr>
        <w:t xml:space="preserve"> should </w:t>
      </w:r>
      <w:r w:rsidRPr="00AC0C88">
        <w:rPr>
          <w:rStyle w:val="StyleUnderline"/>
          <w:rFonts w:asciiTheme="majorHAnsi" w:hAnsiTheme="majorHAnsi" w:cstheme="majorHAnsi"/>
          <w:color w:val="FF0000"/>
          <w:highlight w:val="green"/>
        </w:rPr>
        <w:t>recognize</w:t>
      </w:r>
      <w:r w:rsidRPr="00AC0C88">
        <w:rPr>
          <w:rStyle w:val="StyleUnderline"/>
          <w:rFonts w:asciiTheme="majorHAnsi" w:hAnsiTheme="majorHAnsi" w:cstheme="majorHAnsi"/>
          <w:color w:val="FF0000"/>
        </w:rPr>
        <w:t xml:space="preserve"> that the </w:t>
      </w:r>
      <w:r w:rsidRPr="00AC0C88">
        <w:rPr>
          <w:rStyle w:val="StyleUnderline"/>
          <w:rFonts w:asciiTheme="majorHAnsi" w:hAnsiTheme="majorHAnsi" w:cstheme="majorHAnsi"/>
          <w:color w:val="FF0000"/>
          <w:highlight w:val="green"/>
        </w:rPr>
        <w:t>health of their citizens depends on</w:t>
      </w:r>
      <w:r w:rsidRPr="00AC0C88">
        <w:rPr>
          <w:rStyle w:val="StyleUnderline"/>
          <w:rFonts w:asciiTheme="majorHAnsi" w:hAnsiTheme="majorHAnsi" w:cstheme="majorHAnsi"/>
          <w:color w:val="FF0000"/>
        </w:rPr>
        <w:t xml:space="preserve"> strengthening others' capacity. The </w:t>
      </w:r>
      <w:r w:rsidRPr="00AC0C88">
        <w:rPr>
          <w:rStyle w:val="StyleUnderline"/>
          <w:rFonts w:asciiTheme="majorHAnsi" w:hAnsiTheme="majorHAnsi" w:cstheme="majorHAnsi"/>
          <w:color w:val="FF0000"/>
          <w:highlight w:val="green"/>
        </w:rPr>
        <w:t>WHO</w:t>
      </w:r>
      <w:r w:rsidRPr="00AC0C88">
        <w:rPr>
          <w:rStyle w:val="StyleUnderline"/>
          <w:rFonts w:asciiTheme="majorHAnsi" w:hAnsiTheme="majorHAnsi" w:cstheme="majorHAnsi"/>
          <w:color w:val="FF0000"/>
        </w:rPr>
        <w:t xml:space="preserve"> has a central role in creating systems </w:t>
      </w:r>
      <w:r w:rsidRPr="00AC0C88">
        <w:rPr>
          <w:rStyle w:val="StyleUnderline"/>
          <w:rFonts w:asciiTheme="majorHAnsi" w:hAnsiTheme="majorHAnsi" w:cstheme="majorHAnsi"/>
          <w:color w:val="FF0000"/>
          <w:highlight w:val="green"/>
        </w:rPr>
        <w:t>to</w:t>
      </w:r>
      <w:r w:rsidRPr="00AC0C88">
        <w:rPr>
          <w:rStyle w:val="StyleUnderline"/>
          <w:rFonts w:asciiTheme="majorHAnsi" w:hAnsiTheme="majorHAnsi" w:cstheme="majorHAnsi"/>
          <w:color w:val="FF0000"/>
        </w:rPr>
        <w:t xml:space="preserve"> </w:t>
      </w:r>
      <w:r w:rsidRPr="00AC0C88">
        <w:rPr>
          <w:rStyle w:val="Emphasis"/>
          <w:rFonts w:asciiTheme="majorHAnsi" w:hAnsiTheme="majorHAnsi" w:cstheme="majorHAnsi"/>
          <w:color w:val="FF0000"/>
          <w:highlight w:val="green"/>
        </w:rPr>
        <w:t>facilitate and encourage</w:t>
      </w:r>
      <w:r w:rsidRPr="00AC0C88">
        <w:rPr>
          <w:rStyle w:val="Emphasis"/>
          <w:rFonts w:asciiTheme="majorHAnsi" w:hAnsiTheme="majorHAnsi" w:cstheme="majorHAnsi"/>
          <w:color w:val="FF0000"/>
        </w:rPr>
        <w:t xml:space="preserve"> such </w:t>
      </w:r>
      <w:r w:rsidRPr="00AC0C88">
        <w:rPr>
          <w:rStyle w:val="Emphasis"/>
          <w:rFonts w:asciiTheme="majorHAnsi" w:hAnsiTheme="majorHAnsi" w:cstheme="majorHAnsi"/>
          <w:color w:val="FF0000"/>
          <w:highlight w:val="green"/>
        </w:rPr>
        <w:t>cooperation</w:t>
      </w:r>
      <w:r w:rsidRPr="00AC0C88">
        <w:rPr>
          <w:rFonts w:asciiTheme="majorHAnsi" w:hAnsiTheme="majorHAnsi" w:cstheme="majorHAnsi"/>
          <w:color w:val="FF0000"/>
          <w:sz w:val="12"/>
        </w:rPr>
        <w:t>.</w:t>
      </w:r>
    </w:p>
    <w:p w14:paraId="48B132DF" w14:textId="77777777" w:rsidR="00AF4931" w:rsidRPr="00AC0C88" w:rsidRDefault="00AF4931" w:rsidP="00AF4931">
      <w:pPr>
        <w:rPr>
          <w:rFonts w:asciiTheme="majorHAnsi" w:hAnsiTheme="majorHAnsi" w:cstheme="majorHAnsi"/>
          <w:color w:val="FF0000"/>
          <w:sz w:val="12"/>
        </w:rPr>
      </w:pPr>
      <w:r w:rsidRPr="00AC0C88">
        <w:rPr>
          <w:rStyle w:val="Emphasis"/>
          <w:rFonts w:asciiTheme="majorHAnsi" w:hAnsiTheme="majorHAnsi" w:cstheme="majorHAnsi"/>
          <w:color w:val="FF0000"/>
        </w:rPr>
        <w:t xml:space="preserve">The WHO </w:t>
      </w:r>
      <w:r w:rsidRPr="00AC0C88">
        <w:rPr>
          <w:rStyle w:val="Emphasis"/>
          <w:rFonts w:asciiTheme="majorHAnsi" w:hAnsiTheme="majorHAnsi" w:cstheme="majorHAnsi"/>
          <w:color w:val="FF0000"/>
          <w:highlight w:val="green"/>
        </w:rPr>
        <w:t>cannot succeed unless members act as shareholders, foregoing</w:t>
      </w:r>
      <w:r w:rsidRPr="00AC0C88">
        <w:rPr>
          <w:rStyle w:val="Emphasis"/>
          <w:rFonts w:asciiTheme="majorHAnsi" w:hAnsiTheme="majorHAnsi" w:cstheme="majorHAnsi"/>
          <w:color w:val="FF0000"/>
        </w:rPr>
        <w:t xml:space="preserve"> a measure of </w:t>
      </w:r>
      <w:r w:rsidRPr="00AC0C88">
        <w:rPr>
          <w:rStyle w:val="Emphasis"/>
          <w:rFonts w:asciiTheme="majorHAnsi" w:hAnsiTheme="majorHAnsi" w:cstheme="majorHAnsi"/>
          <w:color w:val="FF0000"/>
          <w:highlight w:val="green"/>
        </w:rPr>
        <w:t xml:space="preserve">sovereignty for </w:t>
      </w:r>
      <w:r w:rsidRPr="00AC0C88">
        <w:rPr>
          <w:rStyle w:val="Emphasis"/>
          <w:rFonts w:asciiTheme="majorHAnsi" w:hAnsiTheme="majorHAnsi" w:cstheme="majorHAnsi"/>
          <w:color w:val="FF0000"/>
        </w:rPr>
        <w:t xml:space="preserve">the </w:t>
      </w:r>
      <w:r w:rsidRPr="00AC0C88">
        <w:rPr>
          <w:rStyle w:val="Emphasis"/>
          <w:rFonts w:asciiTheme="majorHAnsi" w:hAnsiTheme="majorHAnsi" w:cstheme="majorHAnsi"/>
          <w:color w:val="FF0000"/>
          <w:highlight w:val="green"/>
        </w:rPr>
        <w:t>global</w:t>
      </w:r>
      <w:r w:rsidRPr="00AC0C88">
        <w:rPr>
          <w:rStyle w:val="Emphasis"/>
          <w:rFonts w:asciiTheme="majorHAnsi" w:hAnsiTheme="majorHAnsi" w:cstheme="majorHAnsi"/>
          <w:color w:val="FF0000"/>
        </w:rPr>
        <w:t xml:space="preserve"> common </w:t>
      </w:r>
      <w:r w:rsidRPr="00AC0C88">
        <w:rPr>
          <w:rStyle w:val="Emphasis"/>
          <w:rFonts w:asciiTheme="majorHAnsi" w:hAnsiTheme="majorHAnsi" w:cstheme="majorHAnsi"/>
          <w:color w:val="FF0000"/>
          <w:highlight w:val="green"/>
        </w:rPr>
        <w:t>good</w:t>
      </w:r>
      <w:r w:rsidRPr="00AC0C88">
        <w:rPr>
          <w:rFonts w:asciiTheme="majorHAnsi" w:hAnsiTheme="majorHAnsi" w:cstheme="majorHAnsi"/>
          <w:color w:val="FF0000"/>
          <w:sz w:val="12"/>
        </w:rPr>
        <w:t xml:space="preserve">. </w:t>
      </w:r>
      <w:r w:rsidRPr="00AC0C88">
        <w:rPr>
          <w:rStyle w:val="StyleUnderline"/>
          <w:rFonts w:asciiTheme="majorHAnsi" w:hAnsiTheme="majorHAnsi" w:cstheme="majorHAnsi"/>
          <w:color w:val="FF0000"/>
        </w:rPr>
        <w:t xml:space="preserve">It is in all states' interests to have a strong global health leader, safeguarding health security, building health systems, and reducing health </w:t>
      </w:r>
      <w:r w:rsidRPr="00AC0C88">
        <w:rPr>
          <w:rStyle w:val="StyleUnderline"/>
          <w:rFonts w:asciiTheme="majorHAnsi" w:hAnsiTheme="majorHAnsi" w:cstheme="majorHAnsi"/>
          <w:color w:val="FF0000"/>
        </w:rPr>
        <w:lastRenderedPageBreak/>
        <w:t xml:space="preserve">inequalities. But </w:t>
      </w:r>
      <w:r w:rsidRPr="00AC0C88">
        <w:rPr>
          <w:rStyle w:val="Emphasis"/>
          <w:rFonts w:asciiTheme="majorHAnsi" w:hAnsiTheme="majorHAnsi" w:cstheme="majorHAnsi"/>
          <w:color w:val="FF0000"/>
          <w:highlight w:val="green"/>
        </w:rPr>
        <w:t>that will not happen unless members</w:t>
      </w:r>
      <w:r w:rsidRPr="00AC0C88">
        <w:rPr>
          <w:rFonts w:asciiTheme="majorHAnsi" w:hAnsiTheme="majorHAnsi" w:cstheme="majorHAnsi"/>
          <w:color w:val="FF0000"/>
          <w:sz w:val="12"/>
        </w:rPr>
        <w:t xml:space="preserve"> fund the Organization generously, </w:t>
      </w:r>
      <w:r w:rsidRPr="00AC0C88">
        <w:rPr>
          <w:rStyle w:val="Emphasis"/>
          <w:rFonts w:asciiTheme="majorHAnsi" w:hAnsiTheme="majorHAnsi" w:cstheme="majorHAnsi"/>
          <w:color w:val="FF0000"/>
          <w:highlight w:val="green"/>
        </w:rPr>
        <w:t>grant it authority</w:t>
      </w:r>
      <w:r w:rsidRPr="00AC0C88">
        <w:rPr>
          <w:rFonts w:asciiTheme="majorHAnsi" w:hAnsiTheme="majorHAnsi" w:cstheme="majorHAnsi"/>
          <w:color w:val="FF0000"/>
          <w:sz w:val="12"/>
        </w:rPr>
        <w:t xml:space="preserve"> and flexibility, and hold it accountable.</w:t>
      </w:r>
    </w:p>
    <w:p w14:paraId="50F9743F" w14:textId="77777777" w:rsidR="00AF4931" w:rsidRPr="00AC0C88" w:rsidRDefault="00AF4931" w:rsidP="00AF4931">
      <w:pPr>
        <w:rPr>
          <w:rFonts w:asciiTheme="majorHAnsi" w:hAnsiTheme="majorHAnsi" w:cstheme="majorHAnsi"/>
          <w:color w:val="FF0000"/>
        </w:rPr>
      </w:pPr>
    </w:p>
    <w:p w14:paraId="0CED698F" w14:textId="77777777" w:rsidR="00AF4931" w:rsidRPr="00AC0C88" w:rsidRDefault="00AF4931" w:rsidP="00AF4931">
      <w:pPr>
        <w:pStyle w:val="Heading4"/>
        <w:rPr>
          <w:rFonts w:asciiTheme="majorHAnsi" w:hAnsiTheme="majorHAnsi" w:cstheme="majorHAnsi"/>
          <w:color w:val="FF0000"/>
        </w:rPr>
      </w:pPr>
      <w:r w:rsidRPr="00AC0C88">
        <w:rPr>
          <w:rFonts w:asciiTheme="majorHAnsi" w:hAnsiTheme="majorHAnsi" w:cstheme="majorHAnsi"/>
          <w:color w:val="FF0000"/>
        </w:rPr>
        <w:t xml:space="preserve">WHO is critical to disease prevention – it is the only international institution that can disperse information, standardize global public health, and facilitate public-private </w:t>
      </w:r>
      <w:proofErr w:type="gramStart"/>
      <w:r w:rsidRPr="00AC0C88">
        <w:rPr>
          <w:rFonts w:asciiTheme="majorHAnsi" w:hAnsiTheme="majorHAnsi" w:cstheme="majorHAnsi"/>
          <w:color w:val="FF0000"/>
        </w:rPr>
        <w:t>cooperation</w:t>
      </w:r>
      <w:proofErr w:type="gramEnd"/>
    </w:p>
    <w:p w14:paraId="0AF7502B" w14:textId="77777777" w:rsidR="00AF4931" w:rsidRPr="00AC0C88" w:rsidRDefault="00AF4931" w:rsidP="00AF4931">
      <w:pPr>
        <w:rPr>
          <w:rStyle w:val="Style13ptBold"/>
          <w:rFonts w:asciiTheme="majorHAnsi" w:hAnsiTheme="majorHAnsi" w:cstheme="majorHAnsi"/>
          <w:bCs/>
          <w:color w:val="FF0000"/>
        </w:rPr>
      </w:pPr>
      <w:proofErr w:type="spellStart"/>
      <w:r w:rsidRPr="00AC0C88">
        <w:rPr>
          <w:rStyle w:val="Style13ptBold"/>
          <w:rFonts w:asciiTheme="majorHAnsi" w:hAnsiTheme="majorHAnsi" w:cstheme="majorHAnsi"/>
          <w:color w:val="FF0000"/>
        </w:rPr>
        <w:t>Murtugudde</w:t>
      </w:r>
      <w:proofErr w:type="spellEnd"/>
      <w:r w:rsidRPr="00AC0C88">
        <w:rPr>
          <w:rStyle w:val="Style13ptBold"/>
          <w:rFonts w:asciiTheme="majorHAnsi" w:hAnsiTheme="majorHAnsi" w:cstheme="majorHAnsi"/>
          <w:color w:val="FF0000"/>
        </w:rPr>
        <w:t xml:space="preserve"> 20 </w:t>
      </w:r>
      <w:r w:rsidRPr="00AC0C88">
        <w:rPr>
          <w:rStyle w:val="Style13ptBold"/>
          <w:rFonts w:asciiTheme="majorHAnsi" w:hAnsiTheme="majorHAnsi" w:cstheme="majorHAnsi"/>
          <w:b w:val="0"/>
          <w:bCs/>
          <w:color w:val="FF0000"/>
          <w:szCs w:val="16"/>
        </w:rPr>
        <w:t>[(Raghu, professor of atmospheric and oceanic science at the University of Maryland, PhD in mechanical engineering from Columbia University) “</w:t>
      </w:r>
      <w:r w:rsidRPr="00AC0C88">
        <w:rPr>
          <w:rFonts w:asciiTheme="majorHAnsi" w:hAnsiTheme="majorHAnsi" w:cstheme="majorHAnsi"/>
          <w:color w:val="FF0000"/>
          <w:szCs w:val="16"/>
        </w:rPr>
        <w:t>Why We Need the World Health Organization Now More Than Ever,” Science, 4/19/2020] JL</w:t>
      </w:r>
    </w:p>
    <w:p w14:paraId="4CCB4475" w14:textId="77777777" w:rsidR="00AF4931" w:rsidRPr="00AC0C88" w:rsidRDefault="00AF4931" w:rsidP="00AF4931">
      <w:pPr>
        <w:rPr>
          <w:rFonts w:asciiTheme="majorHAnsi" w:hAnsiTheme="majorHAnsi" w:cstheme="majorHAnsi"/>
          <w:color w:val="FF0000"/>
          <w:sz w:val="12"/>
        </w:rPr>
      </w:pPr>
      <w:r w:rsidRPr="00AC0C88">
        <w:rPr>
          <w:rStyle w:val="StyleUnderline"/>
          <w:rFonts w:asciiTheme="majorHAnsi" w:hAnsiTheme="majorHAnsi" w:cstheme="majorHAnsi"/>
          <w:color w:val="FF0000"/>
          <w:highlight w:val="green"/>
        </w:rPr>
        <w:t>WHO</w:t>
      </w:r>
      <w:r w:rsidRPr="00AC0C88">
        <w:rPr>
          <w:rStyle w:val="StyleUnderline"/>
          <w:rFonts w:asciiTheme="majorHAnsi" w:hAnsiTheme="majorHAnsi" w:cstheme="majorHAnsi"/>
          <w:color w:val="FF0000"/>
        </w:rPr>
        <w:t xml:space="preserve"> continues to </w:t>
      </w:r>
      <w:r w:rsidRPr="00AC0C88">
        <w:rPr>
          <w:rStyle w:val="StyleUnderline"/>
          <w:rFonts w:asciiTheme="majorHAnsi" w:hAnsiTheme="majorHAnsi" w:cstheme="majorHAnsi"/>
          <w:color w:val="FF0000"/>
          <w:highlight w:val="green"/>
        </w:rPr>
        <w:t xml:space="preserve">play an </w:t>
      </w:r>
      <w:r w:rsidRPr="00AC0C88">
        <w:rPr>
          <w:rStyle w:val="Emphasis"/>
          <w:rFonts w:asciiTheme="majorHAnsi" w:hAnsiTheme="majorHAnsi" w:cstheme="majorHAnsi"/>
          <w:color w:val="FF0000"/>
          <w:highlight w:val="green"/>
        </w:rPr>
        <w:t>indispensable role</w:t>
      </w:r>
      <w:r w:rsidRPr="00AC0C88">
        <w:rPr>
          <w:rStyle w:val="StyleUnderline"/>
          <w:rFonts w:asciiTheme="majorHAnsi" w:hAnsiTheme="majorHAnsi" w:cstheme="majorHAnsi"/>
          <w:color w:val="FF0000"/>
        </w:rPr>
        <w:t xml:space="preserve"> during the current COVID-19 outbreak</w:t>
      </w:r>
      <w:r w:rsidRPr="00AC0C88">
        <w:rPr>
          <w:rFonts w:asciiTheme="majorHAnsi" w:hAnsiTheme="majorHAnsi" w:cstheme="majorHAnsi"/>
          <w:color w:val="FF0000"/>
          <w:sz w:val="12"/>
        </w:rPr>
        <w:t xml:space="preserve"> </w:t>
      </w:r>
      <w:proofErr w:type="gramStart"/>
      <w:r w:rsidRPr="00AC0C88">
        <w:rPr>
          <w:rFonts w:asciiTheme="majorHAnsi" w:hAnsiTheme="majorHAnsi" w:cstheme="majorHAnsi"/>
          <w:color w:val="FF0000"/>
          <w:sz w:val="12"/>
        </w:rPr>
        <w:t>itself.</w:t>
      </w:r>
      <w:proofErr w:type="gramEnd"/>
      <w:r w:rsidRPr="00AC0C88">
        <w:rPr>
          <w:rFonts w:asciiTheme="majorHAnsi" w:hAnsiTheme="majorHAnsi" w:cstheme="majorHAnsi"/>
          <w:color w:val="FF0000"/>
          <w:sz w:val="12"/>
        </w:rPr>
        <w:t xml:space="preserve"> In November 2018, </w:t>
      </w:r>
      <w:r w:rsidRPr="00AC0C88">
        <w:rPr>
          <w:rStyle w:val="StyleUnderline"/>
          <w:rFonts w:asciiTheme="majorHAnsi" w:hAnsiTheme="majorHAnsi" w:cstheme="majorHAnsi"/>
          <w:color w:val="FF0000"/>
        </w:rPr>
        <w:t xml:space="preserve">the US National Academies of Sciences, Engineering and Medicine </w:t>
      </w:r>
      <w:proofErr w:type="spellStart"/>
      <w:r w:rsidRPr="00AC0C88">
        <w:rPr>
          <w:rStyle w:val="StyleUnderline"/>
          <w:rFonts w:asciiTheme="majorHAnsi" w:hAnsiTheme="majorHAnsi" w:cstheme="majorHAnsi"/>
          <w:color w:val="FF0000"/>
        </w:rPr>
        <w:t>organised</w:t>
      </w:r>
      <w:proofErr w:type="spellEnd"/>
      <w:r w:rsidRPr="00AC0C88">
        <w:rPr>
          <w:rStyle w:val="StyleUnderline"/>
          <w:rFonts w:asciiTheme="majorHAnsi" w:hAnsiTheme="majorHAnsi" w:cstheme="majorHAnsi"/>
          <w:color w:val="FF0000"/>
        </w:rPr>
        <w:t xml:space="preserve"> a workshop to explore lessons from past influenza outbreaks and so develop recommendations for pandemic preparedness for 2030. The salient findings serve well to underscore the </w:t>
      </w:r>
      <w:r w:rsidRPr="00AC0C88">
        <w:rPr>
          <w:rStyle w:val="Emphasis"/>
          <w:rFonts w:asciiTheme="majorHAnsi" w:hAnsiTheme="majorHAnsi" w:cstheme="majorHAnsi"/>
          <w:color w:val="FF0000"/>
        </w:rPr>
        <w:t>critical role of WHO for humankind</w:t>
      </w:r>
      <w:r w:rsidRPr="00AC0C88">
        <w:rPr>
          <w:rFonts w:asciiTheme="majorHAnsi" w:hAnsiTheme="majorHAnsi" w:cstheme="majorHAnsi"/>
          <w:color w:val="FF0000"/>
          <w:sz w:val="12"/>
        </w:rPr>
        <w:t>.</w:t>
      </w:r>
    </w:p>
    <w:p w14:paraId="2D0E173E" w14:textId="77777777" w:rsidR="00AF4931" w:rsidRPr="00AC0C88" w:rsidRDefault="00AF4931" w:rsidP="00AF4931">
      <w:pPr>
        <w:rPr>
          <w:rFonts w:asciiTheme="majorHAnsi" w:hAnsiTheme="majorHAnsi" w:cstheme="majorHAnsi"/>
          <w:color w:val="FF0000"/>
          <w:sz w:val="12"/>
        </w:rPr>
      </w:pPr>
      <w:r w:rsidRPr="00AC0C88">
        <w:rPr>
          <w:rStyle w:val="StyleUnderline"/>
          <w:rFonts w:asciiTheme="majorHAnsi" w:hAnsiTheme="majorHAnsi" w:cstheme="majorHAnsi"/>
          <w:color w:val="FF0000"/>
        </w:rPr>
        <w:t xml:space="preserve">The world’s </w:t>
      </w:r>
      <w:r w:rsidRPr="00AC0C88">
        <w:rPr>
          <w:rStyle w:val="Emphasis"/>
          <w:rFonts w:asciiTheme="majorHAnsi" w:hAnsiTheme="majorHAnsi" w:cstheme="majorHAnsi"/>
          <w:color w:val="FF0000"/>
        </w:rPr>
        <w:t>influenza burden has only increased</w:t>
      </w:r>
      <w:r w:rsidRPr="00AC0C88">
        <w:rPr>
          <w:rFonts w:asciiTheme="majorHAnsi" w:hAnsiTheme="majorHAnsi" w:cstheme="majorHAnsi"/>
          <w:color w:val="FF0000"/>
          <w:sz w:val="12"/>
        </w:rPr>
        <w:t xml:space="preserve"> in the last two decades, a period in which </w:t>
      </w:r>
      <w:r w:rsidRPr="00AC0C88">
        <w:rPr>
          <w:rStyle w:val="StyleUnderline"/>
          <w:rFonts w:asciiTheme="majorHAnsi" w:hAnsiTheme="majorHAnsi" w:cstheme="majorHAnsi"/>
          <w:color w:val="FF0000"/>
          <w:highlight w:val="green"/>
        </w:rPr>
        <w:t>there have</w:t>
      </w:r>
      <w:r w:rsidRPr="00AC0C88">
        <w:rPr>
          <w:rStyle w:val="StyleUnderline"/>
          <w:rFonts w:asciiTheme="majorHAnsi" w:hAnsiTheme="majorHAnsi" w:cstheme="majorHAnsi"/>
          <w:color w:val="FF0000"/>
        </w:rPr>
        <w:t xml:space="preserve"> also </w:t>
      </w:r>
      <w:r w:rsidRPr="00AC0C88">
        <w:rPr>
          <w:rStyle w:val="StyleUnderline"/>
          <w:rFonts w:asciiTheme="majorHAnsi" w:hAnsiTheme="majorHAnsi" w:cstheme="majorHAnsi"/>
          <w:color w:val="FF0000"/>
          <w:highlight w:val="green"/>
        </w:rPr>
        <w:t xml:space="preserve">been </w:t>
      </w:r>
      <w:r w:rsidRPr="00AC0C88">
        <w:rPr>
          <w:rStyle w:val="Emphasis"/>
          <w:rFonts w:asciiTheme="majorHAnsi" w:hAnsiTheme="majorHAnsi" w:cstheme="majorHAnsi"/>
          <w:color w:val="FF0000"/>
          <w:highlight w:val="green"/>
        </w:rPr>
        <w:t>30 new zoonotic diseases</w:t>
      </w:r>
      <w:r w:rsidRPr="00AC0C88">
        <w:rPr>
          <w:rFonts w:asciiTheme="majorHAnsi" w:hAnsiTheme="majorHAnsi" w:cstheme="majorHAnsi"/>
          <w:color w:val="FF0000"/>
          <w:sz w:val="12"/>
          <w:highlight w:val="green"/>
        </w:rPr>
        <w:t xml:space="preserve">. </w:t>
      </w:r>
      <w:r w:rsidRPr="00AC0C88">
        <w:rPr>
          <w:rStyle w:val="StyleUnderline"/>
          <w:rFonts w:asciiTheme="majorHAnsi" w:hAnsiTheme="majorHAnsi" w:cstheme="majorHAnsi"/>
          <w:color w:val="FF0000"/>
        </w:rPr>
        <w:t>A warming world with increasing humidity, lost habitats and industrial livestock/poultry farming has many opportunities for pathogens to move from animals and birds to humans</w:t>
      </w:r>
      <w:r w:rsidRPr="00AC0C88">
        <w:rPr>
          <w:rFonts w:asciiTheme="majorHAnsi" w:hAnsiTheme="majorHAnsi" w:cstheme="majorHAnsi"/>
          <w:color w:val="FF0000"/>
          <w:sz w:val="12"/>
        </w:rPr>
        <w:t xml:space="preserve">. Increasing global connectivity simply </w:t>
      </w:r>
      <w:proofErr w:type="spellStart"/>
      <w:r w:rsidRPr="00AC0C88">
        <w:rPr>
          <w:rFonts w:asciiTheme="majorHAnsi" w:hAnsiTheme="majorHAnsi" w:cstheme="majorHAnsi"/>
          <w:color w:val="FF0000"/>
          <w:sz w:val="12"/>
        </w:rPr>
        <w:t>catalyses</w:t>
      </w:r>
      <w:proofErr w:type="spellEnd"/>
      <w:r w:rsidRPr="00AC0C88">
        <w:rPr>
          <w:rFonts w:asciiTheme="majorHAnsi" w:hAnsiTheme="majorHAnsi" w:cstheme="majorHAnsi"/>
          <w:color w:val="FF0000"/>
          <w:sz w:val="12"/>
        </w:rPr>
        <w:t xml:space="preserve"> this process, as much as it </w:t>
      </w:r>
      <w:proofErr w:type="spellStart"/>
      <w:r w:rsidRPr="00AC0C88">
        <w:rPr>
          <w:rFonts w:asciiTheme="majorHAnsi" w:hAnsiTheme="majorHAnsi" w:cstheme="majorHAnsi"/>
          <w:color w:val="FF0000"/>
          <w:sz w:val="12"/>
        </w:rPr>
        <w:t>catalyses</w:t>
      </w:r>
      <w:proofErr w:type="spellEnd"/>
      <w:r w:rsidRPr="00AC0C88">
        <w:rPr>
          <w:rFonts w:asciiTheme="majorHAnsi" w:hAnsiTheme="majorHAnsi" w:cstheme="majorHAnsi"/>
          <w:color w:val="FF0000"/>
          <w:sz w:val="12"/>
        </w:rPr>
        <w:t xml:space="preserve"> economic growth.</w:t>
      </w:r>
    </w:p>
    <w:p w14:paraId="109E7E18" w14:textId="77777777" w:rsidR="00AF4931" w:rsidRPr="00AC0C88" w:rsidRDefault="00AF4931" w:rsidP="00AF4931">
      <w:pPr>
        <w:rPr>
          <w:rFonts w:asciiTheme="majorHAnsi" w:hAnsiTheme="majorHAnsi" w:cstheme="majorHAnsi"/>
          <w:color w:val="FF0000"/>
          <w:sz w:val="12"/>
        </w:rPr>
      </w:pPr>
      <w:r w:rsidRPr="00AC0C88">
        <w:rPr>
          <w:rStyle w:val="StyleUnderline"/>
          <w:rFonts w:asciiTheme="majorHAnsi" w:hAnsiTheme="majorHAnsi" w:cstheme="majorHAnsi"/>
          <w:color w:val="FF0000"/>
          <w:highlight w:val="green"/>
        </w:rPr>
        <w:t>WHO coordinates</w:t>
      </w:r>
      <w:r w:rsidRPr="00AC0C88">
        <w:rPr>
          <w:rStyle w:val="StyleUnderline"/>
          <w:rFonts w:asciiTheme="majorHAnsi" w:hAnsiTheme="majorHAnsi" w:cstheme="majorHAnsi"/>
          <w:color w:val="FF0000"/>
        </w:rPr>
        <w:t xml:space="preserve"> </w:t>
      </w:r>
      <w:r w:rsidRPr="00AC0C88">
        <w:rPr>
          <w:rStyle w:val="Emphasis"/>
          <w:rFonts w:asciiTheme="majorHAnsi" w:hAnsiTheme="majorHAnsi" w:cstheme="majorHAnsi"/>
          <w:color w:val="FF0000"/>
        </w:rPr>
        <w:t xml:space="preserve">health </w:t>
      </w:r>
      <w:r w:rsidRPr="00AC0C88">
        <w:rPr>
          <w:rStyle w:val="Emphasis"/>
          <w:rFonts w:asciiTheme="majorHAnsi" w:hAnsiTheme="majorHAnsi" w:cstheme="majorHAnsi"/>
          <w:color w:val="FF0000"/>
          <w:highlight w:val="green"/>
        </w:rPr>
        <w:t>research</w:t>
      </w:r>
      <w:r w:rsidRPr="00AC0C88">
        <w:rPr>
          <w:rStyle w:val="Emphasis"/>
          <w:rFonts w:asciiTheme="majorHAnsi" w:hAnsiTheme="majorHAnsi" w:cstheme="majorHAnsi"/>
          <w:color w:val="FF0000"/>
        </w:rPr>
        <w:t xml:space="preserve">, clinical </w:t>
      </w:r>
      <w:r w:rsidRPr="00AC0C88">
        <w:rPr>
          <w:rStyle w:val="Emphasis"/>
          <w:rFonts w:asciiTheme="majorHAnsi" w:hAnsiTheme="majorHAnsi" w:cstheme="majorHAnsi"/>
          <w:color w:val="FF0000"/>
          <w:highlight w:val="green"/>
        </w:rPr>
        <w:t>trials, drug safety, vaccine development, surveillance, virus sharing</w:t>
      </w:r>
      <w:r w:rsidRPr="00AC0C88">
        <w:rPr>
          <w:rStyle w:val="StyleUnderline"/>
          <w:rFonts w:asciiTheme="majorHAnsi" w:hAnsiTheme="majorHAnsi" w:cstheme="majorHAnsi"/>
          <w:color w:val="FF0000"/>
        </w:rPr>
        <w:t xml:space="preserve">, </w:t>
      </w:r>
      <w:proofErr w:type="gramStart"/>
      <w:r w:rsidRPr="00AC0C88">
        <w:rPr>
          <w:rStyle w:val="StyleUnderline"/>
          <w:rFonts w:asciiTheme="majorHAnsi" w:hAnsiTheme="majorHAnsi" w:cstheme="majorHAnsi"/>
          <w:color w:val="FF0000"/>
        </w:rPr>
        <w:t>etc.</w:t>
      </w:r>
      <w:proofErr w:type="gramEnd"/>
      <w:r w:rsidRPr="00AC0C88">
        <w:rPr>
          <w:rStyle w:val="StyleUnderline"/>
          <w:rFonts w:asciiTheme="majorHAnsi" w:hAnsiTheme="majorHAnsi" w:cstheme="majorHAnsi"/>
          <w:color w:val="FF0000"/>
        </w:rPr>
        <w:t xml:space="preserve"> The importance of WHO’s work on </w:t>
      </w:r>
      <w:proofErr w:type="spellStart"/>
      <w:r w:rsidRPr="00AC0C88">
        <w:rPr>
          <w:rStyle w:val="Emphasis"/>
          <w:rFonts w:asciiTheme="majorHAnsi" w:hAnsiTheme="majorHAnsi" w:cstheme="majorHAnsi"/>
          <w:color w:val="FF0000"/>
        </w:rPr>
        <w:t>immunisation</w:t>
      </w:r>
      <w:proofErr w:type="spellEnd"/>
      <w:r w:rsidRPr="00AC0C88">
        <w:rPr>
          <w:rStyle w:val="StyleUnderline"/>
          <w:rFonts w:asciiTheme="majorHAnsi" w:hAnsiTheme="majorHAnsi" w:cstheme="majorHAnsi"/>
          <w:color w:val="FF0000"/>
        </w:rPr>
        <w:t xml:space="preserve"> across the globe, especially with HIV, can hardly be overstated. </w:t>
      </w:r>
      <w:r w:rsidRPr="00AC0C88">
        <w:rPr>
          <w:rStyle w:val="StyleUnderline"/>
          <w:rFonts w:asciiTheme="majorHAnsi" w:hAnsiTheme="majorHAnsi" w:cstheme="majorHAnsi"/>
          <w:color w:val="FF0000"/>
          <w:highlight w:val="green"/>
        </w:rPr>
        <w:t>It</w:t>
      </w:r>
      <w:r w:rsidRPr="00AC0C88">
        <w:rPr>
          <w:rStyle w:val="StyleUnderline"/>
          <w:rFonts w:asciiTheme="majorHAnsi" w:hAnsiTheme="majorHAnsi" w:cstheme="majorHAnsi"/>
          <w:color w:val="FF0000"/>
        </w:rPr>
        <w:t xml:space="preserve"> has a rich track record of </w:t>
      </w:r>
      <w:r w:rsidRPr="00AC0C88">
        <w:rPr>
          <w:rStyle w:val="Emphasis"/>
          <w:rFonts w:asciiTheme="majorHAnsi" w:hAnsiTheme="majorHAnsi" w:cstheme="majorHAnsi"/>
          <w:color w:val="FF0000"/>
          <w:highlight w:val="green"/>
        </w:rPr>
        <w:t>collaborat</w:t>
      </w:r>
      <w:r w:rsidRPr="00AC0C88">
        <w:rPr>
          <w:rStyle w:val="Emphasis"/>
          <w:rFonts w:asciiTheme="majorHAnsi" w:hAnsiTheme="majorHAnsi" w:cstheme="majorHAnsi"/>
          <w:color w:val="FF0000"/>
        </w:rPr>
        <w:t xml:space="preserve">ing </w:t>
      </w:r>
      <w:r w:rsidRPr="00AC0C88">
        <w:rPr>
          <w:rStyle w:val="Emphasis"/>
          <w:rFonts w:asciiTheme="majorHAnsi" w:hAnsiTheme="majorHAnsi" w:cstheme="majorHAnsi"/>
          <w:color w:val="FF0000"/>
          <w:highlight w:val="green"/>
        </w:rPr>
        <w:t>with private</w:t>
      </w:r>
      <w:r w:rsidRPr="00AC0C88">
        <w:rPr>
          <w:rStyle w:val="Emphasis"/>
          <w:rFonts w:asciiTheme="majorHAnsi" w:hAnsiTheme="majorHAnsi" w:cstheme="majorHAnsi"/>
          <w:color w:val="FF0000"/>
        </w:rPr>
        <w:t xml:space="preserve">-sector </w:t>
      </w:r>
      <w:proofErr w:type="spellStart"/>
      <w:r w:rsidRPr="00AC0C88">
        <w:rPr>
          <w:rStyle w:val="Emphasis"/>
          <w:rFonts w:asciiTheme="majorHAnsi" w:hAnsiTheme="majorHAnsi" w:cstheme="majorHAnsi"/>
          <w:color w:val="FF0000"/>
          <w:highlight w:val="green"/>
        </w:rPr>
        <w:t>organisations</w:t>
      </w:r>
      <w:proofErr w:type="spellEnd"/>
      <w:r w:rsidRPr="00AC0C88">
        <w:rPr>
          <w:rStyle w:val="Emphasis"/>
          <w:rFonts w:asciiTheme="majorHAnsi" w:hAnsiTheme="majorHAnsi" w:cstheme="majorHAnsi"/>
          <w:color w:val="FF0000"/>
          <w:highlight w:val="green"/>
        </w:rPr>
        <w:t xml:space="preserve"> to advance r</w:t>
      </w:r>
      <w:r w:rsidRPr="00AC0C88">
        <w:rPr>
          <w:rStyle w:val="Emphasis"/>
          <w:rFonts w:asciiTheme="majorHAnsi" w:hAnsiTheme="majorHAnsi" w:cstheme="majorHAnsi"/>
          <w:color w:val="FF0000"/>
        </w:rPr>
        <w:t xml:space="preserve">esearch </w:t>
      </w:r>
      <w:r w:rsidRPr="00AC0C88">
        <w:rPr>
          <w:rStyle w:val="Emphasis"/>
          <w:rFonts w:asciiTheme="majorHAnsi" w:hAnsiTheme="majorHAnsi" w:cstheme="majorHAnsi"/>
          <w:color w:val="FF0000"/>
          <w:highlight w:val="green"/>
        </w:rPr>
        <w:t>and d</w:t>
      </w:r>
      <w:r w:rsidRPr="00AC0C88">
        <w:rPr>
          <w:rStyle w:val="Emphasis"/>
          <w:rFonts w:asciiTheme="majorHAnsi" w:hAnsiTheme="majorHAnsi" w:cstheme="majorHAnsi"/>
          <w:color w:val="FF0000"/>
        </w:rPr>
        <w:t>evelopment</w:t>
      </w:r>
      <w:r w:rsidRPr="00AC0C88">
        <w:rPr>
          <w:rStyle w:val="StyleUnderline"/>
          <w:rFonts w:asciiTheme="majorHAnsi" w:hAnsiTheme="majorHAnsi" w:cstheme="majorHAnsi"/>
          <w:color w:val="FF0000"/>
        </w:rPr>
        <w:t xml:space="preserve"> of health solutions </w:t>
      </w:r>
      <w:r w:rsidRPr="00AC0C88">
        <w:rPr>
          <w:rStyle w:val="StyleUnderline"/>
          <w:rFonts w:asciiTheme="majorHAnsi" w:hAnsiTheme="majorHAnsi" w:cstheme="majorHAnsi"/>
          <w:color w:val="FF0000"/>
          <w:highlight w:val="green"/>
        </w:rPr>
        <w:t>and improving their access</w:t>
      </w:r>
      <w:r w:rsidRPr="00AC0C88">
        <w:rPr>
          <w:rStyle w:val="StyleUnderline"/>
          <w:rFonts w:asciiTheme="majorHAnsi" w:hAnsiTheme="majorHAnsi" w:cstheme="majorHAnsi"/>
          <w:color w:val="FF0000"/>
        </w:rPr>
        <w:t xml:space="preserve"> in the global south</w:t>
      </w:r>
      <w:r w:rsidRPr="00AC0C88">
        <w:rPr>
          <w:rFonts w:asciiTheme="majorHAnsi" w:hAnsiTheme="majorHAnsi" w:cstheme="majorHAnsi"/>
          <w:color w:val="FF0000"/>
          <w:sz w:val="12"/>
        </w:rPr>
        <w:t>.</w:t>
      </w:r>
    </w:p>
    <w:p w14:paraId="2B5806A8" w14:textId="77777777" w:rsidR="00AF4931" w:rsidRPr="00AC0C88" w:rsidRDefault="00AF4931" w:rsidP="00AF4931">
      <w:pPr>
        <w:rPr>
          <w:rFonts w:asciiTheme="majorHAnsi" w:hAnsiTheme="majorHAnsi" w:cstheme="majorHAnsi"/>
          <w:color w:val="FF0000"/>
          <w:sz w:val="12"/>
        </w:rPr>
      </w:pPr>
      <w:r w:rsidRPr="00AC0C88">
        <w:rPr>
          <w:rStyle w:val="StyleUnderline"/>
          <w:rFonts w:asciiTheme="majorHAnsi" w:hAnsiTheme="majorHAnsi" w:cstheme="majorHAnsi"/>
          <w:color w:val="FF0000"/>
        </w:rPr>
        <w:t xml:space="preserve">It discharges its duties while maintaining a </w:t>
      </w:r>
      <w:r w:rsidRPr="00AC0C88">
        <w:rPr>
          <w:rStyle w:val="Emphasis"/>
          <w:rFonts w:asciiTheme="majorHAnsi" w:hAnsiTheme="majorHAnsi" w:cstheme="majorHAnsi"/>
          <w:color w:val="FF0000"/>
        </w:rPr>
        <w:t>dynamic equilibrium between such diverse and powerful forces as national securities, economic interests, human rights and ethics</w:t>
      </w:r>
      <w:r w:rsidRPr="00AC0C88">
        <w:rPr>
          <w:rFonts w:asciiTheme="majorHAnsi" w:hAnsiTheme="majorHAnsi" w:cstheme="majorHAnsi"/>
          <w:color w:val="FF0000"/>
          <w:sz w:val="12"/>
        </w:rPr>
        <w:t>. COVID-19 has highlighted how political calculations can hamper data-sharing and mitigation efforts within and across national borders, and WHO often simply becomes a convenient political scapegoat in such situations.</w:t>
      </w:r>
    </w:p>
    <w:p w14:paraId="6B042DC0" w14:textId="77777777" w:rsidR="00AF4931" w:rsidRPr="00AC0C88" w:rsidRDefault="00AF4931" w:rsidP="00AF4931">
      <w:pPr>
        <w:rPr>
          <w:rFonts w:asciiTheme="majorHAnsi" w:hAnsiTheme="majorHAnsi" w:cstheme="majorHAnsi"/>
          <w:color w:val="FF0000"/>
          <w:sz w:val="12"/>
        </w:rPr>
      </w:pPr>
      <w:r w:rsidRPr="00AC0C88">
        <w:rPr>
          <w:rStyle w:val="StyleUnderline"/>
          <w:rFonts w:asciiTheme="majorHAnsi" w:hAnsiTheme="majorHAnsi" w:cstheme="majorHAnsi"/>
          <w:color w:val="FF0000"/>
          <w:highlight w:val="green"/>
        </w:rPr>
        <w:t>I</w:t>
      </w:r>
      <w:r w:rsidRPr="00AC0C88">
        <w:rPr>
          <w:rStyle w:val="StyleUnderline"/>
          <w:rFonts w:asciiTheme="majorHAnsi" w:hAnsiTheme="majorHAnsi" w:cstheme="majorHAnsi"/>
          <w:color w:val="FF0000"/>
        </w:rPr>
        <w:t xml:space="preserve">nternational </w:t>
      </w:r>
      <w:r w:rsidRPr="00AC0C88">
        <w:rPr>
          <w:rStyle w:val="StyleUnderline"/>
          <w:rFonts w:asciiTheme="majorHAnsi" w:hAnsiTheme="majorHAnsi" w:cstheme="majorHAnsi"/>
          <w:color w:val="FF0000"/>
          <w:highlight w:val="green"/>
        </w:rPr>
        <w:t>H</w:t>
      </w:r>
      <w:r w:rsidRPr="00AC0C88">
        <w:rPr>
          <w:rStyle w:val="StyleUnderline"/>
          <w:rFonts w:asciiTheme="majorHAnsi" w:hAnsiTheme="majorHAnsi" w:cstheme="majorHAnsi"/>
          <w:color w:val="FF0000"/>
        </w:rPr>
        <w:t xml:space="preserve">ealth </w:t>
      </w:r>
      <w:r w:rsidRPr="00AC0C88">
        <w:rPr>
          <w:rStyle w:val="StyleUnderline"/>
          <w:rFonts w:asciiTheme="majorHAnsi" w:hAnsiTheme="majorHAnsi" w:cstheme="majorHAnsi"/>
          <w:color w:val="FF0000"/>
          <w:highlight w:val="green"/>
        </w:rPr>
        <w:t>R</w:t>
      </w:r>
      <w:r w:rsidRPr="00AC0C88">
        <w:rPr>
          <w:rStyle w:val="StyleUnderline"/>
          <w:rFonts w:asciiTheme="majorHAnsi" w:hAnsiTheme="majorHAnsi" w:cstheme="majorHAnsi"/>
          <w:color w:val="FF0000"/>
        </w:rPr>
        <w:t>egulations, a 2005 agreement between 196 countries to work together for global health security</w:t>
      </w:r>
      <w:r w:rsidRPr="00AC0C88">
        <w:rPr>
          <w:rStyle w:val="StyleUnderline"/>
          <w:rFonts w:asciiTheme="majorHAnsi" w:hAnsiTheme="majorHAnsi" w:cstheme="majorHAnsi"/>
          <w:color w:val="FF0000"/>
          <w:highlight w:val="green"/>
        </w:rPr>
        <w:t>, focuses on detection, assessment and reporting</w:t>
      </w:r>
      <w:r w:rsidRPr="00AC0C88">
        <w:rPr>
          <w:rStyle w:val="StyleUnderline"/>
          <w:rFonts w:asciiTheme="majorHAnsi" w:hAnsiTheme="majorHAnsi" w:cstheme="majorHAnsi"/>
          <w:color w:val="FF0000"/>
        </w:rPr>
        <w:t xml:space="preserve"> of public health events</w:t>
      </w:r>
      <w:r w:rsidRPr="00AC0C88">
        <w:rPr>
          <w:rFonts w:asciiTheme="majorHAnsi" w:hAnsiTheme="majorHAnsi" w:cstheme="majorHAnsi"/>
          <w:color w:val="FF0000"/>
          <w:sz w:val="12"/>
        </w:rPr>
        <w:t xml:space="preserve">, and also includes non-pharmaceutical interventions such as travel and trade restrictions. </w:t>
      </w:r>
      <w:r w:rsidRPr="00AC0C88">
        <w:rPr>
          <w:rStyle w:val="Emphasis"/>
          <w:rFonts w:asciiTheme="majorHAnsi" w:hAnsiTheme="majorHAnsi" w:cstheme="majorHAnsi"/>
          <w:color w:val="FF0000"/>
          <w:highlight w:val="green"/>
        </w:rPr>
        <w:t>WHO coordinates</w:t>
      </w:r>
      <w:r w:rsidRPr="00AC0C88">
        <w:rPr>
          <w:rStyle w:val="Emphasis"/>
          <w:rFonts w:asciiTheme="majorHAnsi" w:hAnsiTheme="majorHAnsi" w:cstheme="majorHAnsi"/>
          <w:color w:val="FF0000"/>
        </w:rPr>
        <w:t xml:space="preserve"> and helps build capacity to implement </w:t>
      </w:r>
      <w:proofErr w:type="gramStart"/>
      <w:r w:rsidRPr="00AC0C88">
        <w:rPr>
          <w:rStyle w:val="Emphasis"/>
          <w:rFonts w:asciiTheme="majorHAnsi" w:hAnsiTheme="majorHAnsi" w:cstheme="majorHAnsi"/>
          <w:color w:val="FF0000"/>
          <w:highlight w:val="green"/>
        </w:rPr>
        <w:t>IHR</w:t>
      </w:r>
      <w:r w:rsidRPr="00AC0C88">
        <w:rPr>
          <w:rFonts w:asciiTheme="majorHAnsi" w:hAnsiTheme="majorHAnsi" w:cstheme="majorHAnsi"/>
          <w:color w:val="FF0000"/>
          <w:sz w:val="12"/>
        </w:rPr>
        <w:t>.</w:t>
      </w:r>
      <w:proofErr w:type="gramEnd"/>
    </w:p>
    <w:p w14:paraId="1A5C0CF9" w14:textId="77777777" w:rsidR="00AF4931" w:rsidRPr="00AC0C88" w:rsidRDefault="00AF4931" w:rsidP="00AF4931">
      <w:pPr>
        <w:pStyle w:val="Heading4"/>
        <w:rPr>
          <w:rFonts w:asciiTheme="majorHAnsi" w:hAnsiTheme="majorHAnsi" w:cstheme="majorHAnsi"/>
          <w:color w:val="FF0000"/>
        </w:rPr>
      </w:pPr>
      <w:r w:rsidRPr="00AC0C88">
        <w:rPr>
          <w:rFonts w:asciiTheme="majorHAnsi" w:hAnsiTheme="majorHAnsi" w:cstheme="majorHAnsi"/>
          <w:color w:val="FF0000"/>
          <w:u w:val="single"/>
        </w:rPr>
        <w:t>Extinction</w:t>
      </w:r>
      <w:r w:rsidRPr="00AC0C88">
        <w:rPr>
          <w:rFonts w:asciiTheme="majorHAnsi" w:hAnsiTheme="majorHAnsi" w:cstheme="majorHAnsi"/>
          <w:color w:val="FF0000"/>
        </w:rPr>
        <w:t xml:space="preserve"> – defense is wrong </w:t>
      </w:r>
    </w:p>
    <w:p w14:paraId="586A676D" w14:textId="77777777" w:rsidR="00AF4931" w:rsidRPr="00AC0C88" w:rsidRDefault="00AF4931" w:rsidP="00AF4931">
      <w:pPr>
        <w:rPr>
          <w:rFonts w:asciiTheme="majorHAnsi" w:hAnsiTheme="majorHAnsi" w:cstheme="majorHAnsi"/>
          <w:color w:val="FF0000"/>
        </w:rPr>
      </w:pPr>
      <w:r w:rsidRPr="00AC0C88">
        <w:rPr>
          <w:rFonts w:asciiTheme="majorHAnsi" w:hAnsiTheme="majorHAnsi" w:cstheme="majorHAnsi"/>
          <w:color w:val="FF0000"/>
        </w:rPr>
        <w:t xml:space="preserve">Piers </w:t>
      </w:r>
      <w:r w:rsidRPr="00AC0C88">
        <w:rPr>
          <w:rStyle w:val="Style13ptBold"/>
          <w:rFonts w:asciiTheme="majorHAnsi" w:hAnsiTheme="majorHAnsi" w:cstheme="majorHAnsi"/>
          <w:color w:val="FF0000"/>
        </w:rPr>
        <w:t>Millett 17</w:t>
      </w:r>
      <w:r w:rsidRPr="00AC0C88">
        <w:rPr>
          <w:rFonts w:asciiTheme="majorHAnsi" w:hAnsiTheme="majorHAnsi" w:cstheme="majorHAnsi"/>
          <w:color w:val="FF0000"/>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050E9891" w14:textId="77777777" w:rsidR="00AF4931" w:rsidRPr="00AC0C88" w:rsidRDefault="00AF4931" w:rsidP="00AF4931">
      <w:pPr>
        <w:rPr>
          <w:rFonts w:asciiTheme="majorHAnsi" w:hAnsiTheme="majorHAnsi" w:cstheme="majorHAnsi"/>
          <w:color w:val="FF0000"/>
        </w:rPr>
      </w:pPr>
      <w:r w:rsidRPr="00AC0C88">
        <w:rPr>
          <w:rFonts w:asciiTheme="majorHAnsi" w:hAnsiTheme="majorHAnsi" w:cstheme="majorHAnsi"/>
          <w:color w:val="FF0000"/>
        </w:rPr>
        <w:t xml:space="preserve">Historically, </w:t>
      </w:r>
      <w:r w:rsidRPr="00AC0C88">
        <w:rPr>
          <w:rStyle w:val="StyleUnderline"/>
          <w:rFonts w:asciiTheme="majorHAnsi" w:hAnsiTheme="majorHAnsi" w:cstheme="majorHAnsi"/>
          <w:color w:val="FF0000"/>
        </w:rPr>
        <w:t xml:space="preserve">disease events have been responsible for the </w:t>
      </w:r>
      <w:r w:rsidRPr="00AC0C88">
        <w:rPr>
          <w:rStyle w:val="Emphasis"/>
          <w:rFonts w:asciiTheme="majorHAnsi" w:hAnsiTheme="majorHAnsi" w:cstheme="majorHAnsi"/>
          <w:color w:val="FF0000"/>
        </w:rPr>
        <w:t>greatest death tolls</w:t>
      </w:r>
      <w:r w:rsidRPr="00AC0C88">
        <w:rPr>
          <w:rStyle w:val="StyleUnderline"/>
          <w:rFonts w:asciiTheme="majorHAnsi" w:hAnsiTheme="majorHAnsi" w:cstheme="majorHAnsi"/>
          <w:color w:val="FF0000"/>
        </w:rPr>
        <w:t xml:space="preserve"> on humanity. The 1918 flu was responsible for more than 50 million deaths</w:t>
      </w:r>
      <w:r w:rsidRPr="00AC0C88">
        <w:rPr>
          <w:rFonts w:asciiTheme="majorHAnsi" w:hAnsiTheme="majorHAnsi" w:cstheme="majorHAnsi"/>
          <w:color w:val="FF0000"/>
        </w:rPr>
        <w:t xml:space="preserve">,1 while </w:t>
      </w:r>
      <w:r w:rsidRPr="00AC0C88">
        <w:rPr>
          <w:rStyle w:val="StyleUnderline"/>
          <w:rFonts w:asciiTheme="majorHAnsi" w:hAnsiTheme="majorHAnsi" w:cstheme="majorHAnsi"/>
          <w:color w:val="FF0000"/>
        </w:rPr>
        <w:t xml:space="preserve">smallpox killed perhaps </w:t>
      </w:r>
      <w:r w:rsidRPr="00AC0C88">
        <w:rPr>
          <w:rStyle w:val="StyleUnderline"/>
          <w:rFonts w:asciiTheme="majorHAnsi" w:hAnsiTheme="majorHAnsi" w:cstheme="majorHAnsi"/>
          <w:color w:val="FF0000"/>
        </w:rPr>
        <w:lastRenderedPageBreak/>
        <w:t>10 times that many in the 20th century alone.</w:t>
      </w:r>
      <w:r w:rsidRPr="00AC0C88">
        <w:rPr>
          <w:rFonts w:asciiTheme="majorHAnsi" w:hAnsiTheme="majorHAnsi" w:cstheme="majorHAnsi"/>
          <w:color w:val="FF0000"/>
        </w:rPr>
        <w:t xml:space="preserve">2 </w:t>
      </w:r>
      <w:r w:rsidRPr="00AC0C88">
        <w:rPr>
          <w:rStyle w:val="StyleUnderline"/>
          <w:rFonts w:asciiTheme="majorHAnsi" w:hAnsiTheme="majorHAnsi" w:cstheme="majorHAnsi"/>
          <w:color w:val="FF0000"/>
        </w:rPr>
        <w:t>The Black Death was responsible for killing over 25% of the European population</w:t>
      </w:r>
      <w:r w:rsidRPr="00AC0C88">
        <w:rPr>
          <w:rFonts w:asciiTheme="majorHAnsi" w:hAnsiTheme="majorHAnsi" w:cstheme="majorHAnsi"/>
          <w:color w:val="FF0000"/>
        </w:rPr>
        <w:t xml:space="preserve">,3 while </w:t>
      </w:r>
      <w:r w:rsidRPr="00AC0C88">
        <w:rPr>
          <w:rStyle w:val="StyleUnderline"/>
          <w:rFonts w:asciiTheme="majorHAnsi" w:hAnsiTheme="majorHAnsi" w:cstheme="majorHAnsi"/>
          <w:color w:val="FF0000"/>
        </w:rPr>
        <w:t>other pandemics</w:t>
      </w:r>
      <w:r w:rsidRPr="00AC0C88">
        <w:rPr>
          <w:rFonts w:asciiTheme="majorHAnsi" w:hAnsiTheme="majorHAnsi" w:cstheme="majorHAnsi"/>
          <w:color w:val="FF0000"/>
        </w:rPr>
        <w:t xml:space="preserve">, such as the plague of Justinian, </w:t>
      </w:r>
      <w:r w:rsidRPr="00AC0C88">
        <w:rPr>
          <w:rStyle w:val="StyleUnderline"/>
          <w:rFonts w:asciiTheme="majorHAnsi" w:hAnsiTheme="majorHAnsi" w:cstheme="majorHAnsi"/>
          <w:color w:val="FF0000"/>
        </w:rPr>
        <w:t>are thought to have killed 25 million</w:t>
      </w:r>
      <w:r w:rsidRPr="00AC0C88">
        <w:rPr>
          <w:rFonts w:asciiTheme="majorHAnsi" w:hAnsiTheme="majorHAnsi" w:cstheme="majorHAnsi"/>
          <w:color w:val="FF0000"/>
        </w:rPr>
        <w:t xml:space="preserve"> in the 6th century—constituting over 10% of the world’s population at the time.4 It is an open question whether </w:t>
      </w:r>
      <w:r w:rsidRPr="00AC0C88">
        <w:rPr>
          <w:rStyle w:val="StyleUnderline"/>
          <w:rFonts w:asciiTheme="majorHAnsi" w:hAnsiTheme="majorHAnsi" w:cstheme="majorHAnsi"/>
          <w:color w:val="FF0000"/>
        </w:rPr>
        <w:t xml:space="preserve">a future </w:t>
      </w:r>
      <w:r w:rsidRPr="00AC0C88">
        <w:rPr>
          <w:rStyle w:val="StyleUnderline"/>
          <w:rFonts w:asciiTheme="majorHAnsi" w:hAnsiTheme="majorHAnsi" w:cstheme="majorHAnsi"/>
          <w:color w:val="FF0000"/>
          <w:highlight w:val="green"/>
        </w:rPr>
        <w:t xml:space="preserve">pandemic could result in </w:t>
      </w:r>
      <w:r w:rsidRPr="00AC0C88">
        <w:rPr>
          <w:rStyle w:val="StyleUnderline"/>
          <w:rFonts w:asciiTheme="majorHAnsi" w:hAnsiTheme="majorHAnsi" w:cstheme="majorHAnsi"/>
          <w:color w:val="FF0000"/>
        </w:rPr>
        <w:t xml:space="preserve">outright </w:t>
      </w:r>
      <w:r w:rsidRPr="00AC0C88">
        <w:rPr>
          <w:rStyle w:val="StyleUnderline"/>
          <w:rFonts w:asciiTheme="majorHAnsi" w:hAnsiTheme="majorHAnsi" w:cstheme="majorHAnsi"/>
          <w:color w:val="FF0000"/>
          <w:highlight w:val="green"/>
        </w:rPr>
        <w:t>human extinction</w:t>
      </w:r>
      <w:r w:rsidRPr="00AC0C88">
        <w:rPr>
          <w:rStyle w:val="StyleUnderline"/>
          <w:rFonts w:asciiTheme="majorHAnsi" w:hAnsiTheme="majorHAnsi" w:cstheme="majorHAnsi"/>
          <w:color w:val="FF0000"/>
        </w:rPr>
        <w:t xml:space="preserve"> or the irreversible collapse of civilization</w:t>
      </w:r>
      <w:r w:rsidRPr="00AC0C88">
        <w:rPr>
          <w:rFonts w:asciiTheme="majorHAnsi" w:hAnsiTheme="majorHAnsi" w:cstheme="majorHAnsi"/>
          <w:color w:val="FF0000"/>
        </w:rPr>
        <w:t xml:space="preserve">. </w:t>
      </w:r>
    </w:p>
    <w:p w14:paraId="1BFFAF98" w14:textId="77777777" w:rsidR="00AF4931" w:rsidRPr="00AC0C88" w:rsidRDefault="00AF4931" w:rsidP="00AF4931">
      <w:pPr>
        <w:rPr>
          <w:rFonts w:asciiTheme="majorHAnsi" w:hAnsiTheme="majorHAnsi" w:cstheme="majorHAnsi"/>
          <w:color w:val="FF0000"/>
        </w:rPr>
      </w:pPr>
      <w:r w:rsidRPr="00AC0C88">
        <w:rPr>
          <w:rStyle w:val="StyleUnderline"/>
          <w:rFonts w:asciiTheme="majorHAnsi" w:hAnsiTheme="majorHAnsi" w:cstheme="majorHAnsi"/>
          <w:color w:val="FF0000"/>
        </w:rPr>
        <w:t>A skeptic would have</w:t>
      </w:r>
      <w:r w:rsidRPr="00AC0C88">
        <w:rPr>
          <w:rFonts w:asciiTheme="majorHAnsi" w:hAnsiTheme="majorHAnsi" w:cstheme="majorHAnsi"/>
          <w:color w:val="FF0000"/>
        </w:rPr>
        <w:t xml:space="preserve"> many good </w:t>
      </w:r>
      <w:r w:rsidRPr="00AC0C88">
        <w:rPr>
          <w:rStyle w:val="StyleUnderline"/>
          <w:rFonts w:asciiTheme="majorHAnsi" w:hAnsiTheme="majorHAnsi" w:cstheme="majorHAnsi"/>
          <w:color w:val="FF0000"/>
        </w:rPr>
        <w:t xml:space="preserve">reasons to think that existential risk from disease is unlikely. Such </w:t>
      </w:r>
      <w:r w:rsidRPr="00AC0C88">
        <w:rPr>
          <w:rStyle w:val="StyleUnderline"/>
          <w:rFonts w:asciiTheme="majorHAnsi" w:hAnsiTheme="majorHAnsi" w:cstheme="majorHAnsi"/>
          <w:color w:val="FF0000"/>
          <w:highlight w:val="green"/>
        </w:rPr>
        <w:t xml:space="preserve">a disease would need to spread </w:t>
      </w:r>
      <w:r w:rsidRPr="00AC0C88">
        <w:rPr>
          <w:rStyle w:val="Emphasis"/>
          <w:rFonts w:asciiTheme="majorHAnsi" w:hAnsiTheme="majorHAnsi" w:cstheme="majorHAnsi"/>
          <w:color w:val="FF0000"/>
          <w:highlight w:val="green"/>
        </w:rPr>
        <w:t>worldwide</w:t>
      </w:r>
      <w:r w:rsidRPr="00AC0C88">
        <w:rPr>
          <w:rStyle w:val="StyleUnderline"/>
          <w:rFonts w:asciiTheme="majorHAnsi" w:hAnsiTheme="majorHAnsi" w:cstheme="majorHAnsi"/>
          <w:color w:val="FF0000"/>
        </w:rPr>
        <w:t xml:space="preserve"> to remote populations, overcome</w:t>
      </w:r>
      <w:r w:rsidRPr="00AC0C88">
        <w:rPr>
          <w:rFonts w:asciiTheme="majorHAnsi" w:hAnsiTheme="majorHAnsi" w:cstheme="majorHAnsi"/>
          <w:color w:val="FF0000"/>
        </w:rPr>
        <w:t xml:space="preserve"> rare </w:t>
      </w:r>
      <w:r w:rsidRPr="00AC0C88">
        <w:rPr>
          <w:rStyle w:val="StyleUnderline"/>
          <w:rFonts w:asciiTheme="majorHAnsi" w:hAnsiTheme="majorHAnsi" w:cstheme="majorHAnsi"/>
          <w:color w:val="FF0000"/>
        </w:rPr>
        <w:t>genetic resistances, and evade detection</w:t>
      </w:r>
      <w:r w:rsidRPr="00AC0C88">
        <w:rPr>
          <w:rFonts w:asciiTheme="majorHAnsi" w:hAnsiTheme="majorHAnsi" w:cstheme="majorHAnsi"/>
          <w:color w:val="FF0000"/>
        </w:rPr>
        <w:t xml:space="preserve">, cures, and countermeasures. Even evolution itself may work in humanity’s favor: </w:t>
      </w:r>
      <w:r w:rsidRPr="00AC0C88">
        <w:rPr>
          <w:rStyle w:val="StyleUnderline"/>
          <w:rFonts w:asciiTheme="majorHAnsi" w:hAnsiTheme="majorHAnsi" w:cstheme="majorHAnsi"/>
          <w:color w:val="FF0000"/>
          <w:highlight w:val="green"/>
        </w:rPr>
        <w:t>Virulence and transmission is</w:t>
      </w:r>
      <w:r w:rsidRPr="00AC0C88">
        <w:rPr>
          <w:rStyle w:val="StyleUnderline"/>
          <w:rFonts w:asciiTheme="majorHAnsi" w:hAnsiTheme="majorHAnsi" w:cstheme="majorHAnsi"/>
          <w:color w:val="FF0000"/>
        </w:rPr>
        <w:t xml:space="preserve"> often </w:t>
      </w:r>
      <w:r w:rsidRPr="00AC0C88">
        <w:rPr>
          <w:rStyle w:val="StyleUnderline"/>
          <w:rFonts w:asciiTheme="majorHAnsi" w:hAnsiTheme="majorHAnsi" w:cstheme="majorHAnsi"/>
          <w:color w:val="FF0000"/>
          <w:highlight w:val="green"/>
        </w:rPr>
        <w:t>a trade-off</w:t>
      </w:r>
      <w:r w:rsidRPr="00AC0C88">
        <w:rPr>
          <w:rFonts w:asciiTheme="majorHAnsi" w:hAnsiTheme="majorHAnsi" w:cstheme="majorHAnsi"/>
          <w:color w:val="FF0000"/>
        </w:rPr>
        <w:t xml:space="preserve">, and so evolutionary pressures could push against maximally lethal wild-type pathogens.5,6 </w:t>
      </w:r>
    </w:p>
    <w:p w14:paraId="3B00278C" w14:textId="77777777" w:rsidR="00AF4931" w:rsidRPr="00AC0C88" w:rsidRDefault="00AF4931" w:rsidP="00AF4931">
      <w:pPr>
        <w:rPr>
          <w:rFonts w:asciiTheme="majorHAnsi" w:hAnsiTheme="majorHAnsi" w:cstheme="majorHAnsi"/>
          <w:color w:val="FF0000"/>
        </w:rPr>
      </w:pPr>
      <w:r w:rsidRPr="00AC0C88">
        <w:rPr>
          <w:rFonts w:asciiTheme="majorHAnsi" w:hAnsiTheme="majorHAnsi" w:cstheme="majorHAnsi"/>
          <w:color w:val="FF0000"/>
        </w:rPr>
        <w:t xml:space="preserve">While </w:t>
      </w:r>
      <w:r w:rsidRPr="00AC0C88">
        <w:rPr>
          <w:rStyle w:val="StyleUnderline"/>
          <w:rFonts w:asciiTheme="majorHAnsi" w:hAnsiTheme="majorHAnsi" w:cstheme="majorHAnsi"/>
          <w:color w:val="FF0000"/>
          <w:highlight w:val="green"/>
        </w:rPr>
        <w:t>these arguments</w:t>
      </w:r>
      <w:r w:rsidRPr="00AC0C88">
        <w:rPr>
          <w:rFonts w:asciiTheme="majorHAnsi" w:hAnsiTheme="majorHAnsi" w:cstheme="majorHAnsi"/>
          <w:color w:val="FF0000"/>
        </w:rPr>
        <w:t xml:space="preserve"> point to a very small risk of human extinction, </w:t>
      </w:r>
      <w:r w:rsidRPr="00AC0C88">
        <w:rPr>
          <w:rStyle w:val="Emphasis"/>
          <w:rFonts w:asciiTheme="majorHAnsi" w:hAnsiTheme="majorHAnsi" w:cstheme="majorHAnsi"/>
          <w:color w:val="FF0000"/>
        </w:rPr>
        <w:t xml:space="preserve">they </w:t>
      </w:r>
      <w:r w:rsidRPr="00AC0C88">
        <w:rPr>
          <w:rStyle w:val="Emphasis"/>
          <w:rFonts w:asciiTheme="majorHAnsi" w:hAnsiTheme="majorHAnsi" w:cstheme="majorHAnsi"/>
          <w:color w:val="FF0000"/>
          <w:highlight w:val="green"/>
        </w:rPr>
        <w:t>do not rule the possibility out</w:t>
      </w:r>
      <w:r w:rsidRPr="00AC0C88">
        <w:rPr>
          <w:rFonts w:asciiTheme="majorHAnsi" w:hAnsiTheme="majorHAnsi" w:cstheme="majorHAnsi"/>
          <w:color w:val="FF0000"/>
        </w:rPr>
        <w:t xml:space="preserve"> entirely. Although rare, </w:t>
      </w:r>
      <w:r w:rsidRPr="00AC0C88">
        <w:rPr>
          <w:rStyle w:val="StyleUnderline"/>
          <w:rFonts w:asciiTheme="majorHAnsi" w:hAnsiTheme="majorHAnsi" w:cstheme="majorHAnsi"/>
          <w:color w:val="FF0000"/>
          <w:highlight w:val="green"/>
        </w:rPr>
        <w:t>there are</w:t>
      </w:r>
      <w:r w:rsidRPr="00AC0C88">
        <w:rPr>
          <w:rStyle w:val="StyleUnderline"/>
          <w:rFonts w:asciiTheme="majorHAnsi" w:hAnsiTheme="majorHAnsi" w:cstheme="majorHAnsi"/>
          <w:color w:val="FF0000"/>
        </w:rPr>
        <w:t xml:space="preserve"> recorded </w:t>
      </w:r>
      <w:r w:rsidRPr="00AC0C88">
        <w:rPr>
          <w:rStyle w:val="StyleUnderline"/>
          <w:rFonts w:asciiTheme="majorHAnsi" w:hAnsiTheme="majorHAnsi" w:cstheme="majorHAnsi"/>
          <w:color w:val="FF0000"/>
          <w:highlight w:val="green"/>
        </w:rPr>
        <w:t>instances of species going extinct due to disease</w:t>
      </w:r>
      <w:r w:rsidRPr="00AC0C88">
        <w:rPr>
          <w:rFonts w:asciiTheme="majorHAnsi" w:hAnsiTheme="majorHAnsi" w:cstheme="majorHAnsi"/>
          <w:color w:val="FF0000"/>
        </w:rPr>
        <w:t xml:space="preserve">—primarily in amphibians, but also in 1 mammalian species of rat on Christmas Island.7,8 There </w:t>
      </w:r>
      <w:r w:rsidRPr="00AC0C88">
        <w:rPr>
          <w:rStyle w:val="StyleUnderline"/>
          <w:rFonts w:asciiTheme="majorHAnsi" w:hAnsiTheme="majorHAnsi" w:cstheme="majorHAnsi"/>
          <w:color w:val="FF0000"/>
        </w:rPr>
        <w:t xml:space="preserve">are </w:t>
      </w:r>
      <w:r w:rsidRPr="00AC0C88">
        <w:rPr>
          <w:rStyle w:val="StyleUnderline"/>
          <w:rFonts w:asciiTheme="majorHAnsi" w:hAnsiTheme="majorHAnsi" w:cstheme="majorHAnsi"/>
          <w:color w:val="FF0000"/>
          <w:highlight w:val="green"/>
        </w:rPr>
        <w:t>also</w:t>
      </w:r>
      <w:r w:rsidRPr="00AC0C88">
        <w:rPr>
          <w:rStyle w:val="StyleUnderline"/>
          <w:rFonts w:asciiTheme="majorHAnsi" w:hAnsiTheme="majorHAnsi" w:cstheme="majorHAnsi"/>
          <w:color w:val="FF0000"/>
        </w:rPr>
        <w:t xml:space="preserve"> historical </w:t>
      </w:r>
      <w:r w:rsidRPr="00AC0C88">
        <w:rPr>
          <w:rStyle w:val="StyleUnderline"/>
          <w:rFonts w:asciiTheme="majorHAnsi" w:hAnsiTheme="majorHAnsi" w:cstheme="majorHAnsi"/>
          <w:color w:val="FF0000"/>
          <w:highlight w:val="green"/>
        </w:rPr>
        <w:t>examples of</w:t>
      </w:r>
      <w:r w:rsidRPr="00AC0C88">
        <w:rPr>
          <w:rStyle w:val="StyleUnderline"/>
          <w:rFonts w:asciiTheme="majorHAnsi" w:hAnsiTheme="majorHAnsi" w:cstheme="majorHAnsi"/>
          <w:color w:val="FF0000"/>
        </w:rPr>
        <w:t xml:space="preserve"> large </w:t>
      </w:r>
      <w:r w:rsidRPr="00AC0C88">
        <w:rPr>
          <w:rStyle w:val="StyleUnderline"/>
          <w:rFonts w:asciiTheme="majorHAnsi" w:hAnsiTheme="majorHAnsi" w:cstheme="majorHAnsi"/>
          <w:color w:val="FF0000"/>
          <w:highlight w:val="green"/>
        </w:rPr>
        <w:t>human populations being</w:t>
      </w:r>
      <w:r w:rsidRPr="00AC0C88">
        <w:rPr>
          <w:rStyle w:val="StyleUnderline"/>
          <w:rFonts w:asciiTheme="majorHAnsi" w:hAnsiTheme="majorHAnsi" w:cstheme="majorHAnsi"/>
          <w:color w:val="FF0000"/>
        </w:rPr>
        <w:t xml:space="preserve"> almost entirely </w:t>
      </w:r>
      <w:r w:rsidRPr="00AC0C88">
        <w:rPr>
          <w:rStyle w:val="StyleUnderline"/>
          <w:rFonts w:asciiTheme="majorHAnsi" w:hAnsiTheme="majorHAnsi" w:cstheme="majorHAnsi"/>
          <w:color w:val="FF0000"/>
          <w:highlight w:val="green"/>
        </w:rPr>
        <w:t>wiped out</w:t>
      </w:r>
      <w:r w:rsidRPr="00AC0C88">
        <w:rPr>
          <w:rStyle w:val="StyleUnderline"/>
          <w:rFonts w:asciiTheme="majorHAnsi" w:hAnsiTheme="majorHAnsi" w:cstheme="majorHAnsi"/>
          <w:color w:val="FF0000"/>
        </w:rPr>
        <w:t xml:space="preserve"> by disease, </w:t>
      </w:r>
      <w:r w:rsidRPr="00AC0C88">
        <w:rPr>
          <w:rStyle w:val="StyleUnderline"/>
          <w:rFonts w:asciiTheme="majorHAnsi" w:hAnsiTheme="majorHAnsi" w:cstheme="majorHAnsi"/>
          <w:color w:val="FF0000"/>
          <w:highlight w:val="green"/>
        </w:rPr>
        <w:t>especially when multiple diseases were</w:t>
      </w:r>
      <w:r w:rsidRPr="00AC0C88">
        <w:rPr>
          <w:rStyle w:val="StyleUnderline"/>
          <w:rFonts w:asciiTheme="majorHAnsi" w:hAnsiTheme="majorHAnsi" w:cstheme="majorHAnsi"/>
          <w:color w:val="FF0000"/>
        </w:rPr>
        <w:t xml:space="preserve"> simultaneously </w:t>
      </w:r>
      <w:r w:rsidRPr="00AC0C88">
        <w:rPr>
          <w:rStyle w:val="StyleUnderline"/>
          <w:rFonts w:asciiTheme="majorHAnsi" w:hAnsiTheme="majorHAnsi" w:cstheme="majorHAnsi"/>
          <w:color w:val="FF0000"/>
          <w:highlight w:val="green"/>
        </w:rPr>
        <w:t>introduced</w:t>
      </w:r>
      <w:r w:rsidRPr="00AC0C88">
        <w:rPr>
          <w:rStyle w:val="StyleUnderline"/>
          <w:rFonts w:asciiTheme="majorHAnsi" w:hAnsiTheme="majorHAnsi" w:cstheme="majorHAnsi"/>
          <w:color w:val="FF0000"/>
        </w:rPr>
        <w:t xml:space="preserve"> into a population </w:t>
      </w:r>
      <w:r w:rsidRPr="00AC0C88">
        <w:rPr>
          <w:rFonts w:asciiTheme="majorHAnsi" w:hAnsiTheme="majorHAnsi" w:cstheme="majorHAnsi"/>
          <w:color w:val="FF0000"/>
        </w:rPr>
        <w:t xml:space="preserve">without immunity. The most striking examples of total population collapse include native American tribes exposed to European diseases, such as the </w:t>
      </w:r>
      <w:proofErr w:type="spellStart"/>
      <w:r w:rsidRPr="00AC0C88">
        <w:rPr>
          <w:rFonts w:asciiTheme="majorHAnsi" w:hAnsiTheme="majorHAnsi" w:cstheme="majorHAnsi"/>
          <w:color w:val="FF0000"/>
        </w:rPr>
        <w:t>Massachusett</w:t>
      </w:r>
      <w:proofErr w:type="spellEnd"/>
      <w:r w:rsidRPr="00AC0C88">
        <w:rPr>
          <w:rFonts w:asciiTheme="majorHAnsi" w:hAnsiTheme="majorHAnsi" w:cstheme="majorHAnsi"/>
          <w:color w:val="FF0000"/>
        </w:rPr>
        <w:t xml:space="preserve"> (86% loss of population), </w:t>
      </w:r>
      <w:proofErr w:type="spellStart"/>
      <w:r w:rsidRPr="00AC0C88">
        <w:rPr>
          <w:rFonts w:asciiTheme="majorHAnsi" w:hAnsiTheme="majorHAnsi" w:cstheme="majorHAnsi"/>
          <w:color w:val="FF0000"/>
        </w:rPr>
        <w:t>Quiripi-Unquachog</w:t>
      </w:r>
      <w:proofErr w:type="spellEnd"/>
      <w:r w:rsidRPr="00AC0C88">
        <w:rPr>
          <w:rFonts w:asciiTheme="majorHAnsi" w:hAnsiTheme="majorHAnsi" w:cstheme="majorHAnsi"/>
          <w:color w:val="FF0000"/>
        </w:rPr>
        <w:t xml:space="preserve"> (95% loss of population), and </w:t>
      </w:r>
      <w:proofErr w:type="spellStart"/>
      <w:r w:rsidRPr="00AC0C88">
        <w:rPr>
          <w:rFonts w:asciiTheme="majorHAnsi" w:hAnsiTheme="majorHAnsi" w:cstheme="majorHAnsi"/>
          <w:color w:val="FF0000"/>
        </w:rPr>
        <w:t>theWestern</w:t>
      </w:r>
      <w:proofErr w:type="spellEnd"/>
      <w:r w:rsidRPr="00AC0C88">
        <w:rPr>
          <w:rFonts w:asciiTheme="majorHAnsi" w:hAnsiTheme="majorHAnsi" w:cstheme="majorHAnsi"/>
          <w:color w:val="FF0000"/>
        </w:rPr>
        <w:t xml:space="preserve"> Abenaki (which suffered a staggering 98% loss of population). </w:t>
      </w:r>
    </w:p>
    <w:p w14:paraId="0FF9EAB9" w14:textId="1BBFC93A" w:rsidR="00AF4931" w:rsidRPr="00AC0C88" w:rsidRDefault="00AF4931" w:rsidP="00AF4931">
      <w:pPr>
        <w:rPr>
          <w:rFonts w:asciiTheme="majorHAnsi" w:hAnsiTheme="majorHAnsi" w:cstheme="majorHAnsi"/>
          <w:color w:val="FF0000"/>
        </w:rPr>
      </w:pPr>
      <w:r w:rsidRPr="00AC0C88">
        <w:rPr>
          <w:rFonts w:asciiTheme="majorHAnsi" w:hAnsiTheme="majorHAnsi" w:cstheme="majorHAnsi"/>
          <w:color w:val="FF0000"/>
        </w:rPr>
        <w:t xml:space="preserve">In the modern context, no single disease currently exists that combines the worst-case levels of transmissibility, lethality, resistance to countermeasures, and global reach. But </w:t>
      </w:r>
      <w:r w:rsidRPr="00AC0C88">
        <w:rPr>
          <w:rStyle w:val="StyleUnderline"/>
          <w:rFonts w:asciiTheme="majorHAnsi" w:hAnsiTheme="majorHAnsi" w:cstheme="majorHAnsi"/>
          <w:color w:val="FF0000"/>
        </w:rPr>
        <w:t>many diseases are proof of principle that each worst-case attribute can be realized independently.</w:t>
      </w:r>
      <w:r w:rsidRPr="00AC0C88">
        <w:rPr>
          <w:rFonts w:asciiTheme="majorHAnsi" w:hAnsiTheme="majorHAnsi" w:cstheme="majorHAnsi"/>
          <w:color w:val="FF0000"/>
        </w:rPr>
        <w:t xml:space="preserve"> For example, </w:t>
      </w:r>
      <w:r w:rsidRPr="00AC0C88">
        <w:rPr>
          <w:rStyle w:val="StyleUnderline"/>
          <w:rFonts w:asciiTheme="majorHAnsi" w:hAnsiTheme="majorHAnsi" w:cstheme="majorHAnsi"/>
          <w:color w:val="FF0000"/>
          <w:highlight w:val="green"/>
        </w:rPr>
        <w:t>some diseases exhibit</w:t>
      </w:r>
      <w:r w:rsidRPr="00AC0C88">
        <w:rPr>
          <w:rStyle w:val="StyleUnderline"/>
          <w:rFonts w:asciiTheme="majorHAnsi" w:hAnsiTheme="majorHAnsi" w:cstheme="majorHAnsi"/>
          <w:color w:val="FF0000"/>
        </w:rPr>
        <w:t xml:space="preserve"> nearly a </w:t>
      </w:r>
      <w:r w:rsidRPr="00AC0C88">
        <w:rPr>
          <w:rStyle w:val="StyleUnderline"/>
          <w:rFonts w:asciiTheme="majorHAnsi" w:hAnsiTheme="majorHAnsi" w:cstheme="majorHAnsi"/>
          <w:color w:val="FF0000"/>
          <w:highlight w:val="green"/>
        </w:rPr>
        <w:t>100%</w:t>
      </w:r>
      <w:r w:rsidRPr="00AC0C88">
        <w:rPr>
          <w:rStyle w:val="StyleUnderline"/>
          <w:rFonts w:asciiTheme="majorHAnsi" w:hAnsiTheme="majorHAnsi" w:cstheme="majorHAnsi"/>
          <w:color w:val="FF0000"/>
        </w:rPr>
        <w:t xml:space="preserve"> case </w:t>
      </w:r>
      <w:r w:rsidRPr="00AC0C88">
        <w:rPr>
          <w:rStyle w:val="StyleUnderline"/>
          <w:rFonts w:asciiTheme="majorHAnsi" w:hAnsiTheme="majorHAnsi" w:cstheme="majorHAnsi"/>
          <w:color w:val="FF0000"/>
          <w:highlight w:val="green"/>
        </w:rPr>
        <w:t>fatality</w:t>
      </w:r>
      <w:r w:rsidRPr="00AC0C88">
        <w:rPr>
          <w:rStyle w:val="StyleUnderline"/>
          <w:rFonts w:asciiTheme="majorHAnsi" w:hAnsiTheme="majorHAnsi" w:cstheme="majorHAnsi"/>
          <w:color w:val="FF0000"/>
        </w:rPr>
        <w:t xml:space="preserve"> ratio in the absence of treatment</w:t>
      </w:r>
      <w:r w:rsidRPr="00AC0C88">
        <w:rPr>
          <w:rFonts w:asciiTheme="majorHAnsi" w:hAnsiTheme="majorHAnsi" w:cstheme="majorHAnsi"/>
          <w:color w:val="FF0000"/>
        </w:rPr>
        <w:t>, such as rabies or septicemic plague</w:t>
      </w:r>
      <w:r w:rsidRPr="00AC0C88">
        <w:rPr>
          <w:rStyle w:val="StyleUnderline"/>
          <w:rFonts w:asciiTheme="majorHAnsi" w:hAnsiTheme="majorHAnsi" w:cstheme="majorHAnsi"/>
          <w:color w:val="FF0000"/>
        </w:rPr>
        <w:t xml:space="preserve">. </w:t>
      </w:r>
      <w:r w:rsidRPr="00AC0C88">
        <w:rPr>
          <w:rStyle w:val="StyleUnderline"/>
          <w:rFonts w:asciiTheme="majorHAnsi" w:hAnsiTheme="majorHAnsi" w:cstheme="majorHAnsi"/>
          <w:color w:val="FF0000"/>
          <w:highlight w:val="green"/>
        </w:rPr>
        <w:t>Other diseases</w:t>
      </w:r>
      <w:r w:rsidRPr="00AC0C88">
        <w:rPr>
          <w:rStyle w:val="StyleUnderline"/>
          <w:rFonts w:asciiTheme="majorHAnsi" w:hAnsiTheme="majorHAnsi" w:cstheme="majorHAnsi"/>
          <w:color w:val="FF0000"/>
        </w:rPr>
        <w:t xml:space="preserve"> have a track record of </w:t>
      </w:r>
      <w:r w:rsidRPr="00AC0C88">
        <w:rPr>
          <w:rStyle w:val="StyleUnderline"/>
          <w:rFonts w:asciiTheme="majorHAnsi" w:hAnsiTheme="majorHAnsi" w:cstheme="majorHAnsi"/>
          <w:color w:val="FF0000"/>
          <w:highlight w:val="green"/>
        </w:rPr>
        <w:t>spread</w:t>
      </w:r>
      <w:r w:rsidRPr="00AC0C88">
        <w:rPr>
          <w:rStyle w:val="StyleUnderline"/>
          <w:rFonts w:asciiTheme="majorHAnsi" w:hAnsiTheme="majorHAnsi" w:cstheme="majorHAnsi"/>
          <w:color w:val="FF0000"/>
        </w:rPr>
        <w:t xml:space="preserve">ing </w:t>
      </w:r>
      <w:r w:rsidRPr="00AC0C88">
        <w:rPr>
          <w:rStyle w:val="StyleUnderline"/>
          <w:rFonts w:asciiTheme="majorHAnsi" w:hAnsiTheme="majorHAnsi" w:cstheme="majorHAnsi"/>
          <w:color w:val="FF0000"/>
          <w:highlight w:val="green"/>
        </w:rPr>
        <w:t>to</w:t>
      </w:r>
      <w:r w:rsidRPr="00AC0C88">
        <w:rPr>
          <w:rStyle w:val="StyleUnderline"/>
          <w:rFonts w:asciiTheme="majorHAnsi" w:hAnsiTheme="majorHAnsi" w:cstheme="majorHAnsi"/>
          <w:color w:val="FF0000"/>
        </w:rPr>
        <w:t xml:space="preserve"> </w:t>
      </w:r>
      <w:r w:rsidRPr="00AC0C88">
        <w:rPr>
          <w:rStyle w:val="Emphasis"/>
          <w:rFonts w:asciiTheme="majorHAnsi" w:hAnsiTheme="majorHAnsi" w:cstheme="majorHAnsi"/>
          <w:color w:val="FF0000"/>
        </w:rPr>
        <w:t xml:space="preserve">virtually </w:t>
      </w:r>
      <w:r w:rsidRPr="00AC0C88">
        <w:rPr>
          <w:rStyle w:val="Emphasis"/>
          <w:rFonts w:asciiTheme="majorHAnsi" w:hAnsiTheme="majorHAnsi" w:cstheme="majorHAnsi"/>
          <w:color w:val="FF0000"/>
          <w:highlight w:val="green"/>
        </w:rPr>
        <w:t>every</w:t>
      </w:r>
      <w:r w:rsidRPr="00AC0C88">
        <w:rPr>
          <w:rStyle w:val="Emphasis"/>
          <w:rFonts w:asciiTheme="majorHAnsi" w:hAnsiTheme="majorHAnsi" w:cstheme="majorHAnsi"/>
          <w:color w:val="FF0000"/>
        </w:rPr>
        <w:t xml:space="preserve"> human </w:t>
      </w:r>
      <w:r w:rsidRPr="00AC0C88">
        <w:rPr>
          <w:rStyle w:val="Emphasis"/>
          <w:rFonts w:asciiTheme="majorHAnsi" w:hAnsiTheme="majorHAnsi" w:cstheme="majorHAnsi"/>
          <w:color w:val="FF0000"/>
          <w:highlight w:val="green"/>
        </w:rPr>
        <w:t>community worldwide</w:t>
      </w:r>
      <w:r w:rsidRPr="00AC0C88">
        <w:rPr>
          <w:rStyle w:val="StyleUnderline"/>
          <w:rFonts w:asciiTheme="majorHAnsi" w:hAnsiTheme="majorHAnsi" w:cstheme="majorHAnsi"/>
          <w:color w:val="FF0000"/>
        </w:rPr>
        <w:t>,</w:t>
      </w:r>
      <w:r w:rsidRPr="00AC0C88">
        <w:rPr>
          <w:rFonts w:asciiTheme="majorHAnsi" w:hAnsiTheme="majorHAnsi" w:cstheme="majorHAnsi"/>
          <w:color w:val="FF0000"/>
        </w:rPr>
        <w:t xml:space="preserve"> such as the 1918 flu,10 and </w:t>
      </w:r>
      <w:r w:rsidRPr="00AC0C88">
        <w:rPr>
          <w:rStyle w:val="StyleUnderline"/>
          <w:rFonts w:asciiTheme="majorHAnsi" w:hAnsiTheme="majorHAnsi" w:cstheme="majorHAnsi"/>
          <w:color w:val="FF0000"/>
        </w:rPr>
        <w:t>seroprevalence studies indicate that other pathogens,</w:t>
      </w:r>
      <w:r w:rsidRPr="00AC0C88">
        <w:rPr>
          <w:rFonts w:asciiTheme="majorHAnsi" w:hAnsiTheme="majorHAnsi" w:cstheme="majorHAnsi"/>
          <w:color w:val="FF0000"/>
        </w:rPr>
        <w:t xml:space="preserve"> such as chickenpox and HSV-1</w:t>
      </w:r>
      <w:r w:rsidRPr="00AC0C88">
        <w:rPr>
          <w:rStyle w:val="StyleUnderline"/>
          <w:rFonts w:asciiTheme="majorHAnsi" w:hAnsiTheme="majorHAnsi" w:cstheme="majorHAnsi"/>
          <w:color w:val="FF0000"/>
        </w:rPr>
        <w:t xml:space="preserve">, can successfully reach over </w:t>
      </w:r>
      <w:r w:rsidRPr="00AC0C88">
        <w:rPr>
          <w:rStyle w:val="Emphasis"/>
          <w:rFonts w:asciiTheme="majorHAnsi" w:hAnsiTheme="majorHAnsi" w:cstheme="majorHAnsi"/>
          <w:color w:val="FF0000"/>
        </w:rPr>
        <w:t>95% of a population</w:t>
      </w:r>
      <w:r w:rsidRPr="00AC0C88">
        <w:rPr>
          <w:rFonts w:asciiTheme="majorHAnsi" w:hAnsiTheme="majorHAnsi" w:cstheme="majorHAnsi"/>
          <w:color w:val="FF0000"/>
        </w:rPr>
        <w:t xml:space="preserve">.11,12 </w:t>
      </w:r>
      <w:r w:rsidRPr="00AC0C88">
        <w:rPr>
          <w:rStyle w:val="StyleUnderline"/>
          <w:rFonts w:asciiTheme="majorHAnsi" w:hAnsiTheme="majorHAnsi" w:cstheme="majorHAnsi"/>
          <w:color w:val="FF0000"/>
        </w:rPr>
        <w:t>Under optimal virulence theory, natural evolution would be an unlikely source for pathogens with the highest possible levels of transmissibility</w:t>
      </w:r>
      <w:r w:rsidRPr="00AC0C88">
        <w:rPr>
          <w:rFonts w:asciiTheme="majorHAnsi" w:hAnsiTheme="majorHAnsi" w:cstheme="majorHAnsi"/>
          <w:color w:val="FF0000"/>
        </w:rPr>
        <w:t xml:space="preserve">, virulence, and global reach. </w:t>
      </w:r>
      <w:r w:rsidRPr="00AC0C88">
        <w:rPr>
          <w:rStyle w:val="StyleUnderline"/>
          <w:rFonts w:asciiTheme="majorHAnsi" w:hAnsiTheme="majorHAnsi" w:cstheme="majorHAnsi"/>
          <w:color w:val="FF0000"/>
        </w:rPr>
        <w:t xml:space="preserve">But </w:t>
      </w:r>
      <w:r w:rsidRPr="00AC0C88">
        <w:rPr>
          <w:rStyle w:val="StyleUnderline"/>
          <w:rFonts w:asciiTheme="majorHAnsi" w:hAnsiTheme="majorHAnsi" w:cstheme="majorHAnsi"/>
          <w:color w:val="FF0000"/>
          <w:highlight w:val="green"/>
        </w:rPr>
        <w:t>advances in biotech</w:t>
      </w:r>
      <w:r w:rsidRPr="00AC0C88">
        <w:rPr>
          <w:rStyle w:val="StyleUnderline"/>
          <w:rFonts w:asciiTheme="majorHAnsi" w:hAnsiTheme="majorHAnsi" w:cstheme="majorHAnsi"/>
          <w:color w:val="FF0000"/>
        </w:rPr>
        <w:t xml:space="preserve">nology </w:t>
      </w:r>
      <w:r w:rsidRPr="00AC0C88">
        <w:rPr>
          <w:rStyle w:val="StyleUnderline"/>
          <w:rFonts w:asciiTheme="majorHAnsi" w:hAnsiTheme="majorHAnsi" w:cstheme="majorHAnsi"/>
          <w:color w:val="FF0000"/>
          <w:highlight w:val="green"/>
        </w:rPr>
        <w:t>might allow the creation of diseases that combine</w:t>
      </w:r>
      <w:r w:rsidRPr="00AC0C88">
        <w:rPr>
          <w:rStyle w:val="StyleUnderline"/>
          <w:rFonts w:asciiTheme="majorHAnsi" w:hAnsiTheme="majorHAnsi" w:cstheme="majorHAnsi"/>
          <w:color w:val="FF0000"/>
        </w:rPr>
        <w:t xml:space="preserve"> such </w:t>
      </w:r>
      <w:r w:rsidRPr="00AC0C88">
        <w:rPr>
          <w:rStyle w:val="StyleUnderline"/>
          <w:rFonts w:asciiTheme="majorHAnsi" w:hAnsiTheme="majorHAnsi" w:cstheme="majorHAnsi"/>
          <w:color w:val="FF0000"/>
          <w:highlight w:val="green"/>
        </w:rPr>
        <w:t>traits</w:t>
      </w:r>
      <w:r w:rsidRPr="00AC0C88">
        <w:rPr>
          <w:rStyle w:val="StyleUnderline"/>
          <w:rFonts w:asciiTheme="majorHAnsi" w:hAnsiTheme="majorHAnsi" w:cstheme="majorHAnsi"/>
          <w:color w:val="FF0000"/>
        </w:rPr>
        <w:t>.</w:t>
      </w:r>
      <w:r w:rsidRPr="00AC0C88">
        <w:rPr>
          <w:rFonts w:asciiTheme="majorHAnsi" w:hAnsiTheme="majorHAnsi" w:cstheme="majorHAnsi"/>
          <w:color w:val="FF000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AC0C88">
        <w:rPr>
          <w:rStyle w:val="StyleUnderline"/>
          <w:rFonts w:asciiTheme="majorHAnsi" w:hAnsiTheme="majorHAnsi" w:cstheme="majorHAnsi"/>
          <w:color w:val="FF0000"/>
        </w:rPr>
        <w:t>studies have shown that other disease traits, such as incubation time, environmental survival, and available vectors, could be modifie</w:t>
      </w:r>
      <w:r w:rsidRPr="00AC0C88">
        <w:rPr>
          <w:rFonts w:asciiTheme="majorHAnsi" w:hAnsiTheme="majorHAnsi" w:cstheme="majorHAnsi"/>
          <w:color w:val="FF0000"/>
        </w:rPr>
        <w:t>d as well.19-2</w:t>
      </w:r>
    </w:p>
    <w:p w14:paraId="27976C66" w14:textId="77263B00" w:rsidR="003A7A8D" w:rsidRPr="00AC0C88" w:rsidRDefault="003A7A8D" w:rsidP="00AF4931">
      <w:pPr>
        <w:rPr>
          <w:rFonts w:asciiTheme="majorHAnsi" w:hAnsiTheme="majorHAnsi" w:cstheme="majorHAnsi"/>
          <w:color w:val="FF0000"/>
        </w:rPr>
      </w:pPr>
    </w:p>
    <w:p w14:paraId="10B266D0" w14:textId="64B588AA" w:rsidR="003A7A8D" w:rsidRPr="00AC0C88" w:rsidRDefault="003A7A8D" w:rsidP="003A7A8D">
      <w:pPr>
        <w:pStyle w:val="Heading3"/>
        <w:rPr>
          <w:rFonts w:asciiTheme="majorHAnsi" w:hAnsiTheme="majorHAnsi" w:cstheme="majorHAnsi"/>
          <w:color w:val="000000" w:themeColor="text1"/>
        </w:rPr>
      </w:pPr>
      <w:r w:rsidRPr="00AC0C88">
        <w:rPr>
          <w:rFonts w:asciiTheme="majorHAnsi" w:hAnsiTheme="majorHAnsi" w:cstheme="majorHAnsi"/>
          <w:color w:val="000000" w:themeColor="text1"/>
        </w:rPr>
        <w:lastRenderedPageBreak/>
        <w:t>Case</w:t>
      </w:r>
    </w:p>
    <w:p w14:paraId="3DC6AF67" w14:textId="77777777" w:rsidR="003A7A8D" w:rsidRPr="00AC0C88" w:rsidRDefault="003A7A8D" w:rsidP="003A7A8D">
      <w:pPr>
        <w:pStyle w:val="Heading4"/>
        <w:rPr>
          <w:rFonts w:asciiTheme="majorHAnsi" w:hAnsiTheme="majorHAnsi" w:cstheme="majorHAnsi"/>
        </w:rPr>
      </w:pPr>
      <w:r w:rsidRPr="00AC0C88">
        <w:rPr>
          <w:rFonts w:asciiTheme="majorHAnsi" w:hAnsiTheme="majorHAnsi" w:cstheme="majorHAnsi"/>
        </w:rPr>
        <w:t>The plan leads to counterfeit vaccines.</w:t>
      </w:r>
    </w:p>
    <w:p w14:paraId="0A43D3DE" w14:textId="77777777" w:rsidR="003A7A8D" w:rsidRPr="00AC0C88" w:rsidRDefault="003A7A8D" w:rsidP="003A7A8D">
      <w:pPr>
        <w:rPr>
          <w:rFonts w:asciiTheme="majorHAnsi" w:hAnsiTheme="majorHAnsi" w:cstheme="majorHAnsi"/>
        </w:rPr>
      </w:pPr>
      <w:r w:rsidRPr="00AC0C88">
        <w:rPr>
          <w:rFonts w:asciiTheme="majorHAnsi" w:hAnsiTheme="majorHAnsi" w:cstheme="majorHAnsi"/>
        </w:rPr>
        <w:t xml:space="preserve">James M. </w:t>
      </w:r>
      <w:r w:rsidRPr="00AC0C88">
        <w:rPr>
          <w:rStyle w:val="Style13ptBold"/>
          <w:rFonts w:asciiTheme="majorHAnsi" w:hAnsiTheme="majorHAnsi" w:cstheme="majorHAnsi"/>
        </w:rPr>
        <w:t>Roberts 21</w:t>
      </w:r>
      <w:r w:rsidRPr="00AC0C88">
        <w:rPr>
          <w:rFonts w:asciiTheme="majorHAnsi" w:hAnsiTheme="majorHAnsi" w:cstheme="majorHAnsi"/>
        </w:rPr>
        <w:t xml:space="preserve">, Research Fellow for Economic Freedom and Growth in the Center for International Trade and Economics, of the Kathryn and Shelby </w:t>
      </w:r>
      <w:proofErr w:type="spellStart"/>
      <w:r w:rsidRPr="00AC0C88">
        <w:rPr>
          <w:rFonts w:asciiTheme="majorHAnsi" w:hAnsiTheme="majorHAnsi" w:cstheme="majorHAnsi"/>
        </w:rPr>
        <w:t>Cullom</w:t>
      </w:r>
      <w:proofErr w:type="spellEnd"/>
      <w:r w:rsidRPr="00AC0C88">
        <w:rPr>
          <w:rFonts w:asciiTheme="majorHAnsi" w:hAnsiTheme="majorHAnsi" w:cstheme="majorHAnsi"/>
        </w:rPr>
        <w:t xml:space="preserve"> Davis Institute for National Security and Foreign Policy, at The Heritage Foundation. Gavin Zhao of the Heritage Young Leaders Program assisted in the preparation of this report. The Heritage Foundation, CENTER FOR INTERNATIONAL TRADE AND ECONOMICS. No. 3628 | June 9, 2021. “Biden’s Wink at Global Theft of U.S. Vaccine Patents Is Bad for America and the World” </w:t>
      </w:r>
      <w:hyperlink r:id="rId14" w:history="1">
        <w:r w:rsidRPr="00AC0C88">
          <w:rPr>
            <w:rStyle w:val="Hyperlink"/>
            <w:rFonts w:asciiTheme="majorHAnsi" w:hAnsiTheme="majorHAnsi" w:cstheme="majorHAnsi"/>
          </w:rPr>
          <w:t>https://www.heritage.org/economic-and-property-rights/report/bidens-wink-global-theft-us-vaccine-patents-bad-america-and-the</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6723B021" w14:textId="77777777" w:rsidR="003A7A8D" w:rsidRPr="00AC0C88" w:rsidRDefault="003A7A8D" w:rsidP="003A7A8D">
      <w:pPr>
        <w:rPr>
          <w:rFonts w:asciiTheme="majorHAnsi" w:hAnsiTheme="majorHAnsi" w:cstheme="majorHAnsi"/>
          <w:sz w:val="16"/>
        </w:rPr>
      </w:pPr>
      <w:r w:rsidRPr="00AC0C88">
        <w:rPr>
          <w:rStyle w:val="StyleUnderline"/>
          <w:rFonts w:asciiTheme="majorHAnsi" w:hAnsiTheme="majorHAnsi" w:cstheme="majorHAnsi"/>
        </w:rPr>
        <w:t xml:space="preserve">The </w:t>
      </w:r>
      <w:r w:rsidRPr="00AC0C88">
        <w:rPr>
          <w:rStyle w:val="StyleUnderline"/>
          <w:rFonts w:asciiTheme="majorHAnsi" w:hAnsiTheme="majorHAnsi" w:cstheme="majorHAnsi"/>
          <w:highlight w:val="green"/>
        </w:rPr>
        <w:t>theft</w:t>
      </w:r>
      <w:r w:rsidRPr="00AC0C88">
        <w:rPr>
          <w:rStyle w:val="StyleUnderline"/>
          <w:rFonts w:asciiTheme="majorHAnsi" w:hAnsiTheme="majorHAnsi" w:cstheme="majorHAnsi"/>
        </w:rPr>
        <w:t xml:space="preserve"> by actors in foreign countries </w:t>
      </w:r>
      <w:r w:rsidRPr="00AC0C88">
        <w:rPr>
          <w:rStyle w:val="StyleUnderline"/>
          <w:rFonts w:asciiTheme="majorHAnsi" w:hAnsiTheme="majorHAnsi" w:cstheme="majorHAnsi"/>
          <w:highlight w:val="green"/>
        </w:rPr>
        <w:t>of</w:t>
      </w:r>
      <w:r w:rsidRPr="00AC0C88">
        <w:rPr>
          <w:rFonts w:asciiTheme="majorHAnsi" w:hAnsiTheme="majorHAnsi" w:cstheme="majorHAnsi"/>
          <w:sz w:val="16"/>
        </w:rPr>
        <w:t xml:space="preserve"> the </w:t>
      </w:r>
      <w:r w:rsidRPr="00AC0C88">
        <w:rPr>
          <w:rStyle w:val="StyleUnderline"/>
          <w:rFonts w:asciiTheme="majorHAnsi" w:hAnsiTheme="majorHAnsi" w:cstheme="majorHAnsi"/>
          <w:highlight w:val="green"/>
        </w:rPr>
        <w:t>trade secrets in patented</w:t>
      </w:r>
      <w:r w:rsidRPr="00AC0C88">
        <w:rPr>
          <w:rFonts w:asciiTheme="majorHAnsi" w:hAnsiTheme="majorHAnsi" w:cstheme="majorHAnsi"/>
          <w:sz w:val="16"/>
        </w:rPr>
        <w:t xml:space="preserve"> pharmaceutical </w:t>
      </w:r>
      <w:r w:rsidRPr="00AC0C88">
        <w:rPr>
          <w:rStyle w:val="StyleUnderline"/>
          <w:rFonts w:asciiTheme="majorHAnsi" w:hAnsiTheme="majorHAnsi" w:cstheme="majorHAnsi"/>
          <w:highlight w:val="green"/>
        </w:rPr>
        <w:t>products</w:t>
      </w:r>
      <w:r w:rsidRPr="00AC0C88">
        <w:rPr>
          <w:rStyle w:val="StyleUnderline"/>
          <w:rFonts w:asciiTheme="majorHAnsi" w:hAnsiTheme="majorHAnsi" w:cstheme="majorHAnsi"/>
        </w:rPr>
        <w:t xml:space="preserve"> made by American companies constitutes a Special 301 violation</w:t>
      </w:r>
      <w:r w:rsidRPr="00AC0C88">
        <w:rPr>
          <w:rFonts w:asciiTheme="majorHAnsi" w:hAnsiTheme="majorHAnsi" w:cstheme="majorHAnsi"/>
          <w:sz w:val="16"/>
        </w:rPr>
        <w:t>.</w:t>
      </w:r>
    </w:p>
    <w:p w14:paraId="5F28E2F0" w14:textId="77777777" w:rsidR="003A7A8D" w:rsidRPr="00AC0C88" w:rsidRDefault="003A7A8D" w:rsidP="003A7A8D">
      <w:pPr>
        <w:rPr>
          <w:rFonts w:asciiTheme="majorHAnsi" w:hAnsiTheme="majorHAnsi" w:cstheme="majorHAnsi"/>
          <w:sz w:val="16"/>
        </w:rPr>
      </w:pPr>
      <w:r w:rsidRPr="00AC0C88">
        <w:rPr>
          <w:rStyle w:val="StyleUnderline"/>
          <w:rFonts w:asciiTheme="majorHAnsi" w:hAnsiTheme="majorHAnsi" w:cstheme="majorHAnsi"/>
          <w:highlight w:val="green"/>
        </w:rPr>
        <w:t>Waiving patent protection</w:t>
      </w:r>
      <w:r w:rsidRPr="00AC0C88">
        <w:rPr>
          <w:rFonts w:asciiTheme="majorHAnsi" w:hAnsiTheme="majorHAnsi" w:cstheme="majorHAnsi"/>
          <w:sz w:val="16"/>
        </w:rPr>
        <w:t xml:space="preserve"> also </w:t>
      </w:r>
      <w:r w:rsidRPr="00AC0C88">
        <w:rPr>
          <w:rStyle w:val="StyleUnderline"/>
          <w:rFonts w:asciiTheme="majorHAnsi" w:hAnsiTheme="majorHAnsi" w:cstheme="majorHAnsi"/>
          <w:highlight w:val="green"/>
        </w:rPr>
        <w:t>opens the door to</w:t>
      </w:r>
      <w:r w:rsidRPr="00AC0C88">
        <w:rPr>
          <w:rFonts w:asciiTheme="majorHAnsi" w:hAnsiTheme="majorHAnsi" w:cstheme="majorHAnsi"/>
          <w:sz w:val="16"/>
        </w:rPr>
        <w:t xml:space="preserve"> the </w:t>
      </w:r>
      <w:r w:rsidRPr="00AC0C88">
        <w:rPr>
          <w:rStyle w:val="StyleUnderline"/>
          <w:rFonts w:asciiTheme="majorHAnsi" w:hAnsiTheme="majorHAnsi" w:cstheme="majorHAnsi"/>
          <w:highlight w:val="green"/>
        </w:rPr>
        <w:t xml:space="preserve">overseas production of </w:t>
      </w:r>
      <w:r w:rsidRPr="00AC0C88">
        <w:rPr>
          <w:rStyle w:val="Emphasis"/>
          <w:rFonts w:asciiTheme="majorHAnsi" w:hAnsiTheme="majorHAnsi" w:cstheme="majorHAnsi"/>
          <w:highlight w:val="green"/>
        </w:rPr>
        <w:t>counterfeit vaccines</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that could be</w:t>
      </w:r>
      <w:r w:rsidRPr="00AC0C88">
        <w:rPr>
          <w:rStyle w:val="StyleUnderline"/>
          <w:rFonts w:asciiTheme="majorHAnsi" w:hAnsiTheme="majorHAnsi" w:cstheme="majorHAnsi"/>
        </w:rPr>
        <w:t xml:space="preserve"> ineffective—even </w:t>
      </w:r>
      <w:r w:rsidRPr="00AC0C88">
        <w:rPr>
          <w:rStyle w:val="Emphasis"/>
          <w:rFonts w:asciiTheme="majorHAnsi" w:hAnsiTheme="majorHAnsi" w:cstheme="majorHAnsi"/>
          <w:highlight w:val="green"/>
        </w:rPr>
        <w:t>deadly</w:t>
      </w:r>
      <w:r w:rsidRPr="00AC0C88">
        <w:rPr>
          <w:rFonts w:asciiTheme="majorHAnsi" w:hAnsiTheme="majorHAnsi" w:cstheme="majorHAnsi"/>
          <w:sz w:val="16"/>
        </w:rPr>
        <w:t>. As the authors of a study commissioned by the National Institutes of Health report:</w:t>
      </w:r>
    </w:p>
    <w:p w14:paraId="3E97022E" w14:textId="77777777" w:rsidR="003A7A8D" w:rsidRPr="00AC0C88" w:rsidRDefault="003A7A8D" w:rsidP="003A7A8D">
      <w:pPr>
        <w:rPr>
          <w:rFonts w:asciiTheme="majorHAnsi" w:hAnsiTheme="majorHAnsi" w:cstheme="majorHAnsi"/>
          <w:sz w:val="16"/>
        </w:rPr>
      </w:pPr>
      <w:r w:rsidRPr="00AC0C88">
        <w:rPr>
          <w:rStyle w:val="StyleUnderline"/>
          <w:rFonts w:asciiTheme="majorHAnsi" w:hAnsiTheme="majorHAnsi" w:cstheme="majorHAnsi"/>
          <w:highlight w:val="green"/>
        </w:rPr>
        <w:t>Counterfeit drugs pose a public health hazard</w:t>
      </w:r>
      <w:r w:rsidRPr="00AC0C88">
        <w:rPr>
          <w:rFonts w:asciiTheme="majorHAnsi" w:hAnsiTheme="majorHAnsi" w:cstheme="majorHAnsi"/>
          <w:sz w:val="16"/>
        </w:rPr>
        <w:t xml:space="preserve">, waste consumer income, </w:t>
      </w:r>
      <w:r w:rsidRPr="00AC0C88">
        <w:rPr>
          <w:rStyle w:val="StyleUnderline"/>
          <w:rFonts w:asciiTheme="majorHAnsi" w:hAnsiTheme="majorHAnsi" w:cstheme="majorHAnsi"/>
          <w:highlight w:val="green"/>
        </w:rPr>
        <w:t xml:space="preserve">and reduce the incentive to engage in </w:t>
      </w:r>
      <w:r w:rsidRPr="00AC0C88">
        <w:rPr>
          <w:rStyle w:val="StyleUnderline"/>
          <w:rFonts w:asciiTheme="majorHAnsi" w:hAnsiTheme="majorHAnsi" w:cstheme="majorHAnsi"/>
        </w:rPr>
        <w:t>research</w:t>
      </w:r>
      <w:r w:rsidRPr="00AC0C88">
        <w:rPr>
          <w:rFonts w:asciiTheme="majorHAnsi" w:hAnsiTheme="majorHAnsi" w:cstheme="majorHAnsi"/>
          <w:sz w:val="16"/>
        </w:rPr>
        <w:t xml:space="preserve"> and development and </w:t>
      </w:r>
      <w:r w:rsidRPr="00AC0C88">
        <w:rPr>
          <w:rStyle w:val="StyleUnderline"/>
          <w:rFonts w:asciiTheme="majorHAnsi" w:hAnsiTheme="majorHAnsi" w:cstheme="majorHAnsi"/>
          <w:highlight w:val="green"/>
        </w:rPr>
        <w:t>innovation</w:t>
      </w:r>
      <w:r w:rsidRPr="00AC0C88">
        <w:rPr>
          <w:rFonts w:asciiTheme="majorHAnsi" w:hAnsiTheme="majorHAnsi" w:cstheme="majorHAnsi"/>
          <w:sz w:val="16"/>
        </w:rPr>
        <w:t>.… [</w:t>
      </w:r>
      <w:r w:rsidRPr="00AC0C88">
        <w:rPr>
          <w:rStyle w:val="StyleUnderline"/>
          <w:rFonts w:asciiTheme="majorHAnsi" w:hAnsiTheme="majorHAnsi" w:cstheme="majorHAnsi"/>
          <w:highlight w:val="green"/>
        </w:rPr>
        <w:t>C]</w:t>
      </w:r>
      <w:proofErr w:type="spellStart"/>
      <w:r w:rsidRPr="00AC0C88">
        <w:rPr>
          <w:rStyle w:val="StyleUnderline"/>
          <w:rFonts w:asciiTheme="majorHAnsi" w:hAnsiTheme="majorHAnsi" w:cstheme="majorHAnsi"/>
          <w:highlight w:val="green"/>
        </w:rPr>
        <w:t>ounterfeit</w:t>
      </w:r>
      <w:proofErr w:type="spellEnd"/>
      <w:r w:rsidRPr="00AC0C88">
        <w:rPr>
          <w:rStyle w:val="StyleUnderline"/>
          <w:rFonts w:asciiTheme="majorHAnsi" w:hAnsiTheme="majorHAnsi" w:cstheme="majorHAnsi"/>
          <w:highlight w:val="green"/>
        </w:rPr>
        <w:t xml:space="preserve"> drugs</w:t>
      </w:r>
      <w:r w:rsidRPr="00AC0C88">
        <w:rPr>
          <w:rStyle w:val="StyleUnderline"/>
          <w:rFonts w:asciiTheme="majorHAnsi" w:hAnsiTheme="majorHAnsi" w:cstheme="majorHAnsi"/>
        </w:rPr>
        <w:t xml:space="preserve"> may </w:t>
      </w:r>
      <w:r w:rsidRPr="00AC0C88">
        <w:rPr>
          <w:rStyle w:val="StyleUnderline"/>
          <w:rFonts w:asciiTheme="majorHAnsi" w:hAnsiTheme="majorHAnsi" w:cstheme="majorHAnsi"/>
          <w:highlight w:val="green"/>
        </w:rPr>
        <w:t>raise concerns among consumers about safety and</w:t>
      </w:r>
      <w:r w:rsidRPr="00AC0C88">
        <w:rPr>
          <w:rStyle w:val="StyleUnderline"/>
          <w:rFonts w:asciiTheme="majorHAnsi" w:hAnsiTheme="majorHAnsi" w:cstheme="majorHAnsi"/>
        </w:rPr>
        <w:t xml:space="preserve"> may </w:t>
      </w:r>
      <w:r w:rsidRPr="00AC0C88">
        <w:rPr>
          <w:rStyle w:val="StyleUnderline"/>
          <w:rFonts w:asciiTheme="majorHAnsi" w:hAnsiTheme="majorHAnsi" w:cstheme="majorHAnsi"/>
          <w:highlight w:val="green"/>
        </w:rPr>
        <w:t>reduce</w:t>
      </w:r>
      <w:r w:rsidRPr="00AC0C88">
        <w:rPr>
          <w:rStyle w:val="StyleUnderline"/>
          <w:rFonts w:asciiTheme="majorHAnsi" w:hAnsiTheme="majorHAnsi" w:cstheme="majorHAnsi"/>
        </w:rPr>
        <w:t xml:space="preserve"> patient </w:t>
      </w:r>
      <w:r w:rsidRPr="00AC0C88">
        <w:rPr>
          <w:rStyle w:val="StyleUnderline"/>
          <w:rFonts w:asciiTheme="majorHAnsi" w:hAnsiTheme="majorHAnsi" w:cstheme="majorHAnsi"/>
          <w:highlight w:val="green"/>
        </w:rPr>
        <w:t>medication adherence</w:t>
      </w:r>
      <w:r w:rsidRPr="00AC0C88">
        <w:rPr>
          <w:rFonts w:asciiTheme="majorHAnsi" w:hAnsiTheme="majorHAnsi" w:cstheme="majorHAnsi"/>
          <w:sz w:val="16"/>
        </w:rPr>
        <w:t>.13</w:t>
      </w:r>
    </w:p>
    <w:p w14:paraId="423B7541" w14:textId="77777777" w:rsidR="003A7A8D" w:rsidRPr="00AC0C88" w:rsidRDefault="003A7A8D" w:rsidP="003A7A8D">
      <w:pPr>
        <w:rPr>
          <w:rFonts w:asciiTheme="majorHAnsi" w:hAnsiTheme="majorHAnsi" w:cstheme="majorHAnsi"/>
        </w:rPr>
      </w:pPr>
    </w:p>
    <w:p w14:paraId="7E0E1095" w14:textId="77777777" w:rsidR="003A7A8D" w:rsidRPr="00AC0C88" w:rsidRDefault="003A7A8D" w:rsidP="003A7A8D">
      <w:pPr>
        <w:pStyle w:val="Heading4"/>
        <w:rPr>
          <w:rFonts w:asciiTheme="majorHAnsi" w:hAnsiTheme="majorHAnsi" w:cstheme="majorHAnsi"/>
        </w:rPr>
      </w:pPr>
      <w:r w:rsidRPr="00AC0C88">
        <w:rPr>
          <w:rFonts w:asciiTheme="majorHAnsi" w:hAnsiTheme="majorHAnsi" w:cstheme="majorHAnsi"/>
        </w:rPr>
        <w:t>That turns case.</w:t>
      </w:r>
    </w:p>
    <w:p w14:paraId="7C9F1963" w14:textId="77777777" w:rsidR="003A7A8D" w:rsidRPr="00AC0C88" w:rsidRDefault="003A7A8D" w:rsidP="003A7A8D">
      <w:pPr>
        <w:rPr>
          <w:rFonts w:asciiTheme="majorHAnsi" w:hAnsiTheme="majorHAnsi" w:cstheme="majorHAnsi"/>
        </w:rPr>
      </w:pPr>
      <w:r w:rsidRPr="00AC0C88">
        <w:rPr>
          <w:rFonts w:asciiTheme="majorHAnsi" w:hAnsiTheme="majorHAnsi" w:cstheme="majorHAnsi"/>
        </w:rPr>
        <w:t xml:space="preserve">Erwin A. </w:t>
      </w:r>
      <w:r w:rsidRPr="00AC0C88">
        <w:rPr>
          <w:rStyle w:val="Style13ptBold"/>
          <w:rFonts w:asciiTheme="majorHAnsi" w:hAnsiTheme="majorHAnsi" w:cstheme="majorHAnsi"/>
        </w:rPr>
        <w:t>Blackstone et al. 14</w:t>
      </w:r>
      <w:r w:rsidRPr="00AC0C88">
        <w:rPr>
          <w:rFonts w:asciiTheme="majorHAnsi" w:hAnsiTheme="majorHAnsi" w:cstheme="majorHAnsi"/>
        </w:rPr>
        <w:t xml:space="preserve">, PhD, Professor of Economics, Joseph P. Fuhr, Jr Professor of Economics, PhD, Steve </w:t>
      </w:r>
      <w:proofErr w:type="spellStart"/>
      <w:r w:rsidRPr="00AC0C88">
        <w:rPr>
          <w:rFonts w:asciiTheme="majorHAnsi" w:hAnsiTheme="majorHAnsi" w:cstheme="majorHAnsi"/>
        </w:rPr>
        <w:t>Pociask</w:t>
      </w:r>
      <w:proofErr w:type="spellEnd"/>
      <w:r w:rsidRPr="00AC0C88">
        <w:rPr>
          <w:rFonts w:asciiTheme="majorHAnsi" w:hAnsiTheme="majorHAnsi" w:cstheme="majorHAnsi"/>
        </w:rPr>
        <w:t xml:space="preserve"> President, The American Consumer Institute, MA. Am Health Drug Benefits. 2014 Jun; 7(4): 216–224. “The Health and Economic Effects of Counterfeit Drugs” </w:t>
      </w:r>
      <w:hyperlink r:id="rId15" w:history="1">
        <w:r w:rsidRPr="00AC0C88">
          <w:rPr>
            <w:rStyle w:val="Hyperlink"/>
            <w:rFonts w:asciiTheme="majorHAnsi" w:hAnsiTheme="majorHAnsi" w:cstheme="majorHAnsi"/>
          </w:rPr>
          <w:t>https://www.ncbi.nlm.nih.gov/pmc/articles/PMC4105729/</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7E9DF581" w14:textId="77777777" w:rsidR="003A7A8D" w:rsidRPr="00AC0C88" w:rsidRDefault="003A7A8D" w:rsidP="003A7A8D">
      <w:pPr>
        <w:rPr>
          <w:rFonts w:asciiTheme="majorHAnsi" w:hAnsiTheme="majorHAnsi" w:cstheme="majorHAnsi"/>
          <w:sz w:val="16"/>
        </w:rPr>
      </w:pPr>
      <w:r w:rsidRPr="00AC0C88">
        <w:rPr>
          <w:rFonts w:asciiTheme="majorHAnsi" w:hAnsiTheme="majorHAnsi" w:cstheme="majorHAnsi"/>
          <w:sz w:val="16"/>
        </w:rPr>
        <w:t xml:space="preserve">Especially important in terms of innovation are the pharmaceutical and biopharmaceutical industries. These industries typically spend an average of 15% to 17% of their revenues on R&amp;D, which is among the highest rates of R&amp;D spending of any industry. For example, in 2006, the US pharmaceutical industry spent 22% of sales on R&amp;D, whereas all manufacturing spent only 3.3% of their sales.45 </w:t>
      </w:r>
      <w:r w:rsidRPr="00AC0C88">
        <w:rPr>
          <w:rStyle w:val="Emphasis"/>
          <w:rFonts w:asciiTheme="majorHAnsi" w:hAnsiTheme="majorHAnsi" w:cstheme="majorHAnsi"/>
          <w:highlight w:val="green"/>
        </w:rPr>
        <w:t>Counterfeit drugs reduce the incentive to engage in R&amp;D</w:t>
      </w:r>
      <w:r w:rsidRPr="00AC0C88">
        <w:rPr>
          <w:rFonts w:asciiTheme="majorHAnsi" w:hAnsiTheme="majorHAnsi" w:cstheme="majorHAnsi"/>
          <w:sz w:val="16"/>
        </w:rPr>
        <w:t xml:space="preserve">. Indeed, the National Association of Boards of Pharmacy estimated that </w:t>
      </w:r>
      <w:r w:rsidRPr="00AC0C88">
        <w:rPr>
          <w:rStyle w:val="StyleUnderline"/>
          <w:rFonts w:asciiTheme="majorHAnsi" w:hAnsiTheme="majorHAnsi" w:cstheme="majorHAnsi"/>
          <w:highlight w:val="green"/>
        </w:rPr>
        <w:t>counterfeit drugs</w:t>
      </w:r>
      <w:r w:rsidRPr="00AC0C88">
        <w:rPr>
          <w:rStyle w:val="StyleUnderline"/>
          <w:rFonts w:asciiTheme="majorHAnsi" w:hAnsiTheme="majorHAnsi" w:cstheme="majorHAnsi"/>
        </w:rPr>
        <w:t xml:space="preserve"> generated $75 billion in revenues in 2010</w:t>
      </w:r>
      <w:r w:rsidRPr="00AC0C88">
        <w:rPr>
          <w:rFonts w:asciiTheme="majorHAnsi" w:hAnsiTheme="majorHAnsi" w:cstheme="majorHAnsi"/>
          <w:sz w:val="16"/>
        </w:rPr>
        <w:t xml:space="preserve">.46 This </w:t>
      </w:r>
      <w:r w:rsidRPr="00AC0C88">
        <w:rPr>
          <w:rStyle w:val="StyleUnderline"/>
          <w:rFonts w:asciiTheme="majorHAnsi" w:hAnsiTheme="majorHAnsi" w:cstheme="majorHAnsi"/>
          <w:highlight w:val="green"/>
        </w:rPr>
        <w:t>represents a substantial percentage of lost revenues</w:t>
      </w:r>
      <w:r w:rsidRPr="00AC0C88">
        <w:rPr>
          <w:rStyle w:val="StyleUnderline"/>
          <w:rFonts w:asciiTheme="majorHAnsi" w:hAnsiTheme="majorHAnsi" w:cstheme="majorHAnsi"/>
        </w:rPr>
        <w:t xml:space="preserve"> to the pharmaceutical industry</w:t>
      </w:r>
      <w:r w:rsidRPr="00AC0C88">
        <w:rPr>
          <w:rFonts w:asciiTheme="majorHAnsi" w:hAnsiTheme="majorHAnsi" w:cstheme="majorHAnsi"/>
          <w:sz w:val="16"/>
        </w:rPr>
        <w:t xml:space="preserve">. However, the attraction of counterfeits is their low prices, and the loss to the industry is presumably less than the estimated sales of the counterfeit drugs, because some consumers would likely not have purchased the drugs at the standard price. Nevertheless, </w:t>
      </w:r>
      <w:r w:rsidRPr="00AC0C88">
        <w:rPr>
          <w:rStyle w:val="StyleUnderline"/>
          <w:rFonts w:asciiTheme="majorHAnsi" w:hAnsiTheme="majorHAnsi" w:cstheme="majorHAnsi"/>
        </w:rPr>
        <w:t>the loss is significant and imposes a cost to society in the form of reduced incentives for innovation</w:t>
      </w:r>
      <w:r w:rsidRPr="00AC0C88">
        <w:rPr>
          <w:rFonts w:asciiTheme="majorHAnsi" w:hAnsiTheme="majorHAnsi" w:cstheme="majorHAnsi"/>
          <w:sz w:val="16"/>
        </w:rPr>
        <w:t>.</w:t>
      </w:r>
    </w:p>
    <w:p w14:paraId="0CE05086" w14:textId="77777777" w:rsidR="003A7A8D" w:rsidRPr="00AC0C88" w:rsidRDefault="003A7A8D" w:rsidP="003A7A8D">
      <w:pPr>
        <w:rPr>
          <w:rFonts w:asciiTheme="majorHAnsi" w:hAnsiTheme="majorHAnsi" w:cstheme="majorHAnsi"/>
          <w:sz w:val="16"/>
        </w:rPr>
      </w:pPr>
      <w:r w:rsidRPr="00AC0C88">
        <w:rPr>
          <w:rStyle w:val="StyleUnderline"/>
          <w:rFonts w:asciiTheme="majorHAnsi" w:hAnsiTheme="majorHAnsi" w:cstheme="majorHAnsi"/>
          <w:highlight w:val="green"/>
        </w:rPr>
        <w:t>An example of the loss from counterfeit drugs comes from</w:t>
      </w:r>
      <w:r w:rsidRPr="00AC0C88">
        <w:rPr>
          <w:rStyle w:val="StyleUnderline"/>
          <w:rFonts w:asciiTheme="majorHAnsi" w:hAnsiTheme="majorHAnsi" w:cstheme="majorHAnsi"/>
        </w:rPr>
        <w:t xml:space="preserve"> the experience of </w:t>
      </w:r>
      <w:r w:rsidRPr="00AC0C88">
        <w:rPr>
          <w:rStyle w:val="Emphasis"/>
          <w:rFonts w:asciiTheme="majorHAnsi" w:hAnsiTheme="majorHAnsi" w:cstheme="majorHAnsi"/>
          <w:highlight w:val="green"/>
        </w:rPr>
        <w:t>Pfizer</w:t>
      </w:r>
      <w:r w:rsidRPr="00AC0C88">
        <w:rPr>
          <w:rFonts w:asciiTheme="majorHAnsi" w:hAnsiTheme="majorHAnsi" w:cstheme="majorHAnsi"/>
          <w:sz w:val="16"/>
        </w:rPr>
        <w:t xml:space="preserve">. In 2010, </w:t>
      </w:r>
      <w:r w:rsidRPr="00AC0C88">
        <w:rPr>
          <w:rStyle w:val="StyleUnderline"/>
          <w:rFonts w:asciiTheme="majorHAnsi" w:hAnsiTheme="majorHAnsi" w:cstheme="majorHAnsi"/>
          <w:highlight w:val="green"/>
        </w:rPr>
        <w:t>authorities in 53 countries confiscated 8.4 million</w:t>
      </w:r>
      <w:r w:rsidRPr="00AC0C88">
        <w:rPr>
          <w:rStyle w:val="StyleUnderline"/>
          <w:rFonts w:asciiTheme="majorHAnsi" w:hAnsiTheme="majorHAnsi" w:cstheme="majorHAnsi"/>
        </w:rPr>
        <w:t xml:space="preserve"> tablets, capsules, and vials of </w:t>
      </w:r>
      <w:r w:rsidRPr="00AC0C88">
        <w:rPr>
          <w:rStyle w:val="Emphasis"/>
          <w:rFonts w:asciiTheme="majorHAnsi" w:hAnsiTheme="majorHAnsi" w:cstheme="majorHAnsi"/>
          <w:highlight w:val="green"/>
        </w:rPr>
        <w:t>counterfeit Pfizer products</w:t>
      </w:r>
      <w:r w:rsidRPr="00AC0C88">
        <w:rPr>
          <w:rFonts w:asciiTheme="majorHAnsi" w:hAnsiTheme="majorHAnsi" w:cstheme="majorHAnsi"/>
          <w:sz w:val="16"/>
        </w:rPr>
        <w:t xml:space="preserve">.46 </w:t>
      </w:r>
      <w:r w:rsidRPr="00AC0C88">
        <w:rPr>
          <w:rStyle w:val="StyleUnderline"/>
          <w:rFonts w:asciiTheme="majorHAnsi" w:hAnsiTheme="majorHAnsi" w:cstheme="majorHAnsi"/>
        </w:rPr>
        <w:t xml:space="preserve">This part of the </w:t>
      </w:r>
      <w:r w:rsidRPr="00AC0C88">
        <w:rPr>
          <w:rStyle w:val="StyleUnderline"/>
          <w:rFonts w:asciiTheme="majorHAnsi" w:hAnsiTheme="majorHAnsi" w:cstheme="majorHAnsi"/>
          <w:highlight w:val="green"/>
        </w:rPr>
        <w:t xml:space="preserve">cost of </w:t>
      </w:r>
      <w:r w:rsidRPr="00AC0C88">
        <w:rPr>
          <w:rStyle w:val="Emphasis"/>
          <w:rFonts w:asciiTheme="majorHAnsi" w:hAnsiTheme="majorHAnsi" w:cstheme="majorHAnsi"/>
          <w:highlight w:val="green"/>
        </w:rPr>
        <w:t>fighting counterfeit drugs</w:t>
      </w:r>
      <w:r w:rsidRPr="00AC0C88">
        <w:rPr>
          <w:rStyle w:val="StyleUnderline"/>
          <w:rFonts w:asciiTheme="majorHAnsi" w:hAnsiTheme="majorHAnsi" w:cstheme="majorHAnsi"/>
          <w:highlight w:val="green"/>
        </w:rPr>
        <w:t xml:space="preserve"> is borne by the companies</w:t>
      </w:r>
      <w:r w:rsidRPr="00AC0C88">
        <w:rPr>
          <w:rFonts w:asciiTheme="majorHAnsi" w:hAnsiTheme="majorHAnsi" w:cstheme="majorHAnsi"/>
          <w:sz w:val="16"/>
        </w:rPr>
        <w:t xml:space="preserve">. Brian Donnelly, PhD, Director of Pfizer's global security team (the unit that battles counterfeiters) is a pharmacologist who had worked as an FBI special agent for 21 years and is now leading the work on counterfeit drugs.46 </w:t>
      </w:r>
      <w:r w:rsidRPr="00AC0C88">
        <w:rPr>
          <w:rStyle w:val="StyleUnderline"/>
          <w:rFonts w:asciiTheme="majorHAnsi" w:hAnsiTheme="majorHAnsi" w:cstheme="majorHAnsi"/>
          <w:highlight w:val="green"/>
        </w:rPr>
        <w:t>Resources that could be used for more productive ventures are</w:t>
      </w:r>
      <w:r w:rsidRPr="00AC0C88">
        <w:rPr>
          <w:rStyle w:val="StyleUnderline"/>
          <w:rFonts w:asciiTheme="majorHAnsi" w:hAnsiTheme="majorHAnsi" w:cstheme="majorHAnsi"/>
        </w:rPr>
        <w:t xml:space="preserve"> instead </w:t>
      </w:r>
      <w:r w:rsidRPr="00AC0C88">
        <w:rPr>
          <w:rStyle w:val="StyleUnderline"/>
          <w:rFonts w:asciiTheme="majorHAnsi" w:hAnsiTheme="majorHAnsi" w:cstheme="majorHAnsi"/>
          <w:highlight w:val="green"/>
        </w:rPr>
        <w:t>used to deal with</w:t>
      </w:r>
      <w:r w:rsidRPr="00AC0C88">
        <w:rPr>
          <w:rStyle w:val="StyleUnderline"/>
          <w:rFonts w:asciiTheme="majorHAnsi" w:hAnsiTheme="majorHAnsi" w:cstheme="majorHAnsi"/>
        </w:rPr>
        <w:t xml:space="preserve"> the problem of </w:t>
      </w:r>
      <w:r w:rsidRPr="00AC0C88">
        <w:rPr>
          <w:rStyle w:val="StyleUnderline"/>
          <w:rFonts w:asciiTheme="majorHAnsi" w:hAnsiTheme="majorHAnsi" w:cstheme="majorHAnsi"/>
          <w:highlight w:val="green"/>
        </w:rPr>
        <w:t>counterfeit</w:t>
      </w:r>
      <w:r w:rsidRPr="00AC0C88">
        <w:rPr>
          <w:rStyle w:val="StyleUnderline"/>
          <w:rFonts w:asciiTheme="majorHAnsi" w:hAnsiTheme="majorHAnsi" w:cstheme="majorHAnsi"/>
        </w:rPr>
        <w:t xml:space="preserve"> or </w:t>
      </w:r>
      <w:r w:rsidRPr="00AC0C88">
        <w:rPr>
          <w:rStyle w:val="StyleUnderline"/>
          <w:rFonts w:asciiTheme="majorHAnsi" w:hAnsiTheme="majorHAnsi" w:cstheme="majorHAnsi"/>
        </w:rPr>
        <w:lastRenderedPageBreak/>
        <w:t xml:space="preserve">adulterated </w:t>
      </w:r>
      <w:r w:rsidRPr="00AC0C88">
        <w:rPr>
          <w:rStyle w:val="StyleUnderline"/>
          <w:rFonts w:asciiTheme="majorHAnsi" w:hAnsiTheme="majorHAnsi" w:cstheme="majorHAnsi"/>
          <w:highlight w:val="green"/>
        </w:rPr>
        <w:t>goods</w:t>
      </w:r>
      <w:r w:rsidRPr="00AC0C88">
        <w:rPr>
          <w:rStyle w:val="StyleUnderline"/>
          <w:rFonts w:asciiTheme="majorHAnsi" w:hAnsiTheme="majorHAnsi" w:cstheme="majorHAnsi"/>
        </w:rPr>
        <w:t>. Such security officers investigate, and then seek cooperation, from public authorities to make arrests</w:t>
      </w:r>
      <w:r w:rsidRPr="00AC0C88">
        <w:rPr>
          <w:rFonts w:asciiTheme="majorHAnsi" w:hAnsiTheme="majorHAnsi" w:cstheme="majorHAnsi"/>
          <w:sz w:val="16"/>
        </w:rPr>
        <w:t>.</w:t>
      </w:r>
    </w:p>
    <w:p w14:paraId="2348E004" w14:textId="77777777" w:rsidR="003A7A8D" w:rsidRPr="00AC0C88" w:rsidRDefault="003A7A8D" w:rsidP="003A7A8D">
      <w:pPr>
        <w:rPr>
          <w:rFonts w:asciiTheme="majorHAnsi" w:hAnsiTheme="majorHAnsi" w:cstheme="majorHAnsi"/>
        </w:rPr>
      </w:pPr>
    </w:p>
    <w:p w14:paraId="78FEA744" w14:textId="77777777" w:rsidR="00066188" w:rsidRPr="00AC0C88" w:rsidRDefault="00066188" w:rsidP="00066188">
      <w:pPr>
        <w:pStyle w:val="Heading4"/>
        <w:rPr>
          <w:rFonts w:asciiTheme="majorHAnsi" w:hAnsiTheme="majorHAnsi" w:cstheme="majorHAnsi"/>
        </w:rPr>
      </w:pPr>
      <w:r w:rsidRPr="00AC0C88">
        <w:rPr>
          <w:rFonts w:asciiTheme="majorHAnsi" w:hAnsiTheme="majorHAnsi" w:cstheme="majorHAnsi"/>
        </w:rPr>
        <w:t xml:space="preserve">The issue is </w:t>
      </w:r>
      <w:r w:rsidRPr="00AC0C88">
        <w:rPr>
          <w:rFonts w:asciiTheme="majorHAnsi" w:hAnsiTheme="majorHAnsi" w:cstheme="majorHAnsi"/>
          <w:u w:val="single"/>
        </w:rPr>
        <w:t>lack of resources</w:t>
      </w:r>
      <w:r w:rsidRPr="00AC0C88">
        <w:rPr>
          <w:rFonts w:asciiTheme="majorHAnsi" w:hAnsiTheme="majorHAnsi" w:cstheme="majorHAnsi"/>
        </w:rPr>
        <w:t>, not IPR.</w:t>
      </w:r>
    </w:p>
    <w:p w14:paraId="5C63C3C7" w14:textId="77777777" w:rsidR="00066188" w:rsidRPr="00AC0C88" w:rsidRDefault="00066188" w:rsidP="00066188">
      <w:pPr>
        <w:rPr>
          <w:rFonts w:asciiTheme="majorHAnsi" w:hAnsiTheme="majorHAnsi" w:cstheme="majorHAnsi"/>
        </w:rPr>
      </w:pPr>
      <w:r w:rsidRPr="00AC0C88">
        <w:rPr>
          <w:rStyle w:val="Style13ptBold"/>
          <w:rFonts w:asciiTheme="majorHAnsi" w:hAnsiTheme="majorHAnsi" w:cstheme="majorHAnsi"/>
        </w:rPr>
        <w:t>Brown 21</w:t>
      </w:r>
      <w:r w:rsidRPr="00AC0C88">
        <w:rPr>
          <w:rFonts w:asciiTheme="majorHAnsi" w:hAnsiTheme="majorHAnsi" w:cstheme="majorHAnsi"/>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6" w:history="1">
        <w:r w:rsidRPr="00AC0C88">
          <w:rPr>
            <w:rStyle w:val="Hyperlink"/>
            <w:rFonts w:asciiTheme="majorHAnsi" w:hAnsiTheme="majorHAnsi" w:cstheme="majorHAnsi"/>
          </w:rPr>
          <w:t>https://www.freeborn.com/sites/default/files/downloads/Powerhouse%20Points_Newsletter_Summer%202021%20Final.pdf</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7A5A8EAB" w14:textId="77777777" w:rsidR="00066188" w:rsidRPr="00AC0C88" w:rsidRDefault="00066188" w:rsidP="00066188">
      <w:pPr>
        <w:rPr>
          <w:rFonts w:asciiTheme="majorHAnsi" w:hAnsiTheme="majorHAnsi" w:cstheme="majorHAnsi"/>
          <w:sz w:val="16"/>
        </w:rPr>
      </w:pPr>
      <w:r w:rsidRPr="00AC0C88">
        <w:rPr>
          <w:rStyle w:val="StyleUnderline"/>
          <w:rFonts w:asciiTheme="majorHAnsi" w:hAnsiTheme="majorHAnsi" w:cstheme="majorHAnsi"/>
          <w:highlight w:val="green"/>
        </w:rPr>
        <w:t>When the</w:t>
      </w:r>
      <w:r w:rsidRPr="00AC0C88">
        <w:rPr>
          <w:rStyle w:val="StyleUnderline"/>
          <w:rFonts w:asciiTheme="majorHAnsi" w:hAnsiTheme="majorHAnsi" w:cstheme="majorHAnsi"/>
        </w:rPr>
        <w:t xml:space="preserve"> IP </w:t>
      </w:r>
      <w:r w:rsidRPr="00AC0C88">
        <w:rPr>
          <w:rStyle w:val="StyleUnderline"/>
          <w:rFonts w:asciiTheme="majorHAnsi" w:hAnsiTheme="majorHAnsi" w:cstheme="majorHAnsi"/>
          <w:highlight w:val="green"/>
        </w:rPr>
        <w:t>waiver</w:t>
      </w:r>
      <w:r w:rsidRPr="00AC0C88">
        <w:rPr>
          <w:rFonts w:asciiTheme="majorHAnsi" w:hAnsiTheme="majorHAnsi" w:cstheme="majorHAnsi"/>
          <w:sz w:val="16"/>
        </w:rPr>
        <w:t xml:space="preserve"> concept </w:t>
      </w:r>
      <w:r w:rsidRPr="00AC0C88">
        <w:rPr>
          <w:rStyle w:val="StyleUnderline"/>
          <w:rFonts w:asciiTheme="majorHAnsi" w:hAnsiTheme="majorHAnsi" w:cstheme="majorHAnsi"/>
          <w:highlight w:val="green"/>
        </w:rPr>
        <w:t>was first proposed</w:t>
      </w:r>
      <w:r w:rsidRPr="00AC0C88">
        <w:rPr>
          <w:rFonts w:asciiTheme="majorHAnsi" w:hAnsiTheme="majorHAnsi" w:cstheme="majorHAnsi"/>
          <w:sz w:val="16"/>
        </w:rPr>
        <w:t xml:space="preserve"> last October, </w:t>
      </w:r>
      <w:proofErr w:type="spellStart"/>
      <w:r w:rsidRPr="00AC0C88">
        <w:rPr>
          <w:rStyle w:val="StyleUnderline"/>
          <w:rFonts w:asciiTheme="majorHAnsi" w:hAnsiTheme="majorHAnsi" w:cstheme="majorHAnsi"/>
          <w:highlight w:val="green"/>
        </w:rPr>
        <w:t>Moderna</w:t>
      </w:r>
      <w:proofErr w:type="spellEnd"/>
      <w:r w:rsidRPr="00AC0C88">
        <w:rPr>
          <w:rStyle w:val="StyleUnderline"/>
          <w:rFonts w:asciiTheme="majorHAnsi" w:hAnsiTheme="majorHAnsi" w:cstheme="majorHAnsi"/>
          <w:highlight w:val="green"/>
        </w:rPr>
        <w:t xml:space="preserve"> agreed not to enforce its COVID</w:t>
      </w:r>
      <w:r w:rsidRPr="00AC0C88">
        <w:rPr>
          <w:rStyle w:val="StyleUnderline"/>
          <w:rFonts w:asciiTheme="majorHAnsi" w:hAnsiTheme="majorHAnsi" w:cstheme="majorHAnsi"/>
        </w:rPr>
        <w:t xml:space="preserve">-19 </w:t>
      </w:r>
      <w:r w:rsidRPr="00AC0C88">
        <w:rPr>
          <w:rStyle w:val="StyleUnderline"/>
          <w:rFonts w:asciiTheme="majorHAnsi" w:hAnsiTheme="majorHAnsi" w:cstheme="majorHAnsi"/>
          <w:highlight w:val="green"/>
        </w:rPr>
        <w:t>related patents</w:t>
      </w:r>
      <w:r w:rsidRPr="00AC0C88">
        <w:rPr>
          <w:rStyle w:val="StyleUnderline"/>
          <w:rFonts w:asciiTheme="majorHAnsi" w:hAnsiTheme="majorHAnsi" w:cstheme="majorHAnsi"/>
        </w:rPr>
        <w:t xml:space="preserve"> during the pandemic</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 xml:space="preserve">But despite </w:t>
      </w:r>
      <w:proofErr w:type="spellStart"/>
      <w:r w:rsidRPr="00AC0C88">
        <w:rPr>
          <w:rStyle w:val="StyleUnderline"/>
          <w:rFonts w:asciiTheme="majorHAnsi" w:hAnsiTheme="majorHAnsi" w:cstheme="majorHAnsi"/>
          <w:highlight w:val="green"/>
        </w:rPr>
        <w:t>Moderna’s</w:t>
      </w:r>
      <w:proofErr w:type="spellEnd"/>
      <w:r w:rsidRPr="00AC0C88">
        <w:rPr>
          <w:rStyle w:val="StyleUnderline"/>
          <w:rFonts w:asciiTheme="majorHAnsi" w:hAnsiTheme="majorHAnsi" w:cstheme="majorHAnsi"/>
          <w:highlight w:val="green"/>
        </w:rPr>
        <w:t xml:space="preserve"> voluntary waiver</w:t>
      </w:r>
      <w:r w:rsidRPr="00AC0C88">
        <w:rPr>
          <w:rStyle w:val="StyleUnderline"/>
          <w:rFonts w:asciiTheme="majorHAnsi" w:hAnsiTheme="majorHAnsi" w:cstheme="majorHAnsi"/>
        </w:rPr>
        <w:t xml:space="preserve"> of its IP rights, </w:t>
      </w:r>
      <w:r w:rsidRPr="00AC0C88">
        <w:rPr>
          <w:rStyle w:val="StyleUnderline"/>
          <w:rFonts w:asciiTheme="majorHAnsi" w:hAnsiTheme="majorHAnsi" w:cstheme="majorHAnsi"/>
          <w:highlight w:val="green"/>
        </w:rPr>
        <w:t>no other company</w:t>
      </w:r>
      <w:r w:rsidRPr="00AC0C88">
        <w:rPr>
          <w:rStyle w:val="StyleUnderline"/>
          <w:rFonts w:asciiTheme="majorHAnsi" w:hAnsiTheme="majorHAnsi" w:cstheme="majorHAnsi"/>
        </w:rPr>
        <w:t xml:space="preserve"> has </w:t>
      </w:r>
      <w:r w:rsidRPr="00AC0C88">
        <w:rPr>
          <w:rStyle w:val="StyleUnderline"/>
          <w:rFonts w:asciiTheme="majorHAnsi" w:hAnsiTheme="majorHAnsi" w:cstheme="majorHAnsi"/>
          <w:highlight w:val="green"/>
        </w:rPr>
        <w:t xml:space="preserve">stepped up to manufacture the </w:t>
      </w:r>
      <w:proofErr w:type="spellStart"/>
      <w:r w:rsidRPr="00AC0C88">
        <w:rPr>
          <w:rStyle w:val="StyleUnderline"/>
          <w:rFonts w:asciiTheme="majorHAnsi" w:hAnsiTheme="majorHAnsi" w:cstheme="majorHAnsi"/>
          <w:highlight w:val="green"/>
        </w:rPr>
        <w:t>Moderna</w:t>
      </w:r>
      <w:proofErr w:type="spellEnd"/>
      <w:r w:rsidRPr="00AC0C88">
        <w:rPr>
          <w:rStyle w:val="StyleUnderline"/>
          <w:rFonts w:asciiTheme="majorHAnsi" w:hAnsiTheme="majorHAnsi" w:cstheme="majorHAnsi"/>
          <w:highlight w:val="green"/>
        </w:rPr>
        <w:t xml:space="preserve"> vaccine</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The most significant obstacle</w:t>
      </w:r>
      <w:r w:rsidRPr="00AC0C88">
        <w:rPr>
          <w:rStyle w:val="StyleUnderline"/>
          <w:rFonts w:asciiTheme="majorHAnsi" w:hAnsiTheme="majorHAnsi" w:cstheme="majorHAnsi"/>
        </w:rPr>
        <w:t xml:space="preserve"> to</w:t>
      </w:r>
      <w:r w:rsidRPr="00AC0C88">
        <w:rPr>
          <w:rFonts w:asciiTheme="majorHAnsi" w:hAnsiTheme="majorHAnsi" w:cstheme="majorHAnsi"/>
          <w:sz w:val="16"/>
        </w:rPr>
        <w:t xml:space="preserve"> COVID-19 </w:t>
      </w:r>
      <w:r w:rsidRPr="00AC0C88">
        <w:rPr>
          <w:rStyle w:val="StyleUnderline"/>
          <w:rFonts w:asciiTheme="majorHAnsi" w:hAnsiTheme="majorHAnsi" w:cstheme="majorHAnsi"/>
        </w:rPr>
        <w:t xml:space="preserve">vaccine supply </w:t>
      </w:r>
      <w:r w:rsidRPr="00AC0C88">
        <w:rPr>
          <w:rStyle w:val="StyleUnderline"/>
          <w:rFonts w:asciiTheme="majorHAnsi" w:hAnsiTheme="majorHAnsi" w:cstheme="majorHAnsi"/>
          <w:highlight w:val="green"/>
        </w:rPr>
        <w:t>is not</w:t>
      </w:r>
      <w:r w:rsidRPr="00AC0C88">
        <w:rPr>
          <w:rFonts w:asciiTheme="majorHAnsi" w:hAnsiTheme="majorHAnsi" w:cstheme="majorHAnsi"/>
          <w:sz w:val="16"/>
        </w:rPr>
        <w:t xml:space="preserve"> just the </w:t>
      </w:r>
      <w:r w:rsidRPr="00AC0C88">
        <w:rPr>
          <w:rStyle w:val="StyleUnderline"/>
          <w:rFonts w:asciiTheme="majorHAnsi" w:hAnsiTheme="majorHAnsi" w:cstheme="majorHAnsi"/>
          <w:highlight w:val="green"/>
        </w:rPr>
        <w:t>IP rights</w:t>
      </w:r>
      <w:r w:rsidRPr="00AC0C88">
        <w:rPr>
          <w:rFonts w:asciiTheme="majorHAnsi" w:hAnsiTheme="majorHAnsi" w:cstheme="majorHAnsi"/>
          <w:sz w:val="16"/>
        </w:rPr>
        <w:t xml:space="preserve"> that companies have obtained, or are pursuing, </w:t>
      </w:r>
      <w:r w:rsidRPr="00AC0C88">
        <w:rPr>
          <w:rStyle w:val="StyleUnderline"/>
          <w:rFonts w:asciiTheme="majorHAnsi" w:hAnsiTheme="majorHAnsi" w:cstheme="majorHAnsi"/>
          <w:highlight w:val="green"/>
        </w:rPr>
        <w:t>but rather</w:t>
      </w:r>
      <w:r w:rsidRPr="00AC0C88">
        <w:rPr>
          <w:rStyle w:val="StyleUnderline"/>
          <w:rFonts w:asciiTheme="majorHAnsi" w:hAnsiTheme="majorHAnsi" w:cstheme="majorHAnsi"/>
        </w:rPr>
        <w:t xml:space="preserve"> the </w:t>
      </w:r>
      <w:r w:rsidRPr="00AC0C88">
        <w:rPr>
          <w:rStyle w:val="Emphasis"/>
          <w:rFonts w:asciiTheme="majorHAnsi" w:hAnsiTheme="majorHAnsi" w:cstheme="majorHAnsi"/>
          <w:highlight w:val="green"/>
        </w:rPr>
        <w:t>lack of raw materials</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and</w:t>
      </w:r>
      <w:r w:rsidRPr="00AC0C88">
        <w:rPr>
          <w:rStyle w:val="StyleUnderline"/>
          <w:rFonts w:asciiTheme="majorHAnsi" w:hAnsiTheme="majorHAnsi" w:cstheme="majorHAnsi"/>
        </w:rPr>
        <w:t xml:space="preserve"> </w:t>
      </w:r>
      <w:r w:rsidRPr="00AC0C88">
        <w:rPr>
          <w:rStyle w:val="Emphasis"/>
          <w:rFonts w:asciiTheme="majorHAnsi" w:hAnsiTheme="majorHAnsi" w:cstheme="majorHAnsi"/>
          <w:highlight w:val="green"/>
        </w:rPr>
        <w:t>manufacturing facilities</w:t>
      </w:r>
      <w:r w:rsidRPr="00AC0C88">
        <w:rPr>
          <w:rStyle w:val="StyleUnderline"/>
          <w:rFonts w:asciiTheme="majorHAnsi" w:hAnsiTheme="majorHAnsi" w:cstheme="majorHAnsi"/>
        </w:rPr>
        <w:t xml:space="preserve"> to produce the vaccines</w:t>
      </w:r>
      <w:r w:rsidRPr="00AC0C88">
        <w:rPr>
          <w:rFonts w:asciiTheme="majorHAnsi" w:hAnsiTheme="majorHAnsi" w:cstheme="majorHAnsi"/>
          <w:sz w:val="16"/>
        </w:rPr>
        <w:t xml:space="preserve">. Currently, there are shortages of raw materials and equipment used to make vaccines and biological products. </w:t>
      </w:r>
    </w:p>
    <w:p w14:paraId="7F202D1B" w14:textId="77777777" w:rsidR="00066188" w:rsidRPr="00AC0C88" w:rsidRDefault="00066188" w:rsidP="00066188">
      <w:pPr>
        <w:rPr>
          <w:rFonts w:asciiTheme="majorHAnsi" w:hAnsiTheme="majorHAnsi" w:cstheme="majorHAnsi"/>
          <w:sz w:val="16"/>
        </w:rPr>
      </w:pPr>
      <w:r w:rsidRPr="00AC0C88">
        <w:rPr>
          <w:rStyle w:val="StyleUnderline"/>
          <w:rFonts w:asciiTheme="majorHAnsi" w:hAnsiTheme="majorHAnsi" w:cstheme="majorHAnsi"/>
        </w:rPr>
        <w:t xml:space="preserve">Unlike drug manufacturing, </w:t>
      </w:r>
      <w:r w:rsidRPr="00AC0C88">
        <w:rPr>
          <w:rStyle w:val="StyleUnderline"/>
          <w:rFonts w:asciiTheme="majorHAnsi" w:hAnsiTheme="majorHAnsi" w:cstheme="majorHAnsi"/>
          <w:highlight w:val="green"/>
        </w:rPr>
        <w:t xml:space="preserve">vaccine production processes are extremely </w:t>
      </w:r>
      <w:r w:rsidRPr="00AC0C88">
        <w:rPr>
          <w:rStyle w:val="StyleUnderline"/>
          <w:rFonts w:asciiTheme="majorHAnsi" w:hAnsiTheme="majorHAnsi" w:cstheme="majorHAnsi"/>
        </w:rPr>
        <w:t xml:space="preserve">complex and </w:t>
      </w:r>
      <w:r w:rsidRPr="00AC0C88">
        <w:rPr>
          <w:rStyle w:val="StyleUnderline"/>
          <w:rFonts w:asciiTheme="majorHAnsi" w:hAnsiTheme="majorHAnsi" w:cstheme="majorHAnsi"/>
          <w:highlight w:val="green"/>
        </w:rPr>
        <w:t>difficult</w:t>
      </w:r>
      <w:r w:rsidRPr="00AC0C88">
        <w:rPr>
          <w:rStyle w:val="StyleUnderline"/>
          <w:rFonts w:asciiTheme="majorHAnsi" w:hAnsiTheme="majorHAnsi" w:cstheme="majorHAnsi"/>
        </w:rPr>
        <w:t xml:space="preserve"> to develop without support from current manufacturers</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Additional manufacturers would need</w:t>
      </w:r>
      <w:r w:rsidRPr="00AC0C88">
        <w:rPr>
          <w:rStyle w:val="StyleUnderline"/>
          <w:rFonts w:asciiTheme="majorHAnsi" w:hAnsiTheme="majorHAnsi" w:cstheme="majorHAnsi"/>
        </w:rPr>
        <w:t xml:space="preserve"> to have or acquire skilled </w:t>
      </w:r>
      <w:r w:rsidRPr="00AC0C88">
        <w:rPr>
          <w:rStyle w:val="Emphasis"/>
          <w:rFonts w:asciiTheme="majorHAnsi" w:hAnsiTheme="majorHAnsi" w:cstheme="majorHAnsi"/>
          <w:highlight w:val="green"/>
        </w:rPr>
        <w:t>expertise in mRNA</w:t>
      </w:r>
      <w:r w:rsidRPr="00AC0C88">
        <w:rPr>
          <w:rStyle w:val="StyleUnderline"/>
          <w:rFonts w:asciiTheme="majorHAnsi" w:hAnsiTheme="majorHAnsi" w:cstheme="majorHAnsi"/>
        </w:rPr>
        <w:t xml:space="preserve"> technology </w:t>
      </w:r>
      <w:r w:rsidRPr="00AC0C88">
        <w:rPr>
          <w:rStyle w:val="StyleUnderline"/>
          <w:rFonts w:asciiTheme="majorHAnsi" w:hAnsiTheme="majorHAnsi" w:cstheme="majorHAnsi"/>
          <w:highlight w:val="green"/>
        </w:rPr>
        <w:t>and create</w:t>
      </w:r>
      <w:r w:rsidRPr="00AC0C88">
        <w:rPr>
          <w:rStyle w:val="StyleUnderline"/>
          <w:rFonts w:asciiTheme="majorHAnsi" w:hAnsiTheme="majorHAnsi" w:cstheme="majorHAnsi"/>
        </w:rPr>
        <w:t xml:space="preserve"> or reconfigure </w:t>
      </w:r>
      <w:r w:rsidRPr="00AC0C88">
        <w:rPr>
          <w:rStyle w:val="Emphasis"/>
          <w:rFonts w:asciiTheme="majorHAnsi" w:hAnsiTheme="majorHAnsi" w:cstheme="majorHAnsi"/>
          <w:highlight w:val="green"/>
        </w:rPr>
        <w:t>manufacturing sites</w:t>
      </w:r>
      <w:r w:rsidRPr="00AC0C88">
        <w:rPr>
          <w:rStyle w:val="StyleUnderline"/>
          <w:rFonts w:asciiTheme="majorHAnsi" w:hAnsiTheme="majorHAnsi" w:cstheme="majorHAnsi"/>
        </w:rPr>
        <w:t>.</w:t>
      </w:r>
      <w:r w:rsidRPr="00AC0C88">
        <w:rPr>
          <w:rFonts w:asciiTheme="majorHAnsi" w:hAnsiTheme="majorHAnsi" w:cstheme="majorHAnsi"/>
          <w:sz w:val="16"/>
        </w:rPr>
        <w:t xml:space="preserve"> </w:t>
      </w:r>
      <w:r w:rsidRPr="00AC0C88">
        <w:rPr>
          <w:rStyle w:val="StyleUnderline"/>
          <w:rFonts w:asciiTheme="majorHAnsi" w:hAnsiTheme="majorHAnsi" w:cstheme="majorHAnsi"/>
        </w:rPr>
        <w:t>Manufacturing vaccines requires additional processing steps</w:t>
      </w:r>
      <w:r w:rsidRPr="00AC0C88">
        <w:rPr>
          <w:rFonts w:asciiTheme="majorHAnsi" w:hAnsiTheme="majorHAnsi" w:cstheme="majorHAnsi"/>
          <w:sz w:val="16"/>
        </w:rPr>
        <w:t xml:space="preserve"> and testing </w:t>
      </w:r>
      <w:r w:rsidRPr="00AC0C88">
        <w:rPr>
          <w:rStyle w:val="StyleUnderline"/>
          <w:rFonts w:asciiTheme="majorHAnsi" w:hAnsiTheme="majorHAnsi" w:cstheme="majorHAnsi"/>
        </w:rPr>
        <w:t>to assure quality</w:t>
      </w:r>
      <w:r w:rsidRPr="00AC0C88">
        <w:rPr>
          <w:rFonts w:asciiTheme="majorHAnsi" w:hAnsiTheme="majorHAnsi" w:cstheme="majorHAnsi"/>
          <w:sz w:val="16"/>
        </w:rPr>
        <w:t xml:space="preserve"> and consistency. </w:t>
      </w:r>
      <w:r w:rsidRPr="00AC0C88">
        <w:rPr>
          <w:rStyle w:val="StyleUnderline"/>
          <w:rFonts w:asciiTheme="majorHAnsi" w:hAnsiTheme="majorHAnsi" w:cstheme="majorHAnsi"/>
        </w:rPr>
        <w:t>Manufacturing vaccines will also likely use the patented technology of other companies, who have not waived their IP rights</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Investment in manufacturing is also</w:t>
      </w:r>
      <w:r w:rsidRPr="00AC0C88">
        <w:rPr>
          <w:rFonts w:asciiTheme="majorHAnsi" w:hAnsiTheme="majorHAnsi" w:cstheme="majorHAnsi"/>
          <w:sz w:val="16"/>
        </w:rPr>
        <w:t xml:space="preserve"> an </w:t>
      </w:r>
      <w:r w:rsidRPr="00AC0C88">
        <w:rPr>
          <w:rStyle w:val="StyleUnderline"/>
          <w:rFonts w:asciiTheme="majorHAnsi" w:hAnsiTheme="majorHAnsi" w:cstheme="majorHAnsi"/>
          <w:highlight w:val="green"/>
        </w:rPr>
        <w:t>important</w:t>
      </w:r>
      <w:r w:rsidRPr="00AC0C88">
        <w:rPr>
          <w:rStyle w:val="StyleUnderline"/>
          <w:rFonts w:asciiTheme="majorHAnsi" w:hAnsiTheme="majorHAnsi" w:cstheme="majorHAnsi"/>
        </w:rPr>
        <w:t xml:space="preserve"> </w:t>
      </w:r>
      <w:r w:rsidRPr="00AC0C88">
        <w:rPr>
          <w:rFonts w:asciiTheme="majorHAnsi" w:hAnsiTheme="majorHAnsi" w:cstheme="majorHAnsi"/>
          <w:sz w:val="16"/>
        </w:rPr>
        <w:t xml:space="preserve">piece of the solution. </w:t>
      </w:r>
      <w:r w:rsidRPr="00AC0C88">
        <w:rPr>
          <w:rStyle w:val="StyleUnderline"/>
          <w:rFonts w:asciiTheme="majorHAnsi" w:hAnsiTheme="majorHAnsi" w:cstheme="majorHAnsi"/>
          <w:highlight w:val="green"/>
        </w:rPr>
        <w:t>Whether existing companies can</w:t>
      </w:r>
      <w:r w:rsidRPr="00AC0C88">
        <w:rPr>
          <w:rStyle w:val="StyleUnderline"/>
          <w:rFonts w:asciiTheme="majorHAnsi" w:hAnsiTheme="majorHAnsi" w:cstheme="majorHAnsi"/>
        </w:rPr>
        <w:t xml:space="preserve"> retool facilities and </w:t>
      </w:r>
      <w:r w:rsidRPr="00AC0C88">
        <w:rPr>
          <w:rStyle w:val="StyleUnderline"/>
          <w:rFonts w:asciiTheme="majorHAnsi" w:hAnsiTheme="majorHAnsi" w:cstheme="majorHAnsi"/>
          <w:highlight w:val="green"/>
        </w:rPr>
        <w:t>jump start manufacturing</w:t>
      </w:r>
      <w:r w:rsidRPr="00AC0C88">
        <w:rPr>
          <w:rStyle w:val="StyleUnderline"/>
          <w:rFonts w:asciiTheme="majorHAnsi" w:hAnsiTheme="majorHAnsi" w:cstheme="majorHAnsi"/>
        </w:rPr>
        <w:t xml:space="preserve"> or new facilities need to be created through investment </w:t>
      </w:r>
      <w:r w:rsidRPr="00AC0C88">
        <w:rPr>
          <w:rStyle w:val="StyleUnderline"/>
          <w:rFonts w:asciiTheme="majorHAnsi" w:hAnsiTheme="majorHAnsi" w:cstheme="majorHAnsi"/>
          <w:highlight w:val="green"/>
        </w:rPr>
        <w:t>will be</w:t>
      </w:r>
      <w:r w:rsidRPr="00AC0C88">
        <w:rPr>
          <w:rStyle w:val="StyleUnderline"/>
          <w:rFonts w:asciiTheme="majorHAnsi" w:hAnsiTheme="majorHAnsi" w:cstheme="majorHAnsi"/>
        </w:rPr>
        <w:t xml:space="preserve"> outcome </w:t>
      </w:r>
      <w:r w:rsidRPr="00AC0C88">
        <w:rPr>
          <w:rStyle w:val="StyleUnderline"/>
          <w:rFonts w:asciiTheme="majorHAnsi" w:hAnsiTheme="majorHAnsi" w:cstheme="majorHAnsi"/>
          <w:highlight w:val="green"/>
        </w:rPr>
        <w:t>determinative</w:t>
      </w:r>
      <w:r w:rsidRPr="00AC0C88">
        <w:rPr>
          <w:rFonts w:asciiTheme="majorHAnsi" w:hAnsiTheme="majorHAnsi" w:cstheme="majorHAnsi"/>
          <w:sz w:val="16"/>
        </w:rPr>
        <w:t>.</w:t>
      </w:r>
    </w:p>
    <w:p w14:paraId="106F4FBC" w14:textId="77777777" w:rsidR="00066188" w:rsidRPr="00AC0C88" w:rsidRDefault="00066188" w:rsidP="00066188">
      <w:pPr>
        <w:rPr>
          <w:rFonts w:asciiTheme="majorHAnsi" w:hAnsiTheme="majorHAnsi" w:cstheme="majorHAnsi"/>
          <w:sz w:val="16"/>
        </w:rPr>
      </w:pPr>
      <w:r w:rsidRPr="00AC0C88">
        <w:rPr>
          <w:rFonts w:asciiTheme="majorHAnsi" w:hAnsiTheme="majorHAnsi" w:cstheme="majorHAnsi"/>
          <w:sz w:val="16"/>
        </w:rPr>
        <w:t xml:space="preserve">There is little doubt that </w:t>
      </w:r>
      <w:r w:rsidRPr="00AC0C88">
        <w:rPr>
          <w:rStyle w:val="StyleUnderline"/>
          <w:rFonts w:asciiTheme="majorHAnsi" w:hAnsiTheme="majorHAnsi" w:cstheme="majorHAnsi"/>
        </w:rPr>
        <w:t xml:space="preserve">the waiver </w:t>
      </w:r>
      <w:r w:rsidRPr="00AC0C88">
        <w:rPr>
          <w:rStyle w:val="StyleUnderline"/>
          <w:rFonts w:asciiTheme="majorHAnsi" w:hAnsiTheme="majorHAnsi" w:cstheme="majorHAnsi"/>
          <w:highlight w:val="green"/>
        </w:rPr>
        <w:t>proposals would</w:t>
      </w:r>
      <w:r w:rsidRPr="00AC0C88">
        <w:rPr>
          <w:rFonts w:asciiTheme="majorHAnsi" w:hAnsiTheme="majorHAnsi" w:cstheme="majorHAnsi"/>
          <w:sz w:val="16"/>
        </w:rPr>
        <w:t xml:space="preserve"> at the very least </w:t>
      </w:r>
      <w:r w:rsidRPr="00AC0C88">
        <w:rPr>
          <w:rStyle w:val="StyleUnderline"/>
          <w:rFonts w:asciiTheme="majorHAnsi" w:hAnsiTheme="majorHAnsi" w:cstheme="majorHAnsi"/>
          <w:highlight w:val="green"/>
        </w:rPr>
        <w:t>up-end</w:t>
      </w:r>
      <w:r w:rsidRPr="00AC0C88">
        <w:rPr>
          <w:rFonts w:asciiTheme="majorHAnsi" w:hAnsiTheme="majorHAnsi" w:cstheme="majorHAnsi"/>
          <w:sz w:val="16"/>
        </w:rPr>
        <w:t xml:space="preserve"> the </w:t>
      </w:r>
      <w:r w:rsidRPr="00AC0C88">
        <w:rPr>
          <w:rStyle w:val="StyleUnderline"/>
          <w:rFonts w:asciiTheme="majorHAnsi" w:hAnsiTheme="majorHAnsi" w:cstheme="majorHAnsi"/>
        </w:rPr>
        <w:t xml:space="preserve">existing </w:t>
      </w:r>
      <w:r w:rsidRPr="00AC0C88">
        <w:rPr>
          <w:rStyle w:val="StyleUnderline"/>
          <w:rFonts w:asciiTheme="majorHAnsi" w:hAnsiTheme="majorHAnsi" w:cstheme="majorHAnsi"/>
          <w:highlight w:val="green"/>
        </w:rPr>
        <w:t>incentives</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including the prospect of</w:t>
      </w:r>
      <w:r w:rsidRPr="00AC0C88">
        <w:rPr>
          <w:rStyle w:val="StyleUnderline"/>
          <w:rFonts w:asciiTheme="majorHAnsi" w:hAnsiTheme="majorHAnsi" w:cstheme="majorHAnsi"/>
        </w:rPr>
        <w:t xml:space="preserve"> future pharmaceutical </w:t>
      </w:r>
      <w:r w:rsidRPr="00AC0C88">
        <w:rPr>
          <w:rStyle w:val="StyleUnderline"/>
          <w:rFonts w:asciiTheme="majorHAnsi" w:hAnsiTheme="majorHAnsi" w:cstheme="majorHAnsi"/>
          <w:highlight w:val="green"/>
        </w:rPr>
        <w:t>innovation</w:t>
      </w:r>
      <w:r w:rsidRPr="00AC0C88">
        <w:rPr>
          <w:rStyle w:val="StyleUnderline"/>
          <w:rFonts w:asciiTheme="majorHAnsi" w:hAnsiTheme="majorHAnsi" w:cstheme="majorHAnsi"/>
        </w:rPr>
        <w:t xml:space="preserve"> and development of products, </w:t>
      </w:r>
      <w:r w:rsidRPr="00AC0C88">
        <w:rPr>
          <w:rStyle w:val="StyleUnderline"/>
          <w:rFonts w:asciiTheme="majorHAnsi" w:hAnsiTheme="majorHAnsi" w:cstheme="majorHAnsi"/>
          <w:highlight w:val="green"/>
        </w:rPr>
        <w:t>that resulted in</w:t>
      </w:r>
      <w:r w:rsidRPr="00AC0C88">
        <w:rPr>
          <w:rStyle w:val="StyleUnderline"/>
          <w:rFonts w:asciiTheme="majorHAnsi" w:hAnsiTheme="majorHAnsi" w:cstheme="majorHAnsi"/>
        </w:rPr>
        <w:t xml:space="preserve"> the </w:t>
      </w:r>
      <w:r w:rsidRPr="00AC0C88">
        <w:rPr>
          <w:rStyle w:val="StyleUnderline"/>
          <w:rFonts w:asciiTheme="majorHAnsi" w:hAnsiTheme="majorHAnsi" w:cstheme="majorHAnsi"/>
          <w:highlight w:val="green"/>
        </w:rPr>
        <w:t>rapid development</w:t>
      </w:r>
      <w:r w:rsidRPr="00AC0C88">
        <w:rPr>
          <w:rStyle w:val="StyleUnderline"/>
          <w:rFonts w:asciiTheme="majorHAnsi" w:hAnsiTheme="majorHAnsi" w:cstheme="majorHAnsi"/>
        </w:rPr>
        <w:t xml:space="preserve"> and approval </w:t>
      </w:r>
      <w:r w:rsidRPr="00AC0C88">
        <w:rPr>
          <w:rStyle w:val="StyleUnderline"/>
          <w:rFonts w:asciiTheme="majorHAnsi" w:hAnsiTheme="majorHAnsi" w:cstheme="majorHAnsi"/>
          <w:highlight w:val="green"/>
        </w:rPr>
        <w:t>of COVID</w:t>
      </w:r>
      <w:r w:rsidRPr="00AC0C88">
        <w:rPr>
          <w:rStyle w:val="StyleUnderline"/>
          <w:rFonts w:asciiTheme="majorHAnsi" w:hAnsiTheme="majorHAnsi" w:cstheme="majorHAnsi"/>
        </w:rPr>
        <w:t xml:space="preserve">-19 </w:t>
      </w:r>
      <w:r w:rsidRPr="00AC0C88">
        <w:rPr>
          <w:rStyle w:val="StyleUnderline"/>
          <w:rFonts w:asciiTheme="majorHAnsi" w:hAnsiTheme="majorHAnsi" w:cstheme="majorHAnsi"/>
          <w:highlight w:val="green"/>
        </w:rPr>
        <w:t>vaccines</w:t>
      </w:r>
      <w:r w:rsidRPr="00AC0C88">
        <w:rPr>
          <w:rFonts w:asciiTheme="majorHAnsi" w:hAnsiTheme="majorHAnsi" w:cstheme="majorHAnsi"/>
          <w:sz w:val="16"/>
          <w:highlight w:val="green"/>
        </w:rPr>
        <w:t>.</w:t>
      </w:r>
      <w:r w:rsidRPr="00AC0C88">
        <w:rPr>
          <w:rFonts w:asciiTheme="majorHAnsi" w:hAnsiTheme="majorHAnsi" w:cstheme="majorHAnsi"/>
          <w:sz w:val="16"/>
        </w:rPr>
        <w:t xml:space="preserve"> Moreover, </w:t>
      </w:r>
      <w:r w:rsidRPr="00AC0C88">
        <w:rPr>
          <w:rStyle w:val="StyleUnderline"/>
          <w:rFonts w:asciiTheme="majorHAnsi" w:hAnsiTheme="majorHAnsi" w:cstheme="majorHAnsi"/>
          <w:highlight w:val="green"/>
        </w:rPr>
        <w:t>the TRIPS waiver proposals may not have the desired effect of boosting</w:t>
      </w:r>
      <w:r w:rsidRPr="00AC0C88">
        <w:rPr>
          <w:rStyle w:val="StyleUnderline"/>
          <w:rFonts w:asciiTheme="majorHAnsi" w:hAnsiTheme="majorHAnsi" w:cstheme="majorHAnsi"/>
        </w:rPr>
        <w:t xml:space="preserve"> COVID vaccine production and </w:t>
      </w:r>
      <w:r w:rsidRPr="00AC0C88">
        <w:rPr>
          <w:rStyle w:val="StyleUnderline"/>
          <w:rFonts w:asciiTheme="majorHAnsi" w:hAnsiTheme="majorHAnsi" w:cstheme="majorHAnsi"/>
          <w:highlight w:val="green"/>
        </w:rPr>
        <w:t>availability</w:t>
      </w:r>
      <w:r w:rsidRPr="00AC0C88">
        <w:rPr>
          <w:rStyle w:val="StyleUnderline"/>
          <w:rFonts w:asciiTheme="majorHAnsi" w:hAnsiTheme="majorHAnsi" w:cstheme="majorHAnsi"/>
        </w:rPr>
        <w:t xml:space="preserve"> of mRNA vaccines</w:t>
      </w:r>
      <w:r w:rsidRPr="00AC0C88">
        <w:rPr>
          <w:rFonts w:asciiTheme="majorHAnsi" w:hAnsiTheme="majorHAnsi" w:cstheme="majorHAnsi"/>
          <w:sz w:val="16"/>
        </w:rPr>
        <w:t xml:space="preserve">. </w:t>
      </w:r>
      <w:r w:rsidRPr="00AC0C88">
        <w:rPr>
          <w:rStyle w:val="StyleUnderline"/>
          <w:rFonts w:asciiTheme="majorHAnsi" w:hAnsiTheme="majorHAnsi" w:cstheme="majorHAnsi"/>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AC0C88">
        <w:rPr>
          <w:rFonts w:asciiTheme="majorHAnsi" w:hAnsiTheme="majorHAnsi" w:cstheme="majorHAnsi"/>
          <w:sz w:val="16"/>
        </w:rPr>
        <w:t>.</w:t>
      </w:r>
    </w:p>
    <w:p w14:paraId="19529A91" w14:textId="77777777" w:rsidR="00066188" w:rsidRPr="00AC0C88" w:rsidRDefault="00066188" w:rsidP="00066188">
      <w:pPr>
        <w:rPr>
          <w:rFonts w:asciiTheme="majorHAnsi" w:hAnsiTheme="majorHAnsi" w:cstheme="majorHAnsi"/>
        </w:rPr>
      </w:pPr>
      <w:r w:rsidRPr="00AC0C88">
        <w:rPr>
          <w:rStyle w:val="StyleUnderline"/>
          <w:rFonts w:asciiTheme="majorHAnsi" w:hAnsiTheme="majorHAnsi" w:cstheme="majorHAnsi"/>
        </w:rPr>
        <w:t>Scaling up COVID-19 vaccine production is not a one-size-fits -all proposition. Ensuring equitable availability and delivery complicates the matter further</w:t>
      </w:r>
      <w:r w:rsidRPr="00AC0C88">
        <w:rPr>
          <w:rFonts w:asciiTheme="majorHAnsi" w:hAnsiTheme="majorHAnsi" w:cstheme="majorHAnsi"/>
        </w:rPr>
        <w:t xml:space="preserve">. </w:t>
      </w:r>
    </w:p>
    <w:p w14:paraId="11007A28" w14:textId="77777777" w:rsidR="00066188" w:rsidRPr="00AC0C88" w:rsidRDefault="00066188" w:rsidP="00066188">
      <w:pPr>
        <w:rPr>
          <w:rFonts w:asciiTheme="majorHAnsi" w:hAnsiTheme="majorHAnsi" w:cstheme="majorHAnsi"/>
        </w:rPr>
      </w:pPr>
    </w:p>
    <w:p w14:paraId="5A5AFCF6" w14:textId="77777777" w:rsidR="00066188" w:rsidRPr="00AC0C88" w:rsidRDefault="00066188" w:rsidP="00066188">
      <w:pPr>
        <w:pStyle w:val="Heading4"/>
        <w:rPr>
          <w:rFonts w:asciiTheme="majorHAnsi" w:hAnsiTheme="majorHAnsi" w:cstheme="majorHAnsi"/>
        </w:rPr>
      </w:pPr>
      <w:r w:rsidRPr="00AC0C88">
        <w:rPr>
          <w:rFonts w:asciiTheme="majorHAnsi" w:hAnsiTheme="majorHAnsi" w:cstheme="majorHAnsi"/>
        </w:rPr>
        <w:lastRenderedPageBreak/>
        <w:t xml:space="preserve">New manufacturers </w:t>
      </w:r>
      <w:r w:rsidRPr="00AC0C88">
        <w:rPr>
          <w:rFonts w:asciiTheme="majorHAnsi" w:hAnsiTheme="majorHAnsi" w:cstheme="majorHAnsi"/>
          <w:u w:val="single"/>
        </w:rPr>
        <w:t>trade off</w:t>
      </w:r>
      <w:r w:rsidRPr="00AC0C88">
        <w:rPr>
          <w:rFonts w:asciiTheme="majorHAnsi" w:hAnsiTheme="majorHAnsi" w:cstheme="majorHAnsi"/>
        </w:rPr>
        <w:t xml:space="preserve"> with current ones --- </w:t>
      </w:r>
      <w:r w:rsidRPr="00AC0C88">
        <w:rPr>
          <w:rFonts w:asciiTheme="majorHAnsi" w:hAnsiTheme="majorHAnsi" w:cstheme="majorHAnsi"/>
          <w:u w:val="single"/>
        </w:rPr>
        <w:t>turns case</w:t>
      </w:r>
      <w:r w:rsidRPr="00AC0C88">
        <w:rPr>
          <w:rFonts w:asciiTheme="majorHAnsi" w:hAnsiTheme="majorHAnsi" w:cstheme="majorHAnsi"/>
        </w:rPr>
        <w:t xml:space="preserve"> because they won’t make vaccines as effectively.</w:t>
      </w:r>
    </w:p>
    <w:p w14:paraId="6FA75E8D" w14:textId="77777777" w:rsidR="00066188" w:rsidRPr="00AC0C88" w:rsidRDefault="00066188" w:rsidP="00066188">
      <w:pPr>
        <w:rPr>
          <w:rFonts w:asciiTheme="majorHAnsi" w:hAnsiTheme="majorHAnsi" w:cstheme="majorHAnsi"/>
        </w:rPr>
      </w:pPr>
      <w:r w:rsidRPr="00AC0C88">
        <w:rPr>
          <w:rFonts w:asciiTheme="majorHAnsi" w:hAnsiTheme="majorHAnsi" w:cstheme="majorHAnsi"/>
        </w:rPr>
        <w:t xml:space="preserve">Jonathan H. </w:t>
      </w:r>
      <w:proofErr w:type="spellStart"/>
      <w:r w:rsidRPr="00AC0C88">
        <w:rPr>
          <w:rStyle w:val="Style13ptBold"/>
          <w:rFonts w:asciiTheme="majorHAnsi" w:hAnsiTheme="majorHAnsi" w:cstheme="majorHAnsi"/>
        </w:rPr>
        <w:t>Spadt</w:t>
      </w:r>
      <w:proofErr w:type="spellEnd"/>
      <w:r w:rsidRPr="00AC0C88">
        <w:rPr>
          <w:rStyle w:val="Style13ptBold"/>
          <w:rFonts w:asciiTheme="majorHAnsi" w:hAnsiTheme="majorHAnsi" w:cstheme="majorHAnsi"/>
        </w:rPr>
        <w:t xml:space="preserve"> &amp;</w:t>
      </w:r>
      <w:r w:rsidRPr="00AC0C88">
        <w:rPr>
          <w:rFonts w:asciiTheme="majorHAnsi" w:hAnsiTheme="majorHAnsi" w:cstheme="majorHAnsi"/>
        </w:rPr>
        <w:t xml:space="preserve"> Andrew J. </w:t>
      </w:r>
      <w:r w:rsidRPr="00AC0C88">
        <w:rPr>
          <w:rStyle w:val="Style13ptBold"/>
          <w:rFonts w:asciiTheme="majorHAnsi" w:hAnsiTheme="majorHAnsi" w:cstheme="majorHAnsi"/>
        </w:rPr>
        <w:t>Koopman 5-24</w:t>
      </w:r>
      <w:r w:rsidRPr="00AC0C88">
        <w:rPr>
          <w:rFonts w:asciiTheme="majorHAnsi" w:hAnsiTheme="majorHAnsi" w:cstheme="majorHAnsi"/>
        </w:rPr>
        <w:t xml:space="preserve">, Jonathan H. </w:t>
      </w:r>
      <w:proofErr w:type="spellStart"/>
      <w:r w:rsidRPr="00AC0C88">
        <w:rPr>
          <w:rFonts w:asciiTheme="majorHAnsi" w:hAnsiTheme="majorHAnsi" w:cstheme="majorHAnsi"/>
        </w:rPr>
        <w:t>Spadt</w:t>
      </w:r>
      <w:proofErr w:type="spellEnd"/>
      <w:r w:rsidRPr="00AC0C88">
        <w:rPr>
          <w:rFonts w:asciiTheme="majorHAnsi" w:hAnsiTheme="majorHAnsi" w:cstheme="majorHAnsi"/>
        </w:rPr>
        <w:t xml:space="preserve"> is the Chief Executive Officer and President of </w:t>
      </w:r>
      <w:proofErr w:type="spellStart"/>
      <w:r w:rsidRPr="00AC0C88">
        <w:rPr>
          <w:rFonts w:asciiTheme="majorHAnsi" w:hAnsiTheme="majorHAnsi" w:cstheme="majorHAnsi"/>
        </w:rPr>
        <w:t>RatnerPrestia</w:t>
      </w:r>
      <w:proofErr w:type="spellEnd"/>
      <w:r w:rsidRPr="00AC0C88">
        <w:rPr>
          <w:rFonts w:asciiTheme="majorHAnsi" w:hAnsiTheme="majorHAnsi" w:cstheme="majorHAnsi"/>
        </w:rPr>
        <w:t xml:space="preserve">. Andrew J. Koopman, J.D., Temple University Beasley School of Law (2008) Vice President, Intellectual Property Law Society Member, Intellectual Property Moot Court </w:t>
      </w:r>
      <w:proofErr w:type="gramStart"/>
      <w:r w:rsidRPr="00AC0C88">
        <w:rPr>
          <w:rFonts w:asciiTheme="majorHAnsi" w:hAnsiTheme="majorHAnsi" w:cstheme="majorHAnsi"/>
        </w:rPr>
        <w:t>team</w:t>
      </w:r>
      <w:proofErr w:type="gramEnd"/>
      <w:r w:rsidRPr="00AC0C88">
        <w:rPr>
          <w:rFonts w:asciiTheme="majorHAnsi" w:hAnsiTheme="majorHAnsi" w:cstheme="majorHAnsi"/>
        </w:rPr>
        <w:t xml:space="preserve"> Staff Writer, International and Comparative Law Journal B.S., Engineering Physics, Cornell University (2005) Minor in Electrical Engineering. 5-24-21, </w:t>
      </w:r>
      <w:proofErr w:type="spellStart"/>
      <w:r w:rsidRPr="00AC0C88">
        <w:rPr>
          <w:rFonts w:asciiTheme="majorHAnsi" w:hAnsiTheme="majorHAnsi" w:cstheme="majorHAnsi"/>
        </w:rPr>
        <w:t>RatnerPrestia</w:t>
      </w:r>
      <w:proofErr w:type="spellEnd"/>
      <w:r w:rsidRPr="00AC0C88">
        <w:rPr>
          <w:rFonts w:asciiTheme="majorHAnsi" w:hAnsiTheme="majorHAnsi" w:cstheme="majorHAnsi"/>
        </w:rPr>
        <w:t xml:space="preserve">. “The “Moral” Waiver of IP Protection For COVID Vaccines: Why The US Proposal Creates More Problems Than It Solves” </w:t>
      </w:r>
      <w:hyperlink r:id="rId17" w:history="1">
        <w:r w:rsidRPr="00AC0C88">
          <w:rPr>
            <w:rStyle w:val="Hyperlink"/>
            <w:rFonts w:asciiTheme="majorHAnsi" w:hAnsiTheme="majorHAnsi" w:cstheme="majorHAnsi"/>
          </w:rPr>
          <w:t>https://www.ratnerprestia.com/2021/05/24/the-moral-waiver-of-ip-protection-for-covid-vaccines-why-the-us-proposal-creates-more-problems-than-it-solves/</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02E34ABA" w14:textId="77777777" w:rsidR="00066188" w:rsidRPr="00AC0C88" w:rsidRDefault="00066188" w:rsidP="00066188">
      <w:pPr>
        <w:rPr>
          <w:rFonts w:asciiTheme="majorHAnsi" w:hAnsiTheme="majorHAnsi" w:cstheme="majorHAnsi"/>
          <w:sz w:val="16"/>
        </w:rPr>
      </w:pPr>
      <w:r w:rsidRPr="00AC0C88">
        <w:rPr>
          <w:rFonts w:asciiTheme="majorHAnsi" w:hAnsiTheme="majorHAnsi" w:cstheme="majorHAnsi"/>
          <w:sz w:val="16"/>
        </w:rPr>
        <w:t xml:space="preserve">Not to be ignored in any discussion of </w:t>
      </w:r>
      <w:proofErr w:type="gramStart"/>
      <w:r w:rsidRPr="00AC0C88">
        <w:rPr>
          <w:rFonts w:asciiTheme="majorHAnsi" w:hAnsiTheme="majorHAnsi" w:cstheme="majorHAnsi"/>
          <w:sz w:val="16"/>
        </w:rPr>
        <w:t>short term</w:t>
      </w:r>
      <w:proofErr w:type="gramEnd"/>
      <w:r w:rsidRPr="00AC0C88">
        <w:rPr>
          <w:rFonts w:asciiTheme="majorHAnsi" w:hAnsiTheme="majorHAnsi" w:cstheme="majorHAnsi"/>
          <w:sz w:val="16"/>
        </w:rPr>
        <w:t xml:space="preserve"> effects is the potential impact a waiver would have on current vaccine manufacture.  Like any product, </w:t>
      </w:r>
      <w:r w:rsidRPr="00AC0C88">
        <w:rPr>
          <w:rStyle w:val="StyleUnderline"/>
          <w:rFonts w:asciiTheme="majorHAnsi" w:hAnsiTheme="majorHAnsi" w:cstheme="majorHAnsi"/>
        </w:rPr>
        <w:t>the manufacture of vaccines is contingent on the availability of raw materials, which are not unlimited in supply</w:t>
      </w:r>
      <w:r w:rsidRPr="00AC0C88">
        <w:rPr>
          <w:rFonts w:asciiTheme="majorHAnsi" w:hAnsiTheme="majorHAnsi" w:cstheme="majorHAnsi"/>
          <w:sz w:val="16"/>
        </w:rPr>
        <w:t xml:space="preserve">.  </w:t>
      </w:r>
      <w:r w:rsidRPr="00AC0C88">
        <w:rPr>
          <w:rStyle w:val="Emphasis"/>
          <w:rFonts w:asciiTheme="majorHAnsi" w:hAnsiTheme="majorHAnsi" w:cstheme="majorHAnsi"/>
          <w:highlight w:val="green"/>
        </w:rPr>
        <w:t>The waiver</w:t>
      </w:r>
      <w:r w:rsidRPr="00AC0C88">
        <w:rPr>
          <w:rFonts w:asciiTheme="majorHAnsi" w:hAnsiTheme="majorHAnsi" w:cstheme="majorHAnsi"/>
          <w:sz w:val="16"/>
        </w:rPr>
        <w:t xml:space="preserve"> of IP rights </w:t>
      </w:r>
      <w:r w:rsidRPr="00AC0C88">
        <w:rPr>
          <w:rStyle w:val="StyleUnderline"/>
          <w:rFonts w:asciiTheme="majorHAnsi" w:hAnsiTheme="majorHAnsi" w:cstheme="majorHAnsi"/>
          <w:highlight w:val="green"/>
        </w:rPr>
        <w:t>would</w:t>
      </w:r>
      <w:r w:rsidRPr="00AC0C88">
        <w:rPr>
          <w:rFonts w:asciiTheme="majorHAnsi" w:hAnsiTheme="majorHAnsi" w:cstheme="majorHAnsi"/>
          <w:sz w:val="16"/>
        </w:rPr>
        <w:t xml:space="preserve"> in principle </w:t>
      </w:r>
      <w:r w:rsidRPr="00AC0C88">
        <w:rPr>
          <w:rStyle w:val="Emphasis"/>
          <w:rFonts w:asciiTheme="majorHAnsi" w:hAnsiTheme="majorHAnsi" w:cstheme="majorHAnsi"/>
          <w:highlight w:val="green"/>
        </w:rPr>
        <w:t>substantially increase</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demand for</w:t>
      </w:r>
      <w:r w:rsidRPr="00AC0C88">
        <w:rPr>
          <w:rStyle w:val="StyleUnderline"/>
          <w:rFonts w:asciiTheme="majorHAnsi" w:hAnsiTheme="majorHAnsi" w:cstheme="majorHAnsi"/>
        </w:rPr>
        <w:t xml:space="preserve"> these </w:t>
      </w:r>
      <w:r w:rsidRPr="00AC0C88">
        <w:rPr>
          <w:rStyle w:val="StyleUnderline"/>
          <w:rFonts w:asciiTheme="majorHAnsi" w:hAnsiTheme="majorHAnsi" w:cstheme="majorHAnsi"/>
          <w:highlight w:val="green"/>
        </w:rPr>
        <w:t>raw materials</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resulting</w:t>
      </w:r>
      <w:r w:rsidRPr="00AC0C88">
        <w:rPr>
          <w:rStyle w:val="StyleUnderline"/>
          <w:rFonts w:asciiTheme="majorHAnsi" w:hAnsiTheme="majorHAnsi" w:cstheme="majorHAnsi"/>
        </w:rPr>
        <w:t xml:space="preserve"> not only </w:t>
      </w:r>
      <w:r w:rsidRPr="00AC0C88">
        <w:rPr>
          <w:rStyle w:val="StyleUnderline"/>
          <w:rFonts w:asciiTheme="majorHAnsi" w:hAnsiTheme="majorHAnsi" w:cstheme="majorHAnsi"/>
          <w:highlight w:val="green"/>
        </w:rPr>
        <w:t>in</w:t>
      </w:r>
      <w:r w:rsidRPr="00AC0C88">
        <w:rPr>
          <w:rStyle w:val="StyleUnderline"/>
          <w:rFonts w:asciiTheme="majorHAnsi" w:hAnsiTheme="majorHAnsi" w:cstheme="majorHAnsi"/>
        </w:rPr>
        <w:t xml:space="preserve"> higher prices but potential </w:t>
      </w:r>
      <w:r w:rsidRPr="00AC0C88">
        <w:rPr>
          <w:rStyle w:val="StyleUnderline"/>
          <w:rFonts w:asciiTheme="majorHAnsi" w:hAnsiTheme="majorHAnsi" w:cstheme="majorHAnsi"/>
          <w:highlight w:val="green"/>
        </w:rPr>
        <w:t>interference in the supply chain for established</w:t>
      </w:r>
      <w:r w:rsidRPr="00AC0C88">
        <w:rPr>
          <w:rFonts w:asciiTheme="majorHAnsi" w:hAnsiTheme="majorHAnsi" w:cstheme="majorHAnsi"/>
          <w:sz w:val="16"/>
        </w:rPr>
        <w:t xml:space="preserve"> and proven </w:t>
      </w:r>
      <w:r w:rsidRPr="00AC0C88">
        <w:rPr>
          <w:rStyle w:val="Emphasis"/>
          <w:rFonts w:asciiTheme="majorHAnsi" w:hAnsiTheme="majorHAnsi" w:cstheme="majorHAnsi"/>
          <w:highlight w:val="green"/>
        </w:rPr>
        <w:t>vaccine manufacturers</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There is no guarantee</w:t>
      </w:r>
      <w:r w:rsidRPr="00AC0C88">
        <w:rPr>
          <w:rStyle w:val="StyleUnderline"/>
          <w:rFonts w:asciiTheme="majorHAnsi" w:hAnsiTheme="majorHAnsi" w:cstheme="majorHAnsi"/>
        </w:rPr>
        <w:t xml:space="preserve"> that </w:t>
      </w:r>
      <w:r w:rsidRPr="00AC0C88">
        <w:rPr>
          <w:rStyle w:val="StyleUnderline"/>
          <w:rFonts w:asciiTheme="majorHAnsi" w:hAnsiTheme="majorHAnsi" w:cstheme="majorHAnsi"/>
          <w:highlight w:val="green"/>
        </w:rPr>
        <w:t>manufacturers entering the market on the</w:t>
      </w:r>
      <w:r w:rsidRPr="00AC0C88">
        <w:rPr>
          <w:rFonts w:asciiTheme="majorHAnsi" w:hAnsiTheme="majorHAnsi" w:cstheme="majorHAnsi"/>
          <w:sz w:val="16"/>
        </w:rPr>
        <w:t xml:space="preserve"> back of a </w:t>
      </w:r>
      <w:r w:rsidRPr="00AC0C88">
        <w:rPr>
          <w:rStyle w:val="StyleUnderline"/>
          <w:rFonts w:asciiTheme="majorHAnsi" w:hAnsiTheme="majorHAnsi" w:cstheme="majorHAnsi"/>
        </w:rPr>
        <w:t xml:space="preserve">TRIPS </w:t>
      </w:r>
      <w:r w:rsidRPr="00AC0C88">
        <w:rPr>
          <w:rStyle w:val="StyleUnderline"/>
          <w:rFonts w:asciiTheme="majorHAnsi" w:hAnsiTheme="majorHAnsi" w:cstheme="majorHAnsi"/>
          <w:highlight w:val="green"/>
        </w:rPr>
        <w:t>waiver would</w:t>
      </w:r>
      <w:r w:rsidRPr="00AC0C88">
        <w:rPr>
          <w:rStyle w:val="StyleUnderline"/>
          <w:rFonts w:asciiTheme="majorHAnsi" w:hAnsiTheme="majorHAnsi" w:cstheme="majorHAnsi"/>
        </w:rPr>
        <w:t xml:space="preserve"> have the ability to </w:t>
      </w:r>
      <w:r w:rsidRPr="00AC0C88">
        <w:rPr>
          <w:rStyle w:val="StyleUnderline"/>
          <w:rFonts w:asciiTheme="majorHAnsi" w:hAnsiTheme="majorHAnsi" w:cstheme="majorHAnsi"/>
          <w:highlight w:val="green"/>
        </w:rPr>
        <w:t xml:space="preserve">produce vaccines with the </w:t>
      </w:r>
      <w:r w:rsidRPr="00AC0C88">
        <w:rPr>
          <w:rStyle w:val="Emphasis"/>
          <w:rFonts w:asciiTheme="majorHAnsi" w:hAnsiTheme="majorHAnsi" w:cstheme="majorHAnsi"/>
          <w:highlight w:val="green"/>
        </w:rPr>
        <w:t>quality and throughput</w:t>
      </w:r>
      <w:r w:rsidRPr="00AC0C88">
        <w:rPr>
          <w:rStyle w:val="StyleUnderline"/>
          <w:rFonts w:asciiTheme="majorHAnsi" w:hAnsiTheme="majorHAnsi" w:cstheme="majorHAnsi"/>
          <w:highlight w:val="green"/>
        </w:rPr>
        <w:t xml:space="preserve"> of current suppliers</w:t>
      </w:r>
      <w:r w:rsidRPr="00AC0C88">
        <w:rPr>
          <w:rFonts w:asciiTheme="majorHAnsi" w:hAnsiTheme="majorHAnsi" w:cstheme="majorHAnsi"/>
          <w:sz w:val="16"/>
        </w:rPr>
        <w:t>.</w:t>
      </w:r>
    </w:p>
    <w:p w14:paraId="42DBCFD4" w14:textId="05C0D6A7" w:rsidR="003A7A8D" w:rsidRPr="00AC0C88" w:rsidRDefault="003A7A8D" w:rsidP="003A7A8D">
      <w:pPr>
        <w:rPr>
          <w:rFonts w:asciiTheme="majorHAnsi" w:hAnsiTheme="majorHAnsi" w:cstheme="majorHAnsi"/>
        </w:rPr>
      </w:pPr>
    </w:p>
    <w:p w14:paraId="202779D4" w14:textId="77777777" w:rsidR="003A7A8D" w:rsidRPr="00AC0C88" w:rsidRDefault="003A7A8D" w:rsidP="003A7A8D">
      <w:pPr>
        <w:pStyle w:val="Heading4"/>
        <w:rPr>
          <w:rFonts w:asciiTheme="majorHAnsi" w:hAnsiTheme="majorHAnsi" w:cstheme="majorHAnsi"/>
        </w:rPr>
      </w:pPr>
      <w:r w:rsidRPr="00AC0C88">
        <w:rPr>
          <w:rFonts w:asciiTheme="majorHAnsi" w:hAnsiTheme="majorHAnsi" w:cstheme="majorHAnsi"/>
        </w:rPr>
        <w:t xml:space="preserve">The waiver is </w:t>
      </w:r>
      <w:r w:rsidRPr="00AC0C88">
        <w:rPr>
          <w:rFonts w:asciiTheme="majorHAnsi" w:hAnsiTheme="majorHAnsi" w:cstheme="majorHAnsi"/>
          <w:u w:val="single"/>
        </w:rPr>
        <w:t>too slow</w:t>
      </w:r>
    </w:p>
    <w:p w14:paraId="257979DB" w14:textId="77777777" w:rsidR="003A7A8D" w:rsidRPr="00AC0C88" w:rsidRDefault="003A7A8D" w:rsidP="003A7A8D">
      <w:pPr>
        <w:rPr>
          <w:rFonts w:asciiTheme="majorHAnsi" w:hAnsiTheme="majorHAnsi" w:cstheme="majorHAnsi"/>
        </w:rPr>
      </w:pPr>
      <w:r w:rsidRPr="00AC0C88">
        <w:rPr>
          <w:rFonts w:asciiTheme="majorHAnsi" w:hAnsiTheme="majorHAnsi" w:cstheme="majorHAnsi"/>
        </w:rPr>
        <w:t xml:space="preserve">Rajesh </w:t>
      </w:r>
      <w:proofErr w:type="spellStart"/>
      <w:r w:rsidRPr="00AC0C88">
        <w:rPr>
          <w:rStyle w:val="Style13ptBold"/>
          <w:rFonts w:asciiTheme="majorHAnsi" w:hAnsiTheme="majorHAnsi" w:cstheme="majorHAnsi"/>
        </w:rPr>
        <w:t>Vellakkat</w:t>
      </w:r>
      <w:proofErr w:type="spellEnd"/>
      <w:r w:rsidRPr="00AC0C88">
        <w:rPr>
          <w:rStyle w:val="Style13ptBold"/>
          <w:rFonts w:asciiTheme="majorHAnsi" w:hAnsiTheme="majorHAnsi" w:cstheme="majorHAnsi"/>
        </w:rPr>
        <w:t xml:space="preserve"> 21</w:t>
      </w:r>
      <w:r w:rsidRPr="00AC0C88">
        <w:rPr>
          <w:rFonts w:asciiTheme="majorHAnsi" w:hAnsiTheme="majorHAnsi" w:cstheme="majorHAnsi"/>
        </w:rPr>
        <w:t xml:space="preserve">, LLM Student, London School of Economics and Political Science and Partner of Fox Mandal and Associates LLP, Advocates and Solicitors, India. SSRN, June 7, 2021. “IP Waiver during COVID Pandemic – Salvage or </w:t>
      </w:r>
      <w:proofErr w:type="gramStart"/>
      <w:r w:rsidRPr="00AC0C88">
        <w:rPr>
          <w:rFonts w:asciiTheme="majorHAnsi" w:hAnsiTheme="majorHAnsi" w:cstheme="majorHAnsi"/>
        </w:rPr>
        <w:t>Apostacy ?</w:t>
      </w:r>
      <w:proofErr w:type="gramEnd"/>
      <w:r w:rsidRPr="00AC0C88">
        <w:rPr>
          <w:rFonts w:asciiTheme="majorHAnsi" w:hAnsiTheme="majorHAnsi" w:cstheme="majorHAnsi"/>
        </w:rPr>
        <w:t xml:space="preserve">” </w:t>
      </w:r>
      <w:hyperlink r:id="rId18" w:history="1">
        <w:r w:rsidRPr="00AC0C88">
          <w:rPr>
            <w:rStyle w:val="Hyperlink"/>
            <w:rFonts w:asciiTheme="majorHAnsi" w:hAnsiTheme="majorHAnsi" w:cstheme="majorHAnsi"/>
          </w:rPr>
          <w:t>https://papers.ssrn.com/sol3/papers.cfm?abstract_id=3861961</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4044971B" w14:textId="77777777" w:rsidR="003A7A8D" w:rsidRPr="00AC0C88" w:rsidRDefault="003A7A8D" w:rsidP="003A7A8D">
      <w:pPr>
        <w:rPr>
          <w:rFonts w:asciiTheme="majorHAnsi" w:hAnsiTheme="majorHAnsi" w:cstheme="majorHAnsi"/>
          <w:sz w:val="16"/>
        </w:rPr>
      </w:pPr>
      <w:r w:rsidRPr="00AC0C88">
        <w:rPr>
          <w:rFonts w:asciiTheme="majorHAnsi" w:hAnsiTheme="majorHAnsi" w:cstheme="majorHAnsi"/>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AC0C88">
        <w:rPr>
          <w:rStyle w:val="Emphasis"/>
          <w:rFonts w:asciiTheme="majorHAnsi" w:hAnsiTheme="majorHAnsi" w:cstheme="majorHAnsi"/>
          <w:highlight w:val="green"/>
        </w:rPr>
        <w:t>will this patent waiver help?</w:t>
      </w:r>
      <w:r w:rsidRPr="00AC0C88">
        <w:rPr>
          <w:rFonts w:asciiTheme="majorHAnsi" w:hAnsiTheme="majorHAnsi" w:cstheme="majorHAnsi"/>
          <w:sz w:val="16"/>
        </w:rPr>
        <w:t xml:space="preserve"> The answer </w:t>
      </w:r>
      <w:r w:rsidRPr="00AC0C88">
        <w:rPr>
          <w:rStyle w:val="StyleUnderline"/>
          <w:rFonts w:asciiTheme="majorHAnsi" w:hAnsiTheme="majorHAnsi" w:cstheme="majorHAnsi"/>
        </w:rPr>
        <w:t>is</w:t>
      </w:r>
      <w:r w:rsidRPr="00AC0C88">
        <w:rPr>
          <w:rFonts w:asciiTheme="majorHAnsi" w:hAnsiTheme="majorHAnsi" w:cstheme="majorHAnsi"/>
          <w:sz w:val="16"/>
        </w:rPr>
        <w:t xml:space="preserve"> simple, </w:t>
      </w:r>
      <w:r w:rsidRPr="00AC0C88">
        <w:rPr>
          <w:rStyle w:val="Emphasis"/>
          <w:rFonts w:asciiTheme="majorHAnsi" w:hAnsiTheme="majorHAnsi" w:cstheme="majorHAnsi"/>
          <w:highlight w:val="green"/>
        </w:rPr>
        <w:t>unlikely for a year or more</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It will be impossible to reverse engineer</w:t>
      </w:r>
      <w:r w:rsidRPr="00AC0C88">
        <w:rPr>
          <w:rStyle w:val="StyleUnderline"/>
          <w:rFonts w:asciiTheme="majorHAnsi" w:hAnsiTheme="majorHAnsi" w:cstheme="majorHAnsi"/>
        </w:rPr>
        <w:t xml:space="preserve"> and set </w:t>
      </w:r>
      <w:r w:rsidRPr="00AC0C88">
        <w:rPr>
          <w:rStyle w:val="StyleUnderline"/>
          <w:rFonts w:asciiTheme="majorHAnsi" w:hAnsiTheme="majorHAnsi" w:cstheme="majorHAnsi"/>
          <w:highlight w:val="green"/>
        </w:rPr>
        <w:t xml:space="preserve">the entire </w:t>
      </w:r>
      <w:r w:rsidRPr="00AC0C88">
        <w:rPr>
          <w:rStyle w:val="StyleUnderline"/>
          <w:rFonts w:asciiTheme="majorHAnsi" w:hAnsiTheme="majorHAnsi" w:cstheme="majorHAnsi"/>
        </w:rPr>
        <w:t xml:space="preserve">manufacturing </w:t>
      </w:r>
      <w:r w:rsidRPr="00AC0C88">
        <w:rPr>
          <w:rStyle w:val="StyleUnderline"/>
          <w:rFonts w:asciiTheme="majorHAnsi" w:hAnsiTheme="majorHAnsi" w:cstheme="majorHAnsi"/>
          <w:highlight w:val="green"/>
        </w:rPr>
        <w:t>process so quickly</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If the</w:t>
      </w:r>
      <w:r w:rsidRPr="00AC0C88">
        <w:rPr>
          <w:rFonts w:asciiTheme="majorHAnsi" w:hAnsiTheme="majorHAnsi" w:cstheme="majorHAnsi"/>
          <w:sz w:val="16"/>
        </w:rPr>
        <w:t xml:space="preserve"> present technology </w:t>
      </w:r>
      <w:r w:rsidRPr="00AC0C88">
        <w:rPr>
          <w:rStyle w:val="StyleUnderline"/>
          <w:rFonts w:asciiTheme="majorHAnsi" w:hAnsiTheme="majorHAnsi" w:cstheme="majorHAnsi"/>
          <w:highlight w:val="green"/>
        </w:rPr>
        <w:t xml:space="preserve">owner is </w:t>
      </w:r>
      <w:r w:rsidRPr="00AC0C88">
        <w:rPr>
          <w:rStyle w:val="Emphasis"/>
          <w:rFonts w:asciiTheme="majorHAnsi" w:hAnsiTheme="majorHAnsi" w:cstheme="majorHAnsi"/>
          <w:highlight w:val="green"/>
        </w:rPr>
        <w:t>not willing</w:t>
      </w:r>
      <w:r w:rsidRPr="00AC0C88">
        <w:rPr>
          <w:rStyle w:val="StyleUnderline"/>
          <w:rFonts w:asciiTheme="majorHAnsi" w:hAnsiTheme="majorHAnsi" w:cstheme="majorHAnsi"/>
          <w:highlight w:val="green"/>
        </w:rPr>
        <w:t xml:space="preserve"> to support, it would not be easy to find a parallel process</w:t>
      </w:r>
      <w:r w:rsidRPr="00AC0C88">
        <w:rPr>
          <w:rStyle w:val="StyleUnderline"/>
          <w:rFonts w:asciiTheme="majorHAnsi" w:hAnsiTheme="majorHAnsi" w:cstheme="majorHAnsi"/>
        </w:rPr>
        <w:t xml:space="preserve"> of creating the drug </w:t>
      </w:r>
      <w:r w:rsidRPr="00AC0C88">
        <w:rPr>
          <w:rStyle w:val="StyleUnderline"/>
          <w:rFonts w:asciiTheme="majorHAnsi" w:hAnsiTheme="majorHAnsi" w:cstheme="majorHAnsi"/>
          <w:highlight w:val="green"/>
        </w:rPr>
        <w:t>in a short duration</w:t>
      </w:r>
      <w:r w:rsidRPr="00AC0C88">
        <w:rPr>
          <w:rFonts w:asciiTheme="majorHAnsi" w:hAnsiTheme="majorHAnsi" w:cstheme="majorHAnsi"/>
          <w:sz w:val="16"/>
        </w:rPr>
        <w:t xml:space="preserve">. </w:t>
      </w:r>
      <w:r w:rsidRPr="00AC0C88">
        <w:rPr>
          <w:rStyle w:val="Emphasis"/>
          <w:rFonts w:asciiTheme="majorHAnsi" w:hAnsiTheme="majorHAnsi" w:cstheme="majorHAnsi"/>
          <w:highlight w:val="green"/>
        </w:rPr>
        <w:t>Procurement</w:t>
      </w:r>
      <w:r w:rsidRPr="00AC0C88">
        <w:rPr>
          <w:rStyle w:val="StyleUnderline"/>
          <w:rFonts w:asciiTheme="majorHAnsi" w:hAnsiTheme="majorHAnsi" w:cstheme="majorHAnsi"/>
          <w:highlight w:val="green"/>
        </w:rPr>
        <w:t xml:space="preserve"> of</w:t>
      </w:r>
      <w:r w:rsidRPr="00AC0C88">
        <w:rPr>
          <w:rStyle w:val="StyleUnderline"/>
          <w:rFonts w:asciiTheme="majorHAnsi" w:hAnsiTheme="majorHAnsi" w:cstheme="majorHAnsi"/>
        </w:rPr>
        <w:t xml:space="preserve"> the active ingredients and raw </w:t>
      </w:r>
      <w:r w:rsidRPr="00AC0C88">
        <w:rPr>
          <w:rStyle w:val="Emphasis"/>
          <w:rFonts w:asciiTheme="majorHAnsi" w:hAnsiTheme="majorHAnsi" w:cstheme="majorHAnsi"/>
          <w:highlight w:val="green"/>
        </w:rPr>
        <w:t>materials</w:t>
      </w:r>
      <w:r w:rsidRPr="00AC0C88">
        <w:rPr>
          <w:rStyle w:val="StyleUnderline"/>
          <w:rFonts w:asciiTheme="majorHAnsi" w:hAnsiTheme="majorHAnsi" w:cstheme="majorHAnsi"/>
          <w:highlight w:val="green"/>
        </w:rPr>
        <w:t xml:space="preserve"> is another challenge</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Getting</w:t>
      </w:r>
      <w:r w:rsidRPr="00AC0C88">
        <w:rPr>
          <w:rStyle w:val="StyleUnderline"/>
          <w:rFonts w:asciiTheme="majorHAnsi" w:hAnsiTheme="majorHAnsi" w:cstheme="majorHAnsi"/>
        </w:rPr>
        <w:t xml:space="preserve"> the required </w:t>
      </w:r>
      <w:r w:rsidRPr="00AC0C88">
        <w:rPr>
          <w:rStyle w:val="StyleUnderline"/>
          <w:rFonts w:asciiTheme="majorHAnsi" w:hAnsiTheme="majorHAnsi" w:cstheme="majorHAnsi"/>
          <w:highlight w:val="green"/>
        </w:rPr>
        <w:t xml:space="preserve">approvals </w:t>
      </w:r>
      <w:r w:rsidRPr="00AC0C88">
        <w:rPr>
          <w:rStyle w:val="StyleUnderline"/>
          <w:rFonts w:asciiTheme="majorHAnsi" w:hAnsiTheme="majorHAnsi" w:cstheme="majorHAnsi"/>
        </w:rPr>
        <w:t xml:space="preserve">and thereafter manufacturing a drug </w:t>
      </w:r>
      <w:r w:rsidRPr="00AC0C88">
        <w:rPr>
          <w:rStyle w:val="StyleUnderline"/>
          <w:rFonts w:asciiTheme="majorHAnsi" w:hAnsiTheme="majorHAnsi" w:cstheme="majorHAnsi"/>
          <w:highlight w:val="green"/>
        </w:rPr>
        <w:t>is</w:t>
      </w:r>
      <w:r w:rsidRPr="00AC0C88">
        <w:rPr>
          <w:rStyle w:val="StyleUnderline"/>
          <w:rFonts w:asciiTheme="majorHAnsi" w:hAnsiTheme="majorHAnsi" w:cstheme="majorHAnsi"/>
        </w:rPr>
        <w:t xml:space="preserve"> a </w:t>
      </w:r>
      <w:r w:rsidRPr="00AC0C88">
        <w:rPr>
          <w:rStyle w:val="Emphasis"/>
          <w:rFonts w:asciiTheme="majorHAnsi" w:hAnsiTheme="majorHAnsi" w:cstheme="majorHAnsi"/>
          <w:highlight w:val="green"/>
        </w:rPr>
        <w:t>time-consuming</w:t>
      </w:r>
      <w:r w:rsidRPr="00AC0C88">
        <w:rPr>
          <w:rStyle w:val="StyleUnderline"/>
          <w:rFonts w:asciiTheme="majorHAnsi" w:hAnsiTheme="majorHAnsi" w:cstheme="majorHAnsi"/>
        </w:rPr>
        <w:t xml:space="preserve"> process</w:t>
      </w:r>
      <w:r w:rsidRPr="00AC0C88">
        <w:rPr>
          <w:rFonts w:asciiTheme="majorHAnsi" w:hAnsiTheme="majorHAnsi" w:cstheme="majorHAnsi"/>
          <w:sz w:val="16"/>
        </w:rPr>
        <w:t xml:space="preserve">. </w:t>
      </w:r>
      <w:r w:rsidRPr="00AC0C88">
        <w:rPr>
          <w:rFonts w:asciiTheme="majorHAnsi" w:hAnsiTheme="majorHAnsi" w:cstheme="majorHAnsi"/>
          <w:sz w:val="16"/>
          <w:szCs w:val="16"/>
        </w:rPr>
        <w:t>To launch</w:t>
      </w:r>
      <w:r w:rsidRPr="00AC0C88">
        <w:rPr>
          <w:rStyle w:val="StyleUnderline"/>
          <w:rFonts w:asciiTheme="majorHAnsi" w:hAnsiTheme="majorHAnsi" w:cstheme="majorHAnsi"/>
          <w:sz w:val="16"/>
          <w:szCs w:val="16"/>
        </w:rPr>
        <w:t xml:space="preserve"> </w:t>
      </w:r>
      <w:r w:rsidRPr="00AC0C88">
        <w:rPr>
          <w:rStyle w:val="StyleUnderline"/>
          <w:rFonts w:asciiTheme="majorHAnsi" w:hAnsiTheme="majorHAnsi" w:cstheme="majorHAnsi"/>
          <w:highlight w:val="green"/>
        </w:rPr>
        <w:t>a new drug requires</w:t>
      </w:r>
      <w:r w:rsidRPr="00AC0C88">
        <w:rPr>
          <w:rStyle w:val="StyleUnderline"/>
          <w:rFonts w:asciiTheme="majorHAnsi" w:hAnsiTheme="majorHAnsi" w:cstheme="majorHAnsi"/>
        </w:rPr>
        <w:t xml:space="preserve"> certain </w:t>
      </w:r>
      <w:r w:rsidRPr="00AC0C88">
        <w:rPr>
          <w:rStyle w:val="StyleUnderline"/>
          <w:rFonts w:asciiTheme="majorHAnsi" w:hAnsiTheme="majorHAnsi" w:cstheme="majorHAnsi"/>
          <w:highlight w:val="green"/>
        </w:rPr>
        <w:t>safety protocols</w:t>
      </w:r>
      <w:r w:rsidRPr="00AC0C88">
        <w:rPr>
          <w:rStyle w:val="StyleUnderline"/>
          <w:rFonts w:asciiTheme="majorHAnsi" w:hAnsiTheme="majorHAnsi" w:cstheme="majorHAnsi"/>
        </w:rPr>
        <w:t xml:space="preserve"> and clinical trials</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A waiver</w:t>
      </w:r>
      <w:r w:rsidRPr="00AC0C88">
        <w:rPr>
          <w:rFonts w:asciiTheme="majorHAnsi" w:hAnsiTheme="majorHAnsi" w:cstheme="majorHAnsi"/>
          <w:sz w:val="16"/>
        </w:rPr>
        <w:t xml:space="preserve"> of IP rights </w:t>
      </w:r>
      <w:r w:rsidRPr="00AC0C88">
        <w:rPr>
          <w:rStyle w:val="StyleUnderline"/>
          <w:rFonts w:asciiTheme="majorHAnsi" w:hAnsiTheme="majorHAnsi" w:cstheme="majorHAnsi"/>
          <w:highlight w:val="green"/>
        </w:rPr>
        <w:t xml:space="preserve">will not waive regulatory requirements </w:t>
      </w:r>
      <w:r w:rsidRPr="00AC0C88">
        <w:rPr>
          <w:rStyle w:val="StyleUnderline"/>
          <w:rFonts w:asciiTheme="majorHAnsi" w:hAnsiTheme="majorHAnsi" w:cstheme="majorHAnsi"/>
        </w:rPr>
        <w:t>for drug approvals</w:t>
      </w:r>
      <w:r w:rsidRPr="00AC0C88">
        <w:rPr>
          <w:rFonts w:asciiTheme="majorHAnsi" w:hAnsiTheme="majorHAnsi" w:cstheme="majorHAnsi"/>
          <w:sz w:val="16"/>
        </w:rPr>
        <w:t xml:space="preserve">. Hence, </w:t>
      </w:r>
      <w:r w:rsidRPr="00AC0C88">
        <w:rPr>
          <w:rStyle w:val="StyleUnderline"/>
          <w:rFonts w:asciiTheme="majorHAnsi" w:hAnsiTheme="majorHAnsi" w:cstheme="majorHAnsi"/>
          <w:highlight w:val="green"/>
        </w:rPr>
        <w:t>even if a new</w:t>
      </w:r>
      <w:r w:rsidRPr="00AC0C88">
        <w:rPr>
          <w:rFonts w:asciiTheme="majorHAnsi" w:hAnsiTheme="majorHAnsi" w:cstheme="majorHAnsi"/>
          <w:sz w:val="16"/>
        </w:rPr>
        <w:t xml:space="preserve"> Indian </w:t>
      </w:r>
      <w:r w:rsidRPr="00AC0C88">
        <w:rPr>
          <w:rStyle w:val="StyleUnderline"/>
          <w:rFonts w:asciiTheme="majorHAnsi" w:hAnsiTheme="majorHAnsi" w:cstheme="majorHAnsi"/>
          <w:highlight w:val="green"/>
        </w:rPr>
        <w:t xml:space="preserve">manufacturer attempts to make a drug, it </w:t>
      </w:r>
      <w:r w:rsidRPr="00AC0C88">
        <w:rPr>
          <w:rStyle w:val="StyleUnderline"/>
          <w:rFonts w:asciiTheme="majorHAnsi" w:hAnsiTheme="majorHAnsi" w:cstheme="majorHAnsi"/>
        </w:rPr>
        <w:t xml:space="preserve">invariably </w:t>
      </w:r>
      <w:r w:rsidRPr="00AC0C88">
        <w:rPr>
          <w:rStyle w:val="StyleUnderline"/>
          <w:rFonts w:asciiTheme="majorHAnsi" w:hAnsiTheme="majorHAnsi" w:cstheme="majorHAnsi"/>
          <w:highlight w:val="green"/>
        </w:rPr>
        <w:t>may take</w:t>
      </w:r>
      <w:r w:rsidRPr="00AC0C88">
        <w:rPr>
          <w:rStyle w:val="StyleUnderline"/>
          <w:rFonts w:asciiTheme="majorHAnsi" w:hAnsiTheme="majorHAnsi" w:cstheme="majorHAnsi"/>
        </w:rPr>
        <w:t xml:space="preserve"> minimum of </w:t>
      </w:r>
      <w:r w:rsidRPr="00AC0C88">
        <w:rPr>
          <w:rStyle w:val="Emphasis"/>
          <w:rFonts w:asciiTheme="majorHAnsi" w:hAnsiTheme="majorHAnsi" w:cstheme="majorHAnsi"/>
          <w:highlight w:val="green"/>
        </w:rPr>
        <w:t>two to three years</w:t>
      </w:r>
      <w:r w:rsidRPr="00AC0C88">
        <w:rPr>
          <w:rFonts w:asciiTheme="majorHAnsi" w:hAnsiTheme="majorHAnsi" w:cstheme="majorHAnsi"/>
          <w:sz w:val="16"/>
        </w:rPr>
        <w:t xml:space="preserve">. </w:t>
      </w:r>
      <w:r w:rsidRPr="00AC0C88">
        <w:rPr>
          <w:rStyle w:val="StyleUnderline"/>
          <w:rFonts w:asciiTheme="majorHAnsi" w:hAnsiTheme="majorHAnsi" w:cstheme="majorHAnsi"/>
        </w:rPr>
        <w:t xml:space="preserve">By a waiver of patents, </w:t>
      </w:r>
      <w:r w:rsidRPr="00AC0C88">
        <w:rPr>
          <w:rStyle w:val="StyleUnderline"/>
          <w:rFonts w:asciiTheme="majorHAnsi" w:hAnsiTheme="majorHAnsi" w:cstheme="majorHAnsi"/>
          <w:highlight w:val="green"/>
        </w:rPr>
        <w:t>no one can compel the existing manufacturer</w:t>
      </w:r>
      <w:r w:rsidRPr="00AC0C88">
        <w:rPr>
          <w:rStyle w:val="StyleUnderline"/>
          <w:rFonts w:asciiTheme="majorHAnsi" w:hAnsiTheme="majorHAnsi" w:cstheme="majorHAnsi"/>
        </w:rPr>
        <w:t xml:space="preserve"> to </w:t>
      </w:r>
      <w:r w:rsidRPr="00AC0C88">
        <w:rPr>
          <w:rStyle w:val="StyleUnderline"/>
          <w:rFonts w:asciiTheme="majorHAnsi" w:hAnsiTheme="majorHAnsi" w:cstheme="majorHAnsi"/>
          <w:highlight w:val="green"/>
        </w:rPr>
        <w:t>share</w:t>
      </w:r>
      <w:r w:rsidRPr="00AC0C88">
        <w:rPr>
          <w:rStyle w:val="StyleUnderline"/>
          <w:rFonts w:asciiTheme="majorHAnsi" w:hAnsiTheme="majorHAnsi" w:cstheme="majorHAnsi"/>
        </w:rPr>
        <w:t xml:space="preserve"> the </w:t>
      </w:r>
      <w:r w:rsidRPr="00AC0C88">
        <w:rPr>
          <w:rStyle w:val="StyleUnderline"/>
          <w:rFonts w:asciiTheme="majorHAnsi" w:hAnsiTheme="majorHAnsi" w:cstheme="majorHAnsi"/>
          <w:highlight w:val="green"/>
        </w:rPr>
        <w:t>know-how</w:t>
      </w:r>
      <w:r w:rsidRPr="00AC0C88">
        <w:rPr>
          <w:rStyle w:val="StyleUnderline"/>
          <w:rFonts w:asciiTheme="majorHAnsi" w:hAnsiTheme="majorHAnsi" w:cstheme="majorHAnsi"/>
        </w:rPr>
        <w:t>. So, a waiver of patents on drugs relating to Covid-19 may not give any immediate effect in sourcing drugs for managing Covid19</w:t>
      </w:r>
      <w:r w:rsidRPr="00AC0C88">
        <w:rPr>
          <w:rFonts w:asciiTheme="majorHAnsi" w:hAnsiTheme="majorHAnsi" w:cstheme="majorHAnsi"/>
          <w:sz w:val="16"/>
        </w:rPr>
        <w:t>.</w:t>
      </w:r>
    </w:p>
    <w:p w14:paraId="51F787F4" w14:textId="77777777" w:rsidR="003A7A8D" w:rsidRPr="00AC0C88" w:rsidRDefault="003A7A8D" w:rsidP="003A7A8D">
      <w:pPr>
        <w:rPr>
          <w:rFonts w:asciiTheme="majorHAnsi" w:hAnsiTheme="majorHAnsi" w:cstheme="majorHAnsi"/>
        </w:rPr>
      </w:pPr>
    </w:p>
    <w:p w14:paraId="5E69C1B7" w14:textId="77777777" w:rsidR="003A7A8D" w:rsidRPr="00AC0C88" w:rsidRDefault="003A7A8D" w:rsidP="003A7A8D">
      <w:pPr>
        <w:pStyle w:val="Heading4"/>
        <w:rPr>
          <w:rFonts w:asciiTheme="majorHAnsi" w:hAnsiTheme="majorHAnsi" w:cstheme="majorHAnsi"/>
        </w:rPr>
      </w:pPr>
      <w:r w:rsidRPr="00AC0C88">
        <w:rPr>
          <w:rFonts w:asciiTheme="majorHAnsi" w:hAnsiTheme="majorHAnsi" w:cstheme="majorHAnsi"/>
        </w:rPr>
        <w:lastRenderedPageBreak/>
        <w:t>Trade multiplies the risk of war---empirics.</w:t>
      </w:r>
    </w:p>
    <w:p w14:paraId="1A396EF0" w14:textId="77777777" w:rsidR="003A7A8D" w:rsidRPr="00AC0C88" w:rsidRDefault="003A7A8D" w:rsidP="003A7A8D">
      <w:pPr>
        <w:rPr>
          <w:rFonts w:asciiTheme="majorHAnsi" w:hAnsiTheme="majorHAnsi" w:cstheme="majorHAnsi"/>
        </w:rPr>
      </w:pPr>
      <w:r w:rsidRPr="00AC0C88">
        <w:rPr>
          <w:rFonts w:asciiTheme="majorHAnsi" w:hAnsiTheme="majorHAnsi" w:cstheme="majorHAnsi"/>
        </w:rPr>
        <w:t xml:space="preserve">Lucas </w:t>
      </w:r>
      <w:r w:rsidRPr="00AC0C88">
        <w:rPr>
          <w:rStyle w:val="Style13ptBold"/>
          <w:rFonts w:asciiTheme="majorHAnsi" w:hAnsiTheme="majorHAnsi" w:cstheme="majorHAnsi"/>
        </w:rPr>
        <w:t>Hahn 16</w:t>
      </w:r>
      <w:r w:rsidRPr="00AC0C88">
        <w:rPr>
          <w:rFonts w:asciiTheme="majorHAnsi" w:hAnsiTheme="majorHAnsi" w:cstheme="majorHAnsi"/>
        </w:rPr>
        <w:t xml:space="preserve">. Bryant University. </w:t>
      </w:r>
      <w:proofErr w:type="gramStart"/>
      <w:r w:rsidRPr="00AC0C88">
        <w:rPr>
          <w:rFonts w:asciiTheme="majorHAnsi" w:hAnsiTheme="majorHAnsi" w:cstheme="majorHAnsi"/>
        </w:rPr>
        <w:t>April,</w:t>
      </w:r>
      <w:proofErr w:type="gramEnd"/>
      <w:r w:rsidRPr="00AC0C88">
        <w:rPr>
          <w:rFonts w:asciiTheme="majorHAnsi" w:hAnsiTheme="majorHAnsi" w:cstheme="majorHAnsi"/>
        </w:rPr>
        <w:t xml:space="preserve"> 2016. Global Economic Expansion and the Prevalence of Militarized Interstate Disputes. </w:t>
      </w:r>
      <w:hyperlink r:id="rId19" w:history="1">
        <w:r w:rsidRPr="00AC0C88">
          <w:rPr>
            <w:rStyle w:val="Hyperlink"/>
            <w:rFonts w:asciiTheme="majorHAnsi" w:hAnsiTheme="majorHAnsi" w:cstheme="majorHAnsi"/>
          </w:rPr>
          <w:t>https://digitalcommons.bryant.edu/honors_economics/24/</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r w:rsidRPr="00AC0C88">
        <w:rPr>
          <w:rFonts w:asciiTheme="majorHAnsi" w:hAnsiTheme="majorHAnsi" w:cstheme="majorHAnsi"/>
        </w:rPr>
        <w:t xml:space="preserve"> *MIDs = Militarized Interstate Disputes</w:t>
      </w:r>
    </w:p>
    <w:p w14:paraId="28619E6B" w14:textId="77777777" w:rsidR="003A7A8D" w:rsidRPr="00AC0C88" w:rsidRDefault="003A7A8D" w:rsidP="003A7A8D">
      <w:pPr>
        <w:rPr>
          <w:rFonts w:asciiTheme="majorHAnsi" w:hAnsiTheme="majorHAnsi" w:cstheme="majorHAnsi"/>
          <w:sz w:val="16"/>
        </w:rPr>
      </w:pPr>
      <w:r w:rsidRPr="00AC0C88">
        <w:rPr>
          <w:rFonts w:asciiTheme="majorHAnsi" w:hAnsiTheme="majorHAnsi" w:cstheme="majorHAnsi"/>
          <w:sz w:val="16"/>
        </w:rPr>
        <w:t xml:space="preserve">3. Neo-Marxist Views on Asymmetrical Trade One of the most supported arguments against the notion that economic expansion promotes peace is that </w:t>
      </w:r>
      <w:r w:rsidRPr="00AC0C88">
        <w:rPr>
          <w:rStyle w:val="Emphasis"/>
          <w:rFonts w:asciiTheme="majorHAnsi" w:hAnsiTheme="majorHAnsi" w:cstheme="majorHAnsi"/>
          <w:highlight w:val="green"/>
        </w:rPr>
        <w:t>trade</w:t>
      </w:r>
      <w:r w:rsidRPr="00AC0C88">
        <w:rPr>
          <w:rFonts w:asciiTheme="majorHAnsi" w:hAnsiTheme="majorHAnsi" w:cstheme="majorHAnsi"/>
          <w:sz w:val="16"/>
        </w:rPr>
        <w:t xml:space="preserve">, brought about by </w:t>
      </w:r>
      <w:r w:rsidRPr="00AC0C88">
        <w:rPr>
          <w:rStyle w:val="StyleUnderline"/>
          <w:rFonts w:asciiTheme="majorHAnsi" w:hAnsiTheme="majorHAnsi" w:cstheme="majorHAnsi"/>
        </w:rPr>
        <w:t xml:space="preserve">economic expansion, </w:t>
      </w:r>
      <w:r w:rsidRPr="00AC0C88">
        <w:rPr>
          <w:rStyle w:val="StyleUnderline"/>
          <w:rFonts w:asciiTheme="majorHAnsi" w:hAnsiTheme="majorHAnsi" w:cstheme="majorHAnsi"/>
          <w:highlight w:val="green"/>
        </w:rPr>
        <w:t xml:space="preserve">actually </w:t>
      </w:r>
      <w:r w:rsidRPr="00AC0C88">
        <w:rPr>
          <w:rStyle w:val="Emphasis"/>
          <w:rFonts w:asciiTheme="majorHAnsi" w:hAnsiTheme="majorHAnsi" w:cstheme="majorHAnsi"/>
          <w:highlight w:val="green"/>
        </w:rPr>
        <w:t xml:space="preserve">increases </w:t>
      </w:r>
      <w:proofErr w:type="spellStart"/>
      <w:r w:rsidRPr="00AC0C88">
        <w:rPr>
          <w:rStyle w:val="Emphasis"/>
          <w:rFonts w:asciiTheme="majorHAnsi" w:hAnsiTheme="majorHAnsi" w:cstheme="majorHAnsi"/>
          <w:highlight w:val="green"/>
        </w:rPr>
        <w:t>MIDs</w:t>
      </w:r>
      <w:r w:rsidRPr="00AC0C88">
        <w:rPr>
          <w:rFonts w:asciiTheme="majorHAnsi" w:hAnsiTheme="majorHAnsi" w:cstheme="majorHAnsi"/>
          <w:sz w:val="16"/>
        </w:rPr>
        <w:t>.</w:t>
      </w:r>
      <w:proofErr w:type="spellEnd"/>
      <w:r w:rsidRPr="00AC0C88">
        <w:rPr>
          <w:rFonts w:asciiTheme="majorHAnsi" w:hAnsiTheme="majorHAnsi" w:cstheme="majorHAnsi"/>
          <w:sz w:val="16"/>
        </w:rPr>
        <w:t xml:space="preserve"> Many authors have in fact argued that </w:t>
      </w:r>
      <w:r w:rsidRPr="00AC0C88">
        <w:rPr>
          <w:rStyle w:val="StyleUnderline"/>
          <w:rFonts w:asciiTheme="majorHAnsi" w:hAnsiTheme="majorHAnsi" w:cstheme="majorHAnsi"/>
        </w:rPr>
        <w:t>increased</w:t>
      </w:r>
      <w:r w:rsidRPr="00AC0C88">
        <w:rPr>
          <w:rFonts w:asciiTheme="majorHAnsi" w:hAnsiTheme="majorHAnsi" w:cstheme="majorHAnsi"/>
          <w:sz w:val="16"/>
        </w:rPr>
        <w:t xml:space="preserve"> </w:t>
      </w:r>
      <w:r w:rsidRPr="00AC0C88">
        <w:rPr>
          <w:rStyle w:val="Emphasis"/>
          <w:rFonts w:asciiTheme="majorHAnsi" w:hAnsiTheme="majorHAnsi" w:cstheme="majorHAnsi"/>
        </w:rPr>
        <w:t xml:space="preserve">economic </w:t>
      </w:r>
      <w:r w:rsidRPr="00AC0C88">
        <w:rPr>
          <w:rStyle w:val="Emphasis"/>
          <w:rFonts w:asciiTheme="majorHAnsi" w:hAnsiTheme="majorHAnsi" w:cstheme="majorHAnsi"/>
          <w:highlight w:val="green"/>
        </w:rPr>
        <w:t>interdependence</w:t>
      </w:r>
      <w:r w:rsidRPr="00AC0C88">
        <w:rPr>
          <w:rFonts w:asciiTheme="majorHAnsi" w:hAnsiTheme="majorHAnsi" w:cstheme="majorHAnsi"/>
          <w:sz w:val="16"/>
        </w:rPr>
        <w:t xml:space="preserve"> </w:t>
      </w:r>
      <w:r w:rsidRPr="00AC0C88">
        <w:rPr>
          <w:rStyle w:val="StyleUnderline"/>
          <w:rFonts w:asciiTheme="majorHAnsi" w:hAnsiTheme="majorHAnsi" w:cstheme="majorHAnsi"/>
        </w:rPr>
        <w:t>and</w:t>
      </w:r>
      <w:r w:rsidRPr="00AC0C88">
        <w:rPr>
          <w:rFonts w:asciiTheme="majorHAnsi" w:hAnsiTheme="majorHAnsi" w:cstheme="majorHAnsi"/>
          <w:sz w:val="16"/>
        </w:rPr>
        <w:t xml:space="preserve"> increased </w:t>
      </w:r>
      <w:r w:rsidRPr="00AC0C88">
        <w:rPr>
          <w:rStyle w:val="Emphasis"/>
          <w:rFonts w:asciiTheme="majorHAnsi" w:hAnsiTheme="majorHAnsi" w:cstheme="majorHAnsi"/>
        </w:rPr>
        <w:t>trade</w:t>
      </w:r>
      <w:r w:rsidRPr="00AC0C88">
        <w:rPr>
          <w:rFonts w:asciiTheme="majorHAnsi" w:hAnsiTheme="majorHAnsi" w:cstheme="majorHAnsi"/>
          <w:sz w:val="16"/>
        </w:rPr>
        <w:t xml:space="preserve"> </w:t>
      </w:r>
      <w:r w:rsidRPr="00AC0C88">
        <w:rPr>
          <w:rStyle w:val="StyleUnderline"/>
          <w:rFonts w:asciiTheme="majorHAnsi" w:hAnsiTheme="majorHAnsi" w:cstheme="majorHAnsi"/>
        </w:rPr>
        <w:t>may have, in some ways, “</w:t>
      </w:r>
      <w:r w:rsidRPr="00AC0C88">
        <w:rPr>
          <w:rStyle w:val="Emphasis"/>
          <w:rFonts w:asciiTheme="majorHAnsi" w:hAnsiTheme="majorHAnsi" w:cstheme="majorHAnsi"/>
          <w:highlight w:val="green"/>
        </w:rPr>
        <w:t>cheapened war</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and</w:t>
      </w:r>
      <w:r w:rsidRPr="00AC0C88">
        <w:rPr>
          <w:rStyle w:val="StyleUnderline"/>
          <w:rFonts w:asciiTheme="majorHAnsi" w:hAnsiTheme="majorHAnsi" w:cstheme="majorHAnsi"/>
        </w:rPr>
        <w:t xml:space="preserve"> thus </w:t>
      </w:r>
      <w:r w:rsidRPr="00AC0C88">
        <w:rPr>
          <w:rStyle w:val="StyleUnderline"/>
          <w:rFonts w:asciiTheme="majorHAnsi" w:hAnsiTheme="majorHAnsi" w:cstheme="majorHAnsi"/>
          <w:highlight w:val="green"/>
        </w:rPr>
        <w:t xml:space="preserve">made it </w:t>
      </w:r>
      <w:r w:rsidRPr="00AC0C88">
        <w:rPr>
          <w:rStyle w:val="Emphasis"/>
          <w:rFonts w:asciiTheme="majorHAnsi" w:hAnsiTheme="majorHAnsi" w:cstheme="majorHAnsi"/>
          <w:highlight w:val="green"/>
        </w:rPr>
        <w:t>easier to wage war more frequently</w:t>
      </w:r>
      <w:r w:rsidRPr="00AC0C88">
        <w:rPr>
          <w:rFonts w:asciiTheme="majorHAnsi" w:hAnsiTheme="majorHAnsi" w:cstheme="majorHAnsi"/>
          <w:sz w:val="16"/>
        </w:rPr>
        <w:t xml:space="preserve"> (Harrison and Nikolaus 2012). Neo-Marxists and Dependency Theorists argue that </w:t>
      </w:r>
      <w:r w:rsidRPr="00AC0C88">
        <w:rPr>
          <w:rStyle w:val="StyleUnderline"/>
          <w:rFonts w:asciiTheme="majorHAnsi" w:hAnsiTheme="majorHAnsi" w:cstheme="majorHAnsi"/>
          <w:highlight w:val="green"/>
        </w:rPr>
        <w:t>the notion that trade promotes peace</w:t>
      </w:r>
      <w:r w:rsidRPr="00AC0C88">
        <w:rPr>
          <w:rStyle w:val="StyleUnderline"/>
          <w:rFonts w:asciiTheme="majorHAnsi" w:hAnsiTheme="majorHAnsi" w:cstheme="majorHAnsi"/>
        </w:rPr>
        <w:t xml:space="preserve"> often </w:t>
      </w:r>
      <w:r w:rsidRPr="00AC0C88">
        <w:rPr>
          <w:rStyle w:val="StyleUnderline"/>
          <w:rFonts w:asciiTheme="majorHAnsi" w:hAnsiTheme="majorHAnsi" w:cstheme="majorHAnsi"/>
          <w:highlight w:val="green"/>
        </w:rPr>
        <w:t>depends on</w:t>
      </w:r>
      <w:r w:rsidRPr="00AC0C88">
        <w:rPr>
          <w:rStyle w:val="StyleUnderline"/>
          <w:rFonts w:asciiTheme="majorHAnsi" w:hAnsiTheme="majorHAnsi" w:cstheme="majorHAnsi"/>
        </w:rPr>
        <w:t xml:space="preserve"> the </w:t>
      </w:r>
      <w:r w:rsidRPr="00AC0C88">
        <w:rPr>
          <w:rStyle w:val="Emphasis"/>
          <w:rFonts w:asciiTheme="majorHAnsi" w:hAnsiTheme="majorHAnsi" w:cstheme="majorHAnsi"/>
          <w:highlight w:val="green"/>
        </w:rPr>
        <w:t>balance</w:t>
      </w:r>
      <w:r w:rsidRPr="00AC0C88">
        <w:rPr>
          <w:rStyle w:val="StyleUnderline"/>
          <w:rFonts w:asciiTheme="majorHAnsi" w:hAnsiTheme="majorHAnsi" w:cstheme="majorHAnsi"/>
        </w:rPr>
        <w:t xml:space="preserve"> of trade between two nations with a trading relationship. </w:t>
      </w:r>
      <w:r w:rsidRPr="00AC0C88">
        <w:rPr>
          <w:rStyle w:val="StyleUnderline"/>
          <w:rFonts w:asciiTheme="majorHAnsi" w:hAnsiTheme="majorHAnsi" w:cstheme="majorHAnsi"/>
          <w:highlight w:val="green"/>
        </w:rPr>
        <w:t>If</w:t>
      </w:r>
      <w:r w:rsidRPr="00AC0C88">
        <w:rPr>
          <w:rFonts w:asciiTheme="majorHAnsi" w:hAnsiTheme="majorHAnsi" w:cstheme="majorHAnsi"/>
          <w:sz w:val="16"/>
        </w:rPr>
        <w:t xml:space="preserve"> the </w:t>
      </w:r>
      <w:r w:rsidRPr="00AC0C88">
        <w:rPr>
          <w:rStyle w:val="StyleUnderline"/>
          <w:rFonts w:asciiTheme="majorHAnsi" w:hAnsiTheme="majorHAnsi" w:cstheme="majorHAnsi"/>
        </w:rPr>
        <w:t xml:space="preserve">two </w:t>
      </w:r>
      <w:r w:rsidRPr="00AC0C88">
        <w:rPr>
          <w:rStyle w:val="StyleUnderline"/>
          <w:rFonts w:asciiTheme="majorHAnsi" w:hAnsiTheme="majorHAnsi" w:cstheme="majorHAnsi"/>
          <w:highlight w:val="green"/>
        </w:rPr>
        <w:t>nations have a symmetrical</w:t>
      </w:r>
      <w:r w:rsidRPr="00AC0C88">
        <w:rPr>
          <w:rStyle w:val="StyleUnderline"/>
          <w:rFonts w:asciiTheme="majorHAnsi" w:hAnsiTheme="majorHAnsi" w:cstheme="majorHAnsi"/>
        </w:rPr>
        <w:t xml:space="preserve"> trading </w:t>
      </w:r>
      <w:r w:rsidRPr="00AC0C88">
        <w:rPr>
          <w:rStyle w:val="StyleUnderline"/>
          <w:rFonts w:asciiTheme="majorHAnsi" w:hAnsiTheme="majorHAnsi" w:cstheme="majorHAnsi"/>
          <w:highlight w:val="green"/>
        </w:rPr>
        <w:t>relationship</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then both</w:t>
      </w:r>
      <w:r w:rsidRPr="00AC0C88">
        <w:rPr>
          <w:rStyle w:val="StyleUnderline"/>
          <w:rFonts w:asciiTheme="majorHAnsi" w:hAnsiTheme="majorHAnsi" w:cstheme="majorHAnsi"/>
        </w:rPr>
        <w:t xml:space="preserve"> nations </w:t>
      </w:r>
      <w:r w:rsidRPr="00AC0C88">
        <w:rPr>
          <w:rStyle w:val="StyleUnderline"/>
          <w:rFonts w:asciiTheme="majorHAnsi" w:hAnsiTheme="majorHAnsi" w:cstheme="majorHAnsi"/>
          <w:highlight w:val="green"/>
        </w:rPr>
        <w:t>benefit</w:t>
      </w:r>
      <w:r w:rsidRPr="00AC0C88">
        <w:rPr>
          <w:rStyle w:val="StyleUnderline"/>
          <w:rFonts w:asciiTheme="majorHAnsi" w:hAnsiTheme="majorHAnsi" w:cstheme="majorHAnsi"/>
        </w:rPr>
        <w:t xml:space="preserve"> from trade </w:t>
      </w:r>
      <w:r w:rsidRPr="00AC0C88">
        <w:rPr>
          <w:rStyle w:val="StyleUnderline"/>
          <w:rFonts w:asciiTheme="majorHAnsi" w:hAnsiTheme="majorHAnsi" w:cstheme="majorHAnsi"/>
          <w:highlight w:val="green"/>
        </w:rPr>
        <w:t>equally</w:t>
      </w:r>
      <w:r w:rsidRPr="00AC0C88">
        <w:rPr>
          <w:rFonts w:asciiTheme="majorHAnsi" w:hAnsiTheme="majorHAnsi" w:cstheme="majorHAnsi"/>
          <w:sz w:val="16"/>
        </w:rPr>
        <w:t xml:space="preserve"> and may thus, engage in less conflict just as proposed by many liberal theorists. </w:t>
      </w:r>
      <w:r w:rsidRPr="00AC0C88">
        <w:rPr>
          <w:rStyle w:val="StyleUnderline"/>
          <w:rFonts w:asciiTheme="majorHAnsi" w:hAnsiTheme="majorHAnsi" w:cstheme="majorHAnsi"/>
        </w:rPr>
        <w:t xml:space="preserve">However, </w:t>
      </w:r>
      <w:r w:rsidRPr="00AC0C88">
        <w:rPr>
          <w:rStyle w:val="Emphasis"/>
          <w:rFonts w:asciiTheme="majorHAnsi" w:hAnsiTheme="majorHAnsi" w:cstheme="majorHAnsi"/>
          <w:highlight w:val="green"/>
        </w:rPr>
        <w:t>more often than not</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the</w:t>
      </w:r>
      <w:r w:rsidRPr="00AC0C88">
        <w:rPr>
          <w:rStyle w:val="StyleUnderline"/>
          <w:rFonts w:asciiTheme="majorHAnsi" w:hAnsiTheme="majorHAnsi" w:cstheme="majorHAnsi"/>
        </w:rPr>
        <w:t xml:space="preserve"> trading </w:t>
      </w:r>
      <w:r w:rsidRPr="00AC0C88">
        <w:rPr>
          <w:rStyle w:val="StyleUnderline"/>
          <w:rFonts w:asciiTheme="majorHAnsi" w:hAnsiTheme="majorHAnsi" w:cstheme="majorHAnsi"/>
          <w:highlight w:val="green"/>
        </w:rPr>
        <w:t>relationship</w:t>
      </w:r>
      <w:r w:rsidRPr="00AC0C88">
        <w:rPr>
          <w:rStyle w:val="StyleUnderline"/>
          <w:rFonts w:asciiTheme="majorHAnsi" w:hAnsiTheme="majorHAnsi" w:cstheme="majorHAnsi"/>
        </w:rPr>
        <w:t xml:space="preserve"> between two nations </w:t>
      </w:r>
      <w:r w:rsidRPr="00AC0C88">
        <w:rPr>
          <w:rStyle w:val="StyleUnderline"/>
          <w:rFonts w:asciiTheme="majorHAnsi" w:hAnsiTheme="majorHAnsi" w:cstheme="majorHAnsi"/>
          <w:highlight w:val="green"/>
        </w:rPr>
        <w:t xml:space="preserve">may be </w:t>
      </w:r>
      <w:r w:rsidRPr="00AC0C88">
        <w:rPr>
          <w:rStyle w:val="Emphasis"/>
          <w:rFonts w:asciiTheme="majorHAnsi" w:hAnsiTheme="majorHAnsi" w:cstheme="majorHAnsi"/>
          <w:highlight w:val="green"/>
        </w:rPr>
        <w:t>asymmetrical</w:t>
      </w:r>
      <w:r w:rsidRPr="00AC0C88">
        <w:rPr>
          <w:rFonts w:asciiTheme="majorHAnsi" w:hAnsiTheme="majorHAnsi" w:cstheme="majorHAnsi"/>
          <w:sz w:val="16"/>
        </w:rPr>
        <w:t xml:space="preserve">. </w:t>
      </w:r>
      <w:r w:rsidRPr="00AC0C88">
        <w:rPr>
          <w:rStyle w:val="StyleUnderline"/>
          <w:rFonts w:asciiTheme="majorHAnsi" w:hAnsiTheme="majorHAnsi" w:cstheme="majorHAnsi"/>
        </w:rPr>
        <w:t>In this case, one nation benefits more than the other.</w:t>
      </w:r>
      <w:r w:rsidRPr="00AC0C88">
        <w:rPr>
          <w:rFonts w:asciiTheme="majorHAnsi" w:hAnsiTheme="majorHAnsi" w:cstheme="majorHAnsi"/>
          <w:sz w:val="16"/>
        </w:rPr>
        <w:t xml:space="preserve"> Furthermore, </w:t>
      </w:r>
      <w:r w:rsidRPr="00AC0C88">
        <w:rPr>
          <w:rStyle w:val="StyleUnderline"/>
          <w:rFonts w:asciiTheme="majorHAnsi" w:hAnsiTheme="majorHAnsi" w:cstheme="majorHAnsi"/>
          <w:highlight w:val="green"/>
        </w:rPr>
        <w:t>one nation is</w:t>
      </w:r>
      <w:r w:rsidRPr="00AC0C88">
        <w:rPr>
          <w:rStyle w:val="StyleUnderline"/>
          <w:rFonts w:asciiTheme="majorHAnsi" w:hAnsiTheme="majorHAnsi" w:cstheme="majorHAnsi"/>
        </w:rPr>
        <w:t xml:space="preserve"> often </w:t>
      </w:r>
      <w:r w:rsidRPr="00AC0C88">
        <w:rPr>
          <w:rStyle w:val="StyleUnderline"/>
          <w:rFonts w:asciiTheme="majorHAnsi" w:hAnsiTheme="majorHAnsi" w:cstheme="majorHAnsi"/>
          <w:highlight w:val="green"/>
        </w:rPr>
        <w:t>more dependent</w:t>
      </w:r>
      <w:r w:rsidRPr="00AC0C88">
        <w:rPr>
          <w:rStyle w:val="StyleUnderline"/>
          <w:rFonts w:asciiTheme="majorHAnsi" w:hAnsiTheme="majorHAnsi" w:cstheme="majorHAnsi"/>
        </w:rPr>
        <w:t xml:space="preserve"> on trade with its partner than the partner is with it.</w:t>
      </w:r>
      <w:r w:rsidRPr="00AC0C88">
        <w:rPr>
          <w:rFonts w:asciiTheme="majorHAnsi" w:hAnsiTheme="majorHAnsi" w:cstheme="majorHAnsi"/>
          <w:sz w:val="16"/>
        </w:rPr>
        <w:t xml:space="preserve"> </w:t>
      </w:r>
      <w:r w:rsidRPr="00AC0C88">
        <w:rPr>
          <w:rStyle w:val="StyleUnderline"/>
          <w:rFonts w:asciiTheme="majorHAnsi" w:hAnsiTheme="majorHAnsi" w:cstheme="majorHAnsi"/>
          <w:highlight w:val="green"/>
        </w:rPr>
        <w:t xml:space="preserve">These circumstances can </w:t>
      </w:r>
      <w:r w:rsidRPr="00AC0C88">
        <w:rPr>
          <w:rStyle w:val="Emphasis"/>
          <w:rFonts w:asciiTheme="majorHAnsi" w:hAnsiTheme="majorHAnsi" w:cstheme="majorHAnsi"/>
          <w:highlight w:val="green"/>
        </w:rPr>
        <w:t>breed violent conflicts</w:t>
      </w:r>
      <w:r w:rsidRPr="00AC0C88">
        <w:rPr>
          <w:rFonts w:asciiTheme="majorHAnsi" w:hAnsiTheme="majorHAnsi" w:cstheme="majorHAnsi"/>
          <w:sz w:val="16"/>
        </w:rPr>
        <w:t xml:space="preserve"> (Barbieri and Schneider 1999). Barbieri’s (1996, 40) </w:t>
      </w:r>
      <w:r w:rsidRPr="00AC0C88">
        <w:rPr>
          <w:rStyle w:val="Emphasis"/>
          <w:rFonts w:asciiTheme="majorHAnsi" w:hAnsiTheme="majorHAnsi" w:cstheme="majorHAnsi"/>
          <w:highlight w:val="green"/>
        </w:rPr>
        <w:t>regression analyses have supported these claims</w:t>
      </w:r>
      <w:r w:rsidRPr="00AC0C88">
        <w:rPr>
          <w:rFonts w:asciiTheme="majorHAnsi" w:hAnsiTheme="majorHAnsi" w:cstheme="majorHAnsi"/>
          <w:sz w:val="16"/>
        </w:rPr>
        <w:t xml:space="preserve">. She found that </w:t>
      </w:r>
      <w:r w:rsidRPr="00AC0C88">
        <w:rPr>
          <w:rStyle w:val="StyleUnderline"/>
          <w:rFonts w:asciiTheme="majorHAnsi" w:hAnsiTheme="majorHAnsi" w:cstheme="majorHAnsi"/>
          <w:highlight w:val="green"/>
        </w:rPr>
        <w:t>when dyads</w:t>
      </w:r>
      <w:r w:rsidRPr="00AC0C88">
        <w:rPr>
          <w:rFonts w:asciiTheme="majorHAnsi" w:hAnsiTheme="majorHAnsi" w:cstheme="majorHAnsi"/>
          <w:sz w:val="16"/>
        </w:rPr>
        <w:t xml:space="preserve"> (pairs of nation-states) </w:t>
      </w:r>
      <w:r w:rsidRPr="00AC0C88">
        <w:rPr>
          <w:rStyle w:val="StyleUnderline"/>
          <w:rFonts w:asciiTheme="majorHAnsi" w:hAnsiTheme="majorHAnsi" w:cstheme="majorHAnsi"/>
          <w:highlight w:val="green"/>
        </w:rPr>
        <w:t>are highly interdependent</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 xml:space="preserve">they are nearly </w:t>
      </w:r>
      <w:r w:rsidRPr="00AC0C88">
        <w:rPr>
          <w:rStyle w:val="Emphasis"/>
          <w:rFonts w:asciiTheme="majorHAnsi" w:hAnsiTheme="majorHAnsi" w:cstheme="majorHAnsi"/>
          <w:highlight w:val="green"/>
        </w:rPr>
        <w:t>25 times</w:t>
      </w:r>
      <w:r w:rsidRPr="00AC0C88">
        <w:rPr>
          <w:rStyle w:val="StyleUnderline"/>
          <w:rFonts w:asciiTheme="majorHAnsi" w:hAnsiTheme="majorHAnsi" w:cstheme="majorHAnsi"/>
          <w:highlight w:val="green"/>
        </w:rPr>
        <w:t xml:space="preserve"> more likely to engage in armed conflict</w:t>
      </w:r>
      <w:r w:rsidRPr="00AC0C88">
        <w:rPr>
          <w:rStyle w:val="StyleUnderline"/>
          <w:rFonts w:asciiTheme="majorHAnsi" w:hAnsiTheme="majorHAnsi" w:cstheme="majorHAnsi"/>
        </w:rPr>
        <w:t xml:space="preserve"> than when the dyads are not interdependent</w:t>
      </w:r>
      <w:r w:rsidRPr="00AC0C88">
        <w:rPr>
          <w:rFonts w:asciiTheme="majorHAnsi" w:hAnsiTheme="majorHAnsi" w:cstheme="majorHAnsi"/>
          <w:sz w:val="16"/>
        </w:rPr>
        <w:t xml:space="preserve">. Ultimately, she came to the conclusion that </w:t>
      </w:r>
      <w:r w:rsidRPr="00AC0C88">
        <w:rPr>
          <w:rStyle w:val="StyleUnderline"/>
          <w:rFonts w:asciiTheme="majorHAnsi" w:hAnsiTheme="majorHAnsi" w:cstheme="majorHAnsi"/>
        </w:rPr>
        <w:t>there seems to be a “hurdle effect”.</w:t>
      </w:r>
      <w:r w:rsidRPr="00AC0C88">
        <w:rPr>
          <w:rFonts w:asciiTheme="majorHAnsi" w:hAnsiTheme="majorHAnsi" w:cstheme="majorHAnsi"/>
          <w:sz w:val="16"/>
        </w:rPr>
        <w:t xml:space="preserve"> </w:t>
      </w:r>
      <w:r w:rsidRPr="00AC0C88">
        <w:rPr>
          <w:rStyle w:val="StyleUnderline"/>
          <w:rFonts w:asciiTheme="majorHAnsi" w:hAnsiTheme="majorHAnsi" w:cstheme="majorHAnsi"/>
        </w:rPr>
        <w:t>Up to a point trade does seem to promote peace</w:t>
      </w:r>
      <w:r w:rsidRPr="00AC0C88">
        <w:rPr>
          <w:rFonts w:asciiTheme="majorHAnsi" w:hAnsiTheme="majorHAnsi" w:cstheme="majorHAnsi"/>
          <w:sz w:val="16"/>
        </w:rPr>
        <w:t xml:space="preserve">. However, </w:t>
      </w:r>
      <w:r w:rsidRPr="00AC0C88">
        <w:rPr>
          <w:rStyle w:val="StyleUnderline"/>
          <w:rFonts w:asciiTheme="majorHAnsi" w:hAnsiTheme="majorHAnsi" w:cstheme="majorHAnsi"/>
        </w:rPr>
        <w:t>after that point, the balance of trade often becomes disproportionate between two nations and as a result trade promotes conflict</w:t>
      </w:r>
      <w:r w:rsidRPr="00AC0C88">
        <w:rPr>
          <w:rFonts w:asciiTheme="majorHAnsi" w:hAnsiTheme="majorHAnsi" w:cstheme="majorHAnsi"/>
          <w:sz w:val="16"/>
        </w:rPr>
        <w:t>.</w:t>
      </w:r>
    </w:p>
    <w:p w14:paraId="44072F4F" w14:textId="77777777" w:rsidR="003A7A8D" w:rsidRPr="00AC0C88" w:rsidRDefault="003A7A8D" w:rsidP="003A7A8D">
      <w:pPr>
        <w:rPr>
          <w:rFonts w:asciiTheme="majorHAnsi" w:hAnsiTheme="majorHAnsi" w:cstheme="majorHAnsi"/>
          <w:sz w:val="16"/>
        </w:rPr>
      </w:pPr>
    </w:p>
    <w:p w14:paraId="62AECBA1" w14:textId="77777777" w:rsidR="003A7A8D" w:rsidRPr="00AC0C88" w:rsidRDefault="003A7A8D" w:rsidP="003A7A8D">
      <w:pPr>
        <w:pStyle w:val="Heading4"/>
        <w:rPr>
          <w:rFonts w:asciiTheme="majorHAnsi" w:hAnsiTheme="majorHAnsi" w:cstheme="majorHAnsi"/>
        </w:rPr>
      </w:pPr>
      <w:r w:rsidRPr="00AC0C88">
        <w:rPr>
          <w:rFonts w:asciiTheme="majorHAnsi" w:hAnsiTheme="majorHAnsi" w:cstheme="majorHAnsi"/>
        </w:rPr>
        <w:t xml:space="preserve">The WTO is a central factor in increasing carbon emissions – causes warming </w:t>
      </w:r>
    </w:p>
    <w:p w14:paraId="66C6C8D6" w14:textId="77777777" w:rsidR="003A7A8D" w:rsidRPr="00AC0C88" w:rsidRDefault="003A7A8D" w:rsidP="003A7A8D">
      <w:pPr>
        <w:rPr>
          <w:rFonts w:asciiTheme="majorHAnsi" w:eastAsia="SimSun" w:hAnsiTheme="majorHAnsi" w:cstheme="majorHAnsi"/>
        </w:rPr>
      </w:pPr>
      <w:r w:rsidRPr="00AC0C88">
        <w:rPr>
          <w:rStyle w:val="Style13ptBold"/>
          <w:rFonts w:asciiTheme="majorHAnsi" w:hAnsiTheme="majorHAnsi" w:cstheme="majorHAnsi"/>
        </w:rPr>
        <w:t>Bello 08</w:t>
      </w:r>
      <w:r w:rsidRPr="00AC0C88">
        <w:rPr>
          <w:rFonts w:asciiTheme="majorHAnsi" w:hAnsiTheme="majorHAnsi" w:cstheme="majorHAnsi"/>
          <w:b/>
        </w:rPr>
        <w:t xml:space="preserve"> </w:t>
      </w:r>
      <w:r w:rsidRPr="00AC0C88">
        <w:rPr>
          <w:rFonts w:asciiTheme="majorHAnsi" w:hAnsiTheme="majorHAnsi" w:cstheme="majorHAnsi"/>
        </w:rPr>
        <w:t xml:space="preserve">Walden, senior analyst at the Bangkok-based research and advocacy institute Focus on the Global South and professor at the University of the Philippines,  July 28, “Derail Doha, Save the Climate”, </w:t>
      </w:r>
      <w:hyperlink r:id="rId20" w:history="1">
        <w:r w:rsidRPr="00AC0C88">
          <w:rPr>
            <w:rStyle w:val="Hyperlink"/>
            <w:rFonts w:asciiTheme="majorHAnsi" w:hAnsiTheme="majorHAnsi" w:cstheme="majorHAnsi"/>
          </w:rPr>
          <w:t>http://www.commondreams.org/views/2008/07/29/derail-doha-save-climate/</w:t>
        </w:r>
      </w:hyperlink>
      <w:r w:rsidRPr="00AC0C88">
        <w:rPr>
          <w:rFonts w:asciiTheme="majorHAnsi" w:hAnsiTheme="majorHAnsi" w:cstheme="majorHAnsi"/>
        </w:rPr>
        <w:t xml:space="preserve"> </w:t>
      </w:r>
      <w:proofErr w:type="spellStart"/>
      <w:r w:rsidRPr="00AC0C88">
        <w:rPr>
          <w:rFonts w:asciiTheme="majorHAnsi" w:hAnsiTheme="majorHAnsi" w:cstheme="majorHAnsi"/>
        </w:rPr>
        <w:t>brett</w:t>
      </w:r>
      <w:proofErr w:type="spellEnd"/>
    </w:p>
    <w:p w14:paraId="7313A26A" w14:textId="77777777" w:rsidR="003A7A8D" w:rsidRPr="00AC0C88" w:rsidRDefault="003A7A8D" w:rsidP="003A7A8D">
      <w:pPr>
        <w:rPr>
          <w:rStyle w:val="StyleUnderline"/>
          <w:rFonts w:asciiTheme="majorHAnsi" w:hAnsiTheme="majorHAnsi" w:cstheme="majorHAnsi"/>
        </w:rPr>
      </w:pPr>
      <w:r w:rsidRPr="00AC0C88">
        <w:rPr>
          <w:rFonts w:asciiTheme="majorHAnsi" w:hAnsiTheme="majorHAnsi" w:cstheme="majorHAnsi"/>
          <w:sz w:val="16"/>
        </w:rPr>
        <w:t xml:space="preserve">There’s something surreal about the ongoing World Trade Organization talks in Geneva, which aim at coming up with a new agreement to bring down tariffs in order to expand world trade and resuscitate global growth. </w:t>
      </w:r>
      <w:r w:rsidRPr="00AC0C88">
        <w:rPr>
          <w:rStyle w:val="StyleUnderline"/>
          <w:rFonts w:asciiTheme="majorHAnsi" w:hAnsiTheme="majorHAnsi" w:cstheme="majorHAnsi"/>
        </w:rPr>
        <w:t xml:space="preserve">In the face of the looming specter of climate change, these negotiations amount to arguing over the arrangement of deck chairs while the Titanic is sinking. </w:t>
      </w:r>
      <w:r w:rsidRPr="00AC0C88">
        <w:rPr>
          <w:rFonts w:asciiTheme="majorHAnsi" w:hAnsiTheme="majorHAnsi" w:cstheme="majorHAnsi"/>
          <w:sz w:val="16"/>
        </w:rPr>
        <w:t xml:space="preserve">Indeed, </w:t>
      </w:r>
      <w:r w:rsidRPr="00AC0C88">
        <w:rPr>
          <w:rStyle w:val="StyleUnderline"/>
          <w:rFonts w:asciiTheme="majorHAnsi" w:hAnsiTheme="majorHAnsi" w:cstheme="majorHAnsi"/>
        </w:rPr>
        <w:t xml:space="preserve">one of the most important steps in the struggle to come up with a viable strategy to deal with climate change would be the derailment of the so-called “Doha Round.” </w:t>
      </w:r>
      <w:r w:rsidRPr="00AC0C88">
        <w:rPr>
          <w:rStyle w:val="StyleUnderline"/>
          <w:rFonts w:asciiTheme="majorHAnsi" w:hAnsiTheme="majorHAnsi" w:cstheme="majorHAnsi"/>
          <w:highlight w:val="green"/>
        </w:rPr>
        <w:t>Global trade</w:t>
      </w:r>
      <w:r w:rsidRPr="00AC0C88">
        <w:rPr>
          <w:rStyle w:val="StyleUnderline"/>
          <w:rFonts w:asciiTheme="majorHAnsi" w:hAnsiTheme="majorHAnsi" w:cstheme="majorHAnsi"/>
        </w:rPr>
        <w:t xml:space="preserve"> is carried out with transportation that </w:t>
      </w:r>
      <w:r w:rsidRPr="00AC0C88">
        <w:rPr>
          <w:rStyle w:val="StyleUnderline"/>
          <w:rFonts w:asciiTheme="majorHAnsi" w:hAnsiTheme="majorHAnsi" w:cstheme="majorHAnsi"/>
          <w:highlight w:val="green"/>
        </w:rPr>
        <w:t xml:space="preserve">is heavily dependent on </w:t>
      </w:r>
      <w:r w:rsidRPr="00AC0C88">
        <w:rPr>
          <w:rStyle w:val="Emphasis"/>
          <w:rFonts w:asciiTheme="majorHAnsi" w:hAnsiTheme="majorHAnsi" w:cstheme="majorHAnsi"/>
          <w:highlight w:val="green"/>
        </w:rPr>
        <w:t>fossil fuels</w:t>
      </w:r>
      <w:r w:rsidRPr="00AC0C88">
        <w:rPr>
          <w:rStyle w:val="StyleUnderline"/>
          <w:rFonts w:asciiTheme="majorHAnsi" w:hAnsiTheme="majorHAnsi" w:cstheme="majorHAnsi"/>
        </w:rPr>
        <w:t>.</w:t>
      </w:r>
      <w:r w:rsidRPr="00AC0C88">
        <w:rPr>
          <w:rFonts w:asciiTheme="majorHAnsi" w:hAnsiTheme="majorHAnsi" w:cstheme="majorHAnsi"/>
          <w:sz w:val="16"/>
        </w:rPr>
        <w:t xml:space="preserve"> It’s estimated that about 60% of the world’s use of oil goes to transportation activities which are more than 95% dependent on fossil fuels. An OECD study estimated that </w:t>
      </w:r>
      <w:r w:rsidRPr="00AC0C88">
        <w:rPr>
          <w:rStyle w:val="StyleUnderline"/>
          <w:rFonts w:asciiTheme="majorHAnsi" w:hAnsiTheme="majorHAnsi" w:cstheme="majorHAnsi"/>
          <w:highlight w:val="green"/>
        </w:rPr>
        <w:t>the</w:t>
      </w:r>
      <w:r w:rsidRPr="00AC0C88">
        <w:rPr>
          <w:rFonts w:asciiTheme="majorHAnsi" w:hAnsiTheme="majorHAnsi" w:cstheme="majorHAnsi"/>
          <w:sz w:val="16"/>
        </w:rPr>
        <w:t xml:space="preserve"> </w:t>
      </w:r>
      <w:r w:rsidRPr="00AC0C88">
        <w:rPr>
          <w:rStyle w:val="StyleUnderline"/>
          <w:rFonts w:asciiTheme="majorHAnsi" w:hAnsiTheme="majorHAnsi" w:cstheme="majorHAnsi"/>
        </w:rPr>
        <w:t xml:space="preserve">global </w:t>
      </w:r>
      <w:r w:rsidRPr="00AC0C88">
        <w:rPr>
          <w:rStyle w:val="StyleUnderline"/>
          <w:rFonts w:asciiTheme="majorHAnsi" w:hAnsiTheme="majorHAnsi" w:cstheme="majorHAnsi"/>
          <w:highlight w:val="green"/>
        </w:rPr>
        <w:t>transport</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sector accounts for</w:t>
      </w:r>
      <w:r w:rsidRPr="00AC0C88">
        <w:rPr>
          <w:rStyle w:val="StyleUnderline"/>
          <w:rFonts w:asciiTheme="majorHAnsi" w:hAnsiTheme="majorHAnsi" w:cstheme="majorHAnsi"/>
        </w:rPr>
        <w:t xml:space="preserve"> 20-</w:t>
      </w:r>
      <w:r w:rsidRPr="00AC0C88">
        <w:rPr>
          <w:rStyle w:val="Emphasis"/>
          <w:rFonts w:asciiTheme="majorHAnsi" w:hAnsiTheme="majorHAnsi" w:cstheme="majorHAnsi"/>
          <w:highlight w:val="green"/>
        </w:rPr>
        <w:t>25% of carbon emissions</w:t>
      </w:r>
      <w:r w:rsidRPr="00AC0C88">
        <w:rPr>
          <w:rFonts w:asciiTheme="majorHAnsi" w:hAnsiTheme="majorHAnsi" w:cstheme="majorHAnsi"/>
          <w:sz w:val="16"/>
        </w:rPr>
        <w:t xml:space="preserve">, with some 66% of this figure accounted for by emissions in the industrialized countries. Global Trade: Deeply Dysfunctional </w:t>
      </w:r>
      <w:r w:rsidRPr="00AC0C88">
        <w:rPr>
          <w:rStyle w:val="Emphasis"/>
          <w:rFonts w:asciiTheme="majorHAnsi" w:hAnsiTheme="majorHAnsi" w:cstheme="majorHAnsi"/>
        </w:rPr>
        <w:t xml:space="preserve">From the point of view of environmental sustainability, </w:t>
      </w:r>
      <w:r w:rsidRPr="00AC0C88">
        <w:rPr>
          <w:rStyle w:val="Emphasis"/>
          <w:rFonts w:asciiTheme="majorHAnsi" w:hAnsiTheme="majorHAnsi" w:cstheme="majorHAnsi"/>
          <w:highlight w:val="green"/>
        </w:rPr>
        <w:t>global trade has become deeply dysfunctional</w:t>
      </w:r>
      <w:r w:rsidRPr="00AC0C88">
        <w:rPr>
          <w:rStyle w:val="Emphasis"/>
          <w:rFonts w:asciiTheme="majorHAnsi" w:hAnsiTheme="majorHAnsi" w:cstheme="majorHAnsi"/>
        </w:rPr>
        <w:t>.</w:t>
      </w:r>
      <w:r w:rsidRPr="00AC0C88">
        <w:rPr>
          <w:rFonts w:asciiTheme="majorHAnsi" w:hAnsiTheme="majorHAnsi" w:cstheme="majorHAnsi"/>
          <w:sz w:val="16"/>
        </w:rPr>
        <w:t xml:space="preserve"> Take </w:t>
      </w:r>
      <w:r w:rsidRPr="00AC0C88">
        <w:rPr>
          <w:rStyle w:val="StyleUnderline"/>
          <w:rFonts w:asciiTheme="majorHAnsi" w:hAnsiTheme="majorHAnsi" w:cstheme="majorHAnsi"/>
        </w:rPr>
        <w:t>agricultural trade</w:t>
      </w:r>
      <w:r w:rsidRPr="00AC0C88">
        <w:rPr>
          <w:rFonts w:asciiTheme="majorHAnsi" w:hAnsiTheme="majorHAnsi" w:cstheme="majorHAnsi"/>
          <w:sz w:val="16"/>
        </w:rPr>
        <w:t xml:space="preserve">. As the International Forum on Globalization has pointed out, the </w:t>
      </w:r>
      <w:r w:rsidRPr="00AC0C88">
        <w:rPr>
          <w:rStyle w:val="StyleUnderline"/>
          <w:rFonts w:asciiTheme="majorHAnsi" w:hAnsiTheme="majorHAnsi" w:cstheme="majorHAnsi"/>
          <w:highlight w:val="green"/>
        </w:rPr>
        <w:t>average plate of food</w:t>
      </w:r>
      <w:r w:rsidRPr="00AC0C88">
        <w:rPr>
          <w:rStyle w:val="StyleUnderline"/>
          <w:rFonts w:asciiTheme="majorHAnsi" w:hAnsiTheme="majorHAnsi" w:cstheme="majorHAnsi"/>
        </w:rPr>
        <w:t xml:space="preserve"> eaten </w:t>
      </w:r>
      <w:r w:rsidRPr="00AC0C88">
        <w:rPr>
          <w:rStyle w:val="StyleUnderline"/>
          <w:rFonts w:asciiTheme="majorHAnsi" w:hAnsiTheme="majorHAnsi" w:cstheme="majorHAnsi"/>
          <w:highlight w:val="green"/>
        </w:rPr>
        <w:t>in</w:t>
      </w:r>
      <w:r w:rsidRPr="00AC0C88">
        <w:rPr>
          <w:rStyle w:val="StyleUnderline"/>
          <w:rFonts w:asciiTheme="majorHAnsi" w:hAnsiTheme="majorHAnsi" w:cstheme="majorHAnsi"/>
        </w:rPr>
        <w:t xml:space="preserve"> Western industrial food-</w:t>
      </w:r>
      <w:r w:rsidRPr="00AC0C88">
        <w:rPr>
          <w:rStyle w:val="StyleUnderline"/>
          <w:rFonts w:asciiTheme="majorHAnsi" w:hAnsiTheme="majorHAnsi" w:cstheme="majorHAnsi"/>
          <w:highlight w:val="green"/>
        </w:rPr>
        <w:t>importing nations</w:t>
      </w:r>
      <w:r w:rsidRPr="00AC0C88">
        <w:rPr>
          <w:rStyle w:val="StyleUnderline"/>
          <w:rFonts w:asciiTheme="majorHAnsi" w:hAnsiTheme="majorHAnsi" w:cstheme="majorHAnsi"/>
        </w:rPr>
        <w:t xml:space="preserve"> is </w:t>
      </w:r>
      <w:r w:rsidRPr="00AC0C88">
        <w:rPr>
          <w:rStyle w:val="StyleUnderline"/>
          <w:rFonts w:asciiTheme="majorHAnsi" w:hAnsiTheme="majorHAnsi" w:cstheme="majorHAnsi"/>
          <w:highlight w:val="green"/>
        </w:rPr>
        <w:t>likely</w:t>
      </w:r>
      <w:r w:rsidRPr="00AC0C88">
        <w:rPr>
          <w:rStyle w:val="StyleUnderline"/>
          <w:rFonts w:asciiTheme="majorHAnsi" w:hAnsiTheme="majorHAnsi" w:cstheme="majorHAnsi"/>
        </w:rPr>
        <w:t xml:space="preserve"> to have </w:t>
      </w:r>
      <w:r w:rsidRPr="00AC0C88">
        <w:rPr>
          <w:rStyle w:val="StyleUnderline"/>
          <w:rFonts w:asciiTheme="majorHAnsi" w:hAnsiTheme="majorHAnsi" w:cstheme="majorHAnsi"/>
          <w:highlight w:val="green"/>
        </w:rPr>
        <w:t>traveled 1,500 miles from its source</w:t>
      </w:r>
      <w:r w:rsidRPr="00AC0C88">
        <w:rPr>
          <w:rStyle w:val="StyleUnderline"/>
          <w:rFonts w:asciiTheme="majorHAnsi" w:hAnsiTheme="majorHAnsi" w:cstheme="majorHAnsi"/>
        </w:rPr>
        <w:t>.</w:t>
      </w:r>
      <w:r w:rsidRPr="00AC0C88">
        <w:rPr>
          <w:rFonts w:asciiTheme="majorHAnsi" w:hAnsiTheme="majorHAnsi" w:cstheme="majorHAnsi"/>
          <w:sz w:val="16"/>
        </w:rPr>
        <w:t xml:space="preserve"> </w:t>
      </w:r>
      <w:r w:rsidRPr="00AC0C88">
        <w:rPr>
          <w:rStyle w:val="StyleUnderline"/>
          <w:rFonts w:asciiTheme="majorHAnsi" w:hAnsiTheme="majorHAnsi" w:cstheme="majorHAnsi"/>
        </w:rPr>
        <w:t xml:space="preserve">Long-distance travel contributes to the absurd situation wherein “three times more food is used to produce food in the industrial agricultural model </w:t>
      </w:r>
      <w:r w:rsidRPr="00AC0C88">
        <w:rPr>
          <w:rStyle w:val="StyleUnderline"/>
          <w:rFonts w:asciiTheme="majorHAnsi" w:hAnsiTheme="majorHAnsi" w:cstheme="majorHAnsi"/>
        </w:rPr>
        <w:lastRenderedPageBreak/>
        <w:t>than is derived in consuming it.”</w:t>
      </w:r>
      <w:r w:rsidRPr="00AC0C88">
        <w:rPr>
          <w:rFonts w:asciiTheme="majorHAnsi" w:hAnsiTheme="majorHAnsi" w:cstheme="majorHAnsi"/>
          <w:sz w:val="16"/>
        </w:rPr>
        <w:t xml:space="preserve"> </w:t>
      </w:r>
      <w:r w:rsidRPr="00AC0C88">
        <w:rPr>
          <w:rStyle w:val="Emphasis"/>
          <w:rFonts w:asciiTheme="majorHAnsi" w:hAnsiTheme="majorHAnsi" w:cstheme="majorHAnsi"/>
          <w:highlight w:val="green"/>
        </w:rPr>
        <w:t>The WTO has been</w:t>
      </w:r>
      <w:r w:rsidRPr="00AC0C88">
        <w:rPr>
          <w:rStyle w:val="Emphasis"/>
          <w:rFonts w:asciiTheme="majorHAnsi" w:hAnsiTheme="majorHAnsi" w:cstheme="majorHAnsi"/>
        </w:rPr>
        <w:t xml:space="preserve"> a </w:t>
      </w:r>
      <w:r w:rsidRPr="00AC0C88">
        <w:rPr>
          <w:rStyle w:val="Emphasis"/>
          <w:rFonts w:asciiTheme="majorHAnsi" w:hAnsiTheme="majorHAnsi" w:cstheme="majorHAnsi"/>
          <w:highlight w:val="green"/>
        </w:rPr>
        <w:t>central</w:t>
      </w:r>
      <w:r w:rsidRPr="00AC0C88">
        <w:rPr>
          <w:rStyle w:val="Emphasis"/>
          <w:rFonts w:asciiTheme="majorHAnsi" w:hAnsiTheme="majorHAnsi" w:cstheme="majorHAnsi"/>
        </w:rPr>
        <w:t xml:space="preserve"> factor in </w:t>
      </w:r>
      <w:r w:rsidRPr="00AC0C88">
        <w:rPr>
          <w:rStyle w:val="Emphasis"/>
          <w:rFonts w:asciiTheme="majorHAnsi" w:hAnsiTheme="majorHAnsi" w:cstheme="majorHAnsi"/>
          <w:highlight w:val="green"/>
        </w:rPr>
        <w:t>increasing carbon emissions</w:t>
      </w:r>
      <w:r w:rsidRPr="00AC0C88">
        <w:rPr>
          <w:rStyle w:val="Emphasis"/>
          <w:rFonts w:asciiTheme="majorHAnsi" w:hAnsiTheme="majorHAnsi" w:cstheme="majorHAnsi"/>
        </w:rPr>
        <w:t xml:space="preserve"> from transport.</w:t>
      </w:r>
      <w:r w:rsidRPr="00AC0C88">
        <w:rPr>
          <w:rFonts w:asciiTheme="majorHAnsi" w:hAnsiTheme="majorHAnsi" w:cstheme="majorHAnsi"/>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AC0C88">
        <w:rPr>
          <w:rFonts w:asciiTheme="majorHAnsi" w:hAnsiTheme="majorHAnsi" w:cstheme="majorHAnsi"/>
          <w:sz w:val="16"/>
        </w:rPr>
        <w:t>Mander</w:t>
      </w:r>
      <w:proofErr w:type="spellEnd"/>
      <w:r w:rsidRPr="00AC0C88">
        <w:rPr>
          <w:rFonts w:asciiTheme="majorHAnsi" w:hAnsiTheme="majorHAnsi" w:cstheme="majorHAnsi"/>
          <w:sz w:val="16"/>
        </w:rPr>
        <w:t xml:space="preserve"> and Simon </w:t>
      </w:r>
      <w:proofErr w:type="spellStart"/>
      <w:r w:rsidRPr="00AC0C88">
        <w:rPr>
          <w:rFonts w:asciiTheme="majorHAnsi" w:hAnsiTheme="majorHAnsi" w:cstheme="majorHAnsi"/>
          <w:sz w:val="16"/>
        </w:rPr>
        <w:t>Retallack</w:t>
      </w:r>
      <w:proofErr w:type="spellEnd"/>
      <w:r w:rsidRPr="00AC0C88">
        <w:rPr>
          <w:rFonts w:asciiTheme="majorHAnsi" w:hAnsiTheme="majorHAnsi" w:cstheme="majorHAnsi"/>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AC0C88">
        <w:rPr>
          <w:rStyle w:val="StyleUnderline"/>
          <w:rFonts w:asciiTheme="majorHAnsi" w:hAnsiTheme="majorHAnsi" w:cstheme="majorHAnsi"/>
        </w:rPr>
        <w:t xml:space="preserve">suggesting that </w:t>
      </w:r>
      <w:r w:rsidRPr="00AC0C88">
        <w:rPr>
          <w:rStyle w:val="StyleUnderline"/>
          <w:rFonts w:asciiTheme="majorHAnsi" w:hAnsiTheme="majorHAnsi" w:cstheme="majorHAnsi"/>
          <w:highlight w:val="green"/>
        </w:rPr>
        <w:t>fuel consumption by civil aviation is going up</w:t>
      </w:r>
      <w:r w:rsidRPr="00AC0C88">
        <w:rPr>
          <w:rStyle w:val="StyleUnderline"/>
          <w:rFonts w:asciiTheme="majorHAnsi" w:hAnsiTheme="majorHAnsi" w:cstheme="majorHAnsi"/>
        </w:rPr>
        <w:t xml:space="preserve"> at the rate of three percent a year </w:t>
      </w:r>
      <w:r w:rsidRPr="00AC0C88">
        <w:rPr>
          <w:rStyle w:val="StyleUnderline"/>
          <w:rFonts w:asciiTheme="majorHAnsi" w:hAnsiTheme="majorHAnsi" w:cstheme="majorHAnsi"/>
          <w:highlight w:val="green"/>
        </w:rPr>
        <w:t>and could rise</w:t>
      </w:r>
      <w:r w:rsidRPr="00AC0C88">
        <w:rPr>
          <w:rStyle w:val="StyleUnderline"/>
          <w:rFonts w:asciiTheme="majorHAnsi" w:hAnsiTheme="majorHAnsi" w:cstheme="majorHAnsi"/>
        </w:rPr>
        <w:t xml:space="preserve"> by nearly </w:t>
      </w:r>
      <w:r w:rsidRPr="00AC0C88">
        <w:rPr>
          <w:rStyle w:val="StyleUnderline"/>
          <w:rFonts w:asciiTheme="majorHAnsi" w:hAnsiTheme="majorHAnsi" w:cstheme="majorHAnsi"/>
          <w:highlight w:val="green"/>
        </w:rPr>
        <w:t>350%</w:t>
      </w:r>
      <w:r w:rsidRPr="00AC0C88">
        <w:rPr>
          <w:rStyle w:val="StyleUnderline"/>
          <w:rFonts w:asciiTheme="majorHAnsi" w:hAnsiTheme="majorHAnsi" w:cstheme="majorHAnsi"/>
        </w:rPr>
        <w:t xml:space="preserve"> from 1992 levels by 2050</w:t>
      </w:r>
      <w:r w:rsidRPr="00AC0C88">
        <w:rPr>
          <w:rFonts w:asciiTheme="majorHAnsi" w:hAnsiTheme="majorHAnsi" w:cstheme="majorHAnsi"/>
          <w:sz w:val="16"/>
        </w:rPr>
        <w:t xml:space="preserve">. Note </w:t>
      </w:r>
      <w:proofErr w:type="spellStart"/>
      <w:r w:rsidRPr="00AC0C88">
        <w:rPr>
          <w:rFonts w:asciiTheme="majorHAnsi" w:hAnsiTheme="majorHAnsi" w:cstheme="majorHAnsi"/>
          <w:sz w:val="16"/>
        </w:rPr>
        <w:t>Mander</w:t>
      </w:r>
      <w:proofErr w:type="spellEnd"/>
      <w:r w:rsidRPr="00AC0C88">
        <w:rPr>
          <w:rFonts w:asciiTheme="majorHAnsi" w:hAnsiTheme="majorHAnsi" w:cstheme="majorHAnsi"/>
          <w:sz w:val="16"/>
        </w:rPr>
        <w:t xml:space="preserve"> and </w:t>
      </w:r>
      <w:proofErr w:type="spellStart"/>
      <w:r w:rsidRPr="00AC0C88">
        <w:rPr>
          <w:rFonts w:asciiTheme="majorHAnsi" w:hAnsiTheme="majorHAnsi" w:cstheme="majorHAnsi"/>
          <w:sz w:val="16"/>
        </w:rPr>
        <w:t>Retallack</w:t>
      </w:r>
      <w:proofErr w:type="spellEnd"/>
      <w:r w:rsidRPr="00AC0C88">
        <w:rPr>
          <w:rFonts w:asciiTheme="majorHAnsi" w:hAnsiTheme="majorHAnsi" w:cstheme="majorHAnsi"/>
          <w:sz w:val="16"/>
        </w:rPr>
        <w:t>: “Each ton of freight moved by plane uses forty nine times as much energy per kilometer as when it’s moved by ship</w:t>
      </w:r>
      <w:proofErr w:type="gramStart"/>
      <w:r w:rsidRPr="00AC0C88">
        <w:rPr>
          <w:rFonts w:asciiTheme="majorHAnsi" w:hAnsiTheme="majorHAnsi" w:cstheme="majorHAnsi"/>
          <w:sz w:val="16"/>
        </w:rPr>
        <w:t>….A</w:t>
      </w:r>
      <w:proofErr w:type="gramEnd"/>
      <w:r w:rsidRPr="00AC0C88">
        <w:rPr>
          <w:rFonts w:asciiTheme="majorHAnsi" w:hAnsiTheme="majorHAnsi" w:cstheme="majorHAnsi"/>
          <w:sz w:val="16"/>
        </w:rPr>
        <w:t xml:space="preserve"> two-minute takeoff by a 747 is equal to 2.4 million lawn mowers running for twenty minutes.”</w:t>
      </w:r>
      <w:r w:rsidRPr="00AC0C88">
        <w:rPr>
          <w:rStyle w:val="StyleUnderline"/>
          <w:rFonts w:asciiTheme="majorHAnsi" w:hAnsiTheme="majorHAnsi" w:cstheme="majorHAnsi"/>
        </w:rPr>
        <w:t xml:space="preserve"> In support of trade expansion and global economic growth, authorities have by and large not taxed aviation fuel as well as marine bunker fuel, which now account for 20% of all emissions in the transport sector. </w:t>
      </w:r>
      <w:r w:rsidRPr="00AC0C88">
        <w:rPr>
          <w:rFonts w:asciiTheme="majorHAnsi" w:hAnsiTheme="majorHAnsi" w:cstheme="majorHAnsi"/>
          <w:sz w:val="16"/>
        </w:rPr>
        <w:t xml:space="preserve">Along with fossil-fuel-intensive air transport, </w:t>
      </w:r>
      <w:r w:rsidRPr="00AC0C88">
        <w:rPr>
          <w:rStyle w:val="StyleUnderline"/>
          <w:rFonts w:asciiTheme="majorHAnsi" w:hAnsiTheme="majorHAnsi" w:cstheme="majorHAnsi"/>
          <w:highlight w:val="green"/>
        </w:rPr>
        <w:t>fossil-fuel-intensive road transport has also been favored by the expansion of world trade</w:t>
      </w:r>
      <w:r w:rsidRPr="00AC0C88">
        <w:rPr>
          <w:rFonts w:asciiTheme="majorHAnsi" w:hAnsiTheme="majorHAnsi" w:cstheme="majorHAnsi"/>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AC0C88">
        <w:rPr>
          <w:rFonts w:asciiTheme="majorHAnsi" w:hAnsiTheme="majorHAnsi" w:cstheme="majorHAnsi"/>
          <w:sz w:val="16"/>
        </w:rPr>
        <w:t>a</w:t>
      </w:r>
      <w:proofErr w:type="gramEnd"/>
      <w:r w:rsidRPr="00AC0C88">
        <w:rPr>
          <w:rFonts w:asciiTheme="majorHAnsi" w:hAnsiTheme="majorHAnsi" w:cstheme="majorHAnsi"/>
          <w:sz w:val="16"/>
        </w:rPr>
        <w:t xml:space="preserve"> Panacea </w:t>
      </w:r>
      <w:r w:rsidRPr="00AC0C88">
        <w:rPr>
          <w:rStyle w:val="StyleUnderline"/>
          <w:rFonts w:asciiTheme="majorHAnsi" w:hAnsiTheme="majorHAnsi" w:cstheme="majorHAnsi"/>
          <w:highlight w:val="green"/>
        </w:rPr>
        <w:t>There has been talk about decoupling trade</w:t>
      </w:r>
      <w:r w:rsidRPr="00AC0C88">
        <w:rPr>
          <w:rStyle w:val="StyleUnderline"/>
          <w:rFonts w:asciiTheme="majorHAnsi" w:hAnsiTheme="majorHAnsi" w:cstheme="majorHAnsi"/>
        </w:rPr>
        <w:t xml:space="preserve"> and growth </w:t>
      </w:r>
      <w:r w:rsidRPr="00AC0C88">
        <w:rPr>
          <w:rStyle w:val="StyleUnderline"/>
          <w:rFonts w:asciiTheme="majorHAnsi" w:hAnsiTheme="majorHAnsi" w:cstheme="majorHAnsi"/>
          <w:highlight w:val="green"/>
        </w:rPr>
        <w:t>from energy</w:t>
      </w:r>
      <w:r w:rsidRPr="00AC0C88">
        <w:rPr>
          <w:rStyle w:val="StyleUnderline"/>
          <w:rFonts w:asciiTheme="majorHAnsi" w:hAnsiTheme="majorHAnsi" w:cstheme="majorHAnsi"/>
        </w:rPr>
        <w:t xml:space="preserve"> or shifting from fossil fuels to other, less carbon-intensive energy sources. The reality is that the other energy sources being seriously considered are either dangerous, like nuclear power</w:t>
      </w:r>
      <w:r w:rsidRPr="00AC0C88">
        <w:rPr>
          <w:rFonts w:asciiTheme="majorHAnsi" w:hAnsiTheme="majorHAnsi" w:cstheme="majorHAnsi"/>
          <w:sz w:val="16"/>
        </w:rPr>
        <w:t xml:space="preserve">; </w:t>
      </w:r>
      <w:r w:rsidRPr="00AC0C88">
        <w:rPr>
          <w:rStyle w:val="StyleUnderline"/>
          <w:rFonts w:asciiTheme="majorHAnsi" w:hAnsiTheme="majorHAnsi" w:cstheme="majorHAnsi"/>
        </w:rPr>
        <w:t>with deleterious side-effects, like biofuels’ negative impact on food production</w:t>
      </w:r>
      <w:r w:rsidRPr="00AC0C88">
        <w:rPr>
          <w:rFonts w:asciiTheme="majorHAnsi" w:hAnsiTheme="majorHAnsi" w:cstheme="majorHAnsi"/>
          <w:sz w:val="16"/>
        </w:rPr>
        <w:t xml:space="preserve">; or science fiction as this stage, like carbon sequestration and storage technology. For the foreseeable future, </w:t>
      </w:r>
      <w:r w:rsidRPr="00AC0C88">
        <w:rPr>
          <w:rStyle w:val="Emphasis"/>
          <w:rFonts w:asciiTheme="majorHAnsi" w:hAnsiTheme="majorHAnsi" w:cstheme="majorHAnsi"/>
          <w:highlight w:val="green"/>
        </w:rPr>
        <w:t>trade expansion</w:t>
      </w:r>
      <w:r w:rsidRPr="00AC0C88">
        <w:rPr>
          <w:rStyle w:val="Emphasis"/>
          <w:rFonts w:asciiTheme="majorHAnsi" w:hAnsiTheme="majorHAnsi" w:cstheme="majorHAnsi"/>
        </w:rPr>
        <w:t xml:space="preserve"> and global growth </w:t>
      </w:r>
      <w:r w:rsidRPr="00AC0C88">
        <w:rPr>
          <w:rStyle w:val="Emphasis"/>
          <w:rFonts w:asciiTheme="majorHAnsi" w:hAnsiTheme="majorHAnsi" w:cstheme="majorHAnsi"/>
          <w:highlight w:val="green"/>
        </w:rPr>
        <w:t>will fall in line with their historical trajectory of</w:t>
      </w:r>
      <w:r w:rsidRPr="00AC0C88">
        <w:rPr>
          <w:rStyle w:val="Emphasis"/>
          <w:rFonts w:asciiTheme="majorHAnsi" w:hAnsiTheme="majorHAnsi" w:cstheme="majorHAnsi"/>
        </w:rPr>
        <w:t xml:space="preserve"> being correlated with </w:t>
      </w:r>
      <w:r w:rsidRPr="00AC0C88">
        <w:rPr>
          <w:rStyle w:val="Emphasis"/>
          <w:rFonts w:asciiTheme="majorHAnsi" w:hAnsiTheme="majorHAnsi" w:cstheme="majorHAnsi"/>
          <w:highlight w:val="green"/>
        </w:rPr>
        <w:t>increased</w:t>
      </w:r>
      <w:r w:rsidRPr="00AC0C88">
        <w:rPr>
          <w:rStyle w:val="Emphasis"/>
          <w:rFonts w:asciiTheme="majorHAnsi" w:hAnsiTheme="majorHAnsi" w:cstheme="majorHAnsi"/>
        </w:rPr>
        <w:t xml:space="preserve"> greenhouse gas </w:t>
      </w:r>
      <w:r w:rsidRPr="00AC0C88">
        <w:rPr>
          <w:rStyle w:val="Emphasis"/>
          <w:rFonts w:asciiTheme="majorHAnsi" w:hAnsiTheme="majorHAnsi" w:cstheme="majorHAnsi"/>
          <w:highlight w:val="green"/>
        </w:rPr>
        <w:t>emissions</w:t>
      </w:r>
      <w:r w:rsidRPr="00AC0C88">
        <w:rPr>
          <w:rStyle w:val="StyleUnderline"/>
          <w:rFonts w:asciiTheme="majorHAnsi" w:hAnsiTheme="majorHAnsi" w:cstheme="majorHAnsi"/>
        </w:rPr>
        <w:t xml:space="preserve">. A sharp U-turn in consumption and growth in the developed countries and </w:t>
      </w:r>
      <w:r w:rsidRPr="00AC0C88">
        <w:rPr>
          <w:rStyle w:val="StyleUnderline"/>
          <w:rFonts w:asciiTheme="majorHAnsi" w:hAnsiTheme="majorHAnsi" w:cstheme="majorHAnsi"/>
          <w:highlight w:val="green"/>
        </w:rPr>
        <w:t xml:space="preserve">a significant decrease in global trade </w:t>
      </w:r>
      <w:r w:rsidRPr="00AC0C88">
        <w:rPr>
          <w:rStyle w:val="StyleUnderline"/>
          <w:rFonts w:asciiTheme="majorHAnsi" w:hAnsiTheme="majorHAnsi" w:cstheme="majorHAnsi"/>
        </w:rPr>
        <w:t xml:space="preserve">are unavoidable if we are to have a viable strategy against climate change. </w:t>
      </w:r>
      <w:r w:rsidRPr="00AC0C88">
        <w:rPr>
          <w:rStyle w:val="Emphasis"/>
          <w:rFonts w:asciiTheme="majorHAnsi" w:hAnsiTheme="majorHAnsi" w:cstheme="majorHAnsi"/>
        </w:rPr>
        <w:t xml:space="preserve">This </w:t>
      </w:r>
      <w:r w:rsidRPr="00AC0C88">
        <w:rPr>
          <w:rStyle w:val="Emphasis"/>
          <w:rFonts w:asciiTheme="majorHAnsi" w:hAnsiTheme="majorHAnsi" w:cstheme="majorHAnsi"/>
          <w:highlight w:val="green"/>
        </w:rPr>
        <w:t>will set the stage for a reduction in</w:t>
      </w:r>
      <w:r w:rsidRPr="00AC0C88">
        <w:rPr>
          <w:rStyle w:val="Emphasis"/>
          <w:rFonts w:asciiTheme="majorHAnsi" w:hAnsiTheme="majorHAnsi" w:cstheme="majorHAnsi"/>
        </w:rPr>
        <w:t xml:space="preserve"> greenhouse gas </w:t>
      </w:r>
      <w:r w:rsidRPr="00AC0C88">
        <w:rPr>
          <w:rStyle w:val="Emphasis"/>
          <w:rFonts w:asciiTheme="majorHAnsi" w:hAnsiTheme="majorHAnsi" w:cstheme="majorHAnsi"/>
          <w:highlight w:val="green"/>
        </w:rPr>
        <w:t>emissions</w:t>
      </w:r>
      <w:r w:rsidRPr="00AC0C88">
        <w:rPr>
          <w:rStyle w:val="Emphasis"/>
          <w:rFonts w:asciiTheme="majorHAnsi" w:hAnsiTheme="majorHAnsi" w:cstheme="majorHAnsi"/>
        </w:rPr>
        <w:t>, including from the energy-intensive transportation sector.</w:t>
      </w:r>
      <w:r w:rsidRPr="00AC0C88">
        <w:rPr>
          <w:rFonts w:asciiTheme="majorHAnsi" w:hAnsiTheme="majorHAnsi" w:cstheme="majorHAnsi"/>
          <w:sz w:val="16"/>
        </w:rPr>
        <w:t xml:space="preserve"> The outcome of the Doha negotiations will determine whether free trade will intensify or lose momentum. </w:t>
      </w:r>
      <w:r w:rsidRPr="00AC0C88">
        <w:rPr>
          <w:rStyle w:val="StyleUnderline"/>
          <w:rFonts w:asciiTheme="majorHAnsi" w:hAnsiTheme="majorHAnsi" w:cstheme="majorHAnsi"/>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534AB332" w14:textId="77777777" w:rsidR="003A7A8D" w:rsidRPr="00AC0C88" w:rsidRDefault="003A7A8D" w:rsidP="003A7A8D">
      <w:pPr>
        <w:rPr>
          <w:rFonts w:asciiTheme="majorHAnsi" w:hAnsiTheme="majorHAnsi" w:cstheme="majorHAnsi"/>
        </w:rPr>
      </w:pPr>
    </w:p>
    <w:p w14:paraId="73C95436" w14:textId="77777777" w:rsidR="003A7A8D" w:rsidRPr="00AC0C88" w:rsidRDefault="003A7A8D" w:rsidP="003A7A8D">
      <w:pPr>
        <w:pStyle w:val="Heading4"/>
        <w:rPr>
          <w:rFonts w:asciiTheme="majorHAnsi" w:hAnsiTheme="majorHAnsi" w:cstheme="majorHAnsi"/>
        </w:rPr>
      </w:pPr>
      <w:r w:rsidRPr="00AC0C88">
        <w:rPr>
          <w:rFonts w:asciiTheme="majorHAnsi" w:hAnsiTheme="majorHAnsi" w:cstheme="majorHAnsi"/>
        </w:rPr>
        <w:t>Extinction.</w:t>
      </w:r>
    </w:p>
    <w:p w14:paraId="0DB08DA9" w14:textId="77777777" w:rsidR="003A7A8D" w:rsidRPr="00AC0C88" w:rsidRDefault="003A7A8D" w:rsidP="003A7A8D">
      <w:pPr>
        <w:rPr>
          <w:rFonts w:asciiTheme="majorHAnsi" w:hAnsiTheme="majorHAnsi" w:cstheme="majorHAnsi"/>
        </w:rPr>
      </w:pPr>
      <w:r w:rsidRPr="00AC0C88">
        <w:rPr>
          <w:rStyle w:val="Style13ptBold"/>
          <w:rFonts w:asciiTheme="majorHAnsi" w:hAnsiTheme="majorHAnsi" w:cstheme="majorHAnsi"/>
        </w:rPr>
        <w:t xml:space="preserve">Torres </w:t>
      </w:r>
      <w:proofErr w:type="gramStart"/>
      <w:r w:rsidRPr="00AC0C88">
        <w:rPr>
          <w:rStyle w:val="Style13ptBold"/>
          <w:rFonts w:asciiTheme="majorHAnsi" w:hAnsiTheme="majorHAnsi" w:cstheme="majorHAnsi"/>
        </w:rPr>
        <w:t>16</w:t>
      </w:r>
      <w:r w:rsidRPr="00AC0C88">
        <w:rPr>
          <w:rFonts w:asciiTheme="majorHAnsi" w:hAnsiTheme="majorHAnsi" w:cstheme="majorHAnsi"/>
        </w:rPr>
        <w:t xml:space="preserve">  (</w:t>
      </w:r>
      <w:proofErr w:type="gramEnd"/>
      <w:r w:rsidRPr="00AC0C88">
        <w:rPr>
          <w:rFonts w:asciiTheme="majorHAnsi" w:hAnsiTheme="majorHAnsi" w:cstheme="majorHAnsi"/>
        </w:rPr>
        <w:t xml:space="preserve">Phil, affiliate scholar @ Institute for Ethics and Emerging Technologies PhD candidate @ Rice University in tropical conservation biology, Op-ed: Climate Change Is the Most Urgent Existential Risk, </w:t>
      </w:r>
      <w:hyperlink r:id="rId21" w:history="1">
        <w:r w:rsidRPr="00AC0C88">
          <w:rPr>
            <w:rStyle w:val="Hyperlink"/>
            <w:rFonts w:asciiTheme="majorHAnsi" w:hAnsiTheme="majorHAnsi" w:cstheme="majorHAnsi"/>
          </w:rPr>
          <w:t>http://ieet.org/index.php/IEET/more/Torres20160807</w:t>
        </w:r>
      </w:hyperlink>
      <w:r w:rsidRPr="00AC0C88">
        <w:rPr>
          <w:rFonts w:asciiTheme="majorHAnsi" w:hAnsiTheme="majorHAnsi" w:cstheme="majorHAnsi"/>
        </w:rPr>
        <w:t xml:space="preserve">) </w:t>
      </w:r>
    </w:p>
    <w:p w14:paraId="4937518E" w14:textId="77777777" w:rsidR="003A7A8D" w:rsidRPr="00AC0C88" w:rsidRDefault="003A7A8D" w:rsidP="003A7A8D">
      <w:pPr>
        <w:rPr>
          <w:rFonts w:asciiTheme="majorHAnsi" w:hAnsiTheme="majorHAnsi" w:cstheme="majorHAnsi"/>
          <w:sz w:val="12"/>
          <w:u w:val="single"/>
        </w:rPr>
      </w:pPr>
      <w:r w:rsidRPr="00AC0C88">
        <w:rPr>
          <w:rStyle w:val="StyleUnderline"/>
          <w:rFonts w:asciiTheme="majorHAnsi" w:hAnsiTheme="majorHAnsi" w:cstheme="majorHAnsi"/>
        </w:rPr>
        <w:t>Humanity faces a number of formidable challenges</w:t>
      </w:r>
      <w:r w:rsidRPr="00AC0C88">
        <w:rPr>
          <w:rFonts w:asciiTheme="majorHAnsi" w:hAnsiTheme="majorHAnsi" w:cstheme="majorHAnsi"/>
          <w:sz w:val="12"/>
        </w:rPr>
        <w:t xml:space="preserve"> this century. </w:t>
      </w:r>
      <w:r w:rsidRPr="00AC0C88">
        <w:rPr>
          <w:rStyle w:val="StyleUnderline"/>
          <w:rFonts w:asciiTheme="majorHAnsi" w:hAnsiTheme="majorHAnsi" w:cstheme="majorHAnsi"/>
        </w:rPr>
        <w:t>Threats</w:t>
      </w:r>
      <w:r w:rsidRPr="00AC0C88">
        <w:rPr>
          <w:rFonts w:asciiTheme="majorHAnsi" w:hAnsiTheme="majorHAnsi" w:cstheme="majorHAnsi"/>
          <w:sz w:val="12"/>
        </w:rPr>
        <w:t xml:space="preserve"> to our collective survival </w:t>
      </w:r>
      <w:r w:rsidRPr="00AC0C88">
        <w:rPr>
          <w:rStyle w:val="StyleUnderline"/>
          <w:rFonts w:asciiTheme="majorHAnsi" w:hAnsiTheme="majorHAnsi" w:cstheme="majorHAnsi"/>
        </w:rPr>
        <w:t>stem from</w:t>
      </w:r>
      <w:r w:rsidRPr="00AC0C88">
        <w:rPr>
          <w:rFonts w:asciiTheme="majorHAnsi" w:hAnsiTheme="majorHAnsi" w:cstheme="majorHAnsi"/>
          <w:sz w:val="12"/>
        </w:rPr>
        <w:t xml:space="preserve"> </w:t>
      </w:r>
      <w:r w:rsidRPr="00AC0C88">
        <w:rPr>
          <w:rStyle w:val="StyleUnderline"/>
          <w:rFonts w:asciiTheme="majorHAnsi" w:hAnsiTheme="majorHAnsi" w:cstheme="majorHAnsi"/>
        </w:rPr>
        <w:t>asteroids</w:t>
      </w:r>
      <w:r w:rsidRPr="00AC0C88">
        <w:rPr>
          <w:rFonts w:asciiTheme="majorHAnsi" w:hAnsiTheme="majorHAnsi" w:cstheme="majorHAnsi"/>
          <w:sz w:val="12"/>
        </w:rPr>
        <w:t xml:space="preserve"> and comets, </w:t>
      </w:r>
      <w:proofErr w:type="spellStart"/>
      <w:r w:rsidRPr="00AC0C88">
        <w:rPr>
          <w:rFonts w:asciiTheme="majorHAnsi" w:hAnsiTheme="majorHAnsi" w:cstheme="majorHAnsi"/>
          <w:sz w:val="12"/>
        </w:rPr>
        <w:t>supervolcanoes</w:t>
      </w:r>
      <w:proofErr w:type="spellEnd"/>
      <w:r w:rsidRPr="00AC0C88">
        <w:rPr>
          <w:rFonts w:asciiTheme="majorHAnsi" w:hAnsiTheme="majorHAnsi" w:cstheme="majorHAnsi"/>
          <w:sz w:val="12"/>
        </w:rPr>
        <w:t xml:space="preserve">, global </w:t>
      </w:r>
      <w:r w:rsidRPr="00AC0C88">
        <w:rPr>
          <w:rStyle w:val="StyleUnderline"/>
          <w:rFonts w:asciiTheme="majorHAnsi" w:hAnsiTheme="majorHAnsi" w:cstheme="majorHAnsi"/>
        </w:rPr>
        <w:t>pandemics</w:t>
      </w:r>
      <w:r w:rsidRPr="00AC0C88">
        <w:rPr>
          <w:rFonts w:asciiTheme="majorHAnsi" w:hAnsiTheme="majorHAnsi" w:cstheme="majorHAnsi"/>
          <w:sz w:val="12"/>
        </w:rPr>
        <w:t xml:space="preserve">, </w:t>
      </w:r>
      <w:r w:rsidRPr="00AC0C88">
        <w:rPr>
          <w:rStyle w:val="StyleUnderline"/>
          <w:rFonts w:asciiTheme="majorHAnsi" w:hAnsiTheme="majorHAnsi" w:cstheme="majorHAnsi"/>
        </w:rPr>
        <w:t>climate change</w:t>
      </w:r>
      <w:r w:rsidRPr="00AC0C88">
        <w:rPr>
          <w:rFonts w:asciiTheme="majorHAnsi" w:hAnsiTheme="majorHAnsi" w:cstheme="majorHAnsi"/>
          <w:sz w:val="12"/>
        </w:rPr>
        <w:t xml:space="preserve">, biodiversity loss, </w:t>
      </w:r>
      <w:r w:rsidRPr="00AC0C88">
        <w:rPr>
          <w:rStyle w:val="StyleUnderline"/>
          <w:rFonts w:asciiTheme="majorHAnsi" w:hAnsiTheme="majorHAnsi" w:cstheme="majorHAnsi"/>
        </w:rPr>
        <w:t>nuclear weapons</w:t>
      </w:r>
      <w:r w:rsidRPr="00AC0C88">
        <w:rPr>
          <w:rFonts w:asciiTheme="majorHAnsi" w:hAnsiTheme="majorHAnsi" w:cstheme="majorHAnsi"/>
          <w:sz w:val="12"/>
        </w:rPr>
        <w:t xml:space="preserve">, </w:t>
      </w:r>
      <w:r w:rsidRPr="00AC0C88">
        <w:rPr>
          <w:rStyle w:val="StyleUnderline"/>
          <w:rFonts w:asciiTheme="majorHAnsi" w:hAnsiTheme="majorHAnsi" w:cstheme="majorHAnsi"/>
        </w:rPr>
        <w:t>biotechnology</w:t>
      </w:r>
      <w:r w:rsidRPr="00AC0C88">
        <w:rPr>
          <w:rFonts w:asciiTheme="majorHAnsi" w:hAnsiTheme="majorHAnsi" w:cstheme="majorHAns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AC0C88">
        <w:rPr>
          <w:rFonts w:asciiTheme="majorHAnsi" w:hAnsiTheme="majorHAnsi" w:cstheme="majorHAnsi"/>
          <w:sz w:val="12"/>
        </w:rPr>
        <w:t>crash.*</w:t>
      </w:r>
      <w:proofErr w:type="gramEnd"/>
      <w:r w:rsidRPr="00AC0C88">
        <w:rPr>
          <w:rFonts w:asciiTheme="majorHAnsi" w:hAnsiTheme="majorHAnsi" w:cstheme="majorHAns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w:t>
      </w:r>
      <w:r w:rsidRPr="00AC0C88">
        <w:rPr>
          <w:rFonts w:asciiTheme="majorHAnsi" w:hAnsiTheme="majorHAnsi" w:cstheme="majorHAnsi"/>
          <w:sz w:val="12"/>
        </w:rPr>
        <w:lastRenderedPageBreak/>
        <w:t xml:space="preserve">term. But I would argue that two other risks, namely </w:t>
      </w:r>
      <w:r w:rsidRPr="00AC0C88">
        <w:rPr>
          <w:rStyle w:val="Emphasis"/>
          <w:rFonts w:asciiTheme="majorHAnsi" w:hAnsiTheme="majorHAnsi" w:cstheme="majorHAnsi"/>
          <w:highlight w:val="green"/>
        </w:rPr>
        <w:t>climate</w:t>
      </w:r>
      <w:r w:rsidRPr="00AC0C88">
        <w:rPr>
          <w:rStyle w:val="Emphasis"/>
          <w:rFonts w:asciiTheme="majorHAnsi" w:hAnsiTheme="majorHAnsi" w:cstheme="majorHAnsi"/>
        </w:rPr>
        <w:t xml:space="preserve"> change </w:t>
      </w:r>
      <w:r w:rsidRPr="00AC0C88">
        <w:rPr>
          <w:rFonts w:asciiTheme="majorHAnsi" w:hAnsiTheme="majorHAnsi" w:cstheme="majorHAnsi"/>
          <w:sz w:val="12"/>
        </w:rPr>
        <w:t xml:space="preserve">and </w:t>
      </w:r>
      <w:proofErr w:type="spellStart"/>
      <w:r w:rsidRPr="00AC0C88">
        <w:rPr>
          <w:rFonts w:asciiTheme="majorHAnsi" w:hAnsiTheme="majorHAnsi" w:cstheme="majorHAnsi"/>
          <w:sz w:val="12"/>
        </w:rPr>
        <w:t>biodiveristy</w:t>
      </w:r>
      <w:proofErr w:type="spellEnd"/>
      <w:r w:rsidRPr="00AC0C88">
        <w:rPr>
          <w:rStyle w:val="StyleUnderline"/>
          <w:rFonts w:asciiTheme="majorHAnsi" w:hAnsiTheme="majorHAnsi" w:cstheme="majorHAnsi"/>
        </w:rPr>
        <w:t xml:space="preserve"> loss</w:t>
      </w:r>
      <w:r w:rsidRPr="00AC0C88">
        <w:rPr>
          <w:rFonts w:asciiTheme="majorHAnsi" w:hAnsiTheme="majorHAnsi" w:cstheme="majorHAnsi"/>
          <w:sz w:val="12"/>
        </w:rPr>
        <w:t xml:space="preserve">, </w:t>
      </w:r>
      <w:r w:rsidRPr="00AC0C88">
        <w:rPr>
          <w:rStyle w:val="Emphasis"/>
          <w:rFonts w:asciiTheme="majorHAnsi" w:hAnsiTheme="majorHAnsi" w:cstheme="majorHAnsi"/>
          <w:highlight w:val="green"/>
        </w:rPr>
        <w:t>should</w:t>
      </w:r>
      <w:r w:rsidRPr="00AC0C88">
        <w:rPr>
          <w:rStyle w:val="StyleUnderline"/>
          <w:rFonts w:asciiTheme="majorHAnsi" w:hAnsiTheme="majorHAnsi" w:cstheme="majorHAnsi"/>
          <w:highlight w:val="green"/>
        </w:rPr>
        <w:t xml:space="preserve"> </w:t>
      </w:r>
      <w:r w:rsidRPr="00AC0C88">
        <w:rPr>
          <w:rStyle w:val="Emphasis"/>
          <w:rFonts w:asciiTheme="majorHAnsi" w:hAnsiTheme="majorHAnsi" w:cstheme="majorHAnsi"/>
          <w:highlight w:val="green"/>
        </w:rPr>
        <w:t>take priority</w:t>
      </w:r>
      <w:r w:rsidRPr="00AC0C88">
        <w:rPr>
          <w:rFonts w:asciiTheme="majorHAnsi" w:hAnsiTheme="majorHAnsi" w:cstheme="majorHAnsi"/>
          <w:sz w:val="12"/>
        </w:rPr>
        <w:t xml:space="preserve"> right now </w:t>
      </w:r>
      <w:r w:rsidRPr="00AC0C88">
        <w:rPr>
          <w:rStyle w:val="Emphasis"/>
          <w:rFonts w:asciiTheme="majorHAnsi" w:hAnsiTheme="majorHAnsi" w:cstheme="majorHAnsi"/>
          <w:highlight w:val="green"/>
        </w:rPr>
        <w:t>over every other known threat</w:t>
      </w:r>
      <w:r w:rsidRPr="00AC0C88">
        <w:rPr>
          <w:rFonts w:asciiTheme="majorHAnsi" w:hAnsiTheme="majorHAnsi" w:cstheme="majorHAnsi"/>
          <w:sz w:val="12"/>
        </w:rPr>
        <w:t xml:space="preserve">. Why? </w:t>
      </w:r>
      <w:r w:rsidRPr="00AC0C88">
        <w:rPr>
          <w:rStyle w:val="StyleUnderline"/>
          <w:rFonts w:asciiTheme="majorHAnsi" w:hAnsiTheme="majorHAnsi" w:cstheme="majorHAnsi"/>
        </w:rPr>
        <w:t>Because these ongoing catastrophes</w:t>
      </w:r>
      <w:r w:rsidRPr="00AC0C88">
        <w:rPr>
          <w:rFonts w:asciiTheme="majorHAnsi" w:hAnsiTheme="majorHAnsi" w:cstheme="majorHAnsi"/>
          <w:sz w:val="12"/>
        </w:rPr>
        <w:t xml:space="preserve"> </w:t>
      </w:r>
      <w:r w:rsidRPr="00AC0C88">
        <w:rPr>
          <w:rStyle w:val="Emphasis"/>
          <w:rFonts w:asciiTheme="majorHAnsi" w:hAnsiTheme="majorHAnsi" w:cstheme="majorHAnsi"/>
        </w:rPr>
        <w:t>in slow-motion</w:t>
      </w:r>
      <w:r w:rsidRPr="00AC0C88">
        <w:rPr>
          <w:rFonts w:asciiTheme="majorHAnsi" w:hAnsiTheme="majorHAnsi" w:cstheme="majorHAnsi"/>
          <w:sz w:val="12"/>
        </w:rPr>
        <w:t xml:space="preserve"> </w:t>
      </w:r>
      <w:r w:rsidRPr="00AC0C88">
        <w:rPr>
          <w:rStyle w:val="StyleUnderline"/>
          <w:rFonts w:asciiTheme="majorHAnsi" w:hAnsiTheme="majorHAnsi" w:cstheme="majorHAnsi"/>
        </w:rPr>
        <w:t xml:space="preserve">will frame our </w:t>
      </w:r>
      <w:r w:rsidRPr="00AC0C88">
        <w:rPr>
          <w:rStyle w:val="Emphasis"/>
          <w:rFonts w:asciiTheme="majorHAnsi" w:hAnsiTheme="majorHAnsi" w:cstheme="majorHAnsi"/>
        </w:rPr>
        <w:t>existential predicament</w:t>
      </w:r>
      <w:r w:rsidRPr="00AC0C88">
        <w:rPr>
          <w:rFonts w:asciiTheme="majorHAnsi" w:hAnsiTheme="majorHAnsi" w:cstheme="majorHAnsi"/>
          <w:sz w:val="12"/>
        </w:rPr>
        <w:t xml:space="preserve"> on Earth not just for the rest of this century, but </w:t>
      </w:r>
      <w:r w:rsidRPr="00AC0C88">
        <w:rPr>
          <w:rStyle w:val="StyleUnderline"/>
          <w:rFonts w:asciiTheme="majorHAnsi" w:hAnsiTheme="majorHAnsi" w:cstheme="majorHAnsi"/>
        </w:rPr>
        <w:t>for</w:t>
      </w:r>
      <w:r w:rsidRPr="00AC0C88">
        <w:rPr>
          <w:rFonts w:asciiTheme="majorHAnsi" w:hAnsiTheme="majorHAnsi" w:cstheme="majorHAnsi"/>
          <w:sz w:val="12"/>
        </w:rPr>
        <w:t xml:space="preserve"> literally </w:t>
      </w:r>
      <w:r w:rsidRPr="00AC0C88">
        <w:rPr>
          <w:rStyle w:val="Emphasis"/>
          <w:rFonts w:asciiTheme="majorHAnsi" w:hAnsiTheme="majorHAnsi" w:cstheme="majorHAnsi"/>
        </w:rPr>
        <w:t>thousands of years</w:t>
      </w:r>
      <w:r w:rsidRPr="00AC0C88">
        <w:rPr>
          <w:rFonts w:asciiTheme="majorHAnsi" w:hAnsiTheme="majorHAnsi" w:cstheme="majorHAnsi"/>
          <w:sz w:val="12"/>
        </w:rPr>
        <w:t xml:space="preserve"> to come. As such, </w:t>
      </w:r>
      <w:r w:rsidRPr="00AC0C88">
        <w:rPr>
          <w:rStyle w:val="Emphasis"/>
          <w:rFonts w:asciiTheme="majorHAnsi" w:hAnsiTheme="majorHAnsi" w:cstheme="majorHAnsi"/>
          <w:highlight w:val="green"/>
        </w:rPr>
        <w:t>they</w:t>
      </w:r>
      <w:r w:rsidRPr="00AC0C88">
        <w:rPr>
          <w:rFonts w:asciiTheme="majorHAnsi" w:hAnsiTheme="majorHAnsi" w:cstheme="majorHAnsi"/>
          <w:sz w:val="12"/>
        </w:rPr>
        <w:t xml:space="preserve"> </w:t>
      </w:r>
      <w:r w:rsidRPr="00AC0C88">
        <w:rPr>
          <w:rStyle w:val="StyleUnderline"/>
          <w:rFonts w:asciiTheme="majorHAnsi" w:hAnsiTheme="majorHAnsi" w:cstheme="majorHAnsi"/>
        </w:rPr>
        <w:t xml:space="preserve">have the capacity to </w:t>
      </w:r>
      <w:r w:rsidRPr="00AC0C88">
        <w:rPr>
          <w:rStyle w:val="Emphasis"/>
          <w:rFonts w:asciiTheme="majorHAnsi" w:hAnsiTheme="majorHAnsi" w:cstheme="majorHAnsi"/>
          <w:highlight w:val="green"/>
        </w:rPr>
        <w:t>raise</w:t>
      </w:r>
      <w:r w:rsidRPr="00AC0C88">
        <w:rPr>
          <w:rStyle w:val="Emphasis"/>
          <w:rFonts w:asciiTheme="majorHAnsi" w:hAnsiTheme="majorHAnsi" w:cstheme="majorHAnsi"/>
        </w:rPr>
        <w:t xml:space="preserve"> or lower</w:t>
      </w:r>
      <w:r w:rsidRPr="00AC0C88">
        <w:rPr>
          <w:rStyle w:val="StyleUnderline"/>
          <w:rFonts w:asciiTheme="majorHAnsi" w:hAnsiTheme="majorHAnsi" w:cstheme="majorHAnsi"/>
        </w:rPr>
        <w:t xml:space="preserve"> </w:t>
      </w:r>
      <w:r w:rsidRPr="00AC0C88">
        <w:rPr>
          <w:rStyle w:val="StyleUnderline"/>
          <w:rFonts w:asciiTheme="majorHAnsi" w:hAnsiTheme="majorHAnsi" w:cstheme="majorHAnsi"/>
          <w:highlight w:val="green"/>
        </w:rPr>
        <w:t xml:space="preserve">the </w:t>
      </w:r>
      <w:r w:rsidRPr="00AC0C88">
        <w:rPr>
          <w:rStyle w:val="Emphasis"/>
          <w:rFonts w:asciiTheme="majorHAnsi" w:hAnsiTheme="majorHAnsi" w:cstheme="majorHAnsi"/>
          <w:highlight w:val="green"/>
        </w:rPr>
        <w:t>probability of other risks</w:t>
      </w:r>
      <w:r w:rsidRPr="00AC0C88">
        <w:rPr>
          <w:rStyle w:val="Emphasis"/>
          <w:rFonts w:asciiTheme="majorHAnsi" w:hAnsiTheme="majorHAnsi" w:cstheme="majorHAnsi"/>
        </w:rPr>
        <w:t xml:space="preserve"> scenarios</w:t>
      </w:r>
      <w:r w:rsidRPr="00AC0C88">
        <w:rPr>
          <w:rFonts w:asciiTheme="majorHAnsi" w:hAnsiTheme="majorHAnsi" w:cstheme="majorHAnsi"/>
          <w:sz w:val="12"/>
        </w:rPr>
        <w:t xml:space="preserve"> </w:t>
      </w:r>
      <w:r w:rsidRPr="00AC0C88">
        <w:rPr>
          <w:rStyle w:val="StyleUnderline"/>
          <w:rFonts w:asciiTheme="majorHAnsi" w:hAnsiTheme="majorHAnsi" w:cstheme="majorHAnsi"/>
        </w:rPr>
        <w:t>unfolding</w:t>
      </w:r>
      <w:r w:rsidRPr="00AC0C88">
        <w:rPr>
          <w:rFonts w:asciiTheme="majorHAnsi" w:hAnsiTheme="majorHAnsi" w:cstheme="majorHAnsi"/>
          <w:sz w:val="12"/>
        </w:rPr>
        <w:t xml:space="preserve">. Multiplying Threats Ask yourself the following: </w:t>
      </w:r>
      <w:r w:rsidRPr="00AC0C88">
        <w:rPr>
          <w:rStyle w:val="StyleUnderline"/>
          <w:rFonts w:asciiTheme="majorHAnsi" w:hAnsiTheme="majorHAnsi" w:cstheme="majorHAnsi"/>
        </w:rPr>
        <w:t xml:space="preserve">are </w:t>
      </w:r>
      <w:r w:rsidRPr="00AC0C88">
        <w:rPr>
          <w:rStyle w:val="Emphasis"/>
          <w:rFonts w:asciiTheme="majorHAnsi" w:hAnsiTheme="majorHAnsi" w:cstheme="majorHAnsi"/>
          <w:highlight w:val="green"/>
        </w:rPr>
        <w:t>wars</w:t>
      </w:r>
      <w:r w:rsidRPr="00AC0C88">
        <w:rPr>
          <w:rStyle w:val="StyleUnderline"/>
          <w:rFonts w:asciiTheme="majorHAnsi" w:hAnsiTheme="majorHAnsi" w:cstheme="majorHAnsi"/>
          <w:highlight w:val="green"/>
        </w:rPr>
        <w:t xml:space="preserve"> </w:t>
      </w:r>
      <w:r w:rsidRPr="00AC0C88">
        <w:rPr>
          <w:rStyle w:val="StyleUnderline"/>
          <w:rFonts w:asciiTheme="majorHAnsi" w:hAnsiTheme="majorHAnsi" w:cstheme="majorHAnsi"/>
        </w:rPr>
        <w:t xml:space="preserve">more or less likely in a world marked by </w:t>
      </w:r>
      <w:r w:rsidRPr="00AC0C88">
        <w:rPr>
          <w:rStyle w:val="Emphasis"/>
          <w:rFonts w:asciiTheme="majorHAnsi" w:hAnsiTheme="majorHAnsi" w:cstheme="majorHAnsi"/>
        </w:rPr>
        <w:t>extreme weather events</w:t>
      </w:r>
      <w:r w:rsidRPr="00AC0C88">
        <w:rPr>
          <w:rFonts w:asciiTheme="majorHAnsi" w:hAnsiTheme="majorHAnsi" w:cstheme="majorHAnsi"/>
          <w:sz w:val="12"/>
        </w:rPr>
        <w:t xml:space="preserve">, </w:t>
      </w:r>
      <w:r w:rsidRPr="00AC0C88">
        <w:rPr>
          <w:rStyle w:val="Emphasis"/>
          <w:rFonts w:asciiTheme="majorHAnsi" w:hAnsiTheme="majorHAnsi" w:cstheme="majorHAnsi"/>
        </w:rPr>
        <w:t>megadroughts</w:t>
      </w:r>
      <w:r w:rsidRPr="00AC0C88">
        <w:rPr>
          <w:rFonts w:asciiTheme="majorHAnsi" w:hAnsiTheme="majorHAnsi" w:cstheme="majorHAnsi"/>
          <w:sz w:val="12"/>
        </w:rPr>
        <w:t xml:space="preserve">, </w:t>
      </w:r>
      <w:r w:rsidRPr="00AC0C88">
        <w:rPr>
          <w:rStyle w:val="Emphasis"/>
          <w:rFonts w:asciiTheme="majorHAnsi" w:hAnsiTheme="majorHAnsi" w:cstheme="majorHAnsi"/>
        </w:rPr>
        <w:t>food supply disruptions</w:t>
      </w:r>
      <w:r w:rsidRPr="00AC0C88">
        <w:rPr>
          <w:rFonts w:asciiTheme="majorHAnsi" w:hAnsiTheme="majorHAnsi" w:cstheme="majorHAnsi"/>
          <w:sz w:val="12"/>
        </w:rPr>
        <w:t xml:space="preserve">, and sea-level rise? </w:t>
      </w:r>
      <w:r w:rsidRPr="00AC0C88">
        <w:rPr>
          <w:rStyle w:val="StyleUnderline"/>
          <w:rFonts w:asciiTheme="majorHAnsi" w:hAnsiTheme="majorHAnsi" w:cstheme="majorHAnsi"/>
        </w:rPr>
        <w:t xml:space="preserve">Are </w:t>
      </w:r>
      <w:r w:rsidRPr="00AC0C88">
        <w:rPr>
          <w:rStyle w:val="Emphasis"/>
          <w:rFonts w:asciiTheme="majorHAnsi" w:hAnsiTheme="majorHAnsi" w:cstheme="majorHAnsi"/>
          <w:highlight w:val="green"/>
        </w:rPr>
        <w:t>terrorist attacks</w:t>
      </w:r>
      <w:r w:rsidRPr="00AC0C88">
        <w:rPr>
          <w:rFonts w:asciiTheme="majorHAnsi" w:hAnsiTheme="majorHAnsi" w:cstheme="majorHAnsi"/>
          <w:sz w:val="12"/>
        </w:rPr>
        <w:t xml:space="preserve"> </w:t>
      </w:r>
      <w:r w:rsidRPr="00AC0C88">
        <w:rPr>
          <w:rStyle w:val="StyleUnderline"/>
          <w:rFonts w:asciiTheme="majorHAnsi" w:hAnsiTheme="majorHAnsi" w:cstheme="majorHAnsi"/>
        </w:rPr>
        <w:t>more or less likely in a world beset</w:t>
      </w:r>
      <w:r w:rsidRPr="00AC0C88">
        <w:rPr>
          <w:rFonts w:asciiTheme="majorHAnsi" w:hAnsiTheme="majorHAnsi" w:cstheme="majorHAnsi"/>
          <w:sz w:val="12"/>
        </w:rPr>
        <w:t xml:space="preserve"> by </w:t>
      </w:r>
      <w:r w:rsidRPr="00AC0C88">
        <w:rPr>
          <w:rStyle w:val="Emphasis"/>
          <w:rFonts w:asciiTheme="majorHAnsi" w:hAnsiTheme="majorHAnsi" w:cstheme="majorHAnsi"/>
        </w:rPr>
        <w:t xml:space="preserve">the </w:t>
      </w:r>
      <w:r w:rsidRPr="00AC0C88">
        <w:rPr>
          <w:rStyle w:val="Emphasis"/>
          <w:rFonts w:asciiTheme="majorHAnsi" w:hAnsiTheme="majorHAnsi" w:cstheme="majorHAnsi"/>
          <w:highlight w:val="green"/>
        </w:rPr>
        <w:t xml:space="preserve">collapse of </w:t>
      </w:r>
      <w:r w:rsidRPr="00AC0C88">
        <w:rPr>
          <w:rStyle w:val="Emphasis"/>
          <w:rFonts w:asciiTheme="majorHAnsi" w:hAnsiTheme="majorHAnsi" w:cstheme="majorHAnsi"/>
        </w:rPr>
        <w:t xml:space="preserve">global </w:t>
      </w:r>
      <w:r w:rsidRPr="00AC0C88">
        <w:rPr>
          <w:rStyle w:val="Emphasis"/>
          <w:rFonts w:asciiTheme="majorHAnsi" w:hAnsiTheme="majorHAnsi" w:cstheme="majorHAnsi"/>
          <w:highlight w:val="green"/>
        </w:rPr>
        <w:t>ecosystems</w:t>
      </w:r>
      <w:r w:rsidRPr="00AC0C88">
        <w:rPr>
          <w:rFonts w:asciiTheme="majorHAnsi" w:hAnsiTheme="majorHAnsi" w:cstheme="majorHAnsi"/>
          <w:sz w:val="12"/>
          <w:highlight w:val="green"/>
        </w:rPr>
        <w:t xml:space="preserve">, </w:t>
      </w:r>
      <w:r w:rsidRPr="00AC0C88">
        <w:rPr>
          <w:rStyle w:val="Emphasis"/>
          <w:rFonts w:asciiTheme="majorHAnsi" w:hAnsiTheme="majorHAnsi" w:cstheme="majorHAnsi"/>
          <w:highlight w:val="green"/>
        </w:rPr>
        <w:t>agricultural failures</w:t>
      </w:r>
      <w:r w:rsidRPr="00AC0C88">
        <w:rPr>
          <w:rFonts w:asciiTheme="majorHAnsi" w:hAnsiTheme="majorHAnsi" w:cstheme="majorHAnsi"/>
          <w:sz w:val="12"/>
          <w:highlight w:val="green"/>
        </w:rPr>
        <w:t xml:space="preserve">, </w:t>
      </w:r>
      <w:r w:rsidRPr="00AC0C88">
        <w:rPr>
          <w:rStyle w:val="Emphasis"/>
          <w:rFonts w:asciiTheme="majorHAnsi" w:hAnsiTheme="majorHAnsi" w:cstheme="majorHAnsi"/>
          <w:highlight w:val="green"/>
        </w:rPr>
        <w:t>economic uncertainty</w:t>
      </w:r>
      <w:r w:rsidRPr="00AC0C88">
        <w:rPr>
          <w:rFonts w:asciiTheme="majorHAnsi" w:hAnsiTheme="majorHAnsi" w:cstheme="majorHAnsi"/>
          <w:sz w:val="12"/>
        </w:rPr>
        <w:t xml:space="preserve">, </w:t>
      </w:r>
      <w:r w:rsidRPr="00AC0C88">
        <w:rPr>
          <w:rStyle w:val="StyleUnderline"/>
          <w:rFonts w:asciiTheme="majorHAnsi" w:hAnsiTheme="majorHAnsi" w:cstheme="majorHAnsi"/>
        </w:rPr>
        <w:t xml:space="preserve">and </w:t>
      </w:r>
      <w:r w:rsidRPr="00AC0C88">
        <w:rPr>
          <w:rStyle w:val="Emphasis"/>
          <w:rFonts w:asciiTheme="majorHAnsi" w:hAnsiTheme="majorHAnsi" w:cstheme="majorHAnsi"/>
        </w:rPr>
        <w:t>political instability</w:t>
      </w:r>
      <w:r w:rsidRPr="00AC0C88">
        <w:rPr>
          <w:rFonts w:asciiTheme="majorHAnsi" w:hAnsiTheme="majorHAnsi" w:cstheme="majorHAnsi"/>
          <w:sz w:val="12"/>
        </w:rPr>
        <w:t xml:space="preserve">? Both </w:t>
      </w:r>
      <w:r w:rsidRPr="00AC0C88">
        <w:rPr>
          <w:rStyle w:val="StyleUnderline"/>
          <w:rFonts w:asciiTheme="majorHAnsi" w:hAnsiTheme="majorHAnsi" w:cstheme="majorHAnsi"/>
        </w:rPr>
        <w:t>government officials and scientists agree that the answer is</w:t>
      </w:r>
      <w:r w:rsidRPr="00AC0C88">
        <w:rPr>
          <w:rFonts w:asciiTheme="majorHAnsi" w:hAnsiTheme="majorHAnsi" w:cstheme="majorHAnsi"/>
          <w:sz w:val="12"/>
        </w:rPr>
        <w:t xml:space="preserve"> </w:t>
      </w:r>
      <w:r w:rsidRPr="00AC0C88">
        <w:rPr>
          <w:rStyle w:val="Emphasis"/>
          <w:rFonts w:asciiTheme="majorHAnsi" w:hAnsiTheme="majorHAnsi" w:cstheme="majorHAnsi"/>
        </w:rPr>
        <w:t>“more likely.”</w:t>
      </w:r>
      <w:r w:rsidRPr="00AC0C88">
        <w:rPr>
          <w:rFonts w:asciiTheme="majorHAnsi" w:hAnsiTheme="majorHAnsi" w:cstheme="majorHAnsi"/>
          <w:sz w:val="12"/>
        </w:rPr>
        <w:t xml:space="preserve"> For example, the current </w:t>
      </w:r>
      <w:r w:rsidRPr="00AC0C88">
        <w:rPr>
          <w:rStyle w:val="StyleUnderline"/>
          <w:rFonts w:asciiTheme="majorHAnsi" w:hAnsiTheme="majorHAnsi" w:cstheme="majorHAnsi"/>
        </w:rPr>
        <w:t>Director of the CIA, John</w:t>
      </w:r>
      <w:r w:rsidRPr="00AC0C88">
        <w:rPr>
          <w:rFonts w:asciiTheme="majorHAnsi" w:hAnsiTheme="majorHAnsi" w:cstheme="majorHAnsi"/>
          <w:sz w:val="12"/>
        </w:rPr>
        <w:t xml:space="preserve"> </w:t>
      </w:r>
      <w:r w:rsidRPr="00AC0C88">
        <w:rPr>
          <w:rStyle w:val="StyleUnderline"/>
          <w:rFonts w:asciiTheme="majorHAnsi" w:hAnsiTheme="majorHAnsi" w:cstheme="majorHAnsi"/>
        </w:rPr>
        <w:t>Brennan</w:t>
      </w:r>
      <w:r w:rsidRPr="00AC0C88">
        <w:rPr>
          <w:rFonts w:asciiTheme="majorHAnsi" w:hAnsiTheme="majorHAnsi" w:cstheme="majorHAnsi"/>
          <w:sz w:val="12"/>
        </w:rPr>
        <w:t xml:space="preserve">, recently </w:t>
      </w:r>
      <w:r w:rsidRPr="00AC0C88">
        <w:rPr>
          <w:rStyle w:val="StyleUnderline"/>
          <w:rFonts w:asciiTheme="majorHAnsi" w:hAnsiTheme="majorHAnsi" w:cstheme="majorHAnsi"/>
        </w:rPr>
        <w:t>identified</w:t>
      </w:r>
      <w:r w:rsidRPr="00AC0C88">
        <w:rPr>
          <w:rFonts w:asciiTheme="majorHAnsi" w:hAnsiTheme="majorHAnsi" w:cstheme="majorHAnsi"/>
          <w:sz w:val="12"/>
        </w:rPr>
        <w:t xml:space="preserve"> “the impact of </w:t>
      </w:r>
      <w:r w:rsidRPr="00AC0C88">
        <w:rPr>
          <w:rStyle w:val="Emphasis"/>
          <w:rFonts w:asciiTheme="majorHAnsi" w:hAnsiTheme="majorHAnsi" w:cstheme="majorHAnsi"/>
          <w:highlight w:val="green"/>
        </w:rPr>
        <w:t>climate change</w:t>
      </w:r>
      <w:r w:rsidRPr="00AC0C88">
        <w:rPr>
          <w:rFonts w:asciiTheme="majorHAnsi" w:hAnsiTheme="majorHAnsi" w:cstheme="majorHAnsi"/>
          <w:sz w:val="12"/>
          <w:highlight w:val="green"/>
        </w:rPr>
        <w:t xml:space="preserve">” </w:t>
      </w:r>
      <w:r w:rsidRPr="00AC0C88">
        <w:rPr>
          <w:rStyle w:val="StyleUnderline"/>
          <w:rFonts w:asciiTheme="majorHAnsi" w:hAnsiTheme="majorHAnsi" w:cstheme="majorHAnsi"/>
        </w:rPr>
        <w:t xml:space="preserve">as one of the </w:t>
      </w:r>
      <w:r w:rsidRPr="00AC0C88">
        <w:rPr>
          <w:rStyle w:val="Emphasis"/>
          <w:rFonts w:asciiTheme="majorHAnsi" w:hAnsiTheme="majorHAnsi" w:cstheme="majorHAnsi"/>
        </w:rPr>
        <w:t xml:space="preserve">“deeper </w:t>
      </w:r>
      <w:r w:rsidRPr="00AC0C88">
        <w:rPr>
          <w:rStyle w:val="Emphasis"/>
          <w:rFonts w:asciiTheme="majorHAnsi" w:hAnsiTheme="majorHAnsi" w:cstheme="majorHAnsi"/>
          <w:highlight w:val="green"/>
        </w:rPr>
        <w:t>causes</w:t>
      </w:r>
      <w:r w:rsidRPr="00AC0C88">
        <w:rPr>
          <w:rStyle w:val="StyleUnderline"/>
          <w:rFonts w:asciiTheme="majorHAnsi" w:hAnsiTheme="majorHAnsi" w:cstheme="majorHAnsi"/>
        </w:rPr>
        <w:t xml:space="preserve"> of this </w:t>
      </w:r>
      <w:r w:rsidRPr="00AC0C88">
        <w:rPr>
          <w:rStyle w:val="Emphasis"/>
          <w:rFonts w:asciiTheme="majorHAnsi" w:hAnsiTheme="majorHAnsi" w:cstheme="majorHAnsi"/>
          <w:highlight w:val="green"/>
        </w:rPr>
        <w:t>rising instability”</w:t>
      </w:r>
      <w:r w:rsidRPr="00AC0C88">
        <w:rPr>
          <w:rFonts w:asciiTheme="majorHAnsi" w:hAnsiTheme="majorHAnsi" w:cstheme="majorHAnsi"/>
          <w:sz w:val="12"/>
          <w:highlight w:val="green"/>
        </w:rPr>
        <w:t xml:space="preserve"> </w:t>
      </w:r>
      <w:r w:rsidRPr="00AC0C88">
        <w:rPr>
          <w:rStyle w:val="StyleUnderline"/>
          <w:rFonts w:asciiTheme="majorHAnsi" w:hAnsiTheme="majorHAnsi" w:cstheme="majorHAnsi"/>
        </w:rPr>
        <w:t>in</w:t>
      </w:r>
      <w:r w:rsidRPr="00AC0C88">
        <w:rPr>
          <w:rFonts w:asciiTheme="majorHAnsi" w:hAnsiTheme="majorHAnsi" w:cstheme="majorHAnsi"/>
          <w:sz w:val="12"/>
        </w:rPr>
        <w:t xml:space="preserve"> countries like </w:t>
      </w:r>
      <w:r w:rsidRPr="00AC0C88">
        <w:rPr>
          <w:rStyle w:val="Emphasis"/>
          <w:rFonts w:asciiTheme="majorHAnsi" w:hAnsiTheme="majorHAnsi" w:cstheme="majorHAnsi"/>
        </w:rPr>
        <w:t>Syria</w:t>
      </w:r>
      <w:r w:rsidRPr="00AC0C88">
        <w:rPr>
          <w:rFonts w:asciiTheme="majorHAnsi" w:hAnsiTheme="majorHAnsi" w:cstheme="majorHAnsi"/>
          <w:sz w:val="12"/>
        </w:rPr>
        <w:t xml:space="preserve">, </w:t>
      </w:r>
      <w:r w:rsidRPr="00AC0C88">
        <w:rPr>
          <w:rStyle w:val="Emphasis"/>
          <w:rFonts w:asciiTheme="majorHAnsi" w:hAnsiTheme="majorHAnsi" w:cstheme="majorHAnsi"/>
        </w:rPr>
        <w:t>Iraq</w:t>
      </w:r>
      <w:r w:rsidRPr="00AC0C88">
        <w:rPr>
          <w:rFonts w:asciiTheme="majorHAnsi" w:hAnsiTheme="majorHAnsi" w:cstheme="majorHAnsi"/>
          <w:sz w:val="12"/>
        </w:rPr>
        <w:t xml:space="preserve">, </w:t>
      </w:r>
      <w:r w:rsidRPr="00AC0C88">
        <w:rPr>
          <w:rStyle w:val="Emphasis"/>
          <w:rFonts w:asciiTheme="majorHAnsi" w:hAnsiTheme="majorHAnsi" w:cstheme="majorHAnsi"/>
        </w:rPr>
        <w:t>Yemen</w:t>
      </w:r>
      <w:r w:rsidRPr="00AC0C88">
        <w:rPr>
          <w:rFonts w:asciiTheme="majorHAnsi" w:hAnsiTheme="majorHAnsi" w:cstheme="majorHAnsi"/>
          <w:sz w:val="12"/>
        </w:rPr>
        <w:t xml:space="preserve">, </w:t>
      </w:r>
      <w:r w:rsidRPr="00AC0C88">
        <w:rPr>
          <w:rStyle w:val="Emphasis"/>
          <w:rFonts w:asciiTheme="majorHAnsi" w:hAnsiTheme="majorHAnsi" w:cstheme="majorHAnsi"/>
        </w:rPr>
        <w:t>Libya</w:t>
      </w:r>
      <w:r w:rsidRPr="00AC0C88">
        <w:rPr>
          <w:rFonts w:asciiTheme="majorHAnsi" w:hAnsiTheme="majorHAnsi" w:cstheme="majorHAnsi"/>
          <w:sz w:val="12"/>
        </w:rPr>
        <w:t xml:space="preserve">, </w:t>
      </w:r>
      <w:r w:rsidRPr="00AC0C88">
        <w:rPr>
          <w:rStyle w:val="StyleUnderline"/>
          <w:rFonts w:asciiTheme="majorHAnsi" w:hAnsiTheme="majorHAnsi" w:cstheme="majorHAnsi"/>
        </w:rPr>
        <w:t>and</w:t>
      </w:r>
      <w:r w:rsidRPr="00AC0C88">
        <w:rPr>
          <w:rFonts w:asciiTheme="majorHAnsi" w:hAnsiTheme="majorHAnsi" w:cstheme="majorHAnsi"/>
          <w:sz w:val="12"/>
        </w:rPr>
        <w:t xml:space="preserve"> </w:t>
      </w:r>
      <w:r w:rsidRPr="00AC0C88">
        <w:rPr>
          <w:rStyle w:val="Emphasis"/>
          <w:rFonts w:asciiTheme="majorHAnsi" w:hAnsiTheme="majorHAnsi" w:cstheme="majorHAnsi"/>
        </w:rPr>
        <w:t>Ukraine</w:t>
      </w:r>
      <w:r w:rsidRPr="00AC0C88">
        <w:rPr>
          <w:rFonts w:asciiTheme="majorHAnsi" w:hAnsiTheme="majorHAnsi" w:cstheme="majorHAnsi"/>
          <w:sz w:val="12"/>
        </w:rPr>
        <w:t xml:space="preserve">. Similarly, the </w:t>
      </w:r>
      <w:r w:rsidRPr="00AC0C88">
        <w:rPr>
          <w:rStyle w:val="StyleUnderline"/>
          <w:rFonts w:asciiTheme="majorHAnsi" w:hAnsiTheme="majorHAnsi" w:cstheme="majorHAnsi"/>
        </w:rPr>
        <w:t>former Secretary of Defense</w:t>
      </w:r>
      <w:r w:rsidRPr="00AC0C88">
        <w:rPr>
          <w:rFonts w:asciiTheme="majorHAnsi" w:hAnsiTheme="majorHAnsi" w:cstheme="majorHAnsi"/>
          <w:sz w:val="12"/>
        </w:rPr>
        <w:t xml:space="preserve">, Chuck </w:t>
      </w:r>
      <w:r w:rsidRPr="00AC0C88">
        <w:rPr>
          <w:rStyle w:val="StyleUnderline"/>
          <w:rFonts w:asciiTheme="majorHAnsi" w:hAnsiTheme="majorHAnsi" w:cstheme="majorHAnsi"/>
        </w:rPr>
        <w:t>Hagel</w:t>
      </w:r>
      <w:r w:rsidRPr="00AC0C88">
        <w:rPr>
          <w:rFonts w:asciiTheme="majorHAnsi" w:hAnsiTheme="majorHAnsi" w:cstheme="majorHAnsi"/>
          <w:sz w:val="12"/>
        </w:rPr>
        <w:t xml:space="preserve">, has </w:t>
      </w:r>
      <w:r w:rsidRPr="00AC0C88">
        <w:rPr>
          <w:rStyle w:val="StyleUnderline"/>
          <w:rFonts w:asciiTheme="majorHAnsi" w:hAnsiTheme="majorHAnsi" w:cstheme="majorHAnsi"/>
        </w:rPr>
        <w:t xml:space="preserve">described climate change as a </w:t>
      </w:r>
      <w:r w:rsidRPr="00AC0C88">
        <w:rPr>
          <w:rStyle w:val="Emphasis"/>
          <w:rFonts w:asciiTheme="majorHAnsi" w:hAnsiTheme="majorHAnsi" w:cstheme="majorHAnsi"/>
        </w:rPr>
        <w:t>“</w:t>
      </w:r>
      <w:r w:rsidRPr="00AC0C88">
        <w:rPr>
          <w:rStyle w:val="Emphasis"/>
          <w:rFonts w:asciiTheme="majorHAnsi" w:hAnsiTheme="majorHAnsi" w:cstheme="majorHAnsi"/>
          <w:highlight w:val="green"/>
        </w:rPr>
        <w:t>threat multiplier</w:t>
      </w:r>
      <w:r w:rsidRPr="00AC0C88">
        <w:rPr>
          <w:rStyle w:val="Emphasis"/>
          <w:rFonts w:asciiTheme="majorHAnsi" w:hAnsiTheme="majorHAnsi" w:cstheme="majorHAnsi"/>
        </w:rPr>
        <w:t>”</w:t>
      </w:r>
      <w:r w:rsidRPr="00AC0C88">
        <w:rPr>
          <w:rFonts w:asciiTheme="majorHAnsi" w:hAnsiTheme="majorHAnsi" w:cstheme="majorHAnsi"/>
          <w:sz w:val="12"/>
        </w:rPr>
        <w:t xml:space="preserve"> </w:t>
      </w:r>
      <w:r w:rsidRPr="00AC0C88">
        <w:rPr>
          <w:rStyle w:val="StyleUnderline"/>
          <w:rFonts w:asciiTheme="majorHAnsi" w:hAnsiTheme="majorHAnsi" w:cstheme="majorHAnsi"/>
        </w:rPr>
        <w:t>with “the potential to exacerbate many of the challenges we are dealing with today — from infectious disease to terrorism</w:t>
      </w:r>
      <w:r w:rsidRPr="00AC0C88">
        <w:rPr>
          <w:rFonts w:asciiTheme="majorHAnsi" w:hAnsiTheme="majorHAnsi" w:cstheme="majorHAnsi"/>
          <w:sz w:val="12"/>
        </w:rPr>
        <w:t xml:space="preserve">.” </w:t>
      </w:r>
      <w:r w:rsidRPr="00AC0C88">
        <w:rPr>
          <w:rStyle w:val="StyleUnderline"/>
          <w:rFonts w:asciiTheme="majorHAnsi" w:hAnsiTheme="majorHAnsi" w:cstheme="majorHAnsi"/>
        </w:rPr>
        <w:t>The Department of Defense has also affirmed a connection</w:t>
      </w:r>
      <w:r w:rsidRPr="00AC0C88">
        <w:rPr>
          <w:rFonts w:asciiTheme="majorHAnsi" w:hAnsiTheme="majorHAnsi" w:cstheme="majorHAnsi"/>
          <w:sz w:val="12"/>
        </w:rPr>
        <w:t xml:space="preserve">. </w:t>
      </w:r>
      <w:r w:rsidRPr="00AC0C88">
        <w:rPr>
          <w:rStyle w:val="StyleUnderline"/>
          <w:rFonts w:asciiTheme="majorHAnsi" w:hAnsiTheme="majorHAnsi" w:cstheme="majorHAnsi"/>
        </w:rPr>
        <w:t>In a 2015 report</w:t>
      </w:r>
      <w:r w:rsidRPr="00AC0C88">
        <w:rPr>
          <w:rFonts w:asciiTheme="majorHAnsi" w:hAnsiTheme="majorHAnsi" w:cstheme="majorHAnsi"/>
          <w:sz w:val="12"/>
        </w:rPr>
        <w:t xml:space="preserve">, it </w:t>
      </w:r>
      <w:r w:rsidRPr="00AC0C88">
        <w:rPr>
          <w:rStyle w:val="StyleUnderline"/>
          <w:rFonts w:asciiTheme="majorHAnsi" w:hAnsiTheme="majorHAnsi" w:cstheme="majorHAnsi"/>
        </w:rPr>
        <w:t>states</w:t>
      </w:r>
      <w:r w:rsidRPr="00AC0C88">
        <w:rPr>
          <w:rFonts w:asciiTheme="majorHAnsi" w:hAnsiTheme="majorHAnsi" w:cstheme="majorHAnsi"/>
          <w:sz w:val="12"/>
        </w:rPr>
        <w:t xml:space="preserve">, “Global </w:t>
      </w:r>
      <w:r w:rsidRPr="00AC0C88">
        <w:rPr>
          <w:rStyle w:val="Emphasis"/>
          <w:rFonts w:asciiTheme="majorHAnsi" w:hAnsiTheme="majorHAnsi" w:cstheme="majorHAnsi"/>
          <w:highlight w:val="green"/>
        </w:rPr>
        <w:t>climate change</w:t>
      </w:r>
      <w:r w:rsidRPr="00AC0C88">
        <w:rPr>
          <w:rStyle w:val="StyleUnderline"/>
          <w:rFonts w:asciiTheme="majorHAnsi" w:hAnsiTheme="majorHAnsi" w:cstheme="majorHAnsi"/>
          <w:highlight w:val="green"/>
        </w:rPr>
        <w:t xml:space="preserve"> </w:t>
      </w:r>
      <w:r w:rsidRPr="00AC0C88">
        <w:rPr>
          <w:rStyle w:val="StyleUnderline"/>
          <w:rFonts w:asciiTheme="majorHAnsi" w:hAnsiTheme="majorHAnsi" w:cstheme="majorHAnsi"/>
        </w:rPr>
        <w:t xml:space="preserve">will </w:t>
      </w:r>
      <w:r w:rsidRPr="00AC0C88">
        <w:rPr>
          <w:rStyle w:val="Emphasis"/>
          <w:rFonts w:asciiTheme="majorHAnsi" w:hAnsiTheme="majorHAnsi" w:cstheme="majorHAnsi"/>
          <w:highlight w:val="green"/>
        </w:rPr>
        <w:t>aggravate</w:t>
      </w:r>
      <w:r w:rsidRPr="00AC0C88">
        <w:rPr>
          <w:rFonts w:asciiTheme="majorHAnsi" w:hAnsiTheme="majorHAnsi" w:cstheme="majorHAnsi"/>
          <w:sz w:val="12"/>
        </w:rPr>
        <w:t xml:space="preserve"> problems such as </w:t>
      </w:r>
      <w:r w:rsidRPr="00AC0C88">
        <w:rPr>
          <w:rStyle w:val="Emphasis"/>
          <w:rFonts w:asciiTheme="majorHAnsi" w:hAnsiTheme="majorHAnsi" w:cstheme="majorHAnsi"/>
          <w:highlight w:val="green"/>
        </w:rPr>
        <w:t>poverty</w:t>
      </w:r>
      <w:r w:rsidRPr="00AC0C88">
        <w:rPr>
          <w:rFonts w:asciiTheme="majorHAnsi" w:hAnsiTheme="majorHAnsi" w:cstheme="majorHAnsi"/>
          <w:sz w:val="12"/>
          <w:highlight w:val="green"/>
        </w:rPr>
        <w:t xml:space="preserve">, </w:t>
      </w:r>
      <w:r w:rsidRPr="00AC0C88">
        <w:rPr>
          <w:rStyle w:val="Emphasis"/>
          <w:rFonts w:asciiTheme="majorHAnsi" w:hAnsiTheme="majorHAnsi" w:cstheme="majorHAnsi"/>
          <w:highlight w:val="green"/>
        </w:rPr>
        <w:t>social tensions</w:t>
      </w:r>
      <w:r w:rsidRPr="00AC0C88">
        <w:rPr>
          <w:rFonts w:asciiTheme="majorHAnsi" w:hAnsiTheme="majorHAnsi" w:cstheme="majorHAnsi"/>
          <w:sz w:val="12"/>
        </w:rPr>
        <w:t xml:space="preserve">, </w:t>
      </w:r>
      <w:r w:rsidRPr="00AC0C88">
        <w:rPr>
          <w:rStyle w:val="Emphasis"/>
          <w:rFonts w:asciiTheme="majorHAnsi" w:hAnsiTheme="majorHAnsi" w:cstheme="majorHAnsi"/>
        </w:rPr>
        <w:t>environmental degradation</w:t>
      </w:r>
      <w:r w:rsidRPr="00AC0C88">
        <w:rPr>
          <w:rFonts w:asciiTheme="majorHAnsi" w:hAnsiTheme="majorHAnsi" w:cstheme="majorHAnsi"/>
          <w:sz w:val="12"/>
        </w:rPr>
        <w:t xml:space="preserve">, </w:t>
      </w:r>
      <w:r w:rsidRPr="00AC0C88">
        <w:rPr>
          <w:rStyle w:val="Emphasis"/>
          <w:rFonts w:asciiTheme="majorHAnsi" w:hAnsiTheme="majorHAnsi" w:cstheme="majorHAnsi"/>
          <w:highlight w:val="green"/>
        </w:rPr>
        <w:t>ineffectual leadership and weak political institutions</w:t>
      </w:r>
      <w:r w:rsidRPr="00AC0C88">
        <w:rPr>
          <w:rFonts w:asciiTheme="majorHAnsi" w:hAnsiTheme="majorHAnsi" w:cstheme="majorHAnsi"/>
          <w:sz w:val="12"/>
        </w:rPr>
        <w:t xml:space="preserve"> </w:t>
      </w:r>
      <w:r w:rsidRPr="00AC0C88">
        <w:rPr>
          <w:rStyle w:val="StyleUnderline"/>
          <w:rFonts w:asciiTheme="majorHAnsi" w:hAnsiTheme="majorHAnsi" w:cstheme="majorHAnsi"/>
        </w:rPr>
        <w:t>that threaten stability in a number of countries</w:t>
      </w:r>
      <w:r w:rsidRPr="00AC0C88">
        <w:rPr>
          <w:rFonts w:asciiTheme="majorHAnsi" w:hAnsiTheme="majorHAnsi" w:cstheme="majorHAnsi"/>
          <w:sz w:val="12"/>
        </w:rPr>
        <w:t xml:space="preserve">.” </w:t>
      </w:r>
      <w:r w:rsidRPr="00AC0C88">
        <w:rPr>
          <w:rStyle w:val="Emphasis"/>
          <w:rFonts w:asciiTheme="majorHAnsi" w:hAnsiTheme="majorHAnsi" w:cstheme="majorHAnsi"/>
        </w:rPr>
        <w:t>Scientific studies</w:t>
      </w:r>
      <w:r w:rsidRPr="00AC0C88">
        <w:rPr>
          <w:rStyle w:val="StyleUnderline"/>
          <w:rFonts w:asciiTheme="majorHAnsi" w:hAnsiTheme="majorHAnsi" w:cstheme="majorHAnsi"/>
        </w:rPr>
        <w:t xml:space="preserve"> have further shown a connection between the environmental crisis and violent conflicts</w:t>
      </w:r>
      <w:r w:rsidRPr="00AC0C88">
        <w:rPr>
          <w:rFonts w:asciiTheme="majorHAnsi" w:hAnsiTheme="majorHAnsi" w:cstheme="majorHAns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AC0C88">
        <w:rPr>
          <w:rStyle w:val="StyleUnderline"/>
          <w:rFonts w:asciiTheme="majorHAnsi" w:hAnsiTheme="majorHAnsi" w:cstheme="majorHAnsi"/>
        </w:rPr>
        <w:t xml:space="preserve">climate change </w:t>
      </w:r>
      <w:r w:rsidRPr="00AC0C88">
        <w:rPr>
          <w:rFonts w:asciiTheme="majorHAnsi" w:hAnsiTheme="majorHAnsi" w:cstheme="majorHAnsi"/>
          <w:sz w:val="12"/>
        </w:rPr>
        <w:t xml:space="preserve">and biodiversity loss </w:t>
      </w:r>
      <w:r w:rsidRPr="00AC0C88">
        <w:rPr>
          <w:rStyle w:val="StyleUnderline"/>
          <w:rFonts w:asciiTheme="majorHAnsi" w:hAnsiTheme="majorHAnsi" w:cstheme="majorHAnsi"/>
        </w:rPr>
        <w:t xml:space="preserve">could very easily </w:t>
      </w:r>
      <w:r w:rsidRPr="00AC0C88">
        <w:rPr>
          <w:rStyle w:val="Emphasis"/>
          <w:rFonts w:asciiTheme="majorHAnsi" w:hAnsiTheme="majorHAnsi" w:cstheme="majorHAnsi"/>
          <w:highlight w:val="green"/>
        </w:rPr>
        <w:t xml:space="preserve">push societies to </w:t>
      </w:r>
      <w:r w:rsidRPr="00AC0C88">
        <w:rPr>
          <w:rStyle w:val="Emphasis"/>
          <w:rFonts w:asciiTheme="majorHAnsi" w:hAnsiTheme="majorHAnsi" w:cstheme="majorHAnsi"/>
        </w:rPr>
        <w:t xml:space="preserve">the brink of </w:t>
      </w:r>
      <w:r w:rsidRPr="00AC0C88">
        <w:rPr>
          <w:rStyle w:val="Emphasis"/>
          <w:rFonts w:asciiTheme="majorHAnsi" w:hAnsiTheme="majorHAnsi" w:cstheme="majorHAnsi"/>
          <w:highlight w:val="green"/>
        </w:rPr>
        <w:t>collapse</w:t>
      </w:r>
      <w:r w:rsidRPr="00AC0C88">
        <w:rPr>
          <w:rFonts w:asciiTheme="majorHAnsi" w:hAnsiTheme="majorHAnsi" w:cstheme="majorHAnsi"/>
          <w:sz w:val="12"/>
        </w:rPr>
        <w:t xml:space="preserve">. </w:t>
      </w:r>
      <w:r w:rsidRPr="00AC0C88">
        <w:rPr>
          <w:rStyle w:val="StyleUnderline"/>
          <w:rFonts w:asciiTheme="majorHAnsi" w:hAnsiTheme="majorHAnsi" w:cstheme="majorHAnsi"/>
        </w:rPr>
        <w:t xml:space="preserve">This will </w:t>
      </w:r>
      <w:r w:rsidRPr="00AC0C88">
        <w:rPr>
          <w:rStyle w:val="Emphasis"/>
          <w:rFonts w:asciiTheme="majorHAnsi" w:hAnsiTheme="majorHAnsi" w:cstheme="majorHAnsi"/>
          <w:highlight w:val="green"/>
        </w:rPr>
        <w:t>exacerbate</w:t>
      </w:r>
      <w:r w:rsidRPr="00AC0C88">
        <w:rPr>
          <w:rStyle w:val="StyleUnderline"/>
          <w:rFonts w:asciiTheme="majorHAnsi" w:hAnsiTheme="majorHAnsi" w:cstheme="majorHAnsi"/>
        </w:rPr>
        <w:t xml:space="preserve"> </w:t>
      </w:r>
      <w:r w:rsidRPr="00AC0C88">
        <w:rPr>
          <w:rStyle w:val="Emphasis"/>
          <w:rFonts w:asciiTheme="majorHAnsi" w:hAnsiTheme="majorHAnsi" w:cstheme="majorHAnsi"/>
        </w:rPr>
        <w:t xml:space="preserve">existing geopolitical </w:t>
      </w:r>
      <w:r w:rsidRPr="00AC0C88">
        <w:rPr>
          <w:rStyle w:val="Emphasis"/>
          <w:rFonts w:asciiTheme="majorHAnsi" w:hAnsiTheme="majorHAnsi" w:cstheme="majorHAnsi"/>
          <w:highlight w:val="green"/>
        </w:rPr>
        <w:t>tensions and introduce</w:t>
      </w:r>
      <w:r w:rsidRPr="00AC0C88">
        <w:rPr>
          <w:rStyle w:val="StyleUnderline"/>
          <w:rFonts w:asciiTheme="majorHAnsi" w:hAnsiTheme="majorHAnsi" w:cstheme="majorHAnsi"/>
        </w:rPr>
        <w:t xml:space="preserve"> entirely</w:t>
      </w:r>
      <w:r w:rsidRPr="00AC0C88">
        <w:rPr>
          <w:rFonts w:asciiTheme="majorHAnsi" w:hAnsiTheme="majorHAnsi" w:cstheme="majorHAnsi"/>
          <w:sz w:val="12"/>
        </w:rPr>
        <w:t xml:space="preserve"> </w:t>
      </w:r>
      <w:r w:rsidRPr="00AC0C88">
        <w:rPr>
          <w:rStyle w:val="Emphasis"/>
          <w:rFonts w:asciiTheme="majorHAnsi" w:hAnsiTheme="majorHAnsi" w:cstheme="majorHAnsi"/>
          <w:highlight w:val="green"/>
        </w:rPr>
        <w:t>new power struggles</w:t>
      </w:r>
      <w:r w:rsidRPr="00AC0C88">
        <w:rPr>
          <w:rFonts w:asciiTheme="majorHAnsi" w:hAnsiTheme="majorHAnsi" w:cstheme="majorHAns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AC0C88">
        <w:rPr>
          <w:rStyle w:val="StyleUnderline"/>
          <w:rFonts w:asciiTheme="majorHAnsi" w:hAnsiTheme="majorHAnsi" w:cstheme="majorHAnsi"/>
        </w:rPr>
        <w:t>imagine</w:t>
      </w:r>
      <w:r w:rsidRPr="00AC0C88">
        <w:rPr>
          <w:rFonts w:asciiTheme="majorHAnsi" w:hAnsiTheme="majorHAnsi" w:cstheme="majorHAnsi"/>
          <w:sz w:val="12"/>
        </w:rPr>
        <w:t xml:space="preserve"> that astronomers discover </w:t>
      </w:r>
      <w:r w:rsidRPr="00AC0C88">
        <w:rPr>
          <w:rStyle w:val="StyleUnderline"/>
          <w:rFonts w:asciiTheme="majorHAnsi" w:hAnsiTheme="majorHAnsi" w:cstheme="majorHAnsi"/>
        </w:rPr>
        <w:t>a</w:t>
      </w:r>
      <w:r w:rsidRPr="00AC0C88">
        <w:rPr>
          <w:rFonts w:asciiTheme="majorHAnsi" w:hAnsiTheme="majorHAnsi" w:cstheme="majorHAnsi"/>
          <w:sz w:val="12"/>
        </w:rPr>
        <w:t xml:space="preserve"> behemoth asteroid </w:t>
      </w:r>
      <w:r w:rsidRPr="00AC0C88">
        <w:rPr>
          <w:rStyle w:val="StyleUnderline"/>
          <w:rFonts w:asciiTheme="majorHAnsi" w:hAnsiTheme="majorHAnsi" w:cstheme="majorHAnsi"/>
        </w:rPr>
        <w:t>barreling toward</w:t>
      </w:r>
      <w:r w:rsidRPr="00AC0C88">
        <w:rPr>
          <w:rFonts w:asciiTheme="majorHAnsi" w:hAnsiTheme="majorHAnsi" w:cstheme="majorHAnsi"/>
          <w:sz w:val="12"/>
        </w:rPr>
        <w:t xml:space="preserve"> Earth. Will designing, building, and launching a spacecraft to divert the assassin past our planet be easier or more difficult in a world preoccupied with other survival issues? </w:t>
      </w:r>
      <w:r w:rsidRPr="00AC0C88">
        <w:rPr>
          <w:rStyle w:val="StyleUnderline"/>
          <w:rFonts w:asciiTheme="majorHAnsi" w:hAnsiTheme="majorHAnsi" w:cstheme="majorHAnsi"/>
        </w:rPr>
        <w:t>In a relatively peaceful world,</w:t>
      </w:r>
      <w:r w:rsidRPr="00AC0C88">
        <w:rPr>
          <w:rFonts w:asciiTheme="majorHAnsi" w:hAnsiTheme="majorHAnsi" w:cstheme="majorHAnsi"/>
          <w:sz w:val="12"/>
        </w:rPr>
        <w:t xml:space="preserve"> </w:t>
      </w:r>
      <w:r w:rsidRPr="00AC0C88">
        <w:rPr>
          <w:rStyle w:val="StyleUnderline"/>
          <w:rFonts w:asciiTheme="majorHAnsi" w:hAnsiTheme="majorHAnsi" w:cstheme="majorHAnsi"/>
        </w:rPr>
        <w:t>one could imagine an asteroid</w:t>
      </w:r>
      <w:r w:rsidRPr="00AC0C88">
        <w:rPr>
          <w:rFonts w:asciiTheme="majorHAnsi" w:hAnsiTheme="majorHAnsi" w:cstheme="majorHAnsi"/>
          <w:sz w:val="12"/>
        </w:rPr>
        <w:t xml:space="preserve"> actually </w:t>
      </w:r>
      <w:r w:rsidRPr="00AC0C88">
        <w:rPr>
          <w:rStyle w:val="StyleUnderline"/>
          <w:rFonts w:asciiTheme="majorHAnsi" w:hAnsiTheme="majorHAnsi" w:cstheme="majorHAnsi"/>
        </w:rPr>
        <w:t>bringing humanity together</w:t>
      </w:r>
      <w:r w:rsidRPr="00AC0C88">
        <w:rPr>
          <w:rFonts w:asciiTheme="majorHAnsi" w:hAnsiTheme="majorHAnsi" w:cstheme="majorHAnsi"/>
          <w:sz w:val="12"/>
        </w:rPr>
        <w:t xml:space="preserve"> </w:t>
      </w:r>
      <w:r w:rsidRPr="00AC0C88">
        <w:rPr>
          <w:rStyle w:val="StyleUnderline"/>
          <w:rFonts w:asciiTheme="majorHAnsi" w:hAnsiTheme="majorHAnsi" w:cstheme="majorHAnsi"/>
        </w:rPr>
        <w:t xml:space="preserve">by directing our attention </w:t>
      </w:r>
      <w:r w:rsidRPr="00AC0C88">
        <w:rPr>
          <w:rStyle w:val="Emphasis"/>
          <w:rFonts w:asciiTheme="majorHAnsi" w:hAnsiTheme="majorHAnsi" w:cstheme="majorHAnsi"/>
        </w:rPr>
        <w:t>toward a common threat</w:t>
      </w:r>
      <w:r w:rsidRPr="00AC0C88">
        <w:rPr>
          <w:rStyle w:val="StyleUnderline"/>
          <w:rFonts w:asciiTheme="majorHAnsi" w:hAnsiTheme="majorHAnsi" w:cstheme="majorHAnsi"/>
        </w:rPr>
        <w:t>.</w:t>
      </w:r>
      <w:r w:rsidRPr="00AC0C88">
        <w:rPr>
          <w:rFonts w:asciiTheme="majorHAnsi" w:hAnsiTheme="majorHAnsi" w:cstheme="majorHAnsi"/>
          <w:sz w:val="12"/>
        </w:rPr>
        <w:t xml:space="preserve"> </w:t>
      </w:r>
      <w:r w:rsidRPr="00AC0C88">
        <w:rPr>
          <w:rStyle w:val="Emphasis"/>
          <w:rFonts w:asciiTheme="majorHAnsi" w:hAnsiTheme="majorHAnsi" w:cstheme="majorHAnsi"/>
        </w:rPr>
        <w:t>But</w:t>
      </w:r>
      <w:r w:rsidRPr="00AC0C88">
        <w:rPr>
          <w:rFonts w:asciiTheme="majorHAnsi" w:hAnsiTheme="majorHAnsi" w:cstheme="majorHAnsi"/>
          <w:sz w:val="12"/>
        </w:rPr>
        <w:t xml:space="preserve"> if </w:t>
      </w:r>
      <w:r w:rsidRPr="00AC0C88">
        <w:rPr>
          <w:rStyle w:val="StyleUnderline"/>
          <w:rFonts w:asciiTheme="majorHAnsi" w:hAnsiTheme="majorHAnsi" w:cstheme="majorHAnsi"/>
        </w:rPr>
        <w:t>the “conflict multipliers” of climate change</w:t>
      </w:r>
      <w:r w:rsidRPr="00AC0C88">
        <w:rPr>
          <w:rFonts w:asciiTheme="majorHAnsi" w:hAnsiTheme="majorHAnsi" w:cstheme="majorHAnsi"/>
          <w:sz w:val="12"/>
        </w:rPr>
        <w:t xml:space="preserve"> and biodiversity loss </w:t>
      </w:r>
      <w:r w:rsidRPr="00AC0C88">
        <w:rPr>
          <w:rStyle w:val="StyleUnderline"/>
          <w:rFonts w:asciiTheme="majorHAnsi" w:hAnsiTheme="majorHAnsi" w:cstheme="majorHAnsi"/>
        </w:rPr>
        <w:t xml:space="preserve">have already </w:t>
      </w:r>
      <w:r w:rsidRPr="00AC0C88">
        <w:rPr>
          <w:rStyle w:val="Emphasis"/>
          <w:rFonts w:asciiTheme="majorHAnsi" w:hAnsiTheme="majorHAnsi" w:cstheme="majorHAnsi"/>
        </w:rPr>
        <w:t>catapulted civilization</w:t>
      </w:r>
      <w:r w:rsidRPr="00AC0C88">
        <w:rPr>
          <w:rFonts w:asciiTheme="majorHAnsi" w:hAnsiTheme="majorHAnsi" w:cstheme="majorHAnsi"/>
          <w:sz w:val="12"/>
        </w:rPr>
        <w:t xml:space="preserve"> </w:t>
      </w:r>
      <w:r w:rsidRPr="00AC0C88">
        <w:rPr>
          <w:rStyle w:val="StyleUnderline"/>
          <w:rFonts w:asciiTheme="majorHAnsi" w:hAnsiTheme="majorHAnsi" w:cstheme="majorHAnsi"/>
        </w:rPr>
        <w:t>into</w:t>
      </w:r>
      <w:r w:rsidRPr="00AC0C88">
        <w:rPr>
          <w:rFonts w:asciiTheme="majorHAnsi" w:hAnsiTheme="majorHAnsi" w:cstheme="majorHAnsi"/>
          <w:sz w:val="12"/>
        </w:rPr>
        <w:t xml:space="preserve"> chaos </w:t>
      </w:r>
      <w:r w:rsidRPr="00AC0C88">
        <w:rPr>
          <w:rStyle w:val="StyleUnderline"/>
          <w:rFonts w:asciiTheme="majorHAnsi" w:hAnsiTheme="majorHAnsi" w:cstheme="majorHAnsi"/>
        </w:rPr>
        <w:t>and</w:t>
      </w:r>
      <w:r w:rsidRPr="00AC0C88">
        <w:rPr>
          <w:rFonts w:asciiTheme="majorHAnsi" w:hAnsiTheme="majorHAnsi" w:cstheme="majorHAnsi"/>
          <w:sz w:val="12"/>
        </w:rPr>
        <w:t xml:space="preserve"> turmoil, I strongly suspect that </w:t>
      </w:r>
      <w:r w:rsidRPr="00AC0C88">
        <w:rPr>
          <w:rStyle w:val="StyleUnderline"/>
          <w:rFonts w:asciiTheme="majorHAnsi" w:hAnsiTheme="majorHAnsi" w:cstheme="majorHAnsi"/>
        </w:rPr>
        <w:t>humanity will become</w:t>
      </w:r>
      <w:r w:rsidRPr="00AC0C88">
        <w:rPr>
          <w:rFonts w:asciiTheme="majorHAnsi" w:hAnsiTheme="majorHAnsi" w:cstheme="majorHAnsi"/>
          <w:sz w:val="12"/>
        </w:rPr>
        <w:t xml:space="preserve"> </w:t>
      </w:r>
      <w:r w:rsidRPr="00AC0C88">
        <w:rPr>
          <w:rStyle w:val="StyleUnderline"/>
          <w:rFonts w:asciiTheme="majorHAnsi" w:hAnsiTheme="majorHAnsi" w:cstheme="majorHAnsi"/>
        </w:rPr>
        <w:t>more</w:t>
      </w:r>
      <w:r w:rsidRPr="00AC0C88">
        <w:rPr>
          <w:rFonts w:asciiTheme="majorHAnsi" w:hAnsiTheme="majorHAnsi" w:cstheme="majorHAnsi"/>
          <w:sz w:val="12"/>
        </w:rPr>
        <w:t xml:space="preserve">, rather than less, </w:t>
      </w:r>
      <w:r w:rsidRPr="00AC0C88">
        <w:rPr>
          <w:rStyle w:val="StyleUnderline"/>
          <w:rFonts w:asciiTheme="majorHAnsi" w:hAnsiTheme="majorHAnsi" w:cstheme="majorHAnsi"/>
        </w:rPr>
        <w:t>susceptible to danger</w:t>
      </w:r>
      <w:r w:rsidRPr="00AC0C88">
        <w:rPr>
          <w:rFonts w:asciiTheme="majorHAnsi" w:hAnsiTheme="majorHAnsi" w:cstheme="majorHAnsi"/>
          <w:sz w:val="12"/>
        </w:rPr>
        <w:t xml:space="preserve">s of this sort. Context Risks We can describe the dual threats of climate change and biodiversity loss as “context risks.” Neither is likely to directly cause the extinction of our species. But </w:t>
      </w:r>
      <w:r w:rsidRPr="00AC0C88">
        <w:rPr>
          <w:rStyle w:val="Emphasis"/>
          <w:rFonts w:asciiTheme="majorHAnsi" w:hAnsiTheme="majorHAnsi" w:cstheme="majorHAnsi"/>
        </w:rPr>
        <w:t>both will define the context in which civilization confronts all the other threats</w:t>
      </w:r>
      <w:r w:rsidRPr="00AC0C88">
        <w:rPr>
          <w:rFonts w:asciiTheme="majorHAnsi" w:hAnsiTheme="majorHAnsi" w:cstheme="majorHAnsi"/>
          <w:sz w:val="12"/>
        </w:rPr>
        <w:t xml:space="preserve"> before us. In this way, </w:t>
      </w:r>
      <w:r w:rsidRPr="00AC0C88">
        <w:rPr>
          <w:rStyle w:val="StyleUnderline"/>
          <w:rFonts w:asciiTheme="majorHAnsi" w:hAnsiTheme="majorHAnsi" w:cstheme="majorHAnsi"/>
        </w:rPr>
        <w:t xml:space="preserve">they could </w:t>
      </w:r>
      <w:r w:rsidRPr="00AC0C88">
        <w:rPr>
          <w:rStyle w:val="Emphasis"/>
          <w:rFonts w:asciiTheme="majorHAnsi" w:hAnsiTheme="majorHAnsi" w:cstheme="majorHAnsi"/>
        </w:rPr>
        <w:t>indirectly</w:t>
      </w:r>
      <w:r w:rsidRPr="00AC0C88">
        <w:rPr>
          <w:rStyle w:val="StyleUnderline"/>
          <w:rFonts w:asciiTheme="majorHAnsi" w:hAnsiTheme="majorHAnsi" w:cstheme="majorHAnsi"/>
        </w:rPr>
        <w:t xml:space="preserve"> contribute to the </w:t>
      </w:r>
      <w:r w:rsidRPr="00AC0C88">
        <w:rPr>
          <w:rStyle w:val="Emphasis"/>
          <w:rFonts w:asciiTheme="majorHAnsi" w:hAnsiTheme="majorHAnsi" w:cstheme="majorHAnsi"/>
        </w:rPr>
        <w:t>overall danger of annihilation</w:t>
      </w:r>
      <w:r w:rsidRPr="00AC0C88">
        <w:rPr>
          <w:rFonts w:asciiTheme="majorHAnsi" w:hAnsiTheme="majorHAnsi" w:cstheme="majorHAns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AC0C88">
        <w:rPr>
          <w:rFonts w:asciiTheme="majorHAnsi" w:hAnsiTheme="majorHAnsi" w:cstheme="majorHAnsi"/>
          <w:sz w:val="12"/>
        </w:rPr>
        <w:t>3.8 billion year</w:t>
      </w:r>
      <w:proofErr w:type="gramEnd"/>
      <w:r w:rsidRPr="00AC0C88">
        <w:rPr>
          <w:rFonts w:asciiTheme="majorHAnsi" w:hAnsiTheme="majorHAnsi" w:cstheme="majorHAnsi"/>
          <w:sz w:val="12"/>
        </w:rPr>
        <w:t xml:space="preserve"> history on Earth. Yet </w:t>
      </w:r>
      <w:r w:rsidRPr="00AC0C88">
        <w:rPr>
          <w:rStyle w:val="StyleUnderline"/>
          <w:rFonts w:asciiTheme="majorHAnsi" w:hAnsiTheme="majorHAnsi" w:cstheme="majorHAnsi"/>
        </w:rPr>
        <w:t>another study suggests</w:t>
      </w:r>
      <w:r w:rsidRPr="00AC0C88">
        <w:rPr>
          <w:rFonts w:asciiTheme="majorHAnsi" w:hAnsiTheme="majorHAnsi" w:cstheme="majorHAnsi"/>
          <w:sz w:val="12"/>
        </w:rPr>
        <w:t xml:space="preserve"> that </w:t>
      </w:r>
      <w:r w:rsidRPr="00AC0C88">
        <w:rPr>
          <w:rStyle w:val="StyleUnderline"/>
          <w:rFonts w:asciiTheme="majorHAnsi" w:hAnsiTheme="majorHAnsi" w:cstheme="majorHAnsi"/>
        </w:rPr>
        <w:t xml:space="preserve">we could be approaching a </w:t>
      </w:r>
      <w:r w:rsidRPr="00AC0C88">
        <w:rPr>
          <w:rStyle w:val="Emphasis"/>
          <w:rFonts w:asciiTheme="majorHAnsi" w:hAnsiTheme="majorHAnsi" w:cstheme="majorHAnsi"/>
        </w:rPr>
        <w:t>sudden</w:t>
      </w:r>
      <w:r w:rsidRPr="00AC0C88">
        <w:rPr>
          <w:rStyle w:val="StyleUnderline"/>
          <w:rFonts w:asciiTheme="majorHAnsi" w:hAnsiTheme="majorHAnsi" w:cstheme="majorHAnsi"/>
        </w:rPr>
        <w:t>,</w:t>
      </w:r>
      <w:r w:rsidRPr="00AC0C88">
        <w:rPr>
          <w:rFonts w:asciiTheme="majorHAnsi" w:hAnsiTheme="majorHAnsi" w:cstheme="majorHAnsi"/>
          <w:sz w:val="12"/>
        </w:rPr>
        <w:t xml:space="preserve"> </w:t>
      </w:r>
      <w:r w:rsidRPr="00AC0C88">
        <w:rPr>
          <w:rStyle w:val="Emphasis"/>
          <w:rFonts w:asciiTheme="majorHAnsi" w:hAnsiTheme="majorHAnsi" w:cstheme="majorHAnsi"/>
        </w:rPr>
        <w:t>irreversible</w:t>
      </w:r>
      <w:r w:rsidRPr="00AC0C88">
        <w:rPr>
          <w:rFonts w:asciiTheme="majorHAnsi" w:hAnsiTheme="majorHAnsi" w:cstheme="majorHAnsi"/>
          <w:sz w:val="12"/>
        </w:rPr>
        <w:t xml:space="preserve">, catastrophic </w:t>
      </w:r>
      <w:r w:rsidRPr="00AC0C88">
        <w:rPr>
          <w:rStyle w:val="Emphasis"/>
          <w:rFonts w:asciiTheme="majorHAnsi" w:hAnsiTheme="majorHAnsi" w:cstheme="majorHAnsi"/>
        </w:rPr>
        <w:t>collapse of the global ecosystem</w:t>
      </w:r>
      <w:r w:rsidRPr="00AC0C88">
        <w:rPr>
          <w:rFonts w:asciiTheme="majorHAnsi" w:hAnsiTheme="majorHAnsi" w:cstheme="majorHAnsi"/>
          <w:sz w:val="12"/>
        </w:rPr>
        <w:t xml:space="preserve">. If this were to occur, it could result in “widespread social unrest, economic instability and loss of human life.” </w:t>
      </w:r>
      <w:r w:rsidRPr="00AC0C88">
        <w:rPr>
          <w:rStyle w:val="StyleUnderline"/>
          <w:rFonts w:asciiTheme="majorHAnsi" w:hAnsiTheme="majorHAnsi" w:cstheme="majorHAnsi"/>
        </w:rPr>
        <w:t xml:space="preserve">Given the potential for environmental degradation to </w:t>
      </w:r>
      <w:r w:rsidRPr="00AC0C88">
        <w:rPr>
          <w:rStyle w:val="Emphasis"/>
          <w:rFonts w:asciiTheme="majorHAnsi" w:hAnsiTheme="majorHAnsi" w:cstheme="majorHAnsi"/>
          <w:highlight w:val="green"/>
        </w:rPr>
        <w:t>elevate the likelihood of nuclear wars</w:t>
      </w:r>
      <w:r w:rsidRPr="00AC0C88">
        <w:rPr>
          <w:rFonts w:asciiTheme="majorHAnsi" w:hAnsiTheme="majorHAnsi" w:cstheme="majorHAnsi"/>
          <w:sz w:val="12"/>
          <w:highlight w:val="green"/>
        </w:rPr>
        <w:t xml:space="preserve">, </w:t>
      </w:r>
      <w:r w:rsidRPr="00AC0C88">
        <w:rPr>
          <w:rStyle w:val="Emphasis"/>
          <w:rFonts w:asciiTheme="majorHAnsi" w:hAnsiTheme="majorHAnsi" w:cstheme="majorHAnsi"/>
          <w:highlight w:val="green"/>
        </w:rPr>
        <w:t>nuclear terrorism</w:t>
      </w:r>
      <w:r w:rsidRPr="00AC0C88">
        <w:rPr>
          <w:rFonts w:asciiTheme="majorHAnsi" w:hAnsiTheme="majorHAnsi" w:cstheme="majorHAnsi"/>
          <w:sz w:val="12"/>
          <w:highlight w:val="green"/>
        </w:rPr>
        <w:t xml:space="preserve">, </w:t>
      </w:r>
      <w:r w:rsidRPr="00AC0C88">
        <w:rPr>
          <w:rStyle w:val="Emphasis"/>
          <w:rFonts w:asciiTheme="majorHAnsi" w:hAnsiTheme="majorHAnsi" w:cstheme="majorHAnsi"/>
          <w:highlight w:val="green"/>
        </w:rPr>
        <w:t>engineered pandemics</w:t>
      </w:r>
      <w:r w:rsidRPr="00AC0C88">
        <w:rPr>
          <w:rFonts w:asciiTheme="majorHAnsi" w:hAnsiTheme="majorHAnsi" w:cstheme="majorHAnsi"/>
          <w:sz w:val="12"/>
          <w:highlight w:val="green"/>
        </w:rPr>
        <w:t>,</w:t>
      </w:r>
      <w:r w:rsidRPr="00AC0C88">
        <w:rPr>
          <w:rFonts w:asciiTheme="majorHAnsi" w:hAnsiTheme="majorHAnsi" w:cstheme="majorHAnsi"/>
          <w:sz w:val="12"/>
        </w:rPr>
        <w:t xml:space="preserve"> a </w:t>
      </w:r>
      <w:r w:rsidRPr="00AC0C88">
        <w:rPr>
          <w:rStyle w:val="Emphasis"/>
          <w:rFonts w:asciiTheme="majorHAnsi" w:hAnsiTheme="majorHAnsi" w:cstheme="majorHAnsi"/>
        </w:rPr>
        <w:t>superintelligence takeover</w:t>
      </w:r>
      <w:r w:rsidRPr="00AC0C88">
        <w:rPr>
          <w:rFonts w:asciiTheme="majorHAnsi" w:hAnsiTheme="majorHAnsi" w:cstheme="majorHAnsi"/>
          <w:sz w:val="12"/>
        </w:rPr>
        <w:t xml:space="preserve">, </w:t>
      </w:r>
      <w:r w:rsidRPr="00AC0C88">
        <w:rPr>
          <w:rStyle w:val="StyleUnderline"/>
          <w:rFonts w:asciiTheme="majorHAnsi" w:hAnsiTheme="majorHAnsi" w:cstheme="majorHAnsi"/>
        </w:rPr>
        <w:t>and</w:t>
      </w:r>
      <w:r w:rsidRPr="00AC0C88">
        <w:rPr>
          <w:rFonts w:asciiTheme="majorHAnsi" w:hAnsiTheme="majorHAnsi" w:cstheme="majorHAnsi"/>
          <w:sz w:val="12"/>
        </w:rPr>
        <w:t xml:space="preserve"> perhaps even </w:t>
      </w:r>
      <w:r w:rsidRPr="00AC0C88">
        <w:rPr>
          <w:rStyle w:val="Emphasis"/>
          <w:rFonts w:asciiTheme="majorHAnsi" w:hAnsiTheme="majorHAnsi" w:cstheme="majorHAnsi"/>
        </w:rPr>
        <w:t>an impact winter</w:t>
      </w:r>
      <w:r w:rsidRPr="00AC0C88">
        <w:rPr>
          <w:rFonts w:asciiTheme="majorHAnsi" w:hAnsiTheme="majorHAnsi" w:cstheme="majorHAnsi"/>
          <w:sz w:val="12"/>
        </w:rPr>
        <w:t xml:space="preserve">, </w:t>
      </w:r>
      <w:r w:rsidRPr="00AC0C88">
        <w:rPr>
          <w:rStyle w:val="StyleUnderline"/>
          <w:rFonts w:asciiTheme="majorHAnsi" w:hAnsiTheme="majorHAnsi" w:cstheme="majorHAnsi"/>
        </w:rPr>
        <w:t xml:space="preserve">it ought to take precedence </w:t>
      </w:r>
      <w:r w:rsidRPr="00AC0C88">
        <w:rPr>
          <w:rStyle w:val="Emphasis"/>
          <w:rFonts w:asciiTheme="majorHAnsi" w:hAnsiTheme="majorHAnsi" w:cstheme="majorHAnsi"/>
        </w:rPr>
        <w:t>over all other risk concerns</w:t>
      </w:r>
      <w:r w:rsidRPr="00AC0C88">
        <w:rPr>
          <w:rFonts w:asciiTheme="majorHAnsi" w:hAnsiTheme="majorHAnsi" w:cstheme="majorHAnsi"/>
          <w:sz w:val="12"/>
        </w:rPr>
        <w:t xml:space="preserve"> — at least in the near-term. Let’s make sure we get our priorities straight.</w:t>
      </w:r>
    </w:p>
    <w:p w14:paraId="5B36BFD2" w14:textId="77777777" w:rsidR="003A7A8D" w:rsidRPr="00AC0C88" w:rsidRDefault="003A7A8D" w:rsidP="003A7A8D">
      <w:pPr>
        <w:rPr>
          <w:rFonts w:asciiTheme="majorHAnsi" w:hAnsiTheme="majorHAnsi" w:cstheme="majorHAnsi"/>
        </w:rPr>
      </w:pPr>
    </w:p>
    <w:p w14:paraId="1502D620" w14:textId="77777777" w:rsidR="00E42E4C" w:rsidRPr="00AC0C88" w:rsidRDefault="00E42E4C" w:rsidP="00F601E6">
      <w:pPr>
        <w:rPr>
          <w:rFonts w:asciiTheme="majorHAnsi" w:hAnsiTheme="majorHAnsi" w:cstheme="majorHAnsi"/>
        </w:rPr>
      </w:pPr>
    </w:p>
    <w:sectPr w:rsidR="00E42E4C" w:rsidRPr="00AC0C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49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188"/>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A8D"/>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421"/>
    <w:rsid w:val="00A60FBC"/>
    <w:rsid w:val="00A65C0B"/>
    <w:rsid w:val="00A776BA"/>
    <w:rsid w:val="00A81FD2"/>
    <w:rsid w:val="00A8441A"/>
    <w:rsid w:val="00A8674A"/>
    <w:rsid w:val="00A96E24"/>
    <w:rsid w:val="00AA6F6E"/>
    <w:rsid w:val="00AB122B"/>
    <w:rsid w:val="00AB21B0"/>
    <w:rsid w:val="00AB48D3"/>
    <w:rsid w:val="00AC0C88"/>
    <w:rsid w:val="00AE0243"/>
    <w:rsid w:val="00AE1BAD"/>
    <w:rsid w:val="00AE2124"/>
    <w:rsid w:val="00AE24BC"/>
    <w:rsid w:val="00AE3E3F"/>
    <w:rsid w:val="00AF2516"/>
    <w:rsid w:val="00AF4760"/>
    <w:rsid w:val="00AF4931"/>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215"/>
    <w:rsid w:val="00C81619"/>
    <w:rsid w:val="00CA013C"/>
    <w:rsid w:val="00CA6D6D"/>
    <w:rsid w:val="00CC312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63533E"/>
  <w14:defaultImageDpi w14:val="300"/>
  <w15:docId w15:val="{2D12B15C-50D5-EB44-9972-A74F9652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4931"/>
    <w:pPr>
      <w:spacing w:after="160" w:line="259" w:lineRule="auto"/>
    </w:pPr>
  </w:style>
  <w:style w:type="paragraph" w:styleId="Heading1">
    <w:name w:val="heading 1"/>
    <w:aliases w:val="Pocket"/>
    <w:basedOn w:val="Normal"/>
    <w:next w:val="Normal"/>
    <w:link w:val="Heading1Char"/>
    <w:uiPriority w:val="9"/>
    <w:qFormat/>
    <w:rsid w:val="00AF49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49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49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F49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49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4931"/>
  </w:style>
  <w:style w:type="character" w:customStyle="1" w:styleId="Heading1Char">
    <w:name w:val="Heading 1 Char"/>
    <w:aliases w:val="Pocket Char"/>
    <w:basedOn w:val="DefaultParagraphFont"/>
    <w:link w:val="Heading1"/>
    <w:uiPriority w:val="9"/>
    <w:rsid w:val="00AF493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AF4931"/>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AF4931"/>
    <w:rPr>
      <w:rFonts w:eastAsiaTheme="majorEastAsia"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F4931"/>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F493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AF4931"/>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F49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493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rsid w:val="00AF4931"/>
    <w:rPr>
      <w:color w:val="auto"/>
      <w:u w:val="none"/>
    </w:rPr>
  </w:style>
  <w:style w:type="paragraph" w:styleId="DocumentMap">
    <w:name w:val="Document Map"/>
    <w:basedOn w:val="Normal"/>
    <w:link w:val="DocumentMapChar"/>
    <w:uiPriority w:val="99"/>
    <w:semiHidden/>
    <w:unhideWhenUsed/>
    <w:rsid w:val="00AF493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F4931"/>
    <w:rPr>
      <w:rFonts w:ascii="Lucida Grande" w:hAnsi="Lucida Grande" w:cs="Lucida Grande"/>
    </w:rPr>
  </w:style>
  <w:style w:type="character" w:customStyle="1" w:styleId="namedate">
    <w:name w:val="name+date"/>
    <w:basedOn w:val="DefaultParagraphFont"/>
    <w:uiPriority w:val="1"/>
    <w:qFormat/>
    <w:rsid w:val="00AF4931"/>
    <w:rPr>
      <w:b/>
      <w:sz w:val="26"/>
      <w:u w:val="none"/>
    </w:rPr>
  </w:style>
  <w:style w:type="paragraph" w:customStyle="1" w:styleId="analytics">
    <w:name w:val="analytics"/>
    <w:basedOn w:val="Normal"/>
    <w:next w:val="Normal"/>
    <w:qFormat/>
    <w:rsid w:val="00AF4931"/>
    <w:rPr>
      <w:b/>
      <w:color w:val="000000" w:themeColor="text1"/>
      <w:sz w:val="26"/>
    </w:rPr>
  </w:style>
  <w:style w:type="paragraph" w:styleId="BlockText">
    <w:name w:val="Block Text"/>
    <w:basedOn w:val="Normal"/>
    <w:uiPriority w:val="99"/>
    <w:semiHidden/>
    <w:unhideWhenUsed/>
    <w:rsid w:val="00AF493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customStyle="1" w:styleId="textbold">
    <w:name w:val="text bold"/>
    <w:basedOn w:val="Normal"/>
    <w:link w:val="Emphasis"/>
    <w:uiPriority w:val="20"/>
    <w:qFormat/>
    <w:rsid w:val="00AF493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orldpoliticsreview.com/articles/28579/despite-the-trump-modi-love-trade-is-still-the-weak-link-in-us-india-relations" TargetMode="External"/><Relationship Id="rId18" Type="http://schemas.openxmlformats.org/officeDocument/2006/relationships/hyperlink" Target="https://papers.ssrn.com/sol3/papers.cfm?abstract_id=3861961" TargetMode="External"/><Relationship Id="rId3" Type="http://schemas.openxmlformats.org/officeDocument/2006/relationships/customXml" Target="../customXml/item3.xml"/><Relationship Id="rId21" Type="http://schemas.openxmlformats.org/officeDocument/2006/relationships/hyperlink" Target="http://ieet.org/index.php/IEET/more/Torres20160807" TargetMode="External"/><Relationship Id="rId7" Type="http://schemas.openxmlformats.org/officeDocument/2006/relationships/settings" Target="settings.xml"/><Relationship Id="rId12" Type="http://schemas.openxmlformats.org/officeDocument/2006/relationships/hyperlink" Target="https://scroll.in/article/996079/even-if-wto-waives-ip-on-vaccines-india-will-face-challenge-translating-this-into-mass-production" TargetMode="External"/><Relationship Id="rId17" Type="http://schemas.openxmlformats.org/officeDocument/2006/relationships/hyperlink" Target="https://www.ratnerprestia.com/2021/05/24/the-moral-waiver-of-ip-protection-for-covid-vaccines-why-the-us-proposal-creates-more-problems-than-it-solves/" TargetMode="External"/><Relationship Id="rId2" Type="http://schemas.openxmlformats.org/officeDocument/2006/relationships/customXml" Target="../customXml/item2.xml"/><Relationship Id="rId16" Type="http://schemas.openxmlformats.org/officeDocument/2006/relationships/hyperlink" Target="https://www.freeborn.com/sites/default/files/downloads/Powerhouse%20Points_Newsletter_Summer%202021%20Final.pdf" TargetMode="External"/><Relationship Id="rId20" Type="http://schemas.openxmlformats.org/officeDocument/2006/relationships/hyperlink" Target="http://www.commondreams.org/views/2008/07/29/derail-doha-save-clima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tico.com/news/2021/08/06/climate-warning-502726" TargetMode="External"/><Relationship Id="rId5" Type="http://schemas.openxmlformats.org/officeDocument/2006/relationships/numbering" Target="numbering.xml"/><Relationship Id="rId15" Type="http://schemas.openxmlformats.org/officeDocument/2006/relationships/hyperlink" Target="https://www.ncbi.nlm.nih.gov/pmc/articles/PMC4105729/" TargetMode="External"/><Relationship Id="rId23" Type="http://schemas.openxmlformats.org/officeDocument/2006/relationships/theme" Target="theme/theme1.xml"/><Relationship Id="rId10" Type="http://schemas.openxmlformats.org/officeDocument/2006/relationships/hyperlink" Target="https://www.newsclick.in/biden-decision-TRIPS-waiver-political-theatre" TargetMode="External"/><Relationship Id="rId19" Type="http://schemas.openxmlformats.org/officeDocument/2006/relationships/hyperlink" Target="https://digitalcommons.bryant.edu/honors_economics/24/" TargetMode="External"/><Relationship Id="rId4" Type="http://schemas.openxmlformats.org/officeDocument/2006/relationships/customXml" Target="../customXml/item4.xml"/><Relationship Id="rId9" Type="http://schemas.openxmlformats.org/officeDocument/2006/relationships/hyperlink" Target="https://www.politico.com/news/2021/09/02/democrats-house-senate-dispute-35t-bill-508654" TargetMode="External"/><Relationship Id="rId14" Type="http://schemas.openxmlformats.org/officeDocument/2006/relationships/hyperlink" Target="https://www.heritage.org/economic-and-property-rights/report/bidens-wink-global-theft-us-vaccine-patents-bad-america-and-th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105</TotalTime>
  <Pages>22</Pages>
  <Words>10717</Words>
  <Characters>61089</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3</cp:revision>
  <dcterms:created xsi:type="dcterms:W3CDTF">2021-09-05T00:29:00Z</dcterms:created>
  <dcterms:modified xsi:type="dcterms:W3CDTF">2021-09-05T03:17:00Z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