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D341D" w14:textId="77777777" w:rsidR="00E240C3" w:rsidRDefault="00E240C3" w:rsidP="00E240C3">
      <w:pPr>
        <w:pStyle w:val="Heading1"/>
      </w:pPr>
      <w:r>
        <w:t>1NC vs WestWood PM HWL R6</w:t>
      </w:r>
    </w:p>
    <w:p w14:paraId="3B952177" w14:textId="77777777" w:rsidR="00E240C3" w:rsidRDefault="00E240C3" w:rsidP="00E240C3">
      <w:pPr>
        <w:pStyle w:val="Heading3"/>
        <w:jc w:val="left"/>
      </w:pPr>
    </w:p>
    <w:p w14:paraId="63319F68" w14:textId="77777777" w:rsidR="00E240C3" w:rsidRDefault="00E240C3" w:rsidP="00E240C3">
      <w:pPr>
        <w:pStyle w:val="Heading3"/>
      </w:pPr>
      <w:r>
        <w:lastRenderedPageBreak/>
        <w:t>1NC -- Theory</w:t>
      </w:r>
    </w:p>
    <w:p w14:paraId="01BD3612" w14:textId="77777777" w:rsidR="00E240C3" w:rsidRDefault="00E240C3" w:rsidP="00E240C3">
      <w:pPr>
        <w:pStyle w:val="Heading4"/>
      </w:pPr>
      <w:r>
        <w:t>The affirmative may not specify a country unless they have a solvency advocate that explicitly advocates for the plan.</w:t>
      </w:r>
    </w:p>
    <w:p w14:paraId="52D0097C" w14:textId="77777777" w:rsidR="00E240C3" w:rsidRDefault="00E240C3" w:rsidP="00E240C3">
      <w:pPr>
        <w:pStyle w:val="Heading4"/>
      </w:pPr>
      <w:r>
        <w:t>Violation: They specify India and their solvency advocate is about all States changing their space policy, not just India, and the only times it does mention India are in reference to safety standards, not Article II commitments.</w:t>
      </w:r>
    </w:p>
    <w:p w14:paraId="1208B5B1" w14:textId="77777777" w:rsidR="00E240C3" w:rsidRDefault="00E240C3" w:rsidP="00E240C3"/>
    <w:p w14:paraId="732EF108" w14:textId="77777777" w:rsidR="00E240C3" w:rsidRDefault="00E240C3" w:rsidP="00E240C3">
      <w:pPr>
        <w:pStyle w:val="Heading4"/>
      </w:pPr>
      <w:r>
        <w:t xml:space="preserve">Vote neg on </w:t>
      </w:r>
      <w:r>
        <w:rPr>
          <w:u w:val="single"/>
        </w:rPr>
        <w:t>functional limits</w:t>
      </w:r>
      <w:r>
        <w:t xml:space="preserve">: otherwise, they could pick literally any country that could go into space either now or in the future and claim offense predicated off of their presence in space, destroying </w:t>
      </w:r>
      <w:r>
        <w:rPr>
          <w:u w:val="single"/>
        </w:rPr>
        <w:t>engagement</w:t>
      </w:r>
      <w:r>
        <w:t xml:space="preserve"> -- DA’s like PTX, competition, and different national and regional scenarios change on an AFF by AFF basis so exploding functional limits means we cannot engage at all.</w:t>
      </w:r>
    </w:p>
    <w:p w14:paraId="6AE1C6C6" w14:textId="77777777" w:rsidR="00E240C3" w:rsidRDefault="00E240C3" w:rsidP="00E240C3">
      <w:pPr>
        <w:pStyle w:val="Heading4"/>
      </w:pPr>
      <w:r>
        <w:t>PICs is not offense -- A] If you have a solvency advocate for it, spec is OK under our interp, so the AFF is still able to have reciprocal access to spec, B] Theory checks PICs -- debaters will set norms if they proliferate.</w:t>
      </w:r>
    </w:p>
    <w:p w14:paraId="72939855" w14:textId="77777777" w:rsidR="00E240C3" w:rsidRDefault="00E240C3" w:rsidP="00E240C3"/>
    <w:p w14:paraId="2347DF34" w14:textId="77777777" w:rsidR="00E240C3" w:rsidRDefault="00E240C3" w:rsidP="00E240C3">
      <w:pPr>
        <w:pStyle w:val="Heading4"/>
      </w:pPr>
      <w:r>
        <w:t>CI bc reasonability is arbitrary and invites judge intervention</w:t>
      </w:r>
    </w:p>
    <w:p w14:paraId="174A9E24" w14:textId="77777777" w:rsidR="00E240C3" w:rsidRDefault="00E240C3" w:rsidP="00E240C3">
      <w:pPr>
        <w:pStyle w:val="Heading4"/>
      </w:pPr>
      <w:r>
        <w:t>DTD to set a norm and deter future abuse</w:t>
      </w:r>
    </w:p>
    <w:p w14:paraId="24A19329" w14:textId="77777777" w:rsidR="00E240C3" w:rsidRPr="004F0AAA" w:rsidRDefault="00E240C3" w:rsidP="00E240C3">
      <w:pPr>
        <w:pStyle w:val="Heading4"/>
      </w:pPr>
      <w:r>
        <w:t>No RVIs 1] Logic, you shouldn’t win for being topical, that’s a basic aff burden, 2] baiting, it lets good theory debaters read an abusive advocacy to bait out T then dump on it for 4 minutes, 3] substance will be crowded out bc we’d be forced to go for T.</w:t>
      </w:r>
    </w:p>
    <w:p w14:paraId="65975BB1" w14:textId="77777777" w:rsidR="00E240C3" w:rsidRPr="00B77DA6" w:rsidRDefault="00E240C3" w:rsidP="00E240C3"/>
    <w:p w14:paraId="7AA5804C" w14:textId="77777777" w:rsidR="00E240C3" w:rsidRDefault="00E240C3" w:rsidP="00E240C3">
      <w:pPr>
        <w:pStyle w:val="Heading3"/>
      </w:pPr>
      <w:r>
        <w:lastRenderedPageBreak/>
        <w:t>1NC -- CP</w:t>
      </w:r>
    </w:p>
    <w:p w14:paraId="3A37CC23" w14:textId="77777777" w:rsidR="00E240C3" w:rsidRDefault="00E240C3" w:rsidP="00E240C3">
      <w:pPr>
        <w:pStyle w:val="Heading4"/>
      </w:pPr>
      <w:r>
        <w:t>The Republic of India should:</w:t>
      </w:r>
    </w:p>
    <w:p w14:paraId="099F1D2E" w14:textId="77777777" w:rsidR="00E240C3" w:rsidRPr="009F660B" w:rsidRDefault="00E240C3" w:rsidP="00E240C3">
      <w:pPr>
        <w:pStyle w:val="Heading4"/>
      </w:pPr>
      <w:r>
        <w:t>---cease all military and economic cooperation with the United States and acede to a regional partnership with the People’s Republic of China.</w:t>
      </w:r>
    </w:p>
    <w:p w14:paraId="382F259C" w14:textId="77777777" w:rsidR="00E240C3" w:rsidRDefault="00E240C3" w:rsidP="00E240C3">
      <w:pPr>
        <w:pStyle w:val="Heading4"/>
      </w:pPr>
      <w:r>
        <w:t>---sign, ratify and enact into all relevant domestic legislation the Treaty on Prevention of the Placement of Weapons in Outer Space and of the Threat or Use of Force against Outer Space Objects.</w:t>
      </w:r>
    </w:p>
    <w:p w14:paraId="03C2987C" w14:textId="77777777" w:rsidR="00E240C3" w:rsidRDefault="00E240C3" w:rsidP="00E240C3"/>
    <w:p w14:paraId="5B60731C" w14:textId="77777777" w:rsidR="00E240C3" w:rsidRPr="00E66D84" w:rsidRDefault="00E240C3" w:rsidP="00E240C3">
      <w:pPr>
        <w:pStyle w:val="Heading4"/>
      </w:pPr>
      <w:r>
        <w:t>Solvency advocate for Plank 1 is their scenario about Indo-US antagonism of China, it solves bc it has India completely draw back from the US which their internal link.</w:t>
      </w:r>
    </w:p>
    <w:p w14:paraId="1E2CDD81" w14:textId="77777777" w:rsidR="00E240C3" w:rsidRDefault="00E240C3" w:rsidP="00E240C3">
      <w:pPr>
        <w:pStyle w:val="Heading4"/>
      </w:pPr>
      <w:r>
        <w:t>Plank 2 solves all of Advantage 2.</w:t>
      </w:r>
    </w:p>
    <w:p w14:paraId="3A3A59A8" w14:textId="77777777" w:rsidR="00E240C3" w:rsidRDefault="00E240C3" w:rsidP="00E240C3">
      <w:r w:rsidRPr="007F3447">
        <w:rPr>
          <w:rStyle w:val="Style13ptBold"/>
        </w:rPr>
        <w:t>Jaramillo 09</w:t>
      </w:r>
      <w:r>
        <w:t xml:space="preserve"> [Cesar, In 2013 he earned a B.A. in Catholic Studies from Seton Hall University. Father Jaramillo earned the S.T.B. (Theology) and the J.C.L. (Canon Law) degrees from the Pontifical Gregorian University in Rome in 2016 and 2019 respectively. He also earned a Diploma in Administrative Canonical Praxis from the Vatican’s Congregation for the Clergy in 2018. Fr. Jaramillo is a member of the Canon Law Society of America. The Ploughshares Monitor Winter 2009 Volume 30 Issue 4, “In Defence of the PPWT Treaty: Toward a Space Weapons Ban” </w:t>
      </w:r>
      <w:hyperlink r:id="rId6" w:history="1">
        <w:r w:rsidRPr="006B7C0C">
          <w:rPr>
            <w:rStyle w:val="Hyperlink"/>
          </w:rPr>
          <w:t>https://ploughshares.ca/pl_publications/in-defence-of-the-ppwt-treaty-toward-a-space-weapons-ban/</w:t>
        </w:r>
      </w:hyperlink>
      <w:r>
        <w:t>] brett</w:t>
      </w:r>
    </w:p>
    <w:p w14:paraId="6B8E59EB" w14:textId="77777777" w:rsidR="00E240C3" w:rsidRPr="007E0B12" w:rsidRDefault="00E240C3" w:rsidP="00E240C3">
      <w:pPr>
        <w:rPr>
          <w:sz w:val="16"/>
        </w:rPr>
      </w:pPr>
      <w:r w:rsidRPr="007E0B12">
        <w:rPr>
          <w:sz w:val="16"/>
        </w:rPr>
        <w:t xml:space="preserve">The existing legal regime that tackles the potential weaponization of outer space is outdated, inadequate, and insufficient. Moreover, the rapidity with which space-related technologies are being developed seems to be widening the gap between </w:t>
      </w:r>
      <w:r w:rsidRPr="00AC46EA">
        <w:rPr>
          <w:rStyle w:val="Emphasis"/>
          <w:highlight w:val="green"/>
        </w:rPr>
        <w:t>military</w:t>
      </w:r>
      <w:r w:rsidRPr="007E0B12">
        <w:rPr>
          <w:rStyle w:val="Emphasis"/>
        </w:rPr>
        <w:t xml:space="preserve"> applications</w:t>
      </w:r>
      <w:r w:rsidRPr="007E0B12">
        <w:rPr>
          <w:rStyle w:val="StyleUnderline"/>
        </w:rPr>
        <w:t xml:space="preserve"> that may affect </w:t>
      </w:r>
      <w:r w:rsidRPr="00AC46EA">
        <w:rPr>
          <w:rStyle w:val="StyleUnderline"/>
          <w:highlight w:val="green"/>
        </w:rPr>
        <w:t>space</w:t>
      </w:r>
      <w:r w:rsidRPr="007E0B12">
        <w:rPr>
          <w:rStyle w:val="StyleUnderline"/>
        </w:rPr>
        <w:t xml:space="preserve"> assets</w:t>
      </w:r>
      <w:r w:rsidRPr="007E0B12">
        <w:rPr>
          <w:sz w:val="16"/>
        </w:rPr>
        <w:t xml:space="preserve"> and the precarious normative architecture that should regulate them. The fact that </w:t>
      </w:r>
      <w:r w:rsidRPr="007E0B12">
        <w:rPr>
          <w:rStyle w:val="StyleUnderline"/>
        </w:rPr>
        <w:t>space will</w:t>
      </w:r>
      <w:r w:rsidRPr="007E0B12">
        <w:rPr>
          <w:sz w:val="16"/>
        </w:rPr>
        <w:t xml:space="preserve"> </w:t>
      </w:r>
      <w:r w:rsidRPr="007E0B12">
        <w:rPr>
          <w:rStyle w:val="StyleUnderline"/>
        </w:rPr>
        <w:t>inevitably become more complex</w:t>
      </w:r>
      <w:r w:rsidRPr="007E0B12">
        <w:rPr>
          <w:sz w:val="16"/>
        </w:rPr>
        <w:t xml:space="preserve"> and congested each year </w:t>
      </w:r>
      <w:r w:rsidRPr="00AC46EA">
        <w:rPr>
          <w:rStyle w:val="StyleUnderline"/>
          <w:highlight w:val="green"/>
        </w:rPr>
        <w:t>underscores the need for a</w:t>
      </w:r>
      <w:r w:rsidRPr="007E0B12">
        <w:rPr>
          <w:rStyle w:val="StyleUnderline"/>
        </w:rPr>
        <w:t xml:space="preserve"> comprehensive </w:t>
      </w:r>
      <w:r w:rsidRPr="00AC46EA">
        <w:rPr>
          <w:rStyle w:val="Emphasis"/>
          <w:highlight w:val="green"/>
        </w:rPr>
        <w:t>space security treaty</w:t>
      </w:r>
      <w:r w:rsidRPr="007E0B12">
        <w:rPr>
          <w:rStyle w:val="StyleUnderline"/>
        </w:rPr>
        <w:t xml:space="preserve"> that</w:t>
      </w:r>
      <w:r w:rsidRPr="007E0B12">
        <w:rPr>
          <w:sz w:val="16"/>
        </w:rPr>
        <w:t xml:space="preserve"> builds on what little international law exists in this realm and not only reflects current threats to space security, but also </w:t>
      </w:r>
      <w:r w:rsidRPr="007E0B12">
        <w:rPr>
          <w:rStyle w:val="StyleUnderline"/>
        </w:rPr>
        <w:t>tackles the emerging legal questions that inevitably arise as space becomes a more convoluted domain</w:t>
      </w:r>
      <w:r w:rsidRPr="007E0B12">
        <w:rPr>
          <w:sz w:val="16"/>
        </w:rPr>
        <w:t>.</w:t>
      </w:r>
    </w:p>
    <w:p w14:paraId="4F1C8F0C" w14:textId="77777777" w:rsidR="00E240C3" w:rsidRPr="007E0B12" w:rsidRDefault="00E240C3" w:rsidP="00E240C3">
      <w:pPr>
        <w:rPr>
          <w:sz w:val="16"/>
        </w:rPr>
      </w:pPr>
      <w:r w:rsidRPr="00AC46EA">
        <w:rPr>
          <w:rStyle w:val="Emphasis"/>
          <w:highlight w:val="green"/>
        </w:rPr>
        <w:t>The PPWT</w:t>
      </w:r>
      <w:r w:rsidRPr="007E0B12">
        <w:rPr>
          <w:sz w:val="16"/>
        </w:rPr>
        <w:t xml:space="preserve">—while not perfect and subject to revisions—represents what is undoubtedly the most substantive effort thus far to embed the oft-expressed desire to </w:t>
      </w:r>
      <w:r w:rsidRPr="00AC46EA">
        <w:rPr>
          <w:rStyle w:val="StyleUnderline"/>
          <w:highlight w:val="green"/>
        </w:rPr>
        <w:t xml:space="preserve">maintain a weapons-free outer space </w:t>
      </w:r>
      <w:r w:rsidRPr="007E0B12">
        <w:rPr>
          <w:rStyle w:val="StyleUnderline"/>
        </w:rPr>
        <w:t>in international treaty law</w:t>
      </w:r>
      <w:r w:rsidRPr="007E0B12">
        <w:rPr>
          <w:sz w:val="16"/>
        </w:rPr>
        <w:t xml:space="preserve">. It is true that </w:t>
      </w:r>
      <w:r w:rsidRPr="00AC46EA">
        <w:rPr>
          <w:rStyle w:val="StyleUnderline"/>
          <w:highlight w:val="green"/>
        </w:rPr>
        <w:t>the</w:t>
      </w:r>
      <w:r w:rsidRPr="007E0B12">
        <w:rPr>
          <w:sz w:val="16"/>
        </w:rPr>
        <w:t xml:space="preserve"> 1967 </w:t>
      </w:r>
      <w:r w:rsidRPr="00AC46EA">
        <w:rPr>
          <w:rStyle w:val="StyleUnderline"/>
          <w:highlight w:val="green"/>
        </w:rPr>
        <w:t>O</w:t>
      </w:r>
      <w:r w:rsidRPr="007E0B12">
        <w:rPr>
          <w:sz w:val="16"/>
        </w:rPr>
        <w:t xml:space="preserve">uter </w:t>
      </w:r>
      <w:r w:rsidRPr="00AC46EA">
        <w:rPr>
          <w:rStyle w:val="StyleUnderline"/>
          <w:highlight w:val="green"/>
        </w:rPr>
        <w:t>S</w:t>
      </w:r>
      <w:r w:rsidRPr="007E0B12">
        <w:rPr>
          <w:sz w:val="16"/>
        </w:rPr>
        <w:t xml:space="preserve">pace </w:t>
      </w:r>
      <w:r w:rsidRPr="00AC46EA">
        <w:rPr>
          <w:rStyle w:val="StyleUnderline"/>
          <w:highlight w:val="green"/>
        </w:rPr>
        <w:t>T</w:t>
      </w:r>
      <w:r w:rsidRPr="007E0B12">
        <w:rPr>
          <w:sz w:val="16"/>
        </w:rPr>
        <w:t xml:space="preserve">reaty specifically bans signatory states from placing nuclear weapons and other weapons of mass destruction in orbit and calls for the peaceful exploration of outer space. However, it </w:t>
      </w:r>
      <w:r w:rsidRPr="00AC46EA">
        <w:rPr>
          <w:rStyle w:val="StyleUnderline"/>
          <w:highlight w:val="green"/>
        </w:rPr>
        <w:t xml:space="preserve">does not </w:t>
      </w:r>
      <w:r w:rsidRPr="007E0B12">
        <w:rPr>
          <w:rStyle w:val="StyleUnderline"/>
        </w:rPr>
        <w:t>explicitly refer to</w:t>
      </w:r>
      <w:r w:rsidRPr="007E0B12">
        <w:rPr>
          <w:sz w:val="16"/>
        </w:rPr>
        <w:t xml:space="preserve"> the placement or use of other types of </w:t>
      </w:r>
      <w:r w:rsidRPr="007E0B12">
        <w:rPr>
          <w:rStyle w:val="StyleUnderline"/>
        </w:rPr>
        <w:t>weapons</w:t>
      </w:r>
      <w:r w:rsidRPr="007E0B12">
        <w:rPr>
          <w:sz w:val="16"/>
        </w:rPr>
        <w:t xml:space="preserve"> in outer space or the use of earth-based weapons against space targets—activities </w:t>
      </w:r>
      <w:r w:rsidRPr="007E0B12">
        <w:rPr>
          <w:rStyle w:val="StyleUnderline"/>
        </w:rPr>
        <w:t>which</w:t>
      </w:r>
      <w:r w:rsidRPr="007E0B12">
        <w:rPr>
          <w:sz w:val="16"/>
        </w:rPr>
        <w:t xml:space="preserve"> clearly </w:t>
      </w:r>
      <w:r w:rsidRPr="007E0B12">
        <w:rPr>
          <w:rStyle w:val="StyleUnderline"/>
        </w:rPr>
        <w:t>need</w:t>
      </w:r>
      <w:r w:rsidRPr="007E0B12">
        <w:rPr>
          <w:sz w:val="16"/>
        </w:rPr>
        <w:t xml:space="preserve"> regulation, if not outright </w:t>
      </w:r>
      <w:r w:rsidRPr="00AC46EA">
        <w:rPr>
          <w:rStyle w:val="Emphasis"/>
          <w:highlight w:val="green"/>
        </w:rPr>
        <w:t>prohibit</w:t>
      </w:r>
      <w:r w:rsidRPr="007E0B12">
        <w:rPr>
          <w:sz w:val="16"/>
          <w:szCs w:val="16"/>
        </w:rPr>
        <w:t>ion</w:t>
      </w:r>
      <w:r w:rsidRPr="007E0B12">
        <w:rPr>
          <w:sz w:val="16"/>
        </w:rPr>
        <w:t>.</w:t>
      </w:r>
    </w:p>
    <w:p w14:paraId="15A890CF" w14:textId="77777777" w:rsidR="00E240C3" w:rsidRPr="007E0B12" w:rsidRDefault="00E240C3" w:rsidP="00E240C3">
      <w:pPr>
        <w:rPr>
          <w:sz w:val="16"/>
          <w:szCs w:val="16"/>
        </w:rPr>
      </w:pPr>
      <w:r w:rsidRPr="007E0B12">
        <w:rPr>
          <w:sz w:val="16"/>
          <w:szCs w:val="16"/>
        </w:rPr>
        <w:t>It is often said that the perils inherent to the indiscriminate weaponization of space are perhaps only comparable to those posed by nuclear weapons, although much of this assessment rests on speculation, since outer space has not yet seen a scenario of direct military confrontation. Indeed, it is assumed that there have been no weapons placed in space to date as there have been neither claims nor denunciations of such behaviour by any state, and considerable efforts are being made in diverse governmental and nongovernmental circles to ensure that this delicate threshold is preserved. To be sure, a distinction must be made between militarization and weaponization: while the former has arguably already happened, given the widespread use of satellites for military applications such as reconnaissance and intelligence, it is the latter that is the primary focus of proponents of a space security treaty.</w:t>
      </w:r>
    </w:p>
    <w:p w14:paraId="7EC819AE" w14:textId="77777777" w:rsidR="00E240C3" w:rsidRPr="007E0B12" w:rsidRDefault="00E240C3" w:rsidP="00E240C3">
      <w:pPr>
        <w:rPr>
          <w:sz w:val="16"/>
        </w:rPr>
      </w:pPr>
      <w:r w:rsidRPr="007E0B12">
        <w:rPr>
          <w:sz w:val="16"/>
        </w:rPr>
        <w:t xml:space="preserve">Not surprisingly, a resolution on the Prevention of an Arms Race in Outer Space (PAROS) has been introduced at both the CD and the First Committee of the UN General Assembly and has garnered near-unanimous support year after year—with the notable exception of the United States and Israel.1 In this context, the PPWT draft treaty introduced at the CD in February 2008 has been touted as a practical way to “nip the problem of PAROS in the bud” (UNIDIR 2008, p. 147). </w:t>
      </w:r>
      <w:r w:rsidRPr="00AC46EA">
        <w:rPr>
          <w:rStyle w:val="StyleUnderline"/>
          <w:highlight w:val="green"/>
        </w:rPr>
        <w:t>If there is a ban</w:t>
      </w:r>
      <w:r w:rsidRPr="007E0B12">
        <w:rPr>
          <w:rStyle w:val="StyleUnderline"/>
        </w:rPr>
        <w:t xml:space="preserve"> on space weapons, the rationale goes, </w:t>
      </w:r>
      <w:r w:rsidRPr="00AC46EA">
        <w:rPr>
          <w:rStyle w:val="Emphasis"/>
          <w:highlight w:val="green"/>
        </w:rPr>
        <w:t>there will be no arms race</w:t>
      </w:r>
      <w:r w:rsidRPr="007E0B12">
        <w:rPr>
          <w:rStyle w:val="StyleUnderline"/>
        </w:rPr>
        <w:t xml:space="preserve"> to prevent</w:t>
      </w:r>
      <w:r w:rsidRPr="007E0B12">
        <w:rPr>
          <w:sz w:val="16"/>
        </w:rPr>
        <w:t>.</w:t>
      </w:r>
    </w:p>
    <w:p w14:paraId="5D8E2929" w14:textId="77777777" w:rsidR="00E240C3" w:rsidRPr="00731F14" w:rsidRDefault="00E240C3" w:rsidP="00E240C3">
      <w:pPr>
        <w:rPr>
          <w:sz w:val="16"/>
          <w:szCs w:val="16"/>
        </w:rPr>
      </w:pPr>
      <w:r w:rsidRPr="00731F14">
        <w:rPr>
          <w:sz w:val="16"/>
          <w:szCs w:val="16"/>
        </w:rPr>
        <w:lastRenderedPageBreak/>
        <w:t>The PPWT draft treaty</w:t>
      </w:r>
    </w:p>
    <w:p w14:paraId="31CDFAF6" w14:textId="77777777" w:rsidR="00E240C3" w:rsidRPr="00731F14" w:rsidRDefault="00E240C3" w:rsidP="00E240C3">
      <w:pPr>
        <w:rPr>
          <w:sz w:val="16"/>
          <w:szCs w:val="16"/>
        </w:rPr>
      </w:pPr>
      <w:r w:rsidRPr="00731F14">
        <w:rPr>
          <w:sz w:val="16"/>
          <w:szCs w:val="16"/>
        </w:rPr>
        <w:t>What, then, makes the PPWT proposal worthy of serious consideration by the international community? In other words, why is it an appealing alternative to the status quo? The PPWT is the first draft treaty on outer space ever presented at the UN Conference on Disarmament, which is the quintessential international forum for addressing multilateral disarmament agreements. In fact, the PPWT builds upon elements contained in a 2002 Working Paper presented at the CD by a group of countries that also included Russia and China. Technically speaking, though, the PPWT Treaty focuses not on disarmament but prevention, as outer space is currently considered to be weapons-free and, thus, there is nothing to disarm. Still, the CD seems to be the obvious repository for such a proposal and most member states have welcomed its introduction.</w:t>
      </w:r>
    </w:p>
    <w:p w14:paraId="46218CE1" w14:textId="77777777" w:rsidR="00E240C3" w:rsidRPr="00731F14" w:rsidRDefault="00E240C3" w:rsidP="00E240C3">
      <w:pPr>
        <w:rPr>
          <w:sz w:val="16"/>
        </w:rPr>
      </w:pPr>
      <w:r w:rsidRPr="00731F14">
        <w:rPr>
          <w:sz w:val="16"/>
        </w:rPr>
        <w:t xml:space="preserve">Specifically, as implied in the name of the treaty, </w:t>
      </w:r>
      <w:r w:rsidRPr="00AC46EA">
        <w:rPr>
          <w:rStyle w:val="StyleUnderline"/>
          <w:highlight w:val="green"/>
        </w:rPr>
        <w:t>the PPWT seeks to ban</w:t>
      </w:r>
      <w:r w:rsidRPr="00731F14">
        <w:rPr>
          <w:sz w:val="16"/>
        </w:rPr>
        <w:t xml:space="preserve"> two different yet interrelated conducts:</w:t>
      </w:r>
    </w:p>
    <w:p w14:paraId="10266198" w14:textId="77777777" w:rsidR="00E240C3" w:rsidRPr="007E0B12" w:rsidRDefault="00E240C3" w:rsidP="00E240C3">
      <w:pPr>
        <w:rPr>
          <w:rStyle w:val="Emphasis"/>
        </w:rPr>
      </w:pPr>
      <w:r w:rsidRPr="007E0B12">
        <w:rPr>
          <w:rStyle w:val="Emphasis"/>
        </w:rPr>
        <w:t>the placement of weapons in outer space and</w:t>
      </w:r>
    </w:p>
    <w:p w14:paraId="2B7AAD22" w14:textId="77777777" w:rsidR="00E240C3" w:rsidRPr="007E0B12" w:rsidRDefault="00E240C3" w:rsidP="00E240C3">
      <w:pPr>
        <w:rPr>
          <w:rStyle w:val="Emphasis"/>
        </w:rPr>
      </w:pPr>
      <w:r w:rsidRPr="007E0B12">
        <w:rPr>
          <w:rStyle w:val="Emphasis"/>
        </w:rPr>
        <w:t>the threat or use of force against outer space objects.</w:t>
      </w:r>
    </w:p>
    <w:p w14:paraId="1C50AB93" w14:textId="77777777" w:rsidR="00E240C3" w:rsidRPr="00731F14" w:rsidRDefault="00E240C3" w:rsidP="00E240C3">
      <w:pPr>
        <w:rPr>
          <w:sz w:val="16"/>
          <w:szCs w:val="16"/>
        </w:rPr>
      </w:pPr>
      <w:r w:rsidRPr="00731F14">
        <w:rPr>
          <w:sz w:val="16"/>
          <w:szCs w:val="16"/>
        </w:rPr>
        <w:t>The first initiative sensibly eliminates the fundamental prerequisite for the actual utilization of space weapons: their placement in space. The PPWT treaty defines weapon in outer space in a thorough and comprehensive manner as:</w:t>
      </w:r>
    </w:p>
    <w:p w14:paraId="5DD2DF0C" w14:textId="77777777" w:rsidR="00E240C3" w:rsidRPr="00731F14" w:rsidRDefault="00E240C3" w:rsidP="00E240C3">
      <w:pPr>
        <w:rPr>
          <w:sz w:val="16"/>
        </w:rPr>
      </w:pPr>
      <w:r w:rsidRPr="00AC46EA">
        <w:rPr>
          <w:rStyle w:val="Emphasis"/>
          <w:highlight w:val="green"/>
        </w:rPr>
        <w:t>Any device</w:t>
      </w:r>
      <w:r w:rsidRPr="007E0B12">
        <w:rPr>
          <w:rStyle w:val="StyleUnderline"/>
        </w:rPr>
        <w:t xml:space="preserve"> placed in outer space</w:t>
      </w:r>
      <w:r w:rsidRPr="00731F14">
        <w:rPr>
          <w:sz w:val="16"/>
        </w:rPr>
        <w:t xml:space="preserve">, based on any physical principle, </w:t>
      </w:r>
      <w:r w:rsidRPr="007E0B12">
        <w:rPr>
          <w:rStyle w:val="StyleUnderline"/>
        </w:rPr>
        <w:t xml:space="preserve">which has been </w:t>
      </w:r>
      <w:r w:rsidRPr="00AC46EA">
        <w:rPr>
          <w:rStyle w:val="Emphasis"/>
          <w:highlight w:val="green"/>
        </w:rPr>
        <w:t>specially produced</w:t>
      </w:r>
      <w:r w:rsidRPr="007E0B12">
        <w:rPr>
          <w:rStyle w:val="StyleUnderline"/>
        </w:rPr>
        <w:t xml:space="preserve"> or converted </w:t>
      </w:r>
      <w:r w:rsidRPr="00AC46EA">
        <w:rPr>
          <w:rStyle w:val="StyleUnderline"/>
          <w:highlight w:val="green"/>
        </w:rPr>
        <w:t>to</w:t>
      </w:r>
      <w:r w:rsidRPr="007E0B12">
        <w:rPr>
          <w:rStyle w:val="StyleUnderline"/>
        </w:rPr>
        <w:t xml:space="preserve"> destroy, damage, or </w:t>
      </w:r>
      <w:r w:rsidRPr="00AC46EA">
        <w:rPr>
          <w:rStyle w:val="StyleUnderline"/>
          <w:highlight w:val="green"/>
        </w:rPr>
        <w:t>disrupt</w:t>
      </w:r>
      <w:r w:rsidRPr="007E0B12">
        <w:rPr>
          <w:rStyle w:val="StyleUnderline"/>
        </w:rPr>
        <w:t xml:space="preserve"> the </w:t>
      </w:r>
      <w:r w:rsidRPr="00AC46EA">
        <w:rPr>
          <w:rStyle w:val="StyleUnderline"/>
          <w:highlight w:val="green"/>
        </w:rPr>
        <w:t>normal functioning of</w:t>
      </w:r>
      <w:r w:rsidRPr="007E0B12">
        <w:rPr>
          <w:rStyle w:val="StyleUnderline"/>
        </w:rPr>
        <w:t xml:space="preserve"> objects in </w:t>
      </w:r>
      <w:r w:rsidRPr="00AC46EA">
        <w:rPr>
          <w:rStyle w:val="Emphasis"/>
          <w:highlight w:val="green"/>
        </w:rPr>
        <w:t>outer space</w:t>
      </w:r>
      <w:r w:rsidRPr="007E0B12">
        <w:rPr>
          <w:rStyle w:val="StyleUnderline"/>
        </w:rPr>
        <w:t xml:space="preserve">, </w:t>
      </w:r>
      <w:r w:rsidRPr="007E0B12">
        <w:rPr>
          <w:rStyle w:val="Emphasis"/>
        </w:rPr>
        <w:t>on the Earth or in the Earth’s atmosphere</w:t>
      </w:r>
      <w:r w:rsidRPr="007E0B12">
        <w:rPr>
          <w:rStyle w:val="StyleUnderline"/>
        </w:rPr>
        <w:t xml:space="preserve">, or to </w:t>
      </w:r>
      <w:r w:rsidRPr="007E0B12">
        <w:rPr>
          <w:rStyle w:val="Emphasis"/>
        </w:rPr>
        <w:t>eliminate a population or components of the biosphere which are important to human existence or to inflict damage on them</w:t>
      </w:r>
      <w:r w:rsidRPr="00731F14">
        <w:rPr>
          <w:sz w:val="16"/>
        </w:rPr>
        <w:t>. (Article 1C)</w:t>
      </w:r>
    </w:p>
    <w:p w14:paraId="7DC3B57C" w14:textId="77777777" w:rsidR="00E240C3" w:rsidRPr="00731F14" w:rsidRDefault="00E240C3" w:rsidP="00E240C3">
      <w:pPr>
        <w:rPr>
          <w:sz w:val="16"/>
        </w:rPr>
      </w:pPr>
      <w:r w:rsidRPr="00731F14">
        <w:rPr>
          <w:sz w:val="16"/>
        </w:rPr>
        <w:t xml:space="preserve">Clearly, if the Treaty enters into force, such a broad definition would contribute decisively to the goals of PAROS and preventing space from becoming an arena of military confrontation. Notably, </w:t>
      </w:r>
      <w:r w:rsidRPr="007E0B12">
        <w:rPr>
          <w:rStyle w:val="StyleUnderline"/>
        </w:rPr>
        <w:t>it encompasses weapons placed in space that can be used not only against other space objects, but also against Earth-based objects</w:t>
      </w:r>
      <w:r w:rsidRPr="00731F14">
        <w:rPr>
          <w:sz w:val="16"/>
        </w:rPr>
        <w:t xml:space="preserve">. Thus, it seems apparent that the framers of the PPWT strove </w:t>
      </w:r>
      <w:r w:rsidRPr="00AC46EA">
        <w:rPr>
          <w:rStyle w:val="StyleUnderline"/>
          <w:highlight w:val="green"/>
        </w:rPr>
        <w:t xml:space="preserve">to </w:t>
      </w:r>
      <w:r w:rsidRPr="00AC46EA">
        <w:rPr>
          <w:rStyle w:val="Emphasis"/>
          <w:highlight w:val="green"/>
        </w:rPr>
        <w:t>minimize</w:t>
      </w:r>
      <w:r w:rsidRPr="00731F14">
        <w:rPr>
          <w:rStyle w:val="StyleUnderline"/>
        </w:rPr>
        <w:t xml:space="preserve"> the room for </w:t>
      </w:r>
      <w:r w:rsidRPr="00AC46EA">
        <w:rPr>
          <w:rStyle w:val="Emphasis"/>
          <w:highlight w:val="green"/>
        </w:rPr>
        <w:t>ambiguity</w:t>
      </w:r>
      <w:r w:rsidRPr="00731F14">
        <w:rPr>
          <w:rStyle w:val="StyleUnderline"/>
        </w:rPr>
        <w:t xml:space="preserve"> and </w:t>
      </w:r>
      <w:r w:rsidRPr="00731F14">
        <w:rPr>
          <w:rStyle w:val="Emphasis"/>
        </w:rPr>
        <w:t>interpretation</w:t>
      </w:r>
      <w:r w:rsidRPr="00731F14">
        <w:rPr>
          <w:rStyle w:val="StyleUnderline"/>
        </w:rPr>
        <w:t xml:space="preserve"> with regard to the conditions under which a device in space can be considered a weapon</w:t>
      </w:r>
      <w:r w:rsidRPr="00731F14">
        <w:rPr>
          <w:sz w:val="16"/>
        </w:rPr>
        <w:t>. Again, a weapon in space need not be used against an adversary for there to be a violation of the treaty, as its mere placement in space would be considered a breach of the treaty.</w:t>
      </w:r>
    </w:p>
    <w:p w14:paraId="581645FD" w14:textId="77777777" w:rsidR="00E240C3" w:rsidRPr="00731F14" w:rsidRDefault="00E240C3" w:rsidP="00E240C3">
      <w:pPr>
        <w:rPr>
          <w:sz w:val="16"/>
          <w:szCs w:val="16"/>
        </w:rPr>
      </w:pPr>
      <w:r w:rsidRPr="00731F14">
        <w:rPr>
          <w:sz w:val="16"/>
          <w:szCs w:val="16"/>
        </w:rPr>
        <w:t>Similarly, the second focal point of this treaty, against the threat or use of force against outer space objects, provides a comprehensive ban on any aggressive action against objects in space, defined as:</w:t>
      </w:r>
    </w:p>
    <w:p w14:paraId="6987E322" w14:textId="77777777" w:rsidR="00E240C3" w:rsidRDefault="00E240C3" w:rsidP="00E240C3">
      <w:r w:rsidRPr="00731F14">
        <w:rPr>
          <w:rStyle w:val="StyleUnderline"/>
        </w:rPr>
        <w:t>Any hostile actions against outer space objects including, inter alia, actions aimed at destroying them, damaging them, temporarily or permanently disrupting their normal functioning or deliberately changing their orbit parameters or the threat of such actions</w:t>
      </w:r>
      <w:r>
        <w:t>. (Article 1E)</w:t>
      </w:r>
    </w:p>
    <w:p w14:paraId="1D218298" w14:textId="77777777" w:rsidR="00E240C3" w:rsidRDefault="00E240C3" w:rsidP="00E240C3"/>
    <w:p w14:paraId="299BC2A2" w14:textId="77777777" w:rsidR="00E240C3" w:rsidRPr="00F31A14" w:rsidRDefault="00E240C3" w:rsidP="00E240C3"/>
    <w:p w14:paraId="57868A48" w14:textId="77777777" w:rsidR="00E240C3" w:rsidRPr="00E66D84" w:rsidRDefault="00E240C3" w:rsidP="00E240C3"/>
    <w:p w14:paraId="5F73C64B" w14:textId="77777777" w:rsidR="00E240C3" w:rsidRDefault="00E240C3" w:rsidP="00E240C3">
      <w:pPr>
        <w:pStyle w:val="Heading3"/>
      </w:pPr>
      <w:r>
        <w:lastRenderedPageBreak/>
        <w:t>1NC -- DA</w:t>
      </w:r>
    </w:p>
    <w:p w14:paraId="778B18CA" w14:textId="77777777" w:rsidR="00E240C3" w:rsidRPr="001E0958" w:rsidRDefault="00E240C3" w:rsidP="00E240C3">
      <w:pPr>
        <w:keepNext/>
        <w:keepLines/>
        <w:spacing w:before="40" w:after="0"/>
        <w:outlineLvl w:val="3"/>
        <w:rPr>
          <w:rFonts w:eastAsia="MS Gothic" w:cs="Times New Roman"/>
          <w:b/>
          <w:iCs/>
          <w:sz w:val="26"/>
        </w:rPr>
      </w:pPr>
      <w:r>
        <w:rPr>
          <w:rFonts w:eastAsia="MS Gothic" w:cs="Times New Roman"/>
          <w:b/>
          <w:iCs/>
          <w:sz w:val="26"/>
        </w:rPr>
        <w:t xml:space="preserve">India is going to set up </w:t>
      </w:r>
      <w:r>
        <w:rPr>
          <w:rFonts w:eastAsia="MS Gothic" w:cs="Times New Roman"/>
          <w:b/>
          <w:iCs/>
          <w:sz w:val="26"/>
          <w:u w:val="single"/>
        </w:rPr>
        <w:t>commercial space mining</w:t>
      </w:r>
      <w:r>
        <w:rPr>
          <w:rFonts w:eastAsia="MS Gothic" w:cs="Times New Roman"/>
          <w:b/>
          <w:iCs/>
          <w:sz w:val="26"/>
        </w:rPr>
        <w:t xml:space="preserve"> now.</w:t>
      </w:r>
    </w:p>
    <w:p w14:paraId="2E42ECA7" w14:textId="77777777" w:rsidR="00E240C3" w:rsidRPr="00A95A91" w:rsidRDefault="00E240C3" w:rsidP="00E240C3">
      <w:pPr>
        <w:rPr>
          <w:rFonts w:eastAsia="Cambria"/>
        </w:rPr>
      </w:pPr>
      <w:r>
        <w:rPr>
          <w:rFonts w:eastAsia="Cambria"/>
          <w:b/>
          <w:bCs/>
          <w:sz w:val="26"/>
        </w:rPr>
        <w:t xml:space="preserve">1AC </w:t>
      </w:r>
      <w:r w:rsidRPr="00A95A91">
        <w:rPr>
          <w:rFonts w:eastAsia="Cambria"/>
          <w:b/>
          <w:bCs/>
          <w:sz w:val="26"/>
        </w:rPr>
        <w:t xml:space="preserve">Nanda </w:t>
      </w:r>
      <w:r>
        <w:rPr>
          <w:rFonts w:eastAsia="Cambria"/>
          <w:b/>
          <w:bCs/>
          <w:sz w:val="26"/>
        </w:rPr>
        <w:t>21</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An Aerospace Superpower, Eurasian Times, Prime Minister Narendra Modi on October 11 launched the Indian Space Association (ISpA) – the premier industry association of space and satellite companies. </w:t>
      </w:r>
      <w:hyperlink r:id="rId7" w:history="1">
        <w:r w:rsidRPr="00A95A91">
          <w:rPr>
            <w:rFonts w:eastAsia="Cambria"/>
          </w:rPr>
          <w:t>https://eurasiantimes.com/as-india-opens-up-space-how-isro-could-help-indian-air-force-become-an-aerospace-superpower/)//ww</w:t>
        </w:r>
      </w:hyperlink>
      <w:r w:rsidRPr="00A95A91">
        <w:rPr>
          <w:rFonts w:eastAsia="Cambria"/>
        </w:rPr>
        <w:t xml:space="preserve"> pbj</w:t>
      </w:r>
    </w:p>
    <w:p w14:paraId="587D9277" w14:textId="77777777" w:rsidR="00E240C3" w:rsidRPr="009A4C77" w:rsidRDefault="00E240C3" w:rsidP="00E240C3">
      <w:pPr>
        <w:rPr>
          <w:sz w:val="6"/>
          <w:szCs w:val="6"/>
        </w:rPr>
      </w:pPr>
      <w:r w:rsidRPr="009A4C77">
        <w:rPr>
          <w:sz w:val="10"/>
          <w:szCs w:val="10"/>
        </w:rPr>
        <w:t>He said: “Today is the day the Indian space sector receives new wings. For 75 years since independence, Indian space has been dominated by a single umbrella of Indian government and government institutions. Scientists of India have made huge achievements in these decades, but the need of the hour is that there should be no restrictions on Indian talent, whether it is in the public sector or in the private sector. “In a way, the country has given a new gift to the talent of India’s entrepreneurs by opening up India’s space sector in its 75th year of independence. Let this collective power of India’s population take the space sector forward in an organized manner. The Indian Space Association (ISpA) will play a huge role in this.” ISpA aims at contributing to the government’s vision of making India “Atmanirbhar” (self-reliant) and a global leader in the space arena, which is fast emerging as the next growth frontier for mankind. The association is supposed to engage with stakeholders across the ecosystem for the formulation of an enabling policy framework that will also work towards building global linkages for the Indian space industry to bring in critical technology and investments. Its founding members include Bharti Airtel, Larson &amp; Toubro, Nelco (Tata Group), OneWeb, Mapmyindia, Walchandnagar Industries, and Alpha Design</w:t>
      </w:r>
      <w:r w:rsidRPr="009A4C77">
        <w:rPr>
          <w:rFonts w:eastAsia="Cambria"/>
          <w:sz w:val="4"/>
          <w:szCs w:val="10"/>
        </w:rPr>
        <w:t xml:space="preserve"> </w:t>
      </w:r>
      <w:r w:rsidRPr="00DD713E">
        <w:rPr>
          <w:rFonts w:eastAsia="Cambria"/>
          <w:sz w:val="16"/>
        </w:rPr>
        <w:t xml:space="preserve">Technologies. Other core members include Godrej, Hughes India, Ananth Technology Limited, Azista-BST Aerospace Private Limited, BEL, Centum Electronics, and Maxar India. India Lagging Behind According to ISRO, the current size of the global space economy stands at about $360 billion. </w:t>
      </w:r>
      <w:r w:rsidRPr="00DD713E">
        <w:rPr>
          <w:rFonts w:eastAsia="Cambria"/>
          <w:b/>
          <w:iCs/>
          <w:u w:val="single"/>
        </w:rPr>
        <w:t xml:space="preserve">However, </w:t>
      </w:r>
      <w:r w:rsidRPr="009A4C77">
        <w:rPr>
          <w:rFonts w:eastAsia="Cambria"/>
          <w:b/>
          <w:iCs/>
          <w:highlight w:val="green"/>
          <w:u w:val="single"/>
        </w:rPr>
        <w:t>India</w:t>
      </w:r>
      <w:r w:rsidRPr="00DD713E">
        <w:rPr>
          <w:rFonts w:eastAsia="Cambria"/>
          <w:b/>
          <w:iCs/>
          <w:u w:val="single"/>
        </w:rPr>
        <w:t xml:space="preserve"> accounts for only about 2% of the space economy with a </w:t>
      </w:r>
      <w:r w:rsidRPr="009A4C77">
        <w:rPr>
          <w:rFonts w:eastAsia="Cambria"/>
          <w:b/>
          <w:iCs/>
          <w:highlight w:val="green"/>
          <w:u w:val="single"/>
        </w:rPr>
        <w:t>potential to capture 9% of the global market</w:t>
      </w:r>
      <w:r w:rsidRPr="00DD713E">
        <w:rPr>
          <w:rFonts w:eastAsia="Cambria"/>
          <w:b/>
          <w:iCs/>
          <w:u w:val="single"/>
        </w:rPr>
        <w:t xml:space="preserve"> share </w:t>
      </w:r>
      <w:r w:rsidRPr="009A4C77">
        <w:rPr>
          <w:rFonts w:eastAsia="Cambria"/>
          <w:b/>
          <w:iCs/>
          <w:highlight w:val="green"/>
          <w:u w:val="single"/>
        </w:rPr>
        <w:t>by 2030</w:t>
      </w:r>
      <w:r w:rsidRPr="00DD713E">
        <w:rPr>
          <w:rFonts w:eastAsia="Cambria"/>
          <w:b/>
          <w:iCs/>
          <w:u w:val="single"/>
        </w:rPr>
        <w:t xml:space="preserve">. </w:t>
      </w:r>
      <w:r w:rsidRPr="00DD713E">
        <w:rPr>
          <w:rFonts w:eastAsia="Cambria"/>
          <w:sz w:val="16"/>
        </w:rPr>
        <w:t xml:space="preserve">This needs to change. Despite Rafale Boost, Why Indian Air Force Remains ‘Ill-Equipped’ To Battle Chinese PLAAF Over The LAC? And here comes the </w:t>
      </w:r>
      <w:r w:rsidRPr="00DD713E">
        <w:rPr>
          <w:rFonts w:eastAsia="Cambria"/>
          <w:b/>
          <w:iCs/>
          <w:u w:val="single"/>
        </w:rPr>
        <w:t>role of the IAF in safeguarding the space economy</w:t>
      </w:r>
      <w:r w:rsidRPr="00DD713E">
        <w:rPr>
          <w:rFonts w:eastAsia="Cambria"/>
          <w:sz w:val="16"/>
        </w:rPr>
        <w:t>, among other reasons</w:t>
      </w:r>
      <w:r w:rsidRPr="00A95A91">
        <w:rPr>
          <w:rFonts w:eastAsia="Cambria"/>
          <w:sz w:val="16"/>
        </w:rPr>
        <w:t xml:space="preserve">. With the </w:t>
      </w:r>
      <w:r w:rsidRPr="00A95A91">
        <w:rPr>
          <w:rFonts w:eastAsia="Cambria"/>
          <w:b/>
          <w:iCs/>
          <w:highlight w:val="green"/>
          <w:u w:val="single"/>
        </w:rPr>
        <w:t>increasing private sector activities</w:t>
      </w:r>
      <w:r w:rsidRPr="00A95A91">
        <w:rPr>
          <w:rFonts w:eastAsia="Cambria"/>
          <w:b/>
          <w:iCs/>
          <w:u w:val="single"/>
        </w:rPr>
        <w:t xml:space="preserve"> in space, </w:t>
      </w:r>
      <w:r w:rsidRPr="009A4C77">
        <w:rPr>
          <w:rFonts w:eastAsia="Cambria"/>
          <w:b/>
          <w:iCs/>
          <w:highlight w:val="green"/>
          <w:u w:val="single"/>
        </w:rPr>
        <w:t>such as</w:t>
      </w:r>
      <w:r w:rsidRPr="00A95A91">
        <w:rPr>
          <w:rFonts w:eastAsia="Cambria"/>
          <w:b/>
          <w:iCs/>
          <w:u w:val="single"/>
        </w:rPr>
        <w:t xml:space="preserve"> the launching of commercial satellites, the introduction of ‘space tourism’, </w:t>
      </w:r>
      <w:r w:rsidRPr="009A4C77">
        <w:rPr>
          <w:rFonts w:eastAsia="Cambria"/>
          <w:b/>
          <w:iCs/>
          <w:sz w:val="28"/>
          <w:szCs w:val="28"/>
          <w:highlight w:val="green"/>
          <w:u w:val="single"/>
        </w:rPr>
        <w:t xml:space="preserve">asteroid mining </w:t>
      </w:r>
      <w:r w:rsidRPr="009A4C77">
        <w:rPr>
          <w:rFonts w:eastAsia="Cambria"/>
          <w:b/>
          <w:iCs/>
          <w:highlight w:val="green"/>
          <w:u w:val="single"/>
        </w:rPr>
        <w:t>of minerals</w:t>
      </w:r>
      <w:r w:rsidRPr="00A95A91">
        <w:rPr>
          <w:rFonts w:eastAsia="Cambria"/>
          <w:b/>
          <w:iCs/>
          <w:u w:val="single"/>
        </w:rPr>
        <w:t xml:space="preserve">, and a range of other fascinating stuff, these </w:t>
      </w:r>
      <w:r w:rsidRPr="009A4C77">
        <w:rPr>
          <w:rFonts w:eastAsia="Cambria"/>
          <w:b/>
          <w:iCs/>
          <w:u w:val="single"/>
        </w:rPr>
        <w:t>space assets of the country need protection from the enemy forces. This explains why many countries have been creating their respective “space forces”.</w:t>
      </w:r>
      <w:r w:rsidRPr="009A4C77">
        <w:rPr>
          <w:rFonts w:eastAsia="Cambria"/>
          <w:sz w:val="16"/>
        </w:rPr>
        <w:t xml:space="preserve"> </w:t>
      </w:r>
      <w:r w:rsidRPr="009A4C77">
        <w:rPr>
          <w:sz w:val="6"/>
          <w:szCs w:val="6"/>
        </w:rPr>
        <w:t>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Defence Space Agency It is against this background that Prime Minister Modi had in 2018 announced the government’s intention to create the Defence Space Agency (DSA) by integrating space assets from the army, navy, and air force. It was formally set up in 2019 with a staff of some 200 officers drawn from the three services, commanded by an air force officer. It took over the Defence Imagery Processing and Analysis Centre and the Defence Satellite Control Centre. Pioneer In Indian Aviation – Can Tatas Again ‘Rule The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DSA is still a work in progress. It is yet to become fully operational. It is to be located in Delhi and supposed to work closely with the Defence Research Development Organisation (DRDO) and ISRO to integrate military assets, surveillance platforms such as the AWACS and AEW&amp;C, and commercial and military satellites for intelligence sharing across all three services. It may be noted that satellites are vitally important to modern warfare as they are a key communication link for ground, sea, and airborne assets, which require sufficient data for voice and data communication. The DSA, therefore, is also expected to play a greater role in enunciating the planned policies for space-based assets, allowing Indian agencies and companies to work towards meeting these requirements.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Defence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and in this task, it needs the help of the ISRO, the latter has not been that enthusiastic to join hands, at least publicly. As India is a signatory to the international treaty that outlaws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Defence Initiative) by the US and anti satellites (ASAT) by Russia. In any case, it is a fact that the US and its allies have used space resources extensively in fighting recent wars in Iraq and Afghanistan. All told, contrary to the conventional wisdom</w:t>
      </w:r>
      <w:r w:rsidRPr="00A95A91">
        <w:rPr>
          <w:rFonts w:eastAsia="Cambria"/>
          <w:sz w:val="16"/>
        </w:rPr>
        <w:t xml:space="preserve">,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w:t>
      </w:r>
      <w:r w:rsidRPr="009A4C77">
        <w:rPr>
          <w:sz w:val="6"/>
          <w:szCs w:val="6"/>
        </w:rPr>
        <w:t>And this will be possible when there is the capacity to destroy the adversary’s space weapons, based in space, air, land, and water. Secondly, developing aerospace power does not necessarily mean that there will be war. In most cases, augmented power or strength will ensure that the enemy will not dare to attack you. Instead of being a frontier now, space complements airpower in numerous missions as an enabler. That is why analysts say that air and space should be complementary components of defense so that they compensate for each other’s inadequacies in maintaining surveillance of the vertical dimension and in countering threats from systems like ballistic missiles that transit and maneuver through both air and space. They must be integrated so that the diverse and yet potent elements of air and space are networked adequately. Now that the space sector is being opened up by the Modi government, it is hoped that such a network will be a reality, sooner rather than later.</w:t>
      </w:r>
    </w:p>
    <w:p w14:paraId="6468CA3A" w14:textId="77777777" w:rsidR="00E240C3" w:rsidRPr="009C4F65" w:rsidRDefault="00E240C3" w:rsidP="00E240C3">
      <w:pPr>
        <w:pStyle w:val="Heading4"/>
      </w:pPr>
      <w:r>
        <w:t>Space mining is key to sustain India resources.</w:t>
      </w:r>
    </w:p>
    <w:p w14:paraId="2322FB99" w14:textId="77777777" w:rsidR="00E240C3" w:rsidRPr="00C37EF9" w:rsidRDefault="00E240C3" w:rsidP="00E240C3">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8" w:history="1">
        <w:r w:rsidRPr="00A56056">
          <w:rPr>
            <w:rStyle w:val="Hyperlink"/>
          </w:rPr>
          <w:t>https://scholarship.law.wm.edu/cgi/viewcontent.cgi?referer=https://www.google.com/&amp;httpsredir=1&amp;article=1653&amp;context=wmelpr</w:t>
        </w:r>
      </w:hyperlink>
      <w:r>
        <w:t>] brett</w:t>
      </w:r>
    </w:p>
    <w:p w14:paraId="101ADEF9" w14:textId="77777777" w:rsidR="00E240C3" w:rsidRPr="00C37EF9" w:rsidRDefault="00E240C3" w:rsidP="00E240C3">
      <w:pPr>
        <w:rPr>
          <w:sz w:val="16"/>
          <w:szCs w:val="16"/>
        </w:rPr>
      </w:pPr>
      <w:r w:rsidRPr="00C37EF9">
        <w:rPr>
          <w:sz w:val="16"/>
          <w:szCs w:val="16"/>
        </w:rPr>
        <w:t>A. Rare Element Mining on Earth</w:t>
      </w:r>
    </w:p>
    <w:p w14:paraId="71E8A762" w14:textId="77777777" w:rsidR="00E240C3" w:rsidRPr="00C37EF9" w:rsidRDefault="00E240C3" w:rsidP="00E240C3">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lastRenderedPageBreak/>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056A4BE6" w14:textId="77777777" w:rsidR="00E240C3" w:rsidRPr="00C37EF9" w:rsidRDefault="00E240C3" w:rsidP="00E240C3">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59EE5C3E" w14:textId="77777777" w:rsidR="00E240C3" w:rsidRPr="00C37EF9" w:rsidRDefault="00E240C3" w:rsidP="00E240C3">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28559E60" w14:textId="77777777" w:rsidR="00E240C3" w:rsidRPr="00C37EF9" w:rsidRDefault="00E240C3" w:rsidP="00E240C3">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77A99945" w14:textId="77777777" w:rsidR="00E240C3" w:rsidRPr="00C37EF9" w:rsidRDefault="00E240C3" w:rsidP="00E240C3">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4069E873" w14:textId="77777777" w:rsidR="00E240C3" w:rsidRDefault="00E240C3" w:rsidP="00E240C3">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3A074B56" w14:textId="77777777" w:rsidR="00E240C3" w:rsidRPr="00C37EF9" w:rsidRDefault="00E240C3" w:rsidP="00E240C3">
      <w:pPr>
        <w:rPr>
          <w:sz w:val="16"/>
        </w:rPr>
      </w:pPr>
    </w:p>
    <w:p w14:paraId="44E1E7A0" w14:textId="77777777" w:rsidR="00E240C3" w:rsidRDefault="00E240C3" w:rsidP="00E240C3">
      <w:pPr>
        <w:pStyle w:val="Heading4"/>
      </w:pPr>
      <w:r>
        <w:t xml:space="preserve">Scarcity turns </w:t>
      </w:r>
      <w:r>
        <w:rPr>
          <w:u w:val="single"/>
        </w:rPr>
        <w:t>every war scenario</w:t>
      </w:r>
      <w:r>
        <w:t xml:space="preserve">---we outweigh on timeframe, just the </w:t>
      </w:r>
      <w:r>
        <w:rPr>
          <w:u w:val="single"/>
        </w:rPr>
        <w:t>prospect</w:t>
      </w:r>
      <w:r>
        <w:t xml:space="preserve"> of shortages triggers </w:t>
      </w:r>
      <w:r>
        <w:rPr>
          <w:u w:val="single"/>
        </w:rPr>
        <w:t>escalation</w:t>
      </w:r>
      <w:r>
        <w:t>.</w:t>
      </w:r>
    </w:p>
    <w:p w14:paraId="297FC69C" w14:textId="77777777" w:rsidR="00E240C3" w:rsidRDefault="00E240C3" w:rsidP="00E240C3">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t>
      </w:r>
      <w:r>
        <w:lastRenderedPageBreak/>
        <w:t xml:space="preserve">Washington, D.C. His newest book, All Hell Breaking Loose: The Pentagon’s Perspective on Climate Change, will be published this fall. 2013. “How Resource Scarcity and Climate Change Could Produce a Global Explosion,” </w:t>
      </w:r>
      <w:hyperlink r:id="rId9" w:history="1">
        <w:r w:rsidRPr="00667A96">
          <w:rPr>
            <w:rStyle w:val="Hyperlink"/>
          </w:rPr>
          <w:t>https://www.thenation.com/article/archive/how-resource-scarcity-and-climate-change-could-produce-global-explosion/</w:t>
        </w:r>
      </w:hyperlink>
      <w:r>
        <w:t>] brett</w:t>
      </w:r>
    </w:p>
    <w:p w14:paraId="25F30E37" w14:textId="77777777" w:rsidR="00E240C3" w:rsidRPr="004564A6" w:rsidRDefault="00E240C3" w:rsidP="00E240C3">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787508A7" w14:textId="77777777" w:rsidR="00E240C3" w:rsidRPr="004564A6" w:rsidRDefault="00E240C3" w:rsidP="00E240C3">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3CD9E31B" w14:textId="77777777" w:rsidR="00E240C3" w:rsidRPr="004564A6" w:rsidRDefault="00E240C3" w:rsidP="00E240C3">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0DEA6724" w14:textId="77777777" w:rsidR="00E240C3" w:rsidRPr="004564A6" w:rsidRDefault="00E240C3" w:rsidP="00E240C3">
      <w:pPr>
        <w:rPr>
          <w:rStyle w:val="Emphasis"/>
        </w:rPr>
      </w:pPr>
      <w:r w:rsidRPr="004564A6">
        <w:rPr>
          <w:rStyle w:val="Emphasis"/>
        </w:rPr>
        <w:t>Resource Shortages and Resource Wars</w:t>
      </w:r>
    </w:p>
    <w:p w14:paraId="74838BDE" w14:textId="77777777" w:rsidR="00E240C3" w:rsidRPr="004564A6" w:rsidRDefault="00E240C3" w:rsidP="00E240C3">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7599C1E6" w14:textId="77777777" w:rsidR="00E240C3" w:rsidRPr="004564A6" w:rsidRDefault="00E240C3" w:rsidP="00E240C3">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26B0974E" w14:textId="77777777" w:rsidR="00E240C3" w:rsidRPr="007611CF" w:rsidRDefault="00E240C3" w:rsidP="00E240C3">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5FA963D3" w14:textId="77777777" w:rsidR="00E240C3" w:rsidRPr="007611CF" w:rsidRDefault="00E240C3" w:rsidP="00E240C3">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0067835A" w14:textId="77777777" w:rsidR="00E240C3" w:rsidRPr="007611CF" w:rsidRDefault="00E240C3" w:rsidP="00E240C3">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1E26C42D" w14:textId="77777777" w:rsidR="00E240C3" w:rsidRPr="007611CF" w:rsidRDefault="00E240C3" w:rsidP="00E240C3">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5040B9D4" w14:textId="77777777" w:rsidR="00E240C3" w:rsidRPr="00E55EAD" w:rsidRDefault="00E240C3" w:rsidP="00E240C3">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5E25ED2E" w14:textId="77777777" w:rsidR="00E240C3" w:rsidRPr="00183206" w:rsidRDefault="00E240C3" w:rsidP="00E240C3">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7008DE84" w14:textId="77777777" w:rsidR="00E240C3" w:rsidRPr="00183206" w:rsidRDefault="00E240C3" w:rsidP="00E240C3">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1F4D61DF" w14:textId="77777777" w:rsidR="00E240C3" w:rsidRPr="00183206" w:rsidRDefault="00E240C3" w:rsidP="00E240C3">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76B05B7C" w14:textId="77777777" w:rsidR="00E240C3" w:rsidRPr="00183206" w:rsidRDefault="00E240C3" w:rsidP="00E240C3">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66B29C14" w14:textId="77777777" w:rsidR="00E240C3" w:rsidRPr="00183206" w:rsidRDefault="00E240C3" w:rsidP="00E240C3">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6D1AAB2A" w14:textId="77777777" w:rsidR="00E240C3" w:rsidRPr="00183206" w:rsidRDefault="00E240C3" w:rsidP="00E240C3">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33256CC9" w14:textId="77777777" w:rsidR="00E240C3" w:rsidRDefault="00E240C3" w:rsidP="00E240C3"/>
    <w:p w14:paraId="3DCB1EAE" w14:textId="77777777" w:rsidR="00E240C3" w:rsidRPr="00F7370F" w:rsidRDefault="00E240C3" w:rsidP="00E240C3"/>
    <w:p w14:paraId="3464D3E0" w14:textId="77777777" w:rsidR="00E240C3" w:rsidRDefault="00E240C3" w:rsidP="00E240C3">
      <w:pPr>
        <w:pStyle w:val="Heading1"/>
      </w:pPr>
      <w:r>
        <w:t>Case</w:t>
      </w:r>
    </w:p>
    <w:p w14:paraId="1B2109F9" w14:textId="77777777" w:rsidR="00E240C3" w:rsidRDefault="00E240C3" w:rsidP="00E240C3">
      <w:pPr>
        <w:pStyle w:val="Heading2"/>
      </w:pPr>
      <w:r>
        <w:t>Advantage 1</w:t>
      </w:r>
    </w:p>
    <w:p w14:paraId="5D8867E0" w14:textId="77777777" w:rsidR="00E240C3" w:rsidRDefault="00E240C3" w:rsidP="00E240C3">
      <w:pPr>
        <w:pStyle w:val="Heading4"/>
      </w:pPr>
      <w:r>
        <w:t>We’ll concede the private sector space industry is key to Indo-US ties -- we’ll straight turn it:</w:t>
      </w:r>
    </w:p>
    <w:p w14:paraId="5505F515" w14:textId="77777777" w:rsidR="00E240C3" w:rsidRPr="0083165A" w:rsidRDefault="00E240C3" w:rsidP="00E240C3">
      <w:pPr>
        <w:pStyle w:val="Heading3"/>
      </w:pPr>
      <w:r>
        <w:t>TURN</w:t>
      </w:r>
    </w:p>
    <w:p w14:paraId="6098185E" w14:textId="77777777" w:rsidR="00E240C3" w:rsidRPr="00771A93" w:rsidRDefault="00E240C3" w:rsidP="00E240C3">
      <w:pPr>
        <w:pStyle w:val="Heading4"/>
      </w:pPr>
      <w:r>
        <w:t xml:space="preserve">India is </w:t>
      </w:r>
      <w:r>
        <w:rPr>
          <w:u w:val="single"/>
        </w:rPr>
        <w:t>building</w:t>
      </w:r>
      <w:r>
        <w:t xml:space="preserve"> it’s relations with the West on the bedrock of </w:t>
      </w:r>
      <w:r>
        <w:rPr>
          <w:u w:val="single"/>
        </w:rPr>
        <w:t>new economic ties</w:t>
      </w:r>
      <w:r>
        <w:rPr>
          <w:u w:val="single"/>
        </w:rPr>
        <w:softHyphen/>
      </w:r>
      <w:r>
        <w:rPr>
          <w:u w:val="single"/>
        </w:rPr>
        <w:softHyphen/>
      </w:r>
      <w:r>
        <w:rPr>
          <w:u w:val="single"/>
        </w:rPr>
        <w:softHyphen/>
      </w:r>
      <w:r>
        <w:rPr>
          <w:u w:val="single"/>
        </w:rPr>
        <w:softHyphen/>
      </w:r>
      <w:r>
        <w:rPr>
          <w:u w:val="single"/>
        </w:rPr>
        <w:softHyphen/>
      </w:r>
      <w:r>
        <w:t>---that’s key to counterbalancing China in the region</w:t>
      </w:r>
    </w:p>
    <w:p w14:paraId="45EBC403" w14:textId="77777777" w:rsidR="00E240C3" w:rsidRPr="00731901" w:rsidRDefault="00E240C3" w:rsidP="00E240C3">
      <w:pPr>
        <w:rPr>
          <w:sz w:val="18"/>
          <w:szCs w:val="18"/>
        </w:rPr>
      </w:pPr>
      <w:r w:rsidRPr="00795C4E">
        <w:rPr>
          <w:rStyle w:val="Style13ptBold"/>
        </w:rPr>
        <w:t>Mohan 21</w:t>
      </w:r>
      <w:r>
        <w:t xml:space="preserve"> </w:t>
      </w:r>
      <w:r w:rsidRPr="00731901">
        <w:rPr>
          <w:sz w:val="18"/>
          <w:szCs w:val="18"/>
        </w:rPr>
        <w:t xml:space="preserve">C. Raja Mohan [director of the National University of Singapore’s Institute of South Asian Studies.],3-19-2021, "India Romances the West," Foreign Policy, https://foreignpolicy.com/2021/03/19/india-modi-west-quad-china-biden-non-aligned/ , accessed 8/8/2021 </w:t>
      </w:r>
      <w:r>
        <w:rPr>
          <w:sz w:val="18"/>
          <w:szCs w:val="18"/>
        </w:rPr>
        <w:t>EH and Brett</w:t>
      </w:r>
    </w:p>
    <w:p w14:paraId="00CB7638" w14:textId="77777777" w:rsidR="00E240C3" w:rsidRPr="00D80718" w:rsidRDefault="00E240C3" w:rsidP="00E240C3">
      <w:pPr>
        <w:rPr>
          <w:rStyle w:val="Emphasis"/>
        </w:rPr>
      </w:pPr>
      <w:r w:rsidRPr="00280B37">
        <w:rPr>
          <w:sz w:val="14"/>
        </w:rPr>
        <w:t>In affirming that the “Quad has come of age” at the first-</w:t>
      </w:r>
      <w:r w:rsidRPr="00560B95">
        <w:rPr>
          <w:sz w:val="14"/>
        </w:rPr>
        <w:t xml:space="preserve">ever summit of the Quadrilateral Dialogue with the United States, Japan, and Australia last week, </w:t>
      </w:r>
      <w:r w:rsidRPr="00560B95">
        <w:rPr>
          <w:rStyle w:val="Emphasis"/>
        </w:rPr>
        <w:t>Indian Prime Minister</w:t>
      </w:r>
      <w:r w:rsidRPr="00560B95">
        <w:rPr>
          <w:rStyle w:val="StyleUnderline"/>
        </w:rPr>
        <w:t xml:space="preserve"> Narendra </w:t>
      </w:r>
      <w:r w:rsidRPr="00AC46EA">
        <w:rPr>
          <w:rStyle w:val="Emphasis"/>
          <w:highlight w:val="green"/>
        </w:rPr>
        <w:t>Modi</w:t>
      </w:r>
      <w:r w:rsidRPr="00560B95">
        <w:rPr>
          <w:rStyle w:val="StyleUnderline"/>
        </w:rPr>
        <w:t xml:space="preserve"> has </w:t>
      </w:r>
      <w:r w:rsidRPr="00560B95">
        <w:rPr>
          <w:rStyle w:val="Emphasis"/>
        </w:rPr>
        <w:t>sent an unmistakable signal that India</w:t>
      </w:r>
      <w:r w:rsidRPr="00604179">
        <w:rPr>
          <w:rStyle w:val="Emphasis"/>
        </w:rPr>
        <w:t xml:space="preserve"> </w:t>
      </w:r>
      <w:r w:rsidRPr="00AC46EA">
        <w:rPr>
          <w:rStyle w:val="Emphasis"/>
          <w:highlight w:val="green"/>
        </w:rPr>
        <w:t>is no longer reluctant to work with the West</w:t>
      </w:r>
      <w:r w:rsidRPr="00604179">
        <w:rPr>
          <w:rStyle w:val="Emphasis"/>
        </w:rPr>
        <w:t xml:space="preserve"> in the global arena</w:t>
      </w:r>
      <w:r w:rsidRPr="00731901">
        <w:rPr>
          <w:rStyle w:val="StyleUnderline"/>
        </w:rPr>
        <w:t xml:space="preserve">, including in the security domain. The country’s new readiness to participate in Western forums </w:t>
      </w:r>
      <w:r w:rsidRPr="00D807B8">
        <w:rPr>
          <w:rStyle w:val="StyleUnderline"/>
        </w:rPr>
        <w:t xml:space="preserve">marks </w:t>
      </w:r>
      <w:r w:rsidRPr="00D807B8">
        <w:rPr>
          <w:rStyle w:val="Emphasis"/>
        </w:rPr>
        <w:t>a decisive turn</w:t>
      </w:r>
      <w:r w:rsidRPr="00D807B8">
        <w:rPr>
          <w:rStyle w:val="StyleUnderline"/>
        </w:rPr>
        <w:t xml:space="preserve"> in independent India’s world view.</w:t>
      </w:r>
      <w:r w:rsidRPr="00D807B8">
        <w:rPr>
          <w:sz w:val="14"/>
        </w:rPr>
        <w:t xml:space="preserve"> That view was </w:t>
      </w:r>
      <w:r w:rsidRPr="00D807B8">
        <w:rPr>
          <w:rStyle w:val="StyleUnderline"/>
        </w:rPr>
        <w:t>long defined by the idea of nonalignment and</w:t>
      </w:r>
      <w:r w:rsidRPr="00D807B8">
        <w:rPr>
          <w:sz w:val="14"/>
        </w:rPr>
        <w:t xml:space="preserve"> its later avatar, </w:t>
      </w:r>
      <w:r w:rsidRPr="00D807B8">
        <w:rPr>
          <w:rStyle w:val="StyleUnderline"/>
        </w:rPr>
        <w:t>strategic autonomy</w:t>
      </w:r>
      <w:r w:rsidRPr="00D807B8">
        <w:rPr>
          <w:sz w:val="14"/>
        </w:rPr>
        <w:t>—</w:t>
      </w:r>
      <w:r w:rsidRPr="00D807B8">
        <w:rPr>
          <w:rStyle w:val="StyleUnderline"/>
        </w:rPr>
        <w:t>both</w:t>
      </w:r>
      <w:r w:rsidRPr="00D807B8">
        <w:rPr>
          <w:sz w:val="14"/>
        </w:rPr>
        <w:t xml:space="preserve"> of which were </w:t>
      </w:r>
      <w:r w:rsidRPr="00D807B8">
        <w:rPr>
          <w:rStyle w:val="StyleUnderline"/>
        </w:rPr>
        <w:t>about standing apart from, if not against, post-World-War-II Western alliances</w:t>
      </w:r>
      <w:r w:rsidRPr="00D807B8">
        <w:rPr>
          <w:sz w:val="14"/>
        </w:rPr>
        <w:t xml:space="preserve">. </w:t>
      </w:r>
      <w:r w:rsidRPr="00D807B8">
        <w:rPr>
          <w:rStyle w:val="Emphasis"/>
        </w:rPr>
        <w:t>But today</w:t>
      </w:r>
      <w:r w:rsidRPr="00D807B8">
        <w:rPr>
          <w:sz w:val="14"/>
        </w:rPr>
        <w:t>—</w:t>
      </w:r>
      <w:r w:rsidRPr="00D807B8">
        <w:rPr>
          <w:rStyle w:val="StyleUnderline"/>
        </w:rPr>
        <w:t>driven by shifting balance of power in Asia, India’s clear-eyed view of its national interest, and the successful efforts of consecutive U.S. presidents—</w:t>
      </w:r>
      <w:r w:rsidRPr="00D807B8">
        <w:rPr>
          <w:rStyle w:val="Emphasis"/>
        </w:rPr>
        <w:t xml:space="preserve">India is taking increasingly </w:t>
      </w:r>
      <w:r w:rsidRPr="00AC46EA">
        <w:rPr>
          <w:rStyle w:val="Emphasis"/>
          <w:highlight w:val="green"/>
        </w:rPr>
        <w:t>significant steps</w:t>
      </w:r>
      <w:r w:rsidRPr="00604179">
        <w:rPr>
          <w:rStyle w:val="Emphasis"/>
        </w:rPr>
        <w:t xml:space="preserve"> toward the West.</w:t>
      </w:r>
      <w:r w:rsidRPr="00280B37">
        <w:rPr>
          <w:sz w:val="14"/>
        </w:rPr>
        <w:t xml:space="preserve"> </w:t>
      </w:r>
      <w:r w:rsidRPr="00604179">
        <w:rPr>
          <w:rStyle w:val="Emphasis"/>
        </w:rPr>
        <w:t>The Quad is not the only Western institution with which India might soon be associated</w:t>
      </w:r>
      <w:r w:rsidRPr="00280B37">
        <w:rPr>
          <w:sz w:val="14"/>
        </w:rPr>
        <w:t xml:space="preserve">. </w:t>
      </w:r>
      <w:r w:rsidRPr="00604179">
        <w:rPr>
          <w:rStyle w:val="StyleUnderline"/>
        </w:rPr>
        <w:t>New Delhi is set to engage with a wider range of Western forums in the days ahead, including the G-7 and the Five Eyes</w:t>
      </w:r>
      <w:r w:rsidRPr="00280B37">
        <w:rPr>
          <w:sz w:val="14"/>
        </w:rPr>
        <w:t xml:space="preserve">. </w:t>
      </w:r>
      <w:r w:rsidRPr="00604179">
        <w:rPr>
          <w:rStyle w:val="Emphasis"/>
        </w:rPr>
        <w:t>Britain</w:t>
      </w:r>
      <w:r w:rsidRPr="00280B37">
        <w:rPr>
          <w:sz w:val="14"/>
        </w:rPr>
        <w:t xml:space="preserve"> has </w:t>
      </w:r>
      <w:r w:rsidRPr="00604179">
        <w:rPr>
          <w:rStyle w:val="Emphasis"/>
        </w:rPr>
        <w:t>invited India to</w:t>
      </w:r>
      <w:r w:rsidRPr="00280B37">
        <w:rPr>
          <w:sz w:val="14"/>
        </w:rPr>
        <w:t xml:space="preserve"> participate in </w:t>
      </w:r>
      <w:r w:rsidRPr="00604179">
        <w:rPr>
          <w:rStyle w:val="Emphasis"/>
        </w:rPr>
        <w:t>the G-7</w:t>
      </w:r>
      <w:r w:rsidRPr="00280B37">
        <w:rPr>
          <w:sz w:val="14"/>
        </w:rPr>
        <w:t xml:space="preserve"> meeting in London this summer, along with other non-members Australia and South Korea. Although India has been invited to G-7 outreach meetings—a level or two below the summits—for a number of years, the London meeting is widely </w:t>
      </w:r>
      <w:r w:rsidRPr="00604179">
        <w:rPr>
          <w:rStyle w:val="StyleUnderline"/>
        </w:rPr>
        <w:t>expected to be a testing ground for the creation of a</w:t>
      </w:r>
      <w:r w:rsidRPr="00280B37">
        <w:rPr>
          <w:sz w:val="14"/>
        </w:rPr>
        <w:t xml:space="preserve"> “Democracy Group of Ten,” or </w:t>
      </w:r>
      <w:r w:rsidRPr="00604179">
        <w:rPr>
          <w:rStyle w:val="StyleUnderline"/>
        </w:rPr>
        <w:t>D-10.</w:t>
      </w:r>
      <w:r>
        <w:rPr>
          <w:rStyle w:val="StyleUnderline"/>
        </w:rPr>
        <w:t xml:space="preserve"> </w:t>
      </w:r>
      <w:r w:rsidRPr="00280B37">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604179">
        <w:rPr>
          <w:rStyle w:val="Emphasis"/>
        </w:rPr>
        <w:t xml:space="preserve">India also </w:t>
      </w:r>
      <w:r w:rsidRPr="00AC46EA">
        <w:rPr>
          <w:rStyle w:val="Emphasis"/>
          <w:highlight w:val="green"/>
        </w:rPr>
        <w:t xml:space="preserve">joined </w:t>
      </w:r>
      <w:r w:rsidRPr="00D807B8">
        <w:rPr>
          <w:rStyle w:val="Emphasis"/>
        </w:rPr>
        <w:t xml:space="preserve">a </w:t>
      </w:r>
      <w:r w:rsidRPr="00AC46EA">
        <w:rPr>
          <w:rStyle w:val="Emphasis"/>
          <w:highlight w:val="green"/>
        </w:rPr>
        <w:t>meeting of</w:t>
      </w:r>
      <w:r w:rsidRPr="00D807B8">
        <w:rPr>
          <w:rStyle w:val="Emphasis"/>
        </w:rPr>
        <w:t xml:space="preserve"> the </w:t>
      </w:r>
      <w:r w:rsidRPr="00AC46EA">
        <w:rPr>
          <w:rStyle w:val="Emphasis"/>
          <w:highlight w:val="green"/>
        </w:rPr>
        <w:t>Five Eyes</w:t>
      </w:r>
      <w:r w:rsidRPr="00604179">
        <w:rPr>
          <w:rStyle w:val="Emphasis"/>
        </w:rPr>
        <w:t>—the intelligence-sharing alliance</w:t>
      </w:r>
      <w:r w:rsidRPr="00280B37">
        <w:rPr>
          <w:sz w:val="14"/>
        </w:rPr>
        <w:t xml:space="preserve"> </w:t>
      </w:r>
      <w:r w:rsidRPr="00604179">
        <w:rPr>
          <w:rStyle w:val="StyleUnderline"/>
        </w:rPr>
        <w:t>between the United States, Canada, Britain, Australia, and New Zealand</w:t>
      </w:r>
      <w:r w:rsidRPr="00280B37">
        <w:rPr>
          <w:sz w:val="14"/>
        </w:rPr>
        <w:t xml:space="preserve">— in October 2020 to discuss ways to give law enforcement agencies access to encrypted communications on platforms such as WhatsApp </w:t>
      </w:r>
      <w:r w:rsidRPr="00D807B8">
        <w:rPr>
          <w:sz w:val="14"/>
        </w:rPr>
        <w:t xml:space="preserve">and Telegram. Five Eyes is </w:t>
      </w:r>
      <w:r w:rsidRPr="00D807B8">
        <w:rPr>
          <w:rStyle w:val="Emphasis"/>
        </w:rPr>
        <w:t>a tightly knit alliance</w:t>
      </w:r>
      <w:r w:rsidRPr="00D807B8">
        <w:rPr>
          <w:sz w:val="14"/>
        </w:rPr>
        <w:t xml:space="preserve">, and it is </w:t>
      </w:r>
      <w:r w:rsidRPr="00D807B8">
        <w:rPr>
          <w:rStyle w:val="Emphasis"/>
        </w:rPr>
        <w:t>unlikely India will be a member any time soon</w:t>
      </w:r>
      <w:r w:rsidRPr="00D807B8">
        <w:rPr>
          <w:sz w:val="14"/>
        </w:rPr>
        <w:t xml:space="preserve">. </w:t>
      </w:r>
      <w:r w:rsidRPr="00D807B8">
        <w:rPr>
          <w:rStyle w:val="Emphasis"/>
        </w:rPr>
        <w:t>But</w:t>
      </w:r>
      <w:r w:rsidRPr="00D807B8">
        <w:rPr>
          <w:sz w:val="14"/>
        </w:rPr>
        <w:t xml:space="preserve"> it is very much </w:t>
      </w:r>
      <w:r w:rsidRPr="00D807B8">
        <w:rPr>
          <w:rStyle w:val="Emphasis"/>
        </w:rPr>
        <w:t>possible to imagine greater consultations between the Five Eyes and the Indian intelligence establishment</w:t>
      </w:r>
      <w:r w:rsidRPr="00D807B8">
        <w:rPr>
          <w:sz w:val="14"/>
        </w:rPr>
        <w:t xml:space="preserve">.To be sure, </w:t>
      </w:r>
      <w:r w:rsidRPr="00D807B8">
        <w:rPr>
          <w:rStyle w:val="Emphasis"/>
        </w:rPr>
        <w:t>India’s engagement with Western institutions is not entirely n</w:t>
      </w:r>
      <w:r w:rsidRPr="00604179">
        <w:rPr>
          <w:rStyle w:val="Emphasis"/>
        </w:rPr>
        <w:t>ew</w:t>
      </w:r>
      <w:r w:rsidRPr="00280B37">
        <w:rPr>
          <w:sz w:val="14"/>
        </w:rPr>
        <w:t xml:space="preserve">. India joined the British-led Commonwealth in 1947, but only after India’s first prime minister, Jawaharlal Nehru, made sure the forum was stripped of any security role in the postwar world. </w:t>
      </w:r>
      <w:r w:rsidRPr="00604179">
        <w:rPr>
          <w:rStyle w:val="Emphasis"/>
        </w:rPr>
        <w:t>Refusing to join military alliances was a key plank of India’s policy of non-alignment.</w:t>
      </w:r>
      <w:r>
        <w:rPr>
          <w:rStyle w:val="Emphasis"/>
        </w:rPr>
        <w:t xml:space="preserve"> </w:t>
      </w:r>
      <w:r w:rsidRPr="00280B37">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604179">
        <w:rPr>
          <w:rStyle w:val="Emphasis"/>
        </w:rPr>
        <w:t>With the deaths of both Kennedy and Nehru soon after, the prospects for strategic cooperation between New Delhi and Washington receded quickly.</w:t>
      </w:r>
      <w:r>
        <w:rPr>
          <w:rStyle w:val="Emphasis"/>
        </w:rPr>
        <w:t xml:space="preserve"> </w:t>
      </w:r>
      <w:r w:rsidRPr="00280B37">
        <w:rPr>
          <w:sz w:val="14"/>
        </w:rPr>
        <w:t xml:space="preserve">The </w:t>
      </w:r>
      <w:r w:rsidRPr="00604179">
        <w:rPr>
          <w:rStyle w:val="Emphasis"/>
        </w:rPr>
        <w:t>1970s saw India drift away from the West on three levels.</w:t>
      </w:r>
      <w:r w:rsidRPr="00280B37">
        <w:rPr>
          <w:sz w:val="14"/>
        </w:rPr>
        <w:t xml:space="preserve"> On the East-West axis, it drew </w:t>
      </w:r>
      <w:r w:rsidRPr="00604179">
        <w:rPr>
          <w:rStyle w:val="Emphasis"/>
        </w:rPr>
        <w:t>closer to the Soviet Union</w:t>
      </w:r>
      <w:r w:rsidRPr="00280B37">
        <w:rPr>
          <w:sz w:val="14"/>
        </w:rPr>
        <w:t xml:space="preserve">. On the North-South axis, it became the </w:t>
      </w:r>
      <w:r w:rsidRPr="00604179">
        <w:rPr>
          <w:rStyle w:val="Emphasis"/>
        </w:rPr>
        <w:t>champion of the Third World</w:t>
      </w:r>
      <w:r w:rsidRPr="00280B37">
        <w:rPr>
          <w:sz w:val="14"/>
        </w:rPr>
        <w:t xml:space="preserve">. This was reinforced by the sharply </w:t>
      </w:r>
      <w:r w:rsidRPr="00604179">
        <w:rPr>
          <w:rStyle w:val="StyleUnderline"/>
        </w:rPr>
        <w:t xml:space="preserve">leftward turn of India’s domestic politics and a deliberate severing of commercial </w:t>
      </w:r>
      <w:r w:rsidRPr="00560B95">
        <w:rPr>
          <w:rStyle w:val="StyleUnderline"/>
        </w:rPr>
        <w:t xml:space="preserve">cooperation with the West. </w:t>
      </w:r>
      <w:r w:rsidRPr="00560B95">
        <w:rPr>
          <w:sz w:val="14"/>
        </w:rPr>
        <w:t xml:space="preserve">Many concluded </w:t>
      </w:r>
      <w:r w:rsidRPr="00560B95">
        <w:rPr>
          <w:rStyle w:val="Emphasis"/>
        </w:rPr>
        <w:t>in the 1970s</w:t>
      </w:r>
      <w:r w:rsidRPr="00560B95">
        <w:rPr>
          <w:sz w:val="14"/>
        </w:rPr>
        <w:t xml:space="preserve"> that </w:t>
      </w:r>
      <w:r w:rsidRPr="00560B95">
        <w:rPr>
          <w:rStyle w:val="Emphasis"/>
        </w:rPr>
        <w:t>anti-Americanism was part of India’s genetic code</w:t>
      </w:r>
      <w:r w:rsidRPr="00560B95">
        <w:rPr>
          <w:sz w:val="14"/>
        </w:rPr>
        <w:t xml:space="preserve">. After all, India voted more often against the United States at the United Nations during the Cold War than even the Soviet Union. The idea that India is irreconcilably opposed to the United States was the </w:t>
      </w:r>
      <w:r w:rsidRPr="00560B95">
        <w:rPr>
          <w:rStyle w:val="Emphasis"/>
        </w:rPr>
        <w:t>dominant</w:t>
      </w:r>
      <w:r w:rsidRPr="00560B95">
        <w:rPr>
          <w:sz w:val="14"/>
        </w:rPr>
        <w:t xml:space="preserve"> assessment </w:t>
      </w:r>
      <w:r w:rsidRPr="00560B95">
        <w:rPr>
          <w:rStyle w:val="Emphasis"/>
        </w:rPr>
        <w:t>in both country’s capitals</w:t>
      </w:r>
      <w:r w:rsidRPr="00560B95">
        <w:rPr>
          <w:sz w:val="14"/>
        </w:rPr>
        <w:t xml:space="preserve">. </w:t>
      </w:r>
      <w:r w:rsidRPr="00560B95">
        <w:rPr>
          <w:rStyle w:val="StyleUnderline"/>
        </w:rPr>
        <w:t xml:space="preserve">Most </w:t>
      </w:r>
      <w:r w:rsidRPr="00D807B8">
        <w:rPr>
          <w:rStyle w:val="Emphasis"/>
        </w:rPr>
        <w:t>scholars</w:t>
      </w:r>
      <w:r w:rsidRPr="00D807B8">
        <w:rPr>
          <w:rStyle w:val="StyleUnderline"/>
        </w:rPr>
        <w:t xml:space="preserve"> of Indian foreign policy </w:t>
      </w:r>
      <w:r w:rsidRPr="00D807B8">
        <w:rPr>
          <w:rStyle w:val="Emphasis"/>
        </w:rPr>
        <w:t>assumed</w:t>
      </w:r>
      <w:r w:rsidRPr="00D807B8">
        <w:rPr>
          <w:rStyle w:val="StyleUnderline"/>
        </w:rPr>
        <w:t xml:space="preserve"> that come what may—at home or abroad—</w:t>
      </w:r>
      <w:r w:rsidRPr="00D807B8">
        <w:rPr>
          <w:rStyle w:val="Emphasis"/>
        </w:rPr>
        <w:t>India</w:t>
      </w:r>
      <w:r w:rsidRPr="00D807B8">
        <w:rPr>
          <w:rStyle w:val="StyleUnderline"/>
        </w:rPr>
        <w:t xml:space="preserve"> would </w:t>
      </w:r>
      <w:r w:rsidRPr="00D807B8">
        <w:rPr>
          <w:rStyle w:val="Emphasis"/>
        </w:rPr>
        <w:t>forever</w:t>
      </w:r>
      <w:r w:rsidRPr="00D807B8">
        <w:rPr>
          <w:rStyle w:val="StyleUnderline"/>
        </w:rPr>
        <w:t xml:space="preserve"> be </w:t>
      </w:r>
      <w:r w:rsidRPr="00D807B8">
        <w:rPr>
          <w:rStyle w:val="Emphasis"/>
        </w:rPr>
        <w:t xml:space="preserve">alienated from the West. </w:t>
      </w:r>
      <w:r w:rsidRPr="00D807B8">
        <w:rPr>
          <w:sz w:val="14"/>
        </w:rPr>
        <w:t xml:space="preserve">But the </w:t>
      </w:r>
      <w:r w:rsidRPr="00D807B8">
        <w:rPr>
          <w:rStyle w:val="StyleUnderline"/>
        </w:rPr>
        <w:t xml:space="preserve">story of </w:t>
      </w:r>
      <w:r w:rsidRPr="00D807B8">
        <w:rPr>
          <w:rStyle w:val="Emphasis"/>
        </w:rPr>
        <w:t>India’s international relations over the last three decades</w:t>
      </w:r>
      <w:r w:rsidRPr="00D807B8">
        <w:rPr>
          <w:rStyle w:val="StyleUnderline"/>
        </w:rPr>
        <w:t xml:space="preserve"> has been one of a </w:t>
      </w:r>
      <w:r w:rsidRPr="00D807B8">
        <w:rPr>
          <w:rStyle w:val="Emphasis"/>
        </w:rPr>
        <w:t>slow but definite advances in cooperation with the U</w:t>
      </w:r>
      <w:r w:rsidRPr="00D807B8">
        <w:rPr>
          <w:rStyle w:val="StyleUnderline"/>
        </w:rPr>
        <w:t xml:space="preserve">nited </w:t>
      </w:r>
      <w:r w:rsidRPr="00D807B8">
        <w:rPr>
          <w:rStyle w:val="Emphasis"/>
        </w:rPr>
        <w:t>S</w:t>
      </w:r>
      <w:r w:rsidRPr="00D807B8">
        <w:rPr>
          <w:rStyle w:val="StyleUnderline"/>
        </w:rPr>
        <w:t xml:space="preserve">tates </w:t>
      </w:r>
      <w:r w:rsidRPr="00D807B8">
        <w:rPr>
          <w:rStyle w:val="Emphasis"/>
        </w:rPr>
        <w:t>and the West</w:t>
      </w:r>
      <w:r w:rsidRPr="00D807B8">
        <w:rPr>
          <w:sz w:val="14"/>
        </w:rPr>
        <w:t xml:space="preserve">. The Quad summit is not only a culmination of that long trajectory, but also a major step up. It was the </w:t>
      </w:r>
      <w:r w:rsidRPr="00D807B8">
        <w:rPr>
          <w:rStyle w:val="Emphasis"/>
        </w:rPr>
        <w:t>reform of the Indian economy</w:t>
      </w:r>
      <w:r w:rsidRPr="00D807B8">
        <w:rPr>
          <w:sz w:val="14"/>
        </w:rPr>
        <w:t xml:space="preserve"> </w:t>
      </w:r>
      <w:r w:rsidRPr="00D807B8">
        <w:rPr>
          <w:rStyle w:val="StyleUnderline"/>
        </w:rPr>
        <w:t>at the end of the Cold War</w:t>
      </w:r>
      <w:r w:rsidRPr="00D807B8">
        <w:rPr>
          <w:sz w:val="14"/>
        </w:rPr>
        <w:t xml:space="preserve">, along </w:t>
      </w:r>
      <w:r w:rsidRPr="00D807B8">
        <w:rPr>
          <w:rStyle w:val="Emphasis"/>
        </w:rPr>
        <w:t>with the collapse of the Soviet Union</w:t>
      </w:r>
      <w:r w:rsidRPr="00D807B8">
        <w:rPr>
          <w:sz w:val="14"/>
        </w:rPr>
        <w:t xml:space="preserve"> </w:t>
      </w:r>
      <w:r w:rsidRPr="00D807B8">
        <w:rPr>
          <w:rStyle w:val="StyleUnderline"/>
        </w:rPr>
        <w:t>as India’s superpower partner</w:t>
      </w:r>
      <w:r w:rsidRPr="00D807B8">
        <w:rPr>
          <w:sz w:val="14"/>
        </w:rPr>
        <w:t xml:space="preserve">, that </w:t>
      </w:r>
      <w:r w:rsidRPr="00D807B8">
        <w:rPr>
          <w:rStyle w:val="Emphasis"/>
        </w:rPr>
        <w:t>created the basis for the renewal of ties between New Delhi and Washington</w:t>
      </w:r>
      <w:r w:rsidRPr="00D807B8">
        <w:rPr>
          <w:sz w:val="14"/>
        </w:rPr>
        <w:t xml:space="preserve">. But </w:t>
      </w:r>
      <w:r w:rsidRPr="00D807B8">
        <w:rPr>
          <w:rStyle w:val="StyleUnderline"/>
        </w:rPr>
        <w:t>even as expanding commercial ties began to stabilize and deepen the bilateral relationship in the 1990s</w:t>
      </w:r>
      <w:r w:rsidRPr="00D807B8">
        <w:rPr>
          <w:sz w:val="14"/>
        </w:rPr>
        <w:t xml:space="preserve">, </w:t>
      </w:r>
      <w:r w:rsidRPr="00D807B8">
        <w:rPr>
          <w:rStyle w:val="StyleUnderline"/>
        </w:rPr>
        <w:t>Washington’s activism on Kashmir and its eagerness to denuclearize India made matters difficult for New Delhi</w:t>
      </w:r>
      <w:r w:rsidRPr="00D807B8">
        <w:rPr>
          <w:sz w:val="14"/>
        </w:rPr>
        <w:t xml:space="preserve">. Beset with domestic turbulence and an era of weak coalition governments, </w:t>
      </w:r>
      <w:r w:rsidRPr="00D807B8">
        <w:rPr>
          <w:rStyle w:val="Emphasis"/>
        </w:rPr>
        <w:t>New Delhi embarked on a hedging strategy</w:t>
      </w:r>
      <w:r w:rsidRPr="00D807B8">
        <w:rPr>
          <w:rStyle w:val="StyleUnderline"/>
        </w:rPr>
        <w:t xml:space="preserve"> by joining the Russian initiative for a so-called strategic triangle</w:t>
      </w:r>
      <w:r w:rsidRPr="00D807B8">
        <w:rPr>
          <w:sz w:val="14"/>
        </w:rPr>
        <w:t xml:space="preserve"> with Moscow and Beijing that eventually </w:t>
      </w:r>
      <w:r w:rsidRPr="00D807B8">
        <w:rPr>
          <w:rStyle w:val="Emphasis"/>
        </w:rPr>
        <w:t>evolved into the BRICS Forum</w:t>
      </w:r>
      <w:r w:rsidRPr="00D807B8">
        <w:rPr>
          <w:sz w:val="14"/>
        </w:rPr>
        <w:t xml:space="preserve"> after Brazil and South Africa joined. U.S. President George W. </w:t>
      </w:r>
      <w:r w:rsidRPr="00D807B8">
        <w:rPr>
          <w:rStyle w:val="Emphasis"/>
        </w:rPr>
        <w:t>Bush,</w:t>
      </w:r>
      <w:r w:rsidRPr="00D807B8">
        <w:rPr>
          <w:sz w:val="14"/>
        </w:rPr>
        <w:t xml:space="preserve"> however, </w:t>
      </w:r>
      <w:r w:rsidRPr="00D807B8">
        <w:rPr>
          <w:rStyle w:val="Emphasis"/>
        </w:rPr>
        <w:t>revolutionized U.S. policy on India</w:t>
      </w:r>
      <w:r w:rsidRPr="00D807B8">
        <w:rPr>
          <w:sz w:val="14"/>
        </w:rPr>
        <w:t xml:space="preserve"> in the 2000s by </w:t>
      </w:r>
      <w:r w:rsidRPr="00D807B8">
        <w:rPr>
          <w:rStyle w:val="Emphasis"/>
        </w:rPr>
        <w:t>discarding Washington’s mediating impulse on Kashmir, decoupling engagement with New Delhi from that with Islamabad</w:t>
      </w:r>
      <w:r w:rsidRPr="00D807B8">
        <w:rPr>
          <w:sz w:val="14"/>
        </w:rPr>
        <w:t>, and</w:t>
      </w:r>
      <w:r w:rsidRPr="00280B37">
        <w:rPr>
          <w:sz w:val="14"/>
        </w:rPr>
        <w:t xml:space="preserve"> </w:t>
      </w:r>
      <w:r w:rsidRPr="00AC46EA">
        <w:rPr>
          <w:rStyle w:val="Emphasis"/>
          <w:highlight w:val="green"/>
        </w:rPr>
        <w:t>resolving</w:t>
      </w:r>
      <w:r w:rsidRPr="00D80718">
        <w:rPr>
          <w:rStyle w:val="Emphasis"/>
        </w:rPr>
        <w:t xml:space="preserve"> </w:t>
      </w:r>
      <w:r w:rsidRPr="00D807B8">
        <w:rPr>
          <w:rStyle w:val="Emphasis"/>
        </w:rPr>
        <w:t xml:space="preserve">the dispute over </w:t>
      </w:r>
      <w:r w:rsidRPr="00AC46EA">
        <w:rPr>
          <w:rStyle w:val="Emphasis"/>
          <w:highlight w:val="green"/>
        </w:rPr>
        <w:t>non-prolif</w:t>
      </w:r>
      <w:r w:rsidRPr="00D80718">
        <w:rPr>
          <w:rStyle w:val="Emphasis"/>
        </w:rPr>
        <w:t>eration</w:t>
      </w:r>
      <w:r w:rsidRPr="00280B37">
        <w:rPr>
          <w:sz w:val="14"/>
        </w:rPr>
        <w:t xml:space="preserve">. Bush </w:t>
      </w:r>
      <w:r w:rsidRPr="00D80718">
        <w:rPr>
          <w:rStyle w:val="Emphasis"/>
        </w:rPr>
        <w:t xml:space="preserve">recognized </w:t>
      </w:r>
      <w:r w:rsidRPr="00D807B8">
        <w:rPr>
          <w:rStyle w:val="Emphasis"/>
        </w:rPr>
        <w:t>that India</w:t>
      </w:r>
      <w:r w:rsidRPr="00D80718">
        <w:rPr>
          <w:rStyle w:val="Emphasis"/>
        </w:rPr>
        <w:t xml:space="preserve"> is </w:t>
      </w:r>
      <w:r w:rsidRPr="00AC46EA">
        <w:rPr>
          <w:rStyle w:val="Emphasis"/>
          <w:highlight w:val="green"/>
        </w:rPr>
        <w:t>critical for</w:t>
      </w:r>
      <w:r w:rsidRPr="00D80718">
        <w:rPr>
          <w:rStyle w:val="Emphasis"/>
        </w:rPr>
        <w:t xml:space="preserve"> the construction of </w:t>
      </w:r>
      <w:r w:rsidRPr="00D807B8">
        <w:rPr>
          <w:rStyle w:val="Emphasis"/>
        </w:rPr>
        <w:t xml:space="preserve">a stable </w:t>
      </w:r>
      <w:r w:rsidRPr="00AC46EA">
        <w:rPr>
          <w:rStyle w:val="Emphasis"/>
          <w:sz w:val="32"/>
          <w:szCs w:val="32"/>
          <w:highlight w:val="green"/>
        </w:rPr>
        <w:t>balance of power</w:t>
      </w:r>
      <w:r w:rsidRPr="00D807B8">
        <w:rPr>
          <w:rStyle w:val="Emphasis"/>
          <w:sz w:val="32"/>
          <w:szCs w:val="32"/>
        </w:rPr>
        <w:t xml:space="preserve"> </w:t>
      </w:r>
      <w:r w:rsidRPr="00D80718">
        <w:rPr>
          <w:rStyle w:val="Emphasis"/>
        </w:rPr>
        <w:t xml:space="preserve">in Asia </w:t>
      </w:r>
      <w:r w:rsidRPr="00AC46EA">
        <w:rPr>
          <w:rStyle w:val="Emphasis"/>
          <w:highlight w:val="green"/>
        </w:rPr>
        <w:t>as the continent was</w:t>
      </w:r>
      <w:r w:rsidRPr="00D80718">
        <w:rPr>
          <w:rStyle w:val="Emphasis"/>
        </w:rPr>
        <w:t xml:space="preserve"> being </w:t>
      </w:r>
      <w:r w:rsidRPr="00AC46EA">
        <w:rPr>
          <w:rStyle w:val="Emphasis"/>
          <w:highlight w:val="green"/>
        </w:rPr>
        <w:t>transformed by</w:t>
      </w:r>
      <w:r w:rsidRPr="00D80718">
        <w:rPr>
          <w:rStyle w:val="Emphasis"/>
        </w:rPr>
        <w:t xml:space="preserve"> the rapid rise of </w:t>
      </w:r>
      <w:r w:rsidRPr="00AC46EA">
        <w:rPr>
          <w:rStyle w:val="Emphasis"/>
          <w:highlight w:val="green"/>
        </w:rPr>
        <w:t>China</w:t>
      </w:r>
      <w:r w:rsidRPr="00D80718">
        <w:rPr>
          <w:rStyle w:val="Emphasis"/>
        </w:rPr>
        <w:t>.</w:t>
      </w:r>
      <w:r>
        <w:rPr>
          <w:rStyle w:val="Emphasis"/>
        </w:rPr>
        <w:t xml:space="preserve"> </w:t>
      </w:r>
      <w:r w:rsidRPr="00280B37">
        <w:rPr>
          <w:sz w:val="14"/>
        </w:rPr>
        <w:t xml:space="preserve">But just </w:t>
      </w:r>
      <w:r w:rsidRPr="00D80718">
        <w:rPr>
          <w:rStyle w:val="StyleUnderline"/>
        </w:rPr>
        <w:t>when Washington was ready to transform relations with New Delhi</w:t>
      </w:r>
      <w:r w:rsidRPr="00280B37">
        <w:rPr>
          <w:sz w:val="14"/>
        </w:rPr>
        <w:t xml:space="preserve">, </w:t>
      </w:r>
      <w:r w:rsidRPr="00D80718">
        <w:rPr>
          <w:rStyle w:val="Emphasis"/>
        </w:rPr>
        <w:t>India was paralyzed by self-doubt</w:t>
      </w:r>
      <w:r w:rsidRPr="00280B37">
        <w:rPr>
          <w:sz w:val="14"/>
        </w:rPr>
        <w:t xml:space="preserve">. If then-Prime Minister Atal Bihari Vajpayee boldly called India and the United States “natural allies” in 1998—at a time when no one seemed interested in Washington—his successor, Manmohan </w:t>
      </w:r>
      <w:r w:rsidRPr="00D80718">
        <w:rPr>
          <w:rStyle w:val="Emphasis"/>
        </w:rPr>
        <w:t>Singh</w:t>
      </w:r>
      <w:r w:rsidRPr="00280B37">
        <w:rPr>
          <w:sz w:val="14"/>
        </w:rPr>
        <w:t xml:space="preserve">, reverted to type. His government began to </w:t>
      </w:r>
      <w:r w:rsidRPr="00D80718">
        <w:rPr>
          <w:rStyle w:val="Emphasis"/>
        </w:rPr>
        <w:t>reinvent non-alignment, keep distance from the United States, and double down on the principle of strategic autonomy</w:t>
      </w:r>
      <w:r w:rsidRPr="00280B37">
        <w:rPr>
          <w:sz w:val="14"/>
        </w:rPr>
        <w:t xml:space="preserve">. Even as Indian-Chinese tensions multiplied </w:t>
      </w:r>
      <w:r w:rsidRPr="00D80718">
        <w:rPr>
          <w:rStyle w:val="Emphasis"/>
        </w:rPr>
        <w:t>after 2008—</w:t>
      </w:r>
      <w:r w:rsidRPr="00D80718">
        <w:rPr>
          <w:rStyle w:val="StyleUnderline"/>
        </w:rPr>
        <w:t xml:space="preserve">when the global financial crisis seemed to have convinced the Chinese leadership that the United States was in terminal decline, with the </w:t>
      </w:r>
      <w:r w:rsidRPr="00D807B8">
        <w:rPr>
          <w:rStyle w:val="StyleUnderline"/>
        </w:rPr>
        <w:t>consequence that Beijing adopted a more assertive posture towards its neighbors</w:t>
      </w:r>
      <w:r w:rsidRPr="00D807B8">
        <w:rPr>
          <w:sz w:val="14"/>
        </w:rPr>
        <w:t>—</w:t>
      </w:r>
      <w:r w:rsidRPr="00D807B8">
        <w:rPr>
          <w:rStyle w:val="Emphasis"/>
        </w:rPr>
        <w:t>the Singh government continued to hedge against U.S. power. Modi</w:t>
      </w:r>
      <w:r w:rsidRPr="00D807B8">
        <w:rPr>
          <w:sz w:val="14"/>
        </w:rPr>
        <w:t xml:space="preserve">, who became </w:t>
      </w:r>
      <w:r w:rsidRPr="00D807B8">
        <w:rPr>
          <w:rStyle w:val="Emphasis"/>
        </w:rPr>
        <w:t>prime minister in 2014, began to reverse New Delhi’s resistance to a deeper partnership with Washington</w:t>
      </w:r>
      <w:r w:rsidRPr="00D807B8">
        <w:rPr>
          <w:sz w:val="14"/>
        </w:rPr>
        <w:t xml:space="preserve">. </w:t>
      </w:r>
      <w:r w:rsidRPr="00D807B8">
        <w:rPr>
          <w:rStyle w:val="Emphasis"/>
        </w:rPr>
        <w:t>His affirmation in his 2016 address to the U.S. Congress that India’s “historic hesitations” to engage the United States were over was not just a rhetorical flourish. Modi resolved</w:t>
      </w:r>
      <w:r w:rsidRPr="00D807B8">
        <w:rPr>
          <w:sz w:val="14"/>
        </w:rPr>
        <w:t xml:space="preserve"> the </w:t>
      </w:r>
      <w:r w:rsidRPr="00D807B8">
        <w:rPr>
          <w:rStyle w:val="Emphasis"/>
        </w:rPr>
        <w:t>remaining issues that</w:t>
      </w:r>
      <w:r w:rsidRPr="00D807B8">
        <w:rPr>
          <w:sz w:val="14"/>
        </w:rPr>
        <w:t xml:space="preserve"> had </w:t>
      </w:r>
      <w:r w:rsidRPr="00D807B8">
        <w:rPr>
          <w:rStyle w:val="Emphasis"/>
        </w:rPr>
        <w:t>prevented implementation of the historic 2008 Indian-U.S. nuclear deal, renewed the 2005 agreement for defense cooperation</w:t>
      </w:r>
      <w:r w:rsidRPr="00280B37">
        <w:rPr>
          <w:sz w:val="14"/>
        </w:rPr>
        <w:t xml:space="preserve">, and </w:t>
      </w:r>
      <w:r w:rsidRPr="00D80718">
        <w:rPr>
          <w:rStyle w:val="Emphasis"/>
        </w:rPr>
        <w:t>signed</w:t>
      </w:r>
      <w:r w:rsidRPr="00280B37">
        <w:rPr>
          <w:sz w:val="14"/>
        </w:rPr>
        <w:t xml:space="preserve"> the so-called </w:t>
      </w:r>
      <w:r w:rsidRPr="00AC46EA">
        <w:rPr>
          <w:rStyle w:val="Emphasis"/>
          <w:highlight w:val="green"/>
        </w:rPr>
        <w:t>foundational defense agreements</w:t>
      </w:r>
      <w:r w:rsidRPr="00D80718">
        <w:rPr>
          <w:rStyle w:val="Emphasis"/>
        </w:rPr>
        <w:t xml:space="preserve"> that</w:t>
      </w:r>
      <w:r w:rsidRPr="00280B37">
        <w:rPr>
          <w:sz w:val="14"/>
        </w:rPr>
        <w:t xml:space="preserve"> have </w:t>
      </w:r>
      <w:r w:rsidRPr="00D80718">
        <w:rPr>
          <w:rStyle w:val="Emphasis"/>
        </w:rPr>
        <w:t>facilitated interoperability</w:t>
      </w:r>
      <w:r w:rsidRPr="00280B37">
        <w:rPr>
          <w:sz w:val="14"/>
        </w:rPr>
        <w:t xml:space="preserve"> between the two country’s armed forces. He </w:t>
      </w:r>
      <w:r w:rsidRPr="00D80718">
        <w:rPr>
          <w:rStyle w:val="Emphasis"/>
        </w:rPr>
        <w:t>widened</w:t>
      </w:r>
      <w:r w:rsidRPr="00280B37">
        <w:rPr>
          <w:sz w:val="14"/>
        </w:rPr>
        <w:t xml:space="preserve"> the </w:t>
      </w:r>
      <w:r w:rsidRPr="00D807B8">
        <w:rPr>
          <w:rStyle w:val="Emphasis"/>
        </w:rPr>
        <w:t>annual bilateral Malabar exercises</w:t>
      </w:r>
      <w:r w:rsidRPr="00D807B8">
        <w:rPr>
          <w:sz w:val="14"/>
        </w:rPr>
        <w:t xml:space="preserve"> to include Japan in 2015 and Australia in 2020, helped revive the dormant Quad in 2017, came up with his own version of the Free and Open Indo-Pacific strategy in 2018, and joined the Quad summit in 2021. </w:t>
      </w:r>
      <w:r w:rsidRPr="00D807B8">
        <w:rPr>
          <w:rStyle w:val="Emphasis"/>
        </w:rPr>
        <w:t>Beyond</w:t>
      </w:r>
      <w:r w:rsidRPr="00D807B8">
        <w:rPr>
          <w:sz w:val="14"/>
        </w:rPr>
        <w:t xml:space="preserve"> the relationship with </w:t>
      </w:r>
      <w:r w:rsidRPr="00D807B8">
        <w:rPr>
          <w:rStyle w:val="Emphasis"/>
        </w:rPr>
        <w:t>the United States, Modi also revived India’s strategic interest in the Commonwealth,</w:t>
      </w:r>
      <w:r w:rsidRPr="00D807B8">
        <w:rPr>
          <w:sz w:val="14"/>
        </w:rPr>
        <w:t xml:space="preserve"> </w:t>
      </w:r>
      <w:r w:rsidRPr="00D807B8">
        <w:rPr>
          <w:rStyle w:val="Emphasis"/>
        </w:rPr>
        <w:t>strengthened ties with the European Union, and joined the European Alliance for Multilateralism</w:t>
      </w:r>
      <w:r w:rsidRPr="00D807B8">
        <w:rPr>
          <w:sz w:val="14"/>
        </w:rPr>
        <w:t xml:space="preserve">. He sought </w:t>
      </w:r>
      <w:r w:rsidRPr="00D807B8">
        <w:rPr>
          <w:rStyle w:val="Emphasis"/>
        </w:rPr>
        <w:t>to make India part</w:t>
      </w:r>
      <w:r w:rsidRPr="00D80718">
        <w:rPr>
          <w:rStyle w:val="Emphasis"/>
        </w:rPr>
        <w:t xml:space="preserve"> of the solution to mitigating climate change</w:t>
      </w:r>
      <w:r w:rsidRPr="00280B37">
        <w:rPr>
          <w:sz w:val="14"/>
        </w:rPr>
        <w:t xml:space="preserve">, supported “multi-stakeholderism” in global internet governance, initiated the International Solar Alliance and the Indo-Pacific maritime partnership with France, and is </w:t>
      </w:r>
      <w:r w:rsidRPr="00D80718">
        <w:rPr>
          <w:rStyle w:val="Emphasis"/>
        </w:rPr>
        <w:t>poised to lay the foundations for a substantive strategic partnership with British Prime Minister Boris Johnson when they meet in India</w:t>
      </w:r>
      <w:r w:rsidRPr="00280B37">
        <w:rPr>
          <w:sz w:val="14"/>
        </w:rPr>
        <w:t xml:space="preserve"> next month. Every one of these moves was </w:t>
      </w:r>
      <w:r w:rsidRPr="00D80718">
        <w:rPr>
          <w:rStyle w:val="Emphasis"/>
        </w:rPr>
        <w:t>against the predominant instincts of India’s political class, bureaucratic establishment, and foreign-policy community.</w:t>
      </w:r>
      <w:r>
        <w:rPr>
          <w:rStyle w:val="Emphasis"/>
        </w:rPr>
        <w:t xml:space="preserve"> </w:t>
      </w:r>
      <w:r w:rsidRPr="00D807B8">
        <w:rPr>
          <w:rStyle w:val="Emphasis"/>
        </w:rPr>
        <w:t>Two factors</w:t>
      </w:r>
      <w:r w:rsidRPr="00D807B8">
        <w:rPr>
          <w:sz w:val="14"/>
        </w:rPr>
        <w:t xml:space="preserve"> have </w:t>
      </w:r>
      <w:r w:rsidRPr="00D807B8">
        <w:rPr>
          <w:rStyle w:val="Emphasis"/>
        </w:rPr>
        <w:t xml:space="preserve">facilitated this. First, Modi carried little of the anti-Western ideological baggage of the nationalists who thrive in his own party or the political left and center that prefer to keep a safe distance from Washington. Modi’s judgement that India needs a more productive </w:t>
      </w:r>
      <w:r w:rsidRPr="00AC46EA">
        <w:rPr>
          <w:rStyle w:val="Emphasis"/>
          <w:highlight w:val="green"/>
        </w:rPr>
        <w:t>relationship with the</w:t>
      </w:r>
      <w:r w:rsidRPr="00D80718">
        <w:rPr>
          <w:rStyle w:val="Emphasis"/>
        </w:rPr>
        <w:t xml:space="preserve"> United States and the </w:t>
      </w:r>
      <w:r w:rsidRPr="00AC46EA">
        <w:rPr>
          <w:rStyle w:val="Emphasis"/>
          <w:highlight w:val="green"/>
        </w:rPr>
        <w:t>West</w:t>
      </w:r>
      <w:r w:rsidRPr="00D80718">
        <w:rPr>
          <w:rStyle w:val="Emphasis"/>
        </w:rPr>
        <w:t xml:space="preserve"> is </w:t>
      </w:r>
      <w:r w:rsidRPr="00AC46EA">
        <w:rPr>
          <w:rStyle w:val="Emphasis"/>
          <w:highlight w:val="green"/>
        </w:rPr>
        <w:t>rooted in</w:t>
      </w:r>
      <w:r w:rsidRPr="00D80718">
        <w:rPr>
          <w:rStyle w:val="Emphasis"/>
        </w:rPr>
        <w:t xml:space="preserve"> the </w:t>
      </w:r>
      <w:r w:rsidRPr="00D807B8">
        <w:rPr>
          <w:rStyle w:val="Emphasis"/>
        </w:rPr>
        <w:t xml:space="preserve">simple calculus of </w:t>
      </w:r>
      <w:r w:rsidRPr="00AC46EA">
        <w:rPr>
          <w:rStyle w:val="Emphasis"/>
          <w:highlight w:val="green"/>
        </w:rPr>
        <w:t>national interest</w:t>
      </w:r>
      <w:r w:rsidRPr="00D80718">
        <w:rPr>
          <w:rStyle w:val="Emphasis"/>
        </w:rPr>
        <w:t xml:space="preserve"> rather than any involved reasoning.</w:t>
      </w:r>
    </w:p>
    <w:p w14:paraId="1882EEA1" w14:textId="77777777" w:rsidR="00E240C3" w:rsidRDefault="00E240C3" w:rsidP="00E240C3"/>
    <w:p w14:paraId="72095760" w14:textId="77777777" w:rsidR="00E240C3" w:rsidRPr="00C859E1" w:rsidRDefault="00E240C3" w:rsidP="00E240C3">
      <w:pPr>
        <w:pStyle w:val="Heading4"/>
      </w:pPr>
      <w:r w:rsidRPr="00C859E1">
        <w:t xml:space="preserve">Their Pollard ev concedes China is </w:t>
      </w:r>
      <w:r w:rsidRPr="000644E7">
        <w:rPr>
          <w:u w:val="single"/>
        </w:rPr>
        <w:t>revisionist</w:t>
      </w:r>
      <w:r w:rsidRPr="00C859E1">
        <w:t xml:space="preserve"> in the region -</w:t>
      </w:r>
      <w:r>
        <w:t>-</w:t>
      </w:r>
      <w:r w:rsidRPr="00C859E1">
        <w:t xml:space="preserve"> only bolstering deterrence solves</w:t>
      </w:r>
    </w:p>
    <w:p w14:paraId="6B69EEC1" w14:textId="77777777" w:rsidR="00E240C3" w:rsidRPr="00C859E1" w:rsidRDefault="00E240C3" w:rsidP="00E240C3">
      <w:r>
        <w:rPr>
          <w:rStyle w:val="Style13ptBold"/>
        </w:rPr>
        <w:t xml:space="preserve">1AC </w:t>
      </w:r>
      <w:r w:rsidRPr="00C859E1">
        <w:rPr>
          <w:rStyle w:val="Style13ptBold"/>
        </w:rPr>
        <w:t>Pollard 21</w:t>
      </w:r>
      <w:r w:rsidRPr="00C859E1">
        <w:t xml:space="preserve"> [Ruth Pollard is a columnist and editor with Bloomberg Opinion.  Bloomberg “China and India Relations Shouldn't Be Allowed to Sink Any Lower”  10-11 – 21 </w:t>
      </w:r>
      <w:hyperlink r:id="rId10" w:history="1">
        <w:r w:rsidRPr="00C859E1">
          <w:rPr>
            <w:rStyle w:val="Hyperlink"/>
          </w:rPr>
          <w:t>https://www.bloomberg.com/opinion/articles/2021-10-11/china-india-and-pakistan-are-raising-temperatures-along-their-disputed-borders</w:t>
        </w:r>
      </w:hyperlink>
      <w:r w:rsidRPr="00C859E1">
        <w:t xml:space="preserve"> ] //aaditg</w:t>
      </w:r>
      <w:r>
        <w:t xml:space="preserve"> recut brett</w:t>
      </w:r>
    </w:p>
    <w:p w14:paraId="59F9417F" w14:textId="77777777" w:rsidR="00E240C3" w:rsidRPr="003D57FF" w:rsidRDefault="00E240C3" w:rsidP="00E240C3">
      <w:pPr>
        <w:rPr>
          <w:sz w:val="16"/>
        </w:rPr>
      </w:pPr>
      <w:r w:rsidRPr="00D50855">
        <w:rPr>
          <w:rStyle w:val="StyleUnderline"/>
        </w:rPr>
        <w:t xml:space="preserve">To be facing tension on both fronts — and with </w:t>
      </w:r>
      <w:r w:rsidRPr="00AC46EA">
        <w:rPr>
          <w:rStyle w:val="StyleUnderline"/>
          <w:highlight w:val="green"/>
        </w:rPr>
        <w:t>no diplomatic levers left to pul</w:t>
      </w:r>
      <w:r w:rsidRPr="00D50855">
        <w:rPr>
          <w:rStyle w:val="StyleUnderline"/>
        </w:rPr>
        <w:t xml:space="preserve">l — is </w:t>
      </w:r>
      <w:r w:rsidRPr="00AC46EA">
        <w:rPr>
          <w:rStyle w:val="StyleUnderline"/>
          <w:highlight w:val="green"/>
        </w:rPr>
        <w:t>not</w:t>
      </w:r>
      <w:r w:rsidRPr="00D50855">
        <w:rPr>
          <w:rStyle w:val="StyleUnderline"/>
        </w:rPr>
        <w:t xml:space="preserve"> a </w:t>
      </w:r>
      <w:r w:rsidRPr="00AC46EA">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3D57FF">
        <w:rPr>
          <w:sz w:val="16"/>
        </w:rPr>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3D57FF">
        <w:rPr>
          <w:sz w:val="16"/>
        </w:rPr>
        <w:t>Instead, notes Ian Hall, deputy research director at the Griffith Asia Institute and author of a book on India’s foreign policy under Modi</w:t>
      </w:r>
      <w:r w:rsidRPr="00D50855">
        <w:rPr>
          <w:rStyle w:val="StyleUnderline"/>
        </w:rPr>
        <w:t xml:space="preserve">, </w:t>
      </w:r>
      <w:r w:rsidRPr="00AC46EA">
        <w:rPr>
          <w:rStyle w:val="StyleUnderline"/>
          <w:highlight w:val="green"/>
        </w:rPr>
        <w:t>China continues to apply more</w:t>
      </w:r>
      <w:r w:rsidRPr="00D50855">
        <w:rPr>
          <w:rStyle w:val="StyleUnderline"/>
        </w:rPr>
        <w:t xml:space="preserve"> and more </w:t>
      </w:r>
      <w:r w:rsidRPr="00AC46EA">
        <w:rPr>
          <w:rStyle w:val="StyleUnderline"/>
          <w:highlight w:val="green"/>
        </w:rPr>
        <w:t>pressure</w:t>
      </w:r>
      <w:r w:rsidRPr="00D50855">
        <w:rPr>
          <w:rStyle w:val="StyleUnderline"/>
        </w:rPr>
        <w:t xml:space="preserve">, </w:t>
      </w:r>
      <w:r w:rsidRPr="00AC46EA">
        <w:rPr>
          <w:rStyle w:val="Emphasis"/>
          <w:highlight w:val="green"/>
        </w:rPr>
        <w:t>both along the border</w:t>
      </w:r>
      <w:r w:rsidRPr="00D50855">
        <w:rPr>
          <w:rStyle w:val="StyleUnderline"/>
        </w:rPr>
        <w:t xml:space="preserve">, </w:t>
      </w:r>
      <w:r w:rsidRPr="00AC46EA">
        <w:rPr>
          <w:rStyle w:val="StyleUnderline"/>
          <w:highlight w:val="green"/>
        </w:rPr>
        <w:t>and in</w:t>
      </w:r>
      <w:r w:rsidRPr="00D50855">
        <w:rPr>
          <w:rStyle w:val="StyleUnderline"/>
        </w:rPr>
        <w:t xml:space="preserve"> </w:t>
      </w:r>
      <w:r w:rsidRPr="00AC46EA">
        <w:rPr>
          <w:rStyle w:val="Emphasis"/>
          <w:highlight w:val="green"/>
        </w:rPr>
        <w:t>regular online onslaughts</w:t>
      </w:r>
      <w:r w:rsidRPr="00D50855">
        <w:rPr>
          <w:rStyle w:val="StyleUnderline"/>
        </w:rPr>
        <w:t xml:space="preserve"> </w:t>
      </w:r>
      <w:r w:rsidRPr="00AC46EA">
        <w:rPr>
          <w:rStyle w:val="Emphasis"/>
          <w:highlight w:val="green"/>
        </w:rPr>
        <w:t>critical of New Delhi</w:t>
      </w:r>
      <w:r w:rsidRPr="00D50855">
        <w:rPr>
          <w:rStyle w:val="StyleUnderline"/>
        </w:rPr>
        <w:t>’s military stance and its deepening ties with Washington</w:t>
      </w:r>
      <w:r w:rsidRPr="003D57FF">
        <w:rPr>
          <w:sz w:val="16"/>
        </w:rPr>
        <w:t xml:space="preserve">. </w:t>
      </w:r>
      <w:r w:rsidRPr="00AC46EA">
        <w:rPr>
          <w:rStyle w:val="Emphasis"/>
          <w:highlight w:val="green"/>
        </w:rPr>
        <w:t>Nothing Modi has</w:t>
      </w:r>
      <w:r w:rsidRPr="00D50855">
        <w:rPr>
          <w:rStyle w:val="Emphasis"/>
        </w:rPr>
        <w:t xml:space="preserve"> </w:t>
      </w:r>
      <w:r w:rsidRPr="00AC46EA">
        <w:rPr>
          <w:rStyle w:val="Emphasis"/>
          <w:highlight w:val="green"/>
        </w:rPr>
        <w:t>done</w:t>
      </w:r>
      <w:r w:rsidRPr="00D50855">
        <w:rPr>
          <w:rStyle w:val="Emphasis"/>
        </w:rPr>
        <w:t xml:space="preserve"> to try to change that dynamic </w:t>
      </w:r>
      <w:r w:rsidRPr="00AC46EA">
        <w:rPr>
          <w:rStyle w:val="Emphasis"/>
          <w:highlight w:val="green"/>
        </w:rPr>
        <w:t>has worked.</w:t>
      </w:r>
      <w:r w:rsidRPr="003D57FF">
        <w:rPr>
          <w:sz w:val="16"/>
        </w:rPr>
        <w:t xml:space="preserve"> However, India is not alone. Hall says </w:t>
      </w:r>
      <w:r w:rsidRPr="00AC46EA">
        <w:rPr>
          <w:rStyle w:val="Emphasis"/>
          <w:highlight w:val="green"/>
        </w:rPr>
        <w:t>Japan, Taiwan, Australia and, of course, the U.S., are all dealing with</w:t>
      </w:r>
      <w:r w:rsidRPr="003D57FF">
        <w:rPr>
          <w:sz w:val="16"/>
        </w:rPr>
        <w:t xml:space="preserve"> the challenge of </w:t>
      </w:r>
      <w:r w:rsidRPr="00AC46EA">
        <w:rPr>
          <w:rStyle w:val="Emphasis"/>
          <w:highlight w:val="green"/>
        </w:rPr>
        <w:t>an increasingly assertive China</w:t>
      </w:r>
      <w:r w:rsidRPr="003D57FF">
        <w:rPr>
          <w:sz w:val="16"/>
        </w:rPr>
        <w:t xml:space="preserve">. Foreign Minister Subrahmanyam Jaishankar told his Chinese counterpart Wang Yi last month that bilateral ties will only move forward once there’s troop disengagement from the border areas. But each time India pushes back, </w:t>
      </w:r>
      <w:r w:rsidRPr="00AC46EA">
        <w:rPr>
          <w:rStyle w:val="Emphasis"/>
          <w:highlight w:val="green"/>
        </w:rPr>
        <w:t>China responds with fresh incursions</w:t>
      </w:r>
      <w:r w:rsidRPr="003D57FF">
        <w:rPr>
          <w:sz w:val="16"/>
        </w:rPr>
        <w:t xml:space="preserve">.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w:t>
      </w:r>
      <w:r w:rsidRPr="003D57FF">
        <w:rPr>
          <w:rStyle w:val="StyleUnderline"/>
        </w:rPr>
        <w:t>last week, there was a minor face-off between the two sides in Arunachal Pradesh.</w:t>
      </w:r>
      <w:r w:rsidRPr="003D57FF">
        <w:rPr>
          <w:sz w:val="16"/>
        </w:rPr>
        <w:t xml:space="preserve"> </w:t>
      </w:r>
      <w:r w:rsidRPr="003D57FF">
        <w:rPr>
          <w:rStyle w:val="Emphasis"/>
        </w:rPr>
        <w:t>Though the situation was quickly resolved, it added to the tensions in the lead up to Sunday’s unsuccessful talks.</w:t>
      </w:r>
      <w:r w:rsidRPr="003D57FF">
        <w:rPr>
          <w:sz w:val="16"/>
        </w:rPr>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AC46EA">
        <w:rPr>
          <w:rStyle w:val="Emphasis"/>
          <w:highlight w:val="green"/>
        </w:rPr>
        <w:t>Beijing’s abandonment of</w:t>
      </w:r>
      <w:r w:rsidRPr="00D50855">
        <w:rPr>
          <w:rStyle w:val="Emphasis"/>
        </w:rPr>
        <w:t xml:space="preserve"> </w:t>
      </w:r>
      <w:r w:rsidRPr="00AC46EA">
        <w:rPr>
          <w:rStyle w:val="Emphasis"/>
          <w:highlight w:val="green"/>
        </w:rPr>
        <w:t>decades of</w:t>
      </w:r>
      <w:r w:rsidRPr="00D50855">
        <w:rPr>
          <w:rStyle w:val="Emphasis"/>
        </w:rPr>
        <w:t xml:space="preserve"> established </w:t>
      </w:r>
      <w:r w:rsidRPr="00AC46EA">
        <w:rPr>
          <w:rStyle w:val="Emphasis"/>
          <w:highlight w:val="green"/>
        </w:rPr>
        <w:t>protocols</w:t>
      </w:r>
      <w:r w:rsidRPr="00D50855">
        <w:rPr>
          <w:rStyle w:val="Emphasis"/>
        </w:rPr>
        <w:t xml:space="preserve"> agreed with New Delhi along its disputed border </w:t>
      </w:r>
      <w:r w:rsidRPr="00AC46EA">
        <w:rPr>
          <w:rStyle w:val="Emphasis"/>
          <w:highlight w:val="green"/>
        </w:rPr>
        <w:t>is contributing to alarm</w:t>
      </w:r>
      <w:r w:rsidRPr="00D50855">
        <w:rPr>
          <w:rStyle w:val="Emphasis"/>
        </w:rPr>
        <w:t xml:space="preserve"> across the Indo-Pacific.</w:t>
      </w:r>
      <w:r w:rsidRPr="003D57FF">
        <w:rPr>
          <w:sz w:val="16"/>
        </w:rPr>
        <w:t xml:space="preserve"> Other episodes in the region include the </w:t>
      </w:r>
      <w:r w:rsidRPr="00AC46EA">
        <w:rPr>
          <w:rStyle w:val="Emphasis"/>
          <w:highlight w:val="green"/>
        </w:rPr>
        <w:t>increasing sorties into Taiwan’s air-defense-identification zone</w:t>
      </w:r>
      <w:r w:rsidRPr="003D57FF">
        <w:rPr>
          <w:sz w:val="16"/>
        </w:rPr>
        <w:t xml:space="preserve"> </w:t>
      </w:r>
      <w:r w:rsidRPr="00AC46EA">
        <w:rPr>
          <w:rStyle w:val="StyleUnderline"/>
          <w:highlight w:val="green"/>
        </w:rPr>
        <w:t>and</w:t>
      </w:r>
      <w:r w:rsidRPr="003D57FF">
        <w:rPr>
          <w:sz w:val="16"/>
        </w:rPr>
        <w:t xml:space="preserve"> the </w:t>
      </w:r>
      <w:r w:rsidRPr="00AC46EA">
        <w:rPr>
          <w:rStyle w:val="Emphasis"/>
          <w:highlight w:val="green"/>
        </w:rPr>
        <w:t>expanded deployment</w:t>
      </w:r>
      <w:r w:rsidRPr="003D57FF">
        <w:rPr>
          <w:sz w:val="16"/>
        </w:rPr>
        <w:t xml:space="preserve"> of ships </w:t>
      </w:r>
      <w:r w:rsidRPr="00AC46EA">
        <w:rPr>
          <w:rStyle w:val="Emphasis"/>
          <w:highlight w:val="green"/>
        </w:rPr>
        <w:t>into</w:t>
      </w:r>
      <w:r w:rsidRPr="003D57FF">
        <w:rPr>
          <w:sz w:val="16"/>
        </w:rPr>
        <w:t xml:space="preserve"> disputed areas of </w:t>
      </w:r>
      <w:r w:rsidRPr="00AC46EA">
        <w:rPr>
          <w:rStyle w:val="Emphasis"/>
          <w:highlight w:val="green"/>
        </w:rPr>
        <w:t>the</w:t>
      </w:r>
      <w:r w:rsidRPr="003D57FF">
        <w:rPr>
          <w:sz w:val="16"/>
        </w:rPr>
        <w:t xml:space="preserve"> </w:t>
      </w:r>
      <w:r w:rsidRPr="00AC46EA">
        <w:rPr>
          <w:rStyle w:val="Emphasis"/>
          <w:highlight w:val="green"/>
        </w:rPr>
        <w:t>S</w:t>
      </w:r>
      <w:r w:rsidRPr="003D57FF">
        <w:rPr>
          <w:sz w:val="16"/>
        </w:rPr>
        <w:t xml:space="preserve">outh </w:t>
      </w:r>
      <w:r w:rsidRPr="00AC46EA">
        <w:rPr>
          <w:rStyle w:val="Emphasis"/>
          <w:highlight w:val="green"/>
        </w:rPr>
        <w:t>C</w:t>
      </w:r>
      <w:r w:rsidRPr="003D57FF">
        <w:rPr>
          <w:sz w:val="16"/>
        </w:rPr>
        <w:t xml:space="preserve">hina </w:t>
      </w:r>
      <w:r w:rsidRPr="00AC46EA">
        <w:rPr>
          <w:rStyle w:val="Emphasis"/>
          <w:highlight w:val="green"/>
        </w:rPr>
        <w:t>S</w:t>
      </w:r>
      <w:r w:rsidRPr="003D57FF">
        <w:rPr>
          <w:sz w:val="16"/>
        </w:rPr>
        <w:t xml:space="preserve">ea. </w:t>
      </w:r>
      <w:r w:rsidRPr="003D57FF">
        <w:rPr>
          <w:rStyle w:val="Emphasis"/>
        </w:rPr>
        <w:t>No one has found the magic formula for dealing with China’s expansionism while maintaining restraint.</w:t>
      </w:r>
      <w:r w:rsidRPr="003D57FF">
        <w:rPr>
          <w:sz w:val="16"/>
        </w:rPr>
        <w:t xml:space="preserve"> India is just the latest nation to be tested, and the jury is out on whether relations have hit their lowest point since the border war of 1962 or if there’s still further to fall. </w:t>
      </w:r>
    </w:p>
    <w:p w14:paraId="4A5287D1" w14:textId="77777777" w:rsidR="00E240C3" w:rsidRPr="00453FDD" w:rsidRDefault="00E240C3" w:rsidP="00E240C3"/>
    <w:p w14:paraId="5B313F3B" w14:textId="77777777" w:rsidR="00E240C3" w:rsidRPr="00EC6C73" w:rsidRDefault="00E240C3" w:rsidP="00E240C3">
      <w:pPr>
        <w:pStyle w:val="Heading4"/>
      </w:pPr>
      <w:r>
        <w:t xml:space="preserve">US-India </w:t>
      </w:r>
      <w:r w:rsidRPr="00FC0EC3">
        <w:rPr>
          <w:u w:val="single"/>
        </w:rPr>
        <w:t>economic</w:t>
      </w:r>
      <w:r>
        <w:t xml:space="preserve"> </w:t>
      </w:r>
      <w:r w:rsidRPr="00FC0EC3">
        <w:t>ties</w:t>
      </w:r>
      <w:r>
        <w:t xml:space="preserve"> are key to their </w:t>
      </w:r>
      <w:r>
        <w:rPr>
          <w:u w:val="single"/>
        </w:rPr>
        <w:t>regional endgame</w:t>
      </w:r>
      <w:r>
        <w:t xml:space="preserve"> -- gives leverage and allows </w:t>
      </w:r>
      <w:r>
        <w:rPr>
          <w:u w:val="single"/>
        </w:rPr>
        <w:t>open trade</w:t>
      </w:r>
      <w:r>
        <w:t>.</w:t>
      </w:r>
    </w:p>
    <w:p w14:paraId="0B53A044" w14:textId="77777777" w:rsidR="00E240C3" w:rsidRDefault="00E240C3" w:rsidP="00E240C3">
      <w:r w:rsidRPr="00771A93">
        <w:rPr>
          <w:rStyle w:val="Style13ptBold"/>
        </w:rPr>
        <w:t>Gupta 20</w:t>
      </w:r>
      <w:r>
        <w:t xml:space="preserve">, Anubhav Gupta is the associate director of the Asia Society Policy Institute in New York. WPR, March 5, 2020. “Despite the Trump-Modi ‘Love,’ Trade Is Still the Weak Link in U.S.-India Relations” </w:t>
      </w:r>
      <w:hyperlink r:id="rId11" w:history="1">
        <w:r w:rsidRPr="002B1F2B">
          <w:rPr>
            <w:rStyle w:val="Hyperlink"/>
          </w:rPr>
          <w:t>https://www.worldpoliticsreview.com/articles/28579/despite-the-trump-modi-love-trade-is-still-the-weak-link-in-us-india-relations</w:t>
        </w:r>
      </w:hyperlink>
      <w:r>
        <w:t xml:space="preserve"> brett</w:t>
      </w:r>
    </w:p>
    <w:p w14:paraId="2237FE69" w14:textId="77777777" w:rsidR="00E240C3" w:rsidRPr="00771A93" w:rsidRDefault="00E240C3" w:rsidP="00E240C3">
      <w:pPr>
        <w:rPr>
          <w:sz w:val="16"/>
        </w:rPr>
      </w:pPr>
      <w:r w:rsidRPr="00771A93">
        <w:rPr>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AC46EA">
        <w:rPr>
          <w:rStyle w:val="StyleUnderline"/>
          <w:highlight w:val="green"/>
        </w:rPr>
        <w:t>Without a more open</w:t>
      </w:r>
      <w:r w:rsidRPr="00771A93">
        <w:rPr>
          <w:rStyle w:val="StyleUnderline"/>
        </w:rPr>
        <w:t xml:space="preserve">, market-oriented </w:t>
      </w:r>
      <w:r w:rsidRPr="00AC46EA">
        <w:rPr>
          <w:rStyle w:val="StyleUnderline"/>
          <w:highlight w:val="green"/>
        </w:rPr>
        <w:t>economy, India’s growth</w:t>
      </w:r>
      <w:r w:rsidRPr="00771A93">
        <w:rPr>
          <w:rStyle w:val="StyleUnderline"/>
        </w:rPr>
        <w:t xml:space="preserve"> trajectory </w:t>
      </w:r>
      <w:r w:rsidRPr="00AC46EA">
        <w:rPr>
          <w:rStyle w:val="StyleUnderline"/>
          <w:highlight w:val="green"/>
        </w:rPr>
        <w:t>will decline, undermining the</w:t>
      </w:r>
      <w:r w:rsidRPr="00771A93">
        <w:rPr>
          <w:rStyle w:val="StyleUnderline"/>
        </w:rPr>
        <w:t xml:space="preserve"> </w:t>
      </w:r>
      <w:r w:rsidRPr="00AC46EA">
        <w:rPr>
          <w:rStyle w:val="Emphasis"/>
          <w:highlight w:val="green"/>
        </w:rPr>
        <w:t>economic foundation</w:t>
      </w:r>
      <w:r w:rsidRPr="00771A93">
        <w:rPr>
          <w:rStyle w:val="StyleUnderline"/>
        </w:rPr>
        <w:t xml:space="preserve"> </w:t>
      </w:r>
      <w:r w:rsidRPr="00AC46EA">
        <w:rPr>
          <w:rStyle w:val="StyleUnderline"/>
          <w:highlight w:val="green"/>
        </w:rPr>
        <w:t>of the relationship</w:t>
      </w:r>
      <w:r w:rsidRPr="00771A93">
        <w:rPr>
          <w:rStyle w:val="StyleUnderline"/>
        </w:rPr>
        <w:t xml:space="preserve"> as well as India’s future capabilities, </w:t>
      </w:r>
      <w:r w:rsidRPr="00AC46EA">
        <w:rPr>
          <w:rStyle w:val="StyleUnderline"/>
          <w:highlight w:val="green"/>
        </w:rPr>
        <w:t xml:space="preserve">and in turn, </w:t>
      </w:r>
      <w:r w:rsidRPr="00AC46EA">
        <w:rPr>
          <w:rStyle w:val="Emphasis"/>
          <w:highlight w:val="green"/>
        </w:rPr>
        <w:t>India’s utility as a partner in the region</w:t>
      </w:r>
      <w:r w:rsidRPr="00771A93">
        <w:rPr>
          <w:rStyle w:val="StyleUnderline"/>
        </w:rPr>
        <w:t>.</w:t>
      </w:r>
    </w:p>
    <w:p w14:paraId="5927D457" w14:textId="77777777" w:rsidR="00E240C3" w:rsidRPr="00771A93" w:rsidRDefault="00E240C3" w:rsidP="00E240C3">
      <w:pPr>
        <w:rPr>
          <w:sz w:val="16"/>
        </w:rPr>
      </w:pPr>
      <w:r w:rsidRPr="00771A93">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AC46EA">
        <w:rPr>
          <w:rStyle w:val="StyleUnderline"/>
          <w:highlight w:val="green"/>
        </w:rPr>
        <w:t>there is no guarantee</w:t>
      </w:r>
      <w:r w:rsidRPr="00771A93">
        <w:rPr>
          <w:sz w:val="16"/>
        </w:rPr>
        <w:t xml:space="preserve"> that </w:t>
      </w:r>
      <w:r w:rsidRPr="00AC46EA">
        <w:rPr>
          <w:rStyle w:val="StyleUnderline"/>
          <w:highlight w:val="green"/>
        </w:rPr>
        <w:t>trade differences can</w:t>
      </w:r>
      <w:r w:rsidRPr="00771A93">
        <w:rPr>
          <w:sz w:val="16"/>
        </w:rPr>
        <w:t xml:space="preserve"> continue to </w:t>
      </w:r>
      <w:r w:rsidRPr="00AC46EA">
        <w:rPr>
          <w:rStyle w:val="StyleUnderline"/>
          <w:highlight w:val="green"/>
        </w:rPr>
        <w:t>be compartmentalized</w:t>
      </w:r>
      <w:r w:rsidRPr="00771A93">
        <w:rPr>
          <w:sz w:val="16"/>
        </w:rPr>
        <w:t xml:space="preserve"> when two economic nationalists are in charge</w:t>
      </w:r>
      <w:r w:rsidRPr="00771A93">
        <w:rPr>
          <w:rStyle w:val="StyleUnderline"/>
        </w:rPr>
        <w:t>. It</w:t>
      </w:r>
      <w:r w:rsidRPr="00771A93">
        <w:rPr>
          <w:sz w:val="16"/>
        </w:rPr>
        <w:t xml:space="preserve"> also </w:t>
      </w:r>
      <w:r w:rsidRPr="00771A93">
        <w:rPr>
          <w:rStyle w:val="StyleUnderline"/>
        </w:rPr>
        <w:t xml:space="preserve">remains an open </w:t>
      </w:r>
      <w:r w:rsidRPr="000014EE">
        <w:rPr>
          <w:rStyle w:val="StyleUnderline"/>
        </w:rPr>
        <w:t xml:space="preserve">question whether growing </w:t>
      </w:r>
      <w:r w:rsidRPr="00AC46EA">
        <w:rPr>
          <w:rStyle w:val="StyleUnderline"/>
          <w:highlight w:val="green"/>
        </w:rPr>
        <w:t>defense sales are</w:t>
      </w:r>
      <w:r w:rsidRPr="00771A93">
        <w:rPr>
          <w:sz w:val="16"/>
        </w:rPr>
        <w:t xml:space="preserve"> taking place </w:t>
      </w:r>
      <w:r w:rsidRPr="00771A93">
        <w:rPr>
          <w:rStyle w:val="StyleUnderline"/>
        </w:rPr>
        <w:t xml:space="preserve">within a truly strategic framework or simply </w:t>
      </w:r>
      <w:r w:rsidRPr="00AC46EA">
        <w:rPr>
          <w:rStyle w:val="StyleUnderline"/>
          <w:highlight w:val="green"/>
        </w:rPr>
        <w:t xml:space="preserve">on a </w:t>
      </w:r>
      <w:r w:rsidRPr="00AC46EA">
        <w:rPr>
          <w:rStyle w:val="Emphasis"/>
          <w:highlight w:val="green"/>
        </w:rPr>
        <w:t>transactional basis</w:t>
      </w:r>
      <w:r w:rsidRPr="00771A93">
        <w:rPr>
          <w:rStyle w:val="StyleUnderline"/>
        </w:rPr>
        <w:t xml:space="preserve"> for both sides</w:t>
      </w:r>
      <w:r w:rsidRPr="00771A93">
        <w:rPr>
          <w:sz w:val="16"/>
        </w:rPr>
        <w:t xml:space="preserve">. Most importantly, it assumes that </w:t>
      </w:r>
      <w:r w:rsidRPr="00AC46EA">
        <w:rPr>
          <w:rStyle w:val="StyleUnderline"/>
          <w:highlight w:val="green"/>
        </w:rPr>
        <w:t>economic relations are</w:t>
      </w:r>
      <w:r w:rsidRPr="00771A93">
        <w:rPr>
          <w:sz w:val="16"/>
        </w:rPr>
        <w:t xml:space="preserve"> not </w:t>
      </w:r>
      <w:r w:rsidRPr="00AC46EA">
        <w:rPr>
          <w:rStyle w:val="Emphasis"/>
          <w:highlight w:val="green"/>
        </w:rPr>
        <w:t>part of the strategic puzzle</w:t>
      </w:r>
      <w:r w:rsidRPr="00771A93">
        <w:rPr>
          <w:sz w:val="16"/>
        </w:rPr>
        <w:t>.</w:t>
      </w:r>
    </w:p>
    <w:p w14:paraId="6809F168" w14:textId="77777777" w:rsidR="00E240C3" w:rsidRPr="00771A93" w:rsidRDefault="00E240C3" w:rsidP="00E240C3">
      <w:pPr>
        <w:rPr>
          <w:sz w:val="16"/>
        </w:rPr>
      </w:pPr>
      <w:r w:rsidRPr="00771A93">
        <w:rPr>
          <w:sz w:val="16"/>
        </w:rPr>
        <w:t xml:space="preserve">This is evident in the decision by Trump to leave the Trans-Pacific Partnership shortly after winning election, and by Modi to abandon the Regional Comprehensive Economic Partnership. </w:t>
      </w:r>
      <w:r w:rsidRPr="00771A93">
        <w:rPr>
          <w:rStyle w:val="StyleUnderline"/>
        </w:rPr>
        <w:t>If the U.S.-India strategic imperative is to manage China’s rise and boost their own engagement and presence in the region</w:t>
      </w:r>
      <w:r w:rsidRPr="00771A93">
        <w:rPr>
          <w:sz w:val="16"/>
        </w:rPr>
        <w:t xml:space="preserve">, these twin actions, driven by </w:t>
      </w:r>
      <w:r w:rsidRPr="00771A93">
        <w:rPr>
          <w:rStyle w:val="StyleUnderline"/>
        </w:rPr>
        <w:t>economic nationalism</w:t>
      </w:r>
      <w:r w:rsidRPr="00771A93">
        <w:rPr>
          <w:sz w:val="16"/>
        </w:rPr>
        <w:t xml:space="preserve">, were self-inflected </w:t>
      </w:r>
      <w:r w:rsidRPr="00771A93">
        <w:rPr>
          <w:rStyle w:val="StyleUnderline"/>
        </w:rPr>
        <w:t>blunders of the highest order</w:t>
      </w:r>
      <w:r w:rsidRPr="00771A93">
        <w:rPr>
          <w:sz w:val="16"/>
        </w:rPr>
        <w:t>.</w:t>
      </w:r>
    </w:p>
    <w:p w14:paraId="607F20E2" w14:textId="77777777" w:rsidR="00E240C3" w:rsidRPr="00771A93" w:rsidRDefault="00E240C3" w:rsidP="00E240C3">
      <w:pPr>
        <w:rPr>
          <w:sz w:val="16"/>
        </w:rPr>
      </w:pPr>
      <w:r w:rsidRPr="00AC46EA">
        <w:rPr>
          <w:rStyle w:val="StyleUnderline"/>
          <w:highlight w:val="green"/>
        </w:rPr>
        <w:t xml:space="preserve">Without a </w:t>
      </w:r>
      <w:r w:rsidRPr="00AC46EA">
        <w:rPr>
          <w:rStyle w:val="Emphasis"/>
          <w:highlight w:val="green"/>
        </w:rPr>
        <w:t>vibrant commercial relationship</w:t>
      </w:r>
      <w:r w:rsidRPr="00771A93">
        <w:rPr>
          <w:rStyle w:val="StyleUnderline"/>
        </w:rPr>
        <w:t xml:space="preserve"> and a constructive approach to trade</w:t>
      </w:r>
      <w:r w:rsidRPr="00771A93">
        <w:rPr>
          <w:sz w:val="16"/>
        </w:rPr>
        <w:t xml:space="preserve"> that is anchored in the Free and Open Indo-Pacific strategy, </w:t>
      </w:r>
      <w:r w:rsidRPr="00AC46EA">
        <w:rPr>
          <w:rStyle w:val="StyleUnderline"/>
          <w:highlight w:val="green"/>
        </w:rPr>
        <w:t>the</w:t>
      </w:r>
      <w:r w:rsidRPr="00771A93">
        <w:rPr>
          <w:sz w:val="16"/>
        </w:rPr>
        <w:t xml:space="preserve"> </w:t>
      </w:r>
      <w:r w:rsidRPr="00AC46EA">
        <w:rPr>
          <w:rStyle w:val="StyleUnderline"/>
          <w:highlight w:val="green"/>
        </w:rPr>
        <w:t>U</w:t>
      </w:r>
      <w:r w:rsidRPr="00771A93">
        <w:rPr>
          <w:sz w:val="16"/>
        </w:rPr>
        <w:t xml:space="preserve">nited </w:t>
      </w:r>
      <w:r w:rsidRPr="00AC46EA">
        <w:rPr>
          <w:rStyle w:val="StyleUnderline"/>
          <w:highlight w:val="green"/>
        </w:rPr>
        <w:t>S</w:t>
      </w:r>
      <w:r w:rsidRPr="00771A93">
        <w:rPr>
          <w:sz w:val="16"/>
        </w:rPr>
        <w:t xml:space="preserve">tates </w:t>
      </w:r>
      <w:r w:rsidRPr="00AC46EA">
        <w:rPr>
          <w:rStyle w:val="StyleUnderline"/>
          <w:highlight w:val="green"/>
        </w:rPr>
        <w:t xml:space="preserve">and India will impede their </w:t>
      </w:r>
      <w:r w:rsidRPr="00771A93">
        <w:rPr>
          <w:rStyle w:val="StyleUnderline"/>
        </w:rPr>
        <w:t xml:space="preserve">own </w:t>
      </w:r>
      <w:r w:rsidRPr="00AC46EA">
        <w:rPr>
          <w:rStyle w:val="Emphasis"/>
          <w:highlight w:val="green"/>
        </w:rPr>
        <w:t>strategic endgame</w:t>
      </w:r>
      <w:r w:rsidRPr="00AC46EA">
        <w:rPr>
          <w:rStyle w:val="StyleUnderline"/>
          <w:highlight w:val="green"/>
        </w:rPr>
        <w:t xml:space="preserve"> for the region</w:t>
      </w:r>
      <w:r w:rsidRPr="00771A93">
        <w:rPr>
          <w:sz w:val="16"/>
        </w:rPr>
        <w:t xml:space="preserve">. For this reason, the </w:t>
      </w:r>
      <w:r w:rsidRPr="00771A93">
        <w:rPr>
          <w:rStyle w:val="StyleUnderline"/>
        </w:rPr>
        <w:t>absence of</w:t>
      </w:r>
      <w:r w:rsidRPr="00771A93">
        <w:rPr>
          <w:sz w:val="16"/>
        </w:rPr>
        <w:t xml:space="preserve"> a </w:t>
      </w:r>
      <w:r w:rsidRPr="00771A93">
        <w:rPr>
          <w:rStyle w:val="StyleUnderline"/>
        </w:rPr>
        <w:t>trade</w:t>
      </w:r>
      <w:r w:rsidRPr="00771A93">
        <w:rPr>
          <w:sz w:val="16"/>
        </w:rPr>
        <w:t xml:space="preserve"> deal last week </w:t>
      </w:r>
      <w:r w:rsidRPr="00771A93">
        <w:rPr>
          <w:rStyle w:val="StyleUnderline"/>
        </w:rPr>
        <w:t>makes any celebrations of a U.S.-India partnership that is “stronger than ever before” ring a little hollow</w:t>
      </w:r>
      <w:r w:rsidRPr="00771A93">
        <w:rPr>
          <w:sz w:val="16"/>
        </w:rPr>
        <w:t>.</w:t>
      </w:r>
    </w:p>
    <w:p w14:paraId="081D72D8" w14:textId="77777777" w:rsidR="00E240C3" w:rsidRPr="004D4EFB" w:rsidRDefault="00E240C3" w:rsidP="00E240C3"/>
    <w:p w14:paraId="6CCB7BCB" w14:textId="77777777" w:rsidR="00E240C3" w:rsidRPr="00F34BE7" w:rsidRDefault="00E240C3" w:rsidP="00E240C3">
      <w:pPr>
        <w:pStyle w:val="Heading4"/>
      </w:pPr>
      <w:r>
        <w:t xml:space="preserve">It’s </w:t>
      </w:r>
      <w:r w:rsidRPr="00553B6F">
        <w:rPr>
          <w:u w:val="single"/>
        </w:rPr>
        <w:t>try-or-die</w:t>
      </w:r>
      <w:r>
        <w:t xml:space="preserve"> -- </w:t>
      </w:r>
      <w:r w:rsidRPr="00553B6F">
        <w:t>Only</w:t>
      </w:r>
      <w:r>
        <w:t xml:space="preserve"> working with the US can deter Chinese aggression.</w:t>
      </w:r>
    </w:p>
    <w:p w14:paraId="555904D8" w14:textId="77777777" w:rsidR="00E240C3" w:rsidRPr="00F34BE7" w:rsidRDefault="00E240C3" w:rsidP="00E240C3">
      <w:r w:rsidRPr="00F34BE7">
        <w:rPr>
          <w:rStyle w:val="Style13ptBold"/>
        </w:rPr>
        <w:t>Blackwill and Tellis 19</w:t>
      </w:r>
      <w:r w:rsidRPr="00F34BE7">
        <w:t xml:space="preserve"> </w:t>
      </w:r>
      <w:r>
        <w:t>[</w:t>
      </w:r>
      <w:r w:rsidRPr="00F34BE7">
        <w:t xml:space="preserve">Robert D. Blackwill is Henry A. Kissinger Senior Fellow for U.S. Foreign Policy at the Council on Foreign Relations. He was U.S. Ambassador to India from 2001 to 2003 and Deputy National Security Adviser to U.S. President George W. Bush from 2003 to 2004. Ashley J. Tellis is Tata Chair for Strategic Affairs and a Senior Fellow at the Carnegie Endowment for International Peace. He served as Senior Adviser at the U.S. Embassy in New Delhi from 2001 to 2003. “The India Dividend: New Delhi Remains Washington’s Best Hope in Asia” September/October 2019. Foreign Affairs. </w:t>
      </w:r>
      <w:hyperlink r:id="rId12" w:history="1">
        <w:r w:rsidRPr="0053666E">
          <w:rPr>
            <w:rStyle w:val="Hyperlink"/>
          </w:rPr>
          <w:t>https://www.foreignaffairs.com/articles/india/2019-08-12/india-dividend</w:t>
        </w:r>
      </w:hyperlink>
      <w:r>
        <w:t>] brett</w:t>
      </w:r>
    </w:p>
    <w:p w14:paraId="531BB419" w14:textId="77777777" w:rsidR="00E240C3" w:rsidRPr="00F34BE7" w:rsidRDefault="00E240C3" w:rsidP="00E240C3">
      <w:pPr>
        <w:rPr>
          <w:rStyle w:val="Emphasis"/>
        </w:rPr>
      </w:pPr>
      <w:r w:rsidRPr="00F34BE7">
        <w:rPr>
          <w:sz w:val="14"/>
        </w:rPr>
        <w:t xml:space="preserve">For two decades, </w:t>
      </w:r>
      <w:r w:rsidRPr="00F34BE7">
        <w:rPr>
          <w:rStyle w:val="StyleUnderline"/>
        </w:rPr>
        <w:t>Washington has had high hopes for India on the global stage</w:t>
      </w:r>
      <w:r w:rsidRPr="00F34BE7">
        <w:rPr>
          <w:sz w:val="14"/>
        </w:rPr>
        <w:t xml:space="preserve">. Gigantic, populous, and </w:t>
      </w:r>
      <w:r w:rsidRPr="008D1CA9">
        <w:rPr>
          <w:sz w:val="14"/>
        </w:rPr>
        <w:t xml:space="preserve">resource rich, </w:t>
      </w:r>
      <w:r w:rsidRPr="008D1CA9">
        <w:rPr>
          <w:rStyle w:val="StyleUnderline"/>
        </w:rPr>
        <w:t>India is</w:t>
      </w:r>
      <w:r w:rsidRPr="008D1CA9">
        <w:rPr>
          <w:sz w:val="14"/>
        </w:rPr>
        <w:t xml:space="preserve">, by all appearances, </w:t>
      </w:r>
      <w:r w:rsidRPr="008D1CA9">
        <w:rPr>
          <w:rStyle w:val="StyleUnderline"/>
        </w:rPr>
        <w:t>a superpower in waiting. And as the world’s largest democracy, it promises</w:t>
      </w:r>
      <w:r w:rsidRPr="008D1CA9">
        <w:rPr>
          <w:sz w:val="14"/>
        </w:rPr>
        <w:t>—according to those hopes—</w:t>
      </w:r>
      <w:r w:rsidRPr="008D1CA9">
        <w:rPr>
          <w:rStyle w:val="StyleUnderline"/>
        </w:rPr>
        <w:t xml:space="preserve">to be a crucial U.S. partner at a time of rising competition from </w:t>
      </w:r>
      <w:r w:rsidRPr="008D1CA9">
        <w:rPr>
          <w:rStyle w:val="Emphasis"/>
        </w:rPr>
        <w:t>authoritarian challengers</w:t>
      </w:r>
      <w:r w:rsidRPr="008D1CA9">
        <w:rPr>
          <w:sz w:val="14"/>
        </w:rPr>
        <w:t xml:space="preserve">. Almost 20 years ago, acting on such </w:t>
      </w:r>
      <w:r w:rsidRPr="00553B6F">
        <w:rPr>
          <w:sz w:val="14"/>
        </w:rPr>
        <w:t xml:space="preserve">expectations, </w:t>
      </w:r>
      <w:r w:rsidRPr="00553B6F">
        <w:rPr>
          <w:rStyle w:val="StyleUnderline"/>
        </w:rPr>
        <w:t>Washington began resolving the disagreements that had held U.S.-Indian relations</w:t>
      </w:r>
      <w:r w:rsidRPr="00553B6F">
        <w:rPr>
          <w:sz w:val="14"/>
        </w:rPr>
        <w:t xml:space="preserve"> back through the Cold War and into the 1990s. During George W. Bush’s presidency, U.S. officials gave up their long-standing insistence that India relinquish its nuclear weapons, allowing Washington and New Delhi to sign a landmark nuclear accord and opening the way to heavy U.S. investments—diplomatic, economic, and military—to facilitate India’s rise. Succe</w:t>
      </w:r>
      <w:r w:rsidRPr="00553B6F">
        <w:rPr>
          <w:rStyle w:val="StyleUnderline"/>
        </w:rPr>
        <w:t>ssive U.S. administrations provided liberal access to military technologies and promoted India’s role in international institutions, culminating in</w:t>
      </w:r>
      <w:r w:rsidRPr="00553B6F">
        <w:rPr>
          <w:sz w:val="14"/>
        </w:rPr>
        <w:t xml:space="preserve"> President Barack </w:t>
      </w:r>
      <w:r w:rsidRPr="00553B6F">
        <w:rPr>
          <w:rStyle w:val="StyleUnderline"/>
        </w:rPr>
        <w:t>Obama’s endorsement of Indian aspirations to permanent membership in the UN Security Council. Albeit imperiled by the Trump administration’s disregard</w:t>
      </w:r>
      <w:r w:rsidRPr="00F34BE7">
        <w:rPr>
          <w:rStyle w:val="StyleUnderline"/>
        </w:rPr>
        <w:t xml:space="preserve"> for allies and partners, </w:t>
      </w:r>
      <w:r w:rsidRPr="00AC46EA">
        <w:rPr>
          <w:rStyle w:val="StyleUnderline"/>
          <w:highlight w:val="green"/>
        </w:rPr>
        <w:t>this basic U.S. approach continues</w:t>
      </w:r>
      <w:r w:rsidRPr="00F34BE7">
        <w:rPr>
          <w:rStyle w:val="StyleUnderline"/>
        </w:rPr>
        <w:t xml:space="preserve"> to this day.</w:t>
      </w:r>
      <w:r w:rsidRPr="00F34BE7">
        <w:rPr>
          <w:u w:val="single"/>
        </w:rPr>
        <w:t xml:space="preserve"> </w:t>
      </w:r>
      <w:r w:rsidRPr="00F34BE7">
        <w:rPr>
          <w:sz w:val="14"/>
        </w:rPr>
        <w:t xml:space="preserve">Yet </w:t>
      </w:r>
      <w:r w:rsidRPr="00F34BE7">
        <w:rPr>
          <w:rStyle w:val="StyleUnderline"/>
        </w:rPr>
        <w:t xml:space="preserve">the logic of the U.S.-Indian partnership remains </w:t>
      </w:r>
      <w:r w:rsidRPr="008D1CA9">
        <w:rPr>
          <w:rStyle w:val="StyleUnderline"/>
        </w:rPr>
        <w:t>misunderstood by many</w:t>
      </w:r>
      <w:r w:rsidRPr="008D1CA9">
        <w:rPr>
          <w:sz w:val="14"/>
        </w:rPr>
        <w:t xml:space="preserve">, especially in the United States. The transformation of U.S.-Indian ties since the early years of this century has given rise to expectations that, sooner or later, the two countries would become allies in all but name, closely aligned on virtually every major foreign policy issue. That such an accord has not materialized has brought creeping disappointment and doubt about the relationship’s long-term viability. </w:t>
      </w:r>
      <w:r w:rsidRPr="008D1CA9">
        <w:rPr>
          <w:rStyle w:val="StyleUnderline"/>
        </w:rPr>
        <w:t>Critics carp that the United States has overinvested in India</w:t>
      </w:r>
      <w:r w:rsidRPr="008D1CA9">
        <w:rPr>
          <w:sz w:val="14"/>
        </w:rPr>
        <w:t xml:space="preserve">—that the favors accorded to New Delhi have not been worth the return. </w:t>
      </w:r>
      <w:r w:rsidRPr="008D1CA9">
        <w:rPr>
          <w:rStyle w:val="StyleUnderline"/>
        </w:rPr>
        <w:t>They point, for instance, to India’s failure to select a U.S. fighter for its air force or to its inability to conclude the nuclear reactor purchases</w:t>
      </w:r>
      <w:r w:rsidRPr="008D1CA9">
        <w:rPr>
          <w:sz w:val="14"/>
        </w:rPr>
        <w:t xml:space="preserve"> promised under the breakthrough nuclear agreement. Even supporters of the partnership occasionally chafe at how long bilateral engagement has taken to produce the expected fruits. The </w:t>
      </w:r>
      <w:r w:rsidRPr="008D1CA9">
        <w:rPr>
          <w:rStyle w:val="StyleUnderline"/>
        </w:rPr>
        <w:t>Trump</w:t>
      </w:r>
      <w:r w:rsidRPr="008D1CA9">
        <w:rPr>
          <w:sz w:val="14"/>
        </w:rPr>
        <w:t xml:space="preserve"> administration </w:t>
      </w:r>
      <w:r w:rsidRPr="008D1CA9">
        <w:rPr>
          <w:rStyle w:val="StyleUnderline"/>
        </w:rPr>
        <w:t>has taken such frustration further, focusing less on India’s potential as a partner than on its unbalanced trade with the United States. It recently withdrew India’s privileged trade access to the United States</w:t>
      </w:r>
      <w:r w:rsidRPr="008D1CA9">
        <w:rPr>
          <w:sz w:val="14"/>
        </w:rPr>
        <w:t xml:space="preserve"> under the Generalized System of Preferences program, </w:t>
      </w:r>
      <w:r w:rsidRPr="008D1CA9">
        <w:rPr>
          <w:rStyle w:val="StyleUnderline"/>
        </w:rPr>
        <w:t>churlishly announcing the decision just hours after</w:t>
      </w:r>
      <w:r w:rsidRPr="008D1CA9">
        <w:rPr>
          <w:sz w:val="14"/>
        </w:rPr>
        <w:t xml:space="preserve"> Indian Prime Minister Narendra </w:t>
      </w:r>
      <w:r w:rsidRPr="008D1CA9">
        <w:rPr>
          <w:rStyle w:val="StyleUnderline"/>
        </w:rPr>
        <w:t>Modi was sworn into office for a second</w:t>
      </w:r>
      <w:r w:rsidRPr="00F34BE7">
        <w:rPr>
          <w:rStyle w:val="StyleUnderline"/>
        </w:rPr>
        <w:t xml:space="preserve"> time</w:t>
      </w:r>
      <w:r w:rsidRPr="00F34BE7">
        <w:rPr>
          <w:sz w:val="14"/>
        </w:rPr>
        <w:t xml:space="preserve"> following his spectacular victory in elections this past spring. Both critics and supporters of the U.S.-Indian relationship seem to agree that the new engagement between the two democracies has not yielded the alliance-like bond once hoped for. These </w:t>
      </w:r>
      <w:r w:rsidRPr="00F34BE7">
        <w:rPr>
          <w:rStyle w:val="StyleUnderline"/>
        </w:rPr>
        <w:t>complaints are off the mark</w:t>
      </w:r>
      <w:r w:rsidRPr="00F34BE7">
        <w:rPr>
          <w:sz w:val="14"/>
        </w:rPr>
        <w:t xml:space="preserve">. Since the turn of the century, </w:t>
      </w:r>
      <w:r w:rsidRPr="00F34BE7">
        <w:rPr>
          <w:rStyle w:val="Emphasis"/>
        </w:rPr>
        <w:t>India has become a strong supporter of the U.S.-led international order</w:t>
      </w:r>
      <w:r w:rsidRPr="00F34BE7">
        <w:rPr>
          <w:sz w:val="14"/>
        </w:rPr>
        <w:t xml:space="preserve">, despite showing no interest in an alliance with Washington. If the United States’ aim is to turn India into a close ally, formal or otherwise, it will come to grief. Instead, </w:t>
      </w:r>
      <w:r w:rsidRPr="00AC46EA">
        <w:rPr>
          <w:rStyle w:val="StyleUnderline"/>
          <w:highlight w:val="green"/>
        </w:rPr>
        <w:t xml:space="preserve">Washington and New Delhi </w:t>
      </w:r>
      <w:r w:rsidRPr="00553B6F">
        <w:rPr>
          <w:rStyle w:val="StyleUnderline"/>
        </w:rPr>
        <w:t xml:space="preserve">should strive to forge a </w:t>
      </w:r>
      <w:r w:rsidRPr="00AC46EA">
        <w:rPr>
          <w:rStyle w:val="StyleUnderline"/>
          <w:highlight w:val="green"/>
        </w:rPr>
        <w:t xml:space="preserve">partnership oriented toward </w:t>
      </w:r>
      <w:r w:rsidRPr="00553B6F">
        <w:rPr>
          <w:rStyle w:val="StyleUnderline"/>
        </w:rPr>
        <w:t xml:space="preserve">furthering </w:t>
      </w:r>
      <w:r w:rsidRPr="00AC46EA">
        <w:rPr>
          <w:rStyle w:val="StyleUnderline"/>
          <w:highlight w:val="green"/>
        </w:rPr>
        <w:t>common interests</w:t>
      </w:r>
      <w:r w:rsidRPr="00F34BE7">
        <w:rPr>
          <w:sz w:val="14"/>
        </w:rPr>
        <w:t xml:space="preserve"> without expecting an alliance of any kind. Simply put, </w:t>
      </w:r>
      <w:r w:rsidRPr="00F34BE7">
        <w:rPr>
          <w:rStyle w:val="StyleUnderline"/>
        </w:rPr>
        <w:t>the success of U.S. efforts in India should be measured not by what India does for the United States but by what India does for itself: if New Delhi puts in the economic and political work to make itself a major power</w:t>
      </w:r>
      <w:r w:rsidRPr="00F34BE7">
        <w:rPr>
          <w:sz w:val="14"/>
        </w:rPr>
        <w:t>—especially at a time of growing Chinese influence—</w:t>
      </w:r>
      <w:r w:rsidRPr="00F34BE7">
        <w:rPr>
          <w:rStyle w:val="StyleUnderline"/>
        </w:rPr>
        <w:t>Washington’s ambition to sustain</w:t>
      </w:r>
      <w:r w:rsidRPr="00F34BE7">
        <w:rPr>
          <w:sz w:val="14"/>
        </w:rPr>
        <w:t xml:space="preserve"> what then National Security Adviser Condoleezza Rice once called “</w:t>
      </w:r>
      <w:r w:rsidRPr="00F34BE7">
        <w:rPr>
          <w:rStyle w:val="StyleUnderline"/>
        </w:rPr>
        <w:t xml:space="preserve">a balance of power that favors freedom” will have been satisfied in Asia. </w:t>
      </w:r>
      <w:r w:rsidRPr="00F34BE7">
        <w:rPr>
          <w:sz w:val="14"/>
        </w:rPr>
        <w:t xml:space="preserve">To achieve that goal, U.S. and Indian officials alike must think about the relationship differently. Ultimately, the greatest obstacle to a deeper partnership is wishful thinking about what it can achieve. STRATEGIC ALTRUISM U.S.-Indian relations underwent a dramatic change soon after Bush assumed the presidency, in 2001. After decades of alienation, Bush’s predecessor, Bill Clinton, had already made some headway with a successful visit to New Delhi in March 2000. But a major point of friction remained: the insistence that relations could not improve unless India gave up its nuclear weapons, first developed in the 1970s, in the face of opposition from Washington. Bush sought to accelerate cooperation with India in ways that would overcome existing disagreements and help both sides navigate the new century. Although the war on terrorism provided a first opportunity for cooperation (since both countries faced a threat from jihadist organzations), a larger mutual challenge lay over the horizon: China’s rise. Considering its long-standing border disputes with China, Chinese support for its archrival Pakistan, and China’s growing weight in South Asia and beyond, India had major concerns about China. In particular, leaders in New Delhi feared that a too-powerful China could abridge the freedom and security of weaker neighbors. The United States, for its part, was beginning to view China’s rise as a threat to allies such as Taiwan and Japan. Washington also worried about Beijing’s ambitions to have China gradually replace the United States as the key security provider in Asia and its increasingly vocal opposition to a global system underpinned by U.S. primacy. Where China was concerned, U.S. and Indian national interests intersected. Washington sought to maintain stability in Asia through an order based not on Chinese supremacy but on security and autonomy for all states in the region. India, driven by its own fears of Chinese domination, supported Washington’s vision over Beijing’s. </w:t>
      </w:r>
      <w:r w:rsidRPr="00AC46EA">
        <w:rPr>
          <w:rStyle w:val="StyleUnderline"/>
          <w:highlight w:val="green"/>
        </w:rPr>
        <w:t xml:space="preserve">For India, neutralizing </w:t>
      </w:r>
      <w:r w:rsidRPr="00F34BE7">
        <w:rPr>
          <w:rStyle w:val="StyleUnderline"/>
        </w:rPr>
        <w:t xml:space="preserve">the hazards posed by a growing </w:t>
      </w:r>
      <w:r w:rsidRPr="00AC46EA">
        <w:rPr>
          <w:rStyle w:val="StyleUnderline"/>
          <w:highlight w:val="green"/>
        </w:rPr>
        <w:t xml:space="preserve">China required </w:t>
      </w:r>
      <w:r w:rsidRPr="00AC46EA">
        <w:rPr>
          <w:rStyle w:val="Emphasis"/>
          <w:sz w:val="32"/>
          <w:szCs w:val="32"/>
          <w:highlight w:val="green"/>
        </w:rPr>
        <w:t>revitalizing its own power</w:t>
      </w:r>
      <w:r w:rsidRPr="00F34BE7">
        <w:rPr>
          <w:sz w:val="14"/>
        </w:rPr>
        <w:t xml:space="preserve">—in other words, becoming a great power itself. But Indian Prime Minister Atal Bihari Vajpayee and his successors recognized that, in the short term, they could not reach this goal on their own. India’s fractious democracy, institutional weaknesses, and passive strategic culture would impede the rapid accumulation of national power. Concerted support from external powers could mitigate these weaknesses—and no foreign partner mattered as much as the United States. </w:t>
      </w:r>
      <w:r w:rsidRPr="00AC46EA">
        <w:rPr>
          <w:rStyle w:val="Emphasis"/>
          <w:highlight w:val="green"/>
        </w:rPr>
        <w:t>American assistance</w:t>
      </w:r>
      <w:r w:rsidRPr="00AC46EA">
        <w:rPr>
          <w:rStyle w:val="StyleUnderline"/>
          <w:highlight w:val="green"/>
        </w:rPr>
        <w:t xml:space="preserve"> could make the difference between effective balancing and a losing bet.</w:t>
      </w:r>
      <w:r w:rsidRPr="00AC46EA">
        <w:rPr>
          <w:highlight w:val="green"/>
          <w:u w:val="single"/>
        </w:rPr>
        <w:t xml:space="preserve"> </w:t>
      </w:r>
      <w:r w:rsidRPr="00F34BE7">
        <w:rPr>
          <w:sz w:val="14"/>
        </w:rPr>
        <w:t xml:space="preserve">The Bush administration appreciated India’s predicament. After many hard-fought bureaucratic battles, it came to accept the central argument we had been articulating from the U.S. embassy in New Delhi: that the United States should set aside its standing nonproliferation policy in regard to India as a means of building the latter’s power to balance China. Washington thus began to convey its support for New Delhi in ways that would have seemed unimaginable a few years earlier. The United States started to work with India in four arenas in which India’s possession of nuclear weapons had previously made meaningful cooperation all but impossible: civilian nuclear safety, civilian space programs, high-tech trade, and missile defense. That step laid the foundation for the achievement of Bush’s second term, the civilian nuclear agreement, which inaugurated resumed cooperation with New Delhi on civilian nuclear energy without requiring it to give up its nuclear weapons. Skeptics in and out of government argued that the United States ought to offer its support only to the degree that India would reciprocate by consistently aligning its policies with Washington’s aims. But such a demand would have been a recipe for failure. India was too big to forgo its vital national interests when they collided with U.S. preferences, and it was too proud a nation to be seen as Washington’s minion. It was also much weaker than the United States and could not often make substantial direct contributions toward realizing U.S. objectives. Generous U.S. policies were not merely a favor to New Delhi; they were a conscious exercise of strategic altruism. When contemplating various forms of political support for India, U.S. leaders did not ask, “What can India do for us?” They hoped that India’s upward trajectory would shift the Asian balance of power in ways favorable to the United States and thus prevent Beijing from abusing its growing clout in the region. A strong India was fundamentally in Washington’s interest, even if New Delhi would often go its own way on specific policy issues. Both Bush and his successor, Barack Obama, turned a blind eye to India’s positions in international trade negotiations, its relatively closed economy, and its voting record at the United Nations, all of which ran counter to U.S. preferences. A strong India is in Washington’s interest, even if it often goes its own way on specific issues. The U.S.-Indian partnership was built on a careful calculation by each side: Washington, unsettled by the prospect of an ascendant China, sought to build up new power centers in Asia. New Delhi, meanwhile, hoped to balance China by shoring up its own national power, with the United States acting both as a source of support and, more broadly, as a guardian of the liberal international order. Under these terms, the partnership flourished. The two countries concluded a defense cooperation agreement in 2005—a first for New Delhi, with any country—and went on to sign the U.S.-India Joint Strategic Vision for the Asia-Pacific and Indian Ocean Region in 2015; Indian policymakers, breaking with their past reluctance, supported the U.S. goal of “ensuring freedom of navigation and over flight throughout the region, especially in the South China Sea,” and agreed to a road map toward, among other things, bilateral military cooperation in the Indo-Pacific region. Indian defense acquisitions of U.S. military equipment substantially increased, as well—from none in 2000 to over $18 billion worth in 2018—as New Delhi began shifting away from Russia, traditionally its principal arms supplier. U.S.-Indian cooperation intensified in a number of areas, including counterterrorism, intelligence sharing, military-to-military relations, and cybersecurity, as well as such sensitive ones as climate change and nuclear security. For two countries that had been at loggerheads for much of the previous three decades, this was a remarkable achievement. A STRING OF PEARLS </w:t>
      </w:r>
      <w:r w:rsidRPr="00553B6F">
        <w:rPr>
          <w:sz w:val="14"/>
        </w:rPr>
        <w:t xml:space="preserve">U.S. President Donald </w:t>
      </w:r>
      <w:r w:rsidRPr="00553B6F">
        <w:rPr>
          <w:rStyle w:val="StyleUnderline"/>
        </w:rPr>
        <w:t>Trump</w:t>
      </w:r>
      <w:r w:rsidRPr="00553B6F">
        <w:rPr>
          <w:sz w:val="14"/>
        </w:rPr>
        <w:t xml:space="preserve"> has </w:t>
      </w:r>
      <w:r w:rsidRPr="00553B6F">
        <w:rPr>
          <w:rStyle w:val="StyleUnderline"/>
        </w:rPr>
        <w:t>complicated this relationship. His administration has shifted from strategic altruism to a narrower and more self-centered conception of U.S. national interests</w:t>
      </w:r>
      <w:r w:rsidRPr="00553B6F">
        <w:rPr>
          <w:sz w:val="14"/>
        </w:rPr>
        <w:t>. Its “</w:t>
      </w:r>
      <w:r w:rsidRPr="00553B6F">
        <w:rPr>
          <w:rStyle w:val="StyleUnderline"/>
        </w:rPr>
        <w:t>America first</w:t>
      </w:r>
      <w:r w:rsidRPr="00553B6F">
        <w:rPr>
          <w:sz w:val="14"/>
        </w:rPr>
        <w:t xml:space="preserve">” vision has </w:t>
      </w:r>
      <w:r w:rsidRPr="00553B6F">
        <w:rPr>
          <w:rStyle w:val="Emphasis"/>
        </w:rPr>
        <w:t>upturned the post–World War II compact that the United States would accept asymmetric burdens for its friends</w:t>
      </w:r>
      <w:r w:rsidRPr="00F34BE7">
        <w:rPr>
          <w:rStyle w:val="StyleUnderline"/>
        </w:rPr>
        <w:t xml:space="preserve"> with the knowledge</w:t>
      </w:r>
      <w:r w:rsidRPr="00F34BE7">
        <w:rPr>
          <w:sz w:val="14"/>
        </w:rPr>
        <w:t xml:space="preserve"> that </w:t>
      </w:r>
      <w:r w:rsidRPr="00F34BE7">
        <w:rPr>
          <w:rStyle w:val="StyleUnderline"/>
        </w:rPr>
        <w:t>the collective success of democratic states would serve Washington’s interests in its struggle against</w:t>
      </w:r>
      <w:r w:rsidRPr="00F34BE7">
        <w:rPr>
          <w:sz w:val="14"/>
        </w:rPr>
        <w:t xml:space="preserve"> greater </w:t>
      </w:r>
      <w:r w:rsidRPr="00F34BE7">
        <w:rPr>
          <w:rStyle w:val="StyleUnderline"/>
        </w:rPr>
        <w:t>authoritarian threats</w:t>
      </w:r>
      <w:r w:rsidRPr="00F34BE7">
        <w:rPr>
          <w:sz w:val="14"/>
        </w:rPr>
        <w:t xml:space="preserve">. India, of course, had been a beneficiary of this bargain since at least 2001. In some ways, U.S.-Indian relations have changed less in the Trump era than one might expect. There are several reasons for this continuity. For one, New Delhi saw foreign policy opportunities in Trump’s victory—such as the possibility of improved U.S. relations with Russia, a longtime Indian ally, and more restraint in the use of force abroad, giving India more sway to advance its vision of a multipolar global order. It was also believed that Trump might put less pressure on India regarding its climate policies and its relations with Pakistan. Above all, India’s fundamental security calculus hasn’t changed. Leaders in New Delhi are still convinced that China is bent on replacing the United States as the primary power in Asia, that this outcome would be exceedingly bad for India, and that only a strong partnership with the United States can prevent it. As one senior Indian policymaker told us, China’s rise “is so momentous that it should make every other government reexamine the basic principles of its foreign policy.” </w:t>
      </w:r>
      <w:r w:rsidRPr="00AC46EA">
        <w:rPr>
          <w:rStyle w:val="StyleUnderline"/>
          <w:highlight w:val="green"/>
        </w:rPr>
        <w:t xml:space="preserve">New Delhi </w:t>
      </w:r>
      <w:r w:rsidRPr="00F34BE7">
        <w:rPr>
          <w:rStyle w:val="StyleUnderline"/>
        </w:rPr>
        <w:t xml:space="preserve">particularly </w:t>
      </w:r>
      <w:r w:rsidRPr="00AC46EA">
        <w:rPr>
          <w:rStyle w:val="StyleUnderline"/>
          <w:highlight w:val="green"/>
        </w:rPr>
        <w:t xml:space="preserve">worries </w:t>
      </w:r>
      <w:r w:rsidRPr="00F34BE7">
        <w:rPr>
          <w:rStyle w:val="StyleUnderline"/>
        </w:rPr>
        <w:t xml:space="preserve">that </w:t>
      </w:r>
      <w:r w:rsidRPr="00AC46EA">
        <w:rPr>
          <w:rStyle w:val="StyleUnderline"/>
          <w:highlight w:val="green"/>
        </w:rPr>
        <w:t xml:space="preserve">China is </w:t>
      </w:r>
      <w:r w:rsidRPr="00AC46EA">
        <w:rPr>
          <w:rStyle w:val="Emphasis"/>
          <w:highlight w:val="green"/>
        </w:rPr>
        <w:t>encircling India</w:t>
      </w:r>
      <w:r w:rsidRPr="00AC46EA">
        <w:rPr>
          <w:rStyle w:val="StyleUnderline"/>
          <w:highlight w:val="green"/>
        </w:rPr>
        <w:t xml:space="preserve"> </w:t>
      </w:r>
      <w:r w:rsidRPr="00553B6F">
        <w:rPr>
          <w:rStyle w:val="StyleUnderline"/>
        </w:rPr>
        <w:t>with a “string of pearls”—a collection of naval bases and dual-use facilities in the Indian Ocean that will threaten its security</w:t>
      </w:r>
      <w:r w:rsidRPr="00553B6F">
        <w:rPr>
          <w:sz w:val="14"/>
        </w:rPr>
        <w:t>. A Chinese-funded shipping hub in Sri Lanka and a Chinese-controlled deep-water port in Pakistan have attracted particular</w:t>
      </w:r>
      <w:r w:rsidRPr="00F34BE7">
        <w:rPr>
          <w:sz w:val="14"/>
        </w:rPr>
        <w:t xml:space="preserve"> concern. China has also invested $46 billion in a segment of its Belt and Road Initiative that crosses through Kashmir, which is claimed by both India and Pakistan. China’s economic, political, and military support for Pakistan, India’s enemy of seven decades and adversary in three major wars, suggest that China is working to establish a local counterweight to India. </w:t>
      </w:r>
      <w:r w:rsidRPr="00F34BE7">
        <w:rPr>
          <w:rStyle w:val="StyleUnderline"/>
        </w:rPr>
        <w:t xml:space="preserve">India has also watched with growing alarm as </w:t>
      </w:r>
      <w:r w:rsidRPr="00AC46EA">
        <w:rPr>
          <w:rStyle w:val="StyleUnderline"/>
          <w:highlight w:val="green"/>
        </w:rPr>
        <w:t xml:space="preserve">China </w:t>
      </w:r>
      <w:r w:rsidRPr="00F34BE7">
        <w:rPr>
          <w:rStyle w:val="StyleUnderline"/>
        </w:rPr>
        <w:t xml:space="preserve">has illegally </w:t>
      </w:r>
      <w:r w:rsidRPr="00AC46EA">
        <w:rPr>
          <w:rStyle w:val="Emphasis"/>
          <w:highlight w:val="green"/>
        </w:rPr>
        <w:t xml:space="preserve">militarized </w:t>
      </w:r>
      <w:r w:rsidRPr="00553B6F">
        <w:rPr>
          <w:rStyle w:val="Emphasis"/>
        </w:rPr>
        <w:t xml:space="preserve">its artificial </w:t>
      </w:r>
      <w:r w:rsidRPr="00AC46EA">
        <w:rPr>
          <w:rStyle w:val="Emphasis"/>
          <w:highlight w:val="green"/>
        </w:rPr>
        <w:t>islands</w:t>
      </w:r>
      <w:r w:rsidRPr="00AC46EA">
        <w:rPr>
          <w:rStyle w:val="StyleUnderline"/>
          <w:highlight w:val="green"/>
        </w:rPr>
        <w:t xml:space="preserve"> </w:t>
      </w:r>
      <w:r w:rsidRPr="00F34BE7">
        <w:rPr>
          <w:rStyle w:val="StyleUnderline"/>
        </w:rPr>
        <w:t xml:space="preserve">in the South China Sea, opposed Indian membership in the UN Security Council, and </w:t>
      </w:r>
      <w:r w:rsidRPr="00AC46EA">
        <w:rPr>
          <w:rStyle w:val="Emphasis"/>
          <w:highlight w:val="green"/>
        </w:rPr>
        <w:t>blocked India’s</w:t>
      </w:r>
      <w:r w:rsidRPr="00AC46EA">
        <w:rPr>
          <w:rStyle w:val="StyleUnderline"/>
          <w:highlight w:val="green"/>
        </w:rPr>
        <w:t xml:space="preserve"> entry into the N</w:t>
      </w:r>
      <w:r w:rsidRPr="00553B6F">
        <w:t xml:space="preserve">uclear </w:t>
      </w:r>
      <w:r w:rsidRPr="00AC46EA">
        <w:rPr>
          <w:rStyle w:val="StyleUnderline"/>
          <w:highlight w:val="green"/>
        </w:rPr>
        <w:t>S</w:t>
      </w:r>
      <w:r w:rsidRPr="00553B6F">
        <w:t xml:space="preserve">uppliers </w:t>
      </w:r>
      <w:r w:rsidRPr="00AC46EA">
        <w:rPr>
          <w:rStyle w:val="StyleUnderline"/>
          <w:highlight w:val="green"/>
        </w:rPr>
        <w:t>G</w:t>
      </w:r>
      <w:r w:rsidRPr="00553B6F">
        <w:t>roup</w:t>
      </w:r>
      <w:r w:rsidRPr="00F34BE7">
        <w:rPr>
          <w:rStyle w:val="StyleUnderline"/>
        </w:rPr>
        <w:t xml:space="preserve">, an international organization of nuclear supplier countries committed to nonproliferation. China </w:t>
      </w:r>
      <w:r w:rsidRPr="00AC46EA">
        <w:rPr>
          <w:rStyle w:val="StyleUnderline"/>
          <w:highlight w:val="green"/>
        </w:rPr>
        <w:t xml:space="preserve">claims </w:t>
      </w:r>
      <w:r w:rsidRPr="00F34BE7">
        <w:rPr>
          <w:rStyle w:val="StyleUnderline"/>
        </w:rPr>
        <w:t xml:space="preserve">a huge swath of Indian </w:t>
      </w:r>
      <w:r w:rsidRPr="00AC46EA">
        <w:rPr>
          <w:rStyle w:val="StyleUnderline"/>
          <w:highlight w:val="green"/>
        </w:rPr>
        <w:t>territory in the Himalayas</w:t>
      </w:r>
      <w:r w:rsidRPr="00F34BE7">
        <w:rPr>
          <w:sz w:val="14"/>
        </w:rPr>
        <w:t xml:space="preserve">, questions Indian sovereignty over Kashmir, </w:t>
      </w:r>
      <w:r w:rsidRPr="00AC46EA">
        <w:rPr>
          <w:rStyle w:val="StyleUnderline"/>
          <w:highlight w:val="green"/>
        </w:rPr>
        <w:t>and</w:t>
      </w:r>
      <w:r w:rsidRPr="008829FA">
        <w:rPr>
          <w:sz w:val="14"/>
        </w:rPr>
        <w:t xml:space="preserve"> </w:t>
      </w:r>
      <w:r w:rsidRPr="00F34BE7">
        <w:rPr>
          <w:sz w:val="14"/>
        </w:rPr>
        <w:t xml:space="preserve">last year </w:t>
      </w:r>
      <w:r w:rsidRPr="00AC46EA">
        <w:rPr>
          <w:rStyle w:val="StyleUnderline"/>
          <w:highlight w:val="green"/>
        </w:rPr>
        <w:t xml:space="preserve">triggered a </w:t>
      </w:r>
      <w:r w:rsidRPr="00AC46EA">
        <w:rPr>
          <w:rStyle w:val="Emphasis"/>
          <w:highlight w:val="green"/>
        </w:rPr>
        <w:t>military standoff</w:t>
      </w:r>
      <w:r w:rsidRPr="00AC46EA">
        <w:rPr>
          <w:rStyle w:val="StyleUnderline"/>
          <w:highlight w:val="green"/>
        </w:rPr>
        <w:t xml:space="preserve"> </w:t>
      </w:r>
      <w:r w:rsidRPr="00F34BE7">
        <w:rPr>
          <w:rStyle w:val="StyleUnderline"/>
        </w:rPr>
        <w:t xml:space="preserve">with Indian troops </w:t>
      </w:r>
      <w:r w:rsidRPr="00AC46EA">
        <w:rPr>
          <w:rStyle w:val="StyleUnderline"/>
          <w:highlight w:val="green"/>
        </w:rPr>
        <w:t xml:space="preserve">in </w:t>
      </w:r>
      <w:r w:rsidRPr="00AC46EA">
        <w:rPr>
          <w:rStyle w:val="Emphasis"/>
          <w:highlight w:val="green"/>
        </w:rPr>
        <w:t>Bhutan</w:t>
      </w:r>
      <w:r w:rsidRPr="00F34BE7">
        <w:rPr>
          <w:rStyle w:val="StyleUnderline"/>
        </w:rPr>
        <w:t>ese territory</w:t>
      </w:r>
      <w:r w:rsidRPr="00F34BE7">
        <w:rPr>
          <w:sz w:val="14"/>
        </w:rPr>
        <w:t xml:space="preserve">. In Tibet, </w:t>
      </w:r>
      <w:r w:rsidRPr="00F34BE7">
        <w:rPr>
          <w:rStyle w:val="StyleUnderline"/>
        </w:rPr>
        <w:t xml:space="preserve">China has been constructing dams that could potentially limit the flow of water into India, which would </w:t>
      </w:r>
      <w:r w:rsidRPr="00F34BE7">
        <w:rPr>
          <w:rStyle w:val="Emphasis"/>
        </w:rPr>
        <w:t>exacerbate water scarcity</w:t>
      </w:r>
      <w:r w:rsidRPr="00F34BE7">
        <w:rPr>
          <w:rStyle w:val="StyleUnderline"/>
        </w:rPr>
        <w:t xml:space="preserve"> and complicate flood control in India’s plains. India’s response to the growing Chinese threat has been to develop its own capabilities, including military ones. But</w:t>
      </w:r>
      <w:r w:rsidRPr="00F34BE7">
        <w:rPr>
          <w:sz w:val="14"/>
        </w:rPr>
        <w:t xml:space="preserve"> the Indian government recognizes that </w:t>
      </w:r>
      <w:r w:rsidRPr="00AC46EA">
        <w:rPr>
          <w:rStyle w:val="Emphasis"/>
          <w:highlight w:val="green"/>
        </w:rPr>
        <w:t>only the U</w:t>
      </w:r>
      <w:r w:rsidRPr="00F34BE7">
        <w:rPr>
          <w:rStyle w:val="Emphasis"/>
        </w:rPr>
        <w:t xml:space="preserve">nited </w:t>
      </w:r>
      <w:r w:rsidRPr="00AC46EA">
        <w:rPr>
          <w:rStyle w:val="Emphasis"/>
          <w:highlight w:val="green"/>
        </w:rPr>
        <w:t>S</w:t>
      </w:r>
      <w:r w:rsidRPr="00F34BE7">
        <w:rPr>
          <w:rStyle w:val="Emphasis"/>
        </w:rPr>
        <w:t xml:space="preserve">tates </w:t>
      </w:r>
      <w:r w:rsidRPr="00AC46EA">
        <w:rPr>
          <w:rStyle w:val="Emphasis"/>
          <w:highlight w:val="green"/>
        </w:rPr>
        <w:t>has the power</w:t>
      </w:r>
      <w:r w:rsidRPr="00F34BE7">
        <w:rPr>
          <w:rStyle w:val="Emphasis"/>
        </w:rPr>
        <w:t xml:space="preserve"> necessary </w:t>
      </w:r>
      <w:r w:rsidRPr="00AC46EA">
        <w:rPr>
          <w:rStyle w:val="Emphasis"/>
          <w:highlight w:val="green"/>
        </w:rPr>
        <w:t xml:space="preserve">to prevent China from becoming an Asian hegemon </w:t>
      </w:r>
      <w:r w:rsidRPr="00F34BE7">
        <w:rPr>
          <w:rStyle w:val="Emphasis"/>
        </w:rPr>
        <w:t>in the decades ahead</w:t>
      </w:r>
      <w:r w:rsidRPr="00F34BE7">
        <w:rPr>
          <w:rStyle w:val="StyleUnderline"/>
        </w:rPr>
        <w:t>. As a result, fostering ties with the United States remains India’s topmost foreign policy priority</w:t>
      </w:r>
      <w:r w:rsidRPr="00F34BE7">
        <w:rPr>
          <w:sz w:val="14"/>
        </w:rPr>
        <w:t xml:space="preserve">. This openness to U.S. influence stands in sharp contrast to Chinese President Xi Jinping’s calls for “the people of Asia to run the affairs of Asia, solve the problems of Asia, and uphold the security of Asia”—a security vision for the region that excludes the United States. </w:t>
      </w:r>
      <w:r w:rsidRPr="00553B6F">
        <w:rPr>
          <w:rStyle w:val="StyleUnderline"/>
        </w:rPr>
        <w:t xml:space="preserve">Buoyed by its hope that Washington will continue to serve as a steadfast security guarantor in Asia, </w:t>
      </w:r>
      <w:r w:rsidRPr="00AC46EA">
        <w:rPr>
          <w:rStyle w:val="StyleUnderline"/>
          <w:highlight w:val="green"/>
        </w:rPr>
        <w:t xml:space="preserve">India has begun to take a </w:t>
      </w:r>
      <w:r w:rsidRPr="00F34BE7">
        <w:rPr>
          <w:rStyle w:val="StyleUnderline"/>
        </w:rPr>
        <w:t xml:space="preserve">much </w:t>
      </w:r>
      <w:r w:rsidRPr="00AC46EA">
        <w:rPr>
          <w:rStyle w:val="Emphasis"/>
          <w:highlight w:val="green"/>
        </w:rPr>
        <w:t>tougher stance</w:t>
      </w:r>
      <w:r w:rsidRPr="00AC46EA">
        <w:rPr>
          <w:rStyle w:val="StyleUnderline"/>
          <w:highlight w:val="green"/>
        </w:rPr>
        <w:t xml:space="preserve"> against China</w:t>
      </w:r>
      <w:r w:rsidRPr="00F34BE7">
        <w:rPr>
          <w:sz w:val="14"/>
        </w:rPr>
        <w:t xml:space="preserve">. It has condemned China’s claims to and militarization of islands in the South China Sea and its efforts to undermine the unity of the Association of Southeast Asian Nations, emphasizing the importance of “ASEAN centrality” in its own Indo-Pacific policy. New Delhi has also begun to engage more in the Quadrilateral Security Dialogue, an informal group in which Australia, India, Japan, and the United States discuss how to protect the Indo-Pacific region in the face of Chinese ascendancy. And New Delhi has doubled down on its opposition to Beijing’s Belt and Road Initiative by collaborating with Japan on infrastructure investments in South and Southeast Asia and Africa. Most important, </w:t>
      </w:r>
      <w:r w:rsidRPr="00AC46EA">
        <w:rPr>
          <w:rStyle w:val="StyleUnderline"/>
          <w:highlight w:val="green"/>
        </w:rPr>
        <w:t>India began</w:t>
      </w:r>
      <w:r w:rsidRPr="00F34BE7">
        <w:rPr>
          <w:rStyle w:val="StyleUnderline"/>
        </w:rPr>
        <w:t xml:space="preserve">, in the last years of the Obama administration, quietly cooperating with the U.S. military through </w:t>
      </w:r>
      <w:r w:rsidRPr="00AC46EA">
        <w:rPr>
          <w:rStyle w:val="Emphasis"/>
          <w:highlight w:val="green"/>
        </w:rPr>
        <w:t>intelligence sharing</w:t>
      </w:r>
      <w:r w:rsidRPr="00F34BE7">
        <w:rPr>
          <w:sz w:val="14"/>
        </w:rPr>
        <w:t xml:space="preserve">, while continuing to expand its military exercises with the United States. The Trump administration, for its part, has started to resolutely confront China, much to New Delhi’s satisfaction. It has also articulated both a South Asia strategy and an Indo-Pacific strategy that stress India’s pivotal role in the region, has allowed India to buy drones and other advanced weapons systems, and has put India on a par with NATO allies in terms of trade in sensitive technologies. Other defense projects, such as India’s acquisition of advanced military technologies to counteract the expanding Chinese presence in the Indian Ocean, are still in the planning stage, but they nonetheless </w:t>
      </w:r>
      <w:r w:rsidRPr="00553B6F">
        <w:rPr>
          <w:sz w:val="14"/>
        </w:rPr>
        <w:t xml:space="preserve">are noteworthy for a country that long preached the value of nonalignment. </w:t>
      </w:r>
    </w:p>
    <w:p w14:paraId="68D916EB" w14:textId="77777777" w:rsidR="00E240C3" w:rsidRDefault="00E240C3" w:rsidP="00E240C3">
      <w:pPr>
        <w:rPr>
          <w:rFonts w:asciiTheme="minorHAnsi" w:hAnsiTheme="minorHAnsi"/>
        </w:rPr>
      </w:pPr>
    </w:p>
    <w:p w14:paraId="6B512E87" w14:textId="77777777" w:rsidR="00E240C3" w:rsidRDefault="00E240C3" w:rsidP="00E240C3">
      <w:pPr>
        <w:pStyle w:val="Heading3"/>
      </w:pPr>
      <w:r>
        <w:t>TURN</w:t>
      </w:r>
    </w:p>
    <w:p w14:paraId="2472E63C" w14:textId="77777777" w:rsidR="00E240C3" w:rsidRPr="007B5DDF" w:rsidRDefault="00E240C3" w:rsidP="00E240C3">
      <w:pPr>
        <w:pStyle w:val="Heading4"/>
      </w:pPr>
      <w:r>
        <w:t xml:space="preserve">Indo-US coop staves off </w:t>
      </w:r>
      <w:r w:rsidRPr="003F2CF8">
        <w:rPr>
          <w:u w:val="single"/>
        </w:rPr>
        <w:t xml:space="preserve">Middle East </w:t>
      </w:r>
      <w:r>
        <w:rPr>
          <w:u w:val="single"/>
        </w:rPr>
        <w:t>war</w:t>
      </w:r>
      <w:r>
        <w:t xml:space="preserve">, </w:t>
      </w:r>
      <w:r w:rsidRPr="003F2CF8">
        <w:rPr>
          <w:u w:val="single"/>
        </w:rPr>
        <w:t>econ decline</w:t>
      </w:r>
      <w:r>
        <w:t xml:space="preserve">, and </w:t>
      </w:r>
      <w:r w:rsidRPr="003F2CF8">
        <w:rPr>
          <w:u w:val="single"/>
        </w:rPr>
        <w:t>authoritarianism</w:t>
      </w:r>
      <w:r>
        <w:t>.</w:t>
      </w:r>
    </w:p>
    <w:p w14:paraId="66F74291" w14:textId="77777777" w:rsidR="00E240C3" w:rsidRDefault="00E240C3" w:rsidP="00E240C3">
      <w:r w:rsidRPr="00027831">
        <w:rPr>
          <w:rStyle w:val="Style13ptBold"/>
        </w:rPr>
        <w:t>Rao 18</w:t>
      </w:r>
      <w:r>
        <w:rPr>
          <w:rStyle w:val="Style13ptBold"/>
        </w:rPr>
        <w:t xml:space="preserve"> </w:t>
      </w:r>
      <w:r w:rsidRPr="009F3D4A">
        <w:t>[</w:t>
      </w:r>
      <w:r>
        <w:t xml:space="preserve">Nirupama Rao, </w:t>
      </w:r>
      <w:r w:rsidRPr="009F3D4A">
        <w:t>India's former Foreign Secretary, former Ambassador to the United States, China and Sri Lanka for India, former Fellow at the Weatherhead Center</w:t>
      </w:r>
      <w:r>
        <w:t xml:space="preserve"> for International Affairs (Harvard University), written with Richard Verma who was the U.S. ambassador to India from 2015 to 2017. “America and India Must Forge a Strong Democratic Partnership,” The Hill. 1/16/18. </w:t>
      </w:r>
      <w:hyperlink r:id="rId13" w:history="1">
        <w:r w:rsidRPr="0053666E">
          <w:rPr>
            <w:rStyle w:val="Hyperlink"/>
          </w:rPr>
          <w:t>https://thehill.com/opinion/international/369067-america-and-india-must-forge-a-strong-democratic-partnership</w:t>
        </w:r>
      </w:hyperlink>
      <w:r>
        <w:t>] brett</w:t>
      </w:r>
    </w:p>
    <w:p w14:paraId="36C1AC69" w14:textId="77777777" w:rsidR="00E240C3" w:rsidRPr="003D57FF" w:rsidRDefault="00E240C3" w:rsidP="00E240C3">
      <w:pPr>
        <w:rPr>
          <w:sz w:val="16"/>
        </w:rPr>
      </w:pPr>
      <w:r w:rsidRPr="00AE7A22">
        <w:rPr>
          <w:rStyle w:val="Emphasis"/>
        </w:rPr>
        <w:t>The world is changing.</w:t>
      </w:r>
      <w:r w:rsidRPr="003D57FF">
        <w:rPr>
          <w:sz w:val="16"/>
        </w:rPr>
        <w:t xml:space="preserve"> </w:t>
      </w:r>
      <w:r w:rsidRPr="00AC46EA">
        <w:rPr>
          <w:rStyle w:val="StyleUnderline"/>
          <w:highlight w:val="green"/>
        </w:rPr>
        <w:t xml:space="preserve">China </w:t>
      </w:r>
      <w:r w:rsidRPr="00F715D8">
        <w:rPr>
          <w:rStyle w:val="StyleUnderline"/>
        </w:rPr>
        <w:t>is</w:t>
      </w:r>
      <w:r w:rsidRPr="00AE7A22">
        <w:rPr>
          <w:rStyle w:val="StyleUnderline"/>
        </w:rPr>
        <w:t xml:space="preserve"> </w:t>
      </w:r>
      <w:r w:rsidRPr="003D57FF">
        <w:rPr>
          <w:sz w:val="16"/>
        </w:rPr>
        <w:t xml:space="preserve">ascending as a superpower </w:t>
      </w:r>
      <w:r w:rsidRPr="00AC46EA">
        <w:rPr>
          <w:rStyle w:val="StyleUnderline"/>
          <w:highlight w:val="green"/>
        </w:rPr>
        <w:t xml:space="preserve">looking to upend </w:t>
      </w:r>
      <w:r w:rsidRPr="00AE7A22">
        <w:rPr>
          <w:rStyle w:val="StyleUnderline"/>
        </w:rPr>
        <w:t xml:space="preserve">existing </w:t>
      </w:r>
      <w:r w:rsidRPr="00AC46EA">
        <w:rPr>
          <w:rStyle w:val="StyleUnderline"/>
          <w:highlight w:val="green"/>
        </w:rPr>
        <w:t xml:space="preserve">rules. European unity </w:t>
      </w:r>
      <w:r w:rsidRPr="00F715D8">
        <w:rPr>
          <w:rStyle w:val="StyleUnderline"/>
        </w:rPr>
        <w:t xml:space="preserve">is </w:t>
      </w:r>
      <w:r w:rsidRPr="00AC46EA">
        <w:rPr>
          <w:rStyle w:val="StyleUnderline"/>
          <w:highlight w:val="green"/>
        </w:rPr>
        <w:t>under threat.</w:t>
      </w:r>
      <w:r w:rsidRPr="00AC46EA">
        <w:rPr>
          <w:sz w:val="16"/>
          <w:highlight w:val="green"/>
        </w:rPr>
        <w:t xml:space="preserve"> </w:t>
      </w:r>
      <w:r w:rsidRPr="00AC46EA">
        <w:rPr>
          <w:rStyle w:val="StyleUnderline"/>
          <w:highlight w:val="green"/>
        </w:rPr>
        <w:t xml:space="preserve">Russia </w:t>
      </w:r>
      <w:r w:rsidRPr="00F715D8">
        <w:rPr>
          <w:rStyle w:val="StyleUnderline"/>
        </w:rPr>
        <w:t xml:space="preserve">is </w:t>
      </w:r>
      <w:r w:rsidRPr="00AC46EA">
        <w:rPr>
          <w:rStyle w:val="StyleUnderline"/>
          <w:highlight w:val="green"/>
        </w:rPr>
        <w:t xml:space="preserve">playing </w:t>
      </w:r>
      <w:r w:rsidRPr="00F715D8">
        <w:rPr>
          <w:rStyle w:val="StyleUnderline"/>
        </w:rPr>
        <w:t>a</w:t>
      </w:r>
      <w:r w:rsidRPr="00AE7A22">
        <w:rPr>
          <w:rStyle w:val="StyleUnderline"/>
        </w:rPr>
        <w:t xml:space="preserve"> more </w:t>
      </w:r>
      <w:r w:rsidRPr="00AC46EA">
        <w:rPr>
          <w:rStyle w:val="StyleUnderline"/>
          <w:highlight w:val="green"/>
        </w:rPr>
        <w:t xml:space="preserve">destabilizing role </w:t>
      </w:r>
      <w:r w:rsidRPr="00F715D8">
        <w:rPr>
          <w:rStyle w:val="StyleUnderline"/>
        </w:rPr>
        <w:t>abroad</w:t>
      </w:r>
      <w:r w:rsidRPr="00AE7A22">
        <w:rPr>
          <w:rStyle w:val="StyleUnderline"/>
        </w:rPr>
        <w:t xml:space="preserve"> </w:t>
      </w:r>
      <w:r w:rsidRPr="003D57FF">
        <w:rPr>
          <w:sz w:val="16"/>
        </w:rPr>
        <w:t>than it has since the Cold War</w:t>
      </w:r>
      <w:r w:rsidRPr="00AC46EA">
        <w:rPr>
          <w:rStyle w:val="StyleUnderline"/>
          <w:highlight w:val="green"/>
        </w:rPr>
        <w:t>. Unrest in the</w:t>
      </w:r>
      <w:r w:rsidRPr="00AE7A22">
        <w:rPr>
          <w:rStyle w:val="StyleUnderline"/>
        </w:rPr>
        <w:t xml:space="preserve"> </w:t>
      </w:r>
      <w:r w:rsidRPr="00AC46EA">
        <w:rPr>
          <w:rStyle w:val="StyleUnderline"/>
          <w:highlight w:val="green"/>
        </w:rPr>
        <w:t>Mid</w:t>
      </w:r>
      <w:r w:rsidRPr="003D57FF">
        <w:rPr>
          <w:sz w:val="16"/>
        </w:rPr>
        <w:t xml:space="preserve">dle </w:t>
      </w:r>
      <w:r w:rsidRPr="00AC46EA">
        <w:rPr>
          <w:rStyle w:val="StyleUnderline"/>
          <w:highlight w:val="green"/>
        </w:rPr>
        <w:t xml:space="preserve">East </w:t>
      </w:r>
      <w:r w:rsidRPr="00F715D8">
        <w:rPr>
          <w:rStyle w:val="StyleUnderline"/>
        </w:rPr>
        <w:t xml:space="preserve">is </w:t>
      </w:r>
      <w:r w:rsidRPr="00AC46EA">
        <w:rPr>
          <w:rStyle w:val="StyleUnderline"/>
          <w:highlight w:val="green"/>
        </w:rPr>
        <w:t>tearing the region apart.</w:t>
      </w:r>
      <w:r w:rsidRPr="00AE7A22">
        <w:rPr>
          <w:rStyle w:val="StyleUnderline"/>
        </w:rPr>
        <w:t xml:space="preserve"> </w:t>
      </w:r>
      <w:r w:rsidRPr="003D57FF">
        <w:rPr>
          <w:sz w:val="16"/>
        </w:rPr>
        <w:t xml:space="preserve">At the same time, </w:t>
      </w:r>
      <w:r w:rsidRPr="00AC46EA">
        <w:rPr>
          <w:rStyle w:val="StyleUnderline"/>
          <w:highlight w:val="green"/>
        </w:rPr>
        <w:t>new tech</w:t>
      </w:r>
      <w:r w:rsidRPr="003D57FF">
        <w:rPr>
          <w:sz w:val="16"/>
        </w:rPr>
        <w:t xml:space="preserve">nology </w:t>
      </w:r>
      <w:r w:rsidRPr="00AC46EA">
        <w:rPr>
          <w:rStyle w:val="StyleUnderline"/>
          <w:highlight w:val="green"/>
        </w:rPr>
        <w:t>and</w:t>
      </w:r>
      <w:r w:rsidRPr="003D57FF">
        <w:rPr>
          <w:sz w:val="16"/>
        </w:rPr>
        <w:t xml:space="preserve"> other </w:t>
      </w:r>
      <w:r w:rsidRPr="00AC46EA">
        <w:rPr>
          <w:rStyle w:val="StyleUnderline"/>
          <w:highlight w:val="green"/>
        </w:rPr>
        <w:t>economic dynamics</w:t>
      </w:r>
      <w:r w:rsidRPr="003D57FF">
        <w:rPr>
          <w:sz w:val="16"/>
        </w:rPr>
        <w:t xml:space="preserve"> are </w:t>
      </w:r>
      <w:r w:rsidRPr="007B5DDF">
        <w:rPr>
          <w:rStyle w:val="StyleUnderline"/>
        </w:rPr>
        <w:t>fuel</w:t>
      </w:r>
      <w:r w:rsidRPr="003D57FF">
        <w:rPr>
          <w:sz w:val="16"/>
        </w:rPr>
        <w:t xml:space="preserve">ing </w:t>
      </w:r>
      <w:r w:rsidRPr="007B5DDF">
        <w:rPr>
          <w:rStyle w:val="StyleUnderline"/>
        </w:rPr>
        <w:t>income inequality</w:t>
      </w:r>
      <w:r w:rsidRPr="003D57FF">
        <w:rPr>
          <w:sz w:val="16"/>
        </w:rPr>
        <w:t xml:space="preserve"> and job losses, </w:t>
      </w:r>
      <w:r w:rsidRPr="00AC46EA">
        <w:rPr>
          <w:rStyle w:val="StyleUnderline"/>
          <w:highlight w:val="green"/>
        </w:rPr>
        <w:t>mak</w:t>
      </w:r>
      <w:r w:rsidRPr="003D57FF">
        <w:rPr>
          <w:sz w:val="16"/>
        </w:rPr>
        <w:t xml:space="preserve">ing </w:t>
      </w:r>
      <w:r w:rsidRPr="00AC46EA">
        <w:rPr>
          <w:rStyle w:val="StyleUnderline"/>
          <w:highlight w:val="green"/>
        </w:rPr>
        <w:t>it</w:t>
      </w:r>
      <w:r w:rsidRPr="003D57FF">
        <w:rPr>
          <w:sz w:val="16"/>
        </w:rPr>
        <w:t xml:space="preserve"> more and more </w:t>
      </w:r>
      <w:r w:rsidRPr="00AC46EA">
        <w:rPr>
          <w:rStyle w:val="StyleUnderline"/>
          <w:highlight w:val="green"/>
        </w:rPr>
        <w:t>difficult to spur</w:t>
      </w:r>
      <w:r w:rsidRPr="003D57FF">
        <w:rPr>
          <w:sz w:val="16"/>
        </w:rPr>
        <w:t xml:space="preserve"> widely shared and </w:t>
      </w:r>
      <w:r w:rsidRPr="00F715D8">
        <w:rPr>
          <w:rStyle w:val="StyleUnderline"/>
        </w:rPr>
        <w:t xml:space="preserve">sustainable </w:t>
      </w:r>
      <w:r w:rsidRPr="00AC46EA">
        <w:rPr>
          <w:rStyle w:val="StyleUnderline"/>
          <w:highlight w:val="green"/>
        </w:rPr>
        <w:t>growth.</w:t>
      </w:r>
      <w:r>
        <w:rPr>
          <w:rStyle w:val="StyleUnderline"/>
        </w:rPr>
        <w:t xml:space="preserve"> </w:t>
      </w:r>
      <w:r w:rsidRPr="003D57FF">
        <w:rPr>
          <w:sz w:val="16"/>
        </w:rPr>
        <w:t xml:space="preserve">While global dynamics are changing rapidly, at least </w:t>
      </w:r>
      <w:r w:rsidRPr="007240E1">
        <w:rPr>
          <w:rStyle w:val="Emphasis"/>
        </w:rPr>
        <w:t>one trend has remained constant</w:t>
      </w:r>
      <w:r w:rsidRPr="003D57FF">
        <w:rPr>
          <w:sz w:val="16"/>
        </w:rPr>
        <w:t xml:space="preserve"> in recent years</w:t>
      </w:r>
      <w:r w:rsidRPr="007240E1">
        <w:rPr>
          <w:rStyle w:val="StyleUnderline"/>
        </w:rPr>
        <w:t>: the</w:t>
      </w:r>
      <w:r w:rsidRPr="003D57FF">
        <w:rPr>
          <w:sz w:val="16"/>
        </w:rPr>
        <w:t xml:space="preserve"> upward trajectory of the </w:t>
      </w:r>
      <w:r w:rsidRPr="007240E1">
        <w:rPr>
          <w:rStyle w:val="StyleUnderline"/>
        </w:rPr>
        <w:t xml:space="preserve">U.S.-India relationship. </w:t>
      </w:r>
      <w:r w:rsidRPr="00AC46EA">
        <w:rPr>
          <w:rStyle w:val="StyleUnderline"/>
          <w:highlight w:val="green"/>
        </w:rPr>
        <w:t xml:space="preserve">Amidst </w:t>
      </w:r>
      <w:r w:rsidRPr="00F715D8">
        <w:rPr>
          <w:rStyle w:val="StyleUnderline"/>
        </w:rPr>
        <w:t>geopolitical</w:t>
      </w:r>
      <w:r w:rsidRPr="007240E1">
        <w:rPr>
          <w:rStyle w:val="StyleUnderline"/>
        </w:rPr>
        <w:t xml:space="preserve"> </w:t>
      </w:r>
      <w:r w:rsidRPr="003D57FF">
        <w:rPr>
          <w:sz w:val="16"/>
        </w:rPr>
        <w:t>and economic</w:t>
      </w:r>
      <w:r w:rsidRPr="007240E1">
        <w:rPr>
          <w:rStyle w:val="StyleUnderline"/>
        </w:rPr>
        <w:t xml:space="preserve"> </w:t>
      </w:r>
      <w:r w:rsidRPr="00AC46EA">
        <w:rPr>
          <w:rStyle w:val="StyleUnderline"/>
          <w:highlight w:val="green"/>
        </w:rPr>
        <w:t xml:space="preserve">uncertainty, </w:t>
      </w:r>
      <w:r w:rsidRPr="00F715D8">
        <w:rPr>
          <w:rStyle w:val="StyleUnderline"/>
        </w:rPr>
        <w:t>the</w:t>
      </w:r>
      <w:r w:rsidRPr="007240E1">
        <w:rPr>
          <w:rStyle w:val="StyleUnderline"/>
        </w:rPr>
        <w:t xml:space="preserve"> </w:t>
      </w:r>
      <w:r w:rsidRPr="00AC46EA">
        <w:rPr>
          <w:rStyle w:val="Emphasis"/>
          <w:highlight w:val="green"/>
        </w:rPr>
        <w:t>U</w:t>
      </w:r>
      <w:r w:rsidRPr="007240E1">
        <w:rPr>
          <w:rStyle w:val="StyleUnderline"/>
        </w:rPr>
        <w:t xml:space="preserve">nited </w:t>
      </w:r>
      <w:r w:rsidRPr="00AC46EA">
        <w:rPr>
          <w:rStyle w:val="Emphasis"/>
          <w:highlight w:val="green"/>
        </w:rPr>
        <w:t>S</w:t>
      </w:r>
      <w:r w:rsidRPr="007240E1">
        <w:rPr>
          <w:rStyle w:val="StyleUnderline"/>
        </w:rPr>
        <w:t xml:space="preserve">tates </w:t>
      </w:r>
      <w:r w:rsidRPr="00AC46EA">
        <w:rPr>
          <w:rStyle w:val="StyleUnderline"/>
          <w:highlight w:val="green"/>
        </w:rPr>
        <w:t xml:space="preserve">and India </w:t>
      </w:r>
      <w:r w:rsidRPr="00AC46EA">
        <w:rPr>
          <w:rStyle w:val="Emphasis"/>
          <w:highlight w:val="green"/>
        </w:rPr>
        <w:t>can be</w:t>
      </w:r>
      <w:r w:rsidRPr="00AC46EA">
        <w:rPr>
          <w:rStyle w:val="StyleUnderline"/>
          <w:highlight w:val="green"/>
        </w:rPr>
        <w:t xml:space="preserve"> indispensable</w:t>
      </w:r>
      <w:r w:rsidRPr="007240E1">
        <w:rPr>
          <w:rStyle w:val="StyleUnderline"/>
        </w:rPr>
        <w:t xml:space="preserve"> democratic </w:t>
      </w:r>
      <w:r w:rsidRPr="00AC46EA">
        <w:rPr>
          <w:rStyle w:val="StyleUnderline"/>
          <w:highlight w:val="green"/>
        </w:rPr>
        <w:t>partners</w:t>
      </w:r>
      <w:r w:rsidRPr="00F715D8">
        <w:rPr>
          <w:rStyle w:val="StyleUnderline"/>
        </w:rPr>
        <w:t xml:space="preserve"> and </w:t>
      </w:r>
      <w:r w:rsidRPr="00F715D8">
        <w:rPr>
          <w:rStyle w:val="Emphasis"/>
        </w:rPr>
        <w:t xml:space="preserve">pillars </w:t>
      </w:r>
      <w:r w:rsidRPr="00AC46EA">
        <w:rPr>
          <w:rStyle w:val="Emphasis"/>
          <w:highlight w:val="green"/>
        </w:rPr>
        <w:t>of peace</w:t>
      </w:r>
      <w:r w:rsidRPr="007240E1">
        <w:rPr>
          <w:rStyle w:val="StyleUnderline"/>
        </w:rPr>
        <w:t>, prosperity, and democracy</w:t>
      </w:r>
      <w:r w:rsidRPr="00AC46EA">
        <w:rPr>
          <w:rStyle w:val="StyleUnderline"/>
          <w:highlight w:val="green"/>
        </w:rPr>
        <w:t>.</w:t>
      </w:r>
      <w:r>
        <w:rPr>
          <w:rStyle w:val="StyleUnderline"/>
        </w:rPr>
        <w:t xml:space="preserve"> </w:t>
      </w:r>
      <w:r w:rsidRPr="003D57FF">
        <w:rPr>
          <w:sz w:val="16"/>
        </w:rPr>
        <w:t xml:space="preserve">The </w:t>
      </w:r>
      <w:r w:rsidRPr="00AC46EA">
        <w:rPr>
          <w:rStyle w:val="Emphasis"/>
          <w:highlight w:val="green"/>
        </w:rPr>
        <w:t>potential</w:t>
      </w:r>
      <w:r w:rsidRPr="00AC46EA">
        <w:rPr>
          <w:sz w:val="16"/>
          <w:highlight w:val="green"/>
        </w:rPr>
        <w:t xml:space="preserve"> </w:t>
      </w:r>
      <w:r w:rsidRPr="007B5DDF">
        <w:rPr>
          <w:rStyle w:val="StyleUnderline"/>
        </w:rPr>
        <w:t xml:space="preserve">for the U.S.-India relationship </w:t>
      </w:r>
      <w:r w:rsidRPr="00AC46EA">
        <w:rPr>
          <w:rStyle w:val="StyleUnderline"/>
          <w:highlight w:val="green"/>
        </w:rPr>
        <w:t xml:space="preserve">cannot be overstated: </w:t>
      </w:r>
      <w:r w:rsidRPr="007B5DDF">
        <w:rPr>
          <w:rStyle w:val="StyleUnderline"/>
        </w:rPr>
        <w:t xml:space="preserve">They are </w:t>
      </w:r>
      <w:r w:rsidRPr="00F715D8">
        <w:rPr>
          <w:rStyle w:val="StyleUnderline"/>
        </w:rPr>
        <w:t xml:space="preserve">the </w:t>
      </w:r>
      <w:r w:rsidRPr="007240E1">
        <w:rPr>
          <w:rStyle w:val="StyleUnderline"/>
        </w:rPr>
        <w:t xml:space="preserve">world’s </w:t>
      </w:r>
      <w:r w:rsidRPr="00AC46EA">
        <w:rPr>
          <w:rStyle w:val="StyleUnderline"/>
          <w:highlight w:val="green"/>
        </w:rPr>
        <w:t>two largest democracies</w:t>
      </w:r>
      <w:r w:rsidRPr="003D57FF">
        <w:rPr>
          <w:sz w:val="16"/>
        </w:rPr>
        <w:t xml:space="preserve">, two of the world’s largest economies, </w:t>
      </w:r>
      <w:r w:rsidRPr="00F715D8">
        <w:rPr>
          <w:rStyle w:val="StyleUnderline"/>
        </w:rPr>
        <w:t xml:space="preserve">and </w:t>
      </w:r>
      <w:r w:rsidRPr="00AC46EA">
        <w:rPr>
          <w:rStyle w:val="StyleUnderline"/>
          <w:highlight w:val="green"/>
        </w:rPr>
        <w:t>two of the</w:t>
      </w:r>
      <w:r w:rsidRPr="007240E1">
        <w:rPr>
          <w:rStyle w:val="StyleUnderline"/>
        </w:rPr>
        <w:t xml:space="preserve"> world’s </w:t>
      </w:r>
      <w:r w:rsidRPr="00AC46EA">
        <w:rPr>
          <w:rStyle w:val="StyleUnderline"/>
          <w:highlight w:val="green"/>
        </w:rPr>
        <w:t>strongest militaries.</w:t>
      </w:r>
      <w:r w:rsidRPr="003D57FF">
        <w:rPr>
          <w:sz w:val="16"/>
        </w:rPr>
        <w:t xml:space="preserve"> The decisions the United States and India make will have far-reaching repercussions when it comes to global security, prosperity, and sustainable development. </w:t>
      </w:r>
      <w:r w:rsidRPr="00F715D8">
        <w:rPr>
          <w:rStyle w:val="StyleUnderline"/>
        </w:rPr>
        <w:t xml:space="preserve">As new challenges strain the international system, it will be </w:t>
      </w:r>
      <w:r w:rsidRPr="003D57FF">
        <w:rPr>
          <w:sz w:val="16"/>
        </w:rPr>
        <w:t>even more</w:t>
      </w:r>
      <w:r w:rsidRPr="00F715D8">
        <w:rPr>
          <w:rStyle w:val="StyleUnderline"/>
        </w:rPr>
        <w:t xml:space="preserve"> important for </w:t>
      </w:r>
      <w:r w:rsidRPr="00F715D8">
        <w:rPr>
          <w:rStyle w:val="Emphasis"/>
        </w:rPr>
        <w:t>like-minded</w:t>
      </w:r>
      <w:r w:rsidRPr="00F715D8">
        <w:rPr>
          <w:rStyle w:val="StyleUnderline"/>
        </w:rPr>
        <w:t xml:space="preserve"> partners to coop</w:t>
      </w:r>
      <w:r w:rsidRPr="003D57FF">
        <w:rPr>
          <w:sz w:val="16"/>
        </w:rPr>
        <w:t>erate</w:t>
      </w:r>
      <w:r w:rsidRPr="00F715D8">
        <w:rPr>
          <w:rStyle w:val="StyleUnderline"/>
        </w:rPr>
        <w:t xml:space="preserve"> to advanced shared interests. </w:t>
      </w:r>
      <w:r w:rsidRPr="003D57FF">
        <w:rPr>
          <w:sz w:val="16"/>
        </w:rPr>
        <w:t xml:space="preserve">By working together, </w:t>
      </w:r>
      <w:r w:rsidRPr="00F715D8">
        <w:rPr>
          <w:rStyle w:val="StyleUnderline"/>
        </w:rPr>
        <w:t xml:space="preserve">the United States and India can exponentially increase their ability to </w:t>
      </w:r>
      <w:r w:rsidRPr="00F715D8">
        <w:rPr>
          <w:rStyle w:val="Emphasis"/>
        </w:rPr>
        <w:t>build a better world</w:t>
      </w:r>
      <w:r w:rsidRPr="00F715D8">
        <w:rPr>
          <w:rStyle w:val="StyleUnderline"/>
        </w:rPr>
        <w:t>.</w:t>
      </w:r>
      <w:r>
        <w:rPr>
          <w:rStyle w:val="StyleUnderline"/>
        </w:rPr>
        <w:t xml:space="preserve"> </w:t>
      </w:r>
      <w:r w:rsidRPr="003D57FF">
        <w:rPr>
          <w:sz w:val="16"/>
        </w:rPr>
        <w:t xml:space="preserve">Over the past year, we co-chaired a Center for American Progress task force on U.S.-India relations to unearth opportunities to further strengthen the relationship, looking ahead to the challenges and opportunities our two countries will have in this century. </w:t>
      </w:r>
      <w:r w:rsidRPr="007240E1">
        <w:rPr>
          <w:rStyle w:val="StyleUnderline"/>
        </w:rPr>
        <w:t xml:space="preserve">For too long, </w:t>
      </w:r>
      <w:r w:rsidRPr="00F715D8">
        <w:rPr>
          <w:rStyle w:val="StyleUnderline"/>
        </w:rPr>
        <w:t xml:space="preserve">the relationship has underperformed, but </w:t>
      </w:r>
      <w:r w:rsidRPr="00F715D8">
        <w:rPr>
          <w:rStyle w:val="Emphasis"/>
        </w:rPr>
        <w:t>those days appear to be over</w:t>
      </w:r>
      <w:r w:rsidRPr="003D57FF">
        <w:rPr>
          <w:sz w:val="16"/>
        </w:rPr>
        <w:t xml:space="preserve"> </w:t>
      </w:r>
      <w:r w:rsidRPr="007240E1">
        <w:rPr>
          <w:rStyle w:val="StyleUnderline"/>
        </w:rPr>
        <w:t>thanks to</w:t>
      </w:r>
      <w:r w:rsidRPr="003D57FF">
        <w:rPr>
          <w:sz w:val="16"/>
        </w:rPr>
        <w:t xml:space="preserve"> the effort over </w:t>
      </w:r>
      <w:r w:rsidRPr="007240E1">
        <w:rPr>
          <w:rStyle w:val="StyleUnderline"/>
        </w:rPr>
        <w:t>successive administrations in Delhi and Washington</w:t>
      </w:r>
      <w:r w:rsidRPr="00F715D8">
        <w:rPr>
          <w:rStyle w:val="StyleUnderline"/>
        </w:rPr>
        <w:t>.</w:t>
      </w:r>
      <w:r>
        <w:rPr>
          <w:rStyle w:val="StyleUnderline"/>
        </w:rPr>
        <w:t xml:space="preserve"> </w:t>
      </w:r>
      <w:r w:rsidRPr="003D57FF">
        <w:rPr>
          <w:sz w:val="16"/>
        </w:rPr>
        <w:t xml:space="preserve">This task force was a bilateral effort composed of 20 experts from the United States and India, covering diverse fields such as foreign policy, energy, business, and government accountability. Through the research and conversations conducted by the group, we were able to craft paths forward that we believe could help this critical relationship achieve its full potential. Our task force explored five areas for accelerated </w:t>
      </w:r>
      <w:r w:rsidRPr="00AC46EA">
        <w:rPr>
          <w:rStyle w:val="StyleUnderline"/>
          <w:highlight w:val="green"/>
        </w:rPr>
        <w:t>coop</w:t>
      </w:r>
      <w:r w:rsidRPr="003D57FF">
        <w:rPr>
          <w:sz w:val="16"/>
        </w:rPr>
        <w:t xml:space="preserve">eration between the two countries: creating jobs and economic opportunities, building a clean energy future from the bottom up, </w:t>
      </w:r>
      <w:r w:rsidRPr="00AC46EA">
        <w:rPr>
          <w:rStyle w:val="StyleUnderline"/>
          <w:highlight w:val="green"/>
        </w:rPr>
        <w:t>creat</w:t>
      </w:r>
      <w:r w:rsidRPr="003D57FF">
        <w:rPr>
          <w:sz w:val="16"/>
        </w:rPr>
        <w:t xml:space="preserve">ing </w:t>
      </w:r>
      <w:r w:rsidRPr="00F715D8">
        <w:rPr>
          <w:rStyle w:val="StyleUnderline"/>
        </w:rPr>
        <w:t xml:space="preserve">a </w:t>
      </w:r>
      <w:r w:rsidRPr="00AC46EA">
        <w:rPr>
          <w:rStyle w:val="Emphasis"/>
          <w:highlight w:val="green"/>
        </w:rPr>
        <w:t>joint security advantage in Asia</w:t>
      </w:r>
      <w:r w:rsidRPr="00AC46EA">
        <w:rPr>
          <w:rStyle w:val="StyleUnderline"/>
          <w:highlight w:val="green"/>
        </w:rPr>
        <w:t>,</w:t>
      </w:r>
      <w:r w:rsidRPr="00AC46EA">
        <w:rPr>
          <w:sz w:val="16"/>
          <w:highlight w:val="green"/>
        </w:rPr>
        <w:t xml:space="preserve"> </w:t>
      </w:r>
      <w:r w:rsidRPr="00AC46EA">
        <w:rPr>
          <w:rStyle w:val="StyleUnderline"/>
          <w:highlight w:val="green"/>
        </w:rPr>
        <w:t>strengthen</w:t>
      </w:r>
      <w:r w:rsidRPr="003D57FF">
        <w:rPr>
          <w:sz w:val="16"/>
        </w:rPr>
        <w:t xml:space="preserve">ing </w:t>
      </w:r>
      <w:r w:rsidRPr="00AC46EA">
        <w:rPr>
          <w:rStyle w:val="StyleUnderline"/>
          <w:highlight w:val="green"/>
        </w:rPr>
        <w:t>democratic institutions</w:t>
      </w:r>
      <w:r w:rsidRPr="003D57FF">
        <w:rPr>
          <w:sz w:val="16"/>
        </w:rPr>
        <w:t xml:space="preserve"> at home and around the world</w:t>
      </w:r>
      <w:r w:rsidRPr="00AC46EA">
        <w:rPr>
          <w:rStyle w:val="StyleUnderline"/>
          <w:highlight w:val="green"/>
        </w:rPr>
        <w:t xml:space="preserve">, </w:t>
      </w:r>
      <w:r w:rsidRPr="00F715D8">
        <w:rPr>
          <w:rStyle w:val="StyleUnderline"/>
        </w:rPr>
        <w:t xml:space="preserve">and </w:t>
      </w:r>
      <w:r w:rsidRPr="00AC46EA">
        <w:rPr>
          <w:rStyle w:val="StyleUnderline"/>
          <w:highlight w:val="green"/>
        </w:rPr>
        <w:t>foster</w:t>
      </w:r>
      <w:r w:rsidRPr="003D57FF">
        <w:rPr>
          <w:sz w:val="16"/>
        </w:rPr>
        <w:t xml:space="preserve">ing </w:t>
      </w:r>
      <w:r w:rsidRPr="00AC46EA">
        <w:rPr>
          <w:rStyle w:val="StyleUnderline"/>
          <w:highlight w:val="green"/>
        </w:rPr>
        <w:t xml:space="preserve">ties </w:t>
      </w:r>
      <w:r w:rsidRPr="007B5DDF">
        <w:rPr>
          <w:rStyle w:val="StyleUnderline"/>
        </w:rPr>
        <w:t>between their peoples</w:t>
      </w:r>
      <w:r w:rsidRPr="00F715D8">
        <w:rPr>
          <w:rStyle w:val="StyleUnderline"/>
        </w:rPr>
        <w:t>.</w:t>
      </w:r>
      <w:r w:rsidRPr="003D57FF">
        <w:rPr>
          <w:sz w:val="16"/>
        </w:rPr>
        <w:t xml:space="preserve"> Despite our different histories and geographies, </w:t>
      </w:r>
      <w:r w:rsidRPr="00F715D8">
        <w:rPr>
          <w:rStyle w:val="StyleUnderline"/>
        </w:rPr>
        <w:t xml:space="preserve">our shared </w:t>
      </w:r>
      <w:r w:rsidRPr="00AC46EA">
        <w:rPr>
          <w:rStyle w:val="StyleUnderline"/>
          <w:highlight w:val="green"/>
        </w:rPr>
        <w:t>future</w:t>
      </w:r>
      <w:r w:rsidRPr="007B5DDF">
        <w:rPr>
          <w:rStyle w:val="StyleUnderline"/>
        </w:rPr>
        <w:t xml:space="preserve"> </w:t>
      </w:r>
      <w:r w:rsidRPr="003D57FF">
        <w:rPr>
          <w:sz w:val="16"/>
        </w:rPr>
        <w:t xml:space="preserve">together </w:t>
      </w:r>
      <w:r w:rsidRPr="00AC46EA">
        <w:rPr>
          <w:rStyle w:val="StyleUnderline"/>
          <w:highlight w:val="green"/>
        </w:rPr>
        <w:t>encompasses</w:t>
      </w:r>
      <w:r w:rsidRPr="003D57FF">
        <w:rPr>
          <w:sz w:val="16"/>
        </w:rPr>
        <w:t xml:space="preserve"> so </w:t>
      </w:r>
      <w:r w:rsidRPr="00F715D8">
        <w:rPr>
          <w:rStyle w:val="Emphasis"/>
        </w:rPr>
        <w:t xml:space="preserve">many of the </w:t>
      </w:r>
      <w:r w:rsidRPr="00AC46EA">
        <w:rPr>
          <w:rStyle w:val="Emphasis"/>
          <w:highlight w:val="green"/>
        </w:rPr>
        <w:t>same concerns</w:t>
      </w:r>
      <w:r w:rsidRPr="003D57FF">
        <w:rPr>
          <w:sz w:val="16"/>
        </w:rPr>
        <w:t xml:space="preserve">, dreams and aspirations by our citizens. </w:t>
      </w:r>
      <w:r w:rsidRPr="007B5DDF">
        <w:rPr>
          <w:rStyle w:val="StyleUnderline"/>
        </w:rPr>
        <w:t>We are</w:t>
      </w:r>
      <w:r w:rsidRPr="003D57FF">
        <w:rPr>
          <w:sz w:val="16"/>
        </w:rPr>
        <w:t xml:space="preserve">, in fact, </w:t>
      </w:r>
      <w:r w:rsidRPr="007B5DDF">
        <w:rPr>
          <w:rStyle w:val="Emphasis"/>
        </w:rPr>
        <w:t>natural allies</w:t>
      </w:r>
      <w:r w:rsidRPr="003D57FF">
        <w:rPr>
          <w:sz w:val="16"/>
        </w:rPr>
        <w:t>, as so many leaders have pointed out in years past, and our recommendations seek to ensure that remains the case well into the future.</w:t>
      </w:r>
    </w:p>
    <w:p w14:paraId="3F001C06" w14:textId="77777777" w:rsidR="00E240C3" w:rsidRDefault="00E240C3" w:rsidP="00E240C3"/>
    <w:p w14:paraId="023FF0E5" w14:textId="77777777" w:rsidR="00E240C3" w:rsidRPr="001B2054" w:rsidRDefault="00E240C3" w:rsidP="00E240C3">
      <w:pPr>
        <w:pStyle w:val="Heading4"/>
        <w:rPr>
          <w:rFonts w:cs="Arial"/>
          <w:u w:val="single"/>
        </w:rPr>
      </w:pPr>
      <w:r w:rsidRPr="001B2054">
        <w:rPr>
          <w:rFonts w:cs="Arial"/>
        </w:rPr>
        <w:t xml:space="preserve">Economic decline causes nuclear war – </w:t>
      </w:r>
      <w:r w:rsidRPr="001B2054">
        <w:rPr>
          <w:rFonts w:cs="Arial"/>
          <w:u w:val="single"/>
        </w:rPr>
        <w:t>loose nukes</w:t>
      </w:r>
      <w:r w:rsidRPr="001B2054">
        <w:rPr>
          <w:rFonts w:cs="Arial"/>
        </w:rPr>
        <w:t xml:space="preserve">, </w:t>
      </w:r>
      <w:r w:rsidRPr="001B2054">
        <w:rPr>
          <w:rFonts w:cs="Arial"/>
          <w:u w:val="single"/>
        </w:rPr>
        <w:t>counterbalancing</w:t>
      </w:r>
      <w:r w:rsidRPr="001B2054">
        <w:rPr>
          <w:rFonts w:cs="Arial"/>
        </w:rPr>
        <w:t xml:space="preserve">, and </w:t>
      </w:r>
      <w:r w:rsidRPr="001B2054">
        <w:rPr>
          <w:rFonts w:cs="Arial"/>
          <w:u w:val="single"/>
        </w:rPr>
        <w:t>regional instability</w:t>
      </w:r>
    </w:p>
    <w:p w14:paraId="6A092514" w14:textId="77777777" w:rsidR="00E240C3" w:rsidRPr="001B2054" w:rsidRDefault="00E240C3" w:rsidP="00E240C3">
      <w:r w:rsidRPr="001B2054">
        <w:rPr>
          <w:rStyle w:val="Style13ptBold"/>
        </w:rPr>
        <w:t>Mann ’14</w:t>
      </w:r>
      <w:r w:rsidRPr="001B2054">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14" w:history="1">
        <w:r w:rsidRPr="001B2054">
          <w:t>https://jscholarship.library.jhu.edu/bitstream/handle/1774.2/37262/MANN-THESIS-2014.pdf</w:t>
        </w:r>
      </w:hyperlink>
      <w:r w:rsidRPr="001B2054">
        <w:t>)</w:t>
      </w:r>
    </w:p>
    <w:p w14:paraId="7BE070B1" w14:textId="77777777" w:rsidR="00E240C3" w:rsidRPr="00F44578" w:rsidRDefault="00E240C3" w:rsidP="00E240C3">
      <w:pPr>
        <w:rPr>
          <w:sz w:val="16"/>
        </w:rPr>
      </w:pPr>
      <w:r w:rsidRPr="00F44578">
        <w:rPr>
          <w:sz w:val="16"/>
        </w:rPr>
        <w:t xml:space="preserve">The conclusions reached in this thesis demonstrate how </w:t>
      </w:r>
      <w:r w:rsidRPr="00AC46EA">
        <w:rPr>
          <w:rStyle w:val="StyleUnderline"/>
          <w:highlight w:val="green"/>
        </w:rPr>
        <w:t>economic considerations</w:t>
      </w:r>
      <w:r w:rsidRPr="001B2054">
        <w:rPr>
          <w:rStyle w:val="StyleUnderline"/>
        </w:rPr>
        <w:t xml:space="preserve"> within states can </w:t>
      </w:r>
      <w:r w:rsidRPr="00AC46EA">
        <w:rPr>
          <w:rStyle w:val="StyleUnderline"/>
          <w:highlight w:val="green"/>
        </w:rPr>
        <w:t xml:space="preserve">figure </w:t>
      </w:r>
      <w:r w:rsidRPr="00AC46EA">
        <w:rPr>
          <w:rStyle w:val="Emphasis"/>
          <w:highlight w:val="green"/>
        </w:rPr>
        <w:t>prominently into</w:t>
      </w:r>
      <w:r w:rsidRPr="001B2054">
        <w:rPr>
          <w:rStyle w:val="Emphasis"/>
        </w:rPr>
        <w:t xml:space="preserve"> the calculus for future </w:t>
      </w:r>
      <w:r w:rsidRPr="00AC46EA">
        <w:rPr>
          <w:rStyle w:val="Emphasis"/>
          <w:highlight w:val="green"/>
        </w:rPr>
        <w:t>conflicts</w:t>
      </w:r>
      <w:r w:rsidRPr="00F44578">
        <w:rPr>
          <w:sz w:val="16"/>
        </w:rPr>
        <w:t xml:space="preserve">. The findings also suggest that </w:t>
      </w:r>
      <w:r w:rsidRPr="001B2054">
        <w:rPr>
          <w:rStyle w:val="StyleUnderline"/>
        </w:rPr>
        <w:t>security issues with economic or financial underpinnings will transcend classical determinants of war and conflict, and change the manner by which rival states engage in hostile acts toward one another</w:t>
      </w:r>
      <w:r w:rsidRPr="00F44578">
        <w:rPr>
          <w:sz w:val="16"/>
        </w:rPr>
        <w:t xml:space="preserve">. The research shows that </w:t>
      </w:r>
      <w:r w:rsidRPr="001B2054">
        <w:rPr>
          <w:rStyle w:val="StyleUnderline"/>
        </w:rPr>
        <w:t xml:space="preserve">security concerns emanating from </w:t>
      </w:r>
      <w:r w:rsidRPr="00AC46EA">
        <w:rPr>
          <w:rStyle w:val="StyleUnderline"/>
          <w:highlight w:val="green"/>
        </w:rPr>
        <w:t>economic uncertainty</w:t>
      </w:r>
      <w:r w:rsidRPr="001B2054">
        <w:rPr>
          <w:rStyle w:val="StyleUnderline"/>
        </w:rPr>
        <w:t xml:space="preserve"> and the inherent vulnerabilities within global financial markets </w:t>
      </w:r>
      <w:r w:rsidRPr="00AC46EA">
        <w:rPr>
          <w:rStyle w:val="StyleUnderline"/>
          <w:highlight w:val="green"/>
        </w:rPr>
        <w:t xml:space="preserve">will present new challenges for </w:t>
      </w:r>
      <w:r w:rsidRPr="001B2054">
        <w:rPr>
          <w:rStyle w:val="StyleUnderline"/>
        </w:rPr>
        <w:t xml:space="preserve">national </w:t>
      </w:r>
      <w:r w:rsidRPr="00AC46EA">
        <w:rPr>
          <w:rStyle w:val="StyleUnderline"/>
          <w:highlight w:val="green"/>
        </w:rPr>
        <w:t>security</w:t>
      </w:r>
      <w:r w:rsidRPr="001B2054">
        <w:rPr>
          <w:rStyle w:val="StyleUnderline"/>
        </w:rPr>
        <w:t xml:space="preserve">, </w:t>
      </w:r>
      <w:r w:rsidRPr="00AC46EA">
        <w:rPr>
          <w:rStyle w:val="StyleUnderline"/>
          <w:highlight w:val="green"/>
        </w:rPr>
        <w:t>and provide</w:t>
      </w:r>
      <w:r w:rsidRPr="001B2054">
        <w:rPr>
          <w:rStyle w:val="StyleUnderline"/>
        </w:rPr>
        <w:t xml:space="preserve"> developing </w:t>
      </w:r>
      <w:r w:rsidRPr="00AC46EA">
        <w:rPr>
          <w:rStyle w:val="StyleUnderline"/>
          <w:highlight w:val="green"/>
        </w:rPr>
        <w:t>states</w:t>
      </w:r>
      <w:r w:rsidRPr="001B2054">
        <w:rPr>
          <w:rStyle w:val="StyleUnderline"/>
        </w:rPr>
        <w:t xml:space="preserve"> new </w:t>
      </w:r>
      <w:r w:rsidRPr="00AC46EA">
        <w:rPr>
          <w:rStyle w:val="StyleUnderline"/>
          <w:highlight w:val="green"/>
        </w:rPr>
        <w:t>asymmetric options for balancing</w:t>
      </w:r>
      <w:r w:rsidRPr="001B2054">
        <w:rPr>
          <w:rStyle w:val="StyleUnderline"/>
        </w:rPr>
        <w:t xml:space="preserve"> </w:t>
      </w:r>
      <w:r w:rsidRPr="00AC46EA">
        <w:rPr>
          <w:rStyle w:val="StyleUnderline"/>
          <w:highlight w:val="green"/>
        </w:rPr>
        <w:t>against stronger states</w:t>
      </w:r>
      <w:r w:rsidRPr="001B2054">
        <w:rPr>
          <w:rStyle w:val="StyleUnderline"/>
        </w:rPr>
        <w:t>.</w:t>
      </w:r>
      <w:r w:rsidRPr="00F44578">
        <w:rPr>
          <w:sz w:val="12"/>
        </w:rPr>
        <w:t>¶</w:t>
      </w:r>
      <w:r w:rsidRPr="00F44578">
        <w:rPr>
          <w:sz w:val="16"/>
        </w:rPr>
        <w:t xml:space="preserve"> </w:t>
      </w:r>
      <w:r w:rsidRPr="001B2054">
        <w:rPr>
          <w:rStyle w:val="StyleUnderline"/>
        </w:rPr>
        <w:t>The security areas</w:t>
      </w:r>
      <w:r w:rsidRPr="00F44578">
        <w:rPr>
          <w:sz w:val="16"/>
        </w:rPr>
        <w:t xml:space="preserve">, identified in the proceeding chapters, </w:t>
      </w:r>
      <w:r w:rsidRPr="001B2054">
        <w:rPr>
          <w:rStyle w:val="StyleUnderline"/>
        </w:rPr>
        <w:t xml:space="preserve">are </w:t>
      </w:r>
      <w:r w:rsidRPr="00AC46EA">
        <w:rPr>
          <w:rStyle w:val="StyleUnderline"/>
          <w:highlight w:val="green"/>
        </w:rPr>
        <w:t xml:space="preserve">likely to mature into </w:t>
      </w:r>
      <w:r w:rsidRPr="00AC46EA">
        <w:rPr>
          <w:rStyle w:val="Emphasis"/>
          <w:highlight w:val="green"/>
        </w:rPr>
        <w:t>global security threats</w:t>
      </w:r>
      <w:r w:rsidRPr="001B2054">
        <w:rPr>
          <w:rStyle w:val="StyleUnderline"/>
        </w:rPr>
        <w:t xml:space="preserve"> in the immediate future</w:t>
      </w:r>
      <w:r w:rsidRPr="00F44578">
        <w:rPr>
          <w:sz w:val="16"/>
        </w:rPr>
        <w:t xml:space="preserve">. As the case study on South Korea suggest, </w:t>
      </w:r>
      <w:r w:rsidRPr="001B2054">
        <w:rPr>
          <w:rStyle w:val="StyleUnderline"/>
        </w:rPr>
        <w:t xml:space="preserve">the overlapping security issues associated with economic decline and reduced military spending by the United States will </w:t>
      </w:r>
      <w:r w:rsidRPr="001B2054">
        <w:rPr>
          <w:rStyle w:val="Emphasis"/>
        </w:rPr>
        <w:t>affect allied confidence in America’s security guarantees</w:t>
      </w:r>
      <w:r w:rsidRPr="00F44578">
        <w:rPr>
          <w:sz w:val="16"/>
        </w:rPr>
        <w:t xml:space="preserve">. The study shows that </w:t>
      </w:r>
      <w:r w:rsidRPr="001B2054">
        <w:rPr>
          <w:rStyle w:val="StyleUnderline"/>
        </w:rPr>
        <w:t xml:space="preserve">this outcome could cause </w:t>
      </w:r>
      <w:r w:rsidRPr="001B2054">
        <w:rPr>
          <w:rStyle w:val="Emphasis"/>
        </w:rPr>
        <w:t>regional instability</w:t>
      </w:r>
      <w:r w:rsidRPr="001B2054">
        <w:rPr>
          <w:rStyle w:val="StyleUnderline"/>
        </w:rPr>
        <w:t xml:space="preserve"> or realignments of strategic partnerships in the Asia-pacific region with ramifications for U.S. national security</w:t>
      </w:r>
      <w:r w:rsidRPr="00F44578">
        <w:rPr>
          <w:sz w:val="16"/>
        </w:rPr>
        <w:t xml:space="preserve">. </w:t>
      </w:r>
      <w:r w:rsidRPr="00AC46EA">
        <w:rPr>
          <w:rStyle w:val="StyleUnderline"/>
          <w:highlight w:val="green"/>
        </w:rPr>
        <w:t>Rival states</w:t>
      </w:r>
      <w:r w:rsidRPr="001B2054">
        <w:rPr>
          <w:rStyle w:val="StyleUnderline"/>
        </w:rPr>
        <w:t xml:space="preserve"> and non-state groups </w:t>
      </w:r>
      <w:r w:rsidRPr="00AC46EA">
        <w:rPr>
          <w:rStyle w:val="StyleUnderline"/>
          <w:highlight w:val="green"/>
        </w:rPr>
        <w:t>may</w:t>
      </w:r>
      <w:r w:rsidRPr="001B2054">
        <w:rPr>
          <w:rStyle w:val="StyleUnderline"/>
        </w:rPr>
        <w:t xml:space="preserve"> also </w:t>
      </w:r>
      <w:r w:rsidRPr="00AC46EA">
        <w:rPr>
          <w:rStyle w:val="StyleUnderline"/>
          <w:highlight w:val="green"/>
        </w:rPr>
        <w:t xml:space="preserve">become </w:t>
      </w:r>
      <w:r w:rsidRPr="00AC46EA">
        <w:rPr>
          <w:rStyle w:val="Emphasis"/>
          <w:highlight w:val="green"/>
        </w:rPr>
        <w:t>emboldened to challenge America</w:t>
      </w:r>
      <w:r w:rsidRPr="001B2054">
        <w:rPr>
          <w:rStyle w:val="Emphasis"/>
        </w:rPr>
        <w:t>’s status</w:t>
      </w:r>
      <w:r w:rsidRPr="00F44578">
        <w:rPr>
          <w:sz w:val="16"/>
        </w:rPr>
        <w:t xml:space="preserve"> in the unipolar international system.</w:t>
      </w:r>
      <w:r w:rsidRPr="00F44578">
        <w:rPr>
          <w:sz w:val="12"/>
        </w:rPr>
        <w:t>¶</w:t>
      </w:r>
      <w:r w:rsidRPr="00F44578">
        <w:rPr>
          <w:sz w:val="16"/>
        </w:rPr>
        <w:t xml:space="preserve"> </w:t>
      </w:r>
      <w:r w:rsidRPr="001B2054">
        <w:rPr>
          <w:rStyle w:val="StyleUnderline"/>
        </w:rPr>
        <w:t xml:space="preserve">The potential risks associated with </w:t>
      </w:r>
      <w:r w:rsidRPr="001B2054">
        <w:rPr>
          <w:rStyle w:val="Emphasis"/>
        </w:rPr>
        <w:t xml:space="preserve">stolen or </w:t>
      </w:r>
      <w:r w:rsidRPr="00AC46EA">
        <w:rPr>
          <w:rStyle w:val="Emphasis"/>
          <w:highlight w:val="green"/>
        </w:rPr>
        <w:t>loose WMD</w:t>
      </w:r>
      <w:r w:rsidRPr="00F44578">
        <w:rPr>
          <w:sz w:val="16"/>
        </w:rPr>
        <w:t xml:space="preserve">, </w:t>
      </w:r>
      <w:r w:rsidRPr="001B2054">
        <w:rPr>
          <w:rStyle w:val="StyleUnderline"/>
        </w:rPr>
        <w:t xml:space="preserve">resulting from poor security, </w:t>
      </w:r>
      <w:r w:rsidRPr="00AC46EA">
        <w:rPr>
          <w:rStyle w:val="StyleUnderline"/>
          <w:highlight w:val="green"/>
        </w:rPr>
        <w:t>can</w:t>
      </w:r>
      <w:r w:rsidRPr="001B2054">
        <w:rPr>
          <w:rStyle w:val="StyleUnderline"/>
        </w:rPr>
        <w:t xml:space="preserve"> also </w:t>
      </w:r>
      <w:r w:rsidRPr="00AC46EA">
        <w:rPr>
          <w:rStyle w:val="StyleUnderline"/>
          <w:highlight w:val="green"/>
        </w:rPr>
        <w:t>pose a threat to</w:t>
      </w:r>
      <w:r w:rsidRPr="001B2054">
        <w:rPr>
          <w:rStyle w:val="StyleUnderline"/>
        </w:rPr>
        <w:t xml:space="preserve"> U.S. national </w:t>
      </w:r>
      <w:r w:rsidRPr="00AC46EA">
        <w:rPr>
          <w:rStyle w:val="StyleUnderline"/>
          <w:highlight w:val="green"/>
        </w:rPr>
        <w:t>security</w:t>
      </w:r>
      <w:r w:rsidRPr="00F44578">
        <w:rPr>
          <w:sz w:val="16"/>
        </w:rPr>
        <w:t xml:space="preserve">. The case study on Pakistan, Syria and North Korea show how </w:t>
      </w:r>
      <w:r w:rsidRPr="001B2054">
        <w:rPr>
          <w:rStyle w:val="StyleUnderline"/>
        </w:rPr>
        <w:t xml:space="preserve">financial constraints affect weapons security making weapons vulnerable to theft, and how </w:t>
      </w:r>
      <w:r w:rsidRPr="00AC46EA">
        <w:rPr>
          <w:rStyle w:val="StyleUnderline"/>
          <w:highlight w:val="green"/>
        </w:rPr>
        <w:t>financial factors can influence WMD proliferation</w:t>
      </w:r>
      <w:r w:rsidRPr="00F44578">
        <w:rPr>
          <w:sz w:val="16"/>
        </w:rPr>
        <w:t xml:space="preserve"> by contributing to the motivating factors behind a trusted insider’s decision to sell weapons technology. The </w:t>
      </w:r>
      <w:r w:rsidRPr="001B2054">
        <w:rPr>
          <w:rStyle w:val="StyleUnderline"/>
        </w:rPr>
        <w:t xml:space="preserve">inherent </w:t>
      </w:r>
      <w:r w:rsidRPr="00AC46EA">
        <w:rPr>
          <w:rStyle w:val="StyleUnderline"/>
          <w:highlight w:val="green"/>
        </w:rPr>
        <w:t>vulnerabilities within</w:t>
      </w:r>
      <w:r w:rsidRPr="001B2054">
        <w:rPr>
          <w:rStyle w:val="StyleUnderline"/>
        </w:rPr>
        <w:t xml:space="preserve"> the global financial </w:t>
      </w:r>
      <w:r w:rsidRPr="00AC46EA">
        <w:rPr>
          <w:rStyle w:val="StyleUnderline"/>
          <w:highlight w:val="green"/>
        </w:rPr>
        <w:t>markets will provide terrorists’</w:t>
      </w:r>
      <w:r w:rsidRPr="001B2054">
        <w:rPr>
          <w:rStyle w:val="StyleUnderline"/>
        </w:rPr>
        <w:t xml:space="preserve"> organizations and other non-state groups</w:t>
      </w:r>
      <w:r w:rsidRPr="00F44578">
        <w:rPr>
          <w:sz w:val="16"/>
        </w:rPr>
        <w:t xml:space="preserve">, who object to the current international system or distribution of power, </w:t>
      </w:r>
      <w:r w:rsidRPr="001B2054">
        <w:rPr>
          <w:rStyle w:val="StyleUnderline"/>
        </w:rPr>
        <w:t xml:space="preserve">with </w:t>
      </w:r>
      <w:r w:rsidRPr="00AC46EA">
        <w:rPr>
          <w:rStyle w:val="StyleUnderline"/>
          <w:highlight w:val="green"/>
        </w:rPr>
        <w:t>opportunities to</w:t>
      </w:r>
      <w:r w:rsidRPr="001B2054">
        <w:rPr>
          <w:rStyle w:val="StyleUnderline"/>
        </w:rPr>
        <w:t xml:space="preserve"> disrupt global finance and perhaps </w:t>
      </w:r>
      <w:r w:rsidRPr="00AC46EA">
        <w:rPr>
          <w:rStyle w:val="StyleUnderline"/>
          <w:highlight w:val="green"/>
        </w:rPr>
        <w:t>weaken America’s status</w:t>
      </w:r>
      <w:r w:rsidRPr="00F44578">
        <w:rPr>
          <w:sz w:val="16"/>
        </w:rPr>
        <w:t>. A more ominous threat originates from states intent on increasing diversification of foreign currency holdings, establishing alternatives to the dollar for international trade, or engaging financial warfare against the United States.</w:t>
      </w:r>
    </w:p>
    <w:p w14:paraId="6C5033E1" w14:textId="77777777" w:rsidR="00E240C3" w:rsidRPr="001B2054" w:rsidRDefault="00E240C3" w:rsidP="00E240C3"/>
    <w:p w14:paraId="5BE3290F" w14:textId="77777777" w:rsidR="00E240C3" w:rsidRDefault="00E240C3" w:rsidP="00E240C3"/>
    <w:p w14:paraId="34AB1B10" w14:textId="77777777" w:rsidR="00E240C3" w:rsidRDefault="00E240C3" w:rsidP="00E240C3">
      <w:pPr>
        <w:pStyle w:val="Heading4"/>
      </w:pPr>
      <w:r>
        <w:t xml:space="preserve">Democracy </w:t>
      </w:r>
      <w:r w:rsidRPr="003344AF">
        <w:rPr>
          <w:u w:val="single"/>
        </w:rPr>
        <w:t>eradicates</w:t>
      </w:r>
      <w:r>
        <w:t xml:space="preserve"> war – best studies</w:t>
      </w:r>
    </w:p>
    <w:p w14:paraId="2339FCE5" w14:textId="77777777" w:rsidR="00E240C3" w:rsidRDefault="00E240C3" w:rsidP="00E240C3">
      <w:r w:rsidRPr="001440DF">
        <w:rPr>
          <w:rStyle w:val="Style13ptBold"/>
        </w:rPr>
        <w:t>Mazumder 17</w:t>
      </w:r>
      <w:r>
        <w:t xml:space="preserve"> - Department of Political Science, Harvard University [Soumyajit, 2017</w:t>
      </w:r>
      <w:r>
        <w:rPr>
          <w:i/>
        </w:rPr>
        <w:t xml:space="preserve">, </w:t>
      </w:r>
      <w:r w:rsidRPr="005C6FEB">
        <w:t>Autocracies and the international sources of cooperation</w:t>
      </w:r>
      <w:r>
        <w:t xml:space="preserve">, </w:t>
      </w:r>
      <w:r>
        <w:rPr>
          <w:i/>
        </w:rPr>
        <w:t>Journal of Peace Research, Vol. 54(3) 412–426,</w:t>
      </w:r>
      <w:r>
        <w:t xml:space="preserve"> Sage Pub, accessed 6/18/18]</w:t>
      </w:r>
    </w:p>
    <w:p w14:paraId="02A7ACFE" w14:textId="77777777" w:rsidR="00E240C3" w:rsidRPr="001440DF" w:rsidRDefault="00E240C3" w:rsidP="00E240C3">
      <w:pPr>
        <w:rPr>
          <w:rStyle w:val="StyleUnderline"/>
        </w:rPr>
      </w:pPr>
      <w:r w:rsidRPr="00AF3290">
        <w:rPr>
          <w:sz w:val="16"/>
        </w:rPr>
        <w:t xml:space="preserve">Recently, </w:t>
      </w:r>
      <w:r w:rsidRPr="001440DF">
        <w:rPr>
          <w:rStyle w:val="StyleUnderline"/>
        </w:rPr>
        <w:t>many scholars have highlighted the ways in which domestic institutions pacify interstate relations</w:t>
      </w:r>
      <w:r w:rsidRPr="00AF3290">
        <w:rPr>
          <w:sz w:val="16"/>
        </w:rPr>
        <w:t xml:space="preserve">. This literature, commonly known as the </w:t>
      </w:r>
      <w:r w:rsidRPr="001440DF">
        <w:rPr>
          <w:rStyle w:val="StyleUnderline"/>
        </w:rPr>
        <w:t>Democratic Peace literature</w:t>
      </w:r>
      <w:r w:rsidRPr="00AF3290">
        <w:rPr>
          <w:sz w:val="16"/>
        </w:rPr>
        <w:t xml:space="preserve">, </w:t>
      </w:r>
      <w:r w:rsidRPr="001440DF">
        <w:rPr>
          <w:rStyle w:val="StyleUnderline"/>
        </w:rPr>
        <w:t>argues that</w:t>
      </w:r>
      <w:r w:rsidRPr="00AF3290">
        <w:rPr>
          <w:sz w:val="16"/>
        </w:rPr>
        <w:t xml:space="preserve"> </w:t>
      </w:r>
      <w:r w:rsidRPr="00AC46EA">
        <w:rPr>
          <w:rStyle w:val="StyleUnderline"/>
          <w:highlight w:val="green"/>
        </w:rPr>
        <w:t>democracies tend not</w:t>
      </w:r>
      <w:r w:rsidRPr="001440DF">
        <w:rPr>
          <w:rStyle w:val="StyleUnderline"/>
        </w:rPr>
        <w:t xml:space="preserve"> to </w:t>
      </w:r>
      <w:r w:rsidRPr="00AC46EA">
        <w:rPr>
          <w:rStyle w:val="StyleUnderline"/>
          <w:highlight w:val="green"/>
        </w:rPr>
        <w:t>fight</w:t>
      </w:r>
      <w:r w:rsidRPr="00AF3290">
        <w:rPr>
          <w:sz w:val="16"/>
        </w:rPr>
        <w:t xml:space="preserve"> (Maoz &amp; Russett, 1993; Oneal et al., 1996; Bueno de Mesquita et al., 1999; Russett &amp; Oneal, 2001). As one scholar puts it, ‘the absence of war between democracies comes as close as anything we have to an empirical law in international relations’ (Levy, 1989). </w:t>
      </w:r>
      <w:r w:rsidRPr="00AC46EA">
        <w:rPr>
          <w:rStyle w:val="StyleUnderline"/>
          <w:highlight w:val="green"/>
        </w:rPr>
        <w:t>This findin</w:t>
      </w:r>
      <w:r w:rsidRPr="001440DF">
        <w:rPr>
          <w:rStyle w:val="StyleUnderline"/>
        </w:rPr>
        <w:t xml:space="preserve">g, </w:t>
      </w:r>
      <w:r w:rsidRPr="00AC46EA">
        <w:rPr>
          <w:rStyle w:val="StyleUnderline"/>
          <w:highlight w:val="green"/>
        </w:rPr>
        <w:t xml:space="preserve">having </w:t>
      </w:r>
      <w:r w:rsidRPr="00AC46EA">
        <w:rPr>
          <w:rStyle w:val="Emphasis"/>
          <w:highlight w:val="green"/>
        </w:rPr>
        <w:t>survived</w:t>
      </w:r>
      <w:r w:rsidRPr="001440DF">
        <w:rPr>
          <w:rStyle w:val="Emphasis"/>
        </w:rPr>
        <w:t xml:space="preserve"> </w:t>
      </w:r>
      <w:r w:rsidRPr="00AC46EA">
        <w:rPr>
          <w:rStyle w:val="Emphasis"/>
          <w:highlight w:val="green"/>
        </w:rPr>
        <w:t>multiple operationalizations, empirical specifications, and econometric models</w:t>
      </w:r>
      <w:r w:rsidRPr="00AC46EA">
        <w:rPr>
          <w:rStyle w:val="StyleUnderline"/>
          <w:highlight w:val="green"/>
        </w:rPr>
        <w:t xml:space="preserve">, is now a </w:t>
      </w:r>
      <w:r w:rsidRPr="00AC46EA">
        <w:rPr>
          <w:rStyle w:val="Emphasis"/>
          <w:highlight w:val="green"/>
        </w:rPr>
        <w:t>standard control variable</w:t>
      </w:r>
      <w:r w:rsidRPr="001440DF">
        <w:rPr>
          <w:rStyle w:val="StyleUnderline"/>
        </w:rPr>
        <w:t xml:space="preserve"> in the literature.</w:t>
      </w:r>
    </w:p>
    <w:p w14:paraId="75A450E8" w14:textId="77777777" w:rsidR="00E240C3" w:rsidRPr="00AF3290" w:rsidRDefault="00E240C3" w:rsidP="00E240C3">
      <w:pPr>
        <w:rPr>
          <w:sz w:val="16"/>
        </w:rPr>
      </w:pPr>
      <w:r w:rsidRPr="00AF3290">
        <w:rPr>
          <w:sz w:val="16"/>
        </w:rPr>
        <w:t xml:space="preserve">How does democratic regime type operate to pacify international relations? </w:t>
      </w:r>
      <w:r w:rsidRPr="002B7B71">
        <w:rPr>
          <w:rStyle w:val="StyleUnderline"/>
        </w:rPr>
        <w:t>One of the main mechanisms</w:t>
      </w:r>
      <w:r w:rsidRPr="00AF3290">
        <w:rPr>
          <w:sz w:val="16"/>
        </w:rPr>
        <w:t xml:space="preserve"> that </w:t>
      </w:r>
      <w:r w:rsidRPr="00AC46EA">
        <w:rPr>
          <w:rStyle w:val="StyleUnderline"/>
          <w:highlight w:val="green"/>
        </w:rPr>
        <w:t>scholars point to</w:t>
      </w:r>
      <w:r w:rsidRPr="002B7B71">
        <w:rPr>
          <w:rStyle w:val="StyleUnderline"/>
        </w:rPr>
        <w:t xml:space="preserve"> when explaining the democratic peace focuses on the role of </w:t>
      </w:r>
      <w:r w:rsidRPr="00AC46EA">
        <w:rPr>
          <w:rStyle w:val="Emphasis"/>
          <w:highlight w:val="green"/>
        </w:rPr>
        <w:t>audience costs</w:t>
      </w:r>
      <w:r w:rsidRPr="002B7B71">
        <w:rPr>
          <w:rStyle w:val="Emphasis"/>
        </w:rPr>
        <w:t xml:space="preserve"> in constraining leaders</w:t>
      </w:r>
      <w:r w:rsidRPr="00AF3290">
        <w:rPr>
          <w:sz w:val="16"/>
        </w:rPr>
        <w:t xml:space="preserve"> and helping them to signal their resolve (Fearon, 1994). Importantly, this </w:t>
      </w:r>
      <w:r w:rsidRPr="002B7B71">
        <w:rPr>
          <w:rStyle w:val="StyleUnderline"/>
        </w:rPr>
        <w:t>audience cost mechanism relies on the assumption that there is uncertainty over each leader’s willingness to go to war</w:t>
      </w:r>
      <w:r w:rsidRPr="00AF3290">
        <w:rPr>
          <w:sz w:val="16"/>
        </w:rPr>
        <w:t xml:space="preserve">. Proponents of the audience cost theory suggest that </w:t>
      </w:r>
      <w:r w:rsidRPr="002B7B71">
        <w:rPr>
          <w:rStyle w:val="StyleUnderline"/>
        </w:rPr>
        <w:t xml:space="preserve">the greater ability that a leader’s relevant domestic audience has to punish leaders who lose disputes or escalate crises, the </w:t>
      </w:r>
      <w:r w:rsidRPr="002B7B71">
        <w:rPr>
          <w:rStyle w:val="Emphasis"/>
        </w:rPr>
        <w:t>more one learns about the leader’s resolve</w:t>
      </w:r>
      <w:r w:rsidRPr="00AF3290">
        <w:rPr>
          <w:sz w:val="16"/>
        </w:rPr>
        <w:t xml:space="preserve"> (Fearon, 1995). Thus, </w:t>
      </w:r>
      <w:r w:rsidRPr="002B7B71">
        <w:rPr>
          <w:rStyle w:val="StyleUnderline"/>
        </w:rPr>
        <w:t xml:space="preserve">the potential for domestic audiences to </w:t>
      </w:r>
      <w:r w:rsidRPr="002B7B71">
        <w:rPr>
          <w:rStyle w:val="Emphasis"/>
        </w:rPr>
        <w:t>punish leaders</w:t>
      </w:r>
      <w:r w:rsidRPr="002B7B71">
        <w:rPr>
          <w:rStyle w:val="StyleUnderline"/>
        </w:rPr>
        <w:t xml:space="preserve"> for losing disputes or escalating crises</w:t>
      </w:r>
      <w:r w:rsidRPr="00AF3290">
        <w:rPr>
          <w:sz w:val="16"/>
        </w:rPr>
        <w:t xml:space="preserve"> </w:t>
      </w:r>
      <w:r w:rsidRPr="002B7B71">
        <w:rPr>
          <w:rStyle w:val="StyleUnderline"/>
        </w:rPr>
        <w:t xml:space="preserve">reveals information that helps states to settle their disputes </w:t>
      </w:r>
      <w:r w:rsidRPr="002B7B71">
        <w:rPr>
          <w:rStyle w:val="Emphasis"/>
        </w:rPr>
        <w:t>without going to war.</w:t>
      </w:r>
      <w:r w:rsidRPr="00AF3290">
        <w:rPr>
          <w:sz w:val="16"/>
        </w:rPr>
        <w:t xml:space="preserve"> Several </w:t>
      </w:r>
      <w:r w:rsidRPr="00AC46EA">
        <w:rPr>
          <w:rStyle w:val="StyleUnderline"/>
          <w:highlight w:val="green"/>
        </w:rPr>
        <w:t xml:space="preserve">scholars have tested and </w:t>
      </w:r>
      <w:r w:rsidRPr="00AC46EA">
        <w:rPr>
          <w:rStyle w:val="Emphasis"/>
          <w:highlight w:val="green"/>
        </w:rPr>
        <w:t>found evidence</w:t>
      </w:r>
      <w:r w:rsidRPr="002B7B71">
        <w:rPr>
          <w:rStyle w:val="StyleUnderline"/>
        </w:rPr>
        <w:t xml:space="preserve"> for this audience costs explanation (</w:t>
      </w:r>
      <w:r w:rsidRPr="002B7B71">
        <w:rPr>
          <w:rStyle w:val="Emphasis"/>
        </w:rPr>
        <w:t>Gelpi, 2001; Tomz, 2007</w:t>
      </w:r>
      <w:r w:rsidRPr="002B7B71">
        <w:rPr>
          <w:rStyle w:val="StyleUnderline"/>
        </w:rPr>
        <w:t>)</w:t>
      </w:r>
      <w:r w:rsidRPr="00AF3290">
        <w:rPr>
          <w:sz w:val="16"/>
        </w:rPr>
        <w:t>.2</w:t>
      </w:r>
    </w:p>
    <w:p w14:paraId="3BC0BCCF" w14:textId="77777777" w:rsidR="00E240C3" w:rsidRDefault="00E240C3" w:rsidP="00E240C3"/>
    <w:p w14:paraId="6C182A96" w14:textId="77777777" w:rsidR="00E240C3" w:rsidRDefault="00E240C3" w:rsidP="00E240C3">
      <w:pPr>
        <w:pStyle w:val="Heading3"/>
      </w:pPr>
      <w:r>
        <w:t>TURN</w:t>
      </w:r>
    </w:p>
    <w:p w14:paraId="7626B114" w14:textId="77777777" w:rsidR="00E240C3" w:rsidRPr="00BF5632" w:rsidRDefault="00E240C3" w:rsidP="00E240C3">
      <w:pPr>
        <w:pStyle w:val="Heading4"/>
        <w:rPr>
          <w:rFonts w:cs="Calibri"/>
        </w:rPr>
      </w:pPr>
      <w:r w:rsidRPr="00BF5632">
        <w:rPr>
          <w:rFonts w:cs="Calibri"/>
        </w:rPr>
        <w:t>Private sector development is happening now and is necessary to scale up and lock in India’s status as a powerhouse in space</w:t>
      </w:r>
    </w:p>
    <w:p w14:paraId="45643E62" w14:textId="77777777" w:rsidR="00E240C3" w:rsidRPr="00BF5632" w:rsidRDefault="00E240C3" w:rsidP="00E240C3">
      <w:r w:rsidRPr="00BF5632">
        <w:rPr>
          <w:rStyle w:val="Style13ptBold"/>
        </w:rPr>
        <w:t>EdexLive</w:t>
      </w:r>
      <w:r>
        <w:rPr>
          <w:rStyle w:val="Style13ptBold"/>
        </w:rPr>
        <w:t xml:space="preserve"> 20</w:t>
      </w:r>
      <w:r w:rsidRPr="00BF5632">
        <w:t>, 06-25</w:t>
      </w:r>
      <w:r w:rsidRPr="00AC46EA">
        <w:t>-2020, "Opening space sector will enable India to play important role in global space economy: ISRO chief," New</w:t>
      </w:r>
      <w:r w:rsidRPr="00BF5632">
        <w:t xml:space="preserve"> Indian Express, https://www.edexlive.com/news/2020/jun/25/opening-space-sector-will-enable-india-to-play-important-role-in-global-space-economy-isro-chief-12874.html TDI</w:t>
      </w:r>
    </w:p>
    <w:p w14:paraId="31BA01A8" w14:textId="77777777" w:rsidR="00E240C3" w:rsidRPr="0074671F" w:rsidRDefault="00E240C3" w:rsidP="00E240C3">
      <w:pPr>
        <w:rPr>
          <w:sz w:val="16"/>
        </w:rPr>
      </w:pPr>
      <w:r w:rsidRPr="00BF5632">
        <w:rPr>
          <w:rStyle w:val="StyleUnderline"/>
        </w:rPr>
        <w:t>SRO chief K Sivan</w:t>
      </w:r>
      <w:r w:rsidRPr="0074671F">
        <w:rPr>
          <w:sz w:val="16"/>
        </w:rPr>
        <w:t xml:space="preserve"> on Thursday stated that </w:t>
      </w:r>
      <w:r w:rsidRPr="00BF5632">
        <w:rPr>
          <w:rStyle w:val="Emphasis"/>
        </w:rPr>
        <w:t xml:space="preserve">opening the space sector for </w:t>
      </w:r>
      <w:r w:rsidRPr="00AC46EA">
        <w:rPr>
          <w:rStyle w:val="Emphasis"/>
          <w:highlight w:val="green"/>
        </w:rPr>
        <w:t>private enterprises</w:t>
      </w:r>
      <w:r w:rsidRPr="00BF5632">
        <w:rPr>
          <w:rStyle w:val="Emphasis"/>
        </w:rPr>
        <w:t xml:space="preserve"> will help scale up benefits from space technology</w:t>
      </w:r>
      <w:r w:rsidRPr="00BF5632">
        <w:rPr>
          <w:rStyle w:val="StyleUnderline"/>
        </w:rPr>
        <w:t xml:space="preserve"> and </w:t>
      </w:r>
      <w:r w:rsidRPr="00AC46EA">
        <w:rPr>
          <w:rStyle w:val="StyleUnderline"/>
          <w:highlight w:val="green"/>
        </w:rPr>
        <w:t xml:space="preserve">enable Indian industry to be an </w:t>
      </w:r>
      <w:r w:rsidRPr="00AC46EA">
        <w:rPr>
          <w:rStyle w:val="Emphasis"/>
          <w:highlight w:val="green"/>
        </w:rPr>
        <w:t>important player in the global space economy</w:t>
      </w:r>
      <w:r w:rsidRPr="00BF5632">
        <w:rPr>
          <w:rStyle w:val="Emphasis"/>
        </w:rPr>
        <w:t>.</w:t>
      </w:r>
      <w:r w:rsidRPr="00BF5632">
        <w:rPr>
          <w:rStyle w:val="StyleUnderline"/>
        </w:rPr>
        <w:t xml:space="preserve"> "If </w:t>
      </w:r>
      <w:r w:rsidRPr="0074671F">
        <w:rPr>
          <w:rStyle w:val="StyleUnderline"/>
        </w:rPr>
        <w:t xml:space="preserve">the </w:t>
      </w:r>
      <w:r w:rsidRPr="00AC46EA">
        <w:rPr>
          <w:rStyle w:val="Emphasis"/>
          <w:highlight w:val="green"/>
        </w:rPr>
        <w:t>space</w:t>
      </w:r>
      <w:r w:rsidRPr="0074671F">
        <w:rPr>
          <w:rStyle w:val="StyleUnderline"/>
        </w:rPr>
        <w:t xml:space="preserve"> sector</w:t>
      </w:r>
      <w:r w:rsidRPr="00BF5632">
        <w:rPr>
          <w:rStyle w:val="StyleUnderline"/>
        </w:rPr>
        <w:t xml:space="preserve"> is opened (for </w:t>
      </w:r>
      <w:r w:rsidRPr="00AC46EA">
        <w:rPr>
          <w:rStyle w:val="Emphasis"/>
          <w:highlight w:val="green"/>
        </w:rPr>
        <w:t>private enterprises</w:t>
      </w:r>
      <w:r w:rsidRPr="00BF5632">
        <w:rPr>
          <w:rStyle w:val="StyleUnderline"/>
        </w:rPr>
        <w:t xml:space="preserve">), the potential of the entire country can be utilised to </w:t>
      </w:r>
      <w:r w:rsidRPr="00AC46EA">
        <w:rPr>
          <w:rStyle w:val="StyleUnderline"/>
          <w:highlight w:val="green"/>
        </w:rPr>
        <w:t>scale up</w:t>
      </w:r>
      <w:r w:rsidRPr="00BF5632">
        <w:rPr>
          <w:rStyle w:val="StyleUnderline"/>
        </w:rPr>
        <w:t xml:space="preserve"> benefits from space </w:t>
      </w:r>
      <w:r w:rsidRPr="00AC46EA">
        <w:rPr>
          <w:rStyle w:val="Emphasis"/>
          <w:highlight w:val="green"/>
        </w:rPr>
        <w:t>tech</w:t>
      </w:r>
      <w:r w:rsidRPr="00BF5632">
        <w:rPr>
          <w:rStyle w:val="StyleUnderline"/>
        </w:rPr>
        <w:t xml:space="preserve">nology. It will not only result in the accelerated growth of the sector but also </w:t>
      </w:r>
      <w:r w:rsidRPr="00AC46EA">
        <w:rPr>
          <w:rStyle w:val="Emphasis"/>
          <w:highlight w:val="green"/>
        </w:rPr>
        <w:t>enable Indian industry to be an important player</w:t>
      </w:r>
      <w:r w:rsidRPr="00BF5632">
        <w:rPr>
          <w:rStyle w:val="StyleUnderline"/>
        </w:rPr>
        <w:t xml:space="preserve"> in the global space economy,"</w:t>
      </w:r>
      <w:r w:rsidRPr="0074671F">
        <w:rPr>
          <w:sz w:val="16"/>
        </w:rPr>
        <w:t xml:space="preserve"> the Indian Space Research Organisation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w:t>
      </w:r>
      <w:r w:rsidRPr="00AC46EA">
        <w:rPr>
          <w:rStyle w:val="Emphasis"/>
          <w:highlight w:val="green"/>
        </w:rPr>
        <w:t>reforms</w:t>
      </w:r>
      <w:r w:rsidRPr="00BF5632">
        <w:rPr>
          <w:rStyle w:val="StyleUnderline"/>
        </w:rPr>
        <w:t xml:space="preserve"> </w:t>
      </w:r>
      <w:r w:rsidRPr="00AC46EA">
        <w:rPr>
          <w:rStyle w:val="StyleUnderline"/>
          <w:highlight w:val="green"/>
        </w:rPr>
        <w:t xml:space="preserve">will put India in the </w:t>
      </w:r>
      <w:r w:rsidRPr="00AC46EA">
        <w:rPr>
          <w:rStyle w:val="Emphasis"/>
          <w:highlight w:val="green"/>
        </w:rPr>
        <w:t>league of few countries</w:t>
      </w:r>
      <w:r w:rsidRPr="00BF5632">
        <w:rPr>
          <w:rStyle w:val="StyleUnderline"/>
        </w:rPr>
        <w:t xml:space="preserve"> with efficient promotional and authorisation mechanism for private-sector space activities," </w:t>
      </w:r>
      <w:r w:rsidRPr="0074671F">
        <w:rPr>
          <w:sz w:val="16"/>
        </w:rPr>
        <w:t>he said. Talking about reforms that the government is planning to implement in the country's space sector, he said, "</w:t>
      </w:r>
      <w:r w:rsidRPr="00BF5632">
        <w:rPr>
          <w:rStyle w:val="StyleUnderline"/>
        </w:rPr>
        <w:t>Space sector, where India is among a handful of countries with advanced space technology, can play a significant role in boosting the industrial base of India." "The government's decision is to implement reform measures to leverage ISRO's achievement by opening the space sector for private enterprises,"</w:t>
      </w:r>
      <w:r w:rsidRPr="0074671F">
        <w:rPr>
          <w:sz w:val="16"/>
        </w:rPr>
        <w:t xml:space="preserve"> he added. He further said that "</w:t>
      </w:r>
      <w:r w:rsidRPr="00BF5632">
        <w:rPr>
          <w:rStyle w:val="StyleUnderline"/>
        </w:rPr>
        <w:t>Department of Space will promote sector space activities to enable it to provide end to end space services, including building and launching of rockets and satellites as well as providing space-based services on a commercial basis."</w:t>
      </w:r>
      <w:r w:rsidRPr="0074671F">
        <w:rPr>
          <w:sz w:val="16"/>
        </w:rPr>
        <w:t xml:space="preserve"> "</w:t>
      </w:r>
      <w:r w:rsidRPr="00BF5632">
        <w:rPr>
          <w:rStyle w:val="Emphasis"/>
        </w:rPr>
        <w:t>With this</w:t>
      </w:r>
      <w:r w:rsidRPr="0074671F">
        <w:rPr>
          <w:sz w:val="16"/>
        </w:rPr>
        <w:t xml:space="preserve">, there is an opportunity for large scale employment in the technology sector and </w:t>
      </w:r>
      <w:r w:rsidRPr="00AC46EA">
        <w:rPr>
          <w:rStyle w:val="Emphasis"/>
          <w:highlight w:val="green"/>
        </w:rPr>
        <w:t>India becoming a global technology powerhouse</w:t>
      </w:r>
      <w:r w:rsidRPr="00BF5632">
        <w:rPr>
          <w:rStyle w:val="Emphasis"/>
        </w:rPr>
        <w:t>,</w:t>
      </w:r>
      <w:r w:rsidRPr="0074671F">
        <w:rPr>
          <w:sz w:val="16"/>
        </w:rPr>
        <w:t>"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Authorisation Centre - for taking independent decisions with respect to permitting and regulating the activities of private companies in the space sector," said ISRO chief. "It will act as a national nodal agency for handholding and promoting the private sector in space endeavours and for this ISRO will share its technical expertise as well as facilities," he added.</w:t>
      </w:r>
    </w:p>
    <w:p w14:paraId="47DE4B85" w14:textId="77777777" w:rsidR="00E240C3" w:rsidRPr="00A112A1" w:rsidRDefault="00E240C3" w:rsidP="00E240C3">
      <w:pPr>
        <w:pStyle w:val="Heading4"/>
        <w:rPr>
          <w:b w:val="0"/>
          <w:bCs/>
          <w:sz w:val="20"/>
          <w:szCs w:val="18"/>
        </w:rPr>
      </w:pPr>
      <w:r>
        <w:t xml:space="preserve">Even if they win that the US will decline, India soft power </w:t>
      </w:r>
      <w:r>
        <w:rPr>
          <w:u w:val="single"/>
        </w:rPr>
        <w:t>alone</w:t>
      </w:r>
      <w:r>
        <w:t xml:space="preserve"> is sufficient to manage </w:t>
      </w:r>
      <w:r>
        <w:rPr>
          <w:u w:val="single"/>
        </w:rPr>
        <w:t>global governance</w:t>
      </w:r>
      <w:r>
        <w:t xml:space="preserve"> -- </w:t>
      </w:r>
      <w:r>
        <w:rPr>
          <w:u w:val="single"/>
        </w:rPr>
        <w:t>China can’t</w:t>
      </w:r>
      <w:r>
        <w:t>.</w:t>
      </w:r>
    </w:p>
    <w:p w14:paraId="3603FDB7" w14:textId="77777777" w:rsidR="00E240C3" w:rsidRPr="006B7D49" w:rsidRDefault="00E240C3" w:rsidP="00E240C3">
      <w:r w:rsidRPr="006B7D49">
        <w:rPr>
          <w:rStyle w:val="Style13ptBold"/>
        </w:rPr>
        <w:t>GPC 17</w:t>
      </w:r>
      <w:r w:rsidRPr="006B7D49">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52292B7F" w14:textId="77777777" w:rsidR="00E240C3" w:rsidRPr="006B7D49" w:rsidRDefault="00E240C3" w:rsidP="00E240C3">
      <w:pPr>
        <w:rPr>
          <w:sz w:val="16"/>
        </w:rPr>
      </w:pPr>
      <w:r w:rsidRPr="000961E4">
        <w:rPr>
          <w:sz w:val="16"/>
        </w:rPr>
        <w:t>Last</w:t>
      </w:r>
      <w:r w:rsidRPr="006B7D49">
        <w:rPr>
          <w:sz w:val="16"/>
        </w:rPr>
        <w:t xml:space="preserve"> </w:t>
      </w:r>
      <w:r w:rsidRPr="000961E4">
        <w:rPr>
          <w:sz w:val="16"/>
        </w:rPr>
        <w:t>month’s</w:t>
      </w:r>
      <w:r w:rsidRPr="006B7D49">
        <w:rPr>
          <w:sz w:val="16"/>
        </w:rPr>
        <w:t xml:space="preserve"> </w:t>
      </w:r>
      <w:r w:rsidRPr="000961E4">
        <w:rPr>
          <w:sz w:val="16"/>
        </w:rPr>
        <w:t>Sign</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Times</w:t>
      </w:r>
      <w:r w:rsidRPr="006B7D49">
        <w:rPr>
          <w:sz w:val="16"/>
        </w:rPr>
        <w:t xml:space="preserve"> </w:t>
      </w:r>
      <w:r w:rsidRPr="000961E4">
        <w:rPr>
          <w:sz w:val="16"/>
        </w:rPr>
        <w:t>highlighted</w:t>
      </w:r>
      <w:r w:rsidRPr="006B7D49">
        <w:rPr>
          <w:sz w:val="16"/>
        </w:rPr>
        <w:t xml:space="preserve"> </w:t>
      </w:r>
      <w:r w:rsidRPr="000961E4">
        <w:rPr>
          <w:sz w:val="16"/>
        </w:rPr>
        <w:t>what</w:t>
      </w:r>
      <w:r w:rsidRPr="006B7D49">
        <w:rPr>
          <w:sz w:val="16"/>
        </w:rPr>
        <w:t xml:space="preserve"> </w:t>
      </w:r>
      <w:r w:rsidRPr="000961E4">
        <w:rPr>
          <w:sz w:val="16"/>
        </w:rPr>
        <w:t>appear</w:t>
      </w:r>
      <w:r w:rsidRPr="006B7D49">
        <w:rPr>
          <w:sz w:val="16"/>
        </w:rPr>
        <w:t xml:space="preserve"> </w:t>
      </w:r>
      <w:r w:rsidRPr="000961E4">
        <w:rPr>
          <w:sz w:val="16"/>
        </w:rPr>
        <w:t>to</w:t>
      </w:r>
      <w:r w:rsidRPr="006B7D49">
        <w:rPr>
          <w:sz w:val="16"/>
        </w:rPr>
        <w:t xml:space="preserve"> </w:t>
      </w:r>
      <w:r w:rsidRPr="000961E4">
        <w:rPr>
          <w:sz w:val="16"/>
        </w:rPr>
        <w:t>be</w:t>
      </w:r>
      <w:r w:rsidRPr="006B7D49">
        <w:rPr>
          <w:sz w:val="16"/>
        </w:rPr>
        <w:t xml:space="preserve"> </w:t>
      </w:r>
      <w:r w:rsidRPr="000961E4">
        <w:rPr>
          <w:sz w:val="16"/>
        </w:rPr>
        <w:t>a</w:t>
      </w:r>
      <w:r w:rsidRPr="006B7D49">
        <w:rPr>
          <w:sz w:val="16"/>
        </w:rPr>
        <w:t xml:space="preserve"> </w:t>
      </w:r>
      <w:r w:rsidRPr="000961E4">
        <w:rPr>
          <w:sz w:val="16"/>
        </w:rPr>
        <w:t>series</w:t>
      </w:r>
      <w:r w:rsidRPr="006B7D49">
        <w:rPr>
          <w:sz w:val="16"/>
        </w:rPr>
        <w:t xml:space="preserve"> </w:t>
      </w:r>
      <w:r w:rsidRPr="000961E4">
        <w:rPr>
          <w:sz w:val="16"/>
        </w:rPr>
        <w:t>of</w:t>
      </w:r>
      <w:r w:rsidRPr="006B7D49">
        <w:rPr>
          <w:sz w:val="16"/>
        </w:rPr>
        <w:t xml:space="preserve"> </w:t>
      </w:r>
      <w:r w:rsidRPr="000961E4">
        <w:rPr>
          <w:sz w:val="16"/>
        </w:rPr>
        <w:t>US</w:t>
      </w:r>
      <w:r w:rsidRPr="006B7D49">
        <w:rPr>
          <w:sz w:val="16"/>
        </w:rPr>
        <w:t xml:space="preserve"> </w:t>
      </w:r>
      <w:r w:rsidRPr="000961E4">
        <w:rPr>
          <w:sz w:val="16"/>
        </w:rPr>
        <w:t>retreats</w:t>
      </w:r>
      <w:r w:rsidRPr="006B7D49">
        <w:rPr>
          <w:sz w:val="16"/>
        </w:rPr>
        <w:t xml:space="preserve"> </w:t>
      </w:r>
      <w:r w:rsidRPr="000961E4">
        <w:rPr>
          <w:sz w:val="16"/>
        </w:rPr>
        <w:t>from</w:t>
      </w:r>
      <w:r w:rsidRPr="006B7D49">
        <w:rPr>
          <w:sz w:val="16"/>
        </w:rPr>
        <w:t xml:space="preserve"> </w:t>
      </w:r>
      <w:r w:rsidRPr="000961E4">
        <w:rPr>
          <w:sz w:val="16"/>
        </w:rPr>
        <w:t>global</w:t>
      </w:r>
      <w:r w:rsidRPr="006B7D49">
        <w:rPr>
          <w:sz w:val="16"/>
        </w:rPr>
        <w:t xml:space="preserve"> </w:t>
      </w:r>
      <w:r w:rsidRPr="000961E4">
        <w:rPr>
          <w:sz w:val="16"/>
        </w:rPr>
        <w:t>leadership</w:t>
      </w:r>
      <w:r w:rsidRPr="006B7D49">
        <w:rPr>
          <w:sz w:val="16"/>
        </w:rPr>
        <w:t xml:space="preserve"> </w:t>
      </w:r>
      <w:r w:rsidRPr="000961E4">
        <w:rPr>
          <w:sz w:val="16"/>
        </w:rPr>
        <w:t>positions.</w:t>
      </w:r>
      <w:r w:rsidRPr="006B7D49">
        <w:rPr>
          <w:sz w:val="16"/>
        </w:rPr>
        <w:t xml:space="preserve"> </w:t>
      </w:r>
      <w:r w:rsidRPr="000961E4">
        <w:rPr>
          <w:sz w:val="16"/>
        </w:rPr>
        <w:t>With</w:t>
      </w:r>
      <w:r w:rsidRPr="006B7D49">
        <w:rPr>
          <w:sz w:val="16"/>
        </w:rPr>
        <w:t xml:space="preserve"> </w:t>
      </w:r>
      <w:r w:rsidRPr="000961E4">
        <w:rPr>
          <w:sz w:val="16"/>
        </w:rPr>
        <w:t>the</w:t>
      </w:r>
      <w:r w:rsidRPr="006B7D49">
        <w:rPr>
          <w:sz w:val="16"/>
        </w:rPr>
        <w:t xml:space="preserve"> </w:t>
      </w:r>
      <w:r w:rsidRPr="000961E4">
        <w:rPr>
          <w:sz w:val="16"/>
        </w:rPr>
        <w:t>geopolitical</w:t>
      </w:r>
      <w:r w:rsidRPr="006B7D49">
        <w:rPr>
          <w:sz w:val="16"/>
        </w:rPr>
        <w:t xml:space="preserve"> </w:t>
      </w:r>
      <w:r w:rsidRPr="000961E4">
        <w:rPr>
          <w:sz w:val="16"/>
        </w:rPr>
        <w:t>cards</w:t>
      </w:r>
      <w:r w:rsidRPr="006B7D49">
        <w:rPr>
          <w:sz w:val="16"/>
        </w:rPr>
        <w:t xml:space="preserve"> </w:t>
      </w:r>
      <w:r w:rsidRPr="000961E4">
        <w:rPr>
          <w:sz w:val="16"/>
        </w:rPr>
        <w:t>apparently</w:t>
      </w:r>
      <w:r w:rsidRPr="006B7D49">
        <w:rPr>
          <w:sz w:val="16"/>
        </w:rPr>
        <w:t xml:space="preserve"> </w:t>
      </w:r>
      <w:r w:rsidRPr="000961E4">
        <w:rPr>
          <w:sz w:val="16"/>
        </w:rPr>
        <w:t>being</w:t>
      </w:r>
      <w:r w:rsidRPr="006B7D49">
        <w:rPr>
          <w:sz w:val="16"/>
        </w:rPr>
        <w:t xml:space="preserve"> </w:t>
      </w:r>
      <w:r w:rsidRPr="000961E4">
        <w:rPr>
          <w:sz w:val="16"/>
        </w:rPr>
        <w:t>reshuffled</w:t>
      </w:r>
      <w:r w:rsidRPr="006B7D49">
        <w:rPr>
          <w:sz w:val="16"/>
        </w:rPr>
        <w:t xml:space="preserve"> </w:t>
      </w:r>
      <w:r w:rsidRPr="000961E4">
        <w:rPr>
          <w:sz w:val="16"/>
        </w:rPr>
        <w:t>across</w:t>
      </w:r>
      <w:r w:rsidRPr="006B7D49">
        <w:rPr>
          <w:sz w:val="16"/>
        </w:rPr>
        <w:t xml:space="preserve"> </w:t>
      </w:r>
      <w:r w:rsidRPr="000961E4">
        <w:rPr>
          <w:sz w:val="16"/>
        </w:rPr>
        <w:t>a</w:t>
      </w:r>
      <w:r w:rsidRPr="006B7D49">
        <w:rPr>
          <w:sz w:val="16"/>
        </w:rPr>
        <w:t xml:space="preserve"> </w:t>
      </w:r>
      <w:r w:rsidRPr="000961E4">
        <w:rPr>
          <w:sz w:val="16"/>
        </w:rPr>
        <w:t>wide</w:t>
      </w:r>
      <w:r w:rsidRPr="006B7D49">
        <w:rPr>
          <w:sz w:val="16"/>
        </w:rPr>
        <w:t xml:space="preserve"> </w:t>
      </w:r>
      <w:r w:rsidRPr="000961E4">
        <w:rPr>
          <w:sz w:val="16"/>
        </w:rPr>
        <w:t>range</w:t>
      </w:r>
      <w:r w:rsidRPr="006B7D49">
        <w:rPr>
          <w:sz w:val="16"/>
        </w:rPr>
        <w:t xml:space="preserve"> </w:t>
      </w:r>
      <w:r w:rsidRPr="000961E4">
        <w:rPr>
          <w:sz w:val="16"/>
        </w:rPr>
        <w:t>of</w:t>
      </w:r>
      <w:r w:rsidRPr="006B7D49">
        <w:rPr>
          <w:sz w:val="16"/>
        </w:rPr>
        <w:t xml:space="preserve"> </w:t>
      </w:r>
      <w:r w:rsidRPr="000961E4">
        <w:rPr>
          <w:sz w:val="16"/>
        </w:rPr>
        <w:t>defence,</w:t>
      </w:r>
      <w:r w:rsidRPr="006B7D49">
        <w:rPr>
          <w:sz w:val="16"/>
        </w:rPr>
        <w:t xml:space="preserve"> </w:t>
      </w:r>
      <w:r w:rsidRPr="0064679E">
        <w:rPr>
          <w:sz w:val="16"/>
        </w:rPr>
        <w:t xml:space="preserve">political and economic areas, </w:t>
      </w:r>
      <w:r w:rsidRPr="0064679E">
        <w:rPr>
          <w:rStyle w:val="StyleUnderline"/>
        </w:rPr>
        <w:t>America’s apparent withdrawal is creating opportunities for countries seeking to fill the resulting void, with China currently taking the most proactive steps</w:t>
      </w:r>
      <w:r w:rsidRPr="0064679E">
        <w:rPr>
          <w:sz w:val="16"/>
        </w:rPr>
        <w:t xml:space="preserve"> among the potential contenders. Beijing has already made clear its intent to play a more active role in matters of globalisation,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w:t>
      </w:r>
      <w:r w:rsidRPr="000961E4">
        <w:rPr>
          <w:sz w:val="16"/>
        </w:rPr>
        <w:t>,</w:t>
      </w:r>
      <w:r w:rsidRPr="006B7D49">
        <w:rPr>
          <w:sz w:val="16"/>
        </w:rPr>
        <w:t xml:space="preserve"> </w:t>
      </w:r>
      <w:r w:rsidRPr="000961E4">
        <w:rPr>
          <w:sz w:val="16"/>
        </w:rPr>
        <w:t>both</w:t>
      </w:r>
      <w:r w:rsidRPr="006B7D49">
        <w:rPr>
          <w:sz w:val="16"/>
        </w:rPr>
        <w:t xml:space="preserve"> </w:t>
      </w:r>
      <w:r w:rsidRPr="000961E4">
        <w:rPr>
          <w:sz w:val="16"/>
        </w:rPr>
        <w:t>within</w:t>
      </w:r>
      <w:r w:rsidRPr="006B7D49">
        <w:rPr>
          <w:sz w:val="16"/>
        </w:rPr>
        <w:t xml:space="preserve"> </w:t>
      </w:r>
      <w:r w:rsidRPr="000961E4">
        <w:rPr>
          <w:sz w:val="16"/>
        </w:rPr>
        <w:t>Asia</w:t>
      </w:r>
      <w:r w:rsidRPr="006B7D49">
        <w:rPr>
          <w:sz w:val="16"/>
        </w:rPr>
        <w:t xml:space="preserve"> </w:t>
      </w:r>
      <w:r w:rsidRPr="000961E4">
        <w:rPr>
          <w:sz w:val="16"/>
        </w:rPr>
        <w:t>and</w:t>
      </w:r>
      <w:r w:rsidRPr="006B7D49">
        <w:rPr>
          <w:sz w:val="16"/>
        </w:rPr>
        <w:t xml:space="preserve"> </w:t>
      </w:r>
      <w:r w:rsidRPr="000961E4">
        <w:rPr>
          <w:sz w:val="16"/>
        </w:rPr>
        <w:t>abroad.</w:t>
      </w:r>
      <w:r w:rsidRPr="006B7D49">
        <w:rPr>
          <w:sz w:val="16"/>
        </w:rPr>
        <w:t xml:space="preserve"> </w:t>
      </w:r>
      <w:r w:rsidRPr="000961E4">
        <w:rPr>
          <w:sz w:val="16"/>
        </w:rPr>
        <w:t>Further,</w:t>
      </w:r>
      <w:r w:rsidRPr="006B7D49">
        <w:rPr>
          <w:sz w:val="16"/>
        </w:rPr>
        <w:t xml:space="preserve"> </w:t>
      </w:r>
      <w:r w:rsidRPr="000961E4">
        <w:rPr>
          <w:sz w:val="16"/>
        </w:rPr>
        <w:t>China’s</w:t>
      </w:r>
      <w:r w:rsidRPr="006B7D49">
        <w:rPr>
          <w:sz w:val="16"/>
        </w:rPr>
        <w:t xml:space="preserve"> </w:t>
      </w:r>
      <w:r w:rsidRPr="000961E4">
        <w:rPr>
          <w:sz w:val="16"/>
        </w:rPr>
        <w:t>inability</w:t>
      </w:r>
      <w:r w:rsidRPr="006B7D49">
        <w:rPr>
          <w:sz w:val="16"/>
        </w:rPr>
        <w:t xml:space="preserve"> </w:t>
      </w:r>
      <w:r w:rsidRPr="000961E4">
        <w:rPr>
          <w:sz w:val="16"/>
        </w:rPr>
        <w:t>to</w:t>
      </w:r>
      <w:r w:rsidRPr="006B7D49">
        <w:rPr>
          <w:sz w:val="16"/>
        </w:rPr>
        <w:t xml:space="preserve"> </w:t>
      </w:r>
      <w:r w:rsidRPr="000961E4">
        <w:rPr>
          <w:sz w:val="16"/>
        </w:rPr>
        <w:t>lead</w:t>
      </w:r>
      <w:r w:rsidRPr="006B7D49">
        <w:rPr>
          <w:sz w:val="16"/>
        </w:rPr>
        <w:t xml:space="preserve"> </w:t>
      </w:r>
      <w:r w:rsidRPr="000961E4">
        <w:rPr>
          <w:sz w:val="16"/>
        </w:rPr>
        <w:t>on</w:t>
      </w:r>
      <w:r w:rsidRPr="006B7D49">
        <w:rPr>
          <w:sz w:val="16"/>
        </w:rPr>
        <w:t xml:space="preserve"> </w:t>
      </w:r>
      <w:r w:rsidRPr="000961E4">
        <w:rPr>
          <w:sz w:val="16"/>
        </w:rPr>
        <w:t>a</w:t>
      </w:r>
      <w:r w:rsidRPr="006B7D49">
        <w:rPr>
          <w:sz w:val="16"/>
        </w:rPr>
        <w:t xml:space="preserve"> </w:t>
      </w:r>
      <w:r w:rsidRPr="000961E4">
        <w:rPr>
          <w:sz w:val="16"/>
        </w:rPr>
        <w:t>broader</w:t>
      </w:r>
      <w:r w:rsidRPr="006B7D49">
        <w:rPr>
          <w:sz w:val="16"/>
        </w:rPr>
        <w:t xml:space="preserve"> </w:t>
      </w:r>
      <w:r w:rsidRPr="000961E4">
        <w:rPr>
          <w:sz w:val="16"/>
        </w:rPr>
        <w:t>set</w:t>
      </w:r>
      <w:r w:rsidRPr="006B7D49">
        <w:rPr>
          <w:sz w:val="16"/>
        </w:rPr>
        <w:t xml:space="preserve"> </w:t>
      </w:r>
      <w:r w:rsidRPr="000961E4">
        <w:rPr>
          <w:sz w:val="16"/>
        </w:rPr>
        <w:t>of</w:t>
      </w:r>
      <w:r w:rsidRPr="006B7D49">
        <w:rPr>
          <w:sz w:val="16"/>
        </w:rPr>
        <w:t xml:space="preserve"> </w:t>
      </w:r>
      <w:r w:rsidRPr="000961E4">
        <w:rPr>
          <w:sz w:val="16"/>
        </w:rPr>
        <w:t>issues</w:t>
      </w:r>
      <w:r w:rsidRPr="006B7D49">
        <w:rPr>
          <w:sz w:val="16"/>
        </w:rPr>
        <w:t xml:space="preserve"> </w:t>
      </w:r>
      <w:r w:rsidRPr="000961E4">
        <w:rPr>
          <w:sz w:val="16"/>
        </w:rPr>
        <w:t>related</w:t>
      </w:r>
      <w:r w:rsidRPr="006B7D49">
        <w:rPr>
          <w:sz w:val="16"/>
        </w:rPr>
        <w:t xml:space="preserve"> </w:t>
      </w:r>
      <w:r w:rsidRPr="000961E4">
        <w:rPr>
          <w:sz w:val="16"/>
        </w:rPr>
        <w:t>to</w:t>
      </w:r>
      <w:r w:rsidRPr="006B7D49">
        <w:rPr>
          <w:sz w:val="16"/>
        </w:rPr>
        <w:t xml:space="preserve"> </w:t>
      </w:r>
      <w:r w:rsidRPr="000961E4">
        <w:rPr>
          <w:sz w:val="16"/>
        </w:rPr>
        <w:t>matters</w:t>
      </w:r>
      <w:r w:rsidRPr="006B7D49">
        <w:rPr>
          <w:sz w:val="16"/>
        </w:rPr>
        <w:t xml:space="preserve"> </w:t>
      </w:r>
      <w:r w:rsidRPr="000961E4">
        <w:rPr>
          <w:sz w:val="16"/>
        </w:rPr>
        <w:t>such</w:t>
      </w:r>
      <w:r w:rsidRPr="006B7D49">
        <w:rPr>
          <w:sz w:val="16"/>
        </w:rPr>
        <w:t xml:space="preserve"> </w:t>
      </w:r>
      <w:r w:rsidRPr="000961E4">
        <w:rPr>
          <w:sz w:val="16"/>
        </w:rPr>
        <w:t>as</w:t>
      </w:r>
      <w:r w:rsidRPr="006B7D49">
        <w:rPr>
          <w:sz w:val="16"/>
        </w:rPr>
        <w:t xml:space="preserve"> </w:t>
      </w:r>
      <w:r w:rsidRPr="000961E4">
        <w:rPr>
          <w:sz w:val="16"/>
        </w:rPr>
        <w:t>human</w:t>
      </w:r>
      <w:r w:rsidRPr="006B7D49">
        <w:rPr>
          <w:sz w:val="16"/>
        </w:rPr>
        <w:t xml:space="preserve"> </w:t>
      </w:r>
      <w:r w:rsidRPr="000961E4">
        <w:rPr>
          <w:sz w:val="16"/>
        </w:rPr>
        <w:t>rights</w:t>
      </w:r>
      <w:r w:rsidRPr="006B7D49">
        <w:rPr>
          <w:sz w:val="16"/>
        </w:rPr>
        <w:t xml:space="preserve"> </w:t>
      </w:r>
      <w:r w:rsidRPr="000961E4">
        <w:rPr>
          <w:sz w:val="16"/>
        </w:rPr>
        <w:t>or</w:t>
      </w:r>
      <w:r w:rsidRPr="006B7D49">
        <w:rPr>
          <w:sz w:val="16"/>
        </w:rPr>
        <w:t xml:space="preserve"> </w:t>
      </w:r>
      <w:r w:rsidRPr="000961E4">
        <w:rPr>
          <w:sz w:val="16"/>
        </w:rPr>
        <w:t>regional</w:t>
      </w:r>
      <w:r w:rsidRPr="006B7D49">
        <w:rPr>
          <w:sz w:val="16"/>
        </w:rPr>
        <w:t xml:space="preserve"> </w:t>
      </w:r>
      <w:r w:rsidRPr="000961E4">
        <w:rPr>
          <w:sz w:val="16"/>
        </w:rPr>
        <w:t>security</w:t>
      </w:r>
      <w:r w:rsidRPr="006B7D49">
        <w:rPr>
          <w:sz w:val="16"/>
        </w:rPr>
        <w:t xml:space="preserve"> </w:t>
      </w:r>
      <w:r w:rsidRPr="000961E4">
        <w:rPr>
          <w:sz w:val="16"/>
        </w:rPr>
        <w:t>acts</w:t>
      </w:r>
      <w:r w:rsidRPr="006B7D49">
        <w:rPr>
          <w:sz w:val="16"/>
        </w:rPr>
        <w:t xml:space="preserve"> </w:t>
      </w:r>
      <w:r w:rsidRPr="000961E4">
        <w:rPr>
          <w:sz w:val="16"/>
        </w:rPr>
        <w:t>as</w:t>
      </w:r>
      <w:r w:rsidRPr="006B7D49">
        <w:rPr>
          <w:sz w:val="16"/>
        </w:rPr>
        <w:t xml:space="preserve"> </w:t>
      </w:r>
      <w:r w:rsidRPr="000961E4">
        <w:rPr>
          <w:sz w:val="16"/>
        </w:rPr>
        <w:t>a</w:t>
      </w:r>
      <w:r w:rsidRPr="006B7D49">
        <w:rPr>
          <w:sz w:val="16"/>
        </w:rPr>
        <w:t xml:space="preserve"> </w:t>
      </w:r>
      <w:r w:rsidRPr="000961E4">
        <w:rPr>
          <w:sz w:val="16"/>
        </w:rPr>
        <w:t>counter-weight</w:t>
      </w:r>
      <w:r w:rsidRPr="006B7D49">
        <w:rPr>
          <w:sz w:val="16"/>
        </w:rPr>
        <w:t xml:space="preserve"> </w:t>
      </w:r>
      <w:r w:rsidRPr="000961E4">
        <w:rPr>
          <w:sz w:val="16"/>
        </w:rPr>
        <w:t>to</w:t>
      </w:r>
      <w:r w:rsidRPr="006B7D49">
        <w:rPr>
          <w:sz w:val="16"/>
        </w:rPr>
        <w:t xml:space="preserve"> </w:t>
      </w:r>
      <w:r w:rsidRPr="000961E4">
        <w:rPr>
          <w:sz w:val="16"/>
        </w:rPr>
        <w:t>its</w:t>
      </w:r>
      <w:r w:rsidRPr="006B7D49">
        <w:rPr>
          <w:sz w:val="16"/>
        </w:rPr>
        <w:t xml:space="preserve"> </w:t>
      </w:r>
      <w:r w:rsidRPr="000961E4">
        <w:rPr>
          <w:sz w:val="16"/>
        </w:rPr>
        <w:t>leadership</w:t>
      </w:r>
      <w:r w:rsidRPr="006B7D49">
        <w:rPr>
          <w:sz w:val="16"/>
        </w:rPr>
        <w:t xml:space="preserve"> </w:t>
      </w:r>
      <w:r w:rsidRPr="000961E4">
        <w:rPr>
          <w:sz w:val="16"/>
        </w:rPr>
        <w:t>efforts</w:t>
      </w:r>
      <w:r w:rsidRPr="006B7D49">
        <w:rPr>
          <w:sz w:val="16"/>
        </w:rPr>
        <w:t xml:space="preserve"> </w:t>
      </w:r>
      <w:r w:rsidRPr="000961E4">
        <w:rPr>
          <w:sz w:val="16"/>
        </w:rPr>
        <w:t>and</w:t>
      </w:r>
      <w:r w:rsidRPr="006B7D49">
        <w:rPr>
          <w:sz w:val="16"/>
        </w:rPr>
        <w:t xml:space="preserve"> </w:t>
      </w:r>
      <w:r w:rsidRPr="000961E4">
        <w:rPr>
          <w:sz w:val="16"/>
        </w:rPr>
        <w:t>provides</w:t>
      </w:r>
      <w:r w:rsidRPr="006B7D49">
        <w:rPr>
          <w:sz w:val="16"/>
        </w:rPr>
        <w:t xml:space="preserve"> </w:t>
      </w:r>
      <w:r w:rsidRPr="000961E4">
        <w:rPr>
          <w:sz w:val="16"/>
        </w:rPr>
        <w:t>opportunities</w:t>
      </w:r>
      <w:r w:rsidRPr="006B7D49">
        <w:rPr>
          <w:sz w:val="16"/>
        </w:rPr>
        <w:t xml:space="preserve"> </w:t>
      </w:r>
      <w:r w:rsidRPr="000961E4">
        <w:rPr>
          <w:sz w:val="16"/>
        </w:rPr>
        <w:t>for</w:t>
      </w:r>
      <w:r w:rsidRPr="006B7D49">
        <w:rPr>
          <w:sz w:val="16"/>
        </w:rPr>
        <w:t xml:space="preserve"> </w:t>
      </w:r>
      <w:r w:rsidRPr="000961E4">
        <w:rPr>
          <w:sz w:val="16"/>
        </w:rPr>
        <w:t>other</w:t>
      </w:r>
      <w:r w:rsidRPr="006B7D49">
        <w:rPr>
          <w:sz w:val="16"/>
        </w:rPr>
        <w:t xml:space="preserve"> </w:t>
      </w:r>
      <w:r w:rsidRPr="000961E4">
        <w:rPr>
          <w:sz w:val="16"/>
        </w:rPr>
        <w:t>countries</w:t>
      </w:r>
      <w:r w:rsidRPr="006B7D49">
        <w:rPr>
          <w:sz w:val="16"/>
        </w:rPr>
        <w:t xml:space="preserve"> </w:t>
      </w:r>
      <w:r w:rsidRPr="000961E4">
        <w:rPr>
          <w:sz w:val="16"/>
        </w:rPr>
        <w:t>to</w:t>
      </w:r>
      <w:r w:rsidRPr="006B7D49">
        <w:rPr>
          <w:sz w:val="16"/>
        </w:rPr>
        <w:t xml:space="preserve"> </w:t>
      </w:r>
      <w:r w:rsidRPr="000961E4">
        <w:rPr>
          <w:sz w:val="16"/>
        </w:rPr>
        <w:t>fill</w:t>
      </w:r>
      <w:r w:rsidRPr="006B7D49">
        <w:rPr>
          <w:sz w:val="16"/>
        </w:rPr>
        <w:t xml:space="preserve"> </w:t>
      </w:r>
      <w:r w:rsidRPr="000961E4">
        <w:rPr>
          <w:sz w:val="16"/>
        </w:rPr>
        <w:t>the</w:t>
      </w:r>
      <w:r w:rsidRPr="006B7D49">
        <w:rPr>
          <w:sz w:val="16"/>
        </w:rPr>
        <w:t xml:space="preserve"> </w:t>
      </w:r>
      <w:r w:rsidRPr="000961E4">
        <w:rPr>
          <w:sz w:val="16"/>
        </w:rPr>
        <w:t>gaps</w:t>
      </w:r>
      <w:r w:rsidRPr="006B7D49">
        <w:rPr>
          <w:sz w:val="16"/>
        </w:rPr>
        <w:t xml:space="preserve"> </w:t>
      </w:r>
      <w:r w:rsidRPr="000961E4">
        <w:rPr>
          <w:sz w:val="16"/>
        </w:rPr>
        <w:t>being</w:t>
      </w:r>
      <w:r w:rsidRPr="006B7D49">
        <w:rPr>
          <w:sz w:val="16"/>
        </w:rPr>
        <w:t xml:space="preserve"> </w:t>
      </w:r>
      <w:r w:rsidRPr="000961E4">
        <w:rPr>
          <w:sz w:val="16"/>
        </w:rPr>
        <w:t>left</w:t>
      </w:r>
      <w:r w:rsidRPr="006B7D49">
        <w:rPr>
          <w:sz w:val="16"/>
        </w:rPr>
        <w:t xml:space="preserve"> </w:t>
      </w:r>
      <w:r w:rsidRPr="000961E4">
        <w:rPr>
          <w:sz w:val="16"/>
        </w:rPr>
        <w:t>by</w:t>
      </w:r>
      <w:r w:rsidRPr="006B7D49">
        <w:rPr>
          <w:sz w:val="16"/>
        </w:rPr>
        <w:t xml:space="preserve"> </w:t>
      </w:r>
      <w:r w:rsidRPr="000961E4">
        <w:rPr>
          <w:sz w:val="16"/>
        </w:rPr>
        <w:t>the</w:t>
      </w:r>
      <w:r w:rsidRPr="006B7D49">
        <w:rPr>
          <w:sz w:val="16"/>
        </w:rPr>
        <w:t xml:space="preserve"> </w:t>
      </w:r>
      <w:r w:rsidRPr="000961E4">
        <w:rPr>
          <w:sz w:val="16"/>
        </w:rPr>
        <w:t>United</w:t>
      </w:r>
      <w:r w:rsidRPr="006B7D49">
        <w:rPr>
          <w:sz w:val="16"/>
        </w:rPr>
        <w:t xml:space="preserve"> </w:t>
      </w:r>
      <w:r w:rsidRPr="000961E4">
        <w:rPr>
          <w:sz w:val="16"/>
        </w:rPr>
        <w:t>States.</w:t>
      </w:r>
      <w:r w:rsidRPr="006B7D49">
        <w:rPr>
          <w:sz w:val="16"/>
        </w:rPr>
        <w:t xml:space="preserve"> </w:t>
      </w:r>
      <w:r w:rsidRPr="00AC46EA">
        <w:rPr>
          <w:rStyle w:val="StyleUnderline"/>
          <w:highlight w:val="green"/>
        </w:rPr>
        <w:t>Among</w:t>
      </w:r>
      <w:r w:rsidRPr="006B7D49">
        <w:rPr>
          <w:rStyle w:val="StyleUnderline"/>
        </w:rPr>
        <w:t xml:space="preserve"> </w:t>
      </w:r>
      <w:r w:rsidRPr="000961E4">
        <w:rPr>
          <w:rStyle w:val="StyleUnderline"/>
        </w:rPr>
        <w:t>potential</w:t>
      </w:r>
      <w:r w:rsidRPr="006B7D49">
        <w:rPr>
          <w:rStyle w:val="StyleUnderline"/>
        </w:rPr>
        <w:t xml:space="preserve"> </w:t>
      </w:r>
      <w:r w:rsidRPr="00AC46EA">
        <w:rPr>
          <w:rStyle w:val="StyleUnderline"/>
          <w:highlight w:val="green"/>
        </w:rPr>
        <w:t>contenders for</w:t>
      </w:r>
      <w:r w:rsidRPr="006B7D49">
        <w:rPr>
          <w:rStyle w:val="StyleUnderline"/>
        </w:rPr>
        <w:t xml:space="preserve"> </w:t>
      </w:r>
      <w:r w:rsidRPr="000961E4">
        <w:rPr>
          <w:rStyle w:val="StyleUnderline"/>
        </w:rPr>
        <w:t>regional</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international</w:t>
      </w:r>
      <w:r w:rsidRPr="006B7D49">
        <w:rPr>
          <w:rStyle w:val="StyleUnderline"/>
        </w:rPr>
        <w:t xml:space="preserve"> </w:t>
      </w:r>
      <w:r w:rsidRPr="00AC46EA">
        <w:rPr>
          <w:rStyle w:val="StyleUnderline"/>
          <w:highlight w:val="green"/>
        </w:rPr>
        <w:t>leadership, India</w:t>
      </w:r>
      <w:r w:rsidRPr="000961E4">
        <w:rPr>
          <w:rStyle w:val="StyleUnderline"/>
        </w:rPr>
        <w:t>,</w:t>
      </w:r>
      <w:r w:rsidRPr="006B7D49">
        <w:rPr>
          <w:rStyle w:val="StyleUnderline"/>
        </w:rPr>
        <w:t xml:space="preserve"> </w:t>
      </w:r>
      <w:r w:rsidRPr="000961E4">
        <w:rPr>
          <w:rStyle w:val="StyleUnderline"/>
        </w:rPr>
        <w:t>as</w:t>
      </w:r>
      <w:r w:rsidRPr="006B7D49">
        <w:rPr>
          <w:rStyle w:val="StyleUnderline"/>
        </w:rPr>
        <w:t xml:space="preserve"> </w:t>
      </w:r>
      <w:r w:rsidRPr="00AC46EA">
        <w:rPr>
          <w:rStyle w:val="StyleUnderline"/>
          <w:highlight w:val="green"/>
        </w:rPr>
        <w:t>the</w:t>
      </w:r>
      <w:r w:rsidRPr="006B7D49">
        <w:rPr>
          <w:rStyle w:val="StyleUnderline"/>
        </w:rPr>
        <w:t xml:space="preserve"> </w:t>
      </w:r>
      <w:r w:rsidRPr="000961E4">
        <w:rPr>
          <w:rStyle w:val="StyleUnderline"/>
        </w:rPr>
        <w:t>world’s</w:t>
      </w:r>
      <w:r w:rsidRPr="006B7D49">
        <w:rPr>
          <w:rStyle w:val="StyleUnderline"/>
        </w:rPr>
        <w:t xml:space="preserve"> </w:t>
      </w:r>
      <w:r w:rsidRPr="00AC46EA">
        <w:rPr>
          <w:rStyle w:val="StyleUnderline"/>
          <w:highlight w:val="green"/>
        </w:rPr>
        <w:t>fastest growing economy</w:t>
      </w:r>
      <w:r w:rsidRPr="000961E4">
        <w:rPr>
          <w:rStyle w:val="StyleUnderline"/>
        </w:rPr>
        <w:t>,</w:t>
      </w:r>
      <w:r w:rsidRPr="006B7D49">
        <w:rPr>
          <w:rStyle w:val="StyleUnderline"/>
        </w:rPr>
        <w:t xml:space="preserve"> </w:t>
      </w:r>
      <w:r w:rsidRPr="000961E4">
        <w:rPr>
          <w:rStyle w:val="StyleUnderline"/>
        </w:rPr>
        <w:t>the</w:t>
      </w:r>
      <w:r w:rsidRPr="006B7D49">
        <w:rPr>
          <w:rStyle w:val="StyleUnderline"/>
        </w:rPr>
        <w:t xml:space="preserve"> </w:t>
      </w:r>
      <w:r w:rsidRPr="00AC46EA">
        <w:rPr>
          <w:rStyle w:val="StyleUnderline"/>
          <w:highlight w:val="green"/>
        </w:rPr>
        <w:t>largest democracy</w:t>
      </w:r>
      <w:r w:rsidRPr="006B7D49">
        <w:rPr>
          <w:sz w:val="16"/>
        </w:rPr>
        <w:t xml:space="preserve"> </w:t>
      </w:r>
      <w:r w:rsidRPr="000961E4">
        <w:rPr>
          <w:sz w:val="16"/>
        </w:rPr>
        <w:t>and</w:t>
      </w:r>
      <w:r w:rsidRPr="006B7D49">
        <w:rPr>
          <w:sz w:val="16"/>
        </w:rPr>
        <w:t xml:space="preserve"> </w:t>
      </w:r>
      <w:r w:rsidRPr="000961E4">
        <w:rPr>
          <w:sz w:val="16"/>
        </w:rPr>
        <w:t>(potentially[1])</w:t>
      </w:r>
      <w:r w:rsidRPr="006B7D49">
        <w:rPr>
          <w:sz w:val="16"/>
        </w:rPr>
        <w:t xml:space="preserve"> </w:t>
      </w:r>
      <w:r w:rsidRPr="000961E4">
        <w:rPr>
          <w:sz w:val="16"/>
        </w:rPr>
        <w:t>the</w:t>
      </w:r>
      <w:r w:rsidRPr="006B7D49">
        <w:rPr>
          <w:sz w:val="16"/>
        </w:rPr>
        <w:t xml:space="preserve"> </w:t>
      </w:r>
      <w:r w:rsidRPr="000961E4">
        <w:rPr>
          <w:sz w:val="16"/>
        </w:rPr>
        <w:t>most</w:t>
      </w:r>
      <w:r w:rsidRPr="006B7D49">
        <w:rPr>
          <w:sz w:val="16"/>
        </w:rPr>
        <w:t xml:space="preserve"> </w:t>
      </w:r>
      <w:r w:rsidRPr="000961E4">
        <w:rPr>
          <w:sz w:val="16"/>
        </w:rPr>
        <w:t>populous</w:t>
      </w:r>
      <w:r w:rsidRPr="006B7D49">
        <w:rPr>
          <w:sz w:val="16"/>
        </w:rPr>
        <w:t xml:space="preserve"> </w:t>
      </w:r>
      <w:r w:rsidRPr="000961E4">
        <w:rPr>
          <w:sz w:val="16"/>
        </w:rPr>
        <w:t>country,</w:t>
      </w:r>
      <w:r w:rsidRPr="006B7D49">
        <w:rPr>
          <w:sz w:val="16"/>
        </w:rPr>
        <w:t xml:space="preserve"> </w:t>
      </w:r>
      <w:r w:rsidRPr="000961E4">
        <w:rPr>
          <w:sz w:val="16"/>
        </w:rPr>
        <w:t>clearly</w:t>
      </w:r>
      <w:r w:rsidRPr="006B7D49">
        <w:rPr>
          <w:sz w:val="16"/>
        </w:rPr>
        <w:t xml:space="preserve"> </w:t>
      </w:r>
      <w:r w:rsidRPr="00AC46EA">
        <w:rPr>
          <w:rStyle w:val="StyleUnderline"/>
          <w:highlight w:val="green"/>
        </w:rPr>
        <w:t>has critical assets to leverage</w:t>
      </w:r>
      <w:r w:rsidRPr="006B7D49">
        <w:rPr>
          <w:rStyle w:val="StyleUnderline"/>
        </w:rPr>
        <w:t xml:space="preserve"> </w:t>
      </w:r>
      <w:r w:rsidRPr="000961E4">
        <w:rPr>
          <w:rStyle w:val="StyleUnderline"/>
        </w:rPr>
        <w:t>across</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number</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spheres.</w:t>
      </w:r>
      <w:r w:rsidRPr="006B7D49">
        <w:rPr>
          <w:rStyle w:val="StyleUnderline"/>
        </w:rPr>
        <w:t xml:space="preserve"> </w:t>
      </w:r>
      <w:r w:rsidRPr="000961E4">
        <w:rPr>
          <w:rStyle w:val="StyleUnderline"/>
        </w:rPr>
        <w:t>Bringing</w:t>
      </w:r>
      <w:r w:rsidRPr="006B7D49">
        <w:rPr>
          <w:rStyle w:val="StyleUnderline"/>
        </w:rPr>
        <w:t xml:space="preserve"> </w:t>
      </w:r>
      <w:r w:rsidRPr="000961E4">
        <w:rPr>
          <w:rStyle w:val="StyleUnderline"/>
        </w:rPr>
        <w:t>these</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bear</w:t>
      </w:r>
      <w:r w:rsidRPr="006B7D49">
        <w:rPr>
          <w:sz w:val="16"/>
        </w:rPr>
        <w:t xml:space="preserve"> </w:t>
      </w:r>
      <w:r w:rsidRPr="000961E4">
        <w:rPr>
          <w:sz w:val="16"/>
        </w:rPr>
        <w:t>though</w:t>
      </w:r>
      <w:r w:rsidRPr="006B7D49">
        <w:rPr>
          <w:sz w:val="16"/>
        </w:rPr>
        <w:t xml:space="preserve"> </w:t>
      </w:r>
      <w:r w:rsidRPr="000961E4">
        <w:rPr>
          <w:rStyle w:val="StyleUnderline"/>
        </w:rPr>
        <w:t>will</w:t>
      </w:r>
      <w:r w:rsidRPr="006B7D49">
        <w:rPr>
          <w:rStyle w:val="StyleUnderline"/>
        </w:rPr>
        <w:t xml:space="preserve"> </w:t>
      </w:r>
      <w:r w:rsidRPr="000961E4">
        <w:rPr>
          <w:rStyle w:val="StyleUnderline"/>
        </w:rPr>
        <w:t>require</w:t>
      </w:r>
      <w:r w:rsidRPr="006B7D49">
        <w:rPr>
          <w:rStyle w:val="StyleUnderline"/>
        </w:rPr>
        <w:t xml:space="preserve"> </w:t>
      </w:r>
      <w:r w:rsidRPr="000961E4">
        <w:rPr>
          <w:rStyle w:val="StyleUnderline"/>
        </w:rPr>
        <w:t>India</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be</w:t>
      </w:r>
      <w:r w:rsidRPr="006B7D49">
        <w:rPr>
          <w:rStyle w:val="StyleUnderline"/>
        </w:rPr>
        <w:t xml:space="preserve"> </w:t>
      </w:r>
      <w:r w:rsidRPr="000961E4">
        <w:rPr>
          <w:rStyle w:val="StyleUnderline"/>
        </w:rPr>
        <w:t>far</w:t>
      </w:r>
      <w:r w:rsidRPr="006B7D49">
        <w:rPr>
          <w:rStyle w:val="StyleUnderline"/>
        </w:rPr>
        <w:t xml:space="preserve"> </w:t>
      </w:r>
      <w:r w:rsidRPr="000961E4">
        <w:rPr>
          <w:rStyle w:val="StyleUnderline"/>
        </w:rPr>
        <w:t>more</w:t>
      </w:r>
      <w:r w:rsidRPr="006B7D49">
        <w:rPr>
          <w:rStyle w:val="StyleUnderline"/>
        </w:rPr>
        <w:t xml:space="preserve"> </w:t>
      </w:r>
      <w:r w:rsidRPr="000961E4">
        <w:rPr>
          <w:rStyle w:val="StyleUnderline"/>
        </w:rPr>
        <w:t>bold</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strategic</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handling</w:t>
      </w:r>
      <w:r w:rsidRPr="006B7D49">
        <w:rPr>
          <w:sz w:val="16"/>
        </w:rPr>
        <w:t xml:space="preserve"> </w:t>
      </w:r>
      <w:r w:rsidRPr="000961E4">
        <w:rPr>
          <w:sz w:val="16"/>
        </w:rPr>
        <w:t>both</w:t>
      </w:r>
      <w:r w:rsidRPr="006B7D49">
        <w:rPr>
          <w:sz w:val="16"/>
        </w:rPr>
        <w:t xml:space="preserve"> </w:t>
      </w:r>
      <w:r w:rsidRPr="000961E4">
        <w:rPr>
          <w:rStyle w:val="StyleUnderline"/>
        </w:rPr>
        <w:t>international</w:t>
      </w:r>
      <w:r w:rsidRPr="006B7D49">
        <w:rPr>
          <w:rStyle w:val="StyleUnderline"/>
        </w:rPr>
        <w:t xml:space="preserve"> </w:t>
      </w:r>
      <w:r w:rsidRPr="000961E4">
        <w:rPr>
          <w:rStyle w:val="StyleUnderline"/>
        </w:rPr>
        <w:t>affairs</w:t>
      </w:r>
      <w:r w:rsidRPr="006B7D49">
        <w:rPr>
          <w:sz w:val="16"/>
        </w:rPr>
        <w:t xml:space="preserve"> </w:t>
      </w:r>
      <w:r w:rsidRPr="000961E4">
        <w:rPr>
          <w:sz w:val="16"/>
        </w:rPr>
        <w:t>and</w:t>
      </w:r>
      <w:r w:rsidRPr="006B7D49">
        <w:rPr>
          <w:sz w:val="16"/>
        </w:rPr>
        <w:t xml:space="preserve"> </w:t>
      </w:r>
      <w:r w:rsidRPr="000961E4">
        <w:rPr>
          <w:sz w:val="16"/>
        </w:rPr>
        <w:t>in</w:t>
      </w:r>
      <w:r w:rsidRPr="006B7D49">
        <w:rPr>
          <w:sz w:val="16"/>
        </w:rPr>
        <w:t xml:space="preserve"> </w:t>
      </w:r>
      <w:r w:rsidRPr="000961E4">
        <w:rPr>
          <w:sz w:val="16"/>
        </w:rPr>
        <w:t>making</w:t>
      </w:r>
      <w:r w:rsidRPr="006B7D49">
        <w:rPr>
          <w:sz w:val="16"/>
        </w:rPr>
        <w:t xml:space="preserve"> </w:t>
      </w:r>
      <w:r w:rsidRPr="000961E4">
        <w:rPr>
          <w:sz w:val="16"/>
        </w:rPr>
        <w:t>strong</w:t>
      </w:r>
      <w:r w:rsidRPr="006B7D49">
        <w:rPr>
          <w:sz w:val="16"/>
        </w:rPr>
        <w:t xml:space="preserve"> </w:t>
      </w:r>
      <w:r w:rsidRPr="000961E4">
        <w:rPr>
          <w:sz w:val="16"/>
        </w:rPr>
        <w:t>domestic</w:t>
      </w:r>
      <w:r w:rsidRPr="006B7D49">
        <w:rPr>
          <w:sz w:val="16"/>
        </w:rPr>
        <w:t xml:space="preserve"> </w:t>
      </w:r>
      <w:r w:rsidRPr="000961E4">
        <w:rPr>
          <w:sz w:val="16"/>
        </w:rPr>
        <w:t>progress,</w:t>
      </w:r>
      <w:r w:rsidRPr="006B7D49">
        <w:rPr>
          <w:sz w:val="16"/>
        </w:rPr>
        <w:t xml:space="preserve"> </w:t>
      </w:r>
      <w:r w:rsidRPr="000961E4">
        <w:rPr>
          <w:sz w:val="16"/>
        </w:rPr>
        <w:t>both</w:t>
      </w:r>
      <w:r w:rsidRPr="006B7D49">
        <w:rPr>
          <w:sz w:val="16"/>
        </w:rPr>
        <w:t xml:space="preserve"> </w:t>
      </w:r>
      <w:r w:rsidRPr="000961E4">
        <w:rPr>
          <w:sz w:val="16"/>
        </w:rPr>
        <w:t>are</w:t>
      </w:r>
      <w:r w:rsidRPr="006B7D49">
        <w:rPr>
          <w:sz w:val="16"/>
        </w:rPr>
        <w:t xml:space="preserve"> </w:t>
      </w:r>
      <w:r w:rsidRPr="000961E4">
        <w:rPr>
          <w:sz w:val="16"/>
        </w:rPr>
        <w:t>matters</w:t>
      </w:r>
      <w:r w:rsidRPr="006B7D49">
        <w:rPr>
          <w:sz w:val="16"/>
        </w:rPr>
        <w:t xml:space="preserve"> </w:t>
      </w:r>
      <w:r w:rsidRPr="000961E4">
        <w:rPr>
          <w:sz w:val="16"/>
        </w:rPr>
        <w:t>that</w:t>
      </w:r>
      <w:r w:rsidRPr="006B7D49">
        <w:rPr>
          <w:sz w:val="16"/>
        </w:rPr>
        <w:t xml:space="preserve"> </w:t>
      </w:r>
      <w:r w:rsidRPr="000961E4">
        <w:rPr>
          <w:sz w:val="16"/>
        </w:rPr>
        <w:t>have</w:t>
      </w:r>
      <w:r w:rsidRPr="006B7D49">
        <w:rPr>
          <w:sz w:val="16"/>
        </w:rPr>
        <w:t xml:space="preserve"> </w:t>
      </w:r>
      <w:r w:rsidRPr="000961E4">
        <w:rPr>
          <w:sz w:val="16"/>
        </w:rPr>
        <w:t>proved</w:t>
      </w:r>
      <w:r w:rsidRPr="006B7D49">
        <w:rPr>
          <w:sz w:val="16"/>
        </w:rPr>
        <w:t xml:space="preserve"> </w:t>
      </w:r>
      <w:r w:rsidRPr="000961E4">
        <w:rPr>
          <w:sz w:val="16"/>
        </w:rPr>
        <w:t>elusive</w:t>
      </w:r>
      <w:r w:rsidRPr="006B7D49">
        <w:rPr>
          <w:sz w:val="16"/>
        </w:rPr>
        <w:t xml:space="preserve"> </w:t>
      </w:r>
      <w:r w:rsidRPr="000961E4">
        <w:rPr>
          <w:sz w:val="16"/>
        </w:rPr>
        <w:t>to</w:t>
      </w:r>
      <w:r w:rsidRPr="006B7D49">
        <w:rPr>
          <w:sz w:val="16"/>
        </w:rPr>
        <w:t xml:space="preserve"> </w:t>
      </w:r>
      <w:r w:rsidRPr="000961E4">
        <w:rPr>
          <w:sz w:val="16"/>
        </w:rPr>
        <w:t>date.</w:t>
      </w:r>
      <w:r w:rsidRPr="006B7D49">
        <w:rPr>
          <w:sz w:val="16"/>
        </w:rPr>
        <w:t xml:space="preserve"> </w:t>
      </w:r>
      <w:r w:rsidRPr="000961E4">
        <w:rPr>
          <w:sz w:val="16"/>
        </w:rPr>
        <w:t>However,</w:t>
      </w:r>
      <w:r w:rsidRPr="006B7D49">
        <w:rPr>
          <w:sz w:val="16"/>
        </w:rPr>
        <w:t xml:space="preserve"> </w:t>
      </w:r>
      <w:r w:rsidRPr="000961E4">
        <w:rPr>
          <w:rStyle w:val="StyleUnderline"/>
        </w:rPr>
        <w:t>if</w:t>
      </w:r>
      <w:r w:rsidRPr="006B7D49">
        <w:rPr>
          <w:rStyle w:val="StyleUnderline"/>
        </w:rPr>
        <w:t xml:space="preserve"> </w:t>
      </w:r>
      <w:r w:rsidRPr="000961E4">
        <w:rPr>
          <w:rStyle w:val="StyleUnderline"/>
        </w:rPr>
        <w:t>India</w:t>
      </w:r>
      <w:r w:rsidRPr="006B7D49">
        <w:rPr>
          <w:rStyle w:val="StyleUnderline"/>
        </w:rPr>
        <w:t xml:space="preserve"> </w:t>
      </w:r>
      <w:r w:rsidRPr="000961E4">
        <w:rPr>
          <w:rStyle w:val="StyleUnderline"/>
        </w:rPr>
        <w:t>can</w:t>
      </w:r>
      <w:r w:rsidRPr="006B7D49">
        <w:rPr>
          <w:rStyle w:val="StyleUnderline"/>
        </w:rPr>
        <w:t xml:space="preserve"> </w:t>
      </w:r>
      <w:r w:rsidRPr="000961E4">
        <w:rPr>
          <w:rStyle w:val="StyleUnderline"/>
        </w:rPr>
        <w:t>achieve</w:t>
      </w:r>
      <w:r w:rsidRPr="006B7D49">
        <w:rPr>
          <w:rStyle w:val="StyleUnderline"/>
        </w:rPr>
        <w:t xml:space="preserve"> </w:t>
      </w:r>
      <w:r w:rsidRPr="000961E4">
        <w:rPr>
          <w:rStyle w:val="StyleUnderline"/>
        </w:rPr>
        <w:t>this,</w:t>
      </w:r>
      <w:r w:rsidRPr="006B7D49">
        <w:rPr>
          <w:rStyle w:val="StyleUnderline"/>
        </w:rPr>
        <w:t xml:space="preserve"> </w:t>
      </w:r>
      <w:r w:rsidRPr="000961E4">
        <w:rPr>
          <w:rStyle w:val="StyleUnderline"/>
        </w:rPr>
        <w:t>it</w:t>
      </w:r>
      <w:r w:rsidRPr="006B7D49">
        <w:rPr>
          <w:rStyle w:val="StyleUnderline"/>
        </w:rPr>
        <w:t xml:space="preserve"> </w:t>
      </w:r>
      <w:r w:rsidRPr="000961E4">
        <w:rPr>
          <w:rStyle w:val="StyleUnderline"/>
        </w:rPr>
        <w:t>has</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potential</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create</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virtuous</w:t>
      </w:r>
      <w:r w:rsidRPr="006B7D49">
        <w:rPr>
          <w:rStyle w:val="StyleUnderline"/>
        </w:rPr>
        <w:t xml:space="preserve"> </w:t>
      </w:r>
      <w:r w:rsidRPr="000961E4">
        <w:rPr>
          <w:rStyle w:val="StyleUnderline"/>
        </w:rPr>
        <w:t>circle</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domestic</w:t>
      </w:r>
      <w:r w:rsidRPr="006B7D49">
        <w:rPr>
          <w:rStyle w:val="StyleUnderline"/>
        </w:rPr>
        <w:t xml:space="preserve"> </w:t>
      </w:r>
      <w:r w:rsidRPr="000961E4">
        <w:rPr>
          <w:rStyle w:val="StyleUnderline"/>
        </w:rPr>
        <w:t>development</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international</w:t>
      </w:r>
      <w:r w:rsidRPr="006B7D49">
        <w:rPr>
          <w:rStyle w:val="StyleUnderline"/>
        </w:rPr>
        <w:t xml:space="preserve"> </w:t>
      </w:r>
      <w:r w:rsidRPr="000961E4">
        <w:rPr>
          <w:rStyle w:val="StyleUnderline"/>
        </w:rPr>
        <w:t>leadership</w:t>
      </w:r>
      <w:r w:rsidRPr="006B7D49">
        <w:rPr>
          <w:sz w:val="16"/>
        </w:rPr>
        <w:t xml:space="preserve"> </w:t>
      </w:r>
      <w:r w:rsidRPr="000961E4">
        <w:rPr>
          <w:sz w:val="16"/>
        </w:rPr>
        <w:t>similar</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one</w:t>
      </w:r>
      <w:r w:rsidRPr="006B7D49">
        <w:rPr>
          <w:sz w:val="16"/>
        </w:rPr>
        <w:t xml:space="preserve"> </w:t>
      </w:r>
      <w:r w:rsidRPr="000961E4">
        <w:rPr>
          <w:sz w:val="16"/>
        </w:rPr>
        <w:t>that</w:t>
      </w:r>
      <w:r w:rsidRPr="006B7D49">
        <w:rPr>
          <w:sz w:val="16"/>
        </w:rPr>
        <w:t xml:space="preserve"> </w:t>
      </w:r>
      <w:r w:rsidRPr="000961E4">
        <w:rPr>
          <w:sz w:val="16"/>
        </w:rPr>
        <w:t>has</w:t>
      </w:r>
      <w:r w:rsidRPr="006B7D49">
        <w:rPr>
          <w:sz w:val="16"/>
        </w:rPr>
        <w:t xml:space="preserve"> </w:t>
      </w:r>
      <w:r w:rsidRPr="000961E4">
        <w:rPr>
          <w:sz w:val="16"/>
        </w:rPr>
        <w:t>underwritten</w:t>
      </w:r>
      <w:r w:rsidRPr="006B7D49">
        <w:rPr>
          <w:sz w:val="16"/>
        </w:rPr>
        <w:t xml:space="preserve"> </w:t>
      </w:r>
      <w:r w:rsidRPr="000961E4">
        <w:rPr>
          <w:sz w:val="16"/>
        </w:rPr>
        <w:t>US</w:t>
      </w:r>
      <w:r w:rsidRPr="006B7D49">
        <w:rPr>
          <w:sz w:val="16"/>
        </w:rPr>
        <w:t xml:space="preserve"> </w:t>
      </w:r>
      <w:r w:rsidRPr="000961E4">
        <w:rPr>
          <w:sz w:val="16"/>
        </w:rPr>
        <w:t>prosperity</w:t>
      </w:r>
      <w:r w:rsidRPr="006B7D49">
        <w:rPr>
          <w:sz w:val="16"/>
        </w:rPr>
        <w:t xml:space="preserve"> </w:t>
      </w:r>
      <w:r w:rsidRPr="000961E4">
        <w:rPr>
          <w:sz w:val="16"/>
        </w:rPr>
        <w:t>for</w:t>
      </w:r>
      <w:r w:rsidRPr="006B7D49">
        <w:rPr>
          <w:sz w:val="16"/>
        </w:rPr>
        <w:t xml:space="preserve"> </w:t>
      </w:r>
      <w:r w:rsidRPr="000961E4">
        <w:rPr>
          <w:sz w:val="16"/>
        </w:rPr>
        <w:t>over</w:t>
      </w:r>
      <w:r w:rsidRPr="006B7D49">
        <w:rPr>
          <w:sz w:val="16"/>
        </w:rPr>
        <w:t xml:space="preserve"> </w:t>
      </w:r>
      <w:r w:rsidRPr="000961E4">
        <w:rPr>
          <w:sz w:val="16"/>
        </w:rPr>
        <w:t>two</w:t>
      </w:r>
      <w:r w:rsidRPr="006B7D49">
        <w:rPr>
          <w:sz w:val="16"/>
        </w:rPr>
        <w:t xml:space="preserve"> </w:t>
      </w:r>
      <w:r w:rsidRPr="000961E4">
        <w:rPr>
          <w:sz w:val="16"/>
        </w:rPr>
        <w:t>generations.</w:t>
      </w:r>
      <w:r w:rsidRPr="006B7D49">
        <w:rPr>
          <w:sz w:val="16"/>
        </w:rPr>
        <w:t xml:space="preserve"> </w:t>
      </w:r>
    </w:p>
    <w:p w14:paraId="1076950F" w14:textId="77777777" w:rsidR="00E240C3" w:rsidRPr="006B7D49" w:rsidRDefault="00E240C3" w:rsidP="00E240C3">
      <w:pPr>
        <w:rPr>
          <w:sz w:val="16"/>
        </w:rPr>
      </w:pPr>
      <w:r w:rsidRPr="000961E4">
        <w:rPr>
          <w:sz w:val="16"/>
        </w:rPr>
        <w:t>The</w:t>
      </w:r>
      <w:r w:rsidRPr="006B7D49">
        <w:rPr>
          <w:sz w:val="16"/>
        </w:rPr>
        <w:t xml:space="preserve"> </w:t>
      </w:r>
      <w:r w:rsidRPr="000961E4">
        <w:rPr>
          <w:sz w:val="16"/>
        </w:rPr>
        <w:t>Need</w:t>
      </w:r>
      <w:r w:rsidRPr="006B7D49">
        <w:rPr>
          <w:sz w:val="16"/>
        </w:rPr>
        <w:t xml:space="preserve"> </w:t>
      </w:r>
      <w:r w:rsidRPr="000961E4">
        <w:rPr>
          <w:sz w:val="16"/>
        </w:rPr>
        <w:t>for</w:t>
      </w:r>
      <w:r w:rsidRPr="006B7D49">
        <w:rPr>
          <w:sz w:val="16"/>
        </w:rPr>
        <w:t xml:space="preserve"> </w:t>
      </w:r>
      <w:r w:rsidRPr="000961E4">
        <w:rPr>
          <w:sz w:val="16"/>
        </w:rPr>
        <w:t>Renewed</w:t>
      </w:r>
      <w:r w:rsidRPr="006B7D49">
        <w:rPr>
          <w:sz w:val="16"/>
        </w:rPr>
        <w:t xml:space="preserve"> </w:t>
      </w:r>
      <w:r w:rsidRPr="000961E4">
        <w:rPr>
          <w:sz w:val="16"/>
        </w:rPr>
        <w:t>Leadership</w:t>
      </w:r>
    </w:p>
    <w:p w14:paraId="304125D6" w14:textId="77777777" w:rsidR="00E240C3" w:rsidRPr="006B7D49" w:rsidRDefault="00E240C3" w:rsidP="00E240C3">
      <w:pPr>
        <w:rPr>
          <w:sz w:val="16"/>
        </w:rPr>
      </w:pPr>
      <w:r w:rsidRPr="000961E4">
        <w:rPr>
          <w:rStyle w:val="StyleUnderline"/>
        </w:rPr>
        <w:t>One</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the</w:t>
      </w:r>
      <w:r w:rsidRPr="006B7D49">
        <w:rPr>
          <w:rStyle w:val="StyleUnderline"/>
        </w:rPr>
        <w:t xml:space="preserve"> </w:t>
      </w:r>
      <w:r w:rsidRPr="00AC46EA">
        <w:rPr>
          <w:rStyle w:val="StyleUnderline"/>
          <w:highlight w:val="green"/>
        </w:rPr>
        <w:t>most dangerous</w:t>
      </w:r>
      <w:r w:rsidRPr="006B7D49">
        <w:rPr>
          <w:rStyle w:val="StyleUnderline"/>
        </w:rPr>
        <w:t xml:space="preserve"> </w:t>
      </w:r>
      <w:r w:rsidRPr="000961E4">
        <w:rPr>
          <w:rStyle w:val="StyleUnderline"/>
        </w:rPr>
        <w:t>geo-political</w:t>
      </w:r>
      <w:r w:rsidRPr="006B7D49">
        <w:rPr>
          <w:rStyle w:val="StyleUnderline"/>
        </w:rPr>
        <w:t xml:space="preserve"> </w:t>
      </w:r>
      <w:r w:rsidRPr="000961E4">
        <w:rPr>
          <w:rStyle w:val="StyleUnderline"/>
        </w:rPr>
        <w:t>circumstances</w:t>
      </w:r>
      <w:r w:rsidRPr="006B7D49">
        <w:rPr>
          <w:rStyle w:val="StyleUnderline"/>
        </w:rPr>
        <w:t xml:space="preserve"> </w:t>
      </w:r>
      <w:r w:rsidRPr="00AC46EA">
        <w:rPr>
          <w:rStyle w:val="StyleUnderline"/>
          <w:highlight w:val="green"/>
        </w:rPr>
        <w:t xml:space="preserve">is a </w:t>
      </w:r>
      <w:r w:rsidRPr="00AC46EA">
        <w:rPr>
          <w:rStyle w:val="Emphasis"/>
          <w:highlight w:val="green"/>
        </w:rPr>
        <w:t>power vacuum</w:t>
      </w:r>
      <w:r w:rsidRPr="006B7D49">
        <w:rPr>
          <w:sz w:val="16"/>
        </w:rPr>
        <w:t xml:space="preserve"> </w:t>
      </w:r>
      <w:r w:rsidRPr="000961E4">
        <w:rPr>
          <w:sz w:val="16"/>
        </w:rPr>
        <w:t>and</w:t>
      </w:r>
      <w:r w:rsidRPr="006B7D49">
        <w:rPr>
          <w:sz w:val="16"/>
        </w:rPr>
        <w:t xml:space="preserve"> </w:t>
      </w:r>
      <w:r w:rsidRPr="000961E4">
        <w:rPr>
          <w:rStyle w:val="StyleUnderline"/>
        </w:rPr>
        <w:t>America’s</w:t>
      </w:r>
      <w:r w:rsidRPr="006B7D49">
        <w:rPr>
          <w:rStyle w:val="StyleUnderline"/>
        </w:rPr>
        <w:t xml:space="preserve"> </w:t>
      </w:r>
      <w:r w:rsidRPr="000961E4">
        <w:rPr>
          <w:rStyle w:val="StyleUnderline"/>
        </w:rPr>
        <w:t>actions</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last</w:t>
      </w:r>
      <w:r w:rsidRPr="006B7D49">
        <w:rPr>
          <w:sz w:val="16"/>
        </w:rPr>
        <w:t xml:space="preserve"> </w:t>
      </w:r>
      <w:r w:rsidRPr="000961E4">
        <w:rPr>
          <w:sz w:val="16"/>
        </w:rPr>
        <w:t>six</w:t>
      </w:r>
      <w:r w:rsidRPr="006B7D49">
        <w:rPr>
          <w:sz w:val="16"/>
        </w:rPr>
        <w:t xml:space="preserve"> </w:t>
      </w:r>
      <w:r w:rsidRPr="000961E4">
        <w:rPr>
          <w:sz w:val="16"/>
        </w:rPr>
        <w:t>months</w:t>
      </w:r>
      <w:r w:rsidRPr="006B7D49">
        <w:rPr>
          <w:sz w:val="16"/>
        </w:rPr>
        <w:t xml:space="preserve"> </w:t>
      </w:r>
      <w:r w:rsidRPr="000961E4">
        <w:rPr>
          <w:sz w:val="16"/>
        </w:rPr>
        <w:t>in</w:t>
      </w:r>
      <w:r w:rsidRPr="006B7D49">
        <w:rPr>
          <w:sz w:val="16"/>
        </w:rPr>
        <w:t xml:space="preserve"> </w:t>
      </w:r>
      <w:r w:rsidRPr="000961E4">
        <w:rPr>
          <w:sz w:val="16"/>
        </w:rPr>
        <w:t>particular,</w:t>
      </w:r>
      <w:r w:rsidRPr="006B7D49">
        <w:rPr>
          <w:sz w:val="16"/>
        </w:rPr>
        <w:t xml:space="preserve"> </w:t>
      </w:r>
      <w:r w:rsidRPr="000961E4">
        <w:rPr>
          <w:rStyle w:val="StyleUnderline"/>
        </w:rPr>
        <w:t>suggest</w:t>
      </w:r>
      <w:r w:rsidRPr="006B7D49">
        <w:rPr>
          <w:sz w:val="16"/>
        </w:rPr>
        <w:t xml:space="preserve"> </w:t>
      </w:r>
      <w:r w:rsidRPr="000961E4">
        <w:rPr>
          <w:sz w:val="16"/>
        </w:rPr>
        <w:t>that</w:t>
      </w:r>
      <w:r w:rsidRPr="006B7D49">
        <w:rPr>
          <w:sz w:val="16"/>
        </w:rPr>
        <w:t xml:space="preserve"> </w:t>
      </w:r>
      <w:r w:rsidRPr="000961E4">
        <w:rPr>
          <w:rStyle w:val="StyleUnderline"/>
        </w:rPr>
        <w:t>the</w:t>
      </w:r>
      <w:r w:rsidRPr="006B7D49">
        <w:rPr>
          <w:rStyle w:val="StyleUnderline"/>
        </w:rPr>
        <w:t xml:space="preserve"> </w:t>
      </w:r>
      <w:r w:rsidRPr="000961E4">
        <w:rPr>
          <w:rStyle w:val="StyleUnderline"/>
        </w:rPr>
        <w:t>execution</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the</w:t>
      </w:r>
      <w:r w:rsidRPr="006B7D49">
        <w:rPr>
          <w:rStyle w:val="StyleUnderline"/>
        </w:rPr>
        <w:t xml:space="preserve"> </w:t>
      </w:r>
      <w:r w:rsidRPr="0064679E">
        <w:rPr>
          <w:rStyle w:val="StyleUnderline"/>
        </w:rPr>
        <w:t>Trump Administration’s ‘America First’ vision is creating vacuums across an increasingly broad range of fields</w:t>
      </w:r>
      <w:r w:rsidRPr="0064679E">
        <w:rPr>
          <w:sz w:val="16"/>
        </w:rPr>
        <w:t xml:space="preserve">. These are further being </w:t>
      </w:r>
      <w:r w:rsidRPr="0064679E">
        <w:rPr>
          <w:rStyle w:val="StyleUnderline"/>
        </w:rPr>
        <w:t>exacerbated by the</w:t>
      </w:r>
      <w:r w:rsidRPr="0064679E">
        <w:rPr>
          <w:sz w:val="16"/>
        </w:rPr>
        <w:t xml:space="preserve"> accompanying </w:t>
      </w:r>
      <w:r w:rsidRPr="0064679E">
        <w:rPr>
          <w:rStyle w:val="StyleUnderline"/>
        </w:rPr>
        <w:t>weakening of</w:t>
      </w:r>
      <w:r w:rsidRPr="0064679E">
        <w:rPr>
          <w:sz w:val="16"/>
        </w:rPr>
        <w:t xml:space="preserve"> (formerly US-led) </w:t>
      </w:r>
      <w:r w:rsidRPr="0064679E">
        <w:rPr>
          <w:rStyle w:val="StyleUnderline"/>
        </w:rPr>
        <w:t>international and multi-lateral institutions</w:t>
      </w:r>
      <w:r w:rsidRPr="0064679E">
        <w:rPr>
          <w:sz w:val="16"/>
        </w:rPr>
        <w:t xml:space="preserve"> that have until recently underwritten the global order. This order consisted of, among other things, a </w:t>
      </w:r>
      <w:r w:rsidRPr="0064679E">
        <w:rPr>
          <w:rStyle w:val="StyleUnderline"/>
        </w:rPr>
        <w:t xml:space="preserve">shared commitment to liberal capitalism, </w:t>
      </w:r>
      <w:r w:rsidRPr="0064679E">
        <w:rPr>
          <w:rStyle w:val="Emphasis"/>
        </w:rPr>
        <w:t>clear rules of engagement</w:t>
      </w:r>
      <w:r w:rsidRPr="0064679E">
        <w:rPr>
          <w:rStyle w:val="StyleUnderline"/>
        </w:rPr>
        <w:t xml:space="preserve"> in </w:t>
      </w:r>
      <w:r w:rsidRPr="0064679E">
        <w:rPr>
          <w:rStyle w:val="Emphasis"/>
        </w:rPr>
        <w:t>trade, policy and war</w:t>
      </w:r>
      <w:r w:rsidRPr="0064679E">
        <w:rPr>
          <w:sz w:val="16"/>
        </w:rPr>
        <w:t xml:space="preserve">, a high-level security architecture focused on </w:t>
      </w:r>
      <w:r w:rsidRPr="0064679E">
        <w:rPr>
          <w:rStyle w:val="StyleUnderline"/>
        </w:rPr>
        <w:t>nuclear non-proliferation</w:t>
      </w:r>
      <w:r w:rsidRPr="0064679E">
        <w:rPr>
          <w:sz w:val="16"/>
        </w:rPr>
        <w:t xml:space="preserve">, a recognition of states’ fundamental sovereignty </w:t>
      </w:r>
      <w:r w:rsidRPr="0064679E">
        <w:rPr>
          <w:rStyle w:val="StyleUnderline"/>
        </w:rPr>
        <w:t xml:space="preserve">and shared access to the earth’s </w:t>
      </w:r>
      <w:r w:rsidRPr="0064679E">
        <w:rPr>
          <w:rStyle w:val="Emphasis"/>
        </w:rPr>
        <w:t>global commons</w:t>
      </w:r>
      <w:r w:rsidRPr="0064679E">
        <w:rPr>
          <w:sz w:val="16"/>
        </w:rPr>
        <w:t>.   A number of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Times[2], many of these challenges are the direct consequences of the current world order, including, the lack of international</w:t>
      </w:r>
      <w:r w:rsidRPr="006B7D49">
        <w:rPr>
          <w:sz w:val="16"/>
        </w:rPr>
        <w:t xml:space="preserve"> </w:t>
      </w:r>
      <w:r w:rsidRPr="000961E4">
        <w:rPr>
          <w:sz w:val="16"/>
        </w:rPr>
        <w:t>and</w:t>
      </w:r>
      <w:r w:rsidRPr="006B7D49">
        <w:rPr>
          <w:sz w:val="16"/>
        </w:rPr>
        <w:t xml:space="preserve"> </w:t>
      </w:r>
      <w:r w:rsidRPr="000961E4">
        <w:rPr>
          <w:sz w:val="16"/>
        </w:rPr>
        <w:t>national</w:t>
      </w:r>
      <w:r w:rsidRPr="006B7D49">
        <w:rPr>
          <w:sz w:val="16"/>
        </w:rPr>
        <w:t xml:space="preserve"> </w:t>
      </w:r>
      <w:r w:rsidRPr="000961E4">
        <w:rPr>
          <w:sz w:val="16"/>
        </w:rPr>
        <w:t>policies</w:t>
      </w:r>
      <w:r w:rsidRPr="006B7D49">
        <w:rPr>
          <w:sz w:val="16"/>
        </w:rPr>
        <w:t xml:space="preserve"> </w:t>
      </w:r>
      <w:r w:rsidRPr="000961E4">
        <w:rPr>
          <w:sz w:val="16"/>
        </w:rPr>
        <w:t>to</w:t>
      </w:r>
      <w:r w:rsidRPr="006B7D49">
        <w:rPr>
          <w:sz w:val="16"/>
        </w:rPr>
        <w:t xml:space="preserve"> </w:t>
      </w:r>
      <w:r w:rsidRPr="000961E4">
        <w:rPr>
          <w:sz w:val="16"/>
        </w:rPr>
        <w:t>compensate</w:t>
      </w:r>
      <w:r w:rsidRPr="006B7D49">
        <w:rPr>
          <w:sz w:val="16"/>
        </w:rPr>
        <w:t xml:space="preserve"> </w:t>
      </w:r>
      <w:r w:rsidRPr="000961E4">
        <w:rPr>
          <w:sz w:val="16"/>
        </w:rPr>
        <w:t>for</w:t>
      </w:r>
      <w:r w:rsidRPr="006B7D49">
        <w:rPr>
          <w:sz w:val="16"/>
        </w:rPr>
        <w:t xml:space="preserve"> </w:t>
      </w:r>
      <w:r w:rsidRPr="000961E4">
        <w:rPr>
          <w:sz w:val="16"/>
        </w:rPr>
        <w:t>the</w:t>
      </w:r>
      <w:r w:rsidRPr="006B7D49">
        <w:rPr>
          <w:sz w:val="16"/>
        </w:rPr>
        <w:t xml:space="preserve"> </w:t>
      </w:r>
      <w:r w:rsidRPr="000961E4">
        <w:rPr>
          <w:sz w:val="16"/>
        </w:rPr>
        <w:t>uneven</w:t>
      </w:r>
      <w:r w:rsidRPr="006B7D49">
        <w:rPr>
          <w:sz w:val="16"/>
        </w:rPr>
        <w:t xml:space="preserve"> </w:t>
      </w:r>
      <w:r w:rsidRPr="000961E4">
        <w:rPr>
          <w:sz w:val="16"/>
        </w:rPr>
        <w:t>nature</w:t>
      </w:r>
      <w:r w:rsidRPr="006B7D49">
        <w:rPr>
          <w:sz w:val="16"/>
        </w:rPr>
        <w:t xml:space="preserve"> </w:t>
      </w:r>
      <w:r w:rsidRPr="000961E4">
        <w:rPr>
          <w:sz w:val="16"/>
        </w:rPr>
        <w:t>of</w:t>
      </w:r>
      <w:r w:rsidRPr="006B7D49">
        <w:rPr>
          <w:sz w:val="16"/>
        </w:rPr>
        <w:t xml:space="preserve"> </w:t>
      </w:r>
      <w:r w:rsidRPr="000961E4">
        <w:rPr>
          <w:sz w:val="16"/>
        </w:rPr>
        <w:t>growth</w:t>
      </w:r>
      <w:r w:rsidRPr="006B7D49">
        <w:rPr>
          <w:sz w:val="16"/>
        </w:rPr>
        <w:t xml:space="preserve"> </w:t>
      </w:r>
      <w:r w:rsidRPr="000961E4">
        <w:rPr>
          <w:sz w:val="16"/>
        </w:rPr>
        <w:t>based</w:t>
      </w:r>
      <w:r w:rsidRPr="006B7D49">
        <w:rPr>
          <w:sz w:val="16"/>
        </w:rPr>
        <w:t xml:space="preserve"> </w:t>
      </w:r>
      <w:r w:rsidRPr="000961E4">
        <w:rPr>
          <w:sz w:val="16"/>
        </w:rPr>
        <w:t>on</w:t>
      </w:r>
      <w:r w:rsidRPr="006B7D49">
        <w:rPr>
          <w:sz w:val="16"/>
        </w:rPr>
        <w:t xml:space="preserve"> </w:t>
      </w:r>
      <w:r w:rsidRPr="000961E4">
        <w:rPr>
          <w:sz w:val="16"/>
        </w:rPr>
        <w:t>globalisation</w:t>
      </w:r>
      <w:r w:rsidRPr="006B7D49">
        <w:rPr>
          <w:sz w:val="16"/>
        </w:rPr>
        <w:t xml:space="preserve"> </w:t>
      </w:r>
      <w:r w:rsidRPr="000961E4">
        <w:rPr>
          <w:sz w:val="16"/>
        </w:rPr>
        <w:t>which</w:t>
      </w:r>
      <w:r w:rsidRPr="006B7D49">
        <w:rPr>
          <w:sz w:val="16"/>
        </w:rPr>
        <w:t xml:space="preserve"> </w:t>
      </w:r>
      <w:r w:rsidRPr="000961E4">
        <w:rPr>
          <w:sz w:val="16"/>
        </w:rPr>
        <w:t>while</w:t>
      </w:r>
      <w:r w:rsidRPr="006B7D49">
        <w:rPr>
          <w:sz w:val="16"/>
        </w:rPr>
        <w:t xml:space="preserve"> </w:t>
      </w:r>
      <w:r w:rsidRPr="000961E4">
        <w:rPr>
          <w:sz w:val="16"/>
        </w:rPr>
        <w:t>being</w:t>
      </w:r>
      <w:r w:rsidRPr="006B7D49">
        <w:rPr>
          <w:sz w:val="16"/>
        </w:rPr>
        <w:t xml:space="preserve"> </w:t>
      </w:r>
      <w:r w:rsidRPr="000961E4">
        <w:rPr>
          <w:sz w:val="16"/>
        </w:rPr>
        <w:t>the</w:t>
      </w:r>
      <w:r w:rsidRPr="006B7D49">
        <w:rPr>
          <w:sz w:val="16"/>
        </w:rPr>
        <w:t xml:space="preserve"> </w:t>
      </w:r>
      <w:r w:rsidRPr="000961E4">
        <w:rPr>
          <w:sz w:val="16"/>
        </w:rPr>
        <w:t>key</w:t>
      </w:r>
      <w:r w:rsidRPr="006B7D49">
        <w:rPr>
          <w:sz w:val="16"/>
        </w:rPr>
        <w:t xml:space="preserve"> </w:t>
      </w:r>
      <w:r w:rsidRPr="000961E4">
        <w:rPr>
          <w:sz w:val="16"/>
        </w:rPr>
        <w:t>driver</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unprecedented</w:t>
      </w:r>
      <w:r w:rsidRPr="006B7D49">
        <w:rPr>
          <w:sz w:val="16"/>
        </w:rPr>
        <w:t xml:space="preserve"> </w:t>
      </w:r>
      <w:r w:rsidRPr="000961E4">
        <w:rPr>
          <w:sz w:val="16"/>
        </w:rPr>
        <w:t>rise</w:t>
      </w:r>
      <w:r w:rsidRPr="006B7D49">
        <w:rPr>
          <w:sz w:val="16"/>
        </w:rPr>
        <w:t xml:space="preserve"> </w:t>
      </w:r>
      <w:r w:rsidRPr="000961E4">
        <w:rPr>
          <w:sz w:val="16"/>
        </w:rPr>
        <w:t>in</w:t>
      </w:r>
      <w:r w:rsidRPr="006B7D49">
        <w:rPr>
          <w:sz w:val="16"/>
        </w:rPr>
        <w:t xml:space="preserve"> </w:t>
      </w:r>
      <w:r w:rsidRPr="000961E4">
        <w:rPr>
          <w:sz w:val="16"/>
        </w:rPr>
        <w:t>prosperity</w:t>
      </w:r>
      <w:r w:rsidRPr="006B7D49">
        <w:rPr>
          <w:sz w:val="16"/>
        </w:rPr>
        <w:t xml:space="preserve"> </w:t>
      </w:r>
      <w:r w:rsidRPr="000961E4">
        <w:rPr>
          <w:sz w:val="16"/>
        </w:rPr>
        <w:t>has</w:t>
      </w:r>
      <w:r w:rsidRPr="006B7D49">
        <w:rPr>
          <w:sz w:val="16"/>
        </w:rPr>
        <w:t xml:space="preserve"> </w:t>
      </w:r>
      <w:r w:rsidRPr="000961E4">
        <w:rPr>
          <w:sz w:val="16"/>
        </w:rPr>
        <w:t>also</w:t>
      </w:r>
      <w:r w:rsidRPr="006B7D49">
        <w:rPr>
          <w:sz w:val="16"/>
        </w:rPr>
        <w:t xml:space="preserve"> </w:t>
      </w:r>
      <w:r w:rsidRPr="000961E4">
        <w:rPr>
          <w:sz w:val="16"/>
        </w:rPr>
        <w:t>created</w:t>
      </w:r>
      <w:r w:rsidRPr="006B7D49">
        <w:rPr>
          <w:sz w:val="16"/>
        </w:rPr>
        <w:t xml:space="preserve"> </w:t>
      </w:r>
      <w:r w:rsidRPr="000961E4">
        <w:rPr>
          <w:sz w:val="16"/>
        </w:rPr>
        <w:t>increasing</w:t>
      </w:r>
      <w:r w:rsidRPr="006B7D49">
        <w:rPr>
          <w:sz w:val="16"/>
        </w:rPr>
        <w:t xml:space="preserve"> </w:t>
      </w:r>
      <w:r w:rsidRPr="000961E4">
        <w:rPr>
          <w:sz w:val="16"/>
        </w:rPr>
        <w:t>income</w:t>
      </w:r>
      <w:r w:rsidRPr="006B7D49">
        <w:rPr>
          <w:sz w:val="16"/>
        </w:rPr>
        <w:t xml:space="preserve"> </w:t>
      </w:r>
      <w:r w:rsidRPr="000961E4">
        <w:rPr>
          <w:sz w:val="16"/>
        </w:rPr>
        <w:t>divides</w:t>
      </w:r>
      <w:r w:rsidRPr="006B7D49">
        <w:rPr>
          <w:sz w:val="16"/>
        </w:rPr>
        <w:t xml:space="preserve"> </w:t>
      </w:r>
      <w:r w:rsidRPr="000961E4">
        <w:rPr>
          <w:sz w:val="16"/>
        </w:rPr>
        <w:t>and</w:t>
      </w:r>
      <w:r w:rsidRPr="006B7D49">
        <w:rPr>
          <w:sz w:val="16"/>
        </w:rPr>
        <w:t xml:space="preserve"> </w:t>
      </w:r>
      <w:r w:rsidRPr="000961E4">
        <w:rPr>
          <w:sz w:val="16"/>
        </w:rPr>
        <w:t>continued</w:t>
      </w:r>
      <w:r w:rsidRPr="006B7D49">
        <w:rPr>
          <w:sz w:val="16"/>
        </w:rPr>
        <w:t xml:space="preserve"> </w:t>
      </w:r>
      <w:r w:rsidRPr="000961E4">
        <w:rPr>
          <w:sz w:val="16"/>
        </w:rPr>
        <w:t>to</w:t>
      </w:r>
      <w:r w:rsidRPr="006B7D49">
        <w:rPr>
          <w:sz w:val="16"/>
        </w:rPr>
        <w:t xml:space="preserve"> </w:t>
      </w:r>
      <w:r w:rsidRPr="000961E4">
        <w:rPr>
          <w:sz w:val="16"/>
        </w:rPr>
        <w:t>cause</w:t>
      </w:r>
      <w:r w:rsidRPr="006B7D49">
        <w:rPr>
          <w:sz w:val="16"/>
        </w:rPr>
        <w:t xml:space="preserve"> </w:t>
      </w:r>
      <w:r w:rsidRPr="000961E4">
        <w:rPr>
          <w:sz w:val="16"/>
        </w:rPr>
        <w:t>massive</w:t>
      </w:r>
      <w:r w:rsidRPr="006B7D49">
        <w:rPr>
          <w:sz w:val="16"/>
        </w:rPr>
        <w:t xml:space="preserve"> </w:t>
      </w:r>
      <w:r w:rsidRPr="000961E4">
        <w:rPr>
          <w:sz w:val="16"/>
        </w:rPr>
        <w:t>environmental</w:t>
      </w:r>
      <w:r w:rsidRPr="006B7D49">
        <w:rPr>
          <w:sz w:val="16"/>
        </w:rPr>
        <w:t xml:space="preserve"> </w:t>
      </w:r>
      <w:r w:rsidRPr="000961E4">
        <w:rPr>
          <w:sz w:val="16"/>
        </w:rPr>
        <w:t>impacts</w:t>
      </w:r>
      <w:r w:rsidRPr="006B7D49">
        <w:rPr>
          <w:sz w:val="16"/>
        </w:rPr>
        <w:t xml:space="preserve"> </w:t>
      </w:r>
      <w:r w:rsidRPr="000961E4">
        <w:rPr>
          <w:sz w:val="16"/>
        </w:rPr>
        <w:t>from</w:t>
      </w:r>
      <w:r w:rsidRPr="006B7D49">
        <w:rPr>
          <w:sz w:val="16"/>
        </w:rPr>
        <w:t xml:space="preserve"> </w:t>
      </w:r>
      <w:r w:rsidRPr="000961E4">
        <w:rPr>
          <w:sz w:val="16"/>
        </w:rPr>
        <w:t>mass</w:t>
      </w:r>
      <w:r w:rsidRPr="006B7D49">
        <w:rPr>
          <w:sz w:val="16"/>
        </w:rPr>
        <w:t xml:space="preserve"> </w:t>
      </w:r>
      <w:r w:rsidRPr="000961E4">
        <w:rPr>
          <w:sz w:val="16"/>
        </w:rPr>
        <w:t>industrialisation.</w:t>
      </w:r>
      <w:r w:rsidRPr="006B7D49">
        <w:rPr>
          <w:sz w:val="16"/>
        </w:rPr>
        <w:t xml:space="preserve"> </w:t>
      </w:r>
      <w:r w:rsidRPr="000961E4">
        <w:rPr>
          <w:rStyle w:val="StyleUnderline"/>
        </w:rPr>
        <w:t>Among</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challenges</w:t>
      </w:r>
      <w:r w:rsidRPr="006B7D49">
        <w:rPr>
          <w:rStyle w:val="StyleUnderline"/>
        </w:rPr>
        <w:t xml:space="preserve"> </w:t>
      </w:r>
      <w:r w:rsidRPr="000961E4">
        <w:rPr>
          <w:rStyle w:val="StyleUnderline"/>
        </w:rPr>
        <w:t>facing</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world</w:t>
      </w:r>
      <w:r w:rsidRPr="006B7D49">
        <w:rPr>
          <w:rStyle w:val="StyleUnderline"/>
        </w:rPr>
        <w:t xml:space="preserve"> </w:t>
      </w:r>
      <w:r w:rsidRPr="000961E4">
        <w:rPr>
          <w:rStyle w:val="StyleUnderline"/>
        </w:rPr>
        <w:t>today</w:t>
      </w:r>
      <w:r w:rsidRPr="006B7D49">
        <w:rPr>
          <w:rStyle w:val="StyleUnderline"/>
        </w:rPr>
        <w:t xml:space="preserve"> </w:t>
      </w:r>
      <w:r w:rsidRPr="000961E4">
        <w:rPr>
          <w:rStyle w:val="StyleUnderline"/>
        </w:rPr>
        <w:t>are</w:t>
      </w:r>
      <w:r w:rsidRPr="006B7D49">
        <w:rPr>
          <w:sz w:val="16"/>
        </w:rPr>
        <w:t xml:space="preserve"> </w:t>
      </w:r>
      <w:r w:rsidRPr="000961E4">
        <w:rPr>
          <w:sz w:val="16"/>
        </w:rPr>
        <w:t>a</w:t>
      </w:r>
      <w:r w:rsidRPr="006B7D49">
        <w:rPr>
          <w:sz w:val="16"/>
        </w:rPr>
        <w:t xml:space="preserve"> </w:t>
      </w:r>
      <w:r w:rsidRPr="000961E4">
        <w:rPr>
          <w:sz w:val="16"/>
        </w:rPr>
        <w:t>number</w:t>
      </w:r>
      <w:r w:rsidRPr="006B7D49">
        <w:rPr>
          <w:sz w:val="16"/>
        </w:rPr>
        <w:t xml:space="preserve"> </w:t>
      </w:r>
      <w:r w:rsidRPr="000961E4">
        <w:rPr>
          <w:sz w:val="16"/>
        </w:rPr>
        <w:t>of</w:t>
      </w:r>
      <w:r w:rsidRPr="006B7D49">
        <w:rPr>
          <w:sz w:val="16"/>
        </w:rPr>
        <w:t xml:space="preserve"> </w:t>
      </w:r>
      <w:r w:rsidRPr="00AC46EA">
        <w:rPr>
          <w:rStyle w:val="StyleUnderline"/>
          <w:highlight w:val="green"/>
        </w:rPr>
        <w:t>issues of global scope</w:t>
      </w:r>
      <w:r w:rsidRPr="006B7D49">
        <w:rPr>
          <w:rStyle w:val="StyleUnderline"/>
        </w:rPr>
        <w:t xml:space="preserve"> </w:t>
      </w:r>
      <w:r w:rsidRPr="000961E4">
        <w:rPr>
          <w:rStyle w:val="StyleUnderline"/>
        </w:rPr>
        <w:t>and</w:t>
      </w:r>
      <w:r w:rsidRPr="006B7D49">
        <w:rPr>
          <w:rStyle w:val="StyleUnderline"/>
        </w:rPr>
        <w:t xml:space="preserve"> </w:t>
      </w:r>
      <w:r w:rsidRPr="0064679E">
        <w:rPr>
          <w:rStyle w:val="StyleUnderline"/>
        </w:rPr>
        <w:t>scale that</w:t>
      </w:r>
      <w:r w:rsidRPr="006B7D49">
        <w:rPr>
          <w:rStyle w:val="StyleUnderline"/>
        </w:rPr>
        <w:t xml:space="preserve"> </w:t>
      </w:r>
      <w:r w:rsidRPr="000961E4">
        <w:rPr>
          <w:rStyle w:val="StyleUnderline"/>
        </w:rPr>
        <w:t>will</w:t>
      </w:r>
      <w:r w:rsidRPr="006B7D49">
        <w:rPr>
          <w:rStyle w:val="StyleUnderline"/>
        </w:rPr>
        <w:t xml:space="preserve"> </w:t>
      </w:r>
      <w:r w:rsidRPr="00AC46EA">
        <w:rPr>
          <w:rStyle w:val="StyleUnderline"/>
          <w:highlight w:val="green"/>
        </w:rPr>
        <w:t>require coordinated international action</w:t>
      </w:r>
      <w:r w:rsidRPr="000961E4">
        <w:rPr>
          <w:sz w:val="16"/>
        </w:rPr>
        <w:t>,</w:t>
      </w:r>
      <w:r w:rsidRPr="006B7D49">
        <w:rPr>
          <w:sz w:val="16"/>
        </w:rPr>
        <w:t xml:space="preserve"> </w:t>
      </w:r>
      <w:r w:rsidRPr="000961E4">
        <w:rPr>
          <w:sz w:val="16"/>
        </w:rPr>
        <w:t>and</w:t>
      </w:r>
      <w:r w:rsidRPr="006B7D49">
        <w:rPr>
          <w:sz w:val="16"/>
        </w:rPr>
        <w:t xml:space="preserve"> </w:t>
      </w:r>
      <w:r w:rsidRPr="000961E4">
        <w:rPr>
          <w:sz w:val="16"/>
        </w:rPr>
        <w:t>that</w:t>
      </w:r>
      <w:r w:rsidRPr="006B7D49">
        <w:rPr>
          <w:sz w:val="16"/>
        </w:rPr>
        <w:t xml:space="preserve"> </w:t>
      </w:r>
      <w:r w:rsidRPr="000961E4">
        <w:rPr>
          <w:sz w:val="16"/>
        </w:rPr>
        <w:t>is</w:t>
      </w:r>
      <w:r w:rsidRPr="006B7D49">
        <w:rPr>
          <w:sz w:val="16"/>
        </w:rPr>
        <w:t xml:space="preserve"> </w:t>
      </w:r>
      <w:r w:rsidRPr="000961E4">
        <w:rPr>
          <w:rStyle w:val="StyleUnderline"/>
        </w:rPr>
        <w:t>unlikely</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be</w:t>
      </w:r>
      <w:r w:rsidRPr="006B7D49">
        <w:rPr>
          <w:rStyle w:val="StyleUnderline"/>
        </w:rPr>
        <w:t xml:space="preserve"> </w:t>
      </w:r>
      <w:r w:rsidRPr="000961E4">
        <w:rPr>
          <w:rStyle w:val="StyleUnderline"/>
        </w:rPr>
        <w:t>achieved</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absence</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clear</w:t>
      </w:r>
      <w:r w:rsidRPr="006B7D49">
        <w:rPr>
          <w:rStyle w:val="StyleUnderline"/>
        </w:rPr>
        <w:t xml:space="preserve"> </w:t>
      </w:r>
      <w:r w:rsidRPr="000961E4">
        <w:rPr>
          <w:rStyle w:val="StyleUnderline"/>
        </w:rPr>
        <w:t>leadership</w:t>
      </w:r>
      <w:r w:rsidRPr="006B7D49">
        <w:rPr>
          <w:rStyle w:val="StyleUnderline"/>
        </w:rPr>
        <w:t xml:space="preserve"> </w:t>
      </w:r>
      <w:r w:rsidRPr="000961E4">
        <w:rPr>
          <w:rStyle w:val="StyleUnderline"/>
        </w:rPr>
        <w:t>by</w:t>
      </w:r>
      <w:r w:rsidRPr="006B7D49">
        <w:rPr>
          <w:sz w:val="16"/>
        </w:rPr>
        <w:t xml:space="preserve"> </w:t>
      </w:r>
      <w:r w:rsidRPr="000961E4">
        <w:rPr>
          <w:sz w:val="16"/>
        </w:rPr>
        <w:t>either</w:t>
      </w:r>
      <w:r w:rsidRPr="006B7D49">
        <w:rPr>
          <w:sz w:val="16"/>
        </w:rPr>
        <w:t xml:space="preserve"> </w:t>
      </w:r>
      <w:r w:rsidRPr="000961E4">
        <w:rPr>
          <w:rStyle w:val="StyleUnderline"/>
        </w:rPr>
        <w:t>one</w:t>
      </w:r>
      <w:r w:rsidRPr="006B7D49">
        <w:rPr>
          <w:rStyle w:val="StyleUnderline"/>
        </w:rPr>
        <w:t xml:space="preserve"> </w:t>
      </w:r>
      <w:r w:rsidRPr="000961E4">
        <w:rPr>
          <w:rStyle w:val="StyleUnderline"/>
        </w:rPr>
        <w:t>country</w:t>
      </w:r>
      <w:r w:rsidRPr="006B7D49">
        <w:rPr>
          <w:rStyle w:val="StyleUnderline"/>
        </w:rPr>
        <w:t xml:space="preserve"> </w:t>
      </w:r>
      <w:r w:rsidRPr="000961E4">
        <w:rPr>
          <w:rStyle w:val="StyleUnderline"/>
        </w:rPr>
        <w:t>or</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small</w:t>
      </w:r>
      <w:r w:rsidRPr="006B7D49">
        <w:rPr>
          <w:rStyle w:val="StyleUnderline"/>
        </w:rPr>
        <w:t xml:space="preserve"> </w:t>
      </w:r>
      <w:r w:rsidRPr="000961E4">
        <w:rPr>
          <w:rStyle w:val="StyleUnderline"/>
        </w:rPr>
        <w:t>group</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tightly</w:t>
      </w:r>
      <w:r w:rsidRPr="006B7D49">
        <w:rPr>
          <w:rStyle w:val="StyleUnderline"/>
        </w:rPr>
        <w:t xml:space="preserve"> </w:t>
      </w:r>
      <w:r w:rsidRPr="000961E4">
        <w:rPr>
          <w:rStyle w:val="StyleUnderline"/>
        </w:rPr>
        <w:t>aligned</w:t>
      </w:r>
      <w:r w:rsidRPr="006B7D49">
        <w:rPr>
          <w:rStyle w:val="StyleUnderline"/>
        </w:rPr>
        <w:t xml:space="preserve"> </w:t>
      </w:r>
      <w:r w:rsidRPr="000961E4">
        <w:rPr>
          <w:rStyle w:val="StyleUnderline"/>
        </w:rPr>
        <w:t>countries</w:t>
      </w:r>
      <w:r w:rsidRPr="000961E4">
        <w:rPr>
          <w:sz w:val="16"/>
        </w:rPr>
        <w:t>.</w:t>
      </w:r>
      <w:r w:rsidRPr="006B7D49">
        <w:rPr>
          <w:sz w:val="16"/>
        </w:rPr>
        <w:t xml:space="preserve"> </w:t>
      </w:r>
      <w:r w:rsidRPr="000961E4">
        <w:rPr>
          <w:sz w:val="16"/>
        </w:rPr>
        <w:t>The</w:t>
      </w:r>
      <w:r w:rsidRPr="006B7D49">
        <w:rPr>
          <w:sz w:val="16"/>
        </w:rPr>
        <w:t xml:space="preserve"> </w:t>
      </w:r>
      <w:r w:rsidRPr="000961E4">
        <w:rPr>
          <w:rStyle w:val="StyleUnderline"/>
        </w:rPr>
        <w:t>issues</w:t>
      </w:r>
      <w:r w:rsidRPr="000961E4">
        <w:rPr>
          <w:sz w:val="16"/>
        </w:rPr>
        <w:t>,</w:t>
      </w:r>
      <w:r w:rsidRPr="006B7D49">
        <w:rPr>
          <w:sz w:val="16"/>
        </w:rPr>
        <w:t xml:space="preserve"> </w:t>
      </w:r>
      <w:r w:rsidRPr="000961E4">
        <w:rPr>
          <w:sz w:val="16"/>
        </w:rPr>
        <w:t>which</w:t>
      </w:r>
      <w:r w:rsidRPr="006B7D49">
        <w:rPr>
          <w:sz w:val="16"/>
        </w:rPr>
        <w:t xml:space="preserve"> </w:t>
      </w:r>
      <w:r w:rsidRPr="000961E4">
        <w:rPr>
          <w:sz w:val="16"/>
        </w:rPr>
        <w:t>require</w:t>
      </w:r>
      <w:r w:rsidRPr="006B7D49">
        <w:rPr>
          <w:sz w:val="16"/>
        </w:rPr>
        <w:t xml:space="preserve"> </w:t>
      </w:r>
      <w:r w:rsidRPr="000961E4">
        <w:rPr>
          <w:sz w:val="16"/>
        </w:rPr>
        <w:t>this</w:t>
      </w:r>
      <w:r w:rsidRPr="006B7D49">
        <w:rPr>
          <w:sz w:val="16"/>
        </w:rPr>
        <w:t xml:space="preserve"> </w:t>
      </w:r>
      <w:r w:rsidRPr="000961E4">
        <w:rPr>
          <w:sz w:val="16"/>
        </w:rPr>
        <w:t>vision</w:t>
      </w:r>
      <w:r w:rsidRPr="006B7D49">
        <w:rPr>
          <w:sz w:val="16"/>
        </w:rPr>
        <w:t xml:space="preserve"> </w:t>
      </w:r>
      <w:r w:rsidRPr="000961E4">
        <w:rPr>
          <w:sz w:val="16"/>
        </w:rPr>
        <w:t>and</w:t>
      </w:r>
      <w:r w:rsidRPr="006B7D49">
        <w:rPr>
          <w:sz w:val="16"/>
        </w:rPr>
        <w:t xml:space="preserve"> </w:t>
      </w:r>
      <w:r w:rsidRPr="000961E4">
        <w:rPr>
          <w:sz w:val="16"/>
        </w:rPr>
        <w:t>leadership,</w:t>
      </w:r>
      <w:r w:rsidRPr="006B7D49">
        <w:rPr>
          <w:sz w:val="16"/>
        </w:rPr>
        <w:t xml:space="preserve"> </w:t>
      </w:r>
      <w:r w:rsidRPr="00AC46EA">
        <w:rPr>
          <w:rStyle w:val="StyleUnderline"/>
          <w:highlight w:val="green"/>
        </w:rPr>
        <w:t>include</w:t>
      </w:r>
      <w:r w:rsidRPr="000961E4">
        <w:rPr>
          <w:sz w:val="16"/>
        </w:rPr>
        <w:t>:</w:t>
      </w:r>
      <w:r w:rsidRPr="006B7D49">
        <w:rPr>
          <w:sz w:val="16"/>
        </w:rPr>
        <w:t xml:space="preserve"> </w:t>
      </w:r>
    </w:p>
    <w:p w14:paraId="4E553DDC" w14:textId="77777777" w:rsidR="00E240C3" w:rsidRPr="006B7D49" w:rsidRDefault="00E240C3" w:rsidP="00E240C3">
      <w:pPr>
        <w:rPr>
          <w:sz w:val="16"/>
        </w:rPr>
      </w:pPr>
      <w:r w:rsidRPr="000961E4">
        <w:rPr>
          <w:sz w:val="16"/>
        </w:rPr>
        <w:t>1.</w:t>
      </w:r>
      <w:r w:rsidRPr="006B7D49">
        <w:rPr>
          <w:sz w:val="16"/>
        </w:rPr>
        <w:t xml:space="preserve"> </w:t>
      </w:r>
      <w:r w:rsidRPr="00AC46EA">
        <w:rPr>
          <w:rStyle w:val="Emphasis"/>
          <w:highlight w:val="green"/>
        </w:rPr>
        <w:t>Trade Protectionism</w:t>
      </w:r>
      <w:r w:rsidRPr="006B7D49">
        <w:rPr>
          <w:rStyle w:val="Emphasis"/>
        </w:rPr>
        <w:t xml:space="preserve"> </w:t>
      </w:r>
      <w:r w:rsidRPr="000961E4">
        <w:rPr>
          <w:rStyle w:val="Emphasis"/>
        </w:rPr>
        <w:t>and</w:t>
      </w:r>
      <w:r w:rsidRPr="006B7D49">
        <w:rPr>
          <w:rStyle w:val="Emphasis"/>
        </w:rPr>
        <w:t xml:space="preserve"> </w:t>
      </w:r>
      <w:r w:rsidRPr="000961E4">
        <w:rPr>
          <w:rStyle w:val="Emphasis"/>
        </w:rPr>
        <w:t>Fairness</w:t>
      </w:r>
      <w:r w:rsidRPr="000961E4">
        <w:rPr>
          <w:sz w:val="16"/>
        </w:rPr>
        <w:t>.</w:t>
      </w:r>
      <w:r w:rsidRPr="006B7D49">
        <w:rPr>
          <w:sz w:val="16"/>
        </w:rPr>
        <w:t xml:space="preserve"> </w:t>
      </w:r>
      <w:r w:rsidRPr="000961E4">
        <w:rPr>
          <w:sz w:val="16"/>
        </w:rPr>
        <w:t>The</w:t>
      </w:r>
      <w:r w:rsidRPr="006B7D49">
        <w:rPr>
          <w:sz w:val="16"/>
        </w:rPr>
        <w:t xml:space="preserve"> </w:t>
      </w:r>
      <w:r w:rsidRPr="000961E4">
        <w:rPr>
          <w:rStyle w:val="StyleUnderline"/>
        </w:rPr>
        <w:t>continued</w:t>
      </w:r>
      <w:r w:rsidRPr="006B7D49">
        <w:rPr>
          <w:rStyle w:val="StyleUnderline"/>
        </w:rPr>
        <w:t xml:space="preserve"> </w:t>
      </w:r>
      <w:r w:rsidRPr="000961E4">
        <w:rPr>
          <w:rStyle w:val="StyleUnderline"/>
        </w:rPr>
        <w:t>growth</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global</w:t>
      </w:r>
      <w:r w:rsidRPr="006B7D49">
        <w:rPr>
          <w:rStyle w:val="StyleUnderline"/>
        </w:rPr>
        <w:t xml:space="preserve"> </w:t>
      </w:r>
      <w:r w:rsidRPr="000961E4">
        <w:rPr>
          <w:rStyle w:val="StyleUnderline"/>
        </w:rPr>
        <w:t>industrial</w:t>
      </w:r>
      <w:r w:rsidRPr="006B7D49">
        <w:rPr>
          <w:rStyle w:val="StyleUnderline"/>
        </w:rPr>
        <w:t xml:space="preserve"> </w:t>
      </w:r>
      <w:r w:rsidRPr="000961E4">
        <w:rPr>
          <w:rStyle w:val="StyleUnderline"/>
        </w:rPr>
        <w:t>trade</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being</w:t>
      </w:r>
      <w:r w:rsidRPr="006B7D49">
        <w:rPr>
          <w:rStyle w:val="StyleUnderline"/>
        </w:rPr>
        <w:t xml:space="preserve"> </w:t>
      </w:r>
      <w:r w:rsidRPr="000961E4">
        <w:rPr>
          <w:rStyle w:val="StyleUnderline"/>
        </w:rPr>
        <w:t>threatened</w:t>
      </w:r>
      <w:r w:rsidRPr="006B7D49">
        <w:rPr>
          <w:rStyle w:val="StyleUnderline"/>
        </w:rPr>
        <w:t xml:space="preserve"> </w:t>
      </w:r>
      <w:r w:rsidRPr="000961E4">
        <w:rPr>
          <w:rStyle w:val="StyleUnderline"/>
        </w:rPr>
        <w:t>by</w:t>
      </w:r>
      <w:r w:rsidRPr="006B7D49">
        <w:rPr>
          <w:rStyle w:val="StyleUnderline"/>
        </w:rPr>
        <w:t xml:space="preserve"> </w:t>
      </w:r>
      <w:r w:rsidRPr="000961E4">
        <w:rPr>
          <w:rStyle w:val="StyleUnderline"/>
        </w:rPr>
        <w:t>increasing</w:t>
      </w:r>
      <w:r w:rsidRPr="006B7D49">
        <w:rPr>
          <w:rStyle w:val="StyleUnderline"/>
        </w:rPr>
        <w:t xml:space="preserve"> </w:t>
      </w:r>
      <w:r w:rsidRPr="000961E4">
        <w:rPr>
          <w:rStyle w:val="StyleUnderline"/>
        </w:rPr>
        <w:t>protectionism</w:t>
      </w:r>
      <w:r w:rsidRPr="006B7D49">
        <w:rPr>
          <w:sz w:val="16"/>
        </w:rPr>
        <w:t xml:space="preserve"> </w:t>
      </w:r>
      <w:r w:rsidRPr="000961E4">
        <w:rPr>
          <w:sz w:val="16"/>
        </w:rPr>
        <w:t>(e.g.</w:t>
      </w:r>
      <w:r w:rsidRPr="006B7D49">
        <w:rPr>
          <w:sz w:val="16"/>
        </w:rPr>
        <w:t xml:space="preserve"> </w:t>
      </w:r>
      <w:r w:rsidRPr="000961E4">
        <w:rPr>
          <w:sz w:val="16"/>
        </w:rPr>
        <w:t>a</w:t>
      </w:r>
      <w:r w:rsidRPr="006B7D49">
        <w:rPr>
          <w:sz w:val="16"/>
        </w:rPr>
        <w:t xml:space="preserve"> </w:t>
      </w:r>
      <w:r w:rsidRPr="000961E4">
        <w:rPr>
          <w:sz w:val="16"/>
        </w:rPr>
        <w:t>51%</w:t>
      </w:r>
      <w:r w:rsidRPr="006B7D49">
        <w:rPr>
          <w:sz w:val="16"/>
        </w:rPr>
        <w:t xml:space="preserve"> </w:t>
      </w:r>
      <w:r w:rsidRPr="000961E4">
        <w:rPr>
          <w:sz w:val="16"/>
        </w:rPr>
        <w:t>increase</w:t>
      </w:r>
      <w:r w:rsidRPr="006B7D49">
        <w:rPr>
          <w:sz w:val="16"/>
        </w:rPr>
        <w:t xml:space="preserve"> </w:t>
      </w:r>
      <w:r w:rsidRPr="000961E4">
        <w:rPr>
          <w:sz w:val="16"/>
        </w:rPr>
        <w:t>in</w:t>
      </w:r>
      <w:r w:rsidRPr="006B7D49">
        <w:rPr>
          <w:sz w:val="16"/>
        </w:rPr>
        <w:t xml:space="preserve"> </w:t>
      </w:r>
      <w:r w:rsidRPr="000961E4">
        <w:rPr>
          <w:sz w:val="16"/>
        </w:rPr>
        <w:t>G20</w:t>
      </w:r>
      <w:r w:rsidRPr="006B7D49">
        <w:rPr>
          <w:sz w:val="16"/>
        </w:rPr>
        <w:t xml:space="preserve"> </w:t>
      </w:r>
      <w:r w:rsidRPr="000961E4">
        <w:rPr>
          <w:sz w:val="16"/>
        </w:rPr>
        <w:t>country</w:t>
      </w:r>
      <w:r w:rsidRPr="006B7D49">
        <w:rPr>
          <w:sz w:val="16"/>
        </w:rPr>
        <w:t xml:space="preserve"> </w:t>
      </w:r>
      <w:r w:rsidRPr="000961E4">
        <w:rPr>
          <w:sz w:val="16"/>
        </w:rPr>
        <w:t>trade</w:t>
      </w:r>
      <w:r w:rsidRPr="006B7D49">
        <w:rPr>
          <w:sz w:val="16"/>
        </w:rPr>
        <w:t xml:space="preserve"> </w:t>
      </w:r>
      <w:r w:rsidRPr="000961E4">
        <w:rPr>
          <w:sz w:val="16"/>
        </w:rPr>
        <w:t>protectionist</w:t>
      </w:r>
      <w:r w:rsidRPr="006B7D49">
        <w:rPr>
          <w:sz w:val="16"/>
        </w:rPr>
        <w:t xml:space="preserve"> </w:t>
      </w:r>
      <w:r w:rsidRPr="000961E4">
        <w:rPr>
          <w:sz w:val="16"/>
        </w:rPr>
        <w:t>measures</w:t>
      </w:r>
      <w:r w:rsidRPr="006B7D49">
        <w:rPr>
          <w:sz w:val="16"/>
        </w:rPr>
        <w:t xml:space="preserve"> </w:t>
      </w:r>
      <w:r w:rsidRPr="000961E4">
        <w:rPr>
          <w:sz w:val="16"/>
        </w:rPr>
        <w:t>from</w:t>
      </w:r>
      <w:r w:rsidRPr="006B7D49">
        <w:rPr>
          <w:sz w:val="16"/>
        </w:rPr>
        <w:t xml:space="preserve"> </w:t>
      </w:r>
      <w:r w:rsidRPr="000961E4">
        <w:rPr>
          <w:sz w:val="16"/>
        </w:rPr>
        <w:t>2010-15)</w:t>
      </w:r>
      <w:r w:rsidRPr="006B7D49">
        <w:rPr>
          <w:sz w:val="16"/>
        </w:rPr>
        <w:t xml:space="preserve"> </w:t>
      </w:r>
      <w:r w:rsidRPr="000961E4">
        <w:rPr>
          <w:sz w:val="16"/>
        </w:rPr>
        <w:t>and</w:t>
      </w:r>
      <w:r w:rsidRPr="006B7D49">
        <w:rPr>
          <w:sz w:val="16"/>
        </w:rPr>
        <w:t xml:space="preserve"> </w:t>
      </w:r>
      <w:r w:rsidRPr="000961E4">
        <w:rPr>
          <w:sz w:val="16"/>
        </w:rPr>
        <w:t>major</w:t>
      </w:r>
      <w:r w:rsidRPr="006B7D49">
        <w:rPr>
          <w:sz w:val="16"/>
        </w:rPr>
        <w:t xml:space="preserve"> </w:t>
      </w:r>
      <w:r w:rsidRPr="000961E4">
        <w:rPr>
          <w:sz w:val="16"/>
        </w:rPr>
        <w:t>withdrawals</w:t>
      </w:r>
      <w:r w:rsidRPr="006B7D49">
        <w:rPr>
          <w:sz w:val="16"/>
        </w:rPr>
        <w:t xml:space="preserve"> </w:t>
      </w:r>
      <w:r w:rsidRPr="000961E4">
        <w:rPr>
          <w:sz w:val="16"/>
        </w:rPr>
        <w:t>by</w:t>
      </w:r>
      <w:r w:rsidRPr="006B7D49">
        <w:rPr>
          <w:sz w:val="16"/>
        </w:rPr>
        <w:t xml:space="preserve"> </w:t>
      </w:r>
      <w:r w:rsidRPr="000961E4">
        <w:rPr>
          <w:sz w:val="16"/>
        </w:rPr>
        <w:t>countries</w:t>
      </w:r>
      <w:r w:rsidRPr="006B7D49">
        <w:rPr>
          <w:sz w:val="16"/>
        </w:rPr>
        <w:t xml:space="preserve"> </w:t>
      </w:r>
      <w:r w:rsidRPr="000961E4">
        <w:rPr>
          <w:sz w:val="16"/>
        </w:rPr>
        <w:t>from</w:t>
      </w:r>
      <w:r w:rsidRPr="006B7D49">
        <w:rPr>
          <w:sz w:val="16"/>
        </w:rPr>
        <w:t xml:space="preserve"> </w:t>
      </w:r>
      <w:r w:rsidRPr="000961E4">
        <w:rPr>
          <w:sz w:val="16"/>
        </w:rPr>
        <w:t>trade</w:t>
      </w:r>
      <w:r w:rsidRPr="006B7D49">
        <w:rPr>
          <w:sz w:val="16"/>
        </w:rPr>
        <w:t xml:space="preserve"> </w:t>
      </w:r>
      <w:r w:rsidRPr="000961E4">
        <w:rPr>
          <w:sz w:val="16"/>
        </w:rPr>
        <w:t>frameworks</w:t>
      </w:r>
      <w:r w:rsidRPr="006B7D49">
        <w:rPr>
          <w:sz w:val="16"/>
        </w:rPr>
        <w:t xml:space="preserve"> </w:t>
      </w:r>
      <w:r w:rsidRPr="000961E4">
        <w:rPr>
          <w:sz w:val="16"/>
        </w:rPr>
        <w:t>(e.g.</w:t>
      </w:r>
      <w:r w:rsidRPr="006B7D49">
        <w:rPr>
          <w:sz w:val="16"/>
        </w:rPr>
        <w:t xml:space="preserve"> </w:t>
      </w:r>
      <w:r w:rsidRPr="000961E4">
        <w:rPr>
          <w:sz w:val="16"/>
        </w:rPr>
        <w:t>the</w:t>
      </w:r>
      <w:r w:rsidRPr="006B7D49">
        <w:rPr>
          <w:sz w:val="16"/>
        </w:rPr>
        <w:t xml:space="preserve"> </w:t>
      </w:r>
      <w:r w:rsidRPr="000961E4">
        <w:rPr>
          <w:sz w:val="16"/>
        </w:rPr>
        <w:t>US</w:t>
      </w:r>
      <w:r w:rsidRPr="006B7D49">
        <w:rPr>
          <w:sz w:val="16"/>
        </w:rPr>
        <w:t xml:space="preserve"> </w:t>
      </w:r>
      <w:r w:rsidRPr="000961E4">
        <w:rPr>
          <w:sz w:val="16"/>
        </w:rPr>
        <w:t>withdrawal</w:t>
      </w:r>
      <w:r w:rsidRPr="006B7D49">
        <w:rPr>
          <w:sz w:val="16"/>
        </w:rPr>
        <w:t xml:space="preserve"> </w:t>
      </w:r>
      <w:r w:rsidRPr="000961E4">
        <w:rPr>
          <w:sz w:val="16"/>
        </w:rPr>
        <w:t>from</w:t>
      </w:r>
      <w:r w:rsidRPr="006B7D49">
        <w:rPr>
          <w:sz w:val="16"/>
        </w:rPr>
        <w:t xml:space="preserve"> </w:t>
      </w:r>
      <w:r w:rsidRPr="000961E4">
        <w:rPr>
          <w:sz w:val="16"/>
        </w:rPr>
        <w:t>the</w:t>
      </w:r>
      <w:r w:rsidRPr="006B7D49">
        <w:rPr>
          <w:sz w:val="16"/>
        </w:rPr>
        <w:t xml:space="preserve"> </w:t>
      </w:r>
      <w:r w:rsidRPr="000961E4">
        <w:rPr>
          <w:sz w:val="16"/>
        </w:rPr>
        <w:t>TPP</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UK’s</w:t>
      </w:r>
      <w:r w:rsidRPr="006B7D49">
        <w:rPr>
          <w:sz w:val="16"/>
        </w:rPr>
        <w:t xml:space="preserve"> </w:t>
      </w:r>
      <w:r w:rsidRPr="000961E4">
        <w:rPr>
          <w:sz w:val="16"/>
        </w:rPr>
        <w:t>Brexit).</w:t>
      </w:r>
      <w:r w:rsidRPr="006B7D49">
        <w:rPr>
          <w:sz w:val="16"/>
        </w:rPr>
        <w:t xml:space="preserve"> </w:t>
      </w:r>
      <w:r w:rsidRPr="000961E4">
        <w:rPr>
          <w:sz w:val="16"/>
        </w:rPr>
        <w:t>While</w:t>
      </w:r>
      <w:r w:rsidRPr="006B7D49">
        <w:rPr>
          <w:sz w:val="16"/>
        </w:rPr>
        <w:t xml:space="preserve"> </w:t>
      </w:r>
      <w:r w:rsidRPr="000961E4">
        <w:rPr>
          <w:sz w:val="16"/>
        </w:rPr>
        <w:t>this</w:t>
      </w:r>
      <w:r w:rsidRPr="006B7D49">
        <w:rPr>
          <w:sz w:val="16"/>
        </w:rPr>
        <w:t xml:space="preserve"> </w:t>
      </w:r>
      <w:r w:rsidRPr="000961E4">
        <w:rPr>
          <w:sz w:val="16"/>
        </w:rPr>
        <w:t>is</w:t>
      </w:r>
      <w:r w:rsidRPr="006B7D49">
        <w:rPr>
          <w:sz w:val="16"/>
        </w:rPr>
        <w:t xml:space="preserve"> </w:t>
      </w:r>
      <w:r w:rsidRPr="000961E4">
        <w:rPr>
          <w:sz w:val="16"/>
        </w:rPr>
        <w:t>based</w:t>
      </w:r>
      <w:r w:rsidRPr="006B7D49">
        <w:rPr>
          <w:sz w:val="16"/>
        </w:rPr>
        <w:t xml:space="preserve"> </w:t>
      </w:r>
      <w:r w:rsidRPr="000961E4">
        <w:rPr>
          <w:sz w:val="16"/>
        </w:rPr>
        <w:t>on</w:t>
      </w:r>
      <w:r w:rsidRPr="006B7D49">
        <w:rPr>
          <w:sz w:val="16"/>
        </w:rPr>
        <w:t xml:space="preserve"> </w:t>
      </w:r>
      <w:r w:rsidRPr="000961E4">
        <w:rPr>
          <w:sz w:val="16"/>
        </w:rPr>
        <w:t>a</w:t>
      </w:r>
      <w:r w:rsidRPr="006B7D49">
        <w:rPr>
          <w:sz w:val="16"/>
        </w:rPr>
        <w:t xml:space="preserve"> </w:t>
      </w:r>
      <w:r w:rsidRPr="000961E4">
        <w:rPr>
          <w:sz w:val="16"/>
        </w:rPr>
        <w:t>perception</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unfairness</w:t>
      </w:r>
      <w:r w:rsidRPr="006B7D49">
        <w:rPr>
          <w:sz w:val="16"/>
        </w:rPr>
        <w:t xml:space="preserve"> </w:t>
      </w:r>
      <w:r w:rsidRPr="000961E4">
        <w:rPr>
          <w:sz w:val="16"/>
        </w:rPr>
        <w:t>of</w:t>
      </w:r>
      <w:r w:rsidRPr="006B7D49">
        <w:rPr>
          <w:sz w:val="16"/>
        </w:rPr>
        <w:t xml:space="preserve"> </w:t>
      </w:r>
      <w:r w:rsidRPr="000961E4">
        <w:rPr>
          <w:sz w:val="16"/>
        </w:rPr>
        <w:t>trade</w:t>
      </w:r>
      <w:r w:rsidRPr="006B7D49">
        <w:rPr>
          <w:sz w:val="16"/>
        </w:rPr>
        <w:t xml:space="preserve"> </w:t>
      </w:r>
      <w:r w:rsidRPr="000961E4">
        <w:rPr>
          <w:sz w:val="16"/>
        </w:rPr>
        <w:t>or</w:t>
      </w:r>
      <w:r w:rsidRPr="006B7D49">
        <w:rPr>
          <w:sz w:val="16"/>
        </w:rPr>
        <w:t xml:space="preserve"> </w:t>
      </w:r>
      <w:r w:rsidRPr="000961E4">
        <w:rPr>
          <w:sz w:val="16"/>
        </w:rPr>
        <w:t>an</w:t>
      </w:r>
      <w:r w:rsidRPr="006B7D49">
        <w:rPr>
          <w:sz w:val="16"/>
        </w:rPr>
        <w:t xml:space="preserve"> </w:t>
      </w:r>
      <w:r w:rsidRPr="000961E4">
        <w:rPr>
          <w:sz w:val="16"/>
        </w:rPr>
        <w:t>infringed</w:t>
      </w:r>
      <w:r w:rsidRPr="006B7D49">
        <w:rPr>
          <w:sz w:val="16"/>
        </w:rPr>
        <w:t xml:space="preserve"> </w:t>
      </w:r>
      <w:r w:rsidRPr="000961E4">
        <w:rPr>
          <w:sz w:val="16"/>
        </w:rPr>
        <w:t>sovereignty,</w:t>
      </w:r>
      <w:r w:rsidRPr="006B7D49">
        <w:rPr>
          <w:sz w:val="16"/>
        </w:rPr>
        <w:t xml:space="preserve"> </w:t>
      </w:r>
      <w:r w:rsidRPr="000961E4">
        <w:rPr>
          <w:sz w:val="16"/>
        </w:rPr>
        <w:t>it</w:t>
      </w:r>
      <w:r w:rsidRPr="006B7D49">
        <w:rPr>
          <w:sz w:val="16"/>
        </w:rPr>
        <w:t xml:space="preserve"> </w:t>
      </w:r>
      <w:r w:rsidRPr="000961E4">
        <w:rPr>
          <w:sz w:val="16"/>
        </w:rPr>
        <w:t>is</w:t>
      </w:r>
      <w:r w:rsidRPr="006B7D49">
        <w:rPr>
          <w:sz w:val="16"/>
        </w:rPr>
        <w:t xml:space="preserve"> </w:t>
      </w:r>
      <w:r w:rsidRPr="000961E4">
        <w:rPr>
          <w:sz w:val="16"/>
        </w:rPr>
        <w:t>clear</w:t>
      </w:r>
      <w:r w:rsidRPr="006B7D49">
        <w:rPr>
          <w:sz w:val="16"/>
        </w:rPr>
        <w:t xml:space="preserve"> </w:t>
      </w:r>
      <w:r w:rsidRPr="000961E4">
        <w:rPr>
          <w:sz w:val="16"/>
        </w:rPr>
        <w:t>that</w:t>
      </w:r>
      <w:r w:rsidRPr="006B7D49">
        <w:rPr>
          <w:sz w:val="16"/>
        </w:rPr>
        <w:t xml:space="preserve"> </w:t>
      </w:r>
      <w:r w:rsidRPr="000961E4">
        <w:rPr>
          <w:sz w:val="16"/>
        </w:rPr>
        <w:t>the</w:t>
      </w:r>
      <w:r w:rsidRPr="006B7D49">
        <w:rPr>
          <w:sz w:val="16"/>
        </w:rPr>
        <w:t xml:space="preserve"> </w:t>
      </w:r>
      <w:r w:rsidRPr="000961E4">
        <w:rPr>
          <w:sz w:val="16"/>
        </w:rPr>
        <w:t>countries</w:t>
      </w:r>
      <w:r w:rsidRPr="006B7D49">
        <w:rPr>
          <w:sz w:val="16"/>
        </w:rPr>
        <w:t xml:space="preserve"> </w:t>
      </w:r>
      <w:r w:rsidRPr="000961E4">
        <w:rPr>
          <w:sz w:val="16"/>
        </w:rPr>
        <w:t>that</w:t>
      </w:r>
      <w:r w:rsidRPr="006B7D49">
        <w:rPr>
          <w:sz w:val="16"/>
        </w:rPr>
        <w:t xml:space="preserve"> </w:t>
      </w:r>
      <w:r w:rsidRPr="000961E4">
        <w:rPr>
          <w:sz w:val="16"/>
        </w:rPr>
        <w:t>have</w:t>
      </w:r>
      <w:r w:rsidRPr="006B7D49">
        <w:rPr>
          <w:sz w:val="16"/>
        </w:rPr>
        <w:t xml:space="preserve"> </w:t>
      </w:r>
      <w:r w:rsidRPr="000961E4">
        <w:rPr>
          <w:sz w:val="16"/>
        </w:rPr>
        <w:t>voted</w:t>
      </w:r>
      <w:r w:rsidRPr="006B7D49">
        <w:rPr>
          <w:sz w:val="16"/>
        </w:rPr>
        <w:t xml:space="preserve"> </w:t>
      </w:r>
      <w:r w:rsidRPr="000961E4">
        <w:rPr>
          <w:sz w:val="16"/>
        </w:rPr>
        <w:t>for</w:t>
      </w:r>
      <w:r w:rsidRPr="006B7D49">
        <w:rPr>
          <w:sz w:val="16"/>
        </w:rPr>
        <w:t xml:space="preserve"> </w:t>
      </w:r>
      <w:r w:rsidRPr="000961E4">
        <w:rPr>
          <w:sz w:val="16"/>
        </w:rPr>
        <w:t>more</w:t>
      </w:r>
      <w:r w:rsidRPr="006B7D49">
        <w:rPr>
          <w:sz w:val="16"/>
        </w:rPr>
        <w:t xml:space="preserve"> </w:t>
      </w:r>
      <w:r w:rsidRPr="000961E4">
        <w:rPr>
          <w:sz w:val="16"/>
        </w:rPr>
        <w:t>isolationist</w:t>
      </w:r>
      <w:r w:rsidRPr="006B7D49">
        <w:rPr>
          <w:sz w:val="16"/>
        </w:rPr>
        <w:t xml:space="preserve"> </w:t>
      </w:r>
      <w:r w:rsidRPr="000961E4">
        <w:rPr>
          <w:sz w:val="16"/>
        </w:rPr>
        <w:t>leaders</w:t>
      </w:r>
      <w:r w:rsidRPr="006B7D49">
        <w:rPr>
          <w:sz w:val="16"/>
        </w:rPr>
        <w:t xml:space="preserve"> </w:t>
      </w:r>
      <w:r w:rsidRPr="000961E4">
        <w:rPr>
          <w:sz w:val="16"/>
        </w:rPr>
        <w:t>and</w:t>
      </w:r>
      <w:r w:rsidRPr="006B7D49">
        <w:rPr>
          <w:sz w:val="16"/>
        </w:rPr>
        <w:t xml:space="preserve"> </w:t>
      </w:r>
      <w:r w:rsidRPr="000961E4">
        <w:rPr>
          <w:sz w:val="16"/>
        </w:rPr>
        <w:t>policies</w:t>
      </w:r>
      <w:r w:rsidRPr="006B7D49">
        <w:rPr>
          <w:sz w:val="16"/>
        </w:rPr>
        <w:t xml:space="preserve"> </w:t>
      </w:r>
      <w:r w:rsidRPr="000961E4">
        <w:rPr>
          <w:sz w:val="16"/>
        </w:rPr>
        <w:t>have</w:t>
      </w:r>
      <w:r w:rsidRPr="006B7D49">
        <w:rPr>
          <w:sz w:val="16"/>
        </w:rPr>
        <w:t xml:space="preserve"> </w:t>
      </w:r>
      <w:r w:rsidRPr="000961E4">
        <w:rPr>
          <w:sz w:val="16"/>
        </w:rPr>
        <w:t>been</w:t>
      </w:r>
      <w:r w:rsidRPr="006B7D49">
        <w:rPr>
          <w:sz w:val="16"/>
        </w:rPr>
        <w:t xml:space="preserve"> </w:t>
      </w:r>
      <w:r w:rsidRPr="000961E4">
        <w:rPr>
          <w:sz w:val="16"/>
        </w:rPr>
        <w:t>among</w:t>
      </w:r>
      <w:r w:rsidRPr="006B7D49">
        <w:rPr>
          <w:sz w:val="16"/>
        </w:rPr>
        <w:t xml:space="preserve"> </w:t>
      </w:r>
      <w:r w:rsidRPr="000961E4">
        <w:rPr>
          <w:sz w:val="16"/>
        </w:rPr>
        <w:t>free</w:t>
      </w:r>
      <w:r w:rsidRPr="006B7D49">
        <w:rPr>
          <w:sz w:val="16"/>
        </w:rPr>
        <w:t xml:space="preserve"> </w:t>
      </w:r>
      <w:r w:rsidRPr="000961E4">
        <w:rPr>
          <w:sz w:val="16"/>
        </w:rPr>
        <w:t>trade’s</w:t>
      </w:r>
      <w:r w:rsidRPr="006B7D49">
        <w:rPr>
          <w:sz w:val="16"/>
        </w:rPr>
        <w:t xml:space="preserve"> </w:t>
      </w:r>
      <w:r w:rsidRPr="000961E4">
        <w:rPr>
          <w:sz w:val="16"/>
        </w:rPr>
        <w:t>biggest</w:t>
      </w:r>
      <w:r w:rsidRPr="006B7D49">
        <w:rPr>
          <w:sz w:val="16"/>
        </w:rPr>
        <w:t xml:space="preserve"> </w:t>
      </w:r>
      <w:r w:rsidRPr="000961E4">
        <w:rPr>
          <w:sz w:val="16"/>
        </w:rPr>
        <w:t>historic</w:t>
      </w:r>
      <w:r w:rsidRPr="006B7D49">
        <w:rPr>
          <w:sz w:val="16"/>
        </w:rPr>
        <w:t xml:space="preserve"> </w:t>
      </w:r>
      <w:r w:rsidRPr="000961E4">
        <w:rPr>
          <w:sz w:val="16"/>
        </w:rPr>
        <w:t>beneficiaries</w:t>
      </w:r>
      <w:r w:rsidRPr="006B7D49">
        <w:rPr>
          <w:sz w:val="16"/>
        </w:rPr>
        <w:t xml:space="preserve"> </w:t>
      </w:r>
      <w:r w:rsidRPr="000961E4">
        <w:rPr>
          <w:sz w:val="16"/>
        </w:rPr>
        <w:t>with</w:t>
      </w:r>
      <w:r w:rsidRPr="006B7D49">
        <w:rPr>
          <w:sz w:val="16"/>
        </w:rPr>
        <w:t xml:space="preserve"> </w:t>
      </w:r>
      <w:r w:rsidRPr="000961E4">
        <w:rPr>
          <w:sz w:val="16"/>
        </w:rPr>
        <w:t>their</w:t>
      </w:r>
      <w:r w:rsidRPr="006B7D49">
        <w:rPr>
          <w:sz w:val="16"/>
        </w:rPr>
        <w:t xml:space="preserve"> </w:t>
      </w:r>
      <w:r w:rsidRPr="000961E4">
        <w:rPr>
          <w:sz w:val="16"/>
        </w:rPr>
        <w:t>economies</w:t>
      </w:r>
      <w:r w:rsidRPr="006B7D49">
        <w:rPr>
          <w:sz w:val="16"/>
        </w:rPr>
        <w:t xml:space="preserve"> </w:t>
      </w:r>
      <w:r w:rsidRPr="000961E4">
        <w:rPr>
          <w:sz w:val="16"/>
        </w:rPr>
        <w:t>still</w:t>
      </w:r>
      <w:r w:rsidRPr="006B7D49">
        <w:rPr>
          <w:sz w:val="16"/>
        </w:rPr>
        <w:t xml:space="preserve"> </w:t>
      </w:r>
      <w:r w:rsidRPr="000961E4">
        <w:rPr>
          <w:sz w:val="16"/>
        </w:rPr>
        <w:t>reliant</w:t>
      </w:r>
      <w:r w:rsidRPr="006B7D49">
        <w:rPr>
          <w:sz w:val="16"/>
        </w:rPr>
        <w:t xml:space="preserve"> </w:t>
      </w:r>
      <w:r w:rsidRPr="000961E4">
        <w:rPr>
          <w:sz w:val="16"/>
        </w:rPr>
        <w:t>on</w:t>
      </w:r>
      <w:r w:rsidRPr="006B7D49">
        <w:rPr>
          <w:sz w:val="16"/>
        </w:rPr>
        <w:t xml:space="preserve"> </w:t>
      </w:r>
      <w:r w:rsidRPr="000961E4">
        <w:rPr>
          <w:sz w:val="16"/>
        </w:rPr>
        <w:t>its</w:t>
      </w:r>
      <w:r w:rsidRPr="006B7D49">
        <w:rPr>
          <w:sz w:val="16"/>
        </w:rPr>
        <w:t xml:space="preserve"> </w:t>
      </w:r>
      <w:r w:rsidRPr="000961E4">
        <w:rPr>
          <w:sz w:val="16"/>
        </w:rPr>
        <w:t>continued</w:t>
      </w:r>
      <w:r w:rsidRPr="006B7D49">
        <w:rPr>
          <w:sz w:val="16"/>
        </w:rPr>
        <w:t xml:space="preserve"> </w:t>
      </w:r>
      <w:r w:rsidRPr="000961E4">
        <w:rPr>
          <w:sz w:val="16"/>
        </w:rPr>
        <w:t>growth.[3]</w:t>
      </w:r>
      <w:r w:rsidRPr="006B7D49">
        <w:rPr>
          <w:sz w:val="16"/>
        </w:rPr>
        <w:t xml:space="preserve"> </w:t>
      </w:r>
    </w:p>
    <w:p w14:paraId="373306D3" w14:textId="77777777" w:rsidR="00E240C3" w:rsidRPr="006B7D49" w:rsidRDefault="00E240C3" w:rsidP="00E240C3">
      <w:pPr>
        <w:rPr>
          <w:sz w:val="16"/>
        </w:rPr>
      </w:pPr>
      <w:r w:rsidRPr="000961E4">
        <w:rPr>
          <w:sz w:val="16"/>
        </w:rPr>
        <w:t>2.</w:t>
      </w:r>
      <w:r w:rsidRPr="006B7D49">
        <w:rPr>
          <w:sz w:val="16"/>
        </w:rPr>
        <w:t xml:space="preserve"> </w:t>
      </w:r>
      <w:r w:rsidRPr="00AC46EA">
        <w:rPr>
          <w:rStyle w:val="Emphasis"/>
          <w:highlight w:val="green"/>
        </w:rPr>
        <w:t>Income Inequality</w:t>
      </w:r>
      <w:r w:rsidRPr="000961E4">
        <w:rPr>
          <w:sz w:val="16"/>
        </w:rPr>
        <w:t>.</w:t>
      </w:r>
      <w:r w:rsidRPr="006B7D49">
        <w:rPr>
          <w:sz w:val="16"/>
        </w:rPr>
        <w:t xml:space="preserve"> </w:t>
      </w:r>
      <w:r w:rsidRPr="000961E4">
        <w:rPr>
          <w:sz w:val="16"/>
        </w:rPr>
        <w:t>The</w:t>
      </w:r>
      <w:r w:rsidRPr="006B7D49">
        <w:rPr>
          <w:sz w:val="16"/>
        </w:rPr>
        <w:t xml:space="preserve"> </w:t>
      </w:r>
      <w:r w:rsidRPr="000961E4">
        <w:rPr>
          <w:sz w:val="16"/>
        </w:rPr>
        <w:t>gaps</w:t>
      </w:r>
      <w:r w:rsidRPr="006B7D49">
        <w:rPr>
          <w:sz w:val="16"/>
        </w:rPr>
        <w:t xml:space="preserve"> </w:t>
      </w:r>
      <w:r w:rsidRPr="000961E4">
        <w:rPr>
          <w:sz w:val="16"/>
        </w:rPr>
        <w:t>between</w:t>
      </w:r>
      <w:r w:rsidRPr="006B7D49">
        <w:rPr>
          <w:sz w:val="16"/>
        </w:rPr>
        <w:t xml:space="preserve"> </w:t>
      </w:r>
      <w:r w:rsidRPr="000961E4">
        <w:rPr>
          <w:sz w:val="16"/>
        </w:rPr>
        <w:t>the</w:t>
      </w:r>
      <w:r w:rsidRPr="006B7D49">
        <w:rPr>
          <w:sz w:val="16"/>
        </w:rPr>
        <w:t xml:space="preserve"> </w:t>
      </w:r>
      <w:r w:rsidRPr="000961E4">
        <w:rPr>
          <w:sz w:val="16"/>
        </w:rPr>
        <w:t>have</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have</w:t>
      </w:r>
      <w:r w:rsidRPr="006B7D49">
        <w:rPr>
          <w:sz w:val="16"/>
        </w:rPr>
        <w:t xml:space="preserve"> </w:t>
      </w:r>
      <w:r w:rsidRPr="000961E4">
        <w:rPr>
          <w:sz w:val="16"/>
        </w:rPr>
        <w:t>nots</w:t>
      </w:r>
      <w:r w:rsidRPr="006B7D49">
        <w:rPr>
          <w:sz w:val="16"/>
        </w:rPr>
        <w:t xml:space="preserve"> </w:t>
      </w:r>
      <w:r w:rsidRPr="000961E4">
        <w:rPr>
          <w:sz w:val="16"/>
        </w:rPr>
        <w:t>globally</w:t>
      </w:r>
      <w:r w:rsidRPr="006B7D49">
        <w:rPr>
          <w:sz w:val="16"/>
        </w:rPr>
        <w:t xml:space="preserve"> </w:t>
      </w:r>
      <w:r w:rsidRPr="000961E4">
        <w:rPr>
          <w:rStyle w:val="StyleUnderline"/>
        </w:rPr>
        <w:t>is</w:t>
      </w:r>
      <w:r w:rsidRPr="006B7D49">
        <w:rPr>
          <w:rStyle w:val="StyleUnderline"/>
        </w:rPr>
        <w:t xml:space="preserve"> </w:t>
      </w:r>
      <w:r w:rsidRPr="000961E4">
        <w:rPr>
          <w:rStyle w:val="StyleUnderline"/>
        </w:rPr>
        <w:t>sharpening</w:t>
      </w:r>
      <w:r w:rsidRPr="006B7D49">
        <w:rPr>
          <w:rStyle w:val="StyleUnderline"/>
        </w:rPr>
        <w:t xml:space="preserve"> </w:t>
      </w:r>
      <w:r w:rsidRPr="000961E4">
        <w:rPr>
          <w:rStyle w:val="StyleUnderline"/>
        </w:rPr>
        <w:t>across</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number</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key</w:t>
      </w:r>
      <w:r w:rsidRPr="006B7D49">
        <w:rPr>
          <w:rStyle w:val="StyleUnderline"/>
        </w:rPr>
        <w:t xml:space="preserve"> </w:t>
      </w:r>
      <w:r w:rsidRPr="000961E4">
        <w:rPr>
          <w:rStyle w:val="StyleUnderline"/>
        </w:rPr>
        <w:t>dimensions,</w:t>
      </w:r>
      <w:r w:rsidRPr="006B7D49">
        <w:rPr>
          <w:rStyle w:val="StyleUnderline"/>
        </w:rPr>
        <w:t xml:space="preserve"> </w:t>
      </w:r>
      <w:r w:rsidRPr="000961E4">
        <w:rPr>
          <w:rStyle w:val="StyleUnderline"/>
        </w:rPr>
        <w:t>with</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traditional</w:t>
      </w:r>
      <w:r w:rsidRPr="006B7D49">
        <w:rPr>
          <w:rStyle w:val="StyleUnderline"/>
        </w:rPr>
        <w:t xml:space="preserve"> </w:t>
      </w:r>
      <w:r w:rsidRPr="000961E4">
        <w:rPr>
          <w:rStyle w:val="StyleUnderline"/>
        </w:rPr>
        <w:t>north-south</w:t>
      </w:r>
      <w:r w:rsidRPr="006B7D49">
        <w:rPr>
          <w:rStyle w:val="StyleUnderline"/>
        </w:rPr>
        <w:t xml:space="preserve"> </w:t>
      </w:r>
      <w:r w:rsidRPr="000961E4">
        <w:rPr>
          <w:rStyle w:val="StyleUnderline"/>
        </w:rPr>
        <w:t>divide</w:t>
      </w:r>
      <w:r w:rsidRPr="006B7D49">
        <w:rPr>
          <w:rStyle w:val="StyleUnderline"/>
        </w:rPr>
        <w:t xml:space="preserve"> </w:t>
      </w:r>
      <w:r w:rsidRPr="000961E4">
        <w:rPr>
          <w:rStyle w:val="StyleUnderline"/>
        </w:rPr>
        <w:t>between</w:t>
      </w:r>
      <w:r w:rsidRPr="006B7D49">
        <w:rPr>
          <w:rStyle w:val="StyleUnderline"/>
        </w:rPr>
        <w:t xml:space="preserve"> </w:t>
      </w:r>
      <w:r w:rsidRPr="000961E4">
        <w:rPr>
          <w:rStyle w:val="StyleUnderline"/>
        </w:rPr>
        <w:t>countries</w:t>
      </w:r>
      <w:r w:rsidRPr="006B7D49">
        <w:rPr>
          <w:rStyle w:val="StyleUnderline"/>
        </w:rPr>
        <w:t xml:space="preserve"> </w:t>
      </w:r>
      <w:r w:rsidRPr="000961E4">
        <w:rPr>
          <w:rStyle w:val="StyleUnderline"/>
        </w:rPr>
        <w:t>being</w:t>
      </w:r>
      <w:r w:rsidRPr="006B7D49">
        <w:rPr>
          <w:rStyle w:val="StyleUnderline"/>
        </w:rPr>
        <w:t xml:space="preserve"> </w:t>
      </w:r>
      <w:r w:rsidRPr="000961E4">
        <w:rPr>
          <w:rStyle w:val="StyleUnderline"/>
        </w:rPr>
        <w:t>exacerbated</w:t>
      </w:r>
      <w:r w:rsidRPr="006B7D49">
        <w:rPr>
          <w:rStyle w:val="StyleUnderline"/>
        </w:rPr>
        <w:t xml:space="preserve"> </w:t>
      </w:r>
      <w:r w:rsidRPr="000961E4">
        <w:rPr>
          <w:rStyle w:val="StyleUnderline"/>
        </w:rPr>
        <w:t>by</w:t>
      </w:r>
      <w:r w:rsidRPr="006B7D49">
        <w:rPr>
          <w:rStyle w:val="StyleUnderline"/>
        </w:rPr>
        <w:t xml:space="preserve"> </w:t>
      </w:r>
      <w:r w:rsidRPr="000961E4">
        <w:rPr>
          <w:rStyle w:val="StyleUnderline"/>
        </w:rPr>
        <w:t>growing</w:t>
      </w:r>
      <w:r w:rsidRPr="006B7D49">
        <w:rPr>
          <w:rStyle w:val="StyleUnderline"/>
        </w:rPr>
        <w:t xml:space="preserve"> </w:t>
      </w:r>
      <w:r w:rsidRPr="000961E4">
        <w:rPr>
          <w:rStyle w:val="StyleUnderline"/>
        </w:rPr>
        <w:t>inequality</w:t>
      </w:r>
      <w:r w:rsidRPr="006B7D49">
        <w:rPr>
          <w:rStyle w:val="StyleUnderline"/>
        </w:rPr>
        <w:t xml:space="preserve"> </w:t>
      </w:r>
      <w:r w:rsidRPr="000961E4">
        <w:rPr>
          <w:rStyle w:val="StyleUnderline"/>
        </w:rPr>
        <w:t>within</w:t>
      </w:r>
      <w:r w:rsidRPr="006B7D49">
        <w:rPr>
          <w:rStyle w:val="StyleUnderline"/>
        </w:rPr>
        <w:t xml:space="preserve"> </w:t>
      </w:r>
      <w:r w:rsidRPr="000961E4">
        <w:rPr>
          <w:rStyle w:val="StyleUnderline"/>
        </w:rPr>
        <w:t>nations</w:t>
      </w:r>
      <w:r w:rsidRPr="000961E4">
        <w:rPr>
          <w:sz w:val="16"/>
        </w:rPr>
        <w:t>,</w:t>
      </w:r>
      <w:r w:rsidRPr="006B7D49">
        <w:rPr>
          <w:sz w:val="16"/>
        </w:rPr>
        <w:t xml:space="preserve"> </w:t>
      </w:r>
      <w:r w:rsidRPr="000961E4">
        <w:rPr>
          <w:sz w:val="16"/>
        </w:rPr>
        <w:t>too,</w:t>
      </w:r>
      <w:r w:rsidRPr="006B7D49">
        <w:rPr>
          <w:sz w:val="16"/>
        </w:rPr>
        <w:t xml:space="preserve"> </w:t>
      </w:r>
      <w:r w:rsidRPr="000961E4">
        <w:rPr>
          <w:sz w:val="16"/>
        </w:rPr>
        <w:t>with</w:t>
      </w:r>
      <w:r w:rsidRPr="006B7D49">
        <w:rPr>
          <w:sz w:val="16"/>
        </w:rPr>
        <w:t xml:space="preserve"> </w:t>
      </w:r>
      <w:r w:rsidRPr="000961E4">
        <w:rPr>
          <w:sz w:val="16"/>
        </w:rPr>
        <w:t>the</w:t>
      </w:r>
      <w:r w:rsidRPr="006B7D49">
        <w:rPr>
          <w:sz w:val="16"/>
        </w:rPr>
        <w:t xml:space="preserve"> </w:t>
      </w:r>
      <w:r w:rsidRPr="000961E4">
        <w:rPr>
          <w:sz w:val="16"/>
        </w:rPr>
        <w:t>GINI</w:t>
      </w:r>
      <w:r w:rsidRPr="006B7D49">
        <w:rPr>
          <w:sz w:val="16"/>
        </w:rPr>
        <w:t xml:space="preserve"> </w:t>
      </w:r>
      <w:r w:rsidRPr="000961E4">
        <w:rPr>
          <w:sz w:val="16"/>
        </w:rPr>
        <w:t>coefficient,</w:t>
      </w:r>
      <w:r w:rsidRPr="006B7D49">
        <w:rPr>
          <w:sz w:val="16"/>
        </w:rPr>
        <w:t xml:space="preserve"> </w:t>
      </w:r>
      <w:r w:rsidRPr="000961E4">
        <w:rPr>
          <w:sz w:val="16"/>
        </w:rPr>
        <w:t>a</w:t>
      </w:r>
      <w:r w:rsidRPr="006B7D49">
        <w:rPr>
          <w:sz w:val="16"/>
        </w:rPr>
        <w:t xml:space="preserve"> </w:t>
      </w:r>
      <w:r w:rsidRPr="000961E4">
        <w:rPr>
          <w:sz w:val="16"/>
        </w:rPr>
        <w:t>traditional</w:t>
      </w:r>
      <w:r w:rsidRPr="006B7D49">
        <w:rPr>
          <w:sz w:val="16"/>
        </w:rPr>
        <w:t xml:space="preserve"> </w:t>
      </w:r>
      <w:r w:rsidRPr="000961E4">
        <w:rPr>
          <w:sz w:val="16"/>
        </w:rPr>
        <w:t>measure</w:t>
      </w:r>
      <w:r w:rsidRPr="006B7D49">
        <w:rPr>
          <w:sz w:val="16"/>
        </w:rPr>
        <w:t xml:space="preserve"> </w:t>
      </w:r>
      <w:r w:rsidRPr="000961E4">
        <w:rPr>
          <w:sz w:val="16"/>
        </w:rPr>
        <w:t>of</w:t>
      </w:r>
      <w:r w:rsidRPr="006B7D49">
        <w:rPr>
          <w:sz w:val="16"/>
        </w:rPr>
        <w:t xml:space="preserve"> </w:t>
      </w:r>
      <w:r w:rsidRPr="000961E4">
        <w:rPr>
          <w:sz w:val="16"/>
        </w:rPr>
        <w:t>inequality</w:t>
      </w:r>
      <w:r w:rsidRPr="006B7D49">
        <w:rPr>
          <w:sz w:val="16"/>
        </w:rPr>
        <w:t xml:space="preserve"> </w:t>
      </w:r>
      <w:r w:rsidRPr="000961E4">
        <w:rPr>
          <w:sz w:val="16"/>
        </w:rPr>
        <w:t>rising</w:t>
      </w:r>
      <w:r w:rsidRPr="006B7D49">
        <w:rPr>
          <w:sz w:val="16"/>
        </w:rPr>
        <w:t xml:space="preserve"> </w:t>
      </w:r>
      <w:r w:rsidRPr="000961E4">
        <w:rPr>
          <w:sz w:val="16"/>
        </w:rPr>
        <w:t>by</w:t>
      </w:r>
      <w:r w:rsidRPr="006B7D49">
        <w:rPr>
          <w:sz w:val="16"/>
        </w:rPr>
        <w:t xml:space="preserve"> </w:t>
      </w:r>
      <w:r w:rsidRPr="000961E4">
        <w:rPr>
          <w:sz w:val="16"/>
        </w:rPr>
        <w:t>10%</w:t>
      </w:r>
      <w:r w:rsidRPr="006B7D49">
        <w:rPr>
          <w:sz w:val="16"/>
        </w:rPr>
        <w:t xml:space="preserve"> </w:t>
      </w:r>
      <w:r w:rsidRPr="000961E4">
        <w:rPr>
          <w:sz w:val="16"/>
        </w:rPr>
        <w:t>across</w:t>
      </w:r>
      <w:r w:rsidRPr="006B7D49">
        <w:rPr>
          <w:sz w:val="16"/>
        </w:rPr>
        <w:t xml:space="preserve"> </w:t>
      </w:r>
      <w:r w:rsidRPr="000961E4">
        <w:rPr>
          <w:sz w:val="16"/>
        </w:rPr>
        <w:t>OECD</w:t>
      </w:r>
      <w:r w:rsidRPr="006B7D49">
        <w:rPr>
          <w:sz w:val="16"/>
        </w:rPr>
        <w:t xml:space="preserve"> </w:t>
      </w:r>
      <w:r w:rsidRPr="000961E4">
        <w:rPr>
          <w:sz w:val="16"/>
        </w:rPr>
        <w:t>countries</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ratio</w:t>
      </w:r>
      <w:r w:rsidRPr="006B7D49">
        <w:rPr>
          <w:sz w:val="16"/>
        </w:rPr>
        <w:t xml:space="preserve"> </w:t>
      </w:r>
      <w:r w:rsidRPr="000961E4">
        <w:rPr>
          <w:sz w:val="16"/>
        </w:rPr>
        <w:t>of</w:t>
      </w:r>
      <w:r w:rsidRPr="006B7D49">
        <w:rPr>
          <w:sz w:val="16"/>
        </w:rPr>
        <w:t xml:space="preserve"> </w:t>
      </w:r>
      <w:r w:rsidRPr="000961E4">
        <w:rPr>
          <w:sz w:val="16"/>
        </w:rPr>
        <w:t>top</w:t>
      </w:r>
      <w:r w:rsidRPr="006B7D49">
        <w:rPr>
          <w:sz w:val="16"/>
        </w:rPr>
        <w:t xml:space="preserve"> </w:t>
      </w:r>
      <w:r w:rsidRPr="000961E4">
        <w:rPr>
          <w:sz w:val="16"/>
        </w:rPr>
        <w:t>income</w:t>
      </w:r>
      <w:r w:rsidRPr="006B7D49">
        <w:rPr>
          <w:sz w:val="16"/>
        </w:rPr>
        <w:t xml:space="preserve"> </w:t>
      </w:r>
      <w:r w:rsidRPr="000961E4">
        <w:rPr>
          <w:sz w:val="16"/>
        </w:rPr>
        <w:t>decile</w:t>
      </w:r>
      <w:r w:rsidRPr="006B7D49">
        <w:rPr>
          <w:sz w:val="16"/>
        </w:rPr>
        <w:t xml:space="preserve"> </w:t>
      </w:r>
      <w:r w:rsidRPr="000961E4">
        <w:rPr>
          <w:sz w:val="16"/>
        </w:rPr>
        <w:t>to</w:t>
      </w:r>
      <w:r w:rsidRPr="006B7D49">
        <w:rPr>
          <w:sz w:val="16"/>
        </w:rPr>
        <w:t xml:space="preserve"> </w:t>
      </w:r>
      <w:r w:rsidRPr="000961E4">
        <w:rPr>
          <w:sz w:val="16"/>
        </w:rPr>
        <w:t>bottom</w:t>
      </w:r>
      <w:r w:rsidRPr="006B7D49">
        <w:rPr>
          <w:sz w:val="16"/>
        </w:rPr>
        <w:t xml:space="preserve"> </w:t>
      </w:r>
      <w:r w:rsidRPr="000961E4">
        <w:rPr>
          <w:sz w:val="16"/>
        </w:rPr>
        <w:t>income</w:t>
      </w:r>
      <w:r w:rsidRPr="006B7D49">
        <w:rPr>
          <w:sz w:val="16"/>
        </w:rPr>
        <w:t xml:space="preserve"> </w:t>
      </w:r>
      <w:r w:rsidRPr="000961E4">
        <w:rPr>
          <w:sz w:val="16"/>
        </w:rPr>
        <w:t>decile</w:t>
      </w:r>
      <w:r w:rsidRPr="006B7D49">
        <w:rPr>
          <w:sz w:val="16"/>
        </w:rPr>
        <w:t xml:space="preserve"> </w:t>
      </w:r>
      <w:r w:rsidRPr="000961E4">
        <w:rPr>
          <w:sz w:val="16"/>
        </w:rPr>
        <w:t>reached</w:t>
      </w:r>
      <w:r w:rsidRPr="006B7D49">
        <w:rPr>
          <w:sz w:val="16"/>
        </w:rPr>
        <w:t xml:space="preserve"> </w:t>
      </w:r>
      <w:r w:rsidRPr="000961E4">
        <w:rPr>
          <w:sz w:val="16"/>
        </w:rPr>
        <w:t>its</w:t>
      </w:r>
      <w:r w:rsidRPr="006B7D49">
        <w:rPr>
          <w:sz w:val="16"/>
        </w:rPr>
        <w:t xml:space="preserve"> </w:t>
      </w:r>
      <w:r w:rsidRPr="000961E4">
        <w:rPr>
          <w:sz w:val="16"/>
        </w:rPr>
        <w:t>highest</w:t>
      </w:r>
      <w:r w:rsidRPr="006B7D49">
        <w:rPr>
          <w:sz w:val="16"/>
        </w:rPr>
        <w:t xml:space="preserve"> </w:t>
      </w:r>
      <w:r w:rsidRPr="000961E4">
        <w:rPr>
          <w:sz w:val="16"/>
        </w:rPr>
        <w:t>level</w:t>
      </w:r>
      <w:r w:rsidRPr="006B7D49">
        <w:rPr>
          <w:sz w:val="16"/>
        </w:rPr>
        <w:t xml:space="preserve"> </w:t>
      </w:r>
      <w:r w:rsidRPr="000961E4">
        <w:rPr>
          <w:sz w:val="16"/>
        </w:rPr>
        <w:t>in</w:t>
      </w:r>
      <w:r w:rsidRPr="006B7D49">
        <w:rPr>
          <w:sz w:val="16"/>
        </w:rPr>
        <w:t xml:space="preserve"> </w:t>
      </w:r>
      <w:r w:rsidRPr="000961E4">
        <w:rPr>
          <w:sz w:val="16"/>
        </w:rPr>
        <w:t>30</w:t>
      </w:r>
      <w:r w:rsidRPr="006B7D49">
        <w:rPr>
          <w:sz w:val="16"/>
        </w:rPr>
        <w:t xml:space="preserve"> </w:t>
      </w:r>
      <w:r w:rsidRPr="000961E4">
        <w:rPr>
          <w:sz w:val="16"/>
        </w:rPr>
        <w:t>years.</w:t>
      </w:r>
      <w:r w:rsidRPr="006B7D49">
        <w:rPr>
          <w:sz w:val="16"/>
        </w:rPr>
        <w:t xml:space="preserve"> </w:t>
      </w:r>
      <w:r w:rsidRPr="000961E4">
        <w:rPr>
          <w:sz w:val="16"/>
        </w:rPr>
        <w:t>[4]</w:t>
      </w:r>
      <w:r w:rsidRPr="006B7D49">
        <w:rPr>
          <w:sz w:val="16"/>
        </w:rPr>
        <w:t xml:space="preserve"> </w:t>
      </w:r>
    </w:p>
    <w:p w14:paraId="3B99A7B1" w14:textId="77777777" w:rsidR="00E240C3" w:rsidRPr="006B7D49" w:rsidRDefault="00E240C3" w:rsidP="00E240C3">
      <w:pPr>
        <w:rPr>
          <w:sz w:val="16"/>
        </w:rPr>
      </w:pPr>
      <w:r w:rsidRPr="000961E4">
        <w:rPr>
          <w:sz w:val="16"/>
        </w:rPr>
        <w:t>3.</w:t>
      </w:r>
      <w:r w:rsidRPr="006B7D49">
        <w:rPr>
          <w:sz w:val="16"/>
        </w:rPr>
        <w:t xml:space="preserve"> </w:t>
      </w:r>
      <w:r w:rsidRPr="00AC46EA">
        <w:rPr>
          <w:rStyle w:val="Emphasis"/>
          <w:highlight w:val="green"/>
        </w:rPr>
        <w:t>Climate Change</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Rising</w:t>
      </w:r>
      <w:r w:rsidRPr="006B7D49">
        <w:rPr>
          <w:rStyle w:val="StyleUnderline"/>
        </w:rPr>
        <w:t xml:space="preserve"> </w:t>
      </w:r>
      <w:r w:rsidRPr="000961E4">
        <w:rPr>
          <w:rStyle w:val="StyleUnderline"/>
        </w:rPr>
        <w:t>Pollution</w:t>
      </w:r>
      <w:r w:rsidRPr="000961E4">
        <w:rPr>
          <w:sz w:val="16"/>
        </w:rPr>
        <w:t>.</w:t>
      </w:r>
      <w:r w:rsidRPr="006B7D49">
        <w:rPr>
          <w:sz w:val="16"/>
        </w:rPr>
        <w:t xml:space="preserve"> </w:t>
      </w:r>
      <w:r w:rsidRPr="000961E4">
        <w:rPr>
          <w:sz w:val="16"/>
        </w:rPr>
        <w:t>The</w:t>
      </w:r>
      <w:r w:rsidRPr="006B7D49">
        <w:rPr>
          <w:sz w:val="16"/>
        </w:rPr>
        <w:t xml:space="preserve"> </w:t>
      </w:r>
      <w:r w:rsidRPr="000961E4">
        <w:rPr>
          <w:sz w:val="16"/>
        </w:rPr>
        <w:t>global</w:t>
      </w:r>
      <w:r w:rsidRPr="006B7D49">
        <w:rPr>
          <w:sz w:val="16"/>
        </w:rPr>
        <w:t xml:space="preserve"> </w:t>
      </w:r>
      <w:r w:rsidRPr="000961E4">
        <w:rPr>
          <w:sz w:val="16"/>
        </w:rPr>
        <w:t>fight</w:t>
      </w:r>
      <w:r w:rsidRPr="006B7D49">
        <w:rPr>
          <w:sz w:val="16"/>
        </w:rPr>
        <w:t xml:space="preserve"> </w:t>
      </w:r>
      <w:r w:rsidRPr="000961E4">
        <w:rPr>
          <w:sz w:val="16"/>
        </w:rPr>
        <w:t>against</w:t>
      </w:r>
      <w:r w:rsidRPr="006B7D49">
        <w:rPr>
          <w:sz w:val="16"/>
        </w:rPr>
        <w:t xml:space="preserve"> </w:t>
      </w:r>
      <w:r w:rsidRPr="000961E4">
        <w:rPr>
          <w:sz w:val="16"/>
        </w:rPr>
        <w:t>climate</w:t>
      </w:r>
      <w:r w:rsidRPr="006B7D49">
        <w:rPr>
          <w:sz w:val="16"/>
        </w:rPr>
        <w:t xml:space="preserve"> </w:t>
      </w:r>
      <w:r w:rsidRPr="000961E4">
        <w:rPr>
          <w:sz w:val="16"/>
        </w:rPr>
        <w:t>change</w:t>
      </w:r>
      <w:r w:rsidRPr="006B7D49">
        <w:rPr>
          <w:sz w:val="16"/>
        </w:rPr>
        <w:t xml:space="preserve"> </w:t>
      </w:r>
      <w:r w:rsidRPr="000961E4">
        <w:rPr>
          <w:sz w:val="16"/>
        </w:rPr>
        <w:t>and</w:t>
      </w:r>
      <w:r w:rsidRPr="006B7D49">
        <w:rPr>
          <w:sz w:val="16"/>
        </w:rPr>
        <w:t xml:space="preserve"> </w:t>
      </w:r>
      <w:r w:rsidRPr="000961E4">
        <w:rPr>
          <w:sz w:val="16"/>
        </w:rPr>
        <w:t>greenhouse</w:t>
      </w:r>
      <w:r w:rsidRPr="006B7D49">
        <w:rPr>
          <w:sz w:val="16"/>
        </w:rPr>
        <w:t xml:space="preserve"> </w:t>
      </w:r>
      <w:r w:rsidRPr="000961E4">
        <w:rPr>
          <w:sz w:val="16"/>
        </w:rPr>
        <w:t>gas</w:t>
      </w:r>
      <w:r w:rsidRPr="006B7D49">
        <w:rPr>
          <w:sz w:val="16"/>
        </w:rPr>
        <w:t xml:space="preserve"> </w:t>
      </w:r>
      <w:r w:rsidRPr="000961E4">
        <w:rPr>
          <w:sz w:val="16"/>
        </w:rPr>
        <w:t>emissions,</w:t>
      </w:r>
      <w:r w:rsidRPr="006B7D49">
        <w:rPr>
          <w:sz w:val="16"/>
        </w:rPr>
        <w:t xml:space="preserve"> </w:t>
      </w:r>
      <w:r w:rsidRPr="000961E4">
        <w:rPr>
          <w:sz w:val="16"/>
        </w:rPr>
        <w:t>which</w:t>
      </w:r>
      <w:r w:rsidRPr="006B7D49">
        <w:rPr>
          <w:sz w:val="16"/>
        </w:rPr>
        <w:t xml:space="preserve"> </w:t>
      </w:r>
      <w:r w:rsidRPr="000961E4">
        <w:rPr>
          <w:sz w:val="16"/>
        </w:rPr>
        <w:t>have</w:t>
      </w:r>
      <w:r w:rsidRPr="006B7D49">
        <w:rPr>
          <w:sz w:val="16"/>
        </w:rPr>
        <w:t xml:space="preserve"> </w:t>
      </w:r>
      <w:r w:rsidRPr="000961E4">
        <w:rPr>
          <w:sz w:val="16"/>
        </w:rPr>
        <w:t>increased</w:t>
      </w:r>
      <w:r w:rsidRPr="006B7D49">
        <w:rPr>
          <w:sz w:val="16"/>
        </w:rPr>
        <w:t xml:space="preserve"> </w:t>
      </w:r>
      <w:r w:rsidRPr="000961E4">
        <w:rPr>
          <w:sz w:val="16"/>
        </w:rPr>
        <w:t>by</w:t>
      </w:r>
      <w:r w:rsidRPr="006B7D49">
        <w:rPr>
          <w:sz w:val="16"/>
        </w:rPr>
        <w:t xml:space="preserve"> </w:t>
      </w:r>
      <w:r w:rsidRPr="000961E4">
        <w:rPr>
          <w:sz w:val="16"/>
        </w:rPr>
        <w:t>80%</w:t>
      </w:r>
      <w:r w:rsidRPr="006B7D49">
        <w:rPr>
          <w:sz w:val="16"/>
        </w:rPr>
        <w:t xml:space="preserve"> </w:t>
      </w:r>
      <w:r w:rsidRPr="000961E4">
        <w:rPr>
          <w:sz w:val="16"/>
        </w:rPr>
        <w:t>since</w:t>
      </w:r>
      <w:r w:rsidRPr="006B7D49">
        <w:rPr>
          <w:sz w:val="16"/>
        </w:rPr>
        <w:t xml:space="preserve"> </w:t>
      </w:r>
      <w:r w:rsidRPr="000961E4">
        <w:rPr>
          <w:sz w:val="16"/>
        </w:rPr>
        <w:t>1970,</w:t>
      </w:r>
      <w:r w:rsidRPr="006B7D49">
        <w:rPr>
          <w:sz w:val="16"/>
        </w:rPr>
        <w:t xml:space="preserve"> </w:t>
      </w:r>
      <w:r w:rsidRPr="000961E4">
        <w:rPr>
          <w:sz w:val="16"/>
        </w:rPr>
        <w:t>and</w:t>
      </w:r>
      <w:r w:rsidRPr="006B7D49">
        <w:rPr>
          <w:sz w:val="16"/>
        </w:rPr>
        <w:t xml:space="preserve"> </w:t>
      </w:r>
      <w:r w:rsidRPr="000961E4">
        <w:rPr>
          <w:sz w:val="16"/>
        </w:rPr>
        <w:t>has</w:t>
      </w:r>
      <w:r w:rsidRPr="006B7D49">
        <w:rPr>
          <w:sz w:val="16"/>
        </w:rPr>
        <w:t xml:space="preserve"> </w:t>
      </w:r>
      <w:r w:rsidRPr="000961E4">
        <w:rPr>
          <w:sz w:val="16"/>
        </w:rPr>
        <w:t>been</w:t>
      </w:r>
      <w:r w:rsidRPr="006B7D49">
        <w:rPr>
          <w:sz w:val="16"/>
        </w:rPr>
        <w:t xml:space="preserve"> </w:t>
      </w:r>
      <w:r w:rsidRPr="000961E4">
        <w:rPr>
          <w:sz w:val="16"/>
        </w:rPr>
        <w:t>damaged</w:t>
      </w:r>
      <w:r w:rsidRPr="006B7D49">
        <w:rPr>
          <w:sz w:val="16"/>
        </w:rPr>
        <w:t xml:space="preserve"> </w:t>
      </w:r>
      <w:r w:rsidRPr="000961E4">
        <w:rPr>
          <w:sz w:val="16"/>
        </w:rPr>
        <w:t>by</w:t>
      </w:r>
      <w:r w:rsidRPr="006B7D49">
        <w:rPr>
          <w:sz w:val="16"/>
        </w:rPr>
        <w:t xml:space="preserve"> </w:t>
      </w:r>
      <w:r w:rsidRPr="000961E4">
        <w:rPr>
          <w:sz w:val="16"/>
        </w:rPr>
        <w:t>the</w:t>
      </w:r>
      <w:r w:rsidRPr="006B7D49">
        <w:rPr>
          <w:sz w:val="16"/>
        </w:rPr>
        <w:t xml:space="preserve"> </w:t>
      </w:r>
      <w:r w:rsidRPr="000961E4">
        <w:rPr>
          <w:sz w:val="16"/>
        </w:rPr>
        <w:t>US</w:t>
      </w:r>
      <w:r w:rsidRPr="006B7D49">
        <w:rPr>
          <w:sz w:val="16"/>
        </w:rPr>
        <w:t xml:space="preserve"> </w:t>
      </w:r>
      <w:r w:rsidRPr="000961E4">
        <w:rPr>
          <w:sz w:val="16"/>
        </w:rPr>
        <w:t>withdrawal</w:t>
      </w:r>
      <w:r w:rsidRPr="006B7D49">
        <w:rPr>
          <w:sz w:val="16"/>
        </w:rPr>
        <w:t xml:space="preserve"> </w:t>
      </w:r>
      <w:r w:rsidRPr="000961E4">
        <w:rPr>
          <w:sz w:val="16"/>
        </w:rPr>
        <w:t>from</w:t>
      </w:r>
      <w:r w:rsidRPr="006B7D49">
        <w:rPr>
          <w:sz w:val="16"/>
        </w:rPr>
        <w:t xml:space="preserve"> </w:t>
      </w:r>
      <w:r w:rsidRPr="000961E4">
        <w:rPr>
          <w:sz w:val="16"/>
        </w:rPr>
        <w:t>the</w:t>
      </w:r>
      <w:r w:rsidRPr="006B7D49">
        <w:rPr>
          <w:sz w:val="16"/>
        </w:rPr>
        <w:t xml:space="preserve"> </w:t>
      </w:r>
      <w:r w:rsidRPr="000961E4">
        <w:rPr>
          <w:sz w:val="16"/>
        </w:rPr>
        <w:t>Paris</w:t>
      </w:r>
      <w:r w:rsidRPr="006B7D49">
        <w:rPr>
          <w:sz w:val="16"/>
        </w:rPr>
        <w:t xml:space="preserve"> </w:t>
      </w:r>
      <w:r w:rsidRPr="000961E4">
        <w:rPr>
          <w:sz w:val="16"/>
        </w:rPr>
        <w:t>Climate</w:t>
      </w:r>
      <w:r w:rsidRPr="006B7D49">
        <w:rPr>
          <w:sz w:val="16"/>
        </w:rPr>
        <w:t xml:space="preserve"> </w:t>
      </w:r>
      <w:r w:rsidRPr="000961E4">
        <w:rPr>
          <w:sz w:val="16"/>
        </w:rPr>
        <w:t>Change</w:t>
      </w:r>
      <w:r w:rsidRPr="006B7D49">
        <w:rPr>
          <w:sz w:val="16"/>
        </w:rPr>
        <w:t xml:space="preserve"> </w:t>
      </w:r>
      <w:r w:rsidRPr="000961E4">
        <w:rPr>
          <w:sz w:val="16"/>
        </w:rPr>
        <w:t>Accord.</w:t>
      </w:r>
      <w:r w:rsidRPr="006B7D49">
        <w:rPr>
          <w:sz w:val="16"/>
        </w:rPr>
        <w:t xml:space="preserve"> </w:t>
      </w:r>
    </w:p>
    <w:p w14:paraId="10C2FF61" w14:textId="77777777" w:rsidR="00E240C3" w:rsidRPr="006B7D49" w:rsidRDefault="00E240C3" w:rsidP="00E240C3">
      <w:pPr>
        <w:rPr>
          <w:sz w:val="16"/>
        </w:rPr>
      </w:pPr>
      <w:r w:rsidRPr="000961E4">
        <w:rPr>
          <w:sz w:val="16"/>
        </w:rPr>
        <w:t>4.</w:t>
      </w:r>
      <w:r w:rsidRPr="006B7D49">
        <w:rPr>
          <w:sz w:val="16"/>
        </w:rPr>
        <w:t xml:space="preserve"> </w:t>
      </w:r>
      <w:r w:rsidRPr="00AC46EA">
        <w:rPr>
          <w:rStyle w:val="Emphasis"/>
          <w:highlight w:val="green"/>
        </w:rPr>
        <w:t>Food and Water Security</w:t>
      </w:r>
      <w:r w:rsidRPr="000961E4">
        <w:rPr>
          <w:sz w:val="16"/>
        </w:rPr>
        <w:t>.5bn</w:t>
      </w:r>
      <w:r w:rsidRPr="006B7D49">
        <w:rPr>
          <w:sz w:val="16"/>
        </w:rPr>
        <w:t xml:space="preserve"> </w:t>
      </w:r>
      <w:r w:rsidRPr="000961E4">
        <w:rPr>
          <w:sz w:val="16"/>
        </w:rPr>
        <w:t>people</w:t>
      </w:r>
      <w:r w:rsidRPr="006B7D49">
        <w:rPr>
          <w:sz w:val="16"/>
        </w:rPr>
        <w:t xml:space="preserve"> </w:t>
      </w:r>
      <w:r w:rsidRPr="000961E4">
        <w:rPr>
          <w:sz w:val="16"/>
        </w:rPr>
        <w:t>today</w:t>
      </w:r>
      <w:r w:rsidRPr="006B7D49">
        <w:rPr>
          <w:sz w:val="16"/>
        </w:rPr>
        <w:t xml:space="preserve"> </w:t>
      </w:r>
      <w:r w:rsidRPr="000961E4">
        <w:rPr>
          <w:sz w:val="16"/>
        </w:rPr>
        <w:t>lack</w:t>
      </w:r>
      <w:r w:rsidRPr="006B7D49">
        <w:rPr>
          <w:sz w:val="16"/>
        </w:rPr>
        <w:t xml:space="preserve"> </w:t>
      </w:r>
      <w:r w:rsidRPr="000961E4">
        <w:rPr>
          <w:sz w:val="16"/>
        </w:rPr>
        <w:t>adequate</w:t>
      </w:r>
      <w:r w:rsidRPr="006B7D49">
        <w:rPr>
          <w:sz w:val="16"/>
        </w:rPr>
        <w:t xml:space="preserve"> </w:t>
      </w:r>
      <w:r w:rsidRPr="000961E4">
        <w:rPr>
          <w:sz w:val="16"/>
        </w:rPr>
        <w:t>access</w:t>
      </w:r>
      <w:r w:rsidRPr="006B7D49">
        <w:rPr>
          <w:sz w:val="16"/>
        </w:rPr>
        <w:t xml:space="preserve"> </w:t>
      </w:r>
      <w:r w:rsidRPr="000961E4">
        <w:rPr>
          <w:sz w:val="16"/>
        </w:rPr>
        <w:t>to</w:t>
      </w:r>
      <w:r w:rsidRPr="006B7D49">
        <w:rPr>
          <w:sz w:val="16"/>
        </w:rPr>
        <w:t xml:space="preserve"> </w:t>
      </w:r>
      <w:r w:rsidRPr="000961E4">
        <w:rPr>
          <w:sz w:val="16"/>
        </w:rPr>
        <w:t>sanitation,</w:t>
      </w:r>
      <w:r w:rsidRPr="006B7D49">
        <w:rPr>
          <w:sz w:val="16"/>
        </w:rPr>
        <w:t xml:space="preserve"> </w:t>
      </w:r>
      <w:r w:rsidRPr="000961E4">
        <w:rPr>
          <w:sz w:val="16"/>
        </w:rPr>
        <w:t>and</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3bn</w:t>
      </w:r>
      <w:r w:rsidRPr="006B7D49">
        <w:rPr>
          <w:sz w:val="16"/>
        </w:rPr>
        <w:t xml:space="preserve"> </w:t>
      </w:r>
      <w:r w:rsidRPr="000961E4">
        <w:rPr>
          <w:sz w:val="16"/>
        </w:rPr>
        <w:t>people</w:t>
      </w:r>
      <w:r w:rsidRPr="006B7D49">
        <w:rPr>
          <w:sz w:val="16"/>
        </w:rPr>
        <w:t xml:space="preserve"> </w:t>
      </w:r>
      <w:r w:rsidRPr="000961E4">
        <w:rPr>
          <w:sz w:val="16"/>
        </w:rPr>
        <w:t>projected</w:t>
      </w:r>
      <w:r w:rsidRPr="006B7D49">
        <w:rPr>
          <w:sz w:val="16"/>
        </w:rPr>
        <w:t xml:space="preserve"> </w:t>
      </w:r>
      <w:r w:rsidRPr="000961E4">
        <w:rPr>
          <w:sz w:val="16"/>
        </w:rPr>
        <w:t>to</w:t>
      </w:r>
      <w:r w:rsidRPr="006B7D49">
        <w:rPr>
          <w:sz w:val="16"/>
        </w:rPr>
        <w:t xml:space="preserve"> </w:t>
      </w:r>
      <w:r w:rsidRPr="000961E4">
        <w:rPr>
          <w:sz w:val="16"/>
        </w:rPr>
        <w:t>be</w:t>
      </w:r>
      <w:r w:rsidRPr="006B7D49">
        <w:rPr>
          <w:sz w:val="16"/>
        </w:rPr>
        <w:t xml:space="preserve"> </w:t>
      </w:r>
      <w:r w:rsidRPr="000961E4">
        <w:rPr>
          <w:sz w:val="16"/>
        </w:rPr>
        <w:t>added</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world’s</w:t>
      </w:r>
      <w:r w:rsidRPr="006B7D49">
        <w:rPr>
          <w:sz w:val="16"/>
        </w:rPr>
        <w:t xml:space="preserve"> </w:t>
      </w:r>
      <w:r w:rsidRPr="000961E4">
        <w:rPr>
          <w:sz w:val="16"/>
        </w:rPr>
        <w:t>population</w:t>
      </w:r>
      <w:r w:rsidRPr="006B7D49">
        <w:rPr>
          <w:sz w:val="16"/>
        </w:rPr>
        <w:t xml:space="preserve"> </w:t>
      </w:r>
      <w:r w:rsidRPr="000961E4">
        <w:rPr>
          <w:sz w:val="16"/>
        </w:rPr>
        <w:t>by</w:t>
      </w:r>
      <w:r w:rsidRPr="006B7D49">
        <w:rPr>
          <w:sz w:val="16"/>
        </w:rPr>
        <w:t xml:space="preserve"> </w:t>
      </w:r>
      <w:r w:rsidRPr="000961E4">
        <w:rPr>
          <w:sz w:val="16"/>
        </w:rPr>
        <w:t>2050,</w:t>
      </w:r>
      <w:r w:rsidRPr="006B7D49">
        <w:rPr>
          <w:sz w:val="16"/>
        </w:rPr>
        <w:t xml:space="preserve"> </w:t>
      </w:r>
      <w:r w:rsidRPr="000961E4">
        <w:rPr>
          <w:sz w:val="16"/>
        </w:rPr>
        <w:t>most</w:t>
      </w:r>
      <w:r w:rsidRPr="006B7D49">
        <w:rPr>
          <w:sz w:val="16"/>
        </w:rPr>
        <w:t xml:space="preserve"> </w:t>
      </w:r>
      <w:r w:rsidRPr="000961E4">
        <w:rPr>
          <w:sz w:val="16"/>
        </w:rPr>
        <w:t>will</w:t>
      </w:r>
      <w:r w:rsidRPr="006B7D49">
        <w:rPr>
          <w:sz w:val="16"/>
        </w:rPr>
        <w:t xml:space="preserve"> </w:t>
      </w:r>
      <w:r w:rsidRPr="000961E4">
        <w:rPr>
          <w:sz w:val="16"/>
        </w:rPr>
        <w:t>be</w:t>
      </w:r>
      <w:r w:rsidRPr="006B7D49">
        <w:rPr>
          <w:sz w:val="16"/>
        </w:rPr>
        <w:t xml:space="preserve"> </w:t>
      </w:r>
      <w:r w:rsidRPr="000961E4">
        <w:rPr>
          <w:sz w:val="16"/>
        </w:rPr>
        <w:t>born</w:t>
      </w:r>
      <w:r w:rsidRPr="006B7D49">
        <w:rPr>
          <w:sz w:val="16"/>
        </w:rPr>
        <w:t xml:space="preserve"> </w:t>
      </w:r>
      <w:r w:rsidRPr="000961E4">
        <w:rPr>
          <w:sz w:val="16"/>
        </w:rPr>
        <w:t>in</w:t>
      </w:r>
      <w:r w:rsidRPr="006B7D49">
        <w:rPr>
          <w:sz w:val="16"/>
        </w:rPr>
        <w:t xml:space="preserve"> </w:t>
      </w:r>
      <w:r w:rsidRPr="000961E4">
        <w:rPr>
          <w:sz w:val="16"/>
        </w:rPr>
        <w:t>countries</w:t>
      </w:r>
      <w:r w:rsidRPr="006B7D49">
        <w:rPr>
          <w:sz w:val="16"/>
        </w:rPr>
        <w:t xml:space="preserve"> </w:t>
      </w:r>
      <w:r w:rsidRPr="000961E4">
        <w:rPr>
          <w:sz w:val="16"/>
        </w:rPr>
        <w:t>facing</w:t>
      </w:r>
      <w:r w:rsidRPr="006B7D49">
        <w:rPr>
          <w:sz w:val="16"/>
        </w:rPr>
        <w:t xml:space="preserve"> </w:t>
      </w:r>
      <w:r w:rsidRPr="000961E4">
        <w:rPr>
          <w:sz w:val="16"/>
        </w:rPr>
        <w:t>severe</w:t>
      </w:r>
      <w:r w:rsidRPr="006B7D49">
        <w:rPr>
          <w:sz w:val="16"/>
        </w:rPr>
        <w:t xml:space="preserve"> </w:t>
      </w:r>
      <w:r w:rsidRPr="000961E4">
        <w:rPr>
          <w:sz w:val="16"/>
        </w:rPr>
        <w:t>food</w:t>
      </w:r>
      <w:r w:rsidRPr="006B7D49">
        <w:rPr>
          <w:sz w:val="16"/>
        </w:rPr>
        <w:t xml:space="preserve"> </w:t>
      </w:r>
      <w:r w:rsidRPr="000961E4">
        <w:rPr>
          <w:sz w:val="16"/>
        </w:rPr>
        <w:t>and</w:t>
      </w:r>
      <w:r w:rsidRPr="006B7D49">
        <w:rPr>
          <w:sz w:val="16"/>
        </w:rPr>
        <w:t xml:space="preserve"> </w:t>
      </w:r>
      <w:r w:rsidRPr="000961E4">
        <w:rPr>
          <w:sz w:val="16"/>
        </w:rPr>
        <w:t>water</w:t>
      </w:r>
      <w:r w:rsidRPr="006B7D49">
        <w:rPr>
          <w:sz w:val="16"/>
        </w:rPr>
        <w:t xml:space="preserve"> </w:t>
      </w:r>
      <w:r w:rsidRPr="000961E4">
        <w:rPr>
          <w:sz w:val="16"/>
        </w:rPr>
        <w:t>shortages.</w:t>
      </w:r>
      <w:r w:rsidRPr="006B7D49">
        <w:rPr>
          <w:sz w:val="16"/>
        </w:rPr>
        <w:t xml:space="preserve"> </w:t>
      </w:r>
    </w:p>
    <w:p w14:paraId="23CBEA0E" w14:textId="77777777" w:rsidR="00E240C3" w:rsidRPr="006B7D49" w:rsidRDefault="00E240C3" w:rsidP="00E240C3">
      <w:pPr>
        <w:rPr>
          <w:sz w:val="16"/>
        </w:rPr>
      </w:pPr>
      <w:r w:rsidRPr="000961E4">
        <w:rPr>
          <w:sz w:val="16"/>
        </w:rPr>
        <w:t>5.</w:t>
      </w:r>
      <w:r w:rsidRPr="006B7D49">
        <w:rPr>
          <w:sz w:val="16"/>
        </w:rPr>
        <w:t xml:space="preserve"> </w:t>
      </w:r>
      <w:r w:rsidRPr="000961E4">
        <w:rPr>
          <w:sz w:val="16"/>
        </w:rPr>
        <w:t>Cross-Border</w:t>
      </w:r>
      <w:r w:rsidRPr="006B7D49">
        <w:rPr>
          <w:sz w:val="16"/>
        </w:rPr>
        <w:t xml:space="preserve"> </w:t>
      </w:r>
      <w:r w:rsidRPr="000961E4">
        <w:rPr>
          <w:sz w:val="16"/>
        </w:rPr>
        <w:t>Terrorism.</w:t>
      </w:r>
      <w:r w:rsidRPr="006B7D49">
        <w:rPr>
          <w:sz w:val="16"/>
        </w:rPr>
        <w:t xml:space="preserve"> </w:t>
      </w:r>
      <w:r w:rsidRPr="000961E4">
        <w:rPr>
          <w:rStyle w:val="StyleUnderline"/>
        </w:rPr>
        <w:t>Cross-border</w:t>
      </w:r>
      <w:r w:rsidRPr="006B7D49">
        <w:rPr>
          <w:rStyle w:val="StyleUnderline"/>
        </w:rPr>
        <w:t xml:space="preserve"> </w:t>
      </w:r>
      <w:r w:rsidRPr="00AC46EA">
        <w:rPr>
          <w:rStyle w:val="Emphasis"/>
          <w:highlight w:val="green"/>
        </w:rPr>
        <w:t>terrorism</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at</w:t>
      </w:r>
      <w:r w:rsidRPr="006B7D49">
        <w:rPr>
          <w:rStyle w:val="StyleUnderline"/>
        </w:rPr>
        <w:t xml:space="preserve"> </w:t>
      </w:r>
      <w:r w:rsidRPr="000961E4">
        <w:rPr>
          <w:rStyle w:val="StyleUnderline"/>
        </w:rPr>
        <w:t>an</w:t>
      </w:r>
      <w:r w:rsidRPr="006B7D49">
        <w:rPr>
          <w:rStyle w:val="StyleUnderline"/>
        </w:rPr>
        <w:t xml:space="preserve"> </w:t>
      </w:r>
      <w:r w:rsidRPr="000961E4">
        <w:rPr>
          <w:rStyle w:val="StyleUnderline"/>
        </w:rPr>
        <w:t>all-time</w:t>
      </w:r>
      <w:r w:rsidRPr="006B7D49">
        <w:rPr>
          <w:rStyle w:val="StyleUnderline"/>
        </w:rPr>
        <w:t xml:space="preserve"> </w:t>
      </w:r>
      <w:r w:rsidRPr="000961E4">
        <w:rPr>
          <w:rStyle w:val="StyleUnderline"/>
        </w:rPr>
        <w:t>high</w:t>
      </w:r>
      <w:r w:rsidRPr="006B7D49">
        <w:rPr>
          <w:sz w:val="16"/>
        </w:rPr>
        <w:t xml:space="preserve"> </w:t>
      </w:r>
      <w:r w:rsidRPr="000961E4">
        <w:rPr>
          <w:sz w:val="16"/>
        </w:rPr>
        <w:t>today,</w:t>
      </w:r>
      <w:r w:rsidRPr="006B7D49">
        <w:rPr>
          <w:sz w:val="16"/>
        </w:rPr>
        <w:t xml:space="preserve"> </w:t>
      </w:r>
      <w:r w:rsidRPr="000961E4">
        <w:rPr>
          <w:sz w:val="16"/>
        </w:rPr>
        <w:t>causing</w:t>
      </w:r>
      <w:r w:rsidRPr="006B7D49">
        <w:rPr>
          <w:sz w:val="16"/>
        </w:rPr>
        <w:t xml:space="preserve"> </w:t>
      </w:r>
      <w:r w:rsidRPr="000961E4">
        <w:rPr>
          <w:sz w:val="16"/>
        </w:rPr>
        <w:t>nearly</w:t>
      </w:r>
      <w:r w:rsidRPr="006B7D49">
        <w:rPr>
          <w:sz w:val="16"/>
        </w:rPr>
        <w:t xml:space="preserve"> </w:t>
      </w:r>
      <w:r w:rsidRPr="000961E4">
        <w:rPr>
          <w:sz w:val="16"/>
        </w:rPr>
        <w:t>40,000</w:t>
      </w:r>
      <w:r w:rsidRPr="006B7D49">
        <w:rPr>
          <w:sz w:val="16"/>
        </w:rPr>
        <w:t xml:space="preserve"> </w:t>
      </w:r>
      <w:r w:rsidRPr="000961E4">
        <w:rPr>
          <w:sz w:val="16"/>
        </w:rPr>
        <w:t>deaths</w:t>
      </w:r>
      <w:r w:rsidRPr="006B7D49">
        <w:rPr>
          <w:sz w:val="16"/>
        </w:rPr>
        <w:t xml:space="preserve"> </w:t>
      </w:r>
      <w:r w:rsidRPr="000961E4">
        <w:rPr>
          <w:sz w:val="16"/>
        </w:rPr>
        <w:t>per</w:t>
      </w:r>
      <w:r w:rsidRPr="006B7D49">
        <w:rPr>
          <w:sz w:val="16"/>
        </w:rPr>
        <w:t xml:space="preserve"> </w:t>
      </w:r>
      <w:r w:rsidRPr="000961E4">
        <w:rPr>
          <w:sz w:val="16"/>
        </w:rPr>
        <w:t>year,</w:t>
      </w:r>
      <w:r w:rsidRPr="006B7D49">
        <w:rPr>
          <w:sz w:val="16"/>
        </w:rPr>
        <w:t xml:space="preserve"> </w:t>
      </w:r>
      <w:r w:rsidRPr="000961E4">
        <w:rPr>
          <w:sz w:val="16"/>
        </w:rPr>
        <w:t>and</w:t>
      </w:r>
      <w:r w:rsidRPr="006B7D49">
        <w:rPr>
          <w:sz w:val="16"/>
        </w:rPr>
        <w:t xml:space="preserve"> </w:t>
      </w:r>
      <w:r w:rsidRPr="000961E4">
        <w:rPr>
          <w:rStyle w:val="StyleUnderline"/>
        </w:rPr>
        <w:t>creating</w:t>
      </w:r>
      <w:r w:rsidRPr="006B7D49">
        <w:rPr>
          <w:rStyle w:val="StyleUnderline"/>
        </w:rPr>
        <w:t xml:space="preserve"> </w:t>
      </w:r>
      <w:r w:rsidRPr="000961E4">
        <w:rPr>
          <w:rStyle w:val="StyleUnderline"/>
        </w:rPr>
        <w:t>an</w:t>
      </w:r>
      <w:r w:rsidRPr="006B7D49">
        <w:rPr>
          <w:rStyle w:val="StyleUnderline"/>
        </w:rPr>
        <w:t xml:space="preserve"> </w:t>
      </w:r>
      <w:r w:rsidRPr="000961E4">
        <w:rPr>
          <w:rStyle w:val="StyleUnderline"/>
        </w:rPr>
        <w:t>urgent</w:t>
      </w:r>
      <w:r w:rsidRPr="006B7D49">
        <w:rPr>
          <w:rStyle w:val="StyleUnderline"/>
        </w:rPr>
        <w:t xml:space="preserve"> </w:t>
      </w:r>
      <w:r w:rsidRPr="000961E4">
        <w:rPr>
          <w:rStyle w:val="StyleUnderline"/>
        </w:rPr>
        <w:t>need</w:t>
      </w:r>
      <w:r w:rsidRPr="006B7D49">
        <w:rPr>
          <w:rStyle w:val="StyleUnderline"/>
        </w:rPr>
        <w:t xml:space="preserve"> </w:t>
      </w:r>
      <w:r w:rsidRPr="000961E4">
        <w:rPr>
          <w:rStyle w:val="StyleUnderline"/>
        </w:rPr>
        <w:t>for</w:t>
      </w:r>
      <w:r w:rsidRPr="006B7D49">
        <w:rPr>
          <w:rStyle w:val="StyleUnderline"/>
        </w:rPr>
        <w:t xml:space="preserve"> </w:t>
      </w:r>
      <w:r w:rsidRPr="000961E4">
        <w:rPr>
          <w:rStyle w:val="StyleUnderline"/>
        </w:rPr>
        <w:t>global</w:t>
      </w:r>
      <w:r w:rsidRPr="006B7D49">
        <w:rPr>
          <w:rStyle w:val="StyleUnderline"/>
        </w:rPr>
        <w:t xml:space="preserve"> </w:t>
      </w:r>
      <w:r w:rsidRPr="000961E4">
        <w:rPr>
          <w:rStyle w:val="StyleUnderline"/>
        </w:rPr>
        <w:t>co-operation</w:t>
      </w:r>
      <w:r w:rsidRPr="006B7D49">
        <w:rPr>
          <w:sz w:val="16"/>
        </w:rPr>
        <w:t xml:space="preserve"> </w:t>
      </w:r>
      <w:r w:rsidRPr="000961E4">
        <w:rPr>
          <w:sz w:val="16"/>
        </w:rPr>
        <w:t>on</w:t>
      </w:r>
      <w:r w:rsidRPr="006B7D49">
        <w:rPr>
          <w:sz w:val="16"/>
        </w:rPr>
        <w:t xml:space="preserve"> </w:t>
      </w:r>
      <w:r w:rsidRPr="000961E4">
        <w:rPr>
          <w:sz w:val="16"/>
        </w:rPr>
        <w:t>intelligence</w:t>
      </w:r>
      <w:r w:rsidRPr="006B7D49">
        <w:rPr>
          <w:sz w:val="16"/>
        </w:rPr>
        <w:t xml:space="preserve"> </w:t>
      </w:r>
      <w:r w:rsidRPr="000961E4">
        <w:rPr>
          <w:sz w:val="16"/>
        </w:rPr>
        <w:t>and</w:t>
      </w:r>
      <w:r w:rsidRPr="006B7D49">
        <w:rPr>
          <w:sz w:val="16"/>
        </w:rPr>
        <w:t xml:space="preserve"> </w:t>
      </w:r>
      <w:r w:rsidRPr="000961E4">
        <w:rPr>
          <w:sz w:val="16"/>
        </w:rPr>
        <w:t>security.</w:t>
      </w:r>
      <w:r w:rsidRPr="006B7D49">
        <w:rPr>
          <w:sz w:val="16"/>
        </w:rPr>
        <w:t xml:space="preserve"> </w:t>
      </w:r>
    </w:p>
    <w:p w14:paraId="60DEEF4E" w14:textId="77777777" w:rsidR="00E240C3" w:rsidRPr="006B7D49" w:rsidRDefault="00E240C3" w:rsidP="00E240C3">
      <w:pPr>
        <w:rPr>
          <w:sz w:val="16"/>
        </w:rPr>
      </w:pPr>
      <w:r w:rsidRPr="000961E4">
        <w:rPr>
          <w:sz w:val="16"/>
        </w:rPr>
        <w:t>6.</w:t>
      </w:r>
      <w:r w:rsidRPr="006B7D49">
        <w:rPr>
          <w:sz w:val="16"/>
        </w:rPr>
        <w:t xml:space="preserve"> </w:t>
      </w:r>
      <w:r w:rsidRPr="00AC46EA">
        <w:rPr>
          <w:rStyle w:val="Emphasis"/>
          <w:highlight w:val="green"/>
        </w:rPr>
        <w:t>Cyber-Crime</w:t>
      </w:r>
      <w:r w:rsidRPr="000961E4">
        <w:rPr>
          <w:sz w:val="16"/>
        </w:rPr>
        <w:t>.</w:t>
      </w:r>
      <w:r w:rsidRPr="006B7D49">
        <w:rPr>
          <w:sz w:val="16"/>
        </w:rPr>
        <w:t xml:space="preserve"> </w:t>
      </w:r>
      <w:r w:rsidRPr="000961E4">
        <w:rPr>
          <w:sz w:val="16"/>
        </w:rPr>
        <w:t>Cyber-crime,</w:t>
      </w:r>
      <w:r w:rsidRPr="006B7D49">
        <w:rPr>
          <w:sz w:val="16"/>
        </w:rPr>
        <w:t xml:space="preserve"> </w:t>
      </w:r>
      <w:r w:rsidRPr="000961E4">
        <w:rPr>
          <w:sz w:val="16"/>
        </w:rPr>
        <w:t>with</w:t>
      </w:r>
      <w:r w:rsidRPr="006B7D49">
        <w:rPr>
          <w:sz w:val="16"/>
        </w:rPr>
        <w:t xml:space="preserve"> </w:t>
      </w:r>
      <w:r w:rsidRPr="000961E4">
        <w:rPr>
          <w:sz w:val="16"/>
        </w:rPr>
        <w:t>over</w:t>
      </w:r>
      <w:r w:rsidRPr="006B7D49">
        <w:rPr>
          <w:sz w:val="16"/>
        </w:rPr>
        <w:t xml:space="preserve"> </w:t>
      </w:r>
      <w:r w:rsidRPr="000961E4">
        <w:rPr>
          <w:sz w:val="16"/>
        </w:rPr>
        <w:t>45m+</w:t>
      </w:r>
      <w:r w:rsidRPr="006B7D49">
        <w:rPr>
          <w:sz w:val="16"/>
        </w:rPr>
        <w:t xml:space="preserve"> </w:t>
      </w:r>
      <w:r w:rsidRPr="000961E4">
        <w:rPr>
          <w:sz w:val="16"/>
        </w:rPr>
        <w:t>incidents</w:t>
      </w:r>
      <w:r w:rsidRPr="006B7D49">
        <w:rPr>
          <w:sz w:val="16"/>
        </w:rPr>
        <w:t xml:space="preserve"> </w:t>
      </w:r>
      <w:r w:rsidRPr="000961E4">
        <w:rPr>
          <w:sz w:val="16"/>
        </w:rPr>
        <w:t>annually,</w:t>
      </w:r>
      <w:r w:rsidRPr="006B7D49">
        <w:rPr>
          <w:sz w:val="16"/>
        </w:rPr>
        <w:t xml:space="preserve"> </w:t>
      </w:r>
      <w:r w:rsidRPr="000961E4">
        <w:rPr>
          <w:rStyle w:val="StyleUnderline"/>
        </w:rPr>
        <w:t>is</w:t>
      </w:r>
      <w:r w:rsidRPr="006B7D49">
        <w:rPr>
          <w:rStyle w:val="StyleUnderline"/>
        </w:rPr>
        <w:t xml:space="preserve"> </w:t>
      </w:r>
      <w:r w:rsidRPr="000961E4">
        <w:rPr>
          <w:rStyle w:val="StyleUnderline"/>
        </w:rPr>
        <w:t>an</w:t>
      </w:r>
      <w:r w:rsidRPr="006B7D49">
        <w:rPr>
          <w:rStyle w:val="StyleUnderline"/>
        </w:rPr>
        <w:t xml:space="preserve"> </w:t>
      </w:r>
      <w:r w:rsidRPr="000961E4">
        <w:rPr>
          <w:rStyle w:val="StyleUnderline"/>
        </w:rPr>
        <w:t>increasingly</w:t>
      </w:r>
      <w:r w:rsidRPr="006B7D49">
        <w:rPr>
          <w:rStyle w:val="StyleUnderline"/>
        </w:rPr>
        <w:t xml:space="preserve"> </w:t>
      </w:r>
      <w:r w:rsidRPr="000961E4">
        <w:rPr>
          <w:rStyle w:val="StyleUnderline"/>
        </w:rPr>
        <w:t>critical</w:t>
      </w:r>
      <w:r w:rsidRPr="006B7D49">
        <w:rPr>
          <w:rStyle w:val="StyleUnderline"/>
        </w:rPr>
        <w:t xml:space="preserve"> </w:t>
      </w:r>
      <w:r w:rsidRPr="000961E4">
        <w:rPr>
          <w:rStyle w:val="StyleUnderline"/>
        </w:rPr>
        <w:t>threat</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the</w:t>
      </w:r>
      <w:r w:rsidRPr="006B7D49">
        <w:rPr>
          <w:rStyle w:val="StyleUnderline"/>
        </w:rPr>
        <w:t xml:space="preserve"> </w:t>
      </w:r>
      <w:r w:rsidRPr="000961E4">
        <w:rPr>
          <w:rStyle w:val="Emphasis"/>
        </w:rPr>
        <w:t>global</w:t>
      </w:r>
      <w:r w:rsidRPr="006B7D49">
        <w:rPr>
          <w:rStyle w:val="Emphasis"/>
        </w:rPr>
        <w:t xml:space="preserve"> </w:t>
      </w:r>
      <w:r w:rsidRPr="000961E4">
        <w:rPr>
          <w:rStyle w:val="Emphasis"/>
        </w:rPr>
        <w:t>economic</w:t>
      </w:r>
      <w:r w:rsidRPr="006B7D49">
        <w:rPr>
          <w:rStyle w:val="Emphasis"/>
        </w:rPr>
        <w:t xml:space="preserve"> </w:t>
      </w:r>
      <w:r w:rsidRPr="000961E4">
        <w:rPr>
          <w:rStyle w:val="Emphasis"/>
        </w:rPr>
        <w:t>and</w:t>
      </w:r>
      <w:r w:rsidRPr="006B7D49">
        <w:rPr>
          <w:rStyle w:val="Emphasis"/>
        </w:rPr>
        <w:t xml:space="preserve"> </w:t>
      </w:r>
      <w:r w:rsidRPr="000961E4">
        <w:rPr>
          <w:rStyle w:val="Emphasis"/>
        </w:rPr>
        <w:t>political</w:t>
      </w:r>
      <w:r w:rsidRPr="006B7D49">
        <w:rPr>
          <w:rStyle w:val="Emphasis"/>
        </w:rPr>
        <w:t xml:space="preserve"> </w:t>
      </w:r>
      <w:r w:rsidRPr="000961E4">
        <w:rPr>
          <w:rStyle w:val="Emphasis"/>
        </w:rPr>
        <w:t>order</w:t>
      </w:r>
      <w:r w:rsidRPr="000961E4">
        <w:rPr>
          <w:sz w:val="16"/>
        </w:rPr>
        <w:t>.</w:t>
      </w:r>
      <w:r w:rsidRPr="006B7D49">
        <w:rPr>
          <w:sz w:val="16"/>
        </w:rPr>
        <w:t xml:space="preserve"> </w:t>
      </w:r>
    </w:p>
    <w:p w14:paraId="638F6378" w14:textId="77777777" w:rsidR="00E240C3" w:rsidRPr="006B7D49" w:rsidRDefault="00E240C3" w:rsidP="00E240C3">
      <w:pPr>
        <w:rPr>
          <w:sz w:val="16"/>
        </w:rPr>
      </w:pPr>
      <w:r w:rsidRPr="000961E4">
        <w:rPr>
          <w:sz w:val="16"/>
        </w:rPr>
        <w:t>7.</w:t>
      </w:r>
      <w:r w:rsidRPr="006B7D49">
        <w:rPr>
          <w:sz w:val="16"/>
        </w:rPr>
        <w:t xml:space="preserve"> </w:t>
      </w:r>
      <w:r w:rsidRPr="000961E4">
        <w:rPr>
          <w:sz w:val="16"/>
        </w:rPr>
        <w:t>Displacements</w:t>
      </w:r>
      <w:r w:rsidRPr="006B7D49">
        <w:rPr>
          <w:sz w:val="16"/>
        </w:rPr>
        <w:t xml:space="preserve"> </w:t>
      </w:r>
      <w:r w:rsidRPr="000961E4">
        <w:rPr>
          <w:sz w:val="16"/>
        </w:rPr>
        <w:t>and</w:t>
      </w:r>
      <w:r w:rsidRPr="006B7D49">
        <w:rPr>
          <w:sz w:val="16"/>
        </w:rPr>
        <w:t xml:space="preserve"> </w:t>
      </w:r>
      <w:r w:rsidRPr="000961E4">
        <w:rPr>
          <w:sz w:val="16"/>
        </w:rPr>
        <w:t>Increasing</w:t>
      </w:r>
      <w:r w:rsidRPr="006B7D49">
        <w:rPr>
          <w:sz w:val="16"/>
        </w:rPr>
        <w:t xml:space="preserve"> </w:t>
      </w:r>
      <w:r w:rsidRPr="000961E4">
        <w:rPr>
          <w:sz w:val="16"/>
        </w:rPr>
        <w:t>Refugee</w:t>
      </w:r>
      <w:r w:rsidRPr="006B7D49">
        <w:rPr>
          <w:sz w:val="16"/>
        </w:rPr>
        <w:t xml:space="preserve"> </w:t>
      </w:r>
      <w:r w:rsidRPr="000961E4">
        <w:rPr>
          <w:sz w:val="16"/>
        </w:rPr>
        <w:t>Flows.</w:t>
      </w:r>
      <w:r w:rsidRPr="006B7D49">
        <w:rPr>
          <w:sz w:val="16"/>
        </w:rPr>
        <w:t xml:space="preserve"> </w:t>
      </w:r>
      <w:r w:rsidRPr="000961E4">
        <w:rPr>
          <w:rStyle w:val="StyleUnderline"/>
        </w:rPr>
        <w:t>Collective</w:t>
      </w:r>
      <w:r w:rsidRPr="006B7D49">
        <w:rPr>
          <w:rStyle w:val="StyleUnderline"/>
        </w:rPr>
        <w:t xml:space="preserve"> </w:t>
      </w:r>
      <w:r w:rsidRPr="000961E4">
        <w:rPr>
          <w:rStyle w:val="StyleUnderline"/>
        </w:rPr>
        <w:t>action</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required</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effectively</w:t>
      </w:r>
      <w:r w:rsidRPr="006B7D49">
        <w:rPr>
          <w:rStyle w:val="StyleUnderline"/>
        </w:rPr>
        <w:t xml:space="preserve"> </w:t>
      </w:r>
      <w:r w:rsidRPr="000961E4">
        <w:rPr>
          <w:rStyle w:val="StyleUnderline"/>
        </w:rPr>
        <w:t>process</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integrate</w:t>
      </w:r>
      <w:r w:rsidRPr="006B7D49">
        <w:rPr>
          <w:rStyle w:val="StyleUnderline"/>
        </w:rPr>
        <w:t xml:space="preserve"> </w:t>
      </w:r>
      <w:r w:rsidRPr="000961E4">
        <w:rPr>
          <w:rStyle w:val="StyleUnderline"/>
        </w:rPr>
        <w:t>refugees</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economic</w:t>
      </w:r>
      <w:r w:rsidRPr="006B7D49">
        <w:rPr>
          <w:rStyle w:val="StyleUnderline"/>
        </w:rPr>
        <w:t xml:space="preserve"> </w:t>
      </w:r>
      <w:r w:rsidRPr="000961E4">
        <w:rPr>
          <w:rStyle w:val="StyleUnderline"/>
        </w:rPr>
        <w:t>migrants</w:t>
      </w:r>
      <w:r w:rsidRPr="006B7D49">
        <w:rPr>
          <w:rStyle w:val="StyleUnderline"/>
        </w:rPr>
        <w:t xml:space="preserve"> </w:t>
      </w:r>
      <w:r w:rsidRPr="000961E4">
        <w:rPr>
          <w:rStyle w:val="StyleUnderline"/>
        </w:rPr>
        <w:t>around</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world</w:t>
      </w:r>
      <w:r w:rsidRPr="000961E4">
        <w:rPr>
          <w:sz w:val="16"/>
        </w:rPr>
        <w:t>,</w:t>
      </w:r>
      <w:r w:rsidRPr="006B7D49">
        <w:rPr>
          <w:sz w:val="16"/>
        </w:rPr>
        <w:t xml:space="preserve"> </w:t>
      </w:r>
      <w:r w:rsidRPr="000961E4">
        <w:rPr>
          <w:sz w:val="16"/>
        </w:rPr>
        <w:t>which</w:t>
      </w:r>
      <w:r w:rsidRPr="006B7D49">
        <w:rPr>
          <w:sz w:val="16"/>
        </w:rPr>
        <w:t xml:space="preserve"> </w:t>
      </w:r>
      <w:r w:rsidRPr="000961E4">
        <w:rPr>
          <w:sz w:val="16"/>
        </w:rPr>
        <w:t>today</w:t>
      </w:r>
      <w:r w:rsidRPr="006B7D49">
        <w:rPr>
          <w:sz w:val="16"/>
        </w:rPr>
        <w:t xml:space="preserve"> </w:t>
      </w:r>
      <w:r w:rsidRPr="000961E4">
        <w:rPr>
          <w:sz w:val="16"/>
        </w:rPr>
        <w:t>total</w:t>
      </w:r>
      <w:r w:rsidRPr="006B7D49">
        <w:rPr>
          <w:sz w:val="16"/>
        </w:rPr>
        <w:t xml:space="preserve"> </w:t>
      </w:r>
      <w:r w:rsidRPr="000961E4">
        <w:rPr>
          <w:sz w:val="16"/>
        </w:rPr>
        <w:t>65m</w:t>
      </w:r>
      <w:r w:rsidRPr="006B7D49">
        <w:rPr>
          <w:sz w:val="16"/>
        </w:rPr>
        <w:t xml:space="preserve"> </w:t>
      </w:r>
      <w:r w:rsidRPr="000961E4">
        <w:rPr>
          <w:sz w:val="16"/>
        </w:rPr>
        <w:t>–</w:t>
      </w:r>
      <w:r w:rsidRPr="006B7D49">
        <w:rPr>
          <w:sz w:val="16"/>
        </w:rPr>
        <w:t xml:space="preserve"> </w:t>
      </w:r>
      <w:r w:rsidRPr="000961E4">
        <w:rPr>
          <w:sz w:val="16"/>
        </w:rPr>
        <w:t>the</w:t>
      </w:r>
      <w:r w:rsidRPr="006B7D49">
        <w:rPr>
          <w:sz w:val="16"/>
        </w:rPr>
        <w:t xml:space="preserve"> </w:t>
      </w:r>
      <w:r w:rsidRPr="000961E4">
        <w:rPr>
          <w:sz w:val="16"/>
        </w:rPr>
        <w:t>highest</w:t>
      </w:r>
      <w:r w:rsidRPr="006B7D49">
        <w:rPr>
          <w:sz w:val="16"/>
        </w:rPr>
        <w:t xml:space="preserve"> </w:t>
      </w:r>
      <w:r w:rsidRPr="000961E4">
        <w:rPr>
          <w:sz w:val="16"/>
        </w:rPr>
        <w:t>number</w:t>
      </w:r>
      <w:r w:rsidRPr="006B7D49">
        <w:rPr>
          <w:sz w:val="16"/>
        </w:rPr>
        <w:t xml:space="preserve"> </w:t>
      </w:r>
      <w:r w:rsidRPr="000961E4">
        <w:rPr>
          <w:sz w:val="16"/>
        </w:rPr>
        <w:t>in</w:t>
      </w:r>
      <w:r w:rsidRPr="006B7D49">
        <w:rPr>
          <w:sz w:val="16"/>
        </w:rPr>
        <w:t xml:space="preserve"> </w:t>
      </w:r>
      <w:r w:rsidRPr="000961E4">
        <w:rPr>
          <w:sz w:val="16"/>
        </w:rPr>
        <w:t>human</w:t>
      </w:r>
      <w:r w:rsidRPr="006B7D49">
        <w:rPr>
          <w:sz w:val="16"/>
        </w:rPr>
        <w:t xml:space="preserve"> </w:t>
      </w:r>
      <w:r w:rsidRPr="000961E4">
        <w:rPr>
          <w:sz w:val="16"/>
        </w:rPr>
        <w:t>history.</w:t>
      </w:r>
      <w:r w:rsidRPr="006B7D49">
        <w:rPr>
          <w:sz w:val="16"/>
        </w:rPr>
        <w:t xml:space="preserve"> </w:t>
      </w:r>
    </w:p>
    <w:p w14:paraId="0EE7CE29" w14:textId="77777777" w:rsidR="00E240C3" w:rsidRPr="006B7D49" w:rsidRDefault="00E240C3" w:rsidP="00E240C3">
      <w:pPr>
        <w:rPr>
          <w:sz w:val="16"/>
        </w:rPr>
      </w:pPr>
      <w:r w:rsidRPr="000961E4">
        <w:rPr>
          <w:sz w:val="16"/>
        </w:rPr>
        <w:t>As</w:t>
      </w:r>
      <w:r w:rsidRPr="006B7D49">
        <w:rPr>
          <w:sz w:val="16"/>
        </w:rPr>
        <w:t xml:space="preserve"> </w:t>
      </w:r>
      <w:r w:rsidRPr="000961E4">
        <w:rPr>
          <w:sz w:val="16"/>
        </w:rPr>
        <w:t>pointed</w:t>
      </w:r>
      <w:r w:rsidRPr="006B7D49">
        <w:rPr>
          <w:sz w:val="16"/>
        </w:rPr>
        <w:t xml:space="preserve"> </w:t>
      </w:r>
      <w:r w:rsidRPr="000961E4">
        <w:rPr>
          <w:sz w:val="16"/>
        </w:rPr>
        <w:t>out</w:t>
      </w:r>
      <w:r w:rsidRPr="006B7D49">
        <w:rPr>
          <w:sz w:val="16"/>
        </w:rPr>
        <w:t xml:space="preserve"> </w:t>
      </w:r>
      <w:r w:rsidRPr="000961E4">
        <w:rPr>
          <w:sz w:val="16"/>
        </w:rPr>
        <w:t>in</w:t>
      </w:r>
      <w:r w:rsidRPr="006B7D49">
        <w:rPr>
          <w:sz w:val="16"/>
        </w:rPr>
        <w:t xml:space="preserve"> </w:t>
      </w:r>
      <w:r w:rsidRPr="000961E4">
        <w:rPr>
          <w:sz w:val="16"/>
        </w:rPr>
        <w:t>previous</w:t>
      </w:r>
      <w:r w:rsidRPr="006B7D49">
        <w:rPr>
          <w:sz w:val="16"/>
        </w:rPr>
        <w:t xml:space="preserve"> </w:t>
      </w:r>
      <w:r w:rsidRPr="000961E4">
        <w:rPr>
          <w:sz w:val="16"/>
        </w:rPr>
        <w:t>Sign</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Times</w:t>
      </w:r>
      <w:r w:rsidRPr="006B7D49">
        <w:rPr>
          <w:sz w:val="16"/>
        </w:rPr>
        <w:t xml:space="preserve"> </w:t>
      </w:r>
      <w:r w:rsidRPr="0064679E">
        <w:rPr>
          <w:sz w:val="16"/>
        </w:rPr>
        <w:t xml:space="preserve">papers, </w:t>
      </w:r>
      <w:r w:rsidRPr="0064679E">
        <w:rPr>
          <w:rStyle w:val="StyleUnderline"/>
        </w:rPr>
        <w:t xml:space="preserve">these </w:t>
      </w:r>
      <w:r w:rsidRPr="00AC46EA">
        <w:rPr>
          <w:rStyle w:val="StyleUnderline"/>
          <w:highlight w:val="green"/>
        </w:rPr>
        <w:t>issues are interrelated, with the</w:t>
      </w:r>
      <w:r w:rsidRPr="006B7D49">
        <w:rPr>
          <w:sz w:val="16"/>
        </w:rPr>
        <w:t xml:space="preserve"> </w:t>
      </w:r>
      <w:r w:rsidRPr="000961E4">
        <w:rPr>
          <w:sz w:val="16"/>
        </w:rPr>
        <w:t>feedback</w:t>
      </w:r>
      <w:r w:rsidRPr="006B7D49">
        <w:rPr>
          <w:sz w:val="16"/>
        </w:rPr>
        <w:t xml:space="preserve"> </w:t>
      </w:r>
      <w:r w:rsidRPr="000961E4">
        <w:rPr>
          <w:sz w:val="16"/>
        </w:rPr>
        <w:t>loop</w:t>
      </w:r>
      <w:r w:rsidRPr="006B7D49">
        <w:rPr>
          <w:sz w:val="16"/>
        </w:rPr>
        <w:t xml:space="preserve"> </w:t>
      </w:r>
      <w:r w:rsidRPr="000961E4">
        <w:rPr>
          <w:sz w:val="16"/>
        </w:rPr>
        <w:t>between</w:t>
      </w:r>
      <w:r w:rsidRPr="006B7D49">
        <w:rPr>
          <w:sz w:val="16"/>
        </w:rPr>
        <w:t xml:space="preserve"> </w:t>
      </w:r>
      <w:r w:rsidRPr="000961E4">
        <w:rPr>
          <w:sz w:val="16"/>
        </w:rPr>
        <w:t>them</w:t>
      </w:r>
      <w:r w:rsidRPr="006B7D49">
        <w:rPr>
          <w:sz w:val="16"/>
        </w:rPr>
        <w:t xml:space="preserve"> </w:t>
      </w:r>
      <w:r w:rsidRPr="000961E4">
        <w:rPr>
          <w:sz w:val="16"/>
        </w:rPr>
        <w:t>accelerating</w:t>
      </w:r>
      <w:r w:rsidRPr="006B7D49">
        <w:rPr>
          <w:sz w:val="16"/>
        </w:rPr>
        <w:t xml:space="preserve"> </w:t>
      </w:r>
      <w:r w:rsidRPr="000961E4">
        <w:rPr>
          <w:sz w:val="16"/>
        </w:rPr>
        <w:t>the</w:t>
      </w:r>
      <w:r w:rsidRPr="006B7D49">
        <w:rPr>
          <w:sz w:val="16"/>
        </w:rPr>
        <w:t xml:space="preserve"> </w:t>
      </w:r>
      <w:r w:rsidRPr="00AC46EA">
        <w:rPr>
          <w:rStyle w:val="StyleUnderline"/>
          <w:highlight w:val="green"/>
        </w:rPr>
        <w:t xml:space="preserve">demise of the </w:t>
      </w:r>
      <w:r w:rsidRPr="0064679E">
        <w:rPr>
          <w:rStyle w:val="StyleUnderline"/>
        </w:rPr>
        <w:t xml:space="preserve">current US led </w:t>
      </w:r>
      <w:r w:rsidRPr="00AC46EA">
        <w:rPr>
          <w:rStyle w:val="StyleUnderline"/>
          <w:highlight w:val="green"/>
        </w:rPr>
        <w:t>world order</w:t>
      </w:r>
      <w:r w:rsidRPr="0064679E">
        <w:rPr>
          <w:rStyle w:val="StyleUnderline"/>
        </w:rPr>
        <w:t xml:space="preserve"> and its governance framework</w:t>
      </w:r>
      <w:r w:rsidRPr="0064679E">
        <w:rPr>
          <w:sz w:val="16"/>
        </w:rPr>
        <w:t xml:space="preserve"> underwritten</w:t>
      </w:r>
      <w:r w:rsidRPr="006B7D49">
        <w:rPr>
          <w:sz w:val="16"/>
        </w:rPr>
        <w:t xml:space="preserve"> </w:t>
      </w:r>
      <w:r w:rsidRPr="000961E4">
        <w:rPr>
          <w:sz w:val="16"/>
        </w:rPr>
        <w:t>by</w:t>
      </w:r>
      <w:r w:rsidRPr="006B7D49">
        <w:rPr>
          <w:sz w:val="16"/>
        </w:rPr>
        <w:t xml:space="preserve"> </w:t>
      </w:r>
      <w:r w:rsidRPr="000961E4">
        <w:rPr>
          <w:sz w:val="16"/>
        </w:rPr>
        <w:t>multilateral</w:t>
      </w:r>
      <w:r w:rsidRPr="006B7D49">
        <w:rPr>
          <w:sz w:val="16"/>
        </w:rPr>
        <w:t xml:space="preserve"> </w:t>
      </w:r>
      <w:r w:rsidRPr="000961E4">
        <w:rPr>
          <w:sz w:val="16"/>
        </w:rPr>
        <w:t>institutions.</w:t>
      </w:r>
      <w:r w:rsidRPr="006B7D49">
        <w:rPr>
          <w:sz w:val="16"/>
        </w:rPr>
        <w:t xml:space="preserve">  </w:t>
      </w:r>
      <w:r w:rsidRPr="000961E4">
        <w:rPr>
          <w:sz w:val="16"/>
        </w:rPr>
        <w:t>As</w:t>
      </w:r>
      <w:r w:rsidRPr="006B7D49">
        <w:rPr>
          <w:sz w:val="16"/>
        </w:rPr>
        <w:t xml:space="preserve"> </w:t>
      </w:r>
      <w:r w:rsidRPr="000961E4">
        <w:rPr>
          <w:sz w:val="16"/>
        </w:rPr>
        <w:t>the</w:t>
      </w:r>
      <w:r w:rsidRPr="006B7D49">
        <w:rPr>
          <w:sz w:val="16"/>
        </w:rPr>
        <w:t xml:space="preserve"> </w:t>
      </w:r>
      <w:r w:rsidRPr="000961E4">
        <w:rPr>
          <w:sz w:val="16"/>
        </w:rPr>
        <w:t>single</w:t>
      </w:r>
      <w:r w:rsidRPr="006B7D49">
        <w:rPr>
          <w:sz w:val="16"/>
        </w:rPr>
        <w:t xml:space="preserve"> </w:t>
      </w:r>
      <w:r w:rsidRPr="000961E4">
        <w:rPr>
          <w:sz w:val="16"/>
        </w:rPr>
        <w:t>most</w:t>
      </w:r>
      <w:r w:rsidRPr="006B7D49">
        <w:rPr>
          <w:sz w:val="16"/>
        </w:rPr>
        <w:t xml:space="preserve"> </w:t>
      </w:r>
      <w:r w:rsidRPr="000961E4">
        <w:rPr>
          <w:sz w:val="16"/>
        </w:rPr>
        <w:t>powerful</w:t>
      </w:r>
      <w:r w:rsidRPr="006B7D49">
        <w:rPr>
          <w:sz w:val="16"/>
        </w:rPr>
        <w:t xml:space="preserve"> </w:t>
      </w:r>
      <w:r w:rsidRPr="000961E4">
        <w:rPr>
          <w:sz w:val="16"/>
        </w:rPr>
        <w:t>nation</w:t>
      </w:r>
      <w:r w:rsidRPr="006B7D49">
        <w:rPr>
          <w:sz w:val="16"/>
        </w:rPr>
        <w:t xml:space="preserve"> </w:t>
      </w:r>
      <w:r w:rsidRPr="000961E4">
        <w:rPr>
          <w:sz w:val="16"/>
        </w:rPr>
        <w:t>on</w:t>
      </w:r>
      <w:r w:rsidRPr="006B7D49">
        <w:rPr>
          <w:sz w:val="16"/>
        </w:rPr>
        <w:t xml:space="preserve"> </w:t>
      </w:r>
      <w:r w:rsidRPr="000961E4">
        <w:rPr>
          <w:sz w:val="16"/>
        </w:rPr>
        <w:t>earth,</w:t>
      </w:r>
      <w:r w:rsidRPr="006B7D49">
        <w:rPr>
          <w:sz w:val="16"/>
        </w:rPr>
        <w:t xml:space="preserve"> </w:t>
      </w:r>
      <w:r w:rsidRPr="000961E4">
        <w:rPr>
          <w:rStyle w:val="StyleUnderline"/>
        </w:rPr>
        <w:t>America’s</w:t>
      </w:r>
      <w:r w:rsidRPr="006B7D49">
        <w:rPr>
          <w:rStyle w:val="StyleUnderline"/>
        </w:rPr>
        <w:t xml:space="preserve"> </w:t>
      </w:r>
      <w:r w:rsidRPr="000961E4">
        <w:rPr>
          <w:rStyle w:val="StyleUnderline"/>
        </w:rPr>
        <w:t>current</w:t>
      </w:r>
      <w:r w:rsidRPr="006B7D49">
        <w:rPr>
          <w:sz w:val="16"/>
        </w:rPr>
        <w:t xml:space="preserve"> </w:t>
      </w:r>
      <w:r w:rsidRPr="000961E4">
        <w:rPr>
          <w:sz w:val="16"/>
        </w:rPr>
        <w:t>unwillingness</w:t>
      </w:r>
      <w:r w:rsidRPr="006B7D49">
        <w:rPr>
          <w:sz w:val="16"/>
        </w:rPr>
        <w:t xml:space="preserve"> </w:t>
      </w:r>
      <w:r w:rsidRPr="000961E4">
        <w:rPr>
          <w:sz w:val="16"/>
        </w:rPr>
        <w:t>or</w:t>
      </w:r>
      <w:r w:rsidRPr="006B7D49">
        <w:rPr>
          <w:sz w:val="16"/>
        </w:rPr>
        <w:t xml:space="preserve"> </w:t>
      </w:r>
      <w:r w:rsidRPr="000961E4">
        <w:rPr>
          <w:rStyle w:val="StyleUnderline"/>
        </w:rPr>
        <w:t>inability</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reinvent</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rules</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institutions</w:t>
      </w:r>
      <w:r w:rsidRPr="006B7D49">
        <w:rPr>
          <w:sz w:val="16"/>
        </w:rPr>
        <w:t xml:space="preserve"> </w:t>
      </w:r>
      <w:r w:rsidRPr="000961E4">
        <w:rPr>
          <w:sz w:val="16"/>
        </w:rPr>
        <w:t>that</w:t>
      </w:r>
      <w:r w:rsidRPr="006B7D49">
        <w:rPr>
          <w:sz w:val="16"/>
        </w:rPr>
        <w:t xml:space="preserve"> </w:t>
      </w:r>
      <w:r w:rsidRPr="000961E4">
        <w:rPr>
          <w:sz w:val="16"/>
        </w:rPr>
        <w:t>have</w:t>
      </w:r>
      <w:r w:rsidRPr="006B7D49">
        <w:rPr>
          <w:sz w:val="16"/>
        </w:rPr>
        <w:t xml:space="preserve"> </w:t>
      </w:r>
      <w:r w:rsidRPr="000961E4">
        <w:rPr>
          <w:sz w:val="16"/>
        </w:rPr>
        <w:t>failed</w:t>
      </w:r>
      <w:r w:rsidRPr="006B7D49">
        <w:rPr>
          <w:sz w:val="16"/>
        </w:rPr>
        <w:t xml:space="preserve"> </w:t>
      </w:r>
      <w:r w:rsidRPr="000961E4">
        <w:rPr>
          <w:sz w:val="16"/>
        </w:rPr>
        <w:t>to</w:t>
      </w:r>
      <w:r w:rsidRPr="006B7D49">
        <w:rPr>
          <w:sz w:val="16"/>
        </w:rPr>
        <w:t xml:space="preserve"> </w:t>
      </w:r>
      <w:r w:rsidRPr="000961E4">
        <w:rPr>
          <w:sz w:val="16"/>
        </w:rPr>
        <w:t>solve</w:t>
      </w:r>
      <w:r w:rsidRPr="006B7D49">
        <w:rPr>
          <w:sz w:val="16"/>
        </w:rPr>
        <w:t xml:space="preserve"> </w:t>
      </w:r>
      <w:r w:rsidRPr="000961E4">
        <w:rPr>
          <w:sz w:val="16"/>
        </w:rPr>
        <w:t>the</w:t>
      </w:r>
      <w:r w:rsidRPr="006B7D49">
        <w:rPr>
          <w:sz w:val="16"/>
        </w:rPr>
        <w:t xml:space="preserve"> </w:t>
      </w:r>
      <w:r w:rsidRPr="000961E4">
        <w:rPr>
          <w:sz w:val="16"/>
        </w:rPr>
        <w:t>world’s</w:t>
      </w:r>
      <w:r w:rsidRPr="006B7D49">
        <w:rPr>
          <w:sz w:val="16"/>
        </w:rPr>
        <w:t xml:space="preserve"> </w:t>
      </w:r>
      <w:r w:rsidRPr="000961E4">
        <w:rPr>
          <w:sz w:val="16"/>
        </w:rPr>
        <w:t>issues</w:t>
      </w:r>
      <w:r w:rsidRPr="006B7D49">
        <w:rPr>
          <w:sz w:val="16"/>
        </w:rPr>
        <w:t xml:space="preserve"> </w:t>
      </w:r>
      <w:r w:rsidRPr="000961E4">
        <w:rPr>
          <w:sz w:val="16"/>
        </w:rPr>
        <w:t>satisfactorily</w:t>
      </w:r>
      <w:r w:rsidRPr="006B7D49">
        <w:rPr>
          <w:sz w:val="16"/>
        </w:rPr>
        <w:t xml:space="preserve"> </w:t>
      </w:r>
      <w:r w:rsidRPr="000961E4">
        <w:rPr>
          <w:sz w:val="16"/>
        </w:rPr>
        <w:t>to</w:t>
      </w:r>
      <w:r w:rsidRPr="006B7D49">
        <w:rPr>
          <w:sz w:val="16"/>
        </w:rPr>
        <w:t xml:space="preserve"> </w:t>
      </w:r>
      <w:r w:rsidRPr="000961E4">
        <w:rPr>
          <w:sz w:val="16"/>
        </w:rPr>
        <w:t>date</w:t>
      </w:r>
      <w:r w:rsidRPr="006B7D49">
        <w:rPr>
          <w:sz w:val="16"/>
        </w:rPr>
        <w:t xml:space="preserve"> </w:t>
      </w:r>
      <w:r w:rsidRPr="000961E4">
        <w:rPr>
          <w:rStyle w:val="StyleUnderline"/>
        </w:rPr>
        <w:t>creates</w:t>
      </w:r>
      <w:r w:rsidRPr="006B7D49">
        <w:rPr>
          <w:rStyle w:val="StyleUnderline"/>
        </w:rPr>
        <w:t xml:space="preserve"> </w:t>
      </w:r>
      <w:r w:rsidRPr="000961E4">
        <w:rPr>
          <w:rStyle w:val="StyleUnderline"/>
        </w:rPr>
        <w:t>an</w:t>
      </w:r>
      <w:r w:rsidRPr="006B7D49">
        <w:rPr>
          <w:rStyle w:val="StyleUnderline"/>
        </w:rPr>
        <w:t xml:space="preserve"> </w:t>
      </w:r>
      <w:r w:rsidRPr="000961E4">
        <w:rPr>
          <w:rStyle w:val="StyleUnderline"/>
        </w:rPr>
        <w:t>opening</w:t>
      </w:r>
      <w:r w:rsidRPr="006B7D49">
        <w:rPr>
          <w:rStyle w:val="StyleUnderline"/>
        </w:rPr>
        <w:t xml:space="preserve"> </w:t>
      </w:r>
      <w:r w:rsidRPr="000961E4">
        <w:rPr>
          <w:rStyle w:val="StyleUnderline"/>
        </w:rPr>
        <w:t>for</w:t>
      </w:r>
      <w:r w:rsidRPr="006B7D49">
        <w:rPr>
          <w:rStyle w:val="StyleUnderline"/>
        </w:rPr>
        <w:t xml:space="preserve"> </w:t>
      </w:r>
      <w:r w:rsidRPr="000961E4">
        <w:rPr>
          <w:rStyle w:val="StyleUnderline"/>
        </w:rPr>
        <w:t>other</w:t>
      </w:r>
      <w:r w:rsidRPr="006B7D49">
        <w:rPr>
          <w:rStyle w:val="StyleUnderline"/>
        </w:rPr>
        <w:t xml:space="preserve"> </w:t>
      </w:r>
      <w:r w:rsidRPr="000961E4">
        <w:rPr>
          <w:rStyle w:val="StyleUnderline"/>
        </w:rPr>
        <w:t>countries</w:t>
      </w:r>
      <w:r w:rsidRPr="006B7D49">
        <w:rPr>
          <w:rStyle w:val="StyleUnderline"/>
        </w:rPr>
        <w:t xml:space="preserve"> </w:t>
      </w:r>
      <w:r w:rsidRPr="000961E4">
        <w:rPr>
          <w:rStyle w:val="StyleUnderline"/>
        </w:rPr>
        <w:t>to</w:t>
      </w:r>
      <w:r w:rsidRPr="006B7D49">
        <w:rPr>
          <w:sz w:val="16"/>
        </w:rPr>
        <w:t xml:space="preserve"> </w:t>
      </w:r>
      <w:r w:rsidRPr="000961E4">
        <w:rPr>
          <w:sz w:val="16"/>
        </w:rPr>
        <w:t>either</w:t>
      </w:r>
      <w:r w:rsidRPr="006B7D49">
        <w:rPr>
          <w:sz w:val="16"/>
        </w:rPr>
        <w:t xml:space="preserve"> </w:t>
      </w:r>
      <w:r w:rsidRPr="000961E4">
        <w:rPr>
          <w:rStyle w:val="StyleUnderline"/>
        </w:rPr>
        <w:t>reform</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save</w:t>
      </w:r>
      <w:r w:rsidRPr="006B7D49">
        <w:rPr>
          <w:rStyle w:val="StyleUnderline"/>
        </w:rPr>
        <w:t xml:space="preserve"> </w:t>
      </w:r>
      <w:r w:rsidRPr="000961E4">
        <w:rPr>
          <w:rStyle w:val="StyleUnderline"/>
        </w:rPr>
        <w:t>or</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reinvent</w:t>
      </w:r>
      <w:r w:rsidRPr="006B7D49">
        <w:rPr>
          <w:rStyle w:val="StyleUnderline"/>
        </w:rPr>
        <w:t xml:space="preserve"> </w:t>
      </w:r>
      <w:r w:rsidRPr="000961E4">
        <w:rPr>
          <w:rStyle w:val="StyleUnderline"/>
        </w:rPr>
        <w:t>these</w:t>
      </w:r>
      <w:r w:rsidRPr="006B7D49">
        <w:rPr>
          <w:rStyle w:val="StyleUnderline"/>
        </w:rPr>
        <w:t xml:space="preserve"> </w:t>
      </w:r>
      <w:r w:rsidRPr="000961E4">
        <w:rPr>
          <w:rStyle w:val="StyleUnderline"/>
        </w:rPr>
        <w:t>institutions</w:t>
      </w:r>
      <w:r w:rsidRPr="006B7D49">
        <w:rPr>
          <w:sz w:val="16"/>
        </w:rPr>
        <w:t xml:space="preserve"> </w:t>
      </w:r>
      <w:r w:rsidRPr="000961E4">
        <w:rPr>
          <w:sz w:val="16"/>
        </w:rPr>
        <w:t>based</w:t>
      </w:r>
      <w:r w:rsidRPr="006B7D49">
        <w:rPr>
          <w:sz w:val="16"/>
        </w:rPr>
        <w:t xml:space="preserve"> </w:t>
      </w:r>
      <w:r w:rsidRPr="000961E4">
        <w:rPr>
          <w:sz w:val="16"/>
        </w:rPr>
        <w:t>on</w:t>
      </w:r>
      <w:r w:rsidRPr="006B7D49">
        <w:rPr>
          <w:sz w:val="16"/>
        </w:rPr>
        <w:t xml:space="preserve"> </w:t>
      </w:r>
      <w:r w:rsidRPr="000961E4">
        <w:rPr>
          <w:sz w:val="16"/>
        </w:rPr>
        <w:t>a</w:t>
      </w:r>
      <w:r w:rsidRPr="006B7D49">
        <w:rPr>
          <w:sz w:val="16"/>
        </w:rPr>
        <w:t xml:space="preserve"> </w:t>
      </w:r>
      <w:r w:rsidRPr="000961E4">
        <w:rPr>
          <w:sz w:val="16"/>
        </w:rPr>
        <w:t>set</w:t>
      </w:r>
      <w:r w:rsidRPr="006B7D49">
        <w:rPr>
          <w:sz w:val="16"/>
        </w:rPr>
        <w:t xml:space="preserve"> </w:t>
      </w:r>
      <w:r w:rsidRPr="000961E4">
        <w:rPr>
          <w:sz w:val="16"/>
        </w:rPr>
        <w:t>of</w:t>
      </w:r>
      <w:r w:rsidRPr="006B7D49">
        <w:rPr>
          <w:sz w:val="16"/>
        </w:rPr>
        <w:t xml:space="preserve"> </w:t>
      </w:r>
      <w:r w:rsidRPr="000961E4">
        <w:rPr>
          <w:sz w:val="16"/>
        </w:rPr>
        <w:t>new</w:t>
      </w:r>
      <w:r w:rsidRPr="006B7D49">
        <w:rPr>
          <w:sz w:val="16"/>
        </w:rPr>
        <w:t xml:space="preserve"> </w:t>
      </w:r>
      <w:r w:rsidRPr="000961E4">
        <w:rPr>
          <w:sz w:val="16"/>
        </w:rPr>
        <w:t>values.</w:t>
      </w:r>
      <w:r w:rsidRPr="006B7D49">
        <w:rPr>
          <w:sz w:val="16"/>
        </w:rPr>
        <w:t xml:space="preserve"> </w:t>
      </w:r>
      <w:r w:rsidRPr="000961E4">
        <w:rPr>
          <w:rStyle w:val="StyleUnderline"/>
        </w:rPr>
        <w:t>China</w:t>
      </w:r>
      <w:r w:rsidRPr="006B7D49">
        <w:rPr>
          <w:rStyle w:val="StyleUnderline"/>
        </w:rPr>
        <w:t xml:space="preserve"> </w:t>
      </w:r>
      <w:r w:rsidRPr="000961E4">
        <w:rPr>
          <w:rStyle w:val="StyleUnderline"/>
        </w:rPr>
        <w:t>has</w:t>
      </w:r>
      <w:r w:rsidRPr="006B7D49">
        <w:rPr>
          <w:sz w:val="16"/>
        </w:rPr>
        <w:t xml:space="preserve"> </w:t>
      </w:r>
      <w:r w:rsidRPr="000961E4">
        <w:rPr>
          <w:sz w:val="16"/>
        </w:rPr>
        <w:t>clearly</w:t>
      </w:r>
      <w:r w:rsidRPr="006B7D49">
        <w:rPr>
          <w:sz w:val="16"/>
        </w:rPr>
        <w:t xml:space="preserve"> </w:t>
      </w:r>
      <w:r w:rsidRPr="000961E4">
        <w:rPr>
          <w:sz w:val="16"/>
        </w:rPr>
        <w:t>recognised</w:t>
      </w:r>
      <w:r w:rsidRPr="006B7D49">
        <w:rPr>
          <w:sz w:val="16"/>
        </w:rPr>
        <w:t xml:space="preserve"> </w:t>
      </w:r>
      <w:r w:rsidRPr="000961E4">
        <w:rPr>
          <w:sz w:val="16"/>
        </w:rPr>
        <w:t>the</w:t>
      </w:r>
      <w:r w:rsidRPr="006B7D49">
        <w:rPr>
          <w:sz w:val="16"/>
        </w:rPr>
        <w:t xml:space="preserve"> </w:t>
      </w:r>
      <w:r w:rsidRPr="000961E4">
        <w:rPr>
          <w:sz w:val="16"/>
        </w:rPr>
        <w:t>importance</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major</w:t>
      </w:r>
      <w:r w:rsidRPr="006B7D49">
        <w:rPr>
          <w:sz w:val="16"/>
        </w:rPr>
        <w:t xml:space="preserve"> </w:t>
      </w:r>
      <w:r w:rsidRPr="000961E4">
        <w:rPr>
          <w:sz w:val="16"/>
        </w:rPr>
        <w:t>issues</w:t>
      </w:r>
      <w:r w:rsidRPr="006B7D49">
        <w:rPr>
          <w:sz w:val="16"/>
        </w:rPr>
        <w:t xml:space="preserve"> </w:t>
      </w:r>
      <w:r w:rsidRPr="000961E4">
        <w:rPr>
          <w:sz w:val="16"/>
        </w:rPr>
        <w:t>facing</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and</w:t>
      </w:r>
      <w:r w:rsidRPr="006B7D49">
        <w:rPr>
          <w:sz w:val="16"/>
        </w:rPr>
        <w:t xml:space="preserve"> </w:t>
      </w:r>
      <w:r w:rsidRPr="000961E4">
        <w:rPr>
          <w:rStyle w:val="StyleUnderline"/>
        </w:rPr>
        <w:t>shown</w:t>
      </w:r>
      <w:r w:rsidRPr="006B7D49">
        <w:rPr>
          <w:rStyle w:val="StyleUnderline"/>
        </w:rPr>
        <w:t xml:space="preserve"> </w:t>
      </w:r>
      <w:r w:rsidRPr="000961E4">
        <w:rPr>
          <w:rStyle w:val="StyleUnderline"/>
        </w:rPr>
        <w:t>an</w:t>
      </w:r>
      <w:r w:rsidRPr="006B7D49">
        <w:rPr>
          <w:rStyle w:val="StyleUnderline"/>
        </w:rPr>
        <w:t xml:space="preserve"> </w:t>
      </w:r>
      <w:r w:rsidRPr="000961E4">
        <w:rPr>
          <w:rStyle w:val="StyleUnderline"/>
        </w:rPr>
        <w:t>interest</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leading</w:t>
      </w:r>
      <w:r w:rsidRPr="006B7D49">
        <w:rPr>
          <w:rStyle w:val="StyleUnderline"/>
        </w:rPr>
        <w:t xml:space="preserve"> </w:t>
      </w:r>
      <w:r w:rsidRPr="000961E4">
        <w:rPr>
          <w:rStyle w:val="StyleUnderline"/>
        </w:rPr>
        <w:t>across</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number</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them</w:t>
      </w:r>
      <w:r w:rsidRPr="000961E4">
        <w:rPr>
          <w:sz w:val="16"/>
        </w:rPr>
        <w:t>,</w:t>
      </w:r>
      <w:r w:rsidRPr="006B7D49">
        <w:rPr>
          <w:sz w:val="16"/>
        </w:rPr>
        <w:t xml:space="preserve"> </w:t>
      </w:r>
      <w:r w:rsidRPr="000961E4">
        <w:rPr>
          <w:sz w:val="16"/>
        </w:rPr>
        <w:t>in</w:t>
      </w:r>
      <w:r w:rsidRPr="006B7D49">
        <w:rPr>
          <w:sz w:val="16"/>
        </w:rPr>
        <w:t xml:space="preserve"> </w:t>
      </w:r>
      <w:r w:rsidRPr="000961E4">
        <w:rPr>
          <w:sz w:val="16"/>
        </w:rPr>
        <w:t>particular</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areas</w:t>
      </w:r>
      <w:r w:rsidRPr="006B7D49">
        <w:rPr>
          <w:sz w:val="16"/>
        </w:rPr>
        <w:t xml:space="preserve"> </w:t>
      </w:r>
      <w:r w:rsidRPr="000961E4">
        <w:rPr>
          <w:sz w:val="16"/>
        </w:rPr>
        <w:t>of</w:t>
      </w:r>
      <w:r w:rsidRPr="006B7D49">
        <w:rPr>
          <w:sz w:val="16"/>
        </w:rPr>
        <w:t xml:space="preserve"> </w:t>
      </w:r>
      <w:r w:rsidRPr="000961E4">
        <w:rPr>
          <w:sz w:val="16"/>
        </w:rPr>
        <w:t>climate</w:t>
      </w:r>
      <w:r w:rsidRPr="006B7D49">
        <w:rPr>
          <w:sz w:val="16"/>
        </w:rPr>
        <w:t xml:space="preserve"> </w:t>
      </w:r>
      <w:r w:rsidRPr="000961E4">
        <w:rPr>
          <w:sz w:val="16"/>
        </w:rPr>
        <w:t>change</w:t>
      </w:r>
      <w:r w:rsidRPr="006B7D49">
        <w:rPr>
          <w:sz w:val="16"/>
        </w:rPr>
        <w:t xml:space="preserve"> </w:t>
      </w:r>
      <w:r w:rsidRPr="000961E4">
        <w:rPr>
          <w:sz w:val="16"/>
        </w:rPr>
        <w:t>and</w:t>
      </w:r>
      <w:r w:rsidRPr="006B7D49">
        <w:rPr>
          <w:sz w:val="16"/>
        </w:rPr>
        <w:t xml:space="preserve"> </w:t>
      </w:r>
      <w:r w:rsidRPr="000961E4">
        <w:rPr>
          <w:sz w:val="16"/>
        </w:rPr>
        <w:t>free</w:t>
      </w:r>
      <w:r w:rsidRPr="006B7D49">
        <w:rPr>
          <w:sz w:val="16"/>
        </w:rPr>
        <w:t xml:space="preserve"> </w:t>
      </w:r>
      <w:r w:rsidRPr="000961E4">
        <w:rPr>
          <w:sz w:val="16"/>
        </w:rPr>
        <w:t>trade.</w:t>
      </w:r>
      <w:r w:rsidRPr="006B7D49">
        <w:rPr>
          <w:sz w:val="16"/>
        </w:rPr>
        <w:t xml:space="preserve"> </w:t>
      </w:r>
      <w:r w:rsidRPr="000961E4">
        <w:rPr>
          <w:sz w:val="16"/>
        </w:rPr>
        <w:t>However,</w:t>
      </w:r>
      <w:r w:rsidRPr="006B7D49">
        <w:rPr>
          <w:sz w:val="16"/>
        </w:rPr>
        <w:t xml:space="preserve"> </w:t>
      </w:r>
      <w:r w:rsidRPr="00AC46EA">
        <w:rPr>
          <w:rStyle w:val="StyleUnderline"/>
          <w:highlight w:val="green"/>
        </w:rPr>
        <w:t xml:space="preserve">China’s willingness to lead is </w:t>
      </w:r>
      <w:r w:rsidRPr="00AC46EA">
        <w:rPr>
          <w:rStyle w:val="Emphasis"/>
          <w:highlight w:val="green"/>
        </w:rPr>
        <w:t>neither comprehensive</w:t>
      </w:r>
      <w:r w:rsidRPr="006B7D49">
        <w:rPr>
          <w:sz w:val="16"/>
        </w:rPr>
        <w:t xml:space="preserve"> </w:t>
      </w:r>
      <w:r w:rsidRPr="000961E4">
        <w:rPr>
          <w:sz w:val="16"/>
        </w:rPr>
        <w:t>in</w:t>
      </w:r>
      <w:r w:rsidRPr="006B7D49">
        <w:rPr>
          <w:sz w:val="16"/>
        </w:rPr>
        <w:t xml:space="preserve"> </w:t>
      </w:r>
      <w:r w:rsidRPr="000961E4">
        <w:rPr>
          <w:sz w:val="16"/>
        </w:rPr>
        <w:t>nature</w:t>
      </w:r>
      <w:r w:rsidRPr="006B7D49">
        <w:rPr>
          <w:sz w:val="16"/>
        </w:rPr>
        <w:t xml:space="preserve"> </w:t>
      </w:r>
      <w:r w:rsidRPr="00AC46EA">
        <w:rPr>
          <w:rStyle w:val="Emphasis"/>
          <w:highlight w:val="green"/>
        </w:rPr>
        <w:t>nor universally welcomed</w:t>
      </w:r>
      <w:r w:rsidRPr="000961E4">
        <w:rPr>
          <w:rStyle w:val="StyleUnderline"/>
        </w:rPr>
        <w:t>,</w:t>
      </w:r>
      <w:r w:rsidRPr="006B7D49">
        <w:rPr>
          <w:rStyle w:val="StyleUnderline"/>
        </w:rPr>
        <w:t xml:space="preserve"> </w:t>
      </w:r>
      <w:r w:rsidRPr="000961E4">
        <w:rPr>
          <w:rStyle w:val="StyleUnderline"/>
        </w:rPr>
        <w:t>particularly</w:t>
      </w:r>
      <w:r w:rsidRPr="006B7D49">
        <w:rPr>
          <w:rStyle w:val="StyleUnderline"/>
        </w:rPr>
        <w:t xml:space="preserve"> </w:t>
      </w:r>
      <w:r w:rsidRPr="000961E4">
        <w:rPr>
          <w:rStyle w:val="StyleUnderline"/>
        </w:rPr>
        <w:t>by</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established</w:t>
      </w:r>
      <w:r w:rsidRPr="006B7D49">
        <w:rPr>
          <w:rStyle w:val="StyleUnderline"/>
        </w:rPr>
        <w:t xml:space="preserve"> </w:t>
      </w:r>
      <w:r w:rsidRPr="000961E4">
        <w:rPr>
          <w:rStyle w:val="StyleUnderline"/>
        </w:rPr>
        <w:t>participants</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current</w:t>
      </w:r>
      <w:r w:rsidRPr="006B7D49">
        <w:rPr>
          <w:rStyle w:val="StyleUnderline"/>
        </w:rPr>
        <w:t xml:space="preserve"> </w:t>
      </w:r>
      <w:r w:rsidRPr="000961E4">
        <w:rPr>
          <w:rStyle w:val="StyleUnderline"/>
        </w:rPr>
        <w:t>global</w:t>
      </w:r>
      <w:r w:rsidRPr="006B7D49">
        <w:rPr>
          <w:rStyle w:val="StyleUnderline"/>
        </w:rPr>
        <w:t xml:space="preserve"> </w:t>
      </w:r>
      <w:r w:rsidRPr="000961E4">
        <w:rPr>
          <w:rStyle w:val="StyleUnderline"/>
        </w:rPr>
        <w:t>order</w:t>
      </w:r>
      <w:r w:rsidRPr="006B7D49">
        <w:rPr>
          <w:rStyle w:val="StyleUnderline"/>
        </w:rPr>
        <w:t xml:space="preserve"> </w:t>
      </w:r>
      <w:r w:rsidRPr="000961E4">
        <w:rPr>
          <w:rStyle w:val="StyleUnderline"/>
        </w:rPr>
        <w:t>who</w:t>
      </w:r>
      <w:r w:rsidRPr="006B7D49">
        <w:rPr>
          <w:rStyle w:val="StyleUnderline"/>
        </w:rPr>
        <w:t xml:space="preserve"> </w:t>
      </w:r>
      <w:r w:rsidRPr="000961E4">
        <w:rPr>
          <w:rStyle w:val="StyleUnderline"/>
        </w:rPr>
        <w:t>fear</w:t>
      </w:r>
      <w:r w:rsidRPr="006B7D49">
        <w:rPr>
          <w:rStyle w:val="StyleUnderline"/>
        </w:rPr>
        <w:t xml:space="preserve"> </w:t>
      </w:r>
      <w:r w:rsidRPr="000961E4">
        <w:rPr>
          <w:rStyle w:val="StyleUnderline"/>
        </w:rPr>
        <w:t>that</w:t>
      </w:r>
      <w:r w:rsidRPr="006B7D49">
        <w:rPr>
          <w:rStyle w:val="StyleUnderline"/>
        </w:rPr>
        <w:t xml:space="preserve"> </w:t>
      </w:r>
      <w:r w:rsidRPr="000961E4">
        <w:rPr>
          <w:rStyle w:val="StyleUnderline"/>
        </w:rPr>
        <w:t>increases</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China’s</w:t>
      </w:r>
      <w:r w:rsidRPr="006B7D49">
        <w:rPr>
          <w:rStyle w:val="StyleUnderline"/>
        </w:rPr>
        <w:t xml:space="preserve"> </w:t>
      </w:r>
      <w:r w:rsidRPr="000961E4">
        <w:rPr>
          <w:rStyle w:val="StyleUnderline"/>
        </w:rPr>
        <w:t>influence</w:t>
      </w:r>
      <w:r w:rsidRPr="006B7D49">
        <w:rPr>
          <w:rStyle w:val="StyleUnderline"/>
        </w:rPr>
        <w:t xml:space="preserve"> </w:t>
      </w:r>
      <w:r w:rsidRPr="000961E4">
        <w:rPr>
          <w:rStyle w:val="StyleUnderline"/>
        </w:rPr>
        <w:t>would</w:t>
      </w:r>
      <w:r w:rsidRPr="006B7D49">
        <w:rPr>
          <w:rStyle w:val="StyleUnderline"/>
        </w:rPr>
        <w:t xml:space="preserve"> </w:t>
      </w:r>
      <w:r w:rsidRPr="000961E4">
        <w:rPr>
          <w:rStyle w:val="StyleUnderline"/>
        </w:rPr>
        <w:t>come</w:t>
      </w:r>
      <w:r w:rsidRPr="006B7D49">
        <w:rPr>
          <w:rStyle w:val="StyleUnderline"/>
        </w:rPr>
        <w:t xml:space="preserve"> </w:t>
      </w:r>
      <w:r w:rsidRPr="000961E4">
        <w:rPr>
          <w:rStyle w:val="StyleUnderline"/>
        </w:rPr>
        <w:t>at</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cost</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their</w:t>
      </w:r>
      <w:r w:rsidRPr="006B7D49">
        <w:rPr>
          <w:rStyle w:val="StyleUnderline"/>
        </w:rPr>
        <w:t xml:space="preserve"> </w:t>
      </w:r>
      <w:r w:rsidRPr="000961E4">
        <w:rPr>
          <w:rStyle w:val="StyleUnderline"/>
        </w:rPr>
        <w:t>own</w:t>
      </w:r>
      <w:r w:rsidRPr="006B7D49">
        <w:rPr>
          <w:rStyle w:val="StyleUnderline"/>
        </w:rPr>
        <w:t xml:space="preserve"> </w:t>
      </w:r>
      <w:r w:rsidRPr="000961E4">
        <w:rPr>
          <w:rStyle w:val="StyleUnderline"/>
        </w:rPr>
        <w:t>positions.</w:t>
      </w:r>
      <w:r w:rsidRPr="006B7D49">
        <w:rPr>
          <w:rStyle w:val="StyleUnderline"/>
        </w:rPr>
        <w:t xml:space="preserve"> </w:t>
      </w:r>
      <w:r w:rsidRPr="000961E4">
        <w:rPr>
          <w:rStyle w:val="StyleUnderline"/>
        </w:rPr>
        <w:t>While</w:t>
      </w:r>
      <w:r w:rsidRPr="006B7D49">
        <w:rPr>
          <w:rStyle w:val="StyleUnderline"/>
        </w:rPr>
        <w:t xml:space="preserve"> </w:t>
      </w:r>
      <w:r w:rsidRPr="000961E4">
        <w:rPr>
          <w:rStyle w:val="StyleUnderline"/>
        </w:rPr>
        <w:t>unipolar</w:t>
      </w:r>
      <w:r w:rsidRPr="006B7D49">
        <w:rPr>
          <w:rStyle w:val="StyleUnderline"/>
        </w:rPr>
        <w:t xml:space="preserve"> </w:t>
      </w:r>
      <w:r w:rsidRPr="000961E4">
        <w:rPr>
          <w:rStyle w:val="StyleUnderline"/>
        </w:rPr>
        <w:t>world</w:t>
      </w:r>
      <w:r w:rsidRPr="006B7D49">
        <w:rPr>
          <w:rStyle w:val="StyleUnderline"/>
        </w:rPr>
        <w:t xml:space="preserve"> </w:t>
      </w:r>
      <w:r w:rsidRPr="000961E4">
        <w:rPr>
          <w:rStyle w:val="StyleUnderline"/>
        </w:rPr>
        <w:t>orders</w:t>
      </w:r>
      <w:r w:rsidRPr="006B7D49">
        <w:rPr>
          <w:sz w:val="16"/>
        </w:rPr>
        <w:t xml:space="preserve"> </w:t>
      </w:r>
      <w:r w:rsidRPr="000961E4">
        <w:rPr>
          <w:sz w:val="16"/>
        </w:rPr>
        <w:t>(such</w:t>
      </w:r>
      <w:r w:rsidRPr="006B7D49">
        <w:rPr>
          <w:sz w:val="16"/>
        </w:rPr>
        <w:t xml:space="preserve"> </w:t>
      </w:r>
      <w:r w:rsidRPr="000961E4">
        <w:rPr>
          <w:sz w:val="16"/>
        </w:rPr>
        <w:t>as</w:t>
      </w:r>
      <w:r w:rsidRPr="006B7D49">
        <w:rPr>
          <w:sz w:val="16"/>
        </w:rPr>
        <w:t xml:space="preserve"> </w:t>
      </w:r>
      <w:r w:rsidRPr="000961E4">
        <w:rPr>
          <w:sz w:val="16"/>
        </w:rPr>
        <w:t>the</w:t>
      </w:r>
      <w:r w:rsidRPr="006B7D49">
        <w:rPr>
          <w:sz w:val="16"/>
        </w:rPr>
        <w:t xml:space="preserve"> </w:t>
      </w:r>
      <w:r w:rsidRPr="000961E4">
        <w:rPr>
          <w:sz w:val="16"/>
        </w:rPr>
        <w:t>Pax</w:t>
      </w:r>
      <w:r w:rsidRPr="006B7D49">
        <w:rPr>
          <w:sz w:val="16"/>
        </w:rPr>
        <w:t xml:space="preserve"> </w:t>
      </w:r>
      <w:r w:rsidRPr="000961E4">
        <w:rPr>
          <w:sz w:val="16"/>
        </w:rPr>
        <w:t>Britannica</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19th</w:t>
      </w:r>
      <w:r w:rsidRPr="006B7D49">
        <w:rPr>
          <w:sz w:val="16"/>
        </w:rPr>
        <w:t xml:space="preserve"> </w:t>
      </w:r>
      <w:r w:rsidRPr="000961E4">
        <w:rPr>
          <w:sz w:val="16"/>
        </w:rPr>
        <w:t>century</w:t>
      </w:r>
      <w:r w:rsidRPr="006B7D49">
        <w:rPr>
          <w:sz w:val="16"/>
        </w:rPr>
        <w:t xml:space="preserve"> </w:t>
      </w:r>
      <w:r w:rsidRPr="000961E4">
        <w:rPr>
          <w:sz w:val="16"/>
        </w:rPr>
        <w:t>or</w:t>
      </w:r>
      <w:r w:rsidRPr="006B7D49">
        <w:rPr>
          <w:sz w:val="16"/>
        </w:rPr>
        <w:t xml:space="preserve"> </w:t>
      </w:r>
      <w:r w:rsidRPr="000961E4">
        <w:rPr>
          <w:sz w:val="16"/>
        </w:rPr>
        <w:t>the</w:t>
      </w:r>
      <w:r w:rsidRPr="006B7D49">
        <w:rPr>
          <w:sz w:val="16"/>
        </w:rPr>
        <w:t xml:space="preserve"> </w:t>
      </w:r>
      <w:r w:rsidRPr="000961E4">
        <w:rPr>
          <w:sz w:val="16"/>
        </w:rPr>
        <w:t>shorter</w:t>
      </w:r>
      <w:r w:rsidRPr="006B7D49">
        <w:rPr>
          <w:sz w:val="16"/>
        </w:rPr>
        <w:t xml:space="preserve"> </w:t>
      </w:r>
      <w:r w:rsidRPr="000961E4">
        <w:rPr>
          <w:sz w:val="16"/>
        </w:rPr>
        <w:t>Pax</w:t>
      </w:r>
      <w:r w:rsidRPr="006B7D49">
        <w:rPr>
          <w:sz w:val="16"/>
        </w:rPr>
        <w:t xml:space="preserve"> </w:t>
      </w:r>
      <w:r w:rsidRPr="000961E4">
        <w:rPr>
          <w:sz w:val="16"/>
        </w:rPr>
        <w:t>Americana</w:t>
      </w:r>
      <w:r w:rsidRPr="006B7D49">
        <w:rPr>
          <w:sz w:val="16"/>
        </w:rPr>
        <w:t xml:space="preserve"> </w:t>
      </w:r>
      <w:r w:rsidRPr="000961E4">
        <w:rPr>
          <w:sz w:val="16"/>
        </w:rPr>
        <w:t>post</w:t>
      </w:r>
      <w:r w:rsidRPr="006B7D49">
        <w:rPr>
          <w:sz w:val="16"/>
        </w:rPr>
        <w:t xml:space="preserve"> </w:t>
      </w:r>
      <w:r w:rsidRPr="000961E4">
        <w:rPr>
          <w:sz w:val="16"/>
        </w:rPr>
        <w:t>the</w:t>
      </w:r>
      <w:r w:rsidRPr="006B7D49">
        <w:rPr>
          <w:sz w:val="16"/>
        </w:rPr>
        <w:t xml:space="preserve"> </w:t>
      </w:r>
      <w:r w:rsidRPr="000961E4">
        <w:rPr>
          <w:sz w:val="16"/>
        </w:rPr>
        <w:t>collapse</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Soviet</w:t>
      </w:r>
      <w:r w:rsidRPr="006B7D49">
        <w:rPr>
          <w:sz w:val="16"/>
        </w:rPr>
        <w:t xml:space="preserve"> </w:t>
      </w:r>
      <w:r w:rsidRPr="000961E4">
        <w:rPr>
          <w:sz w:val="16"/>
        </w:rPr>
        <w:t>Union)</w:t>
      </w:r>
      <w:r w:rsidRPr="006B7D49">
        <w:rPr>
          <w:sz w:val="16"/>
        </w:rPr>
        <w:t xml:space="preserve"> </w:t>
      </w:r>
      <w:r w:rsidRPr="000961E4">
        <w:rPr>
          <w:rStyle w:val="StyleUnderline"/>
        </w:rPr>
        <w:t>can</w:t>
      </w:r>
      <w:r w:rsidRPr="006B7D49">
        <w:rPr>
          <w:rStyle w:val="StyleUnderline"/>
        </w:rPr>
        <w:t xml:space="preserve"> </w:t>
      </w:r>
      <w:r w:rsidRPr="000961E4">
        <w:rPr>
          <w:rStyle w:val="StyleUnderline"/>
        </w:rPr>
        <w:t>underpin</w:t>
      </w:r>
      <w:r w:rsidRPr="006B7D49">
        <w:rPr>
          <w:rStyle w:val="StyleUnderline"/>
        </w:rPr>
        <w:t xml:space="preserve"> </w:t>
      </w:r>
      <w:r w:rsidRPr="000961E4">
        <w:rPr>
          <w:rStyle w:val="StyleUnderline"/>
        </w:rPr>
        <w:t>periods</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peace</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prosperity,</w:t>
      </w:r>
      <w:r w:rsidRPr="006B7D49">
        <w:rPr>
          <w:rStyle w:val="StyleUnderline"/>
        </w:rPr>
        <w:t xml:space="preserve"> </w:t>
      </w:r>
      <w:r w:rsidRPr="000961E4">
        <w:rPr>
          <w:rStyle w:val="StyleUnderline"/>
        </w:rPr>
        <w:t>most</w:t>
      </w:r>
      <w:r w:rsidRPr="006B7D49">
        <w:rPr>
          <w:rStyle w:val="StyleUnderline"/>
        </w:rPr>
        <w:t xml:space="preserve"> </w:t>
      </w:r>
      <w:r w:rsidRPr="000961E4">
        <w:rPr>
          <w:rStyle w:val="StyleUnderline"/>
        </w:rPr>
        <w:t>countries</w:t>
      </w:r>
      <w:r w:rsidRPr="006B7D49">
        <w:rPr>
          <w:rStyle w:val="StyleUnderline"/>
        </w:rPr>
        <w:t xml:space="preserve"> </w:t>
      </w:r>
      <w:r w:rsidRPr="000961E4">
        <w:rPr>
          <w:rStyle w:val="StyleUnderline"/>
        </w:rPr>
        <w:t>today</w:t>
      </w:r>
      <w:r w:rsidRPr="006B7D49">
        <w:rPr>
          <w:rStyle w:val="StyleUnderline"/>
        </w:rPr>
        <w:t xml:space="preserve"> </w:t>
      </w:r>
      <w:r w:rsidRPr="000961E4">
        <w:rPr>
          <w:rStyle w:val="StyleUnderline"/>
        </w:rPr>
        <w:t>lean</w:t>
      </w:r>
      <w:r w:rsidRPr="006B7D49">
        <w:rPr>
          <w:rStyle w:val="StyleUnderline"/>
        </w:rPr>
        <w:t xml:space="preserve"> </w:t>
      </w:r>
      <w:r w:rsidRPr="000961E4">
        <w:rPr>
          <w:rStyle w:val="StyleUnderline"/>
        </w:rPr>
        <w:t>towards</w:t>
      </w:r>
      <w:r w:rsidRPr="006B7D49">
        <w:rPr>
          <w:rStyle w:val="StyleUnderline"/>
        </w:rPr>
        <w:t xml:space="preserve"> </w:t>
      </w:r>
      <w:r w:rsidRPr="000961E4">
        <w:rPr>
          <w:rStyle w:val="StyleUnderline"/>
        </w:rPr>
        <w:t>preferring</w:t>
      </w:r>
      <w:r w:rsidRPr="006B7D49">
        <w:rPr>
          <w:rStyle w:val="StyleUnderline"/>
        </w:rPr>
        <w:t xml:space="preserve"> </w:t>
      </w:r>
      <w:r w:rsidRPr="000961E4">
        <w:rPr>
          <w:rStyle w:val="StyleUnderline"/>
        </w:rPr>
        <w:t>one</w:t>
      </w:r>
      <w:r w:rsidRPr="006B7D49">
        <w:rPr>
          <w:rStyle w:val="StyleUnderline"/>
        </w:rPr>
        <w:t xml:space="preserve"> </w:t>
      </w:r>
      <w:r w:rsidRPr="000961E4">
        <w:rPr>
          <w:rStyle w:val="StyleUnderline"/>
        </w:rPr>
        <w:t>led</w:t>
      </w:r>
      <w:r w:rsidRPr="006B7D49">
        <w:rPr>
          <w:rStyle w:val="StyleUnderline"/>
        </w:rPr>
        <w:t xml:space="preserve"> </w:t>
      </w:r>
      <w:r w:rsidRPr="000961E4">
        <w:rPr>
          <w:rStyle w:val="StyleUnderline"/>
        </w:rPr>
        <w:t>by</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pre-Trump</w:t>
      </w:r>
      <w:r w:rsidRPr="006B7D49">
        <w:rPr>
          <w:rStyle w:val="StyleUnderline"/>
        </w:rPr>
        <w:t xml:space="preserve"> </w:t>
      </w:r>
      <w:r w:rsidRPr="000961E4">
        <w:rPr>
          <w:rStyle w:val="StyleUnderline"/>
        </w:rPr>
        <w:t>America</w:t>
      </w:r>
      <w:r w:rsidRPr="006B7D49">
        <w:rPr>
          <w:rStyle w:val="StyleUnderline"/>
        </w:rPr>
        <w:t xml:space="preserve"> </w:t>
      </w:r>
      <w:r w:rsidRPr="000961E4">
        <w:rPr>
          <w:rStyle w:val="StyleUnderline"/>
        </w:rPr>
        <w:t>or</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multi-polar</w:t>
      </w:r>
      <w:r w:rsidRPr="006B7D49">
        <w:rPr>
          <w:rStyle w:val="StyleUnderline"/>
        </w:rPr>
        <w:t xml:space="preserve"> </w:t>
      </w:r>
      <w:r w:rsidRPr="000961E4">
        <w:rPr>
          <w:rStyle w:val="StyleUnderline"/>
        </w:rPr>
        <w:t>order</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one</w:t>
      </w:r>
      <w:r w:rsidRPr="006B7D49">
        <w:rPr>
          <w:rStyle w:val="StyleUnderline"/>
        </w:rPr>
        <w:t xml:space="preserve"> </w:t>
      </w:r>
      <w:r w:rsidRPr="000961E4">
        <w:rPr>
          <w:rStyle w:val="StyleUnderline"/>
        </w:rPr>
        <w:t>dominated</w:t>
      </w:r>
      <w:r w:rsidRPr="006B7D49">
        <w:rPr>
          <w:rStyle w:val="StyleUnderline"/>
        </w:rPr>
        <w:t xml:space="preserve"> </w:t>
      </w:r>
      <w:r w:rsidRPr="000961E4">
        <w:rPr>
          <w:rStyle w:val="StyleUnderline"/>
        </w:rPr>
        <w:t>by</w:t>
      </w:r>
      <w:r w:rsidRPr="006B7D49">
        <w:rPr>
          <w:rStyle w:val="StyleUnderline"/>
        </w:rPr>
        <w:t xml:space="preserve"> </w:t>
      </w:r>
      <w:r w:rsidRPr="000961E4">
        <w:rPr>
          <w:rStyle w:val="StyleUnderline"/>
        </w:rPr>
        <w:t>China</w:t>
      </w:r>
      <w:r w:rsidRPr="000961E4">
        <w:rPr>
          <w:sz w:val="16"/>
        </w:rPr>
        <w:t>.</w:t>
      </w:r>
      <w:r w:rsidRPr="006B7D49">
        <w:rPr>
          <w:sz w:val="16"/>
        </w:rPr>
        <w:t xml:space="preserve"> </w:t>
      </w:r>
      <w:r w:rsidRPr="000961E4">
        <w:rPr>
          <w:sz w:val="16"/>
        </w:rPr>
        <w:t>However,</w:t>
      </w:r>
      <w:r w:rsidRPr="006B7D49">
        <w:rPr>
          <w:sz w:val="16"/>
        </w:rPr>
        <w:t xml:space="preserve"> </w:t>
      </w:r>
      <w:r w:rsidRPr="000961E4">
        <w:rPr>
          <w:rStyle w:val="StyleUnderline"/>
        </w:rPr>
        <w:t>where</w:t>
      </w:r>
      <w:r w:rsidRPr="006B7D49">
        <w:rPr>
          <w:rStyle w:val="StyleUnderline"/>
        </w:rPr>
        <w:t xml:space="preserve"> </w:t>
      </w:r>
      <w:r w:rsidRPr="000961E4">
        <w:rPr>
          <w:rStyle w:val="StyleUnderline"/>
        </w:rPr>
        <w:t>ambitious</w:t>
      </w:r>
      <w:r w:rsidRPr="006B7D49">
        <w:rPr>
          <w:rStyle w:val="StyleUnderline"/>
        </w:rPr>
        <w:t xml:space="preserve"> </w:t>
      </w:r>
      <w:r w:rsidRPr="000961E4">
        <w:rPr>
          <w:rStyle w:val="StyleUnderline"/>
        </w:rPr>
        <w:t>nations</w:t>
      </w:r>
      <w:r w:rsidRPr="006B7D49">
        <w:rPr>
          <w:rStyle w:val="StyleUnderline"/>
        </w:rPr>
        <w:t xml:space="preserve"> </w:t>
      </w:r>
      <w:r w:rsidRPr="000961E4">
        <w:rPr>
          <w:rStyle w:val="StyleUnderline"/>
        </w:rPr>
        <w:t>form</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leadership</w:t>
      </w:r>
      <w:r w:rsidRPr="006B7D49">
        <w:rPr>
          <w:rStyle w:val="StyleUnderline"/>
        </w:rPr>
        <w:t xml:space="preserve"> </w:t>
      </w:r>
      <w:r w:rsidRPr="000961E4">
        <w:rPr>
          <w:rStyle w:val="StyleUnderline"/>
        </w:rPr>
        <w:t>of</w:t>
      </w:r>
      <w:r w:rsidRPr="006B7D49">
        <w:rPr>
          <w:rStyle w:val="StyleUnderline"/>
        </w:rPr>
        <w:t xml:space="preserve"> </w:t>
      </w:r>
      <w:r w:rsidRPr="00AC46EA">
        <w:rPr>
          <w:rStyle w:val="StyleUnderline"/>
          <w:highlight w:val="green"/>
        </w:rPr>
        <w:t>a multipolar order</w:t>
      </w:r>
      <w:r w:rsidRPr="000961E4">
        <w:rPr>
          <w:sz w:val="16"/>
        </w:rPr>
        <w:t>,</w:t>
      </w:r>
      <w:r w:rsidRPr="006B7D49">
        <w:rPr>
          <w:sz w:val="16"/>
        </w:rPr>
        <w:t xml:space="preserve"> </w:t>
      </w:r>
      <w:r w:rsidRPr="0064679E">
        <w:rPr>
          <w:sz w:val="16"/>
        </w:rPr>
        <w:t xml:space="preserve">their </w:t>
      </w:r>
      <w:r w:rsidRPr="0064679E">
        <w:rPr>
          <w:rStyle w:val="Emphasis"/>
        </w:rPr>
        <w:t xml:space="preserve">competitiveness can </w:t>
      </w:r>
      <w:r w:rsidRPr="00AC46EA">
        <w:rPr>
          <w:rStyle w:val="Emphasis"/>
          <w:highlight w:val="green"/>
        </w:rPr>
        <w:t>drive conflict and instability</w:t>
      </w:r>
      <w:r w:rsidRPr="000961E4">
        <w:rPr>
          <w:rStyle w:val="StyleUnderline"/>
        </w:rPr>
        <w:t>,</w:t>
      </w:r>
      <w:r w:rsidRPr="006B7D49">
        <w:rPr>
          <w:rStyle w:val="StyleUnderline"/>
        </w:rPr>
        <w:t xml:space="preserve"> </w:t>
      </w:r>
      <w:r w:rsidRPr="000961E4">
        <w:rPr>
          <w:rStyle w:val="StyleUnderline"/>
        </w:rPr>
        <w:t>whereas</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unipolar</w:t>
      </w:r>
      <w:r w:rsidRPr="006B7D49">
        <w:rPr>
          <w:rStyle w:val="StyleUnderline"/>
        </w:rPr>
        <w:t xml:space="preserve"> </w:t>
      </w:r>
      <w:r w:rsidRPr="000961E4">
        <w:rPr>
          <w:rStyle w:val="StyleUnderline"/>
        </w:rPr>
        <w:t>world,</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rivalry</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kept</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check</w:t>
      </w:r>
      <w:r w:rsidRPr="000961E4">
        <w:rPr>
          <w:sz w:val="16"/>
        </w:rPr>
        <w:t>.</w:t>
      </w:r>
      <w:r w:rsidRPr="006B7D49">
        <w:rPr>
          <w:sz w:val="16"/>
        </w:rPr>
        <w:t xml:space="preserve"> </w:t>
      </w:r>
      <w:r w:rsidRPr="000961E4">
        <w:rPr>
          <w:sz w:val="16"/>
        </w:rPr>
        <w:t>Despite</w:t>
      </w:r>
      <w:r w:rsidRPr="006B7D49">
        <w:rPr>
          <w:sz w:val="16"/>
        </w:rPr>
        <w:t xml:space="preserve"> </w:t>
      </w:r>
      <w:r w:rsidRPr="000961E4">
        <w:rPr>
          <w:rStyle w:val="StyleUnderline"/>
        </w:rPr>
        <w:t>the</w:t>
      </w:r>
      <w:r w:rsidRPr="006B7D49">
        <w:rPr>
          <w:rStyle w:val="StyleUnderline"/>
        </w:rPr>
        <w:t xml:space="preserve"> </w:t>
      </w:r>
      <w:r w:rsidRPr="000961E4">
        <w:rPr>
          <w:rStyle w:val="StyleUnderline"/>
        </w:rPr>
        <w:t>US</w:t>
      </w:r>
      <w:r w:rsidRPr="006B7D49">
        <w:rPr>
          <w:sz w:val="16"/>
        </w:rPr>
        <w:t xml:space="preserve"> </w:t>
      </w:r>
      <w:r w:rsidRPr="000961E4">
        <w:rPr>
          <w:sz w:val="16"/>
        </w:rPr>
        <w:t>having</w:t>
      </w:r>
      <w:r w:rsidRPr="006B7D49">
        <w:rPr>
          <w:sz w:val="16"/>
        </w:rPr>
        <w:t xml:space="preserve"> </w:t>
      </w:r>
      <w:r w:rsidRPr="000961E4">
        <w:rPr>
          <w:sz w:val="16"/>
        </w:rPr>
        <w:t>built</w:t>
      </w:r>
      <w:r w:rsidRPr="006B7D49">
        <w:rPr>
          <w:sz w:val="16"/>
        </w:rPr>
        <w:t xml:space="preserve"> </w:t>
      </w:r>
      <w:r w:rsidRPr="000961E4">
        <w:rPr>
          <w:sz w:val="16"/>
        </w:rPr>
        <w:t>a</w:t>
      </w:r>
      <w:r w:rsidRPr="006B7D49">
        <w:rPr>
          <w:sz w:val="16"/>
        </w:rPr>
        <w:t xml:space="preserve"> </w:t>
      </w:r>
      <w:r w:rsidRPr="000961E4">
        <w:rPr>
          <w:sz w:val="16"/>
        </w:rPr>
        <w:t>broader</w:t>
      </w:r>
      <w:r w:rsidRPr="006B7D49">
        <w:rPr>
          <w:sz w:val="16"/>
        </w:rPr>
        <w:t xml:space="preserve"> </w:t>
      </w:r>
      <w:r w:rsidRPr="000961E4">
        <w:rPr>
          <w:sz w:val="16"/>
        </w:rPr>
        <w:t>armoury</w:t>
      </w:r>
      <w:r w:rsidRPr="006B7D49">
        <w:rPr>
          <w:sz w:val="16"/>
        </w:rPr>
        <w:t xml:space="preserve"> </w:t>
      </w:r>
      <w:r w:rsidRPr="000961E4">
        <w:rPr>
          <w:sz w:val="16"/>
        </w:rPr>
        <w:t>of</w:t>
      </w:r>
      <w:r w:rsidRPr="006B7D49">
        <w:rPr>
          <w:sz w:val="16"/>
        </w:rPr>
        <w:t xml:space="preserve"> </w:t>
      </w:r>
      <w:r w:rsidRPr="000961E4">
        <w:rPr>
          <w:sz w:val="16"/>
        </w:rPr>
        <w:t>hard</w:t>
      </w:r>
      <w:r w:rsidRPr="006B7D49">
        <w:rPr>
          <w:sz w:val="16"/>
        </w:rPr>
        <w:t xml:space="preserve"> </w:t>
      </w:r>
      <w:r w:rsidRPr="000961E4">
        <w:rPr>
          <w:sz w:val="16"/>
        </w:rPr>
        <w:t>and</w:t>
      </w:r>
      <w:r w:rsidRPr="006B7D49">
        <w:rPr>
          <w:sz w:val="16"/>
        </w:rPr>
        <w:t xml:space="preserve"> </w:t>
      </w:r>
      <w:r w:rsidRPr="000961E4">
        <w:rPr>
          <w:sz w:val="16"/>
        </w:rPr>
        <w:t>soft</w:t>
      </w:r>
      <w:r w:rsidRPr="006B7D49">
        <w:rPr>
          <w:sz w:val="16"/>
        </w:rPr>
        <w:t xml:space="preserve"> </w:t>
      </w:r>
      <w:r w:rsidRPr="000961E4">
        <w:rPr>
          <w:sz w:val="16"/>
        </w:rPr>
        <w:t>power</w:t>
      </w:r>
      <w:r w:rsidRPr="006B7D49">
        <w:rPr>
          <w:sz w:val="16"/>
        </w:rPr>
        <w:t xml:space="preserve"> </w:t>
      </w:r>
      <w:r w:rsidRPr="000961E4">
        <w:rPr>
          <w:sz w:val="16"/>
        </w:rPr>
        <w:t>than</w:t>
      </w:r>
      <w:r w:rsidRPr="006B7D49">
        <w:rPr>
          <w:sz w:val="16"/>
        </w:rPr>
        <w:t xml:space="preserve"> </w:t>
      </w:r>
      <w:r w:rsidRPr="000961E4">
        <w:rPr>
          <w:rStyle w:val="StyleUnderline"/>
        </w:rPr>
        <w:t>China</w:t>
      </w:r>
      <w:r w:rsidRPr="000961E4">
        <w:rPr>
          <w:sz w:val="16"/>
        </w:rPr>
        <w:t>,</w:t>
      </w:r>
      <w:r w:rsidRPr="006B7D49">
        <w:rPr>
          <w:sz w:val="16"/>
        </w:rPr>
        <w:t xml:space="preserve"> </w:t>
      </w:r>
      <w:r w:rsidRPr="000961E4">
        <w:rPr>
          <w:sz w:val="16"/>
        </w:rPr>
        <w:t>the</w:t>
      </w:r>
      <w:r w:rsidRPr="006B7D49">
        <w:rPr>
          <w:sz w:val="16"/>
        </w:rPr>
        <w:t xml:space="preserve"> </w:t>
      </w:r>
      <w:r w:rsidRPr="000961E4">
        <w:rPr>
          <w:sz w:val="16"/>
        </w:rPr>
        <w:t>two</w:t>
      </w:r>
      <w:r w:rsidRPr="006B7D49">
        <w:rPr>
          <w:sz w:val="16"/>
        </w:rPr>
        <w:t xml:space="preserve"> </w:t>
      </w:r>
      <w:r w:rsidRPr="000961E4">
        <w:rPr>
          <w:sz w:val="16"/>
        </w:rPr>
        <w:t>countries</w:t>
      </w:r>
      <w:r w:rsidRPr="006B7D49">
        <w:rPr>
          <w:sz w:val="16"/>
        </w:rPr>
        <w:t xml:space="preserve"> </w:t>
      </w:r>
      <w:r w:rsidRPr="000961E4">
        <w:rPr>
          <w:rStyle w:val="StyleUnderline"/>
        </w:rPr>
        <w:t>seem</w:t>
      </w:r>
      <w:r w:rsidRPr="006B7D49">
        <w:rPr>
          <w:rStyle w:val="StyleUnderline"/>
        </w:rPr>
        <w:t xml:space="preserve"> </w:t>
      </w:r>
      <w:r w:rsidRPr="000961E4">
        <w:rPr>
          <w:rStyle w:val="Emphasis"/>
        </w:rPr>
        <w:t>set</w:t>
      </w:r>
      <w:r w:rsidRPr="006B7D49">
        <w:rPr>
          <w:rStyle w:val="Emphasis"/>
        </w:rPr>
        <w:t xml:space="preserve"> </w:t>
      </w:r>
      <w:r w:rsidRPr="000961E4">
        <w:rPr>
          <w:rStyle w:val="Emphasis"/>
        </w:rPr>
        <w:t>up</w:t>
      </w:r>
      <w:r w:rsidRPr="006B7D49">
        <w:rPr>
          <w:rStyle w:val="Emphasis"/>
        </w:rPr>
        <w:t xml:space="preserve"> </w:t>
      </w:r>
      <w:r w:rsidRPr="000961E4">
        <w:rPr>
          <w:rStyle w:val="Emphasis"/>
        </w:rPr>
        <w:t>for</w:t>
      </w:r>
      <w:r w:rsidRPr="006B7D49">
        <w:rPr>
          <w:rStyle w:val="Emphasis"/>
        </w:rPr>
        <w:t xml:space="preserve"> </w:t>
      </w:r>
      <w:r w:rsidRPr="000961E4">
        <w:rPr>
          <w:rStyle w:val="Emphasis"/>
        </w:rPr>
        <w:t>conflict</w:t>
      </w:r>
      <w:r w:rsidRPr="006B7D49">
        <w:rPr>
          <w:rStyle w:val="Emphasis"/>
        </w:rPr>
        <w:t xml:space="preserve"> </w:t>
      </w:r>
      <w:r w:rsidRPr="000961E4">
        <w:rPr>
          <w:rStyle w:val="Emphasis"/>
        </w:rPr>
        <w:t>across</w:t>
      </w:r>
      <w:r w:rsidRPr="006B7D49">
        <w:rPr>
          <w:rStyle w:val="Emphasis"/>
        </w:rPr>
        <w:t xml:space="preserve"> </w:t>
      </w:r>
      <w:r w:rsidRPr="000961E4">
        <w:rPr>
          <w:rStyle w:val="Emphasis"/>
        </w:rPr>
        <w:t>a</w:t>
      </w:r>
      <w:r w:rsidRPr="006B7D49">
        <w:rPr>
          <w:rStyle w:val="Emphasis"/>
        </w:rPr>
        <w:t xml:space="preserve"> </w:t>
      </w:r>
      <w:r w:rsidRPr="000961E4">
        <w:rPr>
          <w:rStyle w:val="Emphasis"/>
        </w:rPr>
        <w:t>number</w:t>
      </w:r>
      <w:r w:rsidRPr="006B7D49">
        <w:rPr>
          <w:rStyle w:val="Emphasis"/>
        </w:rPr>
        <w:t xml:space="preserve"> </w:t>
      </w:r>
      <w:r w:rsidRPr="000961E4">
        <w:rPr>
          <w:rStyle w:val="Emphasis"/>
        </w:rPr>
        <w:t>of</w:t>
      </w:r>
      <w:r w:rsidRPr="006B7D49">
        <w:rPr>
          <w:rStyle w:val="Emphasis"/>
        </w:rPr>
        <w:t xml:space="preserve"> </w:t>
      </w:r>
      <w:r w:rsidRPr="000961E4">
        <w:rPr>
          <w:rStyle w:val="Emphasis"/>
        </w:rPr>
        <w:t>issues</w:t>
      </w:r>
      <w:r w:rsidRPr="000961E4">
        <w:rPr>
          <w:sz w:val="16"/>
        </w:rPr>
        <w:t>.</w:t>
      </w:r>
      <w:r w:rsidRPr="006B7D49">
        <w:rPr>
          <w:sz w:val="16"/>
        </w:rPr>
        <w:t xml:space="preserve"> </w:t>
      </w:r>
      <w:r w:rsidRPr="000961E4">
        <w:rPr>
          <w:sz w:val="16"/>
        </w:rPr>
        <w:t>So,</w:t>
      </w:r>
      <w:r w:rsidRPr="006B7D49">
        <w:rPr>
          <w:sz w:val="16"/>
        </w:rPr>
        <w:t xml:space="preserve"> </w:t>
      </w:r>
      <w:r w:rsidRPr="00AC46EA">
        <w:rPr>
          <w:rStyle w:val="Emphasis"/>
          <w:highlight w:val="green"/>
        </w:rPr>
        <w:t>unless a third country seeks to</w:t>
      </w:r>
      <w:r w:rsidRPr="006B7D49">
        <w:rPr>
          <w:rStyle w:val="Emphasis"/>
        </w:rPr>
        <w:t xml:space="preserve"> </w:t>
      </w:r>
      <w:r w:rsidRPr="000961E4">
        <w:rPr>
          <w:rStyle w:val="Emphasis"/>
        </w:rPr>
        <w:t>also</w:t>
      </w:r>
      <w:r w:rsidRPr="006B7D49">
        <w:rPr>
          <w:rStyle w:val="Emphasis"/>
        </w:rPr>
        <w:t xml:space="preserve"> </w:t>
      </w:r>
      <w:r w:rsidRPr="00AC46EA">
        <w:rPr>
          <w:rStyle w:val="Emphasis"/>
          <w:highlight w:val="green"/>
        </w:rPr>
        <w:t>enter this fray</w:t>
      </w:r>
      <w:r w:rsidRPr="006B7D49">
        <w:rPr>
          <w:rStyle w:val="Emphasis"/>
        </w:rPr>
        <w:t xml:space="preserve"> </w:t>
      </w:r>
      <w:r w:rsidRPr="000961E4">
        <w:rPr>
          <w:rStyle w:val="Emphasis"/>
        </w:rPr>
        <w:t>and</w:t>
      </w:r>
      <w:r w:rsidRPr="006B7D49">
        <w:rPr>
          <w:rStyle w:val="Emphasis"/>
        </w:rPr>
        <w:t xml:space="preserve"> </w:t>
      </w:r>
      <w:r w:rsidRPr="000961E4">
        <w:rPr>
          <w:rStyle w:val="Emphasis"/>
        </w:rPr>
        <w:t>create</w:t>
      </w:r>
      <w:r w:rsidRPr="006B7D49">
        <w:rPr>
          <w:rStyle w:val="Emphasis"/>
        </w:rPr>
        <w:t xml:space="preserve"> </w:t>
      </w:r>
      <w:r w:rsidRPr="000961E4">
        <w:rPr>
          <w:rStyle w:val="Emphasis"/>
        </w:rPr>
        <w:t>a</w:t>
      </w:r>
      <w:r w:rsidRPr="006B7D49">
        <w:rPr>
          <w:rStyle w:val="Emphasis"/>
        </w:rPr>
        <w:t xml:space="preserve"> </w:t>
      </w:r>
      <w:r w:rsidRPr="000961E4">
        <w:rPr>
          <w:rStyle w:val="Emphasis"/>
        </w:rPr>
        <w:t>three-way</w:t>
      </w:r>
      <w:r w:rsidRPr="006B7D49">
        <w:rPr>
          <w:rStyle w:val="Emphasis"/>
        </w:rPr>
        <w:t xml:space="preserve"> </w:t>
      </w:r>
      <w:r w:rsidRPr="000961E4">
        <w:rPr>
          <w:rStyle w:val="Emphasis"/>
        </w:rPr>
        <w:t>tug</w:t>
      </w:r>
      <w:r w:rsidRPr="006B7D49">
        <w:rPr>
          <w:rStyle w:val="Emphasis"/>
        </w:rPr>
        <w:t xml:space="preserve"> </w:t>
      </w:r>
      <w:r w:rsidRPr="000961E4">
        <w:rPr>
          <w:rStyle w:val="Emphasis"/>
        </w:rPr>
        <w:t>of</w:t>
      </w:r>
      <w:r w:rsidRPr="006B7D49">
        <w:rPr>
          <w:rStyle w:val="Emphasis"/>
        </w:rPr>
        <w:t xml:space="preserve"> </w:t>
      </w:r>
      <w:r w:rsidRPr="000961E4">
        <w:rPr>
          <w:rStyle w:val="Emphasis"/>
        </w:rPr>
        <w:t>war</w:t>
      </w:r>
      <w:r w:rsidRPr="000961E4">
        <w:rPr>
          <w:sz w:val="16"/>
        </w:rPr>
        <w:t>,</w:t>
      </w:r>
      <w:r w:rsidRPr="006B7D49">
        <w:rPr>
          <w:sz w:val="16"/>
        </w:rPr>
        <w:t xml:space="preserve"> </w:t>
      </w:r>
      <w:r w:rsidRPr="000961E4">
        <w:rPr>
          <w:sz w:val="16"/>
        </w:rPr>
        <w:t>new</w:t>
      </w:r>
      <w:r w:rsidRPr="006B7D49">
        <w:rPr>
          <w:sz w:val="16"/>
        </w:rPr>
        <w:t xml:space="preserve"> </w:t>
      </w:r>
      <w:r w:rsidRPr="000961E4">
        <w:rPr>
          <w:sz w:val="16"/>
        </w:rPr>
        <w:t>entrants</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power</w:t>
      </w:r>
      <w:r w:rsidRPr="006B7D49">
        <w:rPr>
          <w:sz w:val="16"/>
        </w:rPr>
        <w:t xml:space="preserve"> </w:t>
      </w:r>
      <w:r w:rsidRPr="000961E4">
        <w:rPr>
          <w:sz w:val="16"/>
        </w:rPr>
        <w:t>game</w:t>
      </w:r>
      <w:r w:rsidRPr="006B7D49">
        <w:rPr>
          <w:sz w:val="16"/>
        </w:rPr>
        <w:t xml:space="preserve"> </w:t>
      </w:r>
      <w:r w:rsidRPr="000961E4">
        <w:rPr>
          <w:sz w:val="16"/>
        </w:rPr>
        <w:t>will</w:t>
      </w:r>
      <w:r w:rsidRPr="006B7D49">
        <w:rPr>
          <w:sz w:val="16"/>
        </w:rPr>
        <w:t xml:space="preserve"> </w:t>
      </w:r>
      <w:r w:rsidRPr="000961E4">
        <w:rPr>
          <w:sz w:val="16"/>
        </w:rPr>
        <w:t>need</w:t>
      </w:r>
      <w:r w:rsidRPr="006B7D49">
        <w:rPr>
          <w:sz w:val="16"/>
        </w:rPr>
        <w:t xml:space="preserve"> </w:t>
      </w:r>
      <w:r w:rsidRPr="000961E4">
        <w:rPr>
          <w:sz w:val="16"/>
        </w:rPr>
        <w:t>to</w:t>
      </w:r>
      <w:r w:rsidRPr="006B7D49">
        <w:rPr>
          <w:sz w:val="16"/>
        </w:rPr>
        <w:t xml:space="preserve"> </w:t>
      </w:r>
      <w:r w:rsidRPr="000961E4">
        <w:rPr>
          <w:sz w:val="16"/>
        </w:rPr>
        <w:t>think</w:t>
      </w:r>
      <w:r w:rsidRPr="006B7D49">
        <w:rPr>
          <w:sz w:val="16"/>
        </w:rPr>
        <w:t xml:space="preserve"> </w:t>
      </w:r>
      <w:r w:rsidRPr="000961E4">
        <w:rPr>
          <w:sz w:val="16"/>
        </w:rPr>
        <w:t>differently</w:t>
      </w:r>
      <w:r w:rsidRPr="006B7D49">
        <w:rPr>
          <w:sz w:val="16"/>
        </w:rPr>
        <w:t xml:space="preserve"> </w:t>
      </w:r>
      <w:r w:rsidRPr="000961E4">
        <w:rPr>
          <w:sz w:val="16"/>
        </w:rPr>
        <w:t>about</w:t>
      </w:r>
      <w:r w:rsidRPr="006B7D49">
        <w:rPr>
          <w:sz w:val="16"/>
        </w:rPr>
        <w:t xml:space="preserve"> </w:t>
      </w:r>
      <w:r w:rsidRPr="000961E4">
        <w:rPr>
          <w:sz w:val="16"/>
        </w:rPr>
        <w:t>how</w:t>
      </w:r>
      <w:r w:rsidRPr="006B7D49">
        <w:rPr>
          <w:sz w:val="16"/>
        </w:rPr>
        <w:t xml:space="preserve"> </w:t>
      </w:r>
      <w:r w:rsidRPr="000961E4">
        <w:rPr>
          <w:sz w:val="16"/>
        </w:rPr>
        <w:t>to</w:t>
      </w:r>
      <w:r w:rsidRPr="006B7D49">
        <w:rPr>
          <w:sz w:val="16"/>
        </w:rPr>
        <w:t xml:space="preserve"> </w:t>
      </w:r>
      <w:r w:rsidRPr="000961E4">
        <w:rPr>
          <w:sz w:val="16"/>
        </w:rPr>
        <w:t>participate.</w:t>
      </w:r>
      <w:r w:rsidRPr="006B7D49">
        <w:rPr>
          <w:sz w:val="16"/>
        </w:rPr>
        <w:t xml:space="preserve"> </w:t>
      </w:r>
      <w:r w:rsidRPr="000961E4">
        <w:rPr>
          <w:sz w:val="16"/>
        </w:rPr>
        <w:t>It</w:t>
      </w:r>
      <w:r w:rsidRPr="006B7D49">
        <w:rPr>
          <w:sz w:val="16"/>
        </w:rPr>
        <w:t xml:space="preserve"> </w:t>
      </w:r>
      <w:r w:rsidRPr="000961E4">
        <w:rPr>
          <w:sz w:val="16"/>
        </w:rPr>
        <w:t>would</w:t>
      </w:r>
      <w:r w:rsidRPr="006B7D49">
        <w:rPr>
          <w:sz w:val="16"/>
        </w:rPr>
        <w:t xml:space="preserve"> </w:t>
      </w:r>
      <w:r w:rsidRPr="000961E4">
        <w:rPr>
          <w:sz w:val="16"/>
        </w:rPr>
        <w:t>seem</w:t>
      </w:r>
      <w:r w:rsidRPr="006B7D49">
        <w:rPr>
          <w:sz w:val="16"/>
        </w:rPr>
        <w:t xml:space="preserve"> </w:t>
      </w:r>
      <w:r w:rsidRPr="000961E4">
        <w:rPr>
          <w:sz w:val="16"/>
        </w:rPr>
        <w:t>though</w:t>
      </w:r>
      <w:r w:rsidRPr="006B7D49">
        <w:rPr>
          <w:sz w:val="16"/>
        </w:rPr>
        <w:t xml:space="preserve"> </w:t>
      </w:r>
      <w:r w:rsidRPr="000961E4">
        <w:rPr>
          <w:sz w:val="16"/>
        </w:rPr>
        <w:t>that</w:t>
      </w:r>
      <w:r w:rsidRPr="006B7D49">
        <w:rPr>
          <w:sz w:val="16"/>
        </w:rPr>
        <w:t xml:space="preserve"> </w:t>
      </w:r>
      <w:r w:rsidRPr="000961E4">
        <w:rPr>
          <w:rStyle w:val="StyleUnderline"/>
        </w:rPr>
        <w:t>given</w:t>
      </w:r>
      <w:r w:rsidRPr="006B7D49">
        <w:rPr>
          <w:sz w:val="16"/>
        </w:rPr>
        <w:t xml:space="preserve"> </w:t>
      </w:r>
      <w:r w:rsidRPr="000961E4">
        <w:rPr>
          <w:sz w:val="16"/>
        </w:rPr>
        <w:t>the</w:t>
      </w:r>
      <w:r w:rsidRPr="006B7D49">
        <w:rPr>
          <w:sz w:val="16"/>
        </w:rPr>
        <w:t xml:space="preserve"> </w:t>
      </w:r>
      <w:r w:rsidRPr="000961E4">
        <w:rPr>
          <w:rStyle w:val="StyleUnderline"/>
        </w:rPr>
        <w:t>diversity</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global</w:t>
      </w:r>
      <w:r w:rsidRPr="006B7D49">
        <w:rPr>
          <w:rStyle w:val="StyleUnderline"/>
        </w:rPr>
        <w:t xml:space="preserve"> </w:t>
      </w:r>
      <w:r w:rsidRPr="000961E4">
        <w:rPr>
          <w:rStyle w:val="StyleUnderline"/>
        </w:rPr>
        <w:t>issues</w:t>
      </w:r>
      <w:r w:rsidRPr="006B7D49">
        <w:rPr>
          <w:sz w:val="16"/>
        </w:rPr>
        <w:t xml:space="preserve"> </w:t>
      </w:r>
      <w:r w:rsidRPr="000961E4">
        <w:rPr>
          <w:sz w:val="16"/>
        </w:rPr>
        <w:t>today</w:t>
      </w:r>
      <w:r w:rsidRPr="006B7D49">
        <w:rPr>
          <w:sz w:val="16"/>
        </w:rPr>
        <w:t xml:space="preserve"> </w:t>
      </w:r>
      <w:r w:rsidRPr="000961E4">
        <w:rPr>
          <w:rStyle w:val="StyleUnderline"/>
        </w:rPr>
        <w:t>there</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space</w:t>
      </w:r>
      <w:r w:rsidRPr="006B7D49">
        <w:rPr>
          <w:rStyle w:val="StyleUnderline"/>
        </w:rPr>
        <w:t xml:space="preserve"> </w:t>
      </w:r>
      <w:r w:rsidRPr="000961E4">
        <w:rPr>
          <w:rStyle w:val="StyleUnderline"/>
        </w:rPr>
        <w:t>for</w:t>
      </w:r>
      <w:r w:rsidRPr="006B7D49">
        <w:rPr>
          <w:rStyle w:val="StyleUnderline"/>
        </w:rPr>
        <w:t xml:space="preserve"> </w:t>
      </w:r>
      <w:r w:rsidRPr="000961E4">
        <w:rPr>
          <w:rStyle w:val="StyleUnderline"/>
        </w:rPr>
        <w:t>multiple</w:t>
      </w:r>
      <w:r w:rsidRPr="006B7D49">
        <w:rPr>
          <w:rStyle w:val="StyleUnderline"/>
        </w:rPr>
        <w:t xml:space="preserve"> </w:t>
      </w:r>
      <w:r w:rsidRPr="000961E4">
        <w:rPr>
          <w:rStyle w:val="StyleUnderline"/>
        </w:rPr>
        <w:t>leaders</w:t>
      </w:r>
      <w:r w:rsidRPr="006B7D49">
        <w:rPr>
          <w:rStyle w:val="StyleUnderline"/>
        </w:rPr>
        <w:t xml:space="preserve"> </w:t>
      </w:r>
      <w:r w:rsidRPr="000961E4">
        <w:rPr>
          <w:rStyle w:val="StyleUnderline"/>
        </w:rPr>
        <w:t>employing</w:t>
      </w:r>
      <w:r w:rsidRPr="006B7D49">
        <w:rPr>
          <w:rStyle w:val="StyleUnderline"/>
        </w:rPr>
        <w:t xml:space="preserve"> </w:t>
      </w:r>
      <w:r w:rsidRPr="000961E4">
        <w:rPr>
          <w:rStyle w:val="StyleUnderline"/>
        </w:rPr>
        <w:t>multiple</w:t>
      </w:r>
      <w:r w:rsidRPr="006B7D49">
        <w:rPr>
          <w:rStyle w:val="StyleUnderline"/>
        </w:rPr>
        <w:t xml:space="preserve"> </w:t>
      </w:r>
      <w:r w:rsidRPr="000961E4">
        <w:rPr>
          <w:rStyle w:val="StyleUnderline"/>
        </w:rPr>
        <w:t>approaches</w:t>
      </w:r>
      <w:r w:rsidRPr="000961E4">
        <w:rPr>
          <w:sz w:val="16"/>
        </w:rPr>
        <w:t>.</w:t>
      </w:r>
      <w:r w:rsidRPr="006B7D49">
        <w:rPr>
          <w:sz w:val="16"/>
        </w:rPr>
        <w:t xml:space="preserve"> </w:t>
      </w:r>
    </w:p>
    <w:p w14:paraId="6DDCAD05" w14:textId="77777777" w:rsidR="00E240C3" w:rsidRPr="006B7D49" w:rsidRDefault="00E240C3" w:rsidP="00E240C3">
      <w:pPr>
        <w:rPr>
          <w:sz w:val="16"/>
        </w:rPr>
      </w:pPr>
      <w:r w:rsidRPr="000961E4">
        <w:rPr>
          <w:sz w:val="16"/>
        </w:rPr>
        <w:t>In</w:t>
      </w:r>
      <w:r w:rsidRPr="006B7D49">
        <w:rPr>
          <w:sz w:val="16"/>
        </w:rPr>
        <w:t xml:space="preserve"> </w:t>
      </w:r>
      <w:r w:rsidRPr="000961E4">
        <w:rPr>
          <w:sz w:val="16"/>
        </w:rPr>
        <w:t>terms</w:t>
      </w:r>
      <w:r w:rsidRPr="006B7D49">
        <w:rPr>
          <w:sz w:val="16"/>
        </w:rPr>
        <w:t xml:space="preserve"> </w:t>
      </w:r>
      <w:r w:rsidRPr="000961E4">
        <w:rPr>
          <w:sz w:val="16"/>
        </w:rPr>
        <w:t>of</w:t>
      </w:r>
      <w:r w:rsidRPr="006B7D49">
        <w:rPr>
          <w:sz w:val="16"/>
        </w:rPr>
        <w:t xml:space="preserve"> </w:t>
      </w:r>
      <w:r w:rsidRPr="000961E4">
        <w:rPr>
          <w:sz w:val="16"/>
        </w:rPr>
        <w:t>who</w:t>
      </w:r>
      <w:r w:rsidRPr="006B7D49">
        <w:rPr>
          <w:sz w:val="16"/>
        </w:rPr>
        <w:t xml:space="preserve"> </w:t>
      </w:r>
      <w:r w:rsidRPr="000961E4">
        <w:rPr>
          <w:sz w:val="16"/>
        </w:rPr>
        <w:t>the</w:t>
      </w:r>
      <w:r w:rsidRPr="006B7D49">
        <w:rPr>
          <w:sz w:val="16"/>
        </w:rPr>
        <w:t xml:space="preserve"> </w:t>
      </w:r>
      <w:r w:rsidRPr="000961E4">
        <w:rPr>
          <w:sz w:val="16"/>
        </w:rPr>
        <w:t>new</w:t>
      </w:r>
      <w:r w:rsidRPr="006B7D49">
        <w:rPr>
          <w:sz w:val="16"/>
        </w:rPr>
        <w:t xml:space="preserve"> </w:t>
      </w:r>
      <w:r w:rsidRPr="000961E4">
        <w:rPr>
          <w:sz w:val="16"/>
        </w:rPr>
        <w:t>power</w:t>
      </w:r>
      <w:r w:rsidRPr="006B7D49">
        <w:rPr>
          <w:sz w:val="16"/>
        </w:rPr>
        <w:t xml:space="preserve"> </w:t>
      </w:r>
      <w:r w:rsidRPr="000961E4">
        <w:rPr>
          <w:sz w:val="16"/>
        </w:rPr>
        <w:t>players</w:t>
      </w:r>
      <w:r w:rsidRPr="006B7D49">
        <w:rPr>
          <w:sz w:val="16"/>
        </w:rPr>
        <w:t xml:space="preserve"> </w:t>
      </w:r>
      <w:r w:rsidRPr="000961E4">
        <w:rPr>
          <w:sz w:val="16"/>
        </w:rPr>
        <w:t>might</w:t>
      </w:r>
      <w:r w:rsidRPr="006B7D49">
        <w:rPr>
          <w:sz w:val="16"/>
        </w:rPr>
        <w:t xml:space="preserve"> </w:t>
      </w:r>
      <w:r w:rsidRPr="000961E4">
        <w:rPr>
          <w:sz w:val="16"/>
        </w:rPr>
        <w:t>be,</w:t>
      </w:r>
      <w:r w:rsidRPr="006B7D49">
        <w:rPr>
          <w:sz w:val="16"/>
        </w:rPr>
        <w:t xml:space="preserve"> </w:t>
      </w:r>
      <w:r w:rsidRPr="000961E4">
        <w:rPr>
          <w:sz w:val="16"/>
        </w:rPr>
        <w:t>while</w:t>
      </w:r>
      <w:r w:rsidRPr="006B7D49">
        <w:rPr>
          <w:sz w:val="16"/>
        </w:rPr>
        <w:t xml:space="preserve"> </w:t>
      </w:r>
      <w:r w:rsidRPr="000961E4">
        <w:rPr>
          <w:sz w:val="16"/>
        </w:rPr>
        <w:t>some</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world’s</w:t>
      </w:r>
      <w:r w:rsidRPr="006B7D49">
        <w:rPr>
          <w:sz w:val="16"/>
        </w:rPr>
        <w:t xml:space="preserve"> </w:t>
      </w:r>
      <w:r w:rsidRPr="000961E4">
        <w:rPr>
          <w:rStyle w:val="StyleUnderline"/>
        </w:rPr>
        <w:t>major</w:t>
      </w:r>
      <w:r w:rsidRPr="006B7D49">
        <w:rPr>
          <w:rStyle w:val="StyleUnderline"/>
        </w:rPr>
        <w:t xml:space="preserve"> </w:t>
      </w:r>
      <w:r w:rsidRPr="00AC46EA">
        <w:rPr>
          <w:rStyle w:val="StyleUnderline"/>
          <w:highlight w:val="green"/>
        </w:rPr>
        <w:t>western countries</w:t>
      </w:r>
      <w:r w:rsidRPr="006B7D49">
        <w:rPr>
          <w:sz w:val="16"/>
        </w:rPr>
        <w:t xml:space="preserve"> </w:t>
      </w:r>
      <w:r w:rsidRPr="000961E4">
        <w:rPr>
          <w:sz w:val="16"/>
        </w:rPr>
        <w:t>in</w:t>
      </w:r>
      <w:r w:rsidRPr="006B7D49">
        <w:rPr>
          <w:sz w:val="16"/>
        </w:rPr>
        <w:t xml:space="preserve"> </w:t>
      </w:r>
      <w:r w:rsidRPr="000961E4">
        <w:rPr>
          <w:sz w:val="16"/>
        </w:rPr>
        <w:t>theory</w:t>
      </w:r>
      <w:r w:rsidRPr="006B7D49">
        <w:rPr>
          <w:sz w:val="16"/>
        </w:rPr>
        <w:t xml:space="preserve"> </w:t>
      </w:r>
      <w:r w:rsidRPr="000961E4">
        <w:rPr>
          <w:sz w:val="16"/>
        </w:rPr>
        <w:t>might</w:t>
      </w:r>
      <w:r w:rsidRPr="006B7D49">
        <w:rPr>
          <w:sz w:val="16"/>
        </w:rPr>
        <w:t xml:space="preserve"> </w:t>
      </w:r>
      <w:r w:rsidRPr="000961E4">
        <w:rPr>
          <w:sz w:val="16"/>
        </w:rPr>
        <w:t>partially</w:t>
      </w:r>
      <w:r w:rsidRPr="006B7D49">
        <w:rPr>
          <w:sz w:val="16"/>
        </w:rPr>
        <w:t xml:space="preserve"> </w:t>
      </w:r>
      <w:r w:rsidRPr="000961E4">
        <w:rPr>
          <w:sz w:val="16"/>
        </w:rPr>
        <w:t>fill</w:t>
      </w:r>
      <w:r w:rsidRPr="006B7D49">
        <w:rPr>
          <w:sz w:val="16"/>
        </w:rPr>
        <w:t xml:space="preserve"> </w:t>
      </w:r>
      <w:r w:rsidRPr="000961E4">
        <w:rPr>
          <w:sz w:val="16"/>
        </w:rPr>
        <w:t>America’s</w:t>
      </w:r>
      <w:r w:rsidRPr="006B7D49">
        <w:rPr>
          <w:sz w:val="16"/>
        </w:rPr>
        <w:t xml:space="preserve"> </w:t>
      </w:r>
      <w:r w:rsidRPr="000961E4">
        <w:rPr>
          <w:sz w:val="16"/>
        </w:rPr>
        <w:t>shoes,</w:t>
      </w:r>
      <w:r w:rsidRPr="006B7D49">
        <w:rPr>
          <w:sz w:val="16"/>
        </w:rPr>
        <w:t xml:space="preserve"> </w:t>
      </w:r>
      <w:r w:rsidRPr="000961E4">
        <w:rPr>
          <w:sz w:val="16"/>
        </w:rPr>
        <w:t>most</w:t>
      </w:r>
      <w:r w:rsidRPr="006B7D49">
        <w:rPr>
          <w:sz w:val="16"/>
        </w:rPr>
        <w:t xml:space="preserve"> </w:t>
      </w:r>
      <w:r w:rsidRPr="00AC46EA">
        <w:rPr>
          <w:rStyle w:val="StyleUnderline"/>
          <w:highlight w:val="green"/>
        </w:rPr>
        <w:t>will</w:t>
      </w:r>
      <w:r w:rsidRPr="006B7D49">
        <w:rPr>
          <w:sz w:val="16"/>
        </w:rPr>
        <w:t xml:space="preserve"> </w:t>
      </w:r>
      <w:r w:rsidRPr="000961E4">
        <w:rPr>
          <w:sz w:val="16"/>
        </w:rPr>
        <w:t>likely</w:t>
      </w:r>
      <w:r w:rsidRPr="006B7D49">
        <w:rPr>
          <w:sz w:val="16"/>
        </w:rPr>
        <w:t xml:space="preserve"> </w:t>
      </w:r>
      <w:r w:rsidRPr="00AC46EA">
        <w:rPr>
          <w:rStyle w:val="StyleUnderline"/>
          <w:highlight w:val="green"/>
        </w:rPr>
        <w:t>be held back by</w:t>
      </w:r>
      <w:r w:rsidRPr="006B7D49">
        <w:rPr>
          <w:sz w:val="16"/>
        </w:rPr>
        <w:t xml:space="preserve"> </w:t>
      </w:r>
      <w:r w:rsidRPr="000961E4">
        <w:rPr>
          <w:sz w:val="16"/>
        </w:rPr>
        <w:t>a</w:t>
      </w:r>
      <w:r w:rsidRPr="006B7D49">
        <w:rPr>
          <w:sz w:val="16"/>
        </w:rPr>
        <w:t xml:space="preserve"> </w:t>
      </w:r>
      <w:r w:rsidRPr="000961E4">
        <w:rPr>
          <w:sz w:val="16"/>
        </w:rPr>
        <w:t>combination</w:t>
      </w:r>
      <w:r w:rsidRPr="006B7D49">
        <w:rPr>
          <w:sz w:val="16"/>
        </w:rPr>
        <w:t xml:space="preserve"> </w:t>
      </w:r>
      <w:r w:rsidRPr="000961E4">
        <w:rPr>
          <w:sz w:val="16"/>
        </w:rPr>
        <w:t>of</w:t>
      </w:r>
      <w:r w:rsidRPr="006B7D49">
        <w:rPr>
          <w:sz w:val="16"/>
        </w:rPr>
        <w:t xml:space="preserve"> </w:t>
      </w:r>
      <w:r w:rsidRPr="00AC46EA">
        <w:rPr>
          <w:rStyle w:val="StyleUnderline"/>
          <w:highlight w:val="green"/>
        </w:rPr>
        <w:t>domestic and geopolitical issues</w:t>
      </w:r>
      <w:r w:rsidRPr="000961E4">
        <w:rPr>
          <w:rStyle w:val="StyleUnderline"/>
        </w:rPr>
        <w:t>,</w:t>
      </w:r>
      <w:r w:rsidRPr="006B7D49">
        <w:rPr>
          <w:rStyle w:val="StyleUnderline"/>
        </w:rPr>
        <w:t xml:space="preserve"> </w:t>
      </w:r>
      <w:r w:rsidRPr="000961E4">
        <w:rPr>
          <w:rStyle w:val="StyleUnderline"/>
        </w:rPr>
        <w:t>even</w:t>
      </w:r>
      <w:r w:rsidRPr="006B7D49">
        <w:rPr>
          <w:rStyle w:val="StyleUnderline"/>
        </w:rPr>
        <w:t xml:space="preserve"> </w:t>
      </w:r>
      <w:r w:rsidRPr="000961E4">
        <w:rPr>
          <w:rStyle w:val="StyleUnderline"/>
        </w:rPr>
        <w:t>if</w:t>
      </w:r>
      <w:r w:rsidRPr="006B7D49">
        <w:rPr>
          <w:rStyle w:val="StyleUnderline"/>
        </w:rPr>
        <w:t xml:space="preserve"> </w:t>
      </w:r>
      <w:r w:rsidRPr="000961E4">
        <w:rPr>
          <w:rStyle w:val="StyleUnderline"/>
        </w:rPr>
        <w:t>they</w:t>
      </w:r>
      <w:r w:rsidRPr="006B7D49">
        <w:rPr>
          <w:sz w:val="16"/>
        </w:rPr>
        <w:t xml:space="preserve"> </w:t>
      </w:r>
      <w:r w:rsidRPr="000961E4">
        <w:rPr>
          <w:sz w:val="16"/>
        </w:rPr>
        <w:t>were</w:t>
      </w:r>
      <w:r w:rsidRPr="006B7D49">
        <w:rPr>
          <w:sz w:val="16"/>
        </w:rPr>
        <w:t xml:space="preserve"> </w:t>
      </w:r>
      <w:r w:rsidRPr="000961E4">
        <w:rPr>
          <w:sz w:val="16"/>
        </w:rPr>
        <w:t>able</w:t>
      </w:r>
      <w:r w:rsidRPr="006B7D49">
        <w:rPr>
          <w:sz w:val="16"/>
        </w:rPr>
        <w:t xml:space="preserve"> </w:t>
      </w:r>
      <w:r w:rsidRPr="000961E4">
        <w:rPr>
          <w:sz w:val="16"/>
        </w:rPr>
        <w:t>to</w:t>
      </w:r>
      <w:r w:rsidRPr="006B7D49">
        <w:rPr>
          <w:sz w:val="16"/>
        </w:rPr>
        <w:t xml:space="preserve"> </w:t>
      </w:r>
      <w:r w:rsidRPr="000961E4">
        <w:rPr>
          <w:rStyle w:val="StyleUnderline"/>
        </w:rPr>
        <w:t>overcome</w:t>
      </w:r>
      <w:r w:rsidRPr="006B7D49">
        <w:rPr>
          <w:rStyle w:val="StyleUnderline"/>
        </w:rPr>
        <w:t xml:space="preserve"> </w:t>
      </w:r>
      <w:r w:rsidRPr="000961E4">
        <w:rPr>
          <w:rStyle w:val="StyleUnderline"/>
        </w:rPr>
        <w:t>their</w:t>
      </w:r>
      <w:r w:rsidRPr="006B7D49">
        <w:rPr>
          <w:rStyle w:val="StyleUnderline"/>
        </w:rPr>
        <w:t xml:space="preserve"> </w:t>
      </w:r>
      <w:r w:rsidRPr="000961E4">
        <w:rPr>
          <w:rStyle w:val="StyleUnderline"/>
        </w:rPr>
        <w:t>fundamental</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long-standing</w:t>
      </w:r>
      <w:r w:rsidRPr="006B7D49">
        <w:rPr>
          <w:rStyle w:val="StyleUnderline"/>
        </w:rPr>
        <w:t xml:space="preserve"> </w:t>
      </w:r>
      <w:r w:rsidRPr="000961E4">
        <w:rPr>
          <w:rStyle w:val="StyleUnderline"/>
        </w:rPr>
        <w:t>lack</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willingness</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lead.</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EU</w:t>
      </w:r>
      <w:r w:rsidRPr="006B7D49">
        <w:rPr>
          <w:rStyle w:val="StyleUnderline"/>
        </w:rPr>
        <w:t xml:space="preserve"> </w:t>
      </w:r>
      <w:r w:rsidRPr="000961E4">
        <w:rPr>
          <w:rStyle w:val="StyleUnderline"/>
        </w:rPr>
        <w:t>needs</w:t>
      </w:r>
      <w:r w:rsidRPr="006B7D49">
        <w:rPr>
          <w:rStyle w:val="StyleUnderline"/>
        </w:rPr>
        <w:t xml:space="preserve"> </w:t>
      </w:r>
      <w:r w:rsidRPr="000961E4">
        <w:rPr>
          <w:rStyle w:val="StyleUnderline"/>
        </w:rPr>
        <w:t>more</w:t>
      </w:r>
      <w:r w:rsidRPr="006B7D49">
        <w:rPr>
          <w:rStyle w:val="StyleUnderline"/>
        </w:rPr>
        <w:t xml:space="preserve"> </w:t>
      </w:r>
      <w:r w:rsidRPr="000961E4">
        <w:rPr>
          <w:rStyle w:val="StyleUnderline"/>
        </w:rPr>
        <w:t>time</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recover</w:t>
      </w:r>
      <w:r w:rsidRPr="006B7D49">
        <w:rPr>
          <w:rStyle w:val="StyleUnderline"/>
        </w:rPr>
        <w:t xml:space="preserve"> </w:t>
      </w:r>
      <w:r w:rsidRPr="000961E4">
        <w:rPr>
          <w:rStyle w:val="StyleUnderline"/>
        </w:rPr>
        <w:t>from</w:t>
      </w:r>
      <w:r w:rsidRPr="006B7D49">
        <w:rPr>
          <w:rStyle w:val="StyleUnderline"/>
        </w:rPr>
        <w:t xml:space="preserve"> </w:t>
      </w:r>
      <w:r w:rsidRPr="000961E4">
        <w:rPr>
          <w:rStyle w:val="StyleUnderline"/>
        </w:rPr>
        <w:t>its</w:t>
      </w:r>
      <w:r w:rsidRPr="006B7D49">
        <w:rPr>
          <w:rStyle w:val="StyleUnderline"/>
        </w:rPr>
        <w:t xml:space="preserve"> </w:t>
      </w:r>
      <w:r w:rsidRPr="000961E4">
        <w:rPr>
          <w:rStyle w:val="StyleUnderline"/>
        </w:rPr>
        <w:t>separation</w:t>
      </w:r>
      <w:r w:rsidRPr="006B7D49">
        <w:rPr>
          <w:rStyle w:val="StyleUnderline"/>
        </w:rPr>
        <w:t xml:space="preserve"> </w:t>
      </w:r>
      <w:r w:rsidRPr="000961E4">
        <w:rPr>
          <w:rStyle w:val="StyleUnderline"/>
        </w:rPr>
        <w:t>from</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UK</w:t>
      </w:r>
      <w:r w:rsidRPr="000961E4">
        <w:rPr>
          <w:sz w:val="16"/>
        </w:rPr>
        <w:t>,</w:t>
      </w:r>
      <w:r w:rsidRPr="006B7D49">
        <w:rPr>
          <w:sz w:val="16"/>
        </w:rPr>
        <w:t xml:space="preserve"> </w:t>
      </w:r>
      <w:r w:rsidRPr="000961E4">
        <w:rPr>
          <w:sz w:val="16"/>
        </w:rPr>
        <w:t>the</w:t>
      </w:r>
      <w:r w:rsidRPr="006B7D49">
        <w:rPr>
          <w:sz w:val="16"/>
        </w:rPr>
        <w:t xml:space="preserve"> </w:t>
      </w:r>
      <w:r w:rsidRPr="000961E4">
        <w:rPr>
          <w:sz w:val="16"/>
        </w:rPr>
        <w:t>UK</w:t>
      </w:r>
      <w:r w:rsidRPr="006B7D49">
        <w:rPr>
          <w:sz w:val="16"/>
        </w:rPr>
        <w:t xml:space="preserve"> </w:t>
      </w:r>
      <w:r w:rsidRPr="000961E4">
        <w:rPr>
          <w:sz w:val="16"/>
        </w:rPr>
        <w:t>has</w:t>
      </w:r>
      <w:r w:rsidRPr="006B7D49">
        <w:rPr>
          <w:sz w:val="16"/>
        </w:rPr>
        <w:t xml:space="preserve"> </w:t>
      </w:r>
      <w:r w:rsidRPr="000961E4">
        <w:rPr>
          <w:sz w:val="16"/>
        </w:rPr>
        <w:t>been</w:t>
      </w:r>
      <w:r w:rsidRPr="006B7D49">
        <w:rPr>
          <w:sz w:val="16"/>
        </w:rPr>
        <w:t xml:space="preserve"> </w:t>
      </w:r>
      <w:r w:rsidRPr="000961E4">
        <w:rPr>
          <w:sz w:val="16"/>
        </w:rPr>
        <w:t>in</w:t>
      </w:r>
      <w:r w:rsidRPr="006B7D49">
        <w:rPr>
          <w:sz w:val="16"/>
        </w:rPr>
        <w:t xml:space="preserve"> </w:t>
      </w:r>
      <w:r w:rsidRPr="000961E4">
        <w:rPr>
          <w:sz w:val="16"/>
        </w:rPr>
        <w:t>increasing</w:t>
      </w:r>
      <w:r w:rsidRPr="006B7D49">
        <w:rPr>
          <w:sz w:val="16"/>
        </w:rPr>
        <w:t xml:space="preserve"> </w:t>
      </w:r>
      <w:r w:rsidRPr="000961E4">
        <w:rPr>
          <w:sz w:val="16"/>
        </w:rPr>
        <w:t>political</w:t>
      </w:r>
      <w:r w:rsidRPr="006B7D49">
        <w:rPr>
          <w:sz w:val="16"/>
        </w:rPr>
        <w:t xml:space="preserve"> </w:t>
      </w:r>
      <w:r w:rsidRPr="000961E4">
        <w:rPr>
          <w:sz w:val="16"/>
        </w:rPr>
        <w:t>and</w:t>
      </w:r>
      <w:r w:rsidRPr="006B7D49">
        <w:rPr>
          <w:sz w:val="16"/>
        </w:rPr>
        <w:t xml:space="preserve"> </w:t>
      </w:r>
      <w:r w:rsidRPr="000961E4">
        <w:rPr>
          <w:sz w:val="16"/>
        </w:rPr>
        <w:t>economic</w:t>
      </w:r>
      <w:r w:rsidRPr="006B7D49">
        <w:rPr>
          <w:sz w:val="16"/>
        </w:rPr>
        <w:t xml:space="preserve"> </w:t>
      </w:r>
      <w:r w:rsidRPr="000961E4">
        <w:rPr>
          <w:sz w:val="16"/>
        </w:rPr>
        <w:t>turmoil</w:t>
      </w:r>
      <w:r w:rsidRPr="006B7D49">
        <w:rPr>
          <w:sz w:val="16"/>
        </w:rPr>
        <w:t xml:space="preserve"> </w:t>
      </w:r>
      <w:r w:rsidRPr="000961E4">
        <w:rPr>
          <w:sz w:val="16"/>
        </w:rPr>
        <w:t>since</w:t>
      </w:r>
      <w:r w:rsidRPr="006B7D49">
        <w:rPr>
          <w:sz w:val="16"/>
        </w:rPr>
        <w:t xml:space="preserve"> </w:t>
      </w:r>
      <w:r w:rsidRPr="000961E4">
        <w:rPr>
          <w:sz w:val="16"/>
        </w:rPr>
        <w:t>the</w:t>
      </w:r>
      <w:r w:rsidRPr="006B7D49">
        <w:rPr>
          <w:sz w:val="16"/>
        </w:rPr>
        <w:t xml:space="preserve"> </w:t>
      </w:r>
      <w:r w:rsidRPr="000961E4">
        <w:rPr>
          <w:sz w:val="16"/>
        </w:rPr>
        <w:t>Brexit</w:t>
      </w:r>
      <w:r w:rsidRPr="006B7D49">
        <w:rPr>
          <w:sz w:val="16"/>
        </w:rPr>
        <w:t xml:space="preserve"> </w:t>
      </w:r>
      <w:r w:rsidRPr="000961E4">
        <w:rPr>
          <w:sz w:val="16"/>
        </w:rPr>
        <w:t>referendum,</w:t>
      </w:r>
      <w:r w:rsidRPr="006B7D49">
        <w:rPr>
          <w:sz w:val="16"/>
        </w:rPr>
        <w:t xml:space="preserve"> </w:t>
      </w:r>
      <w:r w:rsidRPr="000961E4">
        <w:rPr>
          <w:rStyle w:val="StyleUnderline"/>
        </w:rPr>
        <w:t>France</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beginning</w:t>
      </w:r>
      <w:r w:rsidRPr="006B7D49">
        <w:rPr>
          <w:rStyle w:val="StyleUnderline"/>
        </w:rPr>
        <w:t xml:space="preserve"> </w:t>
      </w:r>
      <w:r w:rsidRPr="000961E4">
        <w:rPr>
          <w:rStyle w:val="StyleUnderline"/>
        </w:rPr>
        <w:t>its</w:t>
      </w:r>
      <w:r w:rsidRPr="006B7D49">
        <w:rPr>
          <w:rStyle w:val="StyleUnderline"/>
        </w:rPr>
        <w:t xml:space="preserve"> </w:t>
      </w:r>
      <w:r w:rsidRPr="000961E4">
        <w:rPr>
          <w:rStyle w:val="StyleUnderline"/>
        </w:rPr>
        <w:t>own</w:t>
      </w:r>
      <w:r w:rsidRPr="006B7D49">
        <w:rPr>
          <w:rStyle w:val="StyleUnderline"/>
        </w:rPr>
        <w:t xml:space="preserve"> </w:t>
      </w:r>
      <w:r w:rsidRPr="000961E4">
        <w:rPr>
          <w:rStyle w:val="StyleUnderline"/>
        </w:rPr>
        <w:t>domestic</w:t>
      </w:r>
      <w:r w:rsidRPr="006B7D49">
        <w:rPr>
          <w:rStyle w:val="StyleUnderline"/>
        </w:rPr>
        <w:t xml:space="preserve"> </w:t>
      </w:r>
      <w:r w:rsidRPr="000961E4">
        <w:rPr>
          <w:rStyle w:val="StyleUnderline"/>
        </w:rPr>
        <w:t>political</w:t>
      </w:r>
      <w:r w:rsidRPr="006B7D49">
        <w:rPr>
          <w:rStyle w:val="StyleUnderline"/>
        </w:rPr>
        <w:t xml:space="preserve"> </w:t>
      </w:r>
      <w:r w:rsidRPr="000961E4">
        <w:rPr>
          <w:rStyle w:val="StyleUnderline"/>
        </w:rPr>
        <w:t>revival</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Germany</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Japan</w:t>
      </w:r>
      <w:r w:rsidRPr="006B7D49">
        <w:rPr>
          <w:rStyle w:val="StyleUnderline"/>
        </w:rPr>
        <w:t xml:space="preserve"> </w:t>
      </w:r>
      <w:r w:rsidRPr="000961E4">
        <w:rPr>
          <w:rStyle w:val="StyleUnderline"/>
        </w:rPr>
        <w:t>remain</w:t>
      </w:r>
      <w:r w:rsidRPr="006B7D49">
        <w:rPr>
          <w:rStyle w:val="StyleUnderline"/>
        </w:rPr>
        <w:t xml:space="preserve"> </w:t>
      </w:r>
      <w:r w:rsidRPr="000961E4">
        <w:rPr>
          <w:rStyle w:val="StyleUnderline"/>
        </w:rPr>
        <w:t>mostly</w:t>
      </w:r>
      <w:r w:rsidRPr="006B7D49">
        <w:rPr>
          <w:rStyle w:val="StyleUnderline"/>
        </w:rPr>
        <w:t xml:space="preserve"> </w:t>
      </w:r>
      <w:r w:rsidRPr="000961E4">
        <w:rPr>
          <w:rStyle w:val="StyleUnderline"/>
        </w:rPr>
        <w:t>unwilling</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be</w:t>
      </w:r>
      <w:r w:rsidRPr="006B7D49">
        <w:rPr>
          <w:rStyle w:val="StyleUnderline"/>
        </w:rPr>
        <w:t xml:space="preserve"> </w:t>
      </w:r>
      <w:r w:rsidRPr="000961E4">
        <w:rPr>
          <w:rStyle w:val="StyleUnderline"/>
        </w:rPr>
        <w:t>overt</w:t>
      </w:r>
      <w:r w:rsidRPr="006B7D49">
        <w:rPr>
          <w:rStyle w:val="StyleUnderline"/>
        </w:rPr>
        <w:t xml:space="preserve"> </w:t>
      </w:r>
      <w:r w:rsidRPr="000961E4">
        <w:rPr>
          <w:rStyle w:val="StyleUnderline"/>
        </w:rPr>
        <w:t>leaders</w:t>
      </w:r>
      <w:r w:rsidRPr="006B7D49">
        <w:rPr>
          <w:sz w:val="16"/>
        </w:rPr>
        <w:t xml:space="preserve"> </w:t>
      </w:r>
      <w:r w:rsidRPr="000961E4">
        <w:rPr>
          <w:sz w:val="16"/>
        </w:rPr>
        <w:t>for</w:t>
      </w:r>
      <w:r w:rsidRPr="006B7D49">
        <w:rPr>
          <w:sz w:val="16"/>
        </w:rPr>
        <w:t xml:space="preserve"> </w:t>
      </w:r>
      <w:r w:rsidRPr="000961E4">
        <w:rPr>
          <w:sz w:val="16"/>
        </w:rPr>
        <w:t>a</w:t>
      </w:r>
      <w:r w:rsidRPr="006B7D49">
        <w:rPr>
          <w:sz w:val="16"/>
        </w:rPr>
        <w:t xml:space="preserve"> </w:t>
      </w:r>
      <w:r w:rsidRPr="000961E4">
        <w:rPr>
          <w:sz w:val="16"/>
        </w:rPr>
        <w:t>combination</w:t>
      </w:r>
      <w:r w:rsidRPr="006B7D49">
        <w:rPr>
          <w:sz w:val="16"/>
        </w:rPr>
        <w:t xml:space="preserve"> </w:t>
      </w:r>
      <w:r w:rsidRPr="000961E4">
        <w:rPr>
          <w:sz w:val="16"/>
        </w:rPr>
        <w:t>of</w:t>
      </w:r>
      <w:r w:rsidRPr="006B7D49">
        <w:rPr>
          <w:sz w:val="16"/>
        </w:rPr>
        <w:t xml:space="preserve"> </w:t>
      </w:r>
      <w:r w:rsidRPr="000961E4">
        <w:rPr>
          <w:sz w:val="16"/>
        </w:rPr>
        <w:t>historic</w:t>
      </w:r>
      <w:r w:rsidRPr="006B7D49">
        <w:rPr>
          <w:sz w:val="16"/>
        </w:rPr>
        <w:t xml:space="preserve"> </w:t>
      </w:r>
      <w:r w:rsidRPr="000961E4">
        <w:rPr>
          <w:sz w:val="16"/>
        </w:rPr>
        <w:t>reasons.</w:t>
      </w:r>
      <w:r w:rsidRPr="006B7D49">
        <w:rPr>
          <w:sz w:val="16"/>
        </w:rPr>
        <w:t xml:space="preserve"> </w:t>
      </w:r>
      <w:r w:rsidRPr="000961E4">
        <w:rPr>
          <w:sz w:val="16"/>
        </w:rPr>
        <w:t>Having</w:t>
      </w:r>
      <w:r w:rsidRPr="006B7D49">
        <w:rPr>
          <w:sz w:val="16"/>
        </w:rPr>
        <w:t xml:space="preserve"> </w:t>
      </w:r>
      <w:r w:rsidRPr="000961E4">
        <w:rPr>
          <w:sz w:val="16"/>
        </w:rPr>
        <w:t>said</w:t>
      </w:r>
      <w:r w:rsidRPr="006B7D49">
        <w:rPr>
          <w:sz w:val="16"/>
        </w:rPr>
        <w:t xml:space="preserve"> </w:t>
      </w:r>
      <w:r w:rsidRPr="000961E4">
        <w:rPr>
          <w:sz w:val="16"/>
        </w:rPr>
        <w:t>that,</w:t>
      </w:r>
      <w:r w:rsidRPr="006B7D49">
        <w:rPr>
          <w:sz w:val="16"/>
        </w:rPr>
        <w:t xml:space="preserve"> </w:t>
      </w:r>
      <w:r w:rsidRPr="000961E4">
        <w:rPr>
          <w:sz w:val="16"/>
        </w:rPr>
        <w:t>Germany</w:t>
      </w:r>
      <w:r w:rsidRPr="006B7D49">
        <w:rPr>
          <w:sz w:val="16"/>
        </w:rPr>
        <w:t xml:space="preserve"> </w:t>
      </w:r>
      <w:r w:rsidRPr="000961E4">
        <w:rPr>
          <w:sz w:val="16"/>
        </w:rPr>
        <w:t>is</w:t>
      </w:r>
      <w:r w:rsidRPr="006B7D49">
        <w:rPr>
          <w:sz w:val="16"/>
        </w:rPr>
        <w:t xml:space="preserve"> </w:t>
      </w:r>
      <w:r w:rsidRPr="000961E4">
        <w:rPr>
          <w:sz w:val="16"/>
        </w:rPr>
        <w:t>positioning</w:t>
      </w:r>
      <w:r w:rsidRPr="006B7D49">
        <w:rPr>
          <w:sz w:val="16"/>
        </w:rPr>
        <w:t xml:space="preserve"> </w:t>
      </w:r>
      <w:r w:rsidRPr="000961E4">
        <w:rPr>
          <w:sz w:val="16"/>
        </w:rPr>
        <w:t>and</w:t>
      </w:r>
      <w:r w:rsidRPr="006B7D49">
        <w:rPr>
          <w:sz w:val="16"/>
        </w:rPr>
        <w:t xml:space="preserve"> </w:t>
      </w:r>
      <w:r w:rsidRPr="000961E4">
        <w:rPr>
          <w:sz w:val="16"/>
        </w:rPr>
        <w:t>being</w:t>
      </w:r>
      <w:r w:rsidRPr="006B7D49">
        <w:rPr>
          <w:sz w:val="16"/>
        </w:rPr>
        <w:t xml:space="preserve"> </w:t>
      </w:r>
      <w:r w:rsidRPr="000961E4">
        <w:rPr>
          <w:sz w:val="16"/>
        </w:rPr>
        <w:t>welcomed</w:t>
      </w:r>
      <w:r w:rsidRPr="006B7D49">
        <w:rPr>
          <w:sz w:val="16"/>
        </w:rPr>
        <w:t xml:space="preserve"> </w:t>
      </w:r>
      <w:r w:rsidRPr="000961E4">
        <w:rPr>
          <w:sz w:val="16"/>
        </w:rPr>
        <w:t>as</w:t>
      </w:r>
      <w:r w:rsidRPr="006B7D49">
        <w:rPr>
          <w:sz w:val="16"/>
        </w:rPr>
        <w:t xml:space="preserve"> </w:t>
      </w:r>
      <w:r w:rsidRPr="000961E4">
        <w:rPr>
          <w:sz w:val="16"/>
        </w:rPr>
        <w:t>a</w:t>
      </w:r>
      <w:r w:rsidRPr="006B7D49">
        <w:rPr>
          <w:sz w:val="16"/>
        </w:rPr>
        <w:t xml:space="preserve"> </w:t>
      </w:r>
      <w:r w:rsidRPr="000961E4">
        <w:rPr>
          <w:sz w:val="16"/>
        </w:rPr>
        <w:t>voice</w:t>
      </w:r>
      <w:r w:rsidRPr="006B7D49">
        <w:rPr>
          <w:sz w:val="16"/>
        </w:rPr>
        <w:t xml:space="preserve"> </w:t>
      </w:r>
      <w:r w:rsidRPr="000961E4">
        <w:rPr>
          <w:sz w:val="16"/>
        </w:rPr>
        <w:t>of</w:t>
      </w:r>
      <w:r w:rsidRPr="006B7D49">
        <w:rPr>
          <w:sz w:val="16"/>
        </w:rPr>
        <w:t xml:space="preserve"> </w:t>
      </w:r>
      <w:r w:rsidRPr="000961E4">
        <w:rPr>
          <w:sz w:val="16"/>
        </w:rPr>
        <w:t>reason</w:t>
      </w:r>
      <w:r w:rsidRPr="006B7D49">
        <w:rPr>
          <w:sz w:val="16"/>
        </w:rPr>
        <w:t xml:space="preserve"> </w:t>
      </w:r>
      <w:r w:rsidRPr="000961E4">
        <w:rPr>
          <w:sz w:val="16"/>
        </w:rPr>
        <w:t>by</w:t>
      </w:r>
      <w:r w:rsidRPr="006B7D49">
        <w:rPr>
          <w:sz w:val="16"/>
        </w:rPr>
        <w:t xml:space="preserve"> </w:t>
      </w:r>
      <w:r w:rsidRPr="000961E4">
        <w:rPr>
          <w:sz w:val="16"/>
        </w:rPr>
        <w:t>many</w:t>
      </w:r>
      <w:r w:rsidRPr="006B7D49">
        <w:rPr>
          <w:sz w:val="16"/>
        </w:rPr>
        <w:t xml:space="preserve"> </w:t>
      </w:r>
      <w:r w:rsidRPr="000961E4">
        <w:rPr>
          <w:sz w:val="16"/>
        </w:rPr>
        <w:t>in</w:t>
      </w:r>
      <w:r w:rsidRPr="006B7D49">
        <w:rPr>
          <w:sz w:val="16"/>
        </w:rPr>
        <w:t xml:space="preserve"> </w:t>
      </w:r>
      <w:r w:rsidRPr="000961E4">
        <w:rPr>
          <w:sz w:val="16"/>
        </w:rPr>
        <w:t>favour</w:t>
      </w:r>
      <w:r w:rsidRPr="006B7D49">
        <w:rPr>
          <w:sz w:val="16"/>
        </w:rPr>
        <w:t xml:space="preserve"> </w:t>
      </w:r>
      <w:r w:rsidRPr="000961E4">
        <w:rPr>
          <w:sz w:val="16"/>
        </w:rPr>
        <w:t>of</w:t>
      </w:r>
      <w:r w:rsidRPr="006B7D49">
        <w:rPr>
          <w:sz w:val="16"/>
        </w:rPr>
        <w:t xml:space="preserve"> </w:t>
      </w:r>
      <w:r w:rsidRPr="000961E4">
        <w:rPr>
          <w:sz w:val="16"/>
        </w:rPr>
        <w:t>salvaging</w:t>
      </w:r>
      <w:r w:rsidRPr="006B7D49">
        <w:rPr>
          <w:sz w:val="16"/>
        </w:rPr>
        <w:t xml:space="preserve"> </w:t>
      </w:r>
      <w:r w:rsidRPr="000961E4">
        <w:rPr>
          <w:sz w:val="16"/>
        </w:rPr>
        <w:t>the</w:t>
      </w:r>
      <w:r w:rsidRPr="006B7D49">
        <w:rPr>
          <w:sz w:val="16"/>
        </w:rPr>
        <w:t xml:space="preserve"> </w:t>
      </w:r>
      <w:r w:rsidRPr="000961E4">
        <w:rPr>
          <w:sz w:val="16"/>
        </w:rPr>
        <w:t>best</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current</w:t>
      </w:r>
      <w:r w:rsidRPr="006B7D49">
        <w:rPr>
          <w:sz w:val="16"/>
        </w:rPr>
        <w:t xml:space="preserve"> </w:t>
      </w:r>
      <w:r w:rsidRPr="000961E4">
        <w:rPr>
          <w:sz w:val="16"/>
        </w:rPr>
        <w:t>liberal</w:t>
      </w:r>
      <w:r w:rsidRPr="006B7D49">
        <w:rPr>
          <w:sz w:val="16"/>
        </w:rPr>
        <w:t xml:space="preserve"> </w:t>
      </w:r>
      <w:r w:rsidRPr="000961E4">
        <w:rPr>
          <w:sz w:val="16"/>
        </w:rPr>
        <w:t>world</w:t>
      </w:r>
      <w:r w:rsidRPr="006B7D49">
        <w:rPr>
          <w:sz w:val="16"/>
        </w:rPr>
        <w:t xml:space="preserve"> </w:t>
      </w:r>
      <w:r w:rsidRPr="000961E4">
        <w:rPr>
          <w:sz w:val="16"/>
        </w:rPr>
        <w:t>order.</w:t>
      </w:r>
      <w:r w:rsidRPr="006B7D49">
        <w:rPr>
          <w:sz w:val="16"/>
        </w:rPr>
        <w:t xml:space="preserve"> </w:t>
      </w:r>
      <w:r w:rsidRPr="000961E4">
        <w:rPr>
          <w:sz w:val="16"/>
        </w:rPr>
        <w:t>However,</w:t>
      </w:r>
      <w:r w:rsidRPr="006B7D49">
        <w:rPr>
          <w:sz w:val="16"/>
        </w:rPr>
        <w:t xml:space="preserve"> </w:t>
      </w:r>
      <w:r w:rsidRPr="000961E4">
        <w:rPr>
          <w:rStyle w:val="StyleUnderline"/>
        </w:rPr>
        <w:t>none</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these</w:t>
      </w:r>
      <w:r w:rsidRPr="006B7D49">
        <w:rPr>
          <w:rStyle w:val="StyleUnderline"/>
        </w:rPr>
        <w:t xml:space="preserve"> </w:t>
      </w:r>
      <w:r w:rsidRPr="000961E4">
        <w:rPr>
          <w:rStyle w:val="StyleUnderline"/>
        </w:rPr>
        <w:t>countries</w:t>
      </w:r>
      <w:r w:rsidRPr="006B7D49">
        <w:rPr>
          <w:sz w:val="16"/>
        </w:rPr>
        <w:t xml:space="preserve"> </w:t>
      </w:r>
      <w:r w:rsidRPr="000961E4">
        <w:rPr>
          <w:sz w:val="16"/>
        </w:rPr>
        <w:t>are</w:t>
      </w:r>
      <w:r w:rsidRPr="006B7D49">
        <w:rPr>
          <w:sz w:val="16"/>
        </w:rPr>
        <w:t xml:space="preserve"> </w:t>
      </w:r>
      <w:r w:rsidRPr="000961E4">
        <w:rPr>
          <w:sz w:val="16"/>
        </w:rPr>
        <w:t>yet</w:t>
      </w:r>
      <w:r w:rsidRPr="006B7D49">
        <w:rPr>
          <w:sz w:val="16"/>
        </w:rPr>
        <w:t xml:space="preserve"> </w:t>
      </w:r>
      <w:r w:rsidRPr="000961E4">
        <w:rPr>
          <w:sz w:val="16"/>
        </w:rPr>
        <w:t>able</w:t>
      </w:r>
      <w:r w:rsidRPr="006B7D49">
        <w:rPr>
          <w:sz w:val="16"/>
        </w:rPr>
        <w:t xml:space="preserve"> </w:t>
      </w:r>
      <w:r w:rsidRPr="000961E4">
        <w:rPr>
          <w:sz w:val="16"/>
        </w:rPr>
        <w:t>to</w:t>
      </w:r>
      <w:r w:rsidRPr="006B7D49">
        <w:rPr>
          <w:sz w:val="16"/>
        </w:rPr>
        <w:t xml:space="preserve"> </w:t>
      </w:r>
      <w:r w:rsidRPr="000961E4">
        <w:rPr>
          <w:rStyle w:val="StyleUnderline"/>
        </w:rPr>
        <w:t>provide</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credible</w:t>
      </w:r>
      <w:r w:rsidRPr="006B7D49">
        <w:rPr>
          <w:rStyle w:val="StyleUnderline"/>
        </w:rPr>
        <w:t xml:space="preserve"> </w:t>
      </w:r>
      <w:r w:rsidRPr="000961E4">
        <w:rPr>
          <w:rStyle w:val="StyleUnderline"/>
        </w:rPr>
        <w:t>alternative</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China’s</w:t>
      </w:r>
      <w:r w:rsidRPr="006B7D49">
        <w:rPr>
          <w:rStyle w:val="StyleUnderline"/>
        </w:rPr>
        <w:t xml:space="preserve"> </w:t>
      </w:r>
      <w:r w:rsidRPr="000961E4">
        <w:rPr>
          <w:rStyle w:val="StyleUnderline"/>
        </w:rPr>
        <w:t>bids</w:t>
      </w:r>
      <w:r w:rsidRPr="006B7D49">
        <w:rPr>
          <w:rStyle w:val="StyleUnderline"/>
        </w:rPr>
        <w:t xml:space="preserve"> </w:t>
      </w:r>
      <w:r w:rsidRPr="000961E4">
        <w:rPr>
          <w:rStyle w:val="StyleUnderline"/>
        </w:rPr>
        <w:t>for</w:t>
      </w:r>
      <w:r w:rsidRPr="006B7D49">
        <w:rPr>
          <w:rStyle w:val="StyleUnderline"/>
        </w:rPr>
        <w:t xml:space="preserve"> </w:t>
      </w:r>
      <w:r w:rsidRPr="000961E4">
        <w:rPr>
          <w:rStyle w:val="StyleUnderline"/>
        </w:rPr>
        <w:t>leadership</w:t>
      </w:r>
      <w:r w:rsidRPr="006B7D49">
        <w:rPr>
          <w:sz w:val="16"/>
        </w:rPr>
        <w:t xml:space="preserve"> </w:t>
      </w:r>
      <w:r w:rsidRPr="000961E4">
        <w:rPr>
          <w:sz w:val="16"/>
        </w:rPr>
        <w:t>or</w:t>
      </w:r>
      <w:r w:rsidRPr="006B7D49">
        <w:rPr>
          <w:sz w:val="16"/>
        </w:rPr>
        <w:t xml:space="preserve"> </w:t>
      </w:r>
      <w:r w:rsidRPr="000961E4">
        <w:rPr>
          <w:sz w:val="16"/>
        </w:rPr>
        <w:t>stem</w:t>
      </w:r>
      <w:r w:rsidRPr="006B7D49">
        <w:rPr>
          <w:sz w:val="16"/>
        </w:rPr>
        <w:t xml:space="preserve"> </w:t>
      </w:r>
      <w:r w:rsidRPr="000961E4">
        <w:rPr>
          <w:sz w:val="16"/>
        </w:rPr>
        <w:t>its</w:t>
      </w:r>
      <w:r w:rsidRPr="006B7D49">
        <w:rPr>
          <w:sz w:val="16"/>
        </w:rPr>
        <w:t xml:space="preserve"> </w:t>
      </w:r>
      <w:r w:rsidRPr="000961E4">
        <w:rPr>
          <w:sz w:val="16"/>
        </w:rPr>
        <w:t>increasing</w:t>
      </w:r>
      <w:r w:rsidRPr="006B7D49">
        <w:rPr>
          <w:sz w:val="16"/>
        </w:rPr>
        <w:t xml:space="preserve"> </w:t>
      </w:r>
      <w:r w:rsidRPr="000961E4">
        <w:rPr>
          <w:sz w:val="16"/>
        </w:rPr>
        <w:t>influence</w:t>
      </w:r>
      <w:r w:rsidRPr="006B7D49">
        <w:rPr>
          <w:sz w:val="16"/>
        </w:rPr>
        <w:t xml:space="preserve"> </w:t>
      </w:r>
      <w:r w:rsidRPr="000961E4">
        <w:rPr>
          <w:sz w:val="16"/>
        </w:rPr>
        <w:t>and,</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face</w:t>
      </w:r>
      <w:r w:rsidRPr="006B7D49">
        <w:rPr>
          <w:sz w:val="16"/>
        </w:rPr>
        <w:t xml:space="preserve"> </w:t>
      </w:r>
      <w:r w:rsidRPr="000961E4">
        <w:rPr>
          <w:sz w:val="16"/>
        </w:rPr>
        <w:t>of</w:t>
      </w:r>
      <w:r w:rsidRPr="006B7D49">
        <w:rPr>
          <w:sz w:val="16"/>
        </w:rPr>
        <w:t xml:space="preserve"> </w:t>
      </w:r>
      <w:r w:rsidRPr="000961E4">
        <w:rPr>
          <w:sz w:val="16"/>
        </w:rPr>
        <w:t>American</w:t>
      </w:r>
      <w:r w:rsidRPr="006B7D49">
        <w:rPr>
          <w:sz w:val="16"/>
        </w:rPr>
        <w:t xml:space="preserve"> </w:t>
      </w:r>
      <w:r w:rsidRPr="000961E4">
        <w:rPr>
          <w:sz w:val="16"/>
        </w:rPr>
        <w:t>withdrawal,</w:t>
      </w:r>
      <w:r w:rsidRPr="006B7D49">
        <w:rPr>
          <w:sz w:val="16"/>
        </w:rPr>
        <w:t xml:space="preserve"> </w:t>
      </w:r>
      <w:r w:rsidRPr="000961E4">
        <w:rPr>
          <w:sz w:val="16"/>
        </w:rPr>
        <w:t>they</w:t>
      </w:r>
      <w:r w:rsidRPr="006B7D49">
        <w:rPr>
          <w:sz w:val="16"/>
        </w:rPr>
        <w:t xml:space="preserve"> </w:t>
      </w:r>
      <w:r w:rsidRPr="000961E4">
        <w:rPr>
          <w:sz w:val="16"/>
        </w:rPr>
        <w:t>may</w:t>
      </w:r>
      <w:r w:rsidRPr="006B7D49">
        <w:rPr>
          <w:sz w:val="16"/>
        </w:rPr>
        <w:t xml:space="preserve"> </w:t>
      </w:r>
      <w:r w:rsidRPr="000961E4">
        <w:rPr>
          <w:sz w:val="16"/>
        </w:rPr>
        <w:t>have</w:t>
      </w:r>
      <w:r w:rsidRPr="006B7D49">
        <w:rPr>
          <w:sz w:val="16"/>
        </w:rPr>
        <w:t xml:space="preserve"> </w:t>
      </w:r>
      <w:r w:rsidRPr="000961E4">
        <w:rPr>
          <w:sz w:val="16"/>
        </w:rPr>
        <w:t>no</w:t>
      </w:r>
      <w:r w:rsidRPr="006B7D49">
        <w:rPr>
          <w:sz w:val="16"/>
        </w:rPr>
        <w:t xml:space="preserve"> </w:t>
      </w:r>
      <w:r w:rsidRPr="000961E4">
        <w:rPr>
          <w:sz w:val="16"/>
        </w:rPr>
        <w:t>choice</w:t>
      </w:r>
      <w:r w:rsidRPr="006B7D49">
        <w:rPr>
          <w:sz w:val="16"/>
        </w:rPr>
        <w:t xml:space="preserve"> </w:t>
      </w:r>
      <w:r w:rsidRPr="000961E4">
        <w:rPr>
          <w:sz w:val="16"/>
        </w:rPr>
        <w:t>but</w:t>
      </w:r>
      <w:r w:rsidRPr="006B7D49">
        <w:rPr>
          <w:sz w:val="16"/>
        </w:rPr>
        <w:t xml:space="preserve"> </w:t>
      </w:r>
      <w:r w:rsidRPr="000961E4">
        <w:rPr>
          <w:sz w:val="16"/>
        </w:rPr>
        <w:t>to</w:t>
      </w:r>
      <w:r w:rsidRPr="006B7D49">
        <w:rPr>
          <w:sz w:val="16"/>
        </w:rPr>
        <w:t xml:space="preserve"> </w:t>
      </w:r>
      <w:r w:rsidRPr="000961E4">
        <w:rPr>
          <w:sz w:val="16"/>
        </w:rPr>
        <w:t>welcome</w:t>
      </w:r>
      <w:r w:rsidRPr="006B7D49">
        <w:rPr>
          <w:sz w:val="16"/>
        </w:rPr>
        <w:t xml:space="preserve"> </w:t>
      </w:r>
      <w:r w:rsidRPr="000961E4">
        <w:rPr>
          <w:sz w:val="16"/>
        </w:rPr>
        <w:t>another</w:t>
      </w:r>
      <w:r w:rsidRPr="006B7D49">
        <w:rPr>
          <w:sz w:val="16"/>
        </w:rPr>
        <w:t xml:space="preserve"> </w:t>
      </w:r>
      <w:r w:rsidRPr="000961E4">
        <w:rPr>
          <w:sz w:val="16"/>
        </w:rPr>
        <w:t>power</w:t>
      </w:r>
      <w:r w:rsidRPr="006B7D49">
        <w:rPr>
          <w:sz w:val="16"/>
        </w:rPr>
        <w:t xml:space="preserve"> </w:t>
      </w:r>
      <w:r w:rsidRPr="000961E4">
        <w:rPr>
          <w:sz w:val="16"/>
        </w:rPr>
        <w:t>player.</w:t>
      </w:r>
      <w:r w:rsidRPr="006B7D49">
        <w:rPr>
          <w:sz w:val="16"/>
        </w:rPr>
        <w:t xml:space="preserve"> </w:t>
      </w:r>
    </w:p>
    <w:p w14:paraId="45E68683" w14:textId="77777777" w:rsidR="00E240C3" w:rsidRPr="006B7D49" w:rsidRDefault="00E240C3" w:rsidP="00E240C3">
      <w:pPr>
        <w:rPr>
          <w:sz w:val="16"/>
        </w:rPr>
      </w:pPr>
      <w:r w:rsidRPr="000961E4">
        <w:rPr>
          <w:rStyle w:val="StyleUnderline"/>
        </w:rPr>
        <w:t>In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absence</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credible</w:t>
      </w:r>
      <w:r w:rsidRPr="006B7D49">
        <w:rPr>
          <w:rStyle w:val="StyleUnderline"/>
        </w:rPr>
        <w:t xml:space="preserve"> </w:t>
      </w:r>
      <w:r w:rsidRPr="000961E4">
        <w:rPr>
          <w:rStyle w:val="StyleUnderline"/>
        </w:rPr>
        <w:t>alternatives</w:t>
      </w:r>
      <w:r w:rsidRPr="006B7D49">
        <w:rPr>
          <w:sz w:val="16"/>
        </w:rPr>
        <w:t xml:space="preserve"> </w:t>
      </w:r>
      <w:r w:rsidRPr="000961E4">
        <w:rPr>
          <w:sz w:val="16"/>
        </w:rPr>
        <w:t>from</w:t>
      </w:r>
      <w:r w:rsidRPr="006B7D49">
        <w:rPr>
          <w:sz w:val="16"/>
        </w:rPr>
        <w:t xml:space="preserve"> </w:t>
      </w:r>
      <w:r w:rsidRPr="000961E4">
        <w:rPr>
          <w:sz w:val="16"/>
        </w:rPr>
        <w:t>established</w:t>
      </w:r>
      <w:r w:rsidRPr="006B7D49">
        <w:rPr>
          <w:sz w:val="16"/>
        </w:rPr>
        <w:t xml:space="preserve"> </w:t>
      </w:r>
      <w:r w:rsidRPr="000961E4">
        <w:rPr>
          <w:sz w:val="16"/>
        </w:rPr>
        <w:t>economies,</w:t>
      </w:r>
      <w:r w:rsidRPr="006B7D49">
        <w:rPr>
          <w:sz w:val="16"/>
        </w:rPr>
        <w:t xml:space="preserve"> </w:t>
      </w:r>
      <w:r w:rsidRPr="000961E4">
        <w:rPr>
          <w:rStyle w:val="StyleUnderline"/>
        </w:rPr>
        <w:t>there</w:t>
      </w:r>
      <w:r w:rsidRPr="006B7D49">
        <w:rPr>
          <w:rStyle w:val="StyleUnderline"/>
        </w:rPr>
        <w:t xml:space="preserve"> </w:t>
      </w:r>
      <w:r w:rsidRPr="000961E4">
        <w:rPr>
          <w:rStyle w:val="StyleUnderline"/>
        </w:rPr>
        <w:t>are</w:t>
      </w:r>
      <w:r w:rsidRPr="006B7D49">
        <w:rPr>
          <w:rStyle w:val="StyleUnderline"/>
        </w:rPr>
        <w:t xml:space="preserve"> </w:t>
      </w:r>
      <w:r w:rsidRPr="000961E4">
        <w:rPr>
          <w:rStyle w:val="StyleUnderline"/>
        </w:rPr>
        <w:t>few</w:t>
      </w:r>
      <w:r w:rsidRPr="006B7D49">
        <w:rPr>
          <w:rStyle w:val="StyleUnderline"/>
        </w:rPr>
        <w:t xml:space="preserve"> </w:t>
      </w:r>
      <w:r w:rsidRPr="000961E4">
        <w:rPr>
          <w:rStyle w:val="StyleUnderline"/>
        </w:rPr>
        <w:t>with</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positioning</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play</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more</w:t>
      </w:r>
      <w:r w:rsidRPr="006B7D49">
        <w:rPr>
          <w:rStyle w:val="StyleUnderline"/>
        </w:rPr>
        <w:t xml:space="preserve"> </w:t>
      </w:r>
      <w:r w:rsidRPr="000961E4">
        <w:rPr>
          <w:rStyle w:val="StyleUnderline"/>
        </w:rPr>
        <w:t>central</w:t>
      </w:r>
      <w:r w:rsidRPr="006B7D49">
        <w:rPr>
          <w:rStyle w:val="StyleUnderline"/>
        </w:rPr>
        <w:t xml:space="preserve"> </w:t>
      </w:r>
      <w:r w:rsidRPr="000961E4">
        <w:rPr>
          <w:rStyle w:val="StyleUnderline"/>
        </w:rPr>
        <w:t>role</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world</w:t>
      </w:r>
      <w:r w:rsidRPr="006B7D49">
        <w:rPr>
          <w:rStyle w:val="StyleUnderline"/>
        </w:rPr>
        <w:t xml:space="preserve"> </w:t>
      </w:r>
      <w:r w:rsidRPr="000961E4">
        <w:rPr>
          <w:rStyle w:val="StyleUnderline"/>
        </w:rPr>
        <w:t>affairs</w:t>
      </w:r>
      <w:r w:rsidRPr="000961E4">
        <w:rPr>
          <w:sz w:val="16"/>
        </w:rPr>
        <w:t>.</w:t>
      </w:r>
      <w:r w:rsidRPr="006B7D49">
        <w:rPr>
          <w:sz w:val="16"/>
        </w:rPr>
        <w:t xml:space="preserve"> </w:t>
      </w:r>
      <w:r w:rsidRPr="000961E4">
        <w:rPr>
          <w:sz w:val="16"/>
        </w:rPr>
        <w:t>Among</w:t>
      </w:r>
      <w:r w:rsidRPr="006B7D49">
        <w:rPr>
          <w:sz w:val="16"/>
        </w:rPr>
        <w:t xml:space="preserve"> </w:t>
      </w:r>
      <w:r w:rsidRPr="000961E4">
        <w:rPr>
          <w:sz w:val="16"/>
        </w:rPr>
        <w:t>these,</w:t>
      </w:r>
      <w:r w:rsidRPr="006B7D49">
        <w:rPr>
          <w:sz w:val="16"/>
        </w:rPr>
        <w:t xml:space="preserve"> </w:t>
      </w:r>
      <w:r w:rsidRPr="000961E4">
        <w:rPr>
          <w:rStyle w:val="Emphasis"/>
        </w:rPr>
        <w:t>India</w:t>
      </w:r>
      <w:r w:rsidRPr="006B7D49">
        <w:rPr>
          <w:rStyle w:val="Emphasis"/>
        </w:rPr>
        <w:t xml:space="preserve"> </w:t>
      </w:r>
      <w:r w:rsidRPr="000961E4">
        <w:rPr>
          <w:rStyle w:val="Emphasis"/>
        </w:rPr>
        <w:t>stands</w:t>
      </w:r>
      <w:r w:rsidRPr="006B7D49">
        <w:rPr>
          <w:rStyle w:val="Emphasis"/>
        </w:rPr>
        <w:t xml:space="preserve"> </w:t>
      </w:r>
      <w:r w:rsidRPr="000961E4">
        <w:rPr>
          <w:rStyle w:val="Emphasis"/>
        </w:rPr>
        <w:t>out</w:t>
      </w:r>
      <w:r w:rsidRPr="006B7D49">
        <w:rPr>
          <w:rStyle w:val="Emphasis"/>
        </w:rPr>
        <w:t xml:space="preserve"> </w:t>
      </w:r>
      <w:r w:rsidRPr="000961E4">
        <w:rPr>
          <w:rStyle w:val="Emphasis"/>
        </w:rPr>
        <w:t>clearly</w:t>
      </w:r>
      <w:r w:rsidRPr="006B7D49">
        <w:rPr>
          <w:rStyle w:val="StyleUnderline"/>
        </w:rPr>
        <w:t xml:space="preserve"> </w:t>
      </w:r>
      <w:r w:rsidRPr="000961E4">
        <w:rPr>
          <w:rStyle w:val="StyleUnderline"/>
        </w:rPr>
        <w:t>due</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its</w:t>
      </w:r>
      <w:r w:rsidRPr="006B7D49">
        <w:rPr>
          <w:rStyle w:val="StyleUnderline"/>
        </w:rPr>
        <w:t xml:space="preserve"> </w:t>
      </w:r>
      <w:r w:rsidRPr="000961E4">
        <w:rPr>
          <w:rStyle w:val="StyleUnderline"/>
        </w:rPr>
        <w:t>size,</w:t>
      </w:r>
      <w:r w:rsidRPr="006B7D49">
        <w:rPr>
          <w:rStyle w:val="StyleUnderline"/>
        </w:rPr>
        <w:t xml:space="preserve"> </w:t>
      </w:r>
      <w:r w:rsidRPr="000961E4">
        <w:rPr>
          <w:rStyle w:val="StyleUnderline"/>
        </w:rPr>
        <w:t>growth</w:t>
      </w:r>
      <w:r w:rsidRPr="006B7D49">
        <w:rPr>
          <w:rStyle w:val="StyleUnderline"/>
        </w:rPr>
        <w:t xml:space="preserve"> </w:t>
      </w:r>
      <w:r w:rsidRPr="000961E4">
        <w:rPr>
          <w:rStyle w:val="StyleUnderline"/>
        </w:rPr>
        <w:t>and</w:t>
      </w:r>
      <w:r w:rsidRPr="006B7D49">
        <w:rPr>
          <w:sz w:val="16"/>
        </w:rPr>
        <w:t xml:space="preserve"> </w:t>
      </w:r>
      <w:r w:rsidRPr="000961E4">
        <w:rPr>
          <w:sz w:val="16"/>
        </w:rPr>
        <w:t>most</w:t>
      </w:r>
      <w:r w:rsidRPr="006B7D49">
        <w:rPr>
          <w:sz w:val="16"/>
        </w:rPr>
        <w:t xml:space="preserve"> </w:t>
      </w:r>
      <w:r w:rsidRPr="000961E4">
        <w:rPr>
          <w:sz w:val="16"/>
        </w:rPr>
        <w:t>importantly</w:t>
      </w:r>
      <w:r w:rsidRPr="006B7D49">
        <w:rPr>
          <w:sz w:val="16"/>
        </w:rPr>
        <w:t xml:space="preserve"> </w:t>
      </w:r>
      <w:r w:rsidRPr="000961E4">
        <w:rPr>
          <w:sz w:val="16"/>
        </w:rPr>
        <w:t>its</w:t>
      </w:r>
      <w:r w:rsidRPr="006B7D49">
        <w:rPr>
          <w:sz w:val="16"/>
        </w:rPr>
        <w:t xml:space="preserve"> </w:t>
      </w:r>
      <w:r w:rsidRPr="000961E4">
        <w:rPr>
          <w:rStyle w:val="StyleUnderline"/>
        </w:rPr>
        <w:t>potential</w:t>
      </w:r>
      <w:r w:rsidRPr="000961E4">
        <w:rPr>
          <w:sz w:val="16"/>
        </w:rPr>
        <w:t>.</w:t>
      </w:r>
      <w:r w:rsidRPr="006B7D49">
        <w:rPr>
          <w:sz w:val="16"/>
        </w:rPr>
        <w:t xml:space="preserve">   </w:t>
      </w:r>
      <w:r w:rsidRPr="000961E4">
        <w:rPr>
          <w:sz w:val="16"/>
        </w:rPr>
        <w:t>The</w:t>
      </w:r>
      <w:r w:rsidRPr="006B7D49">
        <w:rPr>
          <w:sz w:val="16"/>
        </w:rPr>
        <w:t xml:space="preserve"> </w:t>
      </w:r>
      <w:r w:rsidRPr="000961E4">
        <w:rPr>
          <w:sz w:val="16"/>
        </w:rPr>
        <w:t>country</w:t>
      </w:r>
      <w:r w:rsidRPr="006B7D49">
        <w:rPr>
          <w:sz w:val="16"/>
        </w:rPr>
        <w:t xml:space="preserve"> </w:t>
      </w:r>
      <w:r w:rsidRPr="000961E4">
        <w:rPr>
          <w:sz w:val="16"/>
        </w:rPr>
        <w:t>has</w:t>
      </w:r>
      <w:r w:rsidRPr="006B7D49">
        <w:rPr>
          <w:sz w:val="16"/>
        </w:rPr>
        <w:t xml:space="preserve"> </w:t>
      </w:r>
      <w:r w:rsidRPr="000961E4">
        <w:rPr>
          <w:sz w:val="16"/>
        </w:rPr>
        <w:t>been</w:t>
      </w:r>
      <w:r w:rsidRPr="006B7D49">
        <w:rPr>
          <w:sz w:val="16"/>
        </w:rPr>
        <w:t xml:space="preserve"> </w:t>
      </w:r>
      <w:r w:rsidRPr="000961E4">
        <w:rPr>
          <w:sz w:val="16"/>
        </w:rPr>
        <w:t>an</w:t>
      </w:r>
      <w:r w:rsidRPr="006B7D49">
        <w:rPr>
          <w:sz w:val="16"/>
        </w:rPr>
        <w:t xml:space="preserve"> </w:t>
      </w:r>
      <w:r w:rsidRPr="000961E4">
        <w:rPr>
          <w:sz w:val="16"/>
        </w:rPr>
        <w:t>important</w:t>
      </w:r>
      <w:r w:rsidRPr="006B7D49">
        <w:rPr>
          <w:sz w:val="16"/>
        </w:rPr>
        <w:t xml:space="preserve"> </w:t>
      </w:r>
      <w:r w:rsidRPr="000961E4">
        <w:rPr>
          <w:sz w:val="16"/>
        </w:rPr>
        <w:t>part</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United</w:t>
      </w:r>
      <w:r w:rsidRPr="006B7D49">
        <w:rPr>
          <w:sz w:val="16"/>
        </w:rPr>
        <w:t xml:space="preserve"> </w:t>
      </w:r>
      <w:r w:rsidRPr="000961E4">
        <w:rPr>
          <w:sz w:val="16"/>
        </w:rPr>
        <w:t>States’</w:t>
      </w:r>
      <w:r w:rsidRPr="006B7D49">
        <w:rPr>
          <w:sz w:val="16"/>
        </w:rPr>
        <w:t xml:space="preserve"> </w:t>
      </w:r>
      <w:r w:rsidRPr="000961E4">
        <w:rPr>
          <w:sz w:val="16"/>
        </w:rPr>
        <w:t>‘Asia</w:t>
      </w:r>
      <w:r w:rsidRPr="006B7D49">
        <w:rPr>
          <w:sz w:val="16"/>
        </w:rPr>
        <w:t xml:space="preserve"> </w:t>
      </w:r>
      <w:r w:rsidRPr="000961E4">
        <w:rPr>
          <w:sz w:val="16"/>
        </w:rPr>
        <w:t>Pivot’</w:t>
      </w:r>
      <w:r w:rsidRPr="006B7D49">
        <w:rPr>
          <w:sz w:val="16"/>
        </w:rPr>
        <w:t xml:space="preserve"> </w:t>
      </w:r>
      <w:r w:rsidRPr="000961E4">
        <w:rPr>
          <w:sz w:val="16"/>
        </w:rPr>
        <w:t>strategy,</w:t>
      </w:r>
      <w:r w:rsidRPr="006B7D49">
        <w:rPr>
          <w:sz w:val="16"/>
        </w:rPr>
        <w:t xml:space="preserve"> </w:t>
      </w:r>
      <w:r w:rsidRPr="000961E4">
        <w:rPr>
          <w:sz w:val="16"/>
        </w:rPr>
        <w:t>is</w:t>
      </w:r>
      <w:r w:rsidRPr="006B7D49">
        <w:rPr>
          <w:sz w:val="16"/>
        </w:rPr>
        <w:t xml:space="preserve"> </w:t>
      </w:r>
      <w:r w:rsidRPr="000961E4">
        <w:rPr>
          <w:sz w:val="16"/>
        </w:rPr>
        <w:t>growing</w:t>
      </w:r>
      <w:r w:rsidRPr="006B7D49">
        <w:rPr>
          <w:sz w:val="16"/>
        </w:rPr>
        <w:t xml:space="preserve"> </w:t>
      </w:r>
      <w:r w:rsidRPr="000961E4">
        <w:rPr>
          <w:sz w:val="16"/>
        </w:rPr>
        <w:t>rapidly</w:t>
      </w:r>
      <w:r w:rsidRPr="006B7D49">
        <w:rPr>
          <w:sz w:val="16"/>
        </w:rPr>
        <w:t xml:space="preserve"> </w:t>
      </w:r>
      <w:r w:rsidRPr="000961E4">
        <w:rPr>
          <w:sz w:val="16"/>
        </w:rPr>
        <w:t>with</w:t>
      </w:r>
      <w:r w:rsidRPr="006B7D49">
        <w:rPr>
          <w:sz w:val="16"/>
        </w:rPr>
        <w:t xml:space="preserve"> </w:t>
      </w:r>
      <w:r w:rsidRPr="000961E4">
        <w:rPr>
          <w:sz w:val="16"/>
        </w:rPr>
        <w:t>an</w:t>
      </w:r>
      <w:r w:rsidRPr="006B7D49">
        <w:rPr>
          <w:sz w:val="16"/>
        </w:rPr>
        <w:t xml:space="preserve"> </w:t>
      </w:r>
      <w:r w:rsidRPr="000961E4">
        <w:rPr>
          <w:sz w:val="16"/>
        </w:rPr>
        <w:t>increasingly</w:t>
      </w:r>
      <w:r w:rsidRPr="006B7D49">
        <w:rPr>
          <w:sz w:val="16"/>
        </w:rPr>
        <w:t xml:space="preserve"> </w:t>
      </w:r>
      <w:r w:rsidRPr="000961E4">
        <w:rPr>
          <w:sz w:val="16"/>
        </w:rPr>
        <w:t>outward</w:t>
      </w:r>
      <w:r w:rsidRPr="006B7D49">
        <w:rPr>
          <w:sz w:val="16"/>
        </w:rPr>
        <w:t xml:space="preserve"> </w:t>
      </w:r>
      <w:r w:rsidRPr="000961E4">
        <w:rPr>
          <w:sz w:val="16"/>
        </w:rPr>
        <w:t>foreign</w:t>
      </w:r>
      <w:r w:rsidRPr="006B7D49">
        <w:rPr>
          <w:sz w:val="16"/>
        </w:rPr>
        <w:t xml:space="preserve"> </w:t>
      </w:r>
      <w:r w:rsidRPr="000961E4">
        <w:rPr>
          <w:sz w:val="16"/>
        </w:rPr>
        <w:t>and</w:t>
      </w:r>
      <w:r w:rsidRPr="006B7D49">
        <w:rPr>
          <w:sz w:val="16"/>
        </w:rPr>
        <w:t xml:space="preserve"> </w:t>
      </w:r>
      <w:r w:rsidRPr="000961E4">
        <w:rPr>
          <w:sz w:val="16"/>
        </w:rPr>
        <w:t>trade</w:t>
      </w:r>
      <w:r w:rsidRPr="006B7D49">
        <w:rPr>
          <w:sz w:val="16"/>
        </w:rPr>
        <w:t xml:space="preserve"> </w:t>
      </w:r>
      <w:r w:rsidRPr="000961E4">
        <w:rPr>
          <w:sz w:val="16"/>
        </w:rPr>
        <w:t>policy,</w:t>
      </w:r>
      <w:r w:rsidRPr="006B7D49">
        <w:rPr>
          <w:sz w:val="16"/>
        </w:rPr>
        <w:t xml:space="preserve"> </w:t>
      </w:r>
      <w:r w:rsidRPr="000961E4">
        <w:rPr>
          <w:sz w:val="16"/>
        </w:rPr>
        <w:t>has</w:t>
      </w:r>
      <w:r w:rsidRPr="006B7D49">
        <w:rPr>
          <w:sz w:val="16"/>
        </w:rPr>
        <w:t xml:space="preserve"> </w:t>
      </w:r>
      <w:r w:rsidRPr="000961E4">
        <w:rPr>
          <w:sz w:val="16"/>
        </w:rPr>
        <w:t>embarked</w:t>
      </w:r>
      <w:r w:rsidRPr="006B7D49">
        <w:rPr>
          <w:sz w:val="16"/>
        </w:rPr>
        <w:t xml:space="preserve"> </w:t>
      </w:r>
      <w:r w:rsidRPr="000961E4">
        <w:rPr>
          <w:sz w:val="16"/>
        </w:rPr>
        <w:t>on</w:t>
      </w:r>
      <w:r w:rsidRPr="006B7D49">
        <w:rPr>
          <w:sz w:val="16"/>
        </w:rPr>
        <w:t xml:space="preserve"> </w:t>
      </w:r>
      <w:r w:rsidRPr="000961E4">
        <w:rPr>
          <w:sz w:val="16"/>
        </w:rPr>
        <w:t>an</w:t>
      </w:r>
      <w:r w:rsidRPr="006B7D49">
        <w:rPr>
          <w:sz w:val="16"/>
        </w:rPr>
        <w:t xml:space="preserve"> </w:t>
      </w:r>
      <w:r w:rsidRPr="000961E4">
        <w:rPr>
          <w:sz w:val="16"/>
        </w:rPr>
        <w:t>aggressive</w:t>
      </w:r>
      <w:r w:rsidRPr="006B7D49">
        <w:rPr>
          <w:sz w:val="16"/>
        </w:rPr>
        <w:t xml:space="preserve"> </w:t>
      </w:r>
      <w:r w:rsidRPr="000961E4">
        <w:rPr>
          <w:sz w:val="16"/>
        </w:rPr>
        <w:t>security</w:t>
      </w:r>
      <w:r w:rsidRPr="006B7D49">
        <w:rPr>
          <w:sz w:val="16"/>
        </w:rPr>
        <w:t xml:space="preserve"> </w:t>
      </w:r>
      <w:r w:rsidRPr="000961E4">
        <w:rPr>
          <w:sz w:val="16"/>
        </w:rPr>
        <w:t>and</w:t>
      </w:r>
      <w:r w:rsidRPr="006B7D49">
        <w:rPr>
          <w:sz w:val="16"/>
        </w:rPr>
        <w:t xml:space="preserve"> </w:t>
      </w:r>
      <w:r w:rsidRPr="000961E4">
        <w:rPr>
          <w:sz w:val="16"/>
        </w:rPr>
        <w:t>defence</w:t>
      </w:r>
      <w:r w:rsidRPr="006B7D49">
        <w:rPr>
          <w:sz w:val="16"/>
        </w:rPr>
        <w:t xml:space="preserve"> </w:t>
      </w:r>
      <w:r w:rsidRPr="000961E4">
        <w:rPr>
          <w:sz w:val="16"/>
        </w:rPr>
        <w:t>programme,</w:t>
      </w:r>
      <w:r w:rsidRPr="006B7D49">
        <w:rPr>
          <w:sz w:val="16"/>
        </w:rPr>
        <w:t xml:space="preserve"> </w:t>
      </w:r>
      <w:r w:rsidRPr="000961E4">
        <w:rPr>
          <w:sz w:val="16"/>
        </w:rPr>
        <w:t>has</w:t>
      </w:r>
      <w:r w:rsidRPr="006B7D49">
        <w:rPr>
          <w:sz w:val="16"/>
        </w:rPr>
        <w:t xml:space="preserve"> </w:t>
      </w:r>
      <w:r w:rsidRPr="000961E4">
        <w:rPr>
          <w:sz w:val="16"/>
        </w:rPr>
        <w:t>established</w:t>
      </w:r>
      <w:r w:rsidRPr="006B7D49">
        <w:rPr>
          <w:sz w:val="16"/>
        </w:rPr>
        <w:t xml:space="preserve"> </w:t>
      </w:r>
      <w:r w:rsidRPr="000961E4">
        <w:rPr>
          <w:sz w:val="16"/>
        </w:rPr>
        <w:t>strong</w:t>
      </w:r>
      <w:r w:rsidRPr="006B7D49">
        <w:rPr>
          <w:sz w:val="16"/>
        </w:rPr>
        <w:t xml:space="preserve"> </w:t>
      </w:r>
      <w:r w:rsidRPr="000961E4">
        <w:rPr>
          <w:sz w:val="16"/>
        </w:rPr>
        <w:t>relationships</w:t>
      </w:r>
      <w:r w:rsidRPr="006B7D49">
        <w:rPr>
          <w:sz w:val="16"/>
        </w:rPr>
        <w:t xml:space="preserve"> </w:t>
      </w:r>
      <w:r w:rsidRPr="000961E4">
        <w:rPr>
          <w:sz w:val="16"/>
        </w:rPr>
        <w:t>with</w:t>
      </w:r>
      <w:r w:rsidRPr="006B7D49">
        <w:rPr>
          <w:sz w:val="16"/>
        </w:rPr>
        <w:t xml:space="preserve"> </w:t>
      </w:r>
      <w:r w:rsidRPr="000961E4">
        <w:rPr>
          <w:sz w:val="16"/>
        </w:rPr>
        <w:t>major</w:t>
      </w:r>
      <w:r w:rsidRPr="006B7D49">
        <w:rPr>
          <w:sz w:val="16"/>
        </w:rPr>
        <w:t xml:space="preserve"> </w:t>
      </w:r>
      <w:r w:rsidRPr="000961E4">
        <w:rPr>
          <w:sz w:val="16"/>
        </w:rPr>
        <w:t>Asian</w:t>
      </w:r>
      <w:r w:rsidRPr="006B7D49">
        <w:rPr>
          <w:sz w:val="16"/>
        </w:rPr>
        <w:t xml:space="preserve"> </w:t>
      </w:r>
      <w:r w:rsidRPr="000961E4">
        <w:rPr>
          <w:sz w:val="16"/>
        </w:rPr>
        <w:t>countries</w:t>
      </w:r>
      <w:r w:rsidRPr="006B7D49">
        <w:rPr>
          <w:sz w:val="16"/>
        </w:rPr>
        <w:t xml:space="preserve"> </w:t>
      </w:r>
      <w:r w:rsidRPr="000961E4">
        <w:rPr>
          <w:sz w:val="16"/>
        </w:rPr>
        <w:t>and</w:t>
      </w:r>
      <w:r w:rsidRPr="006B7D49">
        <w:rPr>
          <w:sz w:val="16"/>
        </w:rPr>
        <w:t xml:space="preserve"> </w:t>
      </w:r>
      <w:r w:rsidRPr="000961E4">
        <w:rPr>
          <w:sz w:val="16"/>
        </w:rPr>
        <w:t>is</w:t>
      </w:r>
      <w:r w:rsidRPr="006B7D49">
        <w:rPr>
          <w:sz w:val="16"/>
        </w:rPr>
        <w:t xml:space="preserve"> </w:t>
      </w:r>
      <w:r w:rsidRPr="000961E4">
        <w:rPr>
          <w:sz w:val="16"/>
        </w:rPr>
        <w:t>committed</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principles</w:t>
      </w:r>
      <w:r w:rsidRPr="006B7D49">
        <w:rPr>
          <w:sz w:val="16"/>
        </w:rPr>
        <w:t xml:space="preserve"> </w:t>
      </w:r>
      <w:r w:rsidRPr="000961E4">
        <w:rPr>
          <w:sz w:val="16"/>
        </w:rPr>
        <w:t>of</w:t>
      </w:r>
      <w:r w:rsidRPr="006B7D49">
        <w:rPr>
          <w:sz w:val="16"/>
        </w:rPr>
        <w:t xml:space="preserve"> </w:t>
      </w:r>
      <w:r w:rsidRPr="000961E4">
        <w:rPr>
          <w:sz w:val="16"/>
        </w:rPr>
        <w:t>democracy.</w:t>
      </w:r>
      <w:r w:rsidRPr="006B7D49">
        <w:rPr>
          <w:sz w:val="16"/>
        </w:rPr>
        <w:t xml:space="preserve"> </w:t>
      </w:r>
      <w:r w:rsidRPr="000961E4">
        <w:rPr>
          <w:rStyle w:val="StyleUnderline"/>
        </w:rPr>
        <w:t>In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absence</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renewed</w:t>
      </w:r>
      <w:r w:rsidRPr="006B7D49">
        <w:rPr>
          <w:rStyle w:val="StyleUnderline"/>
        </w:rPr>
        <w:t xml:space="preserve"> </w:t>
      </w:r>
      <w:r w:rsidRPr="000961E4">
        <w:rPr>
          <w:rStyle w:val="StyleUnderline"/>
        </w:rPr>
        <w:t>American</w:t>
      </w:r>
      <w:r w:rsidRPr="006B7D49">
        <w:rPr>
          <w:rStyle w:val="StyleUnderline"/>
        </w:rPr>
        <w:t xml:space="preserve"> </w:t>
      </w:r>
      <w:r w:rsidRPr="000961E4">
        <w:rPr>
          <w:rStyle w:val="StyleUnderline"/>
        </w:rPr>
        <w:t>interest</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world</w:t>
      </w:r>
      <w:r w:rsidRPr="006B7D49">
        <w:rPr>
          <w:rStyle w:val="StyleUnderline"/>
        </w:rPr>
        <w:t xml:space="preserve"> </w:t>
      </w:r>
      <w:r w:rsidRPr="000961E4">
        <w:rPr>
          <w:rStyle w:val="StyleUnderline"/>
        </w:rPr>
        <w:t>leadership</w:t>
      </w:r>
      <w:r w:rsidRPr="000961E4">
        <w:rPr>
          <w:sz w:val="16"/>
        </w:rPr>
        <w:t>,</w:t>
      </w:r>
      <w:r w:rsidRPr="006B7D49">
        <w:rPr>
          <w:sz w:val="16"/>
        </w:rPr>
        <w:t xml:space="preserve"> </w:t>
      </w:r>
      <w:r w:rsidRPr="000961E4">
        <w:rPr>
          <w:sz w:val="16"/>
        </w:rPr>
        <w:t>which</w:t>
      </w:r>
      <w:r w:rsidRPr="006B7D49">
        <w:rPr>
          <w:sz w:val="16"/>
        </w:rPr>
        <w:t xml:space="preserve"> </w:t>
      </w:r>
      <w:r w:rsidRPr="000961E4">
        <w:rPr>
          <w:sz w:val="16"/>
        </w:rPr>
        <w:t>one</w:t>
      </w:r>
      <w:r w:rsidRPr="006B7D49">
        <w:rPr>
          <w:sz w:val="16"/>
        </w:rPr>
        <w:t xml:space="preserve"> </w:t>
      </w:r>
      <w:r w:rsidRPr="000961E4">
        <w:rPr>
          <w:sz w:val="16"/>
        </w:rPr>
        <w:t>should</w:t>
      </w:r>
      <w:r w:rsidRPr="006B7D49">
        <w:rPr>
          <w:sz w:val="16"/>
        </w:rPr>
        <w:t xml:space="preserve"> </w:t>
      </w:r>
      <w:r w:rsidRPr="000961E4">
        <w:rPr>
          <w:sz w:val="16"/>
        </w:rPr>
        <w:t>certainly</w:t>
      </w:r>
      <w:r w:rsidRPr="006B7D49">
        <w:rPr>
          <w:sz w:val="16"/>
        </w:rPr>
        <w:t xml:space="preserve"> </w:t>
      </w:r>
      <w:r w:rsidRPr="000961E4">
        <w:rPr>
          <w:sz w:val="16"/>
        </w:rPr>
        <w:t>not</w:t>
      </w:r>
      <w:r w:rsidRPr="006B7D49">
        <w:rPr>
          <w:sz w:val="16"/>
        </w:rPr>
        <w:t xml:space="preserve"> </w:t>
      </w:r>
      <w:r w:rsidRPr="000961E4">
        <w:rPr>
          <w:sz w:val="16"/>
        </w:rPr>
        <w:t>rule</w:t>
      </w:r>
      <w:r w:rsidRPr="006B7D49">
        <w:rPr>
          <w:sz w:val="16"/>
        </w:rPr>
        <w:t xml:space="preserve"> </w:t>
      </w:r>
      <w:r w:rsidRPr="000961E4">
        <w:rPr>
          <w:sz w:val="16"/>
        </w:rPr>
        <w:t>out,</w:t>
      </w:r>
      <w:r w:rsidRPr="006B7D49">
        <w:rPr>
          <w:sz w:val="16"/>
        </w:rPr>
        <w:t xml:space="preserve"> </w:t>
      </w:r>
      <w:r w:rsidRPr="00AC46EA">
        <w:rPr>
          <w:rStyle w:val="Emphasis"/>
          <w:highlight w:val="green"/>
        </w:rPr>
        <w:t>India alone</w:t>
      </w:r>
      <w:r w:rsidRPr="00AC46EA">
        <w:rPr>
          <w:rStyle w:val="StyleUnderline"/>
          <w:highlight w:val="green"/>
        </w:rPr>
        <w:t xml:space="preserve"> has</w:t>
      </w:r>
      <w:r w:rsidRPr="006B7D49">
        <w:rPr>
          <w:rStyle w:val="StyleUnderline"/>
        </w:rPr>
        <w:t xml:space="preserve"> </w:t>
      </w:r>
      <w:r w:rsidRPr="000961E4">
        <w:rPr>
          <w:rStyle w:val="StyleUnderline"/>
        </w:rPr>
        <w:t>the</w:t>
      </w:r>
      <w:r w:rsidRPr="006B7D49">
        <w:rPr>
          <w:rStyle w:val="StyleUnderline"/>
        </w:rPr>
        <w:t xml:space="preserve"> </w:t>
      </w:r>
      <w:r w:rsidRPr="00AC46EA">
        <w:rPr>
          <w:rStyle w:val="StyleUnderline"/>
          <w:highlight w:val="green"/>
        </w:rPr>
        <w:t>scope and scale to offer</w:t>
      </w:r>
      <w:r w:rsidRPr="006B7D49">
        <w:rPr>
          <w:rStyle w:val="StyleUnderline"/>
        </w:rPr>
        <w:t xml:space="preserve"> </w:t>
      </w:r>
      <w:r w:rsidRPr="000961E4">
        <w:rPr>
          <w:rStyle w:val="StyleUnderline"/>
        </w:rPr>
        <w:t>credible</w:t>
      </w:r>
      <w:r w:rsidRPr="006B7D49">
        <w:rPr>
          <w:rStyle w:val="StyleUnderline"/>
        </w:rPr>
        <w:t xml:space="preserve"> </w:t>
      </w:r>
      <w:r w:rsidRPr="00AC46EA">
        <w:rPr>
          <w:rStyle w:val="StyleUnderline"/>
          <w:highlight w:val="green"/>
        </w:rPr>
        <w:t>alternatives to China’s leadership</w:t>
      </w:r>
      <w:r w:rsidRPr="006B7D49">
        <w:rPr>
          <w:rStyle w:val="StyleUnderline"/>
        </w:rPr>
        <w:t xml:space="preserve"> </w:t>
      </w:r>
      <w:r w:rsidRPr="000961E4">
        <w:rPr>
          <w:rStyle w:val="StyleUnderline"/>
        </w:rPr>
        <w:t>bids</w:t>
      </w:r>
      <w:r w:rsidRPr="006B7D49">
        <w:rPr>
          <w:rStyle w:val="StyleUnderline"/>
        </w:rPr>
        <w:t xml:space="preserve"> </w:t>
      </w:r>
      <w:r w:rsidRPr="000961E4">
        <w:rPr>
          <w:rStyle w:val="StyleUnderline"/>
        </w:rPr>
        <w:t>across</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number</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fronts</w:t>
      </w:r>
      <w:r w:rsidRPr="000961E4">
        <w:rPr>
          <w:sz w:val="16"/>
        </w:rPr>
        <w:t>.</w:t>
      </w:r>
      <w:r w:rsidRPr="006B7D49">
        <w:rPr>
          <w:sz w:val="16"/>
        </w:rPr>
        <w:t xml:space="preserve"> </w:t>
      </w:r>
      <w:r w:rsidRPr="000961E4">
        <w:rPr>
          <w:sz w:val="16"/>
        </w:rPr>
        <w:t>Moreover,</w:t>
      </w:r>
      <w:r w:rsidRPr="006B7D49">
        <w:rPr>
          <w:sz w:val="16"/>
        </w:rPr>
        <w:t xml:space="preserve"> </w:t>
      </w:r>
      <w:r w:rsidRPr="000961E4">
        <w:rPr>
          <w:sz w:val="16"/>
        </w:rPr>
        <w:t>given</w:t>
      </w:r>
      <w:r w:rsidRPr="006B7D49">
        <w:rPr>
          <w:sz w:val="16"/>
        </w:rPr>
        <w:t xml:space="preserve"> </w:t>
      </w:r>
      <w:r w:rsidRPr="000961E4">
        <w:rPr>
          <w:sz w:val="16"/>
        </w:rPr>
        <w:t>the</w:t>
      </w:r>
      <w:r w:rsidRPr="006B7D49">
        <w:rPr>
          <w:sz w:val="16"/>
        </w:rPr>
        <w:t xml:space="preserve"> </w:t>
      </w:r>
      <w:r w:rsidRPr="000961E4">
        <w:rPr>
          <w:sz w:val="16"/>
        </w:rPr>
        <w:t>imbalance</w:t>
      </w:r>
      <w:r w:rsidRPr="006B7D49">
        <w:rPr>
          <w:sz w:val="16"/>
        </w:rPr>
        <w:t xml:space="preserve"> </w:t>
      </w:r>
      <w:r w:rsidRPr="000961E4">
        <w:rPr>
          <w:sz w:val="16"/>
        </w:rPr>
        <w:t>in</w:t>
      </w:r>
      <w:r w:rsidRPr="006B7D49">
        <w:rPr>
          <w:sz w:val="16"/>
        </w:rPr>
        <w:t xml:space="preserve"> </w:t>
      </w:r>
      <w:r w:rsidRPr="000961E4">
        <w:rPr>
          <w:sz w:val="16"/>
        </w:rPr>
        <w:t>power</w:t>
      </w:r>
      <w:r w:rsidRPr="006B7D49">
        <w:rPr>
          <w:sz w:val="16"/>
        </w:rPr>
        <w:t xml:space="preserve"> </w:t>
      </w:r>
      <w:r w:rsidRPr="000961E4">
        <w:rPr>
          <w:sz w:val="16"/>
        </w:rPr>
        <w:t>that</w:t>
      </w:r>
      <w:r w:rsidRPr="006B7D49">
        <w:rPr>
          <w:sz w:val="16"/>
        </w:rPr>
        <w:t xml:space="preserve"> </w:t>
      </w:r>
      <w:r w:rsidRPr="000961E4">
        <w:rPr>
          <w:sz w:val="16"/>
        </w:rPr>
        <w:t>a</w:t>
      </w:r>
      <w:r w:rsidRPr="006B7D49">
        <w:rPr>
          <w:sz w:val="16"/>
        </w:rPr>
        <w:t xml:space="preserve"> </w:t>
      </w:r>
      <w:r w:rsidRPr="000961E4">
        <w:rPr>
          <w:sz w:val="16"/>
        </w:rPr>
        <w:t>US</w:t>
      </w:r>
      <w:r w:rsidRPr="006B7D49">
        <w:rPr>
          <w:sz w:val="16"/>
        </w:rPr>
        <w:t xml:space="preserve"> </w:t>
      </w:r>
      <w:r w:rsidRPr="000961E4">
        <w:rPr>
          <w:sz w:val="16"/>
        </w:rPr>
        <w:t>withdrawal</w:t>
      </w:r>
      <w:r w:rsidRPr="006B7D49">
        <w:rPr>
          <w:sz w:val="16"/>
        </w:rPr>
        <w:t xml:space="preserve"> </w:t>
      </w:r>
      <w:r w:rsidRPr="000961E4">
        <w:rPr>
          <w:sz w:val="16"/>
        </w:rPr>
        <w:t>would</w:t>
      </w:r>
      <w:r w:rsidRPr="006B7D49">
        <w:rPr>
          <w:sz w:val="16"/>
        </w:rPr>
        <w:t xml:space="preserve"> </w:t>
      </w:r>
      <w:r w:rsidRPr="000961E4">
        <w:rPr>
          <w:sz w:val="16"/>
        </w:rPr>
        <w:t>leave</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Asia-Pacific</w:t>
      </w:r>
      <w:r w:rsidRPr="006B7D49">
        <w:rPr>
          <w:sz w:val="16"/>
        </w:rPr>
        <w:t xml:space="preserve"> </w:t>
      </w:r>
      <w:r w:rsidRPr="000961E4">
        <w:rPr>
          <w:sz w:val="16"/>
        </w:rPr>
        <w:t>region,</w:t>
      </w:r>
      <w:r w:rsidRPr="006B7D49">
        <w:rPr>
          <w:sz w:val="16"/>
        </w:rPr>
        <w:t xml:space="preserve"> </w:t>
      </w:r>
      <w:r w:rsidRPr="000961E4">
        <w:rPr>
          <w:sz w:val="16"/>
        </w:rPr>
        <w:t>India</w:t>
      </w:r>
      <w:r w:rsidRPr="006B7D49">
        <w:rPr>
          <w:sz w:val="16"/>
        </w:rPr>
        <w:t xml:space="preserve"> </w:t>
      </w:r>
      <w:r w:rsidRPr="000961E4">
        <w:rPr>
          <w:sz w:val="16"/>
        </w:rPr>
        <w:t>will</w:t>
      </w:r>
      <w:r w:rsidRPr="006B7D49">
        <w:rPr>
          <w:sz w:val="16"/>
        </w:rPr>
        <w:t xml:space="preserve"> </w:t>
      </w:r>
      <w:r w:rsidRPr="000961E4">
        <w:rPr>
          <w:sz w:val="16"/>
        </w:rPr>
        <w:t>have</w:t>
      </w:r>
      <w:r w:rsidRPr="006B7D49">
        <w:rPr>
          <w:sz w:val="16"/>
        </w:rPr>
        <w:t xml:space="preserve"> </w:t>
      </w:r>
      <w:r w:rsidRPr="000961E4">
        <w:rPr>
          <w:sz w:val="16"/>
        </w:rPr>
        <w:t>little</w:t>
      </w:r>
      <w:r w:rsidRPr="006B7D49">
        <w:rPr>
          <w:sz w:val="16"/>
        </w:rPr>
        <w:t xml:space="preserve"> </w:t>
      </w:r>
      <w:r w:rsidRPr="000961E4">
        <w:rPr>
          <w:sz w:val="16"/>
        </w:rPr>
        <w:t>choice</w:t>
      </w:r>
      <w:r w:rsidRPr="006B7D49">
        <w:rPr>
          <w:sz w:val="16"/>
        </w:rPr>
        <w:t xml:space="preserve"> </w:t>
      </w:r>
      <w:r w:rsidRPr="000961E4">
        <w:rPr>
          <w:sz w:val="16"/>
        </w:rPr>
        <w:t>but</w:t>
      </w:r>
      <w:r w:rsidRPr="006B7D49">
        <w:rPr>
          <w:sz w:val="16"/>
        </w:rPr>
        <w:t xml:space="preserve"> </w:t>
      </w:r>
      <w:r w:rsidRPr="000961E4">
        <w:rPr>
          <w:sz w:val="16"/>
        </w:rPr>
        <w:t>to</w:t>
      </w:r>
      <w:r w:rsidRPr="006B7D49">
        <w:rPr>
          <w:sz w:val="16"/>
        </w:rPr>
        <w:t xml:space="preserve"> </w:t>
      </w:r>
      <w:r w:rsidRPr="000961E4">
        <w:rPr>
          <w:sz w:val="16"/>
        </w:rPr>
        <w:t>play</w:t>
      </w:r>
      <w:r w:rsidRPr="006B7D49">
        <w:rPr>
          <w:sz w:val="16"/>
        </w:rPr>
        <w:t xml:space="preserve"> </w:t>
      </w:r>
      <w:r w:rsidRPr="000961E4">
        <w:rPr>
          <w:sz w:val="16"/>
        </w:rPr>
        <w:t>a</w:t>
      </w:r>
      <w:r w:rsidRPr="006B7D49">
        <w:rPr>
          <w:sz w:val="16"/>
        </w:rPr>
        <w:t xml:space="preserve"> </w:t>
      </w:r>
      <w:r w:rsidRPr="000961E4">
        <w:rPr>
          <w:sz w:val="16"/>
        </w:rPr>
        <w:t>more</w:t>
      </w:r>
      <w:r w:rsidRPr="006B7D49">
        <w:rPr>
          <w:sz w:val="16"/>
        </w:rPr>
        <w:t xml:space="preserve"> </w:t>
      </w:r>
      <w:r w:rsidRPr="000961E4">
        <w:rPr>
          <w:sz w:val="16"/>
        </w:rPr>
        <w:t>active</w:t>
      </w:r>
      <w:r w:rsidRPr="006B7D49">
        <w:rPr>
          <w:sz w:val="16"/>
        </w:rPr>
        <w:t xml:space="preserve"> </w:t>
      </w:r>
      <w:r w:rsidRPr="000961E4">
        <w:rPr>
          <w:sz w:val="16"/>
        </w:rPr>
        <w:t>role</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region</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if</w:t>
      </w:r>
      <w:r w:rsidRPr="006B7D49">
        <w:rPr>
          <w:sz w:val="16"/>
        </w:rPr>
        <w:t xml:space="preserve"> </w:t>
      </w:r>
      <w:r w:rsidRPr="000961E4">
        <w:rPr>
          <w:sz w:val="16"/>
        </w:rPr>
        <w:t>it</w:t>
      </w:r>
      <w:r w:rsidRPr="006B7D49">
        <w:rPr>
          <w:sz w:val="16"/>
        </w:rPr>
        <w:t xml:space="preserve"> </w:t>
      </w:r>
      <w:r w:rsidRPr="000961E4">
        <w:rPr>
          <w:sz w:val="16"/>
        </w:rPr>
        <w:t>is</w:t>
      </w:r>
      <w:r w:rsidRPr="006B7D49">
        <w:rPr>
          <w:sz w:val="16"/>
        </w:rPr>
        <w:t xml:space="preserve"> </w:t>
      </w:r>
      <w:r w:rsidRPr="000961E4">
        <w:rPr>
          <w:sz w:val="16"/>
        </w:rPr>
        <w:t>to</w:t>
      </w:r>
      <w:r w:rsidRPr="006B7D49">
        <w:rPr>
          <w:sz w:val="16"/>
        </w:rPr>
        <w:t xml:space="preserve"> </w:t>
      </w:r>
      <w:r w:rsidRPr="000961E4">
        <w:rPr>
          <w:sz w:val="16"/>
        </w:rPr>
        <w:t>achieve</w:t>
      </w:r>
      <w:r w:rsidRPr="006B7D49">
        <w:rPr>
          <w:sz w:val="16"/>
        </w:rPr>
        <w:t xml:space="preserve"> </w:t>
      </w:r>
      <w:r w:rsidRPr="000961E4">
        <w:rPr>
          <w:sz w:val="16"/>
        </w:rPr>
        <w:t>its</w:t>
      </w:r>
      <w:r w:rsidRPr="006B7D49">
        <w:rPr>
          <w:sz w:val="16"/>
        </w:rPr>
        <w:t xml:space="preserve"> </w:t>
      </w:r>
      <w:r w:rsidRPr="000961E4">
        <w:rPr>
          <w:sz w:val="16"/>
        </w:rPr>
        <w:t>ambitions.</w:t>
      </w:r>
      <w:r w:rsidRPr="006B7D49">
        <w:rPr>
          <w:sz w:val="16"/>
        </w:rPr>
        <w:t xml:space="preserve"> </w:t>
      </w:r>
      <w:r w:rsidRPr="000961E4">
        <w:rPr>
          <w:sz w:val="16"/>
        </w:rPr>
        <w:t>However,</w:t>
      </w:r>
      <w:r w:rsidRPr="006B7D49">
        <w:rPr>
          <w:sz w:val="16"/>
        </w:rPr>
        <w:t xml:space="preserve"> </w:t>
      </w:r>
      <w:r w:rsidRPr="000961E4">
        <w:rPr>
          <w:sz w:val="16"/>
        </w:rPr>
        <w:t>while</w:t>
      </w:r>
      <w:r w:rsidRPr="006B7D49">
        <w:rPr>
          <w:sz w:val="16"/>
        </w:rPr>
        <w:t xml:space="preserve"> </w:t>
      </w:r>
      <w:r w:rsidRPr="000961E4">
        <w:rPr>
          <w:sz w:val="16"/>
        </w:rPr>
        <w:t>India’s</w:t>
      </w:r>
      <w:r w:rsidRPr="006B7D49">
        <w:rPr>
          <w:sz w:val="16"/>
        </w:rPr>
        <w:t xml:space="preserve"> </w:t>
      </w:r>
      <w:r w:rsidRPr="000961E4">
        <w:rPr>
          <w:sz w:val="16"/>
        </w:rPr>
        <w:t>potential</w:t>
      </w:r>
      <w:r w:rsidRPr="006B7D49">
        <w:rPr>
          <w:sz w:val="16"/>
        </w:rPr>
        <w:t xml:space="preserve"> </w:t>
      </w:r>
      <w:r w:rsidRPr="000961E4">
        <w:rPr>
          <w:sz w:val="16"/>
        </w:rPr>
        <w:t>to</w:t>
      </w:r>
      <w:r w:rsidRPr="006B7D49">
        <w:rPr>
          <w:sz w:val="16"/>
        </w:rPr>
        <w:t xml:space="preserve"> </w:t>
      </w:r>
      <w:r w:rsidRPr="000961E4">
        <w:rPr>
          <w:sz w:val="16"/>
        </w:rPr>
        <w:t>become</w:t>
      </w:r>
      <w:r w:rsidRPr="006B7D49">
        <w:rPr>
          <w:sz w:val="16"/>
        </w:rPr>
        <w:t xml:space="preserve"> </w:t>
      </w:r>
      <w:r w:rsidRPr="000961E4">
        <w:rPr>
          <w:sz w:val="16"/>
        </w:rPr>
        <w:t>a</w:t>
      </w:r>
      <w:r w:rsidRPr="006B7D49">
        <w:rPr>
          <w:sz w:val="16"/>
        </w:rPr>
        <w:t xml:space="preserve"> </w:t>
      </w:r>
      <w:r w:rsidRPr="000961E4">
        <w:rPr>
          <w:sz w:val="16"/>
        </w:rPr>
        <w:t>more</w:t>
      </w:r>
      <w:r w:rsidRPr="006B7D49">
        <w:rPr>
          <w:sz w:val="16"/>
        </w:rPr>
        <w:t xml:space="preserve"> </w:t>
      </w:r>
      <w:r w:rsidRPr="000961E4">
        <w:rPr>
          <w:sz w:val="16"/>
        </w:rPr>
        <w:t>important</w:t>
      </w:r>
      <w:r w:rsidRPr="006B7D49">
        <w:rPr>
          <w:sz w:val="16"/>
        </w:rPr>
        <w:t xml:space="preserve"> </w:t>
      </w:r>
      <w:r w:rsidRPr="000961E4">
        <w:rPr>
          <w:sz w:val="16"/>
        </w:rPr>
        <w:t>voice</w:t>
      </w:r>
      <w:r w:rsidRPr="006B7D49">
        <w:rPr>
          <w:sz w:val="16"/>
        </w:rPr>
        <w:t xml:space="preserve"> </w:t>
      </w:r>
      <w:r w:rsidRPr="000961E4">
        <w:rPr>
          <w:sz w:val="16"/>
        </w:rPr>
        <w:t>on</w:t>
      </w:r>
      <w:r w:rsidRPr="006B7D49">
        <w:rPr>
          <w:sz w:val="16"/>
        </w:rPr>
        <w:t xml:space="preserve"> </w:t>
      </w:r>
      <w:r w:rsidRPr="000961E4">
        <w:rPr>
          <w:sz w:val="16"/>
        </w:rPr>
        <w:t>the</w:t>
      </w:r>
      <w:r w:rsidRPr="006B7D49">
        <w:rPr>
          <w:sz w:val="16"/>
        </w:rPr>
        <w:t xml:space="preserve"> </w:t>
      </w:r>
      <w:r w:rsidRPr="000961E4">
        <w:rPr>
          <w:sz w:val="16"/>
        </w:rPr>
        <w:t>international</w:t>
      </w:r>
      <w:r w:rsidRPr="006B7D49">
        <w:rPr>
          <w:sz w:val="16"/>
        </w:rPr>
        <w:t xml:space="preserve"> </w:t>
      </w:r>
      <w:r w:rsidRPr="000961E4">
        <w:rPr>
          <w:sz w:val="16"/>
        </w:rPr>
        <w:t>stage</w:t>
      </w:r>
      <w:r w:rsidRPr="006B7D49">
        <w:rPr>
          <w:sz w:val="16"/>
        </w:rPr>
        <w:t xml:space="preserve"> </w:t>
      </w:r>
      <w:r w:rsidRPr="000961E4">
        <w:rPr>
          <w:sz w:val="16"/>
        </w:rPr>
        <w:t>is</w:t>
      </w:r>
      <w:r w:rsidRPr="006B7D49">
        <w:rPr>
          <w:sz w:val="16"/>
        </w:rPr>
        <w:t xml:space="preserve"> </w:t>
      </w:r>
      <w:r w:rsidRPr="000961E4">
        <w:rPr>
          <w:sz w:val="16"/>
        </w:rPr>
        <w:t>unlikely</w:t>
      </w:r>
      <w:r w:rsidRPr="006B7D49">
        <w:rPr>
          <w:sz w:val="16"/>
        </w:rPr>
        <w:t xml:space="preserve"> </w:t>
      </w:r>
      <w:r w:rsidRPr="000961E4">
        <w:rPr>
          <w:sz w:val="16"/>
        </w:rPr>
        <w:t>to</w:t>
      </w:r>
      <w:r w:rsidRPr="006B7D49">
        <w:rPr>
          <w:sz w:val="16"/>
        </w:rPr>
        <w:t xml:space="preserve"> </w:t>
      </w:r>
      <w:r w:rsidRPr="000961E4">
        <w:rPr>
          <w:sz w:val="16"/>
        </w:rPr>
        <w:t>be</w:t>
      </w:r>
      <w:r w:rsidRPr="006B7D49">
        <w:rPr>
          <w:sz w:val="16"/>
        </w:rPr>
        <w:t xml:space="preserve"> </w:t>
      </w:r>
      <w:r w:rsidRPr="000961E4">
        <w:rPr>
          <w:sz w:val="16"/>
        </w:rPr>
        <w:t>questioned,</w:t>
      </w:r>
      <w:r w:rsidRPr="006B7D49">
        <w:rPr>
          <w:sz w:val="16"/>
        </w:rPr>
        <w:t xml:space="preserve"> </w:t>
      </w:r>
      <w:r w:rsidRPr="000961E4">
        <w:rPr>
          <w:sz w:val="16"/>
        </w:rPr>
        <w:t>its</w:t>
      </w:r>
      <w:r w:rsidRPr="006B7D49">
        <w:rPr>
          <w:sz w:val="16"/>
        </w:rPr>
        <w:t xml:space="preserve"> </w:t>
      </w:r>
      <w:r w:rsidRPr="000961E4">
        <w:rPr>
          <w:sz w:val="16"/>
        </w:rPr>
        <w:t>actions</w:t>
      </w:r>
      <w:r w:rsidRPr="006B7D49">
        <w:rPr>
          <w:sz w:val="16"/>
        </w:rPr>
        <w:t xml:space="preserve"> </w:t>
      </w:r>
      <w:r w:rsidRPr="000961E4">
        <w:rPr>
          <w:sz w:val="16"/>
        </w:rPr>
        <w:t>to</w:t>
      </w:r>
      <w:r w:rsidRPr="006B7D49">
        <w:rPr>
          <w:sz w:val="16"/>
        </w:rPr>
        <w:t xml:space="preserve"> </w:t>
      </w:r>
      <w:r w:rsidRPr="000961E4">
        <w:rPr>
          <w:sz w:val="16"/>
        </w:rPr>
        <w:t>date</w:t>
      </w:r>
      <w:r w:rsidRPr="006B7D49">
        <w:rPr>
          <w:sz w:val="16"/>
        </w:rPr>
        <w:t xml:space="preserve"> </w:t>
      </w:r>
      <w:r w:rsidRPr="000961E4">
        <w:rPr>
          <w:sz w:val="16"/>
        </w:rPr>
        <w:t>are</w:t>
      </w:r>
      <w:r w:rsidRPr="006B7D49">
        <w:rPr>
          <w:sz w:val="16"/>
        </w:rPr>
        <w:t xml:space="preserve"> </w:t>
      </w:r>
      <w:r w:rsidRPr="000961E4">
        <w:rPr>
          <w:sz w:val="16"/>
        </w:rPr>
        <w:t>not</w:t>
      </w:r>
      <w:r w:rsidRPr="006B7D49">
        <w:rPr>
          <w:sz w:val="16"/>
        </w:rPr>
        <w:t xml:space="preserve"> </w:t>
      </w:r>
      <w:r w:rsidRPr="000961E4">
        <w:rPr>
          <w:sz w:val="16"/>
        </w:rPr>
        <w:t>yet</w:t>
      </w:r>
      <w:r w:rsidRPr="006B7D49">
        <w:rPr>
          <w:sz w:val="16"/>
        </w:rPr>
        <w:t xml:space="preserve"> </w:t>
      </w:r>
      <w:r w:rsidRPr="000961E4">
        <w:rPr>
          <w:sz w:val="16"/>
        </w:rPr>
        <w:t>in</w:t>
      </w:r>
      <w:r w:rsidRPr="006B7D49">
        <w:rPr>
          <w:sz w:val="16"/>
        </w:rPr>
        <w:t xml:space="preserve"> </w:t>
      </w:r>
      <w:r w:rsidRPr="000961E4">
        <w:rPr>
          <w:sz w:val="16"/>
        </w:rPr>
        <w:t>line</w:t>
      </w:r>
      <w:r w:rsidRPr="006B7D49">
        <w:rPr>
          <w:sz w:val="16"/>
        </w:rPr>
        <w:t xml:space="preserve"> </w:t>
      </w:r>
      <w:r w:rsidRPr="000961E4">
        <w:rPr>
          <w:sz w:val="16"/>
        </w:rPr>
        <w:t>with</w:t>
      </w:r>
      <w:r w:rsidRPr="006B7D49">
        <w:rPr>
          <w:sz w:val="16"/>
        </w:rPr>
        <w:t xml:space="preserve"> </w:t>
      </w:r>
      <w:r w:rsidRPr="000961E4">
        <w:rPr>
          <w:sz w:val="16"/>
        </w:rPr>
        <w:t>a</w:t>
      </w:r>
      <w:r w:rsidRPr="006B7D49">
        <w:rPr>
          <w:sz w:val="16"/>
        </w:rPr>
        <w:t xml:space="preserve"> </w:t>
      </w:r>
      <w:r w:rsidRPr="000961E4">
        <w:rPr>
          <w:sz w:val="16"/>
        </w:rPr>
        <w:t>country</w:t>
      </w:r>
      <w:r w:rsidRPr="006B7D49">
        <w:rPr>
          <w:sz w:val="16"/>
        </w:rPr>
        <w:t xml:space="preserve"> </w:t>
      </w:r>
      <w:r w:rsidRPr="000961E4">
        <w:rPr>
          <w:sz w:val="16"/>
        </w:rPr>
        <w:t>that</w:t>
      </w:r>
      <w:r w:rsidRPr="006B7D49">
        <w:rPr>
          <w:sz w:val="16"/>
        </w:rPr>
        <w:t xml:space="preserve"> </w:t>
      </w:r>
      <w:r w:rsidRPr="000961E4">
        <w:rPr>
          <w:sz w:val="16"/>
        </w:rPr>
        <w:t>has</w:t>
      </w:r>
      <w:r w:rsidRPr="006B7D49">
        <w:rPr>
          <w:sz w:val="16"/>
        </w:rPr>
        <w:t xml:space="preserve"> </w:t>
      </w:r>
      <w:r w:rsidRPr="000961E4">
        <w:rPr>
          <w:sz w:val="16"/>
        </w:rPr>
        <w:t>global</w:t>
      </w:r>
      <w:r w:rsidRPr="006B7D49">
        <w:rPr>
          <w:sz w:val="16"/>
        </w:rPr>
        <w:t xml:space="preserve"> </w:t>
      </w:r>
      <w:r w:rsidRPr="000961E4">
        <w:rPr>
          <w:sz w:val="16"/>
        </w:rPr>
        <w:t>leadership</w:t>
      </w:r>
      <w:r w:rsidRPr="006B7D49">
        <w:rPr>
          <w:sz w:val="16"/>
        </w:rPr>
        <w:t xml:space="preserve"> </w:t>
      </w:r>
      <w:r w:rsidRPr="000961E4">
        <w:rPr>
          <w:sz w:val="16"/>
        </w:rPr>
        <w:t>aspirations.</w:t>
      </w:r>
    </w:p>
    <w:p w14:paraId="37C3266F" w14:textId="77777777" w:rsidR="00E240C3" w:rsidRPr="006B7D49" w:rsidRDefault="00E240C3" w:rsidP="00E240C3"/>
    <w:p w14:paraId="54A637CE" w14:textId="77777777" w:rsidR="00E240C3" w:rsidRPr="0064679E" w:rsidRDefault="00E240C3" w:rsidP="00E240C3"/>
    <w:p w14:paraId="07B7BE9E" w14:textId="77777777" w:rsidR="00E240C3" w:rsidRPr="006B7D49" w:rsidRDefault="00E240C3" w:rsidP="00E240C3">
      <w:pPr>
        <w:pStyle w:val="Heading4"/>
      </w:pPr>
      <w:r w:rsidRPr="006B7D49">
        <w:t>Extinction</w:t>
      </w:r>
      <w:r>
        <w:t>.</w:t>
      </w:r>
    </w:p>
    <w:p w14:paraId="2F1872A4" w14:textId="77777777" w:rsidR="00E240C3" w:rsidRPr="006B7D49" w:rsidRDefault="00E240C3" w:rsidP="00E240C3">
      <w:r w:rsidRPr="006B7D49">
        <w:t xml:space="preserve">Shivshankar </w:t>
      </w:r>
      <w:r w:rsidRPr="006B7D49">
        <w:rPr>
          <w:rStyle w:val="Style13ptBold"/>
        </w:rPr>
        <w:t>Menon 18</w:t>
      </w:r>
      <w:r w:rsidRPr="006B7D49">
        <w:t>, distinguished fellow at Brookings India, 12/26/18, “</w:t>
      </w:r>
      <w:r w:rsidRPr="00AC46EA">
        <w:rPr>
          <w:rStyle w:val="StyleUnderline"/>
          <w:highlight w:val="green"/>
        </w:rPr>
        <w:t xml:space="preserve">China-US contention has </w:t>
      </w:r>
      <w:r w:rsidRPr="00AC46EA">
        <w:rPr>
          <w:rStyle w:val="Emphasis"/>
          <w:highlight w:val="green"/>
        </w:rPr>
        <w:t>opened</w:t>
      </w:r>
      <w:r w:rsidRPr="006B7D49">
        <w:rPr>
          <w:rStyle w:val="Emphasis"/>
        </w:rPr>
        <w:t xml:space="preserve"> up </w:t>
      </w:r>
      <w:r w:rsidRPr="00AC46EA">
        <w:rPr>
          <w:rStyle w:val="Emphasis"/>
          <w:highlight w:val="green"/>
        </w:rPr>
        <w:t>space for</w:t>
      </w:r>
      <w:r w:rsidRPr="006B7D49">
        <w:rPr>
          <w:rStyle w:val="Emphasis"/>
        </w:rPr>
        <w:t xml:space="preserve"> other powers, including </w:t>
      </w:r>
      <w:r w:rsidRPr="00AC46EA">
        <w:rPr>
          <w:rStyle w:val="Emphasis"/>
          <w:highlight w:val="green"/>
        </w:rPr>
        <w:t>India</w:t>
      </w:r>
      <w:r w:rsidRPr="006B7D49">
        <w:t>,” https://www.business-standard.com/article/international/china-us-contention-has-opened-up-space-for-other-powers-including-india-118122500454_1.html</w:t>
      </w:r>
    </w:p>
    <w:p w14:paraId="57F2BCBE" w14:textId="77777777" w:rsidR="00E240C3" w:rsidRPr="006B7D49" w:rsidRDefault="00E240C3" w:rsidP="00E240C3">
      <w:pPr>
        <w:rPr>
          <w:sz w:val="16"/>
        </w:rPr>
      </w:pPr>
      <w:r w:rsidRPr="000961E4">
        <w:rPr>
          <w:sz w:val="16"/>
        </w:rPr>
        <w:t>We</w:t>
      </w:r>
      <w:r w:rsidRPr="006B7D49">
        <w:rPr>
          <w:sz w:val="16"/>
        </w:rPr>
        <w:t xml:space="preserve"> </w:t>
      </w:r>
      <w:r w:rsidRPr="000961E4">
        <w:rPr>
          <w:sz w:val="16"/>
        </w:rPr>
        <w:t>live</w:t>
      </w:r>
      <w:r w:rsidRPr="006B7D49">
        <w:rPr>
          <w:sz w:val="16"/>
        </w:rPr>
        <w:t xml:space="preserve"> </w:t>
      </w:r>
      <w:r w:rsidRPr="000961E4">
        <w:rPr>
          <w:sz w:val="16"/>
        </w:rPr>
        <w:t>in</w:t>
      </w:r>
      <w:r w:rsidRPr="006B7D49">
        <w:rPr>
          <w:sz w:val="16"/>
        </w:rPr>
        <w:t xml:space="preserve"> </w:t>
      </w:r>
      <w:r w:rsidRPr="000961E4">
        <w:rPr>
          <w:sz w:val="16"/>
        </w:rPr>
        <w:t>an</w:t>
      </w:r>
      <w:r w:rsidRPr="006B7D49">
        <w:rPr>
          <w:sz w:val="16"/>
        </w:rPr>
        <w:t xml:space="preserve"> </w:t>
      </w:r>
      <w:r w:rsidRPr="000961E4">
        <w:rPr>
          <w:sz w:val="16"/>
        </w:rPr>
        <w:t>amazing,</w:t>
      </w:r>
      <w:r w:rsidRPr="006B7D49">
        <w:rPr>
          <w:sz w:val="16"/>
        </w:rPr>
        <w:t xml:space="preserve"> </w:t>
      </w:r>
      <w:r w:rsidRPr="000961E4">
        <w:rPr>
          <w:sz w:val="16"/>
        </w:rPr>
        <w:t>paradoxical</w:t>
      </w:r>
      <w:r w:rsidRPr="006B7D49">
        <w:rPr>
          <w:sz w:val="16"/>
        </w:rPr>
        <w:t xml:space="preserve"> </w:t>
      </w:r>
      <w:r w:rsidRPr="000961E4">
        <w:rPr>
          <w:sz w:val="16"/>
        </w:rPr>
        <w:t>age</w:t>
      </w:r>
      <w:r w:rsidRPr="006B7D49">
        <w:rPr>
          <w:sz w:val="16"/>
        </w:rPr>
        <w:t xml:space="preserve"> </w:t>
      </w:r>
      <w:r w:rsidRPr="000961E4">
        <w:rPr>
          <w:sz w:val="16"/>
        </w:rPr>
        <w:t>–</w:t>
      </w:r>
      <w:r w:rsidRPr="006B7D49">
        <w:rPr>
          <w:sz w:val="16"/>
        </w:rPr>
        <w:t xml:space="preserve"> </w:t>
      </w:r>
      <w:r w:rsidRPr="000961E4">
        <w:rPr>
          <w:sz w:val="16"/>
        </w:rPr>
        <w:t>an</w:t>
      </w:r>
      <w:r w:rsidRPr="006B7D49">
        <w:rPr>
          <w:sz w:val="16"/>
        </w:rPr>
        <w:t xml:space="preserve"> </w:t>
      </w:r>
      <w:r w:rsidRPr="000961E4">
        <w:rPr>
          <w:sz w:val="16"/>
        </w:rPr>
        <w:t>age</w:t>
      </w:r>
      <w:r w:rsidRPr="006B7D49">
        <w:rPr>
          <w:sz w:val="16"/>
        </w:rPr>
        <w:t xml:space="preserve"> </w:t>
      </w:r>
      <w:r w:rsidRPr="000961E4">
        <w:rPr>
          <w:sz w:val="16"/>
        </w:rPr>
        <w:t>of</w:t>
      </w:r>
      <w:r w:rsidRPr="006B7D49">
        <w:rPr>
          <w:sz w:val="16"/>
        </w:rPr>
        <w:t xml:space="preserve"> </w:t>
      </w:r>
      <w:r w:rsidRPr="000961E4">
        <w:rPr>
          <w:sz w:val="16"/>
        </w:rPr>
        <w:t>contrasts,</w:t>
      </w:r>
      <w:r w:rsidRPr="006B7D49">
        <w:rPr>
          <w:sz w:val="16"/>
        </w:rPr>
        <w:t xml:space="preserve"> </w:t>
      </w:r>
      <w:r w:rsidRPr="000961E4">
        <w:rPr>
          <w:sz w:val="16"/>
        </w:rPr>
        <w:t>an</w:t>
      </w:r>
      <w:r w:rsidRPr="006B7D49">
        <w:rPr>
          <w:sz w:val="16"/>
        </w:rPr>
        <w:t xml:space="preserve"> </w:t>
      </w:r>
      <w:r w:rsidRPr="000961E4">
        <w:rPr>
          <w:sz w:val="16"/>
        </w:rPr>
        <w:t>age</w:t>
      </w:r>
      <w:r w:rsidRPr="006B7D49">
        <w:rPr>
          <w:sz w:val="16"/>
        </w:rPr>
        <w:t xml:space="preserve"> </w:t>
      </w:r>
      <w:r w:rsidRPr="000961E4">
        <w:rPr>
          <w:sz w:val="16"/>
        </w:rPr>
        <w:t>of</w:t>
      </w:r>
      <w:r w:rsidRPr="006B7D49">
        <w:rPr>
          <w:sz w:val="16"/>
        </w:rPr>
        <w:t xml:space="preserve"> </w:t>
      </w:r>
      <w:r w:rsidRPr="000961E4">
        <w:rPr>
          <w:sz w:val="16"/>
        </w:rPr>
        <w:t>extremes,</w:t>
      </w:r>
      <w:r w:rsidRPr="006B7D49">
        <w:rPr>
          <w:sz w:val="16"/>
        </w:rPr>
        <w:t xml:space="preserve"> </w:t>
      </w:r>
      <w:r w:rsidRPr="000961E4">
        <w:rPr>
          <w:sz w:val="16"/>
        </w:rPr>
        <w:t>and</w:t>
      </w:r>
      <w:r w:rsidRPr="006B7D49">
        <w:rPr>
          <w:sz w:val="16"/>
        </w:rPr>
        <w:t xml:space="preserve"> </w:t>
      </w:r>
      <w:r w:rsidRPr="000961E4">
        <w:rPr>
          <w:sz w:val="16"/>
        </w:rPr>
        <w:t>an</w:t>
      </w:r>
      <w:r w:rsidRPr="006B7D49">
        <w:rPr>
          <w:sz w:val="16"/>
        </w:rPr>
        <w:t xml:space="preserve"> </w:t>
      </w:r>
      <w:r w:rsidRPr="000961E4">
        <w:rPr>
          <w:sz w:val="16"/>
        </w:rPr>
        <w:t>age</w:t>
      </w:r>
      <w:r w:rsidRPr="006B7D49">
        <w:rPr>
          <w:sz w:val="16"/>
        </w:rPr>
        <w:t xml:space="preserve"> </w:t>
      </w:r>
      <w:r w:rsidRPr="000961E4">
        <w:rPr>
          <w:sz w:val="16"/>
        </w:rPr>
        <w:t>of</w:t>
      </w:r>
      <w:r w:rsidRPr="006B7D49">
        <w:rPr>
          <w:sz w:val="16"/>
        </w:rPr>
        <w:t xml:space="preserve"> </w:t>
      </w:r>
      <w:r w:rsidRPr="000961E4">
        <w:rPr>
          <w:sz w:val="16"/>
        </w:rPr>
        <w:t>rapid</w:t>
      </w:r>
      <w:r w:rsidRPr="006B7D49">
        <w:rPr>
          <w:sz w:val="16"/>
        </w:rPr>
        <w:t xml:space="preserve"> </w:t>
      </w:r>
      <w:r w:rsidRPr="000961E4">
        <w:rPr>
          <w:sz w:val="16"/>
        </w:rPr>
        <w:t>change.</w:t>
      </w:r>
      <w:r w:rsidRPr="006B7D49">
        <w:rPr>
          <w:sz w:val="16"/>
        </w:rPr>
        <w:t xml:space="preserve"> </w:t>
      </w:r>
      <w:r w:rsidRPr="000961E4">
        <w:rPr>
          <w:sz w:val="16"/>
        </w:rPr>
        <w:t>Never</w:t>
      </w:r>
      <w:r w:rsidRPr="006B7D49">
        <w:rPr>
          <w:sz w:val="16"/>
        </w:rPr>
        <w:t xml:space="preserve"> </w:t>
      </w:r>
      <w:r w:rsidRPr="000961E4">
        <w:rPr>
          <w:sz w:val="16"/>
        </w:rPr>
        <w:t>before</w:t>
      </w:r>
      <w:r w:rsidRPr="006B7D49">
        <w:rPr>
          <w:sz w:val="16"/>
        </w:rPr>
        <w:t xml:space="preserve"> </w:t>
      </w:r>
      <w:r w:rsidRPr="000961E4">
        <w:rPr>
          <w:sz w:val="16"/>
        </w:rPr>
        <w:t>in</w:t>
      </w:r>
      <w:r w:rsidRPr="006B7D49">
        <w:rPr>
          <w:sz w:val="16"/>
        </w:rPr>
        <w:t xml:space="preserve"> </w:t>
      </w:r>
      <w:r w:rsidRPr="000961E4">
        <w:rPr>
          <w:sz w:val="16"/>
        </w:rPr>
        <w:t>history</w:t>
      </w:r>
      <w:r w:rsidRPr="006B7D49">
        <w:rPr>
          <w:sz w:val="16"/>
        </w:rPr>
        <w:t xml:space="preserve"> </w:t>
      </w:r>
      <w:r w:rsidRPr="000961E4">
        <w:rPr>
          <w:sz w:val="16"/>
        </w:rPr>
        <w:t>has</w:t>
      </w:r>
      <w:r w:rsidRPr="006B7D49">
        <w:rPr>
          <w:sz w:val="16"/>
        </w:rPr>
        <w:t xml:space="preserve"> </w:t>
      </w:r>
      <w:r w:rsidRPr="000961E4">
        <w:rPr>
          <w:sz w:val="16"/>
        </w:rPr>
        <w:t>such</w:t>
      </w:r>
      <w:r w:rsidRPr="006B7D49">
        <w:rPr>
          <w:sz w:val="16"/>
        </w:rPr>
        <w:t xml:space="preserve"> </w:t>
      </w:r>
      <w:r w:rsidRPr="000961E4">
        <w:rPr>
          <w:sz w:val="16"/>
        </w:rPr>
        <w:t>a</w:t>
      </w:r>
      <w:r w:rsidRPr="006B7D49">
        <w:rPr>
          <w:sz w:val="16"/>
        </w:rPr>
        <w:t xml:space="preserve"> </w:t>
      </w:r>
      <w:r w:rsidRPr="000961E4">
        <w:rPr>
          <w:sz w:val="16"/>
        </w:rPr>
        <w:t>large</w:t>
      </w:r>
      <w:r w:rsidRPr="006B7D49">
        <w:rPr>
          <w:sz w:val="16"/>
        </w:rPr>
        <w:t xml:space="preserve"> </w:t>
      </w:r>
      <w:r w:rsidRPr="000961E4">
        <w:rPr>
          <w:sz w:val="16"/>
        </w:rPr>
        <w:t>proportion</w:t>
      </w:r>
      <w:r w:rsidRPr="006B7D49">
        <w:rPr>
          <w:sz w:val="16"/>
        </w:rPr>
        <w:t xml:space="preserve"> </w:t>
      </w:r>
      <w:r w:rsidRPr="000961E4">
        <w:rPr>
          <w:sz w:val="16"/>
        </w:rPr>
        <w:t>of</w:t>
      </w:r>
      <w:r w:rsidRPr="006B7D49">
        <w:rPr>
          <w:sz w:val="16"/>
        </w:rPr>
        <w:t xml:space="preserve"> </w:t>
      </w:r>
      <w:r w:rsidRPr="000961E4">
        <w:rPr>
          <w:sz w:val="16"/>
        </w:rPr>
        <w:t>humanity</w:t>
      </w:r>
      <w:r w:rsidRPr="006B7D49">
        <w:rPr>
          <w:sz w:val="16"/>
        </w:rPr>
        <w:t xml:space="preserve"> </w:t>
      </w:r>
      <w:r w:rsidRPr="000961E4">
        <w:rPr>
          <w:sz w:val="16"/>
        </w:rPr>
        <w:t>lived</w:t>
      </w:r>
      <w:r w:rsidRPr="006B7D49">
        <w:rPr>
          <w:sz w:val="16"/>
        </w:rPr>
        <w:t xml:space="preserve"> </w:t>
      </w:r>
      <w:r w:rsidRPr="000961E4">
        <w:rPr>
          <w:sz w:val="16"/>
        </w:rPr>
        <w:t>longer,</w:t>
      </w:r>
      <w:r w:rsidRPr="006B7D49">
        <w:rPr>
          <w:sz w:val="16"/>
        </w:rPr>
        <w:t xml:space="preserve"> </w:t>
      </w:r>
      <w:r w:rsidRPr="000961E4">
        <w:rPr>
          <w:sz w:val="16"/>
        </w:rPr>
        <w:t>healthier,</w:t>
      </w:r>
      <w:r w:rsidRPr="006B7D49">
        <w:rPr>
          <w:sz w:val="16"/>
        </w:rPr>
        <w:t xml:space="preserve"> </w:t>
      </w:r>
      <w:r w:rsidRPr="000961E4">
        <w:rPr>
          <w:sz w:val="16"/>
        </w:rPr>
        <w:t>more</w:t>
      </w:r>
      <w:r w:rsidRPr="006B7D49">
        <w:rPr>
          <w:sz w:val="16"/>
        </w:rPr>
        <w:t xml:space="preserve"> </w:t>
      </w:r>
      <w:r w:rsidRPr="000961E4">
        <w:rPr>
          <w:sz w:val="16"/>
        </w:rPr>
        <w:t>prosperous</w:t>
      </w:r>
      <w:r w:rsidRPr="006B7D49">
        <w:rPr>
          <w:sz w:val="16"/>
        </w:rPr>
        <w:t xml:space="preserve"> </w:t>
      </w:r>
      <w:r w:rsidRPr="000961E4">
        <w:rPr>
          <w:sz w:val="16"/>
        </w:rPr>
        <w:t>or</w:t>
      </w:r>
      <w:r w:rsidRPr="006B7D49">
        <w:rPr>
          <w:sz w:val="16"/>
        </w:rPr>
        <w:t xml:space="preserve"> </w:t>
      </w:r>
      <w:r w:rsidRPr="000961E4">
        <w:rPr>
          <w:sz w:val="16"/>
        </w:rPr>
        <w:t>more</w:t>
      </w:r>
      <w:r w:rsidRPr="006B7D49">
        <w:rPr>
          <w:sz w:val="16"/>
        </w:rPr>
        <w:t xml:space="preserve"> </w:t>
      </w:r>
      <w:r w:rsidRPr="000961E4">
        <w:rPr>
          <w:sz w:val="16"/>
        </w:rPr>
        <w:t>comfortable</w:t>
      </w:r>
      <w:r w:rsidRPr="006B7D49">
        <w:rPr>
          <w:sz w:val="16"/>
        </w:rPr>
        <w:t xml:space="preserve"> </w:t>
      </w:r>
      <w:r w:rsidRPr="000961E4">
        <w:rPr>
          <w:sz w:val="16"/>
        </w:rPr>
        <w:t>lives.</w:t>
      </w:r>
    </w:p>
    <w:p w14:paraId="163FA396" w14:textId="77777777" w:rsidR="00E240C3" w:rsidRPr="006B7D49" w:rsidRDefault="00E240C3" w:rsidP="00E240C3">
      <w:pPr>
        <w:rPr>
          <w:sz w:val="16"/>
        </w:rPr>
      </w:pPr>
      <w:r w:rsidRPr="000961E4">
        <w:rPr>
          <w:sz w:val="16"/>
        </w:rPr>
        <w:t>And</w:t>
      </w:r>
      <w:r w:rsidRPr="006B7D49">
        <w:rPr>
          <w:sz w:val="16"/>
        </w:rPr>
        <w:t xml:space="preserve"> </w:t>
      </w:r>
      <w:r w:rsidRPr="000961E4">
        <w:rPr>
          <w:sz w:val="16"/>
        </w:rPr>
        <w:t>yet,</w:t>
      </w:r>
      <w:r w:rsidRPr="006B7D49">
        <w:rPr>
          <w:sz w:val="16"/>
        </w:rPr>
        <w:t xml:space="preserve"> </w:t>
      </w:r>
      <w:r w:rsidRPr="00AC46EA">
        <w:rPr>
          <w:rStyle w:val="StyleUnderline"/>
          <w:highlight w:val="green"/>
        </w:rPr>
        <w:t>we have</w:t>
      </w:r>
      <w:r w:rsidRPr="006B7D49">
        <w:rPr>
          <w:sz w:val="16"/>
        </w:rPr>
        <w:t xml:space="preserve"> </w:t>
      </w:r>
      <w:r w:rsidRPr="000961E4">
        <w:rPr>
          <w:sz w:val="16"/>
        </w:rPr>
        <w:t>probably</w:t>
      </w:r>
      <w:r w:rsidRPr="006B7D49">
        <w:rPr>
          <w:sz w:val="16"/>
        </w:rPr>
        <w:t xml:space="preserve"> </w:t>
      </w:r>
      <w:r w:rsidRPr="00AC46EA">
        <w:rPr>
          <w:rStyle w:val="StyleUnderline"/>
          <w:highlight w:val="green"/>
        </w:rPr>
        <w:t xml:space="preserve">never had a stronger sense of </w:t>
      </w:r>
      <w:r w:rsidRPr="00AC46EA">
        <w:rPr>
          <w:rStyle w:val="Emphasis"/>
          <w:highlight w:val="green"/>
        </w:rPr>
        <w:t>standing on the brink of</w:t>
      </w:r>
      <w:r w:rsidRPr="006B7D49">
        <w:rPr>
          <w:sz w:val="16"/>
        </w:rPr>
        <w:t xml:space="preserve"> </w:t>
      </w:r>
      <w:r w:rsidRPr="000961E4">
        <w:rPr>
          <w:sz w:val="16"/>
        </w:rPr>
        <w:t>a</w:t>
      </w:r>
      <w:r w:rsidRPr="006B7D49">
        <w:rPr>
          <w:sz w:val="16"/>
        </w:rPr>
        <w:t xml:space="preserve"> </w:t>
      </w:r>
      <w:r w:rsidRPr="000961E4">
        <w:rPr>
          <w:sz w:val="16"/>
        </w:rPr>
        <w:t>precipice,</w:t>
      </w:r>
      <w:r w:rsidRPr="006B7D49">
        <w:rPr>
          <w:sz w:val="16"/>
        </w:rPr>
        <w:t xml:space="preserve"> </w:t>
      </w:r>
      <w:r w:rsidRPr="000961E4">
        <w:rPr>
          <w:sz w:val="16"/>
        </w:rPr>
        <w:t>of</w:t>
      </w:r>
      <w:r w:rsidRPr="006B7D49">
        <w:rPr>
          <w:sz w:val="16"/>
        </w:rPr>
        <w:t xml:space="preserve"> </w:t>
      </w:r>
      <w:r w:rsidRPr="000961E4">
        <w:rPr>
          <w:sz w:val="16"/>
        </w:rPr>
        <w:t>possible</w:t>
      </w:r>
      <w:r w:rsidRPr="006B7D49">
        <w:rPr>
          <w:sz w:val="16"/>
        </w:rPr>
        <w:t xml:space="preserve"> </w:t>
      </w:r>
      <w:r w:rsidRPr="00AC46EA">
        <w:rPr>
          <w:rStyle w:val="Emphasis"/>
          <w:highlight w:val="green"/>
        </w:rPr>
        <w:t>extinction</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fragility</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human</w:t>
      </w:r>
      <w:r w:rsidRPr="006B7D49">
        <w:rPr>
          <w:rStyle w:val="StyleUnderline"/>
        </w:rPr>
        <w:t xml:space="preserve"> </w:t>
      </w:r>
      <w:r w:rsidRPr="000961E4">
        <w:rPr>
          <w:rStyle w:val="StyleUnderline"/>
        </w:rPr>
        <w:t>life</w:t>
      </w:r>
      <w:r w:rsidRPr="006B7D49">
        <w:rPr>
          <w:sz w:val="16"/>
        </w:rPr>
        <w:t xml:space="preserve"> </w:t>
      </w:r>
      <w:r w:rsidRPr="000961E4">
        <w:rPr>
          <w:sz w:val="16"/>
        </w:rPr>
        <w:t>—</w:t>
      </w:r>
      <w:r w:rsidRPr="006B7D49">
        <w:rPr>
          <w:sz w:val="16"/>
        </w:rPr>
        <w:t xml:space="preserve"> </w:t>
      </w:r>
      <w:r w:rsidRPr="00AC46EA">
        <w:rPr>
          <w:rStyle w:val="StyleUnderline"/>
          <w:highlight w:val="green"/>
        </w:rPr>
        <w:t xml:space="preserve">by </w:t>
      </w:r>
      <w:r w:rsidRPr="00AC46EA">
        <w:rPr>
          <w:rStyle w:val="Emphasis"/>
          <w:highlight w:val="green"/>
        </w:rPr>
        <w:t>climate change</w:t>
      </w:r>
      <w:r w:rsidRPr="006B7D49">
        <w:rPr>
          <w:rStyle w:val="Emphasis"/>
        </w:rPr>
        <w:t xml:space="preserve"> </w:t>
      </w:r>
      <w:r w:rsidRPr="000961E4">
        <w:rPr>
          <w:rStyle w:val="Emphasis"/>
        </w:rPr>
        <w:t>or</w:t>
      </w:r>
      <w:r w:rsidRPr="006B7D49">
        <w:rPr>
          <w:rStyle w:val="Emphasis"/>
        </w:rPr>
        <w:t xml:space="preserve"> </w:t>
      </w:r>
      <w:r w:rsidRPr="00AC46EA">
        <w:rPr>
          <w:rStyle w:val="Emphasis"/>
          <w:highlight w:val="green"/>
        </w:rPr>
        <w:t>nuclear war</w:t>
      </w:r>
      <w:r w:rsidRPr="00AC46EA">
        <w:rPr>
          <w:rStyle w:val="StyleUnderline"/>
          <w:highlight w:val="green"/>
        </w:rPr>
        <w:t xml:space="preserve"> or other violence</w:t>
      </w:r>
      <w:r w:rsidRPr="000961E4">
        <w:rPr>
          <w:sz w:val="16"/>
        </w:rPr>
        <w:t>.</w:t>
      </w:r>
      <w:r w:rsidRPr="006B7D49">
        <w:rPr>
          <w:sz w:val="16"/>
        </w:rPr>
        <w:t xml:space="preserve"> </w:t>
      </w:r>
      <w:r w:rsidRPr="000961E4">
        <w:rPr>
          <w:sz w:val="16"/>
        </w:rPr>
        <w:t>Global</w:t>
      </w:r>
      <w:r w:rsidRPr="006B7D49">
        <w:rPr>
          <w:sz w:val="16"/>
        </w:rPr>
        <w:t xml:space="preserve"> </w:t>
      </w:r>
      <w:r w:rsidRPr="000961E4">
        <w:rPr>
          <w:sz w:val="16"/>
        </w:rPr>
        <w:t>battle</w:t>
      </w:r>
      <w:r w:rsidRPr="006B7D49">
        <w:rPr>
          <w:sz w:val="16"/>
        </w:rPr>
        <w:t xml:space="preserve"> </w:t>
      </w:r>
      <w:r w:rsidRPr="000961E4">
        <w:rPr>
          <w:sz w:val="16"/>
        </w:rPr>
        <w:t>deaths</w:t>
      </w:r>
      <w:r w:rsidRPr="006B7D49">
        <w:rPr>
          <w:sz w:val="16"/>
        </w:rPr>
        <w:t xml:space="preserve"> </w:t>
      </w:r>
      <w:r w:rsidRPr="000961E4">
        <w:rPr>
          <w:sz w:val="16"/>
        </w:rPr>
        <w:t>are</w:t>
      </w:r>
      <w:r w:rsidRPr="006B7D49">
        <w:rPr>
          <w:sz w:val="16"/>
        </w:rPr>
        <w:t xml:space="preserve"> </w:t>
      </w:r>
      <w:r w:rsidRPr="000961E4">
        <w:rPr>
          <w:sz w:val="16"/>
        </w:rPr>
        <w:t>back</w:t>
      </w:r>
      <w:r w:rsidRPr="006B7D49">
        <w:rPr>
          <w:sz w:val="16"/>
        </w:rPr>
        <w:t xml:space="preserve"> </w:t>
      </w:r>
      <w:r w:rsidRPr="000961E4">
        <w:rPr>
          <w:sz w:val="16"/>
        </w:rPr>
        <w:t>up</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highest</w:t>
      </w:r>
      <w:r w:rsidRPr="006B7D49">
        <w:rPr>
          <w:sz w:val="16"/>
        </w:rPr>
        <w:t xml:space="preserve"> </w:t>
      </w:r>
      <w:r w:rsidRPr="000961E4">
        <w:rPr>
          <w:sz w:val="16"/>
        </w:rPr>
        <w:t>levels</w:t>
      </w:r>
      <w:r w:rsidRPr="006B7D49">
        <w:rPr>
          <w:sz w:val="16"/>
        </w:rPr>
        <w:t xml:space="preserve"> </w:t>
      </w:r>
      <w:r w:rsidRPr="000961E4">
        <w:rPr>
          <w:sz w:val="16"/>
        </w:rPr>
        <w:t>since</w:t>
      </w:r>
      <w:r w:rsidRPr="006B7D49">
        <w:rPr>
          <w:sz w:val="16"/>
        </w:rPr>
        <w:t xml:space="preserve"> </w:t>
      </w:r>
      <w:r w:rsidRPr="000961E4">
        <w:rPr>
          <w:sz w:val="16"/>
        </w:rPr>
        <w:t>the</w:t>
      </w:r>
      <w:r w:rsidRPr="006B7D49">
        <w:rPr>
          <w:sz w:val="16"/>
        </w:rPr>
        <w:t xml:space="preserve"> </w:t>
      </w:r>
      <w:r w:rsidRPr="000961E4">
        <w:rPr>
          <w:sz w:val="16"/>
        </w:rPr>
        <w:t>Cold</w:t>
      </w:r>
      <w:r w:rsidRPr="006B7D49">
        <w:rPr>
          <w:sz w:val="16"/>
        </w:rPr>
        <w:t xml:space="preserve"> </w:t>
      </w:r>
      <w:r w:rsidRPr="000961E4">
        <w:rPr>
          <w:sz w:val="16"/>
        </w:rPr>
        <w:t>War</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68.5</w:t>
      </w:r>
      <w:r w:rsidRPr="006B7D49">
        <w:rPr>
          <w:sz w:val="16"/>
        </w:rPr>
        <w:t xml:space="preserve"> </w:t>
      </w:r>
      <w:r w:rsidRPr="000961E4">
        <w:rPr>
          <w:sz w:val="16"/>
        </w:rPr>
        <w:t>million</w:t>
      </w:r>
      <w:r w:rsidRPr="006B7D49">
        <w:rPr>
          <w:sz w:val="16"/>
        </w:rPr>
        <w:t xml:space="preserve"> </w:t>
      </w:r>
      <w:r w:rsidRPr="000961E4">
        <w:rPr>
          <w:sz w:val="16"/>
        </w:rPr>
        <w:t>displaced</w:t>
      </w:r>
      <w:r w:rsidRPr="006B7D49">
        <w:rPr>
          <w:sz w:val="16"/>
        </w:rPr>
        <w:t xml:space="preserve"> </w:t>
      </w:r>
      <w:r w:rsidRPr="000961E4">
        <w:rPr>
          <w:sz w:val="16"/>
        </w:rPr>
        <w:t>persons</w:t>
      </w:r>
      <w:r w:rsidRPr="006B7D49">
        <w:rPr>
          <w:sz w:val="16"/>
        </w:rPr>
        <w:t xml:space="preserve"> </w:t>
      </w:r>
      <w:r w:rsidRPr="000961E4">
        <w:rPr>
          <w:sz w:val="16"/>
        </w:rPr>
        <w:t>around</w:t>
      </w:r>
      <w:r w:rsidRPr="006B7D49">
        <w:rPr>
          <w:sz w:val="16"/>
        </w:rPr>
        <w:t xml:space="preserve"> </w:t>
      </w:r>
      <w:r w:rsidRPr="000961E4">
        <w:rPr>
          <w:sz w:val="16"/>
        </w:rPr>
        <w:t>the</w:t>
      </w:r>
      <w:r w:rsidRPr="006B7D49">
        <w:rPr>
          <w:sz w:val="16"/>
        </w:rPr>
        <w:t xml:space="preserve"> </w:t>
      </w:r>
      <w:r w:rsidRPr="000961E4">
        <w:rPr>
          <w:sz w:val="16"/>
        </w:rPr>
        <w:t>globe</w:t>
      </w:r>
      <w:r w:rsidRPr="006B7D49">
        <w:rPr>
          <w:sz w:val="16"/>
        </w:rPr>
        <w:t xml:space="preserve"> </w:t>
      </w:r>
      <w:r w:rsidRPr="000961E4">
        <w:rPr>
          <w:sz w:val="16"/>
        </w:rPr>
        <w:t>in</w:t>
      </w:r>
      <w:r w:rsidRPr="006B7D49">
        <w:rPr>
          <w:sz w:val="16"/>
        </w:rPr>
        <w:t xml:space="preserve"> </w:t>
      </w:r>
      <w:r w:rsidRPr="000961E4">
        <w:rPr>
          <w:sz w:val="16"/>
        </w:rPr>
        <w:t>2017</w:t>
      </w:r>
      <w:r w:rsidRPr="006B7D49">
        <w:rPr>
          <w:sz w:val="16"/>
        </w:rPr>
        <w:t xml:space="preserve"> </w:t>
      </w:r>
      <w:r w:rsidRPr="000961E4">
        <w:rPr>
          <w:sz w:val="16"/>
        </w:rPr>
        <w:t>are</w:t>
      </w:r>
      <w:r w:rsidRPr="006B7D49">
        <w:rPr>
          <w:sz w:val="16"/>
        </w:rPr>
        <w:t xml:space="preserve"> </w:t>
      </w:r>
      <w:r w:rsidRPr="000961E4">
        <w:rPr>
          <w:sz w:val="16"/>
        </w:rPr>
        <w:t>at</w:t>
      </w:r>
      <w:r w:rsidRPr="006B7D49">
        <w:rPr>
          <w:sz w:val="16"/>
        </w:rPr>
        <w:t xml:space="preserve"> </w:t>
      </w:r>
      <w:r w:rsidRPr="000961E4">
        <w:rPr>
          <w:sz w:val="16"/>
        </w:rPr>
        <w:t>the</w:t>
      </w:r>
      <w:r w:rsidRPr="006B7D49">
        <w:rPr>
          <w:sz w:val="16"/>
        </w:rPr>
        <w:t xml:space="preserve"> </w:t>
      </w:r>
      <w:r w:rsidRPr="000961E4">
        <w:rPr>
          <w:sz w:val="16"/>
        </w:rPr>
        <w:t>levels</w:t>
      </w:r>
      <w:r w:rsidRPr="006B7D49">
        <w:rPr>
          <w:sz w:val="16"/>
        </w:rPr>
        <w:t xml:space="preserve"> </w:t>
      </w:r>
      <w:r w:rsidRPr="000961E4">
        <w:rPr>
          <w:sz w:val="16"/>
        </w:rPr>
        <w:t>of</w:t>
      </w:r>
      <w:r w:rsidRPr="006B7D49">
        <w:rPr>
          <w:sz w:val="16"/>
        </w:rPr>
        <w:t xml:space="preserve"> </w:t>
      </w:r>
      <w:r w:rsidRPr="000961E4">
        <w:rPr>
          <w:sz w:val="16"/>
        </w:rPr>
        <w:t>1945-46</w:t>
      </w:r>
      <w:r w:rsidRPr="006B7D49">
        <w:rPr>
          <w:sz w:val="16"/>
        </w:rPr>
        <w:t xml:space="preserve"> </w:t>
      </w:r>
      <w:r w:rsidRPr="000961E4">
        <w:rPr>
          <w:sz w:val="16"/>
        </w:rPr>
        <w:t>(after</w:t>
      </w:r>
      <w:r w:rsidRPr="006B7D49">
        <w:rPr>
          <w:sz w:val="16"/>
        </w:rPr>
        <w:t xml:space="preserve"> </w:t>
      </w:r>
      <w:r w:rsidRPr="000961E4">
        <w:rPr>
          <w:sz w:val="16"/>
        </w:rPr>
        <w:t>World</w:t>
      </w:r>
      <w:r w:rsidRPr="006B7D49">
        <w:rPr>
          <w:sz w:val="16"/>
        </w:rPr>
        <w:t xml:space="preserve"> </w:t>
      </w:r>
      <w:r w:rsidRPr="000961E4">
        <w:rPr>
          <w:sz w:val="16"/>
        </w:rPr>
        <w:t>War</w:t>
      </w:r>
      <w:r w:rsidRPr="006B7D49">
        <w:rPr>
          <w:sz w:val="16"/>
        </w:rPr>
        <w:t xml:space="preserve"> </w:t>
      </w:r>
      <w:r w:rsidRPr="000961E4">
        <w:rPr>
          <w:sz w:val="16"/>
        </w:rPr>
        <w:t>II</w:t>
      </w:r>
      <w:r w:rsidRPr="006B7D49">
        <w:rPr>
          <w:sz w:val="16"/>
        </w:rPr>
        <w:t xml:space="preserve"> </w:t>
      </w:r>
      <w:r w:rsidRPr="000961E4">
        <w:rPr>
          <w:sz w:val="16"/>
        </w:rPr>
        <w:t>and</w:t>
      </w:r>
      <w:r w:rsidRPr="006B7D49">
        <w:rPr>
          <w:sz w:val="16"/>
        </w:rPr>
        <w:t xml:space="preserve"> </w:t>
      </w:r>
      <w:r w:rsidRPr="000961E4">
        <w:rPr>
          <w:sz w:val="16"/>
        </w:rPr>
        <w:t>during</w:t>
      </w:r>
      <w:r w:rsidRPr="006B7D49">
        <w:rPr>
          <w:sz w:val="16"/>
        </w:rPr>
        <w:t xml:space="preserve"> </w:t>
      </w:r>
      <w:r w:rsidRPr="000961E4">
        <w:rPr>
          <w:sz w:val="16"/>
        </w:rPr>
        <w:t>the</w:t>
      </w:r>
      <w:r w:rsidRPr="006B7D49">
        <w:rPr>
          <w:sz w:val="16"/>
        </w:rPr>
        <w:t xml:space="preserve"> </w:t>
      </w:r>
      <w:r w:rsidRPr="000961E4">
        <w:rPr>
          <w:sz w:val="16"/>
        </w:rPr>
        <w:t>Chinese</w:t>
      </w:r>
      <w:r w:rsidRPr="006B7D49">
        <w:rPr>
          <w:sz w:val="16"/>
        </w:rPr>
        <w:t xml:space="preserve"> </w:t>
      </w:r>
      <w:r w:rsidRPr="000961E4">
        <w:rPr>
          <w:sz w:val="16"/>
        </w:rPr>
        <w:t>civil</w:t>
      </w:r>
      <w:r w:rsidRPr="006B7D49">
        <w:rPr>
          <w:sz w:val="16"/>
        </w:rPr>
        <w:t xml:space="preserve"> </w:t>
      </w:r>
      <w:r w:rsidRPr="000961E4">
        <w:rPr>
          <w:sz w:val="16"/>
        </w:rPr>
        <w:t>war).</w:t>
      </w:r>
    </w:p>
    <w:p w14:paraId="22736DD0" w14:textId="77777777" w:rsidR="00E240C3" w:rsidRPr="006B7D49" w:rsidRDefault="00E240C3" w:rsidP="00E240C3">
      <w:pPr>
        <w:rPr>
          <w:sz w:val="16"/>
        </w:rPr>
      </w:pPr>
      <w:r w:rsidRPr="000961E4">
        <w:rPr>
          <w:sz w:val="16"/>
        </w:rPr>
        <w:t>The</w:t>
      </w:r>
      <w:r w:rsidRPr="006B7D49">
        <w:rPr>
          <w:sz w:val="16"/>
        </w:rPr>
        <w:t xml:space="preserve"> </w:t>
      </w:r>
      <w:r w:rsidRPr="000961E4">
        <w:rPr>
          <w:sz w:val="16"/>
        </w:rPr>
        <w:t>global</w:t>
      </w:r>
      <w:r w:rsidRPr="006B7D49">
        <w:rPr>
          <w:sz w:val="16"/>
        </w:rPr>
        <w:t xml:space="preserve"> </w:t>
      </w:r>
      <w:r w:rsidRPr="000961E4">
        <w:rPr>
          <w:sz w:val="16"/>
        </w:rPr>
        <w:t>prospect</w:t>
      </w:r>
    </w:p>
    <w:p w14:paraId="41488081" w14:textId="77777777" w:rsidR="00E240C3" w:rsidRPr="006B7D49" w:rsidRDefault="00E240C3" w:rsidP="00E240C3">
      <w:pPr>
        <w:rPr>
          <w:sz w:val="16"/>
        </w:rPr>
      </w:pPr>
      <w:r w:rsidRPr="00AC46EA">
        <w:rPr>
          <w:rStyle w:val="StyleUnderline"/>
          <w:highlight w:val="green"/>
        </w:rPr>
        <w:t>The world</w:t>
      </w:r>
      <w:r w:rsidRPr="006B7D49">
        <w:rPr>
          <w:sz w:val="16"/>
        </w:rPr>
        <w:t xml:space="preserve"> </w:t>
      </w:r>
      <w:r w:rsidRPr="000961E4">
        <w:rPr>
          <w:sz w:val="16"/>
        </w:rPr>
        <w:t>today</w:t>
      </w:r>
      <w:r w:rsidRPr="006B7D49">
        <w:rPr>
          <w:sz w:val="16"/>
        </w:rPr>
        <w:t xml:space="preserve"> </w:t>
      </w:r>
      <w:r w:rsidRPr="00AC46EA">
        <w:rPr>
          <w:rStyle w:val="StyleUnderline"/>
          <w:highlight w:val="green"/>
        </w:rPr>
        <w:t xml:space="preserve">is </w:t>
      </w:r>
      <w:r w:rsidRPr="00AC46EA">
        <w:rPr>
          <w:rStyle w:val="Emphasis"/>
          <w:highlight w:val="green"/>
        </w:rPr>
        <w:t>between orders</w:t>
      </w:r>
      <w:r w:rsidRPr="00AC46EA">
        <w:rPr>
          <w:rStyle w:val="StyleUnderline"/>
          <w:highlight w:val="green"/>
        </w:rPr>
        <w:t>. The</w:t>
      </w:r>
      <w:r w:rsidRPr="006B7D49">
        <w:rPr>
          <w:rStyle w:val="StyleUnderline"/>
        </w:rPr>
        <w:t xml:space="preserve"> </w:t>
      </w:r>
      <w:r w:rsidRPr="000961E4">
        <w:rPr>
          <w:rStyle w:val="StyleUnderline"/>
        </w:rPr>
        <w:t>so-called</w:t>
      </w:r>
      <w:r w:rsidRPr="006B7D49">
        <w:rPr>
          <w:rStyle w:val="StyleUnderline"/>
        </w:rPr>
        <w:t xml:space="preserve"> </w:t>
      </w:r>
      <w:r w:rsidRPr="000961E4">
        <w:rPr>
          <w:rStyle w:val="StyleUnderline"/>
        </w:rPr>
        <w:t>“rule-based</w:t>
      </w:r>
      <w:r w:rsidRPr="006B7D49">
        <w:rPr>
          <w:rStyle w:val="StyleUnderline"/>
        </w:rPr>
        <w:t xml:space="preserve"> </w:t>
      </w:r>
      <w:r w:rsidRPr="00AC46EA">
        <w:rPr>
          <w:rStyle w:val="StyleUnderline"/>
          <w:highlight w:val="green"/>
        </w:rPr>
        <w:t>liberal</w:t>
      </w:r>
      <w:r w:rsidRPr="006B7D49">
        <w:rPr>
          <w:rStyle w:val="StyleUnderline"/>
        </w:rPr>
        <w:t xml:space="preserve"> </w:t>
      </w:r>
      <w:r w:rsidRPr="000961E4">
        <w:rPr>
          <w:rStyle w:val="StyleUnderline"/>
        </w:rPr>
        <w:t>international</w:t>
      </w:r>
      <w:r w:rsidRPr="006B7D49">
        <w:rPr>
          <w:rStyle w:val="StyleUnderline"/>
        </w:rPr>
        <w:t xml:space="preserve"> </w:t>
      </w:r>
      <w:r w:rsidRPr="00AC46EA">
        <w:rPr>
          <w:rStyle w:val="StyleUnderline"/>
          <w:highlight w:val="green"/>
        </w:rPr>
        <w:t>order</w:t>
      </w:r>
      <w:r w:rsidRPr="000961E4">
        <w:rPr>
          <w:sz w:val="16"/>
        </w:rPr>
        <w:t>”</w:t>
      </w:r>
      <w:r w:rsidRPr="006B7D49">
        <w:rPr>
          <w:sz w:val="16"/>
        </w:rPr>
        <w:t xml:space="preserve"> </w:t>
      </w:r>
      <w:r w:rsidRPr="000961E4">
        <w:rPr>
          <w:sz w:val="16"/>
        </w:rPr>
        <w:t>–</w:t>
      </w:r>
      <w:r w:rsidRPr="006B7D49">
        <w:rPr>
          <w:sz w:val="16"/>
        </w:rPr>
        <w:t xml:space="preserve"> </w:t>
      </w:r>
      <w:r w:rsidRPr="000961E4">
        <w:rPr>
          <w:sz w:val="16"/>
        </w:rPr>
        <w:t>which</w:t>
      </w:r>
      <w:r w:rsidRPr="006B7D49">
        <w:rPr>
          <w:sz w:val="16"/>
        </w:rPr>
        <w:t xml:space="preserve"> </w:t>
      </w:r>
      <w:r w:rsidRPr="000961E4">
        <w:rPr>
          <w:sz w:val="16"/>
        </w:rPr>
        <w:t>was</w:t>
      </w:r>
      <w:r w:rsidRPr="006B7D49">
        <w:rPr>
          <w:sz w:val="16"/>
        </w:rPr>
        <w:t xml:space="preserve"> </w:t>
      </w:r>
      <w:r w:rsidRPr="000961E4">
        <w:rPr>
          <w:sz w:val="16"/>
        </w:rPr>
        <w:t>neither</w:t>
      </w:r>
      <w:r w:rsidRPr="006B7D49">
        <w:rPr>
          <w:sz w:val="16"/>
        </w:rPr>
        <w:t xml:space="preserve"> </w:t>
      </w:r>
      <w:r w:rsidRPr="000961E4">
        <w:rPr>
          <w:sz w:val="16"/>
        </w:rPr>
        <w:t>liberal,</w:t>
      </w:r>
      <w:r w:rsidRPr="006B7D49">
        <w:rPr>
          <w:sz w:val="16"/>
        </w:rPr>
        <w:t xml:space="preserve"> </w:t>
      </w:r>
      <w:r w:rsidRPr="000961E4">
        <w:rPr>
          <w:sz w:val="16"/>
        </w:rPr>
        <w:t>nor</w:t>
      </w:r>
      <w:r w:rsidRPr="006B7D49">
        <w:rPr>
          <w:sz w:val="16"/>
        </w:rPr>
        <w:t xml:space="preserve"> </w:t>
      </w:r>
      <w:r w:rsidRPr="000961E4">
        <w:rPr>
          <w:sz w:val="16"/>
        </w:rPr>
        <w:t>particularly</w:t>
      </w:r>
      <w:r w:rsidRPr="006B7D49">
        <w:rPr>
          <w:sz w:val="16"/>
        </w:rPr>
        <w:t xml:space="preserve"> </w:t>
      </w:r>
      <w:r w:rsidRPr="000961E4">
        <w:rPr>
          <w:sz w:val="16"/>
        </w:rPr>
        <w:t>orderly</w:t>
      </w:r>
      <w:r w:rsidRPr="006B7D49">
        <w:rPr>
          <w:sz w:val="16"/>
        </w:rPr>
        <w:t xml:space="preserve"> </w:t>
      </w:r>
      <w:r w:rsidRPr="000961E4">
        <w:rPr>
          <w:sz w:val="16"/>
        </w:rPr>
        <w:t>for</w:t>
      </w:r>
      <w:r w:rsidRPr="006B7D49">
        <w:rPr>
          <w:sz w:val="16"/>
        </w:rPr>
        <w:t xml:space="preserve"> </w:t>
      </w:r>
      <w:r w:rsidRPr="000961E4">
        <w:rPr>
          <w:sz w:val="16"/>
        </w:rPr>
        <w:t>most</w:t>
      </w:r>
      <w:r w:rsidRPr="006B7D49">
        <w:rPr>
          <w:sz w:val="16"/>
        </w:rPr>
        <w:t xml:space="preserve"> </w:t>
      </w:r>
      <w:r w:rsidRPr="000961E4">
        <w:rPr>
          <w:sz w:val="16"/>
        </w:rPr>
        <w:t>of</w:t>
      </w:r>
      <w:r w:rsidRPr="006B7D49">
        <w:rPr>
          <w:sz w:val="16"/>
        </w:rPr>
        <w:t xml:space="preserve"> </w:t>
      </w:r>
      <w:r w:rsidRPr="000961E4">
        <w:rPr>
          <w:sz w:val="16"/>
        </w:rPr>
        <w:t>us</w:t>
      </w:r>
      <w:r w:rsidRPr="006B7D49">
        <w:rPr>
          <w:sz w:val="16"/>
        </w:rPr>
        <w:t xml:space="preserve"> </w:t>
      </w:r>
      <w:r w:rsidRPr="000961E4">
        <w:rPr>
          <w:sz w:val="16"/>
        </w:rPr>
        <w:t>–</w:t>
      </w:r>
      <w:r w:rsidRPr="006B7D49">
        <w:rPr>
          <w:sz w:val="16"/>
        </w:rPr>
        <w:t xml:space="preserve"> </w:t>
      </w:r>
      <w:r w:rsidRPr="00AC46EA">
        <w:rPr>
          <w:rStyle w:val="StyleUnderline"/>
          <w:highlight w:val="green"/>
        </w:rPr>
        <w:t>is no longer attractive</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those</w:t>
      </w:r>
      <w:r w:rsidRPr="006B7D49">
        <w:rPr>
          <w:rStyle w:val="StyleUnderline"/>
        </w:rPr>
        <w:t xml:space="preserve"> </w:t>
      </w:r>
      <w:r w:rsidRPr="000961E4">
        <w:rPr>
          <w:rStyle w:val="StyleUnderline"/>
        </w:rPr>
        <w:t>who</w:t>
      </w:r>
      <w:r w:rsidRPr="006B7D49">
        <w:rPr>
          <w:rStyle w:val="StyleUnderline"/>
        </w:rPr>
        <w:t xml:space="preserve"> </w:t>
      </w:r>
      <w:r w:rsidRPr="000961E4">
        <w:rPr>
          <w:rStyle w:val="StyleUnderline"/>
        </w:rPr>
        <w:t>created</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managed</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order</w:t>
      </w:r>
      <w:r w:rsidRPr="006B7D49">
        <w:rPr>
          <w:sz w:val="16"/>
        </w:rPr>
        <w:t xml:space="preserve"> </w:t>
      </w:r>
      <w:r w:rsidRPr="000961E4">
        <w:rPr>
          <w:sz w:val="16"/>
        </w:rPr>
        <w:t>from</w:t>
      </w:r>
      <w:r w:rsidRPr="006B7D49">
        <w:rPr>
          <w:sz w:val="16"/>
        </w:rPr>
        <w:t xml:space="preserve"> </w:t>
      </w:r>
      <w:r w:rsidRPr="000961E4">
        <w:rPr>
          <w:sz w:val="16"/>
        </w:rPr>
        <w:t>WWII</w:t>
      </w:r>
      <w:r w:rsidRPr="006B7D49">
        <w:rPr>
          <w:sz w:val="16"/>
        </w:rPr>
        <w:t xml:space="preserve"> </w:t>
      </w:r>
      <w:r w:rsidRPr="000961E4">
        <w:rPr>
          <w:sz w:val="16"/>
        </w:rPr>
        <w:t>until</w:t>
      </w:r>
      <w:r w:rsidRPr="006B7D49">
        <w:rPr>
          <w:sz w:val="16"/>
        </w:rPr>
        <w:t xml:space="preserve"> </w:t>
      </w:r>
      <w:r w:rsidRPr="000961E4">
        <w:rPr>
          <w:sz w:val="16"/>
        </w:rPr>
        <w:t>the</w:t>
      </w:r>
      <w:r w:rsidRPr="006B7D49">
        <w:rPr>
          <w:sz w:val="16"/>
        </w:rPr>
        <w:t xml:space="preserve"> </w:t>
      </w:r>
      <w:r w:rsidRPr="000961E4">
        <w:rPr>
          <w:sz w:val="16"/>
        </w:rPr>
        <w:t>2008</w:t>
      </w:r>
      <w:r w:rsidRPr="006B7D49">
        <w:rPr>
          <w:sz w:val="16"/>
        </w:rPr>
        <w:t xml:space="preserve"> </w:t>
      </w:r>
      <w:r w:rsidRPr="000961E4">
        <w:rPr>
          <w:sz w:val="16"/>
        </w:rPr>
        <w:t>global</w:t>
      </w:r>
      <w:r w:rsidRPr="006B7D49">
        <w:rPr>
          <w:sz w:val="16"/>
        </w:rPr>
        <w:t xml:space="preserve"> </w:t>
      </w:r>
      <w:r w:rsidRPr="000961E4">
        <w:rPr>
          <w:sz w:val="16"/>
        </w:rPr>
        <w:t>economic</w:t>
      </w:r>
      <w:r w:rsidRPr="006B7D49">
        <w:rPr>
          <w:sz w:val="16"/>
        </w:rPr>
        <w:t xml:space="preserve"> </w:t>
      </w:r>
      <w:r w:rsidRPr="000961E4">
        <w:rPr>
          <w:sz w:val="16"/>
        </w:rPr>
        <w:t>crisis.</w:t>
      </w:r>
      <w:r w:rsidRPr="006B7D49">
        <w:rPr>
          <w:sz w:val="16"/>
        </w:rPr>
        <w:t xml:space="preserve"> </w:t>
      </w:r>
      <w:r w:rsidRPr="000961E4">
        <w:rPr>
          <w:sz w:val="16"/>
        </w:rPr>
        <w:t>At</w:t>
      </w:r>
      <w:r w:rsidRPr="006B7D49">
        <w:rPr>
          <w:sz w:val="16"/>
        </w:rPr>
        <w:t xml:space="preserve"> </w:t>
      </w:r>
      <w:r w:rsidRPr="000961E4">
        <w:rPr>
          <w:sz w:val="16"/>
        </w:rPr>
        <w:t>its</w:t>
      </w:r>
      <w:r w:rsidRPr="006B7D49">
        <w:rPr>
          <w:sz w:val="16"/>
        </w:rPr>
        <w:t xml:space="preserve"> </w:t>
      </w:r>
      <w:r w:rsidRPr="000961E4">
        <w:rPr>
          <w:sz w:val="16"/>
        </w:rPr>
        <w:t>height,</w:t>
      </w:r>
      <w:r w:rsidRPr="006B7D49">
        <w:rPr>
          <w:sz w:val="16"/>
        </w:rPr>
        <w:t xml:space="preserve"> </w:t>
      </w:r>
      <w:r w:rsidRPr="000961E4">
        <w:rPr>
          <w:sz w:val="16"/>
        </w:rPr>
        <w:t>that</w:t>
      </w:r>
      <w:r w:rsidRPr="006B7D49">
        <w:rPr>
          <w:sz w:val="16"/>
        </w:rPr>
        <w:t xml:space="preserve"> </w:t>
      </w:r>
      <w:r w:rsidRPr="000961E4">
        <w:rPr>
          <w:sz w:val="16"/>
        </w:rPr>
        <w:t>order</w:t>
      </w:r>
      <w:r w:rsidRPr="006B7D49">
        <w:rPr>
          <w:sz w:val="16"/>
        </w:rPr>
        <w:t xml:space="preserve"> </w:t>
      </w:r>
      <w:r w:rsidRPr="000961E4">
        <w:rPr>
          <w:sz w:val="16"/>
        </w:rPr>
        <w:t>brought</w:t>
      </w:r>
      <w:r w:rsidRPr="006B7D49">
        <w:rPr>
          <w:sz w:val="16"/>
        </w:rPr>
        <w:t xml:space="preserve"> </w:t>
      </w:r>
      <w:r w:rsidRPr="000961E4">
        <w:rPr>
          <w:sz w:val="16"/>
        </w:rPr>
        <w:t>unprecedented</w:t>
      </w:r>
      <w:r w:rsidRPr="006B7D49">
        <w:rPr>
          <w:sz w:val="16"/>
        </w:rPr>
        <w:t xml:space="preserve"> </w:t>
      </w:r>
      <w:r w:rsidRPr="000961E4">
        <w:rPr>
          <w:sz w:val="16"/>
        </w:rPr>
        <w:t>prosperity</w:t>
      </w:r>
      <w:r w:rsidRPr="006B7D49">
        <w:rPr>
          <w:sz w:val="16"/>
        </w:rPr>
        <w:t xml:space="preserve"> </w:t>
      </w:r>
      <w:r w:rsidRPr="000961E4">
        <w:rPr>
          <w:sz w:val="16"/>
        </w:rPr>
        <w:t>to</w:t>
      </w:r>
      <w:r w:rsidRPr="006B7D49">
        <w:rPr>
          <w:sz w:val="16"/>
        </w:rPr>
        <w:t xml:space="preserve"> </w:t>
      </w:r>
      <w:r w:rsidRPr="000961E4">
        <w:rPr>
          <w:sz w:val="16"/>
        </w:rPr>
        <w:t>a</w:t>
      </w:r>
      <w:r w:rsidRPr="006B7D49">
        <w:rPr>
          <w:sz w:val="16"/>
        </w:rPr>
        <w:t xml:space="preserve"> </w:t>
      </w:r>
      <w:r w:rsidRPr="000961E4">
        <w:rPr>
          <w:sz w:val="16"/>
        </w:rPr>
        <w:t>large</w:t>
      </w:r>
      <w:r w:rsidRPr="006B7D49">
        <w:rPr>
          <w:sz w:val="16"/>
        </w:rPr>
        <w:t xml:space="preserve"> </w:t>
      </w:r>
      <w:r w:rsidRPr="000961E4">
        <w:rPr>
          <w:sz w:val="16"/>
        </w:rPr>
        <w:t>segment</w:t>
      </w:r>
      <w:r w:rsidRPr="006B7D49">
        <w:rPr>
          <w:sz w:val="16"/>
        </w:rPr>
        <w:t xml:space="preserve"> </w:t>
      </w:r>
      <w:r w:rsidRPr="000961E4">
        <w:rPr>
          <w:sz w:val="16"/>
        </w:rPr>
        <w:t>of</w:t>
      </w:r>
      <w:r w:rsidRPr="006B7D49">
        <w:rPr>
          <w:sz w:val="16"/>
        </w:rPr>
        <w:t xml:space="preserve"> </w:t>
      </w:r>
      <w:r w:rsidRPr="000961E4">
        <w:rPr>
          <w:sz w:val="16"/>
        </w:rPr>
        <w:t>humanity</w:t>
      </w:r>
      <w:r w:rsidRPr="006B7D49">
        <w:rPr>
          <w:sz w:val="16"/>
        </w:rPr>
        <w:t xml:space="preserve"> </w:t>
      </w:r>
      <w:r w:rsidRPr="000961E4">
        <w:rPr>
          <w:sz w:val="16"/>
        </w:rPr>
        <w:t>while</w:t>
      </w:r>
      <w:r w:rsidRPr="006B7D49">
        <w:rPr>
          <w:sz w:val="16"/>
        </w:rPr>
        <w:t xml:space="preserve"> </w:t>
      </w:r>
      <w:r w:rsidRPr="000961E4">
        <w:rPr>
          <w:sz w:val="16"/>
        </w:rPr>
        <w:t>simultaneously</w:t>
      </w:r>
      <w:r w:rsidRPr="006B7D49">
        <w:rPr>
          <w:sz w:val="16"/>
        </w:rPr>
        <w:t xml:space="preserve"> </w:t>
      </w:r>
      <w:r w:rsidRPr="000961E4">
        <w:rPr>
          <w:sz w:val="16"/>
        </w:rPr>
        <w:t>exacerbating</w:t>
      </w:r>
      <w:r w:rsidRPr="006B7D49">
        <w:rPr>
          <w:sz w:val="16"/>
        </w:rPr>
        <w:t xml:space="preserve"> </w:t>
      </w:r>
      <w:r w:rsidRPr="000961E4">
        <w:rPr>
          <w:sz w:val="16"/>
        </w:rPr>
        <w:t>inequality,</w:t>
      </w:r>
      <w:r w:rsidRPr="006B7D49">
        <w:rPr>
          <w:sz w:val="16"/>
        </w:rPr>
        <w:t xml:space="preserve"> </w:t>
      </w:r>
      <w:r w:rsidRPr="000961E4">
        <w:rPr>
          <w:sz w:val="16"/>
        </w:rPr>
        <w:t>bringing</w:t>
      </w:r>
      <w:r w:rsidRPr="006B7D49">
        <w:rPr>
          <w:sz w:val="16"/>
        </w:rPr>
        <w:t xml:space="preserve"> </w:t>
      </w:r>
      <w:r w:rsidRPr="000961E4">
        <w:rPr>
          <w:sz w:val="16"/>
        </w:rPr>
        <w:t>identity,</w:t>
      </w:r>
      <w:r w:rsidRPr="006B7D49">
        <w:rPr>
          <w:sz w:val="16"/>
        </w:rPr>
        <w:t xml:space="preserve"> </w:t>
      </w:r>
      <w:r w:rsidRPr="000961E4">
        <w:rPr>
          <w:sz w:val="16"/>
        </w:rPr>
        <w:t>emotion</w:t>
      </w:r>
      <w:r w:rsidRPr="006B7D49">
        <w:rPr>
          <w:sz w:val="16"/>
        </w:rPr>
        <w:t xml:space="preserve"> </w:t>
      </w:r>
      <w:r w:rsidRPr="000961E4">
        <w:rPr>
          <w:sz w:val="16"/>
        </w:rPr>
        <w:t>and</w:t>
      </w:r>
      <w:r w:rsidRPr="006B7D49">
        <w:rPr>
          <w:sz w:val="16"/>
        </w:rPr>
        <w:t xml:space="preserve"> </w:t>
      </w:r>
      <w:r w:rsidRPr="000961E4">
        <w:rPr>
          <w:sz w:val="16"/>
        </w:rPr>
        <w:t>demagoguery</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fore</w:t>
      </w:r>
      <w:r w:rsidRPr="006B7D49">
        <w:rPr>
          <w:sz w:val="16"/>
        </w:rPr>
        <w:t xml:space="preserve"> </w:t>
      </w:r>
      <w:r w:rsidRPr="000961E4">
        <w:rPr>
          <w:sz w:val="16"/>
        </w:rPr>
        <w:t>in</w:t>
      </w:r>
      <w:r w:rsidRPr="006B7D49">
        <w:rPr>
          <w:sz w:val="16"/>
        </w:rPr>
        <w:t xml:space="preserve"> </w:t>
      </w:r>
      <w:r w:rsidRPr="000961E4">
        <w:rPr>
          <w:sz w:val="16"/>
        </w:rPr>
        <w:t>politics,</w:t>
      </w:r>
      <w:r w:rsidRPr="006B7D49">
        <w:rPr>
          <w:sz w:val="16"/>
        </w:rPr>
        <w:t xml:space="preserve"> </w:t>
      </w:r>
      <w:r w:rsidRPr="000961E4">
        <w:rPr>
          <w:sz w:val="16"/>
        </w:rPr>
        <w:t>and</w:t>
      </w:r>
      <w:r w:rsidRPr="006B7D49">
        <w:rPr>
          <w:sz w:val="16"/>
        </w:rPr>
        <w:t xml:space="preserve"> </w:t>
      </w:r>
      <w:r w:rsidRPr="000961E4">
        <w:rPr>
          <w:sz w:val="16"/>
        </w:rPr>
        <w:t>making</w:t>
      </w:r>
      <w:r w:rsidRPr="006B7D49">
        <w:rPr>
          <w:sz w:val="16"/>
        </w:rPr>
        <w:t xml:space="preserve"> </w:t>
      </w:r>
      <w:r w:rsidRPr="000961E4">
        <w:rPr>
          <w:sz w:val="16"/>
        </w:rPr>
        <w:t>possible</w:t>
      </w:r>
      <w:r w:rsidRPr="006B7D49">
        <w:rPr>
          <w:sz w:val="16"/>
        </w:rPr>
        <w:t xml:space="preserve"> </w:t>
      </w:r>
      <w:r w:rsidRPr="000961E4">
        <w:rPr>
          <w:sz w:val="16"/>
        </w:rPr>
        <w:t>technological</w:t>
      </w:r>
      <w:r w:rsidRPr="006B7D49">
        <w:rPr>
          <w:sz w:val="16"/>
        </w:rPr>
        <w:t xml:space="preserve"> </w:t>
      </w:r>
      <w:r w:rsidRPr="000961E4">
        <w:rPr>
          <w:sz w:val="16"/>
        </w:rPr>
        <w:t>revolutions</w:t>
      </w:r>
      <w:r w:rsidRPr="006B7D49">
        <w:rPr>
          <w:sz w:val="16"/>
        </w:rPr>
        <w:t xml:space="preserve"> </w:t>
      </w:r>
      <w:r w:rsidRPr="000961E4">
        <w:rPr>
          <w:sz w:val="16"/>
        </w:rPr>
        <w:t>(in</w:t>
      </w:r>
      <w:r w:rsidRPr="006B7D49">
        <w:rPr>
          <w:sz w:val="16"/>
        </w:rPr>
        <w:t xml:space="preserve"> </w:t>
      </w:r>
      <w:r w:rsidRPr="000961E4">
        <w:rPr>
          <w:sz w:val="16"/>
        </w:rPr>
        <w:t>energy,</w:t>
      </w:r>
      <w:r w:rsidRPr="006B7D49">
        <w:rPr>
          <w:sz w:val="16"/>
        </w:rPr>
        <w:t xml:space="preserve"> </w:t>
      </w:r>
      <w:r w:rsidRPr="000961E4">
        <w:rPr>
          <w:sz w:val="16"/>
        </w:rPr>
        <w:t>information</w:t>
      </w:r>
      <w:r w:rsidRPr="006B7D49">
        <w:rPr>
          <w:sz w:val="16"/>
        </w:rPr>
        <w:t xml:space="preserve"> </w:t>
      </w:r>
      <w:r w:rsidRPr="000961E4">
        <w:rPr>
          <w:sz w:val="16"/>
        </w:rPr>
        <w:t>technology,</w:t>
      </w:r>
      <w:r w:rsidRPr="006B7D49">
        <w:rPr>
          <w:sz w:val="16"/>
        </w:rPr>
        <w:t xml:space="preserve"> </w:t>
      </w:r>
      <w:r w:rsidRPr="000961E4">
        <w:rPr>
          <w:sz w:val="16"/>
        </w:rPr>
        <w:t>digital</w:t>
      </w:r>
      <w:r w:rsidRPr="006B7D49">
        <w:rPr>
          <w:sz w:val="16"/>
        </w:rPr>
        <w:t xml:space="preserve"> </w:t>
      </w:r>
      <w:r w:rsidRPr="000961E4">
        <w:rPr>
          <w:sz w:val="16"/>
        </w:rPr>
        <w:t>manufacturing,</w:t>
      </w:r>
      <w:r w:rsidRPr="006B7D49">
        <w:rPr>
          <w:sz w:val="16"/>
        </w:rPr>
        <w:t xml:space="preserve"> </w:t>
      </w:r>
      <w:r w:rsidRPr="000961E4">
        <w:rPr>
          <w:sz w:val="16"/>
        </w:rPr>
        <w:t>genetic</w:t>
      </w:r>
      <w:r w:rsidRPr="006B7D49">
        <w:rPr>
          <w:sz w:val="16"/>
        </w:rPr>
        <w:t xml:space="preserve"> </w:t>
      </w:r>
      <w:r w:rsidRPr="000961E4">
        <w:rPr>
          <w:sz w:val="16"/>
        </w:rPr>
        <w:t>engineering,</w:t>
      </w:r>
      <w:r w:rsidRPr="006B7D49">
        <w:rPr>
          <w:sz w:val="16"/>
        </w:rPr>
        <w:t xml:space="preserve"> </w:t>
      </w:r>
      <w:r w:rsidRPr="000961E4">
        <w:rPr>
          <w:sz w:val="16"/>
        </w:rPr>
        <w:t>artificial</w:t>
      </w:r>
      <w:r w:rsidRPr="006B7D49">
        <w:rPr>
          <w:sz w:val="16"/>
        </w:rPr>
        <w:t xml:space="preserve"> </w:t>
      </w:r>
      <w:r w:rsidRPr="000961E4">
        <w:rPr>
          <w:sz w:val="16"/>
        </w:rPr>
        <w:t>intelligence</w:t>
      </w:r>
      <w:r w:rsidRPr="006B7D49">
        <w:rPr>
          <w:sz w:val="16"/>
        </w:rPr>
        <w:t xml:space="preserve"> </w:t>
      </w:r>
      <w:r w:rsidRPr="000961E4">
        <w:rPr>
          <w:sz w:val="16"/>
        </w:rPr>
        <w:t>and</w:t>
      </w:r>
      <w:r w:rsidRPr="006B7D49">
        <w:rPr>
          <w:sz w:val="16"/>
        </w:rPr>
        <w:t xml:space="preserve"> </w:t>
      </w:r>
      <w:r w:rsidRPr="000961E4">
        <w:rPr>
          <w:sz w:val="16"/>
        </w:rPr>
        <w:t>other</w:t>
      </w:r>
      <w:r w:rsidRPr="006B7D49">
        <w:rPr>
          <w:sz w:val="16"/>
        </w:rPr>
        <w:t xml:space="preserve"> </w:t>
      </w:r>
      <w:r w:rsidRPr="000961E4">
        <w:rPr>
          <w:sz w:val="16"/>
        </w:rPr>
        <w:t>fields)</w:t>
      </w:r>
      <w:r w:rsidRPr="006B7D49">
        <w:rPr>
          <w:sz w:val="16"/>
        </w:rPr>
        <w:t xml:space="preserve"> </w:t>
      </w:r>
      <w:r w:rsidRPr="000961E4">
        <w:rPr>
          <w:sz w:val="16"/>
        </w:rPr>
        <w:t>which</w:t>
      </w:r>
      <w:r w:rsidRPr="006B7D49">
        <w:rPr>
          <w:sz w:val="16"/>
        </w:rPr>
        <w:t xml:space="preserve"> </w:t>
      </w:r>
      <w:r w:rsidRPr="000961E4">
        <w:rPr>
          <w:sz w:val="16"/>
        </w:rPr>
        <w:t>promise</w:t>
      </w:r>
      <w:r w:rsidRPr="006B7D49">
        <w:rPr>
          <w:sz w:val="16"/>
        </w:rPr>
        <w:t xml:space="preserve"> </w:t>
      </w:r>
      <w:r w:rsidRPr="000961E4">
        <w:rPr>
          <w:sz w:val="16"/>
        </w:rPr>
        <w:t>to</w:t>
      </w:r>
      <w:r w:rsidRPr="006B7D49">
        <w:rPr>
          <w:sz w:val="16"/>
        </w:rPr>
        <w:t xml:space="preserve"> </w:t>
      </w:r>
      <w:r w:rsidRPr="000961E4">
        <w:rPr>
          <w:sz w:val="16"/>
        </w:rPr>
        <w:t>upend</w:t>
      </w:r>
      <w:r w:rsidRPr="006B7D49">
        <w:rPr>
          <w:sz w:val="16"/>
        </w:rPr>
        <w:t xml:space="preserve"> </w:t>
      </w:r>
      <w:r w:rsidRPr="000961E4">
        <w:rPr>
          <w:sz w:val="16"/>
        </w:rPr>
        <w:t>our</w:t>
      </w:r>
      <w:r w:rsidRPr="006B7D49">
        <w:rPr>
          <w:sz w:val="16"/>
        </w:rPr>
        <w:t xml:space="preserve"> </w:t>
      </w:r>
      <w:r w:rsidRPr="000961E4">
        <w:rPr>
          <w:sz w:val="16"/>
        </w:rPr>
        <w:t>lives,</w:t>
      </w:r>
      <w:r w:rsidRPr="006B7D49">
        <w:rPr>
          <w:sz w:val="16"/>
        </w:rPr>
        <w:t xml:space="preserve"> </w:t>
      </w:r>
      <w:r w:rsidRPr="000961E4">
        <w:rPr>
          <w:sz w:val="16"/>
        </w:rPr>
        <w:t>economies</w:t>
      </w:r>
      <w:r w:rsidRPr="006B7D49">
        <w:rPr>
          <w:sz w:val="16"/>
        </w:rPr>
        <w:t xml:space="preserve"> </w:t>
      </w:r>
      <w:r w:rsidRPr="000961E4">
        <w:rPr>
          <w:sz w:val="16"/>
        </w:rPr>
        <w:t>and</w:t>
      </w:r>
      <w:r w:rsidRPr="006B7D49">
        <w:rPr>
          <w:sz w:val="16"/>
        </w:rPr>
        <w:t xml:space="preserve"> </w:t>
      </w:r>
      <w:r w:rsidRPr="000961E4">
        <w:rPr>
          <w:sz w:val="16"/>
        </w:rPr>
        <w:t>societies</w:t>
      </w:r>
      <w:r w:rsidRPr="006B7D49">
        <w:rPr>
          <w:sz w:val="16"/>
        </w:rPr>
        <w:t xml:space="preserve"> </w:t>
      </w:r>
      <w:r w:rsidRPr="000961E4">
        <w:rPr>
          <w:sz w:val="16"/>
        </w:rPr>
        <w:t>in</w:t>
      </w:r>
      <w:r w:rsidRPr="006B7D49">
        <w:rPr>
          <w:sz w:val="16"/>
        </w:rPr>
        <w:t xml:space="preserve"> </w:t>
      </w:r>
      <w:r w:rsidRPr="000961E4">
        <w:rPr>
          <w:sz w:val="16"/>
        </w:rPr>
        <w:t>fundamental</w:t>
      </w:r>
      <w:r w:rsidRPr="006B7D49">
        <w:rPr>
          <w:sz w:val="16"/>
        </w:rPr>
        <w:t xml:space="preserve"> </w:t>
      </w:r>
      <w:r w:rsidRPr="000961E4">
        <w:rPr>
          <w:sz w:val="16"/>
        </w:rPr>
        <w:t>ways</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near</w:t>
      </w:r>
      <w:r w:rsidRPr="006B7D49">
        <w:rPr>
          <w:sz w:val="16"/>
        </w:rPr>
        <w:t xml:space="preserve"> </w:t>
      </w:r>
      <w:r w:rsidRPr="000961E4">
        <w:rPr>
          <w:sz w:val="16"/>
        </w:rPr>
        <w:t>future.</w:t>
      </w:r>
    </w:p>
    <w:p w14:paraId="1576BAB2" w14:textId="77777777" w:rsidR="00E240C3" w:rsidRPr="006B7D49" w:rsidRDefault="00E240C3" w:rsidP="00E240C3">
      <w:pPr>
        <w:rPr>
          <w:sz w:val="16"/>
        </w:rPr>
      </w:pPr>
      <w:r w:rsidRPr="000961E4">
        <w:rPr>
          <w:sz w:val="16"/>
        </w:rPr>
        <w:t>Indeed,</w:t>
      </w:r>
      <w:r w:rsidRPr="006B7D49">
        <w:rPr>
          <w:sz w:val="16"/>
        </w:rPr>
        <w:t xml:space="preserve"> </w:t>
      </w:r>
      <w:r w:rsidRPr="000961E4">
        <w:rPr>
          <w:sz w:val="16"/>
        </w:rPr>
        <w:t>if</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seems</w:t>
      </w:r>
      <w:r w:rsidRPr="006B7D49">
        <w:rPr>
          <w:sz w:val="16"/>
        </w:rPr>
        <w:t xml:space="preserve"> </w:t>
      </w:r>
      <w:r w:rsidRPr="000961E4">
        <w:rPr>
          <w:sz w:val="16"/>
        </w:rPr>
        <w:t>out</w:t>
      </w:r>
      <w:r w:rsidRPr="006B7D49">
        <w:rPr>
          <w:sz w:val="16"/>
        </w:rPr>
        <w:t xml:space="preserve"> </w:t>
      </w:r>
      <w:r w:rsidRPr="000961E4">
        <w:rPr>
          <w:sz w:val="16"/>
        </w:rPr>
        <w:t>of</w:t>
      </w:r>
      <w:r w:rsidRPr="006B7D49">
        <w:rPr>
          <w:sz w:val="16"/>
        </w:rPr>
        <w:t xml:space="preserve"> </w:t>
      </w:r>
      <w:r w:rsidRPr="000961E4">
        <w:rPr>
          <w:sz w:val="16"/>
        </w:rPr>
        <w:t>joint</w:t>
      </w:r>
      <w:r w:rsidRPr="006B7D49">
        <w:rPr>
          <w:sz w:val="16"/>
        </w:rPr>
        <w:t xml:space="preserve"> </w:t>
      </w:r>
      <w:r w:rsidRPr="000961E4">
        <w:rPr>
          <w:sz w:val="16"/>
        </w:rPr>
        <w:t>there</w:t>
      </w:r>
      <w:r w:rsidRPr="006B7D49">
        <w:rPr>
          <w:sz w:val="16"/>
        </w:rPr>
        <w:t xml:space="preserve"> </w:t>
      </w:r>
      <w:r w:rsidRPr="000961E4">
        <w:rPr>
          <w:sz w:val="16"/>
        </w:rPr>
        <w:t>is</w:t>
      </w:r>
      <w:r w:rsidRPr="006B7D49">
        <w:rPr>
          <w:sz w:val="16"/>
        </w:rPr>
        <w:t xml:space="preserve"> </w:t>
      </w:r>
      <w:r w:rsidRPr="000961E4">
        <w:rPr>
          <w:sz w:val="16"/>
        </w:rPr>
        <w:t>an</w:t>
      </w:r>
      <w:r w:rsidRPr="006B7D49">
        <w:rPr>
          <w:sz w:val="16"/>
        </w:rPr>
        <w:t xml:space="preserve"> </w:t>
      </w:r>
      <w:r w:rsidRPr="000961E4">
        <w:rPr>
          <w:sz w:val="16"/>
        </w:rPr>
        <w:t>objective</w:t>
      </w:r>
      <w:r w:rsidRPr="006B7D49">
        <w:rPr>
          <w:sz w:val="16"/>
        </w:rPr>
        <w:t xml:space="preserve"> </w:t>
      </w:r>
      <w:r w:rsidRPr="000961E4">
        <w:rPr>
          <w:sz w:val="16"/>
        </w:rPr>
        <w:t>reality</w:t>
      </w:r>
      <w:r w:rsidRPr="006B7D49">
        <w:rPr>
          <w:sz w:val="16"/>
        </w:rPr>
        <w:t xml:space="preserve"> </w:t>
      </w:r>
      <w:r w:rsidRPr="000961E4">
        <w:rPr>
          <w:sz w:val="16"/>
        </w:rPr>
        <w:t>to</w:t>
      </w:r>
      <w:r w:rsidRPr="006B7D49">
        <w:rPr>
          <w:sz w:val="16"/>
        </w:rPr>
        <w:t xml:space="preserve"> </w:t>
      </w:r>
      <w:r w:rsidRPr="000961E4">
        <w:rPr>
          <w:sz w:val="16"/>
        </w:rPr>
        <w:t>support</w:t>
      </w:r>
      <w:r w:rsidRPr="006B7D49">
        <w:rPr>
          <w:sz w:val="16"/>
        </w:rPr>
        <w:t xml:space="preserve"> </w:t>
      </w:r>
      <w:r w:rsidRPr="000961E4">
        <w:rPr>
          <w:sz w:val="16"/>
        </w:rPr>
        <w:t>that</w:t>
      </w:r>
      <w:r w:rsidRPr="006B7D49">
        <w:rPr>
          <w:sz w:val="16"/>
        </w:rPr>
        <w:t xml:space="preserve"> </w:t>
      </w:r>
      <w:r w:rsidRPr="000961E4">
        <w:rPr>
          <w:sz w:val="16"/>
        </w:rPr>
        <w:t>conclusion.</w:t>
      </w:r>
      <w:r w:rsidRPr="006B7D49">
        <w:rPr>
          <w:sz w:val="16"/>
        </w:rPr>
        <w:t xml:space="preserve"> </w:t>
      </w:r>
      <w:r w:rsidRPr="000961E4">
        <w:rPr>
          <w:sz w:val="16"/>
        </w:rPr>
        <w:t>Today</w:t>
      </w:r>
      <w:r w:rsidRPr="006B7D49">
        <w:rPr>
          <w:sz w:val="16"/>
        </w:rPr>
        <w:t xml:space="preserve"> </w:t>
      </w:r>
      <w:r w:rsidRPr="00AC46EA">
        <w:rPr>
          <w:rStyle w:val="StyleUnderline"/>
          <w:highlight w:val="green"/>
        </w:rPr>
        <w:t>the world is</w:t>
      </w:r>
      <w:r w:rsidRPr="006B7D49">
        <w:rPr>
          <w:rStyle w:val="StyleUnderline"/>
        </w:rPr>
        <w:t xml:space="preserve"> </w:t>
      </w:r>
      <w:r w:rsidRPr="000961E4">
        <w:rPr>
          <w:rStyle w:val="StyleUnderline"/>
        </w:rPr>
        <w:t>effectively</w:t>
      </w:r>
      <w:r w:rsidRPr="006B7D49">
        <w:rPr>
          <w:rStyle w:val="StyleUnderline"/>
        </w:rPr>
        <w:t xml:space="preserve"> </w:t>
      </w:r>
      <w:r w:rsidRPr="00AC46EA">
        <w:rPr>
          <w:rStyle w:val="StyleUnderline"/>
          <w:highlight w:val="green"/>
        </w:rPr>
        <w:t>multipolar economically</w:t>
      </w:r>
      <w:r w:rsidRPr="006B7D49">
        <w:rPr>
          <w:sz w:val="16"/>
        </w:rPr>
        <w:t xml:space="preserve"> </w:t>
      </w:r>
      <w:r w:rsidRPr="000961E4">
        <w:rPr>
          <w:sz w:val="16"/>
        </w:rPr>
        <w:t>—</w:t>
      </w:r>
      <w:r w:rsidRPr="006B7D49">
        <w:rPr>
          <w:sz w:val="16"/>
        </w:rPr>
        <w:t xml:space="preserve"> </w:t>
      </w:r>
      <w:r w:rsidRPr="000961E4">
        <w:rPr>
          <w:sz w:val="16"/>
        </w:rPr>
        <w:t>relative</w:t>
      </w:r>
      <w:r w:rsidRPr="006B7D49">
        <w:rPr>
          <w:sz w:val="16"/>
        </w:rPr>
        <w:t xml:space="preserve"> </w:t>
      </w:r>
      <w:r w:rsidRPr="000961E4">
        <w:rPr>
          <w:sz w:val="16"/>
        </w:rPr>
        <w:t>shares</w:t>
      </w:r>
      <w:r w:rsidRPr="006B7D49">
        <w:rPr>
          <w:sz w:val="16"/>
        </w:rPr>
        <w:t xml:space="preserve"> </w:t>
      </w:r>
      <w:r w:rsidRPr="000961E4">
        <w:rPr>
          <w:sz w:val="16"/>
        </w:rPr>
        <w:t>of</w:t>
      </w:r>
      <w:r w:rsidRPr="006B7D49">
        <w:rPr>
          <w:sz w:val="16"/>
        </w:rPr>
        <w:t xml:space="preserve"> </w:t>
      </w:r>
      <w:r w:rsidRPr="000961E4">
        <w:rPr>
          <w:sz w:val="16"/>
        </w:rPr>
        <w:t>global</w:t>
      </w:r>
      <w:r w:rsidRPr="006B7D49">
        <w:rPr>
          <w:sz w:val="16"/>
        </w:rPr>
        <w:t xml:space="preserve"> </w:t>
      </w:r>
      <w:r w:rsidRPr="000961E4">
        <w:rPr>
          <w:sz w:val="16"/>
        </w:rPr>
        <w:t>GDP,</w:t>
      </w:r>
      <w:r w:rsidRPr="006B7D49">
        <w:rPr>
          <w:sz w:val="16"/>
        </w:rPr>
        <w:t xml:space="preserve"> </w:t>
      </w:r>
      <w:r w:rsidRPr="000961E4">
        <w:rPr>
          <w:sz w:val="16"/>
        </w:rPr>
        <w:t>the</w:t>
      </w:r>
      <w:r w:rsidRPr="006B7D49">
        <w:rPr>
          <w:sz w:val="16"/>
        </w:rPr>
        <w:t xml:space="preserve"> </w:t>
      </w:r>
      <w:r w:rsidRPr="000961E4">
        <w:rPr>
          <w:sz w:val="16"/>
        </w:rPr>
        <w:t>location</w:t>
      </w:r>
      <w:r w:rsidRPr="006B7D49">
        <w:rPr>
          <w:sz w:val="16"/>
        </w:rPr>
        <w:t xml:space="preserve"> </w:t>
      </w:r>
      <w:r w:rsidRPr="000961E4">
        <w:rPr>
          <w:sz w:val="16"/>
        </w:rPr>
        <w:t>of</w:t>
      </w:r>
      <w:r w:rsidRPr="006B7D49">
        <w:rPr>
          <w:sz w:val="16"/>
        </w:rPr>
        <w:t xml:space="preserve"> </w:t>
      </w:r>
      <w:r w:rsidRPr="000961E4">
        <w:rPr>
          <w:sz w:val="16"/>
        </w:rPr>
        <w:t>economic</w:t>
      </w:r>
      <w:r w:rsidRPr="006B7D49">
        <w:rPr>
          <w:sz w:val="16"/>
        </w:rPr>
        <w:t xml:space="preserve"> </w:t>
      </w:r>
      <w:r w:rsidRPr="000961E4">
        <w:rPr>
          <w:sz w:val="16"/>
        </w:rPr>
        <w:t>activity</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contribution</w:t>
      </w:r>
      <w:r w:rsidRPr="006B7D49">
        <w:rPr>
          <w:sz w:val="16"/>
        </w:rPr>
        <w:t xml:space="preserve"> </w:t>
      </w:r>
      <w:r w:rsidRPr="000961E4">
        <w:rPr>
          <w:sz w:val="16"/>
        </w:rPr>
        <w:t>of</w:t>
      </w:r>
      <w:r w:rsidRPr="006B7D49">
        <w:rPr>
          <w:sz w:val="16"/>
        </w:rPr>
        <w:t xml:space="preserve"> </w:t>
      </w:r>
      <w:r w:rsidRPr="000961E4">
        <w:rPr>
          <w:sz w:val="16"/>
        </w:rPr>
        <w:t>large</w:t>
      </w:r>
      <w:r w:rsidRPr="006B7D49">
        <w:rPr>
          <w:sz w:val="16"/>
        </w:rPr>
        <w:t xml:space="preserve"> </w:t>
      </w:r>
      <w:r w:rsidRPr="000961E4">
        <w:rPr>
          <w:sz w:val="16"/>
        </w:rPr>
        <w:t>emerging</w:t>
      </w:r>
      <w:r w:rsidRPr="006B7D49">
        <w:rPr>
          <w:sz w:val="16"/>
        </w:rPr>
        <w:t xml:space="preserve"> </w:t>
      </w:r>
      <w:r w:rsidRPr="000961E4">
        <w:rPr>
          <w:sz w:val="16"/>
        </w:rPr>
        <w:t>economies</w:t>
      </w:r>
      <w:r w:rsidRPr="006B7D49">
        <w:rPr>
          <w:sz w:val="16"/>
        </w:rPr>
        <w:t xml:space="preserve"> </w:t>
      </w:r>
      <w:r w:rsidRPr="000961E4">
        <w:rPr>
          <w:sz w:val="16"/>
        </w:rPr>
        <w:t>to</w:t>
      </w:r>
      <w:r w:rsidRPr="006B7D49">
        <w:rPr>
          <w:sz w:val="16"/>
        </w:rPr>
        <w:t xml:space="preserve"> </w:t>
      </w:r>
      <w:r w:rsidRPr="000961E4">
        <w:rPr>
          <w:sz w:val="16"/>
        </w:rPr>
        <w:t>global</w:t>
      </w:r>
      <w:r w:rsidRPr="006B7D49">
        <w:rPr>
          <w:sz w:val="16"/>
        </w:rPr>
        <w:t xml:space="preserve"> </w:t>
      </w:r>
      <w:r w:rsidRPr="000961E4">
        <w:rPr>
          <w:sz w:val="16"/>
        </w:rPr>
        <w:t>growth</w:t>
      </w:r>
      <w:r w:rsidRPr="006B7D49">
        <w:rPr>
          <w:sz w:val="16"/>
        </w:rPr>
        <w:t xml:space="preserve"> </w:t>
      </w:r>
      <w:r w:rsidRPr="000961E4">
        <w:rPr>
          <w:sz w:val="16"/>
        </w:rPr>
        <w:t>all</w:t>
      </w:r>
      <w:r w:rsidRPr="006B7D49">
        <w:rPr>
          <w:sz w:val="16"/>
        </w:rPr>
        <w:t xml:space="preserve"> </w:t>
      </w:r>
      <w:r w:rsidRPr="000961E4">
        <w:rPr>
          <w:sz w:val="16"/>
        </w:rPr>
        <w:t>show</w:t>
      </w:r>
      <w:r w:rsidRPr="006B7D49">
        <w:rPr>
          <w:sz w:val="16"/>
        </w:rPr>
        <w:t xml:space="preserve"> </w:t>
      </w:r>
      <w:r w:rsidRPr="000961E4">
        <w:rPr>
          <w:sz w:val="16"/>
        </w:rPr>
        <w:t>this</w:t>
      </w:r>
      <w:r w:rsidRPr="006B7D49">
        <w:rPr>
          <w:sz w:val="16"/>
        </w:rPr>
        <w:t xml:space="preserve"> </w:t>
      </w:r>
      <w:r w:rsidRPr="000961E4">
        <w:rPr>
          <w:sz w:val="16"/>
        </w:rPr>
        <w:t>to</w:t>
      </w:r>
      <w:r w:rsidRPr="006B7D49">
        <w:rPr>
          <w:sz w:val="16"/>
        </w:rPr>
        <w:t xml:space="preserve"> </w:t>
      </w:r>
      <w:r w:rsidRPr="000961E4">
        <w:rPr>
          <w:sz w:val="16"/>
        </w:rPr>
        <w:t>be</w:t>
      </w:r>
      <w:r w:rsidRPr="006B7D49">
        <w:rPr>
          <w:sz w:val="16"/>
        </w:rPr>
        <w:t xml:space="preserve"> </w:t>
      </w:r>
      <w:r w:rsidRPr="000961E4">
        <w:rPr>
          <w:sz w:val="16"/>
        </w:rPr>
        <w:t>so.</w:t>
      </w:r>
      <w:r w:rsidRPr="006B7D49">
        <w:rPr>
          <w:sz w:val="16"/>
        </w:rPr>
        <w:t xml:space="preserve"> </w:t>
      </w:r>
      <w:r w:rsidRPr="000961E4">
        <w:rPr>
          <w:rStyle w:val="StyleUnderline"/>
        </w:rPr>
        <w:t>At</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same</w:t>
      </w:r>
      <w:r w:rsidRPr="006B7D49">
        <w:rPr>
          <w:rStyle w:val="StyleUnderline"/>
        </w:rPr>
        <w:t xml:space="preserve"> </w:t>
      </w:r>
      <w:r w:rsidRPr="000961E4">
        <w:rPr>
          <w:rStyle w:val="StyleUnderline"/>
        </w:rPr>
        <w:t>time,</w:t>
      </w:r>
      <w:r w:rsidRPr="006B7D49">
        <w:rPr>
          <w:rStyle w:val="StyleUnderline"/>
        </w:rPr>
        <w:t xml:space="preserve"> </w:t>
      </w:r>
      <w:r w:rsidRPr="000961E4">
        <w:rPr>
          <w:rStyle w:val="StyleUnderline"/>
        </w:rPr>
        <w:t>it</w:t>
      </w:r>
      <w:r w:rsidRPr="006B7D49">
        <w:rPr>
          <w:rStyle w:val="StyleUnderline"/>
        </w:rPr>
        <w:t xml:space="preserve"> </w:t>
      </w:r>
      <w:r w:rsidRPr="000961E4">
        <w:rPr>
          <w:rStyle w:val="StyleUnderline"/>
        </w:rPr>
        <w:t>remains</w:t>
      </w:r>
      <w:r w:rsidRPr="006B7D49">
        <w:rPr>
          <w:rStyle w:val="StyleUnderline"/>
        </w:rPr>
        <w:t xml:space="preserve"> </w:t>
      </w:r>
      <w:r w:rsidRPr="00AC46EA">
        <w:rPr>
          <w:rStyle w:val="StyleUnderline"/>
          <w:highlight w:val="green"/>
        </w:rPr>
        <w:t>unipolar militarily</w:t>
      </w:r>
      <w:r w:rsidRPr="000961E4">
        <w:rPr>
          <w:sz w:val="16"/>
        </w:rPr>
        <w:t>.</w:t>
      </w:r>
      <w:r w:rsidRPr="006B7D49">
        <w:rPr>
          <w:sz w:val="16"/>
        </w:rPr>
        <w:t xml:space="preserve"> </w:t>
      </w:r>
      <w:r w:rsidRPr="000961E4">
        <w:rPr>
          <w:sz w:val="16"/>
        </w:rPr>
        <w:t>The</w:t>
      </w:r>
      <w:r w:rsidRPr="006B7D49">
        <w:rPr>
          <w:sz w:val="16"/>
        </w:rPr>
        <w:t xml:space="preserve"> </w:t>
      </w:r>
      <w:r w:rsidRPr="000961E4">
        <w:rPr>
          <w:sz w:val="16"/>
        </w:rPr>
        <w:t>Royal</w:t>
      </w:r>
      <w:r w:rsidRPr="006B7D49">
        <w:rPr>
          <w:sz w:val="16"/>
        </w:rPr>
        <w:t xml:space="preserve"> </w:t>
      </w:r>
      <w:r w:rsidRPr="000961E4">
        <w:rPr>
          <w:sz w:val="16"/>
        </w:rPr>
        <w:t>Navy,</w:t>
      </w:r>
      <w:r w:rsidRPr="006B7D49">
        <w:rPr>
          <w:sz w:val="16"/>
        </w:rPr>
        <w:t xml:space="preserve"> </w:t>
      </w:r>
      <w:r w:rsidRPr="000961E4">
        <w:rPr>
          <w:sz w:val="16"/>
        </w:rPr>
        <w:t>at</w:t>
      </w:r>
      <w:r w:rsidRPr="006B7D49">
        <w:rPr>
          <w:sz w:val="16"/>
        </w:rPr>
        <w:t xml:space="preserve"> </w:t>
      </w:r>
      <w:r w:rsidRPr="000961E4">
        <w:rPr>
          <w:sz w:val="16"/>
        </w:rPr>
        <w:t>the</w:t>
      </w:r>
      <w:r w:rsidRPr="006B7D49">
        <w:rPr>
          <w:sz w:val="16"/>
        </w:rPr>
        <w:t xml:space="preserve"> </w:t>
      </w:r>
      <w:r w:rsidRPr="000961E4">
        <w:rPr>
          <w:sz w:val="16"/>
        </w:rPr>
        <w:t>height</w:t>
      </w:r>
      <w:r w:rsidRPr="006B7D49">
        <w:rPr>
          <w:sz w:val="16"/>
        </w:rPr>
        <w:t xml:space="preserve"> </w:t>
      </w:r>
      <w:r w:rsidRPr="000961E4">
        <w:rPr>
          <w:sz w:val="16"/>
        </w:rPr>
        <w:t>of</w:t>
      </w:r>
      <w:r w:rsidRPr="006B7D49">
        <w:rPr>
          <w:sz w:val="16"/>
        </w:rPr>
        <w:t xml:space="preserve"> </w:t>
      </w:r>
      <w:r w:rsidRPr="000961E4">
        <w:rPr>
          <w:sz w:val="16"/>
        </w:rPr>
        <w:t>Empire,</w:t>
      </w:r>
      <w:r w:rsidRPr="006B7D49">
        <w:rPr>
          <w:sz w:val="16"/>
        </w:rPr>
        <w:t xml:space="preserve"> </w:t>
      </w:r>
      <w:r w:rsidRPr="000961E4">
        <w:rPr>
          <w:sz w:val="16"/>
        </w:rPr>
        <w:t>had</w:t>
      </w:r>
      <w:r w:rsidRPr="006B7D49">
        <w:rPr>
          <w:sz w:val="16"/>
        </w:rPr>
        <w:t xml:space="preserve"> </w:t>
      </w:r>
      <w:r w:rsidRPr="000961E4">
        <w:rPr>
          <w:sz w:val="16"/>
        </w:rPr>
        <w:t>a</w:t>
      </w:r>
      <w:r w:rsidRPr="006B7D49">
        <w:rPr>
          <w:sz w:val="16"/>
        </w:rPr>
        <w:t xml:space="preserve"> </w:t>
      </w:r>
      <w:r w:rsidRPr="000961E4">
        <w:rPr>
          <w:sz w:val="16"/>
        </w:rPr>
        <w:t>two-power</w:t>
      </w:r>
      <w:r w:rsidRPr="006B7D49">
        <w:rPr>
          <w:sz w:val="16"/>
        </w:rPr>
        <w:t xml:space="preserve"> </w:t>
      </w:r>
      <w:r w:rsidRPr="000961E4">
        <w:rPr>
          <w:sz w:val="16"/>
        </w:rPr>
        <w:t>standard,</w:t>
      </w:r>
      <w:r w:rsidRPr="006B7D49">
        <w:rPr>
          <w:sz w:val="16"/>
        </w:rPr>
        <w:t xml:space="preserve"> </w:t>
      </w:r>
      <w:r w:rsidRPr="000961E4">
        <w:rPr>
          <w:sz w:val="16"/>
        </w:rPr>
        <w:t>that</w:t>
      </w:r>
      <w:r w:rsidRPr="006B7D49">
        <w:rPr>
          <w:sz w:val="16"/>
        </w:rPr>
        <w:t xml:space="preserve"> </w:t>
      </w:r>
      <w:r w:rsidRPr="000961E4">
        <w:rPr>
          <w:sz w:val="16"/>
        </w:rPr>
        <w:t>the</w:t>
      </w:r>
      <w:r w:rsidRPr="006B7D49">
        <w:rPr>
          <w:sz w:val="16"/>
        </w:rPr>
        <w:t xml:space="preserve"> </w:t>
      </w:r>
      <w:r w:rsidRPr="000961E4">
        <w:rPr>
          <w:sz w:val="16"/>
        </w:rPr>
        <w:t>Royal</w:t>
      </w:r>
      <w:r w:rsidRPr="006B7D49">
        <w:rPr>
          <w:sz w:val="16"/>
        </w:rPr>
        <w:t xml:space="preserve"> </w:t>
      </w:r>
      <w:r w:rsidRPr="000961E4">
        <w:rPr>
          <w:sz w:val="16"/>
        </w:rPr>
        <w:t>Navy</w:t>
      </w:r>
      <w:r w:rsidRPr="006B7D49">
        <w:rPr>
          <w:sz w:val="16"/>
        </w:rPr>
        <w:t xml:space="preserve"> </w:t>
      </w:r>
      <w:r w:rsidRPr="000961E4">
        <w:rPr>
          <w:sz w:val="16"/>
        </w:rPr>
        <w:t>should</w:t>
      </w:r>
      <w:r w:rsidRPr="006B7D49">
        <w:rPr>
          <w:sz w:val="16"/>
        </w:rPr>
        <w:t xml:space="preserve"> </w:t>
      </w:r>
      <w:r w:rsidRPr="000961E4">
        <w:rPr>
          <w:sz w:val="16"/>
        </w:rPr>
        <w:t>be</w:t>
      </w:r>
      <w:r w:rsidRPr="006B7D49">
        <w:rPr>
          <w:sz w:val="16"/>
        </w:rPr>
        <w:t xml:space="preserve"> </w:t>
      </w:r>
      <w:r w:rsidRPr="000961E4">
        <w:rPr>
          <w:sz w:val="16"/>
        </w:rPr>
        <w:t>at</w:t>
      </w:r>
      <w:r w:rsidRPr="006B7D49">
        <w:rPr>
          <w:sz w:val="16"/>
        </w:rPr>
        <w:t xml:space="preserve"> </w:t>
      </w:r>
      <w:r w:rsidRPr="000961E4">
        <w:rPr>
          <w:sz w:val="16"/>
        </w:rPr>
        <w:t>least</w:t>
      </w:r>
      <w:r w:rsidRPr="006B7D49">
        <w:rPr>
          <w:sz w:val="16"/>
        </w:rPr>
        <w:t xml:space="preserve"> </w:t>
      </w:r>
      <w:r w:rsidRPr="000961E4">
        <w:rPr>
          <w:sz w:val="16"/>
        </w:rPr>
        <w:t>as</w:t>
      </w:r>
      <w:r w:rsidRPr="006B7D49">
        <w:rPr>
          <w:sz w:val="16"/>
        </w:rPr>
        <w:t xml:space="preserve"> </w:t>
      </w:r>
      <w:r w:rsidRPr="000961E4">
        <w:rPr>
          <w:sz w:val="16"/>
        </w:rPr>
        <w:t>large</w:t>
      </w:r>
      <w:r w:rsidRPr="006B7D49">
        <w:rPr>
          <w:sz w:val="16"/>
        </w:rPr>
        <w:t xml:space="preserve"> </w:t>
      </w:r>
      <w:r w:rsidRPr="000961E4">
        <w:rPr>
          <w:sz w:val="16"/>
        </w:rPr>
        <w:t>as</w:t>
      </w:r>
      <w:r w:rsidRPr="006B7D49">
        <w:rPr>
          <w:sz w:val="16"/>
        </w:rPr>
        <w:t xml:space="preserve"> </w:t>
      </w:r>
      <w:r w:rsidRPr="000961E4">
        <w:rPr>
          <w:sz w:val="16"/>
        </w:rPr>
        <w:t>the</w:t>
      </w:r>
      <w:r w:rsidRPr="006B7D49">
        <w:rPr>
          <w:sz w:val="16"/>
        </w:rPr>
        <w:t xml:space="preserve"> </w:t>
      </w:r>
      <w:r w:rsidRPr="000961E4">
        <w:rPr>
          <w:sz w:val="16"/>
        </w:rPr>
        <w:t>next</w:t>
      </w:r>
      <w:r w:rsidRPr="006B7D49">
        <w:rPr>
          <w:sz w:val="16"/>
        </w:rPr>
        <w:t xml:space="preserve"> </w:t>
      </w:r>
      <w:r w:rsidRPr="000961E4">
        <w:rPr>
          <w:sz w:val="16"/>
        </w:rPr>
        <w:t>two</w:t>
      </w:r>
      <w:r w:rsidRPr="006B7D49">
        <w:rPr>
          <w:sz w:val="16"/>
        </w:rPr>
        <w:t xml:space="preserve"> </w:t>
      </w:r>
      <w:r w:rsidRPr="000961E4">
        <w:rPr>
          <w:sz w:val="16"/>
        </w:rPr>
        <w:t>biggest</w:t>
      </w:r>
      <w:r w:rsidRPr="006B7D49">
        <w:rPr>
          <w:sz w:val="16"/>
        </w:rPr>
        <w:t xml:space="preserve"> </w:t>
      </w:r>
      <w:r w:rsidRPr="000961E4">
        <w:rPr>
          <w:sz w:val="16"/>
        </w:rPr>
        <w:t>navies</w:t>
      </w:r>
      <w:r w:rsidRPr="006B7D49">
        <w:rPr>
          <w:sz w:val="16"/>
        </w:rPr>
        <w:t xml:space="preserve"> </w:t>
      </w:r>
      <w:r w:rsidRPr="000961E4">
        <w:rPr>
          <w:sz w:val="16"/>
        </w:rPr>
        <w:t>put</w:t>
      </w:r>
      <w:r w:rsidRPr="006B7D49">
        <w:rPr>
          <w:sz w:val="16"/>
        </w:rPr>
        <w:t xml:space="preserve"> </w:t>
      </w:r>
      <w:r w:rsidRPr="000961E4">
        <w:rPr>
          <w:sz w:val="16"/>
        </w:rPr>
        <w:t>together.</w:t>
      </w:r>
      <w:r w:rsidRPr="006B7D49">
        <w:rPr>
          <w:sz w:val="16"/>
        </w:rPr>
        <w:t xml:space="preserve"> </w:t>
      </w:r>
      <w:r w:rsidRPr="000961E4">
        <w:rPr>
          <w:sz w:val="16"/>
        </w:rPr>
        <w:t>The</w:t>
      </w:r>
      <w:r w:rsidRPr="006B7D49">
        <w:rPr>
          <w:sz w:val="16"/>
        </w:rPr>
        <w:t xml:space="preserve"> </w:t>
      </w:r>
      <w:r w:rsidRPr="000961E4">
        <w:rPr>
          <w:sz w:val="16"/>
        </w:rPr>
        <w:t>US</w:t>
      </w:r>
      <w:r w:rsidRPr="006B7D49">
        <w:rPr>
          <w:sz w:val="16"/>
        </w:rPr>
        <w:t xml:space="preserve"> </w:t>
      </w:r>
      <w:r w:rsidRPr="000961E4">
        <w:rPr>
          <w:sz w:val="16"/>
        </w:rPr>
        <w:t>Navy</w:t>
      </w:r>
      <w:r w:rsidRPr="006B7D49">
        <w:rPr>
          <w:sz w:val="16"/>
        </w:rPr>
        <w:t xml:space="preserve"> </w:t>
      </w:r>
      <w:r w:rsidRPr="000961E4">
        <w:rPr>
          <w:sz w:val="16"/>
        </w:rPr>
        <w:t>today</w:t>
      </w:r>
      <w:r w:rsidRPr="006B7D49">
        <w:rPr>
          <w:sz w:val="16"/>
        </w:rPr>
        <w:t xml:space="preserve"> </w:t>
      </w:r>
      <w:r w:rsidRPr="000961E4">
        <w:rPr>
          <w:sz w:val="16"/>
        </w:rPr>
        <w:t>is</w:t>
      </w:r>
      <w:r w:rsidRPr="006B7D49">
        <w:rPr>
          <w:sz w:val="16"/>
        </w:rPr>
        <w:t xml:space="preserve"> </w:t>
      </w:r>
      <w:r w:rsidRPr="000961E4">
        <w:rPr>
          <w:sz w:val="16"/>
        </w:rPr>
        <w:t>equivalent</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next</w:t>
      </w:r>
      <w:r w:rsidRPr="006B7D49">
        <w:rPr>
          <w:sz w:val="16"/>
        </w:rPr>
        <w:t xml:space="preserve"> </w:t>
      </w:r>
      <w:r w:rsidRPr="000961E4">
        <w:rPr>
          <w:sz w:val="16"/>
        </w:rPr>
        <w:t>13</w:t>
      </w:r>
      <w:r w:rsidRPr="006B7D49">
        <w:rPr>
          <w:sz w:val="16"/>
        </w:rPr>
        <w:t xml:space="preserve"> </w:t>
      </w:r>
      <w:r w:rsidRPr="000961E4">
        <w:rPr>
          <w:sz w:val="16"/>
        </w:rPr>
        <w:t>navies</w:t>
      </w:r>
      <w:r w:rsidRPr="006B7D49">
        <w:rPr>
          <w:sz w:val="16"/>
        </w:rPr>
        <w:t xml:space="preserve"> </w:t>
      </w:r>
      <w:r w:rsidRPr="000961E4">
        <w:rPr>
          <w:sz w:val="16"/>
        </w:rPr>
        <w:t>put</w:t>
      </w:r>
      <w:r w:rsidRPr="006B7D49">
        <w:rPr>
          <w:sz w:val="16"/>
        </w:rPr>
        <w:t xml:space="preserve"> </w:t>
      </w:r>
      <w:r w:rsidRPr="000961E4">
        <w:rPr>
          <w:sz w:val="16"/>
        </w:rPr>
        <w:t>together,</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US</w:t>
      </w:r>
      <w:r w:rsidRPr="006B7D49">
        <w:rPr>
          <w:sz w:val="16"/>
        </w:rPr>
        <w:t xml:space="preserve"> </w:t>
      </w:r>
      <w:r w:rsidRPr="000961E4">
        <w:rPr>
          <w:sz w:val="16"/>
        </w:rPr>
        <w:t>defence</w:t>
      </w:r>
      <w:r w:rsidRPr="006B7D49">
        <w:rPr>
          <w:sz w:val="16"/>
        </w:rPr>
        <w:t xml:space="preserve"> </w:t>
      </w:r>
      <w:r w:rsidRPr="000961E4">
        <w:rPr>
          <w:sz w:val="16"/>
        </w:rPr>
        <w:t>budget</w:t>
      </w:r>
      <w:r w:rsidRPr="006B7D49">
        <w:rPr>
          <w:sz w:val="16"/>
        </w:rPr>
        <w:t xml:space="preserve"> </w:t>
      </w:r>
      <w:r w:rsidRPr="000961E4">
        <w:rPr>
          <w:sz w:val="16"/>
        </w:rPr>
        <w:t>is</w:t>
      </w:r>
      <w:r w:rsidRPr="006B7D49">
        <w:rPr>
          <w:sz w:val="16"/>
        </w:rPr>
        <w:t xml:space="preserve"> </w:t>
      </w:r>
      <w:r w:rsidRPr="000961E4">
        <w:rPr>
          <w:sz w:val="16"/>
        </w:rPr>
        <w:t>equal</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next</w:t>
      </w:r>
      <w:r w:rsidRPr="006B7D49">
        <w:rPr>
          <w:sz w:val="16"/>
        </w:rPr>
        <w:t xml:space="preserve"> </w:t>
      </w:r>
      <w:r w:rsidRPr="000961E4">
        <w:rPr>
          <w:sz w:val="16"/>
        </w:rPr>
        <w:t>seven</w:t>
      </w:r>
      <w:r w:rsidRPr="006B7D49">
        <w:rPr>
          <w:sz w:val="16"/>
        </w:rPr>
        <w:t xml:space="preserve"> </w:t>
      </w:r>
      <w:r w:rsidRPr="000961E4">
        <w:rPr>
          <w:sz w:val="16"/>
        </w:rPr>
        <w:t>largest</w:t>
      </w:r>
      <w:r w:rsidRPr="006B7D49">
        <w:rPr>
          <w:sz w:val="16"/>
        </w:rPr>
        <w:t xml:space="preserve"> </w:t>
      </w:r>
      <w:r w:rsidRPr="000961E4">
        <w:rPr>
          <w:sz w:val="16"/>
        </w:rPr>
        <w:t>national</w:t>
      </w:r>
      <w:r w:rsidRPr="006B7D49">
        <w:rPr>
          <w:sz w:val="16"/>
        </w:rPr>
        <w:t xml:space="preserve"> </w:t>
      </w:r>
      <w:r w:rsidRPr="000961E4">
        <w:rPr>
          <w:sz w:val="16"/>
        </w:rPr>
        <w:t>defence</w:t>
      </w:r>
      <w:r w:rsidRPr="006B7D49">
        <w:rPr>
          <w:sz w:val="16"/>
        </w:rPr>
        <w:t xml:space="preserve"> </w:t>
      </w:r>
      <w:r w:rsidRPr="000961E4">
        <w:rPr>
          <w:sz w:val="16"/>
        </w:rPr>
        <w:t>budgets</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world.</w:t>
      </w:r>
    </w:p>
    <w:p w14:paraId="06E4EC60" w14:textId="77777777" w:rsidR="00E240C3" w:rsidRPr="006B7D49" w:rsidRDefault="00E240C3" w:rsidP="00E240C3">
      <w:pPr>
        <w:rPr>
          <w:sz w:val="16"/>
        </w:rPr>
      </w:pPr>
      <w:r w:rsidRPr="000961E4">
        <w:rPr>
          <w:rStyle w:val="StyleUnderline"/>
        </w:rPr>
        <w:t>Politically,</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world</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confused</w:t>
      </w:r>
      <w:r w:rsidRPr="006B7D49">
        <w:rPr>
          <w:rStyle w:val="StyleUnderline"/>
        </w:rPr>
        <w:t xml:space="preserve"> </w:t>
      </w:r>
      <w:r w:rsidRPr="000961E4">
        <w:rPr>
          <w:rStyle w:val="StyleUnderline"/>
        </w:rPr>
        <w:t>rather</w:t>
      </w:r>
      <w:r w:rsidRPr="006B7D49">
        <w:rPr>
          <w:rStyle w:val="StyleUnderline"/>
        </w:rPr>
        <w:t xml:space="preserve"> </w:t>
      </w:r>
      <w:r w:rsidRPr="000961E4">
        <w:rPr>
          <w:rStyle w:val="StyleUnderline"/>
        </w:rPr>
        <w:t>than</w:t>
      </w:r>
      <w:r w:rsidRPr="006B7D49">
        <w:rPr>
          <w:rStyle w:val="StyleUnderline"/>
        </w:rPr>
        <w:t xml:space="preserve"> </w:t>
      </w:r>
      <w:r w:rsidRPr="000961E4">
        <w:rPr>
          <w:rStyle w:val="StyleUnderline"/>
        </w:rPr>
        <w:t>being</w:t>
      </w:r>
      <w:r w:rsidRPr="006B7D49">
        <w:rPr>
          <w:rStyle w:val="StyleUnderline"/>
        </w:rPr>
        <w:t xml:space="preserve"> </w:t>
      </w:r>
      <w:r w:rsidRPr="000961E4">
        <w:rPr>
          <w:rStyle w:val="StyleUnderline"/>
        </w:rPr>
        <w:t>orderly</w:t>
      </w:r>
      <w:r w:rsidRPr="006B7D49">
        <w:rPr>
          <w:rStyle w:val="StyleUnderline"/>
        </w:rPr>
        <w:t xml:space="preserve"> </w:t>
      </w:r>
      <w:r w:rsidRPr="000961E4">
        <w:rPr>
          <w:rStyle w:val="StyleUnderline"/>
        </w:rPr>
        <w:t>or</w:t>
      </w:r>
      <w:r w:rsidRPr="006B7D49">
        <w:rPr>
          <w:rStyle w:val="StyleUnderline"/>
        </w:rPr>
        <w:t xml:space="preserve"> </w:t>
      </w:r>
      <w:r w:rsidRPr="000961E4">
        <w:rPr>
          <w:rStyle w:val="StyleUnderline"/>
        </w:rPr>
        <w:t>structured</w:t>
      </w:r>
      <w:r w:rsidRPr="000961E4">
        <w:rPr>
          <w:sz w:val="16"/>
        </w:rPr>
        <w:t>.</w:t>
      </w:r>
      <w:r w:rsidRPr="006B7D49">
        <w:rPr>
          <w:sz w:val="16"/>
        </w:rPr>
        <w:t xml:space="preserve"> </w:t>
      </w:r>
      <w:r w:rsidRPr="000961E4">
        <w:rPr>
          <w:sz w:val="16"/>
        </w:rPr>
        <w:t>It</w:t>
      </w:r>
      <w:r w:rsidRPr="006B7D49">
        <w:rPr>
          <w:sz w:val="16"/>
        </w:rPr>
        <w:t xml:space="preserve"> </w:t>
      </w:r>
      <w:r w:rsidRPr="000961E4">
        <w:rPr>
          <w:sz w:val="16"/>
        </w:rPr>
        <w:t>is</w:t>
      </w:r>
      <w:r w:rsidRPr="006B7D49">
        <w:rPr>
          <w:sz w:val="16"/>
        </w:rPr>
        <w:t xml:space="preserve"> </w:t>
      </w:r>
      <w:r w:rsidRPr="00AC46EA">
        <w:rPr>
          <w:rStyle w:val="StyleUnderline"/>
          <w:highlight w:val="green"/>
        </w:rPr>
        <w:t xml:space="preserve">the </w:t>
      </w:r>
      <w:r w:rsidRPr="00AC46EA">
        <w:rPr>
          <w:rStyle w:val="Emphasis"/>
          <w:highlight w:val="green"/>
        </w:rPr>
        <w:t>imbalance</w:t>
      </w:r>
      <w:r w:rsidRPr="00AC46EA">
        <w:rPr>
          <w:rStyle w:val="StyleUnderline"/>
          <w:highlight w:val="green"/>
        </w:rPr>
        <w:t xml:space="preserve"> between</w:t>
      </w:r>
      <w:r w:rsidRPr="006B7D49">
        <w:rPr>
          <w:rStyle w:val="StyleUnderline"/>
        </w:rPr>
        <w:t xml:space="preserve"> </w:t>
      </w:r>
      <w:r w:rsidRPr="000961E4">
        <w:rPr>
          <w:rStyle w:val="StyleUnderline"/>
        </w:rPr>
        <w:t>the</w:t>
      </w:r>
      <w:r w:rsidRPr="006B7D49">
        <w:rPr>
          <w:rStyle w:val="StyleUnderline"/>
        </w:rPr>
        <w:t xml:space="preserve"> </w:t>
      </w:r>
      <w:r w:rsidRPr="00AC46EA">
        <w:rPr>
          <w:rStyle w:val="StyleUnderline"/>
          <w:highlight w:val="green"/>
        </w:rPr>
        <w:t>distribution of economic, military and political power</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world</w:t>
      </w:r>
      <w:r w:rsidRPr="006B7D49">
        <w:rPr>
          <w:sz w:val="16"/>
        </w:rPr>
        <w:t xml:space="preserve"> </w:t>
      </w:r>
      <w:r w:rsidRPr="000961E4">
        <w:rPr>
          <w:sz w:val="16"/>
        </w:rPr>
        <w:t>that</w:t>
      </w:r>
      <w:r w:rsidRPr="006B7D49">
        <w:rPr>
          <w:sz w:val="16"/>
        </w:rPr>
        <w:t xml:space="preserve"> </w:t>
      </w:r>
      <w:r w:rsidRPr="00AC46EA">
        <w:rPr>
          <w:rStyle w:val="StyleUnderline"/>
          <w:highlight w:val="green"/>
        </w:rPr>
        <w:t>is the source of</w:t>
      </w:r>
      <w:r w:rsidRPr="006B7D49">
        <w:rPr>
          <w:rStyle w:val="StyleUnderline"/>
        </w:rPr>
        <w:t xml:space="preserve"> </w:t>
      </w:r>
      <w:r w:rsidRPr="000961E4">
        <w:rPr>
          <w:rStyle w:val="StyleUnderline"/>
        </w:rPr>
        <w:t>our</w:t>
      </w:r>
      <w:r w:rsidRPr="006B7D49">
        <w:rPr>
          <w:rStyle w:val="StyleUnderline"/>
        </w:rPr>
        <w:t xml:space="preserve"> </w:t>
      </w:r>
      <w:r w:rsidRPr="000961E4">
        <w:rPr>
          <w:rStyle w:val="StyleUnderline"/>
        </w:rPr>
        <w:t>sense</w:t>
      </w:r>
      <w:r w:rsidRPr="006B7D49">
        <w:rPr>
          <w:rStyle w:val="StyleUnderline"/>
        </w:rPr>
        <w:t xml:space="preserve"> </w:t>
      </w:r>
      <w:r w:rsidRPr="000961E4">
        <w:rPr>
          <w:rStyle w:val="StyleUnderline"/>
        </w:rPr>
        <w:t>of</w:t>
      </w:r>
      <w:r w:rsidRPr="006B7D49">
        <w:rPr>
          <w:rStyle w:val="StyleUnderline"/>
        </w:rPr>
        <w:t xml:space="preserve"> </w:t>
      </w:r>
      <w:r w:rsidRPr="00AC46EA">
        <w:rPr>
          <w:rStyle w:val="StyleUnderline"/>
          <w:highlight w:val="green"/>
        </w:rPr>
        <w:t>insecurity</w:t>
      </w:r>
      <w:r w:rsidRPr="000961E4">
        <w:rPr>
          <w:sz w:val="16"/>
        </w:rPr>
        <w:t>,</w:t>
      </w:r>
      <w:r w:rsidRPr="006B7D49">
        <w:rPr>
          <w:sz w:val="16"/>
        </w:rPr>
        <w:t xml:space="preserve"> </w:t>
      </w:r>
      <w:r w:rsidRPr="000961E4">
        <w:rPr>
          <w:sz w:val="16"/>
        </w:rPr>
        <w:t>of</w:t>
      </w:r>
      <w:r w:rsidRPr="006B7D49">
        <w:rPr>
          <w:sz w:val="16"/>
        </w:rPr>
        <w:t xml:space="preserve"> </w:t>
      </w:r>
      <w:r w:rsidRPr="000961E4">
        <w:rPr>
          <w:sz w:val="16"/>
        </w:rPr>
        <w:t>events</w:t>
      </w:r>
      <w:r w:rsidRPr="006B7D49">
        <w:rPr>
          <w:sz w:val="16"/>
        </w:rPr>
        <w:t xml:space="preserve"> </w:t>
      </w:r>
      <w:r w:rsidRPr="000961E4">
        <w:rPr>
          <w:sz w:val="16"/>
        </w:rPr>
        <w:t>being</w:t>
      </w:r>
      <w:r w:rsidRPr="006B7D49">
        <w:rPr>
          <w:sz w:val="16"/>
        </w:rPr>
        <w:t xml:space="preserve"> </w:t>
      </w:r>
      <w:r w:rsidRPr="000961E4">
        <w:rPr>
          <w:sz w:val="16"/>
        </w:rPr>
        <w:t>out</w:t>
      </w:r>
      <w:r w:rsidRPr="006B7D49">
        <w:rPr>
          <w:sz w:val="16"/>
        </w:rPr>
        <w:t xml:space="preserve"> </w:t>
      </w:r>
      <w:r w:rsidRPr="000961E4">
        <w:rPr>
          <w:sz w:val="16"/>
        </w:rPr>
        <w:t>of</w:t>
      </w:r>
      <w:r w:rsidRPr="006B7D49">
        <w:rPr>
          <w:sz w:val="16"/>
        </w:rPr>
        <w:t xml:space="preserve"> </w:t>
      </w:r>
      <w:r w:rsidRPr="000961E4">
        <w:rPr>
          <w:sz w:val="16"/>
        </w:rPr>
        <w:t>control,</w:t>
      </w:r>
      <w:r w:rsidRPr="006B7D49">
        <w:rPr>
          <w:sz w:val="16"/>
        </w:rPr>
        <w:t xml:space="preserve"> </w:t>
      </w:r>
      <w:r w:rsidRPr="000961E4">
        <w:rPr>
          <w:sz w:val="16"/>
        </w:rPr>
        <w:t>and</w:t>
      </w:r>
      <w:r w:rsidRPr="006B7D49">
        <w:rPr>
          <w:sz w:val="16"/>
        </w:rPr>
        <w:t xml:space="preserve"> </w:t>
      </w:r>
      <w:r w:rsidRPr="000961E4">
        <w:rPr>
          <w:sz w:val="16"/>
        </w:rPr>
        <w:t>that</w:t>
      </w:r>
      <w:r w:rsidRPr="006B7D49">
        <w:rPr>
          <w:sz w:val="16"/>
        </w:rPr>
        <w:t xml:space="preserve"> </w:t>
      </w:r>
      <w:r w:rsidRPr="000961E4">
        <w:rPr>
          <w:sz w:val="16"/>
        </w:rPr>
        <w:t>creates</w:t>
      </w:r>
      <w:r w:rsidRPr="006B7D49">
        <w:rPr>
          <w:sz w:val="16"/>
        </w:rPr>
        <w:t xml:space="preserve"> </w:t>
      </w:r>
      <w:r w:rsidRPr="000961E4">
        <w:rPr>
          <w:sz w:val="16"/>
        </w:rPr>
        <w:t>spaces</w:t>
      </w:r>
      <w:r w:rsidRPr="006B7D49">
        <w:rPr>
          <w:sz w:val="16"/>
        </w:rPr>
        <w:t xml:space="preserve"> </w:t>
      </w:r>
      <w:r w:rsidRPr="000961E4">
        <w:rPr>
          <w:sz w:val="16"/>
        </w:rPr>
        <w:t>that</w:t>
      </w:r>
      <w:r w:rsidRPr="006B7D49">
        <w:rPr>
          <w:sz w:val="16"/>
        </w:rPr>
        <w:t xml:space="preserve"> </w:t>
      </w:r>
      <w:r w:rsidRPr="000961E4">
        <w:rPr>
          <w:sz w:val="16"/>
        </w:rPr>
        <w:t>groups</w:t>
      </w:r>
      <w:r w:rsidRPr="006B7D49">
        <w:rPr>
          <w:sz w:val="16"/>
        </w:rPr>
        <w:t xml:space="preserve"> </w:t>
      </w:r>
      <w:r w:rsidRPr="000961E4">
        <w:rPr>
          <w:sz w:val="16"/>
        </w:rPr>
        <w:t>and</w:t>
      </w:r>
      <w:r w:rsidRPr="006B7D49">
        <w:rPr>
          <w:sz w:val="16"/>
        </w:rPr>
        <w:t xml:space="preserve"> </w:t>
      </w:r>
      <w:r w:rsidRPr="000961E4">
        <w:rPr>
          <w:sz w:val="16"/>
        </w:rPr>
        <w:t>local</w:t>
      </w:r>
      <w:r w:rsidRPr="006B7D49">
        <w:rPr>
          <w:sz w:val="16"/>
        </w:rPr>
        <w:t xml:space="preserve"> </w:t>
      </w:r>
      <w:r w:rsidRPr="000961E4">
        <w:rPr>
          <w:sz w:val="16"/>
        </w:rPr>
        <w:t>powers</w:t>
      </w:r>
      <w:r w:rsidRPr="006B7D49">
        <w:rPr>
          <w:sz w:val="16"/>
        </w:rPr>
        <w:t xml:space="preserve"> </w:t>
      </w:r>
      <w:r w:rsidRPr="000961E4">
        <w:rPr>
          <w:sz w:val="16"/>
        </w:rPr>
        <w:t>like</w:t>
      </w:r>
      <w:r w:rsidRPr="006B7D49">
        <w:rPr>
          <w:sz w:val="16"/>
        </w:rPr>
        <w:t xml:space="preserve"> </w:t>
      </w:r>
      <w:r w:rsidRPr="000961E4">
        <w:rPr>
          <w:sz w:val="16"/>
        </w:rPr>
        <w:t>the</w:t>
      </w:r>
      <w:r w:rsidRPr="006B7D49">
        <w:rPr>
          <w:sz w:val="16"/>
        </w:rPr>
        <w:t xml:space="preserve"> </w:t>
      </w:r>
      <w:r w:rsidRPr="000961E4">
        <w:rPr>
          <w:sz w:val="16"/>
        </w:rPr>
        <w:t>Islamic</w:t>
      </w:r>
      <w:r w:rsidRPr="006B7D49">
        <w:rPr>
          <w:sz w:val="16"/>
        </w:rPr>
        <w:t xml:space="preserve"> </w:t>
      </w:r>
      <w:r w:rsidRPr="000961E4">
        <w:rPr>
          <w:sz w:val="16"/>
        </w:rPr>
        <w:t>State</w:t>
      </w:r>
      <w:r w:rsidRPr="006B7D49">
        <w:rPr>
          <w:sz w:val="16"/>
        </w:rPr>
        <w:t xml:space="preserve"> </w:t>
      </w:r>
      <w:r w:rsidRPr="000961E4">
        <w:rPr>
          <w:sz w:val="16"/>
        </w:rPr>
        <w:t>and</w:t>
      </w:r>
      <w:r w:rsidRPr="006B7D49">
        <w:rPr>
          <w:sz w:val="16"/>
        </w:rPr>
        <w:t xml:space="preserve"> </w:t>
      </w:r>
      <w:r w:rsidRPr="000961E4">
        <w:rPr>
          <w:sz w:val="16"/>
        </w:rPr>
        <w:t>Pakistan</w:t>
      </w:r>
      <w:r w:rsidRPr="006B7D49">
        <w:rPr>
          <w:sz w:val="16"/>
        </w:rPr>
        <w:t xml:space="preserve"> </w:t>
      </w:r>
      <w:r w:rsidRPr="000961E4">
        <w:rPr>
          <w:sz w:val="16"/>
        </w:rPr>
        <w:t>exploit.</w:t>
      </w:r>
      <w:r w:rsidRPr="006B7D49">
        <w:rPr>
          <w:sz w:val="16"/>
        </w:rPr>
        <w:t xml:space="preserve"> </w:t>
      </w:r>
      <w:r w:rsidRPr="000961E4">
        <w:rPr>
          <w:rStyle w:val="StyleUnderline"/>
        </w:rPr>
        <w:t>In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past,</w:t>
      </w:r>
      <w:r w:rsidRPr="006B7D49">
        <w:rPr>
          <w:rStyle w:val="StyleUnderline"/>
        </w:rPr>
        <w:t xml:space="preserve"> </w:t>
      </w:r>
      <w:r w:rsidRPr="000961E4">
        <w:rPr>
          <w:rStyle w:val="StyleUnderline"/>
        </w:rPr>
        <w:t>such</w:t>
      </w:r>
      <w:r w:rsidRPr="006B7D49">
        <w:rPr>
          <w:rStyle w:val="StyleUnderline"/>
        </w:rPr>
        <w:t xml:space="preserve"> </w:t>
      </w:r>
      <w:r w:rsidRPr="000961E4">
        <w:rPr>
          <w:rStyle w:val="StyleUnderline"/>
        </w:rPr>
        <w:t>imbalances</w:t>
      </w:r>
      <w:r w:rsidRPr="006B7D49">
        <w:rPr>
          <w:rStyle w:val="StyleUnderline"/>
        </w:rPr>
        <w:t xml:space="preserve"> </w:t>
      </w:r>
      <w:r w:rsidRPr="000961E4">
        <w:rPr>
          <w:rStyle w:val="StyleUnderline"/>
        </w:rPr>
        <w:t>were</w:t>
      </w:r>
      <w:r w:rsidRPr="006B7D49">
        <w:rPr>
          <w:rStyle w:val="StyleUnderline"/>
        </w:rPr>
        <w:t xml:space="preserve"> </w:t>
      </w:r>
      <w:r w:rsidRPr="000961E4">
        <w:rPr>
          <w:rStyle w:val="Emphasis"/>
        </w:rPr>
        <w:t>settled</w:t>
      </w:r>
      <w:r w:rsidRPr="006B7D49">
        <w:rPr>
          <w:rStyle w:val="Emphasis"/>
        </w:rPr>
        <w:t xml:space="preserve"> </w:t>
      </w:r>
      <w:r w:rsidRPr="000961E4">
        <w:rPr>
          <w:rStyle w:val="Emphasis"/>
        </w:rPr>
        <w:t>by</w:t>
      </w:r>
      <w:r w:rsidRPr="006B7D49">
        <w:rPr>
          <w:rStyle w:val="Emphasis"/>
        </w:rPr>
        <w:t xml:space="preserve"> </w:t>
      </w:r>
      <w:r w:rsidRPr="000961E4">
        <w:rPr>
          <w:rStyle w:val="Emphasis"/>
        </w:rPr>
        <w:t>conflict</w:t>
      </w:r>
      <w:r w:rsidRPr="006B7D49">
        <w:rPr>
          <w:rStyle w:val="Emphasis"/>
        </w:rPr>
        <w:t xml:space="preserve"> </w:t>
      </w:r>
      <w:r w:rsidRPr="000961E4">
        <w:rPr>
          <w:rStyle w:val="Emphasis"/>
        </w:rPr>
        <w:t>and</w:t>
      </w:r>
      <w:r w:rsidRPr="006B7D49">
        <w:rPr>
          <w:rStyle w:val="Emphasis"/>
        </w:rPr>
        <w:t xml:space="preserve"> </w:t>
      </w:r>
      <w:r w:rsidRPr="000961E4">
        <w:rPr>
          <w:rStyle w:val="Emphasis"/>
        </w:rPr>
        <w:t>war</w:t>
      </w:r>
      <w:r w:rsidRPr="000961E4">
        <w:rPr>
          <w:sz w:val="16"/>
        </w:rPr>
        <w:t>.</w:t>
      </w:r>
      <w:r w:rsidRPr="006B7D49">
        <w:rPr>
          <w:sz w:val="16"/>
        </w:rPr>
        <w:t xml:space="preserve"> </w:t>
      </w:r>
      <w:r w:rsidRPr="000961E4">
        <w:rPr>
          <w:sz w:val="16"/>
        </w:rPr>
        <w:t>Today</w:t>
      </w:r>
      <w:r w:rsidRPr="006B7D49">
        <w:rPr>
          <w:sz w:val="16"/>
        </w:rPr>
        <w:t xml:space="preserve"> </w:t>
      </w:r>
      <w:r w:rsidRPr="000961E4">
        <w:rPr>
          <w:sz w:val="16"/>
        </w:rPr>
        <w:t>nuclear</w:t>
      </w:r>
      <w:r w:rsidRPr="006B7D49">
        <w:rPr>
          <w:sz w:val="16"/>
        </w:rPr>
        <w:t xml:space="preserve"> </w:t>
      </w:r>
      <w:r w:rsidRPr="000961E4">
        <w:rPr>
          <w:sz w:val="16"/>
        </w:rPr>
        <w:t>deterrence</w:t>
      </w:r>
      <w:r w:rsidRPr="006B7D49">
        <w:rPr>
          <w:sz w:val="16"/>
        </w:rPr>
        <w:t xml:space="preserve"> </w:t>
      </w:r>
      <w:r w:rsidRPr="000961E4">
        <w:rPr>
          <w:sz w:val="16"/>
        </w:rPr>
        <w:t>prevents</w:t>
      </w:r>
      <w:r w:rsidRPr="006B7D49">
        <w:rPr>
          <w:sz w:val="16"/>
        </w:rPr>
        <w:t xml:space="preserve"> </w:t>
      </w:r>
      <w:r w:rsidRPr="000961E4">
        <w:rPr>
          <w:sz w:val="16"/>
        </w:rPr>
        <w:t>conflict</w:t>
      </w:r>
      <w:r w:rsidRPr="006B7D49">
        <w:rPr>
          <w:sz w:val="16"/>
        </w:rPr>
        <w:t xml:space="preserve"> </w:t>
      </w:r>
      <w:r w:rsidRPr="000961E4">
        <w:rPr>
          <w:sz w:val="16"/>
        </w:rPr>
        <w:t>at</w:t>
      </w:r>
      <w:r w:rsidRPr="006B7D49">
        <w:rPr>
          <w:sz w:val="16"/>
        </w:rPr>
        <w:t xml:space="preserve"> </w:t>
      </w:r>
      <w:r w:rsidRPr="000961E4">
        <w:rPr>
          <w:sz w:val="16"/>
        </w:rPr>
        <w:t>the</w:t>
      </w:r>
      <w:r w:rsidRPr="006B7D49">
        <w:rPr>
          <w:sz w:val="16"/>
        </w:rPr>
        <w:t xml:space="preserve"> </w:t>
      </w:r>
      <w:r w:rsidRPr="000961E4">
        <w:rPr>
          <w:sz w:val="16"/>
        </w:rPr>
        <w:t>highest</w:t>
      </w:r>
      <w:r w:rsidRPr="006B7D49">
        <w:rPr>
          <w:sz w:val="16"/>
        </w:rPr>
        <w:t xml:space="preserve"> </w:t>
      </w:r>
      <w:r w:rsidRPr="000961E4">
        <w:rPr>
          <w:sz w:val="16"/>
        </w:rPr>
        <w:t>level</w:t>
      </w:r>
      <w:r w:rsidRPr="006B7D49">
        <w:rPr>
          <w:sz w:val="16"/>
        </w:rPr>
        <w:t xml:space="preserve"> </w:t>
      </w:r>
      <w:r w:rsidRPr="000961E4">
        <w:rPr>
          <w:sz w:val="16"/>
        </w:rPr>
        <w:t>and</w:t>
      </w:r>
      <w:r w:rsidRPr="006B7D49">
        <w:rPr>
          <w:sz w:val="16"/>
        </w:rPr>
        <w:t xml:space="preserve"> </w:t>
      </w:r>
      <w:r w:rsidRPr="000961E4">
        <w:rPr>
          <w:sz w:val="16"/>
        </w:rPr>
        <w:t>pushes</w:t>
      </w:r>
      <w:r w:rsidRPr="006B7D49">
        <w:rPr>
          <w:sz w:val="16"/>
        </w:rPr>
        <w:t xml:space="preserve"> </w:t>
      </w:r>
      <w:r w:rsidRPr="000961E4">
        <w:rPr>
          <w:sz w:val="16"/>
        </w:rPr>
        <w:t>it</w:t>
      </w:r>
      <w:r w:rsidRPr="006B7D49">
        <w:rPr>
          <w:sz w:val="16"/>
        </w:rPr>
        <w:t xml:space="preserve"> </w:t>
      </w:r>
      <w:r w:rsidRPr="000961E4">
        <w:rPr>
          <w:sz w:val="16"/>
        </w:rPr>
        <w:t>down</w:t>
      </w:r>
      <w:r w:rsidRPr="006B7D49">
        <w:rPr>
          <w:sz w:val="16"/>
        </w:rPr>
        <w:t xml:space="preserve"> </w:t>
      </w:r>
      <w:r w:rsidRPr="000961E4">
        <w:rPr>
          <w:sz w:val="16"/>
        </w:rPr>
        <w:t>to</w:t>
      </w:r>
      <w:r w:rsidRPr="006B7D49">
        <w:rPr>
          <w:sz w:val="16"/>
        </w:rPr>
        <w:t xml:space="preserve"> </w:t>
      </w:r>
      <w:r w:rsidRPr="000961E4">
        <w:rPr>
          <w:sz w:val="16"/>
        </w:rPr>
        <w:t>lower</w:t>
      </w:r>
      <w:r w:rsidRPr="006B7D49">
        <w:rPr>
          <w:sz w:val="16"/>
        </w:rPr>
        <w:t xml:space="preserve"> </w:t>
      </w:r>
      <w:r w:rsidRPr="000961E4">
        <w:rPr>
          <w:sz w:val="16"/>
        </w:rPr>
        <w:t>levels</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spectrum</w:t>
      </w:r>
      <w:r w:rsidRPr="006B7D49">
        <w:rPr>
          <w:sz w:val="16"/>
        </w:rPr>
        <w:t xml:space="preserve"> </w:t>
      </w:r>
      <w:r w:rsidRPr="000961E4">
        <w:rPr>
          <w:sz w:val="16"/>
        </w:rPr>
        <w:t>of</w:t>
      </w:r>
      <w:r w:rsidRPr="006B7D49">
        <w:rPr>
          <w:sz w:val="16"/>
        </w:rPr>
        <w:t xml:space="preserve"> </w:t>
      </w:r>
      <w:r w:rsidRPr="000961E4">
        <w:rPr>
          <w:sz w:val="16"/>
        </w:rPr>
        <w:t>violence</w:t>
      </w:r>
      <w:r w:rsidRPr="006B7D49">
        <w:rPr>
          <w:sz w:val="16"/>
        </w:rPr>
        <w:t xml:space="preserve"> </w:t>
      </w:r>
      <w:r w:rsidRPr="000961E4">
        <w:rPr>
          <w:sz w:val="16"/>
        </w:rPr>
        <w:t>–</w:t>
      </w:r>
      <w:r w:rsidRPr="006B7D49">
        <w:rPr>
          <w:sz w:val="16"/>
        </w:rPr>
        <w:t xml:space="preserve"> </w:t>
      </w:r>
      <w:r w:rsidRPr="000961E4">
        <w:rPr>
          <w:sz w:val="16"/>
        </w:rPr>
        <w:t>into</w:t>
      </w:r>
      <w:r w:rsidRPr="006B7D49">
        <w:rPr>
          <w:sz w:val="16"/>
        </w:rPr>
        <w:t xml:space="preserve"> </w:t>
      </w:r>
      <w:r w:rsidRPr="000961E4">
        <w:rPr>
          <w:sz w:val="16"/>
        </w:rPr>
        <w:t>civil</w:t>
      </w:r>
      <w:r w:rsidRPr="006B7D49">
        <w:rPr>
          <w:sz w:val="16"/>
        </w:rPr>
        <w:t xml:space="preserve"> </w:t>
      </w:r>
      <w:r w:rsidRPr="000961E4">
        <w:rPr>
          <w:sz w:val="16"/>
        </w:rPr>
        <w:t>wars,</w:t>
      </w:r>
      <w:r w:rsidRPr="006B7D49">
        <w:rPr>
          <w:sz w:val="16"/>
        </w:rPr>
        <w:t xml:space="preserve"> </w:t>
      </w:r>
      <w:r w:rsidRPr="000961E4">
        <w:rPr>
          <w:sz w:val="16"/>
        </w:rPr>
        <w:t>small</w:t>
      </w:r>
      <w:r w:rsidRPr="006B7D49">
        <w:rPr>
          <w:sz w:val="16"/>
        </w:rPr>
        <w:t xml:space="preserve"> </w:t>
      </w:r>
      <w:r w:rsidRPr="000961E4">
        <w:rPr>
          <w:sz w:val="16"/>
        </w:rPr>
        <w:t>wars,</w:t>
      </w:r>
      <w:r w:rsidRPr="006B7D49">
        <w:rPr>
          <w:sz w:val="16"/>
        </w:rPr>
        <w:t xml:space="preserve"> </w:t>
      </w:r>
      <w:r w:rsidRPr="000961E4">
        <w:rPr>
          <w:sz w:val="16"/>
        </w:rPr>
        <w:t>asymmetric</w:t>
      </w:r>
      <w:r w:rsidRPr="006B7D49">
        <w:rPr>
          <w:sz w:val="16"/>
        </w:rPr>
        <w:t xml:space="preserve"> </w:t>
      </w:r>
      <w:r w:rsidRPr="000961E4">
        <w:rPr>
          <w:sz w:val="16"/>
        </w:rPr>
        <w:t>violence</w:t>
      </w:r>
      <w:r w:rsidRPr="006B7D49">
        <w:rPr>
          <w:sz w:val="16"/>
        </w:rPr>
        <w:t xml:space="preserve"> </w:t>
      </w:r>
      <w:r w:rsidRPr="000961E4">
        <w:rPr>
          <w:sz w:val="16"/>
        </w:rPr>
        <w:t>and</w:t>
      </w:r>
      <w:r w:rsidRPr="006B7D49">
        <w:rPr>
          <w:sz w:val="16"/>
        </w:rPr>
        <w:t xml:space="preserve"> </w:t>
      </w:r>
      <w:r w:rsidRPr="000961E4">
        <w:rPr>
          <w:sz w:val="16"/>
        </w:rPr>
        <w:t>conflict</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non-state</w:t>
      </w:r>
      <w:r w:rsidRPr="006B7D49">
        <w:rPr>
          <w:sz w:val="16"/>
        </w:rPr>
        <w:t xml:space="preserve"> </w:t>
      </w:r>
      <w:r w:rsidRPr="000961E4">
        <w:rPr>
          <w:sz w:val="16"/>
        </w:rPr>
        <w:t>domain.</w:t>
      </w:r>
    </w:p>
    <w:p w14:paraId="174CCAB6" w14:textId="77777777" w:rsidR="00E240C3" w:rsidRPr="006B7D49" w:rsidRDefault="00E240C3" w:rsidP="00E240C3">
      <w:pPr>
        <w:rPr>
          <w:sz w:val="16"/>
        </w:rPr>
      </w:pPr>
      <w:r w:rsidRPr="000961E4">
        <w:rPr>
          <w:sz w:val="16"/>
        </w:rPr>
        <w:t>Since</w:t>
      </w:r>
      <w:r w:rsidRPr="006B7D49">
        <w:rPr>
          <w:sz w:val="16"/>
        </w:rPr>
        <w:t xml:space="preserve"> </w:t>
      </w:r>
      <w:r w:rsidRPr="000961E4">
        <w:rPr>
          <w:sz w:val="16"/>
        </w:rPr>
        <w:t>the</w:t>
      </w:r>
      <w:r w:rsidRPr="006B7D49">
        <w:rPr>
          <w:sz w:val="16"/>
        </w:rPr>
        <w:t xml:space="preserve"> </w:t>
      </w:r>
      <w:r w:rsidRPr="000961E4">
        <w:rPr>
          <w:sz w:val="16"/>
        </w:rPr>
        <w:t>2008</w:t>
      </w:r>
      <w:r w:rsidRPr="006B7D49">
        <w:rPr>
          <w:sz w:val="16"/>
        </w:rPr>
        <w:t xml:space="preserve"> </w:t>
      </w:r>
      <w:r w:rsidRPr="000961E4">
        <w:rPr>
          <w:sz w:val="16"/>
        </w:rPr>
        <w:t>crisis,</w:t>
      </w:r>
      <w:r w:rsidRPr="006B7D49">
        <w:rPr>
          <w:sz w:val="16"/>
        </w:rPr>
        <w:t xml:space="preserve"> </w:t>
      </w:r>
      <w:r w:rsidRPr="000961E4">
        <w:rPr>
          <w:sz w:val="16"/>
        </w:rPr>
        <w:t>we</w:t>
      </w:r>
      <w:r w:rsidRPr="006B7D49">
        <w:rPr>
          <w:sz w:val="16"/>
        </w:rPr>
        <w:t xml:space="preserve"> </w:t>
      </w:r>
      <w:r w:rsidRPr="000961E4">
        <w:rPr>
          <w:sz w:val="16"/>
        </w:rPr>
        <w:t>have</w:t>
      </w:r>
      <w:r w:rsidRPr="006B7D49">
        <w:rPr>
          <w:sz w:val="16"/>
        </w:rPr>
        <w:t xml:space="preserve"> </w:t>
      </w:r>
      <w:r w:rsidRPr="000961E4">
        <w:rPr>
          <w:sz w:val="16"/>
        </w:rPr>
        <w:t>seen</w:t>
      </w:r>
      <w:r w:rsidRPr="006B7D49">
        <w:rPr>
          <w:sz w:val="16"/>
        </w:rPr>
        <w:t xml:space="preserve"> </w:t>
      </w:r>
      <w:r w:rsidRPr="000961E4">
        <w:rPr>
          <w:sz w:val="16"/>
        </w:rPr>
        <w:t>a</w:t>
      </w:r>
      <w:r w:rsidRPr="006B7D49">
        <w:rPr>
          <w:sz w:val="16"/>
        </w:rPr>
        <w:t xml:space="preserve"> </w:t>
      </w:r>
      <w:r w:rsidRPr="000961E4">
        <w:rPr>
          <w:sz w:val="16"/>
        </w:rPr>
        <w:t>slow,</w:t>
      </w:r>
      <w:r w:rsidRPr="006B7D49">
        <w:rPr>
          <w:sz w:val="16"/>
        </w:rPr>
        <w:t xml:space="preserve"> </w:t>
      </w:r>
      <w:r w:rsidRPr="000961E4">
        <w:rPr>
          <w:sz w:val="16"/>
        </w:rPr>
        <w:t>weak</w:t>
      </w:r>
      <w:r w:rsidRPr="006B7D49">
        <w:rPr>
          <w:sz w:val="16"/>
        </w:rPr>
        <w:t xml:space="preserve"> </w:t>
      </w:r>
      <w:r w:rsidRPr="000961E4">
        <w:rPr>
          <w:sz w:val="16"/>
        </w:rPr>
        <w:t>and</w:t>
      </w:r>
      <w:r w:rsidRPr="006B7D49">
        <w:rPr>
          <w:sz w:val="16"/>
        </w:rPr>
        <w:t xml:space="preserve"> </w:t>
      </w:r>
      <w:r w:rsidRPr="000961E4">
        <w:rPr>
          <w:sz w:val="16"/>
        </w:rPr>
        <w:t>hesitant</w:t>
      </w:r>
      <w:r w:rsidRPr="006B7D49">
        <w:rPr>
          <w:sz w:val="16"/>
        </w:rPr>
        <w:t xml:space="preserve"> </w:t>
      </w:r>
      <w:r w:rsidRPr="000961E4">
        <w:rPr>
          <w:sz w:val="16"/>
        </w:rPr>
        <w:t>economic</w:t>
      </w:r>
      <w:r w:rsidRPr="006B7D49">
        <w:rPr>
          <w:sz w:val="16"/>
        </w:rPr>
        <w:t xml:space="preserve"> </w:t>
      </w:r>
      <w:r w:rsidRPr="000961E4">
        <w:rPr>
          <w:sz w:val="16"/>
        </w:rPr>
        <w:t>recovery</w:t>
      </w:r>
      <w:r w:rsidRPr="006B7D49">
        <w:rPr>
          <w:sz w:val="16"/>
        </w:rPr>
        <w:t xml:space="preserve"> </w:t>
      </w:r>
      <w:r w:rsidRPr="000961E4">
        <w:rPr>
          <w:sz w:val="16"/>
        </w:rPr>
        <w:t>in</w:t>
      </w:r>
      <w:r w:rsidRPr="006B7D49">
        <w:rPr>
          <w:sz w:val="16"/>
        </w:rPr>
        <w:t xml:space="preserve"> </w:t>
      </w:r>
      <w:r w:rsidRPr="000961E4">
        <w:rPr>
          <w:sz w:val="16"/>
        </w:rPr>
        <w:t>most</w:t>
      </w:r>
      <w:r w:rsidRPr="006B7D49">
        <w:rPr>
          <w:sz w:val="16"/>
        </w:rPr>
        <w:t xml:space="preserve"> </w:t>
      </w:r>
      <w:r w:rsidRPr="000961E4">
        <w:rPr>
          <w:sz w:val="16"/>
        </w:rPr>
        <w:t>of</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We</w:t>
      </w:r>
      <w:r w:rsidRPr="006B7D49">
        <w:rPr>
          <w:sz w:val="16"/>
        </w:rPr>
        <w:t xml:space="preserve"> </w:t>
      </w:r>
      <w:r w:rsidRPr="000961E4">
        <w:rPr>
          <w:sz w:val="16"/>
        </w:rPr>
        <w:t>should</w:t>
      </w:r>
      <w:r w:rsidRPr="006B7D49">
        <w:rPr>
          <w:sz w:val="16"/>
        </w:rPr>
        <w:t xml:space="preserve"> </w:t>
      </w:r>
      <w:r w:rsidRPr="000961E4">
        <w:rPr>
          <w:sz w:val="16"/>
        </w:rPr>
        <w:t>probably</w:t>
      </w:r>
      <w:r w:rsidRPr="006B7D49">
        <w:rPr>
          <w:sz w:val="16"/>
        </w:rPr>
        <w:t xml:space="preserve"> </w:t>
      </w:r>
      <w:r w:rsidRPr="000961E4">
        <w:rPr>
          <w:sz w:val="16"/>
        </w:rPr>
        <w:t>get</w:t>
      </w:r>
      <w:r w:rsidRPr="006B7D49">
        <w:rPr>
          <w:sz w:val="16"/>
        </w:rPr>
        <w:t xml:space="preserve"> </w:t>
      </w:r>
      <w:r w:rsidRPr="000961E4">
        <w:rPr>
          <w:sz w:val="16"/>
        </w:rPr>
        <w:t>used</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post-miracle</w:t>
      </w:r>
      <w:r w:rsidRPr="006B7D49">
        <w:rPr>
          <w:sz w:val="16"/>
        </w:rPr>
        <w:t xml:space="preserve"> </w:t>
      </w:r>
      <w:r w:rsidRPr="000961E4">
        <w:rPr>
          <w:sz w:val="16"/>
        </w:rPr>
        <w:t>world</w:t>
      </w:r>
      <w:r w:rsidRPr="006B7D49">
        <w:rPr>
          <w:sz w:val="16"/>
        </w:rPr>
        <w:t xml:space="preserve"> </w:t>
      </w:r>
      <w:r w:rsidRPr="000961E4">
        <w:rPr>
          <w:sz w:val="16"/>
        </w:rPr>
        <w:t>since</w:t>
      </w:r>
      <w:r w:rsidRPr="006B7D49">
        <w:rPr>
          <w:sz w:val="16"/>
        </w:rPr>
        <w:t xml:space="preserve"> </w:t>
      </w:r>
      <w:r w:rsidRPr="000961E4">
        <w:rPr>
          <w:sz w:val="16"/>
        </w:rPr>
        <w:t>the</w:t>
      </w:r>
      <w:r w:rsidRPr="006B7D49">
        <w:rPr>
          <w:sz w:val="16"/>
        </w:rPr>
        <w:t xml:space="preserve"> </w:t>
      </w:r>
      <w:r w:rsidRPr="000961E4">
        <w:rPr>
          <w:sz w:val="16"/>
        </w:rPr>
        <w:t>global</w:t>
      </w:r>
      <w:r w:rsidRPr="006B7D49">
        <w:rPr>
          <w:sz w:val="16"/>
        </w:rPr>
        <w:t xml:space="preserve"> </w:t>
      </w:r>
      <w:r w:rsidRPr="000961E4">
        <w:rPr>
          <w:sz w:val="16"/>
        </w:rPr>
        <w:t>boom</w:t>
      </w:r>
      <w:r w:rsidRPr="006B7D49">
        <w:rPr>
          <w:sz w:val="16"/>
        </w:rPr>
        <w:t xml:space="preserve"> </w:t>
      </w:r>
      <w:r w:rsidRPr="000961E4">
        <w:rPr>
          <w:sz w:val="16"/>
        </w:rPr>
        <w:t>from</w:t>
      </w:r>
      <w:r w:rsidRPr="006B7D49">
        <w:rPr>
          <w:sz w:val="16"/>
        </w:rPr>
        <w:t xml:space="preserve"> </w:t>
      </w:r>
      <w:r w:rsidRPr="000961E4">
        <w:rPr>
          <w:sz w:val="16"/>
        </w:rPr>
        <w:t>WWII</w:t>
      </w:r>
      <w:r w:rsidRPr="006B7D49">
        <w:rPr>
          <w:sz w:val="16"/>
        </w:rPr>
        <w:t xml:space="preserve"> </w:t>
      </w:r>
      <w:r w:rsidRPr="000961E4">
        <w:rPr>
          <w:sz w:val="16"/>
        </w:rPr>
        <w:t>to</w:t>
      </w:r>
      <w:r w:rsidRPr="006B7D49">
        <w:rPr>
          <w:sz w:val="16"/>
        </w:rPr>
        <w:t xml:space="preserve"> </w:t>
      </w:r>
      <w:r w:rsidRPr="000961E4">
        <w:rPr>
          <w:sz w:val="16"/>
        </w:rPr>
        <w:t>2008</w:t>
      </w:r>
      <w:r w:rsidRPr="006B7D49">
        <w:rPr>
          <w:sz w:val="16"/>
        </w:rPr>
        <w:t xml:space="preserve"> </w:t>
      </w:r>
      <w:r w:rsidRPr="000961E4">
        <w:rPr>
          <w:sz w:val="16"/>
        </w:rPr>
        <w:t>was</w:t>
      </w:r>
      <w:r w:rsidRPr="006B7D49">
        <w:rPr>
          <w:sz w:val="16"/>
        </w:rPr>
        <w:t xml:space="preserve"> </w:t>
      </w:r>
      <w:r w:rsidRPr="000961E4">
        <w:rPr>
          <w:sz w:val="16"/>
        </w:rPr>
        <w:t>a</w:t>
      </w:r>
      <w:r w:rsidRPr="006B7D49">
        <w:rPr>
          <w:sz w:val="16"/>
        </w:rPr>
        <w:t xml:space="preserve"> </w:t>
      </w:r>
      <w:r w:rsidRPr="000961E4">
        <w:rPr>
          <w:sz w:val="16"/>
        </w:rPr>
        <w:t>blip</w:t>
      </w:r>
      <w:r w:rsidRPr="006B7D49">
        <w:rPr>
          <w:sz w:val="16"/>
        </w:rPr>
        <w:t xml:space="preserve"> </w:t>
      </w:r>
      <w:r w:rsidRPr="000961E4">
        <w:rPr>
          <w:sz w:val="16"/>
        </w:rPr>
        <w:t>in</w:t>
      </w:r>
      <w:r w:rsidRPr="006B7D49">
        <w:rPr>
          <w:sz w:val="16"/>
        </w:rPr>
        <w:t xml:space="preserve"> </w:t>
      </w:r>
      <w:r w:rsidRPr="000961E4">
        <w:rPr>
          <w:sz w:val="16"/>
        </w:rPr>
        <w:t>historical</w:t>
      </w:r>
      <w:r w:rsidRPr="006B7D49">
        <w:rPr>
          <w:sz w:val="16"/>
        </w:rPr>
        <w:t xml:space="preserve"> </w:t>
      </w:r>
      <w:r w:rsidRPr="000961E4">
        <w:rPr>
          <w:sz w:val="16"/>
        </w:rPr>
        <w:t>terms.</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(but</w:t>
      </w:r>
      <w:r w:rsidRPr="006B7D49">
        <w:rPr>
          <w:sz w:val="16"/>
        </w:rPr>
        <w:t xml:space="preserve"> </w:t>
      </w:r>
      <w:r w:rsidRPr="000961E4">
        <w:rPr>
          <w:sz w:val="16"/>
        </w:rPr>
        <w:t>not</w:t>
      </w:r>
      <w:r w:rsidRPr="006B7D49">
        <w:rPr>
          <w:sz w:val="16"/>
        </w:rPr>
        <w:t xml:space="preserve"> </w:t>
      </w:r>
      <w:r w:rsidRPr="000961E4">
        <w:rPr>
          <w:sz w:val="16"/>
        </w:rPr>
        <w:t>India)</w:t>
      </w:r>
      <w:r w:rsidRPr="006B7D49">
        <w:rPr>
          <w:sz w:val="16"/>
        </w:rPr>
        <w:t xml:space="preserve"> </w:t>
      </w:r>
      <w:r w:rsidRPr="000961E4">
        <w:rPr>
          <w:sz w:val="16"/>
        </w:rPr>
        <w:t>now</w:t>
      </w:r>
      <w:r w:rsidRPr="006B7D49">
        <w:rPr>
          <w:sz w:val="16"/>
        </w:rPr>
        <w:t xml:space="preserve"> </w:t>
      </w:r>
      <w:r w:rsidRPr="000961E4">
        <w:rPr>
          <w:sz w:val="16"/>
        </w:rPr>
        <w:t>faces</w:t>
      </w:r>
      <w:r w:rsidRPr="006B7D49">
        <w:rPr>
          <w:sz w:val="16"/>
        </w:rPr>
        <w:t xml:space="preserve"> </w:t>
      </w:r>
      <w:r w:rsidRPr="000961E4">
        <w:rPr>
          <w:sz w:val="16"/>
        </w:rPr>
        <w:t>depopulation,</w:t>
      </w:r>
      <w:r w:rsidRPr="006B7D49">
        <w:rPr>
          <w:sz w:val="16"/>
        </w:rPr>
        <w:t xml:space="preserve"> </w:t>
      </w:r>
      <w:r w:rsidRPr="000961E4">
        <w:rPr>
          <w:sz w:val="16"/>
        </w:rPr>
        <w:t>deleveraging</w:t>
      </w:r>
      <w:r w:rsidRPr="006B7D49">
        <w:rPr>
          <w:sz w:val="16"/>
        </w:rPr>
        <w:t xml:space="preserve"> </w:t>
      </w:r>
      <w:r w:rsidRPr="000961E4">
        <w:rPr>
          <w:sz w:val="16"/>
        </w:rPr>
        <w:t>and</w:t>
      </w:r>
      <w:r w:rsidRPr="006B7D49">
        <w:rPr>
          <w:sz w:val="16"/>
        </w:rPr>
        <w:t xml:space="preserve"> </w:t>
      </w:r>
      <w:r w:rsidRPr="000961E4">
        <w:rPr>
          <w:sz w:val="16"/>
        </w:rPr>
        <w:t>de-globalisation.</w:t>
      </w:r>
    </w:p>
    <w:p w14:paraId="7809658E" w14:textId="77777777" w:rsidR="00E240C3" w:rsidRPr="006B7D49" w:rsidRDefault="00E240C3" w:rsidP="00E240C3">
      <w:pPr>
        <w:rPr>
          <w:sz w:val="16"/>
        </w:rPr>
      </w:pPr>
      <w:r w:rsidRPr="000961E4">
        <w:rPr>
          <w:sz w:val="16"/>
        </w:rPr>
        <w:t>Despite</w:t>
      </w:r>
      <w:r w:rsidRPr="006B7D49">
        <w:rPr>
          <w:sz w:val="16"/>
        </w:rPr>
        <w:t xml:space="preserve"> </w:t>
      </w:r>
      <w:r w:rsidRPr="000961E4">
        <w:rPr>
          <w:sz w:val="16"/>
        </w:rPr>
        <w:t>grim</w:t>
      </w:r>
      <w:r w:rsidRPr="006B7D49">
        <w:rPr>
          <w:sz w:val="16"/>
        </w:rPr>
        <w:t xml:space="preserve"> </w:t>
      </w:r>
      <w:r w:rsidRPr="000961E4">
        <w:rPr>
          <w:sz w:val="16"/>
        </w:rPr>
        <w:t>prospects</w:t>
      </w:r>
      <w:r w:rsidRPr="006B7D49">
        <w:rPr>
          <w:sz w:val="16"/>
        </w:rPr>
        <w:t xml:space="preserve"> </w:t>
      </w:r>
      <w:r w:rsidRPr="000961E4">
        <w:rPr>
          <w:sz w:val="16"/>
        </w:rPr>
        <w:t>for</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economy</w:t>
      </w:r>
      <w:r w:rsidRPr="006B7D49">
        <w:rPr>
          <w:sz w:val="16"/>
        </w:rPr>
        <w:t xml:space="preserve"> </w:t>
      </w:r>
      <w:r w:rsidRPr="000961E4">
        <w:rPr>
          <w:sz w:val="16"/>
        </w:rPr>
        <w:t>as</w:t>
      </w:r>
      <w:r w:rsidRPr="006B7D49">
        <w:rPr>
          <w:sz w:val="16"/>
        </w:rPr>
        <w:t xml:space="preserve"> </w:t>
      </w:r>
      <w:r w:rsidRPr="000961E4">
        <w:rPr>
          <w:sz w:val="16"/>
        </w:rPr>
        <w:t>a</w:t>
      </w:r>
      <w:r w:rsidRPr="006B7D49">
        <w:rPr>
          <w:sz w:val="16"/>
        </w:rPr>
        <w:t xml:space="preserve"> </w:t>
      </w:r>
      <w:r w:rsidRPr="000961E4">
        <w:rPr>
          <w:sz w:val="16"/>
        </w:rPr>
        <w:t>whole,</w:t>
      </w:r>
      <w:r w:rsidRPr="006B7D49">
        <w:rPr>
          <w:sz w:val="16"/>
        </w:rPr>
        <w:t xml:space="preserve"> </w:t>
      </w:r>
      <w:r w:rsidRPr="000961E4">
        <w:rPr>
          <w:sz w:val="16"/>
        </w:rPr>
        <w:t>the</w:t>
      </w:r>
      <w:r w:rsidRPr="006B7D49">
        <w:rPr>
          <w:sz w:val="16"/>
        </w:rPr>
        <w:t xml:space="preserve"> </w:t>
      </w:r>
      <w:r w:rsidRPr="000961E4">
        <w:rPr>
          <w:sz w:val="16"/>
        </w:rPr>
        <w:t>UN</w:t>
      </w:r>
      <w:r w:rsidRPr="006B7D49">
        <w:rPr>
          <w:sz w:val="16"/>
        </w:rPr>
        <w:t xml:space="preserve"> </w:t>
      </w:r>
      <w:r w:rsidRPr="000961E4">
        <w:rPr>
          <w:sz w:val="16"/>
        </w:rPr>
        <w:t>forecasts</w:t>
      </w:r>
      <w:r w:rsidRPr="006B7D49">
        <w:rPr>
          <w:sz w:val="16"/>
        </w:rPr>
        <w:t xml:space="preserve"> </w:t>
      </w:r>
      <w:r w:rsidRPr="000961E4">
        <w:rPr>
          <w:sz w:val="16"/>
        </w:rPr>
        <w:t>that</w:t>
      </w:r>
      <w:r w:rsidRPr="006B7D49">
        <w:rPr>
          <w:sz w:val="16"/>
        </w:rPr>
        <w:t xml:space="preserve"> </w:t>
      </w:r>
      <w:r w:rsidRPr="000961E4">
        <w:rPr>
          <w:sz w:val="16"/>
        </w:rPr>
        <w:t>if</w:t>
      </w:r>
      <w:r w:rsidRPr="006B7D49">
        <w:rPr>
          <w:sz w:val="16"/>
        </w:rPr>
        <w:t xml:space="preserve"> </w:t>
      </w:r>
      <w:r w:rsidRPr="000961E4">
        <w:rPr>
          <w:sz w:val="16"/>
        </w:rPr>
        <w:t>China</w:t>
      </w:r>
      <w:r w:rsidRPr="006B7D49">
        <w:rPr>
          <w:sz w:val="16"/>
        </w:rPr>
        <w:t xml:space="preserve"> </w:t>
      </w:r>
      <w:r w:rsidRPr="000961E4">
        <w:rPr>
          <w:sz w:val="16"/>
        </w:rPr>
        <w:t>grows</w:t>
      </w:r>
      <w:r w:rsidRPr="006B7D49">
        <w:rPr>
          <w:sz w:val="16"/>
        </w:rPr>
        <w:t xml:space="preserve"> </w:t>
      </w:r>
      <w:r w:rsidRPr="000961E4">
        <w:rPr>
          <w:sz w:val="16"/>
        </w:rPr>
        <w:t>at</w:t>
      </w:r>
      <w:r w:rsidRPr="006B7D49">
        <w:rPr>
          <w:sz w:val="16"/>
        </w:rPr>
        <w:t xml:space="preserve"> </w:t>
      </w:r>
      <w:r w:rsidRPr="000961E4">
        <w:rPr>
          <w:sz w:val="16"/>
        </w:rPr>
        <w:t>3%,</w:t>
      </w:r>
      <w:r w:rsidRPr="006B7D49">
        <w:rPr>
          <w:sz w:val="16"/>
        </w:rPr>
        <w:t xml:space="preserve"> </w:t>
      </w:r>
      <w:r w:rsidRPr="000961E4">
        <w:rPr>
          <w:sz w:val="16"/>
        </w:rPr>
        <w:t>India</w:t>
      </w:r>
      <w:r w:rsidRPr="006B7D49">
        <w:rPr>
          <w:sz w:val="16"/>
        </w:rPr>
        <w:t xml:space="preserve"> </w:t>
      </w:r>
      <w:r w:rsidRPr="000961E4">
        <w:rPr>
          <w:sz w:val="16"/>
        </w:rPr>
        <w:t>at</w:t>
      </w:r>
      <w:r w:rsidRPr="006B7D49">
        <w:rPr>
          <w:sz w:val="16"/>
        </w:rPr>
        <w:t xml:space="preserve"> </w:t>
      </w:r>
      <w:r w:rsidRPr="000961E4">
        <w:rPr>
          <w:sz w:val="16"/>
        </w:rPr>
        <w:t>4%</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US</w:t>
      </w:r>
      <w:r w:rsidRPr="006B7D49">
        <w:rPr>
          <w:sz w:val="16"/>
        </w:rPr>
        <w:t xml:space="preserve"> </w:t>
      </w:r>
      <w:r w:rsidRPr="000961E4">
        <w:rPr>
          <w:sz w:val="16"/>
        </w:rPr>
        <w:t>by</w:t>
      </w:r>
      <w:r w:rsidRPr="006B7D49">
        <w:rPr>
          <w:sz w:val="16"/>
        </w:rPr>
        <w:t xml:space="preserve"> </w:t>
      </w:r>
      <w:r w:rsidRPr="000961E4">
        <w:rPr>
          <w:sz w:val="16"/>
        </w:rPr>
        <w:t>1.5%,</w:t>
      </w:r>
      <w:r w:rsidRPr="006B7D49">
        <w:rPr>
          <w:sz w:val="16"/>
        </w:rPr>
        <w:t xml:space="preserve"> </w:t>
      </w:r>
      <w:r w:rsidRPr="000961E4">
        <w:rPr>
          <w:sz w:val="16"/>
        </w:rPr>
        <w:t>by</w:t>
      </w:r>
      <w:r w:rsidRPr="006B7D49">
        <w:rPr>
          <w:sz w:val="16"/>
        </w:rPr>
        <w:t xml:space="preserve"> </w:t>
      </w:r>
      <w:r w:rsidRPr="000961E4">
        <w:rPr>
          <w:sz w:val="16"/>
        </w:rPr>
        <w:t>2050,</w:t>
      </w:r>
      <w:r w:rsidRPr="006B7D49">
        <w:rPr>
          <w:sz w:val="16"/>
        </w:rPr>
        <w:t xml:space="preserve"> </w:t>
      </w:r>
      <w:r w:rsidRPr="000961E4">
        <w:rPr>
          <w:sz w:val="16"/>
        </w:rPr>
        <w:t>China’s</w:t>
      </w:r>
      <w:r w:rsidRPr="006B7D49">
        <w:rPr>
          <w:sz w:val="16"/>
        </w:rPr>
        <w:t xml:space="preserve"> </w:t>
      </w:r>
      <w:r w:rsidRPr="000961E4">
        <w:rPr>
          <w:sz w:val="16"/>
        </w:rPr>
        <w:t>per</w:t>
      </w:r>
      <w:r w:rsidRPr="006B7D49">
        <w:rPr>
          <w:sz w:val="16"/>
        </w:rPr>
        <w:t xml:space="preserve"> </w:t>
      </w:r>
      <w:r w:rsidRPr="000961E4">
        <w:rPr>
          <w:sz w:val="16"/>
        </w:rPr>
        <w:t>capita</w:t>
      </w:r>
      <w:r w:rsidRPr="006B7D49">
        <w:rPr>
          <w:sz w:val="16"/>
        </w:rPr>
        <w:t xml:space="preserve"> </w:t>
      </w:r>
      <w:r w:rsidRPr="000961E4">
        <w:rPr>
          <w:sz w:val="16"/>
        </w:rPr>
        <w:t>income</w:t>
      </w:r>
      <w:r w:rsidRPr="006B7D49">
        <w:rPr>
          <w:sz w:val="16"/>
        </w:rPr>
        <w:t xml:space="preserve"> </w:t>
      </w:r>
      <w:r w:rsidRPr="000961E4">
        <w:rPr>
          <w:sz w:val="16"/>
        </w:rPr>
        <w:t>would</w:t>
      </w:r>
      <w:r w:rsidRPr="006B7D49">
        <w:rPr>
          <w:sz w:val="16"/>
        </w:rPr>
        <w:t xml:space="preserve"> </w:t>
      </w:r>
      <w:r w:rsidRPr="000961E4">
        <w:rPr>
          <w:sz w:val="16"/>
        </w:rPr>
        <w:t>be</w:t>
      </w:r>
      <w:r w:rsidRPr="006B7D49">
        <w:rPr>
          <w:sz w:val="16"/>
        </w:rPr>
        <w:t xml:space="preserve"> </w:t>
      </w:r>
      <w:r w:rsidRPr="000961E4">
        <w:rPr>
          <w:sz w:val="16"/>
        </w:rPr>
        <w:t>40%</w:t>
      </w:r>
      <w:r w:rsidRPr="006B7D49">
        <w:rPr>
          <w:sz w:val="16"/>
        </w:rPr>
        <w:t xml:space="preserve"> </w:t>
      </w:r>
      <w:r w:rsidRPr="000961E4">
        <w:rPr>
          <w:sz w:val="16"/>
        </w:rPr>
        <w:t>of</w:t>
      </w:r>
      <w:r w:rsidRPr="006B7D49">
        <w:rPr>
          <w:sz w:val="16"/>
        </w:rPr>
        <w:t xml:space="preserve"> </w:t>
      </w:r>
      <w:r w:rsidRPr="000961E4">
        <w:rPr>
          <w:sz w:val="16"/>
        </w:rPr>
        <w:t>US</w:t>
      </w:r>
      <w:r w:rsidRPr="006B7D49">
        <w:rPr>
          <w:sz w:val="16"/>
        </w:rPr>
        <w:t xml:space="preserve"> </w:t>
      </w:r>
      <w:r w:rsidRPr="000961E4">
        <w:rPr>
          <w:sz w:val="16"/>
        </w:rPr>
        <w:t>levels,</w:t>
      </w:r>
      <w:r w:rsidRPr="006B7D49">
        <w:rPr>
          <w:sz w:val="16"/>
        </w:rPr>
        <w:t xml:space="preserve"> </w:t>
      </w:r>
      <w:r w:rsidRPr="000961E4">
        <w:rPr>
          <w:sz w:val="16"/>
        </w:rPr>
        <w:t>and</w:t>
      </w:r>
      <w:r w:rsidRPr="006B7D49">
        <w:rPr>
          <w:sz w:val="16"/>
        </w:rPr>
        <w:t xml:space="preserve"> </w:t>
      </w:r>
      <w:r w:rsidRPr="000961E4">
        <w:rPr>
          <w:sz w:val="16"/>
        </w:rPr>
        <w:t>India’s</w:t>
      </w:r>
      <w:r w:rsidRPr="006B7D49">
        <w:rPr>
          <w:sz w:val="16"/>
        </w:rPr>
        <w:t xml:space="preserve"> </w:t>
      </w:r>
      <w:r w:rsidRPr="000961E4">
        <w:rPr>
          <w:sz w:val="16"/>
        </w:rPr>
        <w:t>at</w:t>
      </w:r>
      <w:r w:rsidRPr="006B7D49">
        <w:rPr>
          <w:sz w:val="16"/>
        </w:rPr>
        <w:t xml:space="preserve"> </w:t>
      </w:r>
      <w:r w:rsidRPr="000961E4">
        <w:rPr>
          <w:sz w:val="16"/>
        </w:rPr>
        <w:t>26%</w:t>
      </w:r>
      <w:r w:rsidRPr="006B7D49">
        <w:rPr>
          <w:sz w:val="16"/>
        </w:rPr>
        <w:t xml:space="preserve"> </w:t>
      </w:r>
      <w:r w:rsidRPr="000961E4">
        <w:rPr>
          <w:sz w:val="16"/>
        </w:rPr>
        <w:t>–</w:t>
      </w:r>
      <w:r w:rsidRPr="006B7D49">
        <w:rPr>
          <w:sz w:val="16"/>
        </w:rPr>
        <w:t xml:space="preserve"> </w:t>
      </w:r>
      <w:r w:rsidRPr="000961E4">
        <w:rPr>
          <w:sz w:val="16"/>
        </w:rPr>
        <w:t>where</w:t>
      </w:r>
      <w:r w:rsidRPr="006B7D49">
        <w:rPr>
          <w:sz w:val="16"/>
        </w:rPr>
        <w:t xml:space="preserve"> </w:t>
      </w:r>
      <w:r w:rsidRPr="000961E4">
        <w:rPr>
          <w:sz w:val="16"/>
        </w:rPr>
        <w:t>China</w:t>
      </w:r>
      <w:r w:rsidRPr="006B7D49">
        <w:rPr>
          <w:sz w:val="16"/>
        </w:rPr>
        <w:t xml:space="preserve"> </w:t>
      </w:r>
      <w:r w:rsidRPr="000961E4">
        <w:rPr>
          <w:sz w:val="16"/>
        </w:rPr>
        <w:t>is</w:t>
      </w:r>
      <w:r w:rsidRPr="006B7D49">
        <w:rPr>
          <w:sz w:val="16"/>
        </w:rPr>
        <w:t xml:space="preserve"> </w:t>
      </w:r>
      <w:r w:rsidRPr="000961E4">
        <w:rPr>
          <w:sz w:val="16"/>
        </w:rPr>
        <w:t>today.</w:t>
      </w:r>
      <w:r w:rsidRPr="006B7D49">
        <w:rPr>
          <w:sz w:val="16"/>
        </w:rPr>
        <w:t xml:space="preserve"> </w:t>
      </w:r>
      <w:r w:rsidRPr="000961E4">
        <w:rPr>
          <w:sz w:val="16"/>
        </w:rPr>
        <w:t>China</w:t>
      </w:r>
      <w:r w:rsidRPr="006B7D49">
        <w:rPr>
          <w:sz w:val="16"/>
        </w:rPr>
        <w:t xml:space="preserve"> </w:t>
      </w:r>
      <w:r w:rsidRPr="000961E4">
        <w:rPr>
          <w:sz w:val="16"/>
        </w:rPr>
        <w:t>would</w:t>
      </w:r>
      <w:r w:rsidRPr="006B7D49">
        <w:rPr>
          <w:sz w:val="16"/>
        </w:rPr>
        <w:t xml:space="preserve"> </w:t>
      </w:r>
      <w:r w:rsidRPr="000961E4">
        <w:rPr>
          <w:sz w:val="16"/>
        </w:rPr>
        <w:t>be</w:t>
      </w:r>
      <w:r w:rsidRPr="006B7D49">
        <w:rPr>
          <w:sz w:val="16"/>
        </w:rPr>
        <w:t xml:space="preserve"> </w:t>
      </w:r>
      <w:r w:rsidRPr="000961E4">
        <w:rPr>
          <w:sz w:val="16"/>
        </w:rPr>
        <w:t>the</w:t>
      </w:r>
      <w:r w:rsidRPr="006B7D49">
        <w:rPr>
          <w:sz w:val="16"/>
        </w:rPr>
        <w:t xml:space="preserve"> </w:t>
      </w:r>
      <w:r w:rsidRPr="000961E4">
        <w:rPr>
          <w:sz w:val="16"/>
        </w:rPr>
        <w:t>world’s</w:t>
      </w:r>
      <w:r w:rsidRPr="006B7D49">
        <w:rPr>
          <w:sz w:val="16"/>
        </w:rPr>
        <w:t xml:space="preserve"> </w:t>
      </w:r>
      <w:r w:rsidRPr="000961E4">
        <w:rPr>
          <w:sz w:val="16"/>
        </w:rPr>
        <w:t>largest</w:t>
      </w:r>
      <w:r w:rsidRPr="006B7D49">
        <w:rPr>
          <w:sz w:val="16"/>
        </w:rPr>
        <w:t xml:space="preserve"> </w:t>
      </w:r>
      <w:r w:rsidRPr="000961E4">
        <w:rPr>
          <w:sz w:val="16"/>
        </w:rPr>
        <w:t>economy</w:t>
      </w:r>
      <w:r w:rsidRPr="006B7D49">
        <w:rPr>
          <w:sz w:val="16"/>
        </w:rPr>
        <w:t xml:space="preserve"> </w:t>
      </w:r>
      <w:r w:rsidRPr="000961E4">
        <w:rPr>
          <w:sz w:val="16"/>
        </w:rPr>
        <w:t>(in</w:t>
      </w:r>
      <w:r w:rsidRPr="006B7D49">
        <w:rPr>
          <w:sz w:val="16"/>
        </w:rPr>
        <w:t xml:space="preserve"> </w:t>
      </w:r>
      <w:r w:rsidRPr="000961E4">
        <w:rPr>
          <w:sz w:val="16"/>
        </w:rPr>
        <w:t>PPP</w:t>
      </w:r>
      <w:r w:rsidRPr="006B7D49">
        <w:rPr>
          <w:sz w:val="16"/>
        </w:rPr>
        <w:t xml:space="preserve"> </w:t>
      </w:r>
      <w:r w:rsidRPr="000961E4">
        <w:rPr>
          <w:sz w:val="16"/>
        </w:rPr>
        <w:t>terms),</w:t>
      </w:r>
      <w:r w:rsidRPr="006B7D49">
        <w:rPr>
          <w:sz w:val="16"/>
        </w:rPr>
        <w:t xml:space="preserve"> </w:t>
      </w:r>
      <w:r w:rsidRPr="000961E4">
        <w:rPr>
          <w:sz w:val="16"/>
        </w:rPr>
        <w:t>India</w:t>
      </w:r>
      <w:r w:rsidRPr="006B7D49">
        <w:rPr>
          <w:sz w:val="16"/>
        </w:rPr>
        <w:t xml:space="preserve"> </w:t>
      </w:r>
      <w:r w:rsidRPr="000961E4">
        <w:rPr>
          <w:sz w:val="16"/>
        </w:rPr>
        <w:t>the</w:t>
      </w:r>
      <w:r w:rsidRPr="006B7D49">
        <w:rPr>
          <w:sz w:val="16"/>
        </w:rPr>
        <w:t xml:space="preserve"> </w:t>
      </w:r>
      <w:r w:rsidRPr="000961E4">
        <w:rPr>
          <w:sz w:val="16"/>
        </w:rPr>
        <w:t>second,</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US</w:t>
      </w:r>
      <w:r w:rsidRPr="006B7D49">
        <w:rPr>
          <w:sz w:val="16"/>
        </w:rPr>
        <w:t xml:space="preserve"> </w:t>
      </w:r>
      <w:r w:rsidRPr="000961E4">
        <w:rPr>
          <w:sz w:val="16"/>
        </w:rPr>
        <w:t>the</w:t>
      </w:r>
      <w:r w:rsidRPr="006B7D49">
        <w:rPr>
          <w:sz w:val="16"/>
        </w:rPr>
        <w:t xml:space="preserve"> </w:t>
      </w:r>
      <w:r w:rsidRPr="000961E4">
        <w:rPr>
          <w:sz w:val="16"/>
        </w:rPr>
        <w:t>third.</w:t>
      </w:r>
    </w:p>
    <w:p w14:paraId="1B89F6B1" w14:textId="77777777" w:rsidR="00E240C3" w:rsidRPr="006B7D49" w:rsidRDefault="00E240C3" w:rsidP="00E240C3">
      <w:pPr>
        <w:rPr>
          <w:sz w:val="16"/>
        </w:rPr>
      </w:pPr>
      <w:r w:rsidRPr="000961E4">
        <w:rPr>
          <w:sz w:val="16"/>
        </w:rPr>
        <w:t>By</w:t>
      </w:r>
      <w:r w:rsidRPr="006B7D49">
        <w:rPr>
          <w:sz w:val="16"/>
        </w:rPr>
        <w:t xml:space="preserve"> </w:t>
      </w:r>
      <w:r w:rsidRPr="000961E4">
        <w:rPr>
          <w:sz w:val="16"/>
        </w:rPr>
        <w:t>that</w:t>
      </w:r>
      <w:r w:rsidRPr="006B7D49">
        <w:rPr>
          <w:sz w:val="16"/>
        </w:rPr>
        <w:t xml:space="preserve"> </w:t>
      </w:r>
      <w:r w:rsidRPr="000961E4">
        <w:rPr>
          <w:sz w:val="16"/>
        </w:rPr>
        <w:t>time,</w:t>
      </w:r>
      <w:r w:rsidRPr="006B7D49">
        <w:rPr>
          <w:sz w:val="16"/>
        </w:rPr>
        <w:t xml:space="preserve"> </w:t>
      </w:r>
      <w:r w:rsidRPr="000961E4">
        <w:rPr>
          <w:sz w:val="16"/>
        </w:rPr>
        <w:t>both</w:t>
      </w:r>
      <w:r w:rsidRPr="006B7D49">
        <w:rPr>
          <w:sz w:val="16"/>
        </w:rPr>
        <w:t xml:space="preserve"> </w:t>
      </w:r>
      <w:r w:rsidRPr="000961E4">
        <w:rPr>
          <w:sz w:val="16"/>
        </w:rPr>
        <w:t>India</w:t>
      </w:r>
      <w:r w:rsidRPr="006B7D49">
        <w:rPr>
          <w:sz w:val="16"/>
        </w:rPr>
        <w:t xml:space="preserve"> </w:t>
      </w:r>
      <w:r w:rsidRPr="000961E4">
        <w:rPr>
          <w:sz w:val="16"/>
        </w:rPr>
        <w:t>and</w:t>
      </w:r>
      <w:r w:rsidRPr="006B7D49">
        <w:rPr>
          <w:sz w:val="16"/>
        </w:rPr>
        <w:t xml:space="preserve"> </w:t>
      </w:r>
      <w:r w:rsidRPr="000961E4">
        <w:rPr>
          <w:sz w:val="16"/>
        </w:rPr>
        <w:t>China</w:t>
      </w:r>
      <w:r w:rsidRPr="006B7D49">
        <w:rPr>
          <w:sz w:val="16"/>
        </w:rPr>
        <w:t xml:space="preserve"> </w:t>
      </w:r>
      <w:r w:rsidRPr="000961E4">
        <w:rPr>
          <w:sz w:val="16"/>
        </w:rPr>
        <w:t>will</w:t>
      </w:r>
      <w:r w:rsidRPr="006B7D49">
        <w:rPr>
          <w:sz w:val="16"/>
        </w:rPr>
        <w:t xml:space="preserve"> </w:t>
      </w:r>
      <w:r w:rsidRPr="000961E4">
        <w:rPr>
          <w:sz w:val="16"/>
        </w:rPr>
        <w:t>be</w:t>
      </w:r>
      <w:r w:rsidRPr="006B7D49">
        <w:rPr>
          <w:sz w:val="16"/>
        </w:rPr>
        <w:t xml:space="preserve"> </w:t>
      </w:r>
      <w:r w:rsidRPr="000961E4">
        <w:rPr>
          <w:sz w:val="16"/>
        </w:rPr>
        <w:t>overwhelmingly</w:t>
      </w:r>
      <w:r w:rsidRPr="006B7D49">
        <w:rPr>
          <w:sz w:val="16"/>
        </w:rPr>
        <w:t xml:space="preserve"> </w:t>
      </w:r>
      <w:r w:rsidRPr="000961E4">
        <w:rPr>
          <w:sz w:val="16"/>
        </w:rPr>
        <w:t>urban.</w:t>
      </w:r>
    </w:p>
    <w:p w14:paraId="16C9B2C1" w14:textId="77777777" w:rsidR="00E240C3" w:rsidRPr="006B7D49" w:rsidRDefault="00E240C3" w:rsidP="00E240C3">
      <w:pPr>
        <w:rPr>
          <w:sz w:val="16"/>
        </w:rPr>
      </w:pPr>
      <w:r w:rsidRPr="000961E4">
        <w:rPr>
          <w:sz w:val="16"/>
        </w:rPr>
        <w:t>This</w:t>
      </w:r>
      <w:r w:rsidRPr="006B7D49">
        <w:rPr>
          <w:sz w:val="16"/>
        </w:rPr>
        <w:t xml:space="preserve"> </w:t>
      </w:r>
      <w:r w:rsidRPr="000961E4">
        <w:rPr>
          <w:sz w:val="16"/>
        </w:rPr>
        <w:t>would</w:t>
      </w:r>
      <w:r w:rsidRPr="006B7D49">
        <w:rPr>
          <w:sz w:val="16"/>
        </w:rPr>
        <w:t xml:space="preserve"> </w:t>
      </w:r>
      <w:r w:rsidRPr="000961E4">
        <w:rPr>
          <w:sz w:val="16"/>
        </w:rPr>
        <w:t>be</w:t>
      </w:r>
      <w:r w:rsidRPr="006B7D49">
        <w:rPr>
          <w:sz w:val="16"/>
        </w:rPr>
        <w:t xml:space="preserve"> </w:t>
      </w:r>
      <w:r w:rsidRPr="000961E4">
        <w:rPr>
          <w:sz w:val="16"/>
        </w:rPr>
        <w:t>an</w:t>
      </w:r>
      <w:r w:rsidRPr="006B7D49">
        <w:rPr>
          <w:sz w:val="16"/>
        </w:rPr>
        <w:t xml:space="preserve"> </w:t>
      </w:r>
      <w:r w:rsidRPr="000961E4">
        <w:rPr>
          <w:sz w:val="16"/>
        </w:rPr>
        <w:t>unprecedented</w:t>
      </w:r>
      <w:r w:rsidRPr="006B7D49">
        <w:rPr>
          <w:sz w:val="16"/>
        </w:rPr>
        <w:t xml:space="preserve"> </w:t>
      </w:r>
      <w:r w:rsidRPr="000961E4">
        <w:rPr>
          <w:sz w:val="16"/>
        </w:rPr>
        <w:t>situation</w:t>
      </w:r>
      <w:r w:rsidRPr="006B7D49">
        <w:rPr>
          <w:sz w:val="16"/>
        </w:rPr>
        <w:t xml:space="preserve"> </w:t>
      </w:r>
      <w:r w:rsidRPr="000961E4">
        <w:rPr>
          <w:sz w:val="16"/>
        </w:rPr>
        <w:t>where</w:t>
      </w:r>
      <w:r w:rsidRPr="006B7D49">
        <w:rPr>
          <w:sz w:val="16"/>
        </w:rPr>
        <w:t xml:space="preserve"> </w:t>
      </w:r>
      <w:r w:rsidRPr="000961E4">
        <w:rPr>
          <w:sz w:val="16"/>
        </w:rPr>
        <w:t>the</w:t>
      </w:r>
      <w:r w:rsidRPr="006B7D49">
        <w:rPr>
          <w:sz w:val="16"/>
        </w:rPr>
        <w:t xml:space="preserve"> </w:t>
      </w:r>
      <w:r w:rsidRPr="000961E4">
        <w:rPr>
          <w:sz w:val="16"/>
        </w:rPr>
        <w:t>largest</w:t>
      </w:r>
      <w:r w:rsidRPr="006B7D49">
        <w:rPr>
          <w:sz w:val="16"/>
        </w:rPr>
        <w:t xml:space="preserve"> </w:t>
      </w:r>
      <w:r w:rsidRPr="000961E4">
        <w:rPr>
          <w:sz w:val="16"/>
        </w:rPr>
        <w:t>economies</w:t>
      </w:r>
      <w:r w:rsidRPr="006B7D49">
        <w:rPr>
          <w:sz w:val="16"/>
        </w:rPr>
        <w:t xml:space="preserve"> </w:t>
      </w:r>
      <w:r w:rsidRPr="000961E4">
        <w:rPr>
          <w:sz w:val="16"/>
        </w:rPr>
        <w:t>will</w:t>
      </w:r>
      <w:r w:rsidRPr="006B7D49">
        <w:rPr>
          <w:sz w:val="16"/>
        </w:rPr>
        <w:t xml:space="preserve"> </w:t>
      </w:r>
      <w:r w:rsidRPr="000961E4">
        <w:rPr>
          <w:sz w:val="16"/>
        </w:rPr>
        <w:t>be</w:t>
      </w:r>
      <w:r w:rsidRPr="006B7D49">
        <w:rPr>
          <w:sz w:val="16"/>
        </w:rPr>
        <w:t xml:space="preserve"> </w:t>
      </w:r>
      <w:r w:rsidRPr="000961E4">
        <w:rPr>
          <w:sz w:val="16"/>
        </w:rPr>
        <w:t>among</w:t>
      </w:r>
      <w:r w:rsidRPr="006B7D49">
        <w:rPr>
          <w:sz w:val="16"/>
        </w:rPr>
        <w:t xml:space="preserve"> </w:t>
      </w:r>
      <w:r w:rsidRPr="000961E4">
        <w:rPr>
          <w:sz w:val="16"/>
        </w:rPr>
        <w:t>the</w:t>
      </w:r>
      <w:r w:rsidRPr="006B7D49">
        <w:rPr>
          <w:sz w:val="16"/>
        </w:rPr>
        <w:t xml:space="preserve"> </w:t>
      </w:r>
      <w:r w:rsidRPr="000961E4">
        <w:rPr>
          <w:sz w:val="16"/>
        </w:rPr>
        <w:t>most</w:t>
      </w:r>
      <w:r w:rsidRPr="006B7D49">
        <w:rPr>
          <w:sz w:val="16"/>
        </w:rPr>
        <w:t xml:space="preserve"> </w:t>
      </w:r>
      <w:r w:rsidRPr="000961E4">
        <w:rPr>
          <w:sz w:val="16"/>
        </w:rPr>
        <w:t>powerful</w:t>
      </w:r>
      <w:r w:rsidRPr="006B7D49">
        <w:rPr>
          <w:sz w:val="16"/>
        </w:rPr>
        <w:t xml:space="preserve"> </w:t>
      </w:r>
      <w:r w:rsidRPr="000961E4">
        <w:rPr>
          <w:sz w:val="16"/>
        </w:rPr>
        <w:t>states,</w:t>
      </w:r>
      <w:r w:rsidRPr="006B7D49">
        <w:rPr>
          <w:sz w:val="16"/>
        </w:rPr>
        <w:t xml:space="preserve"> </w:t>
      </w:r>
      <w:r w:rsidRPr="000961E4">
        <w:rPr>
          <w:sz w:val="16"/>
        </w:rPr>
        <w:t>but</w:t>
      </w:r>
      <w:r w:rsidRPr="006B7D49">
        <w:rPr>
          <w:sz w:val="16"/>
        </w:rPr>
        <w:t xml:space="preserve"> </w:t>
      </w:r>
      <w:r w:rsidRPr="000961E4">
        <w:rPr>
          <w:sz w:val="16"/>
        </w:rPr>
        <w:t>will</w:t>
      </w:r>
      <w:r w:rsidRPr="006B7D49">
        <w:rPr>
          <w:sz w:val="16"/>
        </w:rPr>
        <w:t xml:space="preserve"> </w:t>
      </w:r>
      <w:r w:rsidRPr="000961E4">
        <w:rPr>
          <w:sz w:val="16"/>
        </w:rPr>
        <w:t>not</w:t>
      </w:r>
      <w:r w:rsidRPr="006B7D49">
        <w:rPr>
          <w:sz w:val="16"/>
        </w:rPr>
        <w:t xml:space="preserve"> </w:t>
      </w:r>
      <w:r w:rsidRPr="000961E4">
        <w:rPr>
          <w:sz w:val="16"/>
        </w:rPr>
        <w:t>also</w:t>
      </w:r>
      <w:r w:rsidRPr="006B7D49">
        <w:rPr>
          <w:sz w:val="16"/>
        </w:rPr>
        <w:t xml:space="preserve"> </w:t>
      </w:r>
      <w:r w:rsidRPr="000961E4">
        <w:rPr>
          <w:sz w:val="16"/>
        </w:rPr>
        <w:t>be</w:t>
      </w:r>
      <w:r w:rsidRPr="006B7D49">
        <w:rPr>
          <w:sz w:val="16"/>
        </w:rPr>
        <w:t xml:space="preserve"> </w:t>
      </w:r>
      <w:r w:rsidRPr="000961E4">
        <w:rPr>
          <w:sz w:val="16"/>
        </w:rPr>
        <w:t>the</w:t>
      </w:r>
      <w:r w:rsidRPr="006B7D49">
        <w:rPr>
          <w:sz w:val="16"/>
        </w:rPr>
        <w:t xml:space="preserve"> </w:t>
      </w:r>
      <w:r w:rsidRPr="000961E4">
        <w:rPr>
          <w:sz w:val="16"/>
        </w:rPr>
        <w:t>richest.</w:t>
      </w:r>
    </w:p>
    <w:p w14:paraId="52DB5068" w14:textId="77777777" w:rsidR="00E240C3" w:rsidRPr="006B7D49" w:rsidRDefault="00E240C3" w:rsidP="00E240C3">
      <w:pPr>
        <w:rPr>
          <w:sz w:val="16"/>
        </w:rPr>
      </w:pPr>
      <w:r w:rsidRPr="000961E4">
        <w:rPr>
          <w:sz w:val="16"/>
        </w:rPr>
        <w:t>China’s</w:t>
      </w:r>
      <w:r w:rsidRPr="006B7D49">
        <w:rPr>
          <w:sz w:val="16"/>
        </w:rPr>
        <w:t xml:space="preserve"> </w:t>
      </w:r>
      <w:r w:rsidRPr="000961E4">
        <w:rPr>
          <w:sz w:val="16"/>
        </w:rPr>
        <w:t>rise</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shifting</w:t>
      </w:r>
      <w:r w:rsidRPr="006B7D49">
        <w:rPr>
          <w:sz w:val="16"/>
        </w:rPr>
        <w:t xml:space="preserve"> </w:t>
      </w:r>
      <w:r w:rsidRPr="000961E4">
        <w:rPr>
          <w:sz w:val="16"/>
        </w:rPr>
        <w:t>balance</w:t>
      </w:r>
      <w:r w:rsidRPr="006B7D49">
        <w:rPr>
          <w:sz w:val="16"/>
        </w:rPr>
        <w:t xml:space="preserve"> </w:t>
      </w:r>
      <w:r w:rsidRPr="000961E4">
        <w:rPr>
          <w:sz w:val="16"/>
        </w:rPr>
        <w:t>of</w:t>
      </w:r>
      <w:r w:rsidRPr="006B7D49">
        <w:rPr>
          <w:sz w:val="16"/>
        </w:rPr>
        <w:t xml:space="preserve"> </w:t>
      </w:r>
      <w:r w:rsidRPr="000961E4">
        <w:rPr>
          <w:sz w:val="16"/>
        </w:rPr>
        <w:t>power</w:t>
      </w:r>
    </w:p>
    <w:p w14:paraId="42A88BC2" w14:textId="77777777" w:rsidR="00E240C3" w:rsidRPr="006B7D49" w:rsidRDefault="00E240C3" w:rsidP="00E240C3">
      <w:pPr>
        <w:rPr>
          <w:sz w:val="16"/>
        </w:rPr>
      </w:pPr>
      <w:r w:rsidRPr="000961E4">
        <w:rPr>
          <w:sz w:val="16"/>
        </w:rPr>
        <w:t>Asia</w:t>
      </w:r>
      <w:r w:rsidRPr="006B7D49">
        <w:rPr>
          <w:sz w:val="16"/>
        </w:rPr>
        <w:t xml:space="preserve"> </w:t>
      </w:r>
      <w:r w:rsidRPr="000961E4">
        <w:rPr>
          <w:sz w:val="16"/>
        </w:rPr>
        <w:t>is</w:t>
      </w:r>
      <w:r w:rsidRPr="006B7D49">
        <w:rPr>
          <w:sz w:val="16"/>
        </w:rPr>
        <w:t xml:space="preserve"> </w:t>
      </w:r>
      <w:r w:rsidRPr="000961E4">
        <w:rPr>
          <w:sz w:val="16"/>
        </w:rPr>
        <w:t>no</w:t>
      </w:r>
      <w:r w:rsidRPr="006B7D49">
        <w:rPr>
          <w:sz w:val="16"/>
        </w:rPr>
        <w:t xml:space="preserve"> </w:t>
      </w:r>
      <w:r w:rsidRPr="000961E4">
        <w:rPr>
          <w:sz w:val="16"/>
        </w:rPr>
        <w:t>exception</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great</w:t>
      </w:r>
      <w:r w:rsidRPr="006B7D49">
        <w:rPr>
          <w:sz w:val="16"/>
        </w:rPr>
        <w:t xml:space="preserve"> </w:t>
      </w:r>
      <w:r w:rsidRPr="000961E4">
        <w:rPr>
          <w:sz w:val="16"/>
        </w:rPr>
        <w:t>transition</w:t>
      </w:r>
      <w:r w:rsidRPr="006B7D49">
        <w:rPr>
          <w:sz w:val="16"/>
        </w:rPr>
        <w:t xml:space="preserve"> </w:t>
      </w:r>
      <w:r w:rsidRPr="000961E4">
        <w:rPr>
          <w:sz w:val="16"/>
        </w:rPr>
        <w:t>at</w:t>
      </w:r>
      <w:r w:rsidRPr="006B7D49">
        <w:rPr>
          <w:sz w:val="16"/>
        </w:rPr>
        <w:t xml:space="preserve"> </w:t>
      </w:r>
      <w:r w:rsidRPr="000961E4">
        <w:rPr>
          <w:sz w:val="16"/>
        </w:rPr>
        <w:t>the</w:t>
      </w:r>
      <w:r w:rsidRPr="006B7D49">
        <w:rPr>
          <w:sz w:val="16"/>
        </w:rPr>
        <w:t xml:space="preserve"> </w:t>
      </w:r>
      <w:r w:rsidRPr="000961E4">
        <w:rPr>
          <w:sz w:val="16"/>
        </w:rPr>
        <w:t>global</w:t>
      </w:r>
      <w:r w:rsidRPr="006B7D49">
        <w:rPr>
          <w:sz w:val="16"/>
        </w:rPr>
        <w:t xml:space="preserve"> </w:t>
      </w:r>
      <w:r w:rsidRPr="000961E4">
        <w:rPr>
          <w:sz w:val="16"/>
        </w:rPr>
        <w:t>level,</w:t>
      </w:r>
      <w:r w:rsidRPr="006B7D49">
        <w:rPr>
          <w:sz w:val="16"/>
        </w:rPr>
        <w:t xml:space="preserve"> </w:t>
      </w:r>
      <w:r w:rsidRPr="000961E4">
        <w:rPr>
          <w:sz w:val="16"/>
        </w:rPr>
        <w:t>indeed</w:t>
      </w:r>
      <w:r w:rsidRPr="006B7D49">
        <w:rPr>
          <w:sz w:val="16"/>
        </w:rPr>
        <w:t xml:space="preserve"> </w:t>
      </w:r>
      <w:r w:rsidRPr="000961E4">
        <w:rPr>
          <w:sz w:val="16"/>
        </w:rPr>
        <w:t>it</w:t>
      </w:r>
      <w:r w:rsidRPr="006B7D49">
        <w:rPr>
          <w:sz w:val="16"/>
        </w:rPr>
        <w:t xml:space="preserve"> </w:t>
      </w:r>
      <w:r w:rsidRPr="000961E4">
        <w:rPr>
          <w:sz w:val="16"/>
        </w:rPr>
        <w:t>is</w:t>
      </w:r>
      <w:r w:rsidRPr="006B7D49">
        <w:rPr>
          <w:sz w:val="16"/>
        </w:rPr>
        <w:t xml:space="preserve"> </w:t>
      </w:r>
      <w:r w:rsidRPr="000961E4">
        <w:rPr>
          <w:sz w:val="16"/>
        </w:rPr>
        <w:t>where</w:t>
      </w:r>
      <w:r w:rsidRPr="006B7D49">
        <w:rPr>
          <w:sz w:val="16"/>
        </w:rPr>
        <w:t xml:space="preserve"> </w:t>
      </w:r>
      <w:r w:rsidRPr="000961E4">
        <w:rPr>
          <w:sz w:val="16"/>
        </w:rPr>
        <w:t>the</w:t>
      </w:r>
      <w:r w:rsidRPr="006B7D49">
        <w:rPr>
          <w:sz w:val="16"/>
        </w:rPr>
        <w:t xml:space="preserve"> </w:t>
      </w:r>
      <w:r w:rsidRPr="000961E4">
        <w:rPr>
          <w:sz w:val="16"/>
        </w:rPr>
        <w:t>transition</w:t>
      </w:r>
      <w:r w:rsidRPr="006B7D49">
        <w:rPr>
          <w:sz w:val="16"/>
        </w:rPr>
        <w:t xml:space="preserve"> </w:t>
      </w:r>
      <w:r w:rsidRPr="000961E4">
        <w:rPr>
          <w:sz w:val="16"/>
        </w:rPr>
        <w:t>is</w:t>
      </w:r>
      <w:r w:rsidRPr="006B7D49">
        <w:rPr>
          <w:sz w:val="16"/>
        </w:rPr>
        <w:t xml:space="preserve"> </w:t>
      </w:r>
      <w:r w:rsidRPr="000961E4">
        <w:rPr>
          <w:sz w:val="16"/>
        </w:rPr>
        <w:t>most</w:t>
      </w:r>
      <w:r w:rsidRPr="006B7D49">
        <w:rPr>
          <w:sz w:val="16"/>
        </w:rPr>
        <w:t xml:space="preserve"> </w:t>
      </w:r>
      <w:r w:rsidRPr="000961E4">
        <w:rPr>
          <w:sz w:val="16"/>
        </w:rPr>
        <w:t>marked</w:t>
      </w:r>
      <w:r w:rsidRPr="006B7D49">
        <w:rPr>
          <w:sz w:val="16"/>
        </w:rPr>
        <w:t xml:space="preserve"> </w:t>
      </w:r>
      <w:r w:rsidRPr="000961E4">
        <w:rPr>
          <w:sz w:val="16"/>
        </w:rPr>
        <w:t>as</w:t>
      </w:r>
      <w:r w:rsidRPr="006B7D49">
        <w:rPr>
          <w:sz w:val="16"/>
        </w:rPr>
        <w:t xml:space="preserve"> </w:t>
      </w:r>
      <w:r w:rsidRPr="000961E4">
        <w:rPr>
          <w:sz w:val="16"/>
        </w:rPr>
        <w:t>Asia</w:t>
      </w:r>
      <w:r w:rsidRPr="006B7D49">
        <w:rPr>
          <w:sz w:val="16"/>
        </w:rPr>
        <w:t xml:space="preserve"> </w:t>
      </w:r>
      <w:r w:rsidRPr="000961E4">
        <w:rPr>
          <w:sz w:val="16"/>
        </w:rPr>
        <w:t>returns</w:t>
      </w:r>
      <w:r w:rsidRPr="006B7D49">
        <w:rPr>
          <w:sz w:val="16"/>
        </w:rPr>
        <w:t xml:space="preserve"> </w:t>
      </w:r>
      <w:r w:rsidRPr="000961E4">
        <w:rPr>
          <w:sz w:val="16"/>
        </w:rPr>
        <w:t>to</w:t>
      </w:r>
      <w:r w:rsidRPr="006B7D49">
        <w:rPr>
          <w:sz w:val="16"/>
        </w:rPr>
        <w:t xml:space="preserve"> </w:t>
      </w:r>
      <w:r w:rsidRPr="000961E4">
        <w:rPr>
          <w:sz w:val="16"/>
        </w:rPr>
        <w:t>global</w:t>
      </w:r>
      <w:r w:rsidRPr="006B7D49">
        <w:rPr>
          <w:sz w:val="16"/>
        </w:rPr>
        <w:t xml:space="preserve"> </w:t>
      </w:r>
      <w:r w:rsidRPr="000961E4">
        <w:rPr>
          <w:sz w:val="16"/>
        </w:rPr>
        <w:t>centre</w:t>
      </w:r>
      <w:r w:rsidRPr="006B7D49">
        <w:rPr>
          <w:sz w:val="16"/>
        </w:rPr>
        <w:t xml:space="preserve"> </w:t>
      </w:r>
      <w:r w:rsidRPr="000961E4">
        <w:rPr>
          <w:sz w:val="16"/>
        </w:rPr>
        <w:t>stage,</w:t>
      </w:r>
      <w:r w:rsidRPr="006B7D49">
        <w:rPr>
          <w:sz w:val="16"/>
        </w:rPr>
        <w:t xml:space="preserve"> </w:t>
      </w:r>
      <w:r w:rsidRPr="000961E4">
        <w:rPr>
          <w:sz w:val="16"/>
        </w:rPr>
        <w:t>economically</w:t>
      </w:r>
      <w:r w:rsidRPr="006B7D49">
        <w:rPr>
          <w:sz w:val="16"/>
        </w:rPr>
        <w:t xml:space="preserve"> </w:t>
      </w:r>
      <w:r w:rsidRPr="000961E4">
        <w:rPr>
          <w:sz w:val="16"/>
        </w:rPr>
        <w:t>and</w:t>
      </w:r>
      <w:r w:rsidRPr="006B7D49">
        <w:rPr>
          <w:sz w:val="16"/>
        </w:rPr>
        <w:t xml:space="preserve"> </w:t>
      </w:r>
      <w:r w:rsidRPr="000961E4">
        <w:rPr>
          <w:sz w:val="16"/>
        </w:rPr>
        <w:t>politically</w:t>
      </w:r>
      <w:r w:rsidRPr="006B7D49">
        <w:rPr>
          <w:sz w:val="16"/>
        </w:rPr>
        <w:t xml:space="preserve"> </w:t>
      </w:r>
      <w:r w:rsidRPr="000961E4">
        <w:rPr>
          <w:sz w:val="16"/>
        </w:rPr>
        <w:t>speaking.</w:t>
      </w:r>
    </w:p>
    <w:p w14:paraId="5706737B" w14:textId="77777777" w:rsidR="00E240C3" w:rsidRPr="006B7D49" w:rsidRDefault="00E240C3" w:rsidP="00E240C3">
      <w:pPr>
        <w:rPr>
          <w:sz w:val="16"/>
        </w:rPr>
      </w:pPr>
      <w:r w:rsidRPr="000961E4">
        <w:rPr>
          <w:sz w:val="16"/>
        </w:rPr>
        <w:t>What</w:t>
      </w:r>
      <w:r w:rsidRPr="006B7D49">
        <w:rPr>
          <w:sz w:val="16"/>
        </w:rPr>
        <w:t xml:space="preserve"> </w:t>
      </w:r>
      <w:r w:rsidRPr="000961E4">
        <w:rPr>
          <w:sz w:val="16"/>
        </w:rPr>
        <w:t>we</w:t>
      </w:r>
      <w:r w:rsidRPr="006B7D49">
        <w:rPr>
          <w:sz w:val="16"/>
        </w:rPr>
        <w:t xml:space="preserve"> </w:t>
      </w:r>
      <w:r w:rsidRPr="000961E4">
        <w:rPr>
          <w:sz w:val="16"/>
        </w:rPr>
        <w:t>see</w:t>
      </w:r>
      <w:r w:rsidRPr="006B7D49">
        <w:rPr>
          <w:sz w:val="16"/>
        </w:rPr>
        <w:t xml:space="preserve"> </w:t>
      </w:r>
      <w:r w:rsidRPr="000961E4">
        <w:rPr>
          <w:sz w:val="16"/>
        </w:rPr>
        <w:t>in</w:t>
      </w:r>
      <w:r w:rsidRPr="006B7D49">
        <w:rPr>
          <w:sz w:val="16"/>
        </w:rPr>
        <w:t xml:space="preserve"> </w:t>
      </w:r>
      <w:r w:rsidRPr="000961E4">
        <w:rPr>
          <w:sz w:val="16"/>
        </w:rPr>
        <w:t>Asia</w:t>
      </w:r>
      <w:r w:rsidRPr="006B7D49">
        <w:rPr>
          <w:sz w:val="16"/>
        </w:rPr>
        <w:t xml:space="preserve"> </w:t>
      </w:r>
      <w:r w:rsidRPr="000961E4">
        <w:rPr>
          <w:sz w:val="16"/>
        </w:rPr>
        <w:t>today</w:t>
      </w:r>
      <w:r w:rsidRPr="006B7D49">
        <w:rPr>
          <w:sz w:val="16"/>
        </w:rPr>
        <w:t xml:space="preserve"> </w:t>
      </w:r>
      <w:r w:rsidRPr="000961E4">
        <w:rPr>
          <w:sz w:val="16"/>
        </w:rPr>
        <w:t>as</w:t>
      </w:r>
      <w:r w:rsidRPr="006B7D49">
        <w:rPr>
          <w:sz w:val="16"/>
        </w:rPr>
        <w:t xml:space="preserve"> </w:t>
      </w:r>
      <w:r w:rsidRPr="000961E4">
        <w:rPr>
          <w:sz w:val="16"/>
        </w:rPr>
        <w:t>a</w:t>
      </w:r>
      <w:r w:rsidRPr="006B7D49">
        <w:rPr>
          <w:sz w:val="16"/>
        </w:rPr>
        <w:t xml:space="preserve"> </w:t>
      </w:r>
      <w:r w:rsidRPr="000961E4">
        <w:rPr>
          <w:sz w:val="16"/>
        </w:rPr>
        <w:t>result</w:t>
      </w:r>
      <w:r w:rsidRPr="006B7D49">
        <w:rPr>
          <w:sz w:val="16"/>
        </w:rPr>
        <w:t xml:space="preserve"> </w:t>
      </w:r>
      <w:r w:rsidRPr="000961E4">
        <w:rPr>
          <w:sz w:val="16"/>
        </w:rPr>
        <w:t>of</w:t>
      </w:r>
      <w:r w:rsidRPr="006B7D49">
        <w:rPr>
          <w:sz w:val="16"/>
        </w:rPr>
        <w:t xml:space="preserve"> </w:t>
      </w:r>
      <w:r w:rsidRPr="000961E4">
        <w:rPr>
          <w:sz w:val="16"/>
        </w:rPr>
        <w:t>decades</w:t>
      </w:r>
      <w:r w:rsidRPr="006B7D49">
        <w:rPr>
          <w:sz w:val="16"/>
        </w:rPr>
        <w:t xml:space="preserve"> </w:t>
      </w:r>
      <w:r w:rsidRPr="000961E4">
        <w:rPr>
          <w:sz w:val="16"/>
        </w:rPr>
        <w:t>of</w:t>
      </w:r>
      <w:r w:rsidRPr="006B7D49">
        <w:rPr>
          <w:sz w:val="16"/>
        </w:rPr>
        <w:t xml:space="preserve"> </w:t>
      </w:r>
      <w:r w:rsidRPr="000961E4">
        <w:rPr>
          <w:sz w:val="16"/>
        </w:rPr>
        <w:t>globalisation</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rise</w:t>
      </w:r>
      <w:r w:rsidRPr="006B7D49">
        <w:rPr>
          <w:sz w:val="16"/>
        </w:rPr>
        <w:t xml:space="preserve"> </w:t>
      </w:r>
      <w:r w:rsidRPr="000961E4">
        <w:rPr>
          <w:sz w:val="16"/>
        </w:rPr>
        <w:t>of</w:t>
      </w:r>
      <w:r w:rsidRPr="006B7D49">
        <w:rPr>
          <w:sz w:val="16"/>
        </w:rPr>
        <w:t xml:space="preserve"> </w:t>
      </w:r>
      <w:r w:rsidRPr="000961E4">
        <w:rPr>
          <w:sz w:val="16"/>
        </w:rPr>
        <w:t>China,</w:t>
      </w:r>
      <w:r w:rsidRPr="006B7D49">
        <w:rPr>
          <w:sz w:val="16"/>
        </w:rPr>
        <w:t xml:space="preserve"> </w:t>
      </w:r>
      <w:r w:rsidRPr="000961E4">
        <w:rPr>
          <w:sz w:val="16"/>
        </w:rPr>
        <w:t>India</w:t>
      </w:r>
      <w:r w:rsidRPr="006B7D49">
        <w:rPr>
          <w:sz w:val="16"/>
        </w:rPr>
        <w:t xml:space="preserve"> </w:t>
      </w:r>
      <w:r w:rsidRPr="000961E4">
        <w:rPr>
          <w:sz w:val="16"/>
        </w:rPr>
        <w:t>and</w:t>
      </w:r>
      <w:r w:rsidRPr="006B7D49">
        <w:rPr>
          <w:sz w:val="16"/>
        </w:rPr>
        <w:t xml:space="preserve"> </w:t>
      </w:r>
      <w:r w:rsidRPr="000961E4">
        <w:rPr>
          <w:sz w:val="16"/>
        </w:rPr>
        <w:t>other</w:t>
      </w:r>
      <w:r w:rsidRPr="006B7D49">
        <w:rPr>
          <w:sz w:val="16"/>
        </w:rPr>
        <w:t xml:space="preserve"> </w:t>
      </w:r>
      <w:r w:rsidRPr="000961E4">
        <w:rPr>
          <w:sz w:val="16"/>
        </w:rPr>
        <w:t>powers</w:t>
      </w:r>
      <w:r w:rsidRPr="006B7D49">
        <w:rPr>
          <w:sz w:val="16"/>
        </w:rPr>
        <w:t xml:space="preserve"> </w:t>
      </w:r>
      <w:r w:rsidRPr="000961E4">
        <w:rPr>
          <w:sz w:val="16"/>
        </w:rPr>
        <w:t>is</w:t>
      </w:r>
      <w:r w:rsidRPr="006B7D49">
        <w:rPr>
          <w:sz w:val="16"/>
        </w:rPr>
        <w:t xml:space="preserve"> </w:t>
      </w:r>
      <w:r w:rsidRPr="000961E4">
        <w:rPr>
          <w:sz w:val="16"/>
        </w:rPr>
        <w:t>an</w:t>
      </w:r>
      <w:r w:rsidRPr="006B7D49">
        <w:rPr>
          <w:sz w:val="16"/>
        </w:rPr>
        <w:t xml:space="preserve"> </w:t>
      </w:r>
      <w:r w:rsidRPr="000961E4">
        <w:rPr>
          <w:sz w:val="16"/>
        </w:rPr>
        <w:t>unprecedented</w:t>
      </w:r>
      <w:r w:rsidRPr="006B7D49">
        <w:rPr>
          <w:sz w:val="16"/>
        </w:rPr>
        <w:t xml:space="preserve"> </w:t>
      </w:r>
      <w:r w:rsidRPr="000961E4">
        <w:rPr>
          <w:sz w:val="16"/>
        </w:rPr>
        <w:t>situation:</w:t>
      </w:r>
      <w:r w:rsidRPr="006B7D49">
        <w:rPr>
          <w:sz w:val="16"/>
        </w:rPr>
        <w:t xml:space="preserve"> </w:t>
      </w:r>
      <w:r w:rsidRPr="000961E4">
        <w:rPr>
          <w:sz w:val="16"/>
        </w:rPr>
        <w:t>the</w:t>
      </w:r>
      <w:r w:rsidRPr="006B7D49">
        <w:rPr>
          <w:sz w:val="16"/>
        </w:rPr>
        <w:t xml:space="preserve"> </w:t>
      </w:r>
      <w:r w:rsidRPr="000961E4">
        <w:rPr>
          <w:sz w:val="16"/>
        </w:rPr>
        <w:t>continental</w:t>
      </w:r>
      <w:r w:rsidRPr="006B7D49">
        <w:rPr>
          <w:sz w:val="16"/>
        </w:rPr>
        <w:t xml:space="preserve"> </w:t>
      </w:r>
      <w:r w:rsidRPr="000961E4">
        <w:rPr>
          <w:sz w:val="16"/>
        </w:rPr>
        <w:t>order</w:t>
      </w:r>
      <w:r w:rsidRPr="006B7D49">
        <w:rPr>
          <w:sz w:val="16"/>
        </w:rPr>
        <w:t xml:space="preserve"> </w:t>
      </w:r>
      <w:r w:rsidRPr="000961E4">
        <w:rPr>
          <w:sz w:val="16"/>
        </w:rPr>
        <w:t>in</w:t>
      </w:r>
      <w:r w:rsidRPr="006B7D49">
        <w:rPr>
          <w:sz w:val="16"/>
        </w:rPr>
        <w:t xml:space="preserve"> </w:t>
      </w:r>
      <w:r w:rsidRPr="000961E4">
        <w:rPr>
          <w:sz w:val="16"/>
        </w:rPr>
        <w:t>Asia</w:t>
      </w:r>
      <w:r w:rsidRPr="006B7D49">
        <w:rPr>
          <w:sz w:val="16"/>
        </w:rPr>
        <w:t xml:space="preserve"> </w:t>
      </w:r>
      <w:r w:rsidRPr="000961E4">
        <w:rPr>
          <w:sz w:val="16"/>
        </w:rPr>
        <w:t>is</w:t>
      </w:r>
      <w:r w:rsidRPr="006B7D49">
        <w:rPr>
          <w:sz w:val="16"/>
        </w:rPr>
        <w:t xml:space="preserve"> </w:t>
      </w:r>
      <w:r w:rsidRPr="000961E4">
        <w:rPr>
          <w:sz w:val="16"/>
        </w:rPr>
        <w:t>being</w:t>
      </w:r>
      <w:r w:rsidRPr="006B7D49">
        <w:rPr>
          <w:sz w:val="16"/>
        </w:rPr>
        <w:t xml:space="preserve"> </w:t>
      </w:r>
      <w:r w:rsidRPr="000961E4">
        <w:rPr>
          <w:sz w:val="16"/>
        </w:rPr>
        <w:t>consolidated</w:t>
      </w:r>
      <w:r w:rsidRPr="006B7D49">
        <w:rPr>
          <w:sz w:val="16"/>
        </w:rPr>
        <w:t xml:space="preserve"> </w:t>
      </w:r>
      <w:r w:rsidRPr="000961E4">
        <w:rPr>
          <w:sz w:val="16"/>
        </w:rPr>
        <w:t>under</w:t>
      </w:r>
      <w:r w:rsidRPr="006B7D49">
        <w:rPr>
          <w:sz w:val="16"/>
        </w:rPr>
        <w:t xml:space="preserve"> </w:t>
      </w:r>
      <w:r w:rsidRPr="000961E4">
        <w:rPr>
          <w:sz w:val="16"/>
        </w:rPr>
        <w:t>new</w:t>
      </w:r>
      <w:r w:rsidRPr="006B7D49">
        <w:rPr>
          <w:sz w:val="16"/>
        </w:rPr>
        <w:t xml:space="preserve"> </w:t>
      </w:r>
      <w:r w:rsidRPr="000961E4">
        <w:rPr>
          <w:sz w:val="16"/>
        </w:rPr>
        <w:t>auspices</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maritime</w:t>
      </w:r>
      <w:r w:rsidRPr="006B7D49">
        <w:rPr>
          <w:sz w:val="16"/>
        </w:rPr>
        <w:t xml:space="preserve"> </w:t>
      </w:r>
      <w:r w:rsidRPr="000961E4">
        <w:rPr>
          <w:sz w:val="16"/>
        </w:rPr>
        <w:t>order</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seas</w:t>
      </w:r>
      <w:r w:rsidRPr="006B7D49">
        <w:rPr>
          <w:sz w:val="16"/>
        </w:rPr>
        <w:t xml:space="preserve"> </w:t>
      </w:r>
      <w:r w:rsidRPr="000961E4">
        <w:rPr>
          <w:sz w:val="16"/>
        </w:rPr>
        <w:t>near</w:t>
      </w:r>
      <w:r w:rsidRPr="006B7D49">
        <w:rPr>
          <w:sz w:val="16"/>
        </w:rPr>
        <w:t xml:space="preserve"> </w:t>
      </w:r>
      <w:r w:rsidRPr="000961E4">
        <w:rPr>
          <w:sz w:val="16"/>
        </w:rPr>
        <w:t>China</w:t>
      </w:r>
      <w:r w:rsidRPr="006B7D49">
        <w:rPr>
          <w:sz w:val="16"/>
        </w:rPr>
        <w:t xml:space="preserve"> </w:t>
      </w:r>
      <w:r w:rsidRPr="000961E4">
        <w:rPr>
          <w:sz w:val="16"/>
        </w:rPr>
        <w:t>is</w:t>
      </w:r>
      <w:r w:rsidRPr="006B7D49">
        <w:rPr>
          <w:sz w:val="16"/>
        </w:rPr>
        <w:t xml:space="preserve"> </w:t>
      </w:r>
      <w:r w:rsidRPr="000961E4">
        <w:rPr>
          <w:sz w:val="16"/>
        </w:rPr>
        <w:t>contested.</w:t>
      </w:r>
    </w:p>
    <w:p w14:paraId="2D892601" w14:textId="77777777" w:rsidR="00E240C3" w:rsidRPr="006B7D49" w:rsidRDefault="00E240C3" w:rsidP="00E240C3">
      <w:pPr>
        <w:rPr>
          <w:sz w:val="16"/>
        </w:rPr>
      </w:pPr>
      <w:r w:rsidRPr="000961E4">
        <w:rPr>
          <w:sz w:val="16"/>
        </w:rPr>
        <w:t>The</w:t>
      </w:r>
      <w:r w:rsidRPr="006B7D49">
        <w:rPr>
          <w:sz w:val="16"/>
        </w:rPr>
        <w:t xml:space="preserve"> </w:t>
      </w:r>
      <w:r w:rsidRPr="000961E4">
        <w:rPr>
          <w:sz w:val="16"/>
        </w:rPr>
        <w:t>balance</w:t>
      </w:r>
      <w:r w:rsidRPr="006B7D49">
        <w:rPr>
          <w:sz w:val="16"/>
        </w:rPr>
        <w:t xml:space="preserve"> </w:t>
      </w:r>
      <w:r w:rsidRPr="000961E4">
        <w:rPr>
          <w:sz w:val="16"/>
        </w:rPr>
        <w:t>of</w:t>
      </w:r>
      <w:r w:rsidRPr="006B7D49">
        <w:rPr>
          <w:sz w:val="16"/>
        </w:rPr>
        <w:t xml:space="preserve"> </w:t>
      </w:r>
      <w:r w:rsidRPr="000961E4">
        <w:rPr>
          <w:sz w:val="16"/>
        </w:rPr>
        <w:t>power</w:t>
      </w:r>
      <w:r w:rsidRPr="006B7D49">
        <w:rPr>
          <w:sz w:val="16"/>
        </w:rPr>
        <w:t xml:space="preserve"> </w:t>
      </w:r>
      <w:r w:rsidRPr="000961E4">
        <w:rPr>
          <w:sz w:val="16"/>
        </w:rPr>
        <w:t>in</w:t>
      </w:r>
      <w:r w:rsidRPr="006B7D49">
        <w:rPr>
          <w:sz w:val="16"/>
        </w:rPr>
        <w:t xml:space="preserve"> </w:t>
      </w:r>
      <w:r w:rsidRPr="000961E4">
        <w:rPr>
          <w:sz w:val="16"/>
        </w:rPr>
        <w:t>Asia</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has</w:t>
      </w:r>
      <w:r w:rsidRPr="006B7D49">
        <w:rPr>
          <w:sz w:val="16"/>
        </w:rPr>
        <w:t xml:space="preserve"> </w:t>
      </w:r>
      <w:r w:rsidRPr="000961E4">
        <w:rPr>
          <w:sz w:val="16"/>
        </w:rPr>
        <w:t>shifted.</w:t>
      </w:r>
      <w:r w:rsidRPr="006B7D49">
        <w:rPr>
          <w:sz w:val="16"/>
        </w:rPr>
        <w:t xml:space="preserve"> </w:t>
      </w:r>
      <w:r w:rsidRPr="000961E4">
        <w:rPr>
          <w:sz w:val="16"/>
        </w:rPr>
        <w:t>For</w:t>
      </w:r>
      <w:r w:rsidRPr="006B7D49">
        <w:rPr>
          <w:sz w:val="16"/>
        </w:rPr>
        <w:t xml:space="preserve"> </w:t>
      </w:r>
      <w:r w:rsidRPr="000961E4">
        <w:rPr>
          <w:sz w:val="16"/>
        </w:rPr>
        <w:t>the</w:t>
      </w:r>
      <w:r w:rsidRPr="006B7D49">
        <w:rPr>
          <w:sz w:val="16"/>
        </w:rPr>
        <w:t xml:space="preserve"> </w:t>
      </w:r>
      <w:r w:rsidRPr="000961E4">
        <w:rPr>
          <w:sz w:val="16"/>
        </w:rPr>
        <w:t>first</w:t>
      </w:r>
      <w:r w:rsidRPr="006B7D49">
        <w:rPr>
          <w:sz w:val="16"/>
        </w:rPr>
        <w:t xml:space="preserve"> </w:t>
      </w:r>
      <w:r w:rsidRPr="000961E4">
        <w:rPr>
          <w:sz w:val="16"/>
        </w:rPr>
        <w:t>time</w:t>
      </w:r>
      <w:r w:rsidRPr="006B7D49">
        <w:rPr>
          <w:sz w:val="16"/>
        </w:rPr>
        <w:t xml:space="preserve"> </w:t>
      </w:r>
      <w:r w:rsidRPr="000961E4">
        <w:rPr>
          <w:sz w:val="16"/>
        </w:rPr>
        <w:t>in</w:t>
      </w:r>
      <w:r w:rsidRPr="006B7D49">
        <w:rPr>
          <w:sz w:val="16"/>
        </w:rPr>
        <w:t xml:space="preserve"> </w:t>
      </w:r>
      <w:r w:rsidRPr="000961E4">
        <w:rPr>
          <w:sz w:val="16"/>
        </w:rPr>
        <w:t>history,</w:t>
      </w:r>
      <w:r w:rsidRPr="006B7D49">
        <w:rPr>
          <w:sz w:val="16"/>
        </w:rPr>
        <w:t xml:space="preserve"> </w:t>
      </w:r>
      <w:r w:rsidRPr="000961E4">
        <w:rPr>
          <w:sz w:val="16"/>
        </w:rPr>
        <w:t>China</w:t>
      </w:r>
      <w:r w:rsidRPr="006B7D49">
        <w:rPr>
          <w:sz w:val="16"/>
        </w:rPr>
        <w:t xml:space="preserve"> </w:t>
      </w:r>
      <w:r w:rsidRPr="000961E4">
        <w:rPr>
          <w:sz w:val="16"/>
        </w:rPr>
        <w:t>is</w:t>
      </w:r>
      <w:r w:rsidRPr="006B7D49">
        <w:rPr>
          <w:sz w:val="16"/>
        </w:rPr>
        <w:t xml:space="preserve"> </w:t>
      </w:r>
      <w:r w:rsidRPr="000961E4">
        <w:rPr>
          <w:sz w:val="16"/>
        </w:rPr>
        <w:t>comfortable</w:t>
      </w:r>
      <w:r w:rsidRPr="006B7D49">
        <w:rPr>
          <w:sz w:val="16"/>
        </w:rPr>
        <w:t xml:space="preserve"> </w:t>
      </w:r>
      <w:r w:rsidRPr="000961E4">
        <w:rPr>
          <w:sz w:val="16"/>
        </w:rPr>
        <w:t>enough</w:t>
      </w:r>
      <w:r w:rsidRPr="006B7D49">
        <w:rPr>
          <w:sz w:val="16"/>
        </w:rPr>
        <w:t xml:space="preserve"> </w:t>
      </w:r>
      <w:r w:rsidRPr="000961E4">
        <w:rPr>
          <w:sz w:val="16"/>
        </w:rPr>
        <w:t>on</w:t>
      </w:r>
      <w:r w:rsidRPr="006B7D49">
        <w:rPr>
          <w:sz w:val="16"/>
        </w:rPr>
        <w:t xml:space="preserve"> </w:t>
      </w:r>
      <w:r w:rsidRPr="000961E4">
        <w:rPr>
          <w:sz w:val="16"/>
        </w:rPr>
        <w:t>land</w:t>
      </w:r>
      <w:r w:rsidRPr="006B7D49">
        <w:rPr>
          <w:sz w:val="16"/>
        </w:rPr>
        <w:t xml:space="preserve"> </w:t>
      </w:r>
      <w:r w:rsidRPr="000961E4">
        <w:rPr>
          <w:sz w:val="16"/>
        </w:rPr>
        <w:t>–</w:t>
      </w:r>
      <w:r w:rsidRPr="006B7D49">
        <w:rPr>
          <w:sz w:val="16"/>
        </w:rPr>
        <w:t xml:space="preserve"> </w:t>
      </w:r>
      <w:r w:rsidRPr="000961E4">
        <w:rPr>
          <w:sz w:val="16"/>
        </w:rPr>
        <w:t>with</w:t>
      </w:r>
      <w:r w:rsidRPr="006B7D49">
        <w:rPr>
          <w:sz w:val="16"/>
        </w:rPr>
        <w:t xml:space="preserve"> </w:t>
      </w:r>
      <w:r w:rsidRPr="000961E4">
        <w:rPr>
          <w:sz w:val="16"/>
        </w:rPr>
        <w:t>no</w:t>
      </w:r>
      <w:r w:rsidRPr="006B7D49">
        <w:rPr>
          <w:sz w:val="16"/>
        </w:rPr>
        <w:t xml:space="preserve"> </w:t>
      </w:r>
      <w:r w:rsidRPr="000961E4">
        <w:rPr>
          <w:sz w:val="16"/>
        </w:rPr>
        <w:t>real</w:t>
      </w:r>
      <w:r w:rsidRPr="006B7D49">
        <w:rPr>
          <w:sz w:val="16"/>
        </w:rPr>
        <w:t xml:space="preserve"> </w:t>
      </w:r>
      <w:r w:rsidRPr="000961E4">
        <w:rPr>
          <w:sz w:val="16"/>
        </w:rPr>
        <w:t>enemies</w:t>
      </w:r>
      <w:r w:rsidRPr="006B7D49">
        <w:rPr>
          <w:sz w:val="16"/>
        </w:rPr>
        <w:t xml:space="preserve"> </w:t>
      </w:r>
      <w:r w:rsidRPr="000961E4">
        <w:rPr>
          <w:sz w:val="16"/>
        </w:rPr>
        <w:t>now</w:t>
      </w:r>
      <w:r w:rsidRPr="006B7D49">
        <w:rPr>
          <w:sz w:val="16"/>
        </w:rPr>
        <w:t xml:space="preserve"> </w:t>
      </w:r>
      <w:r w:rsidRPr="000961E4">
        <w:rPr>
          <w:sz w:val="16"/>
        </w:rPr>
        <w:t>that</w:t>
      </w:r>
      <w:r w:rsidRPr="006B7D49">
        <w:rPr>
          <w:sz w:val="16"/>
        </w:rPr>
        <w:t xml:space="preserve"> </w:t>
      </w:r>
      <w:r w:rsidRPr="000961E4">
        <w:rPr>
          <w:sz w:val="16"/>
        </w:rPr>
        <w:t>the</w:t>
      </w:r>
      <w:r w:rsidRPr="006B7D49">
        <w:rPr>
          <w:sz w:val="16"/>
        </w:rPr>
        <w:t xml:space="preserve"> </w:t>
      </w:r>
      <w:r w:rsidRPr="000961E4">
        <w:rPr>
          <w:sz w:val="16"/>
        </w:rPr>
        <w:t>West</w:t>
      </w:r>
      <w:r w:rsidRPr="006B7D49">
        <w:rPr>
          <w:sz w:val="16"/>
        </w:rPr>
        <w:t xml:space="preserve"> </w:t>
      </w:r>
      <w:r w:rsidRPr="000961E4">
        <w:rPr>
          <w:sz w:val="16"/>
        </w:rPr>
        <w:t>has</w:t>
      </w:r>
      <w:r w:rsidRPr="006B7D49">
        <w:rPr>
          <w:sz w:val="16"/>
        </w:rPr>
        <w:t xml:space="preserve"> </w:t>
      </w:r>
      <w:r w:rsidRPr="000961E4">
        <w:rPr>
          <w:sz w:val="16"/>
        </w:rPr>
        <w:t>pushed</w:t>
      </w:r>
      <w:r w:rsidRPr="006B7D49">
        <w:rPr>
          <w:sz w:val="16"/>
        </w:rPr>
        <w:t xml:space="preserve"> </w:t>
      </w:r>
      <w:r w:rsidRPr="000961E4">
        <w:rPr>
          <w:sz w:val="16"/>
        </w:rPr>
        <w:t>Russia</w:t>
      </w:r>
      <w:r w:rsidRPr="006B7D49">
        <w:rPr>
          <w:sz w:val="16"/>
        </w:rPr>
        <w:t xml:space="preserve"> </w:t>
      </w:r>
      <w:r w:rsidRPr="000961E4">
        <w:rPr>
          <w:sz w:val="16"/>
        </w:rPr>
        <w:t>into</w:t>
      </w:r>
      <w:r w:rsidRPr="006B7D49">
        <w:rPr>
          <w:sz w:val="16"/>
        </w:rPr>
        <w:t xml:space="preserve"> </w:t>
      </w:r>
      <w:r w:rsidRPr="000961E4">
        <w:rPr>
          <w:sz w:val="16"/>
        </w:rPr>
        <w:t>her</w:t>
      </w:r>
      <w:r w:rsidRPr="006B7D49">
        <w:rPr>
          <w:sz w:val="16"/>
        </w:rPr>
        <w:t xml:space="preserve"> </w:t>
      </w:r>
      <w:r w:rsidRPr="000961E4">
        <w:rPr>
          <w:sz w:val="16"/>
        </w:rPr>
        <w:t>arms</w:t>
      </w:r>
      <w:r w:rsidRPr="006B7D49">
        <w:rPr>
          <w:sz w:val="16"/>
        </w:rPr>
        <w:t xml:space="preserve"> </w:t>
      </w:r>
      <w:r w:rsidRPr="000961E4">
        <w:rPr>
          <w:sz w:val="16"/>
        </w:rPr>
        <w:t>–</w:t>
      </w:r>
      <w:r w:rsidRPr="006B7D49">
        <w:rPr>
          <w:sz w:val="16"/>
        </w:rPr>
        <w:t xml:space="preserve"> </w:t>
      </w:r>
      <w:r w:rsidRPr="000961E4">
        <w:rPr>
          <w:sz w:val="16"/>
        </w:rPr>
        <w:t>to</w:t>
      </w:r>
      <w:r w:rsidRPr="006B7D49">
        <w:rPr>
          <w:sz w:val="16"/>
        </w:rPr>
        <w:t xml:space="preserve"> </w:t>
      </w:r>
      <w:r w:rsidRPr="000961E4">
        <w:rPr>
          <w:sz w:val="16"/>
        </w:rPr>
        <w:t>turn</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oceans</w:t>
      </w:r>
      <w:r w:rsidRPr="006B7D49">
        <w:rPr>
          <w:sz w:val="16"/>
        </w:rPr>
        <w:t xml:space="preserve"> </w:t>
      </w:r>
      <w:r w:rsidRPr="000961E4">
        <w:rPr>
          <w:sz w:val="16"/>
        </w:rPr>
        <w:t>on</w:t>
      </w:r>
      <w:r w:rsidRPr="006B7D49">
        <w:rPr>
          <w:sz w:val="16"/>
        </w:rPr>
        <w:t xml:space="preserve"> </w:t>
      </w:r>
      <w:r w:rsidRPr="000961E4">
        <w:rPr>
          <w:sz w:val="16"/>
        </w:rPr>
        <w:t>which</w:t>
      </w:r>
      <w:r w:rsidRPr="006B7D49">
        <w:rPr>
          <w:sz w:val="16"/>
        </w:rPr>
        <w:t xml:space="preserve"> </w:t>
      </w:r>
      <w:r w:rsidRPr="000961E4">
        <w:rPr>
          <w:sz w:val="16"/>
        </w:rPr>
        <w:t>she</w:t>
      </w:r>
      <w:r w:rsidRPr="006B7D49">
        <w:rPr>
          <w:sz w:val="16"/>
        </w:rPr>
        <w:t xml:space="preserve"> </w:t>
      </w:r>
      <w:r w:rsidRPr="000961E4">
        <w:rPr>
          <w:sz w:val="16"/>
        </w:rPr>
        <w:t>depends</w:t>
      </w:r>
      <w:r w:rsidRPr="006B7D49">
        <w:rPr>
          <w:sz w:val="16"/>
        </w:rPr>
        <w:t xml:space="preserve"> </w:t>
      </w:r>
      <w:r w:rsidRPr="000961E4">
        <w:rPr>
          <w:sz w:val="16"/>
        </w:rPr>
        <w:t>for</w:t>
      </w:r>
      <w:r w:rsidRPr="006B7D49">
        <w:rPr>
          <w:sz w:val="16"/>
        </w:rPr>
        <w:t xml:space="preserve"> </w:t>
      </w:r>
      <w:r w:rsidRPr="000961E4">
        <w:rPr>
          <w:sz w:val="16"/>
        </w:rPr>
        <w:t>her</w:t>
      </w:r>
      <w:r w:rsidRPr="006B7D49">
        <w:rPr>
          <w:sz w:val="16"/>
        </w:rPr>
        <w:t xml:space="preserve"> </w:t>
      </w:r>
      <w:r w:rsidRPr="000961E4">
        <w:rPr>
          <w:sz w:val="16"/>
        </w:rPr>
        <w:t>prosperity.</w:t>
      </w:r>
      <w:r w:rsidRPr="006B7D49">
        <w:rPr>
          <w:sz w:val="16"/>
        </w:rPr>
        <w:t xml:space="preserve"> </w:t>
      </w:r>
      <w:r w:rsidRPr="00AC46EA">
        <w:rPr>
          <w:rStyle w:val="StyleUnderline"/>
          <w:highlight w:val="green"/>
        </w:rPr>
        <w:t>China seeks primacy</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seas</w:t>
      </w:r>
      <w:r w:rsidRPr="006B7D49">
        <w:rPr>
          <w:sz w:val="16"/>
        </w:rPr>
        <w:t xml:space="preserve"> </w:t>
      </w:r>
      <w:r w:rsidRPr="000961E4">
        <w:rPr>
          <w:sz w:val="16"/>
        </w:rPr>
        <w:t>around</w:t>
      </w:r>
      <w:r w:rsidRPr="006B7D49">
        <w:rPr>
          <w:sz w:val="16"/>
        </w:rPr>
        <w:t xml:space="preserve"> </w:t>
      </w:r>
      <w:r w:rsidRPr="000961E4">
        <w:rPr>
          <w:sz w:val="16"/>
        </w:rPr>
        <w:t>her.</w:t>
      </w:r>
      <w:r w:rsidRPr="006B7D49">
        <w:rPr>
          <w:sz w:val="16"/>
        </w:rPr>
        <w:t xml:space="preserve"> </w:t>
      </w:r>
      <w:r w:rsidRPr="000961E4">
        <w:rPr>
          <w:rStyle w:val="StyleUnderline"/>
        </w:rPr>
        <w:t>This</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historic</w:t>
      </w:r>
      <w:r w:rsidRPr="006B7D49">
        <w:rPr>
          <w:rStyle w:val="StyleUnderline"/>
        </w:rPr>
        <w:t xml:space="preserve"> </w:t>
      </w:r>
      <w:r w:rsidRPr="000961E4">
        <w:rPr>
          <w:rStyle w:val="StyleUnderline"/>
        </w:rPr>
        <w:t>transition</w:t>
      </w:r>
      <w:r w:rsidRPr="006B7D49">
        <w:rPr>
          <w:sz w:val="16"/>
        </w:rPr>
        <w:t xml:space="preserve"> </w:t>
      </w:r>
      <w:r w:rsidRPr="000961E4">
        <w:rPr>
          <w:sz w:val="16"/>
        </w:rPr>
        <w:t>that</w:t>
      </w:r>
      <w:r w:rsidRPr="006B7D49">
        <w:rPr>
          <w:sz w:val="16"/>
        </w:rPr>
        <w:t xml:space="preserve"> </w:t>
      </w:r>
      <w:r w:rsidRPr="000961E4">
        <w:rPr>
          <w:sz w:val="16"/>
        </w:rPr>
        <w:t>she</w:t>
      </w:r>
      <w:r w:rsidRPr="006B7D49">
        <w:rPr>
          <w:sz w:val="16"/>
        </w:rPr>
        <w:t xml:space="preserve"> </w:t>
      </w:r>
      <w:r w:rsidRPr="000961E4">
        <w:rPr>
          <w:sz w:val="16"/>
        </w:rPr>
        <w:t>has</w:t>
      </w:r>
      <w:r w:rsidRPr="006B7D49">
        <w:rPr>
          <w:sz w:val="16"/>
        </w:rPr>
        <w:t xml:space="preserve"> </w:t>
      </w:r>
      <w:r w:rsidRPr="000961E4">
        <w:rPr>
          <w:rStyle w:val="StyleUnderline"/>
        </w:rPr>
        <w:t>never</w:t>
      </w:r>
      <w:r w:rsidRPr="006B7D49">
        <w:rPr>
          <w:rStyle w:val="StyleUnderline"/>
        </w:rPr>
        <w:t xml:space="preserve"> </w:t>
      </w:r>
      <w:r w:rsidRPr="000961E4">
        <w:rPr>
          <w:rStyle w:val="StyleUnderline"/>
        </w:rPr>
        <w:t>successfully</w:t>
      </w:r>
      <w:r w:rsidRPr="006B7D49">
        <w:rPr>
          <w:rStyle w:val="StyleUnderline"/>
        </w:rPr>
        <w:t xml:space="preserve"> </w:t>
      </w:r>
      <w:r w:rsidRPr="000961E4">
        <w:rPr>
          <w:rStyle w:val="StyleUnderline"/>
        </w:rPr>
        <w:t>managed</w:t>
      </w:r>
      <w:r w:rsidRPr="006B7D49">
        <w:rPr>
          <w:rStyle w:val="StyleUnderline"/>
        </w:rPr>
        <w:t xml:space="preserve"> </w:t>
      </w:r>
      <w:r w:rsidRPr="000961E4">
        <w:rPr>
          <w:rStyle w:val="StyleUnderline"/>
        </w:rPr>
        <w:t>before</w:t>
      </w:r>
      <w:r w:rsidRPr="000961E4">
        <w:rPr>
          <w:sz w:val="16"/>
        </w:rPr>
        <w:t>.</w:t>
      </w:r>
      <w:r w:rsidRPr="006B7D49">
        <w:rPr>
          <w:sz w:val="16"/>
        </w:rPr>
        <w:t xml:space="preserve"> </w:t>
      </w:r>
      <w:r w:rsidRPr="000961E4">
        <w:rPr>
          <w:sz w:val="16"/>
        </w:rPr>
        <w:t>Her</w:t>
      </w:r>
      <w:r w:rsidRPr="006B7D49">
        <w:rPr>
          <w:sz w:val="16"/>
        </w:rPr>
        <w:t xml:space="preserve"> </w:t>
      </w:r>
      <w:r w:rsidRPr="000961E4">
        <w:rPr>
          <w:sz w:val="16"/>
        </w:rPr>
        <w:t>only</w:t>
      </w:r>
      <w:r w:rsidRPr="006B7D49">
        <w:rPr>
          <w:sz w:val="16"/>
        </w:rPr>
        <w:t xml:space="preserve"> </w:t>
      </w:r>
      <w:r w:rsidRPr="000961E4">
        <w:rPr>
          <w:sz w:val="16"/>
        </w:rPr>
        <w:t>previous</w:t>
      </w:r>
      <w:r w:rsidRPr="006B7D49">
        <w:rPr>
          <w:sz w:val="16"/>
        </w:rPr>
        <w:t xml:space="preserve"> </w:t>
      </w:r>
      <w:r w:rsidRPr="000961E4">
        <w:rPr>
          <w:sz w:val="16"/>
        </w:rPr>
        <w:t>attempt</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early</w:t>
      </w:r>
      <w:r w:rsidRPr="006B7D49">
        <w:rPr>
          <w:sz w:val="16"/>
        </w:rPr>
        <w:t xml:space="preserve"> </w:t>
      </w:r>
      <w:r w:rsidRPr="000961E4">
        <w:rPr>
          <w:sz w:val="16"/>
        </w:rPr>
        <w:t>Ming</w:t>
      </w:r>
      <w:r w:rsidRPr="006B7D49">
        <w:rPr>
          <w:sz w:val="16"/>
        </w:rPr>
        <w:t xml:space="preserve"> </w:t>
      </w:r>
      <w:r w:rsidRPr="000961E4">
        <w:rPr>
          <w:sz w:val="16"/>
        </w:rPr>
        <w:t>dynasty</w:t>
      </w:r>
      <w:r w:rsidRPr="006B7D49">
        <w:rPr>
          <w:sz w:val="16"/>
        </w:rPr>
        <w:t xml:space="preserve"> </w:t>
      </w:r>
      <w:r w:rsidRPr="000961E4">
        <w:rPr>
          <w:sz w:val="16"/>
        </w:rPr>
        <w:t>failed.</w:t>
      </w:r>
      <w:r w:rsidRPr="006B7D49">
        <w:rPr>
          <w:sz w:val="16"/>
        </w:rPr>
        <w:t xml:space="preserve"> </w:t>
      </w:r>
      <w:r w:rsidRPr="000961E4">
        <w:rPr>
          <w:rStyle w:val="StyleUnderline"/>
        </w:rPr>
        <w:t>What</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new</w:t>
      </w:r>
      <w:r w:rsidRPr="006B7D49">
        <w:rPr>
          <w:rStyle w:val="StyleUnderline"/>
        </w:rPr>
        <w:t xml:space="preserve"> </w:t>
      </w:r>
      <w:r w:rsidRPr="000961E4">
        <w:rPr>
          <w:rStyle w:val="StyleUnderline"/>
        </w:rPr>
        <w:t>for</w:t>
      </w:r>
      <w:r w:rsidRPr="006B7D49">
        <w:rPr>
          <w:rStyle w:val="StyleUnderline"/>
        </w:rPr>
        <w:t xml:space="preserve"> </w:t>
      </w:r>
      <w:r w:rsidRPr="000961E4">
        <w:rPr>
          <w:rStyle w:val="StyleUnderline"/>
        </w:rPr>
        <w:t>Asia</w:t>
      </w:r>
      <w:r w:rsidRPr="006B7D49">
        <w:rPr>
          <w:rStyle w:val="StyleUnderline"/>
        </w:rPr>
        <w:t xml:space="preserve"> </w:t>
      </w:r>
      <w:r w:rsidRPr="000961E4">
        <w:rPr>
          <w:rStyle w:val="StyleUnderline"/>
        </w:rPr>
        <w:t>is</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attempt</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centre</w:t>
      </w:r>
      <w:r w:rsidRPr="006B7D49">
        <w:rPr>
          <w:rStyle w:val="StyleUnderline"/>
        </w:rPr>
        <w:t xml:space="preserve"> </w:t>
      </w:r>
      <w:r w:rsidRPr="000961E4">
        <w:rPr>
          <w:rStyle w:val="StyleUnderline"/>
        </w:rPr>
        <w:t>both</w:t>
      </w:r>
      <w:r w:rsidRPr="006B7D49">
        <w:rPr>
          <w:rStyle w:val="StyleUnderline"/>
        </w:rPr>
        <w:t xml:space="preserve"> </w:t>
      </w:r>
      <w:r w:rsidRPr="000961E4">
        <w:rPr>
          <w:rStyle w:val="StyleUnderline"/>
        </w:rPr>
        <w:t>continental</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maritime</w:t>
      </w:r>
      <w:r w:rsidRPr="006B7D49">
        <w:rPr>
          <w:rStyle w:val="StyleUnderline"/>
        </w:rPr>
        <w:t xml:space="preserve"> </w:t>
      </w:r>
      <w:r w:rsidRPr="000961E4">
        <w:rPr>
          <w:rStyle w:val="StyleUnderline"/>
        </w:rPr>
        <w:t>orders</w:t>
      </w:r>
      <w:r w:rsidRPr="006B7D49">
        <w:rPr>
          <w:rStyle w:val="StyleUnderline"/>
        </w:rPr>
        <w:t xml:space="preserve"> </w:t>
      </w:r>
      <w:r w:rsidRPr="000961E4">
        <w:rPr>
          <w:rStyle w:val="StyleUnderline"/>
        </w:rPr>
        <w:t>on</w:t>
      </w:r>
      <w:r w:rsidRPr="006B7D49">
        <w:rPr>
          <w:rStyle w:val="StyleUnderline"/>
        </w:rPr>
        <w:t xml:space="preserve"> </w:t>
      </w:r>
      <w:r w:rsidRPr="000961E4">
        <w:rPr>
          <w:rStyle w:val="StyleUnderline"/>
        </w:rPr>
        <w:t>one</w:t>
      </w:r>
      <w:r w:rsidRPr="006B7D49">
        <w:rPr>
          <w:rStyle w:val="StyleUnderline"/>
        </w:rPr>
        <w:t xml:space="preserve"> </w:t>
      </w:r>
      <w:r w:rsidRPr="000961E4">
        <w:rPr>
          <w:rStyle w:val="StyleUnderline"/>
        </w:rPr>
        <w:t>single</w:t>
      </w:r>
      <w:r w:rsidRPr="006B7D49">
        <w:rPr>
          <w:rStyle w:val="StyleUnderline"/>
        </w:rPr>
        <w:t xml:space="preserve"> </w:t>
      </w:r>
      <w:r w:rsidRPr="000961E4">
        <w:rPr>
          <w:rStyle w:val="StyleUnderline"/>
        </w:rPr>
        <w:t>power</w:t>
      </w:r>
      <w:r w:rsidRPr="000961E4">
        <w:rPr>
          <w:sz w:val="16"/>
        </w:rPr>
        <w:t>.</w:t>
      </w:r>
    </w:p>
    <w:p w14:paraId="0183B28F" w14:textId="77777777" w:rsidR="00E240C3" w:rsidRPr="006B7D49" w:rsidRDefault="00E240C3" w:rsidP="00E240C3">
      <w:pPr>
        <w:rPr>
          <w:sz w:val="16"/>
        </w:rPr>
      </w:pPr>
      <w:r w:rsidRPr="000961E4">
        <w:rPr>
          <w:rStyle w:val="StyleUnderline"/>
        </w:rPr>
        <w:t>The</w:t>
      </w:r>
      <w:r w:rsidRPr="006B7D49">
        <w:rPr>
          <w:rStyle w:val="StyleUnderline"/>
        </w:rPr>
        <w:t xml:space="preserve"> </w:t>
      </w:r>
      <w:r w:rsidRPr="000961E4">
        <w:rPr>
          <w:rStyle w:val="StyleUnderline"/>
        </w:rPr>
        <w:t>response</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existing</w:t>
      </w:r>
      <w:r w:rsidRPr="006B7D49">
        <w:rPr>
          <w:rStyle w:val="StyleUnderline"/>
        </w:rPr>
        <w:t xml:space="preserve"> </w:t>
      </w:r>
      <w:r w:rsidRPr="000961E4">
        <w:rPr>
          <w:rStyle w:val="StyleUnderline"/>
        </w:rPr>
        <w:t>power</w:t>
      </w:r>
      <w:r w:rsidRPr="006B7D49">
        <w:rPr>
          <w:rStyle w:val="StyleUnderline"/>
        </w:rPr>
        <w:t xml:space="preserve"> </w:t>
      </w:r>
      <w:r w:rsidRPr="000961E4">
        <w:rPr>
          <w:rStyle w:val="StyleUnderline"/>
        </w:rPr>
        <w:t>holders</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this</w:t>
      </w:r>
      <w:r w:rsidRPr="006B7D49">
        <w:rPr>
          <w:rStyle w:val="StyleUnderline"/>
        </w:rPr>
        <w:t xml:space="preserve"> </w:t>
      </w:r>
      <w:r w:rsidRPr="000961E4">
        <w:rPr>
          <w:rStyle w:val="StyleUnderline"/>
        </w:rPr>
        <w:t>shift</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balance</w:t>
      </w:r>
      <w:r w:rsidRPr="000961E4">
        <w:rPr>
          <w:sz w:val="16"/>
        </w:rPr>
        <w:t>,</w:t>
      </w:r>
      <w:r w:rsidRPr="006B7D49">
        <w:rPr>
          <w:sz w:val="16"/>
        </w:rPr>
        <w:t xml:space="preserve"> </w:t>
      </w:r>
      <w:r w:rsidRPr="000961E4">
        <w:rPr>
          <w:sz w:val="16"/>
        </w:rPr>
        <w:t>like</w:t>
      </w:r>
      <w:r w:rsidRPr="006B7D49">
        <w:rPr>
          <w:sz w:val="16"/>
        </w:rPr>
        <w:t xml:space="preserve"> </w:t>
      </w:r>
      <w:r w:rsidRPr="000961E4">
        <w:rPr>
          <w:sz w:val="16"/>
        </w:rPr>
        <w:t>Japan</w:t>
      </w:r>
      <w:r w:rsidRPr="006B7D49">
        <w:rPr>
          <w:sz w:val="16"/>
        </w:rPr>
        <w:t xml:space="preserve"> </w:t>
      </w:r>
      <w:r w:rsidRPr="000961E4">
        <w:rPr>
          <w:sz w:val="16"/>
        </w:rPr>
        <w:t>and</w:t>
      </w:r>
      <w:r w:rsidRPr="006B7D49">
        <w:rPr>
          <w:sz w:val="16"/>
        </w:rPr>
        <w:t xml:space="preserve"> </w:t>
      </w:r>
      <w:r w:rsidRPr="000961E4">
        <w:rPr>
          <w:sz w:val="16"/>
        </w:rPr>
        <w:t>the</w:t>
      </w:r>
      <w:r w:rsidRPr="006B7D49">
        <w:rPr>
          <w:sz w:val="16"/>
        </w:rPr>
        <w:t xml:space="preserve"> </w:t>
      </w:r>
      <w:r w:rsidRPr="000961E4">
        <w:rPr>
          <w:sz w:val="16"/>
        </w:rPr>
        <w:t>US,</w:t>
      </w:r>
      <w:r w:rsidRPr="006B7D49">
        <w:rPr>
          <w:sz w:val="16"/>
        </w:rPr>
        <w:t xml:space="preserve"> </w:t>
      </w:r>
      <w:r w:rsidRPr="000961E4">
        <w:rPr>
          <w:rStyle w:val="StyleUnderline"/>
        </w:rPr>
        <w:t>has</w:t>
      </w:r>
      <w:r w:rsidRPr="006B7D49">
        <w:rPr>
          <w:rStyle w:val="StyleUnderline"/>
        </w:rPr>
        <w:t xml:space="preserve"> </w:t>
      </w:r>
      <w:r w:rsidRPr="000961E4">
        <w:rPr>
          <w:rStyle w:val="StyleUnderline"/>
        </w:rPr>
        <w:t>been</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tighten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first</w:t>
      </w:r>
      <w:r w:rsidRPr="006B7D49">
        <w:rPr>
          <w:rStyle w:val="StyleUnderline"/>
        </w:rPr>
        <w:t xml:space="preserve"> </w:t>
      </w:r>
      <w:r w:rsidRPr="000961E4">
        <w:rPr>
          <w:rStyle w:val="StyleUnderline"/>
        </w:rPr>
        <w:t>island</w:t>
      </w:r>
      <w:r w:rsidRPr="006B7D49">
        <w:rPr>
          <w:rStyle w:val="StyleUnderline"/>
        </w:rPr>
        <w:t xml:space="preserve"> </w:t>
      </w:r>
      <w:r w:rsidRPr="000961E4">
        <w:rPr>
          <w:rStyle w:val="StyleUnderline"/>
        </w:rPr>
        <w:t>chain</w:t>
      </w:r>
      <w:r w:rsidRPr="006B7D49">
        <w:rPr>
          <w:rStyle w:val="StyleUnderline"/>
        </w:rPr>
        <w:t xml:space="preserve"> </w:t>
      </w:r>
      <w:r w:rsidRPr="000961E4">
        <w:rPr>
          <w:rStyle w:val="StyleUnderline"/>
        </w:rPr>
        <w:t>security</w:t>
      </w:r>
      <w:r w:rsidRPr="006B7D49">
        <w:rPr>
          <w:sz w:val="16"/>
        </w:rPr>
        <w:t xml:space="preserve"> </w:t>
      </w:r>
      <w:r w:rsidRPr="000961E4">
        <w:rPr>
          <w:sz w:val="16"/>
        </w:rPr>
        <w:t>and</w:t>
      </w:r>
      <w:r w:rsidRPr="006B7D49">
        <w:rPr>
          <w:sz w:val="16"/>
        </w:rPr>
        <w:t xml:space="preserve"> </w:t>
      </w:r>
      <w:r w:rsidRPr="000961E4">
        <w:rPr>
          <w:sz w:val="16"/>
        </w:rPr>
        <w:t>other</w:t>
      </w:r>
      <w:r w:rsidRPr="006B7D49">
        <w:rPr>
          <w:sz w:val="16"/>
        </w:rPr>
        <w:t xml:space="preserve"> </w:t>
      </w:r>
      <w:r w:rsidRPr="000961E4">
        <w:rPr>
          <w:sz w:val="16"/>
        </w:rPr>
        <w:t>ties</w:t>
      </w:r>
      <w:r w:rsidRPr="006B7D49">
        <w:rPr>
          <w:sz w:val="16"/>
        </w:rPr>
        <w:t xml:space="preserve"> </w:t>
      </w:r>
      <w:r w:rsidRPr="000961E4">
        <w:rPr>
          <w:sz w:val="16"/>
        </w:rPr>
        <w:t>that</w:t>
      </w:r>
      <w:r w:rsidRPr="006B7D49">
        <w:rPr>
          <w:sz w:val="16"/>
        </w:rPr>
        <w:t xml:space="preserve"> </w:t>
      </w:r>
      <w:r w:rsidRPr="000961E4">
        <w:rPr>
          <w:sz w:val="16"/>
        </w:rPr>
        <w:t>China</w:t>
      </w:r>
      <w:r w:rsidRPr="006B7D49">
        <w:rPr>
          <w:sz w:val="16"/>
        </w:rPr>
        <w:t xml:space="preserve"> </w:t>
      </w:r>
      <w:r w:rsidRPr="000961E4">
        <w:rPr>
          <w:sz w:val="16"/>
        </w:rPr>
        <w:t>sees</w:t>
      </w:r>
      <w:r w:rsidRPr="006B7D49">
        <w:rPr>
          <w:sz w:val="16"/>
        </w:rPr>
        <w:t xml:space="preserve"> </w:t>
      </w:r>
      <w:r w:rsidRPr="000961E4">
        <w:rPr>
          <w:sz w:val="16"/>
        </w:rPr>
        <w:t>as</w:t>
      </w:r>
      <w:r w:rsidRPr="006B7D49">
        <w:rPr>
          <w:sz w:val="16"/>
        </w:rPr>
        <w:t xml:space="preserve"> </w:t>
      </w:r>
      <w:r w:rsidRPr="000961E4">
        <w:rPr>
          <w:sz w:val="16"/>
        </w:rPr>
        <w:t>containing</w:t>
      </w:r>
      <w:r w:rsidRPr="006B7D49">
        <w:rPr>
          <w:sz w:val="16"/>
        </w:rPr>
        <w:t xml:space="preserve"> </w:t>
      </w:r>
      <w:r w:rsidRPr="000961E4">
        <w:rPr>
          <w:sz w:val="16"/>
        </w:rPr>
        <w:t>her,</w:t>
      </w:r>
      <w:r w:rsidRPr="006B7D49">
        <w:rPr>
          <w:sz w:val="16"/>
        </w:rPr>
        <w:t xml:space="preserve"> </w:t>
      </w:r>
      <w:r w:rsidRPr="000961E4">
        <w:rPr>
          <w:rStyle w:val="StyleUnderline"/>
        </w:rPr>
        <w:t>and</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seek</w:t>
      </w:r>
      <w:r w:rsidRPr="006B7D49">
        <w:rPr>
          <w:rStyle w:val="StyleUnderline"/>
        </w:rPr>
        <w:t xml:space="preserve"> </w:t>
      </w:r>
      <w:r w:rsidRPr="000961E4">
        <w:rPr>
          <w:rStyle w:val="StyleUnderline"/>
        </w:rPr>
        <w:t>partners</w:t>
      </w:r>
      <w:r w:rsidRPr="006B7D49">
        <w:rPr>
          <w:rStyle w:val="StyleUnderline"/>
        </w:rPr>
        <w:t xml:space="preserve"> </w:t>
      </w:r>
      <w:r w:rsidRPr="000961E4">
        <w:rPr>
          <w:rStyle w:val="StyleUnderline"/>
        </w:rPr>
        <w:t>for</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“Free</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Open</w:t>
      </w:r>
      <w:r w:rsidRPr="006B7D49">
        <w:rPr>
          <w:rStyle w:val="StyleUnderline"/>
        </w:rPr>
        <w:t xml:space="preserve"> </w:t>
      </w:r>
      <w:r w:rsidRPr="000961E4">
        <w:rPr>
          <w:rStyle w:val="StyleUnderline"/>
        </w:rPr>
        <w:t>Indo-Pacific</w:t>
      </w:r>
      <w:r w:rsidRPr="000961E4">
        <w:rPr>
          <w:sz w:val="16"/>
        </w:rPr>
        <w:t>”,</w:t>
      </w:r>
      <w:r w:rsidRPr="006B7D49">
        <w:rPr>
          <w:sz w:val="16"/>
        </w:rPr>
        <w:t xml:space="preserve"> </w:t>
      </w:r>
      <w:r w:rsidRPr="000961E4">
        <w:rPr>
          <w:sz w:val="16"/>
        </w:rPr>
        <w:t>an</w:t>
      </w:r>
      <w:r w:rsidRPr="006B7D49">
        <w:rPr>
          <w:sz w:val="16"/>
        </w:rPr>
        <w:t xml:space="preserve"> </w:t>
      </w:r>
      <w:r w:rsidRPr="000961E4">
        <w:rPr>
          <w:sz w:val="16"/>
        </w:rPr>
        <w:t>ill-defined</w:t>
      </w:r>
      <w:r w:rsidRPr="006B7D49">
        <w:rPr>
          <w:sz w:val="16"/>
        </w:rPr>
        <w:t xml:space="preserve"> </w:t>
      </w:r>
      <w:r w:rsidRPr="000961E4">
        <w:rPr>
          <w:sz w:val="16"/>
        </w:rPr>
        <w:t>concept</w:t>
      </w:r>
      <w:r w:rsidRPr="006B7D49">
        <w:rPr>
          <w:sz w:val="16"/>
        </w:rPr>
        <w:t xml:space="preserve"> </w:t>
      </w:r>
      <w:r w:rsidRPr="000961E4">
        <w:rPr>
          <w:sz w:val="16"/>
        </w:rPr>
        <w:t>that</w:t>
      </w:r>
      <w:r w:rsidRPr="006B7D49">
        <w:rPr>
          <w:sz w:val="16"/>
        </w:rPr>
        <w:t xml:space="preserve"> </w:t>
      </w:r>
      <w:r w:rsidRPr="000961E4">
        <w:rPr>
          <w:sz w:val="16"/>
        </w:rPr>
        <w:t>implicitly</w:t>
      </w:r>
      <w:r w:rsidRPr="006B7D49">
        <w:rPr>
          <w:sz w:val="16"/>
        </w:rPr>
        <w:t xml:space="preserve"> </w:t>
      </w:r>
      <w:r w:rsidRPr="000961E4">
        <w:rPr>
          <w:sz w:val="16"/>
        </w:rPr>
        <w:t>concedes</w:t>
      </w:r>
      <w:r w:rsidRPr="006B7D49">
        <w:rPr>
          <w:sz w:val="16"/>
        </w:rPr>
        <w:t xml:space="preserve"> </w:t>
      </w:r>
      <w:r w:rsidRPr="000961E4">
        <w:rPr>
          <w:sz w:val="16"/>
        </w:rPr>
        <w:t>the</w:t>
      </w:r>
      <w:r w:rsidRPr="006B7D49">
        <w:rPr>
          <w:sz w:val="16"/>
        </w:rPr>
        <w:t xml:space="preserve"> </w:t>
      </w:r>
      <w:r w:rsidRPr="000961E4">
        <w:rPr>
          <w:sz w:val="16"/>
        </w:rPr>
        <w:t>continental</w:t>
      </w:r>
      <w:r w:rsidRPr="006B7D49">
        <w:rPr>
          <w:sz w:val="16"/>
        </w:rPr>
        <w:t xml:space="preserve"> </w:t>
      </w:r>
      <w:r w:rsidRPr="000961E4">
        <w:rPr>
          <w:sz w:val="16"/>
        </w:rPr>
        <w:t>order</w:t>
      </w:r>
      <w:r w:rsidRPr="006B7D49">
        <w:rPr>
          <w:sz w:val="16"/>
        </w:rPr>
        <w:t xml:space="preserve"> </w:t>
      </w:r>
      <w:r w:rsidRPr="000961E4">
        <w:rPr>
          <w:sz w:val="16"/>
        </w:rPr>
        <w:t>to</w:t>
      </w:r>
      <w:r w:rsidRPr="006B7D49">
        <w:rPr>
          <w:sz w:val="16"/>
        </w:rPr>
        <w:t xml:space="preserve"> </w:t>
      </w:r>
      <w:r w:rsidRPr="000961E4">
        <w:rPr>
          <w:sz w:val="16"/>
        </w:rPr>
        <w:t>China,</w:t>
      </w:r>
      <w:r w:rsidRPr="006B7D49">
        <w:rPr>
          <w:sz w:val="16"/>
        </w:rPr>
        <w:t xml:space="preserve"> </w:t>
      </w:r>
      <w:r w:rsidRPr="000961E4">
        <w:rPr>
          <w:sz w:val="16"/>
        </w:rPr>
        <w:t>and</w:t>
      </w:r>
      <w:r w:rsidRPr="006B7D49">
        <w:rPr>
          <w:sz w:val="16"/>
        </w:rPr>
        <w:t xml:space="preserve"> </w:t>
      </w:r>
      <w:r w:rsidRPr="000961E4">
        <w:rPr>
          <w:sz w:val="16"/>
        </w:rPr>
        <w:t>does</w:t>
      </w:r>
      <w:r w:rsidRPr="006B7D49">
        <w:rPr>
          <w:sz w:val="16"/>
        </w:rPr>
        <w:t xml:space="preserve"> </w:t>
      </w:r>
      <w:r w:rsidRPr="000961E4">
        <w:rPr>
          <w:sz w:val="16"/>
        </w:rPr>
        <w:t>not</w:t>
      </w:r>
      <w:r w:rsidRPr="006B7D49">
        <w:rPr>
          <w:sz w:val="16"/>
        </w:rPr>
        <w:t xml:space="preserve"> </w:t>
      </w:r>
      <w:r w:rsidRPr="000961E4">
        <w:rPr>
          <w:sz w:val="16"/>
        </w:rPr>
        <w:t>fully</w:t>
      </w:r>
      <w:r w:rsidRPr="006B7D49">
        <w:rPr>
          <w:sz w:val="16"/>
        </w:rPr>
        <w:t xml:space="preserve"> </w:t>
      </w:r>
      <w:r w:rsidRPr="000961E4">
        <w:rPr>
          <w:sz w:val="16"/>
        </w:rPr>
        <w:t>meet</w:t>
      </w:r>
      <w:r w:rsidRPr="006B7D49">
        <w:rPr>
          <w:sz w:val="16"/>
        </w:rPr>
        <w:t xml:space="preserve"> </w:t>
      </w:r>
      <w:r w:rsidRPr="000961E4">
        <w:rPr>
          <w:sz w:val="16"/>
        </w:rPr>
        <w:t>India’s</w:t>
      </w:r>
      <w:r w:rsidRPr="006B7D49">
        <w:rPr>
          <w:sz w:val="16"/>
        </w:rPr>
        <w:t xml:space="preserve"> </w:t>
      </w:r>
      <w:r w:rsidRPr="000961E4">
        <w:rPr>
          <w:sz w:val="16"/>
        </w:rPr>
        <w:t>security</w:t>
      </w:r>
      <w:r w:rsidRPr="006B7D49">
        <w:rPr>
          <w:sz w:val="16"/>
        </w:rPr>
        <w:t xml:space="preserve"> </w:t>
      </w:r>
      <w:r w:rsidRPr="000961E4">
        <w:rPr>
          <w:sz w:val="16"/>
        </w:rPr>
        <w:t>needs</w:t>
      </w:r>
      <w:r w:rsidRPr="006B7D49">
        <w:rPr>
          <w:sz w:val="16"/>
        </w:rPr>
        <w:t xml:space="preserve"> </w:t>
      </w:r>
      <w:r w:rsidRPr="000961E4">
        <w:rPr>
          <w:sz w:val="16"/>
        </w:rPr>
        <w:t>since</w:t>
      </w:r>
      <w:r w:rsidRPr="006B7D49">
        <w:rPr>
          <w:sz w:val="16"/>
        </w:rPr>
        <w:t xml:space="preserve"> </w:t>
      </w:r>
      <w:r w:rsidRPr="000961E4">
        <w:rPr>
          <w:sz w:val="16"/>
        </w:rPr>
        <w:t>we</w:t>
      </w:r>
      <w:r w:rsidRPr="006B7D49">
        <w:rPr>
          <w:sz w:val="16"/>
        </w:rPr>
        <w:t xml:space="preserve"> </w:t>
      </w:r>
      <w:r w:rsidRPr="000961E4">
        <w:rPr>
          <w:sz w:val="16"/>
        </w:rPr>
        <w:t>are</w:t>
      </w:r>
      <w:r w:rsidRPr="006B7D49">
        <w:rPr>
          <w:sz w:val="16"/>
        </w:rPr>
        <w:t xml:space="preserve"> </w:t>
      </w:r>
      <w:r w:rsidRPr="000961E4">
        <w:rPr>
          <w:sz w:val="16"/>
        </w:rPr>
        <w:t>both</w:t>
      </w:r>
      <w:r w:rsidRPr="006B7D49">
        <w:rPr>
          <w:sz w:val="16"/>
        </w:rPr>
        <w:t xml:space="preserve"> </w:t>
      </w:r>
      <w:r w:rsidRPr="000961E4">
        <w:rPr>
          <w:sz w:val="16"/>
        </w:rPr>
        <w:t>a</w:t>
      </w:r>
      <w:r w:rsidRPr="006B7D49">
        <w:rPr>
          <w:sz w:val="16"/>
        </w:rPr>
        <w:t xml:space="preserve"> </w:t>
      </w:r>
      <w:r w:rsidRPr="000961E4">
        <w:rPr>
          <w:sz w:val="16"/>
        </w:rPr>
        <w:t>continental</w:t>
      </w:r>
      <w:r w:rsidRPr="006B7D49">
        <w:rPr>
          <w:sz w:val="16"/>
        </w:rPr>
        <w:t xml:space="preserve"> </w:t>
      </w:r>
      <w:r w:rsidRPr="000961E4">
        <w:rPr>
          <w:sz w:val="16"/>
        </w:rPr>
        <w:t>and</w:t>
      </w:r>
      <w:r w:rsidRPr="006B7D49">
        <w:rPr>
          <w:sz w:val="16"/>
        </w:rPr>
        <w:t xml:space="preserve"> </w:t>
      </w:r>
      <w:r w:rsidRPr="000961E4">
        <w:rPr>
          <w:sz w:val="16"/>
        </w:rPr>
        <w:t>a</w:t>
      </w:r>
      <w:r w:rsidRPr="006B7D49">
        <w:rPr>
          <w:sz w:val="16"/>
        </w:rPr>
        <w:t xml:space="preserve"> </w:t>
      </w:r>
      <w:r w:rsidRPr="000961E4">
        <w:rPr>
          <w:sz w:val="16"/>
        </w:rPr>
        <w:t>maritime</w:t>
      </w:r>
      <w:r w:rsidRPr="006B7D49">
        <w:rPr>
          <w:sz w:val="16"/>
        </w:rPr>
        <w:t xml:space="preserve"> </w:t>
      </w:r>
      <w:r w:rsidRPr="000961E4">
        <w:rPr>
          <w:sz w:val="16"/>
        </w:rPr>
        <w:t>power.</w:t>
      </w:r>
      <w:r w:rsidRPr="006B7D49">
        <w:rPr>
          <w:sz w:val="16"/>
        </w:rPr>
        <w:t xml:space="preserve"> </w:t>
      </w:r>
      <w:r w:rsidRPr="000961E4">
        <w:rPr>
          <w:sz w:val="16"/>
        </w:rPr>
        <w:t>Several</w:t>
      </w:r>
      <w:r w:rsidRPr="006B7D49">
        <w:rPr>
          <w:sz w:val="16"/>
        </w:rPr>
        <w:t xml:space="preserve"> </w:t>
      </w:r>
      <w:r w:rsidRPr="000961E4">
        <w:rPr>
          <w:sz w:val="16"/>
        </w:rPr>
        <w:t>voices</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present</w:t>
      </w:r>
      <w:r w:rsidRPr="006B7D49">
        <w:rPr>
          <w:sz w:val="16"/>
        </w:rPr>
        <w:t xml:space="preserve"> </w:t>
      </w:r>
      <w:r w:rsidRPr="000961E4">
        <w:rPr>
          <w:sz w:val="16"/>
        </w:rPr>
        <w:t>US</w:t>
      </w:r>
      <w:r w:rsidRPr="006B7D49">
        <w:rPr>
          <w:sz w:val="16"/>
        </w:rPr>
        <w:t xml:space="preserve"> </w:t>
      </w:r>
      <w:r w:rsidRPr="000961E4">
        <w:rPr>
          <w:sz w:val="16"/>
        </w:rPr>
        <w:t>administration</w:t>
      </w:r>
      <w:r w:rsidRPr="006B7D49">
        <w:rPr>
          <w:sz w:val="16"/>
        </w:rPr>
        <w:t xml:space="preserve"> </w:t>
      </w:r>
      <w:r w:rsidRPr="000961E4">
        <w:rPr>
          <w:sz w:val="16"/>
        </w:rPr>
        <w:t>also</w:t>
      </w:r>
      <w:r w:rsidRPr="006B7D49">
        <w:rPr>
          <w:sz w:val="16"/>
        </w:rPr>
        <w:t xml:space="preserve"> </w:t>
      </w:r>
      <w:r w:rsidRPr="000961E4">
        <w:rPr>
          <w:sz w:val="16"/>
        </w:rPr>
        <w:t>seek</w:t>
      </w:r>
      <w:r w:rsidRPr="006B7D49">
        <w:rPr>
          <w:sz w:val="16"/>
        </w:rPr>
        <w:t xml:space="preserve"> </w:t>
      </w:r>
      <w:r w:rsidRPr="000961E4">
        <w:rPr>
          <w:sz w:val="16"/>
        </w:rPr>
        <w:t>to</w:t>
      </w:r>
      <w:r w:rsidRPr="006B7D49">
        <w:rPr>
          <w:sz w:val="16"/>
        </w:rPr>
        <w:t xml:space="preserve"> </w:t>
      </w:r>
      <w:r w:rsidRPr="000961E4">
        <w:rPr>
          <w:sz w:val="16"/>
        </w:rPr>
        <w:t>limit</w:t>
      </w:r>
      <w:r w:rsidRPr="006B7D49">
        <w:rPr>
          <w:sz w:val="16"/>
        </w:rPr>
        <w:t xml:space="preserve"> </w:t>
      </w:r>
      <w:r w:rsidRPr="000961E4">
        <w:rPr>
          <w:sz w:val="16"/>
        </w:rPr>
        <w:t>China’s</w:t>
      </w:r>
      <w:r w:rsidRPr="006B7D49">
        <w:rPr>
          <w:sz w:val="16"/>
        </w:rPr>
        <w:t xml:space="preserve"> </w:t>
      </w:r>
      <w:r w:rsidRPr="000961E4">
        <w:rPr>
          <w:sz w:val="16"/>
        </w:rPr>
        <w:t>rise</w:t>
      </w:r>
      <w:r w:rsidRPr="006B7D49">
        <w:rPr>
          <w:sz w:val="16"/>
        </w:rPr>
        <w:t xml:space="preserve"> </w:t>
      </w:r>
      <w:r w:rsidRPr="000961E4">
        <w:rPr>
          <w:sz w:val="16"/>
        </w:rPr>
        <w:t>by</w:t>
      </w:r>
      <w:r w:rsidRPr="006B7D49">
        <w:rPr>
          <w:sz w:val="16"/>
        </w:rPr>
        <w:t xml:space="preserve"> </w:t>
      </w:r>
      <w:r w:rsidRPr="000961E4">
        <w:rPr>
          <w:sz w:val="16"/>
        </w:rPr>
        <w:t>using</w:t>
      </w:r>
      <w:r w:rsidRPr="006B7D49">
        <w:rPr>
          <w:sz w:val="16"/>
        </w:rPr>
        <w:t xml:space="preserve"> </w:t>
      </w:r>
      <w:r w:rsidRPr="000961E4">
        <w:rPr>
          <w:sz w:val="16"/>
        </w:rPr>
        <w:t>the</w:t>
      </w:r>
      <w:r w:rsidRPr="006B7D49">
        <w:rPr>
          <w:sz w:val="16"/>
        </w:rPr>
        <w:t xml:space="preserve"> </w:t>
      </w:r>
      <w:r w:rsidRPr="000961E4">
        <w:rPr>
          <w:sz w:val="16"/>
        </w:rPr>
        <w:t>US’s</w:t>
      </w:r>
      <w:r w:rsidRPr="006B7D49">
        <w:rPr>
          <w:sz w:val="16"/>
        </w:rPr>
        <w:t xml:space="preserve"> </w:t>
      </w:r>
      <w:r w:rsidRPr="000961E4">
        <w:rPr>
          <w:sz w:val="16"/>
        </w:rPr>
        <w:t>technological</w:t>
      </w:r>
      <w:r w:rsidRPr="006B7D49">
        <w:rPr>
          <w:sz w:val="16"/>
        </w:rPr>
        <w:t xml:space="preserve"> </w:t>
      </w:r>
      <w:r w:rsidRPr="000961E4">
        <w:rPr>
          <w:sz w:val="16"/>
        </w:rPr>
        <w:t>and</w:t>
      </w:r>
      <w:r w:rsidRPr="006B7D49">
        <w:rPr>
          <w:sz w:val="16"/>
        </w:rPr>
        <w:t xml:space="preserve"> </w:t>
      </w:r>
      <w:r w:rsidRPr="000961E4">
        <w:rPr>
          <w:sz w:val="16"/>
        </w:rPr>
        <w:t>other</w:t>
      </w:r>
      <w:r w:rsidRPr="006B7D49">
        <w:rPr>
          <w:sz w:val="16"/>
        </w:rPr>
        <w:t xml:space="preserve"> </w:t>
      </w:r>
      <w:r w:rsidRPr="000961E4">
        <w:rPr>
          <w:sz w:val="16"/>
        </w:rPr>
        <w:t>superiorities.</w:t>
      </w:r>
    </w:p>
    <w:p w14:paraId="3465C249" w14:textId="77777777" w:rsidR="00E240C3" w:rsidRPr="006B7D49" w:rsidRDefault="00E240C3" w:rsidP="00E240C3">
      <w:pPr>
        <w:rPr>
          <w:sz w:val="16"/>
        </w:rPr>
      </w:pPr>
      <w:r w:rsidRPr="000961E4">
        <w:rPr>
          <w:sz w:val="16"/>
        </w:rPr>
        <w:t>The</w:t>
      </w:r>
      <w:r w:rsidRPr="006B7D49">
        <w:rPr>
          <w:sz w:val="16"/>
        </w:rPr>
        <w:t xml:space="preserve"> </w:t>
      </w:r>
      <w:r w:rsidRPr="00AC46EA">
        <w:rPr>
          <w:rStyle w:val="StyleUnderline"/>
          <w:highlight w:val="green"/>
        </w:rPr>
        <w:t>reaction of</w:t>
      </w:r>
      <w:r w:rsidRPr="006B7D49">
        <w:rPr>
          <w:rStyle w:val="StyleUnderline"/>
        </w:rPr>
        <w:t xml:space="preserve"> </w:t>
      </w:r>
      <w:r w:rsidRPr="000961E4">
        <w:rPr>
          <w:rStyle w:val="StyleUnderline"/>
        </w:rPr>
        <w:t>other</w:t>
      </w:r>
      <w:r w:rsidRPr="006B7D49">
        <w:rPr>
          <w:rStyle w:val="StyleUnderline"/>
        </w:rPr>
        <w:t xml:space="preserve"> </w:t>
      </w:r>
      <w:r w:rsidRPr="000961E4">
        <w:rPr>
          <w:rStyle w:val="StyleUnderline"/>
        </w:rPr>
        <w:t>countries</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region</w:t>
      </w:r>
      <w:r w:rsidRPr="006B7D49">
        <w:rPr>
          <w:rStyle w:val="StyleUnderline"/>
        </w:rPr>
        <w:t xml:space="preserve"> </w:t>
      </w:r>
      <w:r w:rsidRPr="000961E4">
        <w:rPr>
          <w:rStyle w:val="StyleUnderline"/>
        </w:rPr>
        <w:t>such</w:t>
      </w:r>
      <w:r w:rsidRPr="006B7D49">
        <w:rPr>
          <w:rStyle w:val="StyleUnderline"/>
        </w:rPr>
        <w:t xml:space="preserve"> </w:t>
      </w:r>
      <w:r w:rsidRPr="000961E4">
        <w:rPr>
          <w:rStyle w:val="StyleUnderline"/>
        </w:rPr>
        <w:t>as</w:t>
      </w:r>
      <w:r w:rsidRPr="006B7D49">
        <w:rPr>
          <w:rStyle w:val="StyleUnderline"/>
        </w:rPr>
        <w:t xml:space="preserve"> </w:t>
      </w:r>
      <w:r w:rsidRPr="00AC46EA">
        <w:rPr>
          <w:rStyle w:val="StyleUnderline"/>
          <w:highlight w:val="green"/>
        </w:rPr>
        <w:t>India</w:t>
      </w:r>
      <w:r w:rsidRPr="000961E4">
        <w:rPr>
          <w:sz w:val="16"/>
        </w:rPr>
        <w:t>,</w:t>
      </w:r>
      <w:r w:rsidRPr="006B7D49">
        <w:rPr>
          <w:sz w:val="16"/>
        </w:rPr>
        <w:t xml:space="preserve"> </w:t>
      </w:r>
      <w:r w:rsidRPr="000961E4">
        <w:rPr>
          <w:sz w:val="16"/>
        </w:rPr>
        <w:t>Indonesia</w:t>
      </w:r>
      <w:r w:rsidRPr="006B7D49">
        <w:rPr>
          <w:sz w:val="16"/>
        </w:rPr>
        <w:t xml:space="preserve"> </w:t>
      </w:r>
      <w:r w:rsidRPr="000961E4">
        <w:rPr>
          <w:sz w:val="16"/>
        </w:rPr>
        <w:t>and</w:t>
      </w:r>
      <w:r w:rsidRPr="006B7D49">
        <w:rPr>
          <w:sz w:val="16"/>
        </w:rPr>
        <w:t xml:space="preserve"> </w:t>
      </w:r>
      <w:r w:rsidRPr="000961E4">
        <w:rPr>
          <w:sz w:val="16"/>
        </w:rPr>
        <w:t>Vietnam</w:t>
      </w:r>
      <w:r w:rsidRPr="006B7D49">
        <w:rPr>
          <w:sz w:val="16"/>
        </w:rPr>
        <w:t xml:space="preserve"> </w:t>
      </w:r>
      <w:r w:rsidRPr="00AC46EA">
        <w:rPr>
          <w:rStyle w:val="StyleUnderline"/>
          <w:highlight w:val="green"/>
        </w:rPr>
        <w:t>has been to balance and hedge</w:t>
      </w:r>
      <w:r w:rsidRPr="006B7D49">
        <w:rPr>
          <w:rStyle w:val="StyleUnderline"/>
        </w:rPr>
        <w:t xml:space="preserve"> </w:t>
      </w:r>
      <w:r w:rsidRPr="000961E4">
        <w:rPr>
          <w:rStyle w:val="StyleUnderline"/>
        </w:rPr>
        <w:t>against</w:t>
      </w:r>
      <w:r w:rsidRPr="006B7D49">
        <w:rPr>
          <w:rStyle w:val="StyleUnderline"/>
        </w:rPr>
        <w:t xml:space="preserve"> </w:t>
      </w:r>
      <w:r w:rsidRPr="000961E4">
        <w:rPr>
          <w:rStyle w:val="StyleUnderline"/>
        </w:rPr>
        <w:t>rising</w:t>
      </w:r>
      <w:r w:rsidRPr="006B7D49">
        <w:rPr>
          <w:rStyle w:val="StyleUnderline"/>
        </w:rPr>
        <w:t xml:space="preserve"> </w:t>
      </w:r>
      <w:r w:rsidRPr="000961E4">
        <w:rPr>
          <w:rStyle w:val="StyleUnderline"/>
        </w:rPr>
        <w:t>Chinese</w:t>
      </w:r>
      <w:r w:rsidRPr="006B7D49">
        <w:rPr>
          <w:rStyle w:val="StyleUnderline"/>
        </w:rPr>
        <w:t xml:space="preserve"> </w:t>
      </w:r>
      <w:r w:rsidRPr="000961E4">
        <w:rPr>
          <w:rStyle w:val="StyleUnderline"/>
        </w:rPr>
        <w:t>hard</w:t>
      </w:r>
      <w:r w:rsidRPr="006B7D49">
        <w:rPr>
          <w:rStyle w:val="StyleUnderline"/>
        </w:rPr>
        <w:t xml:space="preserve"> </w:t>
      </w:r>
      <w:r w:rsidRPr="000961E4">
        <w:rPr>
          <w:rStyle w:val="StyleUnderline"/>
        </w:rPr>
        <w:t>power</w:t>
      </w:r>
      <w:r w:rsidRPr="006B7D49">
        <w:rPr>
          <w:rStyle w:val="StyleUnderline"/>
        </w:rPr>
        <w:t xml:space="preserve"> </w:t>
      </w:r>
      <w:r w:rsidRPr="000961E4">
        <w:rPr>
          <w:rStyle w:val="StyleUnderline"/>
        </w:rPr>
        <w:t>by</w:t>
      </w:r>
      <w:r w:rsidRPr="006B7D49">
        <w:rPr>
          <w:rStyle w:val="StyleUnderline"/>
        </w:rPr>
        <w:t xml:space="preserve"> </w:t>
      </w:r>
      <w:r w:rsidRPr="000961E4">
        <w:rPr>
          <w:rStyle w:val="StyleUnderline"/>
        </w:rPr>
        <w:t>building</w:t>
      </w:r>
      <w:r w:rsidRPr="006B7D49">
        <w:rPr>
          <w:rStyle w:val="StyleUnderline"/>
        </w:rPr>
        <w:t xml:space="preserve"> </w:t>
      </w:r>
      <w:r w:rsidRPr="000961E4">
        <w:rPr>
          <w:rStyle w:val="StyleUnderline"/>
        </w:rPr>
        <w:t>military</w:t>
      </w:r>
      <w:r w:rsidRPr="006B7D49">
        <w:rPr>
          <w:rStyle w:val="StyleUnderline"/>
        </w:rPr>
        <w:t xml:space="preserve"> </w:t>
      </w:r>
      <w:r w:rsidRPr="000961E4">
        <w:rPr>
          <w:rStyle w:val="StyleUnderline"/>
        </w:rPr>
        <w:t>strength</w:t>
      </w:r>
      <w:r w:rsidRPr="006B7D49">
        <w:rPr>
          <w:rStyle w:val="StyleUnderline"/>
        </w:rPr>
        <w:t xml:space="preserve"> </w:t>
      </w:r>
      <w:r w:rsidRPr="000961E4">
        <w:rPr>
          <w:rStyle w:val="StyleUnderline"/>
        </w:rPr>
        <w:t>and</w:t>
      </w:r>
      <w:r w:rsidRPr="006B7D49">
        <w:rPr>
          <w:rStyle w:val="StyleUnderline"/>
        </w:rPr>
        <w:t xml:space="preserve"> </w:t>
      </w:r>
      <w:r w:rsidRPr="00AC46EA">
        <w:rPr>
          <w:rStyle w:val="StyleUnderline"/>
          <w:highlight w:val="green"/>
        </w:rPr>
        <w:t>by working together</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defence,</w:t>
      </w:r>
      <w:r w:rsidRPr="006B7D49">
        <w:rPr>
          <w:rStyle w:val="StyleUnderline"/>
        </w:rPr>
        <w:t xml:space="preserve"> </w:t>
      </w:r>
      <w:r w:rsidRPr="000961E4">
        <w:rPr>
          <w:rStyle w:val="StyleUnderline"/>
        </w:rPr>
        <w:t>security</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intelligence</w:t>
      </w:r>
      <w:r w:rsidRPr="000961E4">
        <w:rPr>
          <w:sz w:val="16"/>
        </w:rPr>
        <w:t>.</w:t>
      </w:r>
      <w:r w:rsidRPr="006B7D49">
        <w:rPr>
          <w:sz w:val="16"/>
        </w:rPr>
        <w:t xml:space="preserve"> </w:t>
      </w:r>
      <w:r w:rsidRPr="000961E4">
        <w:rPr>
          <w:sz w:val="16"/>
        </w:rPr>
        <w:t>This</w:t>
      </w:r>
      <w:r w:rsidRPr="006B7D49">
        <w:rPr>
          <w:sz w:val="16"/>
        </w:rPr>
        <w:t xml:space="preserve"> </w:t>
      </w:r>
      <w:r w:rsidRPr="000961E4">
        <w:rPr>
          <w:sz w:val="16"/>
        </w:rPr>
        <w:t>is</w:t>
      </w:r>
      <w:r w:rsidRPr="006B7D49">
        <w:rPr>
          <w:sz w:val="16"/>
        </w:rPr>
        <w:t xml:space="preserve"> </w:t>
      </w:r>
      <w:r w:rsidRPr="000961E4">
        <w:rPr>
          <w:sz w:val="16"/>
        </w:rPr>
        <w:t>a</w:t>
      </w:r>
      <w:r w:rsidRPr="006B7D49">
        <w:rPr>
          <w:sz w:val="16"/>
        </w:rPr>
        <w:t xml:space="preserve"> </w:t>
      </w:r>
      <w:r w:rsidRPr="000961E4">
        <w:rPr>
          <w:sz w:val="16"/>
        </w:rPr>
        <w:t>natural</w:t>
      </w:r>
      <w:r w:rsidRPr="006B7D49">
        <w:rPr>
          <w:sz w:val="16"/>
        </w:rPr>
        <w:t xml:space="preserve"> </w:t>
      </w:r>
      <w:r w:rsidRPr="000961E4">
        <w:rPr>
          <w:sz w:val="16"/>
        </w:rPr>
        <w:t>balancing</w:t>
      </w:r>
      <w:r w:rsidRPr="006B7D49">
        <w:rPr>
          <w:sz w:val="16"/>
        </w:rPr>
        <w:t xml:space="preserve"> </w:t>
      </w:r>
      <w:r w:rsidRPr="000961E4">
        <w:rPr>
          <w:sz w:val="16"/>
        </w:rPr>
        <w:t>phenomenon,</w:t>
      </w:r>
      <w:r w:rsidRPr="006B7D49">
        <w:rPr>
          <w:sz w:val="16"/>
        </w:rPr>
        <w:t xml:space="preserve"> </w:t>
      </w:r>
      <w:r w:rsidRPr="000961E4">
        <w:rPr>
          <w:sz w:val="16"/>
        </w:rPr>
        <w:t>that</w:t>
      </w:r>
      <w:r w:rsidRPr="006B7D49">
        <w:rPr>
          <w:sz w:val="16"/>
        </w:rPr>
        <w:t xml:space="preserve"> </w:t>
      </w:r>
      <w:r w:rsidRPr="000961E4">
        <w:rPr>
          <w:sz w:val="16"/>
        </w:rPr>
        <w:t>has</w:t>
      </w:r>
      <w:r w:rsidRPr="006B7D49">
        <w:rPr>
          <w:sz w:val="16"/>
        </w:rPr>
        <w:t xml:space="preserve"> </w:t>
      </w:r>
      <w:r w:rsidRPr="000961E4">
        <w:rPr>
          <w:sz w:val="16"/>
        </w:rPr>
        <w:t>resulted</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and</w:t>
      </w:r>
      <w:r w:rsidRPr="006B7D49">
        <w:rPr>
          <w:sz w:val="16"/>
        </w:rPr>
        <w:t xml:space="preserve"> </w:t>
      </w:r>
      <w:r w:rsidRPr="000961E4">
        <w:rPr>
          <w:sz w:val="16"/>
        </w:rPr>
        <w:t>history’s</w:t>
      </w:r>
      <w:r w:rsidRPr="006B7D49">
        <w:rPr>
          <w:sz w:val="16"/>
        </w:rPr>
        <w:t xml:space="preserve"> </w:t>
      </w:r>
      <w:r w:rsidRPr="000961E4">
        <w:rPr>
          <w:sz w:val="16"/>
        </w:rPr>
        <w:t>greatest</w:t>
      </w:r>
      <w:r w:rsidRPr="006B7D49">
        <w:rPr>
          <w:sz w:val="16"/>
        </w:rPr>
        <w:t xml:space="preserve"> </w:t>
      </w:r>
      <w:r w:rsidRPr="000961E4">
        <w:rPr>
          <w:sz w:val="16"/>
        </w:rPr>
        <w:t>arms</w:t>
      </w:r>
      <w:r w:rsidRPr="006B7D49">
        <w:rPr>
          <w:sz w:val="16"/>
        </w:rPr>
        <w:t xml:space="preserve"> </w:t>
      </w:r>
      <w:r w:rsidRPr="000961E4">
        <w:rPr>
          <w:sz w:val="16"/>
        </w:rPr>
        <w:t>race</w:t>
      </w:r>
      <w:r w:rsidRPr="006B7D49">
        <w:rPr>
          <w:sz w:val="16"/>
        </w:rPr>
        <w:t xml:space="preserve"> </w:t>
      </w:r>
      <w:r w:rsidRPr="000961E4">
        <w:rPr>
          <w:sz w:val="16"/>
        </w:rPr>
        <w:t>in</w:t>
      </w:r>
      <w:r w:rsidRPr="006B7D49">
        <w:rPr>
          <w:sz w:val="16"/>
        </w:rPr>
        <w:t xml:space="preserve"> </w:t>
      </w:r>
      <w:r w:rsidRPr="000961E4">
        <w:rPr>
          <w:sz w:val="16"/>
        </w:rPr>
        <w:t>Asia</w:t>
      </w:r>
      <w:r w:rsidRPr="006B7D49">
        <w:rPr>
          <w:sz w:val="16"/>
        </w:rPr>
        <w:t xml:space="preserve"> </w:t>
      </w:r>
      <w:r w:rsidRPr="000961E4">
        <w:rPr>
          <w:sz w:val="16"/>
        </w:rPr>
        <w:t>in</w:t>
      </w:r>
      <w:r w:rsidRPr="006B7D49">
        <w:rPr>
          <w:sz w:val="16"/>
        </w:rPr>
        <w:t xml:space="preserve"> </w:t>
      </w:r>
      <w:r w:rsidRPr="000961E4">
        <w:rPr>
          <w:sz w:val="16"/>
        </w:rPr>
        <w:t>the</w:t>
      </w:r>
      <w:r w:rsidRPr="006B7D49">
        <w:rPr>
          <w:sz w:val="16"/>
        </w:rPr>
        <w:t xml:space="preserve"> </w:t>
      </w:r>
      <w:r w:rsidRPr="000961E4">
        <w:rPr>
          <w:sz w:val="16"/>
        </w:rPr>
        <w:t>last</w:t>
      </w:r>
      <w:r w:rsidRPr="006B7D49">
        <w:rPr>
          <w:sz w:val="16"/>
        </w:rPr>
        <w:t xml:space="preserve"> </w:t>
      </w:r>
      <w:r w:rsidRPr="000961E4">
        <w:rPr>
          <w:sz w:val="16"/>
        </w:rPr>
        <w:t>three</w:t>
      </w:r>
      <w:r w:rsidRPr="006B7D49">
        <w:rPr>
          <w:sz w:val="16"/>
        </w:rPr>
        <w:t xml:space="preserve"> </w:t>
      </w:r>
      <w:r w:rsidRPr="000961E4">
        <w:rPr>
          <w:sz w:val="16"/>
        </w:rPr>
        <w:t>decades,</w:t>
      </w:r>
      <w:r w:rsidRPr="006B7D49">
        <w:rPr>
          <w:sz w:val="16"/>
        </w:rPr>
        <w:t xml:space="preserve"> </w:t>
      </w:r>
      <w:r w:rsidRPr="000961E4">
        <w:rPr>
          <w:sz w:val="16"/>
        </w:rPr>
        <w:t>fuelled</w:t>
      </w:r>
      <w:r w:rsidRPr="006B7D49">
        <w:rPr>
          <w:sz w:val="16"/>
        </w:rPr>
        <w:t xml:space="preserve"> </w:t>
      </w:r>
      <w:r w:rsidRPr="000961E4">
        <w:rPr>
          <w:sz w:val="16"/>
        </w:rPr>
        <w:t>and</w:t>
      </w:r>
      <w:r w:rsidRPr="006B7D49">
        <w:rPr>
          <w:sz w:val="16"/>
        </w:rPr>
        <w:t xml:space="preserve"> </w:t>
      </w:r>
      <w:r w:rsidRPr="000961E4">
        <w:rPr>
          <w:sz w:val="16"/>
        </w:rPr>
        <w:t>made</w:t>
      </w:r>
      <w:r w:rsidRPr="006B7D49">
        <w:rPr>
          <w:sz w:val="16"/>
        </w:rPr>
        <w:t xml:space="preserve"> </w:t>
      </w:r>
      <w:r w:rsidRPr="000961E4">
        <w:rPr>
          <w:sz w:val="16"/>
        </w:rPr>
        <w:t>possible</w:t>
      </w:r>
      <w:r w:rsidRPr="006B7D49">
        <w:rPr>
          <w:sz w:val="16"/>
        </w:rPr>
        <w:t xml:space="preserve"> </w:t>
      </w:r>
      <w:r w:rsidRPr="000961E4">
        <w:rPr>
          <w:sz w:val="16"/>
        </w:rPr>
        <w:t>by</w:t>
      </w:r>
      <w:r w:rsidRPr="006B7D49">
        <w:rPr>
          <w:sz w:val="16"/>
        </w:rPr>
        <w:t xml:space="preserve"> </w:t>
      </w:r>
      <w:r w:rsidRPr="000961E4">
        <w:rPr>
          <w:sz w:val="16"/>
        </w:rPr>
        <w:t>the</w:t>
      </w:r>
      <w:r w:rsidRPr="006B7D49">
        <w:rPr>
          <w:sz w:val="16"/>
        </w:rPr>
        <w:t xml:space="preserve"> </w:t>
      </w:r>
      <w:r w:rsidRPr="000961E4">
        <w:rPr>
          <w:sz w:val="16"/>
        </w:rPr>
        <w:t>wealth</w:t>
      </w:r>
      <w:r w:rsidRPr="006B7D49">
        <w:rPr>
          <w:sz w:val="16"/>
        </w:rPr>
        <w:t xml:space="preserve"> </w:t>
      </w:r>
      <w:r w:rsidRPr="000961E4">
        <w:rPr>
          <w:sz w:val="16"/>
        </w:rPr>
        <w:t>that</w:t>
      </w:r>
      <w:r w:rsidRPr="006B7D49">
        <w:rPr>
          <w:sz w:val="16"/>
        </w:rPr>
        <w:t xml:space="preserve"> </w:t>
      </w:r>
      <w:r w:rsidRPr="000961E4">
        <w:rPr>
          <w:sz w:val="16"/>
        </w:rPr>
        <w:t>globalisation</w:t>
      </w:r>
      <w:r w:rsidRPr="006B7D49">
        <w:rPr>
          <w:sz w:val="16"/>
        </w:rPr>
        <w:t xml:space="preserve"> </w:t>
      </w:r>
      <w:r w:rsidRPr="000961E4">
        <w:rPr>
          <w:sz w:val="16"/>
        </w:rPr>
        <w:t>brought</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hard</w:t>
      </w:r>
      <w:r w:rsidRPr="006B7D49">
        <w:rPr>
          <w:sz w:val="16"/>
        </w:rPr>
        <w:t xml:space="preserve"> </w:t>
      </w:r>
      <w:r w:rsidRPr="000961E4">
        <w:rPr>
          <w:sz w:val="16"/>
        </w:rPr>
        <w:t>Westphalian</w:t>
      </w:r>
      <w:r w:rsidRPr="006B7D49">
        <w:rPr>
          <w:sz w:val="16"/>
        </w:rPr>
        <w:t xml:space="preserve"> </w:t>
      </w:r>
      <w:r w:rsidRPr="000961E4">
        <w:rPr>
          <w:sz w:val="16"/>
        </w:rPr>
        <w:t>states</w:t>
      </w:r>
      <w:r w:rsidRPr="006B7D49">
        <w:rPr>
          <w:sz w:val="16"/>
        </w:rPr>
        <w:t xml:space="preserve"> </w:t>
      </w:r>
      <w:r w:rsidRPr="000961E4">
        <w:rPr>
          <w:sz w:val="16"/>
        </w:rPr>
        <w:t>east</w:t>
      </w:r>
      <w:r w:rsidRPr="006B7D49">
        <w:rPr>
          <w:sz w:val="16"/>
        </w:rPr>
        <w:t xml:space="preserve"> </w:t>
      </w:r>
      <w:r w:rsidRPr="000961E4">
        <w:rPr>
          <w:sz w:val="16"/>
        </w:rPr>
        <w:t>of</w:t>
      </w:r>
      <w:r w:rsidRPr="006B7D49">
        <w:rPr>
          <w:sz w:val="16"/>
        </w:rPr>
        <w:t xml:space="preserve"> </w:t>
      </w:r>
      <w:r w:rsidRPr="000961E4">
        <w:rPr>
          <w:sz w:val="16"/>
        </w:rPr>
        <w:t>India.</w:t>
      </w:r>
    </w:p>
    <w:p w14:paraId="3EDB360C" w14:textId="77777777" w:rsidR="00E240C3" w:rsidRPr="006B7D49" w:rsidRDefault="00E240C3" w:rsidP="00E240C3">
      <w:pPr>
        <w:rPr>
          <w:sz w:val="16"/>
        </w:rPr>
      </w:pPr>
      <w:r w:rsidRPr="000961E4">
        <w:rPr>
          <w:sz w:val="16"/>
        </w:rPr>
        <w:t>To</w:t>
      </w:r>
      <w:r w:rsidRPr="006B7D49">
        <w:rPr>
          <w:sz w:val="16"/>
        </w:rPr>
        <w:t xml:space="preserve"> </w:t>
      </w:r>
      <w:r w:rsidRPr="000961E4">
        <w:rPr>
          <w:sz w:val="16"/>
        </w:rPr>
        <w:t>our</w:t>
      </w:r>
      <w:r w:rsidRPr="006B7D49">
        <w:rPr>
          <w:sz w:val="16"/>
        </w:rPr>
        <w:t xml:space="preserve"> </w:t>
      </w:r>
      <w:r w:rsidRPr="000961E4">
        <w:rPr>
          <w:sz w:val="16"/>
        </w:rPr>
        <w:t>west,</w:t>
      </w:r>
      <w:r w:rsidRPr="006B7D49">
        <w:rPr>
          <w:sz w:val="16"/>
        </w:rPr>
        <w:t xml:space="preserve"> </w:t>
      </w:r>
      <w:r w:rsidRPr="000961E4">
        <w:rPr>
          <w:sz w:val="16"/>
        </w:rPr>
        <w:t>new</w:t>
      </w:r>
      <w:r w:rsidRPr="006B7D49">
        <w:rPr>
          <w:sz w:val="16"/>
        </w:rPr>
        <w:t xml:space="preserve"> </w:t>
      </w:r>
      <w:r w:rsidRPr="000961E4">
        <w:rPr>
          <w:sz w:val="16"/>
        </w:rPr>
        <w:t>technologies</w:t>
      </w:r>
      <w:r w:rsidRPr="006B7D49">
        <w:rPr>
          <w:sz w:val="16"/>
        </w:rPr>
        <w:t xml:space="preserve"> </w:t>
      </w:r>
      <w:r w:rsidRPr="000961E4">
        <w:rPr>
          <w:sz w:val="16"/>
        </w:rPr>
        <w:t>empowered</w:t>
      </w:r>
      <w:r w:rsidRPr="006B7D49">
        <w:rPr>
          <w:sz w:val="16"/>
        </w:rPr>
        <w:t xml:space="preserve"> </w:t>
      </w:r>
      <w:r w:rsidRPr="000961E4">
        <w:rPr>
          <w:sz w:val="16"/>
        </w:rPr>
        <w:t>non-state</w:t>
      </w:r>
      <w:r w:rsidRPr="006B7D49">
        <w:rPr>
          <w:sz w:val="16"/>
        </w:rPr>
        <w:t xml:space="preserve"> </w:t>
      </w:r>
      <w:r w:rsidRPr="000961E4">
        <w:rPr>
          <w:sz w:val="16"/>
        </w:rPr>
        <w:t>actors,</w:t>
      </w:r>
      <w:r w:rsidRPr="006B7D49">
        <w:rPr>
          <w:sz w:val="16"/>
        </w:rPr>
        <w:t xml:space="preserve"> </w:t>
      </w:r>
      <w:r w:rsidRPr="000961E4">
        <w:rPr>
          <w:sz w:val="16"/>
        </w:rPr>
        <w:t>rogue</w:t>
      </w:r>
      <w:r w:rsidRPr="006B7D49">
        <w:rPr>
          <w:sz w:val="16"/>
        </w:rPr>
        <w:t xml:space="preserve"> </w:t>
      </w:r>
      <w:r w:rsidRPr="000961E4">
        <w:rPr>
          <w:sz w:val="16"/>
        </w:rPr>
        <w:t>regimes</w:t>
      </w:r>
      <w:r w:rsidRPr="006B7D49">
        <w:rPr>
          <w:sz w:val="16"/>
        </w:rPr>
        <w:t xml:space="preserve"> </w:t>
      </w:r>
      <w:r w:rsidRPr="000961E4">
        <w:rPr>
          <w:sz w:val="16"/>
        </w:rPr>
        <w:t>and</w:t>
      </w:r>
      <w:r w:rsidRPr="006B7D49">
        <w:rPr>
          <w:sz w:val="16"/>
        </w:rPr>
        <w:t xml:space="preserve"> </w:t>
      </w:r>
      <w:r w:rsidRPr="000961E4">
        <w:rPr>
          <w:sz w:val="16"/>
        </w:rPr>
        <w:t>radical</w:t>
      </w:r>
      <w:r w:rsidRPr="006B7D49">
        <w:rPr>
          <w:sz w:val="16"/>
        </w:rPr>
        <w:t xml:space="preserve"> </w:t>
      </w:r>
      <w:r w:rsidRPr="000961E4">
        <w:rPr>
          <w:sz w:val="16"/>
        </w:rPr>
        <w:t>movements.</w:t>
      </w:r>
    </w:p>
    <w:p w14:paraId="7AB5534B" w14:textId="77777777" w:rsidR="00E240C3" w:rsidRPr="006B7D49" w:rsidRDefault="00E240C3" w:rsidP="00E240C3">
      <w:pPr>
        <w:rPr>
          <w:sz w:val="16"/>
        </w:rPr>
      </w:pPr>
      <w:r w:rsidRPr="000961E4">
        <w:rPr>
          <w:sz w:val="16"/>
        </w:rPr>
        <w:t>East</w:t>
      </w:r>
      <w:r w:rsidRPr="006B7D49">
        <w:rPr>
          <w:sz w:val="16"/>
        </w:rPr>
        <w:t xml:space="preserve"> </w:t>
      </w:r>
      <w:r w:rsidRPr="000961E4">
        <w:rPr>
          <w:sz w:val="16"/>
        </w:rPr>
        <w:t>and</w:t>
      </w:r>
      <w:r w:rsidRPr="006B7D49">
        <w:rPr>
          <w:sz w:val="16"/>
        </w:rPr>
        <w:t xml:space="preserve"> </w:t>
      </w:r>
      <w:r w:rsidRPr="000961E4">
        <w:rPr>
          <w:sz w:val="16"/>
        </w:rPr>
        <w:t>West,</w:t>
      </w:r>
      <w:r w:rsidRPr="006B7D49">
        <w:rPr>
          <w:sz w:val="16"/>
        </w:rPr>
        <w:t xml:space="preserve"> </w:t>
      </w:r>
      <w:r w:rsidRPr="000961E4">
        <w:rPr>
          <w:sz w:val="16"/>
        </w:rPr>
        <w:t>we</w:t>
      </w:r>
      <w:r w:rsidRPr="006B7D49">
        <w:rPr>
          <w:sz w:val="16"/>
        </w:rPr>
        <w:t xml:space="preserve"> </w:t>
      </w:r>
      <w:r w:rsidRPr="000961E4">
        <w:rPr>
          <w:sz w:val="16"/>
        </w:rPr>
        <w:t>see</w:t>
      </w:r>
      <w:r w:rsidRPr="006B7D49">
        <w:rPr>
          <w:sz w:val="16"/>
        </w:rPr>
        <w:t xml:space="preserve"> </w:t>
      </w:r>
      <w:r w:rsidRPr="000961E4">
        <w:rPr>
          <w:sz w:val="16"/>
        </w:rPr>
        <w:t>a</w:t>
      </w:r>
      <w:r w:rsidRPr="006B7D49">
        <w:rPr>
          <w:sz w:val="16"/>
        </w:rPr>
        <w:t xml:space="preserve"> </w:t>
      </w:r>
      <w:r w:rsidRPr="000961E4">
        <w:rPr>
          <w:sz w:val="16"/>
        </w:rPr>
        <w:t>continuous</w:t>
      </w:r>
      <w:r w:rsidRPr="006B7D49">
        <w:rPr>
          <w:sz w:val="16"/>
        </w:rPr>
        <w:t xml:space="preserve"> </w:t>
      </w:r>
      <w:r w:rsidRPr="000961E4">
        <w:rPr>
          <w:sz w:val="16"/>
        </w:rPr>
        <w:t>belt</w:t>
      </w:r>
      <w:r w:rsidRPr="006B7D49">
        <w:rPr>
          <w:sz w:val="16"/>
        </w:rPr>
        <w:t xml:space="preserve"> </w:t>
      </w:r>
      <w:r w:rsidRPr="000961E4">
        <w:rPr>
          <w:sz w:val="16"/>
        </w:rPr>
        <w:t>of</w:t>
      </w:r>
      <w:r w:rsidRPr="006B7D49">
        <w:rPr>
          <w:sz w:val="16"/>
        </w:rPr>
        <w:t xml:space="preserve"> </w:t>
      </w:r>
      <w:r w:rsidRPr="000961E4">
        <w:rPr>
          <w:sz w:val="16"/>
        </w:rPr>
        <w:t>weapons</w:t>
      </w:r>
      <w:r w:rsidRPr="006B7D49">
        <w:rPr>
          <w:sz w:val="16"/>
        </w:rPr>
        <w:t xml:space="preserve"> </w:t>
      </w:r>
      <w:r w:rsidRPr="000961E4">
        <w:rPr>
          <w:sz w:val="16"/>
        </w:rPr>
        <w:t>of</w:t>
      </w:r>
      <w:r w:rsidRPr="006B7D49">
        <w:rPr>
          <w:sz w:val="16"/>
        </w:rPr>
        <w:t xml:space="preserve"> </w:t>
      </w:r>
      <w:r w:rsidRPr="000961E4">
        <w:rPr>
          <w:sz w:val="16"/>
        </w:rPr>
        <w:t>mass</w:t>
      </w:r>
      <w:r w:rsidRPr="006B7D49">
        <w:rPr>
          <w:sz w:val="16"/>
        </w:rPr>
        <w:t xml:space="preserve"> </w:t>
      </w:r>
      <w:r w:rsidRPr="000961E4">
        <w:rPr>
          <w:sz w:val="16"/>
        </w:rPr>
        <w:t>destruction</w:t>
      </w:r>
      <w:r w:rsidRPr="006B7D49">
        <w:rPr>
          <w:sz w:val="16"/>
        </w:rPr>
        <w:t xml:space="preserve"> </w:t>
      </w:r>
      <w:r w:rsidRPr="000961E4">
        <w:rPr>
          <w:sz w:val="16"/>
        </w:rPr>
        <w:t>–</w:t>
      </w:r>
      <w:r w:rsidRPr="006B7D49">
        <w:rPr>
          <w:sz w:val="16"/>
        </w:rPr>
        <w:t xml:space="preserve"> </w:t>
      </w:r>
      <w:r w:rsidRPr="000961E4">
        <w:rPr>
          <w:sz w:val="16"/>
        </w:rPr>
        <w:t>nuclear</w:t>
      </w:r>
      <w:r w:rsidRPr="006B7D49">
        <w:rPr>
          <w:sz w:val="16"/>
        </w:rPr>
        <w:t xml:space="preserve"> </w:t>
      </w:r>
      <w:r w:rsidRPr="000961E4">
        <w:rPr>
          <w:sz w:val="16"/>
        </w:rPr>
        <w:t>and</w:t>
      </w:r>
      <w:r w:rsidRPr="006B7D49">
        <w:rPr>
          <w:sz w:val="16"/>
        </w:rPr>
        <w:t xml:space="preserve"> </w:t>
      </w:r>
      <w:r w:rsidRPr="000961E4">
        <w:rPr>
          <w:sz w:val="16"/>
        </w:rPr>
        <w:t>chemical,</w:t>
      </w:r>
      <w:r w:rsidRPr="006B7D49">
        <w:rPr>
          <w:sz w:val="16"/>
        </w:rPr>
        <w:t xml:space="preserve"> </w:t>
      </w:r>
      <w:r w:rsidRPr="000961E4">
        <w:rPr>
          <w:sz w:val="16"/>
        </w:rPr>
        <w:t>don’t</w:t>
      </w:r>
      <w:r w:rsidRPr="006B7D49">
        <w:rPr>
          <w:sz w:val="16"/>
        </w:rPr>
        <w:t xml:space="preserve"> </w:t>
      </w:r>
      <w:r w:rsidRPr="000961E4">
        <w:rPr>
          <w:sz w:val="16"/>
        </w:rPr>
        <w:t>even</w:t>
      </w:r>
      <w:r w:rsidRPr="006B7D49">
        <w:rPr>
          <w:sz w:val="16"/>
        </w:rPr>
        <w:t xml:space="preserve"> </w:t>
      </w:r>
      <w:r w:rsidRPr="000961E4">
        <w:rPr>
          <w:sz w:val="16"/>
        </w:rPr>
        <w:t>mention</w:t>
      </w:r>
      <w:r w:rsidRPr="006B7D49">
        <w:rPr>
          <w:sz w:val="16"/>
        </w:rPr>
        <w:t xml:space="preserve"> </w:t>
      </w:r>
      <w:r w:rsidRPr="000961E4">
        <w:rPr>
          <w:sz w:val="16"/>
        </w:rPr>
        <w:t>biological</w:t>
      </w:r>
      <w:r w:rsidRPr="006B7D49">
        <w:rPr>
          <w:sz w:val="16"/>
        </w:rPr>
        <w:t xml:space="preserve"> </w:t>
      </w:r>
      <w:r w:rsidRPr="000961E4">
        <w:rPr>
          <w:sz w:val="16"/>
        </w:rPr>
        <w:t>–</w:t>
      </w:r>
      <w:r w:rsidRPr="006B7D49">
        <w:rPr>
          <w:sz w:val="16"/>
        </w:rPr>
        <w:t xml:space="preserve"> </w:t>
      </w:r>
      <w:r w:rsidRPr="000961E4">
        <w:rPr>
          <w:sz w:val="16"/>
        </w:rPr>
        <w:t>from</w:t>
      </w:r>
      <w:r w:rsidRPr="006B7D49">
        <w:rPr>
          <w:sz w:val="16"/>
        </w:rPr>
        <w:t xml:space="preserve"> </w:t>
      </w:r>
      <w:r w:rsidRPr="000961E4">
        <w:rPr>
          <w:sz w:val="16"/>
        </w:rPr>
        <w:t>the</w:t>
      </w:r>
      <w:r w:rsidRPr="006B7D49">
        <w:rPr>
          <w:sz w:val="16"/>
        </w:rPr>
        <w:t xml:space="preserve"> </w:t>
      </w:r>
      <w:r w:rsidRPr="000961E4">
        <w:rPr>
          <w:sz w:val="16"/>
        </w:rPr>
        <w:t>Mediterranean</w:t>
      </w:r>
      <w:r w:rsidRPr="006B7D49">
        <w:rPr>
          <w:sz w:val="16"/>
        </w:rPr>
        <w:t xml:space="preserve"> </w:t>
      </w:r>
      <w:r w:rsidRPr="000961E4">
        <w:rPr>
          <w:sz w:val="16"/>
        </w:rPr>
        <w:t>(Israel)</w:t>
      </w:r>
      <w:r w:rsidRPr="006B7D49">
        <w:rPr>
          <w:sz w:val="16"/>
        </w:rPr>
        <w:t xml:space="preserve"> </w:t>
      </w:r>
      <w:r w:rsidRPr="000961E4">
        <w:rPr>
          <w:sz w:val="16"/>
        </w:rPr>
        <w:t>to</w:t>
      </w:r>
      <w:r w:rsidRPr="006B7D49">
        <w:rPr>
          <w:sz w:val="16"/>
        </w:rPr>
        <w:t xml:space="preserve"> </w:t>
      </w:r>
      <w:r w:rsidRPr="000961E4">
        <w:rPr>
          <w:sz w:val="16"/>
        </w:rPr>
        <w:t>the</w:t>
      </w:r>
      <w:r w:rsidRPr="006B7D49">
        <w:rPr>
          <w:sz w:val="16"/>
        </w:rPr>
        <w:t xml:space="preserve"> </w:t>
      </w:r>
      <w:r w:rsidRPr="000961E4">
        <w:rPr>
          <w:sz w:val="16"/>
        </w:rPr>
        <w:t>Pacific</w:t>
      </w:r>
      <w:r w:rsidRPr="006B7D49">
        <w:rPr>
          <w:sz w:val="16"/>
        </w:rPr>
        <w:t xml:space="preserve"> </w:t>
      </w:r>
      <w:r w:rsidRPr="000961E4">
        <w:rPr>
          <w:sz w:val="16"/>
        </w:rPr>
        <w:t>(North</w:t>
      </w:r>
      <w:r w:rsidRPr="006B7D49">
        <w:rPr>
          <w:sz w:val="16"/>
        </w:rPr>
        <w:t xml:space="preserve"> </w:t>
      </w:r>
      <w:r w:rsidRPr="000961E4">
        <w:rPr>
          <w:sz w:val="16"/>
        </w:rPr>
        <w:t>Korea).</w:t>
      </w:r>
    </w:p>
    <w:p w14:paraId="1949602E" w14:textId="77777777" w:rsidR="00E240C3" w:rsidRPr="006B7D49" w:rsidRDefault="00E240C3" w:rsidP="00E240C3">
      <w:pPr>
        <w:rPr>
          <w:sz w:val="16"/>
        </w:rPr>
      </w:pPr>
      <w:r w:rsidRPr="000961E4">
        <w:rPr>
          <w:sz w:val="16"/>
        </w:rPr>
        <w:t>Uncertainty</w:t>
      </w:r>
      <w:r w:rsidRPr="006B7D49">
        <w:rPr>
          <w:sz w:val="16"/>
        </w:rPr>
        <w:t xml:space="preserve"> </w:t>
      </w:r>
      <w:r w:rsidRPr="000961E4">
        <w:rPr>
          <w:sz w:val="16"/>
        </w:rPr>
        <w:t>and</w:t>
      </w:r>
      <w:r w:rsidRPr="006B7D49">
        <w:rPr>
          <w:sz w:val="16"/>
        </w:rPr>
        <w:t xml:space="preserve"> </w:t>
      </w:r>
      <w:r w:rsidRPr="000961E4">
        <w:rPr>
          <w:sz w:val="16"/>
        </w:rPr>
        <w:t>insecurity</w:t>
      </w:r>
    </w:p>
    <w:p w14:paraId="2EFB88F9" w14:textId="77777777" w:rsidR="00E240C3" w:rsidRPr="006B7D49" w:rsidRDefault="00E240C3" w:rsidP="00E240C3">
      <w:pPr>
        <w:rPr>
          <w:sz w:val="16"/>
        </w:rPr>
      </w:pPr>
      <w:r w:rsidRPr="000961E4">
        <w:rPr>
          <w:sz w:val="16"/>
        </w:rPr>
        <w:t>If</w:t>
      </w:r>
      <w:r w:rsidRPr="006B7D49">
        <w:rPr>
          <w:sz w:val="16"/>
        </w:rPr>
        <w:t xml:space="preserve"> </w:t>
      </w:r>
      <w:r w:rsidRPr="000961E4">
        <w:rPr>
          <w:rStyle w:val="StyleUnderline"/>
        </w:rPr>
        <w:t>the</w:t>
      </w:r>
      <w:r w:rsidRPr="006B7D49">
        <w:rPr>
          <w:rStyle w:val="StyleUnderline"/>
        </w:rPr>
        <w:t xml:space="preserve"> </w:t>
      </w:r>
      <w:r w:rsidRPr="000961E4">
        <w:rPr>
          <w:rStyle w:val="StyleUnderline"/>
        </w:rPr>
        <w:t>rapid</w:t>
      </w:r>
      <w:r w:rsidRPr="006B7D49">
        <w:rPr>
          <w:rStyle w:val="StyleUnderline"/>
        </w:rPr>
        <w:t xml:space="preserve"> </w:t>
      </w:r>
      <w:r w:rsidRPr="000961E4">
        <w:rPr>
          <w:rStyle w:val="StyleUnderline"/>
        </w:rPr>
        <w:t>shift</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balance</w:t>
      </w:r>
      <w:r w:rsidRPr="006B7D49">
        <w:rPr>
          <w:rStyle w:val="StyleUnderline"/>
        </w:rPr>
        <w:t xml:space="preserve"> </w:t>
      </w:r>
      <w:r w:rsidRPr="000961E4">
        <w:rPr>
          <w:rStyle w:val="StyleUnderline"/>
        </w:rPr>
        <w:t>of</w:t>
      </w:r>
      <w:r w:rsidRPr="006B7D49">
        <w:rPr>
          <w:rStyle w:val="StyleUnderline"/>
        </w:rPr>
        <w:t xml:space="preserve"> </w:t>
      </w:r>
      <w:r w:rsidRPr="000961E4">
        <w:rPr>
          <w:rStyle w:val="StyleUnderline"/>
        </w:rPr>
        <w:t>power</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uncertainty</w:t>
      </w:r>
      <w:r w:rsidRPr="006B7D49">
        <w:rPr>
          <w:rStyle w:val="StyleUnderline"/>
        </w:rPr>
        <w:t xml:space="preserve"> </w:t>
      </w:r>
      <w:r w:rsidRPr="000961E4">
        <w:rPr>
          <w:rStyle w:val="StyleUnderline"/>
        </w:rPr>
        <w:t>have</w:t>
      </w:r>
      <w:r w:rsidRPr="006B7D49">
        <w:rPr>
          <w:rStyle w:val="StyleUnderline"/>
        </w:rPr>
        <w:t xml:space="preserve"> </w:t>
      </w:r>
      <w:r w:rsidRPr="000961E4">
        <w:rPr>
          <w:rStyle w:val="StyleUnderline"/>
        </w:rPr>
        <w:t>led</w:t>
      </w:r>
      <w:r w:rsidRPr="006B7D49">
        <w:rPr>
          <w:rStyle w:val="StyleUnderline"/>
        </w:rPr>
        <w:t xml:space="preserve"> </w:t>
      </w:r>
      <w:r w:rsidRPr="000961E4">
        <w:rPr>
          <w:rStyle w:val="StyleUnderline"/>
        </w:rPr>
        <w:t>states</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behave</w:t>
      </w:r>
      <w:r w:rsidRPr="006B7D49">
        <w:rPr>
          <w:rStyle w:val="StyleUnderline"/>
        </w:rPr>
        <w:t xml:space="preserve"> </w:t>
      </w:r>
      <w:r w:rsidRPr="000961E4">
        <w:rPr>
          <w:rStyle w:val="StyleUnderline"/>
        </w:rPr>
        <w:t>in</w:t>
      </w:r>
      <w:r w:rsidRPr="006B7D49">
        <w:rPr>
          <w:rStyle w:val="StyleUnderline"/>
        </w:rPr>
        <w:t xml:space="preserve"> </w:t>
      </w:r>
      <w:r w:rsidRPr="000961E4">
        <w:rPr>
          <w:rStyle w:val="StyleUnderline"/>
        </w:rPr>
        <w:t>ways</w:t>
      </w:r>
      <w:r w:rsidRPr="006B7D49">
        <w:rPr>
          <w:rStyle w:val="StyleUnderline"/>
        </w:rPr>
        <w:t xml:space="preserve"> </w:t>
      </w:r>
      <w:r w:rsidRPr="000961E4">
        <w:rPr>
          <w:rStyle w:val="StyleUnderline"/>
        </w:rPr>
        <w:t>that</w:t>
      </w:r>
      <w:r w:rsidRPr="006B7D49">
        <w:rPr>
          <w:rStyle w:val="StyleUnderline"/>
        </w:rPr>
        <w:t xml:space="preserve"> </w:t>
      </w:r>
      <w:r w:rsidRPr="000961E4">
        <w:rPr>
          <w:rStyle w:val="StyleUnderline"/>
        </w:rPr>
        <w:t>exhibit</w:t>
      </w:r>
      <w:r w:rsidRPr="006B7D49">
        <w:rPr>
          <w:rStyle w:val="StyleUnderline"/>
        </w:rPr>
        <w:t xml:space="preserve"> </w:t>
      </w:r>
      <w:r w:rsidRPr="000961E4">
        <w:rPr>
          <w:rStyle w:val="StyleUnderline"/>
        </w:rPr>
        <w:t>grave</w:t>
      </w:r>
      <w:r w:rsidRPr="006B7D49">
        <w:rPr>
          <w:rStyle w:val="StyleUnderline"/>
        </w:rPr>
        <w:t xml:space="preserve"> </w:t>
      </w:r>
      <w:r w:rsidRPr="000961E4">
        <w:rPr>
          <w:rStyle w:val="StyleUnderline"/>
        </w:rPr>
        <w:t>insecurity,</w:t>
      </w:r>
      <w:r w:rsidRPr="006B7D49">
        <w:rPr>
          <w:rStyle w:val="StyleUnderline"/>
        </w:rPr>
        <w:t xml:space="preserve"> </w:t>
      </w:r>
      <w:r w:rsidRPr="000961E4">
        <w:rPr>
          <w:rStyle w:val="StyleUnderline"/>
        </w:rPr>
        <w:t>this</w:t>
      </w:r>
      <w:r w:rsidRPr="006B7D49">
        <w:rPr>
          <w:rStyle w:val="StyleUnderline"/>
        </w:rPr>
        <w:t xml:space="preserve"> </w:t>
      </w:r>
      <w:r w:rsidRPr="000961E4">
        <w:rPr>
          <w:rStyle w:val="StyleUnderline"/>
        </w:rPr>
        <w:t>has</w:t>
      </w:r>
      <w:r w:rsidRPr="006B7D49">
        <w:rPr>
          <w:rStyle w:val="StyleUnderline"/>
        </w:rPr>
        <w:t xml:space="preserve"> </w:t>
      </w:r>
      <w:r w:rsidRPr="000961E4">
        <w:rPr>
          <w:rStyle w:val="StyleUnderline"/>
        </w:rPr>
        <w:t>been</w:t>
      </w:r>
      <w:r w:rsidRPr="006B7D49">
        <w:rPr>
          <w:rStyle w:val="StyleUnderline"/>
        </w:rPr>
        <w:t xml:space="preserve"> </w:t>
      </w:r>
      <w:r w:rsidRPr="000961E4">
        <w:rPr>
          <w:rStyle w:val="StyleUnderline"/>
        </w:rPr>
        <w:t>heightened</w:t>
      </w:r>
      <w:r w:rsidRPr="006B7D49">
        <w:rPr>
          <w:rStyle w:val="StyleUnderline"/>
        </w:rPr>
        <w:t xml:space="preserve"> </w:t>
      </w:r>
      <w:r w:rsidRPr="000961E4">
        <w:rPr>
          <w:rStyle w:val="StyleUnderline"/>
        </w:rPr>
        <w:t>by</w:t>
      </w:r>
      <w:r w:rsidRPr="006B7D49">
        <w:rPr>
          <w:rStyle w:val="StyleUnderline"/>
        </w:rPr>
        <w:t xml:space="preserve"> </w:t>
      </w:r>
      <w:r w:rsidRPr="000961E4">
        <w:rPr>
          <w:rStyle w:val="StyleUnderline"/>
        </w:rPr>
        <w:t>worry</w:t>
      </w:r>
      <w:r w:rsidRPr="006B7D49">
        <w:rPr>
          <w:rStyle w:val="StyleUnderline"/>
        </w:rPr>
        <w:t xml:space="preserve"> </w:t>
      </w:r>
      <w:r w:rsidRPr="000961E4">
        <w:rPr>
          <w:rStyle w:val="StyleUnderline"/>
        </w:rPr>
        <w:t>or</w:t>
      </w:r>
      <w:r w:rsidRPr="006B7D49">
        <w:rPr>
          <w:rStyle w:val="StyleUnderline"/>
        </w:rPr>
        <w:t xml:space="preserve"> </w:t>
      </w:r>
      <w:r w:rsidRPr="000961E4">
        <w:rPr>
          <w:rStyle w:val="StyleUnderline"/>
        </w:rPr>
        <w:t>disquiet</w:t>
      </w:r>
      <w:r w:rsidRPr="006B7D49">
        <w:rPr>
          <w:rStyle w:val="StyleUnderline"/>
        </w:rPr>
        <w:t xml:space="preserve"> </w:t>
      </w:r>
      <w:r w:rsidRPr="000961E4">
        <w:rPr>
          <w:rStyle w:val="StyleUnderline"/>
        </w:rPr>
        <w:t>about</w:t>
      </w:r>
      <w:r w:rsidRPr="006B7D49">
        <w:rPr>
          <w:rStyle w:val="StyleUnderline"/>
        </w:rPr>
        <w:t xml:space="preserve"> </w:t>
      </w:r>
      <w:r w:rsidRPr="000961E4">
        <w:rPr>
          <w:rStyle w:val="StyleUnderline"/>
        </w:rPr>
        <w:t>China’s</w:t>
      </w:r>
      <w:r w:rsidRPr="006B7D49">
        <w:rPr>
          <w:rStyle w:val="StyleUnderline"/>
        </w:rPr>
        <w:t xml:space="preserve"> </w:t>
      </w:r>
      <w:r w:rsidRPr="000961E4">
        <w:rPr>
          <w:rStyle w:val="StyleUnderline"/>
        </w:rPr>
        <w:t>behaviour</w:t>
      </w:r>
      <w:r w:rsidRPr="006B7D49">
        <w:rPr>
          <w:rStyle w:val="StyleUnderline"/>
        </w:rPr>
        <w:t xml:space="preserve"> </w:t>
      </w:r>
      <w:r w:rsidRPr="000961E4">
        <w:rPr>
          <w:rStyle w:val="StyleUnderline"/>
        </w:rPr>
        <w:t>as</w:t>
      </w:r>
      <w:r w:rsidRPr="006B7D49">
        <w:rPr>
          <w:rStyle w:val="StyleUnderline"/>
        </w:rPr>
        <w:t xml:space="preserve"> </w:t>
      </w:r>
      <w:r w:rsidRPr="000961E4">
        <w:rPr>
          <w:rStyle w:val="StyleUnderline"/>
        </w:rPr>
        <w:t>a</w:t>
      </w:r>
      <w:r w:rsidRPr="006B7D49">
        <w:rPr>
          <w:rStyle w:val="StyleUnderline"/>
        </w:rPr>
        <w:t xml:space="preserve"> </w:t>
      </w:r>
      <w:r w:rsidRPr="000961E4">
        <w:rPr>
          <w:rStyle w:val="StyleUnderline"/>
        </w:rPr>
        <w:t>power</w:t>
      </w:r>
      <w:r w:rsidRPr="000961E4">
        <w:rPr>
          <w:sz w:val="16"/>
        </w:rPr>
        <w:t>.</w:t>
      </w:r>
      <w:r w:rsidRPr="006B7D49">
        <w:rPr>
          <w:sz w:val="16"/>
        </w:rPr>
        <w:t xml:space="preserve"> </w:t>
      </w:r>
      <w:r w:rsidRPr="000961E4">
        <w:rPr>
          <w:sz w:val="16"/>
        </w:rPr>
        <w:t>That</w:t>
      </w:r>
      <w:r w:rsidRPr="006B7D49">
        <w:rPr>
          <w:sz w:val="16"/>
        </w:rPr>
        <w:t xml:space="preserve"> </w:t>
      </w:r>
      <w:r w:rsidRPr="000961E4">
        <w:rPr>
          <w:sz w:val="16"/>
        </w:rPr>
        <w:t>China</w:t>
      </w:r>
      <w:r w:rsidRPr="006B7D49">
        <w:rPr>
          <w:sz w:val="16"/>
        </w:rPr>
        <w:t xml:space="preserve"> </w:t>
      </w:r>
      <w:r w:rsidRPr="000961E4">
        <w:rPr>
          <w:sz w:val="16"/>
        </w:rPr>
        <w:t>seeks</w:t>
      </w:r>
      <w:r w:rsidRPr="006B7D49">
        <w:rPr>
          <w:sz w:val="16"/>
        </w:rPr>
        <w:t xml:space="preserve"> </w:t>
      </w:r>
      <w:r w:rsidRPr="000961E4">
        <w:rPr>
          <w:sz w:val="16"/>
        </w:rPr>
        <w:t>primacy</w:t>
      </w:r>
      <w:r w:rsidRPr="006B7D49">
        <w:rPr>
          <w:sz w:val="16"/>
        </w:rPr>
        <w:t xml:space="preserve"> </w:t>
      </w:r>
      <w:r w:rsidRPr="000961E4">
        <w:rPr>
          <w:sz w:val="16"/>
        </w:rPr>
        <w:t>has</w:t>
      </w:r>
      <w:r w:rsidRPr="006B7D49">
        <w:rPr>
          <w:sz w:val="16"/>
        </w:rPr>
        <w:t xml:space="preserve"> </w:t>
      </w:r>
      <w:r w:rsidRPr="000961E4">
        <w:rPr>
          <w:sz w:val="16"/>
        </w:rPr>
        <w:t>been</w:t>
      </w:r>
      <w:r w:rsidRPr="006B7D49">
        <w:rPr>
          <w:sz w:val="16"/>
        </w:rPr>
        <w:t xml:space="preserve"> </w:t>
      </w:r>
      <w:r w:rsidRPr="000961E4">
        <w:rPr>
          <w:sz w:val="16"/>
        </w:rPr>
        <w:t>clear</w:t>
      </w:r>
      <w:r w:rsidRPr="006B7D49">
        <w:rPr>
          <w:sz w:val="16"/>
        </w:rPr>
        <w:t xml:space="preserve"> </w:t>
      </w:r>
      <w:r w:rsidRPr="000961E4">
        <w:rPr>
          <w:sz w:val="16"/>
        </w:rPr>
        <w:t>since</w:t>
      </w:r>
      <w:r w:rsidRPr="006B7D49">
        <w:rPr>
          <w:sz w:val="16"/>
        </w:rPr>
        <w:t xml:space="preserve"> </w:t>
      </w:r>
      <w:r w:rsidRPr="000961E4">
        <w:rPr>
          <w:sz w:val="16"/>
        </w:rPr>
        <w:t>2008,</w:t>
      </w:r>
      <w:r w:rsidRPr="006B7D49">
        <w:rPr>
          <w:sz w:val="16"/>
        </w:rPr>
        <w:t xml:space="preserve"> </w:t>
      </w:r>
      <w:r w:rsidRPr="000961E4">
        <w:rPr>
          <w:sz w:val="16"/>
        </w:rPr>
        <w:t>but</w:t>
      </w:r>
      <w:r w:rsidRPr="006B7D49">
        <w:rPr>
          <w:sz w:val="16"/>
        </w:rPr>
        <w:t xml:space="preserve"> </w:t>
      </w:r>
      <w:r w:rsidRPr="000961E4">
        <w:rPr>
          <w:sz w:val="16"/>
        </w:rPr>
        <w:t>whether</w:t>
      </w:r>
      <w:r w:rsidRPr="006B7D49">
        <w:rPr>
          <w:sz w:val="16"/>
        </w:rPr>
        <w:t xml:space="preserve"> </w:t>
      </w:r>
      <w:r w:rsidRPr="000961E4">
        <w:rPr>
          <w:sz w:val="16"/>
        </w:rPr>
        <w:t>she</w:t>
      </w:r>
      <w:r w:rsidRPr="006B7D49">
        <w:rPr>
          <w:sz w:val="16"/>
        </w:rPr>
        <w:t xml:space="preserve"> </w:t>
      </w:r>
      <w:r w:rsidRPr="000961E4">
        <w:rPr>
          <w:sz w:val="16"/>
        </w:rPr>
        <w:t>is</w:t>
      </w:r>
      <w:r w:rsidRPr="006B7D49">
        <w:rPr>
          <w:sz w:val="16"/>
        </w:rPr>
        <w:t xml:space="preserve"> </w:t>
      </w:r>
      <w:r w:rsidRPr="000961E4">
        <w:rPr>
          <w:sz w:val="16"/>
        </w:rPr>
        <w:t>able</w:t>
      </w:r>
      <w:r w:rsidRPr="006B7D49">
        <w:rPr>
          <w:sz w:val="16"/>
        </w:rPr>
        <w:t xml:space="preserve"> </w:t>
      </w:r>
      <w:r w:rsidRPr="000961E4">
        <w:rPr>
          <w:sz w:val="16"/>
        </w:rPr>
        <w:t>or</w:t>
      </w:r>
      <w:r w:rsidRPr="006B7D49">
        <w:rPr>
          <w:sz w:val="16"/>
        </w:rPr>
        <w:t xml:space="preserve"> </w:t>
      </w:r>
      <w:r w:rsidRPr="000961E4">
        <w:rPr>
          <w:sz w:val="16"/>
        </w:rPr>
        <w:t>willing</w:t>
      </w:r>
      <w:r w:rsidRPr="006B7D49">
        <w:rPr>
          <w:sz w:val="16"/>
        </w:rPr>
        <w:t xml:space="preserve"> </w:t>
      </w:r>
      <w:r w:rsidRPr="000961E4">
        <w:rPr>
          <w:sz w:val="16"/>
        </w:rPr>
        <w:t>to</w:t>
      </w:r>
      <w:r w:rsidRPr="006B7D49">
        <w:rPr>
          <w:sz w:val="16"/>
        </w:rPr>
        <w:t xml:space="preserve"> </w:t>
      </w:r>
      <w:r w:rsidRPr="000961E4">
        <w:rPr>
          <w:sz w:val="16"/>
        </w:rPr>
        <w:t>provide</w:t>
      </w:r>
      <w:r w:rsidRPr="006B7D49">
        <w:rPr>
          <w:sz w:val="16"/>
        </w:rPr>
        <w:t xml:space="preserve"> </w:t>
      </w:r>
      <w:r w:rsidRPr="000961E4">
        <w:rPr>
          <w:sz w:val="16"/>
        </w:rPr>
        <w:t>the</w:t>
      </w:r>
      <w:r w:rsidRPr="006B7D49">
        <w:rPr>
          <w:sz w:val="16"/>
        </w:rPr>
        <w:t xml:space="preserve"> </w:t>
      </w:r>
      <w:r w:rsidRPr="000961E4">
        <w:rPr>
          <w:sz w:val="16"/>
        </w:rPr>
        <w:t>global</w:t>
      </w:r>
      <w:r w:rsidRPr="006B7D49">
        <w:rPr>
          <w:sz w:val="16"/>
        </w:rPr>
        <w:t xml:space="preserve"> </w:t>
      </w:r>
      <w:r w:rsidRPr="000961E4">
        <w:rPr>
          <w:sz w:val="16"/>
        </w:rPr>
        <w:t>public</w:t>
      </w:r>
      <w:r w:rsidRPr="006B7D49">
        <w:rPr>
          <w:sz w:val="16"/>
        </w:rPr>
        <w:t xml:space="preserve"> </w:t>
      </w:r>
      <w:r w:rsidRPr="000961E4">
        <w:rPr>
          <w:sz w:val="16"/>
        </w:rPr>
        <w:t>goods</w:t>
      </w:r>
      <w:r w:rsidRPr="006B7D49">
        <w:rPr>
          <w:sz w:val="16"/>
        </w:rPr>
        <w:t xml:space="preserve"> </w:t>
      </w:r>
      <w:r w:rsidRPr="000961E4">
        <w:rPr>
          <w:sz w:val="16"/>
        </w:rPr>
        <w:t>that</w:t>
      </w:r>
      <w:r w:rsidRPr="006B7D49">
        <w:rPr>
          <w:sz w:val="16"/>
        </w:rPr>
        <w:t xml:space="preserve"> </w:t>
      </w:r>
      <w:r w:rsidRPr="000961E4">
        <w:rPr>
          <w:sz w:val="16"/>
        </w:rPr>
        <w:t>the</w:t>
      </w:r>
      <w:r w:rsidRPr="006B7D49">
        <w:rPr>
          <w:sz w:val="16"/>
        </w:rPr>
        <w:t xml:space="preserve"> </w:t>
      </w:r>
      <w:r w:rsidRPr="000961E4">
        <w:rPr>
          <w:sz w:val="16"/>
        </w:rPr>
        <w:t>world</w:t>
      </w:r>
      <w:r w:rsidRPr="006B7D49">
        <w:rPr>
          <w:sz w:val="16"/>
        </w:rPr>
        <w:t xml:space="preserve"> </w:t>
      </w:r>
      <w:r w:rsidRPr="000961E4">
        <w:rPr>
          <w:sz w:val="16"/>
        </w:rPr>
        <w:t>has</w:t>
      </w:r>
      <w:r w:rsidRPr="006B7D49">
        <w:rPr>
          <w:sz w:val="16"/>
        </w:rPr>
        <w:t xml:space="preserve"> </w:t>
      </w:r>
      <w:r w:rsidRPr="000961E4">
        <w:rPr>
          <w:sz w:val="16"/>
        </w:rPr>
        <w:t>got</w:t>
      </w:r>
      <w:r w:rsidRPr="006B7D49">
        <w:rPr>
          <w:sz w:val="16"/>
        </w:rPr>
        <w:t xml:space="preserve"> </w:t>
      </w:r>
      <w:r w:rsidRPr="000961E4">
        <w:rPr>
          <w:sz w:val="16"/>
        </w:rPr>
        <w:t>used</w:t>
      </w:r>
      <w:r w:rsidRPr="006B7D49">
        <w:rPr>
          <w:sz w:val="16"/>
        </w:rPr>
        <w:t xml:space="preserve"> </w:t>
      </w:r>
      <w:r w:rsidRPr="000961E4">
        <w:rPr>
          <w:sz w:val="16"/>
        </w:rPr>
        <w:t>to</w:t>
      </w:r>
      <w:r w:rsidRPr="006B7D49">
        <w:rPr>
          <w:sz w:val="16"/>
        </w:rPr>
        <w:t xml:space="preserve"> </w:t>
      </w:r>
      <w:r w:rsidRPr="000961E4">
        <w:rPr>
          <w:sz w:val="16"/>
        </w:rPr>
        <w:t>remains</w:t>
      </w:r>
      <w:r w:rsidRPr="006B7D49">
        <w:rPr>
          <w:sz w:val="16"/>
        </w:rPr>
        <w:t xml:space="preserve"> </w:t>
      </w:r>
      <w:r w:rsidRPr="000961E4">
        <w:rPr>
          <w:sz w:val="16"/>
        </w:rPr>
        <w:t>in</w:t>
      </w:r>
      <w:r w:rsidRPr="006B7D49">
        <w:rPr>
          <w:sz w:val="16"/>
        </w:rPr>
        <w:t xml:space="preserve"> </w:t>
      </w:r>
      <w:r w:rsidRPr="000961E4">
        <w:rPr>
          <w:sz w:val="16"/>
        </w:rPr>
        <w:t>doubt.</w:t>
      </w:r>
    </w:p>
    <w:p w14:paraId="02C27E25" w14:textId="77777777" w:rsidR="00E240C3" w:rsidRPr="006B7D49" w:rsidRDefault="00E240C3" w:rsidP="00E240C3">
      <w:pPr>
        <w:rPr>
          <w:sz w:val="16"/>
        </w:rPr>
      </w:pPr>
      <w:r w:rsidRPr="000961E4">
        <w:rPr>
          <w:rStyle w:val="StyleUnderline"/>
        </w:rPr>
        <w:t>Will</w:t>
      </w:r>
      <w:r w:rsidRPr="006B7D49">
        <w:rPr>
          <w:rStyle w:val="StyleUnderline"/>
        </w:rPr>
        <w:t xml:space="preserve"> </w:t>
      </w:r>
      <w:r w:rsidRPr="000961E4">
        <w:rPr>
          <w:rStyle w:val="StyleUnderline"/>
        </w:rPr>
        <w:t>China</w:t>
      </w:r>
      <w:r w:rsidRPr="006B7D49">
        <w:rPr>
          <w:rStyle w:val="StyleUnderline"/>
        </w:rPr>
        <w:t xml:space="preserve"> </w:t>
      </w:r>
      <w:r w:rsidRPr="000961E4">
        <w:rPr>
          <w:rStyle w:val="Emphasis"/>
        </w:rPr>
        <w:t>provide</w:t>
      </w:r>
      <w:r w:rsidRPr="006B7D49">
        <w:rPr>
          <w:rStyle w:val="Emphasis"/>
        </w:rPr>
        <w:t xml:space="preserve"> </w:t>
      </w:r>
      <w:r w:rsidRPr="000961E4">
        <w:rPr>
          <w:rStyle w:val="Emphasis"/>
        </w:rPr>
        <w:t>for</w:t>
      </w:r>
      <w:r w:rsidRPr="006B7D49">
        <w:rPr>
          <w:rStyle w:val="Emphasis"/>
        </w:rPr>
        <w:t xml:space="preserve"> </w:t>
      </w:r>
      <w:r w:rsidRPr="000961E4">
        <w:rPr>
          <w:rStyle w:val="Emphasis"/>
        </w:rPr>
        <w:t>the</w:t>
      </w:r>
      <w:r w:rsidRPr="006B7D49">
        <w:rPr>
          <w:rStyle w:val="Emphasis"/>
        </w:rPr>
        <w:t xml:space="preserve"> </w:t>
      </w:r>
      <w:r w:rsidRPr="000961E4">
        <w:rPr>
          <w:rStyle w:val="Emphasis"/>
        </w:rPr>
        <w:t>security</w:t>
      </w:r>
      <w:r w:rsidRPr="006B7D49">
        <w:rPr>
          <w:rStyle w:val="Emphasis"/>
        </w:rPr>
        <w:t xml:space="preserve"> </w:t>
      </w:r>
      <w:r w:rsidRPr="000961E4">
        <w:rPr>
          <w:rStyle w:val="Emphasis"/>
        </w:rPr>
        <w:t>of</w:t>
      </w:r>
      <w:r w:rsidRPr="006B7D49">
        <w:rPr>
          <w:rStyle w:val="Emphasis"/>
        </w:rPr>
        <w:t xml:space="preserve"> </w:t>
      </w:r>
      <w:r w:rsidRPr="000961E4">
        <w:rPr>
          <w:rStyle w:val="Emphasis"/>
        </w:rPr>
        <w:t>the</w:t>
      </w:r>
      <w:r w:rsidRPr="006B7D49">
        <w:rPr>
          <w:rStyle w:val="Emphasis"/>
        </w:rPr>
        <w:t xml:space="preserve"> </w:t>
      </w:r>
      <w:r w:rsidRPr="000961E4">
        <w:rPr>
          <w:rStyle w:val="Emphasis"/>
        </w:rPr>
        <w:t>commons</w:t>
      </w:r>
      <w:r w:rsidRPr="006B7D49">
        <w:rPr>
          <w:sz w:val="16"/>
        </w:rPr>
        <w:t xml:space="preserve"> </w:t>
      </w:r>
      <w:r w:rsidRPr="000961E4">
        <w:rPr>
          <w:sz w:val="16"/>
        </w:rPr>
        <w:t>–</w:t>
      </w:r>
      <w:r w:rsidRPr="006B7D49">
        <w:rPr>
          <w:sz w:val="16"/>
        </w:rPr>
        <w:t xml:space="preserve"> </w:t>
      </w:r>
      <w:r w:rsidRPr="000961E4">
        <w:rPr>
          <w:rStyle w:val="StyleUnderline"/>
        </w:rPr>
        <w:t>the</w:t>
      </w:r>
      <w:r w:rsidRPr="006B7D49">
        <w:rPr>
          <w:rStyle w:val="StyleUnderline"/>
        </w:rPr>
        <w:t xml:space="preserve"> </w:t>
      </w:r>
      <w:r w:rsidRPr="000961E4">
        <w:rPr>
          <w:rStyle w:val="StyleUnderline"/>
        </w:rPr>
        <w:t>high</w:t>
      </w:r>
      <w:r w:rsidRPr="006B7D49">
        <w:rPr>
          <w:rStyle w:val="StyleUnderline"/>
        </w:rPr>
        <w:t xml:space="preserve"> </w:t>
      </w:r>
      <w:r w:rsidRPr="000961E4">
        <w:rPr>
          <w:rStyle w:val="StyleUnderline"/>
        </w:rPr>
        <w:t>seas,</w:t>
      </w:r>
      <w:r w:rsidRPr="006B7D49">
        <w:rPr>
          <w:rStyle w:val="StyleUnderline"/>
        </w:rPr>
        <w:t xml:space="preserve"> </w:t>
      </w:r>
      <w:r w:rsidRPr="000961E4">
        <w:rPr>
          <w:rStyle w:val="StyleUnderline"/>
        </w:rPr>
        <w:t>cyber</w:t>
      </w:r>
      <w:r w:rsidRPr="006B7D49">
        <w:rPr>
          <w:rStyle w:val="StyleUnderline"/>
        </w:rPr>
        <w:t xml:space="preserve"> </w:t>
      </w:r>
      <w:r w:rsidRPr="000961E4">
        <w:rPr>
          <w:rStyle w:val="StyleUnderline"/>
        </w:rPr>
        <w:t>and</w:t>
      </w:r>
      <w:r w:rsidRPr="006B7D49">
        <w:rPr>
          <w:rStyle w:val="StyleUnderline"/>
        </w:rPr>
        <w:t xml:space="preserve"> </w:t>
      </w:r>
      <w:r w:rsidRPr="000961E4">
        <w:rPr>
          <w:rStyle w:val="StyleUnderline"/>
        </w:rPr>
        <w:t>outer</w:t>
      </w:r>
      <w:r w:rsidRPr="006B7D49">
        <w:rPr>
          <w:rStyle w:val="StyleUnderline"/>
        </w:rPr>
        <w:t xml:space="preserve"> </w:t>
      </w:r>
      <w:r w:rsidRPr="000961E4">
        <w:rPr>
          <w:rStyle w:val="StyleUnderline"/>
        </w:rPr>
        <w:t>space</w:t>
      </w:r>
      <w:r w:rsidRPr="006B7D49">
        <w:rPr>
          <w:sz w:val="16"/>
        </w:rPr>
        <w:t xml:space="preserve"> </w:t>
      </w:r>
      <w:r w:rsidRPr="000961E4">
        <w:rPr>
          <w:sz w:val="16"/>
        </w:rPr>
        <w:t>–</w:t>
      </w:r>
      <w:r w:rsidRPr="006B7D49">
        <w:rPr>
          <w:sz w:val="16"/>
        </w:rPr>
        <w:t xml:space="preserve"> </w:t>
      </w:r>
      <w:r w:rsidRPr="000961E4">
        <w:rPr>
          <w:sz w:val="16"/>
        </w:rPr>
        <w:t>or</w:t>
      </w:r>
      <w:r w:rsidRPr="006B7D49">
        <w:rPr>
          <w:sz w:val="16"/>
        </w:rPr>
        <w:t xml:space="preserve"> </w:t>
      </w:r>
      <w:r w:rsidRPr="000961E4">
        <w:rPr>
          <w:sz w:val="16"/>
        </w:rPr>
        <w:t>provide</w:t>
      </w:r>
      <w:r w:rsidRPr="006B7D49">
        <w:rPr>
          <w:sz w:val="16"/>
        </w:rPr>
        <w:t xml:space="preserve"> </w:t>
      </w:r>
      <w:r w:rsidRPr="000961E4">
        <w:rPr>
          <w:sz w:val="16"/>
        </w:rPr>
        <w:t>access</w:t>
      </w:r>
      <w:r w:rsidRPr="006B7D49">
        <w:rPr>
          <w:sz w:val="16"/>
        </w:rPr>
        <w:t xml:space="preserve"> </w:t>
      </w:r>
      <w:r w:rsidRPr="000961E4">
        <w:rPr>
          <w:sz w:val="16"/>
        </w:rPr>
        <w:t>to</w:t>
      </w:r>
      <w:r w:rsidRPr="006B7D49">
        <w:rPr>
          <w:sz w:val="16"/>
        </w:rPr>
        <w:t xml:space="preserve"> </w:t>
      </w:r>
      <w:r w:rsidRPr="000961E4">
        <w:rPr>
          <w:sz w:val="16"/>
        </w:rPr>
        <w:t>her</w:t>
      </w:r>
      <w:r w:rsidRPr="006B7D49">
        <w:rPr>
          <w:sz w:val="16"/>
        </w:rPr>
        <w:t xml:space="preserve"> </w:t>
      </w:r>
      <w:r w:rsidRPr="000961E4">
        <w:rPr>
          <w:sz w:val="16"/>
        </w:rPr>
        <w:t>own</w:t>
      </w:r>
      <w:r w:rsidRPr="006B7D49">
        <w:rPr>
          <w:sz w:val="16"/>
        </w:rPr>
        <w:t xml:space="preserve"> </w:t>
      </w:r>
      <w:r w:rsidRPr="000961E4">
        <w:rPr>
          <w:sz w:val="16"/>
        </w:rPr>
        <w:t>markets,</w:t>
      </w:r>
      <w:r w:rsidRPr="006B7D49">
        <w:rPr>
          <w:sz w:val="16"/>
        </w:rPr>
        <w:t xml:space="preserve"> </w:t>
      </w:r>
      <w:r w:rsidRPr="000961E4">
        <w:rPr>
          <w:sz w:val="16"/>
        </w:rPr>
        <w:t>or</w:t>
      </w:r>
      <w:r w:rsidRPr="006B7D49">
        <w:rPr>
          <w:sz w:val="16"/>
        </w:rPr>
        <w:t xml:space="preserve"> </w:t>
      </w:r>
      <w:r w:rsidRPr="000961E4">
        <w:rPr>
          <w:sz w:val="16"/>
        </w:rPr>
        <w:t>build</w:t>
      </w:r>
      <w:r w:rsidRPr="006B7D49">
        <w:rPr>
          <w:sz w:val="16"/>
        </w:rPr>
        <w:t xml:space="preserve"> </w:t>
      </w:r>
      <w:r w:rsidRPr="000961E4">
        <w:rPr>
          <w:sz w:val="16"/>
        </w:rPr>
        <w:t>coalitions</w:t>
      </w:r>
      <w:r w:rsidRPr="006B7D49">
        <w:rPr>
          <w:sz w:val="16"/>
        </w:rPr>
        <w:t xml:space="preserve"> </w:t>
      </w:r>
      <w:r w:rsidRPr="000961E4">
        <w:rPr>
          <w:sz w:val="16"/>
        </w:rPr>
        <w:t>and</w:t>
      </w:r>
      <w:r w:rsidRPr="006B7D49">
        <w:rPr>
          <w:sz w:val="16"/>
        </w:rPr>
        <w:t xml:space="preserve"> </w:t>
      </w:r>
      <w:r w:rsidRPr="000961E4">
        <w:rPr>
          <w:sz w:val="16"/>
        </w:rPr>
        <w:t>work</w:t>
      </w:r>
      <w:r w:rsidRPr="006B7D49">
        <w:rPr>
          <w:sz w:val="16"/>
        </w:rPr>
        <w:t xml:space="preserve"> </w:t>
      </w:r>
      <w:r w:rsidRPr="000961E4">
        <w:rPr>
          <w:sz w:val="16"/>
        </w:rPr>
        <w:t>with</w:t>
      </w:r>
      <w:r w:rsidRPr="006B7D49">
        <w:rPr>
          <w:sz w:val="16"/>
        </w:rPr>
        <w:t xml:space="preserve"> </w:t>
      </w:r>
      <w:r w:rsidRPr="000961E4">
        <w:rPr>
          <w:sz w:val="16"/>
        </w:rPr>
        <w:t>others</w:t>
      </w:r>
      <w:r w:rsidRPr="006B7D49">
        <w:rPr>
          <w:sz w:val="16"/>
        </w:rPr>
        <w:t xml:space="preserve"> </w:t>
      </w:r>
      <w:r w:rsidRPr="000961E4">
        <w:rPr>
          <w:sz w:val="16"/>
        </w:rPr>
        <w:t>to</w:t>
      </w:r>
      <w:r w:rsidRPr="006B7D49">
        <w:rPr>
          <w:sz w:val="16"/>
        </w:rPr>
        <w:t xml:space="preserve"> </w:t>
      </w:r>
      <w:r w:rsidRPr="000961E4">
        <w:rPr>
          <w:sz w:val="16"/>
        </w:rPr>
        <w:t>sustain</w:t>
      </w:r>
      <w:r w:rsidRPr="006B7D49">
        <w:rPr>
          <w:sz w:val="16"/>
        </w:rPr>
        <w:t xml:space="preserve"> </w:t>
      </w:r>
      <w:r w:rsidRPr="000961E4">
        <w:rPr>
          <w:sz w:val="16"/>
        </w:rPr>
        <w:t>a</w:t>
      </w:r>
      <w:r w:rsidRPr="006B7D49">
        <w:rPr>
          <w:sz w:val="16"/>
        </w:rPr>
        <w:t xml:space="preserve"> </w:t>
      </w:r>
      <w:r w:rsidRPr="000961E4">
        <w:rPr>
          <w:sz w:val="16"/>
        </w:rPr>
        <w:t>predictable</w:t>
      </w:r>
      <w:r w:rsidRPr="006B7D49">
        <w:rPr>
          <w:sz w:val="16"/>
        </w:rPr>
        <w:t xml:space="preserve"> </w:t>
      </w:r>
      <w:r w:rsidRPr="000961E4">
        <w:rPr>
          <w:sz w:val="16"/>
        </w:rPr>
        <w:t>international</w:t>
      </w:r>
      <w:r w:rsidRPr="006B7D49">
        <w:rPr>
          <w:sz w:val="16"/>
        </w:rPr>
        <w:t xml:space="preserve"> </w:t>
      </w:r>
      <w:r w:rsidRPr="000961E4">
        <w:rPr>
          <w:sz w:val="16"/>
        </w:rPr>
        <w:t>order</w:t>
      </w:r>
      <w:r w:rsidRPr="000961E4">
        <w:rPr>
          <w:rStyle w:val="StyleUnderline"/>
        </w:rPr>
        <w:t>?</w:t>
      </w:r>
      <w:r w:rsidRPr="006B7D49">
        <w:rPr>
          <w:sz w:val="16"/>
        </w:rPr>
        <w:t xml:space="preserve"> </w:t>
      </w:r>
      <w:r w:rsidRPr="000961E4">
        <w:rPr>
          <w:rStyle w:val="StyleUnderline"/>
        </w:rPr>
        <w:t>On</w:t>
      </w:r>
      <w:r w:rsidRPr="006B7D49">
        <w:rPr>
          <w:rStyle w:val="StyleUnderline"/>
        </w:rPr>
        <w:t xml:space="preserve"> </w:t>
      </w:r>
      <w:r w:rsidRPr="000961E4">
        <w:rPr>
          <w:rStyle w:val="StyleUnderline"/>
        </w:rPr>
        <w:t>present</w:t>
      </w:r>
      <w:r w:rsidRPr="006B7D49">
        <w:rPr>
          <w:rStyle w:val="StyleUnderline"/>
        </w:rPr>
        <w:t xml:space="preserve"> </w:t>
      </w:r>
      <w:r w:rsidRPr="000961E4">
        <w:rPr>
          <w:rStyle w:val="StyleUnderline"/>
        </w:rPr>
        <w:t>behaviour</w:t>
      </w:r>
      <w:r w:rsidRPr="006B7D49">
        <w:rPr>
          <w:rStyle w:val="StyleUnderline"/>
        </w:rPr>
        <w:t xml:space="preserve"> </w:t>
      </w:r>
      <w:r w:rsidRPr="000961E4">
        <w:rPr>
          <w:rStyle w:val="StyleUnderline"/>
        </w:rPr>
        <w:t>the</w:t>
      </w:r>
      <w:r w:rsidRPr="006B7D49">
        <w:rPr>
          <w:rStyle w:val="StyleUnderline"/>
        </w:rPr>
        <w:t xml:space="preserve"> </w:t>
      </w:r>
      <w:r w:rsidRPr="000961E4">
        <w:rPr>
          <w:rStyle w:val="StyleUnderline"/>
        </w:rPr>
        <w:t>answer</w:t>
      </w:r>
      <w:r w:rsidRPr="006B7D49">
        <w:rPr>
          <w:rStyle w:val="StyleUnderline"/>
        </w:rPr>
        <w:t xml:space="preserve"> </w:t>
      </w:r>
      <w:r w:rsidRPr="000961E4">
        <w:rPr>
          <w:rStyle w:val="StyleUnderline"/>
        </w:rPr>
        <w:t>must</w:t>
      </w:r>
      <w:r w:rsidRPr="006B7D49">
        <w:rPr>
          <w:rStyle w:val="StyleUnderline"/>
        </w:rPr>
        <w:t xml:space="preserve"> </w:t>
      </w:r>
      <w:r w:rsidRPr="000961E4">
        <w:rPr>
          <w:rStyle w:val="StyleUnderline"/>
        </w:rPr>
        <w:t>be</w:t>
      </w:r>
      <w:r w:rsidRPr="006B7D49">
        <w:rPr>
          <w:rStyle w:val="StyleUnderline"/>
        </w:rPr>
        <w:t xml:space="preserve"> </w:t>
      </w:r>
      <w:r w:rsidRPr="000961E4">
        <w:rPr>
          <w:rStyle w:val="StyleUnderline"/>
        </w:rPr>
        <w:t>no</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all</w:t>
      </w:r>
      <w:r w:rsidRPr="006B7D49">
        <w:rPr>
          <w:rStyle w:val="StyleUnderline"/>
        </w:rPr>
        <w:t xml:space="preserve"> </w:t>
      </w:r>
      <w:r w:rsidRPr="000961E4">
        <w:rPr>
          <w:rStyle w:val="StyleUnderline"/>
        </w:rPr>
        <w:t>three</w:t>
      </w:r>
      <w:r w:rsidRPr="006B7D49">
        <w:rPr>
          <w:rStyle w:val="StyleUnderline"/>
        </w:rPr>
        <w:t xml:space="preserve"> </w:t>
      </w:r>
      <w:r w:rsidRPr="000961E4">
        <w:rPr>
          <w:rStyle w:val="StyleUnderline"/>
        </w:rPr>
        <w:t>questions.</w:t>
      </w:r>
      <w:r w:rsidRPr="006B7D49">
        <w:rPr>
          <w:rStyle w:val="StyleUnderline"/>
        </w:rPr>
        <w:t xml:space="preserve"> </w:t>
      </w:r>
      <w:r w:rsidRPr="000961E4">
        <w:rPr>
          <w:rStyle w:val="StyleUnderline"/>
        </w:rPr>
        <w:t>China’s</w:t>
      </w:r>
      <w:r w:rsidRPr="006B7D49">
        <w:rPr>
          <w:rStyle w:val="StyleUnderline"/>
        </w:rPr>
        <w:t xml:space="preserve"> </w:t>
      </w:r>
      <w:r w:rsidRPr="000961E4">
        <w:rPr>
          <w:rStyle w:val="StyleUnderline"/>
        </w:rPr>
        <w:t>preference</w:t>
      </w:r>
      <w:r w:rsidRPr="006B7D49">
        <w:rPr>
          <w:rStyle w:val="StyleUnderline"/>
        </w:rPr>
        <w:t xml:space="preserve"> </w:t>
      </w:r>
      <w:r w:rsidRPr="000961E4">
        <w:rPr>
          <w:rStyle w:val="StyleUnderline"/>
        </w:rPr>
        <w:t>remains</w:t>
      </w:r>
      <w:r w:rsidRPr="006B7D49">
        <w:rPr>
          <w:rStyle w:val="StyleUnderline"/>
        </w:rPr>
        <w:t xml:space="preserve"> </w:t>
      </w:r>
      <w:r w:rsidRPr="000961E4">
        <w:rPr>
          <w:rStyle w:val="StyleUnderline"/>
        </w:rPr>
        <w:t>to</w:t>
      </w:r>
      <w:r w:rsidRPr="006B7D49">
        <w:rPr>
          <w:rStyle w:val="StyleUnderline"/>
        </w:rPr>
        <w:t xml:space="preserve"> </w:t>
      </w:r>
      <w:r w:rsidRPr="000961E4">
        <w:rPr>
          <w:rStyle w:val="StyleUnderline"/>
        </w:rPr>
        <w:t>deal</w:t>
      </w:r>
      <w:r w:rsidRPr="006B7D49">
        <w:rPr>
          <w:rStyle w:val="StyleUnderline"/>
        </w:rPr>
        <w:t xml:space="preserve"> </w:t>
      </w:r>
      <w:r w:rsidRPr="000961E4">
        <w:rPr>
          <w:rStyle w:val="StyleUnderline"/>
        </w:rPr>
        <w:t>with</w:t>
      </w:r>
      <w:r w:rsidRPr="006B7D49">
        <w:rPr>
          <w:rStyle w:val="StyleUnderline"/>
        </w:rPr>
        <w:t xml:space="preserve"> </w:t>
      </w:r>
      <w:r w:rsidRPr="000961E4">
        <w:rPr>
          <w:rStyle w:val="StyleUnderline"/>
        </w:rPr>
        <w:t>each</w:t>
      </w:r>
      <w:r w:rsidRPr="006B7D49">
        <w:rPr>
          <w:rStyle w:val="StyleUnderline"/>
        </w:rPr>
        <w:t xml:space="preserve"> </w:t>
      </w:r>
      <w:r w:rsidRPr="000961E4">
        <w:rPr>
          <w:rStyle w:val="StyleUnderline"/>
        </w:rPr>
        <w:t>country</w:t>
      </w:r>
      <w:r w:rsidRPr="006B7D49">
        <w:rPr>
          <w:rStyle w:val="StyleUnderline"/>
        </w:rPr>
        <w:t xml:space="preserve"> </w:t>
      </w:r>
      <w:r w:rsidRPr="000961E4">
        <w:rPr>
          <w:rStyle w:val="StyleUnderline"/>
        </w:rPr>
        <w:t>bilaterally</w:t>
      </w:r>
      <w:r w:rsidRPr="000961E4">
        <w:rPr>
          <w:sz w:val="16"/>
        </w:rPr>
        <w:t>.</w:t>
      </w:r>
    </w:p>
    <w:p w14:paraId="7A6E0211" w14:textId="77777777" w:rsidR="00E240C3" w:rsidRPr="006B7D49" w:rsidRDefault="00E240C3" w:rsidP="00E240C3"/>
    <w:p w14:paraId="695241F5" w14:textId="77777777" w:rsidR="00E240C3" w:rsidRDefault="00E240C3" w:rsidP="00E240C3">
      <w:pPr>
        <w:pStyle w:val="Heading2"/>
      </w:pPr>
      <w:r>
        <w:t>Advantage 2</w:t>
      </w:r>
    </w:p>
    <w:p w14:paraId="13B9479F" w14:textId="77777777" w:rsidR="00E240C3" w:rsidRDefault="00E240C3" w:rsidP="00E240C3">
      <w:pPr>
        <w:pStyle w:val="Heading3"/>
      </w:pPr>
      <w:r>
        <w:t>AT: Space War</w:t>
      </w:r>
    </w:p>
    <w:p w14:paraId="45FD5CA7" w14:textId="77777777" w:rsidR="00E240C3" w:rsidRPr="0051595F" w:rsidRDefault="00E240C3" w:rsidP="00E240C3">
      <w:pPr>
        <w:pStyle w:val="Heading4"/>
      </w:pPr>
      <w:r>
        <w:t xml:space="preserve">No </w:t>
      </w:r>
      <w:r w:rsidRPr="00246CF9">
        <w:rPr>
          <w:u w:val="single"/>
        </w:rPr>
        <w:t xml:space="preserve">space </w:t>
      </w:r>
      <w:r>
        <w:rPr>
          <w:u w:val="single"/>
        </w:rPr>
        <w:t>arms racing</w:t>
      </w:r>
      <w:r>
        <w:t xml:space="preserve"> or </w:t>
      </w:r>
      <w:r>
        <w:rPr>
          <w:u w:val="single"/>
        </w:rPr>
        <w:t>war</w:t>
      </w:r>
      <w:r>
        <w:t>—</w:t>
      </w:r>
      <w:r w:rsidRPr="0051595F">
        <w:rPr>
          <w:u w:val="single"/>
        </w:rPr>
        <w:t>interdependence</w:t>
      </w:r>
      <w:r w:rsidRPr="0051595F">
        <w:t xml:space="preserve"> check</w:t>
      </w:r>
      <w:r>
        <w:t>s.</w:t>
      </w:r>
    </w:p>
    <w:p w14:paraId="23D84DDC" w14:textId="77777777" w:rsidR="00E240C3" w:rsidRPr="00E6773D" w:rsidRDefault="00E240C3" w:rsidP="00E240C3">
      <w:r w:rsidRPr="0051595F">
        <w:rPr>
          <w:rStyle w:val="Style13ptBold"/>
        </w:rPr>
        <w:t>Bragg et al</w:t>
      </w:r>
      <w:r>
        <w:rPr>
          <w:rStyle w:val="Style13ptBold"/>
        </w:rPr>
        <w:t xml:space="preserve"> 18</w:t>
      </w:r>
      <w:r w:rsidRPr="00E6773D">
        <w:t xml:space="preserve">—(principle research scientist at NSI, Inc. Lecturer in polisci @ Texas A&amp;M). , July 2018.. Allison Astorino-Courtois. Robert Elder. Belinda Bragg. “Contested Space Operations, Space Defense, Deterrence, and Warfighting: Summary Findings and Integration Report,” NSI, </w:t>
      </w:r>
      <w:hyperlink r:id="rId15" w:history="1">
        <w:r w:rsidRPr="00E6773D">
          <w:rPr>
            <w:rStyle w:val="Hyperlink"/>
          </w:rPr>
          <w:t>https://nsiteam.com/social/wp-content/uploads/2018/11/Space-SMA-Integration-Report-Space-FINAL.pdf</w:t>
        </w:r>
      </w:hyperlink>
    </w:p>
    <w:p w14:paraId="3C2FA692" w14:textId="77777777" w:rsidR="00E240C3" w:rsidRDefault="00E240C3" w:rsidP="00E240C3">
      <w:pPr>
        <w:rPr>
          <w:sz w:val="12"/>
        </w:rPr>
      </w:pPr>
      <w:r w:rsidRPr="008F34A3">
        <w:rPr>
          <w:rStyle w:val="Emphasis"/>
        </w:rPr>
        <w:t>Everyone needs space</w:t>
      </w:r>
      <w:r w:rsidRPr="008F34A3">
        <w:rPr>
          <w:rStyle w:val="StyleUnderline"/>
        </w:rPr>
        <w:t xml:space="preserve"> </w:t>
      </w:r>
      <w:r w:rsidRPr="0051595F">
        <w:rPr>
          <w:rStyle w:val="StyleUnderline"/>
        </w:rPr>
        <w:t xml:space="preserve">While </w:t>
      </w:r>
      <w:r w:rsidRPr="004B73F3">
        <w:rPr>
          <w:rStyle w:val="StyleUnderline"/>
          <w:highlight w:val="green"/>
        </w:rPr>
        <w:t>the US</w:t>
      </w:r>
      <w:r w:rsidRPr="0051595F">
        <w:rPr>
          <w:rStyle w:val="StyleUnderline"/>
        </w:rPr>
        <w:t xml:space="preserve"> may be relatively more dependent on space for national security than are other states</w:t>
      </w:r>
      <w:r w:rsidRPr="008F34A3">
        <w:rPr>
          <w:sz w:val="12"/>
        </w:rPr>
        <w:t xml:space="preserve">, </w:t>
      </w:r>
      <w:r w:rsidRPr="0051595F">
        <w:rPr>
          <w:rStyle w:val="Emphasis"/>
        </w:rPr>
        <w:t xml:space="preserve">it </w:t>
      </w:r>
      <w:r w:rsidRPr="004B73F3">
        <w:rPr>
          <w:rStyle w:val="Emphasis"/>
          <w:highlight w:val="green"/>
        </w:rPr>
        <w:t>is far from alone</w:t>
      </w:r>
      <w:r w:rsidRPr="004B73F3">
        <w:rPr>
          <w:sz w:val="12"/>
          <w:highlight w:val="green"/>
        </w:rPr>
        <w:t xml:space="preserve"> </w:t>
      </w:r>
      <w:r w:rsidRPr="004B73F3">
        <w:rPr>
          <w:rStyle w:val="StyleUnderline"/>
          <w:highlight w:val="green"/>
        </w:rPr>
        <w:t>in relying on space</w:t>
      </w:r>
      <w:r w:rsidRPr="008F34A3">
        <w:rPr>
          <w:sz w:val="12"/>
        </w:rPr>
        <w:t xml:space="preserve">. </w:t>
      </w:r>
      <w:r w:rsidRPr="004B73F3">
        <w:rPr>
          <w:rStyle w:val="StyleUnderline"/>
          <w:highlight w:val="green"/>
        </w:rPr>
        <w:t>Nuclear</w:t>
      </w:r>
      <w:r w:rsidRPr="0051595F">
        <w:rPr>
          <w:rStyle w:val="StyleUnderline"/>
        </w:rPr>
        <w:t xml:space="preserve"> armed </w:t>
      </w:r>
      <w:r w:rsidRPr="004B73F3">
        <w:rPr>
          <w:rStyle w:val="StyleUnderline"/>
          <w:highlight w:val="green"/>
        </w:rPr>
        <w:t xml:space="preserve">states are </w:t>
      </w:r>
      <w:r w:rsidRPr="004B73F3">
        <w:rPr>
          <w:rStyle w:val="Emphasis"/>
          <w:highlight w:val="green"/>
        </w:rPr>
        <w:t>dependent</w:t>
      </w:r>
      <w:r w:rsidRPr="008F34A3">
        <w:rPr>
          <w:sz w:val="12"/>
        </w:rPr>
        <w:t xml:space="preserve"> </w:t>
      </w:r>
      <w:r w:rsidRPr="0051595F">
        <w:rPr>
          <w:rStyle w:val="StyleUnderline"/>
        </w:rPr>
        <w:t>on space for important command and control functions</w:t>
      </w:r>
      <w:r w:rsidRPr="008F34A3">
        <w:rPr>
          <w:sz w:val="12"/>
        </w:rPr>
        <w:t xml:space="preserve">, </w:t>
      </w:r>
      <w:r w:rsidRPr="0051595F">
        <w:rPr>
          <w:rStyle w:val="StyleUnderline"/>
        </w:rPr>
        <w:t xml:space="preserve">and major powers are </w:t>
      </w:r>
      <w:r w:rsidRPr="00E214E5">
        <w:rPr>
          <w:rStyle w:val="Emphasis"/>
        </w:rPr>
        <w:t>increasingly using space</w:t>
      </w:r>
      <w:r w:rsidRPr="008F34A3">
        <w:rPr>
          <w:sz w:val="12"/>
        </w:rPr>
        <w:t xml:space="preserve"> </w:t>
      </w:r>
      <w:r w:rsidRPr="00E214E5">
        <w:rPr>
          <w:rStyle w:val="StyleUnderline"/>
        </w:rPr>
        <w:t>for battlefield situational awareness</w:t>
      </w:r>
      <w:r w:rsidRPr="0051595F">
        <w:rPr>
          <w:rStyle w:val="StyleUnderline"/>
        </w:rPr>
        <w:t xml:space="preserve"> and </w:t>
      </w:r>
      <w:r w:rsidRPr="00E527D1">
        <w:rPr>
          <w:rStyle w:val="StyleUnderline"/>
        </w:rPr>
        <w:t>communications</w:t>
      </w:r>
      <w:r w:rsidRPr="00E527D1">
        <w:rPr>
          <w:sz w:val="12"/>
        </w:rPr>
        <w:t xml:space="preserve">. </w:t>
      </w:r>
      <w:r w:rsidRPr="00E527D1">
        <w:rPr>
          <w:rStyle w:val="Emphasis"/>
        </w:rPr>
        <w:t>China and Russia</w:t>
      </w:r>
      <w:r w:rsidRPr="00E527D1">
        <w:rPr>
          <w:sz w:val="12"/>
        </w:rPr>
        <w:t xml:space="preserve"> were identified as </w:t>
      </w:r>
      <w:r w:rsidRPr="00E527D1">
        <w:rPr>
          <w:rStyle w:val="StyleUnderline"/>
        </w:rPr>
        <w:t>hav</w:t>
      </w:r>
      <w:r w:rsidRPr="00E527D1">
        <w:rPr>
          <w:sz w:val="12"/>
        </w:rPr>
        <w:t>ing</w:t>
      </w:r>
      <w:r w:rsidRPr="008F34A3">
        <w:rPr>
          <w:sz w:val="12"/>
        </w:rPr>
        <w:t xml:space="preserve"> </w:t>
      </w:r>
      <w:r w:rsidRPr="004B73F3">
        <w:rPr>
          <w:rStyle w:val="Emphasis"/>
          <w:highlight w:val="green"/>
        </w:rPr>
        <w:t>significant</w:t>
      </w:r>
      <w:r w:rsidRPr="008F34A3">
        <w:rPr>
          <w:sz w:val="12"/>
        </w:rPr>
        <w:t xml:space="preserve"> (and fairly equal) </w:t>
      </w:r>
      <w:r w:rsidRPr="004B73F3">
        <w:rPr>
          <w:rStyle w:val="Emphasis"/>
          <w:highlight w:val="green"/>
        </w:rPr>
        <w:t>levels of strategic risk</w:t>
      </w:r>
      <w:r w:rsidRPr="0051595F">
        <w:rPr>
          <w:rStyle w:val="Emphasis"/>
        </w:rPr>
        <w:t xml:space="preserve"> in space</w:t>
      </w:r>
      <w:r w:rsidRPr="008F34A3">
        <w:rPr>
          <w:sz w:val="12"/>
        </w:rPr>
        <w:t xml:space="preserve"> (ViTTa Q16), although their regional security priorities and (to date) less spacedependent economies place them at an advantage to the US. </w:t>
      </w:r>
      <w:r w:rsidRPr="0051595F">
        <w:rPr>
          <w:rStyle w:val="StyleUnderline"/>
        </w:rPr>
        <w:t>They may</w:t>
      </w:r>
      <w:r w:rsidRPr="008F34A3">
        <w:rPr>
          <w:sz w:val="12"/>
        </w:rPr>
        <w:t xml:space="preserve">, therefore, </w:t>
      </w:r>
      <w:r w:rsidRPr="0051595F">
        <w:rPr>
          <w:rStyle w:val="StyleUnderline"/>
        </w:rPr>
        <w:t xml:space="preserve">see the strategic risk of conflict is space </w:t>
      </w:r>
      <w:r w:rsidRPr="0051595F">
        <w:rPr>
          <w:rStyle w:val="Emphasis"/>
        </w:rPr>
        <w:t>as lower than does the US</w:t>
      </w:r>
      <w:r w:rsidRPr="008F34A3">
        <w:rPr>
          <w:sz w:val="12"/>
        </w:rPr>
        <w:t xml:space="preserve">. Still, </w:t>
      </w:r>
      <w:r w:rsidRPr="004B73F3">
        <w:rPr>
          <w:rStyle w:val="StyleUnderline"/>
          <w:highlight w:val="green"/>
        </w:rPr>
        <w:t xml:space="preserve">space capabilities remain a source of </w:t>
      </w:r>
      <w:r w:rsidRPr="004B73F3">
        <w:rPr>
          <w:rStyle w:val="Emphasis"/>
          <w:highlight w:val="green"/>
        </w:rPr>
        <w:t>economic expansion</w:t>
      </w:r>
      <w:r w:rsidRPr="004B73F3">
        <w:rPr>
          <w:rStyle w:val="StyleUnderline"/>
          <w:highlight w:val="green"/>
        </w:rPr>
        <w:t xml:space="preserve"> and </w:t>
      </w:r>
      <w:r w:rsidRPr="004B73F3">
        <w:rPr>
          <w:rStyle w:val="Emphasis"/>
          <w:highlight w:val="green"/>
        </w:rPr>
        <w:t>national pride</w:t>
      </w:r>
      <w:r w:rsidRPr="0051595F">
        <w:rPr>
          <w:rStyle w:val="StyleUnderline"/>
        </w:rPr>
        <w:t xml:space="preserve"> for both</w:t>
      </w:r>
      <w:r w:rsidRPr="008F34A3">
        <w:rPr>
          <w:sz w:val="12"/>
        </w:rPr>
        <w:t xml:space="preserve">, </w:t>
      </w:r>
      <w:r w:rsidRPr="0051595F">
        <w:rPr>
          <w:rStyle w:val="StyleUnderline"/>
        </w:rPr>
        <w:t>and their calculations of the cost of conflict involving space may include consideration of these factors</w:t>
      </w:r>
      <w:r w:rsidRPr="008F34A3">
        <w:rPr>
          <w:sz w:val="12"/>
        </w:rPr>
        <w:t xml:space="preserve">. Even now, </w:t>
      </w:r>
      <w:r w:rsidRPr="0051595F">
        <w:rPr>
          <w:rStyle w:val="StyleUnderline"/>
        </w:rPr>
        <w:t xml:space="preserve">there is a </w:t>
      </w:r>
      <w:r w:rsidRPr="0051595F">
        <w:rPr>
          <w:rStyle w:val="Emphasis"/>
        </w:rPr>
        <w:t>general consensus</w:t>
      </w:r>
      <w:r w:rsidRPr="008F34A3">
        <w:rPr>
          <w:sz w:val="12"/>
        </w:rPr>
        <w:t xml:space="preserve"> that </w:t>
      </w:r>
      <w:r w:rsidRPr="0051595F">
        <w:rPr>
          <w:rStyle w:val="StyleUnderline"/>
        </w:rPr>
        <w:t>the US and other actors have more to gain from space than they have from the loss of space-based capabilities</w:t>
      </w:r>
      <w:r w:rsidRPr="008F34A3">
        <w:rPr>
          <w:sz w:val="12"/>
        </w:rPr>
        <w:t xml:space="preserve"> (ViTTa Q3). </w:t>
      </w:r>
      <w:r w:rsidRPr="0051595F">
        <w:rPr>
          <w:rStyle w:val="StyleUnderline"/>
        </w:rPr>
        <w:t>This suggests</w:t>
      </w:r>
      <w:r w:rsidRPr="008F34A3">
        <w:rPr>
          <w:sz w:val="12"/>
        </w:rPr>
        <w:t xml:space="preserve"> that, although the US is more vulnerable in the space domain than are other states, </w:t>
      </w:r>
      <w:r w:rsidRPr="0051595F">
        <w:rPr>
          <w:rStyle w:val="StyleUnderline"/>
        </w:rPr>
        <w:t xml:space="preserve">the </w:t>
      </w:r>
      <w:r w:rsidRPr="004B73F3">
        <w:rPr>
          <w:rStyle w:val="Emphasis"/>
          <w:highlight w:val="green"/>
        </w:rPr>
        <w:t>likelihood</w:t>
      </w:r>
      <w:r w:rsidRPr="0051595F">
        <w:rPr>
          <w:rStyle w:val="StyleUnderline"/>
        </w:rPr>
        <w:t xml:space="preserve"> that </w:t>
      </w:r>
      <w:r w:rsidRPr="004B73F3">
        <w:rPr>
          <w:rStyle w:val="StyleUnderline"/>
          <w:highlight w:val="green"/>
        </w:rPr>
        <w:t>aggressive action</w:t>
      </w:r>
      <w:r w:rsidRPr="0051595F">
        <w:rPr>
          <w:rStyle w:val="StyleUnderline"/>
        </w:rPr>
        <w:t xml:space="preserve"> against an adversary’s space assets </w:t>
      </w:r>
      <w:r w:rsidRPr="004B73F3">
        <w:rPr>
          <w:rStyle w:val="Emphasis"/>
          <w:highlight w:val="green"/>
        </w:rPr>
        <w:t>would be reciprocated</w:t>
      </w:r>
      <w:r w:rsidRPr="0051595F">
        <w:rPr>
          <w:rStyle w:val="StyleUnderline"/>
        </w:rPr>
        <w:t xml:space="preserve"> </w:t>
      </w:r>
      <w:r w:rsidRPr="004B73F3">
        <w:rPr>
          <w:rStyle w:val="StyleUnderline"/>
          <w:highlight w:val="green"/>
        </w:rPr>
        <w:t xml:space="preserve">may provide a </w:t>
      </w:r>
      <w:r w:rsidRPr="004B73F3">
        <w:rPr>
          <w:rStyle w:val="Emphasis"/>
          <w:highlight w:val="green"/>
        </w:rPr>
        <w:t>degree of security</w:t>
      </w:r>
      <w:r w:rsidRPr="008F34A3">
        <w:rPr>
          <w:sz w:val="12"/>
        </w:rPr>
        <w:t xml:space="preserve">. </w:t>
      </w:r>
      <w:r w:rsidRPr="004B73F3">
        <w:rPr>
          <w:rStyle w:val="StyleUnderline"/>
          <w:highlight w:val="green"/>
        </w:rPr>
        <w:t>It</w:t>
      </w:r>
      <w:r w:rsidRPr="008F34A3">
        <w:rPr>
          <w:sz w:val="12"/>
        </w:rPr>
        <w:t xml:space="preserve"> also </w:t>
      </w:r>
      <w:r w:rsidRPr="004B73F3">
        <w:rPr>
          <w:rStyle w:val="StyleUnderline"/>
          <w:highlight w:val="green"/>
        </w:rPr>
        <w:t xml:space="preserve">creates </w:t>
      </w:r>
      <w:r w:rsidRPr="004B73F3">
        <w:rPr>
          <w:rStyle w:val="Emphasis"/>
          <w:highlight w:val="green"/>
        </w:rPr>
        <w:t>another incentive</w:t>
      </w:r>
      <w:r w:rsidRPr="0051595F">
        <w:rPr>
          <w:rStyle w:val="StyleUnderline"/>
        </w:rPr>
        <w:t xml:space="preserve"> for actors </w:t>
      </w:r>
      <w:r w:rsidRPr="004B73F3">
        <w:rPr>
          <w:rStyle w:val="StyleUnderline"/>
          <w:highlight w:val="green"/>
        </w:rPr>
        <w:t xml:space="preserve">to use </w:t>
      </w:r>
      <w:r w:rsidRPr="004B73F3">
        <w:rPr>
          <w:rStyle w:val="Emphasis"/>
          <w:highlight w:val="green"/>
        </w:rPr>
        <w:t>diplomacy</w:t>
      </w:r>
      <w:r w:rsidRPr="004B73F3">
        <w:rPr>
          <w:sz w:val="12"/>
          <w:highlight w:val="green"/>
        </w:rPr>
        <w:t xml:space="preserve"> </w:t>
      </w:r>
      <w:r w:rsidRPr="004B73F3">
        <w:rPr>
          <w:rStyle w:val="StyleUnderline"/>
          <w:highlight w:val="green"/>
        </w:rPr>
        <w:t>and</w:t>
      </w:r>
      <w:r w:rsidRPr="004B73F3">
        <w:rPr>
          <w:sz w:val="12"/>
          <w:highlight w:val="green"/>
        </w:rPr>
        <w:t xml:space="preserve"> </w:t>
      </w:r>
      <w:r w:rsidRPr="004B73F3">
        <w:rPr>
          <w:rStyle w:val="Emphasis"/>
          <w:highlight w:val="green"/>
        </w:rPr>
        <w:t>international law</w:t>
      </w:r>
      <w:r w:rsidRPr="004B73F3">
        <w:rPr>
          <w:sz w:val="12"/>
          <w:highlight w:val="green"/>
        </w:rPr>
        <w:t xml:space="preserve"> </w:t>
      </w:r>
      <w:r w:rsidRPr="004B73F3">
        <w:rPr>
          <w:rStyle w:val="StyleUnderline"/>
          <w:highlight w:val="green"/>
        </w:rPr>
        <w:t xml:space="preserve">to </w:t>
      </w:r>
      <w:r w:rsidRPr="004B73F3">
        <w:rPr>
          <w:rStyle w:val="Emphasis"/>
          <w:highlight w:val="green"/>
        </w:rPr>
        <w:t>reduce risk and increase transparency</w:t>
      </w:r>
      <w:r w:rsidRPr="0051595F">
        <w:rPr>
          <w:rStyle w:val="StyleUnderline"/>
        </w:rPr>
        <w:t xml:space="preserve"> in the space domain</w:t>
      </w:r>
      <w:r w:rsidRPr="008F34A3">
        <w:rPr>
          <w:sz w:val="12"/>
        </w:rPr>
        <w:t>.</w:t>
      </w:r>
    </w:p>
    <w:p w14:paraId="0B160AFB" w14:textId="77777777" w:rsidR="00E240C3" w:rsidRDefault="00E240C3" w:rsidP="00E240C3">
      <w:pPr>
        <w:rPr>
          <w:sz w:val="12"/>
        </w:rPr>
      </w:pPr>
    </w:p>
    <w:p w14:paraId="67AFEDC9" w14:textId="77777777" w:rsidR="00E240C3" w:rsidRPr="00934998" w:rsidRDefault="00E240C3" w:rsidP="00E240C3">
      <w:pPr>
        <w:pStyle w:val="Heading4"/>
      </w:pPr>
      <w:r>
        <w:t>Norms, empirics, costs.</w:t>
      </w:r>
    </w:p>
    <w:p w14:paraId="63423779" w14:textId="77777777" w:rsidR="00E240C3" w:rsidRPr="00934998" w:rsidRDefault="00E240C3" w:rsidP="00E240C3">
      <w:r w:rsidRPr="00B378ED">
        <w:rPr>
          <w:rStyle w:val="Style13ptBold"/>
        </w:rPr>
        <w:t>Pavur and Martinovic 19</w:t>
      </w:r>
      <w:r>
        <w:t xml:space="preserve"> [James Pavur,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6" w:history="1">
        <w:r w:rsidRPr="00152761">
          <w:rPr>
            <w:rStyle w:val="Hyperlink"/>
          </w:rPr>
          <w:t>https://ccdcoe.org/uploads/2019/06/Art_12_The-Cyber-ASAT.pdf</w:t>
        </w:r>
      </w:hyperlink>
      <w:r>
        <w:t>] lr</w:t>
      </w:r>
    </w:p>
    <w:p w14:paraId="7E56F5AB" w14:textId="77777777" w:rsidR="00E240C3" w:rsidRPr="00934998" w:rsidRDefault="00E240C3" w:rsidP="00E240C3">
      <w:pPr>
        <w:rPr>
          <w:rStyle w:val="StyleUnderline"/>
        </w:rPr>
      </w:pPr>
      <w:r w:rsidRPr="00934998">
        <w:rPr>
          <w:sz w:val="12"/>
        </w:rPr>
        <w:t xml:space="preserve">3. STABILITY IN SPACE </w:t>
      </w:r>
      <w:r w:rsidRPr="00086EF0">
        <w:rPr>
          <w:rStyle w:val="StyleUnderline"/>
        </w:rPr>
        <w:t>Given</w:t>
      </w:r>
      <w:r w:rsidRPr="00934998">
        <w:rPr>
          <w:rStyle w:val="StyleUnderline"/>
        </w:rPr>
        <w:t xml:space="preserve"> the uncomfortable combination of </w:t>
      </w:r>
      <w:r w:rsidRPr="00086EF0">
        <w:rPr>
          <w:rStyle w:val="StyleUnderline"/>
        </w:rPr>
        <w:t>high dependency and low survivability</w:t>
      </w:r>
      <w:r w:rsidRPr="00934998">
        <w:rPr>
          <w:rStyle w:val="StyleUnderline"/>
        </w:rPr>
        <w:t>, one might expect to observe frequent attacks against critical military assets in orbit.</w:t>
      </w:r>
      <w:r w:rsidRPr="00934998">
        <w:rPr>
          <w:sz w:val="12"/>
        </w:rPr>
        <w:t xml:space="preserve"> However, </w:t>
      </w:r>
      <w:r w:rsidRPr="004B73F3">
        <w:rPr>
          <w:rStyle w:val="Emphasis"/>
          <w:highlight w:val="green"/>
        </w:rPr>
        <w:t>despite decades of</w:t>
      </w:r>
      <w:r w:rsidRPr="00934998">
        <w:rPr>
          <w:rStyle w:val="Emphasis"/>
        </w:rPr>
        <w:t xml:space="preserve"> recurring </w:t>
      </w:r>
      <w:r w:rsidRPr="004B73F3">
        <w:rPr>
          <w:rStyle w:val="Emphasis"/>
          <w:highlight w:val="green"/>
        </w:rPr>
        <w:t>prophesies</w:t>
      </w:r>
      <w:r w:rsidRPr="00934998">
        <w:rPr>
          <w:rStyle w:val="Emphasis"/>
        </w:rPr>
        <w:t xml:space="preserve"> of impending space war, </w:t>
      </w:r>
      <w:r w:rsidRPr="004B73F3">
        <w:rPr>
          <w:rStyle w:val="Emphasis"/>
          <w:highlight w:val="green"/>
        </w:rPr>
        <w:t>no</w:t>
      </w:r>
      <w:r w:rsidRPr="00934998">
        <w:rPr>
          <w:rStyle w:val="Emphasis"/>
        </w:rPr>
        <w:t xml:space="preserve"> such </w:t>
      </w:r>
      <w:r w:rsidRPr="004B73F3">
        <w:rPr>
          <w:rStyle w:val="Emphasis"/>
          <w:highlight w:val="green"/>
        </w:rPr>
        <w:t>conflict has broken out</w:t>
      </w:r>
      <w:r w:rsidRPr="00934998">
        <w:rPr>
          <w:sz w:val="12"/>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934998">
        <w:rPr>
          <w:rStyle w:val="StyleUnderline"/>
        </w:rPr>
        <w:t xml:space="preserve">the </w:t>
      </w:r>
      <w:r w:rsidRPr="004B73F3">
        <w:rPr>
          <w:rStyle w:val="StyleUnderline"/>
          <w:highlight w:val="green"/>
        </w:rPr>
        <w:t>space</w:t>
      </w:r>
      <w:r w:rsidRPr="00934998">
        <w:rPr>
          <w:rStyle w:val="StyleUnderline"/>
        </w:rPr>
        <w:t xml:space="preserve"> domain </w:t>
      </w:r>
      <w:r w:rsidRPr="004B73F3">
        <w:rPr>
          <w:rStyle w:val="StyleUnderline"/>
          <w:highlight w:val="green"/>
        </w:rPr>
        <w:t>has remained</w:t>
      </w:r>
      <w:r w:rsidRPr="00934998">
        <w:rPr>
          <w:rStyle w:val="StyleUnderline"/>
        </w:rPr>
        <w:t xml:space="preserve"> puzzlingly </w:t>
      </w:r>
      <w:r w:rsidRPr="004B73F3">
        <w:rPr>
          <w:rStyle w:val="StyleUnderline"/>
          <w:highlight w:val="green"/>
        </w:rPr>
        <w:t>peaceful</w:t>
      </w:r>
      <w:r w:rsidRPr="00934998">
        <w:rPr>
          <w:rStyle w:val="StyleUnderline"/>
        </w:rPr>
        <w:t>.</w:t>
      </w:r>
      <w:r w:rsidRPr="00934998">
        <w:rPr>
          <w:sz w:val="12"/>
        </w:rPr>
        <w:t xml:space="preserve"> In this section, </w:t>
      </w:r>
      <w:r w:rsidRPr="00934998">
        <w:rPr>
          <w:rStyle w:val="StyleUnderline"/>
        </w:rPr>
        <w:t xml:space="preserve">we outline </w:t>
      </w:r>
      <w:r w:rsidRPr="004B73F3">
        <w:rPr>
          <w:rStyle w:val="StyleUnderline"/>
          <w:highlight w:val="green"/>
        </w:rPr>
        <w:t>three</w:t>
      </w:r>
      <w:r w:rsidRPr="00934998">
        <w:rPr>
          <w:rStyle w:val="StyleUnderline"/>
        </w:rPr>
        <w:t xml:space="preserve"> major </w:t>
      </w:r>
      <w:r w:rsidRPr="004B73F3">
        <w:rPr>
          <w:rStyle w:val="StyleUnderline"/>
          <w:highlight w:val="green"/>
        </w:rPr>
        <w:t>contributors</w:t>
      </w:r>
      <w:r w:rsidRPr="00934998">
        <w:rPr>
          <w:rStyle w:val="StyleUnderline"/>
        </w:rPr>
        <w:t xml:space="preserve"> to this enduring stability: </w:t>
      </w:r>
      <w:r w:rsidRPr="00086EF0">
        <w:rPr>
          <w:rStyle w:val="StyleUnderline"/>
        </w:rPr>
        <w:t xml:space="preserve">limited </w:t>
      </w:r>
      <w:r w:rsidRPr="004B73F3">
        <w:rPr>
          <w:rStyle w:val="StyleUnderline"/>
          <w:highlight w:val="green"/>
        </w:rPr>
        <w:t>accessibility</w:t>
      </w:r>
      <w:r w:rsidRPr="00934998">
        <w:rPr>
          <w:rStyle w:val="StyleUnderline"/>
        </w:rPr>
        <w:t xml:space="preserve">, attributable </w:t>
      </w:r>
      <w:r w:rsidRPr="004B73F3">
        <w:rPr>
          <w:rStyle w:val="StyleUnderline"/>
          <w:highlight w:val="green"/>
        </w:rPr>
        <w:t xml:space="preserve">norms, and </w:t>
      </w:r>
      <w:r w:rsidRPr="00086EF0">
        <w:rPr>
          <w:rStyle w:val="StyleUnderline"/>
        </w:rPr>
        <w:t>environmental</w:t>
      </w:r>
      <w:r w:rsidRPr="00934998">
        <w:rPr>
          <w:rStyle w:val="StyleUnderline"/>
        </w:rPr>
        <w:t xml:space="preserve"> </w:t>
      </w:r>
      <w:r w:rsidRPr="004B73F3">
        <w:rPr>
          <w:rStyle w:val="StyleUnderline"/>
          <w:highlight w:val="green"/>
        </w:rPr>
        <w:t>interdependence</w:t>
      </w:r>
      <w:r w:rsidRPr="00934998">
        <w:rPr>
          <w:rStyle w:val="StyleUnderline"/>
        </w:rPr>
        <w:t>.</w:t>
      </w:r>
      <w:r>
        <w:rPr>
          <w:rStyle w:val="StyleUnderline"/>
        </w:rPr>
        <w:t xml:space="preserve"> </w:t>
      </w:r>
      <w:r w:rsidRPr="00934998">
        <w:rPr>
          <w:sz w:val="12"/>
        </w:rPr>
        <w:t xml:space="preserve">A. </w:t>
      </w:r>
      <w:r w:rsidRPr="00934998">
        <w:rPr>
          <w:rStyle w:val="StyleUnderline"/>
        </w:rPr>
        <w:t>Limited Accessibility</w:t>
      </w:r>
      <w:r>
        <w:rPr>
          <w:rStyle w:val="StyleUnderline"/>
        </w:rPr>
        <w:t xml:space="preserve"> </w:t>
      </w:r>
      <w:r w:rsidRPr="004B73F3">
        <w:rPr>
          <w:rStyle w:val="StyleUnderline"/>
          <w:highlight w:val="green"/>
        </w:rPr>
        <w:t>Space is difficult</w:t>
      </w:r>
      <w:r w:rsidRPr="00934998">
        <w:rPr>
          <w:sz w:val="12"/>
        </w:rPr>
        <w:t xml:space="preserve">.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space wars have not broken out is simply because only the US has ever had the ability to fight one [21, p. 402], [22, pp. 419–420]. </w:t>
      </w:r>
      <w:r w:rsidRPr="00934998">
        <w:rPr>
          <w:rStyle w:val="StyleUnderline"/>
        </w:rPr>
        <w:t>Although launch technology may become cheaper and easier, it is unclear to what extent these advances will be distributed among presently non-spacefaring nations.</w:t>
      </w:r>
      <w:r w:rsidRPr="00934998">
        <w:rPr>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934998">
        <w:rPr>
          <w:rStyle w:val="StyleUnderline"/>
        </w:rPr>
        <w:t xml:space="preserve">Attributable </w:t>
      </w:r>
      <w:r w:rsidRPr="00E527D1">
        <w:rPr>
          <w:rStyle w:val="StyleUnderline"/>
        </w:rPr>
        <w:t>Norms There also exists a long-standing normative framework favouring the peaceful use of space</w:t>
      </w:r>
      <w:r w:rsidRPr="00E527D1">
        <w:rPr>
          <w:sz w:val="12"/>
        </w:rPr>
        <w:t xml:space="preserve">. </w:t>
      </w:r>
      <w:r w:rsidRPr="00E527D1">
        <w:rPr>
          <w:rStyle w:val="StyleUnderline"/>
        </w:rPr>
        <w:t xml:space="preserve">The effectiveness of this regime, centred around the Outer Space Treaty </w:t>
      </w:r>
      <w:r w:rsidRPr="00E527D1">
        <w:rPr>
          <w:sz w:val="12"/>
        </w:rPr>
        <w:t xml:space="preserve">(OST), </w:t>
      </w:r>
      <w:r w:rsidRPr="00E527D1">
        <w:rPr>
          <w:rStyle w:val="StyleUnderline"/>
        </w:rPr>
        <w:t>is highly contentious and many have pointed out its serious legal and political shortcomings</w:t>
      </w:r>
      <w:r w:rsidRPr="00E527D1">
        <w:rPr>
          <w:sz w:val="12"/>
        </w:rPr>
        <w:t xml:space="preserve"> [24]–[26]. </w:t>
      </w:r>
      <w:r w:rsidRPr="00E527D1">
        <w:rPr>
          <w:rStyle w:val="Emphasis"/>
        </w:rPr>
        <w:t>Nevertheless, this status quo framework has somehow supported</w:t>
      </w:r>
      <w:r w:rsidRPr="00934998">
        <w:rPr>
          <w:rStyle w:val="Emphasis"/>
        </w:rPr>
        <w:t xml:space="preserve"> over </w:t>
      </w:r>
      <w:r w:rsidRPr="004B73F3">
        <w:rPr>
          <w:rStyle w:val="Emphasis"/>
          <w:highlight w:val="green"/>
        </w:rPr>
        <w:t>six decades of</w:t>
      </w:r>
      <w:r w:rsidRPr="00934998">
        <w:rPr>
          <w:rStyle w:val="Emphasis"/>
        </w:rPr>
        <w:t xml:space="preserve"> relative </w:t>
      </w:r>
      <w:r w:rsidRPr="004B73F3">
        <w:rPr>
          <w:rStyle w:val="Emphasis"/>
          <w:highlight w:val="green"/>
        </w:rPr>
        <w:t>peace</w:t>
      </w:r>
      <w:r w:rsidRPr="00934998">
        <w:rPr>
          <w:rStyle w:val="Emphasis"/>
        </w:rPr>
        <w:t xml:space="preserve"> in orbit.</w:t>
      </w:r>
      <w:r w:rsidRPr="00934998">
        <w:rPr>
          <w:sz w:val="12"/>
        </w:rPr>
        <w:t xml:space="preserve"> </w:t>
      </w:r>
      <w:r w:rsidRPr="00934998">
        <w:rPr>
          <w:rStyle w:val="StyleUnderline"/>
        </w:rPr>
        <w:t xml:space="preserve">Over these six decades, </w:t>
      </w:r>
      <w:r w:rsidRPr="00E527D1">
        <w:rPr>
          <w:rStyle w:val="Emphasis"/>
          <w:highlight w:val="green"/>
        </w:rPr>
        <w:t>norms</w:t>
      </w:r>
      <w:r w:rsidRPr="004B73F3">
        <w:rPr>
          <w:rStyle w:val="StyleUnderline"/>
          <w:highlight w:val="green"/>
        </w:rPr>
        <w:t xml:space="preserve"> have become</w:t>
      </w:r>
      <w:r w:rsidRPr="00934998">
        <w:rPr>
          <w:rStyle w:val="StyleUnderline"/>
        </w:rPr>
        <w:t xml:space="preserve"> deeply </w:t>
      </w:r>
      <w:r w:rsidRPr="004B73F3">
        <w:rPr>
          <w:rStyle w:val="StyleUnderline"/>
          <w:highlight w:val="green"/>
        </w:rPr>
        <w:t>ingrained</w:t>
      </w:r>
      <w:r w:rsidRPr="00934998">
        <w:rPr>
          <w:rStyle w:val="StyleUnderline"/>
        </w:rPr>
        <w:t xml:space="preserve"> into the way states describe and perceive space weaponization</w:t>
      </w:r>
      <w:r w:rsidRPr="00934998">
        <w:rPr>
          <w:sz w:val="12"/>
        </w:rPr>
        <w:t xml:space="preserve">. </w:t>
      </w:r>
      <w:r w:rsidRPr="00934998">
        <w:rPr>
          <w:rStyle w:val="StyleUnderline"/>
        </w:rPr>
        <w:t>This de fac</w:t>
      </w:r>
      <w:r w:rsidRPr="00A75354">
        <w:rPr>
          <w:rStyle w:val="StyleUnderline"/>
        </w:rPr>
        <w:t>to codification was dramatically demonstrated in 2005 when the US found itself on the short end of a 160-1 UN vote after opposing a non-binding resolution on space weaponization</w:t>
      </w:r>
      <w:r w:rsidRPr="00A75354">
        <w:rPr>
          <w:sz w:val="12"/>
        </w:rPr>
        <w:t xml:space="preserve">. </w:t>
      </w:r>
      <w:r w:rsidRPr="00A75354">
        <w:rPr>
          <w:rStyle w:val="Emphasis"/>
        </w:rPr>
        <w:t xml:space="preserve">Although states have occasionally </w:t>
      </w:r>
      <w:r w:rsidRPr="004B73F3">
        <w:rPr>
          <w:rStyle w:val="Emphasis"/>
          <w:highlight w:val="green"/>
        </w:rPr>
        <w:t>pushed</w:t>
      </w:r>
      <w:r w:rsidRPr="00934998">
        <w:rPr>
          <w:rStyle w:val="Emphasis"/>
        </w:rPr>
        <w:t xml:space="preserve"> the </w:t>
      </w:r>
      <w:r w:rsidRPr="004B73F3">
        <w:rPr>
          <w:rStyle w:val="Emphasis"/>
          <w:highlight w:val="green"/>
        </w:rPr>
        <w:t>boundaries</w:t>
      </w:r>
      <w:r w:rsidRPr="00934998">
        <w:rPr>
          <w:rStyle w:val="Emphasis"/>
        </w:rPr>
        <w:t xml:space="preserve"> of these </w:t>
      </w:r>
      <w:r w:rsidRPr="00A75354">
        <w:rPr>
          <w:rStyle w:val="Emphasis"/>
        </w:rPr>
        <w:t xml:space="preserve">norms, this has typically occurred </w:t>
      </w:r>
      <w:r w:rsidRPr="004B73F3">
        <w:rPr>
          <w:rStyle w:val="Emphasis"/>
          <w:highlight w:val="green"/>
        </w:rPr>
        <w:t>through</w:t>
      </w:r>
      <w:r w:rsidRPr="00934998">
        <w:rPr>
          <w:rStyle w:val="Emphasis"/>
        </w:rPr>
        <w:t xml:space="preserve"> incremental </w:t>
      </w:r>
      <w:r w:rsidRPr="004B73F3">
        <w:rPr>
          <w:rStyle w:val="Emphasis"/>
          <w:highlight w:val="green"/>
        </w:rPr>
        <w:t>legal re-interpretation rather than</w:t>
      </w:r>
      <w:r w:rsidRPr="00934998">
        <w:rPr>
          <w:rStyle w:val="Emphasis"/>
        </w:rPr>
        <w:t xml:space="preserve"> outright </w:t>
      </w:r>
      <w:r w:rsidRPr="004B73F3">
        <w:rPr>
          <w:rStyle w:val="Emphasis"/>
          <w:highlight w:val="green"/>
        </w:rPr>
        <w:t>opposition</w:t>
      </w:r>
      <w:r w:rsidRPr="00934998">
        <w:rPr>
          <w:sz w:val="12"/>
        </w:rPr>
        <w:t xml:space="preserve"> [27]. </w:t>
      </w:r>
      <w:r w:rsidRPr="00934998">
        <w:rPr>
          <w:rStyle w:val="StyleUnderline"/>
        </w:rPr>
        <w:t xml:space="preserve">Even the most notable incidents, such as the 2007-2008 US and Chinese </w:t>
      </w:r>
      <w:r w:rsidRPr="00A75354">
        <w:rPr>
          <w:rStyle w:val="StyleUnderline"/>
        </w:rPr>
        <w:t>ASAT demonstrations, were couched in rhetoric from both</w:t>
      </w:r>
      <w:r w:rsidRPr="00934998">
        <w:rPr>
          <w:rStyle w:val="StyleUnderline"/>
        </w:rPr>
        <w:t xml:space="preserve"> the norm violators and defenders, depicting space as a peaceful global commons</w:t>
      </w:r>
      <w:r w:rsidRPr="00934998">
        <w:rPr>
          <w:sz w:val="12"/>
        </w:rPr>
        <w:t xml:space="preserve"> [27, p. 56]. Altogether, this suggests that </w:t>
      </w:r>
      <w:r w:rsidRPr="004B73F3">
        <w:rPr>
          <w:rStyle w:val="Emphasis"/>
          <w:highlight w:val="green"/>
        </w:rPr>
        <w:t>states perceive real costs</w:t>
      </w:r>
      <w:r w:rsidRPr="00934998">
        <w:rPr>
          <w:rStyle w:val="Emphasis"/>
        </w:rPr>
        <w:t xml:space="preserve"> to breaking this normative </w:t>
      </w:r>
      <w:r w:rsidRPr="00A75354">
        <w:rPr>
          <w:rStyle w:val="Emphasis"/>
        </w:rPr>
        <w:t xml:space="preserve">tradition and may even moderate their behaviours accordingly. </w:t>
      </w:r>
      <w:r w:rsidRPr="00A75354">
        <w:rPr>
          <w:rStyle w:val="StyleUnderline"/>
        </w:rPr>
        <w:t>One</w:t>
      </w:r>
      <w:r w:rsidRPr="00934998">
        <w:rPr>
          <w:rStyle w:val="StyleUnderline"/>
        </w:rPr>
        <w:t xml:space="preserve"> further factor supporting this norms regime is the high degree of attributability surrounding ASAT weapons</w:t>
      </w:r>
      <w:r w:rsidRPr="00934998">
        <w:rPr>
          <w:sz w:val="12"/>
        </w:rPr>
        <w:t xml:space="preserve">. </w:t>
      </w:r>
      <w:r w:rsidRPr="004B73F3">
        <w:rPr>
          <w:rStyle w:val="StyleUnderline"/>
          <w:highlight w:val="green"/>
        </w:rPr>
        <w:t xml:space="preserve">For </w:t>
      </w:r>
      <w:r w:rsidRPr="004B73F3">
        <w:rPr>
          <w:rStyle w:val="Emphasis"/>
          <w:highlight w:val="green"/>
        </w:rPr>
        <w:t>kinetic</w:t>
      </w:r>
      <w:r w:rsidRPr="00934998">
        <w:rPr>
          <w:rStyle w:val="Emphasis"/>
        </w:rPr>
        <w:t xml:space="preserve"> ASAT </w:t>
      </w:r>
      <w:r w:rsidRPr="00A75354">
        <w:rPr>
          <w:rStyle w:val="Emphasis"/>
        </w:rPr>
        <w:t>technology, plausible deniability and stealth are essentially impossible</w:t>
      </w:r>
      <w:r w:rsidRPr="00A75354">
        <w:rPr>
          <w:sz w:val="12"/>
        </w:rPr>
        <w:t xml:space="preserve">. </w:t>
      </w:r>
      <w:r w:rsidRPr="00A75354">
        <w:rPr>
          <w:rStyle w:val="StyleUnderline"/>
        </w:rPr>
        <w:t xml:space="preserve">The literally explosive act of launching a rocket cannot evade detection and, if used offensively, retaliation. </w:t>
      </w:r>
      <w:r w:rsidRPr="00A75354">
        <w:rPr>
          <w:rStyle w:val="Emphasis"/>
        </w:rPr>
        <w:t>This</w:t>
      </w:r>
      <w:r w:rsidRPr="004B73F3">
        <w:rPr>
          <w:rStyle w:val="Emphasis"/>
          <w:highlight w:val="green"/>
        </w:rPr>
        <w:t xml:space="preserve"> imposes</w:t>
      </w:r>
      <w:r w:rsidRPr="00934998">
        <w:rPr>
          <w:rStyle w:val="Emphasis"/>
        </w:rPr>
        <w:t xml:space="preserve"> high </w:t>
      </w:r>
      <w:r w:rsidRPr="004B73F3">
        <w:rPr>
          <w:rStyle w:val="Emphasis"/>
          <w:highlight w:val="green"/>
        </w:rPr>
        <w:t>diplomatic costs</w:t>
      </w:r>
      <w:r w:rsidRPr="00934998">
        <w:rPr>
          <w:rStyle w:val="Emphasis"/>
        </w:rPr>
        <w:t xml:space="preserve"> on ASAT usage and testing</w:t>
      </w:r>
      <w:r w:rsidRPr="00934998">
        <w:rPr>
          <w:rStyle w:val="StyleUnderline"/>
        </w:rPr>
        <w:t>, particularly during peacetime.</w:t>
      </w:r>
      <w:r>
        <w:rPr>
          <w:rStyle w:val="StyleUnderline"/>
        </w:rPr>
        <w:t xml:space="preserve"> </w:t>
      </w:r>
      <w:r w:rsidRPr="00934998">
        <w:rPr>
          <w:sz w:val="12"/>
        </w:rPr>
        <w:t xml:space="preserve">C. </w:t>
      </w:r>
      <w:r w:rsidRPr="00934998">
        <w:rPr>
          <w:rStyle w:val="StyleUnderline"/>
        </w:rPr>
        <w:t>Environmental Interdependence</w:t>
      </w:r>
      <w:r w:rsidRPr="00934998">
        <w:rPr>
          <w:sz w:val="12"/>
        </w:rPr>
        <w:t xml:space="preserve"> </w:t>
      </w:r>
      <w:r w:rsidRPr="00934998">
        <w:rPr>
          <w:rStyle w:val="StyleUnderline"/>
        </w:rPr>
        <w:t>A third stabilizing force relates to the orbital debris consequences of ASATs. China’s 2007 ASAT demonstration was the largest debris-generating event in history, as the targeted satellite dissipated into thousands of dangerous debris particles</w:t>
      </w:r>
      <w:r w:rsidRPr="00934998">
        <w:rPr>
          <w:sz w:val="12"/>
        </w:rPr>
        <w:t xml:space="preserve"> [28, p. 4]. Since debris particles are indiscriminate and unpredictable, they often threaten the attacker’s own space assets [22, p. 420]. This is compounded by Kessler syndrome, </w:t>
      </w:r>
      <w:r w:rsidRPr="00934998">
        <w:rPr>
          <w:rStyle w:val="StyleUnderline"/>
        </w:rPr>
        <w:t>a phenomenon whereby orbital debris ‘breeds’ as large pieces of debris collide and disintegrate. As space debris remains in orbit for hundreds of years, the cascade effect of an ASAT attack can constrain the attacker’s long-term use of space</w:t>
      </w:r>
      <w:r w:rsidRPr="00934998">
        <w:rPr>
          <w:sz w:val="12"/>
        </w:rPr>
        <w:t xml:space="preserve"> [29, pp. 295– 296]. </w:t>
      </w:r>
      <w:r w:rsidRPr="004B73F3">
        <w:rPr>
          <w:rStyle w:val="StyleUnderline"/>
          <w:highlight w:val="green"/>
        </w:rPr>
        <w:t xml:space="preserve">Any state with </w:t>
      </w:r>
      <w:r w:rsidRPr="00086EF0">
        <w:rPr>
          <w:rStyle w:val="StyleUnderline"/>
        </w:rPr>
        <w:t>kinetic ASAT</w:t>
      </w:r>
      <w:r w:rsidRPr="00934998">
        <w:rPr>
          <w:rStyle w:val="StyleUnderline"/>
        </w:rPr>
        <w:t xml:space="preserve"> </w:t>
      </w:r>
      <w:r w:rsidRPr="004B73F3">
        <w:rPr>
          <w:rStyle w:val="StyleUnderline"/>
          <w:highlight w:val="green"/>
        </w:rPr>
        <w:t>capabilities will</w:t>
      </w:r>
      <w:r w:rsidRPr="00934998">
        <w:rPr>
          <w:rStyle w:val="StyleUnderline"/>
        </w:rPr>
        <w:t xml:space="preserve"> likely </w:t>
      </w:r>
      <w:r w:rsidRPr="004B73F3">
        <w:rPr>
          <w:rStyle w:val="StyleUnderline"/>
          <w:highlight w:val="green"/>
        </w:rPr>
        <w:t>also operate satellites</w:t>
      </w:r>
      <w:r w:rsidRPr="00934998">
        <w:rPr>
          <w:rStyle w:val="StyleUnderline"/>
        </w:rPr>
        <w:t xml:space="preserve"> of its own, </w:t>
      </w:r>
      <w:r w:rsidRPr="004B73F3">
        <w:rPr>
          <w:rStyle w:val="StyleUnderline"/>
          <w:highlight w:val="green"/>
        </w:rPr>
        <w:t>and</w:t>
      </w:r>
      <w:r w:rsidRPr="00934998">
        <w:rPr>
          <w:rStyle w:val="StyleUnderline"/>
        </w:rPr>
        <w:t xml:space="preserve"> they </w:t>
      </w:r>
      <w:r w:rsidRPr="004B73F3">
        <w:rPr>
          <w:rStyle w:val="StyleUnderline"/>
          <w:highlight w:val="green"/>
        </w:rPr>
        <w:t>are</w:t>
      </w:r>
      <w:r w:rsidRPr="00934998">
        <w:rPr>
          <w:rStyle w:val="StyleUnderline"/>
        </w:rPr>
        <w:t xml:space="preserve"> necessarily </w:t>
      </w:r>
      <w:r w:rsidRPr="004B73F3">
        <w:rPr>
          <w:rStyle w:val="StyleUnderline"/>
          <w:highlight w:val="green"/>
        </w:rPr>
        <w:t>exposed to</w:t>
      </w:r>
      <w:r w:rsidRPr="00934998">
        <w:rPr>
          <w:rStyle w:val="StyleUnderline"/>
        </w:rPr>
        <w:t xml:space="preserve"> this </w:t>
      </w:r>
      <w:r w:rsidRPr="004B73F3">
        <w:rPr>
          <w:rStyle w:val="StyleUnderline"/>
          <w:highlight w:val="green"/>
        </w:rPr>
        <w:t>collateral damage</w:t>
      </w:r>
      <w:r w:rsidRPr="00934998">
        <w:rPr>
          <w:rStyle w:val="StyleUnderline"/>
        </w:rPr>
        <w:t xml:space="preserve"> threat. </w:t>
      </w:r>
      <w:r w:rsidRPr="004B73F3">
        <w:rPr>
          <w:rStyle w:val="Emphasis"/>
          <w:highlight w:val="green"/>
        </w:rPr>
        <w:t>Space debris</w:t>
      </w:r>
      <w:r w:rsidRPr="00934998">
        <w:rPr>
          <w:rStyle w:val="Emphasis"/>
        </w:rPr>
        <w:t xml:space="preserve"> thus </w:t>
      </w:r>
      <w:r w:rsidRPr="004B73F3">
        <w:rPr>
          <w:rStyle w:val="Emphasis"/>
          <w:highlight w:val="green"/>
        </w:rPr>
        <w:t>acts as a strong</w:t>
      </w:r>
      <w:r w:rsidRPr="00934998">
        <w:rPr>
          <w:rStyle w:val="Emphasis"/>
        </w:rPr>
        <w:t xml:space="preserve"> strategic </w:t>
      </w:r>
      <w:r w:rsidRPr="004B73F3">
        <w:rPr>
          <w:rStyle w:val="Emphasis"/>
          <w:highlight w:val="green"/>
        </w:rPr>
        <w:t>deterrent</w:t>
      </w:r>
      <w:r w:rsidRPr="00934998">
        <w:rPr>
          <w:rStyle w:val="Emphasis"/>
        </w:rPr>
        <w:t xml:space="preserve"> to ASAT usage.</w:t>
      </w:r>
    </w:p>
    <w:p w14:paraId="691BA3B8" w14:textId="77777777" w:rsidR="00E240C3" w:rsidRPr="00B55AD5" w:rsidRDefault="00E240C3" w:rsidP="00E240C3"/>
    <w:p w14:paraId="6464BAC2" w14:textId="77777777" w:rsidR="00E240C3" w:rsidRPr="00812C90" w:rsidRDefault="00E240C3" w:rsidP="00E240C3"/>
    <w:p w14:paraId="075D9A6B" w14:textId="77777777" w:rsidR="00E240C3" w:rsidRDefault="00E240C3" w:rsidP="00E240C3">
      <w:pPr>
        <w:pStyle w:val="Heading3"/>
      </w:pPr>
      <w:r>
        <w:t>AT: Gettleman &amp; Kumar</w:t>
      </w:r>
    </w:p>
    <w:p w14:paraId="2CF9AA9A" w14:textId="77777777" w:rsidR="00E240C3" w:rsidRPr="00FA2F3C" w:rsidRDefault="00E240C3" w:rsidP="00E240C3">
      <w:pPr>
        <w:pStyle w:val="Heading4"/>
      </w:pPr>
      <w:r>
        <w:t xml:space="preserve">Their scenario for escalation is India achieving a </w:t>
      </w:r>
      <w:r>
        <w:rPr>
          <w:u w:val="single"/>
        </w:rPr>
        <w:t>first strike advantage</w:t>
      </w:r>
      <w:r>
        <w:t xml:space="preserve"> against Pakistan.</w:t>
      </w:r>
    </w:p>
    <w:p w14:paraId="0112A479" w14:textId="77777777" w:rsidR="00E240C3" w:rsidRPr="00D50855" w:rsidRDefault="00E240C3" w:rsidP="00E240C3">
      <w:r>
        <w:rPr>
          <w:rStyle w:val="Style13ptBold"/>
        </w:rPr>
        <w:t xml:space="preserve">1AC </w:t>
      </w:r>
      <w:r w:rsidRPr="00D50855">
        <w:rPr>
          <w:rStyle w:val="Style13ptBold"/>
        </w:rPr>
        <w:t>Gettleman and Kumar 19</w:t>
      </w:r>
      <w:r w:rsidRPr="00D50855">
        <w:t xml:space="preserve"> [Jeffrey Gettleman, a winner of the Pulitzer Prize in 2012 for international reporting, is The Times’s South Asia bureau chief; and Hari Kumar, reporter in the New Delhi bureau of The New York Times. 3-27-2019. India Shot Down a Satellite, Modi Says, Shifting Balance of Power in Asia. No Publication. </w:t>
      </w:r>
      <w:hyperlink r:id="rId17" w:history="1">
        <w:r w:rsidRPr="00D50855">
          <w:rPr>
            <w:rStyle w:val="Hyperlink"/>
          </w:rPr>
          <w:t>https://www.nytimes.com/2019/03/27/world/asia/india-weather-satellite-missle.html?auth=login-email&amp;login=email</w:t>
        </w:r>
      </w:hyperlink>
      <w:r w:rsidRPr="00D50855">
        <w:t xml:space="preserve">.] //aaditg </w:t>
      </w:r>
    </w:p>
    <w:p w14:paraId="433C7738" w14:textId="77777777" w:rsidR="00E240C3" w:rsidRPr="00D50855" w:rsidRDefault="00E240C3" w:rsidP="00E240C3">
      <w:pPr>
        <w:rPr>
          <w:sz w:val="16"/>
        </w:rPr>
      </w:pPr>
      <w:r w:rsidRPr="00D50855">
        <w:rPr>
          <w:rStyle w:val="Emphasis"/>
        </w:rPr>
        <w:t xml:space="preserve">A big motivation clearly </w:t>
      </w:r>
      <w:r w:rsidRPr="00FA2F3C">
        <w:rPr>
          <w:rStyle w:val="Emphasis"/>
        </w:rPr>
        <w:t>is China. As China has stepped up its satellite launches and space probes, India has been trying to catch up. The test, Mr. Jha said, was “very much the part of the India-China rivalry</w:t>
      </w:r>
      <w:r w:rsidRPr="00FA2F3C">
        <w:rPr>
          <w:rStyle w:val="StyleUnderline"/>
        </w:rPr>
        <w:t>.” Another factor may have been archrival Pakistan</w:t>
      </w:r>
      <w:r w:rsidRPr="00FA2F3C">
        <w:rPr>
          <w:rStyle w:val="Emphasis"/>
        </w:rPr>
        <w:t xml:space="preserve">. Last year, China helped Pakistan launch a remote sensing satellite. </w:t>
      </w:r>
      <w:r w:rsidRPr="00FA2F3C">
        <w:rPr>
          <w:rStyle w:val="Emphasis"/>
          <w:highlight w:val="green"/>
        </w:rPr>
        <w:t>India</w:t>
      </w:r>
      <w:r w:rsidRPr="00FA2F3C">
        <w:rPr>
          <w:rStyle w:val="Emphasis"/>
        </w:rPr>
        <w:t xml:space="preserve">’s test showed it </w:t>
      </w:r>
      <w:r w:rsidRPr="00D50855">
        <w:rPr>
          <w:rStyle w:val="Emphasis"/>
          <w:highlight w:val="green"/>
        </w:rPr>
        <w:t>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w:t>
      </w:r>
      <w:r w:rsidRPr="00FA2F3C">
        <w:rPr>
          <w:rStyle w:val="Emphasis"/>
        </w:rPr>
        <w:t xml:space="preserve">could make the bitter regional contest between India and Pakistan even more dangerous. </w:t>
      </w:r>
      <w:r w:rsidRPr="00FA2F3C">
        <w:rPr>
          <w:rStyle w:val="StyleUnderline"/>
        </w:rPr>
        <w:t xml:space="preserve">Before this test, </w:t>
      </w:r>
      <w:r w:rsidRPr="00FA2F3C">
        <w:rPr>
          <w:rStyle w:val="Emphasis"/>
        </w:rPr>
        <w:t xml:space="preserve">the two militaries were widely viewed as comparable. Each side has been reluctant to start a major conflict, fearing that the other could stage a devastating counterattack. </w:t>
      </w:r>
      <w:r w:rsidRPr="00FA2F3C">
        <w:rPr>
          <w:rStyle w:val="StyleUnderline"/>
        </w:rPr>
        <w:t xml:space="preserve">But </w:t>
      </w:r>
      <w:r w:rsidRPr="00FA2F3C">
        <w:rPr>
          <w:rStyle w:val="Emphasis"/>
          <w:highlight w:val="green"/>
        </w:rPr>
        <w:t>some analysts said</w:t>
      </w:r>
      <w:r w:rsidRPr="00D50855">
        <w:rPr>
          <w:rStyle w:val="StyleUnderline"/>
        </w:rPr>
        <w:t xml:space="preserve">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followed, and put Pakistan even more on edge. </w:t>
      </w:r>
      <w:r w:rsidRPr="00D50855">
        <w:rPr>
          <w:rStyle w:val="StyleUnderline"/>
        </w:rPr>
        <w:t xml:space="preserve">It also could presage a change in Indian nuclear strategy. </w:t>
      </w:r>
      <w:r w:rsidRPr="00FA2F3C">
        <w:rPr>
          <w:rStyle w:val="StyleUnderline"/>
        </w:rPr>
        <w:t>The country has always promised it would make no first use of nuclear weapons — a limitation that means it might lose</w:t>
      </w:r>
      <w:r w:rsidRPr="00D50855">
        <w:rPr>
          <w:rStyle w:val="StyleUnderline"/>
        </w:rPr>
        <w:t xml:space="preserv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01B68135" w14:textId="77777777" w:rsidR="00E240C3" w:rsidRPr="00FA2F3C" w:rsidRDefault="00E240C3" w:rsidP="00E240C3"/>
    <w:p w14:paraId="51876F5F" w14:textId="77777777" w:rsidR="00E240C3" w:rsidRDefault="00E240C3" w:rsidP="00E240C3">
      <w:pPr>
        <w:pStyle w:val="Heading4"/>
      </w:pPr>
      <w:r>
        <w:t>BUT, if this happens, double bind: Either 1] Pakistan wouldn’t attack India because they know they’d lose to a devastating strike, or 2] India would attack Pakistan and completely destroy their ability to retaliate, ensuring escalation won’t occur.</w:t>
      </w:r>
    </w:p>
    <w:p w14:paraId="53C8744B" w14:textId="77777777" w:rsidR="00E240C3" w:rsidRDefault="00E240C3" w:rsidP="00E240C3"/>
    <w:p w14:paraId="4C22377D" w14:textId="77777777" w:rsidR="00E240C3" w:rsidRPr="00CA09DC" w:rsidRDefault="00E240C3" w:rsidP="00E240C3"/>
    <w:p w14:paraId="388A5465" w14:textId="77777777" w:rsidR="00E240C3" w:rsidRDefault="00E240C3" w:rsidP="00E240C3"/>
    <w:p w14:paraId="2DD4894C" w14:textId="77777777" w:rsidR="00E240C3" w:rsidRDefault="00E240C3" w:rsidP="00E240C3"/>
    <w:p w14:paraId="4DA403F2" w14:textId="77777777" w:rsidR="00E240C3" w:rsidRPr="002774E4" w:rsidRDefault="00E240C3" w:rsidP="00E240C3"/>
    <w:p w14:paraId="3D1A4EE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35444"/>
    <w:multiLevelType w:val="hybridMultilevel"/>
    <w:tmpl w:val="7CFEA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B00A68"/>
    <w:multiLevelType w:val="hybridMultilevel"/>
    <w:tmpl w:val="5D3AF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52688F"/>
    <w:multiLevelType w:val="hybridMultilevel"/>
    <w:tmpl w:val="C4D6C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954AFE"/>
    <w:multiLevelType w:val="hybridMultilevel"/>
    <w:tmpl w:val="CE2C1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3D54D2"/>
    <w:multiLevelType w:val="hybridMultilevel"/>
    <w:tmpl w:val="CC9E83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E03375"/>
    <w:multiLevelType w:val="hybridMultilevel"/>
    <w:tmpl w:val="6554E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0D00B8"/>
    <w:multiLevelType w:val="hybridMultilevel"/>
    <w:tmpl w:val="376C8C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 w:numId="15">
    <w:abstractNumId w:val="15"/>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40C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40C3"/>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4F162"/>
  <w15:chartTrackingRefBased/>
  <w15:docId w15:val="{52630C34-64BB-409F-BB96-DC274800C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40C3"/>
    <w:rPr>
      <w:rFonts w:ascii="Calibri" w:hAnsi="Calibri"/>
    </w:rPr>
  </w:style>
  <w:style w:type="paragraph" w:styleId="Heading1">
    <w:name w:val="heading 1"/>
    <w:aliases w:val="Pocket"/>
    <w:basedOn w:val="Normal"/>
    <w:next w:val="Normal"/>
    <w:link w:val="Heading1Char"/>
    <w:qFormat/>
    <w:rsid w:val="00E240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40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E240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 Ch"/>
    <w:basedOn w:val="Normal"/>
    <w:next w:val="Normal"/>
    <w:link w:val="Heading4Char"/>
    <w:uiPriority w:val="3"/>
    <w:unhideWhenUsed/>
    <w:qFormat/>
    <w:rsid w:val="00E240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40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0C3"/>
  </w:style>
  <w:style w:type="character" w:customStyle="1" w:styleId="Heading1Char">
    <w:name w:val="Heading 1 Char"/>
    <w:aliases w:val="Pocket Char"/>
    <w:basedOn w:val="DefaultParagraphFont"/>
    <w:link w:val="Heading1"/>
    <w:rsid w:val="00E240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40C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E240C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E240C3"/>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normal card text,Shrunk,qualifications in card,qualifications,bold underline,Box,Style1,s"/>
    <w:basedOn w:val="DefaultParagraphFont"/>
    <w:link w:val="textbold"/>
    <w:uiPriority w:val="7"/>
    <w:qFormat/>
    <w:rsid w:val="00E240C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40C3"/>
    <w:rPr>
      <w:b/>
      <w:bCs/>
      <w:sz w:val="26"/>
      <w:u w:val="none"/>
    </w:rPr>
  </w:style>
  <w:style w:type="character" w:customStyle="1" w:styleId="StyleUnderline">
    <w:name w:val="Style Underline"/>
    <w:aliases w:val="Underline,Style Bold Underline,apple-style-span + 6 pt,Kern at 16 pt,Bold,Intense Emphasis11,Intense Emphasis2,HHeading 3 + 12 pt,Cards + Font: 12 pt Char,Style,Citation Char Char Char,Heading 3 Char1 Char Char Char,ci,c,B,Underline Char"/>
    <w:basedOn w:val="DefaultParagraphFont"/>
    <w:uiPriority w:val="6"/>
    <w:qFormat/>
    <w:rsid w:val="00E240C3"/>
    <w:rPr>
      <w:b w:val="0"/>
      <w:sz w:val="22"/>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E240C3"/>
    <w:rPr>
      <w:color w:val="auto"/>
      <w:u w:val="none"/>
    </w:rPr>
  </w:style>
  <w:style w:type="character" w:styleId="FollowedHyperlink">
    <w:name w:val="FollowedHyperlink"/>
    <w:basedOn w:val="DefaultParagraphFont"/>
    <w:uiPriority w:val="99"/>
    <w:semiHidden/>
    <w:unhideWhenUsed/>
    <w:rsid w:val="00E240C3"/>
    <w:rPr>
      <w:color w:val="auto"/>
      <w:u w:val="none"/>
    </w:rPr>
  </w:style>
  <w:style w:type="paragraph" w:customStyle="1" w:styleId="textbold">
    <w:name w:val="text bold"/>
    <w:basedOn w:val="Normal"/>
    <w:link w:val="Emphasis"/>
    <w:uiPriority w:val="7"/>
    <w:qFormat/>
    <w:rsid w:val="00E240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E240C3"/>
    <w:rPr>
      <w:color w:val="605E5C"/>
      <w:shd w:val="clear" w:color="auto" w:fill="E1DFDD"/>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E240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E240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E240C3"/>
    <w:pPr>
      <w:widowControl w:val="0"/>
      <w:suppressAutoHyphens/>
      <w:spacing w:after="200" w:line="256" w:lineRule="auto"/>
    </w:pPr>
    <w:rPr>
      <w:rFonts w:asciiTheme="minorHAnsi" w:hAnsiTheme="minorHAnsi"/>
      <w:u w:val="single"/>
    </w:rPr>
  </w:style>
  <w:style w:type="paragraph" w:customStyle="1" w:styleId="Analytics">
    <w:name w:val="Analytics"/>
    <w:basedOn w:val="Heading4"/>
    <w:link w:val="AnalyticsChar"/>
    <w:uiPriority w:val="4"/>
    <w:qFormat/>
    <w:rsid w:val="00E240C3"/>
  </w:style>
  <w:style w:type="character" w:customStyle="1" w:styleId="AnalyticsChar">
    <w:name w:val="Analytics Char"/>
    <w:basedOn w:val="DefaultParagraphFont"/>
    <w:link w:val="Analytics"/>
    <w:uiPriority w:val="4"/>
    <w:rsid w:val="00E240C3"/>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wm.edu/cgi/viewcontent.cgi?referer=https://www.google.com/&amp;httpsredir=1&amp;article=1653&amp;context=wmelpr" TargetMode="External"/><Relationship Id="rId13" Type="http://schemas.openxmlformats.org/officeDocument/2006/relationships/hyperlink" Target="https://thehill.com/opinion/international/369067-america-and-india-must-forge-a-strong-democratic-partnershi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urasiantimes.com/as-india-opens-up-space-how-isro-could-help-indian-air-force-become-an-aerospace-superpower/)//ww" TargetMode="External"/><Relationship Id="rId12" Type="http://schemas.openxmlformats.org/officeDocument/2006/relationships/hyperlink" Target="https://www.foreignaffairs.com/articles/india/2019-08-12/india-dividend" TargetMode="External"/><Relationship Id="rId17" Type="http://schemas.openxmlformats.org/officeDocument/2006/relationships/hyperlink" Target="https://www.nytimes.com/2019/03/27/world/asia/india-weather-satellite-missle.html?auth=login-email&amp;login=email" TargetMode="External"/><Relationship Id="rId2" Type="http://schemas.openxmlformats.org/officeDocument/2006/relationships/numbering" Target="numbering.xml"/><Relationship Id="rId16"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hyperlink" Target="https://ploughshares.ca/pl_publications/in-defence-of-the-ppwt-treaty-toward-a-space-weapons-ban/" TargetMode="External"/><Relationship Id="rId11" Type="http://schemas.openxmlformats.org/officeDocument/2006/relationships/hyperlink" Target="https://www.worldpoliticsreview.com/articles/28579/despite-the-trump-modi-love-trade-is-still-the-weak-link-in-us-india-relations" TargetMode="External"/><Relationship Id="rId5" Type="http://schemas.openxmlformats.org/officeDocument/2006/relationships/webSettings" Target="webSettings.xml"/><Relationship Id="rId15" Type="http://schemas.openxmlformats.org/officeDocument/2006/relationships/hyperlink" Target="https://nsiteam.com/social/wp-content/uploads/2018/11/Space-SMA-Integration-Report-Space-FINAL.pdf" TargetMode="External"/><Relationship Id="rId10" Type="http://schemas.openxmlformats.org/officeDocument/2006/relationships/hyperlink" Target="https://www.bloomberg.com/opinion/articles/2021-10-11/china-india-and-pakistan-are-raising-temperatures-along-their-disputed-bord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enation.com/article/archive/how-resource-scarcity-and-climate-change-could-produce-global-explosion/" TargetMode="External"/><Relationship Id="rId14" Type="http://schemas.openxmlformats.org/officeDocument/2006/relationships/hyperlink" Target="https://jscholarship.library.jhu.edu/bitstream/handle/1774.2/37262/MANN-THESIS-201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8</Pages>
  <Words>15360</Words>
  <Characters>87556</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1</cp:revision>
  <dcterms:created xsi:type="dcterms:W3CDTF">2022-01-16T20:07:00Z</dcterms:created>
  <dcterms:modified xsi:type="dcterms:W3CDTF">2022-01-16T20:07:00Z</dcterms:modified>
</cp:coreProperties>
</file>