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A2B29" w14:textId="187C91BA" w:rsidR="00F14D2C" w:rsidRDefault="00F14D2C" w:rsidP="00F14D2C">
      <w:pPr>
        <w:pStyle w:val="Heading1"/>
      </w:pPr>
      <w:r>
        <w:t>1NC vs Harker KB HWL R2</w:t>
      </w:r>
    </w:p>
    <w:p w14:paraId="380B138D" w14:textId="77777777" w:rsidR="00F14D2C" w:rsidRPr="00F14D2C" w:rsidRDefault="00F14D2C" w:rsidP="00F14D2C"/>
    <w:p w14:paraId="5D3707EA" w14:textId="23377759" w:rsidR="00F14D2C" w:rsidRDefault="00F14D2C" w:rsidP="00F14D2C">
      <w:pPr>
        <w:pStyle w:val="Heading3"/>
      </w:pPr>
      <w:r>
        <w:lastRenderedPageBreak/>
        <w:t>1</w:t>
      </w:r>
    </w:p>
    <w:p w14:paraId="57F4F4B7" w14:textId="1BF9E79C" w:rsidR="00F14D2C" w:rsidRDefault="00F14D2C" w:rsidP="00F14D2C">
      <w:pPr>
        <w:pStyle w:val="Heading4"/>
      </w:pPr>
      <w:r>
        <w:t>States ought to call a global constitutional convention and establish a constitution reflecting intergenerational concern with</w:t>
      </w:r>
      <w:r w:rsidRPr="00216233">
        <w:t xml:space="preserve"> exclusive authority to </w:t>
      </w:r>
      <w:r>
        <w:t xml:space="preserve">[plan] </w:t>
      </w:r>
      <w:r w:rsidRPr="00216233">
        <w:t xml:space="preserve">and bind </w:t>
      </w:r>
      <w:r>
        <w:t>participating bodies</w:t>
      </w:r>
      <w:r w:rsidRPr="00216233">
        <w:t xml:space="preserve"> to its result.</w:t>
      </w:r>
    </w:p>
    <w:p w14:paraId="6B5D05E4" w14:textId="77777777" w:rsidR="00F14D2C" w:rsidRDefault="00F14D2C" w:rsidP="00F14D2C">
      <w:pPr>
        <w:pStyle w:val="Heading4"/>
      </w:pPr>
      <w:r>
        <w:t xml:space="preserve">The CP applies </w:t>
      </w:r>
      <w:r>
        <w:rPr>
          <w:u w:val="single"/>
        </w:rPr>
        <w:t>intergenerational equity</w:t>
      </w:r>
      <w:r>
        <w:t xml:space="preserve"> to </w:t>
      </w:r>
      <w:r>
        <w:rPr>
          <w:u w:val="single"/>
        </w:rPr>
        <w:t>future generations</w:t>
      </w:r>
      <w:r>
        <w:t xml:space="preserve"> – that’s </w:t>
      </w:r>
      <w:r>
        <w:rPr>
          <w:u w:val="single"/>
        </w:rPr>
        <w:t>better</w:t>
      </w:r>
      <w:r>
        <w:t xml:space="preserve"> than trying to </w:t>
      </w:r>
      <w:r>
        <w:rPr>
          <w:u w:val="single"/>
        </w:rPr>
        <w:t>decide now</w:t>
      </w:r>
      <w:r>
        <w:t xml:space="preserve"> whether the plan is beneficial across </w:t>
      </w:r>
      <w:r>
        <w:rPr>
          <w:u w:val="single"/>
        </w:rPr>
        <w:t>deep time</w:t>
      </w:r>
      <w:r>
        <w:t xml:space="preserve"> – </w:t>
      </w:r>
      <w:r>
        <w:rPr>
          <w:u w:val="single"/>
        </w:rPr>
        <w:t>every country</w:t>
      </w:r>
      <w:r>
        <w:t xml:space="preserve"> would say yes.</w:t>
      </w:r>
    </w:p>
    <w:p w14:paraId="6AB7EDDE" w14:textId="77777777" w:rsidR="00F14D2C" w:rsidRPr="00D36E9A" w:rsidRDefault="00F14D2C" w:rsidP="00F14D2C">
      <w:r w:rsidRPr="00A030AB">
        <w:rPr>
          <w:rStyle w:val="Style13ptBold"/>
        </w:rPr>
        <w:t>Tan 2k</w:t>
      </w:r>
      <w:r w:rsidRPr="00D36E9A">
        <w:t xml:space="preserve"> [David Tan, LL.M., Harvard Law School; LL.B. (Hons), B.Com., University of Melbourne. Former Tutor in Law, Trinity College, University of Melbourne</w:t>
      </w:r>
      <w:r>
        <w:t>,</w:t>
      </w:r>
      <w:r w:rsidRPr="00D36E9A">
        <w:t xml:space="preserve"> </w:t>
      </w:r>
      <w:r>
        <w:t>“</w:t>
      </w:r>
      <w:r w:rsidRPr="00D36E9A">
        <w:t>Towards a New Regime for the Protection of Outer Space as the "Province of All Mankind"</w:t>
      </w:r>
      <w:r>
        <w:t>,”</w:t>
      </w:r>
      <w:r w:rsidRPr="00D36E9A">
        <w:t xml:space="preserve"> 2000</w:t>
      </w:r>
      <w:r>
        <w:t>,</w:t>
      </w:r>
      <w:r w:rsidRPr="00D36E9A">
        <w:t xml:space="preserve"> </w:t>
      </w:r>
      <w:r w:rsidRPr="00AB633F">
        <w:rPr>
          <w:i/>
          <w:iCs/>
        </w:rPr>
        <w:t>The Yale Journal of International Law</w:t>
      </w:r>
      <w:r>
        <w:t xml:space="preserve">, Vol. 25, </w:t>
      </w:r>
      <w:r w:rsidRPr="00AB633F">
        <w:t>https://digitalcommons.law.yale.edu/cgi/viewcontent.cgi?article=1114&amp;context=yjil</w:t>
      </w:r>
      <w:r>
        <w:t>]</w:t>
      </w:r>
    </w:p>
    <w:p w14:paraId="2D2D492C" w14:textId="77777777" w:rsidR="00F14D2C" w:rsidRPr="00FD5C2D" w:rsidRDefault="00F14D2C" w:rsidP="00F14D2C">
      <w:pPr>
        <w:rPr>
          <w:sz w:val="16"/>
        </w:rPr>
      </w:pPr>
      <w:r w:rsidRPr="00FD5C2D">
        <w:rPr>
          <w:sz w:val="16"/>
        </w:rPr>
        <w:t>Edith Brow</w:t>
      </w:r>
      <w:r w:rsidRPr="00AB633F">
        <w:rPr>
          <w:sz w:val="16"/>
          <w:szCs w:val="16"/>
        </w:rPr>
        <w:t>n Weiss has advanced the theory of “</w:t>
      </w:r>
      <w:r w:rsidRPr="00AB633F">
        <w:rPr>
          <w:rStyle w:val="Emphasis"/>
          <w:highlight w:val="green"/>
        </w:rPr>
        <w:t>intergenerational equity</w:t>
      </w:r>
      <w:r w:rsidRPr="00FD5C2D">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sidRPr="00AB633F">
        <w:rPr>
          <w:sz w:val="16"/>
          <w:szCs w:val="16"/>
        </w:rPr>
        <w:t>all generations. This pl</w:t>
      </w:r>
      <w:r w:rsidRPr="00FD5C2D">
        <w:rPr>
          <w:sz w:val="16"/>
        </w:rPr>
        <w:t xml:space="preserve">anetary trust </w:t>
      </w:r>
      <w:r w:rsidRPr="00AB633F">
        <w:rPr>
          <w:highlight w:val="green"/>
          <w:u w:val="single"/>
        </w:rPr>
        <w:t>obliges “each generation to preserve</w:t>
      </w:r>
      <w:r w:rsidRPr="00FD5C2D">
        <w:rPr>
          <w:sz w:val="16"/>
        </w:rPr>
        <w:t xml:space="preserve"> the </w:t>
      </w:r>
      <w:r w:rsidRPr="00FD5C2D">
        <w:rPr>
          <w:u w:val="single"/>
        </w:rPr>
        <w:t xml:space="preserve">diversity of </w:t>
      </w:r>
      <w:r w:rsidRPr="00AB633F">
        <w:rPr>
          <w:highlight w:val="green"/>
          <w:u w:val="single"/>
        </w:rPr>
        <w:t>the resource base</w:t>
      </w:r>
      <w:r w:rsidRPr="00FD5C2D">
        <w:rPr>
          <w:u w:val="single"/>
        </w:rPr>
        <w:t xml:space="preserve"> and to pass the planet </w:t>
      </w:r>
      <w:r w:rsidRPr="00D1618F">
        <w:rPr>
          <w:highlight w:val="green"/>
          <w:u w:val="single"/>
        </w:rPr>
        <w:t xml:space="preserve">to </w:t>
      </w:r>
      <w:r w:rsidRPr="00D1618F">
        <w:rPr>
          <w:rStyle w:val="Emphasis"/>
          <w:highlight w:val="green"/>
        </w:rPr>
        <w:t>futur</w:t>
      </w:r>
      <w:r w:rsidRPr="00AB633F">
        <w:rPr>
          <w:rStyle w:val="Emphasis"/>
          <w:highlight w:val="green"/>
        </w:rPr>
        <w:t>e generations</w:t>
      </w:r>
      <w:r w:rsidRPr="00AB633F">
        <w:rPr>
          <w:rStyle w:val="StyleUnderline"/>
        </w:rPr>
        <w:t xml:space="preserve"> in no worse condition</w:t>
      </w:r>
      <w:r w:rsidRPr="00FD5C2D">
        <w:rPr>
          <w:u w:val="single"/>
        </w:rPr>
        <w:t xml:space="preserve"> than it receives it</w:t>
      </w:r>
      <w:r w:rsidRPr="00FD5C2D">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3D5CE990" w14:textId="77777777" w:rsidR="00F14D2C" w:rsidRPr="00FD5C2D" w:rsidRDefault="00F14D2C" w:rsidP="00F14D2C">
      <w:pPr>
        <w:rPr>
          <w:sz w:val="16"/>
        </w:rPr>
      </w:pPr>
      <w:r w:rsidRPr="00FD5C2D">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30790537" w14:textId="77777777" w:rsidR="00F14D2C" w:rsidRPr="00AB633F" w:rsidRDefault="00F14D2C" w:rsidP="00F14D2C">
      <w:pPr>
        <w:rPr>
          <w:sz w:val="16"/>
        </w:rPr>
      </w:pPr>
      <w:r w:rsidRPr="00AB633F">
        <w:rPr>
          <w:rStyle w:val="Emphasis"/>
          <w:highlight w:val="green"/>
        </w:rPr>
        <w:t>Current literature</w:t>
      </w:r>
      <w:r w:rsidRPr="00FD5C2D">
        <w:rPr>
          <w:u w:val="single"/>
        </w:rPr>
        <w:t xml:space="preserve"> has </w:t>
      </w:r>
      <w:r w:rsidRPr="00AB633F">
        <w:rPr>
          <w:highlight w:val="green"/>
          <w:u w:val="single"/>
        </w:rPr>
        <w:t>concentrated on</w:t>
      </w:r>
      <w:r w:rsidRPr="00FD5C2D">
        <w:rPr>
          <w:u w:val="single"/>
        </w:rPr>
        <w:t xml:space="preserve"> the notion of </w:t>
      </w:r>
      <w:r w:rsidRPr="00AB633F">
        <w:rPr>
          <w:highlight w:val="green"/>
          <w:u w:val="single"/>
        </w:rPr>
        <w:t>sustainable development</w:t>
      </w:r>
      <w:r w:rsidRPr="00FD5C2D">
        <w:rPr>
          <w:u w:val="single"/>
        </w:rPr>
        <w:t xml:space="preserve"> as </w:t>
      </w:r>
      <w:r w:rsidRPr="00AB633F">
        <w:rPr>
          <w:highlight w:val="green"/>
          <w:u w:val="single"/>
        </w:rPr>
        <w:t>involving</w:t>
      </w:r>
      <w:r w:rsidRPr="00FD5C2D">
        <w:rPr>
          <w:u w:val="single"/>
        </w:rPr>
        <w:t xml:space="preserve"> the integration of </w:t>
      </w:r>
      <w:r w:rsidRPr="00AB633F">
        <w:rPr>
          <w:rStyle w:val="Emphasis"/>
          <w:highlight w:val="green"/>
        </w:rPr>
        <w:t>economic</w:t>
      </w:r>
      <w:r w:rsidRPr="00AB633F">
        <w:rPr>
          <w:highlight w:val="green"/>
          <w:u w:val="single"/>
        </w:rPr>
        <w:t xml:space="preserve"> and </w:t>
      </w:r>
      <w:r w:rsidRPr="00AB633F">
        <w:rPr>
          <w:rStyle w:val="Emphasis"/>
          <w:highlight w:val="green"/>
        </w:rPr>
        <w:t>environmental considerations</w:t>
      </w:r>
      <w:r w:rsidRPr="00FD5C2D">
        <w:rPr>
          <w:u w:val="single"/>
        </w:rPr>
        <w:t xml:space="preserve"> at all levels of decision-making</w:t>
      </w:r>
      <w:r w:rsidRPr="00AB633F">
        <w:rPr>
          <w:sz w:val="16"/>
        </w:rPr>
        <w:t xml:space="preserve">.162 </w:t>
      </w:r>
      <w:r w:rsidRPr="00FD5C2D">
        <w:rPr>
          <w:u w:val="single"/>
        </w:rPr>
        <w:t xml:space="preserve">But the </w:t>
      </w:r>
      <w:r w:rsidRPr="00FD5C2D">
        <w:rPr>
          <w:rStyle w:val="Emphasis"/>
        </w:rPr>
        <w:t>outer-</w:t>
      </w:r>
      <w:r w:rsidRPr="00AB633F">
        <w:rPr>
          <w:rStyle w:val="Emphasis"/>
          <w:highlight w:val="green"/>
        </w:rPr>
        <w:t>space</w:t>
      </w:r>
      <w:r w:rsidRPr="00FD5C2D">
        <w:rPr>
          <w:u w:val="single"/>
        </w:rPr>
        <w:t xml:space="preserve"> environment </w:t>
      </w:r>
      <w:r w:rsidRPr="00AB633F">
        <w:rPr>
          <w:highlight w:val="green"/>
          <w:u w:val="single"/>
        </w:rPr>
        <w:t>has been</w:t>
      </w:r>
      <w:r w:rsidRPr="00FD5C2D">
        <w:rPr>
          <w:u w:val="single"/>
        </w:rPr>
        <w:t xml:space="preserve"> largely </w:t>
      </w:r>
      <w:r w:rsidRPr="00AB633F">
        <w:rPr>
          <w:rStyle w:val="Emphasis"/>
          <w:highlight w:val="green"/>
        </w:rPr>
        <w:t>ignored</w:t>
      </w:r>
      <w:r w:rsidRPr="00AB633F">
        <w:rPr>
          <w:sz w:val="16"/>
        </w:rPr>
        <w:t xml:space="preserve">, as if it were simply economic development on Earth that must be environmentally sound. </w:t>
      </w:r>
      <w:r w:rsidRPr="00AB633F">
        <w:rPr>
          <w:highlight w:val="green"/>
          <w:u w:val="single"/>
        </w:rPr>
        <w:t xml:space="preserve">There is </w:t>
      </w:r>
      <w:r w:rsidRPr="00AB633F">
        <w:rPr>
          <w:rStyle w:val="Emphasis"/>
          <w:highlight w:val="green"/>
        </w:rPr>
        <w:t>no reason</w:t>
      </w:r>
      <w:r w:rsidRPr="00AB633F">
        <w:rPr>
          <w:sz w:val="16"/>
        </w:rPr>
        <w:t xml:space="preserve">, however, </w:t>
      </w:r>
      <w:r w:rsidRPr="00FD5C2D">
        <w:rPr>
          <w:u w:val="single"/>
        </w:rPr>
        <w:t xml:space="preserve">why the </w:t>
      </w:r>
      <w:r w:rsidRPr="00AB633F">
        <w:rPr>
          <w:rStyle w:val="Emphasis"/>
          <w:highlight w:val="green"/>
        </w:rPr>
        <w:t>precautionary principles</w:t>
      </w:r>
      <w:r w:rsidRPr="00AB633F">
        <w:rPr>
          <w:sz w:val="16"/>
        </w:rPr>
        <w:t xml:space="preserve"> </w:t>
      </w:r>
      <w:r w:rsidRPr="00FD5C2D">
        <w:rPr>
          <w:u w:val="single"/>
        </w:rPr>
        <w:t>that</w:t>
      </w:r>
      <w:r w:rsidRPr="00AB633F">
        <w:rPr>
          <w:sz w:val="16"/>
        </w:rPr>
        <w:t xml:space="preserve"> </w:t>
      </w:r>
      <w:r w:rsidRPr="00FD5C2D">
        <w:rPr>
          <w:u w:val="single"/>
        </w:rPr>
        <w:t>emerge from the concept of sustainable development</w:t>
      </w:r>
      <w:r w:rsidRPr="00AB633F">
        <w:rPr>
          <w:sz w:val="16"/>
        </w:rPr>
        <w:t xml:space="preserve"> in the Stockholm Declaration, the Rio Declaration, and the World Charter for Nature </w:t>
      </w:r>
      <w:r w:rsidRPr="00AB633F">
        <w:rPr>
          <w:highlight w:val="green"/>
          <w:u w:val="single"/>
        </w:rPr>
        <w:t>should not apply</w:t>
      </w:r>
      <w:r w:rsidRPr="00FD5C2D">
        <w:rPr>
          <w:u w:val="single"/>
        </w:rPr>
        <w:t xml:space="preserve"> equally </w:t>
      </w:r>
      <w:r w:rsidRPr="00AB633F">
        <w:rPr>
          <w:highlight w:val="green"/>
          <w:u w:val="single"/>
        </w:rPr>
        <w:t>to</w:t>
      </w:r>
      <w:r w:rsidRPr="00FD5C2D">
        <w:rPr>
          <w:u w:val="single"/>
        </w:rPr>
        <w:t xml:space="preserve"> the outer-</w:t>
      </w:r>
      <w:r w:rsidRPr="00AB633F">
        <w:rPr>
          <w:rStyle w:val="Emphasis"/>
          <w:highlight w:val="green"/>
        </w:rPr>
        <w:t>space</w:t>
      </w:r>
      <w:r w:rsidRPr="00FD5C2D">
        <w:rPr>
          <w:rStyle w:val="Emphasis"/>
        </w:rPr>
        <w:t xml:space="preserve"> environment</w:t>
      </w:r>
      <w:r w:rsidRPr="00AB633F">
        <w:rPr>
          <w:rStyle w:val="Emphasis"/>
        </w:rPr>
        <w:t xml:space="preserve">. </w:t>
      </w:r>
      <w:r w:rsidRPr="00AB633F">
        <w:rPr>
          <w:rStyle w:val="Emphasis"/>
          <w:highlight w:val="green"/>
        </w:rPr>
        <w:t>Few states</w:t>
      </w:r>
      <w:r w:rsidRPr="00AB633F">
        <w:rPr>
          <w:sz w:val="16"/>
        </w:rPr>
        <w:t xml:space="preserve">, if any, </w:t>
      </w:r>
      <w:r w:rsidRPr="00AB633F">
        <w:rPr>
          <w:rStyle w:val="Emphasis"/>
          <w:highlight w:val="green"/>
        </w:rPr>
        <w:t>will take i</w:t>
      </w:r>
      <w:r w:rsidRPr="00D1618F">
        <w:rPr>
          <w:rStyle w:val="Emphasis"/>
          <w:highlight w:val="green"/>
        </w:rPr>
        <w:t>ssue</w:t>
      </w:r>
      <w:r w:rsidRPr="00D1618F">
        <w:rPr>
          <w:rStyle w:val="StyleUnderline"/>
          <w:highlight w:val="green"/>
        </w:rPr>
        <w:t xml:space="preserve"> </w:t>
      </w:r>
      <w:r w:rsidRPr="00D1618F">
        <w:rPr>
          <w:highlight w:val="green"/>
          <w:u w:val="single"/>
        </w:rPr>
        <w:t>wit</w:t>
      </w:r>
      <w:r w:rsidRPr="00AB633F">
        <w:rPr>
          <w:highlight w:val="green"/>
          <w:u w:val="single"/>
        </w:rPr>
        <w:t>h the proposition</w:t>
      </w:r>
      <w:r w:rsidRPr="00FD5C2D">
        <w:rPr>
          <w:u w:val="single"/>
        </w:rPr>
        <w:t xml:space="preserve"> that the </w:t>
      </w:r>
      <w:r w:rsidRPr="00AB633F">
        <w:rPr>
          <w:rStyle w:val="Emphasis"/>
          <w:highlight w:val="green"/>
        </w:rPr>
        <w:t>exploration</w:t>
      </w:r>
      <w:r w:rsidRPr="00AB633F">
        <w:rPr>
          <w:highlight w:val="green"/>
          <w:u w:val="single"/>
        </w:rPr>
        <w:t xml:space="preserve"> and </w:t>
      </w:r>
      <w:r w:rsidRPr="00AB633F">
        <w:rPr>
          <w:rStyle w:val="Emphasis"/>
          <w:highlight w:val="green"/>
        </w:rPr>
        <w:t>use</w:t>
      </w:r>
      <w:r w:rsidRPr="00AB633F">
        <w:rPr>
          <w:highlight w:val="green"/>
          <w:u w:val="single"/>
        </w:rPr>
        <w:t xml:space="preserve"> of</w:t>
      </w:r>
      <w:r w:rsidRPr="00FD5C2D">
        <w:rPr>
          <w:u w:val="single"/>
        </w:rPr>
        <w:t xml:space="preserve"> outer </w:t>
      </w:r>
      <w:r w:rsidRPr="00AB633F">
        <w:rPr>
          <w:rStyle w:val="Emphasis"/>
          <w:highlight w:val="green"/>
        </w:rPr>
        <w:t>space</w:t>
      </w:r>
      <w:r w:rsidRPr="00AB633F">
        <w:rPr>
          <w:highlight w:val="green"/>
          <w:u w:val="single"/>
        </w:rPr>
        <w:t xml:space="preserve"> should be </w:t>
      </w:r>
      <w:r w:rsidRPr="00AB633F">
        <w:rPr>
          <w:rStyle w:val="Emphasis"/>
          <w:highlight w:val="green"/>
        </w:rPr>
        <w:t>sustainable</w:t>
      </w:r>
      <w:r w:rsidRPr="00AB633F">
        <w:rPr>
          <w:rStyle w:val="StyleUnderline"/>
          <w:highlight w:val="green"/>
        </w:rPr>
        <w:t xml:space="preserve">. </w:t>
      </w:r>
      <w:r w:rsidRPr="00AB633F">
        <w:rPr>
          <w:highlight w:val="green"/>
          <w:u w:val="single"/>
        </w:rPr>
        <w:t>It is in</w:t>
      </w:r>
      <w:r w:rsidRPr="00FD5C2D">
        <w:rPr>
          <w:u w:val="single"/>
        </w:rPr>
        <w:t xml:space="preserve"> the </w:t>
      </w:r>
      <w:r w:rsidRPr="00AB633F">
        <w:rPr>
          <w:highlight w:val="green"/>
          <w:u w:val="single"/>
        </w:rPr>
        <w:t xml:space="preserve">common interest of </w:t>
      </w:r>
      <w:r w:rsidRPr="00AB633F">
        <w:rPr>
          <w:rStyle w:val="Emphasis"/>
          <w:highlight w:val="green"/>
        </w:rPr>
        <w:t>all states</w:t>
      </w:r>
      <w:r w:rsidRPr="00AB633F">
        <w:rPr>
          <w:sz w:val="16"/>
        </w:rPr>
        <w:t xml:space="preserve">, whether spacefaring or otherwise, </w:t>
      </w:r>
      <w:r w:rsidRPr="00AB633F">
        <w:rPr>
          <w:highlight w:val="green"/>
          <w:u w:val="single"/>
        </w:rPr>
        <w:t xml:space="preserve">to </w:t>
      </w:r>
      <w:r w:rsidRPr="00AB633F">
        <w:rPr>
          <w:rStyle w:val="Emphasis"/>
          <w:highlight w:val="green"/>
        </w:rPr>
        <w:t>subscribe to a regime</w:t>
      </w:r>
      <w:r w:rsidRPr="00AB633F">
        <w:rPr>
          <w:rStyle w:val="StyleUnderline"/>
          <w:highlight w:val="green"/>
        </w:rPr>
        <w:t xml:space="preserve"> </w:t>
      </w:r>
      <w:r w:rsidRPr="00AB633F">
        <w:rPr>
          <w:highlight w:val="green"/>
          <w:u w:val="single"/>
        </w:rPr>
        <w:t>that allows</w:t>
      </w:r>
      <w:r w:rsidRPr="00FD5C2D">
        <w:rPr>
          <w:u w:val="single"/>
        </w:rPr>
        <w:t xml:space="preserve"> for the development of </w:t>
      </w:r>
      <w:r w:rsidRPr="00AB633F">
        <w:rPr>
          <w:highlight w:val="green"/>
          <w:u w:val="single"/>
        </w:rPr>
        <w:t>space activities in a manner that leaves</w:t>
      </w:r>
      <w:r w:rsidRPr="00FD5C2D">
        <w:rPr>
          <w:u w:val="single"/>
        </w:rPr>
        <w:t xml:space="preserve"> the </w:t>
      </w:r>
      <w:r w:rsidRPr="00AB633F">
        <w:rPr>
          <w:highlight w:val="green"/>
          <w:u w:val="single"/>
        </w:rPr>
        <w:t>space</w:t>
      </w:r>
      <w:r w:rsidRPr="00FD5C2D">
        <w:rPr>
          <w:u w:val="single"/>
        </w:rPr>
        <w:t xml:space="preserve"> environment in a substantially </w:t>
      </w:r>
      <w:r w:rsidRPr="00AB633F">
        <w:rPr>
          <w:rStyle w:val="Emphasis"/>
          <w:highlight w:val="green"/>
        </w:rPr>
        <w:t>unimpaired</w:t>
      </w:r>
      <w:r w:rsidRPr="00FD5C2D">
        <w:rPr>
          <w:u w:val="single"/>
        </w:rPr>
        <w:t xml:space="preserve"> condition </w:t>
      </w:r>
      <w:r w:rsidRPr="00AB633F">
        <w:rPr>
          <w:highlight w:val="green"/>
          <w:u w:val="single"/>
        </w:rPr>
        <w:t xml:space="preserve">for </w:t>
      </w:r>
      <w:r w:rsidRPr="00AB633F">
        <w:rPr>
          <w:rStyle w:val="Emphasis"/>
          <w:highlight w:val="green"/>
        </w:rPr>
        <w:t>future generations</w:t>
      </w:r>
      <w:r w:rsidRPr="00AB633F">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own.”164 </w:t>
      </w:r>
      <w:r w:rsidRPr="00AB633F">
        <w:rPr>
          <w:highlight w:val="green"/>
          <w:u w:val="single"/>
        </w:rPr>
        <w:t xml:space="preserve">We </w:t>
      </w:r>
      <w:r w:rsidRPr="00AB633F">
        <w:rPr>
          <w:rStyle w:val="Emphasis"/>
          <w:highlight w:val="green"/>
        </w:rPr>
        <w:t>should not confine</w:t>
      </w:r>
      <w:r w:rsidRPr="00AB633F">
        <w:rPr>
          <w:highlight w:val="green"/>
          <w:u w:val="single"/>
        </w:rPr>
        <w:t xml:space="preserve"> our </w:t>
      </w:r>
      <w:r w:rsidRPr="00AB633F">
        <w:rPr>
          <w:rStyle w:val="Emphasis"/>
          <w:highlight w:val="green"/>
        </w:rPr>
        <w:t>actions</w:t>
      </w:r>
      <w:r w:rsidRPr="00AB633F">
        <w:rPr>
          <w:highlight w:val="green"/>
          <w:u w:val="single"/>
        </w:rPr>
        <w:t xml:space="preserve"> to those we are </w:t>
      </w:r>
      <w:r w:rsidRPr="00AB633F">
        <w:rPr>
          <w:rStyle w:val="Emphasis"/>
          <w:highlight w:val="green"/>
        </w:rPr>
        <w:t>now able to determine</w:t>
      </w:r>
      <w:r w:rsidRPr="00AB633F">
        <w:rPr>
          <w:highlight w:val="green"/>
          <w:u w:val="single"/>
        </w:rPr>
        <w:t xml:space="preserve"> as</w:t>
      </w:r>
      <w:r w:rsidRPr="00FD5C2D">
        <w:rPr>
          <w:u w:val="single"/>
        </w:rPr>
        <w:t xml:space="preserve"> directly or indirectly </w:t>
      </w:r>
      <w:r w:rsidRPr="00AB633F">
        <w:rPr>
          <w:rStyle w:val="Emphasis"/>
          <w:highlight w:val="green"/>
        </w:rPr>
        <w:t>benefiting</w:t>
      </w:r>
      <w:r w:rsidRPr="00FD5C2D">
        <w:rPr>
          <w:u w:val="single"/>
        </w:rPr>
        <w:t xml:space="preserve"> ourselves or our </w:t>
      </w:r>
      <w:r w:rsidRPr="00AB633F">
        <w:rPr>
          <w:rStyle w:val="Emphasis"/>
          <w:highlight w:val="green"/>
        </w:rPr>
        <w:t>descendants</w:t>
      </w:r>
      <w:r w:rsidRPr="00AB633F">
        <w:rPr>
          <w:sz w:val="16"/>
        </w:rPr>
        <w:t xml:space="preserve">. On the contrary, we should “cultivate our natural sense of obligation not to act wastefully or wantonly even when we cannot calculate how such acts would make any present or future persons worse off.”165 It seems impossible to find </w:t>
      </w:r>
      <w:r w:rsidRPr="00AB633F">
        <w:rPr>
          <w:sz w:val="16"/>
        </w:rPr>
        <w:lastRenderedPageBreak/>
        <w:t xml:space="preserve">universally agreed-upon limits on the freedom of exploration and use of outer space. Rather than focus on indeterminate rules of custom-formation, </w:t>
      </w:r>
      <w:r w:rsidRPr="00AB633F">
        <w:rPr>
          <w:highlight w:val="green"/>
          <w:u w:val="single"/>
        </w:rPr>
        <w:t>we should</w:t>
      </w:r>
      <w:r w:rsidRPr="00FD5C2D">
        <w:rPr>
          <w:u w:val="single"/>
        </w:rPr>
        <w:t xml:space="preserve"> concentrate on </w:t>
      </w:r>
      <w:r w:rsidRPr="00AB633F">
        <w:rPr>
          <w:highlight w:val="green"/>
          <w:u w:val="single"/>
        </w:rPr>
        <w:t>establish</w:t>
      </w:r>
      <w:r w:rsidRPr="00FD5C2D">
        <w:rPr>
          <w:u w:val="single"/>
        </w:rPr>
        <w:t>ing</w:t>
      </w:r>
      <w:r w:rsidRPr="00AB633F">
        <w:rPr>
          <w:sz w:val="16"/>
        </w:rPr>
        <w:t xml:space="preserve"> fair and workable arrangements and </w:t>
      </w:r>
      <w:r w:rsidRPr="00AB633F">
        <w:rPr>
          <w:rStyle w:val="Emphasis"/>
          <w:highlight w:val="green"/>
        </w:rPr>
        <w:t>institutions</w:t>
      </w:r>
      <w:r w:rsidRPr="00AB633F">
        <w:rPr>
          <w:rStyle w:val="StyleUnderline"/>
          <w:highlight w:val="green"/>
        </w:rPr>
        <w:t xml:space="preserve"> </w:t>
      </w:r>
      <w:r w:rsidRPr="00AB633F">
        <w:rPr>
          <w:highlight w:val="green"/>
          <w:u w:val="single"/>
        </w:rPr>
        <w:t>that can</w:t>
      </w:r>
      <w:r w:rsidRPr="00AB633F">
        <w:rPr>
          <w:sz w:val="16"/>
        </w:rPr>
        <w:t xml:space="preserve"> successfully </w:t>
      </w:r>
      <w:r w:rsidRPr="00AB633F">
        <w:rPr>
          <w:rStyle w:val="Emphasis"/>
          <w:highlight w:val="green"/>
        </w:rPr>
        <w:t>accommodate</w:t>
      </w:r>
      <w:r w:rsidRPr="00AB633F">
        <w:rPr>
          <w:sz w:val="16"/>
        </w:rPr>
        <w:t xml:space="preserve"> the </w:t>
      </w:r>
      <w:r w:rsidRPr="00AB633F">
        <w:rPr>
          <w:rStyle w:val="Emphasis"/>
          <w:highlight w:val="green"/>
        </w:rPr>
        <w:t>competing interests</w:t>
      </w:r>
      <w:r w:rsidRPr="00AB633F">
        <w:rPr>
          <w:sz w:val="16"/>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2DC9E8E5" w14:textId="77777777" w:rsidR="00F14D2C" w:rsidRDefault="00F14D2C" w:rsidP="00F14D2C">
      <w:pPr>
        <w:pStyle w:val="Heading4"/>
      </w:pPr>
      <w:r>
        <w:t xml:space="preserve">That solves the </w:t>
      </w:r>
      <w:proofErr w:type="spellStart"/>
      <w:r>
        <w:t>aff</w:t>
      </w:r>
      <w:proofErr w:type="spellEnd"/>
      <w:r>
        <w:t xml:space="preserve"> – it addresses </w:t>
      </w:r>
      <w:r w:rsidRPr="00BB50DC">
        <w:rPr>
          <w:u w:val="single"/>
        </w:rPr>
        <w:t>shared anxieties</w:t>
      </w:r>
      <w:r>
        <w:t xml:space="preserve"> while building </w:t>
      </w:r>
      <w:r w:rsidRPr="006012A9">
        <w:rPr>
          <w:u w:val="single"/>
        </w:rPr>
        <w:t>political consensus</w:t>
      </w:r>
      <w:r w:rsidRPr="00AB633F">
        <w:t>.</w:t>
      </w:r>
    </w:p>
    <w:p w14:paraId="35F871D5" w14:textId="09B1CB66" w:rsidR="00F14D2C" w:rsidRDefault="00F14D2C" w:rsidP="00F14D2C">
      <w:r w:rsidRPr="004F27E3">
        <w:rPr>
          <w:rStyle w:val="Style13ptBold"/>
        </w:rPr>
        <w:t>Gardiner 1</w:t>
      </w:r>
      <w:r w:rsidRPr="00560AAE">
        <w:rPr>
          <w:rStyle w:val="Style13ptBold"/>
        </w:rPr>
        <w:t xml:space="preserve">4 </w:t>
      </w:r>
      <w:r>
        <w:t>[</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1733CDA6" w14:textId="77777777" w:rsidR="00F14D2C" w:rsidRPr="00F3084D" w:rsidRDefault="00F14D2C" w:rsidP="00F14D2C">
      <w:pPr>
        <w:rPr>
          <w:rStyle w:val="StyleUnderline"/>
        </w:rPr>
      </w:pPr>
      <w:r w:rsidRPr="00F3084D">
        <w:rPr>
          <w:rStyle w:val="StyleUnderline"/>
        </w:rPr>
        <w:t>A Constitutional Convention</w:t>
      </w:r>
    </w:p>
    <w:p w14:paraId="396527E8" w14:textId="77777777" w:rsidR="00F14D2C" w:rsidRPr="004F27E3" w:rsidRDefault="00F14D2C" w:rsidP="00F14D2C">
      <w:pPr>
        <w:rPr>
          <w:sz w:val="16"/>
        </w:rPr>
      </w:pPr>
      <w:r w:rsidRPr="004F27E3">
        <w:rPr>
          <w:sz w:val="16"/>
        </w:rPr>
        <w:t xml:space="preserve">In my view, the above line of reasoning leads naturally to a more specific proposal: that we—concerned individuals, interested community groups, </w:t>
      </w:r>
      <w:r w:rsidRPr="007F50F4">
        <w:rPr>
          <w:rStyle w:val="Emphasis"/>
          <w:highlight w:val="green"/>
        </w:rPr>
        <w:t>national governments</w:t>
      </w:r>
      <w:r w:rsidRPr="004F27E3">
        <w:rPr>
          <w:sz w:val="16"/>
        </w:rPr>
        <w:t>, and transnational organizations—</w:t>
      </w:r>
      <w:r w:rsidRPr="007F50F4">
        <w:rPr>
          <w:rStyle w:val="StyleUnderline"/>
          <w:highlight w:val="green"/>
        </w:rPr>
        <w:t>should</w:t>
      </w:r>
      <w:r w:rsidRPr="004F27E3">
        <w:rPr>
          <w:sz w:val="16"/>
        </w:rPr>
        <w:t xml:space="preserve"> initiate a </w:t>
      </w:r>
      <w:r w:rsidRPr="007F50F4">
        <w:rPr>
          <w:rStyle w:val="StyleUnderline"/>
          <w:highlight w:val="green"/>
        </w:rPr>
        <w:t xml:space="preserve">call </w:t>
      </w:r>
      <w:r w:rsidRPr="00B92B5B">
        <w:rPr>
          <w:rStyle w:val="StyleUnderline"/>
        </w:rPr>
        <w:t>for</w:t>
      </w:r>
      <w:r w:rsidRPr="004F27E3">
        <w:rPr>
          <w:rStyle w:val="StyleUnderline"/>
        </w:rPr>
        <w:t xml:space="preserve"> </w:t>
      </w:r>
      <w:r w:rsidRPr="00B92B5B">
        <w:rPr>
          <w:rStyle w:val="StyleUnderline"/>
          <w:highlight w:val="green"/>
        </w:rPr>
        <w:t xml:space="preserve">a </w:t>
      </w:r>
      <w:r w:rsidRPr="00B92B5B">
        <w:rPr>
          <w:rStyle w:val="Emphasis"/>
          <w:highlight w:val="green"/>
        </w:rPr>
        <w:t>glo</w:t>
      </w:r>
      <w:r w:rsidRPr="007F50F4">
        <w:rPr>
          <w:rStyle w:val="Emphasis"/>
          <w:highlight w:val="green"/>
        </w:rPr>
        <w:t>bal con</w:t>
      </w:r>
      <w:r w:rsidRPr="004F27E3">
        <w:rPr>
          <w:rStyle w:val="Emphasis"/>
        </w:rPr>
        <w:t xml:space="preserve">stitutional </w:t>
      </w:r>
      <w:r w:rsidRPr="007F50F4">
        <w:rPr>
          <w:rStyle w:val="Emphasis"/>
          <w:highlight w:val="green"/>
        </w:rPr>
        <w:t>con</w:t>
      </w:r>
      <w:r w:rsidRPr="004F27E3">
        <w:rPr>
          <w:rStyle w:val="Emphasis"/>
        </w:rPr>
        <w:t>vention</w:t>
      </w:r>
      <w:r w:rsidRPr="004F27E3">
        <w:rPr>
          <w:rStyle w:val="StyleUnderline"/>
        </w:rPr>
        <w:t xml:space="preserve"> </w:t>
      </w:r>
      <w:r w:rsidRPr="007F50F4">
        <w:rPr>
          <w:rStyle w:val="StyleUnderline"/>
          <w:highlight w:val="green"/>
        </w:rPr>
        <w:t>focused on</w:t>
      </w:r>
      <w:r w:rsidRPr="007F50F4">
        <w:rPr>
          <w:rStyle w:val="Emphasis"/>
          <w:highlight w:val="green"/>
        </w:rPr>
        <w:t xml:space="preserve"> future gen</w:t>
      </w:r>
      <w:r w:rsidRPr="004F27E3">
        <w:rPr>
          <w:rStyle w:val="Emphasis"/>
        </w:rPr>
        <w:t>eration</w:t>
      </w:r>
      <w:r w:rsidRPr="007F50F4">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7F50F4">
        <w:rPr>
          <w:rStyle w:val="Emphasis"/>
          <w:highlight w:val="green"/>
        </w:rPr>
        <w:t>call to action</w:t>
      </w:r>
      <w:r w:rsidRPr="004F27E3">
        <w:rPr>
          <w:rStyle w:val="Emphasis"/>
        </w:rPr>
        <w:t>.”</w:t>
      </w:r>
      <w:r w:rsidRPr="004F27E3">
        <w:rPr>
          <w:rStyle w:val="StyleUnderline"/>
        </w:rPr>
        <w:t xml:space="preserve"> It is explicitly an attempt to </w:t>
      </w:r>
      <w:r w:rsidRPr="007F50F4">
        <w:rPr>
          <w:rStyle w:val="StyleUnderline"/>
          <w:highlight w:val="green"/>
        </w:rPr>
        <w:t>engage</w:t>
      </w:r>
      <w:r w:rsidRPr="004F27E3">
        <w:rPr>
          <w:rStyle w:val="StyleUnderline"/>
        </w:rPr>
        <w:t xml:space="preserve"> a range of </w:t>
      </w:r>
      <w:r w:rsidRPr="007F50F4">
        <w:rPr>
          <w:rStyle w:val="StyleUnderline"/>
          <w:highlight w:val="green"/>
        </w:rPr>
        <w:t>actors</w:t>
      </w:r>
      <w:r w:rsidRPr="004F27E3">
        <w:rPr>
          <w:rStyle w:val="StyleUnderline"/>
        </w:rPr>
        <w:t xml:space="preserve">, </w:t>
      </w:r>
      <w:r w:rsidRPr="007F50F4">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7F50F4">
        <w:rPr>
          <w:rStyle w:val="Emphasis"/>
          <w:highlight w:val="gree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78B8B782" w14:textId="77777777" w:rsidR="00F14D2C" w:rsidRPr="004F27E3" w:rsidRDefault="00F14D2C" w:rsidP="00F14D2C">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7F50F4">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7F50F4">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7F50F4">
        <w:rPr>
          <w:rStyle w:val="Emphasis"/>
          <w:highlight w:val="green"/>
        </w:rPr>
        <w:t>reflect</w:t>
      </w:r>
      <w:r w:rsidRPr="004F27E3">
        <w:rPr>
          <w:rStyle w:val="Emphasis"/>
        </w:rPr>
        <w:t xml:space="preserve"> and embody </w:t>
      </w:r>
      <w:r w:rsidRPr="007F50F4">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6164FA53" w14:textId="77777777" w:rsidR="00F14D2C" w:rsidRPr="004F27E3" w:rsidRDefault="00F14D2C" w:rsidP="00F14D2C">
      <w:pPr>
        <w:rPr>
          <w:rStyle w:val="StyleUnderline"/>
          <w:sz w:val="16"/>
        </w:rPr>
      </w:pPr>
      <w:r w:rsidRPr="004F27E3">
        <w:rPr>
          <w:rStyle w:val="StyleUnderline"/>
          <w:sz w:val="16"/>
        </w:rPr>
        <w:t xml:space="preserve">The proposal to initiate </w:t>
      </w:r>
      <w:r w:rsidRPr="004F27E3">
        <w:rPr>
          <w:rStyle w:val="StyleUnderline"/>
        </w:rPr>
        <w:t xml:space="preserve">a </w:t>
      </w:r>
      <w:r w:rsidRPr="007F50F4">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7F50F4">
        <w:rPr>
          <w:rStyle w:val="StyleUnderline"/>
          <w:highlight w:val="green"/>
        </w:rPr>
        <w:t>is based in</w:t>
      </w:r>
      <w:r w:rsidRPr="004F27E3">
        <w:rPr>
          <w:rStyle w:val="StyleUnderline"/>
          <w:sz w:val="16"/>
        </w:rPr>
        <w:t xml:space="preserve"> a </w:t>
      </w:r>
      <w:r w:rsidRPr="004F27E3">
        <w:rPr>
          <w:rStyle w:val="Emphasis"/>
        </w:rPr>
        <w:t xml:space="preserve">deep political </w:t>
      </w:r>
      <w:r w:rsidRPr="007F50F4">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79E424FB" w14:textId="77777777" w:rsidR="00F14D2C" w:rsidRDefault="00F14D2C" w:rsidP="00F14D2C">
      <w:pPr>
        <w:rPr>
          <w:rStyle w:val="StyleUnderline"/>
          <w:sz w:val="16"/>
        </w:rPr>
      </w:pPr>
      <w:r w:rsidRPr="004F27E3">
        <w:rPr>
          <w:rStyle w:val="StyleUnderline"/>
          <w:sz w:val="16"/>
        </w:rPr>
        <w:lastRenderedPageBreak/>
        <w:t xml:space="preserve">The second attractive feature of </w:t>
      </w:r>
      <w:r w:rsidRPr="004F27E3">
        <w:rPr>
          <w:rStyle w:val="StyleUnderline"/>
        </w:rPr>
        <w:t xml:space="preserve">the </w:t>
      </w:r>
      <w:r w:rsidRPr="007F50F4">
        <w:rPr>
          <w:rStyle w:val="StyleUnderline"/>
          <w:highlight w:val="green"/>
        </w:rPr>
        <w:t>proposal is</w:t>
      </w:r>
      <w:r w:rsidRPr="004F27E3">
        <w:rPr>
          <w:rStyle w:val="StyleUnderline"/>
          <w:sz w:val="16"/>
        </w:rPr>
        <w:t xml:space="preserve"> that, though ambitious, it is </w:t>
      </w:r>
      <w:r w:rsidRPr="007F50F4">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7F50F4">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7F50F4">
        <w:rPr>
          <w:rStyle w:val="Emphasis"/>
          <w:highlight w:val="green"/>
        </w:rPr>
        <w:t>difficulties</w:t>
      </w:r>
      <w:r w:rsidRPr="004F27E3">
        <w:rPr>
          <w:rStyle w:val="Emphasis"/>
        </w:rPr>
        <w:t xml:space="preserve"> and anxieties</w:t>
      </w:r>
      <w:r w:rsidRPr="004F27E3">
        <w:rPr>
          <w:rStyle w:val="StyleUnderline"/>
        </w:rPr>
        <w:t xml:space="preserve">, </w:t>
      </w:r>
      <w:r w:rsidRPr="007F50F4">
        <w:rPr>
          <w:rStyle w:val="StyleUnderline"/>
          <w:highlight w:val="green"/>
        </w:rPr>
        <w:t>but</w:t>
      </w:r>
      <w:r w:rsidRPr="004F27E3">
        <w:rPr>
          <w:rStyle w:val="StyleUnderline"/>
        </w:rPr>
        <w:t xml:space="preserve"> uses them to </w:t>
      </w:r>
      <w:r w:rsidRPr="007F50F4">
        <w:rPr>
          <w:rStyle w:val="Emphasis"/>
          <w:highlight w:val="green"/>
        </w:rPr>
        <w:t>start</w:t>
      </w:r>
      <w:r w:rsidRPr="004F27E3">
        <w:rPr>
          <w:rStyle w:val="Emphasis"/>
        </w:rPr>
        <w:t xml:space="preserve"> the </w:t>
      </w:r>
      <w:r w:rsidRPr="007F50F4">
        <w:rPr>
          <w:rStyle w:val="Emphasis"/>
          <w:highlight w:val="green"/>
        </w:rPr>
        <w:t>right</w:t>
      </w:r>
      <w:r w:rsidRPr="004F27E3">
        <w:rPr>
          <w:rStyle w:val="Emphasis"/>
        </w:rPr>
        <w:t xml:space="preserve"> kind of </w:t>
      </w:r>
      <w:r w:rsidRPr="007F50F4">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7F50F4">
        <w:rPr>
          <w:rStyle w:val="StyleUnderline"/>
          <w:highlight w:val="green"/>
        </w:rPr>
        <w:t>serve as</w:t>
      </w:r>
      <w:r w:rsidRPr="004F27E3">
        <w:rPr>
          <w:rStyle w:val="StyleUnderline"/>
          <w:sz w:val="16"/>
        </w:rPr>
        <w:t xml:space="preserve"> the subject of a </w:t>
      </w:r>
      <w:r w:rsidRPr="007F50F4">
        <w:rPr>
          <w:rStyle w:val="Emphasis"/>
          <w:highlight w:val="green"/>
        </w:rPr>
        <w:t>wide</w:t>
      </w:r>
      <w:r w:rsidRPr="004F27E3">
        <w:rPr>
          <w:rStyle w:val="StyleUnderline"/>
          <w:sz w:val="16"/>
        </w:rPr>
        <w:t xml:space="preserve"> and overlapping </w:t>
      </w:r>
      <w:r w:rsidRPr="004F27E3">
        <w:rPr>
          <w:rStyle w:val="Emphasis"/>
        </w:rPr>
        <w:t xml:space="preserve">political </w:t>
      </w:r>
      <w:r w:rsidRPr="007F50F4">
        <w:rPr>
          <w:rStyle w:val="Emphasis"/>
          <w:highlight w:val="green"/>
        </w:rPr>
        <w:t>consensus</w:t>
      </w:r>
      <w:r w:rsidRPr="004F27E3">
        <w:rPr>
          <w:rStyle w:val="StyleUnderline"/>
          <w:sz w:val="16"/>
        </w:rPr>
        <w:t>, at least among those who share intergenerational concern.</w:t>
      </w:r>
    </w:p>
    <w:p w14:paraId="406BA16D" w14:textId="77777777" w:rsidR="00F14D2C" w:rsidRPr="004D3406" w:rsidRDefault="00F14D2C" w:rsidP="00F14D2C">
      <w:pPr>
        <w:rPr>
          <w:sz w:val="16"/>
          <w:szCs w:val="16"/>
        </w:rPr>
      </w:pPr>
      <w:r w:rsidRPr="004D3406">
        <w:rPr>
          <w:sz w:val="16"/>
          <w:szCs w:val="16"/>
        </w:rPr>
        <w:t>Selective Mirroring</w:t>
      </w:r>
    </w:p>
    <w:p w14:paraId="7C1CB054" w14:textId="77777777" w:rsidR="00F14D2C" w:rsidRPr="00A07B72" w:rsidRDefault="00F14D2C" w:rsidP="00F14D2C">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73A58FA2" w14:textId="77777777" w:rsidR="00F14D2C" w:rsidRPr="004D3406" w:rsidRDefault="00F14D2C" w:rsidP="00F14D2C">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4D3406">
        <w:rPr>
          <w:rStyle w:val="StyleUnderline"/>
          <w:highlight w:val="green"/>
        </w:rPr>
        <w:t>convention would pursue</w:t>
      </w:r>
      <w:r w:rsidRPr="004D3406">
        <w:rPr>
          <w:sz w:val="16"/>
        </w:rPr>
        <w:t xml:space="preserve"> what we might call a </w:t>
      </w:r>
      <w:r w:rsidRPr="004D3406">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4D3406">
        <w:rPr>
          <w:rStyle w:val="StyleUnderline"/>
          <w:highlight w:val="green"/>
        </w:rPr>
        <w:t>to develop</w:t>
      </w:r>
      <w:r w:rsidRPr="004D3406">
        <w:rPr>
          <w:sz w:val="16"/>
        </w:rPr>
        <w:t xml:space="preserve"> a </w:t>
      </w:r>
      <w:r w:rsidRPr="004D3406">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4D3406">
        <w:rPr>
          <w:rStyle w:val="Emphasis"/>
          <w:highlight w:val="green"/>
        </w:rPr>
        <w:t>practices</w:t>
      </w:r>
      <w:r w:rsidRPr="004D3406">
        <w:rPr>
          <w:rStyle w:val="StyleUnderline"/>
          <w:highlight w:val="green"/>
        </w:rPr>
        <w:t xml:space="preserve"> that reflected</w:t>
      </w:r>
      <w:r w:rsidRPr="004D3406">
        <w:rPr>
          <w:sz w:val="16"/>
        </w:rPr>
        <w:t xml:space="preserve"> the </w:t>
      </w:r>
      <w:r w:rsidRPr="004D3406">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4D3406">
        <w:rPr>
          <w:rStyle w:val="StyleUnderline"/>
          <w:highlight w:val="green"/>
        </w:rPr>
        <w:t xml:space="preserve">but </w:t>
      </w:r>
      <w:r w:rsidRPr="004D3406">
        <w:rPr>
          <w:rStyle w:val="Emphasis"/>
          <w:highlight w:val="green"/>
        </w:rPr>
        <w:t>neutralized</w:t>
      </w:r>
      <w:r w:rsidRPr="004D3406">
        <w:rPr>
          <w:sz w:val="16"/>
        </w:rPr>
        <w:t xml:space="preserve"> the </w:t>
      </w:r>
      <w:r w:rsidRPr="00A07B72">
        <w:rPr>
          <w:rStyle w:val="Emphasis"/>
        </w:rPr>
        <w:t xml:space="preserve">standing </w:t>
      </w:r>
      <w:r w:rsidRPr="004D3406">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31842347" w14:textId="77777777" w:rsidR="00F14D2C" w:rsidRPr="006012A9" w:rsidRDefault="00F14D2C" w:rsidP="00F14D2C">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354A2426" w14:textId="77777777" w:rsidR="00F14D2C" w:rsidRDefault="00F14D2C" w:rsidP="00F14D2C">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785998F9" w14:textId="77777777" w:rsidR="00F14D2C" w:rsidRPr="00F3084D" w:rsidRDefault="00F14D2C" w:rsidP="00F14D2C">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204E7A20" w14:textId="77777777" w:rsidR="00F14D2C" w:rsidRPr="00F3084D" w:rsidRDefault="00F14D2C" w:rsidP="00F14D2C">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7F50F4">
        <w:rPr>
          <w:rStyle w:val="StyleUnderline"/>
          <w:highlight w:val="green"/>
        </w:rPr>
        <w:t xml:space="preserve">convention should have </w:t>
      </w:r>
      <w:r w:rsidRPr="00B92B5B">
        <w:rPr>
          <w:rStyle w:val="Emphasis"/>
        </w:rPr>
        <w:t xml:space="preserve">considerable </w:t>
      </w:r>
      <w:r w:rsidRPr="007F50F4">
        <w:rPr>
          <w:rStyle w:val="Emphasis"/>
          <w:highlight w:val="green"/>
        </w:rPr>
        <w:t>autonomy</w:t>
      </w:r>
      <w:r w:rsidRPr="007F50F4">
        <w:rPr>
          <w:rStyle w:val="StyleUnderline"/>
          <w:highlight w:val="green"/>
        </w:rPr>
        <w:t xml:space="preserve"> </w:t>
      </w:r>
      <w:r w:rsidRPr="00B56A55">
        <w:rPr>
          <w:rStyle w:val="StyleUnderline"/>
        </w:rPr>
        <w:t>from other institutions</w:t>
      </w:r>
      <w:r w:rsidRPr="00B56A55">
        <w:rPr>
          <w:sz w:val="16"/>
        </w:rPr>
        <w:t>,</w:t>
      </w:r>
      <w:r w:rsidRPr="00F3084D">
        <w:rPr>
          <w:sz w:val="16"/>
        </w:rPr>
        <w:t xml:space="preserve"> and </w:t>
      </w:r>
      <w:r w:rsidRPr="007F50F4">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7DAFE63A" w14:textId="77777777" w:rsidR="00F14D2C" w:rsidRDefault="00F14D2C" w:rsidP="00F14D2C">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7F50F4">
        <w:rPr>
          <w:rStyle w:val="Emphasis"/>
          <w:highlight w:val="green"/>
        </w:rPr>
        <w:t>short-term</w:t>
      </w:r>
      <w:r w:rsidRPr="00F3084D">
        <w:rPr>
          <w:sz w:val="16"/>
        </w:rPr>
        <w:t xml:space="preserve"> and narrowly economic </w:t>
      </w:r>
      <w:r w:rsidRPr="007F50F4">
        <w:rPr>
          <w:rStyle w:val="Emphasis"/>
          <w:highlight w:val="green"/>
        </w:rPr>
        <w:t>forces</w:t>
      </w:r>
      <w:r w:rsidRPr="00F3084D">
        <w:rPr>
          <w:rStyle w:val="Emphasis"/>
        </w:rPr>
        <w:t>.</w:t>
      </w:r>
    </w:p>
    <w:p w14:paraId="60203FA5" w14:textId="77777777" w:rsidR="00F14D2C" w:rsidRPr="0038527D" w:rsidRDefault="00F14D2C" w:rsidP="00F14D2C">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50369174" w14:textId="77777777" w:rsidR="00F14D2C" w:rsidRPr="0038527D" w:rsidRDefault="00F14D2C" w:rsidP="00F14D2C">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7F50F4">
        <w:rPr>
          <w:rStyle w:val="StyleUnderline"/>
          <w:highlight w:val="green"/>
        </w:rPr>
        <w:t>major institutions</w:t>
      </w:r>
      <w:r w:rsidRPr="0038527D">
        <w:rPr>
          <w:sz w:val="16"/>
        </w:rPr>
        <w:t xml:space="preserve">, and they </w:t>
      </w:r>
      <w:r w:rsidRPr="007F50F4">
        <w:rPr>
          <w:rStyle w:val="Emphasis"/>
          <w:highlight w:val="green"/>
        </w:rPr>
        <w:t>should be accountable to it</w:t>
      </w:r>
      <w:r w:rsidRPr="0038527D">
        <w:rPr>
          <w:rStyle w:val="Emphasis"/>
        </w:rPr>
        <w:t>.</w:t>
      </w:r>
    </w:p>
    <w:p w14:paraId="5876FA49" w14:textId="77777777" w:rsidR="00F14D2C" w:rsidRPr="0038527D" w:rsidRDefault="00F14D2C" w:rsidP="00F14D2C">
      <w:pPr>
        <w:rPr>
          <w:sz w:val="16"/>
        </w:rPr>
      </w:pPr>
      <w:r w:rsidRPr="0038527D">
        <w:rPr>
          <w:sz w:val="16"/>
        </w:rPr>
        <w:lastRenderedPageBreak/>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7F50F4">
        <w:rPr>
          <w:rStyle w:val="Emphasis"/>
          <w:highlight w:val="green"/>
        </w:rPr>
        <w:t>no</w:t>
      </w:r>
      <w:r w:rsidRPr="00163F84">
        <w:rPr>
          <w:rStyle w:val="Emphasis"/>
        </w:rPr>
        <w:t xml:space="preserve">t have a </w:t>
      </w:r>
      <w:r w:rsidRPr="007F50F4">
        <w:rPr>
          <w:rStyle w:val="Emphasis"/>
          <w:highlight w:val="green"/>
        </w:rPr>
        <w:t xml:space="preserve">simple </w:t>
      </w:r>
      <w:r w:rsidRPr="00163F84">
        <w:rPr>
          <w:rStyle w:val="Emphasis"/>
          <w:highlight w:val="green"/>
        </w:rPr>
        <w:t>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676CB8FB" w14:textId="77777777" w:rsidR="00F14D2C" w:rsidRPr="0038527D" w:rsidRDefault="00F14D2C" w:rsidP="00F14D2C">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510155B1" w14:textId="77777777" w:rsidR="00F14D2C" w:rsidRPr="0038527D" w:rsidRDefault="00F14D2C" w:rsidP="00F14D2C">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3B413F58" w14:textId="77777777" w:rsidR="00F14D2C" w:rsidRPr="00BB50DC" w:rsidRDefault="00F14D2C" w:rsidP="00F14D2C">
      <w:pPr>
        <w:rPr>
          <w:rStyle w:val="StyleUnderline"/>
          <w:sz w:val="16"/>
        </w:rPr>
      </w:pPr>
      <w:r w:rsidRPr="0038527D">
        <w:rPr>
          <w:sz w:val="16"/>
        </w:rPr>
        <w:t xml:space="preserve">Thus, for example, the </w:t>
      </w:r>
      <w:r w:rsidRPr="007F50F4">
        <w:rPr>
          <w:rStyle w:val="StyleUnderline"/>
          <w:highlight w:val="green"/>
        </w:rPr>
        <w:t>tasks</w:t>
      </w:r>
      <w:r w:rsidRPr="0038527D">
        <w:rPr>
          <w:sz w:val="16"/>
        </w:rPr>
        <w:t xml:space="preserve"> of the global constitutional convention </w:t>
      </w:r>
      <w:r w:rsidRPr="007F50F4">
        <w:rPr>
          <w:rStyle w:val="StyleUnderline"/>
          <w:highlight w:val="green"/>
        </w:rPr>
        <w:t xml:space="preserve">should not be assigned to </w:t>
      </w:r>
      <w:r w:rsidRPr="007F50F4">
        <w:rPr>
          <w:rStyle w:val="Emphasis"/>
          <w:highlight w:val="green"/>
          <w:bdr w:val="single" w:sz="4" w:space="0" w:color="auto"/>
        </w:rPr>
        <w:t>any</w:t>
      </w:r>
      <w:r w:rsidRPr="0038527D">
        <w:rPr>
          <w:rStyle w:val="Emphasis"/>
          <w:bdr w:val="single" w:sz="4" w:space="0" w:color="auto"/>
        </w:rPr>
        <w:t xml:space="preserve"> currently </w:t>
      </w:r>
      <w:r w:rsidRPr="007F50F4">
        <w:rPr>
          <w:rStyle w:val="Emphasis"/>
          <w:highlight w:val="gree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5127D6DA" w14:textId="77777777" w:rsidR="00F14D2C" w:rsidRPr="007E6AA4" w:rsidRDefault="00F14D2C" w:rsidP="00F14D2C">
      <w:pPr>
        <w:rPr>
          <w:sz w:val="16"/>
          <w:szCs w:val="16"/>
        </w:rPr>
      </w:pPr>
      <w:r w:rsidRPr="007E6AA4">
        <w:rPr>
          <w:sz w:val="16"/>
          <w:szCs w:val="16"/>
        </w:rPr>
        <w:t>Aims</w:t>
      </w:r>
    </w:p>
    <w:p w14:paraId="006A58C5" w14:textId="77777777" w:rsidR="00F14D2C" w:rsidRPr="003E78F8" w:rsidRDefault="00F14D2C" w:rsidP="00F14D2C">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0ADC1C71" w14:textId="77777777" w:rsidR="00F14D2C" w:rsidRPr="00C646FD" w:rsidRDefault="00F14D2C" w:rsidP="00F14D2C">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3E78F8">
        <w:rPr>
          <w:rStyle w:val="StyleUnderline"/>
          <w:highlight w:val="green"/>
        </w:rPr>
        <w:t>convention should</w:t>
      </w:r>
      <w:r w:rsidRPr="00C646FD">
        <w:rPr>
          <w:rStyle w:val="StyleUnderline"/>
        </w:rPr>
        <w:t xml:space="preserve"> be under a mandate to </w:t>
      </w:r>
      <w:r w:rsidRPr="003E78F8">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3E78F8">
        <w:rPr>
          <w:rStyle w:val="Emphasis"/>
          <w:highlight w:val="green"/>
        </w:rPr>
        <w:t>broad</w:t>
      </w:r>
      <w:r w:rsidRPr="003E78F8">
        <w:rPr>
          <w:rStyle w:val="StyleUnderline"/>
          <w:highlight w:val="green"/>
        </w:rPr>
        <w:t xml:space="preserve"> </w:t>
      </w:r>
      <w:r w:rsidRPr="003E78F8">
        <w:rPr>
          <w:rStyle w:val="Emphasis"/>
          <w:highlight w:val="green"/>
        </w:rPr>
        <w:t>range</w:t>
      </w:r>
      <w:r w:rsidRPr="003E78F8">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3E78F8">
        <w:rPr>
          <w:rStyle w:val="Emphasis"/>
          <w:highlight w:val="gree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393BC83C" w14:textId="77777777" w:rsidR="00F14D2C" w:rsidRPr="003E78F8" w:rsidRDefault="00F14D2C" w:rsidP="00F14D2C">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457D7914" w14:textId="77777777" w:rsidR="00F14D2C" w:rsidRDefault="00F14D2C" w:rsidP="00F14D2C">
      <w:pPr>
        <w:rPr>
          <w:rStyle w:val="StyleUnderline"/>
        </w:rPr>
      </w:pPr>
      <w:r w:rsidRPr="003E78F8">
        <w:rPr>
          <w:rStyle w:val="StyleUnderline"/>
        </w:rPr>
        <w:t xml:space="preserve">These </w:t>
      </w:r>
      <w:r w:rsidRPr="003E78F8">
        <w:rPr>
          <w:rStyle w:val="StyleUnderline"/>
          <w:highlight w:val="green"/>
        </w:rPr>
        <w:t>guidelines</w:t>
      </w:r>
      <w:r w:rsidRPr="003E78F8">
        <w:rPr>
          <w:sz w:val="16"/>
        </w:rPr>
        <w:t xml:space="preserve"> are significant in that they </w:t>
      </w:r>
      <w:r w:rsidRPr="003E78F8">
        <w:rPr>
          <w:rStyle w:val="Emphasis"/>
          <w:highlight w:val="green"/>
        </w:rPr>
        <w:t>stand</w:t>
      </w:r>
      <w:r w:rsidRPr="003E78F8">
        <w:rPr>
          <w:rStyle w:val="StyleUnderline"/>
          <w:highlight w:val="green"/>
        </w:rPr>
        <w:t xml:space="preserve"> </w:t>
      </w:r>
      <w:r w:rsidRPr="003E78F8">
        <w:rPr>
          <w:rStyle w:val="Emphasis"/>
          <w:highlight w:val="green"/>
        </w:rPr>
        <w:t>against</w:t>
      </w:r>
      <w:r w:rsidRPr="003E78F8">
        <w:rPr>
          <w:rStyle w:val="StyleUnderline"/>
          <w:highlight w:val="green"/>
        </w:rPr>
        <w:t xml:space="preserve"> </w:t>
      </w:r>
      <w:r w:rsidRPr="003E78F8">
        <w:rPr>
          <w:rStyle w:val="Emphasis"/>
          <w:highlight w:val="green"/>
        </w:rPr>
        <w:t>existing</w:t>
      </w:r>
      <w:r w:rsidRPr="003E78F8">
        <w:rPr>
          <w:rStyle w:val="Emphasis"/>
        </w:rPr>
        <w:t xml:space="preserve"> issue-specific </w:t>
      </w:r>
      <w:r w:rsidRPr="003E78F8">
        <w:rPr>
          <w:rStyle w:val="Emphasis"/>
          <w:highlight w:val="gree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3E78F8">
        <w:rPr>
          <w:rStyle w:val="StyleUnderline"/>
          <w:highlight w:val="green"/>
        </w:rPr>
        <w:t>and</w:t>
      </w:r>
      <w:proofErr w:type="gramEnd"/>
      <w:r w:rsidRPr="003E78F8">
        <w:rPr>
          <w:rStyle w:val="StyleUnderline"/>
          <w:highlight w:val="green"/>
        </w:rPr>
        <w:t xml:space="preserve"> encourage</w:t>
      </w:r>
      <w:r w:rsidRPr="008C5483">
        <w:rPr>
          <w:sz w:val="16"/>
          <w:szCs w:val="16"/>
        </w:rPr>
        <w:t xml:space="preserve"> not only </w:t>
      </w:r>
      <w:r w:rsidRPr="008C5483">
        <w:rPr>
          <w:rStyle w:val="StyleUnderline"/>
          <w:highlight w:val="green"/>
        </w:rPr>
        <w:t xml:space="preserve">a </w:t>
      </w:r>
      <w:r w:rsidRPr="008C5483">
        <w:rPr>
          <w:rStyle w:val="Emphasis"/>
          <w:highlight w:val="green"/>
        </w:rPr>
        <w:t>less ad hoc</w:t>
      </w:r>
      <w:r w:rsidRPr="008C5483">
        <w:rPr>
          <w:sz w:val="16"/>
          <w:szCs w:val="16"/>
        </w:rPr>
        <w:t xml:space="preserve"> but also a </w:t>
      </w:r>
      <w:r w:rsidRPr="00B92B5B">
        <w:rPr>
          <w:rStyle w:val="Emphasis"/>
        </w:rPr>
        <w:t>more</w:t>
      </w:r>
      <w:r w:rsidRPr="00B92B5B">
        <w:rPr>
          <w:rStyle w:val="StyleUnderline"/>
        </w:rPr>
        <w:t xml:space="preserve"> </w:t>
      </w:r>
      <w:r w:rsidRPr="003E78F8">
        <w:rPr>
          <w:rStyle w:val="Emphasis"/>
          <w:highlight w:val="green"/>
        </w:rPr>
        <w:t>proactive</w:t>
      </w:r>
      <w:r w:rsidRPr="003E78F8">
        <w:rPr>
          <w:rStyle w:val="StyleUnderline"/>
          <w:highlight w:val="green"/>
        </w:rPr>
        <w:t xml:space="preserve"> </w:t>
      </w:r>
      <w:r w:rsidRPr="003E78F8">
        <w:rPr>
          <w:rStyle w:val="Emphasis"/>
          <w:highlight w:val="gree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799ADD29" w14:textId="77777777" w:rsidR="00F14D2C" w:rsidRDefault="00F14D2C" w:rsidP="00F14D2C">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r w:rsidRPr="00AB633F">
        <w:t>.</w:t>
      </w:r>
    </w:p>
    <w:p w14:paraId="4523797C" w14:textId="77777777" w:rsidR="00F14D2C" w:rsidRPr="00BA2DCC" w:rsidRDefault="00F14D2C" w:rsidP="00F14D2C">
      <w:r>
        <w:rPr>
          <w:rStyle w:val="Style13ptBold"/>
        </w:rPr>
        <w:t>Beckstead</w:t>
      </w:r>
      <w:r w:rsidRPr="00702E8D">
        <w:rPr>
          <w:rStyle w:val="Style13ptBold"/>
          <w:b w:val="0"/>
        </w:rPr>
        <w:t xml:space="preserve"> </w:t>
      </w:r>
      <w:r w:rsidRPr="00702E8D">
        <w:rPr>
          <w:rStyle w:val="Style13ptBold"/>
        </w:rPr>
        <w:t>14</w:t>
      </w:r>
      <w:r>
        <w:t xml:space="preserve"> [</w:t>
      </w:r>
      <w:r w:rsidRPr="00702E8D">
        <w:t>Nick Beckstead</w:t>
      </w:r>
      <w:r>
        <w:t xml:space="preserve">, </w:t>
      </w:r>
      <w:r w:rsidRPr="00702E8D">
        <w:t>Nick Bostrom, Niel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 xml:space="preserve">Policy Brief: </w:t>
      </w:r>
      <w:r w:rsidRPr="00BA2DCC">
        <w:lastRenderedPageBreak/>
        <w:t>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7CF8732B" w14:textId="77777777" w:rsidR="00F14D2C" w:rsidRPr="006012A9" w:rsidRDefault="00F14D2C" w:rsidP="00F14D2C">
      <w:pPr>
        <w:rPr>
          <w:sz w:val="16"/>
        </w:rPr>
      </w:pPr>
      <w:proofErr w:type="gramStart"/>
      <w:r w:rsidRPr="006012A9">
        <w:rPr>
          <w:sz w:val="16"/>
        </w:rPr>
        <w:t>In the near future</w:t>
      </w:r>
      <w:proofErr w:type="gramEnd"/>
      <w:r w:rsidRPr="006012A9">
        <w:rPr>
          <w:sz w:val="16"/>
        </w:rPr>
        <w:t xml:space="preserve">, </w:t>
      </w:r>
      <w:r w:rsidRPr="00F10096">
        <w:rPr>
          <w:rStyle w:val="StyleUnderline"/>
          <w:highlight w:val="green"/>
        </w:rPr>
        <w:t>major</w:t>
      </w:r>
      <w:r w:rsidRPr="006012A9">
        <w:rPr>
          <w:rStyle w:val="StyleUnderline"/>
        </w:rPr>
        <w:t xml:space="preserve"> technological </w:t>
      </w:r>
      <w:r w:rsidRPr="00F10096">
        <w:rPr>
          <w:rStyle w:val="StyleUnderline"/>
          <w:highlight w:val="green"/>
        </w:rPr>
        <w:t>developments</w:t>
      </w:r>
      <w:r w:rsidRPr="006012A9">
        <w:rPr>
          <w:rStyle w:val="StyleUnderline"/>
        </w:rPr>
        <w:t xml:space="preserve"> will </w:t>
      </w:r>
      <w:r w:rsidRPr="00F10096">
        <w:rPr>
          <w:rStyle w:val="StyleUnderline"/>
          <w:highlight w:val="green"/>
        </w:rPr>
        <w:t xml:space="preserve">give rise to </w:t>
      </w:r>
      <w:r w:rsidRPr="00F10096">
        <w:rPr>
          <w:rStyle w:val="Emphasis"/>
          <w:highlight w:val="green"/>
        </w:rPr>
        <w:t>new</w:t>
      </w:r>
      <w:r w:rsidRPr="006012A9">
        <w:rPr>
          <w:rStyle w:val="Emphasis"/>
        </w:rPr>
        <w:t xml:space="preserve"> unprecedented </w:t>
      </w:r>
      <w:r w:rsidRPr="00F10096">
        <w:rPr>
          <w:rStyle w:val="Emphasis"/>
          <w:highlight w:val="gree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F10096">
        <w:rPr>
          <w:rStyle w:val="Emphasis"/>
          <w:highlight w:val="green"/>
        </w:rPr>
        <w:t>synthetic</w:t>
      </w:r>
      <w:r w:rsidRPr="00F10096">
        <w:rPr>
          <w:rStyle w:val="StyleUnderline"/>
          <w:highlight w:val="green"/>
        </w:rPr>
        <w:t xml:space="preserve"> </w:t>
      </w:r>
      <w:r w:rsidRPr="00F10096">
        <w:rPr>
          <w:rStyle w:val="Emphasis"/>
          <w:highlight w:val="green"/>
        </w:rPr>
        <w:t>biology, geoengineering, distributed manufacturing and a</w:t>
      </w:r>
      <w:r w:rsidRPr="006012A9">
        <w:rPr>
          <w:rStyle w:val="Emphasis"/>
        </w:rPr>
        <w:t xml:space="preserve">rtificial </w:t>
      </w:r>
      <w:r w:rsidRPr="00F10096">
        <w:rPr>
          <w:rStyle w:val="Emphasis"/>
          <w:highlight w:val="green"/>
        </w:rPr>
        <w:t>i</w:t>
      </w:r>
      <w:r w:rsidRPr="006012A9">
        <w:rPr>
          <w:rStyle w:val="Emphasis"/>
        </w:rPr>
        <w:t>ntelligence</w:t>
      </w:r>
      <w:r w:rsidRPr="006012A9">
        <w:rPr>
          <w:rStyle w:val="StyleUnderline"/>
        </w:rPr>
        <w:t xml:space="preserve"> </w:t>
      </w:r>
      <w:r w:rsidRPr="00F10096">
        <w:rPr>
          <w:rStyle w:val="StyleUnderline"/>
          <w:highlight w:val="green"/>
        </w:rPr>
        <w:t xml:space="preserve">create risks of </w:t>
      </w:r>
      <w:r w:rsidRPr="00F10096">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3D05DA">
        <w:rPr>
          <w:rStyle w:val="Emphasis"/>
          <w:highlight w:val="gree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626732C1" w14:textId="77777777" w:rsidR="00F14D2C" w:rsidRPr="00F10096" w:rsidRDefault="00F14D2C" w:rsidP="00F14D2C">
      <w:pPr>
        <w:rPr>
          <w:rStyle w:val="StyleUnderline"/>
        </w:rPr>
      </w:pPr>
      <w:r w:rsidRPr="00F10096">
        <w:rPr>
          <w:sz w:val="16"/>
        </w:rPr>
        <w:t xml:space="preserve">Moreover, </w:t>
      </w:r>
      <w:r w:rsidRPr="006012A9">
        <w:rPr>
          <w:rStyle w:val="StyleUnderline"/>
        </w:rPr>
        <w:t xml:space="preserve">these </w:t>
      </w:r>
      <w:r w:rsidRPr="00F10096">
        <w:rPr>
          <w:rStyle w:val="StyleUnderline"/>
          <w:highlight w:val="green"/>
        </w:rPr>
        <w:t>risks are</w:t>
      </w:r>
      <w:r w:rsidRPr="00F10096">
        <w:rPr>
          <w:sz w:val="16"/>
        </w:rPr>
        <w:t xml:space="preserve"> currently </w:t>
      </w:r>
      <w:r w:rsidRPr="00F10096">
        <w:rPr>
          <w:rStyle w:val="Emphasis"/>
          <w:highlight w:val="gree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F10096">
        <w:rPr>
          <w:rStyle w:val="Emphasis"/>
          <w:highlight w:val="green"/>
        </w:rPr>
        <w:t>global</w:t>
      </w:r>
      <w:r w:rsidRPr="00F10096">
        <w:rPr>
          <w:rStyle w:val="StyleUnderline"/>
          <w:highlight w:val="green"/>
        </w:rPr>
        <w:t xml:space="preserve"> </w:t>
      </w:r>
      <w:r w:rsidRPr="00F10096">
        <w:rPr>
          <w:rStyle w:val="Emphasis"/>
          <w:highlight w:val="green"/>
        </w:rPr>
        <w:t>public</w:t>
      </w:r>
      <w:r w:rsidRPr="00F10096">
        <w:rPr>
          <w:rStyle w:val="StyleUnderline"/>
          <w:highlight w:val="green"/>
        </w:rPr>
        <w:t xml:space="preserve"> </w:t>
      </w:r>
      <w:r w:rsidRPr="00F10096">
        <w:rPr>
          <w:rStyle w:val="Emphasis"/>
          <w:highlight w:val="green"/>
        </w:rPr>
        <w:t>good</w:t>
      </w:r>
      <w:r w:rsidRPr="006012A9">
        <w:rPr>
          <w:rStyle w:val="StyleUnderline"/>
        </w:rPr>
        <w:t xml:space="preserve"> and</w:t>
      </w:r>
      <w:r w:rsidRPr="00F10096">
        <w:rPr>
          <w:sz w:val="16"/>
        </w:rPr>
        <w:t xml:space="preserve"> thus </w:t>
      </w:r>
      <w:r w:rsidRPr="00F10096">
        <w:rPr>
          <w:rStyle w:val="StyleUnderline"/>
          <w:highlight w:val="gree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F10096">
        <w:rPr>
          <w:rStyle w:val="Emphasis"/>
          <w:highlight w:val="green"/>
        </w:rPr>
        <w:t>cooperation among</w:t>
      </w:r>
      <w:r w:rsidRPr="006012A9">
        <w:rPr>
          <w:rStyle w:val="Emphasis"/>
        </w:rPr>
        <w:t xml:space="preserve"> many </w:t>
      </w:r>
      <w:r w:rsidRPr="00F10096">
        <w:rPr>
          <w:rStyle w:val="Emphasis"/>
          <w:highlight w:val="green"/>
        </w:rPr>
        <w:t>governments</w:t>
      </w:r>
      <w:r w:rsidRPr="006012A9">
        <w:rPr>
          <w:rStyle w:val="StyleUnderline"/>
        </w:rPr>
        <w:t xml:space="preserve">, which </w:t>
      </w:r>
      <w:r w:rsidRPr="00F10096">
        <w:rPr>
          <w:rStyle w:val="StyleUnderline"/>
          <w:highlight w:val="green"/>
        </w:rPr>
        <w:t>adds</w:t>
      </w:r>
      <w:r w:rsidRPr="006012A9">
        <w:rPr>
          <w:rStyle w:val="StyleUnderline"/>
        </w:rPr>
        <w:t xml:space="preserve"> political </w:t>
      </w:r>
      <w:r w:rsidRPr="00F10096">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3D05DA">
        <w:rPr>
          <w:rStyle w:val="StyleUnderline"/>
          <w:highlight w:val="green"/>
        </w:rPr>
        <w:t xml:space="preserve">there is </w:t>
      </w:r>
      <w:r w:rsidRPr="003D05DA">
        <w:rPr>
          <w:rStyle w:val="Emphasis"/>
          <w:highlight w:val="green"/>
        </w:rPr>
        <w:t>little</w:t>
      </w:r>
      <w:r w:rsidRPr="00F10096">
        <w:rPr>
          <w:sz w:val="16"/>
        </w:rPr>
        <w:t xml:space="preserve"> or no </w:t>
      </w:r>
      <w:r w:rsidRPr="003D05DA">
        <w:rPr>
          <w:rStyle w:val="Emphasis"/>
          <w:highlight w:val="green"/>
        </w:rPr>
        <w:t>previous</w:t>
      </w:r>
      <w:r w:rsidRPr="003D05DA">
        <w:rPr>
          <w:rStyle w:val="StyleUnderline"/>
          <w:highlight w:val="green"/>
        </w:rPr>
        <w:t xml:space="preserve"> </w:t>
      </w:r>
      <w:r w:rsidRPr="003D05DA">
        <w:rPr>
          <w:rStyle w:val="Emphasis"/>
          <w:highlight w:val="gree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F10096">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B92B5B">
        <w:rPr>
          <w:rStyle w:val="Emphasis"/>
          <w:highlight w:val="green"/>
        </w:rPr>
        <w:t>have n</w:t>
      </w:r>
      <w:r w:rsidRPr="00F10096">
        <w:rPr>
          <w:rStyle w:val="Emphasis"/>
          <w:highlight w:val="green"/>
        </w:rPr>
        <w:t>o sw</w:t>
      </w:r>
      <w:r w:rsidRPr="00B92B5B">
        <w:rPr>
          <w:rStyle w:val="Emphasis"/>
          <w:highlight w:val="green"/>
        </w:rPr>
        <w:t>ay over current</w:t>
      </w:r>
      <w:r w:rsidRPr="00F10096">
        <w:rPr>
          <w:rStyle w:val="Emphasis"/>
        </w:rPr>
        <w:t xml:space="preserve"> political </w:t>
      </w:r>
      <w:r w:rsidRPr="00B92B5B">
        <w:rPr>
          <w:rStyle w:val="Emphasis"/>
          <w:highlight w:val="green"/>
        </w:rPr>
        <w:t>processes</w:t>
      </w:r>
      <w:r w:rsidRPr="00F10096">
        <w:rPr>
          <w:rStyle w:val="StyleUnderline"/>
        </w:rPr>
        <w:t xml:space="preserve"> — our children and grandchildren.</w:t>
      </w:r>
    </w:p>
    <w:p w14:paraId="7AFB56F4" w14:textId="1FEA2037" w:rsidR="00243536" w:rsidRDefault="00F14D2C" w:rsidP="00243536">
      <w:pPr>
        <w:rPr>
          <w:rStyle w:val="StyleUnderline"/>
        </w:rPr>
      </w:pPr>
      <w:r w:rsidRPr="00F10096">
        <w:rPr>
          <w:sz w:val="16"/>
        </w:rPr>
        <w:t xml:space="preserve">Given the unpredictable nature of technological progress, </w:t>
      </w:r>
      <w:r w:rsidRPr="00F10096">
        <w:rPr>
          <w:rStyle w:val="StyleUnderline"/>
          <w:highlight w:val="gree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F10096">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F10096">
        <w:rPr>
          <w:rStyle w:val="Emphasis"/>
          <w:highlight w:val="green"/>
        </w:rPr>
        <w:t>rapid</w:t>
      </w:r>
      <w:r w:rsidRPr="00F10096">
        <w:rPr>
          <w:rStyle w:val="StyleUnderline"/>
        </w:rPr>
        <w:t xml:space="preserve">. A </w:t>
      </w:r>
      <w:r w:rsidRPr="00F10096">
        <w:rPr>
          <w:rStyle w:val="StyleUnderline"/>
          <w:highlight w:val="gree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F10096">
        <w:rPr>
          <w:rStyle w:val="StyleUnderline"/>
          <w:highlight w:val="green"/>
        </w:rPr>
        <w:t>on the brink</w:t>
      </w:r>
      <w:r w:rsidRPr="00F10096">
        <w:rPr>
          <w:rStyle w:val="StyleUnderline"/>
        </w:rPr>
        <w:t xml:space="preserve"> of development </w:t>
      </w:r>
      <w:r w:rsidRPr="00F10096">
        <w:rPr>
          <w:rStyle w:val="Emphasis"/>
          <w:highlight w:val="green"/>
        </w:rPr>
        <w:t>may</w:t>
      </w:r>
      <w:r w:rsidRPr="00F10096">
        <w:rPr>
          <w:sz w:val="16"/>
        </w:rPr>
        <w:t xml:space="preserve"> therefore </w:t>
      </w:r>
      <w:r w:rsidRPr="00F10096">
        <w:rPr>
          <w:rStyle w:val="Emphasis"/>
          <w:highlight w:val="green"/>
        </w:rPr>
        <w:t xml:space="preserve">be too late. </w:t>
      </w:r>
      <w:r w:rsidRPr="00F10096">
        <w:rPr>
          <w:rStyle w:val="StyleUnderline"/>
          <w:highlight w:val="green"/>
        </w:rPr>
        <w:t>We need</w:t>
      </w:r>
      <w:r w:rsidRPr="00F10096">
        <w:rPr>
          <w:sz w:val="16"/>
        </w:rPr>
        <w:t xml:space="preserve"> to implement </w:t>
      </w:r>
      <w:r w:rsidRPr="008C5483">
        <w:rPr>
          <w:rStyle w:val="Emphasis"/>
          <w:highlight w:val="green"/>
          <w:bdr w:val="single" w:sz="4" w:space="0" w:color="auto"/>
        </w:rPr>
        <w:t>prudent</w:t>
      </w:r>
      <w:r w:rsidRPr="008C5483">
        <w:rPr>
          <w:rStyle w:val="StyleUnderline"/>
          <w:highlight w:val="green"/>
          <w:bdr w:val="single" w:sz="4" w:space="0" w:color="auto"/>
        </w:rPr>
        <w:t xml:space="preserve"> </w:t>
      </w:r>
      <w:r w:rsidRPr="008C5483">
        <w:rPr>
          <w:rStyle w:val="Emphasis"/>
          <w:highlight w:val="green"/>
          <w:bdr w:val="single" w:sz="4" w:space="0" w:color="auto"/>
        </w:rPr>
        <w:t>and</w:t>
      </w:r>
      <w:r w:rsidRPr="008C5483">
        <w:rPr>
          <w:rStyle w:val="StyleUnderline"/>
          <w:highlight w:val="green"/>
          <w:bdr w:val="single" w:sz="4" w:space="0" w:color="auto"/>
        </w:rPr>
        <w:t xml:space="preserve"> </w:t>
      </w:r>
      <w:r w:rsidRPr="008C5483">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p>
    <w:p w14:paraId="73E29D11" w14:textId="57B09321" w:rsidR="00243536" w:rsidRDefault="00243536" w:rsidP="00243536">
      <w:pPr>
        <w:rPr>
          <w:rStyle w:val="StyleUnderline"/>
        </w:rPr>
      </w:pPr>
    </w:p>
    <w:p w14:paraId="2EF0AE92" w14:textId="5A4D98D9" w:rsidR="00243536" w:rsidRDefault="005A40BB" w:rsidP="005A40BB">
      <w:pPr>
        <w:pStyle w:val="Heading3"/>
      </w:pPr>
      <w:r>
        <w:lastRenderedPageBreak/>
        <w:t>2</w:t>
      </w:r>
    </w:p>
    <w:p w14:paraId="366A6370" w14:textId="189A91CC" w:rsidR="005A40BB" w:rsidRDefault="005A40BB" w:rsidP="005A40BB">
      <w:pPr>
        <w:pStyle w:val="Heading4"/>
      </w:pPr>
      <w:r>
        <w:t xml:space="preserve">Interpretation: The affirmative must defend </w:t>
      </w:r>
      <w:r w:rsidRPr="00C40D86">
        <w:rPr>
          <w:rFonts w:asciiTheme="minorHAnsi" w:hAnsiTheme="minorHAnsi" w:cstheme="minorHAnsi"/>
        </w:rPr>
        <w:t xml:space="preserve">appropriation of outer space by private entities in </w:t>
      </w:r>
      <w:r>
        <w:rPr>
          <w:rFonts w:asciiTheme="minorHAnsi" w:hAnsiTheme="minorHAnsi" w:cstheme="minorHAnsi"/>
        </w:rPr>
        <w:t xml:space="preserve">all countries is unjust. The negative may not read plan inclusive counterplans. </w:t>
      </w:r>
    </w:p>
    <w:p w14:paraId="2A7584EC" w14:textId="77777777" w:rsidR="005A40BB" w:rsidRPr="004776E0" w:rsidRDefault="005A40BB" w:rsidP="005A40BB"/>
    <w:p w14:paraId="79792547" w14:textId="77777777" w:rsidR="005A40BB" w:rsidRDefault="005A40BB" w:rsidP="005A40BB">
      <w:pPr>
        <w:pStyle w:val="Heading4"/>
      </w:pPr>
      <w:r>
        <w:t>Violation: The affirmative only defends ___</w:t>
      </w:r>
    </w:p>
    <w:p w14:paraId="379802F0" w14:textId="77777777" w:rsidR="005A40BB" w:rsidRPr="004776E0" w:rsidRDefault="005A40BB" w:rsidP="005A40BB"/>
    <w:p w14:paraId="5DB58BA0" w14:textId="393CF9E9" w:rsidR="005A40BB" w:rsidRDefault="005A40BB" w:rsidP="005A40BB">
      <w:pPr>
        <w:pStyle w:val="Heading4"/>
      </w:pPr>
      <w:r>
        <w:t xml:space="preserve">Vote neg for </w:t>
      </w:r>
      <w:r>
        <w:rPr>
          <w:u w:val="single"/>
        </w:rPr>
        <w:t>limits</w:t>
      </w:r>
      <w:r>
        <w:t xml:space="preserve"> -- there are</w:t>
      </w:r>
      <w:r>
        <w:rPr>
          <w:u w:val="single"/>
        </w:rPr>
        <w:t xml:space="preserve"> tons of countries</w:t>
      </w:r>
      <w:r>
        <w:rPr>
          <w:rStyle w:val="FootnoteReference"/>
        </w:rPr>
        <w:footnoteReference w:id="1"/>
      </w:r>
      <w:r>
        <w:t xml:space="preserve">, which means their </w:t>
      </w:r>
      <w:proofErr w:type="spellStart"/>
      <w:r>
        <w:t>interp</w:t>
      </w:r>
      <w:proofErr w:type="spellEnd"/>
      <w:r>
        <w:t xml:space="preserve"> justifies </w:t>
      </w:r>
      <w:r>
        <w:t xml:space="preserve">saying appropriation of outer space of private entities </w:t>
      </w:r>
      <w:r>
        <w:t xml:space="preserve">creating hundreds of potential AFFs to prep out. This kills negative ground because different countries can have different economic situations that affect the Innovation </w:t>
      </w:r>
      <w:proofErr w:type="gramStart"/>
      <w:r>
        <w:t>debate</w:t>
      </w:r>
      <w:proofErr w:type="gramEnd"/>
      <w:r>
        <w:t xml:space="preserve"> and we lose all </w:t>
      </w:r>
      <w:proofErr w:type="spellStart"/>
      <w:r>
        <w:t>disads</w:t>
      </w:r>
      <w:proofErr w:type="spellEnd"/>
      <w:r>
        <w:t xml:space="preserve"> to global action. Two impacts:</w:t>
      </w:r>
    </w:p>
    <w:p w14:paraId="18BA5C2F" w14:textId="77777777" w:rsidR="005A40BB" w:rsidRDefault="005A40BB" w:rsidP="005A40BB">
      <w:pPr>
        <w:pStyle w:val="Heading4"/>
      </w:pPr>
      <w:r>
        <w:t>1 -- Fairness -- an unlimited topic makes neg engagement impossible because there’d be tons of new AFFs to prep out every tournament. Uniquely kills small schools because they’d be unable to keep up with the prep burden.</w:t>
      </w:r>
    </w:p>
    <w:p w14:paraId="406F2F7F" w14:textId="77777777" w:rsidR="005A40BB" w:rsidRDefault="005A40BB" w:rsidP="005A40BB">
      <w:pPr>
        <w:pStyle w:val="Heading4"/>
      </w:pPr>
      <w:r>
        <w:t>2 -- Research -- the neg loses any incentive to do targeted research when the prep burden is so high so debaters would resort to stale generics and lose topic specific education. That outweighs because we only have 2 months to debate the topic and COVID is uniquely important to many debaters’ lives.</w:t>
      </w:r>
    </w:p>
    <w:p w14:paraId="047DEC5D" w14:textId="77777777" w:rsidR="005A40BB" w:rsidRDefault="005A40BB" w:rsidP="005A40BB"/>
    <w:p w14:paraId="6DE15B5D" w14:textId="77777777" w:rsidR="005A40BB" w:rsidRPr="006E16D2" w:rsidRDefault="005A40BB" w:rsidP="005A40BB">
      <w:pPr>
        <w:pStyle w:val="Heading4"/>
      </w:pPr>
      <w:r>
        <w:t>Paradigms:</w:t>
      </w:r>
    </w:p>
    <w:p w14:paraId="797AE5BC" w14:textId="77777777" w:rsidR="005A40BB" w:rsidRDefault="005A40BB" w:rsidP="005A40BB">
      <w:pPr>
        <w:pStyle w:val="Heading4"/>
      </w:pPr>
      <w:r>
        <w:t>Drop the debater to deter future abuse.</w:t>
      </w:r>
    </w:p>
    <w:p w14:paraId="7ACC4D50" w14:textId="77777777" w:rsidR="005A40BB" w:rsidRDefault="005A40BB" w:rsidP="005A40BB">
      <w:pPr>
        <w:pStyle w:val="Heading4"/>
      </w:pPr>
      <w:r>
        <w:t xml:space="preserve">Competing </w:t>
      </w:r>
      <w:proofErr w:type="spellStart"/>
      <w:r>
        <w:t>interps</w:t>
      </w:r>
      <w:proofErr w:type="spellEnd"/>
      <w:r>
        <w:t xml:space="preserve"> because reasonability is arbitrary and invites judge intervention.</w:t>
      </w:r>
    </w:p>
    <w:p w14:paraId="0ABEE52F" w14:textId="77777777" w:rsidR="005A40BB" w:rsidRDefault="005A40BB" w:rsidP="005A40BB">
      <w:pPr>
        <w:pStyle w:val="Heading4"/>
      </w:pPr>
      <w:r>
        <w:t>No RVIs: 1] Illogical – you shouldn’t win for being fair, 2] baiting – the best theory debaters would read abusive advocacies to go for the RVI, 3] substance – any initiation of theory ensures the 2NR and 2AR are theory, crowding out substance.</w:t>
      </w:r>
    </w:p>
    <w:p w14:paraId="586AFDEF" w14:textId="77777777" w:rsidR="005A40BB" w:rsidRPr="001F09A7" w:rsidRDefault="005A40BB" w:rsidP="005A40BB">
      <w:pPr>
        <w:pStyle w:val="Heading4"/>
      </w:pPr>
      <w:r>
        <w:t>Neg theory 1</w:t>
      </w:r>
      <w:r w:rsidRPr="001F09A7">
        <w:rPr>
          <w:vertAlign w:val="superscript"/>
        </w:rPr>
        <w:t>st</w:t>
      </w:r>
      <w:r>
        <w:t xml:space="preserve"> – 1AC abuse shaped NC construction so if </w:t>
      </w:r>
      <w:proofErr w:type="gramStart"/>
      <w:r>
        <w:t>anything</w:t>
      </w:r>
      <w:proofErr w:type="gramEnd"/>
      <w:r>
        <w:t xml:space="preserve"> we did was bad it was just to get back in the game.</w:t>
      </w:r>
    </w:p>
    <w:p w14:paraId="74AB5D18" w14:textId="77777777" w:rsidR="00243536" w:rsidRPr="00243536" w:rsidRDefault="00243536" w:rsidP="00243536"/>
    <w:p w14:paraId="77DDF520" w14:textId="77777777" w:rsidR="005A40BB" w:rsidRDefault="005A40BB" w:rsidP="005A40BB">
      <w:pPr>
        <w:pStyle w:val="Heading2"/>
      </w:pPr>
      <w:r>
        <w:lastRenderedPageBreak/>
        <w:t>Case</w:t>
      </w:r>
    </w:p>
    <w:p w14:paraId="11B5292C" w14:textId="77777777" w:rsidR="0051572F" w:rsidRPr="001F3C16" w:rsidRDefault="0051572F" w:rsidP="0051572F">
      <w:pPr>
        <w:pStyle w:val="Heading4"/>
        <w:rPr>
          <w:rFonts w:cs="Calibri"/>
        </w:rPr>
      </w:pPr>
      <w:r w:rsidRPr="001F3C16">
        <w:rPr>
          <w:rFonts w:cs="Calibri"/>
        </w:rPr>
        <w:t xml:space="preserve">Limited Russia/China co-op is </w:t>
      </w:r>
      <w:r w:rsidRPr="001F3C16">
        <w:rPr>
          <w:rFonts w:cs="Calibri"/>
          <w:u w:val="single"/>
        </w:rPr>
        <w:t>inevitable</w:t>
      </w:r>
      <w:r w:rsidRPr="001F3C16">
        <w:rPr>
          <w:rFonts w:cs="Calibri"/>
        </w:rPr>
        <w:t xml:space="preserve"> and </w:t>
      </w:r>
      <w:r w:rsidRPr="001F3C16">
        <w:rPr>
          <w:rFonts w:cs="Calibri"/>
          <w:u w:val="single"/>
        </w:rPr>
        <w:t>won’t</w:t>
      </w:r>
      <w:r w:rsidRPr="001F3C16">
        <w:rPr>
          <w:rFonts w:cs="Calibri"/>
        </w:rPr>
        <w:t xml:space="preserve"> be stopped by U.S. engagement, but </w:t>
      </w:r>
      <w:r w:rsidRPr="001F3C16">
        <w:rPr>
          <w:rFonts w:cs="Calibri"/>
          <w:u w:val="single"/>
        </w:rPr>
        <w:t>deep</w:t>
      </w:r>
      <w:r w:rsidRPr="001F3C16">
        <w:rPr>
          <w:rFonts w:cs="Calibri"/>
        </w:rPr>
        <w:t xml:space="preserve"> ties are </w:t>
      </w:r>
      <w:r w:rsidRPr="001F3C16">
        <w:rPr>
          <w:rFonts w:cs="Calibri"/>
          <w:u w:val="single"/>
        </w:rPr>
        <w:t>impossible</w:t>
      </w:r>
      <w:r w:rsidRPr="001F3C16">
        <w:rPr>
          <w:rFonts w:cs="Calibri"/>
        </w:rPr>
        <w:t xml:space="preserve"> and have </w:t>
      </w:r>
      <w:r w:rsidRPr="001F3C16">
        <w:rPr>
          <w:rFonts w:cs="Calibri"/>
          <w:u w:val="single"/>
        </w:rPr>
        <w:t>no impact</w:t>
      </w:r>
      <w:r w:rsidRPr="001F3C16">
        <w:rPr>
          <w:rFonts w:cs="Calibri"/>
        </w:rPr>
        <w:t>.</w:t>
      </w:r>
    </w:p>
    <w:p w14:paraId="6DF940CB" w14:textId="77777777" w:rsidR="0051572F" w:rsidRPr="001F3C16" w:rsidRDefault="0051572F" w:rsidP="0051572F">
      <w:r w:rsidRPr="001F3C16">
        <w:t xml:space="preserve">Dr. James Jay </w:t>
      </w:r>
      <w:r w:rsidRPr="001F3C16">
        <w:rPr>
          <w:rStyle w:val="Style13ptBold"/>
        </w:rPr>
        <w:t>Carafano 19</w:t>
      </w:r>
      <w:r w:rsidRPr="001F3C16">
        <w:t>, PhD from Georgetown University, Master of Arts Degree in Strategy from the U.S. Army War College, Adjunct Professor at Georgetown University, Former Director of Military Studies at the Army’s Center of Military History, Vice President of the Kathryn and Shelby Cullom Davis Institute for National Security at the Heritage Foundation, “Why the China-Russia Alliance Won't Last”, The National Interest, 8/5/2019, https://nationalinterest.org/feature/why-china-russia-alliance-wont-last-71556</w:t>
      </w:r>
    </w:p>
    <w:p w14:paraId="0E379459" w14:textId="77777777" w:rsidR="0051572F" w:rsidRPr="001F3C16" w:rsidRDefault="0051572F" w:rsidP="0051572F">
      <w:pPr>
        <w:rPr>
          <w:sz w:val="16"/>
        </w:rPr>
      </w:pPr>
      <w:r w:rsidRPr="001F3C16">
        <w:rPr>
          <w:sz w:val="16"/>
        </w:rPr>
        <w:t xml:space="preserve">So, now </w:t>
      </w:r>
      <w:r w:rsidRPr="001F3C16">
        <w:rPr>
          <w:rStyle w:val="StyleUnderline"/>
        </w:rPr>
        <w:t>everybody</w:t>
      </w:r>
      <w:r w:rsidRPr="001F3C16">
        <w:rPr>
          <w:sz w:val="16"/>
        </w:rPr>
        <w:t xml:space="preserve"> wants to be Bismarck. They see themselves shaping history by artfully moving big pieces on the geostrategic chessboard. And one gambit they just </w:t>
      </w:r>
      <w:r w:rsidRPr="001F3C16">
        <w:rPr>
          <w:rStyle w:val="StyleUnderline"/>
        </w:rPr>
        <w:t>can’t resist</w:t>
      </w:r>
      <w:r w:rsidRPr="001F3C16">
        <w:rPr>
          <w:sz w:val="16"/>
        </w:rPr>
        <w:t xml:space="preserve"> is </w:t>
      </w:r>
      <w:r w:rsidRPr="001F3C16">
        <w:rPr>
          <w:rStyle w:val="StyleUnderline"/>
        </w:rPr>
        <w:t>moving to snip the growing bonds of Sino-Russian cooperation</w:t>
      </w:r>
      <w:r w:rsidRPr="001F3C16">
        <w:rPr>
          <w:sz w:val="16"/>
        </w:rPr>
        <w:t>.</w:t>
      </w:r>
    </w:p>
    <w:p w14:paraId="0542E3B1" w14:textId="77777777" w:rsidR="0051572F" w:rsidRPr="001F3C16" w:rsidRDefault="0051572F" w:rsidP="0051572F">
      <w:pPr>
        <w:rPr>
          <w:sz w:val="16"/>
        </w:rPr>
      </w:pPr>
      <w:r w:rsidRPr="001F3C16">
        <w:rPr>
          <w:sz w:val="16"/>
        </w:rPr>
        <w:t xml:space="preserve">My advice to them: </w:t>
      </w:r>
      <w:r w:rsidRPr="001F3C16">
        <w:rPr>
          <w:rStyle w:val="Emphasis"/>
        </w:rPr>
        <w:t>Just stop</w:t>
      </w:r>
      <w:r w:rsidRPr="001F3C16">
        <w:rPr>
          <w:sz w:val="16"/>
        </w:rPr>
        <w:t>.</w:t>
      </w:r>
    </w:p>
    <w:p w14:paraId="7225AA1B" w14:textId="77777777" w:rsidR="0051572F" w:rsidRPr="001F3C16" w:rsidRDefault="0051572F" w:rsidP="0051572F">
      <w:pPr>
        <w:rPr>
          <w:sz w:val="16"/>
        </w:rPr>
      </w:pPr>
      <w:r w:rsidRPr="00204615">
        <w:rPr>
          <w:rStyle w:val="StyleUnderline"/>
          <w:highlight w:val="green"/>
        </w:rPr>
        <w:t>Fears of</w:t>
      </w:r>
      <w:r w:rsidRPr="001F3C16">
        <w:rPr>
          <w:rStyle w:val="StyleUnderline"/>
        </w:rPr>
        <w:t xml:space="preserve"> an allied </w:t>
      </w:r>
      <w:r w:rsidRPr="00204615">
        <w:rPr>
          <w:rStyle w:val="StyleUnderline"/>
          <w:highlight w:val="green"/>
        </w:rPr>
        <w:t>China and Russia</w:t>
      </w:r>
      <w:r w:rsidRPr="001F3C16">
        <w:rPr>
          <w:rStyle w:val="StyleUnderline"/>
        </w:rPr>
        <w:t xml:space="preserve"> running </w:t>
      </w:r>
      <w:r w:rsidRPr="00204615">
        <w:rPr>
          <w:rStyle w:val="StyleUnderline"/>
          <w:highlight w:val="green"/>
        </w:rPr>
        <w:t>amok</w:t>
      </w:r>
      <w:r w:rsidRPr="001F3C16">
        <w:rPr>
          <w:rStyle w:val="StyleUnderline"/>
        </w:rPr>
        <w:t xml:space="preserve"> around the world </w:t>
      </w:r>
      <w:r w:rsidRPr="00204615">
        <w:rPr>
          <w:rStyle w:val="StyleUnderline"/>
          <w:highlight w:val="green"/>
        </w:rPr>
        <w:t xml:space="preserve">are </w:t>
      </w:r>
      <w:r w:rsidRPr="00204615">
        <w:rPr>
          <w:rStyle w:val="Emphasis"/>
          <w:highlight w:val="green"/>
        </w:rPr>
        <w:t>overblown</w:t>
      </w:r>
      <w:r w:rsidRPr="001F3C16">
        <w:rPr>
          <w:rStyle w:val="StyleUnderline"/>
        </w:rPr>
        <w:t xml:space="preserve">. Indeed, </w:t>
      </w:r>
      <w:r w:rsidRPr="00204615">
        <w:rPr>
          <w:rStyle w:val="StyleUnderline"/>
          <w:highlight w:val="green"/>
        </w:rPr>
        <w:t xml:space="preserve">there is </w:t>
      </w:r>
      <w:r w:rsidRPr="00204615">
        <w:rPr>
          <w:rStyle w:val="Emphasis"/>
          <w:highlight w:val="green"/>
        </w:rPr>
        <w:t>so much friction</w:t>
      </w:r>
      <w:r w:rsidRPr="001F3C16">
        <w:rPr>
          <w:rStyle w:val="StyleUnderline"/>
        </w:rPr>
        <w:t xml:space="preserve"> between these “friends,” </w:t>
      </w:r>
      <w:r w:rsidRPr="00204615">
        <w:rPr>
          <w:rStyle w:val="Emphasis"/>
          <w:highlight w:val="green"/>
        </w:rPr>
        <w:t>any attempt</w:t>
      </w:r>
      <w:r w:rsidRPr="001F3C16">
        <w:rPr>
          <w:rStyle w:val="StyleUnderline"/>
        </w:rPr>
        <w:t xml:space="preserve"> to team up </w:t>
      </w:r>
      <w:r w:rsidRPr="00204615">
        <w:rPr>
          <w:rStyle w:val="StyleUnderline"/>
          <w:highlight w:val="green"/>
        </w:rPr>
        <w:t>would</w:t>
      </w:r>
      <w:r w:rsidRPr="001F3C16">
        <w:rPr>
          <w:rStyle w:val="StyleUnderline"/>
        </w:rPr>
        <w:t xml:space="preserve"> likely </w:t>
      </w:r>
      <w:r w:rsidRPr="00204615">
        <w:rPr>
          <w:rStyle w:val="Emphasis"/>
          <w:highlight w:val="green"/>
        </w:rPr>
        <w:t>give both</w:t>
      </w:r>
      <w:r w:rsidRPr="001F3C16">
        <w:rPr>
          <w:rStyle w:val="Emphasis"/>
        </w:rPr>
        <w:t xml:space="preserve"> countries </w:t>
      </w:r>
      <w:r w:rsidRPr="00204615">
        <w:rPr>
          <w:rStyle w:val="Emphasis"/>
          <w:highlight w:val="green"/>
        </w:rPr>
        <w:t>heat rash</w:t>
      </w:r>
      <w:r w:rsidRPr="001F3C16">
        <w:rPr>
          <w:sz w:val="16"/>
        </w:rPr>
        <w:t>.</w:t>
      </w:r>
    </w:p>
    <w:p w14:paraId="29FBBF7A" w14:textId="77777777" w:rsidR="0051572F" w:rsidRPr="001F3C16" w:rsidRDefault="0051572F" w:rsidP="0051572F">
      <w:pPr>
        <w:rPr>
          <w:sz w:val="16"/>
        </w:rPr>
      </w:pPr>
      <w:r w:rsidRPr="001F3C16">
        <w:rPr>
          <w:sz w:val="16"/>
        </w:rPr>
        <w:t>Siren’s Cat Call</w:t>
      </w:r>
    </w:p>
    <w:p w14:paraId="39ED73ED" w14:textId="77777777" w:rsidR="0051572F" w:rsidRPr="001F3C16" w:rsidRDefault="0051572F" w:rsidP="0051572F">
      <w:pPr>
        <w:rPr>
          <w:sz w:val="16"/>
        </w:rPr>
      </w:pPr>
      <w:r w:rsidRPr="001F3C16">
        <w:rPr>
          <w:rStyle w:val="StyleUnderline"/>
        </w:rPr>
        <w:t xml:space="preserve">Here’s the </w:t>
      </w:r>
      <w:r w:rsidRPr="001F3C16">
        <w:rPr>
          <w:sz w:val="16"/>
        </w:rPr>
        <w:t xml:space="preserve">lame </w:t>
      </w:r>
      <w:r w:rsidRPr="001F3C16">
        <w:rPr>
          <w:rStyle w:val="StyleUnderline"/>
        </w:rPr>
        <w:t xml:space="preserve">narrative that’s animating the Bismarck wannabes: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is pushing back against Moscow and pressing Beijing. This is driving Moscow and Beijing closer together. Beijing and Moscow will then gang-up</w:t>
      </w:r>
      <w:r w:rsidRPr="001F3C16">
        <w:rPr>
          <w:sz w:val="16"/>
        </w:rPr>
        <w:t xml:space="preserve"> on the United States. </w:t>
      </w:r>
      <w:r w:rsidRPr="001F3C16">
        <w:rPr>
          <w:rStyle w:val="StyleUnderline"/>
        </w:rPr>
        <w:t xml:space="preserve">To prevent this,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should make nice with Moscow (undermining the incipient Sino-Russian détente)</w:t>
      </w:r>
      <w:r w:rsidRPr="001F3C16">
        <w:rPr>
          <w:sz w:val="16"/>
        </w:rPr>
        <w:t xml:space="preserve"> and then focus on beating back against China.</w:t>
      </w:r>
    </w:p>
    <w:p w14:paraId="6585254F" w14:textId="77777777" w:rsidR="0051572F" w:rsidRPr="001F3C16" w:rsidRDefault="0051572F" w:rsidP="0051572F">
      <w:pPr>
        <w:rPr>
          <w:sz w:val="16"/>
        </w:rPr>
      </w:pPr>
      <w:r w:rsidRPr="001F3C16">
        <w:rPr>
          <w:rStyle w:val="StyleUnderline"/>
        </w:rPr>
        <w:t xml:space="preserve">Yes, </w:t>
      </w:r>
      <w:r w:rsidRPr="00204615">
        <w:rPr>
          <w:rStyle w:val="StyleUnderline"/>
          <w:highlight w:val="green"/>
        </w:rPr>
        <w:t>China and Russia</w:t>
      </w:r>
      <w:r w:rsidRPr="001F3C16">
        <w:rPr>
          <w:rStyle w:val="StyleUnderline"/>
        </w:rPr>
        <w:t xml:space="preserve"> are going to </w:t>
      </w:r>
      <w:r w:rsidRPr="00204615">
        <w:rPr>
          <w:rStyle w:val="StyleUnderline"/>
          <w:highlight w:val="green"/>
        </w:rPr>
        <w:t xml:space="preserve">work together to </w:t>
      </w:r>
      <w:r w:rsidRPr="00204615">
        <w:rPr>
          <w:rStyle w:val="Emphasis"/>
          <w:highlight w:val="green"/>
        </w:rPr>
        <w:t>some degree</w:t>
      </w:r>
      <w:r w:rsidRPr="00204615">
        <w:rPr>
          <w:rStyle w:val="StyleUnderline"/>
          <w:highlight w:val="green"/>
        </w:rPr>
        <w:t>. They have</w:t>
      </w:r>
      <w:r w:rsidRPr="001F3C16">
        <w:rPr>
          <w:rStyle w:val="StyleUnderline"/>
        </w:rPr>
        <w:t xml:space="preserve"> </w:t>
      </w:r>
      <w:r w:rsidRPr="001F3C16">
        <w:rPr>
          <w:rStyle w:val="Emphasis"/>
        </w:rPr>
        <w:t xml:space="preserve">important </w:t>
      </w:r>
      <w:r w:rsidRPr="00204615">
        <w:rPr>
          <w:rStyle w:val="Emphasis"/>
          <w:highlight w:val="green"/>
        </w:rPr>
        <w:t>things in common</w:t>
      </w:r>
      <w:r w:rsidRPr="001F3C16">
        <w:rPr>
          <w:sz w:val="16"/>
        </w:rPr>
        <w:t xml:space="preserve">. For example, both are unaccountable authoritarian regimes that share the Eurasian continent. Other indicators of compatibility: they like doing business with each other, and both like to make up their own rules. Heck, they don’t even have to pretend the liberal world order is a </w:t>
      </w:r>
      <w:proofErr w:type="gramStart"/>
      <w:r w:rsidRPr="001F3C16">
        <w:rPr>
          <w:sz w:val="16"/>
        </w:rPr>
        <w:t>speed-bump</w:t>
      </w:r>
      <w:proofErr w:type="gramEnd"/>
      <w:r w:rsidRPr="001F3C16">
        <w:rPr>
          <w:sz w:val="16"/>
        </w:rPr>
        <w:t xml:space="preserve"> in their joint ventures. Both happily engage with the world’s most odious regimes, from Syria to Venezuela. And, of course, neither has any compunction about playing dirty when it serves their interests.</w:t>
      </w:r>
    </w:p>
    <w:p w14:paraId="3FF53C37" w14:textId="77777777" w:rsidR="0051572F" w:rsidRPr="001F3C16" w:rsidRDefault="0051572F" w:rsidP="0051572F">
      <w:pPr>
        <w:rPr>
          <w:sz w:val="16"/>
        </w:rPr>
      </w:pPr>
      <w:r w:rsidRPr="00204615">
        <w:rPr>
          <w:rStyle w:val="StyleUnderline"/>
          <w:highlight w:val="green"/>
        </w:rPr>
        <w:t>They</w:t>
      </w:r>
      <w:r w:rsidRPr="001F3C16">
        <w:rPr>
          <w:sz w:val="16"/>
        </w:rPr>
        <w:t xml:space="preserve"> already </w:t>
      </w:r>
      <w:r w:rsidRPr="00204615">
        <w:rPr>
          <w:rStyle w:val="StyleUnderline"/>
          <w:highlight w:val="green"/>
        </w:rPr>
        <w:t xml:space="preserve">play </w:t>
      </w:r>
      <w:proofErr w:type="gramStart"/>
      <w:r w:rsidRPr="00204615">
        <w:rPr>
          <w:rStyle w:val="StyleUnderline"/>
          <w:highlight w:val="green"/>
        </w:rPr>
        <w:t>off</w:t>
      </w:r>
      <w:r w:rsidRPr="001F3C16">
        <w:rPr>
          <w:rStyle w:val="StyleUnderline"/>
        </w:rPr>
        <w:t xml:space="preserve"> of</w:t>
      </w:r>
      <w:proofErr w:type="gramEnd"/>
      <w:r w:rsidRPr="001F3C16">
        <w:rPr>
          <w:rStyle w:val="StyleUnderline"/>
        </w:rPr>
        <w:t xml:space="preserve"> each other </w:t>
      </w:r>
      <w:r w:rsidRPr="00204615">
        <w:rPr>
          <w:rStyle w:val="StyleUnderline"/>
          <w:highlight w:val="green"/>
        </w:rPr>
        <w:t>to frustrate</w:t>
      </w:r>
      <w:r w:rsidRPr="001F3C16">
        <w:rPr>
          <w:rStyle w:val="StyleUnderline"/>
        </w:rPr>
        <w:t xml:space="preserve"> foreign-policy initiatives from </w:t>
      </w:r>
      <w:r w:rsidRPr="00204615">
        <w:rPr>
          <w:rStyle w:val="StyleUnderline"/>
          <w:highlight w:val="green"/>
        </w:rPr>
        <w:t>Washington</w:t>
      </w:r>
      <w:r w:rsidRPr="001F3C16">
        <w:rPr>
          <w:sz w:val="16"/>
        </w:rPr>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w:t>
      </w:r>
    </w:p>
    <w:p w14:paraId="3E13CEC4" w14:textId="77777777" w:rsidR="0051572F" w:rsidRPr="001F3C16" w:rsidRDefault="0051572F" w:rsidP="0051572F">
      <w:pPr>
        <w:rPr>
          <w:sz w:val="16"/>
        </w:rPr>
      </w:pPr>
      <w:r w:rsidRPr="001F3C16">
        <w:rPr>
          <w:sz w:val="16"/>
        </w:rPr>
        <w:t>What the neo-</w:t>
      </w:r>
      <w:proofErr w:type="spellStart"/>
      <w:r w:rsidRPr="001F3C16">
        <w:rPr>
          <w:sz w:val="16"/>
        </w:rPr>
        <w:t>Bismarcks</w:t>
      </w:r>
      <w:proofErr w:type="spellEnd"/>
      <w:r w:rsidRPr="001F3C16">
        <w:rPr>
          <w:sz w:val="16"/>
        </w:rPr>
        <w:t xml:space="preserve"> need to ask themselves is: </w:t>
      </w:r>
      <w:r w:rsidRPr="00204615">
        <w:rPr>
          <w:rStyle w:val="Emphasis"/>
          <w:highlight w:val="green"/>
        </w:rPr>
        <w:t>Why</w:t>
      </w:r>
      <w:r w:rsidRPr="001F3C16">
        <w:rPr>
          <w:rStyle w:val="Emphasis"/>
        </w:rPr>
        <w:t xml:space="preserve"> would Russia or China </w:t>
      </w:r>
      <w:r w:rsidRPr="00204615">
        <w:rPr>
          <w:rStyle w:val="Emphasis"/>
          <w:highlight w:val="green"/>
        </w:rPr>
        <w:t>ever</w:t>
      </w:r>
      <w:r w:rsidRPr="001F3C16">
        <w:rPr>
          <w:rStyle w:val="Emphasis"/>
        </w:rPr>
        <w:t xml:space="preserve"> consider </w:t>
      </w:r>
      <w:r w:rsidRPr="00204615">
        <w:rPr>
          <w:rStyle w:val="Emphasis"/>
          <w:highlight w:val="green"/>
        </w:rPr>
        <w:t>giv</w:t>
      </w:r>
      <w:r w:rsidRPr="001F3C16">
        <w:rPr>
          <w:rStyle w:val="Emphasis"/>
        </w:rPr>
        <w:t xml:space="preserve">ing </w:t>
      </w:r>
      <w:r w:rsidRPr="00204615">
        <w:rPr>
          <w:rStyle w:val="Emphasis"/>
          <w:highlight w:val="green"/>
        </w:rPr>
        <w:t>up</w:t>
      </w:r>
      <w:r w:rsidRPr="001F3C16">
        <w:rPr>
          <w:rStyle w:val="Emphasis"/>
        </w:rPr>
        <w:t xml:space="preserve"> these </w:t>
      </w:r>
      <w:r w:rsidRPr="00204615">
        <w:rPr>
          <w:rStyle w:val="Emphasis"/>
          <w:highlight w:val="green"/>
        </w:rPr>
        <w:t>practices?</w:t>
      </w:r>
      <w:r w:rsidRPr="00204615">
        <w:rPr>
          <w:sz w:val="16"/>
          <w:highlight w:val="green"/>
        </w:rPr>
        <w:t xml:space="preserve"> </w:t>
      </w:r>
      <w:r w:rsidRPr="00204615">
        <w:rPr>
          <w:rStyle w:val="StyleUnderline"/>
          <w:highlight w:val="green"/>
        </w:rPr>
        <w:t>Why</w:t>
      </w:r>
      <w:r w:rsidRPr="001F3C16">
        <w:rPr>
          <w:rStyle w:val="StyleUnderline"/>
        </w:rPr>
        <w:t xml:space="preserve"> would they </w:t>
      </w:r>
      <w:r w:rsidRPr="00204615">
        <w:rPr>
          <w:rStyle w:val="StyleUnderline"/>
          <w:highlight w:val="green"/>
        </w:rPr>
        <w:t>make</w:t>
      </w:r>
      <w:r w:rsidRPr="001F3C16">
        <w:rPr>
          <w:rStyle w:val="StyleUnderline"/>
        </w:rPr>
        <w:t xml:space="preserve"> the ongoing great power </w:t>
      </w:r>
      <w:r w:rsidRPr="00204615">
        <w:rPr>
          <w:rStyle w:val="StyleUnderline"/>
          <w:highlight w:val="green"/>
        </w:rPr>
        <w:t>competition easier for</w:t>
      </w:r>
      <w:r w:rsidRPr="001F3C16">
        <w:rPr>
          <w:rStyle w:val="StyleUnderline"/>
        </w:rPr>
        <w:t xml:space="preserve"> the </w:t>
      </w:r>
      <w:r w:rsidRPr="00204615">
        <w:rPr>
          <w:rStyle w:val="Emphasis"/>
          <w:highlight w:val="green"/>
        </w:rPr>
        <w:t>U</w:t>
      </w:r>
      <w:r w:rsidRPr="001F3C16">
        <w:rPr>
          <w:sz w:val="16"/>
        </w:rPr>
        <w:t xml:space="preserve">nited </w:t>
      </w:r>
      <w:r w:rsidRPr="00204615">
        <w:rPr>
          <w:rStyle w:val="Emphasis"/>
          <w:highlight w:val="green"/>
        </w:rPr>
        <w:t>S</w:t>
      </w:r>
      <w:r w:rsidRPr="001F3C16">
        <w:rPr>
          <w:sz w:val="16"/>
        </w:rPr>
        <w:t>tates</w:t>
      </w:r>
      <w:r w:rsidRPr="00204615">
        <w:rPr>
          <w:rStyle w:val="StyleUnderline"/>
          <w:highlight w:val="green"/>
        </w:rPr>
        <w:t>?</w:t>
      </w:r>
      <w:r w:rsidRPr="001F3C16">
        <w:rPr>
          <w:rStyle w:val="StyleUnderline"/>
        </w:rPr>
        <w:t xml:space="preserve"> That makes </w:t>
      </w:r>
      <w:r w:rsidRPr="00204615">
        <w:rPr>
          <w:rStyle w:val="Emphasis"/>
          <w:highlight w:val="green"/>
        </w:rPr>
        <w:t>no sense</w:t>
      </w:r>
      <w:r w:rsidRPr="001F3C16">
        <w:rPr>
          <w:rStyle w:val="StyleUnderline"/>
        </w:rPr>
        <w:t xml:space="preserve">. That is </w:t>
      </w:r>
      <w:r w:rsidRPr="00204615">
        <w:rPr>
          <w:rStyle w:val="StyleUnderline"/>
          <w:highlight w:val="green"/>
        </w:rPr>
        <w:t>not</w:t>
      </w:r>
      <w:r w:rsidRPr="001F3C16">
        <w:rPr>
          <w:rStyle w:val="StyleUnderline"/>
        </w:rPr>
        <w:t xml:space="preserve"> in </w:t>
      </w:r>
      <w:r w:rsidRPr="00204615">
        <w:rPr>
          <w:rStyle w:val="StyleUnderline"/>
          <w:highlight w:val="green"/>
        </w:rPr>
        <w:t xml:space="preserve">their </w:t>
      </w:r>
      <w:r w:rsidRPr="00204615">
        <w:rPr>
          <w:rStyle w:val="Emphasis"/>
          <w:highlight w:val="green"/>
        </w:rPr>
        <w:t>self-interest</w:t>
      </w:r>
      <w:r w:rsidRPr="001F3C16">
        <w:rPr>
          <w:sz w:val="16"/>
        </w:rPr>
        <w:t>.</w:t>
      </w:r>
    </w:p>
    <w:p w14:paraId="18F0054E" w14:textId="77777777" w:rsidR="0051572F" w:rsidRPr="001F3C16" w:rsidRDefault="0051572F" w:rsidP="0051572F">
      <w:pPr>
        <w:rPr>
          <w:sz w:val="16"/>
        </w:rPr>
      </w:pPr>
      <w:r w:rsidRPr="00204615">
        <w:rPr>
          <w:rStyle w:val="StyleUnderline"/>
          <w:highlight w:val="green"/>
        </w:rPr>
        <w:t>Any notion</w:t>
      </w:r>
      <w:r w:rsidRPr="001F3C16">
        <w:rPr>
          <w:rStyle w:val="StyleUnderline"/>
        </w:rPr>
        <w:t xml:space="preserve"> that the </w:t>
      </w:r>
      <w:r w:rsidRPr="00204615">
        <w:rPr>
          <w:rStyle w:val="Emphasis"/>
          <w:highlight w:val="green"/>
        </w:rPr>
        <w:t>U</w:t>
      </w:r>
      <w:r w:rsidRPr="001F3C16">
        <w:rPr>
          <w:sz w:val="16"/>
        </w:rPr>
        <w:t xml:space="preserve">nited </w:t>
      </w:r>
      <w:r w:rsidRPr="00204615">
        <w:rPr>
          <w:rStyle w:val="Emphasis"/>
          <w:highlight w:val="green"/>
        </w:rPr>
        <w:t>S</w:t>
      </w:r>
      <w:r w:rsidRPr="001F3C16">
        <w:rPr>
          <w:sz w:val="16"/>
        </w:rPr>
        <w:t xml:space="preserve">tates </w:t>
      </w:r>
      <w:r w:rsidRPr="00204615">
        <w:rPr>
          <w:rStyle w:val="StyleUnderline"/>
          <w:highlight w:val="green"/>
        </w:rPr>
        <w:t>could</w:t>
      </w:r>
      <w:r w:rsidRPr="001F3C16">
        <w:rPr>
          <w:rStyle w:val="StyleUnderline"/>
        </w:rPr>
        <w:t xml:space="preserve"> somehow </w:t>
      </w:r>
      <w:r w:rsidRPr="00204615">
        <w:rPr>
          <w:rStyle w:val="StyleUnderline"/>
          <w:highlight w:val="green"/>
        </w:rPr>
        <w:t>seduce</w:t>
      </w:r>
      <w:r w:rsidRPr="001F3C16">
        <w:t xml:space="preserve"> </w:t>
      </w:r>
      <w:r w:rsidRPr="001F3C16">
        <w:rPr>
          <w:sz w:val="16"/>
        </w:rPr>
        <w:t xml:space="preserve">Russian president Vladimir </w:t>
      </w:r>
      <w:r w:rsidRPr="00204615">
        <w:rPr>
          <w:rStyle w:val="StyleUnderline"/>
          <w:highlight w:val="green"/>
        </w:rPr>
        <w:t>Putin from playing</w:t>
      </w:r>
      <w:r w:rsidRPr="001F3C16">
        <w:rPr>
          <w:rStyle w:val="StyleUnderline"/>
        </w:rPr>
        <w:t xml:space="preserve"> house </w:t>
      </w:r>
      <w:r w:rsidRPr="00204615">
        <w:rPr>
          <w:rStyle w:val="StyleUnderline"/>
          <w:highlight w:val="green"/>
        </w:rPr>
        <w:t xml:space="preserve">with Beijing is </w:t>
      </w:r>
      <w:r w:rsidRPr="00204615">
        <w:rPr>
          <w:rStyle w:val="Emphasis"/>
          <w:highlight w:val="green"/>
        </w:rPr>
        <w:t>fanciful</w:t>
      </w:r>
      <w:r w:rsidRPr="001F3C16">
        <w:rPr>
          <w:rStyle w:val="StyleUnderline"/>
        </w:rPr>
        <w:t xml:space="preserve">. Putin </w:t>
      </w:r>
      <w:r w:rsidRPr="001F3C16">
        <w:rPr>
          <w:rStyle w:val="Emphasis"/>
        </w:rPr>
        <w:t>doesn’t do something for nothing</w:t>
      </w:r>
      <w:r w:rsidRPr="001F3C16">
        <w:rPr>
          <w:rStyle w:val="StyleUnderline"/>
        </w:rPr>
        <w:t xml:space="preserve">; his price would be </w:t>
      </w:r>
      <w:r w:rsidRPr="001F3C16">
        <w:rPr>
          <w:rStyle w:val="Emphasis"/>
        </w:rPr>
        <w:t>quite high</w:t>
      </w:r>
      <w:r w:rsidRPr="001F3C16">
        <w:rPr>
          <w:sz w:val="16"/>
        </w:rPr>
        <w:t xml:space="preserve">. He could demand a free hand in Ukraine, or lifting sanctions, or squelching opposition to </w:t>
      </w:r>
      <w:proofErr w:type="spellStart"/>
      <w:r w:rsidRPr="001F3C16">
        <w:rPr>
          <w:sz w:val="16"/>
        </w:rPr>
        <w:t>Nordstream</w:t>
      </w:r>
      <w:proofErr w:type="spellEnd"/>
      <w:r w:rsidRPr="001F3C16">
        <w:rPr>
          <w:sz w:val="16"/>
        </w:rPr>
        <w:t xml:space="preserve"> II, or giving Russia free rein in the Middle East. Any of these “deals” would greatly compromise American interests.  Why would we do that? And what, exactly, is Putin going to deliver in return? What leverage does Russia have on Beijing? The answer is not near enough to justify any of these concessions.</w:t>
      </w:r>
    </w:p>
    <w:p w14:paraId="4B083B7B" w14:textId="77777777" w:rsidR="0051572F" w:rsidRPr="001F3C16" w:rsidRDefault="0051572F" w:rsidP="0051572F">
      <w:pPr>
        <w:rPr>
          <w:u w:val="single"/>
        </w:rPr>
      </w:pPr>
      <w:r w:rsidRPr="001F3C16">
        <w:rPr>
          <w:rStyle w:val="StyleUnderline"/>
        </w:rPr>
        <w:lastRenderedPageBreak/>
        <w:t xml:space="preserve">On the other hand, what leverage would a Russia-China alliance have on the </w:t>
      </w:r>
      <w:r w:rsidRPr="001F3C16">
        <w:rPr>
          <w:rStyle w:val="Emphasis"/>
        </w:rPr>
        <w:t>U</w:t>
      </w:r>
      <w:r w:rsidRPr="001F3C16">
        <w:rPr>
          <w:sz w:val="16"/>
        </w:rPr>
        <w:t xml:space="preserve">nited </w:t>
      </w:r>
      <w:r w:rsidRPr="001F3C16">
        <w:rPr>
          <w:rStyle w:val="Emphasis"/>
        </w:rPr>
        <w:t>S</w:t>
      </w:r>
      <w:r w:rsidRPr="001F3C16">
        <w:rPr>
          <w:sz w:val="16"/>
        </w:rPr>
        <w:t>tates</w:t>
      </w:r>
      <w:r w:rsidRPr="001F3C16">
        <w:rPr>
          <w:rStyle w:val="StyleUnderline"/>
        </w:rPr>
        <w:t xml:space="preserve">? </w:t>
      </w:r>
      <w:r w:rsidRPr="00204615">
        <w:rPr>
          <w:rStyle w:val="StyleUnderline"/>
          <w:highlight w:val="green"/>
        </w:rPr>
        <w:t>They wouldn’t</w:t>
      </w:r>
      <w:r w:rsidRPr="001F3C16">
        <w:rPr>
          <w:rStyle w:val="StyleUnderline"/>
        </w:rPr>
        <w:t xml:space="preserve"> jointly </w:t>
      </w:r>
      <w:r w:rsidRPr="00204615">
        <w:rPr>
          <w:rStyle w:val="StyleUnderline"/>
          <w:highlight w:val="green"/>
        </w:rPr>
        <w:t>threaten</w:t>
      </w:r>
      <w:r w:rsidRPr="001F3C16">
        <w:rPr>
          <w:rStyle w:val="StyleUnderline"/>
        </w:rPr>
        <w:t xml:space="preserve"> Washington with </w:t>
      </w:r>
      <w:r w:rsidRPr="00204615">
        <w:rPr>
          <w:rStyle w:val="StyleUnderline"/>
          <w:highlight w:val="green"/>
        </w:rPr>
        <w:t>military action</w:t>
      </w:r>
      <w:r w:rsidRPr="001F3C16">
        <w:rPr>
          <w:rStyle w:val="StyleUnderline"/>
        </w:rPr>
        <w:t>. A central element of both their strategies is that they want to win</w:t>
      </w:r>
      <w:r w:rsidRPr="001F3C16">
        <w:rPr>
          <w:sz w:val="16"/>
        </w:rPr>
        <w:t xml:space="preserve"> against the United States </w:t>
      </w:r>
      <w:r w:rsidRPr="001F3C16">
        <w:rPr>
          <w:rStyle w:val="StyleUnderline"/>
        </w:rPr>
        <w:t>“without fighting.”</w:t>
      </w:r>
    </w:p>
    <w:p w14:paraId="15DEB5BA" w14:textId="77777777" w:rsidR="0051572F" w:rsidRPr="001F3C16" w:rsidRDefault="0051572F" w:rsidP="0051572F">
      <w:pPr>
        <w:rPr>
          <w:sz w:val="16"/>
        </w:rPr>
      </w:pPr>
      <w:r w:rsidRPr="001F3C16">
        <w:rPr>
          <w:sz w:val="16"/>
        </w:rPr>
        <w:t xml:space="preserve">Moscow might be happy if the United States got distracted in a military mix-up with China. Conversely, Beijing could okay with the Americans have an armed confrontation with the Russians. But, </w:t>
      </w:r>
      <w:r w:rsidRPr="001F3C16">
        <w:rPr>
          <w:rStyle w:val="StyleUnderline"/>
        </w:rPr>
        <w:t>neither of them will be volunteering to go first anytime soon</w:t>
      </w:r>
      <w:r w:rsidRPr="001F3C16">
        <w:rPr>
          <w:sz w:val="16"/>
        </w:rPr>
        <w:t>.</w:t>
      </w:r>
    </w:p>
    <w:p w14:paraId="1BEE6475" w14:textId="77777777" w:rsidR="0051572F" w:rsidRPr="001F3C16" w:rsidRDefault="0051572F" w:rsidP="0051572F">
      <w:pPr>
        <w:rPr>
          <w:sz w:val="16"/>
        </w:rPr>
      </w:pPr>
      <w:r w:rsidRPr="00204615">
        <w:rPr>
          <w:rStyle w:val="Emphasis"/>
          <w:highlight w:val="green"/>
        </w:rPr>
        <w:t>Even if</w:t>
      </w:r>
      <w:r w:rsidRPr="00204615">
        <w:rPr>
          <w:rStyle w:val="StyleUnderline"/>
          <w:highlight w:val="green"/>
        </w:rPr>
        <w:t xml:space="preserve"> they linked</w:t>
      </w:r>
      <w:r w:rsidRPr="001F3C16">
        <w:rPr>
          <w:rStyle w:val="StyleUnderline"/>
        </w:rPr>
        <w:t xml:space="preserve"> arms to threaten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 xml:space="preserve">in tandem, the </w:t>
      </w:r>
      <w:r w:rsidRPr="00204615">
        <w:rPr>
          <w:rStyle w:val="Emphasis"/>
          <w:highlight w:val="green"/>
        </w:rPr>
        <w:t>pain would not be worth the gain</w:t>
      </w:r>
      <w:r w:rsidRPr="001F3C16">
        <w:rPr>
          <w:rStyle w:val="StyleUnderline"/>
        </w:rPr>
        <w:t xml:space="preserve">. </w:t>
      </w:r>
      <w:proofErr w:type="gramStart"/>
      <w:r w:rsidRPr="001F3C16">
        <w:rPr>
          <w:rStyle w:val="StyleUnderline"/>
        </w:rPr>
        <w:t xml:space="preserve">As long </w:t>
      </w:r>
      <w:r w:rsidRPr="00204615">
        <w:rPr>
          <w:rStyle w:val="StyleUnderline"/>
          <w:highlight w:val="green"/>
        </w:rPr>
        <w:t>as</w:t>
      </w:r>
      <w:proofErr w:type="gramEnd"/>
      <w:r w:rsidRPr="00204615">
        <w:rPr>
          <w:rStyle w:val="StyleUnderline"/>
          <w:highlight w:val="green"/>
        </w:rPr>
        <w:t xml:space="preserve"> America maintains a </w:t>
      </w:r>
      <w:r w:rsidRPr="00204615">
        <w:rPr>
          <w:rStyle w:val="Emphasis"/>
          <w:highlight w:val="green"/>
        </w:rPr>
        <w:t>credible</w:t>
      </w:r>
      <w:r w:rsidRPr="001F3C16">
        <w:rPr>
          <w:rStyle w:val="Emphasis"/>
        </w:rPr>
        <w:t xml:space="preserve"> global and strategic </w:t>
      </w:r>
      <w:r w:rsidRPr="00204615">
        <w:rPr>
          <w:rStyle w:val="Emphasis"/>
          <w:highlight w:val="green"/>
        </w:rPr>
        <w:t>deterrent</w:t>
      </w:r>
      <w:r w:rsidRPr="00204615">
        <w:rPr>
          <w:rStyle w:val="StyleUnderline"/>
          <w:highlight w:val="green"/>
        </w:rPr>
        <w:t>, a Sino-Russian</w:t>
      </w:r>
      <w:r w:rsidRPr="001F3C16">
        <w:rPr>
          <w:rStyle w:val="StyleUnderline"/>
        </w:rPr>
        <w:t xml:space="preserve"> military one-two </w:t>
      </w:r>
      <w:r w:rsidRPr="00204615">
        <w:rPr>
          <w:rStyle w:val="StyleUnderline"/>
          <w:highlight w:val="green"/>
        </w:rPr>
        <w:t>punch is</w:t>
      </w:r>
      <w:r w:rsidRPr="001F3C16">
        <w:rPr>
          <w:rStyle w:val="StyleUnderline"/>
        </w:rPr>
        <w:t xml:space="preserve"> pretty much </w:t>
      </w:r>
      <w:r w:rsidRPr="00204615">
        <w:rPr>
          <w:rStyle w:val="Emphasis"/>
          <w:highlight w:val="green"/>
        </w:rPr>
        <w:t>checkmated</w:t>
      </w:r>
      <w:r w:rsidRPr="001F3C16">
        <w:rPr>
          <w:sz w:val="16"/>
        </w:rPr>
        <w:t>. Peace through strength really works.</w:t>
      </w:r>
    </w:p>
    <w:p w14:paraId="2390A5B6" w14:textId="77777777" w:rsidR="0051572F" w:rsidRPr="001F3C16" w:rsidRDefault="0051572F" w:rsidP="0051572F">
      <w:pPr>
        <w:rPr>
          <w:u w:val="single"/>
        </w:rPr>
      </w:pPr>
      <w:r w:rsidRPr="001F3C16">
        <w:rPr>
          <w:rStyle w:val="StyleUnderline"/>
        </w:rPr>
        <w:t xml:space="preserve">If direct military confrontation is out of bounds, then what can Beijing and Moscow do </w:t>
      </w:r>
      <w:proofErr w:type="gramStart"/>
      <w:r w:rsidRPr="001F3C16">
        <w:rPr>
          <w:rStyle w:val="StyleUnderline"/>
        </w:rPr>
        <w:t>using</w:t>
      </w:r>
      <w:proofErr w:type="gramEnd"/>
      <w:r w:rsidRPr="001F3C16">
        <w:rPr>
          <w:rStyle w:val="StyleUnderline"/>
        </w:rPr>
        <w:t xml:space="preserve"> economic, political, and diplomatic power or tools of </w:t>
      </w:r>
      <w:r w:rsidRPr="00204615">
        <w:rPr>
          <w:rStyle w:val="Emphasis"/>
          <w:highlight w:val="green"/>
        </w:rPr>
        <w:t>hybrid war</w:t>
      </w:r>
      <w:r w:rsidRPr="001F3C16">
        <w:rPr>
          <w:rStyle w:val="StyleUnderline"/>
        </w:rPr>
        <w:t xml:space="preserve">fare? The answer to that question is easy: </w:t>
      </w:r>
      <w:r w:rsidRPr="001F3C16">
        <w:rPr>
          <w:rStyle w:val="Emphasis"/>
        </w:rPr>
        <w:t>exactly what they are already doing</w:t>
      </w:r>
      <w:r w:rsidRPr="001F3C16">
        <w:rPr>
          <w:rStyle w:val="StyleUnderline"/>
        </w:rPr>
        <w:t xml:space="preserve">. </w:t>
      </w:r>
    </w:p>
    <w:p w14:paraId="7F31FC59" w14:textId="77777777" w:rsidR="0051572F" w:rsidRPr="001F3C16" w:rsidRDefault="0051572F" w:rsidP="0051572F">
      <w:pPr>
        <w:rPr>
          <w:sz w:val="16"/>
        </w:rPr>
      </w:pPr>
      <w:r w:rsidRPr="001F3C16">
        <w:rPr>
          <w:sz w:val="16"/>
        </w:rPr>
        <w:t>We have plenty of evidence of on-going political warfare aimed at the United States, its friends, allies, and interests. Some of these activities are conducted in tandem; some are instances of copy-</w:t>
      </w:r>
      <w:proofErr w:type="spellStart"/>
      <w:r w:rsidRPr="001F3C16">
        <w:rPr>
          <w:sz w:val="16"/>
        </w:rPr>
        <w:t>catism</w:t>
      </w:r>
      <w:proofErr w:type="spellEnd"/>
      <w:r w:rsidRPr="001F3C16">
        <w:rPr>
          <w:sz w:val="16"/>
        </w:rPr>
        <w:t>; and some are independent and original.</w:t>
      </w:r>
    </w:p>
    <w:p w14:paraId="3BAADC3E" w14:textId="77777777" w:rsidR="0051572F" w:rsidRPr="001F3C16" w:rsidRDefault="0051572F" w:rsidP="0051572F">
      <w:pPr>
        <w:rPr>
          <w:sz w:val="16"/>
        </w:rPr>
      </w:pPr>
      <w:r w:rsidRPr="001F3C16">
        <w:rPr>
          <w:sz w:val="16"/>
        </w:rPr>
        <w:t xml:space="preserve">The political warfare takes many forms—ranging from corrosive economic behavior to aggressive diplomacy to military expansionism and more. </w:t>
      </w:r>
    </w:p>
    <w:p w14:paraId="24CFFE62" w14:textId="77777777" w:rsidR="0051572F" w:rsidRPr="001F3C16" w:rsidRDefault="0051572F" w:rsidP="0051572F">
      <w:pPr>
        <w:rPr>
          <w:sz w:val="16"/>
        </w:rPr>
      </w:pPr>
      <w:r w:rsidRPr="001F3C16">
        <w:rPr>
          <w:sz w:val="16"/>
        </w:rPr>
        <w:t xml:space="preserve">All </w:t>
      </w:r>
      <w:r w:rsidRPr="001F3C16">
        <w:rPr>
          <w:rStyle w:val="StyleUnderline"/>
        </w:rPr>
        <w:t>these malicious efforts</w:t>
      </w:r>
      <w:r w:rsidRPr="001F3C16">
        <w:rPr>
          <w:sz w:val="16"/>
        </w:rPr>
        <w:t xml:space="preserve"> are a problem. What they </w:t>
      </w:r>
      <w:r w:rsidRPr="00204615">
        <w:rPr>
          <w:rStyle w:val="Emphasis"/>
          <w:highlight w:val="green"/>
        </w:rPr>
        <w:t>don’t add up to</w:t>
      </w:r>
      <w:r w:rsidRPr="001F3C16">
        <w:rPr>
          <w:rStyle w:val="Emphasis"/>
        </w:rPr>
        <w:t xml:space="preserve"> is </w:t>
      </w:r>
      <w:r w:rsidRPr="00204615">
        <w:rPr>
          <w:rStyle w:val="Emphasis"/>
          <w:highlight w:val="green"/>
        </w:rPr>
        <w:t>an existential threat</w:t>
      </w:r>
      <w:r w:rsidRPr="001F3C16">
        <w:rPr>
          <w:rStyle w:val="StyleUnderline"/>
        </w:rPr>
        <w:t xml:space="preserve"> to vital U.S. interests</w:t>
      </w:r>
      <w:r w:rsidRPr="001F3C16">
        <w:rPr>
          <w:sz w:val="16"/>
        </w:rPr>
        <w:t xml:space="preserve">. In other words, </w:t>
      </w:r>
      <w:r w:rsidRPr="001F3C16">
        <w:rPr>
          <w:rStyle w:val="StyleUnderline"/>
        </w:rPr>
        <w:t xml:space="preserve">we can </w:t>
      </w:r>
      <w:r w:rsidRPr="001F3C16">
        <w:rPr>
          <w:rStyle w:val="Emphasis"/>
        </w:rPr>
        <w:t>handle this without sucking up to Putin</w:t>
      </w:r>
      <w:r w:rsidRPr="001F3C16">
        <w:rPr>
          <w:rStyle w:val="StyleUnderline"/>
        </w:rPr>
        <w:t xml:space="preserve"> and undermining our own interests. In fact, we </w:t>
      </w:r>
      <w:r w:rsidRPr="001F3C16">
        <w:rPr>
          <w:rStyle w:val="Emphasis"/>
        </w:rPr>
        <w:t>already have</w:t>
      </w:r>
      <w:r w:rsidRPr="001F3C16">
        <w:rPr>
          <w:rStyle w:val="StyleUnderline"/>
        </w:rPr>
        <w:t xml:space="preserve"> a national-security strategy that </w:t>
      </w:r>
      <w:r w:rsidRPr="001F3C16">
        <w:rPr>
          <w:rStyle w:val="Emphasis"/>
        </w:rPr>
        <w:t>adequately addresses these concerns</w:t>
      </w:r>
      <w:r w:rsidRPr="001F3C16">
        <w:rPr>
          <w:sz w:val="16"/>
        </w:rPr>
        <w:t xml:space="preserve">. </w:t>
      </w:r>
    </w:p>
    <w:p w14:paraId="5A5EB07E" w14:textId="77777777" w:rsidR="0051572F" w:rsidRPr="001F3C16" w:rsidRDefault="0051572F" w:rsidP="0051572F">
      <w:pPr>
        <w:rPr>
          <w:sz w:val="16"/>
        </w:rPr>
      </w:pPr>
      <w:r w:rsidRPr="001F3C16">
        <w:rPr>
          <w:rStyle w:val="StyleUnderline"/>
        </w:rPr>
        <w:t xml:space="preserve">One more thing </w:t>
      </w:r>
      <w:r w:rsidRPr="001F3C16">
        <w:rPr>
          <w:rStyle w:val="Emphasis"/>
        </w:rPr>
        <w:t>inhibiting</w:t>
      </w:r>
      <w:r w:rsidRPr="001F3C16">
        <w:rPr>
          <w:rStyle w:val="StyleUnderline"/>
        </w:rPr>
        <w:t xml:space="preserve"> a Sino-Russian hookup. </w:t>
      </w:r>
      <w:r w:rsidRPr="00204615">
        <w:rPr>
          <w:rStyle w:val="StyleUnderline"/>
          <w:highlight w:val="green"/>
        </w:rPr>
        <w:t>Russian and Chinese power is</w:t>
      </w:r>
      <w:r w:rsidRPr="001F3C16">
        <w:rPr>
          <w:rStyle w:val="StyleUnderline"/>
        </w:rPr>
        <w:t xml:space="preserve"> </w:t>
      </w:r>
      <w:r w:rsidRPr="001F3C16">
        <w:rPr>
          <w:rStyle w:val="Emphasis"/>
        </w:rPr>
        <w:t xml:space="preserve">largely </w:t>
      </w:r>
      <w:r w:rsidRPr="00204615">
        <w:rPr>
          <w:rStyle w:val="Emphasis"/>
          <w:highlight w:val="green"/>
        </w:rPr>
        <w:t>asymmetrical</w:t>
      </w:r>
      <w:r w:rsidRPr="001F3C16">
        <w:rPr>
          <w:rStyle w:val="StyleUnderline"/>
        </w:rPr>
        <w:t xml:space="preserve">. They have very different strengths and weaknesses. In </w:t>
      </w:r>
      <w:r w:rsidRPr="00204615">
        <w:rPr>
          <w:rStyle w:val="StyleUnderline"/>
          <w:highlight w:val="green"/>
        </w:rPr>
        <w:t>coordinating</w:t>
      </w:r>
      <w:r w:rsidRPr="001F3C16">
        <w:rPr>
          <w:sz w:val="16"/>
        </w:rPr>
        <w:t xml:space="preserve"> their malicious activities </w:t>
      </w:r>
      <w:r w:rsidRPr="001F3C16">
        <w:rPr>
          <w:rStyle w:val="StyleUnderline"/>
        </w:rPr>
        <w:t xml:space="preserve">against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 xml:space="preserve">they </w:t>
      </w:r>
      <w:r w:rsidRPr="00204615">
        <w:rPr>
          <w:rStyle w:val="StyleUnderline"/>
          <w:highlight w:val="green"/>
        </w:rPr>
        <w:t>don’t line out</w:t>
      </w:r>
      <w:r w:rsidRPr="001F3C16">
        <w:rPr>
          <w:rStyle w:val="StyleUnderline"/>
        </w:rPr>
        <w:t xml:space="preserve"> very </w:t>
      </w:r>
      <w:r w:rsidRPr="00204615">
        <w:rPr>
          <w:rStyle w:val="StyleUnderline"/>
          <w:highlight w:val="green"/>
        </w:rPr>
        <w:t>well. China</w:t>
      </w:r>
      <w:r w:rsidRPr="001F3C16">
        <w:rPr>
          <w:sz w:val="16"/>
        </w:rPr>
        <w:t xml:space="preserve">, for example, </w:t>
      </w:r>
      <w:r w:rsidRPr="00204615">
        <w:rPr>
          <w:rStyle w:val="StyleUnderline"/>
          <w:highlight w:val="green"/>
        </w:rPr>
        <w:t>can’t</w:t>
      </w:r>
      <w:r w:rsidRPr="001F3C16">
        <w:rPr>
          <w:rStyle w:val="StyleUnderline"/>
        </w:rPr>
        <w:t xml:space="preserve"> really do anything substantive to </w:t>
      </w:r>
      <w:r w:rsidRPr="00204615">
        <w:rPr>
          <w:rStyle w:val="StyleUnderline"/>
          <w:highlight w:val="green"/>
        </w:rPr>
        <w:t>help</w:t>
      </w:r>
      <w:r w:rsidRPr="001F3C16">
        <w:rPr>
          <w:rStyle w:val="StyleUnderline"/>
        </w:rPr>
        <w:t xml:space="preserve"> Russia </w:t>
      </w:r>
      <w:r w:rsidRPr="00204615">
        <w:rPr>
          <w:rStyle w:val="StyleUnderline"/>
          <w:highlight w:val="green"/>
        </w:rPr>
        <w:t>in Syria. Putin doesn’t</w:t>
      </w:r>
      <w:r w:rsidRPr="001F3C16">
        <w:rPr>
          <w:rStyle w:val="StyleUnderline"/>
        </w:rPr>
        <w:t xml:space="preserve"> have much to </w:t>
      </w:r>
      <w:r w:rsidRPr="00204615">
        <w:rPr>
          <w:rStyle w:val="StyleUnderline"/>
          <w:highlight w:val="green"/>
        </w:rPr>
        <w:t xml:space="preserve">offer in the </w:t>
      </w:r>
      <w:r w:rsidRPr="00204615">
        <w:rPr>
          <w:rStyle w:val="Emphasis"/>
          <w:highlight w:val="green"/>
        </w:rPr>
        <w:t>S</w:t>
      </w:r>
      <w:r w:rsidRPr="001F3C16">
        <w:rPr>
          <w:sz w:val="16"/>
        </w:rPr>
        <w:t xml:space="preserve">outh </w:t>
      </w:r>
      <w:r w:rsidRPr="00204615">
        <w:rPr>
          <w:rStyle w:val="Emphasis"/>
          <w:highlight w:val="green"/>
        </w:rPr>
        <w:t>C</w:t>
      </w:r>
      <w:r w:rsidRPr="001F3C16">
        <w:rPr>
          <w:sz w:val="16"/>
        </w:rPr>
        <w:t xml:space="preserve">hina </w:t>
      </w:r>
      <w:r w:rsidRPr="00204615">
        <w:rPr>
          <w:rStyle w:val="Emphasis"/>
          <w:highlight w:val="green"/>
        </w:rPr>
        <w:t>S</w:t>
      </w:r>
      <w:r w:rsidRPr="001F3C16">
        <w:rPr>
          <w:sz w:val="16"/>
        </w:rPr>
        <w:t>eas or in brokering a U.S.-China trade agreement.</w:t>
      </w:r>
    </w:p>
    <w:p w14:paraId="7DA5C921" w14:textId="77777777" w:rsidR="0051572F" w:rsidRPr="001F3C16" w:rsidRDefault="0051572F" w:rsidP="0051572F">
      <w:pPr>
        <w:rPr>
          <w:sz w:val="16"/>
        </w:rPr>
      </w:pPr>
      <w:r w:rsidRPr="00204615">
        <w:rPr>
          <w:rStyle w:val="StyleUnderline"/>
          <w:highlight w:val="green"/>
        </w:rPr>
        <w:t>There are</w:t>
      </w:r>
      <w:r w:rsidRPr="001F3C16">
        <w:rPr>
          <w:sz w:val="16"/>
        </w:rPr>
        <w:t xml:space="preserve"> also </w:t>
      </w:r>
      <w:r w:rsidRPr="00204615">
        <w:rPr>
          <w:rStyle w:val="Emphasis"/>
          <w:highlight w:val="green"/>
        </w:rPr>
        <w:t>limits</w:t>
      </w:r>
      <w:r w:rsidRPr="00204615">
        <w:rPr>
          <w:rStyle w:val="StyleUnderline"/>
          <w:highlight w:val="green"/>
        </w:rPr>
        <w:t xml:space="preserve"> to</w:t>
      </w:r>
      <w:r w:rsidRPr="001F3C16">
        <w:rPr>
          <w:rStyle w:val="StyleUnderline"/>
        </w:rPr>
        <w:t xml:space="preserve"> the Sino-Russia era of </w:t>
      </w:r>
      <w:r w:rsidRPr="00204615">
        <w:rPr>
          <w:rStyle w:val="StyleUnderline"/>
          <w:highlight w:val="green"/>
        </w:rPr>
        <w:t>good feelings</w:t>
      </w:r>
      <w:r w:rsidRPr="001F3C16">
        <w:rPr>
          <w:rStyle w:val="StyleUnderline"/>
        </w:rPr>
        <w:t xml:space="preserve">. Other than trying to take America down a notch, their global </w:t>
      </w:r>
      <w:r w:rsidRPr="00204615">
        <w:rPr>
          <w:rStyle w:val="StyleUnderline"/>
          <w:highlight w:val="green"/>
        </w:rPr>
        <w:t xml:space="preserve">goals are </w:t>
      </w:r>
      <w:r w:rsidRPr="00204615">
        <w:rPr>
          <w:rStyle w:val="Emphasis"/>
          <w:highlight w:val="green"/>
        </w:rPr>
        <w:t>not</w:t>
      </w:r>
      <w:r w:rsidRPr="001F3C16">
        <w:rPr>
          <w:rStyle w:val="Emphasis"/>
        </w:rPr>
        <w:t xml:space="preserve"> well </w:t>
      </w:r>
      <w:r w:rsidRPr="00204615">
        <w:rPr>
          <w:rStyle w:val="Emphasis"/>
          <w:highlight w:val="green"/>
        </w:rPr>
        <w:t>aligned</w:t>
      </w:r>
      <w:r w:rsidRPr="001F3C16">
        <w:rPr>
          <w:rStyle w:val="StyleUnderline"/>
        </w:rPr>
        <w:t xml:space="preserve">. Indeed, </w:t>
      </w:r>
      <w:r w:rsidRPr="00204615">
        <w:rPr>
          <w:rStyle w:val="StyleUnderline"/>
          <w:highlight w:val="green"/>
        </w:rPr>
        <w:t>the more they</w:t>
      </w:r>
      <w:r w:rsidRPr="001F3C16">
        <w:rPr>
          <w:rStyle w:val="StyleUnderline"/>
        </w:rPr>
        <w:t xml:space="preserve"> try to </w:t>
      </w:r>
      <w:r w:rsidRPr="00204615">
        <w:rPr>
          <w:rStyle w:val="StyleUnderline"/>
          <w:highlight w:val="green"/>
        </w:rPr>
        <w:t>cooperate, the more</w:t>
      </w:r>
      <w:r w:rsidRPr="001F3C16">
        <w:rPr>
          <w:rStyle w:val="StyleUnderline"/>
        </w:rPr>
        <w:t xml:space="preserve"> their </w:t>
      </w:r>
      <w:r w:rsidRPr="00204615">
        <w:rPr>
          <w:rStyle w:val="Emphasis"/>
          <w:highlight w:val="green"/>
        </w:rPr>
        <w:t>disparate interests</w:t>
      </w:r>
      <w:r w:rsidRPr="001F3C16">
        <w:rPr>
          <w:rStyle w:val="StyleUnderline"/>
        </w:rPr>
        <w:t xml:space="preserve"> will </w:t>
      </w:r>
      <w:r w:rsidRPr="00204615">
        <w:rPr>
          <w:rStyle w:val="Emphasis"/>
          <w:highlight w:val="green"/>
        </w:rPr>
        <w:t>grate</w:t>
      </w:r>
      <w:r w:rsidRPr="001F3C16">
        <w:rPr>
          <w:rStyle w:val="StyleUnderline"/>
        </w:rPr>
        <w:t xml:space="preserve"> on</w:t>
      </w:r>
      <w:r w:rsidRPr="001F3C16">
        <w:t xml:space="preserve"> the </w:t>
      </w:r>
      <w:r w:rsidRPr="00204615">
        <w:rPr>
          <w:rStyle w:val="StyleUnderline"/>
          <w:highlight w:val="green"/>
        </w:rPr>
        <w:t>relations</w:t>
      </w:r>
      <w:r w:rsidRPr="001F3C16">
        <w:t xml:space="preserve">hip. </w:t>
      </w:r>
    </w:p>
    <w:p w14:paraId="5C2204C0" w14:textId="77777777" w:rsidR="0051572F" w:rsidRPr="001F3C16" w:rsidRDefault="0051572F" w:rsidP="0051572F">
      <w:pPr>
        <w:rPr>
          <w:sz w:val="16"/>
        </w:rPr>
      </w:pPr>
      <w:r w:rsidRPr="001F3C16">
        <w:rPr>
          <w:rStyle w:val="StyleUnderline"/>
        </w:rPr>
        <w:t>For example, China is meddling more in Central Asia and the Arctic—spaces where Russia was dominant</w:t>
      </w:r>
      <w:r w:rsidRPr="001F3C16">
        <w:rPr>
          <w:sz w:val="16"/>
        </w:rPr>
        <w:t xml:space="preserve">. Moscow </w:t>
      </w:r>
      <w:proofErr w:type="gramStart"/>
      <w:r w:rsidRPr="001F3C16">
        <w:rPr>
          <w:sz w:val="16"/>
        </w:rPr>
        <w:t>has to</w:t>
      </w:r>
      <w:proofErr w:type="gramEnd"/>
      <w:r w:rsidRPr="001F3C16">
        <w:rPr>
          <w:sz w:val="16"/>
        </w:rPr>
        <w:t xml:space="preserve"> ask itself: Why is Beijing elbowing in? There is an argument that rather than looking for a strategic partnership, China is just biding its time till Russia implodes, and Beijing steps in and sweeps up the choice pieces.</w:t>
      </w:r>
    </w:p>
    <w:p w14:paraId="201D2D11" w14:textId="77777777" w:rsidR="0051572F" w:rsidRPr="001F3C16" w:rsidRDefault="0051572F" w:rsidP="0051572F">
      <w:pPr>
        <w:rPr>
          <w:sz w:val="16"/>
        </w:rPr>
      </w:pPr>
      <w:r w:rsidRPr="001F3C16">
        <w:rPr>
          <w:sz w:val="16"/>
        </w:rPr>
        <w:t xml:space="preserve">And, as much as Putin likes to tweak Trump about Moscow’s ties with Beijing, it is becoming more apparent to Washington that Russia is ever more the junior partner. Can Putin really continue to play Robin to a Chinese Batman? As for China, they </w:t>
      </w:r>
      <w:proofErr w:type="gramStart"/>
      <w:r w:rsidRPr="001F3C16">
        <w:rPr>
          <w:sz w:val="16"/>
        </w:rPr>
        <w:t>have to</w:t>
      </w:r>
      <w:proofErr w:type="gramEnd"/>
      <w:r w:rsidRPr="001F3C16">
        <w:rPr>
          <w:sz w:val="16"/>
        </w:rPr>
        <w:t xml:space="preserve"> ask: What does Robin really bring to the dynamic-duo?</w:t>
      </w:r>
    </w:p>
    <w:p w14:paraId="1DE7C734" w14:textId="77777777" w:rsidR="005A40BB" w:rsidRPr="001F3C16" w:rsidRDefault="005A40BB" w:rsidP="005A40BB">
      <w:pPr>
        <w:pStyle w:val="Heading4"/>
        <w:rPr>
          <w:rFonts w:cs="Calibri"/>
        </w:rPr>
      </w:pPr>
      <w:r>
        <w:rPr>
          <w:rFonts w:cs="Calibri"/>
        </w:rPr>
        <w:t xml:space="preserve">No space </w:t>
      </w:r>
      <w:proofErr w:type="gramStart"/>
      <w:r>
        <w:rPr>
          <w:rFonts w:cs="Calibri"/>
        </w:rPr>
        <w:t>war</w:t>
      </w:r>
      <w:proofErr w:type="gramEnd"/>
    </w:p>
    <w:p w14:paraId="5FD1E6A9" w14:textId="77777777" w:rsidR="005A40BB" w:rsidRPr="001F3C16" w:rsidRDefault="005A40BB" w:rsidP="005A40BB">
      <w:r w:rsidRPr="001F3C16">
        <w:t xml:space="preserve">James </w:t>
      </w:r>
      <w:r w:rsidRPr="001F3C16">
        <w:rPr>
          <w:rStyle w:val="Style13ptBold"/>
        </w:rPr>
        <w:t>Pavur 19</w:t>
      </w:r>
      <w:r w:rsidRPr="001F3C16">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1F3C16">
        <w:t>Minárik</w:t>
      </w:r>
      <w:proofErr w:type="spellEnd"/>
      <w:r w:rsidRPr="001F3C16">
        <w:t xml:space="preserve">, S. Alatalu, S. Biondi, M. </w:t>
      </w:r>
      <w:r w:rsidRPr="001F3C16">
        <w:lastRenderedPageBreak/>
        <w:t xml:space="preserve">Signoretti, I. </w:t>
      </w:r>
      <w:proofErr w:type="spellStart"/>
      <w:r w:rsidRPr="001F3C16">
        <w:t>Tolga</w:t>
      </w:r>
      <w:proofErr w:type="spellEnd"/>
      <w:r w:rsidRPr="001F3C16">
        <w:t>, G. Visky (Eds.), https://ccdcoe.org/uploads/2019/06/Art_12_The-Cyber-ASAT.pdf</w:t>
      </w:r>
    </w:p>
    <w:p w14:paraId="128ADA42" w14:textId="77777777" w:rsidR="005A40BB" w:rsidRPr="001F3C16" w:rsidRDefault="005A40BB" w:rsidP="005A40BB">
      <w:pPr>
        <w:rPr>
          <w:rStyle w:val="StyleUnderline"/>
        </w:rPr>
      </w:pPr>
      <w:r w:rsidRPr="001F3C16">
        <w:rPr>
          <w:sz w:val="14"/>
        </w:rPr>
        <w:t xml:space="preserve">A. Limited Accessibility Space is difficult. Over 60 years have passed since the first Sputnik launch and only nine countries (ten including the EU) have orbital launch capabilities. Moreover, </w:t>
      </w:r>
      <w:r w:rsidRPr="001F3C16">
        <w:rPr>
          <w:rStyle w:val="StyleUnderline"/>
        </w:rPr>
        <w:t xml:space="preserve">a launch </w:t>
      </w:r>
      <w:proofErr w:type="spellStart"/>
      <w:r w:rsidRPr="001F3C16">
        <w:rPr>
          <w:rStyle w:val="StyleUnderline"/>
        </w:rPr>
        <w:t>programme</w:t>
      </w:r>
      <w:proofErr w:type="spellEnd"/>
      <w:r w:rsidRPr="001F3C16">
        <w:rPr>
          <w:rStyle w:val="StyleUnderline"/>
        </w:rPr>
        <w:t xml:space="preserve"> alone does not guarantee the </w:t>
      </w:r>
      <w:r w:rsidRPr="001F3C16">
        <w:rPr>
          <w:rStyle w:val="Emphasis"/>
        </w:rPr>
        <w:t>resources</w:t>
      </w:r>
      <w:r w:rsidRPr="001F3C16">
        <w:rPr>
          <w:rStyle w:val="StyleUnderline"/>
        </w:rPr>
        <w:t xml:space="preserve"> and </w:t>
      </w:r>
      <w:r w:rsidRPr="001F3C16">
        <w:rPr>
          <w:rStyle w:val="Emphasis"/>
        </w:rPr>
        <w:t>precision required</w:t>
      </w:r>
      <w:r w:rsidRPr="001F3C16">
        <w:rPr>
          <w:rStyle w:val="StyleUnderline"/>
        </w:rPr>
        <w:t xml:space="preserve"> to </w:t>
      </w:r>
      <w:r w:rsidRPr="001F3C16">
        <w:rPr>
          <w:rStyle w:val="Emphasis"/>
        </w:rPr>
        <w:t>operate a meaningful ASAT capability</w:t>
      </w:r>
      <w:r w:rsidRPr="001F3C16">
        <w:rPr>
          <w:rStyle w:val="StyleUnderline"/>
        </w:rPr>
        <w:t>.</w:t>
      </w:r>
      <w:r w:rsidRPr="001F3C16">
        <w:rPr>
          <w:sz w:val="14"/>
        </w:rPr>
        <w:t xml:space="preserve"> Given this, one possible reason why </w:t>
      </w:r>
      <w:r w:rsidRPr="00204615">
        <w:rPr>
          <w:rStyle w:val="Emphasis"/>
          <w:highlight w:val="green"/>
        </w:rPr>
        <w:t>space wars have not broken out</w:t>
      </w:r>
      <w:r w:rsidRPr="001F3C16">
        <w:rPr>
          <w:sz w:val="14"/>
        </w:rPr>
        <w:t xml:space="preserve"> is simply </w:t>
      </w:r>
      <w:r w:rsidRPr="001F3C16">
        <w:rPr>
          <w:rStyle w:val="StyleUnderline"/>
        </w:rPr>
        <w:t>because only the US has ever had the ability to fight one</w:t>
      </w:r>
      <w:r w:rsidRPr="001F3C16">
        <w:rPr>
          <w:sz w:val="14"/>
        </w:rPr>
        <w:t xml:space="preserve"> [21, p. 402], [22, pp. 419–420]. </w:t>
      </w:r>
      <w:r w:rsidRPr="001F3C16">
        <w:rPr>
          <w:rStyle w:val="StyleUnderline"/>
        </w:rPr>
        <w:t xml:space="preserve">Although launch technology may become cheaper and easier, it is unclear to what extent these advances will be distributed among presently non-spacefaring nations. </w:t>
      </w:r>
      <w:r w:rsidRPr="00204615">
        <w:rPr>
          <w:rStyle w:val="Emphasis"/>
          <w:highlight w:val="green"/>
        </w:rPr>
        <w:t>Limited access to orbit</w:t>
      </w:r>
      <w:r w:rsidRPr="001F3C16">
        <w:rPr>
          <w:rStyle w:val="StyleUnderline"/>
        </w:rPr>
        <w:t xml:space="preserve"> necessarily </w:t>
      </w:r>
      <w:r w:rsidRPr="00204615">
        <w:rPr>
          <w:rStyle w:val="StyleUnderline"/>
          <w:highlight w:val="green"/>
        </w:rPr>
        <w:t>reduces</w:t>
      </w:r>
      <w:r w:rsidRPr="001F3C16">
        <w:rPr>
          <w:rStyle w:val="StyleUnderline"/>
        </w:rPr>
        <w:t xml:space="preserve"> the </w:t>
      </w:r>
      <w:r w:rsidRPr="00204615">
        <w:rPr>
          <w:rStyle w:val="StyleUnderline"/>
          <w:highlight w:val="green"/>
        </w:rPr>
        <w:t>scenarios which could</w:t>
      </w:r>
      <w:r w:rsidRPr="001F3C16">
        <w:rPr>
          <w:rStyle w:val="StyleUnderline"/>
        </w:rPr>
        <w:t xml:space="preserve"> plausibly </w:t>
      </w:r>
      <w:r w:rsidRPr="00204615">
        <w:rPr>
          <w:rStyle w:val="StyleUnderline"/>
          <w:highlight w:val="green"/>
        </w:rPr>
        <w:t>escalate</w:t>
      </w:r>
      <w:r w:rsidRPr="001F3C16">
        <w:rPr>
          <w:rStyle w:val="StyleUnderline"/>
        </w:rPr>
        <w:t xml:space="preserve"> to ASAT usage.</w:t>
      </w:r>
      <w:r w:rsidRPr="001F3C16">
        <w:rPr>
          <w:sz w:val="14"/>
        </w:rPr>
        <w:t xml:space="preserve"> Only major conflicts between the handful of states with ‘space club’ membership could be considered possible flashpoints. Even then, the </w:t>
      </w:r>
      <w:r w:rsidRPr="00204615">
        <w:rPr>
          <w:rStyle w:val="Emphasis"/>
          <w:highlight w:val="green"/>
        </w:rPr>
        <w:t>fragility of</w:t>
      </w:r>
      <w:r w:rsidRPr="001F3C16">
        <w:rPr>
          <w:rStyle w:val="Emphasis"/>
        </w:rPr>
        <w:t xml:space="preserve"> an attacker’s </w:t>
      </w:r>
      <w:r w:rsidRPr="00204615">
        <w:rPr>
          <w:rStyle w:val="Emphasis"/>
          <w:highlight w:val="green"/>
        </w:rPr>
        <w:t>own</w:t>
      </w:r>
      <w:r w:rsidRPr="001F3C16">
        <w:rPr>
          <w:rStyle w:val="Emphasis"/>
        </w:rPr>
        <w:t xml:space="preserve"> space </w:t>
      </w:r>
      <w:r w:rsidRPr="00204615">
        <w:rPr>
          <w:rStyle w:val="Emphasis"/>
          <w:highlight w:val="green"/>
        </w:rPr>
        <w:t>assets</w:t>
      </w:r>
      <w:r w:rsidRPr="00204615">
        <w:rPr>
          <w:rStyle w:val="StyleUnderline"/>
          <w:highlight w:val="green"/>
        </w:rPr>
        <w:t xml:space="preserve"> creates </w:t>
      </w:r>
      <w:r w:rsidRPr="00204615">
        <w:rPr>
          <w:rStyle w:val="Emphasis"/>
          <w:highlight w:val="green"/>
        </w:rPr>
        <w:t>de-escalatory pressures</w:t>
      </w:r>
      <w:r w:rsidRPr="00204615">
        <w:rPr>
          <w:rStyle w:val="StyleUnderline"/>
          <w:highlight w:val="green"/>
        </w:rPr>
        <w:t xml:space="preserve"> due to</w:t>
      </w:r>
      <w:r w:rsidRPr="001F3C16">
        <w:rPr>
          <w:rStyle w:val="StyleUnderline"/>
        </w:rPr>
        <w:t xml:space="preserve"> the </w:t>
      </w:r>
      <w:r w:rsidRPr="00204615">
        <w:rPr>
          <w:rStyle w:val="Emphasis"/>
          <w:highlight w:val="green"/>
        </w:rPr>
        <w:t>deterrent effect of retal</w:t>
      </w:r>
      <w:r w:rsidRPr="001F3C16">
        <w:rPr>
          <w:rStyle w:val="Emphasis"/>
        </w:rPr>
        <w:t>iation</w:t>
      </w:r>
      <w:r w:rsidRPr="001F3C16">
        <w:rPr>
          <w:rStyle w:val="StyleUnderline"/>
        </w:rPr>
        <w:t>. Since</w:t>
      </w:r>
      <w:r w:rsidRPr="001F3C16">
        <w:rPr>
          <w:sz w:val="14"/>
        </w:rPr>
        <w:t xml:space="preserve"> the earliest days of </w:t>
      </w:r>
      <w:r w:rsidRPr="001F3C16">
        <w:rPr>
          <w:rStyle w:val="StyleUnderline"/>
        </w:rPr>
        <w:t xml:space="preserve">the space race, dominant </w:t>
      </w:r>
      <w:r w:rsidRPr="00204615">
        <w:rPr>
          <w:rStyle w:val="StyleUnderline"/>
          <w:highlight w:val="green"/>
        </w:rPr>
        <w:t>powers</w:t>
      </w:r>
      <w:r w:rsidRPr="001F3C16">
        <w:rPr>
          <w:rStyle w:val="StyleUnderline"/>
        </w:rPr>
        <w:t xml:space="preserve"> have recognized this dynamic and </w:t>
      </w:r>
      <w:r w:rsidRPr="00204615">
        <w:rPr>
          <w:rStyle w:val="StyleUnderline"/>
          <w:highlight w:val="green"/>
        </w:rPr>
        <w:t>demonstrated</w:t>
      </w:r>
      <w:r w:rsidRPr="001F3C16">
        <w:rPr>
          <w:rStyle w:val="StyleUnderline"/>
        </w:rPr>
        <w:t xml:space="preserve"> an inclination </w:t>
      </w:r>
      <w:r w:rsidRPr="00204615">
        <w:rPr>
          <w:rStyle w:val="Emphasis"/>
          <w:highlight w:val="green"/>
        </w:rPr>
        <w:t>towards de-escalatory</w:t>
      </w:r>
      <w:r w:rsidRPr="001F3C16">
        <w:rPr>
          <w:rStyle w:val="Emphasis"/>
        </w:rPr>
        <w:t xml:space="preserve"> space </w:t>
      </w:r>
      <w:r w:rsidRPr="00204615">
        <w:rPr>
          <w:rStyle w:val="Emphasis"/>
          <w:highlight w:val="green"/>
        </w:rPr>
        <w:t>strategies</w:t>
      </w:r>
      <w:r w:rsidRPr="001F3C16">
        <w:rPr>
          <w:sz w:val="14"/>
        </w:rPr>
        <w:t xml:space="preserve"> [23]. B. Attributable Norms </w:t>
      </w:r>
      <w:r w:rsidRPr="001F3C16">
        <w:rPr>
          <w:rStyle w:val="StyleUnderline"/>
        </w:rPr>
        <w:t>There</w:t>
      </w:r>
      <w:r w:rsidRPr="001F3C16">
        <w:rPr>
          <w:sz w:val="14"/>
        </w:rPr>
        <w:t xml:space="preserve"> also </w:t>
      </w:r>
      <w:r w:rsidRPr="001F3C16">
        <w:rPr>
          <w:rStyle w:val="StyleUnderline"/>
        </w:rPr>
        <w:t xml:space="preserve">exists a </w:t>
      </w:r>
      <w:r w:rsidRPr="001F3C16">
        <w:rPr>
          <w:rStyle w:val="Emphasis"/>
        </w:rPr>
        <w:t>long-standing normative framework</w:t>
      </w:r>
      <w:r w:rsidRPr="001F3C16">
        <w:rPr>
          <w:rStyle w:val="StyleUnderline"/>
        </w:rPr>
        <w:t xml:space="preserve"> </w:t>
      </w:r>
      <w:proofErr w:type="spellStart"/>
      <w:r w:rsidRPr="001F3C16">
        <w:rPr>
          <w:rStyle w:val="StyleUnderline"/>
        </w:rPr>
        <w:t>favouring</w:t>
      </w:r>
      <w:proofErr w:type="spellEnd"/>
      <w:r w:rsidRPr="001F3C16">
        <w:rPr>
          <w:rStyle w:val="StyleUnderline"/>
        </w:rPr>
        <w:t xml:space="preserve"> the </w:t>
      </w:r>
      <w:r w:rsidRPr="001F3C16">
        <w:rPr>
          <w:rStyle w:val="Emphasis"/>
        </w:rPr>
        <w:t>peaceful use of space</w:t>
      </w:r>
      <w:r w:rsidRPr="001F3C16">
        <w:rPr>
          <w:rStyle w:val="StyleUnderline"/>
        </w:rPr>
        <w:t>.</w:t>
      </w:r>
      <w:r w:rsidRPr="001F3C16">
        <w:rPr>
          <w:sz w:val="14"/>
        </w:rPr>
        <w:t xml:space="preserve"> The effectiveness of this regime, </w:t>
      </w:r>
      <w:proofErr w:type="spellStart"/>
      <w:r w:rsidRPr="001F3C16">
        <w:rPr>
          <w:sz w:val="14"/>
        </w:rPr>
        <w:t>centred</w:t>
      </w:r>
      <w:proofErr w:type="spellEnd"/>
      <w:r w:rsidRPr="001F3C16">
        <w:rPr>
          <w:sz w:val="14"/>
        </w:rPr>
        <w:t xml:space="preserve"> around the Outer Space Treaty </w:t>
      </w:r>
      <w:r w:rsidRPr="00204615">
        <w:rPr>
          <w:rStyle w:val="StyleUnderline"/>
          <w:highlight w:val="green"/>
        </w:rPr>
        <w:t>(</w:t>
      </w:r>
      <w:r w:rsidRPr="00204615">
        <w:rPr>
          <w:rStyle w:val="Emphasis"/>
          <w:highlight w:val="green"/>
        </w:rPr>
        <w:t>OST</w:t>
      </w:r>
      <w:r w:rsidRPr="00204615">
        <w:rPr>
          <w:rStyle w:val="StyleUnderline"/>
          <w:highlight w:val="green"/>
        </w:rPr>
        <w:t>)</w:t>
      </w:r>
      <w:r w:rsidRPr="00204615">
        <w:rPr>
          <w:sz w:val="14"/>
          <w:highlight w:val="green"/>
        </w:rPr>
        <w:t>,</w:t>
      </w:r>
      <w:r w:rsidRPr="001F3C16">
        <w:rPr>
          <w:sz w:val="14"/>
        </w:rPr>
        <w:t xml:space="preserve"> is highly contentious and many have pointed out its serious legal and political shortcomings [24]</w:t>
      </w:r>
      <w:proofErr w:type="gramStart"/>
      <w:r w:rsidRPr="001F3C16">
        <w:rPr>
          <w:sz w:val="14"/>
        </w:rPr>
        <w:t>–[</w:t>
      </w:r>
      <w:proofErr w:type="gramEnd"/>
      <w:r w:rsidRPr="001F3C16">
        <w:rPr>
          <w:sz w:val="14"/>
        </w:rPr>
        <w:t xml:space="preserve">26]. Nevertheless, this status quo framework has somehow </w:t>
      </w:r>
      <w:r w:rsidRPr="00204615">
        <w:rPr>
          <w:rStyle w:val="StyleUnderline"/>
          <w:highlight w:val="green"/>
        </w:rPr>
        <w:t>supported</w:t>
      </w:r>
      <w:r w:rsidRPr="001F3C16">
        <w:rPr>
          <w:rStyle w:val="StyleUnderline"/>
        </w:rPr>
        <w:t xml:space="preserve"> over </w:t>
      </w:r>
      <w:r w:rsidRPr="00204615">
        <w:rPr>
          <w:rStyle w:val="Emphasis"/>
          <w:highlight w:val="green"/>
        </w:rPr>
        <w:t>six decades of</w:t>
      </w:r>
      <w:r w:rsidRPr="001F3C16">
        <w:rPr>
          <w:rStyle w:val="Emphasis"/>
        </w:rPr>
        <w:t xml:space="preserve"> relative </w:t>
      </w:r>
      <w:r w:rsidRPr="00204615">
        <w:rPr>
          <w:rStyle w:val="Emphasis"/>
          <w:highlight w:val="green"/>
        </w:rPr>
        <w:t>peace</w:t>
      </w:r>
      <w:r w:rsidRPr="001F3C16">
        <w:rPr>
          <w:rStyle w:val="StyleUnderline"/>
        </w:rPr>
        <w:t xml:space="preserve"> in orbit.</w:t>
      </w:r>
      <w:r w:rsidRPr="001F3C16">
        <w:rPr>
          <w:sz w:val="14"/>
        </w:rPr>
        <w:t xml:space="preserve"> Over these six decades, </w:t>
      </w:r>
      <w:r w:rsidRPr="001F3C16">
        <w:rPr>
          <w:rStyle w:val="Emphasis"/>
        </w:rPr>
        <w:t>norms have become deeply ingrained</w:t>
      </w:r>
      <w:r w:rsidRPr="001F3C16">
        <w:rPr>
          <w:rStyle w:val="StyleUnderline"/>
        </w:rPr>
        <w:t xml:space="preserve"> into the way states describe and perceive space weaponization.</w:t>
      </w:r>
      <w:r w:rsidRPr="001F3C16">
        <w:rPr>
          <w:sz w:val="14"/>
        </w:rPr>
        <w:t xml:space="preserve"> This de facto codification was dramatically demonstrated in 2005 when the US found itself on the short end of a 160-1 UN vote after opposing a non-binding resolution on space weaponization. </w:t>
      </w:r>
      <w:r w:rsidRPr="001F3C16">
        <w:rPr>
          <w:rStyle w:val="StyleUnderline"/>
        </w:rPr>
        <w:t>Although states have occasionally pushed the boundaries of these norms, this</w:t>
      </w:r>
      <w:r w:rsidRPr="001F3C16">
        <w:rPr>
          <w:sz w:val="14"/>
        </w:rPr>
        <w:t xml:space="preserve"> has typically </w:t>
      </w:r>
      <w:r w:rsidRPr="001F3C16">
        <w:rPr>
          <w:rStyle w:val="StyleUnderline"/>
        </w:rPr>
        <w:t>occurred through incremental legal re-interpretation</w:t>
      </w:r>
      <w:r w:rsidRPr="001F3C16">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1F3C16">
        <w:rPr>
          <w:sz w:val="14"/>
        </w:rPr>
        <w:t>peaceful global commons</w:t>
      </w:r>
      <w:proofErr w:type="gramEnd"/>
      <w:r w:rsidRPr="001F3C16">
        <w:rPr>
          <w:sz w:val="14"/>
        </w:rPr>
        <w:t xml:space="preserve"> [27, p. 56]. Altogether, this suggests that </w:t>
      </w:r>
      <w:r w:rsidRPr="00204615">
        <w:rPr>
          <w:rStyle w:val="Emphasis"/>
          <w:highlight w:val="green"/>
        </w:rPr>
        <w:t>states perceive</w:t>
      </w:r>
      <w:r w:rsidRPr="001F3C16">
        <w:rPr>
          <w:rStyle w:val="Emphasis"/>
        </w:rPr>
        <w:t xml:space="preserve"> real </w:t>
      </w:r>
      <w:r w:rsidRPr="00204615">
        <w:rPr>
          <w:rStyle w:val="Emphasis"/>
          <w:highlight w:val="green"/>
        </w:rPr>
        <w:t>costs</w:t>
      </w:r>
      <w:r w:rsidRPr="00204615">
        <w:rPr>
          <w:rStyle w:val="StyleUnderline"/>
          <w:highlight w:val="green"/>
        </w:rPr>
        <w:t xml:space="preserve"> to breaking this</w:t>
      </w:r>
      <w:r w:rsidRPr="001F3C16">
        <w:rPr>
          <w:rStyle w:val="StyleUnderline"/>
        </w:rPr>
        <w:t xml:space="preserve"> normative </w:t>
      </w:r>
      <w:r w:rsidRPr="00204615">
        <w:rPr>
          <w:rStyle w:val="StyleUnderline"/>
          <w:highlight w:val="green"/>
        </w:rPr>
        <w:t>tradition and</w:t>
      </w:r>
      <w:r w:rsidRPr="001F3C16">
        <w:rPr>
          <w:rStyle w:val="StyleUnderline"/>
        </w:rPr>
        <w:t xml:space="preserve"> may even </w:t>
      </w:r>
      <w:r w:rsidRPr="00204615">
        <w:rPr>
          <w:rStyle w:val="Emphasis"/>
          <w:highlight w:val="green"/>
        </w:rPr>
        <w:t>moderate</w:t>
      </w:r>
      <w:r w:rsidRPr="001F3C16">
        <w:rPr>
          <w:rStyle w:val="Emphasis"/>
        </w:rPr>
        <w:t xml:space="preserve"> their </w:t>
      </w:r>
      <w:proofErr w:type="spellStart"/>
      <w:r w:rsidRPr="00204615">
        <w:rPr>
          <w:rStyle w:val="Emphasis"/>
          <w:highlight w:val="green"/>
        </w:rPr>
        <w:t>behaviours</w:t>
      </w:r>
      <w:proofErr w:type="spellEnd"/>
      <w:r w:rsidRPr="001F3C16">
        <w:rPr>
          <w:rStyle w:val="StyleUnderline"/>
        </w:rPr>
        <w:t xml:space="preserve"> accordingly.</w:t>
      </w:r>
      <w:r w:rsidRPr="001F3C16">
        <w:rPr>
          <w:sz w:val="14"/>
        </w:rPr>
        <w:t xml:space="preserve"> One further factor supporting this norms regime is the </w:t>
      </w:r>
      <w:r w:rsidRPr="001F3C16">
        <w:rPr>
          <w:rStyle w:val="Emphasis"/>
        </w:rPr>
        <w:t>high degree of attributability</w:t>
      </w:r>
      <w:r w:rsidRPr="001F3C16">
        <w:rPr>
          <w:rStyle w:val="StyleUnderline"/>
        </w:rPr>
        <w:t xml:space="preserve"> surrounding ASAT weapons.</w:t>
      </w:r>
      <w:r w:rsidRPr="001F3C16">
        <w:rPr>
          <w:sz w:val="14"/>
        </w:rPr>
        <w:t xml:space="preserve"> For kinetic ASAT technology, </w:t>
      </w:r>
      <w:r w:rsidRPr="00204615">
        <w:rPr>
          <w:rStyle w:val="Emphasis"/>
          <w:highlight w:val="green"/>
        </w:rPr>
        <w:t>plausible deniability</w:t>
      </w:r>
      <w:r w:rsidRPr="00204615">
        <w:rPr>
          <w:rStyle w:val="StyleUnderline"/>
          <w:highlight w:val="green"/>
        </w:rPr>
        <w:t xml:space="preserve"> and </w:t>
      </w:r>
      <w:r w:rsidRPr="00204615">
        <w:rPr>
          <w:rStyle w:val="Emphasis"/>
          <w:highlight w:val="green"/>
        </w:rPr>
        <w:t>stealth</w:t>
      </w:r>
      <w:r w:rsidRPr="00204615">
        <w:rPr>
          <w:rStyle w:val="StyleUnderline"/>
          <w:highlight w:val="green"/>
        </w:rPr>
        <w:t xml:space="preserve"> are</w:t>
      </w:r>
      <w:r w:rsidRPr="001F3C16">
        <w:rPr>
          <w:rStyle w:val="StyleUnderline"/>
        </w:rPr>
        <w:t xml:space="preserve"> essentially </w:t>
      </w:r>
      <w:r w:rsidRPr="00204615">
        <w:rPr>
          <w:rStyle w:val="Emphasis"/>
          <w:highlight w:val="green"/>
        </w:rPr>
        <w:t>impossible</w:t>
      </w:r>
      <w:r w:rsidRPr="001F3C16">
        <w:rPr>
          <w:rStyle w:val="StyleUnderline"/>
        </w:rPr>
        <w:t>.</w:t>
      </w:r>
      <w:r w:rsidRPr="001F3C16">
        <w:rPr>
          <w:sz w:val="14"/>
        </w:rPr>
        <w:t xml:space="preserve"> The literally explosive act of launching a rocket cannot evade detection and, if used offensively, retaliation. </w:t>
      </w:r>
      <w:r w:rsidRPr="001F3C16">
        <w:rPr>
          <w:rStyle w:val="StyleUnderline"/>
        </w:rPr>
        <w:t xml:space="preserve">This imposes </w:t>
      </w:r>
      <w:r w:rsidRPr="001F3C16">
        <w:rPr>
          <w:rStyle w:val="Emphasis"/>
        </w:rPr>
        <w:t>high diplomatic costs</w:t>
      </w:r>
      <w:r w:rsidRPr="001F3C16">
        <w:rPr>
          <w:rStyle w:val="StyleUnderline"/>
        </w:rPr>
        <w:t xml:space="preserve"> on ASAT usage </w:t>
      </w:r>
      <w:r w:rsidRPr="001F3C16">
        <w:rPr>
          <w:sz w:val="14"/>
        </w:rPr>
        <w:t xml:space="preserve">and testing, particularly during peacetime. C. Environmental Interdependence </w:t>
      </w:r>
      <w:r w:rsidRPr="001F3C16">
        <w:rPr>
          <w:rStyle w:val="StyleUnderline"/>
        </w:rPr>
        <w:t xml:space="preserve">A third </w:t>
      </w:r>
      <w:r w:rsidRPr="00204615">
        <w:rPr>
          <w:rStyle w:val="StyleUnderline"/>
          <w:highlight w:val="green"/>
        </w:rPr>
        <w:t>stabilizing force relates to</w:t>
      </w:r>
      <w:r w:rsidRPr="001F3C16">
        <w:rPr>
          <w:rStyle w:val="StyleUnderline"/>
        </w:rPr>
        <w:t xml:space="preserve"> the </w:t>
      </w:r>
      <w:r w:rsidRPr="001F3C16">
        <w:rPr>
          <w:rStyle w:val="Emphasis"/>
        </w:rPr>
        <w:t xml:space="preserve">orbital </w:t>
      </w:r>
      <w:r w:rsidRPr="00204615">
        <w:rPr>
          <w:rStyle w:val="Emphasis"/>
          <w:highlight w:val="green"/>
        </w:rPr>
        <w:t>debris consequences</w:t>
      </w:r>
      <w:r w:rsidRPr="001F3C16">
        <w:rPr>
          <w:sz w:val="14"/>
        </w:rPr>
        <w:t xml:space="preserve"> of ASATs. China’s 2007 ASAT demonstration was the largest debris-generating event in history, as the targeted satellite dissipated into thousands of dangerous debris particles [28, p. 4]. </w:t>
      </w:r>
      <w:r w:rsidRPr="001F3C16">
        <w:rPr>
          <w:rStyle w:val="StyleUnderline"/>
        </w:rPr>
        <w:t xml:space="preserve">Since debris particles are </w:t>
      </w:r>
      <w:r w:rsidRPr="00204615">
        <w:rPr>
          <w:rStyle w:val="StyleUnderline"/>
          <w:highlight w:val="green"/>
        </w:rPr>
        <w:t>indiscriminate</w:t>
      </w:r>
      <w:r w:rsidRPr="001F3C16">
        <w:rPr>
          <w:rStyle w:val="StyleUnderline"/>
        </w:rPr>
        <w:t xml:space="preserve"> and unpredictable, </w:t>
      </w:r>
      <w:r w:rsidRPr="00204615">
        <w:rPr>
          <w:rStyle w:val="StyleUnderline"/>
          <w:highlight w:val="green"/>
        </w:rPr>
        <w:t>they</w:t>
      </w:r>
      <w:r w:rsidRPr="001F3C16">
        <w:rPr>
          <w:rStyle w:val="StyleUnderline"/>
        </w:rPr>
        <w:t xml:space="preserve"> often </w:t>
      </w:r>
      <w:r w:rsidRPr="00204615">
        <w:rPr>
          <w:rStyle w:val="StyleUnderline"/>
          <w:highlight w:val="green"/>
        </w:rPr>
        <w:t>threaten</w:t>
      </w:r>
      <w:r w:rsidRPr="001F3C16">
        <w:rPr>
          <w:rStyle w:val="StyleUnderline"/>
        </w:rPr>
        <w:t xml:space="preserve"> the </w:t>
      </w:r>
      <w:r w:rsidRPr="00204615">
        <w:rPr>
          <w:rStyle w:val="StyleUnderline"/>
          <w:highlight w:val="green"/>
        </w:rPr>
        <w:t>attacker’s own</w:t>
      </w:r>
      <w:r w:rsidRPr="001F3C16">
        <w:rPr>
          <w:rStyle w:val="StyleUnderline"/>
        </w:rPr>
        <w:t xml:space="preserve"> space </w:t>
      </w:r>
      <w:r w:rsidRPr="00204615">
        <w:rPr>
          <w:rStyle w:val="StyleUnderline"/>
          <w:highlight w:val="green"/>
        </w:rPr>
        <w:t>assets</w:t>
      </w:r>
      <w:r w:rsidRPr="001F3C16">
        <w:rPr>
          <w:sz w:val="14"/>
        </w:rPr>
        <w:t xml:space="preserve"> [22, p. 420]. This is compounded by Kessler syndrome, a phenomenon whereby orbital debris ‘breeds’ as large pieces of debris collide and disintegrate. As space debris remains in orbit for hundreds of years, the </w:t>
      </w:r>
      <w:r w:rsidRPr="001F3C16">
        <w:rPr>
          <w:rStyle w:val="Emphasis"/>
        </w:rPr>
        <w:t>cascade effect</w:t>
      </w:r>
      <w:r w:rsidRPr="001F3C16">
        <w:rPr>
          <w:rStyle w:val="StyleUnderline"/>
        </w:rPr>
        <w:t xml:space="preserve"> of an ASAT attack can constrain the attacker’s long-term use of space</w:t>
      </w:r>
      <w:r w:rsidRPr="001F3C16">
        <w:rPr>
          <w:sz w:val="14"/>
        </w:rPr>
        <w:t xml:space="preserve"> [29, pp. 295– 296]. Any state with kinetic ASAT capabilities will likely also operate satellites of its own, and they are necessarily exposed to this collateral damage threat.</w:t>
      </w:r>
      <w:r w:rsidRPr="001F3C16">
        <w:rPr>
          <w:rStyle w:val="StyleUnderline"/>
        </w:rPr>
        <w:t xml:space="preserve"> Space debris thus acts as a strong strategic deterrent to ASAT usage.</w:t>
      </w:r>
    </w:p>
    <w:p w14:paraId="73E3C8ED" w14:textId="77777777" w:rsidR="005A40BB" w:rsidRDefault="005A40BB" w:rsidP="005A40BB">
      <w:pPr>
        <w:pStyle w:val="Heading4"/>
      </w:pPr>
      <w:r>
        <w:t>No internal link to nuclear war from space war – 1AR is too late.</w:t>
      </w:r>
    </w:p>
    <w:p w14:paraId="04A019B9" w14:textId="77777777" w:rsidR="005A40BB" w:rsidRDefault="005A40BB" w:rsidP="005A40BB">
      <w:pPr>
        <w:pStyle w:val="Heading4"/>
      </w:pPr>
      <w:r>
        <w:t xml:space="preserve">China </w:t>
      </w:r>
      <w:proofErr w:type="gramStart"/>
      <w:r>
        <w:t>not key</w:t>
      </w:r>
      <w:proofErr w:type="gramEnd"/>
      <w:r>
        <w:t xml:space="preserve"> to ASAT testing – the US tested an ASAT in 2004, 3 years before China.</w:t>
      </w:r>
    </w:p>
    <w:p w14:paraId="0D0777CC" w14:textId="77777777" w:rsidR="005A40BB" w:rsidRDefault="005A40BB" w:rsidP="005A40BB">
      <w:pPr>
        <w:pStyle w:val="Heading4"/>
      </w:pPr>
      <w:r>
        <w:t>BUT the AFF can’t solve it – testing state-owned assets is not “military testing”.</w:t>
      </w:r>
    </w:p>
    <w:p w14:paraId="728B7950" w14:textId="77777777" w:rsidR="005A40BB" w:rsidRPr="00CC5A4B" w:rsidRDefault="005A40BB" w:rsidP="005A40BB">
      <w:pPr>
        <w:pStyle w:val="Heading4"/>
      </w:pPr>
      <w:r>
        <w:t xml:space="preserve">No internal link to </w:t>
      </w:r>
      <w:proofErr w:type="spellStart"/>
      <w:r>
        <w:t>heg</w:t>
      </w:r>
      <w:proofErr w:type="spellEnd"/>
      <w:r>
        <w:t xml:space="preserve"> – the article just asserts it.</w:t>
      </w:r>
    </w:p>
    <w:p w14:paraId="3BB3E94A" w14:textId="77777777" w:rsidR="009608BE" w:rsidRPr="00973FC1" w:rsidRDefault="009608BE" w:rsidP="009608BE">
      <w:pPr>
        <w:pStyle w:val="Heading4"/>
      </w:pPr>
      <w:r w:rsidRPr="00973FC1">
        <w:t>No space arms race—China has no incentive to develop offensive capabilities</w:t>
      </w:r>
    </w:p>
    <w:p w14:paraId="00098BE9" w14:textId="77777777" w:rsidR="009608BE" w:rsidRPr="00973FC1" w:rsidRDefault="009608BE" w:rsidP="009608BE">
      <w:pPr>
        <w:rPr>
          <w:sz w:val="18"/>
          <w:szCs w:val="18"/>
        </w:rPr>
      </w:pPr>
      <w:r w:rsidRPr="00973FC1">
        <w:rPr>
          <w:b/>
          <w:sz w:val="26"/>
          <w:szCs w:val="26"/>
        </w:rPr>
        <w:t xml:space="preserve">Weeden 15. </w:t>
      </w:r>
      <w:r w:rsidRPr="00973FC1">
        <w:rPr>
          <w:sz w:val="18"/>
          <w:szCs w:val="18"/>
        </w:rPr>
        <w:t xml:space="preserve">(Brian, former U.S. Air Force space and missile operations officer and currently technical adviser for Secure World Foundation, a non-profit organization dedicated to the long-term sustainable use of outer space. </w:t>
      </w:r>
      <w:r w:rsidRPr="00973FC1">
        <w:rPr>
          <w:sz w:val="18"/>
          <w:szCs w:val="18"/>
        </w:rPr>
        <w:lastRenderedPageBreak/>
        <w:t>“Dancing in the dark redux: Recent Russian rendezvous and proximity operations in space,” Space Review. 10/5/2015. http://www.thespacereview.com/article/2839/3)//CB</w:t>
      </w:r>
    </w:p>
    <w:p w14:paraId="09491CD3" w14:textId="77777777" w:rsidR="009608BE" w:rsidRDefault="009608BE" w:rsidP="009608BE">
      <w:pPr>
        <w:rPr>
          <w:rStyle w:val="StyleUnderline"/>
        </w:rPr>
      </w:pPr>
      <w:r w:rsidRPr="00461AE9">
        <w:rPr>
          <w:rStyle w:val="StyleUnderline"/>
        </w:rPr>
        <w:t>The</w:t>
      </w:r>
      <w:r w:rsidRPr="00ED3BF9">
        <w:rPr>
          <w:sz w:val="16"/>
        </w:rPr>
        <w:t xml:space="preserve"> fourth and </w:t>
      </w:r>
      <w:r w:rsidRPr="00461AE9">
        <w:rPr>
          <w:rStyle w:val="StyleUnderline"/>
        </w:rPr>
        <w:t xml:space="preserve">final focus of China’s space activities is to </w:t>
      </w:r>
      <w:r w:rsidRPr="00ED3BF9">
        <w:rPr>
          <w:sz w:val="16"/>
        </w:rPr>
        <w:t>strengthen cooperation and</w:t>
      </w:r>
      <w:r w:rsidRPr="00461AE9">
        <w:rPr>
          <w:rStyle w:val="StyleUnderline"/>
        </w:rPr>
        <w:t xml:space="preserve"> improve bilateral relationships</w:t>
      </w:r>
      <w:r w:rsidRPr="00973FC1">
        <w:rPr>
          <w:rStyle w:val="StyleUnderline"/>
        </w:rPr>
        <w:t xml:space="preserve"> with</w:t>
      </w:r>
      <w:r w:rsidRPr="00ED3BF9">
        <w:rPr>
          <w:sz w:val="16"/>
        </w:rPr>
        <w:t xml:space="preserve"> other major powers, of which the most prominent is</w:t>
      </w:r>
      <w:r w:rsidRPr="00973FC1">
        <w:rPr>
          <w:rStyle w:val="StyleUnderline"/>
        </w:rPr>
        <w:t xml:space="preserve"> the U</w:t>
      </w:r>
      <w:r w:rsidRPr="00ED3BF9">
        <w:rPr>
          <w:sz w:val="16"/>
        </w:rPr>
        <w:t xml:space="preserve">nited </w:t>
      </w:r>
      <w:r w:rsidRPr="00973FC1">
        <w:rPr>
          <w:rStyle w:val="StyleUnderline"/>
        </w:rPr>
        <w:t>S</w:t>
      </w:r>
      <w:r w:rsidRPr="00ED3BF9">
        <w:rPr>
          <w:sz w:val="16"/>
        </w:rPr>
        <w:t xml:space="preserve">tates. </w:t>
      </w:r>
      <w:r w:rsidRPr="00903696">
        <w:rPr>
          <w:rStyle w:val="StyleUnderline"/>
          <w:highlight w:val="cyan"/>
        </w:rPr>
        <w:t>China</w:t>
      </w:r>
      <w:r w:rsidRPr="00973FC1">
        <w:rPr>
          <w:rStyle w:val="StyleUnderline"/>
        </w:rPr>
        <w:t xml:space="preserve"> </w:t>
      </w:r>
      <w:r w:rsidRPr="00ED3BF9">
        <w:rPr>
          <w:sz w:val="16"/>
        </w:rPr>
        <w:t>has</w:t>
      </w:r>
      <w:r w:rsidRPr="00973FC1">
        <w:rPr>
          <w:rStyle w:val="StyleUnderline"/>
        </w:rPr>
        <w:t xml:space="preserve"> </w:t>
      </w:r>
      <w:r w:rsidRPr="00903696">
        <w:rPr>
          <w:rStyle w:val="StyleUnderline"/>
          <w:highlight w:val="cyan"/>
        </w:rPr>
        <w:t>stated that</w:t>
      </w:r>
      <w:r w:rsidRPr="00973FC1">
        <w:rPr>
          <w:rStyle w:val="StyleUnderline"/>
        </w:rPr>
        <w:t xml:space="preserve"> </w:t>
      </w:r>
      <w:r w:rsidRPr="00ED3BF9">
        <w:rPr>
          <w:sz w:val="16"/>
        </w:rPr>
        <w:t>the</w:t>
      </w:r>
      <w:r w:rsidRPr="00973FC1">
        <w:rPr>
          <w:rStyle w:val="StyleUnderline"/>
        </w:rPr>
        <w:t xml:space="preserve"> development of </w:t>
      </w:r>
      <w:r w:rsidRPr="00ED3BF9">
        <w:rPr>
          <w:sz w:val="16"/>
        </w:rPr>
        <w:t>its</w:t>
      </w:r>
      <w:r w:rsidRPr="00973FC1">
        <w:rPr>
          <w:rStyle w:val="StyleUnderline"/>
        </w:rPr>
        <w:t xml:space="preserve"> </w:t>
      </w:r>
      <w:r w:rsidRPr="00903696">
        <w:rPr>
          <w:rStyle w:val="StyleUnderline"/>
          <w:highlight w:val="cyan"/>
        </w:rPr>
        <w:t>space capabilities should not be achieved at the cost of</w:t>
      </w:r>
      <w:r w:rsidRPr="00973FC1">
        <w:rPr>
          <w:rStyle w:val="StyleUnderline"/>
        </w:rPr>
        <w:t xml:space="preserve"> </w:t>
      </w:r>
      <w:r w:rsidRPr="00ED3BF9">
        <w:rPr>
          <w:sz w:val="16"/>
        </w:rPr>
        <w:t>bilateral</w:t>
      </w:r>
      <w:r w:rsidRPr="00973FC1">
        <w:rPr>
          <w:rStyle w:val="StyleUnderline"/>
        </w:rPr>
        <w:t xml:space="preserve"> </w:t>
      </w:r>
      <w:r w:rsidRPr="00903696">
        <w:rPr>
          <w:rStyle w:val="StyleUnderline"/>
          <w:highlight w:val="cyan"/>
        </w:rPr>
        <w:t>relations</w:t>
      </w:r>
      <w:r w:rsidRPr="00973FC1">
        <w:rPr>
          <w:rStyle w:val="StyleUnderline"/>
        </w:rPr>
        <w:t xml:space="preserve"> or </w:t>
      </w:r>
      <w:r w:rsidRPr="00ED3BF9">
        <w:rPr>
          <w:sz w:val="16"/>
        </w:rPr>
        <w:t>mutual</w:t>
      </w:r>
      <w:r w:rsidRPr="00973FC1">
        <w:rPr>
          <w:rStyle w:val="StyleUnderline"/>
        </w:rPr>
        <w:t xml:space="preserve"> confidence with other states.</w:t>
      </w:r>
      <w:r w:rsidRPr="00ED3BF9">
        <w:rPr>
          <w:sz w:val="16"/>
        </w:rPr>
        <w:t xml:space="preserve">52 </w:t>
      </w:r>
      <w:r w:rsidRPr="00903696">
        <w:rPr>
          <w:rStyle w:val="StyleUnderline"/>
          <w:highlight w:val="cyan"/>
        </w:rPr>
        <w:t>A space arms race may</w:t>
      </w:r>
      <w:r w:rsidRPr="00ED3BF9">
        <w:rPr>
          <w:sz w:val="16"/>
        </w:rPr>
        <w:t xml:space="preserve"> seriously </w:t>
      </w:r>
      <w:r w:rsidRPr="00903696">
        <w:rPr>
          <w:rStyle w:val="StyleUnderline"/>
          <w:highlight w:val="cyan"/>
        </w:rPr>
        <w:t>deteriorate China’s external environment</w:t>
      </w:r>
      <w:r w:rsidRPr="00973FC1">
        <w:rPr>
          <w:rStyle w:val="StyleUnderline"/>
        </w:rPr>
        <w:t xml:space="preserve"> and divert </w:t>
      </w:r>
      <w:r w:rsidRPr="00ED3BF9">
        <w:rPr>
          <w:sz w:val="16"/>
        </w:rPr>
        <w:t xml:space="preserve">precious and limited </w:t>
      </w:r>
      <w:r w:rsidRPr="00973FC1">
        <w:rPr>
          <w:rStyle w:val="StyleUnderline"/>
        </w:rPr>
        <w:t>resources away from urgent domestic areas</w:t>
      </w:r>
      <w:r w:rsidRPr="00ED3BF9">
        <w:rPr>
          <w:sz w:val="16"/>
        </w:rPr>
        <w:t xml:space="preserve">. In addition, </w:t>
      </w:r>
      <w:r w:rsidRPr="00903696">
        <w:rPr>
          <w:rStyle w:val="StyleUnderline"/>
          <w:highlight w:val="cyan"/>
        </w:rPr>
        <w:t>it could shift China’s</w:t>
      </w:r>
      <w:r w:rsidRPr="00973FC1">
        <w:rPr>
          <w:rStyle w:val="StyleUnderline"/>
        </w:rPr>
        <w:t xml:space="preserve"> </w:t>
      </w:r>
      <w:r w:rsidRPr="00ED3BF9">
        <w:rPr>
          <w:sz w:val="16"/>
        </w:rPr>
        <w:t xml:space="preserve">broader foreign policy and </w:t>
      </w:r>
      <w:r w:rsidRPr="00903696">
        <w:rPr>
          <w:rStyle w:val="StyleUnderline"/>
          <w:highlight w:val="cyan"/>
        </w:rPr>
        <w:t>grand strategy</w:t>
      </w:r>
      <w:r w:rsidRPr="00973FC1">
        <w:rPr>
          <w:rStyle w:val="StyleUnderline"/>
        </w:rPr>
        <w:t xml:space="preserve"> from competitive cooperation </w:t>
      </w:r>
      <w:r w:rsidRPr="00903696">
        <w:rPr>
          <w:rStyle w:val="StyleUnderline"/>
          <w:highlight w:val="cyan"/>
        </w:rPr>
        <w:t>to total confrontation</w:t>
      </w:r>
      <w:r w:rsidRPr="00ED3BF9">
        <w:rPr>
          <w:sz w:val="16"/>
        </w:rPr>
        <w:t>. The</w:t>
      </w:r>
      <w:r w:rsidRPr="00973FC1">
        <w:rPr>
          <w:rStyle w:val="StyleUnderline"/>
        </w:rPr>
        <w:t xml:space="preserve"> costs of </w:t>
      </w:r>
      <w:r w:rsidRPr="00ED3BF9">
        <w:rPr>
          <w:sz w:val="16"/>
        </w:rPr>
        <w:t xml:space="preserve">a </w:t>
      </w:r>
      <w:r w:rsidRPr="00973FC1">
        <w:rPr>
          <w:rStyle w:val="StyleUnderline"/>
        </w:rPr>
        <w:t xml:space="preserve">hostile space arms race and </w:t>
      </w:r>
      <w:r w:rsidRPr="00ED3BF9">
        <w:rPr>
          <w:sz w:val="16"/>
        </w:rPr>
        <w:t>direct</w:t>
      </w:r>
      <w:r w:rsidRPr="00973FC1">
        <w:rPr>
          <w:rStyle w:val="StyleUnderline"/>
        </w:rPr>
        <w:t xml:space="preserve"> conflict with the U</w:t>
      </w:r>
      <w:r w:rsidRPr="00ED3BF9">
        <w:rPr>
          <w:sz w:val="16"/>
        </w:rPr>
        <w:t xml:space="preserve">nited </w:t>
      </w:r>
      <w:r w:rsidRPr="00973FC1">
        <w:rPr>
          <w:rStyle w:val="StyleUnderline"/>
        </w:rPr>
        <w:t>S</w:t>
      </w:r>
      <w:r w:rsidRPr="00ED3BF9">
        <w:rPr>
          <w:sz w:val="16"/>
        </w:rPr>
        <w:t xml:space="preserve">tates </w:t>
      </w:r>
      <w:r w:rsidRPr="00973FC1">
        <w:rPr>
          <w:rStyle w:val="StyleUnderline"/>
        </w:rPr>
        <w:t xml:space="preserve">would </w:t>
      </w:r>
      <w:r w:rsidRPr="00ED3BF9">
        <w:rPr>
          <w:sz w:val="16"/>
        </w:rPr>
        <w:t>thus</w:t>
      </w:r>
      <w:r w:rsidRPr="00973FC1">
        <w:rPr>
          <w:rStyle w:val="StyleUnderline"/>
        </w:rPr>
        <w:t xml:space="preserve"> far outweigh </w:t>
      </w:r>
      <w:r w:rsidRPr="00ED3BF9">
        <w:rPr>
          <w:sz w:val="16"/>
        </w:rPr>
        <w:t>the</w:t>
      </w:r>
      <w:r w:rsidRPr="00973FC1">
        <w:rPr>
          <w:rStyle w:val="StyleUnderline"/>
        </w:rPr>
        <w:t xml:space="preserve"> benefits provided by new space capabilities.</w:t>
      </w:r>
    </w:p>
    <w:p w14:paraId="35C27CA0" w14:textId="77777777" w:rsidR="000B5761" w:rsidRDefault="000B5761" w:rsidP="000B5761">
      <w:pPr>
        <w:pStyle w:val="Heading3"/>
      </w:pPr>
      <w:r>
        <w:lastRenderedPageBreak/>
        <w:t>Top Level</w:t>
      </w:r>
    </w:p>
    <w:p w14:paraId="0133C4B2" w14:textId="77777777" w:rsidR="000B5761" w:rsidRPr="0092234D" w:rsidRDefault="000B5761" w:rsidP="000B5761">
      <w:pPr>
        <w:pStyle w:val="Heading4"/>
        <w:rPr>
          <w:rFonts w:cs="Calibri"/>
        </w:rPr>
      </w:pPr>
      <w:r w:rsidRPr="0092234D">
        <w:rPr>
          <w:rFonts w:cs="Calibri"/>
        </w:rPr>
        <w:t xml:space="preserve">The </w:t>
      </w:r>
      <w:r w:rsidRPr="0092234D">
        <w:rPr>
          <w:rFonts w:cs="Calibri"/>
          <w:u w:val="single"/>
        </w:rPr>
        <w:t>only comprehensive study</w:t>
      </w:r>
      <w:r w:rsidRPr="0092234D">
        <w:rPr>
          <w:rFonts w:cs="Calibri"/>
        </w:rPr>
        <w:t xml:space="preserve"> proves retrenchment is comparatively more peaceful</w:t>
      </w:r>
    </w:p>
    <w:p w14:paraId="3A0D877A" w14:textId="77777777" w:rsidR="000B5761" w:rsidRPr="0092234D" w:rsidRDefault="000B5761" w:rsidP="000B5761">
      <w:pPr>
        <w:rPr>
          <w:sz w:val="16"/>
        </w:rPr>
      </w:pPr>
      <w:r w:rsidRPr="0092234D">
        <w:rPr>
          <w:rStyle w:val="Style13ptBold"/>
        </w:rPr>
        <w:t>MacDonald &amp; Parent 11</w:t>
      </w:r>
      <w:r w:rsidRPr="0092234D">
        <w:t>—</w:t>
      </w:r>
      <w:r w:rsidRPr="0092234D">
        <w:rPr>
          <w:sz w:val="16"/>
        </w:rPr>
        <w:t xml:space="preserve">Professor of Political Science at Williams College &amp; Professor of Political Science at University of Miami [Paul K. MacDonald &amp; Joseph M. Parent, “Graceful Decline? The Surprising Success of Great Power Retrenchment,” </w:t>
      </w:r>
      <w:r w:rsidRPr="0092234D">
        <w:rPr>
          <w:sz w:val="16"/>
          <w:u w:val="single"/>
        </w:rPr>
        <w:t>International Security</w:t>
      </w:r>
      <w:r w:rsidRPr="0092234D">
        <w:rPr>
          <w:sz w:val="16"/>
        </w:rPr>
        <w:t>, Vol. 35, No. 4 (Spring 2011), pp. 7–44]</w:t>
      </w:r>
    </w:p>
    <w:p w14:paraId="3413309C" w14:textId="77777777" w:rsidR="000B5761" w:rsidRDefault="000B5761" w:rsidP="000B5761">
      <w:pPr>
        <w:rPr>
          <w:sz w:val="12"/>
        </w:rPr>
      </w:pPr>
      <w:r w:rsidRPr="009B63D1">
        <w:rPr>
          <w:rStyle w:val="StyleUnderline"/>
        </w:rPr>
        <w:t>Our findings are directly relevant to</w:t>
      </w:r>
      <w:r w:rsidRPr="007A5685">
        <w:rPr>
          <w:sz w:val="16"/>
        </w:rPr>
        <w:t xml:space="preserve"> what appears to be </w:t>
      </w:r>
      <w:r w:rsidRPr="009B63D1">
        <w:rPr>
          <w:rStyle w:val="Emphasis"/>
        </w:rPr>
        <w:t>an impending great power transition</w:t>
      </w:r>
      <w:r w:rsidRPr="007A5685">
        <w:rPr>
          <w:sz w:val="16"/>
        </w:rPr>
        <w:t xml:space="preserve"> </w:t>
      </w:r>
      <w:r w:rsidRPr="009B63D1">
        <w:rPr>
          <w:rStyle w:val="StyleUnderline"/>
        </w:rPr>
        <w:t>between China and the U</w:t>
      </w:r>
      <w:r w:rsidRPr="007A5685">
        <w:rPr>
          <w:sz w:val="16"/>
        </w:rPr>
        <w:t xml:space="preserve">nited </w:t>
      </w:r>
      <w:r w:rsidRPr="009B63D1">
        <w:rPr>
          <w:rStyle w:val="StyleUnderline"/>
        </w:rPr>
        <w:t>S</w:t>
      </w:r>
      <w:r w:rsidRPr="007A5685">
        <w:rPr>
          <w:sz w:val="16"/>
        </w:rPr>
        <w:t xml:space="preserve">tates. Estimates of economic performance vary, but most observers expect Chinese GDP to surpass U.S. GDP sometime in the next decade or two.91 This prospect has generated considerable concern. </w:t>
      </w:r>
      <w:r w:rsidRPr="009B63D1">
        <w:rPr>
          <w:rStyle w:val="StyleUnderline"/>
        </w:rPr>
        <w:t>Many scholars foresee major conflict during a Sino-U.S. ordinal transition</w:t>
      </w:r>
      <w:r w:rsidRPr="007A5685">
        <w:rPr>
          <w:sz w:val="16"/>
        </w:rPr>
        <w:t xml:space="preserve">. Echoing Gilpin and Copeland, John Mearsheimer sees the crux of the issue as irreconcilable goals: China wants to be America's </w:t>
      </w:r>
      <w:proofErr w:type="gramStart"/>
      <w:r w:rsidRPr="007A5685">
        <w:rPr>
          <w:sz w:val="16"/>
        </w:rPr>
        <w:t>superior</w:t>
      </w:r>
      <w:proofErr w:type="gramEnd"/>
      <w:r w:rsidRPr="007A5685">
        <w:rPr>
          <w:sz w:val="16"/>
        </w:rPr>
        <w:t xml:space="preserve"> and the United States wants no peer competitors. In his words, "[N]o amount [End Page 40] of goodwill can ameliorate the intense security competition that sets in when an aspiring hegemon appears in Eurasia."92</w:t>
      </w:r>
    </w:p>
    <w:p w14:paraId="5F3C9514" w14:textId="77777777" w:rsidR="000B5761" w:rsidRDefault="000B5761" w:rsidP="000B5761">
      <w:pPr>
        <w:rPr>
          <w:sz w:val="16"/>
        </w:rPr>
      </w:pPr>
      <w:r w:rsidRPr="00AF2EAB">
        <w:rPr>
          <w:rStyle w:val="StyleUnderline"/>
        </w:rPr>
        <w:t xml:space="preserve">Contrary to these predictions, </w:t>
      </w:r>
      <w:r w:rsidRPr="009B63D1">
        <w:rPr>
          <w:rStyle w:val="StyleUnderline"/>
        </w:rPr>
        <w:t>our analysis suggests</w:t>
      </w:r>
      <w:r w:rsidRPr="007A5685">
        <w:rPr>
          <w:sz w:val="16"/>
        </w:rPr>
        <w:t xml:space="preserve"> some </w:t>
      </w:r>
      <w:r w:rsidRPr="009B63D1">
        <w:rPr>
          <w:rStyle w:val="Emphasis"/>
        </w:rPr>
        <w:t>grounds for optimism</w:t>
      </w:r>
      <w:r w:rsidRPr="007A5685">
        <w:rPr>
          <w:sz w:val="16"/>
        </w:rPr>
        <w:t xml:space="preserve">. </w:t>
      </w:r>
      <w:r w:rsidRPr="009B63D1">
        <w:rPr>
          <w:rStyle w:val="StyleUnderline"/>
        </w:rPr>
        <w:t>Based on the historical track record</w:t>
      </w:r>
      <w:r w:rsidRPr="007A5685">
        <w:rPr>
          <w:sz w:val="16"/>
        </w:rPr>
        <w:t xml:space="preserve"> of great powers facing acute relative decline, </w:t>
      </w:r>
      <w:r w:rsidRPr="00AF2EAB">
        <w:rPr>
          <w:rStyle w:val="StyleUnderline"/>
        </w:rPr>
        <w:t>the U</w:t>
      </w:r>
      <w:r w:rsidRPr="007A5685">
        <w:rPr>
          <w:sz w:val="16"/>
        </w:rPr>
        <w:t xml:space="preserve">nited </w:t>
      </w:r>
      <w:r w:rsidRPr="00AF2EAB">
        <w:rPr>
          <w:rStyle w:val="StyleUnderline"/>
        </w:rPr>
        <w:t>S</w:t>
      </w:r>
      <w:r w:rsidRPr="007A5685">
        <w:rPr>
          <w:sz w:val="16"/>
        </w:rPr>
        <w:t xml:space="preserve">tates </w:t>
      </w:r>
      <w:r w:rsidRPr="00AF2EAB">
        <w:rPr>
          <w:rStyle w:val="StyleUnderline"/>
        </w:rPr>
        <w:t>should be able to</w:t>
      </w:r>
      <w:r w:rsidRPr="007A5685">
        <w:rPr>
          <w:sz w:val="16"/>
        </w:rPr>
        <w:t xml:space="preserve"> </w:t>
      </w:r>
      <w:r w:rsidRPr="00AF2EAB">
        <w:rPr>
          <w:rStyle w:val="StyleUnderline"/>
        </w:rPr>
        <w:t>retrench</w:t>
      </w:r>
      <w:r w:rsidRPr="007A5685">
        <w:rPr>
          <w:sz w:val="16"/>
        </w:rPr>
        <w:t xml:space="preserve"> in the coming decades. </w:t>
      </w:r>
      <w:r w:rsidRPr="00AF2EAB">
        <w:rPr>
          <w:rStyle w:val="Emphasis"/>
        </w:rPr>
        <w:t>In the next few years</w:t>
      </w:r>
      <w:r w:rsidRPr="007A5685">
        <w:rPr>
          <w:sz w:val="16"/>
        </w:rPr>
        <w:t xml:space="preserve">, </w:t>
      </w:r>
      <w:r w:rsidRPr="00417F7A">
        <w:rPr>
          <w:rStyle w:val="StyleUnderline"/>
          <w:highlight w:val="green"/>
        </w:rPr>
        <w:t>the U</w:t>
      </w:r>
      <w:r w:rsidRPr="007A5685">
        <w:rPr>
          <w:sz w:val="16"/>
        </w:rPr>
        <w:t xml:space="preserve">nited </w:t>
      </w:r>
      <w:r w:rsidRPr="00417F7A">
        <w:rPr>
          <w:rStyle w:val="StyleUnderline"/>
          <w:highlight w:val="green"/>
        </w:rPr>
        <w:t>S</w:t>
      </w:r>
      <w:r w:rsidRPr="007A5685">
        <w:rPr>
          <w:sz w:val="16"/>
        </w:rPr>
        <w:t xml:space="preserve">tates </w:t>
      </w:r>
      <w:r w:rsidRPr="00417F7A">
        <w:rPr>
          <w:rStyle w:val="StyleUnderline"/>
          <w:highlight w:val="green"/>
        </w:rPr>
        <w:t xml:space="preserve">is </w:t>
      </w:r>
      <w:r w:rsidRPr="009B63D1">
        <w:rPr>
          <w:rStyle w:val="StyleUnderline"/>
        </w:rPr>
        <w:t>ripe to overhaul its military</w:t>
      </w:r>
      <w:r w:rsidRPr="007A5685">
        <w:rPr>
          <w:sz w:val="16"/>
        </w:rPr>
        <w:t xml:space="preserve">, </w:t>
      </w:r>
      <w:r w:rsidRPr="009B63D1">
        <w:rPr>
          <w:rStyle w:val="StyleUnderline"/>
        </w:rPr>
        <w:t>shift burdens to its allies, and</w:t>
      </w:r>
      <w:r w:rsidRPr="007A5685">
        <w:rPr>
          <w:sz w:val="16"/>
        </w:rPr>
        <w:t xml:space="preserve"> work to </w:t>
      </w:r>
      <w:r w:rsidRPr="009B63D1">
        <w:rPr>
          <w:rStyle w:val="StyleUnderline"/>
        </w:rPr>
        <w:t>decrease costly international commitments.</w:t>
      </w:r>
      <w:r w:rsidRPr="007A5685">
        <w:rPr>
          <w:sz w:val="16"/>
        </w:rPr>
        <w:t xml:space="preserve"> </w:t>
      </w:r>
      <w:r w:rsidRPr="009B63D1">
        <w:rPr>
          <w:rStyle w:val="StyleUnderline"/>
        </w:rPr>
        <w:t>It is</w:t>
      </w:r>
      <w:r w:rsidRPr="007A5685">
        <w:rPr>
          <w:sz w:val="16"/>
        </w:rPr>
        <w:t xml:space="preserve"> </w:t>
      </w:r>
      <w:r w:rsidRPr="00417F7A">
        <w:rPr>
          <w:rStyle w:val="Emphasis"/>
          <w:highlight w:val="green"/>
        </w:rPr>
        <w:t xml:space="preserve">likely to initiate </w:t>
      </w:r>
      <w:r w:rsidRPr="009B63D1">
        <w:rPr>
          <w:rStyle w:val="Emphasis"/>
        </w:rPr>
        <w:t xml:space="preserve">and become embroiled in </w:t>
      </w:r>
      <w:r w:rsidRPr="00417F7A">
        <w:rPr>
          <w:rStyle w:val="Emphasis"/>
          <w:highlight w:val="green"/>
        </w:rPr>
        <w:t xml:space="preserve">fewer </w:t>
      </w:r>
      <w:r w:rsidRPr="009B63D1">
        <w:rPr>
          <w:rStyle w:val="Emphasis"/>
        </w:rPr>
        <w:t xml:space="preserve">militarized </w:t>
      </w:r>
      <w:r w:rsidRPr="00417F7A">
        <w:rPr>
          <w:rStyle w:val="Emphasis"/>
          <w:highlight w:val="green"/>
        </w:rPr>
        <w:t>disputes</w:t>
      </w:r>
      <w:r w:rsidRPr="007A5685">
        <w:rPr>
          <w:sz w:val="16"/>
        </w:rPr>
        <w:t xml:space="preserve"> </w:t>
      </w:r>
      <w:r w:rsidRPr="00AF2EAB">
        <w:rPr>
          <w:rStyle w:val="StyleUnderline"/>
        </w:rPr>
        <w:t xml:space="preserve">than the average great </w:t>
      </w:r>
      <w:r w:rsidRPr="009B63D1">
        <w:rPr>
          <w:rStyle w:val="StyleUnderline"/>
        </w:rPr>
        <w:t>power and</w:t>
      </w:r>
      <w:r w:rsidRPr="007A5685">
        <w:rPr>
          <w:sz w:val="16"/>
        </w:rPr>
        <w:t xml:space="preserve"> to </w:t>
      </w:r>
      <w:r w:rsidRPr="009B63D1">
        <w:rPr>
          <w:rStyle w:val="Emphasis"/>
        </w:rPr>
        <w:t>settle these disputes more amicably</w:t>
      </w:r>
      <w:r w:rsidRPr="007A5685">
        <w:rPr>
          <w:sz w:val="16"/>
        </w:rPr>
        <w:t xml:space="preserve">. </w:t>
      </w:r>
      <w:r w:rsidRPr="009B63D1">
        <w:rPr>
          <w:rStyle w:val="StyleUnderline"/>
        </w:rPr>
        <w:t>Some might view this</w:t>
      </w:r>
      <w:r w:rsidRPr="007A5685">
        <w:rPr>
          <w:sz w:val="16"/>
        </w:rPr>
        <w:t xml:space="preserve"> prospect with apprehension, </w:t>
      </w:r>
      <w:r w:rsidRPr="00AF2EAB">
        <w:rPr>
          <w:rStyle w:val="StyleUnderline"/>
        </w:rPr>
        <w:t>fearing the</w:t>
      </w:r>
      <w:r w:rsidRPr="007A5685">
        <w:rPr>
          <w:sz w:val="16"/>
        </w:rPr>
        <w:t xml:space="preserve"> steady </w:t>
      </w:r>
      <w:r w:rsidRPr="00AF2EAB">
        <w:rPr>
          <w:rStyle w:val="Emphasis"/>
        </w:rPr>
        <w:t>erosion of U.S. credibility</w:t>
      </w:r>
      <w:r w:rsidRPr="007A5685">
        <w:rPr>
          <w:sz w:val="16"/>
        </w:rPr>
        <w:t xml:space="preserve">. </w:t>
      </w:r>
      <w:r w:rsidRPr="00AF2EAB">
        <w:rPr>
          <w:rStyle w:val="StyleUnderline"/>
        </w:rPr>
        <w:t>Yet our analysis suggests</w:t>
      </w:r>
      <w:r w:rsidRPr="007A5685">
        <w:rPr>
          <w:sz w:val="16"/>
        </w:rPr>
        <w:t xml:space="preserve"> that </w:t>
      </w:r>
      <w:r w:rsidRPr="00417F7A">
        <w:rPr>
          <w:rStyle w:val="Emphasis"/>
          <w:highlight w:val="green"/>
        </w:rPr>
        <w:t>retrenchment need not signal weakness</w:t>
      </w:r>
      <w:r>
        <w:rPr>
          <w:sz w:val="16"/>
        </w:rPr>
        <w:t xml:space="preserve">. </w:t>
      </w:r>
      <w:r w:rsidRPr="007A5685">
        <w:rPr>
          <w:rStyle w:val="StyleUnderline"/>
        </w:rPr>
        <w:t>Holding on to</w:t>
      </w:r>
      <w:r w:rsidRPr="007A5685">
        <w:rPr>
          <w:sz w:val="16"/>
        </w:rPr>
        <w:t xml:space="preserve"> exposed and </w:t>
      </w:r>
      <w:r w:rsidRPr="007A5685">
        <w:rPr>
          <w:rStyle w:val="StyleUnderline"/>
        </w:rPr>
        <w:t>expensive commitments</w:t>
      </w:r>
      <w:r w:rsidRPr="007A5685">
        <w:rPr>
          <w:sz w:val="16"/>
        </w:rPr>
        <w:t xml:space="preserve"> simply </w:t>
      </w:r>
      <w:r w:rsidRPr="007A5685">
        <w:rPr>
          <w:rStyle w:val="StyleUnderline"/>
        </w:rPr>
        <w:t>for the sake of</w:t>
      </w:r>
      <w:r w:rsidRPr="007A5685">
        <w:rPr>
          <w:sz w:val="16"/>
        </w:rPr>
        <w:t xml:space="preserve"> one's </w:t>
      </w:r>
      <w:r w:rsidRPr="007A5685">
        <w:rPr>
          <w:rStyle w:val="StyleUnderline"/>
        </w:rPr>
        <w:t>reputation is a</w:t>
      </w:r>
      <w:r w:rsidRPr="007A5685">
        <w:rPr>
          <w:sz w:val="16"/>
        </w:rPr>
        <w:t xml:space="preserve"> </w:t>
      </w:r>
      <w:r w:rsidRPr="007A5685">
        <w:rPr>
          <w:rStyle w:val="Emphasis"/>
        </w:rPr>
        <w:t>greater geopolitical gamble</w:t>
      </w:r>
      <w:r w:rsidRPr="007A5685">
        <w:rPr>
          <w:sz w:val="16"/>
        </w:rPr>
        <w:t xml:space="preserve"> than withdrawing to cheaper, more defensible frontiers</w:t>
      </w:r>
      <w:r>
        <w:rPr>
          <w:sz w:val="16"/>
        </w:rPr>
        <w:t>.</w:t>
      </w:r>
    </w:p>
    <w:p w14:paraId="32301A40" w14:textId="77777777" w:rsidR="000B5761" w:rsidRPr="00E46871" w:rsidRDefault="000B5761" w:rsidP="000B5761">
      <w:pPr>
        <w:rPr>
          <w:sz w:val="16"/>
        </w:rPr>
      </w:pPr>
      <w:r w:rsidRPr="009B63D1">
        <w:rPr>
          <w:rStyle w:val="StyleUnderline"/>
        </w:rPr>
        <w:t xml:space="preserve">Some </w:t>
      </w:r>
      <w:r w:rsidRPr="00C72DA4">
        <w:rPr>
          <w:rStyle w:val="StyleUnderline"/>
        </w:rPr>
        <w:t xml:space="preserve">observers might dispute our conclusions, arguing </w:t>
      </w:r>
      <w:r w:rsidRPr="00417F7A">
        <w:rPr>
          <w:rStyle w:val="StyleUnderline"/>
          <w:highlight w:val="green"/>
        </w:rPr>
        <w:t>that hegemonic transitions are</w:t>
      </w:r>
      <w:r w:rsidRPr="00C72DA4">
        <w:rPr>
          <w:rStyle w:val="StyleUnderline"/>
        </w:rPr>
        <w:t xml:space="preserve"> more </w:t>
      </w:r>
      <w:r w:rsidRPr="00417F7A">
        <w:rPr>
          <w:rStyle w:val="StyleUnderline"/>
          <w:highlight w:val="green"/>
        </w:rPr>
        <w:t>conflict prone</w:t>
      </w:r>
      <w:r w:rsidRPr="007A5685">
        <w:rPr>
          <w:sz w:val="16"/>
        </w:rPr>
        <w:t xml:space="preserve"> than other moments of acute relative decline. We counter that </w:t>
      </w:r>
      <w:r w:rsidRPr="00417F7A">
        <w:rPr>
          <w:rStyle w:val="StyleUnderline"/>
          <w:highlight w:val="green"/>
        </w:rPr>
        <w:t>there are</w:t>
      </w:r>
      <w:r w:rsidRPr="00417F7A">
        <w:rPr>
          <w:sz w:val="16"/>
          <w:highlight w:val="green"/>
        </w:rPr>
        <w:t xml:space="preserve"> </w:t>
      </w:r>
      <w:r w:rsidRPr="00417F7A">
        <w:rPr>
          <w:rStyle w:val="Emphasis"/>
          <w:highlight w:val="green"/>
        </w:rPr>
        <w:t>deductive and empirical reasons</w:t>
      </w:r>
      <w:r w:rsidRPr="00417F7A">
        <w:rPr>
          <w:sz w:val="16"/>
          <w:highlight w:val="green"/>
        </w:rPr>
        <w:t xml:space="preserve"> </w:t>
      </w:r>
      <w:r w:rsidRPr="00417F7A">
        <w:rPr>
          <w:rStyle w:val="StyleUnderline"/>
          <w:highlight w:val="green"/>
        </w:rPr>
        <w:t>to doubt this</w:t>
      </w:r>
      <w:r w:rsidRPr="007A5685">
        <w:rPr>
          <w:sz w:val="16"/>
        </w:rPr>
        <w:t xml:space="preserve"> argument. Theoretically, </w:t>
      </w:r>
      <w:r w:rsidRPr="00960247">
        <w:rPr>
          <w:rStyle w:val="StyleUnderline"/>
        </w:rPr>
        <w:t>hegemonic powers should</w:t>
      </w:r>
      <w:r w:rsidRPr="007A5685">
        <w:rPr>
          <w:sz w:val="16"/>
        </w:rPr>
        <w:t xml:space="preserve"> </w:t>
      </w:r>
      <w:proofErr w:type="gramStart"/>
      <w:r w:rsidRPr="007A5685">
        <w:rPr>
          <w:sz w:val="16"/>
        </w:rPr>
        <w:t xml:space="preserve">actually </w:t>
      </w:r>
      <w:r w:rsidRPr="00960247">
        <w:rPr>
          <w:rStyle w:val="StyleUnderline"/>
        </w:rPr>
        <w:t>find</w:t>
      </w:r>
      <w:proofErr w:type="gramEnd"/>
      <w:r w:rsidRPr="00960247">
        <w:rPr>
          <w:rStyle w:val="StyleUnderline"/>
        </w:rPr>
        <w:t xml:space="preserve"> it easier to</w:t>
      </w:r>
      <w:r w:rsidRPr="007A5685">
        <w:rPr>
          <w:sz w:val="16"/>
        </w:rPr>
        <w:t xml:space="preserve"> </w:t>
      </w:r>
      <w:r w:rsidRPr="00960247">
        <w:rPr>
          <w:rStyle w:val="StyleUnderline"/>
        </w:rPr>
        <w:t>manage acute relative decline</w:t>
      </w:r>
      <w:r w:rsidRPr="007A5685">
        <w:rPr>
          <w:sz w:val="16"/>
        </w:rPr>
        <w:t xml:space="preserve">. </w:t>
      </w:r>
      <w:r w:rsidRPr="00417F7A">
        <w:rPr>
          <w:rStyle w:val="StyleUnderline"/>
          <w:highlight w:val="green"/>
        </w:rPr>
        <w:t xml:space="preserve">Fallen hegemons still have </w:t>
      </w:r>
      <w:r w:rsidRPr="00417F7A">
        <w:rPr>
          <w:rStyle w:val="Emphasis"/>
          <w:highlight w:val="green"/>
        </w:rPr>
        <w:t>formidable capability</w:t>
      </w:r>
      <w:r w:rsidRPr="00417F7A">
        <w:rPr>
          <w:sz w:val="16"/>
          <w:highlight w:val="green"/>
        </w:rPr>
        <w:t xml:space="preserve">, </w:t>
      </w:r>
      <w:r w:rsidRPr="00417F7A">
        <w:rPr>
          <w:rStyle w:val="StyleUnderline"/>
          <w:highlight w:val="green"/>
        </w:rPr>
        <w:t>which</w:t>
      </w:r>
      <w:r w:rsidRPr="00417F7A">
        <w:rPr>
          <w:sz w:val="16"/>
          <w:highlight w:val="green"/>
        </w:rPr>
        <w:t xml:space="preserve"> </w:t>
      </w:r>
      <w:r w:rsidRPr="00417F7A">
        <w:rPr>
          <w:rStyle w:val="Emphasis"/>
          <w:highlight w:val="green"/>
        </w:rPr>
        <w:t>threatens</w:t>
      </w:r>
      <w:r w:rsidRPr="00960247">
        <w:rPr>
          <w:rStyle w:val="Emphasis"/>
        </w:rPr>
        <w:t xml:space="preserve"> grave harm</w:t>
      </w:r>
      <w:r w:rsidRPr="007A5685">
        <w:rPr>
          <w:sz w:val="16"/>
        </w:rPr>
        <w:t xml:space="preserve"> </w:t>
      </w:r>
      <w:r w:rsidRPr="00960247">
        <w:rPr>
          <w:rStyle w:val="StyleUnderline"/>
        </w:rPr>
        <w:t xml:space="preserve">to </w:t>
      </w:r>
      <w:r w:rsidRPr="00417F7A">
        <w:rPr>
          <w:rStyle w:val="StyleUnderline"/>
          <w:highlight w:val="green"/>
        </w:rPr>
        <w:t xml:space="preserve">any state </w:t>
      </w:r>
      <w:r w:rsidRPr="009B63D1">
        <w:rPr>
          <w:rStyle w:val="StyleUnderline"/>
        </w:rPr>
        <w:t>that tries to cross them</w:t>
      </w:r>
      <w:r w:rsidRPr="007A5685">
        <w:rPr>
          <w:sz w:val="16"/>
        </w:rPr>
        <w:t xml:space="preserve">. Further, </w:t>
      </w:r>
      <w:r w:rsidRPr="00417F7A">
        <w:rPr>
          <w:rStyle w:val="StyleUnderline"/>
          <w:highlight w:val="green"/>
        </w:rPr>
        <w:t>they are</w:t>
      </w:r>
      <w:r w:rsidRPr="00417F7A">
        <w:rPr>
          <w:sz w:val="16"/>
          <w:highlight w:val="green"/>
        </w:rPr>
        <w:t xml:space="preserve"> </w:t>
      </w:r>
      <w:r w:rsidRPr="00417F7A">
        <w:rPr>
          <w:rStyle w:val="StyleUnderline"/>
          <w:highlight w:val="green"/>
        </w:rPr>
        <w:t>no longer the</w:t>
      </w:r>
      <w:r w:rsidRPr="00960247">
        <w:rPr>
          <w:rStyle w:val="StyleUnderline"/>
        </w:rPr>
        <w:t xml:space="preserve"> top </w:t>
      </w:r>
      <w:r w:rsidRPr="00417F7A">
        <w:rPr>
          <w:rStyle w:val="StyleUnderline"/>
          <w:highlight w:val="green"/>
        </w:rPr>
        <w:t xml:space="preserve">target for balancing </w:t>
      </w:r>
      <w:r w:rsidRPr="009B63D1">
        <w:rPr>
          <w:rStyle w:val="StyleUnderline"/>
        </w:rPr>
        <w:t>coalitions</w:t>
      </w:r>
      <w:r w:rsidRPr="007A5685">
        <w:rPr>
          <w:sz w:val="16"/>
        </w:rPr>
        <w:t xml:space="preserve">, </w:t>
      </w:r>
      <w:r w:rsidRPr="00960247">
        <w:rPr>
          <w:rStyle w:val="StyleUnderline"/>
        </w:rPr>
        <w:t>and</w:t>
      </w:r>
      <w:r w:rsidRPr="007A5685">
        <w:rPr>
          <w:sz w:val="16"/>
        </w:rPr>
        <w:t xml:space="preserve"> recovering hegemons may be influential because </w:t>
      </w:r>
      <w:r w:rsidRPr="00960247">
        <w:rPr>
          <w:rStyle w:val="StyleUnderline"/>
        </w:rPr>
        <w:t>they can play a pivotal role in alliance formation</w:t>
      </w:r>
      <w:r w:rsidRPr="007A5685">
        <w:rPr>
          <w:sz w:val="16"/>
        </w:rPr>
        <w:t xml:space="preserve">. In addition, </w:t>
      </w:r>
      <w:r w:rsidRPr="007A5685">
        <w:rPr>
          <w:rStyle w:val="StyleUnderline"/>
        </w:rPr>
        <w:t xml:space="preserve">hegemonic </w:t>
      </w:r>
      <w:r w:rsidRPr="00417F7A">
        <w:rPr>
          <w:rStyle w:val="StyleUnderline"/>
          <w:highlight w:val="green"/>
        </w:rPr>
        <w:t>powers</w:t>
      </w:r>
      <w:r w:rsidRPr="007A5685">
        <w:rPr>
          <w:sz w:val="16"/>
        </w:rPr>
        <w:t xml:space="preserve">, almost by definition, possess more extensive overseas commitments; they </w:t>
      </w:r>
      <w:r w:rsidRPr="00960247">
        <w:rPr>
          <w:rStyle w:val="StyleUnderline"/>
        </w:rPr>
        <w:t>should be able to</w:t>
      </w:r>
      <w:r w:rsidRPr="007A5685">
        <w:rPr>
          <w:sz w:val="16"/>
        </w:rPr>
        <w:t xml:space="preserve"> more readily </w:t>
      </w:r>
      <w:r w:rsidRPr="00960247">
        <w:rPr>
          <w:rStyle w:val="StyleUnderline"/>
        </w:rPr>
        <w:t xml:space="preserve">identify and </w:t>
      </w:r>
      <w:r w:rsidRPr="00417F7A">
        <w:rPr>
          <w:rStyle w:val="StyleUnderline"/>
          <w:highlight w:val="green"/>
        </w:rPr>
        <w:t xml:space="preserve">eliminate </w:t>
      </w:r>
      <w:r w:rsidRPr="007A5685">
        <w:rPr>
          <w:rStyle w:val="StyleUnderline"/>
        </w:rPr>
        <w:t xml:space="preserve">extraneous </w:t>
      </w:r>
      <w:r w:rsidRPr="00417F7A">
        <w:rPr>
          <w:rStyle w:val="StyleUnderline"/>
          <w:highlight w:val="green"/>
        </w:rPr>
        <w:t>burdens</w:t>
      </w:r>
      <w:r w:rsidRPr="00417F7A">
        <w:rPr>
          <w:sz w:val="16"/>
          <w:highlight w:val="green"/>
        </w:rPr>
        <w:t xml:space="preserve"> </w:t>
      </w:r>
      <w:r w:rsidRPr="00417F7A">
        <w:rPr>
          <w:rStyle w:val="Emphasis"/>
          <w:highlight w:val="green"/>
        </w:rPr>
        <w:t>without exposing vulnerabilities</w:t>
      </w:r>
      <w:r w:rsidRPr="007A5685">
        <w:rPr>
          <w:sz w:val="16"/>
        </w:rPr>
        <w:t xml:space="preserve"> </w:t>
      </w:r>
      <w:r w:rsidRPr="00960247">
        <w:rPr>
          <w:rStyle w:val="StyleUnderline"/>
        </w:rPr>
        <w:t>or exciting domestic populations</w:t>
      </w:r>
      <w:r>
        <w:rPr>
          <w:sz w:val="16"/>
        </w:rPr>
        <w:t xml:space="preserve">. </w:t>
      </w:r>
      <w:r w:rsidRPr="007A5685">
        <w:rPr>
          <w:sz w:val="16"/>
        </w:rPr>
        <w:t xml:space="preserve">We believe </w:t>
      </w:r>
      <w:r w:rsidRPr="00417F7A">
        <w:rPr>
          <w:rStyle w:val="Emphasis"/>
          <w:highlight w:val="green"/>
          <w:bdr w:val="single" w:sz="4" w:space="0" w:color="auto"/>
        </w:rPr>
        <w:t xml:space="preserve">the empirical record supports </w:t>
      </w:r>
      <w:r w:rsidRPr="007A5685">
        <w:rPr>
          <w:rStyle w:val="Emphasis"/>
          <w:bdr w:val="single" w:sz="4" w:space="0" w:color="auto"/>
        </w:rPr>
        <w:t xml:space="preserve">these </w:t>
      </w:r>
      <w:r w:rsidRPr="00417F7A">
        <w:rPr>
          <w:rStyle w:val="Emphasis"/>
          <w:highlight w:val="green"/>
          <w:bdr w:val="single" w:sz="4" w:space="0" w:color="auto"/>
        </w:rPr>
        <w:t>conclusions</w:t>
      </w:r>
      <w:r w:rsidRPr="007A5685">
        <w:rPr>
          <w:sz w:val="16"/>
        </w:rPr>
        <w:t xml:space="preserve">. </w:t>
      </w:r>
      <w:proofErr w:type="gramStart"/>
      <w:r w:rsidRPr="007A5685">
        <w:rPr>
          <w:sz w:val="16"/>
        </w:rPr>
        <w:t xml:space="preserve">In particular, </w:t>
      </w:r>
      <w:r w:rsidRPr="00960247">
        <w:rPr>
          <w:rStyle w:val="StyleUnderline"/>
        </w:rPr>
        <w:t>periods</w:t>
      </w:r>
      <w:proofErr w:type="gramEnd"/>
      <w:r w:rsidRPr="00960247">
        <w:rPr>
          <w:rStyle w:val="StyleUnderline"/>
        </w:rPr>
        <w:t xml:space="preserve"> of </w:t>
      </w:r>
      <w:r w:rsidRPr="009B63D1">
        <w:rPr>
          <w:rStyle w:val="StyleUnderline"/>
        </w:rPr>
        <w:t xml:space="preserve">hegemonic </w:t>
      </w:r>
      <w:r w:rsidRPr="00417F7A">
        <w:rPr>
          <w:rStyle w:val="StyleUnderline"/>
          <w:highlight w:val="green"/>
        </w:rPr>
        <w:t>transition</w:t>
      </w:r>
      <w:r w:rsidRPr="00417F7A">
        <w:rPr>
          <w:sz w:val="16"/>
          <w:highlight w:val="green"/>
        </w:rPr>
        <w:t xml:space="preserve"> </w:t>
      </w:r>
      <w:r w:rsidRPr="00417F7A">
        <w:rPr>
          <w:rStyle w:val="Emphasis"/>
          <w:highlight w:val="green"/>
        </w:rPr>
        <w:t>do not appear more conflict prone</w:t>
      </w:r>
      <w:r w:rsidRPr="007A5685">
        <w:rPr>
          <w:sz w:val="16"/>
        </w:rPr>
        <w:t xml:space="preserve"> than those of acute decline. </w:t>
      </w:r>
      <w:r w:rsidRPr="00417F7A">
        <w:rPr>
          <w:rStyle w:val="StyleUnderline"/>
          <w:highlight w:val="green"/>
        </w:rPr>
        <w:t>The last reversal</w:t>
      </w:r>
      <w:r w:rsidRPr="009B63D1">
        <w:rPr>
          <w:rStyle w:val="StyleUnderline"/>
        </w:rPr>
        <w:t xml:space="preserve"> at the pinnacle of power was the Anglo-American transition, which took place around 1872 and </w:t>
      </w:r>
      <w:r w:rsidRPr="00417F7A">
        <w:rPr>
          <w:rStyle w:val="StyleUnderline"/>
          <w:highlight w:val="green"/>
        </w:rPr>
        <w:t xml:space="preserve">was resolved without </w:t>
      </w:r>
      <w:r w:rsidRPr="009B63D1">
        <w:rPr>
          <w:rStyle w:val="StyleUnderline"/>
        </w:rPr>
        <w:t xml:space="preserve">armed </w:t>
      </w:r>
      <w:r w:rsidRPr="00417F7A">
        <w:rPr>
          <w:rStyle w:val="StyleUnderline"/>
          <w:highlight w:val="green"/>
        </w:rPr>
        <w:t>confrontation</w:t>
      </w:r>
      <w:r w:rsidRPr="007A5685">
        <w:rPr>
          <w:sz w:val="16"/>
        </w:rPr>
        <w:t xml:space="preserve">. The tenor of that transition may have been influenced by </w:t>
      </w:r>
      <w:proofErr w:type="gramStart"/>
      <w:r w:rsidRPr="007A5685">
        <w:rPr>
          <w:sz w:val="16"/>
        </w:rPr>
        <w:t>a number of</w:t>
      </w:r>
      <w:proofErr w:type="gramEnd"/>
      <w:r w:rsidRPr="007A5685">
        <w:rPr>
          <w:sz w:val="16"/>
        </w:rPr>
        <w:t xml:space="preserve"> factors: both states were democratic maritime empires, the United States was slowly emerging from the Civil War, and Great Britain could likely coast on a large lead in domestic capital stock. Although China and the United [End Page 41] States differ in regime type, </w:t>
      </w:r>
      <w:r w:rsidRPr="00417F7A">
        <w:rPr>
          <w:rStyle w:val="StyleUnderline"/>
          <w:highlight w:val="green"/>
        </w:rPr>
        <w:t>similar factors</w:t>
      </w:r>
      <w:r w:rsidRPr="00960247">
        <w:rPr>
          <w:rStyle w:val="StyleUnderline"/>
        </w:rPr>
        <w:t xml:space="preserve"> may</w:t>
      </w:r>
      <w:r w:rsidRPr="007A5685">
        <w:rPr>
          <w:sz w:val="16"/>
        </w:rPr>
        <w:t xml:space="preserve"> work to </w:t>
      </w:r>
      <w:r w:rsidRPr="00417F7A">
        <w:rPr>
          <w:rStyle w:val="Emphasis"/>
          <w:highlight w:val="green"/>
        </w:rPr>
        <w:t>cushion</w:t>
      </w:r>
      <w:r w:rsidRPr="00960247">
        <w:rPr>
          <w:rStyle w:val="StyleUnderline"/>
        </w:rPr>
        <w:t xml:space="preserve"> the </w:t>
      </w:r>
      <w:r w:rsidRPr="00417F7A">
        <w:rPr>
          <w:rStyle w:val="StyleUnderline"/>
          <w:highlight w:val="green"/>
        </w:rPr>
        <w:t>impending</w:t>
      </w:r>
      <w:r w:rsidRPr="00960247">
        <w:rPr>
          <w:rStyle w:val="StyleUnderline"/>
        </w:rPr>
        <w:t xml:space="preserve"> </w:t>
      </w:r>
      <w:r w:rsidRPr="009B63D1">
        <w:rPr>
          <w:rStyle w:val="StyleUnderline"/>
        </w:rPr>
        <w:t xml:space="preserve">Sino-American </w:t>
      </w:r>
      <w:r w:rsidRPr="00417F7A">
        <w:rPr>
          <w:rStyle w:val="StyleUnderline"/>
          <w:highlight w:val="green"/>
        </w:rPr>
        <w:t>transition</w:t>
      </w:r>
      <w:r w:rsidRPr="007A5685">
        <w:rPr>
          <w:sz w:val="16"/>
        </w:rPr>
        <w:t xml:space="preserve">. </w:t>
      </w:r>
      <w:r w:rsidRPr="00417F7A">
        <w:rPr>
          <w:rStyle w:val="StyleUnderline"/>
          <w:highlight w:val="green"/>
        </w:rPr>
        <w:t>Both are large</w:t>
      </w:r>
      <w:r w:rsidRPr="007A5685">
        <w:rPr>
          <w:sz w:val="16"/>
        </w:rPr>
        <w:t xml:space="preserve">, relatively </w:t>
      </w:r>
      <w:r w:rsidRPr="00417F7A">
        <w:rPr>
          <w:rStyle w:val="StyleUnderline"/>
          <w:highlight w:val="green"/>
        </w:rPr>
        <w:t>secure continental great powers, a fact that mitigates potential geopolitical competition</w:t>
      </w:r>
      <w:r w:rsidRPr="007A5685">
        <w:rPr>
          <w:sz w:val="16"/>
        </w:rPr>
        <w:t>.93 China faces a variety of domestic political challenges, including strains among rival regions, which may complicate its ability to sustain its economic performance or engage in foreign policy adventurism.94</w:t>
      </w:r>
    </w:p>
    <w:p w14:paraId="7A6BD7FF" w14:textId="77777777" w:rsidR="000B5761" w:rsidRDefault="000B5761" w:rsidP="000B5761">
      <w:pPr>
        <w:rPr>
          <w:sz w:val="16"/>
        </w:rPr>
      </w:pPr>
      <w:r w:rsidRPr="007A5685">
        <w:rPr>
          <w:sz w:val="16"/>
        </w:rPr>
        <w:t xml:space="preserve">Most important, </w:t>
      </w:r>
      <w:r w:rsidRPr="00417F7A">
        <w:rPr>
          <w:rStyle w:val="Emphasis"/>
          <w:highlight w:val="green"/>
        </w:rPr>
        <w:t>the United States is not in free fall</w:t>
      </w:r>
      <w:r w:rsidRPr="007A5685">
        <w:rPr>
          <w:sz w:val="16"/>
        </w:rPr>
        <w:t xml:space="preserve">. Extrapolating the data into the future, we anticipate </w:t>
      </w:r>
      <w:r w:rsidRPr="009B63D1">
        <w:rPr>
          <w:rStyle w:val="StyleUnderline"/>
        </w:rPr>
        <w:t>the U</w:t>
      </w:r>
      <w:r w:rsidRPr="007A5685">
        <w:rPr>
          <w:sz w:val="16"/>
        </w:rPr>
        <w:t xml:space="preserve">nited </w:t>
      </w:r>
      <w:r w:rsidRPr="009B63D1">
        <w:rPr>
          <w:rStyle w:val="StyleUnderline"/>
        </w:rPr>
        <w:t>S</w:t>
      </w:r>
      <w:r w:rsidRPr="007A5685">
        <w:rPr>
          <w:sz w:val="16"/>
        </w:rPr>
        <w:t xml:space="preserve">tates </w:t>
      </w:r>
      <w:r w:rsidRPr="009B63D1">
        <w:rPr>
          <w:rStyle w:val="StyleUnderline"/>
        </w:rPr>
        <w:t>will</w:t>
      </w:r>
      <w:r w:rsidRPr="007A5685">
        <w:rPr>
          <w:sz w:val="16"/>
        </w:rPr>
        <w:t xml:space="preserve"> </w:t>
      </w:r>
      <w:r w:rsidRPr="009B63D1">
        <w:rPr>
          <w:rStyle w:val="Emphasis"/>
        </w:rPr>
        <w:t>experience a "moderate" decline</w:t>
      </w:r>
      <w:r w:rsidRPr="007A5685">
        <w:rPr>
          <w:sz w:val="16"/>
        </w:rPr>
        <w:t xml:space="preserve">, losing from 2 to 4 percent of its share of great power GDP in the five years after being surpassed by China sometime in the next decade or two.95 </w:t>
      </w:r>
      <w:r w:rsidRPr="00417F7A">
        <w:rPr>
          <w:rStyle w:val="StyleUnderline"/>
          <w:highlight w:val="green"/>
        </w:rPr>
        <w:t>Given</w:t>
      </w:r>
      <w:r w:rsidRPr="00960247">
        <w:rPr>
          <w:rStyle w:val="StyleUnderline"/>
        </w:rPr>
        <w:t xml:space="preserve"> the relatively </w:t>
      </w:r>
      <w:r w:rsidRPr="00417F7A">
        <w:rPr>
          <w:rStyle w:val="Emphasis"/>
          <w:highlight w:val="green"/>
        </w:rPr>
        <w:t>gradual</w:t>
      </w:r>
      <w:r w:rsidRPr="00283C63">
        <w:rPr>
          <w:rStyle w:val="Emphasis"/>
        </w:rPr>
        <w:t xml:space="preserve"> rate of U.S. </w:t>
      </w:r>
      <w:r w:rsidRPr="00417F7A">
        <w:rPr>
          <w:rStyle w:val="Emphasis"/>
          <w:highlight w:val="green"/>
        </w:rPr>
        <w:lastRenderedPageBreak/>
        <w:t>decline</w:t>
      </w:r>
      <w:r w:rsidRPr="007A5685">
        <w:rPr>
          <w:sz w:val="16"/>
        </w:rPr>
        <w:t xml:space="preserve"> relative to China, </w:t>
      </w:r>
      <w:r w:rsidRPr="009B63D1">
        <w:rPr>
          <w:rStyle w:val="StyleUnderline"/>
        </w:rPr>
        <w:t>the</w:t>
      </w:r>
      <w:r w:rsidRPr="007A5685">
        <w:rPr>
          <w:sz w:val="16"/>
        </w:rPr>
        <w:t xml:space="preserve"> </w:t>
      </w:r>
      <w:r w:rsidRPr="00417F7A">
        <w:rPr>
          <w:rStyle w:val="Emphasis"/>
          <w:highlight w:val="green"/>
        </w:rPr>
        <w:t xml:space="preserve">incentives for either side </w:t>
      </w:r>
      <w:r w:rsidRPr="009B63D1">
        <w:rPr>
          <w:rStyle w:val="Emphasis"/>
        </w:rPr>
        <w:t xml:space="preserve">to run risks by courting conflict </w:t>
      </w:r>
      <w:r w:rsidRPr="00417F7A">
        <w:rPr>
          <w:rStyle w:val="Emphasis"/>
          <w:highlight w:val="green"/>
        </w:rPr>
        <w:t>are minimal</w:t>
      </w:r>
      <w:r w:rsidRPr="00417F7A">
        <w:rPr>
          <w:sz w:val="16"/>
          <w:highlight w:val="green"/>
        </w:rPr>
        <w:t xml:space="preserve">. </w:t>
      </w:r>
      <w:r w:rsidRPr="009B63D1">
        <w:rPr>
          <w:rStyle w:val="StyleUnderline"/>
        </w:rPr>
        <w:t>The U</w:t>
      </w:r>
      <w:r w:rsidRPr="007A5685">
        <w:rPr>
          <w:sz w:val="16"/>
        </w:rPr>
        <w:t xml:space="preserve">nited </w:t>
      </w:r>
      <w:r w:rsidRPr="009B63D1">
        <w:rPr>
          <w:rStyle w:val="StyleUnderline"/>
        </w:rPr>
        <w:t>S</w:t>
      </w:r>
      <w:r w:rsidRPr="007A5685">
        <w:rPr>
          <w:sz w:val="16"/>
        </w:rPr>
        <w:t xml:space="preserve">tates </w:t>
      </w:r>
      <w:r w:rsidRPr="009B63D1">
        <w:rPr>
          <w:rStyle w:val="StyleUnderline"/>
        </w:rPr>
        <w:t>would still possess</w:t>
      </w:r>
      <w:r w:rsidRPr="007A5685">
        <w:rPr>
          <w:sz w:val="16"/>
        </w:rPr>
        <w:t xml:space="preserve"> upwards </w:t>
      </w:r>
      <w:r w:rsidRPr="009B63D1">
        <w:rPr>
          <w:rStyle w:val="StyleUnderline"/>
        </w:rPr>
        <w:t xml:space="preserve">of a third of the share of great power </w:t>
      </w:r>
      <w:proofErr w:type="gramStart"/>
      <w:r w:rsidRPr="009B63D1">
        <w:rPr>
          <w:rStyle w:val="StyleUnderline"/>
        </w:rPr>
        <w:t>GDP</w:t>
      </w:r>
      <w:r w:rsidRPr="007A5685">
        <w:rPr>
          <w:sz w:val="16"/>
        </w:rPr>
        <w:t xml:space="preserve">, </w:t>
      </w:r>
      <w:r w:rsidRPr="009B63D1">
        <w:rPr>
          <w:rStyle w:val="StyleUnderline"/>
        </w:rPr>
        <w:t>and</w:t>
      </w:r>
      <w:proofErr w:type="gramEnd"/>
      <w:r w:rsidRPr="009B63D1">
        <w:rPr>
          <w:rStyle w:val="StyleUnderline"/>
        </w:rPr>
        <w:t xml:space="preserve"> would have</w:t>
      </w:r>
      <w:r w:rsidRPr="007A5685">
        <w:rPr>
          <w:sz w:val="16"/>
        </w:rPr>
        <w:t xml:space="preserve"> </w:t>
      </w:r>
      <w:r w:rsidRPr="009B63D1">
        <w:rPr>
          <w:rStyle w:val="Emphasis"/>
        </w:rPr>
        <w:t>little to gain from provoking a crisis</w:t>
      </w:r>
      <w:r w:rsidRPr="007A5685">
        <w:rPr>
          <w:sz w:val="16"/>
        </w:rPr>
        <w:t xml:space="preserve"> </w:t>
      </w:r>
      <w:r w:rsidRPr="009B63D1">
        <w:rPr>
          <w:rStyle w:val="StyleUnderline"/>
        </w:rPr>
        <w:t>over a peripheral</w:t>
      </w:r>
      <w:r w:rsidRPr="00960247">
        <w:rPr>
          <w:rStyle w:val="StyleUnderline"/>
        </w:rPr>
        <w:t xml:space="preserve"> issue</w:t>
      </w:r>
      <w:r w:rsidRPr="007A5685">
        <w:rPr>
          <w:sz w:val="16"/>
        </w:rPr>
        <w:t xml:space="preserve">. Conversely, </w:t>
      </w:r>
      <w:r w:rsidRPr="00417F7A">
        <w:rPr>
          <w:rStyle w:val="StyleUnderline"/>
          <w:highlight w:val="green"/>
        </w:rPr>
        <w:t>China has</w:t>
      </w:r>
      <w:r w:rsidRPr="00417F7A">
        <w:rPr>
          <w:sz w:val="16"/>
          <w:highlight w:val="green"/>
        </w:rPr>
        <w:t xml:space="preserve"> </w:t>
      </w:r>
      <w:r w:rsidRPr="00417F7A">
        <w:rPr>
          <w:rStyle w:val="Emphasis"/>
          <w:highlight w:val="green"/>
        </w:rPr>
        <w:t>few incentives to exploit U.S. weakness</w:t>
      </w:r>
      <w:r w:rsidRPr="007A5685">
        <w:rPr>
          <w:sz w:val="16"/>
        </w:rPr>
        <w:t xml:space="preserve">.96 </w:t>
      </w:r>
      <w:r w:rsidRPr="00417F7A">
        <w:rPr>
          <w:rStyle w:val="StyleUnderline"/>
          <w:highlight w:val="green"/>
        </w:rPr>
        <w:t>Given the</w:t>
      </w:r>
      <w:r w:rsidRPr="00960247">
        <w:rPr>
          <w:rStyle w:val="StyleUnderline"/>
        </w:rPr>
        <w:t xml:space="preserve"> importance of the U.S. market to the Chinese </w:t>
      </w:r>
      <w:r w:rsidRPr="00417F7A">
        <w:rPr>
          <w:rStyle w:val="StyleUnderline"/>
          <w:highlight w:val="green"/>
        </w:rPr>
        <w:t>economy</w:t>
      </w:r>
      <w:r w:rsidRPr="007A5685">
        <w:rPr>
          <w:sz w:val="16"/>
        </w:rPr>
        <w:t xml:space="preserve">, in addition to the critical role played by the dollar as a global reserve currency, </w:t>
      </w:r>
      <w:r w:rsidRPr="00960247">
        <w:rPr>
          <w:rStyle w:val="StyleUnderline"/>
        </w:rPr>
        <w:t>it is unclear how Beijing could</w:t>
      </w:r>
      <w:r w:rsidRPr="007A5685">
        <w:rPr>
          <w:sz w:val="16"/>
        </w:rPr>
        <w:t xml:space="preserve"> hope to </w:t>
      </w:r>
      <w:r w:rsidRPr="00960247">
        <w:rPr>
          <w:rStyle w:val="StyleUnderline"/>
        </w:rPr>
        <w:t>consolidate or expand its</w:t>
      </w:r>
      <w:r w:rsidRPr="007A5685">
        <w:rPr>
          <w:sz w:val="16"/>
        </w:rPr>
        <w:t xml:space="preserve"> increasingly </w:t>
      </w:r>
      <w:r w:rsidRPr="00960247">
        <w:rPr>
          <w:rStyle w:val="StyleUnderline"/>
        </w:rPr>
        <w:t>advantageous position through</w:t>
      </w:r>
      <w:r w:rsidRPr="007A5685">
        <w:rPr>
          <w:sz w:val="16"/>
        </w:rPr>
        <w:t xml:space="preserve"> direct </w:t>
      </w:r>
      <w:r w:rsidRPr="00960247">
        <w:rPr>
          <w:rStyle w:val="StyleUnderline"/>
        </w:rPr>
        <w:t>confrontation</w:t>
      </w:r>
      <w:r>
        <w:rPr>
          <w:sz w:val="16"/>
        </w:rPr>
        <w:t>.</w:t>
      </w:r>
    </w:p>
    <w:p w14:paraId="164A4E2C" w14:textId="77777777" w:rsidR="000B5761" w:rsidRDefault="000B5761" w:rsidP="000B5761">
      <w:pPr>
        <w:rPr>
          <w:sz w:val="16"/>
        </w:rPr>
      </w:pPr>
      <w:r w:rsidRPr="007A5685">
        <w:rPr>
          <w:sz w:val="16"/>
        </w:rPr>
        <w:t xml:space="preserve">In short, the United States should be able to reduce its foreign policy commitments in East Asia in the coming decades without inviting Chinese expansionism. Indeed, there is evidence that </w:t>
      </w:r>
      <w:r w:rsidRPr="00417F7A">
        <w:rPr>
          <w:rStyle w:val="Emphasis"/>
          <w:highlight w:val="green"/>
        </w:rPr>
        <w:t>a policy of retrenchment could reap potential benefits</w:t>
      </w:r>
      <w:r w:rsidRPr="007A5685">
        <w:rPr>
          <w:sz w:val="16"/>
        </w:rPr>
        <w:t xml:space="preserve">. </w:t>
      </w:r>
      <w:r w:rsidRPr="00300F5E">
        <w:rPr>
          <w:rStyle w:val="StyleUnderline"/>
        </w:rPr>
        <w:t xml:space="preserve">The </w:t>
      </w:r>
      <w:r w:rsidRPr="00417F7A">
        <w:rPr>
          <w:rStyle w:val="StyleUnderline"/>
          <w:highlight w:val="green"/>
        </w:rPr>
        <w:t>drawdown</w:t>
      </w:r>
      <w:r w:rsidRPr="00300F5E">
        <w:rPr>
          <w:rStyle w:val="StyleUnderline"/>
        </w:rPr>
        <w:t xml:space="preserve"> and repositioning of U.S. troops in South Korea, for example, </w:t>
      </w:r>
      <w:r w:rsidRPr="00417F7A">
        <w:rPr>
          <w:rStyle w:val="StyleUnderline"/>
          <w:highlight w:val="green"/>
        </w:rPr>
        <w:t>rather than fostering instability, has resulted in an improvement in the occasionally strained relationship</w:t>
      </w:r>
      <w:r w:rsidRPr="00300F5E">
        <w:rPr>
          <w:rStyle w:val="StyleUnderline"/>
        </w:rPr>
        <w:t xml:space="preserve"> between Washington and Seoul</w:t>
      </w:r>
      <w:r w:rsidRPr="007A5685">
        <w:rPr>
          <w:sz w:val="16"/>
        </w:rPr>
        <w:t xml:space="preserve">. 97 </w:t>
      </w:r>
      <w:r w:rsidRPr="00300F5E">
        <w:rPr>
          <w:rStyle w:val="StyleUnderline"/>
        </w:rPr>
        <w:t xml:space="preserve">U.S. </w:t>
      </w:r>
      <w:r w:rsidRPr="00417F7A">
        <w:rPr>
          <w:rStyle w:val="StyleUnderline"/>
          <w:highlight w:val="green"/>
        </w:rPr>
        <w:t>moderation</w:t>
      </w:r>
      <w:r w:rsidRPr="00300F5E">
        <w:rPr>
          <w:rStyle w:val="StyleUnderline"/>
        </w:rPr>
        <w:t xml:space="preserve"> </w:t>
      </w:r>
      <w:proofErr w:type="gramStart"/>
      <w:r w:rsidRPr="00300F5E">
        <w:rPr>
          <w:rStyle w:val="StyleUnderline"/>
        </w:rPr>
        <w:t>on</w:t>
      </w:r>
      <w:proofErr w:type="gramEnd"/>
      <w:r w:rsidRPr="00300F5E">
        <w:rPr>
          <w:rStyle w:val="StyleUnderline"/>
        </w:rPr>
        <w:t xml:space="preserve"> Taiwan, rather than encouraging hard-liners in Beijing, </w:t>
      </w:r>
      <w:r w:rsidRPr="00417F7A">
        <w:rPr>
          <w:rStyle w:val="StyleUnderline"/>
          <w:highlight w:val="green"/>
        </w:rPr>
        <w:t>resulted in an improvement in cross-strait relations</w:t>
      </w:r>
      <w:r w:rsidRPr="00300F5E">
        <w:rPr>
          <w:rStyle w:val="StyleUnderline"/>
        </w:rPr>
        <w:t xml:space="preserve"> and reassured U.S. allies that Washington would not inadvertently drag them into a Sino-U.S. conflict</w:t>
      </w:r>
      <w:r w:rsidRPr="007A5685">
        <w:rPr>
          <w:sz w:val="16"/>
        </w:rPr>
        <w:t>. 98 Moreover, Washington’s support for the development of multilateral security institutions, rather than harming bilateral alliances, could work to enhance U.S. prestige while embedding China within a more transparent regional order. 99</w:t>
      </w:r>
    </w:p>
    <w:p w14:paraId="3BA59D44" w14:textId="77777777" w:rsidR="000B5761" w:rsidRDefault="000B5761" w:rsidP="000B5761">
      <w:pPr>
        <w:rPr>
          <w:sz w:val="16"/>
        </w:rPr>
      </w:pPr>
      <w:r w:rsidRPr="00A44044">
        <w:rPr>
          <w:rStyle w:val="StyleUnderline"/>
        </w:rPr>
        <w:t>A policy of</w:t>
      </w:r>
      <w:r w:rsidRPr="002204DC">
        <w:rPr>
          <w:rStyle w:val="StyleUnderline"/>
        </w:rPr>
        <w:t xml:space="preserve"> </w:t>
      </w:r>
      <w:r w:rsidRPr="00417F7A">
        <w:rPr>
          <w:rStyle w:val="StyleUnderline"/>
          <w:highlight w:val="green"/>
        </w:rPr>
        <w:t>gradual retrenchment need not</w:t>
      </w:r>
      <w:r w:rsidRPr="007A5685">
        <w:rPr>
          <w:rStyle w:val="StyleUnderline"/>
        </w:rPr>
        <w:t xml:space="preserve"> undermine the credibility of U.S. alliance commitments or</w:t>
      </w:r>
      <w:r w:rsidRPr="00417F7A">
        <w:rPr>
          <w:rStyle w:val="StyleUnderline"/>
          <w:highlight w:val="green"/>
        </w:rPr>
        <w:t xml:space="preserve"> unleash </w:t>
      </w:r>
      <w:r w:rsidRPr="00417F7A">
        <w:rPr>
          <w:rStyle w:val="StyleUnderline"/>
          <w:highlight w:val="green"/>
          <w:bdr w:val="single" w:sz="4" w:space="0" w:color="auto"/>
        </w:rPr>
        <w:t>destabilizing</w:t>
      </w:r>
      <w:r w:rsidRPr="00A44044">
        <w:rPr>
          <w:rStyle w:val="StyleUnderline"/>
          <w:bdr w:val="single" w:sz="4" w:space="0" w:color="auto"/>
        </w:rPr>
        <w:t xml:space="preserve"> regional security </w:t>
      </w:r>
      <w:r w:rsidRPr="00417F7A">
        <w:rPr>
          <w:rStyle w:val="StyleUnderline"/>
          <w:highlight w:val="green"/>
          <w:bdr w:val="single" w:sz="4" w:space="0" w:color="auto"/>
        </w:rPr>
        <w:t>dilemmas</w:t>
      </w:r>
      <w:r w:rsidRPr="007A5685">
        <w:rPr>
          <w:sz w:val="16"/>
        </w:rPr>
        <w:t xml:space="preserve">. Indeed, </w:t>
      </w:r>
      <w:r w:rsidRPr="002204DC">
        <w:rPr>
          <w:rStyle w:val="StyleUnderline"/>
        </w:rPr>
        <w:t>even if Beijing harbored revisionist intent, it is unclear that China will have the force projection capabilities necessary to take and hold additional territory</w:t>
      </w:r>
      <w:r w:rsidRPr="007A5685">
        <w:rPr>
          <w:sz w:val="16"/>
        </w:rPr>
        <w:t xml:space="preserve">. 100 </w:t>
      </w:r>
      <w:r w:rsidRPr="007A5685">
        <w:rPr>
          <w:rStyle w:val="StyleUnderline"/>
        </w:rPr>
        <w:t>By incrementally shifting burdens to regional allies and multilateral institutions, the U</w:t>
      </w:r>
      <w:r w:rsidRPr="007A5685">
        <w:rPr>
          <w:sz w:val="16"/>
        </w:rPr>
        <w:t xml:space="preserve">nited </w:t>
      </w:r>
      <w:r w:rsidRPr="007A5685">
        <w:rPr>
          <w:rStyle w:val="StyleUnderline"/>
        </w:rPr>
        <w:t>S</w:t>
      </w:r>
      <w:r w:rsidRPr="007A5685">
        <w:rPr>
          <w:sz w:val="16"/>
        </w:rPr>
        <w:t xml:space="preserve">tates </w:t>
      </w:r>
      <w:r w:rsidRPr="007A5685">
        <w:rPr>
          <w:rStyle w:val="StyleUnderline"/>
        </w:rPr>
        <w:t>can strengthen the credibility of its core commitments while accommodating the interests of a rising China. Not</w:t>
      </w:r>
      <w:r w:rsidRPr="002204DC">
        <w:rPr>
          <w:rStyle w:val="StyleUnderline"/>
        </w:rPr>
        <w:t xml:space="preserve"> least among the benefits of retrenchment is that it helps alleviate an unsustainable financial position. Immense forward deployments will only exacerbate U.S. grand strategic problems and risk unnecessary clashes</w:t>
      </w:r>
      <w:r w:rsidRPr="007A5685">
        <w:rPr>
          <w:sz w:val="16"/>
        </w:rPr>
        <w:t>. 101</w:t>
      </w:r>
    </w:p>
    <w:p w14:paraId="5B8F04C8" w14:textId="77777777" w:rsidR="000B5761" w:rsidRPr="0092234D" w:rsidRDefault="000B5761" w:rsidP="000B5761">
      <w:pPr>
        <w:pStyle w:val="Heading4"/>
        <w:rPr>
          <w:rFonts w:cs="Calibri"/>
        </w:rPr>
      </w:pPr>
      <w:r w:rsidRPr="0092234D">
        <w:rPr>
          <w:rFonts w:cs="Calibri"/>
        </w:rPr>
        <w:t xml:space="preserve">Data disproves </w:t>
      </w:r>
      <w:proofErr w:type="spellStart"/>
      <w:r w:rsidRPr="0092234D">
        <w:rPr>
          <w:rFonts w:cs="Calibri"/>
        </w:rPr>
        <w:t>heg</w:t>
      </w:r>
      <w:proofErr w:type="spellEnd"/>
      <w:r w:rsidRPr="0092234D">
        <w:rPr>
          <w:rFonts w:cs="Calibri"/>
        </w:rPr>
        <w:t xml:space="preserve"> impacts</w:t>
      </w:r>
    </w:p>
    <w:p w14:paraId="18B746A6" w14:textId="77777777" w:rsidR="000B5761" w:rsidRPr="0092234D" w:rsidRDefault="000B5761" w:rsidP="000B5761">
      <w:pPr>
        <w:pStyle w:val="evidencetext"/>
        <w:ind w:left="0"/>
        <w:rPr>
          <w:rFonts w:ascii="Calibri" w:hAnsi="Calibri" w:cs="Calibri"/>
          <w:sz w:val="16"/>
          <w:szCs w:val="16"/>
        </w:rPr>
      </w:pPr>
      <w:r w:rsidRPr="0092234D">
        <w:rPr>
          <w:rFonts w:ascii="Calibri" w:hAnsi="Calibri" w:cs="Calibri"/>
          <w:sz w:val="16"/>
          <w:szCs w:val="16"/>
        </w:rPr>
        <w:t xml:space="preserve">Peace is not because of the U.S. – only logical explanation is states want peace – the fact there is peace without hegemony proves other factors outweigh – empirics only prove our claim </w:t>
      </w:r>
    </w:p>
    <w:p w14:paraId="4A1E078D" w14:textId="77777777" w:rsidR="000B5761" w:rsidRPr="0092234D" w:rsidRDefault="000B5761" w:rsidP="000B5761">
      <w:pPr>
        <w:pStyle w:val="evidencetext"/>
        <w:ind w:left="0"/>
        <w:rPr>
          <w:rFonts w:ascii="Calibri" w:hAnsi="Calibri" w:cs="Calibri"/>
          <w:sz w:val="16"/>
          <w:szCs w:val="16"/>
        </w:rPr>
      </w:pPr>
      <w:r w:rsidRPr="0092234D">
        <w:rPr>
          <w:rFonts w:ascii="Calibri" w:hAnsi="Calibri" w:cs="Calibri"/>
          <w:sz w:val="16"/>
          <w:szCs w:val="16"/>
        </w:rPr>
        <w:t xml:space="preserve">Theoretically if other people wanted war – us couldn’t stop them, thus people just don’t want war </w:t>
      </w:r>
    </w:p>
    <w:p w14:paraId="7D147D5E" w14:textId="77777777" w:rsidR="000B5761" w:rsidRPr="0092234D" w:rsidRDefault="000B5761" w:rsidP="000B5761">
      <w:pPr>
        <w:pStyle w:val="evidencetext"/>
        <w:ind w:left="0"/>
        <w:rPr>
          <w:rFonts w:ascii="Calibri" w:hAnsi="Calibri" w:cs="Calibri"/>
          <w:sz w:val="16"/>
          <w:szCs w:val="16"/>
        </w:rPr>
      </w:pPr>
      <w:r w:rsidRPr="0092234D">
        <w:rPr>
          <w:rFonts w:ascii="Calibri" w:hAnsi="Calibri" w:cs="Calibri"/>
          <w:sz w:val="16"/>
          <w:szCs w:val="16"/>
        </w:rPr>
        <w:t xml:space="preserve">There is peace where the </w:t>
      </w:r>
      <w:proofErr w:type="spellStart"/>
      <w:r w:rsidRPr="0092234D">
        <w:rPr>
          <w:rFonts w:ascii="Calibri" w:hAnsi="Calibri" w:cs="Calibri"/>
          <w:sz w:val="16"/>
          <w:szCs w:val="16"/>
        </w:rPr>
        <w:t>u.s.</w:t>
      </w:r>
      <w:proofErr w:type="spellEnd"/>
      <w:r w:rsidRPr="0092234D">
        <w:rPr>
          <w:rFonts w:ascii="Calibri" w:hAnsi="Calibri" w:cs="Calibri"/>
          <w:sz w:val="16"/>
          <w:szCs w:val="16"/>
        </w:rPr>
        <w:t xml:space="preserve"> isn’t which means there is obvi something else at play </w:t>
      </w:r>
    </w:p>
    <w:p w14:paraId="161A747D" w14:textId="77777777" w:rsidR="000B5761" w:rsidRPr="0092234D" w:rsidRDefault="000B5761" w:rsidP="000B5761">
      <w:pPr>
        <w:pStyle w:val="evidencetext"/>
        <w:ind w:left="0"/>
        <w:rPr>
          <w:rFonts w:ascii="Calibri" w:hAnsi="Calibri" w:cs="Calibri"/>
          <w:sz w:val="16"/>
          <w:szCs w:val="16"/>
        </w:rPr>
      </w:pPr>
      <w:r w:rsidRPr="0092234D">
        <w:rPr>
          <w:rFonts w:ascii="Calibri" w:hAnsi="Calibri" w:cs="Calibri"/>
          <w:sz w:val="16"/>
          <w:szCs w:val="16"/>
        </w:rPr>
        <w:t xml:space="preserve">Even when hegemony decreased, war still decreased which means that they’re not related </w:t>
      </w:r>
    </w:p>
    <w:p w14:paraId="0FF3A446" w14:textId="77777777" w:rsidR="000B5761" w:rsidRPr="0092234D" w:rsidRDefault="000B5761" w:rsidP="000B5761">
      <w:proofErr w:type="spellStart"/>
      <w:r w:rsidRPr="0092234D">
        <w:rPr>
          <w:rStyle w:val="StyleUnderline"/>
        </w:rPr>
        <w:t>Fettweis</w:t>
      </w:r>
      <w:proofErr w:type="spellEnd"/>
      <w:r w:rsidRPr="0092234D">
        <w:rPr>
          <w:rStyle w:val="StyleUnderline"/>
        </w:rPr>
        <w:t xml:space="preserve"> 10</w:t>
      </w:r>
      <w:r w:rsidRPr="0092234D">
        <w:t xml:space="preserve"> – </w:t>
      </w:r>
      <w:r w:rsidRPr="0092234D">
        <w:rPr>
          <w:szCs w:val="14"/>
        </w:rPr>
        <w:t>Professor of national security affairs @ U.S. Naval War College</w:t>
      </w:r>
      <w:r w:rsidRPr="0092234D">
        <w:t xml:space="preserve"> (Chris, Georgetown University Press, “Dangerous </w:t>
      </w:r>
      <w:proofErr w:type="gramStart"/>
      <w:r w:rsidRPr="0092234D">
        <w:t>times?:</w:t>
      </w:r>
      <w:proofErr w:type="gramEnd"/>
      <w:r w:rsidRPr="0092234D">
        <w:t xml:space="preserve"> the international politics of great power peace” Google Books) Jacome </w:t>
      </w:r>
    </w:p>
    <w:p w14:paraId="10F1C223" w14:textId="77777777" w:rsidR="000B5761" w:rsidRPr="0092234D" w:rsidRDefault="000B5761" w:rsidP="000B5761">
      <w:pPr>
        <w:pStyle w:val="evidencetext"/>
        <w:ind w:left="0"/>
        <w:rPr>
          <w:rFonts w:ascii="Calibri" w:hAnsi="Calibri" w:cs="Calibri"/>
        </w:rPr>
      </w:pPr>
    </w:p>
    <w:p w14:paraId="25B16EBD" w14:textId="77777777" w:rsidR="000B5761" w:rsidRDefault="000B5761" w:rsidP="000B5761">
      <w:pPr>
        <w:rPr>
          <w:sz w:val="16"/>
        </w:rPr>
      </w:pPr>
      <w:r w:rsidRPr="0092234D">
        <w:rPr>
          <w:sz w:val="16"/>
        </w:rPr>
        <w:t xml:space="preserve">Simply stated, the hegemonic stability theory proposes that international peace is only possible when there is one country strong enough to make and enforce a set of rules. At the height of Pax Romana between 27 BC and 180 </w:t>
      </w:r>
      <w:proofErr w:type="gramStart"/>
      <w:r w:rsidRPr="0092234D">
        <w:rPr>
          <w:sz w:val="16"/>
        </w:rPr>
        <w:t>AD</w:t>
      </w:r>
      <w:proofErr w:type="gramEnd"/>
      <w:r w:rsidRPr="0092234D">
        <w:rPr>
          <w:sz w:val="16"/>
        </w:rPr>
        <w:t xml:space="preserve">, for example, Rome was able to bring unprecedented peace and security to the Mediterranean. The Pax Britannica of the nineteenth century brought a level of stability to the high seas. Perhaps the current era is peaceful because the United States has established a de facto Pax Americana where no power is strong enough to challenge its dominance, and because it has established a set of rules that a generally in the interests of all countries to follow. Without a benevolent hegemony, some strategists fear, instability may break out around the globe. Unchecked conflicts could cause humanitarian disaster and, in today’s interconnected world economic turmoil that would ripple throughout global financial markets. If the United States were to abandon its commitments abroad, argued Art, the world would “become a more dangerous place” and, sooner or later, that would “rebound to America’s detriment.” If the massive spending that the United States engages in </w:t>
      </w:r>
      <w:proofErr w:type="gramStart"/>
      <w:r w:rsidRPr="0092234D">
        <w:rPr>
          <w:sz w:val="16"/>
        </w:rPr>
        <w:t>actually produces</w:t>
      </w:r>
      <w:proofErr w:type="gramEnd"/>
      <w:r w:rsidRPr="0092234D">
        <w:rPr>
          <w:sz w:val="16"/>
        </w:rPr>
        <w:t xml:space="preserve"> stability in the international political and economic systems, then perhaps internationalism is worthwhile. </w:t>
      </w:r>
      <w:r w:rsidRPr="00417F7A">
        <w:rPr>
          <w:rStyle w:val="StyleUnderline"/>
          <w:highlight w:val="green"/>
        </w:rPr>
        <w:t>There are</w:t>
      </w:r>
      <w:r w:rsidRPr="0092234D">
        <w:rPr>
          <w:rStyle w:val="StyleUnderline"/>
        </w:rPr>
        <w:t xml:space="preserve"> good </w:t>
      </w:r>
      <w:r w:rsidRPr="00417F7A">
        <w:rPr>
          <w:rStyle w:val="StyleUnderline"/>
          <w:highlight w:val="green"/>
        </w:rPr>
        <w:t>theoretical and empirical reasons,</w:t>
      </w:r>
      <w:r w:rsidRPr="0092234D">
        <w:rPr>
          <w:rStyle w:val="StyleUnderline"/>
        </w:rPr>
        <w:t xml:space="preserve"> however, the belief that U.S. </w:t>
      </w:r>
      <w:r w:rsidRPr="00417F7A">
        <w:rPr>
          <w:rStyle w:val="StyleUnderline"/>
          <w:highlight w:val="green"/>
        </w:rPr>
        <w:t>hegemony is not the</w:t>
      </w:r>
      <w:r w:rsidRPr="0092234D">
        <w:rPr>
          <w:rStyle w:val="StyleUnderline"/>
        </w:rPr>
        <w:t xml:space="preserve"> primary </w:t>
      </w:r>
      <w:r w:rsidRPr="00417F7A">
        <w:rPr>
          <w:rStyle w:val="StyleUnderline"/>
          <w:highlight w:val="green"/>
        </w:rPr>
        <w:t>cause of</w:t>
      </w:r>
      <w:r w:rsidRPr="0092234D">
        <w:rPr>
          <w:rStyle w:val="StyleUnderline"/>
        </w:rPr>
        <w:t xml:space="preserve"> the current era of </w:t>
      </w:r>
      <w:r w:rsidRPr="00417F7A">
        <w:rPr>
          <w:rStyle w:val="StyleUnderline"/>
          <w:highlight w:val="green"/>
        </w:rPr>
        <w:t>stability</w:t>
      </w:r>
      <w:r w:rsidRPr="0092234D">
        <w:rPr>
          <w:rStyle w:val="StyleUnderline"/>
        </w:rPr>
        <w:t xml:space="preserve">.  </w:t>
      </w:r>
      <w:proofErr w:type="gramStart"/>
      <w:r w:rsidRPr="0092234D">
        <w:rPr>
          <w:sz w:val="16"/>
        </w:rPr>
        <w:t>First of all</w:t>
      </w:r>
      <w:proofErr w:type="gramEnd"/>
      <w:r w:rsidRPr="0092234D">
        <w:rPr>
          <w:sz w:val="16"/>
        </w:rPr>
        <w:t xml:space="preserve">, the </w:t>
      </w:r>
      <w:r w:rsidRPr="0092234D">
        <w:rPr>
          <w:rStyle w:val="StyleUnderline"/>
        </w:rPr>
        <w:t>hegemonic stability argument overstates</w:t>
      </w:r>
      <w:r w:rsidRPr="0092234D">
        <w:rPr>
          <w:sz w:val="16"/>
        </w:rPr>
        <w:t xml:space="preserve"> the </w:t>
      </w:r>
      <w:r w:rsidRPr="0092234D">
        <w:rPr>
          <w:rStyle w:val="StyleUnderline"/>
        </w:rPr>
        <w:t xml:space="preserve">role that the United States plays in the system. No </w:t>
      </w:r>
      <w:r w:rsidRPr="0092234D">
        <w:rPr>
          <w:rStyle w:val="StyleUnderline"/>
        </w:rPr>
        <w:lastRenderedPageBreak/>
        <w:t>country is strong enough to police the world on its own. The only way there can be stability in the community of great powers is if self-policing occurs, ifs states have decided that their interest are served by peace. If no pacific normative shift had occurred</w:t>
      </w:r>
      <w:r w:rsidRPr="0092234D">
        <w:rPr>
          <w:sz w:val="16"/>
        </w:rPr>
        <w:t xml:space="preserve"> among the great powers that was filtering down through the system, then </w:t>
      </w:r>
      <w:r w:rsidRPr="0092234D">
        <w:rPr>
          <w:rStyle w:val="StyleUnderline"/>
        </w:rPr>
        <w:t>no amount of international constabulary work by the United States could maintain stability</w:t>
      </w:r>
      <w:r w:rsidRPr="0092234D">
        <w:rPr>
          <w:sz w:val="16"/>
        </w:rPr>
        <w:t xml:space="preserve">. Likewise, if it is true that such a shift has occurred, then most of what the hegemon spends to bring stability would be wasted. </w:t>
      </w:r>
      <w:r w:rsidRPr="0092234D">
        <w:rPr>
          <w:rStyle w:val="StyleUnderline"/>
        </w:rPr>
        <w:t>The 5 percent of the world’s population that live in the United States simple could not force peace upon an unwilling 95</w:t>
      </w:r>
      <w:r w:rsidRPr="0092234D">
        <w:rPr>
          <w:sz w:val="16"/>
        </w:rPr>
        <w:t xml:space="preserve">. At the risk of beating the metaphor to death, the </w:t>
      </w:r>
      <w:r w:rsidRPr="00417F7A">
        <w:rPr>
          <w:rStyle w:val="StyleUnderline"/>
          <w:highlight w:val="green"/>
        </w:rPr>
        <w:t>U</w:t>
      </w:r>
      <w:r w:rsidRPr="0092234D">
        <w:rPr>
          <w:rStyle w:val="StyleUnderline"/>
        </w:rPr>
        <w:t xml:space="preserve">nited </w:t>
      </w:r>
      <w:r w:rsidRPr="00417F7A">
        <w:rPr>
          <w:rStyle w:val="StyleUnderline"/>
          <w:highlight w:val="green"/>
        </w:rPr>
        <w:t>S</w:t>
      </w:r>
      <w:r w:rsidRPr="0092234D">
        <w:rPr>
          <w:rStyle w:val="StyleUnderline"/>
        </w:rPr>
        <w:t xml:space="preserve">tates </w:t>
      </w:r>
      <w:r w:rsidRPr="00417F7A">
        <w:rPr>
          <w:rStyle w:val="StyleUnderline"/>
          <w:highlight w:val="green"/>
        </w:rPr>
        <w:t>may be patrolling a neighborhood that has</w:t>
      </w:r>
      <w:r w:rsidRPr="0092234D">
        <w:rPr>
          <w:rStyle w:val="StyleUnderline"/>
        </w:rPr>
        <w:t xml:space="preserve"> already </w:t>
      </w:r>
      <w:r w:rsidRPr="00417F7A">
        <w:rPr>
          <w:rStyle w:val="StyleUnderline"/>
          <w:highlight w:val="green"/>
        </w:rPr>
        <w:t>rid itself of crime. Stability and unipolarity may be</w:t>
      </w:r>
      <w:r w:rsidRPr="0092234D">
        <w:rPr>
          <w:rStyle w:val="StyleUnderline"/>
        </w:rPr>
        <w:t xml:space="preserve"> simply </w:t>
      </w:r>
      <w:r w:rsidRPr="00417F7A">
        <w:rPr>
          <w:rStyle w:val="StyleUnderline"/>
          <w:highlight w:val="green"/>
        </w:rPr>
        <w:t>coincidental</w:t>
      </w:r>
      <w:r w:rsidRPr="0092234D">
        <w:rPr>
          <w:rStyle w:val="StyleUnderline"/>
        </w:rPr>
        <w:t xml:space="preserve">. </w:t>
      </w:r>
      <w:proofErr w:type="gramStart"/>
      <w:r w:rsidRPr="0092234D">
        <w:rPr>
          <w:sz w:val="16"/>
        </w:rPr>
        <w:t>In order for</w:t>
      </w:r>
      <w:proofErr w:type="gramEnd"/>
      <w:r w:rsidRPr="0092234D">
        <w:rPr>
          <w:sz w:val="16"/>
        </w:rPr>
        <w:t xml:space="preserve"> U.S. hegemony to be the reason for global stability, the rest of the world would have to expect reward for good behavior and fear punishment for bad. Since the end of the Cold War, the United States has not always proven to be especially eager to engage in humanitarian interventions abroad. Even rather incontrovertible evidence of genocide has not been sufficient to inspire action. </w:t>
      </w:r>
      <w:r w:rsidRPr="0092234D">
        <w:rPr>
          <w:rStyle w:val="StyleUnderline"/>
        </w:rPr>
        <w:t>Hegemonic stability can only take credit for influence those decisions that would have ended in war without the presence, whether physical or psychological</w:t>
      </w:r>
      <w:r w:rsidRPr="0092234D">
        <w:rPr>
          <w:sz w:val="16"/>
        </w:rPr>
        <w:t xml:space="preserve">, of the United States. </w:t>
      </w:r>
      <w:r w:rsidRPr="0092234D">
        <w:rPr>
          <w:rStyle w:val="StyleUnderline"/>
        </w:rPr>
        <w:t xml:space="preserve">Ethiopia and Eritrea are hardly the only states that could go to war without the slightest threat of U.S. intervention. Since most of the world today is free to fight without U.S. involvement, something else must be at work. </w:t>
      </w:r>
      <w:r w:rsidRPr="00417F7A">
        <w:rPr>
          <w:rStyle w:val="StyleUnderline"/>
          <w:highlight w:val="green"/>
        </w:rPr>
        <w:t>Stability exists</w:t>
      </w:r>
      <w:r w:rsidRPr="0092234D">
        <w:rPr>
          <w:rStyle w:val="StyleUnderline"/>
        </w:rPr>
        <w:t xml:space="preserve"> in many places </w:t>
      </w:r>
      <w:r w:rsidRPr="00417F7A">
        <w:rPr>
          <w:rStyle w:val="StyleUnderline"/>
          <w:highlight w:val="green"/>
        </w:rPr>
        <w:t>where no hegemony is present.</w:t>
      </w:r>
      <w:r w:rsidRPr="0092234D">
        <w:rPr>
          <w:rStyle w:val="StyleUnderline"/>
        </w:rPr>
        <w:t xml:space="preserve"> </w:t>
      </w:r>
      <w:r w:rsidRPr="0092234D">
        <w:rPr>
          <w:sz w:val="16"/>
        </w:rPr>
        <w:t xml:space="preserve">Second, the </w:t>
      </w:r>
      <w:r w:rsidRPr="0092234D">
        <w:rPr>
          <w:rStyle w:val="StyleUnderline"/>
        </w:rPr>
        <w:t xml:space="preserve">limited </w:t>
      </w:r>
      <w:r w:rsidRPr="00417F7A">
        <w:rPr>
          <w:rStyle w:val="StyleUnderline"/>
          <w:highlight w:val="green"/>
        </w:rPr>
        <w:t>empirical evidence</w:t>
      </w:r>
      <w:r w:rsidRPr="0092234D">
        <w:rPr>
          <w:rStyle w:val="StyleUnderline"/>
        </w:rPr>
        <w:t xml:space="preserve"> we have </w:t>
      </w:r>
      <w:r w:rsidRPr="00417F7A">
        <w:rPr>
          <w:rStyle w:val="StyleUnderline"/>
          <w:highlight w:val="green"/>
        </w:rPr>
        <w:t>suggests</w:t>
      </w:r>
      <w:r w:rsidRPr="0092234D">
        <w:rPr>
          <w:rStyle w:val="StyleUnderline"/>
        </w:rPr>
        <w:t xml:space="preserve"> that </w:t>
      </w:r>
      <w:r w:rsidRPr="00417F7A">
        <w:rPr>
          <w:rStyle w:val="StyleUnderline"/>
          <w:highlight w:val="green"/>
        </w:rPr>
        <w:t xml:space="preserve">there is </w:t>
      </w:r>
      <w:r w:rsidRPr="00417F7A">
        <w:rPr>
          <w:rStyle w:val="Emphasis"/>
          <w:highlight w:val="green"/>
        </w:rPr>
        <w:t>little connection</w:t>
      </w:r>
      <w:r w:rsidRPr="0092234D">
        <w:rPr>
          <w:rStyle w:val="StyleUnderline"/>
        </w:rPr>
        <w:t xml:space="preserve"> between the relative level of U.S. activism and international stability.</w:t>
      </w:r>
      <w:r w:rsidRPr="0092234D">
        <w:rPr>
          <w:sz w:val="16"/>
        </w:rPr>
        <w:t xml:space="preserve"> During the </w:t>
      </w:r>
      <w:r w:rsidRPr="0092234D">
        <w:rPr>
          <w:rStyle w:val="StyleUnderline"/>
        </w:rPr>
        <w:t>1990s</w:t>
      </w:r>
      <w:r w:rsidRPr="0092234D">
        <w:rPr>
          <w:sz w:val="16"/>
        </w:rPr>
        <w:t xml:space="preserve"> the </w:t>
      </w:r>
      <w:r w:rsidRPr="0092234D">
        <w:rPr>
          <w:rStyle w:val="StyleUnderline"/>
        </w:rPr>
        <w:t>United States cut back on its defense spending fairly substantially,</w:t>
      </w:r>
      <w:r w:rsidRPr="0092234D">
        <w:rPr>
          <w:sz w:val="16"/>
        </w:rPr>
        <w:t xml:space="preserve"> </w:t>
      </w:r>
      <w:proofErr w:type="gramStart"/>
      <w:r w:rsidRPr="0092234D">
        <w:rPr>
          <w:sz w:val="16"/>
        </w:rPr>
        <w:t>By</w:t>
      </w:r>
      <w:proofErr w:type="gramEnd"/>
      <w:r w:rsidRPr="0092234D">
        <w:rPr>
          <w:sz w:val="16"/>
        </w:rPr>
        <w:t xml:space="preserve"> 1998 the United States was spending $100 billion less on defense in real terms than it had in 1990. To internationalists, defense hawks, and other believers in hegemonic stability this irresponsible "peace dividend" endangered both national and global security "No serious analyst of American military capabilities," argued Kristol and Kagan, "doubts that the defense budget has been cut much too far to meet </w:t>
      </w:r>
      <w:proofErr w:type="gramStart"/>
      <w:r w:rsidRPr="0092234D">
        <w:rPr>
          <w:sz w:val="16"/>
        </w:rPr>
        <w:t>Americas</w:t>
      </w:r>
      <w:proofErr w:type="gramEnd"/>
      <w:r w:rsidRPr="0092234D">
        <w:rPr>
          <w:sz w:val="16"/>
        </w:rPr>
        <w:t xml:space="preserve"> responsibilities to itself and to world peace."" </w:t>
      </w:r>
      <w:r w:rsidRPr="0092234D">
        <w:rPr>
          <w:rStyle w:val="StyleUnderline"/>
        </w:rPr>
        <w:t>If</w:t>
      </w:r>
      <w:r w:rsidRPr="0092234D">
        <w:rPr>
          <w:sz w:val="16"/>
        </w:rPr>
        <w:t xml:space="preserve"> the </w:t>
      </w:r>
      <w:r w:rsidRPr="0092234D">
        <w:rPr>
          <w:rStyle w:val="StyleUnderline"/>
        </w:rPr>
        <w:t>pacific trends were due not to U.S. hegemony but a strengthening norm against interstate war</w:t>
      </w:r>
      <w:r w:rsidRPr="0092234D">
        <w:rPr>
          <w:sz w:val="16"/>
        </w:rPr>
        <w:t xml:space="preserve">, however, </w:t>
      </w:r>
      <w:r w:rsidRPr="0092234D">
        <w:rPr>
          <w:rStyle w:val="StyleUnderline"/>
        </w:rPr>
        <w:t xml:space="preserve">one would not have expected an increase in global instability and violence. The verdict from the past two decades is </w:t>
      </w:r>
      <w:proofErr w:type="gramStart"/>
      <w:r w:rsidRPr="0092234D">
        <w:rPr>
          <w:rStyle w:val="StyleUnderline"/>
        </w:rPr>
        <w:t>fairly plain</w:t>
      </w:r>
      <w:proofErr w:type="gramEnd"/>
      <w:r w:rsidRPr="0092234D">
        <w:rPr>
          <w:rStyle w:val="StyleUnderline"/>
        </w:rPr>
        <w:t xml:space="preserve">: The </w:t>
      </w:r>
      <w:r w:rsidRPr="00417F7A">
        <w:rPr>
          <w:rStyle w:val="StyleUnderline"/>
          <w:highlight w:val="green"/>
        </w:rPr>
        <w:t>world grew more peaceful while</w:t>
      </w:r>
      <w:r w:rsidRPr="0092234D">
        <w:rPr>
          <w:rStyle w:val="StyleUnderline"/>
        </w:rPr>
        <w:t xml:space="preserve"> the </w:t>
      </w:r>
      <w:r w:rsidRPr="00417F7A">
        <w:rPr>
          <w:rStyle w:val="StyleUnderline"/>
          <w:highlight w:val="green"/>
        </w:rPr>
        <w:t>U</w:t>
      </w:r>
      <w:r w:rsidRPr="0092234D">
        <w:rPr>
          <w:rStyle w:val="StyleUnderline"/>
        </w:rPr>
        <w:t xml:space="preserve">nited </w:t>
      </w:r>
      <w:r w:rsidRPr="00417F7A">
        <w:rPr>
          <w:rStyle w:val="StyleUnderline"/>
          <w:highlight w:val="green"/>
        </w:rPr>
        <w:t>S</w:t>
      </w:r>
      <w:r w:rsidRPr="0092234D">
        <w:rPr>
          <w:rStyle w:val="StyleUnderline"/>
        </w:rPr>
        <w:t xml:space="preserve">tates </w:t>
      </w:r>
      <w:r w:rsidRPr="00417F7A">
        <w:rPr>
          <w:rStyle w:val="StyleUnderline"/>
          <w:highlight w:val="green"/>
        </w:rPr>
        <w:t>cut</w:t>
      </w:r>
      <w:r w:rsidRPr="0092234D">
        <w:rPr>
          <w:rStyle w:val="StyleUnderline"/>
        </w:rPr>
        <w:t xml:space="preserve"> its </w:t>
      </w:r>
      <w:r w:rsidRPr="00417F7A">
        <w:rPr>
          <w:rStyle w:val="StyleUnderline"/>
          <w:highlight w:val="green"/>
        </w:rPr>
        <w:t>forces</w:t>
      </w:r>
      <w:r w:rsidRPr="0092234D">
        <w:rPr>
          <w:rStyle w:val="StyleUnderline"/>
        </w:rPr>
        <w:t>. No state seemed to believe that its security was endangered by a less-capable Pentagon, or at least none took any action that would suggest such a belief.</w:t>
      </w:r>
      <w:r w:rsidRPr="0092234D">
        <w:rPr>
          <w:sz w:val="16"/>
        </w:rPr>
        <w:t xml:space="preserve"> No militaries were enhanced to address power vacuums; </w:t>
      </w:r>
      <w:r w:rsidRPr="00417F7A">
        <w:rPr>
          <w:rStyle w:val="StyleUnderline"/>
          <w:highlight w:val="green"/>
        </w:rPr>
        <w:t xml:space="preserve">no </w:t>
      </w:r>
      <w:r w:rsidRPr="0092234D">
        <w:rPr>
          <w:rStyle w:val="StyleUnderline"/>
        </w:rPr>
        <w:t xml:space="preserve">security dilemmas drove mistrust and </w:t>
      </w:r>
      <w:r w:rsidRPr="00417F7A">
        <w:rPr>
          <w:rStyle w:val="StyleUnderline"/>
          <w:highlight w:val="green"/>
        </w:rPr>
        <w:t>arms races; no regional balancing</w:t>
      </w:r>
      <w:r w:rsidRPr="0092234D">
        <w:rPr>
          <w:rStyle w:val="StyleUnderline"/>
        </w:rPr>
        <w:t xml:space="preserve"> occurred once the stabilizing presence of the U.S. military was diminished.</w:t>
      </w:r>
      <w:r w:rsidRPr="0092234D">
        <w:rPr>
          <w:sz w:val="16"/>
        </w:rPr>
        <w:t xml:space="preserve"> The </w:t>
      </w:r>
      <w:r w:rsidRPr="0092234D">
        <w:rPr>
          <w:rStyle w:val="StyleUnderline"/>
        </w:rPr>
        <w:t xml:space="preserve">rest of the world acted as if the threat </w:t>
      </w:r>
      <w:proofErr w:type="spellStart"/>
      <w:r w:rsidRPr="0092234D">
        <w:rPr>
          <w:rStyle w:val="StyleUnderline"/>
        </w:rPr>
        <w:t>ofinternational</w:t>
      </w:r>
      <w:proofErr w:type="spellEnd"/>
      <w:r w:rsidRPr="0092234D">
        <w:rPr>
          <w:rStyle w:val="StyleUnderline"/>
        </w:rPr>
        <w:t xml:space="preserve"> war was not a pressing concern, </w:t>
      </w:r>
      <w:r w:rsidRPr="00417F7A">
        <w:rPr>
          <w:rStyle w:val="StyleUnderline"/>
          <w:highlight w:val="green"/>
        </w:rPr>
        <w:t>despite</w:t>
      </w:r>
      <w:r w:rsidRPr="0092234D">
        <w:rPr>
          <w:rStyle w:val="StyleUnderline"/>
        </w:rPr>
        <w:t xml:space="preserve"> the </w:t>
      </w:r>
      <w:r w:rsidRPr="00417F7A">
        <w:rPr>
          <w:rStyle w:val="StyleUnderline"/>
          <w:highlight w:val="green"/>
        </w:rPr>
        <w:t>reduction in U.S. capabilities</w:t>
      </w:r>
      <w:r w:rsidRPr="0092234D">
        <w:rPr>
          <w:sz w:val="16"/>
        </w:rPr>
        <w:t xml:space="preserve">. The incidence and magnitude of global conflict declined while the United States cut its military spending under President Clinton, and it kept declining as the Bush Administration ramped spending back up. </w:t>
      </w:r>
      <w:r w:rsidRPr="0092234D">
        <w:rPr>
          <w:rStyle w:val="StyleUnderline"/>
        </w:rPr>
        <w:t xml:space="preserve">No complex statistical analysis should be necessary to reach the conclusion that </w:t>
      </w:r>
      <w:r w:rsidRPr="00417F7A">
        <w:rPr>
          <w:rStyle w:val="Emphasis"/>
          <w:highlight w:val="green"/>
        </w:rPr>
        <w:t>the two are unrelated</w:t>
      </w:r>
      <w:r w:rsidRPr="0092234D">
        <w:rPr>
          <w:sz w:val="16"/>
        </w:rPr>
        <w:t>. It is also worth noting for our purposes that the United States was no less safe.</w:t>
      </w:r>
    </w:p>
    <w:p w14:paraId="22F22114" w14:textId="77777777" w:rsidR="000B5761" w:rsidRPr="00E6109E" w:rsidRDefault="000B5761" w:rsidP="000B5761"/>
    <w:p w14:paraId="3DEBBCA1" w14:textId="77777777" w:rsidR="000B5761" w:rsidRDefault="000B5761" w:rsidP="000B5761">
      <w:pPr>
        <w:pStyle w:val="Heading3"/>
      </w:pPr>
      <w:r>
        <w:lastRenderedPageBreak/>
        <w:t xml:space="preserve">1NC- </w:t>
      </w:r>
      <w:proofErr w:type="spellStart"/>
      <w:r>
        <w:t>Heg</w:t>
      </w:r>
      <w:proofErr w:type="spellEnd"/>
      <w:r>
        <w:t xml:space="preserve"> causes War</w:t>
      </w:r>
    </w:p>
    <w:p w14:paraId="17B04774" w14:textId="77777777" w:rsidR="000B5761" w:rsidRPr="004B207F" w:rsidRDefault="000B5761" w:rsidP="000B5761">
      <w:pPr>
        <w:pStyle w:val="Heading4"/>
      </w:pPr>
      <w:r w:rsidRPr="004B207F">
        <w:t xml:space="preserve">Hegemony causes nuclear war---creates a </w:t>
      </w:r>
      <w:r w:rsidRPr="004B207F">
        <w:rPr>
          <w:u w:val="single"/>
        </w:rPr>
        <w:t>moral hazard</w:t>
      </w:r>
      <w:r w:rsidRPr="004B207F">
        <w:t xml:space="preserve"> for allies to start wars, and creates a </w:t>
      </w:r>
      <w:r w:rsidRPr="004B207F">
        <w:rPr>
          <w:u w:val="single"/>
        </w:rPr>
        <w:t>security dilemma</w:t>
      </w:r>
      <w:r w:rsidRPr="004B207F">
        <w:t xml:space="preserve"> that causes </w:t>
      </w:r>
      <w:proofErr w:type="spellStart"/>
      <w:r w:rsidRPr="004B207F">
        <w:t>prolif</w:t>
      </w:r>
      <w:proofErr w:type="spellEnd"/>
    </w:p>
    <w:p w14:paraId="60B1F43F" w14:textId="77777777" w:rsidR="000B5761" w:rsidRPr="004B207F" w:rsidRDefault="000B5761" w:rsidP="000B5761">
      <w:r w:rsidRPr="004B207F">
        <w:t xml:space="preserve">Christopher </w:t>
      </w:r>
      <w:r w:rsidRPr="004B207F">
        <w:rPr>
          <w:rStyle w:val="Style13ptBold"/>
        </w:rPr>
        <w:t>Preble 16</w:t>
      </w:r>
      <w:r w:rsidRPr="004B207F">
        <w:t xml:space="preserve">, vice president for defense and foreign policy studies at the Cato Institute. PhD in History from Temple University. With William Ruger. 2016. “The Problem </w:t>
      </w:r>
      <w:proofErr w:type="gramStart"/>
      <w:r w:rsidRPr="004B207F">
        <w:t>With</w:t>
      </w:r>
      <w:proofErr w:type="gramEnd"/>
      <w:r w:rsidRPr="004B207F">
        <w:t xml:space="preserve"> Primacy.” In “Our Foreign Policy Choices, Rethinking America’s Global Role” https://poseidon01.ssrn.com/delivery.php?ID=741072022102024090075118113101083026016056000029024069069123111076082080009064093108016120111006027011049007074022115108007102123042042011081092085100005025006088070001052041101115092080116097001012108114029011071004086091092118120095090091004096029029&amp;EXT=pdf</w:t>
      </w:r>
    </w:p>
    <w:p w14:paraId="25F3FD30" w14:textId="77777777" w:rsidR="000B5761" w:rsidRPr="004345A9" w:rsidRDefault="000B5761" w:rsidP="000B5761">
      <w:pPr>
        <w:rPr>
          <w:rFonts w:eastAsia="Calibri"/>
          <w:bCs/>
          <w:u w:val="single"/>
        </w:rPr>
      </w:pPr>
      <w:r w:rsidRPr="004B207F">
        <w:rPr>
          <w:sz w:val="16"/>
        </w:rPr>
        <w:t xml:space="preserve">Another key problem is that </w:t>
      </w:r>
      <w:r w:rsidRPr="00EF0279">
        <w:rPr>
          <w:rStyle w:val="Emphasis"/>
          <w:highlight w:val="green"/>
        </w:rPr>
        <w:t xml:space="preserve">primacy </w:t>
      </w:r>
      <w:r w:rsidRPr="004B207F">
        <w:rPr>
          <w:rStyle w:val="Emphasis"/>
        </w:rPr>
        <w:t xml:space="preserve">inadvertently </w:t>
      </w:r>
      <w:r w:rsidRPr="00EF0279">
        <w:rPr>
          <w:rStyle w:val="Emphasis"/>
          <w:highlight w:val="green"/>
        </w:rPr>
        <w:t xml:space="preserve">increases </w:t>
      </w:r>
      <w:r w:rsidRPr="00123AFA">
        <w:rPr>
          <w:rStyle w:val="Emphasis"/>
        </w:rPr>
        <w:t xml:space="preserve">the risk of </w:t>
      </w:r>
      <w:r w:rsidRPr="00EF0279">
        <w:rPr>
          <w:rStyle w:val="Emphasis"/>
          <w:highlight w:val="green"/>
        </w:rPr>
        <w:t>conflict</w:t>
      </w:r>
      <w:r w:rsidRPr="00EF0279">
        <w:rPr>
          <w:rStyle w:val="TitleChar"/>
          <w:highlight w:val="green"/>
        </w:rPr>
        <w:t>. Allies are</w:t>
      </w:r>
      <w:r w:rsidRPr="004B207F">
        <w:rPr>
          <w:rStyle w:val="TitleChar"/>
        </w:rPr>
        <w:t xml:space="preserve"> more </w:t>
      </w:r>
      <w:r w:rsidRPr="00EF0279">
        <w:rPr>
          <w:rStyle w:val="TitleChar"/>
          <w:highlight w:val="green"/>
        </w:rPr>
        <w:t xml:space="preserve">willing to confront </w:t>
      </w:r>
      <w:r w:rsidRPr="004B207F">
        <w:rPr>
          <w:rStyle w:val="TitleChar"/>
        </w:rPr>
        <w:t xml:space="preserve">powerful </w:t>
      </w:r>
      <w:r w:rsidRPr="00EF0279">
        <w:rPr>
          <w:rStyle w:val="TitleChar"/>
          <w:highlight w:val="green"/>
        </w:rPr>
        <w:t xml:space="preserve">rivals, </w:t>
      </w:r>
      <w:r w:rsidRPr="00C4357D">
        <w:rPr>
          <w:rStyle w:val="TitleChar"/>
        </w:rPr>
        <w:t xml:space="preserve">because they are </w:t>
      </w:r>
      <w:r w:rsidRPr="00EF0279">
        <w:rPr>
          <w:rStyle w:val="TitleChar"/>
          <w:highlight w:val="green"/>
        </w:rPr>
        <w:t xml:space="preserve">confident that the </w:t>
      </w:r>
      <w:r w:rsidRPr="00EF0279">
        <w:rPr>
          <w:rStyle w:val="Emphasis"/>
          <w:highlight w:val="green"/>
        </w:rPr>
        <w:t>U</w:t>
      </w:r>
      <w:r w:rsidRPr="004B207F">
        <w:rPr>
          <w:rStyle w:val="TitleChar"/>
        </w:rPr>
        <w:t xml:space="preserve">nited </w:t>
      </w:r>
      <w:r w:rsidRPr="00EF0279">
        <w:rPr>
          <w:rStyle w:val="Emphasis"/>
          <w:highlight w:val="green"/>
        </w:rPr>
        <w:t>S</w:t>
      </w:r>
      <w:r w:rsidRPr="004B207F">
        <w:rPr>
          <w:rStyle w:val="TitleChar"/>
        </w:rPr>
        <w:t xml:space="preserve">tates </w:t>
      </w:r>
      <w:r w:rsidRPr="00EF0279">
        <w:rPr>
          <w:rStyle w:val="TitleChar"/>
          <w:highlight w:val="green"/>
        </w:rPr>
        <w:t>will rescue them</w:t>
      </w:r>
      <w:r w:rsidRPr="004B207F">
        <w:rPr>
          <w:sz w:val="16"/>
        </w:rPr>
        <w:t xml:space="preserve"> if the confrontation turns </w:t>
      </w:r>
      <w:r w:rsidRPr="00C4357D">
        <w:rPr>
          <w:sz w:val="16"/>
        </w:rPr>
        <w:t xml:space="preserve">ugly, </w:t>
      </w:r>
      <w:r w:rsidRPr="00C4357D">
        <w:rPr>
          <w:rStyle w:val="Emphasis"/>
        </w:rPr>
        <w:t>a classic case of moral hazard</w:t>
      </w:r>
      <w:r w:rsidRPr="00C4357D">
        <w:rPr>
          <w:sz w:val="16"/>
        </w:rPr>
        <w:t>, or what</w:t>
      </w:r>
      <w:r w:rsidRPr="004B207F">
        <w:rPr>
          <w:sz w:val="16"/>
        </w:rPr>
        <w:t xml:space="preserve"> Barry Posen calls "reckless driving."</w:t>
      </w:r>
      <w:r>
        <w:rPr>
          <w:sz w:val="16"/>
        </w:rPr>
        <w:t xml:space="preserve"> </w:t>
      </w:r>
      <w:r w:rsidRPr="00123AFA">
        <w:rPr>
          <w:rStyle w:val="TitleChar"/>
        </w:rPr>
        <w:t xml:space="preserve">Restraining our impulse to intervene militarily or diplomatically when </w:t>
      </w:r>
      <w:proofErr w:type="gramStart"/>
      <w:r w:rsidRPr="00123AFA">
        <w:rPr>
          <w:rStyle w:val="TitleChar"/>
        </w:rPr>
        <w:t>Our</w:t>
      </w:r>
      <w:proofErr w:type="gramEnd"/>
      <w:r w:rsidRPr="00123AFA">
        <w:rPr>
          <w:rStyle w:val="TitleChar"/>
        </w:rPr>
        <w:t xml:space="preserve"> vital national interests are not threatened would reduce the likelihood that Our friends and allies will engage in such </w:t>
      </w:r>
      <w:r w:rsidRPr="00123AFA">
        <w:rPr>
          <w:rStyle w:val="Emphasis"/>
        </w:rPr>
        <w:t>reckless behavior</w:t>
      </w:r>
      <w:r w:rsidRPr="00123AFA">
        <w:rPr>
          <w:sz w:val="16"/>
        </w:rPr>
        <w:t xml:space="preserve"> in the first place. </w:t>
      </w:r>
      <w:r w:rsidRPr="00123AFA">
        <w:rPr>
          <w:rStyle w:val="Emphasis"/>
        </w:rPr>
        <w:t>Libya and Georgia are only two cases of this</w:t>
      </w:r>
      <w:r w:rsidRPr="004B207F">
        <w:rPr>
          <w:rStyle w:val="Emphasis"/>
        </w:rPr>
        <w:t xml:space="preserve"> problem.</w:t>
      </w:r>
      <w:r w:rsidRPr="004B207F">
        <w:rPr>
          <w:sz w:val="16"/>
        </w:rPr>
        <w:t xml:space="preserve"> Plus, </w:t>
      </w:r>
      <w:r w:rsidRPr="00EF0279">
        <w:rPr>
          <w:rStyle w:val="TitleChar"/>
          <w:highlight w:val="green"/>
        </w:rPr>
        <w:t>a more restrained U.S.</w:t>
      </w:r>
      <w:r w:rsidRPr="004B207F">
        <w:rPr>
          <w:rStyle w:val="TitleChar"/>
        </w:rPr>
        <w:t xml:space="preserve"> foreign policy </w:t>
      </w:r>
      <w:r w:rsidRPr="00EF0279">
        <w:rPr>
          <w:rStyle w:val="TitleChar"/>
          <w:highlight w:val="green"/>
        </w:rPr>
        <w:t xml:space="preserve">would provide a </w:t>
      </w:r>
      <w:r w:rsidRPr="004B207F">
        <w:rPr>
          <w:rStyle w:val="TitleChar"/>
        </w:rPr>
        <w:t xml:space="preserve">powerful </w:t>
      </w:r>
      <w:r w:rsidRPr="00EF0279">
        <w:rPr>
          <w:rStyle w:val="TitleChar"/>
          <w:highlight w:val="green"/>
        </w:rPr>
        <w:t xml:space="preserve">incentive for allies to share the burden </w:t>
      </w:r>
      <w:r w:rsidRPr="00C4357D">
        <w:rPr>
          <w:rStyle w:val="TitleChar"/>
        </w:rPr>
        <w:t>of defense.</w:t>
      </w:r>
      <w:r>
        <w:rPr>
          <w:sz w:val="16"/>
        </w:rPr>
        <w:t xml:space="preserve"> </w:t>
      </w:r>
      <w:r w:rsidRPr="004B207F">
        <w:rPr>
          <w:rStyle w:val="TitleChar"/>
        </w:rPr>
        <w:t>Primacy has not stopped rivals from challenging U.S. power</w:t>
      </w:r>
      <w:r w:rsidRPr="004B207F">
        <w:rPr>
          <w:sz w:val="16"/>
        </w:rPr>
        <w:t xml:space="preserve">. </w:t>
      </w:r>
      <w:r w:rsidRPr="004B207F">
        <w:rPr>
          <w:rStyle w:val="TitleChar"/>
        </w:rPr>
        <w:t>Russia and China, for example, have resisted the U.S. government's efforts to expand its influence in Europe and Asia</w:t>
      </w:r>
      <w:r w:rsidRPr="004B207F">
        <w:rPr>
          <w:sz w:val="16"/>
        </w:rPr>
        <w:t xml:space="preserve">. Indeed, </w:t>
      </w:r>
      <w:r w:rsidRPr="00EF0279">
        <w:rPr>
          <w:rStyle w:val="Emphasis"/>
          <w:highlight w:val="green"/>
        </w:rPr>
        <w:t xml:space="preserve">by provoking security fears, primacy exacerbates the very </w:t>
      </w:r>
      <w:r w:rsidRPr="004B207F">
        <w:rPr>
          <w:rStyle w:val="Emphasis"/>
        </w:rPr>
        <w:t xml:space="preserve">sorts of </w:t>
      </w:r>
      <w:r w:rsidRPr="00EF0279">
        <w:rPr>
          <w:rStyle w:val="Emphasis"/>
          <w:highlight w:val="green"/>
        </w:rPr>
        <w:t xml:space="preserve">problems </w:t>
      </w:r>
      <w:r w:rsidRPr="004B207F">
        <w:rPr>
          <w:rStyle w:val="Emphasis"/>
        </w:rPr>
        <w:t xml:space="preserve">that </w:t>
      </w:r>
      <w:r w:rsidRPr="00EF0279">
        <w:rPr>
          <w:rStyle w:val="Emphasis"/>
          <w:highlight w:val="green"/>
        </w:rPr>
        <w:t>it claims to prevent</w:t>
      </w:r>
      <w:r w:rsidRPr="004B207F">
        <w:rPr>
          <w:rStyle w:val="TitleChar"/>
        </w:rPr>
        <w:t>, including nuclear proliferation</w:t>
      </w:r>
      <w:r w:rsidRPr="004B207F">
        <w:rPr>
          <w:sz w:val="16"/>
        </w:rPr>
        <w:t xml:space="preserve">. </w:t>
      </w:r>
      <w:r w:rsidRPr="00EF0279">
        <w:rPr>
          <w:rStyle w:val="TitleChar"/>
          <w:highlight w:val="green"/>
        </w:rPr>
        <w:t>U.S. efforts at regime change</w:t>
      </w:r>
      <w:r w:rsidRPr="004B207F">
        <w:rPr>
          <w:sz w:val="16"/>
        </w:rPr>
        <w:t xml:space="preserve"> and talk of an "axis of evil" that needed to be eliminated certainly </w:t>
      </w:r>
      <w:r w:rsidRPr="00EF0279">
        <w:rPr>
          <w:rStyle w:val="TitleChar"/>
          <w:highlight w:val="green"/>
        </w:rPr>
        <w:t>provided</w:t>
      </w:r>
      <w:r w:rsidRPr="004B207F">
        <w:rPr>
          <w:sz w:val="16"/>
        </w:rPr>
        <w:t xml:space="preserve"> additional </w:t>
      </w:r>
      <w:r w:rsidRPr="00EF0279">
        <w:rPr>
          <w:rStyle w:val="Emphasis"/>
          <w:highlight w:val="green"/>
        </w:rPr>
        <w:t>incentives for States to develop nuclear weapons</w:t>
      </w:r>
      <w:r w:rsidRPr="004B207F">
        <w:rPr>
          <w:sz w:val="16"/>
        </w:rPr>
        <w:t xml:space="preserve"> </w:t>
      </w:r>
      <w:r w:rsidRPr="004B207F">
        <w:rPr>
          <w:rStyle w:val="TitleChar"/>
        </w:rPr>
        <w:t>to deter U.S. actions (</w:t>
      </w:r>
      <w:proofErr w:type="spellStart"/>
      <w:r w:rsidRPr="004B207F">
        <w:rPr>
          <w:rStyle w:val="TitleChar"/>
        </w:rPr>
        <w:t>e.g</w:t>
      </w:r>
      <w:proofErr w:type="spellEnd"/>
      <w:r w:rsidRPr="004B207F">
        <w:rPr>
          <w:rStyle w:val="TitleChar"/>
        </w:rPr>
        <w:t>„ North Korea).</w:t>
      </w:r>
      <w:r>
        <w:rPr>
          <w:rStyle w:val="TitleChar"/>
        </w:rPr>
        <w:t xml:space="preserve"> </w:t>
      </w:r>
      <w:r w:rsidRPr="004B207F">
        <w:rPr>
          <w:sz w:val="16"/>
        </w:rPr>
        <w:t xml:space="preserve">Meanwhile, </w:t>
      </w:r>
      <w:r w:rsidRPr="00EF0279">
        <w:rPr>
          <w:rStyle w:val="TitleChar"/>
          <w:highlight w:val="green"/>
        </w:rPr>
        <w:t>efforts</w:t>
      </w:r>
      <w:r w:rsidRPr="004B207F">
        <w:rPr>
          <w:sz w:val="16"/>
        </w:rPr>
        <w:t xml:space="preserve"> intended </w:t>
      </w:r>
      <w:r w:rsidRPr="00EF0279">
        <w:rPr>
          <w:rStyle w:val="TitleChar"/>
          <w:highlight w:val="green"/>
        </w:rPr>
        <w:t xml:space="preserve">to smother </w:t>
      </w:r>
      <w:r w:rsidRPr="004B207F">
        <w:rPr>
          <w:rStyle w:val="TitleChar"/>
        </w:rPr>
        <w:t xml:space="preserve">security </w:t>
      </w:r>
      <w:r w:rsidRPr="00EF0279">
        <w:rPr>
          <w:rStyle w:val="TitleChar"/>
          <w:highlight w:val="green"/>
        </w:rPr>
        <w:t>competition or hostile ideologies</w:t>
      </w:r>
      <w:r w:rsidRPr="004B207F">
        <w:rPr>
          <w:sz w:val="16"/>
        </w:rPr>
        <w:t xml:space="preserve"> have </w:t>
      </w:r>
      <w:r w:rsidRPr="00EF0279">
        <w:rPr>
          <w:rStyle w:val="Emphasis"/>
          <w:highlight w:val="green"/>
        </w:rPr>
        <w:t xml:space="preserve">destabilized </w:t>
      </w:r>
      <w:r w:rsidRPr="004B207F">
        <w:rPr>
          <w:rStyle w:val="Emphasis"/>
        </w:rPr>
        <w:t xml:space="preserve">vast </w:t>
      </w:r>
      <w:r w:rsidRPr="00EF0279">
        <w:rPr>
          <w:rStyle w:val="Emphasis"/>
          <w:highlight w:val="green"/>
        </w:rPr>
        <w:t>regions</w:t>
      </w:r>
      <w:r w:rsidRPr="004B207F">
        <w:rPr>
          <w:sz w:val="16"/>
        </w:rPr>
        <w:t xml:space="preserve">, </w:t>
      </w:r>
      <w:r w:rsidRPr="004B207F">
        <w:rPr>
          <w:rStyle w:val="TitleChar"/>
        </w:rPr>
        <w:t xml:space="preserve">undermined Our counter- terrorism efforts, and even harmed those we were ostensibly trying to help. </w:t>
      </w:r>
      <w:r w:rsidRPr="004B207F">
        <w:rPr>
          <w:sz w:val="16"/>
        </w:rPr>
        <w:t xml:space="preserve">After U S. forces deposed the tyrant Saddam Hussein in 211)3, </w:t>
      </w:r>
      <w:r w:rsidRPr="004B207F">
        <w:rPr>
          <w:rStyle w:val="TitleChar"/>
        </w:rPr>
        <w:t>Iraq descended into chaos and has never recovered. The situation in Libya is not much better</w:t>
      </w:r>
      <w:r w:rsidRPr="004B207F">
        <w:rPr>
          <w:sz w:val="16"/>
        </w:rPr>
        <w:t xml:space="preserve">; the United States helped Overthrow Muammar </w:t>
      </w:r>
      <w:proofErr w:type="spellStart"/>
      <w:r w:rsidRPr="004B207F">
        <w:rPr>
          <w:sz w:val="16"/>
        </w:rPr>
        <w:t>el</w:t>
      </w:r>
      <w:proofErr w:type="spellEnd"/>
      <w:r w:rsidRPr="004B207F">
        <w:rPr>
          <w:sz w:val="16"/>
        </w:rPr>
        <w:t xml:space="preserve">-Qaddafi in 2011, but violence still rages. </w:t>
      </w:r>
      <w:r w:rsidRPr="004B207F">
        <w:rPr>
          <w:rStyle w:val="TitleChar"/>
        </w:rPr>
        <w:t xml:space="preserve">The Islamic State, which Originated in Iraq, has now established a presence in Libya as well. </w:t>
      </w:r>
      <w:proofErr w:type="gramStart"/>
      <w:r w:rsidRPr="004B207F">
        <w:rPr>
          <w:rStyle w:val="TitleChar"/>
        </w:rPr>
        <w:t>It is clear that those</w:t>
      </w:r>
      <w:proofErr w:type="gramEnd"/>
      <w:r w:rsidRPr="004B207F">
        <w:rPr>
          <w:rStyle w:val="TitleChar"/>
        </w:rPr>
        <w:t xml:space="preserve"> </w:t>
      </w:r>
      <w:r w:rsidRPr="004B207F">
        <w:rPr>
          <w:rStyle w:val="Emphasis"/>
        </w:rPr>
        <w:t>interventions were counterproductive</w:t>
      </w:r>
      <w:r w:rsidRPr="004B207F">
        <w:rPr>
          <w:rStyle w:val="TitleChar"/>
        </w:rPr>
        <w:t xml:space="preserve"> and have failed to make America safer and more secure. </w:t>
      </w:r>
    </w:p>
    <w:p w14:paraId="1BE35639" w14:textId="77777777" w:rsidR="000B5761" w:rsidRDefault="000B5761" w:rsidP="000B5761">
      <w:pPr>
        <w:pStyle w:val="Heading3"/>
      </w:pPr>
      <w:r>
        <w:lastRenderedPageBreak/>
        <w:t xml:space="preserve">1NC – </w:t>
      </w:r>
      <w:proofErr w:type="spellStart"/>
      <w:r>
        <w:t>Prolif</w:t>
      </w:r>
      <w:proofErr w:type="spellEnd"/>
    </w:p>
    <w:p w14:paraId="7B6F86D2" w14:textId="77777777" w:rsidR="000B5761" w:rsidRPr="006C27E4" w:rsidRDefault="000B5761" w:rsidP="000B5761">
      <w:pPr>
        <w:pStyle w:val="Heading4"/>
      </w:pPr>
      <w:r>
        <w:t xml:space="preserve">1 – Asian </w:t>
      </w:r>
      <w:proofErr w:type="spellStart"/>
      <w:r>
        <w:t>prolif</w:t>
      </w:r>
      <w:proofErr w:type="spellEnd"/>
    </w:p>
    <w:p w14:paraId="00941663" w14:textId="77777777" w:rsidR="000B5761" w:rsidRPr="00672E5C" w:rsidRDefault="000B5761" w:rsidP="000B5761">
      <w:pPr>
        <w:rPr>
          <w:rStyle w:val="Style13ptBold"/>
        </w:rPr>
      </w:pPr>
      <w:proofErr w:type="spellStart"/>
      <w:r w:rsidRPr="00672E5C">
        <w:rPr>
          <w:rStyle w:val="Style13ptBold"/>
        </w:rPr>
        <w:t>Fettweis</w:t>
      </w:r>
      <w:proofErr w:type="spellEnd"/>
      <w:r w:rsidRPr="00672E5C">
        <w:rPr>
          <w:rStyle w:val="Style13ptBold"/>
        </w:rPr>
        <w:t xml:space="preserve"> 18</w:t>
      </w:r>
    </w:p>
    <w:p w14:paraId="4C2B7D40" w14:textId="77777777" w:rsidR="000B5761" w:rsidRDefault="000B5761" w:rsidP="000B5761">
      <w:r>
        <w:t xml:space="preserve">Christopher J. </w:t>
      </w:r>
      <w:proofErr w:type="spellStart"/>
      <w:r>
        <w:t>Fettweis</w:t>
      </w:r>
      <w:proofErr w:type="spellEnd"/>
      <w:r>
        <w:t xml:space="preserve">, </w:t>
      </w:r>
      <w:r w:rsidRPr="00672E5C">
        <w:t>an American political scientist and the Associate Professor of Political Science at Tulane University</w:t>
      </w:r>
      <w:r>
        <w:t xml:space="preserve">, “Chapter 2: Unipolarity and Nuclear Weapons,” </w:t>
      </w:r>
      <w:r w:rsidRPr="00672E5C">
        <w:rPr>
          <w:i/>
          <w:iCs/>
        </w:rPr>
        <w:t>Psychology of a Superpower: Security and Dominance in U.S. Foreign Policy</w:t>
      </w:r>
      <w:r>
        <w:rPr>
          <w:i/>
          <w:iCs/>
        </w:rPr>
        <w:t xml:space="preserve">, </w:t>
      </w:r>
      <w:r>
        <w:t>Columbia University Press, 2018, accessed through Georgetown Libraries</w:t>
      </w:r>
    </w:p>
    <w:p w14:paraId="3B70DD50" w14:textId="77777777" w:rsidR="000B5761" w:rsidRPr="00B50A5C" w:rsidRDefault="000B5761" w:rsidP="000B5761">
      <w:pPr>
        <w:rPr>
          <w:sz w:val="16"/>
        </w:rPr>
      </w:pPr>
      <w:r w:rsidRPr="00B50A5C">
        <w:rPr>
          <w:sz w:val="16"/>
        </w:rPr>
        <w:t xml:space="preserve">First and most obviously, </w:t>
      </w:r>
      <w:r w:rsidRPr="006C27E4">
        <w:rPr>
          <w:rStyle w:val="StyleUnderline"/>
        </w:rPr>
        <w:t>the</w:t>
      </w:r>
      <w:r w:rsidRPr="00F714BB">
        <w:rPr>
          <w:rStyle w:val="StyleUnderline"/>
        </w:rPr>
        <w:t xml:space="preserve"> </w:t>
      </w:r>
      <w:r w:rsidRPr="006C27E4">
        <w:rPr>
          <w:rStyle w:val="StyleUnderline"/>
        </w:rPr>
        <w:t xml:space="preserve">second nuclear age is likely to be marked by a </w:t>
      </w:r>
      <w:r w:rsidRPr="006C27E4">
        <w:rPr>
          <w:rStyle w:val="Emphasis"/>
        </w:rPr>
        <w:t>great deal more proliferation</w:t>
      </w:r>
      <w:r w:rsidRPr="006C27E4">
        <w:rPr>
          <w:rStyle w:val="StyleUnderline"/>
        </w:rPr>
        <w:t xml:space="preserve"> than the first.</w:t>
      </w:r>
      <w:r w:rsidRPr="006C27E4">
        <w:rPr>
          <w:sz w:val="16"/>
        </w:rPr>
        <w:t xml:space="preserve"> According to Bracken, </w:t>
      </w:r>
      <w:r w:rsidRPr="006C27E4">
        <w:rPr>
          <w:rStyle w:val="StyleUnderline"/>
        </w:rPr>
        <w:t>the “overarching theme”</w:t>
      </w:r>
      <w:r w:rsidRPr="00F714BB">
        <w:rPr>
          <w:rStyle w:val="StyleUnderline"/>
        </w:rPr>
        <w:t xml:space="preserve"> </w:t>
      </w:r>
      <w:r w:rsidRPr="00B50A5C">
        <w:rPr>
          <w:sz w:val="16"/>
        </w:rPr>
        <w:t xml:space="preserve">of the age </w:t>
      </w:r>
      <w:r w:rsidRPr="00F714BB">
        <w:rPr>
          <w:rStyle w:val="StyleUnderline"/>
        </w:rPr>
        <w:t>will be the “</w:t>
      </w:r>
      <w:r w:rsidRPr="00F714BB">
        <w:rPr>
          <w:rStyle w:val="Emphasis"/>
        </w:rPr>
        <w:t>breakdown of the major power monopoly</w:t>
      </w:r>
      <w:r w:rsidRPr="00F714BB">
        <w:rPr>
          <w:rStyle w:val="StyleUnderline"/>
        </w:rPr>
        <w:t xml:space="preserve"> over the bomb</w:t>
      </w:r>
      <w:r w:rsidRPr="00B50A5C">
        <w:rPr>
          <w:sz w:val="16"/>
        </w:rPr>
        <w:t xml:space="preserve">.”6 </w:t>
      </w:r>
      <w:r w:rsidRPr="00417F7A">
        <w:rPr>
          <w:rStyle w:val="Emphasis"/>
          <w:highlight w:val="green"/>
        </w:rPr>
        <w:t>Unipolarity</w:t>
      </w:r>
      <w:r w:rsidRPr="00417F7A">
        <w:rPr>
          <w:sz w:val="16"/>
          <w:highlight w:val="green"/>
        </w:rPr>
        <w:t xml:space="preserve"> </w:t>
      </w:r>
      <w:r w:rsidRPr="00417F7A">
        <w:rPr>
          <w:rStyle w:val="Emphasis"/>
          <w:highlight w:val="green"/>
        </w:rPr>
        <w:t xml:space="preserve">provides </w:t>
      </w:r>
      <w:r w:rsidRPr="00DC7971">
        <w:rPr>
          <w:rStyle w:val="Emphasis"/>
        </w:rPr>
        <w:t xml:space="preserve">strong </w:t>
      </w:r>
      <w:r w:rsidRPr="00417F7A">
        <w:rPr>
          <w:rStyle w:val="Emphasis"/>
          <w:highlight w:val="green"/>
        </w:rPr>
        <w:t>incentives</w:t>
      </w:r>
      <w:r w:rsidRPr="00B50A5C">
        <w:rPr>
          <w:rStyle w:val="StyleUnderline"/>
        </w:rPr>
        <w:t xml:space="preserve"> </w:t>
      </w:r>
      <w:r w:rsidRPr="00417F7A">
        <w:rPr>
          <w:rStyle w:val="StyleUnderline"/>
          <w:highlight w:val="green"/>
        </w:rPr>
        <w:t xml:space="preserve">for </w:t>
      </w:r>
      <w:r w:rsidRPr="006C27E4">
        <w:rPr>
          <w:rStyle w:val="StyleUnderline"/>
        </w:rPr>
        <w:t xml:space="preserve">smaller </w:t>
      </w:r>
      <w:r w:rsidRPr="00417F7A">
        <w:rPr>
          <w:rStyle w:val="StyleUnderline"/>
          <w:highlight w:val="green"/>
        </w:rPr>
        <w:t>states</w:t>
      </w:r>
      <w:r w:rsidRPr="00417F7A">
        <w:rPr>
          <w:sz w:val="16"/>
          <w:highlight w:val="green"/>
        </w:rPr>
        <w:t xml:space="preserve">, </w:t>
      </w:r>
      <w:r w:rsidRPr="00417F7A">
        <w:rPr>
          <w:rStyle w:val="StyleUnderline"/>
          <w:highlight w:val="green"/>
        </w:rPr>
        <w:t xml:space="preserve">who have no hope of balancing </w:t>
      </w:r>
      <w:r w:rsidRPr="00DC7971">
        <w:rPr>
          <w:rStyle w:val="StyleUnderline"/>
        </w:rPr>
        <w:t>the U</w:t>
      </w:r>
      <w:r w:rsidRPr="00F714BB">
        <w:rPr>
          <w:rStyle w:val="StyleUnderline"/>
        </w:rPr>
        <w:t xml:space="preserve">nited </w:t>
      </w:r>
      <w:r w:rsidRPr="00DC7971">
        <w:rPr>
          <w:rStyle w:val="StyleUnderline"/>
        </w:rPr>
        <w:t>S</w:t>
      </w:r>
      <w:r w:rsidRPr="00F714BB">
        <w:rPr>
          <w:rStyle w:val="StyleUnderline"/>
        </w:rPr>
        <w:t>tates</w:t>
      </w:r>
      <w:r w:rsidRPr="00B50A5C">
        <w:rPr>
          <w:sz w:val="16"/>
        </w:rPr>
        <w:t xml:space="preserve">, </w:t>
      </w:r>
      <w:r w:rsidRPr="00417F7A">
        <w:rPr>
          <w:rStyle w:val="Emphasis"/>
          <w:highlight w:val="green"/>
        </w:rPr>
        <w:t>to</w:t>
      </w:r>
      <w:r w:rsidRPr="00B50A5C">
        <w:rPr>
          <w:rStyle w:val="Emphasis"/>
        </w:rPr>
        <w:t xml:space="preserve"> </w:t>
      </w:r>
      <w:r w:rsidRPr="00417F7A">
        <w:rPr>
          <w:rStyle w:val="Emphasis"/>
          <w:highlight w:val="green"/>
        </w:rPr>
        <w:t>pursue nuclear</w:t>
      </w:r>
      <w:r w:rsidRPr="00B50A5C">
        <w:rPr>
          <w:rStyle w:val="Emphasis"/>
        </w:rPr>
        <w:t xml:space="preserve"> weapons</w:t>
      </w:r>
      <w:r w:rsidRPr="00F714BB">
        <w:rPr>
          <w:rStyle w:val="Emphasis"/>
        </w:rPr>
        <w:t>.</w:t>
      </w:r>
      <w:r w:rsidRPr="00B50A5C">
        <w:rPr>
          <w:sz w:val="16"/>
        </w:rPr>
        <w:t xml:space="preserve"> </w:t>
      </w:r>
      <w:r w:rsidRPr="00DC7971">
        <w:rPr>
          <w:rStyle w:val="Emphasis"/>
        </w:rPr>
        <w:t>No matter how much effort</w:t>
      </w:r>
      <w:r w:rsidRPr="00DC7971">
        <w:rPr>
          <w:sz w:val="16"/>
        </w:rPr>
        <w:t xml:space="preserve"> </w:t>
      </w:r>
      <w:r w:rsidRPr="00DC7971">
        <w:rPr>
          <w:rStyle w:val="StyleUnderline"/>
        </w:rPr>
        <w:t xml:space="preserve">the United States puts into non- and counterproliferation, “nuclear weapons will </w:t>
      </w:r>
      <w:r w:rsidRPr="00DC7971">
        <w:rPr>
          <w:rStyle w:val="Emphasis"/>
        </w:rPr>
        <w:t>nevertheless spread</w:t>
      </w:r>
      <w:r w:rsidRPr="00B50A5C">
        <w:rPr>
          <w:sz w:val="16"/>
        </w:rPr>
        <w:t xml:space="preserve">, with a new member occasionally joining the club,” predicted Kenneth Waltz. 7 “The most likely scenario in the wake of the Cold War,” argued John Mearsheimer, “is further nuclear proliferation in Europe,” </w:t>
      </w:r>
      <w:r w:rsidRPr="00F714BB">
        <w:rPr>
          <w:rStyle w:val="StyleUnderline"/>
        </w:rPr>
        <w:t xml:space="preserve">and “it is </w:t>
      </w:r>
      <w:r w:rsidRPr="00F714BB">
        <w:rPr>
          <w:rStyle w:val="Emphasis"/>
        </w:rPr>
        <w:t>not likely</w:t>
      </w:r>
      <w:r w:rsidRPr="00F714BB">
        <w:rPr>
          <w:rStyle w:val="StyleUnderline"/>
        </w:rPr>
        <w:t xml:space="preserve"> the proliferation will be well managed</w:t>
      </w:r>
      <w:r w:rsidRPr="00B50A5C">
        <w:rPr>
          <w:sz w:val="16"/>
        </w:rPr>
        <w:t xml:space="preserve">.”8 </w:t>
      </w:r>
      <w:r w:rsidRPr="00417F7A">
        <w:rPr>
          <w:rStyle w:val="Emphasis"/>
          <w:highlight w:val="green"/>
        </w:rPr>
        <w:t>Instability</w:t>
      </w:r>
      <w:r w:rsidRPr="00417F7A">
        <w:rPr>
          <w:rStyle w:val="StyleUnderline"/>
          <w:highlight w:val="green"/>
        </w:rPr>
        <w:t xml:space="preserve"> and insecurity </w:t>
      </w:r>
      <w:r w:rsidRPr="00417F7A">
        <w:rPr>
          <w:rStyle w:val="Emphasis"/>
          <w:highlight w:val="green"/>
        </w:rPr>
        <w:t>would spread</w:t>
      </w:r>
      <w:r w:rsidRPr="00B50A5C">
        <w:rPr>
          <w:sz w:val="16"/>
        </w:rPr>
        <w:t xml:space="preserve">, </w:t>
      </w:r>
      <w:r w:rsidRPr="00F714BB">
        <w:rPr>
          <w:rStyle w:val="StyleUnderline"/>
        </w:rPr>
        <w:t>as would nuclear weapons, throughout the global South</w:t>
      </w:r>
      <w:r w:rsidRPr="00B50A5C">
        <w:rPr>
          <w:sz w:val="16"/>
        </w:rPr>
        <w:t>.9 Since new nuclear states were almost inevitable, both Waltz and Mearsheimer felt that it was in the interest of the West to attempt to manage, and indeed even to encourage, gradual proliferation to help stabilize the system.</w:t>
      </w:r>
    </w:p>
    <w:p w14:paraId="73E71BED" w14:textId="77777777" w:rsidR="000B5761" w:rsidRDefault="000B5761" w:rsidP="000B5761">
      <w:pPr>
        <w:rPr>
          <w:sz w:val="16"/>
        </w:rPr>
      </w:pPr>
      <w:r w:rsidRPr="006C27E4">
        <w:rPr>
          <w:rStyle w:val="StyleUnderline"/>
        </w:rPr>
        <w:t xml:space="preserve">These chains of proliferation will lead to </w:t>
      </w:r>
      <w:r w:rsidRPr="00417F7A">
        <w:rPr>
          <w:rStyle w:val="Emphasis"/>
          <w:highlight w:val="green"/>
        </w:rPr>
        <w:t>new</w:t>
      </w:r>
      <w:r w:rsidRPr="00417F7A">
        <w:rPr>
          <w:rStyle w:val="StyleUnderline"/>
          <w:highlight w:val="green"/>
        </w:rPr>
        <w:t>,</w:t>
      </w:r>
      <w:r w:rsidRPr="00F714BB">
        <w:rPr>
          <w:rStyle w:val="StyleUnderline"/>
        </w:rPr>
        <w:t xml:space="preserve"> potentially </w:t>
      </w:r>
      <w:r w:rsidRPr="00417F7A">
        <w:rPr>
          <w:rStyle w:val="Emphasis"/>
          <w:highlight w:val="green"/>
        </w:rPr>
        <w:t>unstable nuclear rivalries</w:t>
      </w:r>
      <w:r w:rsidRPr="00B50A5C">
        <w:rPr>
          <w:sz w:val="16"/>
        </w:rPr>
        <w:t xml:space="preserve">. </w:t>
      </w:r>
      <w:r w:rsidRPr="00DC7971">
        <w:rPr>
          <w:rStyle w:val="StyleUnderline"/>
        </w:rPr>
        <w:t>Were North Korea</w:t>
      </w:r>
      <w:r w:rsidRPr="00B50A5C">
        <w:rPr>
          <w:rStyle w:val="StyleUnderline"/>
        </w:rPr>
        <w:t xml:space="preserve"> to be </w:t>
      </w:r>
      <w:r w:rsidRPr="00DC7971">
        <w:rPr>
          <w:rStyle w:val="StyleUnderline"/>
        </w:rPr>
        <w:t>accepted</w:t>
      </w:r>
      <w:r w:rsidRPr="00B50A5C">
        <w:rPr>
          <w:sz w:val="16"/>
        </w:rPr>
        <w:t xml:space="preserve"> </w:t>
      </w:r>
      <w:r w:rsidRPr="00B50A5C">
        <w:rPr>
          <w:rStyle w:val="StyleUnderline"/>
        </w:rPr>
        <w:t xml:space="preserve">as the ninth </w:t>
      </w:r>
      <w:proofErr w:type="spellStart"/>
      <w:r w:rsidRPr="00B50A5C">
        <w:rPr>
          <w:rStyle w:val="StyleUnderline"/>
        </w:rPr>
        <w:t>nuclearweapons</w:t>
      </w:r>
      <w:proofErr w:type="spellEnd"/>
      <w:r w:rsidRPr="00B50A5C">
        <w:rPr>
          <w:rStyle w:val="StyleUnderline"/>
        </w:rPr>
        <w:t xml:space="preserve"> state</w:t>
      </w:r>
      <w:r w:rsidRPr="00B50A5C">
        <w:rPr>
          <w:sz w:val="16"/>
        </w:rPr>
        <w:t xml:space="preserve">, Graham Allison warned in 2004, </w:t>
      </w:r>
      <w:r w:rsidRPr="00417F7A">
        <w:rPr>
          <w:rStyle w:val="StyleUnderline"/>
          <w:highlight w:val="green"/>
        </w:rPr>
        <w:t xml:space="preserve">South Korea and Japan would </w:t>
      </w:r>
      <w:r w:rsidRPr="00417F7A">
        <w:rPr>
          <w:rStyle w:val="Emphasis"/>
          <w:highlight w:val="green"/>
        </w:rPr>
        <w:t xml:space="preserve">build </w:t>
      </w:r>
      <w:r w:rsidRPr="00DC7971">
        <w:rPr>
          <w:rStyle w:val="Emphasis"/>
        </w:rPr>
        <w:t xml:space="preserve">their own </w:t>
      </w:r>
      <w:r w:rsidRPr="00417F7A">
        <w:rPr>
          <w:rStyle w:val="Emphasis"/>
          <w:highlight w:val="green"/>
        </w:rPr>
        <w:t>arsenals</w:t>
      </w:r>
      <w:r w:rsidRPr="00B50A5C">
        <w:rPr>
          <w:sz w:val="16"/>
        </w:rPr>
        <w:t xml:space="preserve"> “by the end of the decade.”10 The second nuclear age will be “much more decentralized,” with “many independent nuclear decision centers.”11 A “multipolar nuclear order” is on the horizon, if it has not already arrived.12</w:t>
      </w:r>
    </w:p>
    <w:p w14:paraId="04275973" w14:textId="77777777" w:rsidR="000B5761" w:rsidRPr="00B50A5C" w:rsidRDefault="000B5761" w:rsidP="000B5761">
      <w:pPr>
        <w:rPr>
          <w:sz w:val="16"/>
        </w:rPr>
      </w:pPr>
      <w:r w:rsidRPr="00B50A5C">
        <w:rPr>
          <w:rStyle w:val="StyleUnderline"/>
        </w:rPr>
        <w:t>The new nuclear powers are not likely to resemble the old.</w:t>
      </w:r>
      <w:r w:rsidRPr="00B50A5C">
        <w:rPr>
          <w:sz w:val="16"/>
        </w:rPr>
        <w:t xml:space="preserve"> The second major assumption of the SNA literature is that proliferation will reach less enlightened parts of the globe, those led by unpredictable, </w:t>
      </w:r>
      <w:proofErr w:type="spellStart"/>
      <w:r w:rsidRPr="00B50A5C">
        <w:rPr>
          <w:sz w:val="16"/>
        </w:rPr>
        <w:t>semirational</w:t>
      </w:r>
      <w:proofErr w:type="spellEnd"/>
      <w:r w:rsidRPr="00B50A5C">
        <w:rPr>
          <w:sz w:val="16"/>
        </w:rPr>
        <w:t xml:space="preserve"> tyrants. </w:t>
      </w:r>
      <w:r w:rsidRPr="00B50A5C">
        <w:rPr>
          <w:rStyle w:val="StyleUnderline"/>
        </w:rPr>
        <w:t xml:space="preserve">The old rules of </w:t>
      </w:r>
      <w:r w:rsidRPr="00417F7A">
        <w:rPr>
          <w:rStyle w:val="Emphasis"/>
          <w:highlight w:val="green"/>
        </w:rPr>
        <w:t>deterrence may not apply</w:t>
      </w:r>
      <w:r w:rsidRPr="00B50A5C">
        <w:rPr>
          <w:sz w:val="16"/>
        </w:rPr>
        <w:t xml:space="preserve">, since </w:t>
      </w:r>
      <w:r w:rsidRPr="00B50A5C">
        <w:rPr>
          <w:rStyle w:val="StyleUnderline"/>
        </w:rPr>
        <w:t xml:space="preserve">the </w:t>
      </w:r>
      <w:r w:rsidRPr="00417F7A">
        <w:rPr>
          <w:rStyle w:val="StyleUnderline"/>
          <w:highlight w:val="green"/>
        </w:rPr>
        <w:t>motivations</w:t>
      </w:r>
      <w:r w:rsidRPr="00B50A5C">
        <w:rPr>
          <w:rStyle w:val="StyleUnderline"/>
        </w:rPr>
        <w:t xml:space="preserve"> </w:t>
      </w:r>
      <w:r w:rsidRPr="00417F7A">
        <w:rPr>
          <w:rStyle w:val="StyleUnderline"/>
          <w:highlight w:val="green"/>
        </w:rPr>
        <w:t>of these</w:t>
      </w:r>
      <w:r w:rsidRPr="00B50A5C">
        <w:rPr>
          <w:rStyle w:val="StyleUnderline"/>
        </w:rPr>
        <w:t xml:space="preserve"> actors </w:t>
      </w:r>
      <w:r w:rsidRPr="00417F7A">
        <w:rPr>
          <w:rStyle w:val="StyleUnderline"/>
          <w:highlight w:val="green"/>
        </w:rPr>
        <w:t>are</w:t>
      </w:r>
      <w:r w:rsidRPr="00B50A5C">
        <w:rPr>
          <w:rStyle w:val="StyleUnderline"/>
        </w:rPr>
        <w:t xml:space="preserve"> not only </w:t>
      </w:r>
      <w:r w:rsidRPr="00417F7A">
        <w:rPr>
          <w:rStyle w:val="Emphasis"/>
          <w:highlight w:val="green"/>
        </w:rPr>
        <w:t>less knowable</w:t>
      </w:r>
      <w:r w:rsidRPr="00417F7A">
        <w:rPr>
          <w:sz w:val="16"/>
          <w:highlight w:val="green"/>
        </w:rPr>
        <w:t xml:space="preserve"> </w:t>
      </w:r>
      <w:r w:rsidRPr="00417F7A">
        <w:rPr>
          <w:rStyle w:val="StyleUnderline"/>
          <w:highlight w:val="green"/>
        </w:rPr>
        <w:t>but</w:t>
      </w:r>
      <w:r w:rsidRPr="00B50A5C">
        <w:rPr>
          <w:rStyle w:val="StyleUnderline"/>
        </w:rPr>
        <w:t xml:space="preserve"> often </w:t>
      </w:r>
      <w:r w:rsidRPr="00417F7A">
        <w:rPr>
          <w:rStyle w:val="Emphasis"/>
          <w:highlight w:val="green"/>
        </w:rPr>
        <w:t>ruled by</w:t>
      </w:r>
      <w:r w:rsidRPr="00B50A5C">
        <w:rPr>
          <w:rStyle w:val="Emphasis"/>
        </w:rPr>
        <w:t xml:space="preserve"> </w:t>
      </w:r>
      <w:r w:rsidRPr="006C27E4">
        <w:rPr>
          <w:rStyle w:val="Emphasis"/>
        </w:rPr>
        <w:t xml:space="preserve">passions and </w:t>
      </w:r>
      <w:r w:rsidRPr="00417F7A">
        <w:rPr>
          <w:rStyle w:val="Emphasis"/>
          <w:highlight w:val="green"/>
        </w:rPr>
        <w:t>nationalism</w:t>
      </w:r>
      <w:r w:rsidRPr="00B50A5C">
        <w:rPr>
          <w:sz w:val="16"/>
        </w:rPr>
        <w:t xml:space="preserve">. “The idea of budding defense intellectuals sitting around computer models and debating strategy in Iran or Pakistan defies credulity,” or at least Bracken’s estimation, since in these states “hysterical nationalism” overrules rationality.13 </w:t>
      </w:r>
      <w:r w:rsidRPr="00B50A5C">
        <w:rPr>
          <w:rStyle w:val="StyleUnderline"/>
        </w:rPr>
        <w:t xml:space="preserve">The “overdetermined” </w:t>
      </w:r>
      <w:r w:rsidRPr="00417F7A">
        <w:rPr>
          <w:rStyle w:val="StyleUnderline"/>
          <w:highlight w:val="green"/>
        </w:rPr>
        <w:t>cascades</w:t>
      </w:r>
      <w:r w:rsidRPr="00B50A5C">
        <w:rPr>
          <w:rStyle w:val="StyleUnderline"/>
        </w:rPr>
        <w:t xml:space="preserve"> of proliferation across Asia </w:t>
      </w:r>
      <w:r w:rsidRPr="00417F7A">
        <w:rPr>
          <w:rStyle w:val="StyleUnderline"/>
          <w:highlight w:val="green"/>
        </w:rPr>
        <w:t>will bring</w:t>
      </w:r>
      <w:r w:rsidRPr="00B50A5C">
        <w:rPr>
          <w:rStyle w:val="StyleUnderline"/>
        </w:rPr>
        <w:t xml:space="preserve"> a host of </w:t>
      </w:r>
      <w:r w:rsidRPr="00417F7A">
        <w:rPr>
          <w:rStyle w:val="Emphasis"/>
          <w:highlight w:val="green"/>
        </w:rPr>
        <w:t>new, less trustworthy</w:t>
      </w:r>
      <w:r w:rsidRPr="00B50A5C">
        <w:rPr>
          <w:rStyle w:val="Emphasis"/>
        </w:rPr>
        <w:t xml:space="preserve"> </w:t>
      </w:r>
      <w:r w:rsidRPr="00417F7A">
        <w:rPr>
          <w:rStyle w:val="Emphasis"/>
          <w:highlight w:val="green"/>
        </w:rPr>
        <w:t>actors</w:t>
      </w:r>
      <w:r w:rsidRPr="00B50A5C">
        <w:rPr>
          <w:sz w:val="16"/>
        </w:rPr>
        <w:t xml:space="preserve"> </w:t>
      </w:r>
      <w:r w:rsidRPr="00B50A5C">
        <w:rPr>
          <w:rStyle w:val="StyleUnderline"/>
        </w:rPr>
        <w:t>into the nuclear camp</w:t>
      </w:r>
      <w:r w:rsidRPr="00B50A5C">
        <w:rPr>
          <w:sz w:val="16"/>
        </w:rPr>
        <w:t xml:space="preserve">, </w:t>
      </w:r>
      <w:r w:rsidRPr="00B50A5C">
        <w:rPr>
          <w:rStyle w:val="StyleUnderline"/>
        </w:rPr>
        <w:t xml:space="preserve">from </w:t>
      </w:r>
      <w:r w:rsidRPr="00B50A5C">
        <w:rPr>
          <w:rStyle w:val="Emphasis"/>
        </w:rPr>
        <w:t>rogue states to nonstate actors</w:t>
      </w:r>
      <w:r w:rsidRPr="00B50A5C">
        <w:rPr>
          <w:sz w:val="16"/>
        </w:rPr>
        <w:t xml:space="preserve">, all of whom will be essentially </w:t>
      </w:r>
      <w:r w:rsidRPr="00417F7A">
        <w:rPr>
          <w:rStyle w:val="Emphasis"/>
          <w:highlight w:val="green"/>
        </w:rPr>
        <w:t>undeterrable</w:t>
      </w:r>
      <w:r w:rsidRPr="00B50A5C">
        <w:rPr>
          <w:sz w:val="16"/>
        </w:rPr>
        <w:t xml:space="preserve"> </w:t>
      </w:r>
      <w:r w:rsidRPr="00B50A5C">
        <w:rPr>
          <w:rStyle w:val="StyleUnderline"/>
        </w:rPr>
        <w:t>by traditional means</w:t>
      </w:r>
      <w:r w:rsidRPr="00B50A5C">
        <w:rPr>
          <w:sz w:val="16"/>
        </w:rPr>
        <w:t>.14 Their motivations will be less rational or simply less transparent to the outside world.</w:t>
      </w:r>
    </w:p>
    <w:p w14:paraId="749F381D" w14:textId="77777777" w:rsidR="000B5761" w:rsidRPr="00B50A5C" w:rsidRDefault="000B5761" w:rsidP="000B5761">
      <w:pPr>
        <w:rPr>
          <w:sz w:val="16"/>
        </w:rPr>
      </w:pPr>
      <w:r w:rsidRPr="00B50A5C">
        <w:rPr>
          <w:sz w:val="16"/>
        </w:rPr>
        <w:t xml:space="preserve">In the second nuclear age, not just an accidental but </w:t>
      </w:r>
      <w:r w:rsidRPr="00B50A5C">
        <w:rPr>
          <w:rStyle w:val="StyleUnderline"/>
        </w:rPr>
        <w:t xml:space="preserve">the </w:t>
      </w:r>
      <w:r w:rsidRPr="00417F7A">
        <w:rPr>
          <w:rStyle w:val="Emphasis"/>
          <w:highlight w:val="green"/>
        </w:rPr>
        <w:t>intentional use</w:t>
      </w:r>
      <w:r w:rsidRPr="00B50A5C">
        <w:rPr>
          <w:rStyle w:val="StyleUnderline"/>
        </w:rPr>
        <w:t xml:space="preserve"> of nuclear weapons by new nuclear actors </w:t>
      </w:r>
      <w:r w:rsidRPr="00417F7A">
        <w:rPr>
          <w:rStyle w:val="Emphasis"/>
          <w:highlight w:val="green"/>
        </w:rPr>
        <w:t>cannot be ruled out</w:t>
      </w:r>
      <w:r w:rsidRPr="00B50A5C">
        <w:rPr>
          <w:sz w:val="16"/>
        </w:rPr>
        <w:t xml:space="preserve">.15 </w:t>
      </w:r>
      <w:r w:rsidRPr="00B50A5C">
        <w:rPr>
          <w:rStyle w:val="StyleUnderline"/>
        </w:rPr>
        <w:t xml:space="preserve">Rogue states do not seek nuclear weapons </w:t>
      </w:r>
      <w:proofErr w:type="gramStart"/>
      <w:r w:rsidRPr="00B50A5C">
        <w:rPr>
          <w:rStyle w:val="StyleUnderline"/>
        </w:rPr>
        <w:t>for the reasons that</w:t>
      </w:r>
      <w:proofErr w:type="gramEnd"/>
      <w:r w:rsidRPr="00B50A5C">
        <w:rPr>
          <w:rStyle w:val="StyleUnderline"/>
        </w:rPr>
        <w:t xml:space="preserve"> motivated earlier </w:t>
      </w:r>
      <w:proofErr w:type="spellStart"/>
      <w:r w:rsidRPr="00B50A5C">
        <w:rPr>
          <w:rStyle w:val="StyleUnderline"/>
        </w:rPr>
        <w:t>proliferants</w:t>
      </w:r>
      <w:proofErr w:type="spellEnd"/>
      <w:r w:rsidRPr="00B50A5C">
        <w:rPr>
          <w:rStyle w:val="StyleUnderline"/>
        </w:rPr>
        <w:t xml:space="preserve">. </w:t>
      </w:r>
      <w:r w:rsidRPr="00B50A5C">
        <w:rPr>
          <w:sz w:val="16"/>
        </w:rPr>
        <w:t xml:space="preserve">While all U.S. observers believe that Washington’s arsenal exists for defensive purposes, to deter any attack that our enemies would otherwise contemplate, the primary use of new nuclear weapons will be offensive. The possibility for irrationality in new nuclear powers inspired the United States to scrap the Anti-Ballistic Missile Treaty and begin thinking about how to “tailor” deterrence to target smaller actors.16 </w:t>
      </w:r>
      <w:r w:rsidRPr="00472323">
        <w:rPr>
          <w:rStyle w:val="StyleUnderline"/>
        </w:rPr>
        <w:t xml:space="preserve">A </w:t>
      </w:r>
      <w:r w:rsidRPr="00417F7A">
        <w:rPr>
          <w:rStyle w:val="StyleUnderline"/>
          <w:highlight w:val="green"/>
        </w:rPr>
        <w:t>nuclear Iran will</w:t>
      </w:r>
      <w:r w:rsidRPr="00B50A5C">
        <w:rPr>
          <w:rStyle w:val="StyleUnderline"/>
        </w:rPr>
        <w:t xml:space="preserve"> use its weapons to </w:t>
      </w:r>
      <w:r w:rsidRPr="00417F7A">
        <w:rPr>
          <w:rStyle w:val="Emphasis"/>
          <w:highlight w:val="green"/>
        </w:rPr>
        <w:t xml:space="preserve">bully </w:t>
      </w:r>
      <w:r w:rsidRPr="00472323">
        <w:rPr>
          <w:rStyle w:val="Emphasis"/>
        </w:rPr>
        <w:t>or even attack</w:t>
      </w:r>
      <w:r w:rsidRPr="00472323">
        <w:rPr>
          <w:sz w:val="16"/>
        </w:rPr>
        <w:t xml:space="preserve">, </w:t>
      </w:r>
      <w:r w:rsidRPr="00417F7A">
        <w:rPr>
          <w:rStyle w:val="Emphasis"/>
          <w:highlight w:val="green"/>
        </w:rPr>
        <w:t>not deter</w:t>
      </w:r>
      <w:r w:rsidRPr="00B50A5C">
        <w:rPr>
          <w:sz w:val="16"/>
        </w:rPr>
        <w:t xml:space="preserve">. In 2017, </w:t>
      </w:r>
      <w:r w:rsidRPr="00B50A5C">
        <w:rPr>
          <w:rStyle w:val="StyleUnderline"/>
        </w:rPr>
        <w:t xml:space="preserve">experts warned that North Korean intercontinental ballistic missiles </w:t>
      </w:r>
      <w:r w:rsidRPr="00B50A5C">
        <w:rPr>
          <w:rStyle w:val="Emphasis"/>
        </w:rPr>
        <w:t>would be coercive</w:t>
      </w:r>
      <w:r w:rsidRPr="00B50A5C">
        <w:rPr>
          <w:sz w:val="16"/>
        </w:rPr>
        <w:t xml:space="preserve">, </w:t>
      </w:r>
      <w:r w:rsidRPr="00B50A5C">
        <w:rPr>
          <w:rStyle w:val="StyleUnderline"/>
        </w:rPr>
        <w:t>to extract concessions</w:t>
      </w:r>
      <w:r w:rsidRPr="00B50A5C">
        <w:rPr>
          <w:sz w:val="16"/>
        </w:rPr>
        <w:t xml:space="preserve"> from U.S. allies. “North Korea’s contempt for its neighbors suggests that it would hold them hostage with its nuclear weapons,” wrote the widely respected ambassador Chris Hill. “</w:t>
      </w:r>
      <w:r w:rsidRPr="00417F7A">
        <w:rPr>
          <w:rStyle w:val="StyleUnderline"/>
          <w:highlight w:val="green"/>
        </w:rPr>
        <w:t>Would prolif</w:t>
      </w:r>
      <w:r w:rsidRPr="00B50A5C">
        <w:rPr>
          <w:rStyle w:val="StyleUnderline"/>
        </w:rPr>
        <w:t xml:space="preserve">eration </w:t>
      </w:r>
      <w:r w:rsidRPr="00417F7A">
        <w:rPr>
          <w:rStyle w:val="Emphasis"/>
          <w:highlight w:val="green"/>
        </w:rPr>
        <w:t xml:space="preserve">stop with South Korea </w:t>
      </w:r>
      <w:r w:rsidRPr="00DC7971">
        <w:rPr>
          <w:rStyle w:val="Emphasis"/>
        </w:rPr>
        <w:t xml:space="preserve">and </w:t>
      </w:r>
      <w:r w:rsidRPr="00417F7A">
        <w:rPr>
          <w:rStyle w:val="Emphasis"/>
          <w:highlight w:val="green"/>
        </w:rPr>
        <w:t>Japan</w:t>
      </w:r>
      <w:r w:rsidRPr="00B50A5C">
        <w:rPr>
          <w:sz w:val="16"/>
        </w:rPr>
        <w:t xml:space="preserve">? </w:t>
      </w:r>
      <w:r w:rsidRPr="00B50A5C">
        <w:rPr>
          <w:rStyle w:val="Emphasis"/>
        </w:rPr>
        <w:t xml:space="preserve">What about </w:t>
      </w:r>
      <w:r w:rsidRPr="00417F7A">
        <w:rPr>
          <w:rStyle w:val="Emphasis"/>
          <w:highlight w:val="green"/>
        </w:rPr>
        <w:t>Taiwan</w:t>
      </w:r>
      <w:r w:rsidRPr="00B50A5C">
        <w:rPr>
          <w:sz w:val="16"/>
        </w:rPr>
        <w:t xml:space="preserve">?”17 As a result, </w:t>
      </w:r>
      <w:r w:rsidRPr="00B50A5C">
        <w:rPr>
          <w:rStyle w:val="StyleUnderline"/>
        </w:rPr>
        <w:t>the basic assumptions of deterrence need to be rethought</w:t>
      </w:r>
      <w:r w:rsidRPr="00B50A5C">
        <w:rPr>
          <w:sz w:val="16"/>
        </w:rPr>
        <w:t>.</w:t>
      </w:r>
    </w:p>
    <w:p w14:paraId="41E49806" w14:textId="77777777" w:rsidR="000B5761" w:rsidRDefault="000B5761" w:rsidP="000B5761">
      <w:pPr>
        <w:pStyle w:val="Heading3"/>
      </w:pPr>
      <w:r>
        <w:lastRenderedPageBreak/>
        <w:t xml:space="preserve">1NC- </w:t>
      </w:r>
      <w:proofErr w:type="spellStart"/>
      <w:r>
        <w:t>Heg</w:t>
      </w:r>
      <w:proofErr w:type="spellEnd"/>
      <w:r>
        <w:t xml:space="preserve"> Causes Terrorism</w:t>
      </w:r>
    </w:p>
    <w:p w14:paraId="79A8E4FC" w14:textId="77777777" w:rsidR="000B5761" w:rsidRDefault="000B5761" w:rsidP="000B5761">
      <w:pPr>
        <w:pStyle w:val="Heading4"/>
        <w:rPr>
          <w:lang w:val="pt-BR"/>
        </w:rPr>
      </w:pPr>
      <w:bookmarkStart w:id="0" w:name="_Hlk6072057"/>
      <w:r>
        <w:rPr>
          <w:lang w:val="pt-BR"/>
        </w:rPr>
        <w:t>Unipolarity is responsible for global terrorism – those continuted assymmetric responses make hgemony unsustainalbe</w:t>
      </w:r>
    </w:p>
    <w:p w14:paraId="5F658A56" w14:textId="77777777" w:rsidR="000B5761" w:rsidRPr="00B86575" w:rsidRDefault="000B5761" w:rsidP="000B5761">
      <w:pPr>
        <w:spacing w:after="0"/>
      </w:pPr>
      <w:r w:rsidRPr="00B86575">
        <w:rPr>
          <w:b/>
          <w:bCs/>
        </w:rPr>
        <w:t>Ibrahimi 18</w:t>
      </w:r>
      <w:r>
        <w:t xml:space="preserve"> a researcher and instructor of political science. Ibrahimi received his PhD from Carleton University. His research interests include international relations, international security, terrorism, conflict Analysis, political development in the Middles East and South Asia, and Afghanistan. His articles have appeared in Small Wars and Insurgencies, Behavioral Sciences of Terrorism and Political Aggression, Dynamics of Asymmetric Conflict, and elsewhere. (2/19/18; S. Yaqub Ibrahimi;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https://www.tandfonline.com/doi/pdf/10.1080/17467586.2018.1428763?needAccess=true)</w:t>
      </w:r>
    </w:p>
    <w:p w14:paraId="5578E992" w14:textId="77777777" w:rsidR="000B5761" w:rsidRPr="00774BE4" w:rsidRDefault="000B5761" w:rsidP="000B5761">
      <w:pPr>
        <w:spacing w:after="0"/>
        <w:rPr>
          <w:sz w:val="16"/>
        </w:rPr>
      </w:pPr>
      <w:r w:rsidRPr="00774BE4">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EF0279">
        <w:rPr>
          <w:rStyle w:val="Emphasis"/>
          <w:highlight w:val="green"/>
        </w:rPr>
        <w:t>. Unipolarity</w:t>
      </w:r>
      <w:r w:rsidRPr="00D81FB0">
        <w:rPr>
          <w:rStyle w:val="StyleUnderline"/>
        </w:rPr>
        <w:t xml:space="preserve">, in this sense, </w:t>
      </w:r>
      <w:r w:rsidRPr="00EF0279">
        <w:rPr>
          <w:rStyle w:val="Emphasis"/>
          <w:highlight w:val="green"/>
        </w:rPr>
        <w:t>has generated conflict-producing mechanisms</w:t>
      </w:r>
      <w:r w:rsidRPr="00D81FB0">
        <w:rPr>
          <w:rStyle w:val="StyleUnderline"/>
        </w:rPr>
        <w:t xml:space="preserve"> and nonstate actors that drove sovereign states in</w:t>
      </w:r>
      <w:r>
        <w:rPr>
          <w:rStyle w:val="StyleUnderline"/>
        </w:rPr>
        <w:t xml:space="preserve"> </w:t>
      </w:r>
      <w:r w:rsidRPr="00D81FB0">
        <w:rPr>
          <w:rStyle w:val="StyleUnderline"/>
        </w:rPr>
        <w:t>lengthy wars against JSGs</w:t>
      </w:r>
      <w:r w:rsidRPr="00774BE4">
        <w:rPr>
          <w:sz w:val="16"/>
        </w:rPr>
        <w:t xml:space="preserve">. This argument makes a significant contribution to the unipolarity-peace puzzle, which is conventionally addressed from the interstate conflict perspective. Second, </w:t>
      </w:r>
      <w:r w:rsidRPr="00C4357D">
        <w:rPr>
          <w:rStyle w:val="Emphasis"/>
        </w:rPr>
        <w:t xml:space="preserve">unipolarity </w:t>
      </w:r>
      <w:r w:rsidRPr="00EF0279">
        <w:rPr>
          <w:rStyle w:val="Emphasis"/>
          <w:highlight w:val="green"/>
        </w:rPr>
        <w:t>transformed Islamist-oriented terrorism from domestic to global</w:t>
      </w:r>
      <w:r w:rsidRPr="00774BE4">
        <w:rPr>
          <w:rStyle w:val="Emphasis"/>
        </w:rPr>
        <w:t>.</w:t>
      </w:r>
      <w:r w:rsidRPr="00D81FB0">
        <w:rPr>
          <w:rStyle w:val="StyleUnderline"/>
        </w:rPr>
        <w:t xml:space="preserve"> In</w:t>
      </w:r>
      <w:r>
        <w:rPr>
          <w:rStyle w:val="StyleUnderline"/>
        </w:rPr>
        <w:t xml:space="preserve"> </w:t>
      </w:r>
      <w:r w:rsidRPr="00D81FB0">
        <w:rPr>
          <w:rStyle w:val="StyleUnderline"/>
        </w:rPr>
        <w:t xml:space="preserve">addition to other conflict-generating conditions produced under unipolarity, </w:t>
      </w:r>
      <w:r w:rsidRPr="00C4357D">
        <w:rPr>
          <w:rStyle w:val="Emphasis"/>
        </w:rPr>
        <w:t>the U</w:t>
      </w:r>
      <w:r w:rsidRPr="00C4357D">
        <w:rPr>
          <w:rStyle w:val="StyleUnderline"/>
        </w:rPr>
        <w:t xml:space="preserve">nited </w:t>
      </w:r>
      <w:r w:rsidRPr="00C4357D">
        <w:rPr>
          <w:rStyle w:val="Emphasis"/>
        </w:rPr>
        <w:t>S</w:t>
      </w:r>
      <w:r w:rsidRPr="00C4357D">
        <w:rPr>
          <w:rStyle w:val="StyleUnderline"/>
        </w:rPr>
        <w:t xml:space="preserve">tates’ </w:t>
      </w:r>
      <w:r w:rsidRPr="00C4357D">
        <w:rPr>
          <w:rStyle w:val="Emphasis"/>
        </w:rPr>
        <w:t xml:space="preserve">unipolar </w:t>
      </w:r>
      <w:r w:rsidRPr="00EF0279">
        <w:rPr>
          <w:rStyle w:val="Emphasis"/>
          <w:highlight w:val="green"/>
        </w:rPr>
        <w:t xml:space="preserve">policies </w:t>
      </w:r>
      <w:r w:rsidRPr="00C4357D">
        <w:rPr>
          <w:rStyle w:val="Emphasis"/>
        </w:rPr>
        <w:t xml:space="preserve">in Muslim regions </w:t>
      </w:r>
      <w:r w:rsidRPr="00EF0279">
        <w:rPr>
          <w:rStyle w:val="Emphasis"/>
          <w:highlight w:val="green"/>
        </w:rPr>
        <w:t>transformed the traditional near-enemy-centric narrative of jihad into a far-enemy-centric ideology</w:t>
      </w:r>
      <w:r w:rsidRPr="00D81FB0">
        <w:rPr>
          <w:rStyle w:val="StyleUnderline"/>
        </w:rPr>
        <w:t>. As a result of the transformation of this</w:t>
      </w:r>
      <w:r>
        <w:rPr>
          <w:rStyle w:val="StyleUnderline"/>
        </w:rPr>
        <w:t xml:space="preserve"> </w:t>
      </w:r>
      <w:r w:rsidRPr="00D81FB0">
        <w:rPr>
          <w:rStyle w:val="StyleUnderline"/>
        </w:rPr>
        <w:t>doctrine, new forms of JSGs emerged that posed a threat to peace and security at all</w:t>
      </w:r>
      <w:r>
        <w:rPr>
          <w:rStyle w:val="StyleUnderline"/>
        </w:rPr>
        <w:t xml:space="preserve"> </w:t>
      </w:r>
      <w:r w:rsidRPr="00D81FB0">
        <w:rPr>
          <w:rStyle w:val="StyleUnderline"/>
        </w:rPr>
        <w:t>levels.</w:t>
      </w:r>
      <w:r>
        <w:rPr>
          <w:rStyle w:val="StyleUnderline"/>
        </w:rPr>
        <w:t xml:space="preserve"> </w:t>
      </w:r>
      <w:r w:rsidRPr="00774BE4">
        <w:rPr>
          <w:sz w:val="16"/>
        </w:rPr>
        <w:t xml:space="preserve">Finally, because of </w:t>
      </w:r>
      <w:r w:rsidRPr="00D81FB0">
        <w:rPr>
          <w:rStyle w:val="StyleUnderline"/>
        </w:rPr>
        <w:t>the unipolarity of the system, global peace depends largely on the</w:t>
      </w:r>
      <w:r>
        <w:rPr>
          <w:rStyle w:val="StyleUnderline"/>
        </w:rPr>
        <w:t xml:space="preserve"> </w:t>
      </w:r>
      <w:r w:rsidRPr="00D81FB0">
        <w:rPr>
          <w:rStyle w:val="StyleUnderline"/>
        </w:rPr>
        <w:t xml:space="preserve">sole great power’s foreign and military policies. The </w:t>
      </w:r>
      <w:r w:rsidRPr="00EF0279">
        <w:rPr>
          <w:rStyle w:val="Emphasis"/>
          <w:highlight w:val="green"/>
        </w:rPr>
        <w:t>US interventionism, due to the absence of a challenging great power</w:t>
      </w:r>
      <w:r w:rsidRPr="00D81FB0">
        <w:rPr>
          <w:rStyle w:val="StyleUnderline"/>
        </w:rPr>
        <w:t>,</w:t>
      </w:r>
      <w:r w:rsidRPr="00774BE4">
        <w:rPr>
          <w:sz w:val="16"/>
        </w:rPr>
        <w:t xml:space="preserve"> might not generate interstate conflict. However, it </w:t>
      </w:r>
      <w:r w:rsidRPr="00EF0279">
        <w:rPr>
          <w:rStyle w:val="Emphasis"/>
          <w:highlight w:val="green"/>
        </w:rPr>
        <w:t xml:space="preserve">would engage the US in asymmetric warfare with nonstate actors </w:t>
      </w:r>
      <w:r w:rsidRPr="00C4357D">
        <w:rPr>
          <w:rStyle w:val="Emphasis"/>
        </w:rPr>
        <w:t>that</w:t>
      </w:r>
      <w:r w:rsidRPr="00D81FB0">
        <w:rPr>
          <w:rStyle w:val="StyleUnderline"/>
        </w:rPr>
        <w:t xml:space="preserve"> would </w:t>
      </w:r>
      <w:r w:rsidRPr="00774BE4">
        <w:rPr>
          <w:sz w:val="16"/>
        </w:rPr>
        <w:t xml:space="preserve">emerge independently or on behalf of states </w:t>
      </w:r>
      <w:r w:rsidRPr="00D81FB0">
        <w:rPr>
          <w:rStyle w:val="Emphasis"/>
        </w:rPr>
        <w:t xml:space="preserve">to </w:t>
      </w:r>
      <w:r w:rsidRPr="00EF0279">
        <w:rPr>
          <w:rStyle w:val="Emphasis"/>
          <w:highlight w:val="green"/>
        </w:rPr>
        <w:t>disrupt</w:t>
      </w:r>
      <w:r w:rsidRPr="00D81FB0">
        <w:rPr>
          <w:rStyle w:val="Emphasis"/>
        </w:rPr>
        <w:t xml:space="preserve"> the US </w:t>
      </w:r>
      <w:r w:rsidRPr="00EF0279">
        <w:rPr>
          <w:rStyle w:val="Emphasis"/>
          <w:highlight w:val="green"/>
        </w:rPr>
        <w:t>hegemony through insurgency, terrorism</w:t>
      </w:r>
      <w:r w:rsidRPr="00C4357D">
        <w:rPr>
          <w:rStyle w:val="Emphasis"/>
        </w:rPr>
        <w:t>, and other forms of violence at different lev</w:t>
      </w:r>
      <w:r w:rsidRPr="00D81FB0">
        <w:rPr>
          <w:rStyle w:val="Emphasis"/>
        </w:rPr>
        <w:t>els</w:t>
      </w:r>
      <w:r w:rsidRPr="00D81FB0">
        <w:rPr>
          <w:rStyle w:val="StyleUnderline"/>
        </w:rPr>
        <w:t xml:space="preserve">. </w:t>
      </w:r>
      <w:r w:rsidRPr="00774BE4">
        <w:rPr>
          <w:sz w:val="16"/>
        </w:rPr>
        <w:t>These all might not challenge the durability of unipolarity, drastically, but they would disrupt peace and security at all domestic, regional, and global levels.</w:t>
      </w:r>
    </w:p>
    <w:bookmarkEnd w:id="0"/>
    <w:p w14:paraId="4FB05B85" w14:textId="77777777" w:rsidR="009608BE" w:rsidRPr="00B55AD5" w:rsidRDefault="009608BE" w:rsidP="00B55AD5"/>
    <w:sectPr w:rsidR="009608BE" w:rsidRPr="00B55A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7067F" w14:textId="77777777" w:rsidR="003E6A65" w:rsidRDefault="003E6A65" w:rsidP="005A40BB">
      <w:pPr>
        <w:spacing w:after="0" w:line="240" w:lineRule="auto"/>
      </w:pPr>
      <w:r>
        <w:separator/>
      </w:r>
    </w:p>
  </w:endnote>
  <w:endnote w:type="continuationSeparator" w:id="0">
    <w:p w14:paraId="56EE49AA" w14:textId="77777777" w:rsidR="003E6A65" w:rsidRDefault="003E6A65" w:rsidP="005A4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4D36C" w14:textId="77777777" w:rsidR="003E6A65" w:rsidRDefault="003E6A65" w:rsidP="005A40BB">
      <w:pPr>
        <w:spacing w:after="0" w:line="240" w:lineRule="auto"/>
      </w:pPr>
      <w:r>
        <w:separator/>
      </w:r>
    </w:p>
  </w:footnote>
  <w:footnote w:type="continuationSeparator" w:id="0">
    <w:p w14:paraId="20B485F1" w14:textId="77777777" w:rsidR="003E6A65" w:rsidRDefault="003E6A65" w:rsidP="005A40BB">
      <w:pPr>
        <w:spacing w:after="0" w:line="240" w:lineRule="auto"/>
      </w:pPr>
      <w:r>
        <w:continuationSeparator/>
      </w:r>
    </w:p>
  </w:footnote>
  <w:footnote w:id="1">
    <w:p w14:paraId="1B9CAD11" w14:textId="77777777" w:rsidR="005A40BB" w:rsidRDefault="005A40BB" w:rsidP="005A40BB">
      <w:pPr>
        <w:pStyle w:val="FootnoteText"/>
      </w:pPr>
      <w:r>
        <w:rPr>
          <w:rStyle w:val="FootnoteReference"/>
        </w:rPr>
        <w:footnoteRef/>
      </w:r>
      <w:r>
        <w:t xml:space="preserve"> World Trade Organization, “Members and Observers” </w:t>
      </w:r>
      <w:hyperlink r:id="rId1" w:history="1">
        <w:r w:rsidRPr="00DC2C80">
          <w:rPr>
            <w:rStyle w:val="Hyperlink"/>
          </w:rPr>
          <w:t>https://www.wto.org/english/thewto_e/whatis_e/tif_e/org6_e.htm</w:t>
        </w:r>
      </w:hyperlink>
      <w:r>
        <w:t xml:space="preserve"> brett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536EE"/>
    <w:multiLevelType w:val="hybridMultilevel"/>
    <w:tmpl w:val="F162E8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A850D5"/>
    <w:multiLevelType w:val="hybridMultilevel"/>
    <w:tmpl w:val="E9CE1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4D2C"/>
    <w:rsid w:val="000139A3"/>
    <w:rsid w:val="000B5761"/>
    <w:rsid w:val="00100833"/>
    <w:rsid w:val="00104529"/>
    <w:rsid w:val="00105942"/>
    <w:rsid w:val="00107396"/>
    <w:rsid w:val="00144A4C"/>
    <w:rsid w:val="00176AB0"/>
    <w:rsid w:val="00177B7D"/>
    <w:rsid w:val="0018322D"/>
    <w:rsid w:val="001B5776"/>
    <w:rsid w:val="001E527A"/>
    <w:rsid w:val="001F78CE"/>
    <w:rsid w:val="00243536"/>
    <w:rsid w:val="00251FC7"/>
    <w:rsid w:val="002855A7"/>
    <w:rsid w:val="002B146A"/>
    <w:rsid w:val="002B5E17"/>
    <w:rsid w:val="00315690"/>
    <w:rsid w:val="00316B75"/>
    <w:rsid w:val="00325646"/>
    <w:rsid w:val="003460F2"/>
    <w:rsid w:val="0038158C"/>
    <w:rsid w:val="003902BA"/>
    <w:rsid w:val="003A09E2"/>
    <w:rsid w:val="003E6A65"/>
    <w:rsid w:val="00407037"/>
    <w:rsid w:val="004605D6"/>
    <w:rsid w:val="004C60E8"/>
    <w:rsid w:val="004E3579"/>
    <w:rsid w:val="004E728B"/>
    <w:rsid w:val="004F39E0"/>
    <w:rsid w:val="0051572F"/>
    <w:rsid w:val="00537BD5"/>
    <w:rsid w:val="0057268A"/>
    <w:rsid w:val="005A40BB"/>
    <w:rsid w:val="005D2912"/>
    <w:rsid w:val="006065BD"/>
    <w:rsid w:val="00645FA9"/>
    <w:rsid w:val="00647866"/>
    <w:rsid w:val="00657DD8"/>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08B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23D6"/>
    <w:rsid w:val="00D6691E"/>
    <w:rsid w:val="00D71170"/>
    <w:rsid w:val="00DA1C92"/>
    <w:rsid w:val="00DA25D4"/>
    <w:rsid w:val="00DA6538"/>
    <w:rsid w:val="00DD7667"/>
    <w:rsid w:val="00E15E75"/>
    <w:rsid w:val="00E5262C"/>
    <w:rsid w:val="00EB7AE8"/>
    <w:rsid w:val="00EC7DC4"/>
    <w:rsid w:val="00ED30CF"/>
    <w:rsid w:val="00F14D2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D2425"/>
  <w15:chartTrackingRefBased/>
  <w15:docId w15:val="{E83FE350-2E8D-4B16-8762-D4F508400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4D2C"/>
    <w:rPr>
      <w:rFonts w:ascii="Calibri" w:hAnsi="Calibri"/>
    </w:rPr>
  </w:style>
  <w:style w:type="paragraph" w:styleId="Heading1">
    <w:name w:val="heading 1"/>
    <w:aliases w:val="Pocket"/>
    <w:basedOn w:val="Normal"/>
    <w:next w:val="Normal"/>
    <w:link w:val="Heading1Char"/>
    <w:qFormat/>
    <w:rsid w:val="00F14D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4D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n"/>
    <w:basedOn w:val="Normal"/>
    <w:next w:val="Normal"/>
    <w:link w:val="Heading3Char"/>
    <w:uiPriority w:val="2"/>
    <w:unhideWhenUsed/>
    <w:qFormat/>
    <w:rsid w:val="00F14D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3"/>
    <w:unhideWhenUsed/>
    <w:qFormat/>
    <w:rsid w:val="00F14D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4D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4D2C"/>
  </w:style>
  <w:style w:type="character" w:customStyle="1" w:styleId="Heading1Char">
    <w:name w:val="Heading 1 Char"/>
    <w:aliases w:val="Pocket Char"/>
    <w:basedOn w:val="DefaultParagraphFont"/>
    <w:link w:val="Heading1"/>
    <w:rsid w:val="00F14D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4D2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F14D2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F14D2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F14D2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4D2C"/>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6"/>
    <w:qFormat/>
    <w:rsid w:val="00F14D2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F14D2C"/>
    <w:rPr>
      <w:color w:val="auto"/>
      <w:u w:val="none"/>
    </w:rPr>
  </w:style>
  <w:style w:type="character" w:styleId="FollowedHyperlink">
    <w:name w:val="FollowedHyperlink"/>
    <w:basedOn w:val="DefaultParagraphFont"/>
    <w:uiPriority w:val="99"/>
    <w:semiHidden/>
    <w:unhideWhenUsed/>
    <w:rsid w:val="00F14D2C"/>
    <w:rPr>
      <w:color w:val="auto"/>
      <w:u w:val="none"/>
    </w:rPr>
  </w:style>
  <w:style w:type="paragraph" w:customStyle="1" w:styleId="Emphasis1">
    <w:name w:val="Emphasis1"/>
    <w:basedOn w:val="Normal"/>
    <w:link w:val="Emphasis"/>
    <w:uiPriority w:val="7"/>
    <w:qFormat/>
    <w:rsid w:val="00F14D2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Style3">
    <w:name w:val="Style3"/>
    <w:basedOn w:val="Heading4"/>
    <w:autoRedefine/>
    <w:qFormat/>
    <w:rsid w:val="00F14D2C"/>
    <w:pPr>
      <w:spacing w:line="240" w:lineRule="auto"/>
    </w:pPr>
    <w:rPr>
      <w:lang w:eastAsia="zh-CN"/>
    </w:rPr>
  </w:style>
  <w:style w:type="paragraph" w:customStyle="1" w:styleId="textbold">
    <w:name w:val="text bold"/>
    <w:basedOn w:val="Normal"/>
    <w:autoRedefine/>
    <w:uiPriority w:val="7"/>
    <w:qFormat/>
    <w:rsid w:val="00F14D2C"/>
    <w:rPr>
      <w:rFonts w:eastAsiaTheme="minorEastAsia"/>
      <w:b/>
      <w:iCs/>
      <w:szCs w:val="24"/>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2435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semiHidden/>
    <w:unhideWhenUsed/>
    <w:rsid w:val="005A40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40BB"/>
    <w:rPr>
      <w:rFonts w:ascii="Calibri" w:hAnsi="Calibri"/>
      <w:sz w:val="20"/>
      <w:szCs w:val="20"/>
    </w:rPr>
  </w:style>
  <w:style w:type="character" w:styleId="FootnoteReference">
    <w:name w:val="footnote reference"/>
    <w:basedOn w:val="DefaultParagraphFont"/>
    <w:uiPriority w:val="99"/>
    <w:semiHidden/>
    <w:unhideWhenUsed/>
    <w:rsid w:val="005A40BB"/>
    <w:rPr>
      <w:vertAlign w:val="superscript"/>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0B5761"/>
    <w:rPr>
      <w:b/>
      <w:u w:val="single"/>
    </w:rPr>
  </w:style>
  <w:style w:type="paragraph" w:styleId="Title">
    <w:name w:val="Title"/>
    <w:aliases w:val="UNDERLINE,Bold Underlined,Cites and Cards,title,Block Heading,Read This"/>
    <w:basedOn w:val="Normal"/>
    <w:next w:val="Normal"/>
    <w:link w:val="TitleChar"/>
    <w:uiPriority w:val="6"/>
    <w:qFormat/>
    <w:rsid w:val="000B5761"/>
    <w:pPr>
      <w:spacing w:after="0" w:line="240" w:lineRule="auto"/>
      <w:ind w:left="720"/>
      <w:outlineLvl w:val="0"/>
    </w:pPr>
    <w:rPr>
      <w:rFonts w:asciiTheme="minorHAnsi" w:hAnsiTheme="minorHAnsi"/>
      <w:b/>
      <w:u w:val="single"/>
    </w:rPr>
  </w:style>
  <w:style w:type="character" w:customStyle="1" w:styleId="TitleChar1">
    <w:name w:val="Title Char1"/>
    <w:basedOn w:val="DefaultParagraphFont"/>
    <w:uiPriority w:val="99"/>
    <w:semiHidden/>
    <w:rsid w:val="000B5761"/>
    <w:rPr>
      <w:rFonts w:asciiTheme="majorHAnsi" w:eastAsiaTheme="majorEastAsia" w:hAnsiTheme="majorHAnsi" w:cstheme="majorBidi"/>
      <w:spacing w:val="-10"/>
      <w:kern w:val="28"/>
      <w:sz w:val="56"/>
      <w:szCs w:val="56"/>
    </w:rPr>
  </w:style>
  <w:style w:type="paragraph" w:customStyle="1" w:styleId="evidencetext">
    <w:name w:val="evidence text"/>
    <w:basedOn w:val="Normal"/>
    <w:link w:val="evidencetextChar1"/>
    <w:qFormat/>
    <w:rsid w:val="000B5761"/>
    <w:pPr>
      <w:spacing w:after="0" w:line="240" w:lineRule="auto"/>
      <w:ind w:left="432" w:right="432"/>
    </w:pPr>
    <w:rPr>
      <w:rFonts w:ascii="Arial" w:hAnsi="Arial" w:cs="Arial"/>
      <w:color w:val="000000"/>
      <w:spacing w:val="-10"/>
    </w:rPr>
  </w:style>
  <w:style w:type="character" w:customStyle="1" w:styleId="evidencetextChar1">
    <w:name w:val="evidence text Char1"/>
    <w:link w:val="evidencetext"/>
    <w:rsid w:val="000B5761"/>
    <w:rPr>
      <w:rFonts w:ascii="Arial" w:hAnsi="Arial" w:cs="Arial"/>
      <w:color w:val="000000"/>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to.org/english/thewto_e/whatis_e/tif_e/org6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17</Pages>
  <Words>8069</Words>
  <Characters>45997</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3</cp:revision>
  <dcterms:created xsi:type="dcterms:W3CDTF">2022-01-15T18:34:00Z</dcterms:created>
  <dcterms:modified xsi:type="dcterms:W3CDTF">2022-01-15T22:12:00Z</dcterms:modified>
</cp:coreProperties>
</file>