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FFABD" w14:textId="1F1A5880" w:rsidR="00C73E4B" w:rsidRDefault="00C73E4B" w:rsidP="00C73E4B">
      <w:pPr>
        <w:pStyle w:val="Heading1"/>
      </w:pPr>
      <w:r>
        <w:t xml:space="preserve"> Palm Classic R1 vs Harker KB</w:t>
      </w:r>
    </w:p>
    <w:p w14:paraId="392A2E1A" w14:textId="77777777" w:rsidR="00C73E4B" w:rsidRDefault="00C73E4B" w:rsidP="00C73E4B">
      <w:pPr>
        <w:pStyle w:val="Heading3"/>
        <w:jc w:val="left"/>
      </w:pPr>
    </w:p>
    <w:p w14:paraId="14ACFA78" w14:textId="50C1E2E4" w:rsidR="00C73E4B" w:rsidRDefault="00C73E4B" w:rsidP="00C73E4B">
      <w:pPr>
        <w:pStyle w:val="Heading3"/>
      </w:pPr>
      <w:r>
        <w:lastRenderedPageBreak/>
        <w:t>1AC---Debris</w:t>
      </w:r>
    </w:p>
    <w:p w14:paraId="4B1185F1" w14:textId="77777777" w:rsidR="00C73E4B" w:rsidRPr="00C2163C" w:rsidRDefault="00C73E4B" w:rsidP="00C73E4B">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7A4C38CD" w14:textId="77777777" w:rsidR="00C73E4B" w:rsidRPr="009F0990" w:rsidRDefault="00C73E4B" w:rsidP="00C73E4B">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592C10E6" w14:textId="77777777" w:rsidR="00C73E4B" w:rsidRPr="006A32EE" w:rsidRDefault="00C73E4B" w:rsidP="00C73E4B">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0A912E49" w14:textId="77777777" w:rsidR="00C73E4B" w:rsidRPr="00F1098E" w:rsidRDefault="00C73E4B" w:rsidP="00C73E4B">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7EA95B1E" w14:textId="77777777" w:rsidR="00C73E4B" w:rsidRPr="00FD2E13" w:rsidRDefault="00C73E4B" w:rsidP="00C73E4B">
      <w:pPr>
        <w:rPr>
          <w:sz w:val="8"/>
          <w:szCs w:val="8"/>
        </w:rPr>
      </w:pPr>
      <w:r w:rsidRPr="00FD2E13">
        <w:rPr>
          <w:sz w:val="8"/>
          <w:szCs w:val="8"/>
        </w:rPr>
        <w:t>Results</w:t>
      </w:r>
    </w:p>
    <w:p w14:paraId="42197B5E" w14:textId="77777777" w:rsidR="00C73E4B" w:rsidRPr="00FD2E13" w:rsidRDefault="00C73E4B" w:rsidP="00C73E4B">
      <w:pPr>
        <w:rPr>
          <w:sz w:val="8"/>
          <w:szCs w:val="8"/>
        </w:rPr>
      </w:pPr>
      <w:r w:rsidRPr="00FD2E13">
        <w:rPr>
          <w:sz w:val="8"/>
          <w:szCs w:val="8"/>
        </w:rPr>
        <w:t>The overall setting</w:t>
      </w:r>
    </w:p>
    <w:p w14:paraId="669EAD86" w14:textId="77777777" w:rsidR="00C73E4B" w:rsidRPr="00FD2E13" w:rsidRDefault="00C73E4B" w:rsidP="00C73E4B">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7073C87D" w14:textId="77777777" w:rsidR="00C73E4B" w:rsidRPr="00FD2E13" w:rsidRDefault="00C73E4B" w:rsidP="00C73E4B">
      <w:pPr>
        <w:rPr>
          <w:sz w:val="8"/>
          <w:szCs w:val="8"/>
        </w:rPr>
      </w:pPr>
      <w:r w:rsidRPr="00FD2E13">
        <w:rPr>
          <w:sz w:val="8"/>
          <w:szCs w:val="8"/>
        </w:rPr>
        <w:t>Figure 1</w:t>
      </w:r>
    </w:p>
    <w:p w14:paraId="24DF694F" w14:textId="77777777" w:rsidR="00C73E4B" w:rsidRPr="00FD2E13" w:rsidRDefault="00C73E4B" w:rsidP="00C73E4B">
      <w:pPr>
        <w:rPr>
          <w:sz w:val="8"/>
          <w:szCs w:val="8"/>
        </w:rPr>
      </w:pPr>
      <w:r w:rsidRPr="00FD2E13">
        <w:rPr>
          <w:sz w:val="8"/>
          <w:szCs w:val="8"/>
        </w:rPr>
        <w:t>[Figure 1 omitted]</w:t>
      </w:r>
      <w:r>
        <w:rPr>
          <w:sz w:val="8"/>
          <w:szCs w:val="8"/>
        </w:rPr>
        <w:tab/>
      </w:r>
    </w:p>
    <w:p w14:paraId="29D7C5F4" w14:textId="77777777" w:rsidR="00C73E4B" w:rsidRPr="00FD2E13" w:rsidRDefault="00C73E4B" w:rsidP="00C73E4B">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55D1FBB4" w14:textId="77777777" w:rsidR="00C73E4B" w:rsidRPr="00FD2E13" w:rsidRDefault="00C73E4B" w:rsidP="00C73E4B">
      <w:pPr>
        <w:rPr>
          <w:sz w:val="8"/>
          <w:szCs w:val="8"/>
        </w:rPr>
      </w:pPr>
      <w:r w:rsidRPr="00FD2E13">
        <w:rPr>
          <w:sz w:val="8"/>
          <w:szCs w:val="8"/>
        </w:rPr>
        <w:t>Full size image</w:t>
      </w:r>
    </w:p>
    <w:p w14:paraId="73B20EF7" w14:textId="77777777" w:rsidR="00C73E4B" w:rsidRPr="00FD2E13" w:rsidRDefault="00C73E4B" w:rsidP="00C73E4B">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0F50D20" w14:textId="77777777" w:rsidR="00C73E4B" w:rsidRPr="00FD2E13" w:rsidRDefault="00C73E4B" w:rsidP="00C73E4B">
      <w:pPr>
        <w:rPr>
          <w:sz w:val="8"/>
          <w:szCs w:val="8"/>
        </w:rPr>
      </w:pPr>
      <w:r w:rsidRPr="00FD2E13">
        <w:rPr>
          <w:sz w:val="8"/>
          <w:szCs w:val="8"/>
        </w:rPr>
        <w:lastRenderedPageBreak/>
        <w:t>Figure 2</w:t>
      </w:r>
    </w:p>
    <w:p w14:paraId="24052D9D" w14:textId="77777777" w:rsidR="00C73E4B" w:rsidRPr="00FD2E13" w:rsidRDefault="00C73E4B" w:rsidP="00C73E4B">
      <w:pPr>
        <w:rPr>
          <w:sz w:val="8"/>
          <w:szCs w:val="8"/>
        </w:rPr>
      </w:pPr>
      <w:r w:rsidRPr="00FD2E13">
        <w:rPr>
          <w:sz w:val="8"/>
          <w:szCs w:val="8"/>
        </w:rPr>
        <w:t>[Figure 2 omitted]</w:t>
      </w:r>
    </w:p>
    <w:p w14:paraId="75B3A138" w14:textId="77777777" w:rsidR="00C73E4B" w:rsidRPr="00FD2E13" w:rsidRDefault="00C73E4B" w:rsidP="00C73E4B">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073CE299" w14:textId="77777777" w:rsidR="00C73E4B" w:rsidRPr="00FD2E13" w:rsidRDefault="00C73E4B" w:rsidP="00C73E4B">
      <w:pPr>
        <w:rPr>
          <w:sz w:val="8"/>
          <w:szCs w:val="8"/>
        </w:rPr>
      </w:pPr>
      <w:r w:rsidRPr="00FD2E13">
        <w:rPr>
          <w:sz w:val="8"/>
          <w:szCs w:val="8"/>
        </w:rPr>
        <w:t>Full size image</w:t>
      </w:r>
    </w:p>
    <w:p w14:paraId="45CDC7CC" w14:textId="77777777" w:rsidR="00C73E4B" w:rsidRPr="00977410" w:rsidRDefault="00C73E4B" w:rsidP="00C73E4B">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0276AA24" w14:textId="77777777" w:rsidR="00C73E4B" w:rsidRPr="00977410" w:rsidRDefault="00C73E4B" w:rsidP="00C73E4B">
      <w:pPr>
        <w:rPr>
          <w:rStyle w:val="Emphasis"/>
        </w:rPr>
      </w:pPr>
      <w:r w:rsidRPr="00977410">
        <w:rPr>
          <w:rStyle w:val="Emphasis"/>
        </w:rPr>
        <w:t>Enhanced collision risk</w:t>
      </w:r>
    </w:p>
    <w:p w14:paraId="1D69D011" w14:textId="77777777" w:rsidR="00C73E4B" w:rsidRPr="00977410" w:rsidRDefault="00C73E4B" w:rsidP="00C73E4B">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in excess of n=10−6 km−3.</w:t>
      </w:r>
    </w:p>
    <w:p w14:paraId="7F5FDD5D" w14:textId="77777777" w:rsidR="00C73E4B" w:rsidRPr="00F20EA6" w:rsidRDefault="00C73E4B" w:rsidP="00C73E4B">
      <w:pPr>
        <w:rPr>
          <w:sz w:val="8"/>
          <w:szCs w:val="8"/>
        </w:rPr>
      </w:pPr>
      <w:r w:rsidRPr="00F20EA6">
        <w:rPr>
          <w:sz w:val="8"/>
          <w:szCs w:val="8"/>
        </w:rPr>
        <w:t>Figure 3</w:t>
      </w:r>
    </w:p>
    <w:p w14:paraId="1BBC2AAE" w14:textId="77777777" w:rsidR="00C73E4B" w:rsidRPr="00F20EA6" w:rsidRDefault="00C73E4B" w:rsidP="00C73E4B">
      <w:pPr>
        <w:rPr>
          <w:sz w:val="8"/>
          <w:szCs w:val="8"/>
        </w:rPr>
      </w:pPr>
      <w:r w:rsidRPr="00F20EA6">
        <w:rPr>
          <w:sz w:val="8"/>
          <w:szCs w:val="8"/>
        </w:rPr>
        <w:t>[Figure 3 omitted]</w:t>
      </w:r>
    </w:p>
    <w:p w14:paraId="1CBE0C49" w14:textId="77777777" w:rsidR="00C73E4B" w:rsidRPr="00F20EA6" w:rsidRDefault="00C73E4B" w:rsidP="00C73E4B">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41EA1367" w14:textId="77777777" w:rsidR="00C73E4B" w:rsidRPr="00F20EA6" w:rsidRDefault="00C73E4B" w:rsidP="00C73E4B">
      <w:pPr>
        <w:rPr>
          <w:sz w:val="8"/>
          <w:szCs w:val="8"/>
        </w:rPr>
      </w:pPr>
      <w:r w:rsidRPr="00F20EA6">
        <w:rPr>
          <w:sz w:val="8"/>
          <w:szCs w:val="8"/>
        </w:rPr>
        <w:t>Full size image</w:t>
      </w:r>
    </w:p>
    <w:p w14:paraId="4BF729D0" w14:textId="77777777" w:rsidR="00C73E4B" w:rsidRPr="00CA2C4F" w:rsidRDefault="00C73E4B" w:rsidP="00C73E4B">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640BF0C5" w14:textId="77777777" w:rsidR="00C73E4B" w:rsidRPr="00F20EA6" w:rsidRDefault="00C73E4B" w:rsidP="00C73E4B">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39209819" w14:textId="77777777" w:rsidR="00C73E4B" w:rsidRPr="00977410" w:rsidRDefault="00C73E4B" w:rsidP="00C73E4B">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3277CB74" w14:textId="77777777" w:rsidR="00C73E4B" w:rsidRPr="00977410" w:rsidRDefault="00C73E4B" w:rsidP="00C73E4B">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w:t>
      </w:r>
      <w:r w:rsidRPr="00977410">
        <w:rPr>
          <w:sz w:val="16"/>
          <w:szCs w:val="16"/>
        </w:rPr>
        <w:lastRenderedPageBreak/>
        <w:t>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38C4E8D9" w14:textId="77777777" w:rsidR="00C73E4B" w:rsidRDefault="00C73E4B" w:rsidP="00C73E4B">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525A026" w14:textId="77777777" w:rsidR="00C73E4B" w:rsidRPr="00977410" w:rsidRDefault="00C73E4B" w:rsidP="00C73E4B">
      <w:pPr>
        <w:rPr>
          <w:sz w:val="16"/>
          <w:szCs w:val="16"/>
        </w:rPr>
      </w:pPr>
    </w:p>
    <w:p w14:paraId="3F7DD168" w14:textId="77777777" w:rsidR="00C73E4B" w:rsidRDefault="00C73E4B" w:rsidP="00C73E4B">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58D76982" w14:textId="77777777" w:rsidR="00C73E4B" w:rsidRPr="0022425B" w:rsidRDefault="00C73E4B" w:rsidP="00C73E4B">
      <w:r>
        <w:t>---1 collision a decade is hardly enough to trigger Kessler syndrome.</w:t>
      </w:r>
    </w:p>
    <w:p w14:paraId="5AF77B30" w14:textId="77777777" w:rsidR="00C73E4B" w:rsidRDefault="00C73E4B" w:rsidP="00C73E4B">
      <w:r w:rsidRPr="009C597A">
        <w:rPr>
          <w:rStyle w:val="Style13ptBold"/>
        </w:rPr>
        <w:t>Liou et al. 18</w:t>
      </w:r>
      <w:r>
        <w:t xml:space="preserve"> [Dr. J.-C. Liou is the NASA Chief Scientist for Orbital Debris; Matney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633DCDE8" w14:textId="77777777" w:rsidR="00C73E4B" w:rsidRPr="003214A1" w:rsidRDefault="00C73E4B" w:rsidP="00C73E4B">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55112595" w14:textId="77777777" w:rsidR="00C73E4B" w:rsidRPr="003214A1" w:rsidRDefault="00C73E4B" w:rsidP="00C73E4B">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0DDB98FA" w14:textId="77777777" w:rsidR="00C73E4B" w:rsidRPr="007E5006" w:rsidRDefault="00C73E4B" w:rsidP="00C73E4B">
      <w:pPr>
        <w:rPr>
          <w:rStyle w:val="Emphasis"/>
        </w:rPr>
      </w:pPr>
      <w:r w:rsidRPr="007E5006">
        <w:rPr>
          <w:rStyle w:val="Emphasis"/>
        </w:rPr>
        <w:t xml:space="preserve">The LEO Environment </w:t>
      </w:r>
      <w:r w:rsidRPr="00A033F0">
        <w:rPr>
          <w:rStyle w:val="Emphasis"/>
          <w:highlight w:val="green"/>
        </w:rPr>
        <w:t>without Large Constellations</w:t>
      </w:r>
    </w:p>
    <w:p w14:paraId="3C886C1D" w14:textId="77777777" w:rsidR="00C73E4B" w:rsidRPr="003214A1" w:rsidRDefault="00C73E4B" w:rsidP="00C73E4B">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58A85E57" w14:textId="77777777" w:rsidR="00C73E4B" w:rsidRPr="001C5F3A" w:rsidRDefault="00C73E4B" w:rsidP="00C73E4B">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4E380639" w14:textId="77777777" w:rsidR="00C73E4B" w:rsidRPr="001C5F3A" w:rsidRDefault="00C73E4B" w:rsidP="00C73E4B">
      <w:pPr>
        <w:rPr>
          <w:sz w:val="16"/>
        </w:rPr>
      </w:pPr>
      <w:r w:rsidRPr="001C5F3A">
        <w:rPr>
          <w:sz w:val="16"/>
        </w:rPr>
        <w:lastRenderedPageBreak/>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565391A5" w14:textId="77777777" w:rsidR="00C73E4B" w:rsidRPr="001C5F3A" w:rsidRDefault="00C73E4B" w:rsidP="00C73E4B">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5F075815" w14:textId="77777777" w:rsidR="00C73E4B" w:rsidRDefault="00C73E4B" w:rsidP="00C73E4B"/>
    <w:p w14:paraId="37CB021C" w14:textId="77777777" w:rsidR="00C73E4B" w:rsidRPr="00033E38" w:rsidRDefault="00C73E4B" w:rsidP="00C73E4B">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021CB5E8" w14:textId="77777777" w:rsidR="00C73E4B" w:rsidRPr="000F20C1" w:rsidRDefault="00C73E4B" w:rsidP="00C73E4B">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227B2E92" w14:textId="77777777" w:rsidR="00C73E4B" w:rsidRDefault="00C73E4B" w:rsidP="00C73E4B">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6AB64DBD" w14:textId="77777777" w:rsidR="00C73E4B" w:rsidRDefault="00C73E4B" w:rsidP="00C73E4B">
      <w:pPr>
        <w:rPr>
          <w:rStyle w:val="StyleUnderline"/>
        </w:rPr>
      </w:pPr>
    </w:p>
    <w:bookmarkEnd w:id="0"/>
    <w:p w14:paraId="6ED12D10" w14:textId="77777777" w:rsidR="00C73E4B" w:rsidRPr="00A87F24" w:rsidRDefault="00C73E4B" w:rsidP="00C73E4B">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69BAC41C" w14:textId="77777777" w:rsidR="00C73E4B" w:rsidRPr="002F7FDF" w:rsidRDefault="00C73E4B" w:rsidP="00C73E4B">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3D024568" w14:textId="77777777" w:rsidR="00C73E4B" w:rsidRPr="007216D2" w:rsidRDefault="00C73E4B" w:rsidP="00C73E4B">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1B2D7B74" w14:textId="77777777" w:rsidR="00C73E4B" w:rsidRPr="00527BE3" w:rsidRDefault="00C73E4B" w:rsidP="00C73E4B">
      <w:pPr>
        <w:rPr>
          <w:rStyle w:val="Emphasis"/>
        </w:rPr>
      </w:pPr>
    </w:p>
    <w:p w14:paraId="3AE5CE5C" w14:textId="77777777" w:rsidR="00C73E4B" w:rsidRDefault="00C73E4B" w:rsidP="00C73E4B">
      <w:pPr>
        <w:pStyle w:val="Heading4"/>
      </w:pPr>
      <w:bookmarkStart w:id="1" w:name="_Hlk73826158"/>
      <w:r>
        <w:t xml:space="preserve">Nuclear war causes </w:t>
      </w:r>
      <w:r w:rsidRPr="00606DAD">
        <w:rPr>
          <w:u w:val="single"/>
        </w:rPr>
        <w:t>extinction</w:t>
      </w:r>
      <w:r>
        <w:t>.</w:t>
      </w:r>
    </w:p>
    <w:p w14:paraId="1D2A6243" w14:textId="77777777" w:rsidR="00C73E4B" w:rsidRDefault="00C73E4B" w:rsidP="00C73E4B">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7E0858B6" w14:textId="77777777" w:rsidR="00C73E4B" w:rsidRDefault="00C73E4B" w:rsidP="00C73E4B">
      <w:pPr>
        <w:rPr>
          <w:sz w:val="16"/>
        </w:rPr>
      </w:pPr>
      <w:r>
        <w:rPr>
          <w:sz w:val="16"/>
        </w:rPr>
        <w:t>A global threat</w:t>
      </w:r>
    </w:p>
    <w:p w14:paraId="21403D0C" w14:textId="77777777" w:rsidR="00C73E4B" w:rsidRPr="000A0D07" w:rsidRDefault="00C73E4B" w:rsidP="00C73E4B">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3872C3CF" w14:textId="77777777" w:rsidR="00C73E4B" w:rsidRDefault="00C73E4B" w:rsidP="00C73E4B">
      <w:pPr>
        <w:rPr>
          <w:sz w:val="16"/>
        </w:rPr>
      </w:pPr>
      <w:hyperlink r:id="rId12"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25CEBCDC" w14:textId="77777777" w:rsidR="00C73E4B" w:rsidRDefault="00C73E4B" w:rsidP="00C73E4B">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0730038A" w14:textId="77777777" w:rsidR="00C73E4B" w:rsidRDefault="00C73E4B" w:rsidP="00C73E4B">
      <w:pPr>
        <w:rPr>
          <w:sz w:val="16"/>
        </w:rPr>
      </w:pPr>
      <w:proofErr w:type="spellStart"/>
      <w:r>
        <w:rPr>
          <w:sz w:val="16"/>
        </w:rPr>
        <w:lastRenderedPageBreak/>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580480C6" w14:textId="77777777" w:rsidR="00C73E4B" w:rsidRDefault="00C73E4B" w:rsidP="00C73E4B">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3FCD1C3F" w14:textId="77777777" w:rsidR="00C73E4B" w:rsidRDefault="00C73E4B" w:rsidP="00C73E4B">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3AC18171" w14:textId="77777777" w:rsidR="00C73E4B" w:rsidRDefault="00C73E4B" w:rsidP="00C73E4B">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2C8F9CC0" w14:textId="77777777" w:rsidR="00C73E4B" w:rsidRDefault="00C73E4B" w:rsidP="00C73E4B">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1C7D3D48" w14:textId="77777777" w:rsidR="00C73E4B" w:rsidRDefault="00C73E4B" w:rsidP="00C73E4B">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0BA4AA3B" w14:textId="77777777" w:rsidR="00C73E4B" w:rsidRDefault="00C73E4B" w:rsidP="00C73E4B">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47236051" w14:textId="77777777" w:rsidR="00C73E4B" w:rsidRDefault="00C73E4B" w:rsidP="00C73E4B">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3332D6D2" w14:textId="77777777" w:rsidR="00C73E4B" w:rsidRDefault="00C73E4B" w:rsidP="00C73E4B">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4068167F" w14:textId="77777777" w:rsidR="00C73E4B" w:rsidRDefault="00C73E4B" w:rsidP="00C73E4B">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7433E8AA" w14:textId="77777777" w:rsidR="00C73E4B" w:rsidRDefault="00C73E4B" w:rsidP="00C73E4B">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w:t>
      </w:r>
      <w:r>
        <w:rPr>
          <w:sz w:val="16"/>
        </w:rPr>
        <w:lastRenderedPageBreak/>
        <w:t>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0671BC7F" w14:textId="77777777" w:rsidR="00C73E4B" w:rsidRPr="000A0D07" w:rsidRDefault="00C73E4B" w:rsidP="00C73E4B">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5458F5A1" w14:textId="77777777" w:rsidR="00C73E4B" w:rsidRPr="000A0D07" w:rsidRDefault="00C73E4B" w:rsidP="00C73E4B">
      <w:pPr>
        <w:rPr>
          <w:sz w:val="8"/>
          <w:szCs w:val="8"/>
        </w:rPr>
      </w:pPr>
      <w:r w:rsidRPr="000A0D07">
        <w:rPr>
          <w:sz w:val="8"/>
          <w:szCs w:val="8"/>
        </w:rPr>
        <w:t>How great is the risk?</w:t>
      </w:r>
    </w:p>
    <w:p w14:paraId="73D402BE" w14:textId="77777777" w:rsidR="00C73E4B" w:rsidRPr="000A0D07" w:rsidRDefault="00C73E4B" w:rsidP="00C73E4B">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277A2A63" w14:textId="77777777" w:rsidR="00C73E4B" w:rsidRPr="000A0D07" w:rsidRDefault="00C73E4B" w:rsidP="00C73E4B">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14B8D915" w14:textId="77777777" w:rsidR="00C73E4B" w:rsidRPr="000A0D07" w:rsidRDefault="00C73E4B" w:rsidP="00C73E4B">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126CA830" w14:textId="77777777" w:rsidR="00C73E4B" w:rsidRPr="000A0D07" w:rsidRDefault="00C73E4B" w:rsidP="00C73E4B">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6D7CFDB2" w14:textId="77777777" w:rsidR="00C73E4B" w:rsidRDefault="00C73E4B" w:rsidP="00C73E4B">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6F1D81B5" w14:textId="77777777" w:rsidR="00C73E4B" w:rsidRDefault="00C73E4B" w:rsidP="00C73E4B"/>
    <w:bookmarkEnd w:id="1"/>
    <w:p w14:paraId="5A05FA42" w14:textId="77777777" w:rsidR="00C73E4B" w:rsidRPr="008F1C54" w:rsidRDefault="00C73E4B" w:rsidP="00C73E4B">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325E9968" w14:textId="77777777" w:rsidR="00C73E4B" w:rsidRPr="005E2E9A" w:rsidRDefault="00C73E4B" w:rsidP="00C73E4B">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7230060B" w14:textId="77777777" w:rsidR="00C73E4B" w:rsidRDefault="00C73E4B" w:rsidP="00C73E4B">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lastRenderedPageBreak/>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w:t>
      </w:r>
      <w:r w:rsidRPr="002C0AF7">
        <w:rPr>
          <w:sz w:val="12"/>
        </w:rPr>
        <w:lastRenderedPageBreak/>
        <w:t xml:space="preserve">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3764B6FA" w14:textId="77777777" w:rsidR="00C73E4B" w:rsidRPr="005E2E9A" w:rsidRDefault="00C73E4B" w:rsidP="00C73E4B">
      <w:pPr>
        <w:rPr>
          <w:rStyle w:val="Emphasis"/>
          <w:rFonts w:asciiTheme="minorHAnsi" w:hAnsiTheme="minorHAnsi" w:cstheme="minorHAnsi"/>
        </w:rPr>
      </w:pPr>
    </w:p>
    <w:p w14:paraId="2DCC6CB6" w14:textId="77777777" w:rsidR="00C73E4B" w:rsidRPr="004C0FEF" w:rsidRDefault="00C73E4B" w:rsidP="00C73E4B">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16735E6F" w14:textId="77777777" w:rsidR="00C73E4B" w:rsidRPr="002D7841" w:rsidRDefault="00C73E4B" w:rsidP="00C73E4B">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62FA7368" w14:textId="77777777" w:rsidR="00C73E4B" w:rsidRPr="002D7841" w:rsidRDefault="00C73E4B" w:rsidP="00C73E4B">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3D2A47A1" w14:textId="77777777" w:rsidR="00C73E4B" w:rsidRPr="002D7841" w:rsidRDefault="00C73E4B" w:rsidP="00C73E4B">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1A0AC614" w14:textId="77777777" w:rsidR="00C73E4B" w:rsidRDefault="00C73E4B" w:rsidP="00C73E4B">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2A5DB7E5" w14:textId="77777777" w:rsidR="00C73E4B" w:rsidRPr="002D7841" w:rsidRDefault="00C73E4B" w:rsidP="00C73E4B">
      <w:pPr>
        <w:rPr>
          <w:sz w:val="16"/>
        </w:rPr>
      </w:pPr>
    </w:p>
    <w:p w14:paraId="6864A2BB" w14:textId="77777777" w:rsidR="00C73E4B" w:rsidRDefault="00C73E4B" w:rsidP="00C73E4B">
      <w:pPr>
        <w:pStyle w:val="Heading4"/>
      </w:pPr>
      <w:r>
        <w:lastRenderedPageBreak/>
        <w:t>Extinction.</w:t>
      </w:r>
    </w:p>
    <w:p w14:paraId="77C3D844" w14:textId="77777777" w:rsidR="00C73E4B" w:rsidRDefault="00C73E4B" w:rsidP="00C73E4B">
      <w:pPr>
        <w:rPr>
          <w:rStyle w:val="Hyperlink"/>
        </w:rPr>
      </w:pPr>
      <w:r w:rsidRPr="009E71C0">
        <w:rPr>
          <w:rStyle w:val="Style13ptBold"/>
        </w:rPr>
        <w:t>Dhillon 17</w:t>
      </w:r>
      <w:r w:rsidRPr="009E71C0">
        <w:t xml:space="preserve"> [Ranu</w:t>
      </w:r>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2F4C9DF8" w14:textId="77777777" w:rsidR="00C73E4B" w:rsidRPr="00CC7F42" w:rsidRDefault="00C73E4B" w:rsidP="00C73E4B">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w:t>
      </w:r>
      <w:r w:rsidRPr="00E65864">
        <w:rPr>
          <w:sz w:val="14"/>
        </w:rPr>
        <w:lastRenderedPageBreak/>
        <w:t xml:space="preserve">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720220CA" w14:textId="77777777" w:rsidR="00C73E4B" w:rsidRDefault="00C73E4B" w:rsidP="00C73E4B">
      <w:pPr>
        <w:pStyle w:val="Heading3"/>
      </w:pPr>
      <w:r>
        <w:lastRenderedPageBreak/>
        <w:t>1AC---Ozone</w:t>
      </w:r>
    </w:p>
    <w:p w14:paraId="56B0EBCE" w14:textId="77777777" w:rsidR="00C73E4B" w:rsidRPr="006646A9" w:rsidRDefault="00C73E4B" w:rsidP="00C73E4B">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5C531294" w14:textId="77777777" w:rsidR="00C73E4B" w:rsidRDefault="00C73E4B" w:rsidP="00C73E4B">
      <w:r w:rsidRPr="00B1374B">
        <w:rPr>
          <w:rStyle w:val="Style13ptBold"/>
        </w:rPr>
        <w:t>WMO 21</w:t>
      </w:r>
      <w:r>
        <w:t xml:space="preserve"> [World Meteorological Organization; 9-15-2021; “Ozone layer recovery is an environmental success story,” </w:t>
      </w:r>
      <w:hyperlink r:id="rId33" w:history="1">
        <w:r w:rsidRPr="00623F4B">
          <w:rPr>
            <w:rStyle w:val="Hyperlink"/>
          </w:rPr>
          <w:t>https://public.wmo.int/en/media/news/ozone-layer-recovery-environmental-success-story</w:t>
        </w:r>
      </w:hyperlink>
      <w:r>
        <w:t xml:space="preserve">] </w:t>
      </w:r>
      <w:proofErr w:type="spellStart"/>
      <w:r>
        <w:t>brett</w:t>
      </w:r>
      <w:proofErr w:type="spellEnd"/>
    </w:p>
    <w:p w14:paraId="79FCA24F" w14:textId="77777777" w:rsidR="00C73E4B" w:rsidRPr="00026DC7" w:rsidRDefault="00C73E4B" w:rsidP="00C73E4B">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6BEBBC23" w14:textId="77777777" w:rsidR="00C73E4B" w:rsidRPr="008F0942" w:rsidRDefault="00C73E4B" w:rsidP="00C73E4B">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4D9D8C44" w14:textId="77777777" w:rsidR="00C73E4B" w:rsidRPr="00026DC7" w:rsidRDefault="00C73E4B" w:rsidP="00C73E4B">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301AE8CB" w14:textId="77777777" w:rsidR="00C73E4B" w:rsidRPr="00D232BA" w:rsidRDefault="00C73E4B" w:rsidP="00C73E4B">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1361704B" w14:textId="77777777" w:rsidR="00C73E4B" w:rsidRPr="00B1374B" w:rsidRDefault="00C73E4B" w:rsidP="00C73E4B">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1C1D97BC" w14:textId="77777777" w:rsidR="00C73E4B" w:rsidRPr="00B1374B" w:rsidRDefault="00C73E4B" w:rsidP="00C73E4B">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3652BA66" w14:textId="77777777" w:rsidR="00C73E4B" w:rsidRPr="00B1374B" w:rsidRDefault="00C73E4B" w:rsidP="00C73E4B">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1EC5B040" w14:textId="77777777" w:rsidR="00C73E4B" w:rsidRPr="00B1374B" w:rsidRDefault="00C73E4B" w:rsidP="00C73E4B">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21074EE2" w14:textId="77777777" w:rsidR="00C73E4B" w:rsidRPr="00B1374B" w:rsidRDefault="00C73E4B" w:rsidP="00C73E4B">
      <w:pPr>
        <w:rPr>
          <w:rStyle w:val="Emphasis"/>
        </w:rPr>
      </w:pPr>
      <w:r w:rsidRPr="00B1374B">
        <w:rPr>
          <w:rStyle w:val="Emphasis"/>
        </w:rPr>
        <w:t>Ozone and climate</w:t>
      </w:r>
    </w:p>
    <w:p w14:paraId="306A0074" w14:textId="77777777" w:rsidR="00C73E4B" w:rsidRPr="00B1374B" w:rsidRDefault="00C73E4B" w:rsidP="00C73E4B">
      <w:pPr>
        <w:rPr>
          <w:sz w:val="16"/>
          <w:szCs w:val="16"/>
        </w:rPr>
      </w:pPr>
      <w:r w:rsidRPr="00B1374B">
        <w:rPr>
          <w:sz w:val="16"/>
          <w:szCs w:val="16"/>
        </w:rPr>
        <w:t>The theme for this year is Montreal Protocol – keeping us, our food and vaccines cool.</w:t>
      </w:r>
    </w:p>
    <w:p w14:paraId="6DA03F80" w14:textId="77777777" w:rsidR="00C73E4B" w:rsidRPr="00B76F0B" w:rsidRDefault="00C73E4B" w:rsidP="00C73E4B">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37B0F7C7" w14:textId="77777777" w:rsidR="00C73E4B" w:rsidRPr="00B76F0B" w:rsidRDefault="00C73E4B" w:rsidP="00C73E4B">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1B1E64E3" w14:textId="77777777" w:rsidR="00C73E4B" w:rsidRPr="00B76F0B" w:rsidRDefault="00C73E4B" w:rsidP="00C73E4B">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781118E6" w14:textId="77777777" w:rsidR="00C73E4B" w:rsidRPr="00B76F0B" w:rsidRDefault="00C73E4B" w:rsidP="00C73E4B">
      <w:pPr>
        <w:rPr>
          <w:sz w:val="12"/>
          <w:szCs w:val="12"/>
        </w:rPr>
      </w:pPr>
      <w:r w:rsidRPr="00B76F0B">
        <w:rPr>
          <w:sz w:val="12"/>
          <w:szCs w:val="12"/>
        </w:rPr>
        <w:t>Therefore, the future evolution of the ozone layer will be influenced by the concentrations of these long-lived greenhouse gases, and by climate change.</w:t>
      </w:r>
    </w:p>
    <w:p w14:paraId="42F537D9" w14:textId="77777777" w:rsidR="00C73E4B" w:rsidRPr="00B76F0B" w:rsidRDefault="00C73E4B" w:rsidP="00C73E4B">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546C6941" w14:textId="77777777" w:rsidR="00C73E4B" w:rsidRPr="00821873" w:rsidRDefault="00C73E4B" w:rsidP="00C73E4B">
      <w:pPr>
        <w:rPr>
          <w:sz w:val="16"/>
          <w:szCs w:val="16"/>
        </w:rPr>
      </w:pPr>
      <w:r w:rsidRPr="00821873">
        <w:rPr>
          <w:sz w:val="16"/>
          <w:szCs w:val="16"/>
        </w:rPr>
        <w:lastRenderedPageBreak/>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5E0ED241" w14:textId="77777777" w:rsidR="00C73E4B" w:rsidRPr="00821873" w:rsidRDefault="00C73E4B" w:rsidP="00C73E4B">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79A4FA2D" w14:textId="77777777" w:rsidR="00C73E4B" w:rsidRPr="00821873" w:rsidRDefault="00C73E4B" w:rsidP="00C73E4B">
      <w:pPr>
        <w:rPr>
          <w:rStyle w:val="Emphasis"/>
        </w:rPr>
      </w:pPr>
      <w:r w:rsidRPr="00821873">
        <w:rPr>
          <w:rStyle w:val="Emphasis"/>
        </w:rPr>
        <w:t>UV Radiation</w:t>
      </w:r>
    </w:p>
    <w:p w14:paraId="491E8622" w14:textId="77777777" w:rsidR="00C73E4B" w:rsidRPr="00DD0D2F" w:rsidRDefault="00C73E4B" w:rsidP="00C73E4B">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330CB4DF" w14:textId="77777777" w:rsidR="00C73E4B" w:rsidRPr="00DD0D2F" w:rsidRDefault="00C73E4B" w:rsidP="00C73E4B">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0983A5C8" w14:textId="77777777" w:rsidR="00C73E4B" w:rsidRPr="00DD0D2F" w:rsidRDefault="00C73E4B" w:rsidP="00C73E4B">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pathogen and pest </w:t>
      </w:r>
      <w:proofErr w:type="spellStart"/>
      <w:r w:rsidRPr="00DD0D2F">
        <w:rPr>
          <w:rStyle w:val="Emphasis"/>
        </w:rPr>
        <w:t>defence</w:t>
      </w:r>
      <w:proofErr w:type="spellEnd"/>
      <w:r w:rsidRPr="00DD0D2F">
        <w:rPr>
          <w:rStyle w:val="Emphasis"/>
        </w:rPr>
        <w:t>, and food crop quality.</w:t>
      </w:r>
    </w:p>
    <w:p w14:paraId="1A7BAA2C" w14:textId="77777777" w:rsidR="00C73E4B" w:rsidRPr="00DD0D2F" w:rsidRDefault="00C73E4B" w:rsidP="00C73E4B">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153C1C86" w14:textId="77777777" w:rsidR="00C73E4B" w:rsidRPr="00DD0D2F" w:rsidRDefault="00C73E4B" w:rsidP="00C73E4B">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3E1EFF8C" w14:textId="77777777" w:rsidR="00C73E4B" w:rsidRPr="008F0942" w:rsidRDefault="00C73E4B" w:rsidP="00C73E4B"/>
    <w:p w14:paraId="463E608C" w14:textId="77777777" w:rsidR="00C73E4B" w:rsidRPr="007C1A99" w:rsidRDefault="00C73E4B" w:rsidP="00C73E4B">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620AA7A9" w14:textId="77777777" w:rsidR="00C73E4B" w:rsidRDefault="00C73E4B" w:rsidP="00C73E4B">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4" w:history="1">
        <w:r w:rsidRPr="00975C20">
          <w:rPr>
            <w:rStyle w:val="Hyperlink"/>
          </w:rPr>
          <w:t>https://www.space.com/starlink-satellite-reentry-ozone-depletion-atmosphere</w:t>
        </w:r>
      </w:hyperlink>
      <w:r>
        <w:t xml:space="preserve">] </w:t>
      </w:r>
      <w:proofErr w:type="spellStart"/>
      <w:r>
        <w:t>brett</w:t>
      </w:r>
      <w:proofErr w:type="spellEnd"/>
    </w:p>
    <w:p w14:paraId="4DCEDF34" w14:textId="77777777" w:rsidR="00C73E4B" w:rsidRDefault="00C73E4B" w:rsidP="00C73E4B">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14559B72" w14:textId="77777777" w:rsidR="00C73E4B" w:rsidRPr="00CD5495" w:rsidRDefault="00C73E4B" w:rsidP="00C73E4B">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333917D1" w14:textId="77777777" w:rsidR="00C73E4B" w:rsidRPr="008D3109" w:rsidRDefault="00C73E4B" w:rsidP="00C73E4B">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305377A1" w14:textId="77777777" w:rsidR="00C73E4B" w:rsidRPr="008D3109" w:rsidRDefault="00C73E4B" w:rsidP="00C73E4B">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0D213901" w14:textId="77777777" w:rsidR="00C73E4B" w:rsidRPr="008D3109" w:rsidRDefault="00C73E4B" w:rsidP="00C73E4B">
      <w:pPr>
        <w:rPr>
          <w:sz w:val="16"/>
          <w:szCs w:val="16"/>
        </w:rPr>
      </w:pPr>
      <w:r w:rsidRPr="008D3109">
        <w:rPr>
          <w:sz w:val="16"/>
          <w:szCs w:val="16"/>
        </w:rPr>
        <w:lastRenderedPageBreak/>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4E9482DA" w14:textId="77777777" w:rsidR="00C73E4B" w:rsidRPr="008D3109" w:rsidRDefault="00C73E4B" w:rsidP="00C73E4B">
      <w:pPr>
        <w:rPr>
          <w:sz w:val="16"/>
          <w:szCs w:val="16"/>
        </w:rPr>
      </w:pPr>
      <w:r w:rsidRPr="008D3109">
        <w:rPr>
          <w:sz w:val="16"/>
          <w:szCs w:val="16"/>
        </w:rPr>
        <w:t xml:space="preserve">Uncontrolled geoengineering </w:t>
      </w:r>
    </w:p>
    <w:p w14:paraId="326CB478" w14:textId="77777777" w:rsidR="00C73E4B" w:rsidRPr="008D3109" w:rsidRDefault="00C73E4B" w:rsidP="00C73E4B">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0F54402E" w14:textId="77777777" w:rsidR="00C73E4B" w:rsidRPr="008D3109" w:rsidRDefault="00C73E4B" w:rsidP="00C73E4B">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2E2EDD5C" w14:textId="77777777" w:rsidR="00C73E4B" w:rsidRPr="008D3109" w:rsidRDefault="00C73E4B" w:rsidP="00C73E4B">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56EED22F" w14:textId="77777777" w:rsidR="00C73E4B" w:rsidRPr="008D3109" w:rsidRDefault="00C73E4B" w:rsidP="00C73E4B">
      <w:pPr>
        <w:rPr>
          <w:sz w:val="16"/>
          <w:szCs w:val="16"/>
        </w:rPr>
      </w:pPr>
      <w:r w:rsidRPr="008D3109">
        <w:rPr>
          <w:sz w:val="16"/>
          <w:szCs w:val="16"/>
        </w:rPr>
        <w:t>"Now it looks like we are going to run this experiment without any oversight or regulation," Boley said. "We don't know what the thresholds are, and how that will change the upper atmosphere."</w:t>
      </w:r>
    </w:p>
    <w:p w14:paraId="23024505" w14:textId="77777777" w:rsidR="00C73E4B" w:rsidRPr="008D3109" w:rsidRDefault="00C73E4B" w:rsidP="00C73E4B">
      <w:pPr>
        <w:rPr>
          <w:sz w:val="16"/>
          <w:szCs w:val="16"/>
        </w:rPr>
      </w:pPr>
      <w:r w:rsidRPr="008D3109">
        <w:rPr>
          <w:sz w:val="16"/>
          <w:szCs w:val="16"/>
        </w:rPr>
        <w:t>The Cygnus re-supply vehicle, which delivers cargo to the International Space Station, burning up in the atmosphere during its reentry. (Image credit: ESA/Alexander Gerst)</w:t>
      </w:r>
    </w:p>
    <w:p w14:paraId="291E9288" w14:textId="77777777" w:rsidR="00C73E4B" w:rsidRPr="008D3109" w:rsidRDefault="00C73E4B" w:rsidP="00C73E4B">
      <w:pPr>
        <w:rPr>
          <w:rStyle w:val="Emphasis"/>
        </w:rPr>
      </w:pPr>
      <w:r w:rsidRPr="00A033F0">
        <w:rPr>
          <w:rStyle w:val="Emphasis"/>
          <w:highlight w:val="green"/>
        </w:rPr>
        <w:t>Ozone hole 2.0</w:t>
      </w:r>
      <w:r w:rsidRPr="008D3109">
        <w:rPr>
          <w:rStyle w:val="Emphasis"/>
        </w:rPr>
        <w:t xml:space="preserve"> </w:t>
      </w:r>
    </w:p>
    <w:p w14:paraId="14E82A59" w14:textId="77777777" w:rsidR="00C73E4B" w:rsidRPr="008D3109" w:rsidRDefault="00C73E4B" w:rsidP="00C73E4B">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29AD61FD" w14:textId="77777777" w:rsidR="00C73E4B" w:rsidRPr="008D3109" w:rsidRDefault="00C73E4B" w:rsidP="00C73E4B">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7B94EF96" w14:textId="77777777" w:rsidR="00C73E4B" w:rsidRPr="008D3109" w:rsidRDefault="00C73E4B" w:rsidP="00C73E4B">
      <w:pPr>
        <w:rPr>
          <w:sz w:val="16"/>
          <w:szCs w:val="16"/>
        </w:rPr>
      </w:pP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1BB8550A" w14:textId="77777777" w:rsidR="00C73E4B" w:rsidRPr="008D3109" w:rsidRDefault="00C73E4B" w:rsidP="00C73E4B">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09A32ABE" w14:textId="77777777" w:rsidR="00C73E4B" w:rsidRPr="008D3109" w:rsidRDefault="00C73E4B" w:rsidP="00C73E4B">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53AB60C9" w14:textId="77777777" w:rsidR="00C73E4B" w:rsidRPr="008D3109" w:rsidRDefault="00C73E4B" w:rsidP="00C73E4B">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70ACEDD6" w14:textId="77777777" w:rsidR="00C73E4B" w:rsidRPr="007C1A99" w:rsidRDefault="00C73E4B" w:rsidP="00C73E4B">
      <w:pPr>
        <w:rPr>
          <w:sz w:val="16"/>
        </w:rPr>
      </w:pP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352D1D62" w14:textId="77777777" w:rsidR="00C73E4B" w:rsidRPr="007C1A99" w:rsidRDefault="00C73E4B" w:rsidP="00C73E4B">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1ECD0F25" w14:textId="77777777" w:rsidR="00C73E4B" w:rsidRPr="007C1A99" w:rsidRDefault="00C73E4B" w:rsidP="00C73E4B">
      <w:pPr>
        <w:rPr>
          <w:sz w:val="16"/>
          <w:szCs w:val="16"/>
        </w:rPr>
      </w:pPr>
      <w:r w:rsidRPr="007C1A99">
        <w:rPr>
          <w:sz w:val="16"/>
          <w:szCs w:val="16"/>
        </w:rPr>
        <w:t>Spectacular stratospheric clouds are linked to ozone destruction. (Image credit: NASA/Lamont Poole)</w:t>
      </w:r>
    </w:p>
    <w:p w14:paraId="3BCAD06A" w14:textId="77777777" w:rsidR="00C73E4B" w:rsidRPr="007C1A99" w:rsidRDefault="00C73E4B" w:rsidP="00C73E4B">
      <w:pPr>
        <w:rPr>
          <w:sz w:val="16"/>
          <w:szCs w:val="16"/>
        </w:rPr>
      </w:pPr>
      <w:r w:rsidRPr="007C1A99">
        <w:rPr>
          <w:sz w:val="16"/>
          <w:szCs w:val="16"/>
        </w:rPr>
        <w:t>Learning from past mistakes</w:t>
      </w:r>
    </w:p>
    <w:p w14:paraId="6EAA4168" w14:textId="77777777" w:rsidR="00C73E4B" w:rsidRPr="007C1A99" w:rsidRDefault="00C73E4B" w:rsidP="00C73E4B">
      <w:pPr>
        <w:rPr>
          <w:sz w:val="16"/>
        </w:rPr>
      </w:pPr>
      <w:r w:rsidRPr="007C1A99">
        <w:rPr>
          <w:sz w:val="16"/>
        </w:rPr>
        <w:lastRenderedPageBreak/>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149C16E3" w14:textId="77777777" w:rsidR="00C73E4B" w:rsidRPr="007C1A99" w:rsidRDefault="00C73E4B" w:rsidP="00C73E4B">
      <w:pPr>
        <w:rPr>
          <w:sz w:val="16"/>
        </w:rPr>
      </w:pPr>
      <w:r w:rsidRPr="007C1A99">
        <w:rPr>
          <w:sz w:val="16"/>
        </w:rPr>
        <w:t xml:space="preserve">"The problem is that </w:t>
      </w:r>
      <w:r w:rsidRPr="007C1A99">
        <w:rPr>
          <w:rStyle w:val="Emphasis"/>
        </w:rPr>
        <w:t>there are now plans to launch about 55,000 satellites</w:t>
      </w:r>
      <w:r w:rsidRPr="007C1A99">
        <w:rPr>
          <w:sz w:val="16"/>
        </w:rPr>
        <w:t>," Boley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4326CFB7" w14:textId="77777777" w:rsidR="00C73E4B" w:rsidRPr="007C1A99" w:rsidRDefault="00C73E4B" w:rsidP="00C73E4B">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42FB83BC" w14:textId="77777777" w:rsidR="00C73E4B" w:rsidRPr="006646A9" w:rsidRDefault="00C73E4B" w:rsidP="00C73E4B"/>
    <w:p w14:paraId="45F99E7C" w14:textId="77777777" w:rsidR="00C73E4B" w:rsidRDefault="00C73E4B" w:rsidP="00C73E4B">
      <w:pPr>
        <w:pStyle w:val="Heading4"/>
      </w:pPr>
      <w:r>
        <w:t>Extinction.</w:t>
      </w:r>
    </w:p>
    <w:p w14:paraId="1441D710" w14:textId="77777777" w:rsidR="00C73E4B" w:rsidRDefault="00C73E4B" w:rsidP="00C73E4B">
      <w:r w:rsidRPr="00D70D0F">
        <w:rPr>
          <w:rStyle w:val="Style13ptBold"/>
        </w:rPr>
        <w:t>Skudlarek 16</w:t>
      </w:r>
      <w:r>
        <w:t xml:space="preserve"> [Cooper, pollution writer for L2P, 12-13-2016, “The Ozone Layer,” </w:t>
      </w:r>
      <w:hyperlink r:id="rId35" w:history="1">
        <w:r w:rsidRPr="00623F4B">
          <w:rPr>
            <w:rStyle w:val="Hyperlink"/>
          </w:rPr>
          <w:t>https://letters2president.org/letters/24312</w:t>
        </w:r>
      </w:hyperlink>
      <w:r>
        <w:t xml:space="preserve">] </w:t>
      </w:r>
      <w:proofErr w:type="spellStart"/>
      <w:r>
        <w:t>brett</w:t>
      </w:r>
      <w:proofErr w:type="spellEnd"/>
    </w:p>
    <w:p w14:paraId="3CE43663" w14:textId="77777777" w:rsidR="00C73E4B" w:rsidRPr="00D70D0F" w:rsidRDefault="00C73E4B" w:rsidP="00C73E4B">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1A0748F0" w14:textId="77777777" w:rsidR="00C73E4B" w:rsidRPr="00D70D0F" w:rsidRDefault="00C73E4B" w:rsidP="00C73E4B">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2485D1EA" w14:textId="77777777" w:rsidR="00C73E4B" w:rsidRPr="00652563" w:rsidRDefault="00C73E4B" w:rsidP="00C73E4B">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3CD2D6B9" w14:textId="77777777" w:rsidR="00C73E4B" w:rsidRDefault="00C73E4B" w:rsidP="00C73E4B"/>
    <w:p w14:paraId="7F845371" w14:textId="77777777" w:rsidR="00C73E4B" w:rsidRPr="00A033F0" w:rsidRDefault="00C73E4B" w:rsidP="00C73E4B">
      <w:pPr>
        <w:pStyle w:val="Heading4"/>
      </w:pPr>
      <w:r>
        <w:t xml:space="preserve">Empirics---Ozone depletion is </w:t>
      </w:r>
      <w:r>
        <w:rPr>
          <w:u w:val="single"/>
        </w:rPr>
        <w:t>existential</w:t>
      </w:r>
      <w:r>
        <w:t>.</w:t>
      </w:r>
    </w:p>
    <w:p w14:paraId="128206E5" w14:textId="77777777" w:rsidR="00C73E4B" w:rsidRPr="00391D8F" w:rsidRDefault="00C73E4B" w:rsidP="00C73E4B">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6"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214F47F3" w14:textId="77777777" w:rsidR="00C73E4B" w:rsidRPr="00FD242F" w:rsidRDefault="00C73E4B" w:rsidP="00C73E4B">
      <w:pPr>
        <w:rPr>
          <w:sz w:val="16"/>
        </w:rPr>
      </w:pPr>
      <w:r w:rsidRPr="00A033F0">
        <w:rPr>
          <w:sz w:val="16"/>
          <w:szCs w:val="16"/>
        </w:rPr>
        <w:lastRenderedPageBreak/>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w:t>
      </w:r>
      <w:r w:rsidRPr="00A5586E">
        <w:rPr>
          <w:sz w:val="16"/>
        </w:rPr>
        <w:t xml:space="preserve">meaning </w:t>
      </w:r>
      <w:r w:rsidRPr="00A5586E">
        <w:rPr>
          <w:rStyle w:val="StyleUnderline"/>
        </w:rPr>
        <w:t>a</w:t>
      </w:r>
      <w:r w:rsidRPr="00A5586E">
        <w:rPr>
          <w:sz w:val="16"/>
        </w:rPr>
        <w:t xml:space="preserve"> </w:t>
      </w:r>
      <w:r w:rsidRPr="00A5586E">
        <w:rPr>
          <w:rStyle w:val="StyleUnderline"/>
        </w:rPr>
        <w:t>depletion</w:t>
      </w:r>
      <w:r w:rsidRPr="00A5586E">
        <w:rPr>
          <w:sz w:val="16"/>
        </w:rPr>
        <w:t xml:space="preserve"> of the protective layer of the atmosphere </w:t>
      </w:r>
      <w:r w:rsidRPr="00A5586E">
        <w:rPr>
          <w:rStyle w:val="StyleUnderline"/>
        </w:rPr>
        <w:t>could</w:t>
      </w:r>
      <w:r w:rsidRPr="00A5586E">
        <w:rPr>
          <w:sz w:val="16"/>
        </w:rPr>
        <w:t xml:space="preserve"> </w:t>
      </w:r>
      <w:r w:rsidRPr="00A5586E">
        <w:rPr>
          <w:rStyle w:val="StyleUnderline"/>
        </w:rPr>
        <w:t>be more catastrophic than previously thought</w:t>
      </w:r>
      <w:r w:rsidRPr="00A5586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A5586E">
        <w:rPr>
          <w:rStyle w:val="StyleUnderline"/>
        </w:rPr>
        <w:t>forests may have disappeared</w:t>
      </w:r>
      <w:r w:rsidRPr="00A5586E">
        <w:rPr>
          <w:sz w:val="16"/>
        </w:rPr>
        <w:t xml:space="preserve"> in part or fully </w:t>
      </w:r>
      <w:r w:rsidRPr="00A5586E">
        <w:rPr>
          <w:rStyle w:val="StyleUnderline"/>
        </w:rPr>
        <w:t>because of</w:t>
      </w:r>
      <w:r w:rsidRPr="00A5586E">
        <w:rPr>
          <w:sz w:val="16"/>
        </w:rPr>
        <w:t xml:space="preserve"> </w:t>
      </w:r>
      <w:r w:rsidRPr="00A5586E">
        <w:rPr>
          <w:rStyle w:val="StyleUnderline"/>
        </w:rPr>
        <w:t>increased UV exposure</w:t>
      </w:r>
      <w:r w:rsidRPr="00A5586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A5586E">
        <w:rPr>
          <w:rStyle w:val="StyleUnderline"/>
        </w:rPr>
        <w:t xml:space="preserve">you could </w:t>
      </w:r>
      <w:r w:rsidRPr="00A5586E">
        <w:rPr>
          <w:rStyle w:val="Emphasis"/>
        </w:rPr>
        <w:t>trigger trophic cascades</w:t>
      </w:r>
      <w:r w:rsidRPr="00A5586E">
        <w:rPr>
          <w:rStyle w:val="StyleUnderline"/>
        </w:rPr>
        <w:t xml:space="preserve"> by </w:t>
      </w:r>
      <w:proofErr w:type="spellStart"/>
      <w:r w:rsidRPr="00A5586E">
        <w:rPr>
          <w:rStyle w:val="StyleUnderline"/>
        </w:rPr>
        <w:t>destabilising</w:t>
      </w:r>
      <w:proofErr w:type="spellEnd"/>
      <w:r w:rsidRPr="00A5586E">
        <w:rPr>
          <w:rStyle w:val="StyleUnderline"/>
        </w:rPr>
        <w:t xml:space="preserve"> the food web base</w:t>
      </w:r>
      <w:r w:rsidRPr="00A5586E">
        <w:rPr>
          <w:sz w:val="16"/>
        </w:rPr>
        <w:t xml:space="preserve">, which doesn't work out very well for land animals." As the ozone layer continues to be destroyed in modern times, scientists warn </w:t>
      </w:r>
      <w:r w:rsidRPr="00A5586E">
        <w:rPr>
          <w:rStyle w:val="StyleUnderline"/>
        </w:rPr>
        <w:t>another</w:t>
      </w:r>
      <w:r w:rsidRPr="00A5586E">
        <w:rPr>
          <w:sz w:val="16"/>
        </w:rPr>
        <w:t xml:space="preserve"> catastrophic </w:t>
      </w:r>
      <w:r w:rsidRPr="00A5586E">
        <w:rPr>
          <w:rStyle w:val="Emphasis"/>
        </w:rPr>
        <w:t>mass extinction</w:t>
      </w:r>
      <w:r w:rsidRPr="00A5586E">
        <w:rPr>
          <w:rStyle w:val="StyleUnderline"/>
        </w:rPr>
        <w:t xml:space="preserve"> could</w:t>
      </w:r>
      <w:r w:rsidRPr="00A5586E">
        <w:rPr>
          <w:sz w:val="16"/>
        </w:rPr>
        <w:t xml:space="preserve"> </w:t>
      </w:r>
      <w:r w:rsidRPr="00A5586E">
        <w:rPr>
          <w:rStyle w:val="StyleUnderline"/>
        </w:rPr>
        <w:t>be on the cards</w:t>
      </w:r>
      <w:r w:rsidRPr="00A5586E">
        <w:rPr>
          <w:sz w:val="16"/>
        </w:rPr>
        <w:t xml:space="preserve">. Co-author Cindy </w:t>
      </w:r>
      <w:proofErr w:type="spellStart"/>
      <w:r w:rsidRPr="00A5586E">
        <w:rPr>
          <w:sz w:val="16"/>
        </w:rPr>
        <w:t>Looy</w:t>
      </w:r>
      <w:proofErr w:type="spellEnd"/>
      <w:r w:rsidRPr="00A5586E">
        <w:rPr>
          <w:sz w:val="16"/>
        </w:rPr>
        <w:t xml:space="preserve"> of the Science Advances study said: "</w:t>
      </w:r>
      <w:proofErr w:type="spellStart"/>
      <w:r w:rsidRPr="00A5586E">
        <w:rPr>
          <w:sz w:val="16"/>
        </w:rPr>
        <w:t>Palaeontologists</w:t>
      </w:r>
      <w:proofErr w:type="spellEnd"/>
      <w:r w:rsidRPr="00A5586E">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2954F0E9" w14:textId="77777777" w:rsidR="00C73E4B" w:rsidRDefault="00C73E4B" w:rsidP="00C73E4B"/>
    <w:p w14:paraId="3AAAEEDD" w14:textId="77777777" w:rsidR="00C73E4B" w:rsidRDefault="00C73E4B" w:rsidP="00C73E4B">
      <w:pPr>
        <w:pStyle w:val="Heading3"/>
      </w:pPr>
      <w:r>
        <w:lastRenderedPageBreak/>
        <w:t>Plan</w:t>
      </w:r>
    </w:p>
    <w:p w14:paraId="4A9A746B" w14:textId="77777777" w:rsidR="00C73E4B" w:rsidRDefault="00C73E4B" w:rsidP="00C73E4B">
      <w:pPr>
        <w:pStyle w:val="Heading4"/>
      </w:pPr>
      <w:r>
        <w:t>Resolved: States ought to prohibit the appropriation of Low Earth Orbit by private entities.</w:t>
      </w:r>
    </w:p>
    <w:p w14:paraId="22710870" w14:textId="77777777" w:rsidR="00C73E4B" w:rsidRPr="005A09F1" w:rsidRDefault="00C73E4B" w:rsidP="00C73E4B"/>
    <w:p w14:paraId="655D62D0" w14:textId="77777777" w:rsidR="00C73E4B" w:rsidRPr="00CB31B0" w:rsidRDefault="00C73E4B" w:rsidP="00C73E4B">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4AA4B342" w14:textId="77777777" w:rsidR="00C73E4B" w:rsidRDefault="00C73E4B" w:rsidP="00C73E4B">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7"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2B7DC1D2" w14:textId="77777777" w:rsidR="00C73E4B" w:rsidRPr="00A56D09" w:rsidRDefault="00C73E4B" w:rsidP="00C73E4B">
      <w:pPr>
        <w:rPr>
          <w:rStyle w:val="Emphasis"/>
        </w:rPr>
      </w:pPr>
      <w:r w:rsidRPr="00A56D09">
        <w:rPr>
          <w:sz w:val="16"/>
        </w:rPr>
        <w:t xml:space="preserve">Yes, </w:t>
      </w:r>
      <w:r w:rsidRPr="00A56D09">
        <w:rPr>
          <w:rStyle w:val="Emphasis"/>
        </w:rPr>
        <w:t>This Is Impermissible Appropriation</w:t>
      </w:r>
    </w:p>
    <w:p w14:paraId="12815CC6" w14:textId="77777777" w:rsidR="00C73E4B" w:rsidRPr="00A3065E" w:rsidRDefault="00C73E4B" w:rsidP="00C73E4B">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07D0D659" w14:textId="77777777" w:rsidR="00C73E4B" w:rsidRPr="00A3065E" w:rsidRDefault="00C73E4B" w:rsidP="00C73E4B">
      <w:pPr>
        <w:rPr>
          <w:rStyle w:val="Emphasis"/>
        </w:rPr>
      </w:pPr>
      <w:r w:rsidRPr="00A3065E">
        <w:rPr>
          <w:rStyle w:val="Emphasis"/>
        </w:rPr>
        <w:t>Excludes Others</w:t>
      </w:r>
    </w:p>
    <w:p w14:paraId="71BBD392" w14:textId="77777777" w:rsidR="00C73E4B" w:rsidRPr="00A3065E" w:rsidRDefault="00C73E4B" w:rsidP="00C73E4B">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 xml:space="preserve">so overwhelmingly possess </w:t>
      </w:r>
      <w:proofErr w:type="gramStart"/>
      <w:r w:rsidRPr="00A3065E">
        <w:rPr>
          <w:rStyle w:val="StyleUnderline"/>
        </w:rPr>
        <w:t>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4DB06D91" w14:textId="77777777" w:rsidR="00C73E4B" w:rsidRPr="00A3065E" w:rsidRDefault="00C73E4B" w:rsidP="00C73E4B">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so </w:t>
      </w:r>
      <w:r w:rsidRPr="00A033F0">
        <w:rPr>
          <w:rStyle w:val="StyleUnderline"/>
          <w:highlight w:val="green"/>
        </w:rPr>
        <w:t xml:space="preserve">overwhelmingly occupy </w:t>
      </w:r>
      <w:proofErr w:type="gramStart"/>
      <w:r w:rsidRPr="00A033F0">
        <w:rPr>
          <w:rStyle w:val="StyleUnderline"/>
          <w:highlight w:val="green"/>
        </w:rPr>
        <w:t xml:space="preserve">a </w:t>
      </w:r>
      <w:r w:rsidRPr="00A033F0">
        <w:rPr>
          <w:rStyle w:val="Emphasis"/>
          <w:highlight w:val="green"/>
        </w:rPr>
        <w:t>number of</w:t>
      </w:r>
      <w:proofErr w:type="gramEnd"/>
      <w:r w:rsidRPr="00A033F0">
        <w:rPr>
          <w:rStyle w:val="Emphasis"/>
          <w:highlight w:val="green"/>
        </w:rPr>
        <w:t xml:space="preserve"> altitudes</w:t>
      </w:r>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04683250" w14:textId="77777777" w:rsidR="00C73E4B" w:rsidRPr="00A3065E" w:rsidRDefault="00C73E4B" w:rsidP="00C73E4B">
      <w:pPr>
        <w:rPr>
          <w:sz w:val="16"/>
          <w:szCs w:val="16"/>
        </w:rPr>
      </w:pPr>
      <w:r w:rsidRPr="00A3065E">
        <w:rPr>
          <w:sz w:val="16"/>
          <w:szCs w:val="16"/>
        </w:rPr>
        <w:t>Done Without Coordination</w:t>
      </w:r>
    </w:p>
    <w:p w14:paraId="2C5EEA5A" w14:textId="77777777" w:rsidR="00C73E4B" w:rsidRPr="00A3065E" w:rsidRDefault="00C73E4B" w:rsidP="00C73E4B">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0513684" w14:textId="77777777" w:rsidR="00C73E4B" w:rsidRPr="00A3065E" w:rsidRDefault="00C73E4B" w:rsidP="00C73E4B">
      <w:pPr>
        <w:rPr>
          <w:rStyle w:val="Emphasis"/>
        </w:rPr>
      </w:pPr>
      <w:r w:rsidRPr="00A3065E">
        <w:rPr>
          <w:rStyle w:val="Emphasis"/>
        </w:rPr>
        <w:t>Governments Are Ultimately Implicated</w:t>
      </w:r>
    </w:p>
    <w:p w14:paraId="56A54C27" w14:textId="77777777" w:rsidR="00C73E4B" w:rsidRPr="00A3065E" w:rsidRDefault="00C73E4B" w:rsidP="00C73E4B">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1E676B15" w14:textId="77777777" w:rsidR="00C73E4B" w:rsidRDefault="00C73E4B" w:rsidP="00C73E4B">
      <w:r>
        <w:lastRenderedPageBreak/>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0083C239" w14:textId="77777777" w:rsidR="00C73E4B" w:rsidRPr="00A3065E" w:rsidRDefault="00C73E4B" w:rsidP="00C73E4B">
      <w:pPr>
        <w:rPr>
          <w:rStyle w:val="Emphasis"/>
        </w:rPr>
      </w:pPr>
      <w:r w:rsidRPr="00A033F0">
        <w:rPr>
          <w:rStyle w:val="Emphasis"/>
          <w:highlight w:val="green"/>
        </w:rPr>
        <w:t>Long-Term Occupation Constitutes Appropriation</w:t>
      </w:r>
    </w:p>
    <w:p w14:paraId="59BEC405" w14:textId="77777777" w:rsidR="00C73E4B" w:rsidRPr="00A56D09" w:rsidRDefault="00C73E4B" w:rsidP="00C73E4B">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0672E051" w14:textId="77777777" w:rsidR="00C73E4B" w:rsidRPr="00A56D09" w:rsidRDefault="00C73E4B" w:rsidP="00C73E4B">
      <w:pPr>
        <w:rPr>
          <w:rStyle w:val="Emphasis"/>
        </w:rPr>
      </w:pPr>
      <w:r w:rsidRPr="00A56D09">
        <w:rPr>
          <w:rStyle w:val="Emphasis"/>
        </w:rPr>
        <w:t>Prevents Others from Using Space</w:t>
      </w:r>
    </w:p>
    <w:p w14:paraId="001442F8" w14:textId="77777777" w:rsidR="00C73E4B" w:rsidRPr="00A56D09" w:rsidRDefault="00C73E4B" w:rsidP="00C73E4B">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2459D8C5" w14:textId="77777777" w:rsidR="00C73E4B" w:rsidRPr="00322391" w:rsidRDefault="00C73E4B" w:rsidP="00C73E4B">
      <w:pPr>
        <w:rPr>
          <w:sz w:val="16"/>
          <w:szCs w:val="16"/>
        </w:rPr>
      </w:pPr>
      <w:r w:rsidRPr="00322391">
        <w:rPr>
          <w:sz w:val="16"/>
          <w:szCs w:val="16"/>
        </w:rPr>
        <w:t>No Due Regard for Others</w:t>
      </w:r>
    </w:p>
    <w:p w14:paraId="25DDCBA5" w14:textId="77777777" w:rsidR="00C73E4B" w:rsidRPr="00322391" w:rsidRDefault="00C73E4B" w:rsidP="00C73E4B">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48DA4465" w14:textId="77777777" w:rsidR="00C73E4B" w:rsidRPr="00CB31B0" w:rsidRDefault="00C73E4B" w:rsidP="00C73E4B">
      <w:pPr>
        <w:rPr>
          <w:rStyle w:val="Emphasis"/>
        </w:rPr>
      </w:pPr>
      <w:r w:rsidRPr="00CB31B0">
        <w:rPr>
          <w:rStyle w:val="Emphasis"/>
        </w:rPr>
        <w:t>Harmful Contamination</w:t>
      </w:r>
    </w:p>
    <w:p w14:paraId="787EAD28" w14:textId="77777777" w:rsidR="00C73E4B" w:rsidRPr="00322391" w:rsidRDefault="00C73E4B" w:rsidP="00C73E4B">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2EC5C8E6" w14:textId="77777777" w:rsidR="00C73E4B" w:rsidRPr="00E37DCF" w:rsidRDefault="00C73E4B" w:rsidP="00C73E4B">
      <w:pPr>
        <w:rPr>
          <w:rStyle w:val="Emphasis"/>
        </w:rPr>
      </w:pPr>
      <w:r w:rsidRPr="00E37DCF">
        <w:rPr>
          <w:rStyle w:val="Emphasis"/>
        </w:rPr>
        <w:t>If This Isn’t Appropriation, Then What Is?</w:t>
      </w:r>
    </w:p>
    <w:p w14:paraId="74B8F2A6" w14:textId="77777777" w:rsidR="00C73E4B" w:rsidRPr="00E37DCF" w:rsidRDefault="00C73E4B" w:rsidP="00C73E4B">
      <w:pPr>
        <w:rPr>
          <w:sz w:val="16"/>
        </w:rPr>
      </w:pPr>
      <w:r w:rsidRPr="00E37DCF">
        <w:rPr>
          <w:sz w:val="16"/>
        </w:rPr>
        <w:lastRenderedPageBreak/>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7641B500" w14:textId="77777777" w:rsidR="00C73E4B" w:rsidRPr="00E37DCF" w:rsidRDefault="00C73E4B" w:rsidP="00C73E4B">
      <w:pPr>
        <w:rPr>
          <w:rStyle w:val="Emphasis"/>
        </w:rPr>
      </w:pPr>
      <w:r w:rsidRPr="00E37DCF">
        <w:rPr>
          <w:rStyle w:val="Emphasis"/>
        </w:rPr>
        <w:t>Conclusion</w:t>
      </w:r>
    </w:p>
    <w:p w14:paraId="51C9B404" w14:textId="77777777" w:rsidR="00C73E4B" w:rsidRPr="00A01A63" w:rsidRDefault="00C73E4B" w:rsidP="00C73E4B">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420BD066" w14:textId="77777777" w:rsidR="00C73E4B" w:rsidRDefault="00C73E4B" w:rsidP="00C73E4B"/>
    <w:p w14:paraId="5A46B5D1" w14:textId="77777777" w:rsidR="00C73E4B" w:rsidRPr="00B268C2" w:rsidRDefault="00C73E4B" w:rsidP="00C73E4B">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65B9E7D1" w14:textId="77777777" w:rsidR="00C73E4B" w:rsidRDefault="00C73E4B" w:rsidP="00C73E4B">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8"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27FF356A" w14:textId="77777777" w:rsidR="00C73E4B" w:rsidRPr="002D6013" w:rsidRDefault="00C73E4B" w:rsidP="00C73E4B">
      <w:pPr>
        <w:rPr>
          <w:rStyle w:val="Emphasis"/>
        </w:rPr>
      </w:pPr>
      <w:r w:rsidRPr="002D6013">
        <w:rPr>
          <w:rStyle w:val="Emphasis"/>
        </w:rPr>
        <w:t>Authorization and Continuing Supervision</w:t>
      </w:r>
    </w:p>
    <w:p w14:paraId="04B0D9FC" w14:textId="77777777" w:rsidR="00C73E4B" w:rsidRPr="002D6013" w:rsidRDefault="00C73E4B" w:rsidP="00C73E4B">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0FA74E0D" w14:textId="77777777" w:rsidR="00C73E4B" w:rsidRPr="002D6013" w:rsidRDefault="00C73E4B" w:rsidP="00C73E4B">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2069F05D" w14:textId="77777777" w:rsidR="00C73E4B" w:rsidRPr="002D6013" w:rsidRDefault="00C73E4B" w:rsidP="00C73E4B">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1B36D6A3" w14:textId="77777777" w:rsidR="00C73E4B" w:rsidRPr="006035D9" w:rsidRDefault="00C73E4B" w:rsidP="00C73E4B">
      <w:pPr>
        <w:rPr>
          <w:sz w:val="16"/>
        </w:rPr>
      </w:pPr>
      <w:r w:rsidRPr="006035D9">
        <w:rPr>
          <w:sz w:val="16"/>
        </w:rPr>
        <w:lastRenderedPageBreak/>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21D4DD32" w14:textId="77777777" w:rsidR="00C73E4B" w:rsidRPr="002D6013" w:rsidRDefault="00C73E4B" w:rsidP="00C73E4B">
      <w:pPr>
        <w:rPr>
          <w:rStyle w:val="Emphasis"/>
        </w:rPr>
      </w:pPr>
      <w:r w:rsidRPr="002D6013">
        <w:rPr>
          <w:rStyle w:val="Emphasis"/>
        </w:rPr>
        <w:t>Potential Liability</w:t>
      </w:r>
    </w:p>
    <w:p w14:paraId="7E36808E" w14:textId="77777777" w:rsidR="00C73E4B" w:rsidRPr="006035D9" w:rsidRDefault="00C73E4B" w:rsidP="00C73E4B">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0BEECD09" w14:textId="77777777" w:rsidR="00C73E4B" w:rsidRDefault="00C73E4B" w:rsidP="00C73E4B"/>
    <w:p w14:paraId="633C9913" w14:textId="77777777" w:rsidR="00C73E4B" w:rsidRPr="005E2E9A" w:rsidRDefault="00C73E4B" w:rsidP="00C73E4B">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26C960B2" w14:textId="77777777" w:rsidR="00C73E4B" w:rsidRPr="005E2E9A" w:rsidRDefault="00C73E4B" w:rsidP="00C73E4B">
      <w:pPr>
        <w:rPr>
          <w:rFonts w:asciiTheme="minorHAnsi" w:hAnsiTheme="minorHAnsi" w:cstheme="minorHAnsi"/>
        </w:rPr>
      </w:pPr>
      <w:r>
        <w:rPr>
          <w:rStyle w:val="Style13ptBold"/>
          <w:rFonts w:asciiTheme="minorHAnsi" w:hAnsiTheme="minorHAnsi" w:cstheme="minorHAnsi"/>
        </w:rPr>
        <w:t>Moltz</w:t>
      </w:r>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9"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168F4AA2" w14:textId="77777777" w:rsidR="00C73E4B" w:rsidRDefault="00C73E4B" w:rsidP="00C73E4B">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 xml:space="preserve">In </w:t>
      </w:r>
      <w:r w:rsidRPr="005E2E9A">
        <w:rPr>
          <w:rStyle w:val="Emphasis"/>
          <w:rFonts w:asciiTheme="minorHAnsi" w:hAnsiTheme="minorHAnsi" w:cstheme="minorHAnsi"/>
        </w:rPr>
        <w:lastRenderedPageBreak/>
        <w:t>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54CBB150" w14:textId="77777777" w:rsidR="00C73E4B" w:rsidRPr="009427F8" w:rsidRDefault="00C73E4B" w:rsidP="00C73E4B">
      <w:pPr>
        <w:pStyle w:val="Heading3"/>
      </w:pPr>
      <w:r>
        <w:lastRenderedPageBreak/>
        <w:t>1AC--- Framing</w:t>
      </w:r>
    </w:p>
    <w:p w14:paraId="255E39C8" w14:textId="77777777" w:rsidR="00C73E4B" w:rsidRPr="00C96BCE" w:rsidRDefault="00C73E4B" w:rsidP="00C73E4B">
      <w:pPr>
        <w:pStyle w:val="Heading4"/>
        <w:spacing w:line="276" w:lineRule="auto"/>
        <w:rPr>
          <w:rFonts w:asciiTheme="minorHAnsi" w:hAnsiTheme="minorHAnsi" w:cstheme="minorHAnsi"/>
          <w:bCs/>
        </w:rPr>
      </w:pPr>
      <w:r>
        <w:rPr>
          <w:rFonts w:asciiTheme="minorHAnsi" w:hAnsiTheme="minorHAnsi" w:cstheme="minorHAnsi"/>
        </w:rPr>
        <w:t>The</w:t>
      </w:r>
      <w:r w:rsidRPr="00C96BCE">
        <w:rPr>
          <w:rFonts w:asciiTheme="minorHAnsi" w:hAnsiTheme="minorHAnsi" w:cstheme="minorHAnsi"/>
        </w:rPr>
        <w:t xml:space="preserve"> standard is maximizing expected wellbeing</w:t>
      </w:r>
      <w:r>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2ADB80D4" w14:textId="77777777" w:rsidR="00C73E4B" w:rsidRPr="00C96BCE" w:rsidRDefault="00C73E4B" w:rsidP="00C73E4B">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0"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41EA1052" w14:textId="77777777" w:rsidR="00C73E4B" w:rsidRDefault="00C73E4B" w:rsidP="00C73E4B">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w:t>
      </w:r>
      <w:r w:rsidRPr="00C96BCE">
        <w:rPr>
          <w:rFonts w:asciiTheme="minorHAnsi" w:hAnsiTheme="minorHAnsi" w:cstheme="minorHAnsi"/>
          <w:sz w:val="16"/>
        </w:rPr>
        <w:lastRenderedPageBreak/>
        <w:t xml:space="preserve">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amygdala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Nenad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 xml:space="preserve">role within the brain’s reward system; </w:t>
      </w:r>
      <w:r w:rsidRPr="00C96BCE">
        <w:rPr>
          <w:rFonts w:asciiTheme="minorHAnsi" w:hAnsiTheme="minorHAnsi" w:cstheme="minorHAnsi"/>
          <w:u w:val="single"/>
        </w:rPr>
        <w:lastRenderedPageBreak/>
        <w:t>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B80E252" w14:textId="77777777" w:rsidR="00C73E4B" w:rsidRPr="0052175B" w:rsidRDefault="00C73E4B" w:rsidP="00C73E4B"/>
    <w:p w14:paraId="2A773709" w14:textId="77777777" w:rsidR="00C73E4B" w:rsidRPr="00285360" w:rsidRDefault="00C73E4B" w:rsidP="00C73E4B">
      <w:pPr>
        <w:pStyle w:val="Heading4"/>
      </w:pPr>
      <w:r w:rsidRPr="00C96BCE">
        <w:rPr>
          <w:rFonts w:asciiTheme="minorHAnsi" w:hAnsiTheme="minorHAnsi" w:cstheme="minorHAnsi"/>
        </w:rPr>
        <w:t>Prefer</w:t>
      </w:r>
      <w:r>
        <w:rPr>
          <w:rFonts w:asciiTheme="minorHAnsi" w:hAnsiTheme="minorHAnsi" w:cstheme="minorHAnsi"/>
        </w:rPr>
        <w:t xml:space="preserv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3A87268B" w14:textId="77777777" w:rsidR="00C73E4B" w:rsidRDefault="00C73E4B" w:rsidP="00C73E4B">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41" w:history="1">
        <w:r w:rsidRPr="00507FCF">
          <w:rPr>
            <w:rStyle w:val="Hyperlink"/>
          </w:rPr>
          <w:t>https://sethbaum.com/ac/2016_SpaceEthics.pdf</w:t>
        </w:r>
      </w:hyperlink>
      <w:r>
        <w:t xml:space="preserve">] </w:t>
      </w:r>
      <w:proofErr w:type="spellStart"/>
      <w:r>
        <w:t>brett</w:t>
      </w:r>
      <w:proofErr w:type="spellEnd"/>
    </w:p>
    <w:p w14:paraId="6DDE66E7" w14:textId="77777777" w:rsidR="00C73E4B" w:rsidRPr="0084237F" w:rsidRDefault="00C73E4B" w:rsidP="00C73E4B">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081EA5E8" w14:textId="77777777" w:rsidR="00C73E4B" w:rsidRPr="0084237F" w:rsidRDefault="00C73E4B" w:rsidP="00C73E4B">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1ACF5DAC" w14:textId="77777777" w:rsidR="00C73E4B" w:rsidRPr="0084237F" w:rsidRDefault="00C73E4B" w:rsidP="00C73E4B">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20493F4A" w14:textId="77777777" w:rsidR="00C73E4B" w:rsidRPr="0084237F" w:rsidRDefault="00C73E4B" w:rsidP="00C73E4B">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350DCF61" w14:textId="77777777" w:rsidR="00C73E4B" w:rsidRPr="0084237F" w:rsidRDefault="00C73E4B" w:rsidP="00C73E4B">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w:t>
      </w:r>
      <w:r w:rsidRPr="0084237F">
        <w:rPr>
          <w:rStyle w:val="StyleUnderline"/>
        </w:rPr>
        <w:lastRenderedPageBreak/>
        <w:t xml:space="preserve">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6DD97961" w14:textId="77777777" w:rsidR="00C73E4B" w:rsidRDefault="00C73E4B" w:rsidP="00C73E4B"/>
    <w:p w14:paraId="4B126078" w14:textId="77777777" w:rsidR="00C73E4B" w:rsidRDefault="00C73E4B" w:rsidP="00C73E4B">
      <w:pPr>
        <w:pStyle w:val="Heading3"/>
      </w:pPr>
      <w:r>
        <w:lastRenderedPageBreak/>
        <w:t xml:space="preserve">1AC – </w:t>
      </w:r>
      <w:proofErr w:type="spellStart"/>
      <w:r>
        <w:t>Underview</w:t>
      </w:r>
      <w:proofErr w:type="spellEnd"/>
    </w:p>
    <w:p w14:paraId="1B0BBA88" w14:textId="77777777" w:rsidR="00C73E4B" w:rsidRPr="0022458B" w:rsidRDefault="00C73E4B" w:rsidP="00C73E4B">
      <w:pPr>
        <w:pStyle w:val="Heading4"/>
        <w:rPr>
          <w:rFonts w:asciiTheme="minorHAnsi" w:hAnsiTheme="minorHAnsi" w:cstheme="minorHAnsi"/>
        </w:rPr>
      </w:pPr>
      <w:r w:rsidRPr="0022458B">
        <w:rPr>
          <w:rFonts w:asciiTheme="minorHAnsi" w:hAnsiTheme="minorHAnsi" w:cstheme="minorHAnsi"/>
        </w:rPr>
        <w:t xml:space="preserve">1] 1AR theory is legit – anything else means infinite abuse – drop the debater – 1AR is too short to make up for the time trade-off – no RVIs – 6 min 2NR means they can brute force me every time – competing </w:t>
      </w:r>
      <w:proofErr w:type="spellStart"/>
      <w:r w:rsidRPr="0022458B">
        <w:rPr>
          <w:rFonts w:asciiTheme="minorHAnsi" w:hAnsiTheme="minorHAnsi" w:cstheme="minorHAnsi"/>
        </w:rPr>
        <w:t>interps</w:t>
      </w:r>
      <w:proofErr w:type="spellEnd"/>
      <w:r w:rsidRPr="0022458B">
        <w:rPr>
          <w:rFonts w:asciiTheme="minorHAnsi" w:hAnsiTheme="minorHAnsi" w:cstheme="minorHAnsi"/>
        </w:rPr>
        <w:t xml:space="preserve"> – otherwise the 2NR could drown the </w:t>
      </w:r>
      <w:proofErr w:type="spellStart"/>
      <w:r w:rsidRPr="0022458B">
        <w:rPr>
          <w:rFonts w:asciiTheme="minorHAnsi" w:hAnsiTheme="minorHAnsi" w:cstheme="minorHAnsi"/>
        </w:rPr>
        <w:t>aff</w:t>
      </w:r>
      <w:proofErr w:type="spellEnd"/>
      <w:r w:rsidRPr="0022458B">
        <w:rPr>
          <w:rFonts w:asciiTheme="minorHAnsi" w:hAnsiTheme="minorHAnsi" w:cstheme="minorHAnsi"/>
        </w:rPr>
        <w:t xml:space="preserve"> in arguments while playing defense</w:t>
      </w:r>
    </w:p>
    <w:p w14:paraId="2BFFAC34" w14:textId="77777777" w:rsidR="00C73E4B" w:rsidRPr="0022458B" w:rsidRDefault="00C73E4B" w:rsidP="00C73E4B">
      <w:pPr>
        <w:pStyle w:val="Heading4"/>
        <w:rPr>
          <w:rFonts w:asciiTheme="minorHAnsi" w:hAnsiTheme="minorHAnsi" w:cstheme="minorHAnsi"/>
        </w:rPr>
      </w:pPr>
      <w:r w:rsidRPr="0022458B">
        <w:rPr>
          <w:rFonts w:asciiTheme="minorHAnsi" w:hAnsiTheme="minorHAnsi" w:cstheme="minorHAnsi"/>
        </w:rPr>
        <w:t xml:space="preserve">2] Reasonability on NC shells – the 1AR is too short to line by line every argument, make a counter interpretation, and go for substance – key to check arbitrary </w:t>
      </w:r>
      <w:proofErr w:type="spellStart"/>
      <w:r w:rsidRPr="0022458B">
        <w:rPr>
          <w:rFonts w:asciiTheme="minorHAnsi" w:hAnsiTheme="minorHAnsi" w:cstheme="minorHAnsi"/>
        </w:rPr>
        <w:t>interps</w:t>
      </w:r>
      <w:proofErr w:type="spellEnd"/>
      <w:r w:rsidRPr="0022458B">
        <w:rPr>
          <w:rFonts w:asciiTheme="minorHAnsi" w:hAnsiTheme="minorHAnsi" w:cstheme="minorHAnsi"/>
        </w:rPr>
        <w:t>.</w:t>
      </w:r>
    </w:p>
    <w:p w14:paraId="0A7E1498" w14:textId="77777777" w:rsidR="00C73E4B" w:rsidRPr="0058120D" w:rsidRDefault="00C73E4B" w:rsidP="00C73E4B"/>
    <w:p w14:paraId="17D61AD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73E4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3E4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7AE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EF49D"/>
  <w15:chartTrackingRefBased/>
  <w15:docId w15:val="{E2E8952A-254E-4310-9AEA-7B6F3E99B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3E4B"/>
    <w:rPr>
      <w:rFonts w:ascii="Calibri" w:hAnsi="Calibri"/>
    </w:rPr>
  </w:style>
  <w:style w:type="paragraph" w:styleId="Heading1">
    <w:name w:val="heading 1"/>
    <w:aliases w:val="Pocket"/>
    <w:basedOn w:val="Normal"/>
    <w:next w:val="Normal"/>
    <w:link w:val="Heading1Char"/>
    <w:qFormat/>
    <w:rsid w:val="00C73E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3E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C73E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C73E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3E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3E4B"/>
  </w:style>
  <w:style w:type="character" w:customStyle="1" w:styleId="Heading1Char">
    <w:name w:val="Heading 1 Char"/>
    <w:aliases w:val="Pocket Char"/>
    <w:basedOn w:val="DefaultParagraphFont"/>
    <w:link w:val="Heading1"/>
    <w:rsid w:val="00C73E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3E4B"/>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C73E4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73E4B"/>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C73E4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73E4B"/>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C73E4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C73E4B"/>
    <w:rPr>
      <w:color w:val="auto"/>
      <w:u w:val="none"/>
    </w:rPr>
  </w:style>
  <w:style w:type="character" w:styleId="FollowedHyperlink">
    <w:name w:val="FollowedHyperlink"/>
    <w:basedOn w:val="DefaultParagraphFont"/>
    <w:uiPriority w:val="99"/>
    <w:semiHidden/>
    <w:unhideWhenUsed/>
    <w:rsid w:val="00C73E4B"/>
    <w:rPr>
      <w:color w:val="auto"/>
      <w:u w:val="none"/>
    </w:rPr>
  </w:style>
  <w:style w:type="character" w:styleId="UnresolvedMention">
    <w:name w:val="Unresolved Mention"/>
    <w:basedOn w:val="DefaultParagraphFont"/>
    <w:uiPriority w:val="99"/>
    <w:semiHidden/>
    <w:unhideWhenUsed/>
    <w:rsid w:val="00C73E4B"/>
    <w:rPr>
      <w:color w:val="605E5C"/>
      <w:shd w:val="clear" w:color="auto" w:fill="E1DFDD"/>
    </w:rPr>
  </w:style>
  <w:style w:type="paragraph" w:customStyle="1" w:styleId="Emphasis1">
    <w:name w:val="Emphasis1"/>
    <w:basedOn w:val="Normal"/>
    <w:link w:val="Emphasis"/>
    <w:uiPriority w:val="7"/>
    <w:qFormat/>
    <w:rsid w:val="00C73E4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C73E4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C73E4B"/>
    <w:pPr>
      <w:widowControl w:val="0"/>
      <w:spacing w:line="240" w:lineRule="auto"/>
      <w:ind w:left="720"/>
      <w:jc w:val="both"/>
    </w:pPr>
    <w:rPr>
      <w:b/>
      <w:iCs/>
      <w:u w:val="single"/>
    </w:rPr>
  </w:style>
  <w:style w:type="character" w:customStyle="1" w:styleId="underline">
    <w:name w:val="underline"/>
    <w:basedOn w:val="DefaultParagraphFont"/>
    <w:qFormat/>
    <w:rsid w:val="00C73E4B"/>
    <w:rPr>
      <w:u w:val="single"/>
    </w:rPr>
  </w:style>
  <w:style w:type="paragraph" w:styleId="DocumentMap">
    <w:name w:val="Document Map"/>
    <w:basedOn w:val="Normal"/>
    <w:link w:val="DocumentMapChar"/>
    <w:uiPriority w:val="99"/>
    <w:semiHidden/>
    <w:unhideWhenUsed/>
    <w:rsid w:val="00C73E4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73E4B"/>
    <w:rPr>
      <w:rFonts w:ascii="Lucida Grande" w:hAnsi="Lucida Grande" w:cs="Lucida Grande"/>
    </w:rPr>
  </w:style>
  <w:style w:type="character" w:customStyle="1" w:styleId="namedate">
    <w:name w:val="name+date"/>
    <w:basedOn w:val="DefaultParagraphFont"/>
    <w:uiPriority w:val="1"/>
    <w:qFormat/>
    <w:rsid w:val="00C73E4B"/>
    <w:rPr>
      <w:b/>
      <w:sz w:val="26"/>
      <w:u w:val="none"/>
    </w:rPr>
  </w:style>
  <w:style w:type="paragraph" w:customStyle="1" w:styleId="analytics">
    <w:name w:val="analytics"/>
    <w:basedOn w:val="Normal"/>
    <w:next w:val="Normal"/>
    <w:qFormat/>
    <w:rsid w:val="00C73E4B"/>
    <w:rPr>
      <w:b/>
      <w:color w:val="000000" w:themeColor="text1"/>
      <w:sz w:val="26"/>
    </w:rPr>
  </w:style>
  <w:style w:type="paragraph" w:styleId="BlockText">
    <w:name w:val="Block Text"/>
    <w:basedOn w:val="Normal"/>
    <w:uiPriority w:val="99"/>
    <w:semiHidden/>
    <w:unhideWhenUsed/>
    <w:rsid w:val="00C73E4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C73E4B"/>
    <w:pPr>
      <w:ind w:left="720"/>
      <w:contextualSpacing/>
    </w:pPr>
  </w:style>
  <w:style w:type="paragraph" w:customStyle="1" w:styleId="Analytics0">
    <w:name w:val="Analytics"/>
    <w:next w:val="NormalWeb"/>
    <w:link w:val="AnalyticsChar"/>
    <w:uiPriority w:val="4"/>
    <w:qFormat/>
    <w:rsid w:val="00C73E4B"/>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C73E4B"/>
    <w:rPr>
      <w:rFonts w:ascii="Calibri" w:eastAsiaTheme="majorEastAsia" w:hAnsi="Calibri" w:cstheme="majorBidi"/>
      <w:b/>
      <w:iCs/>
      <w:sz w:val="26"/>
      <w:szCs w:val="28"/>
    </w:rPr>
  </w:style>
  <w:style w:type="paragraph" w:styleId="NormalWeb">
    <w:name w:val="Normal (Web)"/>
    <w:basedOn w:val="Normal"/>
    <w:uiPriority w:val="99"/>
    <w:semiHidden/>
    <w:unhideWhenUsed/>
    <w:rsid w:val="00C73E4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www.jstor.org/stable/10.7312/molt15912"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space.com/starlink-satellite-reentry-ozone-depletion-atmosphere" TargetMode="External"/><Relationship Id="rId42" Type="http://schemas.openxmlformats.org/officeDocument/2006/relationships/fontTable" Target="fontTable.xm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41" Type="http://schemas.openxmlformats.org/officeDocument/2006/relationships/hyperlink" Target="https://sethbaum.com/ac/2016_SpaceEthics.pdf"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swfound.org/media/206951/johnson2020_referenceworkentry_thelegalstatusofmegaleoconstel.pdf" TargetMode="External"/><Relationship Id="rId40"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express.co.uk/news/science/916405/ozone-layer-destroyed-recovering-mass-extinction-dinosaurs"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letters2president.org/letters/24312" TargetMode="External"/><Relationship Id="rId43" Type="http://schemas.openxmlformats.org/officeDocument/2006/relationships/theme" Target="theme/theme1.xm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public.wmo.int/en/media/news/ozone-layer-recovery-environmental-success-story"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28</Pages>
  <Words>17845</Words>
  <Characters>101717</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1</cp:revision>
  <dcterms:created xsi:type="dcterms:W3CDTF">2022-02-12T15:35:00Z</dcterms:created>
  <dcterms:modified xsi:type="dcterms:W3CDTF">2022-02-12T16:55:00Z</dcterms:modified>
</cp:coreProperties>
</file>