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20EB7" w14:textId="0F9E45FE" w:rsidR="005D0A3B" w:rsidRDefault="005D0A3B" w:rsidP="005D0A3B">
      <w:pPr>
        <w:pStyle w:val="Heading1"/>
      </w:pPr>
      <w:r>
        <w:t>1AC vs SatMat ZS HWL R3</w:t>
      </w:r>
    </w:p>
    <w:p w14:paraId="666058CA" w14:textId="77777777" w:rsidR="005D0A3B" w:rsidRDefault="005D0A3B" w:rsidP="005D0A3B">
      <w:pPr>
        <w:pStyle w:val="Heading3"/>
      </w:pPr>
    </w:p>
    <w:p w14:paraId="630A6D3A" w14:textId="6D0B5247" w:rsidR="005D0A3B" w:rsidRDefault="005D0A3B" w:rsidP="005D0A3B">
      <w:pPr>
        <w:pStyle w:val="Heading3"/>
      </w:pPr>
      <w:r>
        <w:lastRenderedPageBreak/>
        <w:t>Plan</w:t>
      </w:r>
    </w:p>
    <w:p w14:paraId="220D3B70" w14:textId="77777777" w:rsidR="005D0A3B" w:rsidRDefault="005D0A3B" w:rsidP="005D0A3B">
      <w:pPr>
        <w:pStyle w:val="Heading4"/>
      </w:pPr>
      <w:r>
        <w:t>Resolved: States ought to prohibit the private appropriation of Low Earth Orbit.</w:t>
      </w:r>
    </w:p>
    <w:p w14:paraId="70AE0AB5" w14:textId="77777777" w:rsidR="005D0A3B" w:rsidRPr="005A09F1" w:rsidRDefault="005D0A3B" w:rsidP="005D0A3B"/>
    <w:p w14:paraId="5FDDA57B" w14:textId="77777777" w:rsidR="005D0A3B" w:rsidRPr="00CB31B0" w:rsidRDefault="005D0A3B" w:rsidP="005D0A3B">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552256E5" w14:textId="77777777" w:rsidR="005D0A3B" w:rsidRDefault="005D0A3B" w:rsidP="005D0A3B">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6" w:history="1">
        <w:r w:rsidRPr="00D63099">
          <w:rPr>
            <w:rStyle w:val="Hyperlink"/>
          </w:rPr>
          <w:t>https://swfound.org/media/206951/johnson2020_referenceworkentry_thelegalstatusofmegaleoconstel.pdf</w:t>
        </w:r>
      </w:hyperlink>
      <w:r>
        <w:t>] brett</w:t>
      </w:r>
    </w:p>
    <w:p w14:paraId="216C68A8" w14:textId="77777777" w:rsidR="005D0A3B" w:rsidRPr="00A56D09" w:rsidRDefault="005D0A3B" w:rsidP="005D0A3B">
      <w:pPr>
        <w:rPr>
          <w:rStyle w:val="Emphasis"/>
        </w:rPr>
      </w:pPr>
      <w:r w:rsidRPr="00A56D09">
        <w:rPr>
          <w:sz w:val="16"/>
        </w:rPr>
        <w:t xml:space="preserve">Yes, </w:t>
      </w:r>
      <w:r w:rsidRPr="00A56D09">
        <w:rPr>
          <w:rStyle w:val="Emphasis"/>
        </w:rPr>
        <w:t>This Is Impermissible Appropriation</w:t>
      </w:r>
    </w:p>
    <w:p w14:paraId="56F7CA39" w14:textId="77777777" w:rsidR="005D0A3B" w:rsidRPr="00A3065E" w:rsidRDefault="005D0A3B" w:rsidP="005D0A3B">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FD2E13">
        <w:rPr>
          <w:rStyle w:val="Emphasis"/>
          <w:highlight w:val="green"/>
        </w:rPr>
        <w:t>appropriation of outer space</w:t>
      </w:r>
      <w:r w:rsidRPr="00C633EC">
        <w:rPr>
          <w:rStyle w:val="StyleUnderline"/>
        </w:rPr>
        <w:t xml:space="preserve">, </w:t>
      </w:r>
      <w:r w:rsidRPr="00FD2E13">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FD2E13">
        <w:rPr>
          <w:rStyle w:val="Emphasis"/>
          <w:highlight w:val="green"/>
        </w:rPr>
        <w:t>void space</w:t>
      </w:r>
      <w:r w:rsidRPr="00C633EC">
        <w:rPr>
          <w:rStyle w:val="StyleUnderline"/>
        </w:rPr>
        <w:t xml:space="preserve"> or of celestial bodies</w:t>
      </w:r>
      <w:r w:rsidRPr="00A3065E">
        <w:rPr>
          <w:sz w:val="16"/>
        </w:rPr>
        <w:t xml:space="preserve">, </w:t>
      </w:r>
      <w:r w:rsidRPr="00FD2E13">
        <w:rPr>
          <w:rStyle w:val="StyleUnderline"/>
          <w:highlight w:val="green"/>
        </w:rPr>
        <w:t>is</w:t>
      </w:r>
      <w:r w:rsidRPr="00A3065E">
        <w:rPr>
          <w:sz w:val="16"/>
        </w:rPr>
        <w:t xml:space="preserve"> an </w:t>
      </w:r>
      <w:r w:rsidRPr="00FD2E13">
        <w:rPr>
          <w:rStyle w:val="Emphasis"/>
          <w:highlight w:val="green"/>
        </w:rPr>
        <w:t>impermissible</w:t>
      </w:r>
      <w:r w:rsidRPr="00C633EC">
        <w:rPr>
          <w:rStyle w:val="StyleUnderline"/>
        </w:rPr>
        <w:t xml:space="preserve"> </w:t>
      </w:r>
      <w:r w:rsidRPr="00FD2E13">
        <w:rPr>
          <w:rStyle w:val="StyleUnderline"/>
          <w:highlight w:val="green"/>
        </w:rPr>
        <w:t>and</w:t>
      </w:r>
      <w:r w:rsidRPr="00C633EC">
        <w:rPr>
          <w:rStyle w:val="StyleUnderline"/>
        </w:rPr>
        <w:t xml:space="preserve"> </w:t>
      </w:r>
      <w:r w:rsidRPr="00FD2E13">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B15DAB3" w14:textId="77777777" w:rsidR="005D0A3B" w:rsidRPr="00A3065E" w:rsidRDefault="005D0A3B" w:rsidP="005D0A3B">
      <w:pPr>
        <w:rPr>
          <w:rStyle w:val="Emphasis"/>
        </w:rPr>
      </w:pPr>
      <w:r w:rsidRPr="00A3065E">
        <w:rPr>
          <w:rStyle w:val="Emphasis"/>
        </w:rPr>
        <w:t>Excludes Others</w:t>
      </w:r>
    </w:p>
    <w:p w14:paraId="1073F7BF" w14:textId="77777777" w:rsidR="005D0A3B" w:rsidRPr="00A3065E" w:rsidRDefault="005D0A3B" w:rsidP="005D0A3B">
      <w:pPr>
        <w:rPr>
          <w:sz w:val="16"/>
        </w:rPr>
      </w:pPr>
      <w:r w:rsidRPr="00A3065E">
        <w:rPr>
          <w:sz w:val="16"/>
        </w:rPr>
        <w:t xml:space="preserve">The </w:t>
      </w:r>
      <w:r w:rsidRPr="00FD2E13">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FD2E13">
        <w:rPr>
          <w:rStyle w:val="Emphasis"/>
          <w:highlight w:val="green"/>
        </w:rPr>
        <w:t>precludes other actors</w:t>
      </w:r>
      <w:r w:rsidRPr="00A3065E">
        <w:rPr>
          <w:rStyle w:val="StyleUnderline"/>
        </w:rPr>
        <w:t xml:space="preserve"> from using those exact planes, </w:t>
      </w:r>
      <w:r w:rsidRPr="00FD2E13">
        <w:rPr>
          <w:rStyle w:val="StyleUnderline"/>
          <w:highlight w:val="green"/>
        </w:rPr>
        <w:t>constitute</w:t>
      </w:r>
      <w:r w:rsidRPr="00A3065E">
        <w:rPr>
          <w:rStyle w:val="StyleUnderline"/>
        </w:rPr>
        <w:t xml:space="preserve"> an </w:t>
      </w:r>
      <w:r w:rsidRPr="00FD2E13">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4BF41175" w14:textId="77777777" w:rsidR="005D0A3B" w:rsidRPr="00A3065E" w:rsidRDefault="005D0A3B" w:rsidP="005D0A3B">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FD2E13">
        <w:rPr>
          <w:rStyle w:val="StyleUnderline"/>
          <w:highlight w:val="green"/>
        </w:rPr>
        <w:t>to</w:t>
      </w:r>
      <w:r w:rsidRPr="00A3065E">
        <w:rPr>
          <w:rStyle w:val="StyleUnderline"/>
        </w:rPr>
        <w:t xml:space="preserve"> so </w:t>
      </w:r>
      <w:r w:rsidRPr="00FD2E13">
        <w:rPr>
          <w:rStyle w:val="StyleUnderline"/>
          <w:highlight w:val="green"/>
        </w:rPr>
        <w:t xml:space="preserve">overwhelmingly occupy a </w:t>
      </w:r>
      <w:r w:rsidRPr="00FD2E13">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FD2E13">
        <w:rPr>
          <w:rStyle w:val="StyleUnderline"/>
          <w:highlight w:val="green"/>
        </w:rPr>
        <w:t>means that SpaceX will</w:t>
      </w:r>
      <w:r w:rsidRPr="00A3065E">
        <w:rPr>
          <w:rStyle w:val="StyleUnderline"/>
        </w:rPr>
        <w:t xml:space="preserve"> henceforth </w:t>
      </w:r>
      <w:r w:rsidRPr="00FD2E13">
        <w:rPr>
          <w:rStyle w:val="StyleUnderline"/>
          <w:highlight w:val="green"/>
        </w:rPr>
        <w:t xml:space="preserve">be the </w:t>
      </w:r>
      <w:r w:rsidRPr="00FD2E13">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D4EA2BF" w14:textId="77777777" w:rsidR="005D0A3B" w:rsidRPr="00A3065E" w:rsidRDefault="005D0A3B" w:rsidP="005D0A3B">
      <w:pPr>
        <w:rPr>
          <w:sz w:val="16"/>
          <w:szCs w:val="16"/>
        </w:rPr>
      </w:pPr>
      <w:r w:rsidRPr="00A3065E">
        <w:rPr>
          <w:sz w:val="16"/>
          <w:szCs w:val="16"/>
        </w:rPr>
        <w:t>Done Without Coordination</w:t>
      </w:r>
    </w:p>
    <w:p w14:paraId="7CC67324" w14:textId="77777777" w:rsidR="005D0A3B" w:rsidRPr="00A3065E" w:rsidRDefault="005D0A3B" w:rsidP="005D0A3B">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643C32B9" w14:textId="77777777" w:rsidR="005D0A3B" w:rsidRPr="00A3065E" w:rsidRDefault="005D0A3B" w:rsidP="005D0A3B">
      <w:pPr>
        <w:rPr>
          <w:rStyle w:val="Emphasis"/>
        </w:rPr>
      </w:pPr>
      <w:r w:rsidRPr="00A3065E">
        <w:rPr>
          <w:rStyle w:val="Emphasis"/>
        </w:rPr>
        <w:t>Governments Are Ultimately Implicated</w:t>
      </w:r>
    </w:p>
    <w:p w14:paraId="7472CCC7" w14:textId="77777777" w:rsidR="005D0A3B" w:rsidRPr="00A3065E" w:rsidRDefault="005D0A3B" w:rsidP="005D0A3B">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7326EBDF" w14:textId="77777777" w:rsidR="005D0A3B" w:rsidRDefault="005D0A3B" w:rsidP="005D0A3B">
      <w:r>
        <w:lastRenderedPageBreak/>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3733B456" w14:textId="77777777" w:rsidR="005D0A3B" w:rsidRPr="00A3065E" w:rsidRDefault="005D0A3B" w:rsidP="005D0A3B">
      <w:pPr>
        <w:rPr>
          <w:rStyle w:val="Emphasis"/>
        </w:rPr>
      </w:pPr>
      <w:r w:rsidRPr="00FD2E13">
        <w:rPr>
          <w:rStyle w:val="Emphasis"/>
          <w:highlight w:val="green"/>
        </w:rPr>
        <w:t>Long-Term Occupation Constitutes Appropriation</w:t>
      </w:r>
    </w:p>
    <w:p w14:paraId="559A177D" w14:textId="77777777" w:rsidR="005D0A3B" w:rsidRPr="00A56D09" w:rsidRDefault="005D0A3B" w:rsidP="005D0A3B">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FD2E13">
        <w:rPr>
          <w:rStyle w:val="StyleUnderline"/>
          <w:highlight w:val="green"/>
        </w:rPr>
        <w:t>altitudes</w:t>
      </w:r>
      <w:r w:rsidRPr="00A3065E">
        <w:rPr>
          <w:rStyle w:val="StyleUnderline"/>
        </w:rPr>
        <w:t xml:space="preserve"> selected for the Starlink constellation, while technologically desirable for their purposes, also </w:t>
      </w:r>
      <w:r w:rsidRPr="00FD2E13">
        <w:rPr>
          <w:rStyle w:val="StyleUnderline"/>
          <w:highlight w:val="green"/>
        </w:rPr>
        <w:t>mean</w:t>
      </w:r>
      <w:r w:rsidRPr="00A3065E">
        <w:rPr>
          <w:rStyle w:val="StyleUnderline"/>
        </w:rPr>
        <w:t xml:space="preserve"> that </w:t>
      </w:r>
      <w:r w:rsidRPr="00FD2E13">
        <w:rPr>
          <w:rStyle w:val="StyleUnderline"/>
          <w:highlight w:val="green"/>
        </w:rPr>
        <w:t>any spacecraft</w:t>
      </w:r>
      <w:r w:rsidRPr="00A3065E">
        <w:rPr>
          <w:rStyle w:val="StyleUnderline"/>
        </w:rPr>
        <w:t xml:space="preserve"> which are not de-orbited from these regions </w:t>
      </w:r>
      <w:r w:rsidRPr="00FD2E13">
        <w:rPr>
          <w:rStyle w:val="StyleUnderline"/>
          <w:highlight w:val="green"/>
        </w:rPr>
        <w:t xml:space="preserve">may be there for </w:t>
      </w:r>
      <w:r w:rsidRPr="00FD2E13">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FD2E13">
        <w:rPr>
          <w:rStyle w:val="StyleUnderline"/>
          <w:highlight w:val="green"/>
        </w:rPr>
        <w:t>that</w:t>
      </w:r>
      <w:r w:rsidRPr="00A3065E">
        <w:rPr>
          <w:rStyle w:val="StyleUnderline"/>
        </w:rPr>
        <w:t xml:space="preserve"> this occupation </w:t>
      </w:r>
      <w:r w:rsidRPr="00FD2E13">
        <w:rPr>
          <w:rStyle w:val="StyleUnderline"/>
          <w:highlight w:val="green"/>
        </w:rPr>
        <w:t xml:space="preserve">rises to the level of </w:t>
      </w:r>
      <w:r w:rsidRPr="00FD2E13">
        <w:rPr>
          <w:rStyle w:val="Emphasis"/>
          <w:highlight w:val="green"/>
        </w:rPr>
        <w:t>appropriation</w:t>
      </w:r>
      <w:r w:rsidRPr="00A3065E">
        <w:rPr>
          <w:rStyle w:val="StyleUnderline"/>
        </w:rPr>
        <w:t xml:space="preserve"> of these orbits</w:t>
      </w:r>
      <w:r w:rsidRPr="00A56D09">
        <w:rPr>
          <w:sz w:val="16"/>
        </w:rPr>
        <w:t>.</w:t>
      </w:r>
    </w:p>
    <w:p w14:paraId="138404DC" w14:textId="77777777" w:rsidR="005D0A3B" w:rsidRPr="00A56D09" w:rsidRDefault="005D0A3B" w:rsidP="005D0A3B">
      <w:pPr>
        <w:rPr>
          <w:rStyle w:val="Emphasis"/>
        </w:rPr>
      </w:pPr>
      <w:r w:rsidRPr="00A56D09">
        <w:rPr>
          <w:rStyle w:val="Emphasis"/>
        </w:rPr>
        <w:t>Prevents Others from Using Space</w:t>
      </w:r>
    </w:p>
    <w:p w14:paraId="4ABB155B" w14:textId="77777777" w:rsidR="005D0A3B" w:rsidRPr="00A56D09" w:rsidRDefault="005D0A3B" w:rsidP="005D0A3B">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62F2F0F" w14:textId="77777777" w:rsidR="005D0A3B" w:rsidRPr="00322391" w:rsidRDefault="005D0A3B" w:rsidP="005D0A3B">
      <w:pPr>
        <w:rPr>
          <w:sz w:val="16"/>
          <w:szCs w:val="16"/>
        </w:rPr>
      </w:pPr>
      <w:r w:rsidRPr="00322391">
        <w:rPr>
          <w:sz w:val="16"/>
          <w:szCs w:val="16"/>
        </w:rPr>
        <w:t>No Due Regard for Others</w:t>
      </w:r>
    </w:p>
    <w:p w14:paraId="5B2D149C" w14:textId="77777777" w:rsidR="005D0A3B" w:rsidRPr="00322391" w:rsidRDefault="005D0A3B" w:rsidP="005D0A3B">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6B7C8D6B" w14:textId="77777777" w:rsidR="005D0A3B" w:rsidRPr="00CB31B0" w:rsidRDefault="005D0A3B" w:rsidP="005D0A3B">
      <w:pPr>
        <w:rPr>
          <w:rStyle w:val="Emphasis"/>
        </w:rPr>
      </w:pPr>
      <w:r w:rsidRPr="00CB31B0">
        <w:rPr>
          <w:rStyle w:val="Emphasis"/>
        </w:rPr>
        <w:t>Harmful Contamination</w:t>
      </w:r>
    </w:p>
    <w:p w14:paraId="244A3F87" w14:textId="77777777" w:rsidR="005D0A3B" w:rsidRPr="00322391" w:rsidRDefault="005D0A3B" w:rsidP="005D0A3B">
      <w:pPr>
        <w:rPr>
          <w:sz w:val="16"/>
          <w:szCs w:val="16"/>
        </w:rPr>
      </w:pPr>
      <w:r w:rsidRPr="00322391">
        <w:rPr>
          <w:sz w:val="16"/>
          <w:szCs w:val="16"/>
        </w:rPr>
        <w:t xml:space="preserve">The impacts of the spacecraft on the pressing issue of space debris need not be gone into detail here. Suffice it to say, </w:t>
      </w:r>
      <w:r w:rsidRPr="00FD2E13">
        <w:rPr>
          <w:rStyle w:val="Emphasis"/>
          <w:highlight w:val="green"/>
        </w:rPr>
        <w:t>megaconstellations</w:t>
      </w:r>
      <w:r w:rsidRPr="00FD2E13">
        <w:rPr>
          <w:rStyle w:val="StyleUnderline"/>
          <w:highlight w:val="green"/>
        </w:rPr>
        <w:t xml:space="preserve"> threaten </w:t>
      </w:r>
      <w:r w:rsidRPr="00FD2E13">
        <w:rPr>
          <w:rStyle w:val="Emphasis"/>
          <w:highlight w:val="green"/>
        </w:rPr>
        <w:t>mega-debris</w:t>
      </w:r>
      <w:r w:rsidRPr="00322391">
        <w:rPr>
          <w:sz w:val="16"/>
          <w:szCs w:val="16"/>
        </w:rPr>
        <w:t xml:space="preserve">. The </w:t>
      </w:r>
      <w:r w:rsidRPr="00FD2E13">
        <w:rPr>
          <w:rStyle w:val="StyleUnderline"/>
          <w:highlight w:val="green"/>
        </w:rPr>
        <w:t>failure rate of</w:t>
      </w:r>
      <w:r w:rsidRPr="00CB31B0">
        <w:rPr>
          <w:rStyle w:val="StyleUnderline"/>
        </w:rPr>
        <w:t xml:space="preserve"> these comparatively </w:t>
      </w:r>
      <w:r w:rsidRPr="00FD2E13">
        <w:rPr>
          <w:rStyle w:val="StyleUnderline"/>
          <w:highlight w:val="green"/>
        </w:rPr>
        <w:t>cheap satellites should give pause</w:t>
      </w:r>
      <w:r w:rsidRPr="00322391">
        <w:rPr>
          <w:sz w:val="16"/>
          <w:szCs w:val="16"/>
        </w:rPr>
        <w:t xml:space="preserve">, because </w:t>
      </w:r>
      <w:r w:rsidRPr="00FD2E13">
        <w:rPr>
          <w:rStyle w:val="StyleUnderline"/>
          <w:highlight w:val="green"/>
        </w:rPr>
        <w:t>if 5% of</w:t>
      </w:r>
      <w:r w:rsidRPr="00CB31B0">
        <w:rPr>
          <w:rStyle w:val="StyleUnderline"/>
        </w:rPr>
        <w:t xml:space="preserve"> a constellation of </w:t>
      </w:r>
      <w:r w:rsidRPr="00FD2E13">
        <w:rPr>
          <w:rStyle w:val="StyleUnderline"/>
          <w:highlight w:val="green"/>
        </w:rPr>
        <w:t>100</w:t>
      </w:r>
      <w:r w:rsidRPr="00CB31B0">
        <w:rPr>
          <w:rStyle w:val="StyleUnderline"/>
        </w:rPr>
        <w:t xml:space="preserve"> satellites </w:t>
      </w:r>
      <w:r w:rsidRPr="00FD2E13">
        <w:rPr>
          <w:rStyle w:val="StyleUnderline"/>
          <w:highlight w:val="green"/>
        </w:rPr>
        <w:t>fails, this is 5</w:t>
      </w:r>
      <w:r w:rsidRPr="00CB31B0">
        <w:rPr>
          <w:rStyle w:val="StyleUnderline"/>
        </w:rPr>
        <w:t xml:space="preserve"> guaranteed </w:t>
      </w:r>
      <w:r w:rsidRPr="00FD2E13">
        <w:rPr>
          <w:rStyle w:val="StyleUnderline"/>
          <w:highlight w:val="green"/>
        </w:rPr>
        <w:t>new pieces of debris</w:t>
      </w:r>
      <w:r w:rsidRPr="00322391">
        <w:rPr>
          <w:sz w:val="16"/>
          <w:szCs w:val="16"/>
        </w:rPr>
        <w:t xml:space="preserve"> intentionally introduced </w:t>
      </w:r>
      <w:r w:rsidRPr="00CB31B0">
        <w:rPr>
          <w:rStyle w:val="StyleUnderline"/>
        </w:rPr>
        <w:t>to the fragile space domain</w:t>
      </w:r>
      <w:r w:rsidRPr="00322391">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F73E90C" w14:textId="77777777" w:rsidR="005D0A3B" w:rsidRPr="00E37DCF" w:rsidRDefault="005D0A3B" w:rsidP="005D0A3B">
      <w:pPr>
        <w:rPr>
          <w:rStyle w:val="Emphasis"/>
        </w:rPr>
      </w:pPr>
      <w:r w:rsidRPr="00E37DCF">
        <w:rPr>
          <w:rStyle w:val="Emphasis"/>
        </w:rPr>
        <w:t>If This Isn’t Appropriation, Then What Is?</w:t>
      </w:r>
    </w:p>
    <w:p w14:paraId="2CC04462" w14:textId="77777777" w:rsidR="005D0A3B" w:rsidRPr="00E37DCF" w:rsidRDefault="005D0A3B" w:rsidP="005D0A3B">
      <w:pPr>
        <w:rPr>
          <w:sz w:val="16"/>
        </w:rPr>
      </w:pPr>
      <w:r w:rsidRPr="00E37DCF">
        <w:rPr>
          <w:sz w:val="16"/>
        </w:rPr>
        <w:lastRenderedPageBreak/>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FD2E13">
        <w:rPr>
          <w:rStyle w:val="StyleUnderline"/>
          <w:highlight w:val="green"/>
        </w:rPr>
        <w:t>the lack of</w:t>
      </w:r>
      <w:r w:rsidRPr="00322391">
        <w:rPr>
          <w:rStyle w:val="StyleUnderline"/>
        </w:rPr>
        <w:t xml:space="preserve"> a </w:t>
      </w:r>
      <w:r w:rsidRPr="00FD2E13">
        <w:rPr>
          <w:rStyle w:val="Emphasis"/>
          <w:highlight w:val="green"/>
        </w:rPr>
        <w:t>formal</w:t>
      </w:r>
      <w:r w:rsidRPr="00322391">
        <w:rPr>
          <w:rStyle w:val="StyleUnderline"/>
        </w:rPr>
        <w:t xml:space="preserve"> claim of </w:t>
      </w:r>
      <w:r w:rsidRPr="00FD2E13">
        <w:rPr>
          <w:rStyle w:val="Emphasis"/>
          <w:highlight w:val="green"/>
        </w:rPr>
        <w:t>sovereignty</w:t>
      </w:r>
      <w:r w:rsidRPr="00322391">
        <w:rPr>
          <w:rStyle w:val="StyleUnderline"/>
        </w:rPr>
        <w:t xml:space="preserve"> </w:t>
      </w:r>
      <w:r w:rsidRPr="00FD2E13">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670C20F7" w14:textId="77777777" w:rsidR="005D0A3B" w:rsidRPr="00E37DCF" w:rsidRDefault="005D0A3B" w:rsidP="005D0A3B">
      <w:pPr>
        <w:rPr>
          <w:rStyle w:val="Emphasis"/>
        </w:rPr>
      </w:pPr>
      <w:r w:rsidRPr="00E37DCF">
        <w:rPr>
          <w:rStyle w:val="Emphasis"/>
        </w:rPr>
        <w:t>Conclusion</w:t>
      </w:r>
    </w:p>
    <w:p w14:paraId="57599ADE" w14:textId="77777777" w:rsidR="005D0A3B" w:rsidRPr="00A01A63" w:rsidRDefault="005D0A3B" w:rsidP="005D0A3B">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FD2E13">
        <w:rPr>
          <w:rStyle w:val="Emphasis"/>
          <w:highlight w:val="green"/>
        </w:rPr>
        <w:t>megaconstellations</w:t>
      </w:r>
      <w:r w:rsidRPr="00A01A63">
        <w:rPr>
          <w:rStyle w:val="StyleUnderline"/>
        </w:rPr>
        <w:t xml:space="preserve"> </w:t>
      </w:r>
      <w:r w:rsidRPr="00FD2E13">
        <w:rPr>
          <w:rStyle w:val="StyleUnderline"/>
          <w:highlight w:val="green"/>
        </w:rPr>
        <w:t xml:space="preserve">constitute an </w:t>
      </w:r>
      <w:r w:rsidRPr="00FD2E13">
        <w:rPr>
          <w:rStyle w:val="Emphasis"/>
          <w:highlight w:val="green"/>
        </w:rPr>
        <w:t>impermissible</w:t>
      </w:r>
      <w:r w:rsidRPr="00FD2E13">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FD2E13">
        <w:rPr>
          <w:rStyle w:val="Emphasis"/>
          <w:highlight w:val="green"/>
        </w:rPr>
        <w:t>outer space</w:t>
      </w:r>
      <w:r w:rsidRPr="00A01A63">
        <w:rPr>
          <w:rStyle w:val="StyleUnderline"/>
        </w:rPr>
        <w:t xml:space="preserve">, </w:t>
      </w:r>
      <w:r w:rsidRPr="00FD2E13">
        <w:rPr>
          <w:rStyle w:val="StyleUnderline"/>
          <w:highlight w:val="green"/>
        </w:rPr>
        <w:t>regardless of any formal</w:t>
      </w:r>
      <w:r w:rsidRPr="00A01A63">
        <w:rPr>
          <w:rStyle w:val="StyleUnderline"/>
        </w:rPr>
        <w:t xml:space="preserve">, official </w:t>
      </w:r>
      <w:r w:rsidRPr="00FD2E13">
        <w:rPr>
          <w:rStyle w:val="StyleUnderline"/>
          <w:highlight w:val="green"/>
        </w:rPr>
        <w:t>claim</w:t>
      </w:r>
      <w:r w:rsidRPr="00A01A63">
        <w:rPr>
          <w:rStyle w:val="StyleUnderline"/>
        </w:rPr>
        <w:t xml:space="preserve"> of such </w:t>
      </w:r>
      <w:r w:rsidRPr="00FD2E13">
        <w:rPr>
          <w:rStyle w:val="Emphasis"/>
          <w:highlight w:val="green"/>
        </w:rPr>
        <w:t>by a responsible, authorizing government</w:t>
      </w:r>
      <w:r w:rsidRPr="00A01A63">
        <w:rPr>
          <w:sz w:val="16"/>
        </w:rPr>
        <w:t>.</w:t>
      </w:r>
    </w:p>
    <w:p w14:paraId="23970926" w14:textId="77777777" w:rsidR="005D0A3B" w:rsidRDefault="005D0A3B" w:rsidP="005D0A3B"/>
    <w:p w14:paraId="70A39E11" w14:textId="77777777" w:rsidR="005D0A3B" w:rsidRDefault="005D0A3B" w:rsidP="005D0A3B">
      <w:pPr>
        <w:pStyle w:val="Heading3"/>
      </w:pPr>
      <w:r>
        <w:lastRenderedPageBreak/>
        <w:t>Advantage</w:t>
      </w:r>
    </w:p>
    <w:p w14:paraId="4FF3EB1C" w14:textId="77777777" w:rsidR="005D0A3B" w:rsidRPr="00F1098E" w:rsidRDefault="005D0A3B" w:rsidP="005D0A3B">
      <w:pPr>
        <w:pStyle w:val="Heading4"/>
      </w:pPr>
      <w:r>
        <w:t xml:space="preserve">Incoming </w:t>
      </w:r>
      <w:r>
        <w:rPr>
          <w:u w:val="single"/>
        </w:rPr>
        <w:t>mega-constellations</w:t>
      </w:r>
      <w:r>
        <w:t xml:space="preserve"> of </w:t>
      </w:r>
      <w:r>
        <w:rPr>
          <w:u w:val="single"/>
        </w:rPr>
        <w:t>cheap</w:t>
      </w:r>
      <w:r>
        <w:t xml:space="preserve"> satellites ensure </w:t>
      </w:r>
      <w:r>
        <w:rPr>
          <w:u w:val="single"/>
        </w:rPr>
        <w:t>unmanageable</w:t>
      </w:r>
      <w:r>
        <w:t xml:space="preserve"> space debris, triggering the Kessler Syndrome.</w:t>
      </w:r>
    </w:p>
    <w:p w14:paraId="5B8F719A" w14:textId="77777777" w:rsidR="005D0A3B" w:rsidRPr="009F0990" w:rsidRDefault="005D0A3B" w:rsidP="005D0A3B">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D63099">
          <w:rPr>
            <w:rStyle w:val="Hyperlink"/>
          </w:rPr>
          <w:t>https://www.nature.com/articles/s41598-021-89909-7</w:t>
        </w:r>
      </w:hyperlink>
      <w:r>
        <w:t>] brett</w:t>
      </w:r>
    </w:p>
    <w:p w14:paraId="29061862" w14:textId="77777777" w:rsidR="005D0A3B" w:rsidRPr="006A32EE" w:rsidRDefault="005D0A3B" w:rsidP="005D0A3B">
      <w:pPr>
        <w:rPr>
          <w:sz w:val="16"/>
        </w:rPr>
      </w:pPr>
      <w:r w:rsidRPr="00FD2E13">
        <w:rPr>
          <w:rStyle w:val="StyleUnderline"/>
          <w:highlight w:val="green"/>
        </w:rPr>
        <w:t>Companies</w:t>
      </w:r>
      <w:r w:rsidRPr="009F0990">
        <w:rPr>
          <w:rStyle w:val="StyleUnderline"/>
        </w:rPr>
        <w:t xml:space="preserve"> are placing satellites into orbit at an unprecedented frequency to </w:t>
      </w:r>
      <w:r w:rsidRPr="00FD2E13">
        <w:rPr>
          <w:rStyle w:val="StyleUnderline"/>
          <w:highlight w:val="green"/>
        </w:rPr>
        <w:t xml:space="preserve">build </w:t>
      </w:r>
      <w:r w:rsidRPr="00FD2E13">
        <w:rPr>
          <w:rStyle w:val="Emphasis"/>
          <w:highlight w:val="green"/>
        </w:rPr>
        <w:t>‘mega-constellations’</w:t>
      </w:r>
      <w:r w:rsidRPr="00FD2E13">
        <w:rPr>
          <w:rStyle w:val="StyleUnderline"/>
          <w:highlight w:val="green"/>
        </w:rPr>
        <w:t xml:space="preserve"> of</w:t>
      </w:r>
      <w:r w:rsidRPr="009F0990">
        <w:rPr>
          <w:rStyle w:val="StyleUnderline"/>
        </w:rPr>
        <w:t xml:space="preserve"> communications </w:t>
      </w:r>
      <w:r w:rsidRPr="00FD2E13">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FD2E13">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FD2E13">
        <w:rPr>
          <w:rStyle w:val="StyleUnderline"/>
          <w:highlight w:val="green"/>
        </w:rPr>
        <w:t xml:space="preserve">in </w:t>
      </w:r>
      <w:r w:rsidRPr="00FD2E13">
        <w:rPr>
          <w:rStyle w:val="Emphasis"/>
          <w:highlight w:val="green"/>
        </w:rPr>
        <w:t>LEO</w:t>
      </w:r>
      <w:r w:rsidRPr="00FD2E13">
        <w:rPr>
          <w:rStyle w:val="StyleUnderline"/>
          <w:highlight w:val="green"/>
        </w:rPr>
        <w:t xml:space="preserve"> has increased by</w:t>
      </w:r>
      <w:r w:rsidRPr="009F0990">
        <w:rPr>
          <w:rStyle w:val="StyleUnderline"/>
        </w:rPr>
        <w:t xml:space="preserve"> over </w:t>
      </w:r>
      <w:r w:rsidRPr="00FD2E13">
        <w:rPr>
          <w:rStyle w:val="StyleUnderline"/>
          <w:highlight w:val="green"/>
        </w:rPr>
        <w:t>50%</w:t>
      </w:r>
      <w:r w:rsidRPr="00FD2E13">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FD2E13">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FD2E13">
        <w:rPr>
          <w:rStyle w:val="StyleUnderline"/>
          <w:highlight w:val="green"/>
        </w:rPr>
        <w:t>add 11,000</w:t>
      </w:r>
      <w:r w:rsidRPr="006A32EE">
        <w:rPr>
          <w:sz w:val="16"/>
        </w:rPr>
        <w:t xml:space="preserve"> more as it builds its Starlink mega-constellation </w:t>
      </w:r>
      <w:r w:rsidRPr="00FD2E13">
        <w:rPr>
          <w:rStyle w:val="StyleUnderline"/>
          <w:highlight w:val="green"/>
        </w:rPr>
        <w:t>and</w:t>
      </w:r>
      <w:r w:rsidRPr="009F0990">
        <w:rPr>
          <w:rStyle w:val="StyleUnderline"/>
        </w:rPr>
        <w:t xml:space="preserve"> has</w:t>
      </w:r>
      <w:r w:rsidRPr="006A32EE">
        <w:rPr>
          <w:sz w:val="16"/>
        </w:rPr>
        <w:t xml:space="preserve"> already </w:t>
      </w:r>
      <w:r w:rsidRPr="00FD2E13">
        <w:rPr>
          <w:rStyle w:val="StyleUnderline"/>
          <w:highlight w:val="green"/>
        </w:rPr>
        <w:t>filed for</w:t>
      </w:r>
      <w:r w:rsidRPr="009F0990">
        <w:rPr>
          <w:rStyle w:val="StyleUnderline"/>
        </w:rPr>
        <w:t xml:space="preserve"> permission for </w:t>
      </w:r>
      <w:r w:rsidRPr="00FD2E13">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FD2E13">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FD2E13">
        <w:rPr>
          <w:rStyle w:val="StyleUnderline"/>
          <w:highlight w:val="green"/>
        </w:rPr>
        <w:t xml:space="preserve">increased risk of </w:t>
      </w:r>
      <w:r w:rsidRPr="00FD2E13">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9E22F9B" w14:textId="77777777" w:rsidR="005D0A3B" w:rsidRPr="00F1098E" w:rsidRDefault="005D0A3B" w:rsidP="005D0A3B">
      <w:pPr>
        <w:rPr>
          <w:sz w:val="16"/>
        </w:rPr>
      </w:pPr>
      <w:r w:rsidRPr="00FD2E13">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FD2E13">
        <w:rPr>
          <w:rStyle w:val="StyleUnderline"/>
          <w:highlight w:val="green"/>
        </w:rPr>
        <w:t xml:space="preserve">provide </w:t>
      </w:r>
      <w:r w:rsidRPr="00FD2E13">
        <w:rPr>
          <w:rStyle w:val="Emphasis"/>
          <w:highlight w:val="green"/>
        </w:rPr>
        <w:t>considerable mass</w:t>
      </w:r>
      <w:r w:rsidRPr="006A32EE">
        <w:rPr>
          <w:rStyle w:val="StyleUnderline"/>
        </w:rPr>
        <w:t xml:space="preserve"> in LEO</w:t>
      </w:r>
      <w:r w:rsidRPr="00F1098E">
        <w:rPr>
          <w:sz w:val="16"/>
        </w:rPr>
        <w:t xml:space="preserve">, </w:t>
      </w:r>
      <w:r w:rsidRPr="00FD2E13">
        <w:rPr>
          <w:rStyle w:val="StyleUnderline"/>
          <w:highlight w:val="green"/>
        </w:rPr>
        <w:t>which</w:t>
      </w:r>
      <w:r w:rsidRPr="006A32EE">
        <w:rPr>
          <w:rStyle w:val="StyleUnderline"/>
        </w:rPr>
        <w:t xml:space="preserve"> can </w:t>
      </w:r>
      <w:r w:rsidRPr="00FD2E13">
        <w:rPr>
          <w:rStyle w:val="StyleUnderline"/>
          <w:highlight w:val="green"/>
        </w:rPr>
        <w:t xml:space="preserve">break </w:t>
      </w:r>
      <w:r w:rsidRPr="00CB6F13">
        <w:rPr>
          <w:rStyle w:val="StyleUnderline"/>
        </w:rPr>
        <w:t xml:space="preserve">into debris </w:t>
      </w:r>
      <w:r w:rsidRPr="00FD2E13">
        <w:rPr>
          <w:rStyle w:val="StyleUnderline"/>
          <w:highlight w:val="green"/>
        </w:rPr>
        <w:t>upon</w:t>
      </w:r>
      <w:r w:rsidRPr="006A32EE">
        <w:rPr>
          <w:rStyle w:val="StyleUnderline"/>
        </w:rPr>
        <w:t xml:space="preserve"> </w:t>
      </w:r>
      <w:r w:rsidRPr="00FD2E13">
        <w:rPr>
          <w:rStyle w:val="Emphasis"/>
          <w:highlight w:val="green"/>
        </w:rPr>
        <w:t>collisions</w:t>
      </w:r>
      <w:r w:rsidRPr="006A32EE">
        <w:rPr>
          <w:rStyle w:val="StyleUnderline"/>
        </w:rPr>
        <w:t xml:space="preserve">, explosions, </w:t>
      </w:r>
      <w:r w:rsidRPr="00FD2E13">
        <w:rPr>
          <w:rStyle w:val="StyleUnderline"/>
          <w:highlight w:val="green"/>
        </w:rPr>
        <w:t>or</w:t>
      </w:r>
      <w:r w:rsidRPr="006A32EE">
        <w:rPr>
          <w:rStyle w:val="StyleUnderline"/>
        </w:rPr>
        <w:t xml:space="preserve"> </w:t>
      </w:r>
      <w:r w:rsidRPr="00FD2E13">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FD2E13">
        <w:rPr>
          <w:rStyle w:val="Emphasis"/>
          <w:highlight w:val="green"/>
        </w:rPr>
        <w:t>Fragmentations</w:t>
      </w:r>
      <w:r w:rsidRPr="00FD2E13">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FD2E13">
        <w:rPr>
          <w:rStyle w:val="Emphasis"/>
          <w:highlight w:val="green"/>
        </w:rPr>
        <w:t>collision probability</w:t>
      </w:r>
      <w:r w:rsidRPr="00FD2E13">
        <w:rPr>
          <w:rStyle w:val="StyleUnderline"/>
          <w:highlight w:val="green"/>
        </w:rPr>
        <w:t xml:space="preserve"> per time</w:t>
      </w:r>
      <w:r w:rsidRPr="00F1098E">
        <w:rPr>
          <w:sz w:val="16"/>
        </w:rPr>
        <w:t xml:space="preserve">. </w:t>
      </w:r>
      <w:r w:rsidRPr="006A32EE">
        <w:rPr>
          <w:rStyle w:val="StyleUnderline"/>
        </w:rPr>
        <w:t xml:space="preserve">Eventually, </w:t>
      </w:r>
      <w:r w:rsidRPr="00FD2E13">
        <w:rPr>
          <w:rStyle w:val="StyleUnderline"/>
          <w:highlight w:val="green"/>
        </w:rPr>
        <w:t>collisions could dominate</w:t>
      </w:r>
      <w:r w:rsidRPr="006A32EE">
        <w:rPr>
          <w:rStyle w:val="StyleUnderline"/>
        </w:rPr>
        <w:t xml:space="preserve"> on-orbit evolution, </w:t>
      </w:r>
      <w:r w:rsidRPr="00FD2E13">
        <w:rPr>
          <w:rStyle w:val="StyleUnderline"/>
          <w:highlight w:val="green"/>
        </w:rPr>
        <w:t xml:space="preserve">a situation called the </w:t>
      </w:r>
      <w:r w:rsidRPr="00FD2E13">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D2E13">
        <w:rPr>
          <w:rStyle w:val="StyleUnderline"/>
          <w:highlight w:val="green"/>
        </w:rPr>
        <w:t>Simulations of</w:t>
      </w:r>
      <w:r w:rsidRPr="00F1098E">
        <w:rPr>
          <w:rStyle w:val="StyleUnderline"/>
        </w:rPr>
        <w:t xml:space="preserve"> the </w:t>
      </w:r>
      <w:r w:rsidRPr="00FD2E13">
        <w:rPr>
          <w:rStyle w:val="Emphasis"/>
          <w:highlight w:val="green"/>
        </w:rPr>
        <w:t>long-term evolution</w:t>
      </w:r>
      <w:r w:rsidRPr="00F1098E">
        <w:rPr>
          <w:rStyle w:val="StyleUnderline"/>
        </w:rPr>
        <w:t xml:space="preserve"> </w:t>
      </w:r>
      <w:r w:rsidRPr="00FD2E13">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FD2E13">
        <w:rPr>
          <w:rStyle w:val="Emphasis"/>
          <w:highlight w:val="green"/>
        </w:rPr>
        <w:t xml:space="preserve">initial stages </w:t>
      </w:r>
      <w:r w:rsidRPr="00CB6F13">
        <w:rPr>
          <w:rStyle w:val="Emphasis"/>
        </w:rPr>
        <w:t>of the Kessler Syndrome</w:t>
      </w:r>
      <w:r w:rsidRPr="00F1098E">
        <w:rPr>
          <w:sz w:val="16"/>
        </w:rPr>
        <w:t xml:space="preserve">, </w:t>
      </w:r>
      <w:r w:rsidRPr="00FD2E13">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FD2E13">
        <w:rPr>
          <w:rStyle w:val="StyleUnderline"/>
          <w:highlight w:val="green"/>
        </w:rPr>
        <w:t>addition of</w:t>
      </w:r>
      <w:r w:rsidRPr="00F1098E">
        <w:rPr>
          <w:rStyle w:val="StyleUnderline"/>
        </w:rPr>
        <w:t xml:space="preserve"> satellite </w:t>
      </w:r>
      <w:r w:rsidRPr="00FD2E13">
        <w:rPr>
          <w:rStyle w:val="Emphasis"/>
          <w:highlight w:val="green"/>
        </w:rPr>
        <w:t>mega-constellations</w:t>
      </w:r>
      <w:r w:rsidRPr="00F1098E">
        <w:rPr>
          <w:rStyle w:val="StyleUnderline"/>
        </w:rPr>
        <w:t xml:space="preserve"> and the general proliferation of low-cost satellites </w:t>
      </w:r>
      <w:r w:rsidRPr="00FD2E13">
        <w:rPr>
          <w:rStyle w:val="StyleUnderline"/>
          <w:highlight w:val="green"/>
        </w:rPr>
        <w:t xml:space="preserve">in LEO </w:t>
      </w:r>
      <w:r w:rsidRPr="00FD2E13">
        <w:rPr>
          <w:rStyle w:val="Emphasis"/>
          <w:highlight w:val="green"/>
        </w:rPr>
        <w:t>stresses the environment further</w:t>
      </w:r>
      <w:r w:rsidRPr="00F1098E">
        <w:rPr>
          <w:sz w:val="16"/>
        </w:rPr>
        <w:t>5,6,7,8.</w:t>
      </w:r>
    </w:p>
    <w:p w14:paraId="25493C81" w14:textId="77777777" w:rsidR="005D0A3B" w:rsidRPr="00FD2E13" w:rsidRDefault="005D0A3B" w:rsidP="005D0A3B">
      <w:pPr>
        <w:rPr>
          <w:sz w:val="8"/>
          <w:szCs w:val="8"/>
        </w:rPr>
      </w:pPr>
      <w:r w:rsidRPr="00FD2E13">
        <w:rPr>
          <w:sz w:val="8"/>
          <w:szCs w:val="8"/>
        </w:rPr>
        <w:t>Results</w:t>
      </w:r>
    </w:p>
    <w:p w14:paraId="05A2E99F" w14:textId="77777777" w:rsidR="005D0A3B" w:rsidRPr="00FD2E13" w:rsidRDefault="005D0A3B" w:rsidP="005D0A3B">
      <w:pPr>
        <w:rPr>
          <w:sz w:val="8"/>
          <w:szCs w:val="8"/>
        </w:rPr>
      </w:pPr>
      <w:r w:rsidRPr="00FD2E13">
        <w:rPr>
          <w:sz w:val="8"/>
          <w:szCs w:val="8"/>
        </w:rPr>
        <w:t>The overall setting</w:t>
      </w:r>
    </w:p>
    <w:p w14:paraId="55E93A8C" w14:textId="77777777" w:rsidR="005D0A3B" w:rsidRPr="00FD2E13" w:rsidRDefault="005D0A3B" w:rsidP="005D0A3B">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F77F921" w14:textId="77777777" w:rsidR="005D0A3B" w:rsidRPr="00FD2E13" w:rsidRDefault="005D0A3B" w:rsidP="005D0A3B">
      <w:pPr>
        <w:rPr>
          <w:sz w:val="8"/>
          <w:szCs w:val="8"/>
        </w:rPr>
      </w:pPr>
      <w:r w:rsidRPr="00FD2E13">
        <w:rPr>
          <w:sz w:val="8"/>
          <w:szCs w:val="8"/>
        </w:rPr>
        <w:t>Figure 1</w:t>
      </w:r>
    </w:p>
    <w:p w14:paraId="689D52E2" w14:textId="77777777" w:rsidR="005D0A3B" w:rsidRPr="00FD2E13" w:rsidRDefault="005D0A3B" w:rsidP="005D0A3B">
      <w:pPr>
        <w:rPr>
          <w:sz w:val="8"/>
          <w:szCs w:val="8"/>
        </w:rPr>
      </w:pPr>
      <w:r w:rsidRPr="00FD2E13">
        <w:rPr>
          <w:sz w:val="8"/>
          <w:szCs w:val="8"/>
        </w:rPr>
        <w:t>[Figure 1 omitted]</w:t>
      </w:r>
    </w:p>
    <w:p w14:paraId="76819784" w14:textId="77777777" w:rsidR="005D0A3B" w:rsidRPr="00FD2E13" w:rsidRDefault="005D0A3B" w:rsidP="005D0A3B">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49EA6FA" w14:textId="77777777" w:rsidR="005D0A3B" w:rsidRPr="00FD2E13" w:rsidRDefault="005D0A3B" w:rsidP="005D0A3B">
      <w:pPr>
        <w:rPr>
          <w:sz w:val="8"/>
          <w:szCs w:val="8"/>
        </w:rPr>
      </w:pPr>
      <w:r w:rsidRPr="00FD2E13">
        <w:rPr>
          <w:sz w:val="8"/>
          <w:szCs w:val="8"/>
        </w:rPr>
        <w:t>Full size image</w:t>
      </w:r>
    </w:p>
    <w:p w14:paraId="3578A0C2" w14:textId="77777777" w:rsidR="005D0A3B" w:rsidRPr="00FD2E13" w:rsidRDefault="005D0A3B" w:rsidP="005D0A3B">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FBC0771" w14:textId="77777777" w:rsidR="005D0A3B" w:rsidRPr="00FD2E13" w:rsidRDefault="005D0A3B" w:rsidP="005D0A3B">
      <w:pPr>
        <w:rPr>
          <w:sz w:val="8"/>
          <w:szCs w:val="8"/>
        </w:rPr>
      </w:pPr>
      <w:r w:rsidRPr="00FD2E13">
        <w:rPr>
          <w:sz w:val="8"/>
          <w:szCs w:val="8"/>
        </w:rPr>
        <w:t>Figure 2</w:t>
      </w:r>
    </w:p>
    <w:p w14:paraId="1B767982" w14:textId="77777777" w:rsidR="005D0A3B" w:rsidRPr="00FD2E13" w:rsidRDefault="005D0A3B" w:rsidP="005D0A3B">
      <w:pPr>
        <w:rPr>
          <w:sz w:val="8"/>
          <w:szCs w:val="8"/>
        </w:rPr>
      </w:pPr>
      <w:r w:rsidRPr="00FD2E13">
        <w:rPr>
          <w:sz w:val="8"/>
          <w:szCs w:val="8"/>
        </w:rPr>
        <w:lastRenderedPageBreak/>
        <w:t>[Figure 2 omitted]</w:t>
      </w:r>
    </w:p>
    <w:p w14:paraId="2B2022A8" w14:textId="77777777" w:rsidR="005D0A3B" w:rsidRPr="00FD2E13" w:rsidRDefault="005D0A3B" w:rsidP="005D0A3B">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ADE43E0" w14:textId="77777777" w:rsidR="005D0A3B" w:rsidRPr="00FD2E13" w:rsidRDefault="005D0A3B" w:rsidP="005D0A3B">
      <w:pPr>
        <w:rPr>
          <w:sz w:val="8"/>
          <w:szCs w:val="8"/>
        </w:rPr>
      </w:pPr>
      <w:r w:rsidRPr="00FD2E13">
        <w:rPr>
          <w:sz w:val="8"/>
          <w:szCs w:val="8"/>
        </w:rPr>
        <w:t>Full size image</w:t>
      </w:r>
    </w:p>
    <w:p w14:paraId="0BDEAEBC" w14:textId="77777777" w:rsidR="005D0A3B" w:rsidRPr="00977410" w:rsidRDefault="005D0A3B" w:rsidP="005D0A3B">
      <w:pPr>
        <w:rPr>
          <w:sz w:val="16"/>
        </w:rPr>
      </w:pPr>
      <w:r w:rsidRPr="00977410">
        <w:rPr>
          <w:sz w:val="16"/>
        </w:rPr>
        <w:t xml:space="preserve">When completed, </w:t>
      </w:r>
      <w:r w:rsidRPr="00D2438F">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D2438F">
        <w:rPr>
          <w:rStyle w:val="Emphasis"/>
          <w:highlight w:val="green"/>
        </w:rPr>
        <w:t>total mass</w:t>
      </w:r>
      <w:r w:rsidRPr="00D2438F">
        <w:rPr>
          <w:rStyle w:val="Emphasis"/>
        </w:rPr>
        <w:t xml:space="preserve"> </w:t>
      </w:r>
      <w:r w:rsidRPr="00D2438F">
        <w:rPr>
          <w:rStyle w:val="Emphasis"/>
          <w:highlight w:val="green"/>
        </w:rPr>
        <w:t>will equal all</w:t>
      </w:r>
      <w:r w:rsidRPr="00D2438F">
        <w:rPr>
          <w:rStyle w:val="Emphasis"/>
        </w:rPr>
        <w:t xml:space="preserve"> the </w:t>
      </w:r>
      <w:r w:rsidRPr="00D2438F">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D2438F">
        <w:rPr>
          <w:rStyle w:val="StyleUnderline"/>
          <w:highlight w:val="green"/>
        </w:rPr>
        <w:t xml:space="preserve">creating </w:t>
      </w:r>
      <w:r w:rsidRPr="00D2438F">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977410">
        <w:rPr>
          <w:rStyle w:val="Emphasis"/>
          <w:highlight w:val="green"/>
        </w:rPr>
        <w:t>other companies</w:t>
      </w:r>
      <w:r w:rsidRPr="00FD2E13">
        <w:rPr>
          <w:rStyle w:val="Emphasis"/>
        </w:rPr>
        <w:t>,</w:t>
      </w:r>
      <w:r w:rsidRPr="00977410">
        <w:rPr>
          <w:sz w:val="16"/>
        </w:rPr>
        <w:t xml:space="preserve"> operating under different national regulatory regimes, </w:t>
      </w:r>
      <w:r w:rsidRPr="00D2438F">
        <w:rPr>
          <w:rStyle w:val="StyleUnderline"/>
          <w:highlight w:val="green"/>
        </w:rPr>
        <w:t>are soon</w:t>
      </w:r>
      <w:r w:rsidRPr="00977410">
        <w:rPr>
          <w:sz w:val="16"/>
        </w:rPr>
        <w:t xml:space="preserve"> likely </w:t>
      </w:r>
      <w:r w:rsidRPr="00D2438F">
        <w:rPr>
          <w:rStyle w:val="StyleUnderline"/>
          <w:highlight w:val="green"/>
        </w:rPr>
        <w:t>to follow</w:t>
      </w:r>
      <w:r w:rsidRPr="00977410">
        <w:rPr>
          <w:sz w:val="16"/>
        </w:rPr>
        <w:t>.</w:t>
      </w:r>
    </w:p>
    <w:p w14:paraId="78E22B46" w14:textId="77777777" w:rsidR="005D0A3B" w:rsidRPr="00977410" w:rsidRDefault="005D0A3B" w:rsidP="005D0A3B">
      <w:pPr>
        <w:rPr>
          <w:rStyle w:val="Emphasis"/>
        </w:rPr>
      </w:pPr>
      <w:r w:rsidRPr="00977410">
        <w:rPr>
          <w:rStyle w:val="Emphasis"/>
        </w:rPr>
        <w:t>Enhanced collision risk</w:t>
      </w:r>
    </w:p>
    <w:p w14:paraId="17A3197D" w14:textId="77777777" w:rsidR="005D0A3B" w:rsidRPr="00977410" w:rsidRDefault="005D0A3B" w:rsidP="005D0A3B">
      <w:pPr>
        <w:rPr>
          <w:sz w:val="16"/>
        </w:rPr>
      </w:pPr>
      <w:r w:rsidRPr="00977410">
        <w:rPr>
          <w:rStyle w:val="StyleUnderline"/>
          <w:highlight w:val="green"/>
        </w:rPr>
        <w:t>Mega-constellations are</w:t>
      </w:r>
      <w:r w:rsidRPr="00977410">
        <w:rPr>
          <w:rStyle w:val="StyleUnderline"/>
        </w:rPr>
        <w:t xml:space="preserve"> composed of </w:t>
      </w:r>
      <w:r w:rsidRPr="00977410">
        <w:rPr>
          <w:rStyle w:val="Emphasis"/>
          <w:highlight w:val="green"/>
        </w:rPr>
        <w:t>mass-produced</w:t>
      </w:r>
      <w:r w:rsidRPr="00977410">
        <w:rPr>
          <w:rStyle w:val="Emphasis"/>
        </w:rPr>
        <w:t xml:space="preserve"> satellites</w:t>
      </w:r>
      <w:r w:rsidRPr="00977410">
        <w:rPr>
          <w:rStyle w:val="StyleUnderline"/>
        </w:rPr>
        <w:t xml:space="preserve"> </w:t>
      </w:r>
      <w:r w:rsidRPr="00977410">
        <w:rPr>
          <w:rStyle w:val="StyleUnderline"/>
          <w:highlight w:val="green"/>
        </w:rPr>
        <w:t xml:space="preserve">with </w:t>
      </w:r>
      <w:r w:rsidRPr="00977410">
        <w:rPr>
          <w:rStyle w:val="Emphasis"/>
          <w:highlight w:val="green"/>
        </w:rPr>
        <w:t>few backup systems</w:t>
      </w:r>
      <w:r w:rsidRPr="00977410">
        <w:rPr>
          <w:sz w:val="16"/>
        </w:rPr>
        <w:t xml:space="preserve">. </w:t>
      </w:r>
      <w:r w:rsidRPr="00977410">
        <w:rPr>
          <w:rStyle w:val="StyleUnderline"/>
          <w:highlight w:val="green"/>
        </w:rPr>
        <w:t>This</w:t>
      </w:r>
      <w:r w:rsidRPr="00977410">
        <w:rPr>
          <w:sz w:val="16"/>
        </w:rPr>
        <w:t xml:space="preserve"> consumer electronic model </w:t>
      </w:r>
      <w:r w:rsidRPr="00977410">
        <w:rPr>
          <w:rStyle w:val="StyleUnderline"/>
          <w:highlight w:val="green"/>
        </w:rPr>
        <w:t>allows for</w:t>
      </w:r>
      <w:r w:rsidRPr="00977410">
        <w:rPr>
          <w:rStyle w:val="StyleUnderline"/>
        </w:rPr>
        <w:t xml:space="preserve"> short upgrade cycles and rapid expansions of capabilities, but also </w:t>
      </w:r>
      <w:r w:rsidRPr="0097741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97741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67158A07" w14:textId="77777777" w:rsidR="005D0A3B" w:rsidRPr="00F20EA6" w:rsidRDefault="005D0A3B" w:rsidP="005D0A3B">
      <w:pPr>
        <w:rPr>
          <w:sz w:val="8"/>
          <w:szCs w:val="8"/>
        </w:rPr>
      </w:pPr>
      <w:r w:rsidRPr="00F20EA6">
        <w:rPr>
          <w:sz w:val="8"/>
          <w:szCs w:val="8"/>
        </w:rPr>
        <w:t>Figure 3</w:t>
      </w:r>
    </w:p>
    <w:p w14:paraId="405D2288" w14:textId="77777777" w:rsidR="005D0A3B" w:rsidRPr="00F20EA6" w:rsidRDefault="005D0A3B" w:rsidP="005D0A3B">
      <w:pPr>
        <w:rPr>
          <w:sz w:val="8"/>
          <w:szCs w:val="8"/>
        </w:rPr>
      </w:pPr>
      <w:r w:rsidRPr="00F20EA6">
        <w:rPr>
          <w:sz w:val="8"/>
          <w:szCs w:val="8"/>
        </w:rPr>
        <w:t>[Figure 3 omitted]</w:t>
      </w:r>
    </w:p>
    <w:p w14:paraId="50029C23" w14:textId="77777777" w:rsidR="005D0A3B" w:rsidRPr="00F20EA6" w:rsidRDefault="005D0A3B" w:rsidP="005D0A3B">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0F2CD7AA" w14:textId="77777777" w:rsidR="005D0A3B" w:rsidRPr="00F20EA6" w:rsidRDefault="005D0A3B" w:rsidP="005D0A3B">
      <w:pPr>
        <w:rPr>
          <w:sz w:val="8"/>
          <w:szCs w:val="8"/>
        </w:rPr>
      </w:pPr>
      <w:r w:rsidRPr="00F20EA6">
        <w:rPr>
          <w:sz w:val="8"/>
          <w:szCs w:val="8"/>
        </w:rPr>
        <w:t>Full size image</w:t>
      </w:r>
    </w:p>
    <w:p w14:paraId="465A4C48" w14:textId="77777777" w:rsidR="005D0A3B" w:rsidRPr="00F20EA6" w:rsidRDefault="005D0A3B" w:rsidP="005D0A3B">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communication and cooperation between operators</w:t>
      </w:r>
      <w:r w:rsidRPr="00F20EA6">
        <w:rPr>
          <w:sz w:val="16"/>
        </w:rPr>
        <w:t xml:space="preserve">, which at present </w:t>
      </w:r>
      <w:r w:rsidRPr="00977410">
        <w:rPr>
          <w:rStyle w:val="StyleUnderline"/>
        </w:rPr>
        <w:t>is ad hoc and voluntary</w:t>
      </w:r>
      <w:r w:rsidRPr="00F20EA6">
        <w:rPr>
          <w:sz w:val="16"/>
        </w:rPr>
        <w:t xml:space="preserve">. A recent letter12 to the FCC from SpaceX suggests that some </w:t>
      </w:r>
      <w:r w:rsidRPr="00977410">
        <w:rPr>
          <w:rStyle w:val="Emphasis"/>
        </w:rPr>
        <w:t>companies might be less-than-fully transparent</w:t>
      </w:r>
      <w:r w:rsidRPr="00977410">
        <w:rPr>
          <w:rStyle w:val="StyleUnderline"/>
        </w:rPr>
        <w:t xml:space="preserve"> about events</w:t>
      </w:r>
      <w:r w:rsidRPr="00F20EA6">
        <w:rPr>
          <w:sz w:val="16"/>
        </w:rPr>
        <w:t xml:space="preserve">13 </w:t>
      </w:r>
      <w:r w:rsidRPr="00977410">
        <w:rPr>
          <w:rStyle w:val="StyleUnderline"/>
        </w:rPr>
        <w:t>in LEO</w:t>
      </w:r>
      <w:r w:rsidRPr="00F20EA6">
        <w:rPr>
          <w:sz w:val="16"/>
        </w:rPr>
        <w:t>.</w:t>
      </w:r>
    </w:p>
    <w:p w14:paraId="112D307D" w14:textId="77777777" w:rsidR="005D0A3B" w:rsidRPr="00F20EA6" w:rsidRDefault="005D0A3B" w:rsidP="005D0A3B">
      <w:pPr>
        <w:rPr>
          <w:sz w:val="16"/>
        </w:rPr>
      </w:pPr>
      <w:r w:rsidRPr="00F20EA6">
        <w:rPr>
          <w:sz w:val="16"/>
        </w:rPr>
        <w:t xml:space="preserve">Despite the congestion and traffic management challenges, FCC filings by </w:t>
      </w:r>
      <w:r w:rsidRPr="00F20EA6">
        <w:rPr>
          <w:rStyle w:val="Emphasis"/>
        </w:rPr>
        <w:t>SpaceX</w:t>
      </w:r>
      <w:r w:rsidRPr="00F20EA6">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F20EA6">
        <w:rPr>
          <w:rStyle w:val="Emphasis"/>
          <w:highlight w:val="green"/>
        </w:rPr>
        <w:t>runaway cascade</w:t>
      </w:r>
      <w:r w:rsidRPr="00F20EA6">
        <w:rPr>
          <w:rStyle w:val="Emphasis"/>
        </w:rPr>
        <w:t xml:space="preserve"> of collisions </w:t>
      </w:r>
      <w:r w:rsidRPr="00F20EA6">
        <w:rPr>
          <w:rStyle w:val="Emphasis"/>
          <w:highlight w:val="green"/>
        </w:rPr>
        <w:t>could occur</w:t>
      </w:r>
      <w:r w:rsidRPr="00F20EA6">
        <w:rPr>
          <w:sz w:val="16"/>
        </w:rPr>
        <w:t>.</w:t>
      </w:r>
    </w:p>
    <w:p w14:paraId="0DA9E615" w14:textId="77777777" w:rsidR="005D0A3B" w:rsidRPr="00977410" w:rsidRDefault="005D0A3B" w:rsidP="005D0A3B">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977410">
        <w:rPr>
          <w:rStyle w:val="Emphasis"/>
          <w:highlight w:val="green"/>
        </w:rPr>
        <w:t>major fragmentation</w:t>
      </w:r>
      <w:r w:rsidRPr="00977410">
        <w:rPr>
          <w:rStyle w:val="Emphasis"/>
        </w:rPr>
        <w:t xml:space="preserve"> event from a single satellite </w:t>
      </w:r>
      <w:r w:rsidRPr="00977410">
        <w:rPr>
          <w:rStyle w:val="Emphasis"/>
          <w:highlight w:val="green"/>
        </w:rPr>
        <w:t>could affect all operators in LEO</w:t>
      </w:r>
      <w:r w:rsidRPr="00977410">
        <w:rPr>
          <w:sz w:val="16"/>
        </w:rPr>
        <w:t>.</w:t>
      </w:r>
    </w:p>
    <w:p w14:paraId="49EC6FB9" w14:textId="77777777" w:rsidR="005D0A3B" w:rsidRPr="00977410" w:rsidRDefault="005D0A3B" w:rsidP="005D0A3B">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w:t>
      </w:r>
      <w:r w:rsidRPr="00977410">
        <w:rPr>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E86D99C" w14:textId="77777777" w:rsidR="005D0A3B" w:rsidRPr="00977410" w:rsidRDefault="005D0A3B" w:rsidP="005D0A3B">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657017F" w14:textId="77777777" w:rsidR="005D0A3B" w:rsidRPr="008F1C54" w:rsidRDefault="005D0A3B" w:rsidP="005D0A3B">
      <w:pPr>
        <w:pStyle w:val="Heading4"/>
        <w:rPr>
          <w:rFonts w:asciiTheme="minorHAnsi" w:hAnsiTheme="minorHAnsi" w:cstheme="minorHAnsi"/>
        </w:rPr>
      </w:pPr>
      <w:r>
        <w:rPr>
          <w:rFonts w:asciiTheme="minorHAnsi" w:hAnsiTheme="minorHAnsi" w:cstheme="minorHAnsi"/>
        </w:rPr>
        <w:t xml:space="preserve">Debris cascade </w:t>
      </w:r>
      <w:r>
        <w:rPr>
          <w:rFonts w:asciiTheme="minorHAnsi" w:hAnsiTheme="minorHAnsi" w:cstheme="minorHAnsi"/>
          <w:u w:val="single"/>
        </w:rPr>
        <w:t>collapses satellites</w:t>
      </w:r>
      <w:r>
        <w:rPr>
          <w:rFonts w:asciiTheme="minorHAnsi" w:hAnsiTheme="minorHAnsi" w:cstheme="minorHAnsi"/>
        </w:rPr>
        <w:t>.</w:t>
      </w:r>
    </w:p>
    <w:p w14:paraId="32E15E72" w14:textId="77777777" w:rsidR="005D0A3B" w:rsidRPr="005E2E9A" w:rsidRDefault="005D0A3B" w:rsidP="005D0A3B">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8"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0AF1182E" w14:textId="77777777" w:rsidR="005D0A3B" w:rsidRDefault="005D0A3B" w:rsidP="005D0A3B">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FD2E13">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FD2E13">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FD2E13">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FD2E13">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w:t>
      </w:r>
      <w:r w:rsidRPr="008F1C54">
        <w:rPr>
          <w:rStyle w:val="StyleUnderline"/>
          <w:rFonts w:asciiTheme="minorHAnsi" w:hAnsiTheme="minorHAnsi" w:cstheme="minorHAnsi"/>
        </w:rPr>
        <w:lastRenderedPageBreak/>
        <w:t>igniting</w:t>
      </w:r>
      <w:r w:rsidRPr="005E2E9A">
        <w:rPr>
          <w:rStyle w:val="StyleUnderline"/>
          <w:rFonts w:asciiTheme="minorHAnsi" w:hAnsiTheme="minorHAnsi" w:cstheme="minorHAnsi"/>
        </w:rPr>
        <w:t xml:space="preserve"> under the extreme conditions of space. These explosions happen more often than you might think, and </w:t>
      </w:r>
      <w:r w:rsidRPr="00FD2E13">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FD2E13">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FD2E13">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FD2E13">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FD2E13">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FD2E13">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FD2E13">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FD2E13">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FD2E13">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D2E13">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FD2E13">
        <w:rPr>
          <w:rStyle w:val="StyleUnderline"/>
          <w:rFonts w:asciiTheme="minorHAnsi" w:hAnsiTheme="minorHAnsi" w:cstheme="minorHAnsi"/>
          <w:highlight w:val="green"/>
        </w:rPr>
        <w:t xml:space="preserve">in </w:t>
      </w:r>
      <w:r w:rsidRPr="00FD2E13">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FD2E13">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FD2E13">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FD2E13">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FD2E13">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FD2E13">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FD2E13">
        <w:rPr>
          <w:rStyle w:val="StyleUnderline"/>
          <w:rFonts w:asciiTheme="minorHAnsi" w:hAnsiTheme="minorHAnsi" w:cstheme="minorHAnsi"/>
          <w:highlight w:val="green"/>
        </w:rPr>
        <w:t xml:space="preserve">including the </w:t>
      </w:r>
      <w:r w:rsidRPr="00FD2E13">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FD2E13">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FD2E13">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FD2E13">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FD2E13">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FD2E13">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w:t>
      </w:r>
      <w:r w:rsidRPr="005E2E9A">
        <w:rPr>
          <w:rStyle w:val="StyleUnderline"/>
          <w:rFonts w:asciiTheme="minorHAnsi" w:hAnsiTheme="minorHAnsi" w:cstheme="minorHAnsi"/>
        </w:rPr>
        <w:lastRenderedPageBreak/>
        <w:t xml:space="preserve">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FD2E13">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it can be managed.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5E394B3D" w14:textId="77777777" w:rsidR="005D0A3B" w:rsidRPr="005E2E9A" w:rsidRDefault="005D0A3B" w:rsidP="005D0A3B">
      <w:pPr>
        <w:rPr>
          <w:rStyle w:val="Emphasis"/>
          <w:rFonts w:asciiTheme="minorHAnsi" w:hAnsiTheme="minorHAnsi" w:cstheme="minorHAnsi"/>
        </w:rPr>
      </w:pPr>
    </w:p>
    <w:p w14:paraId="57085BA5" w14:textId="77777777" w:rsidR="005D0A3B" w:rsidRDefault="005D0A3B" w:rsidP="005D0A3B">
      <w:pPr>
        <w:pStyle w:val="Heading4"/>
      </w:pPr>
      <w:r>
        <w:t xml:space="preserve">Kessler syndrome ensures extinction---satellites solve every impact. It’s specifically key to </w:t>
      </w:r>
      <w:r w:rsidRPr="000E0A42">
        <w:rPr>
          <w:u w:val="single"/>
        </w:rPr>
        <w:t>military readiness</w:t>
      </w:r>
      <w:r>
        <w:t>.</w:t>
      </w:r>
    </w:p>
    <w:p w14:paraId="76B0A5C6" w14:textId="77777777" w:rsidR="005D0A3B" w:rsidRPr="00DA04C3" w:rsidRDefault="005D0A3B" w:rsidP="005D0A3B">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9" w:history="1">
        <w:r w:rsidRPr="005773F3">
          <w:rPr>
            <w:rStyle w:val="Hyperlink"/>
          </w:rPr>
          <w:t>https://io9.gizmodo.com/what-would-happen-if-all-our-satellites-were-suddenly-d-1709006681</w:t>
        </w:r>
      </w:hyperlink>
      <w:r>
        <w:t xml:space="preserve">. </w:t>
      </w:r>
    </w:p>
    <w:p w14:paraId="71D49F27" w14:textId="77777777" w:rsidR="005D0A3B" w:rsidRDefault="005D0A3B" w:rsidP="005D0A3B">
      <w:pPr>
        <w:rPr>
          <w:sz w:val="16"/>
        </w:rPr>
      </w:pPr>
      <w:r w:rsidRPr="000F0A6D">
        <w:rPr>
          <w:sz w:val="16"/>
        </w:rPr>
        <w:t xml:space="preserve">Lastly, </w:t>
      </w:r>
      <w:r w:rsidRPr="00087452">
        <w:rPr>
          <w:rStyle w:val="Emphasis"/>
        </w:rPr>
        <w:t xml:space="preserve">there’s </w:t>
      </w:r>
      <w:r w:rsidRPr="00A45088">
        <w:rPr>
          <w:rStyle w:val="Emphasis"/>
          <w:highlight w:val="green"/>
        </w:rPr>
        <w:t xml:space="preserve">the </w:t>
      </w:r>
      <w:hyperlink r:id="rId10" w:tgtFrame="_blank" w:history="1">
        <w:r w:rsidRPr="00A45088">
          <w:rPr>
            <w:rStyle w:val="Emphasis"/>
            <w:highlight w:val="green"/>
          </w:rPr>
          <w:t>Kessler Syndrome</w:t>
        </w:r>
      </w:hyperlink>
      <w:r w:rsidRPr="00087452">
        <w:rPr>
          <w:rStyle w:val="Emphasis"/>
        </w:rPr>
        <w:t xml:space="preserve"> to </w:t>
      </w:r>
      <w:r w:rsidRPr="00A45088">
        <w:rPr>
          <w:rStyle w:val="Emphasis"/>
        </w:rPr>
        <w:t>consider</w:t>
      </w:r>
      <w:r w:rsidRPr="00A45088">
        <w:rPr>
          <w:sz w:val="16"/>
        </w:rPr>
        <w:t>. This scenario</w:t>
      </w:r>
      <w:r w:rsidRPr="000F0A6D">
        <w:rPr>
          <w:sz w:val="16"/>
        </w:rPr>
        <w:t xml:space="preserve"> was </w:t>
      </w:r>
      <w:r w:rsidRPr="00DA04C3">
        <w:rPr>
          <w:rStyle w:val="StyleUnderline"/>
        </w:rPr>
        <w:t>portrayed in the 2013 film</w:t>
      </w:r>
      <w:r>
        <w:rPr>
          <w:rStyle w:val="StyleUnderline"/>
        </w:rPr>
        <w:t xml:space="preserve"> </w:t>
      </w:r>
      <w:r w:rsidRPr="00DA04C3">
        <w:rPr>
          <w:rStyle w:val="StyleUnderline"/>
        </w:rPr>
        <w:t>Gravity</w:t>
      </w:r>
      <w:r w:rsidRPr="000F0A6D">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F0A6D">
        <w:rPr>
          <w:sz w:val="16"/>
        </w:rPr>
        <w:t xml:space="preserve">. </w:t>
      </w:r>
      <w:r w:rsidRPr="00DA04C3">
        <w:rPr>
          <w:rStyle w:val="StyleUnderline"/>
        </w:rPr>
        <w:t xml:space="preserve">Anything in the cloud’s wake — including </w:t>
      </w:r>
      <w:r w:rsidRPr="00B10246">
        <w:rPr>
          <w:rStyle w:val="StyleUnderline"/>
          <w:highlight w:val="green"/>
        </w:rPr>
        <w:t>satellites,</w:t>
      </w:r>
      <w:r w:rsidRPr="00DA04C3">
        <w:rPr>
          <w:rStyle w:val="StyleUnderline"/>
        </w:rPr>
        <w:t xml:space="preserve"> space stations, and astronauts — gets </w:t>
      </w:r>
      <w:r w:rsidRPr="00B10246">
        <w:rPr>
          <w:rStyle w:val="StyleUnderline"/>
          <w:highlight w:val="gree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1" w:tgtFrame="_blank" w:history="1">
        <w:r w:rsidRPr="00E32069">
          <w:rPr>
            <w:rStyle w:val="Emphasis"/>
          </w:rPr>
          <w:t>is steadily increasing as more stuff gets thrown into space</w:t>
        </w:r>
      </w:hyperlink>
      <w:r w:rsidRPr="00E32069">
        <w:rPr>
          <w:rStyle w:val="StyleUnderline"/>
        </w:rPr>
        <w:t>.</w:t>
      </w:r>
      <w:r w:rsidRPr="000F0A6D">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B10246">
        <w:rPr>
          <w:rStyle w:val="StyleUnderline"/>
          <w:highlight w:val="green"/>
        </w:rPr>
        <w:t xml:space="preserve">complete loss </w:t>
      </w:r>
      <w:r w:rsidRPr="00A45088">
        <w:rPr>
          <w:rStyle w:val="StyleUnderline"/>
        </w:rPr>
        <w:t>of our satellite fleet</w:t>
      </w:r>
      <w:r w:rsidRPr="00527BE3">
        <w:rPr>
          <w:rStyle w:val="StyleUnderline"/>
        </w:rPr>
        <w:t xml:space="preserve"> </w:t>
      </w:r>
      <w:r w:rsidRPr="00B10246">
        <w:rPr>
          <w:rStyle w:val="StyleUnderline"/>
          <w:highlight w:val="green"/>
        </w:rPr>
        <w:t xml:space="preserve">would </w:t>
      </w:r>
      <w:r w:rsidRPr="00A45088">
        <w:rPr>
          <w:rStyle w:val="StyleUnderline"/>
        </w:rPr>
        <w:t xml:space="preserve">instigate a </w:t>
      </w:r>
      <w:r w:rsidRPr="00A45088">
        <w:rPr>
          <w:rStyle w:val="Emphasis"/>
        </w:rPr>
        <w:t>tremendous</w:t>
      </w:r>
      <w:r w:rsidRPr="00DA04C3">
        <w:rPr>
          <w:rStyle w:val="Emphasis"/>
        </w:rPr>
        <w:t xml:space="preserve"> </w:t>
      </w:r>
      <w:r w:rsidRPr="00B10246">
        <w:rPr>
          <w:rStyle w:val="Emphasis"/>
          <w:highlight w:val="green"/>
        </w:rPr>
        <w:t>disrupt</w:t>
      </w:r>
      <w:r w:rsidRPr="00A45088">
        <w:rPr>
          <w:sz w:val="16"/>
          <w:szCs w:val="16"/>
        </w:rPr>
        <w:t xml:space="preserve">ion </w:t>
      </w:r>
      <w:r w:rsidRPr="00A45088">
        <w:rPr>
          <w:rStyle w:val="Emphasis"/>
        </w:rPr>
        <w:t>to our current mode of technological existence</w:t>
      </w:r>
      <w:r w:rsidRPr="00A45088">
        <w:rPr>
          <w:rStyle w:val="StyleUnderline"/>
        </w:rPr>
        <w:t xml:space="preserve"> — disruptions that would be experienced in the short, medium, and long term, and across multiple </w:t>
      </w:r>
      <w:hyperlink r:id="rId12" w:history="1">
        <w:r w:rsidRPr="00A45088">
          <w:rPr>
            <w:rStyle w:val="StyleUnderline"/>
          </w:rPr>
          <w:t>domains</w:t>
        </w:r>
      </w:hyperlink>
      <w:r w:rsidRPr="00A45088">
        <w:rPr>
          <w:rStyle w:val="StyleUnderline"/>
        </w:rPr>
        <w:t>. Compromised Communications Almost immediately we’d notice a dramatic reduction in our ability to communicate, share information, and conduct transactions</w:t>
      </w:r>
      <w:r w:rsidRPr="00A45088">
        <w:rPr>
          <w:sz w:val="16"/>
        </w:rPr>
        <w:t>. “</w:t>
      </w:r>
      <w:r w:rsidRPr="00A45088">
        <w:rPr>
          <w:rStyle w:val="StyleUnderline"/>
        </w:rPr>
        <w:t>If our communications satellites are lost, then bandwidth is also lost</w:t>
      </w:r>
      <w:r w:rsidRPr="00A45088">
        <w:rPr>
          <w:sz w:val="16"/>
        </w:rPr>
        <w:t xml:space="preserve">,” </w:t>
      </w:r>
      <w:hyperlink r:id="rId13" w:tgtFrame="_blank" w:history="1">
        <w:r w:rsidRPr="00A45088">
          <w:rPr>
            <w:sz w:val="16"/>
          </w:rPr>
          <w:t>Jonathan McDowell</w:t>
        </w:r>
      </w:hyperlink>
      <w:r w:rsidRPr="000F0A6D">
        <w:rPr>
          <w:sz w:val="16"/>
        </w:rPr>
        <w:t xml:space="preserve"> tells io9. He’s an astrophysicists and Chandra Observatory scientist who works out of the </w:t>
      </w:r>
      <w:hyperlink r:id="rId14" w:tgtFrame="_blank" w:history="1">
        <w:r w:rsidRPr="000F0A6D">
          <w:rPr>
            <w:sz w:val="16"/>
          </w:rPr>
          <w:t>Harvard-Smithsonian Center for Astrophysics</w:t>
        </w:r>
      </w:hyperlink>
      <w:r w:rsidRPr="000F0A6D">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15" w:history="1">
        <w:r w:rsidRPr="00DA04C3">
          <w:rPr>
            <w:rStyle w:val="StyleUnderline"/>
          </w:rPr>
          <w:t>instant</w:t>
        </w:r>
      </w:hyperlink>
      <w:r w:rsidRPr="00DA04C3">
        <w:rPr>
          <w:rStyle w:val="StyleUnderline"/>
        </w:rPr>
        <w:t>, others would remain</w:t>
      </w:r>
      <w:r w:rsidRPr="000F0A6D">
        <w:rPr>
          <w:sz w:val="16"/>
        </w:rPr>
        <w:t xml:space="preserve">. All </w:t>
      </w:r>
      <w:r w:rsidRPr="00B10246">
        <w:rPr>
          <w:rStyle w:val="Emphasis"/>
          <w:highlight w:val="green"/>
        </w:rPr>
        <w:t>international calls</w:t>
      </w:r>
      <w:r w:rsidRPr="00A45088">
        <w:rPr>
          <w:rStyle w:val="Emphasis"/>
        </w:rPr>
        <w:t xml:space="preserve"> and </w:t>
      </w:r>
      <w:r w:rsidRPr="00B10246">
        <w:rPr>
          <w:rStyle w:val="Emphasis"/>
          <w:highlight w:val="green"/>
        </w:rPr>
        <w:t>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F0A6D">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 xml:space="preserve">of Internet </w:t>
      </w:r>
      <w:r w:rsidRPr="00A45088">
        <w:rPr>
          <w:rStyle w:val="Emphasis"/>
        </w:rPr>
        <w:t>connections would vanish</w:t>
      </w:r>
      <w:r w:rsidRPr="00A45088">
        <w:rPr>
          <w:rStyle w:val="StyleUnderline"/>
        </w:rPr>
        <w:t>, or be severely overloaded</w:t>
      </w:r>
      <w:r w:rsidRPr="00A45088">
        <w:rPr>
          <w:sz w:val="16"/>
        </w:rPr>
        <w:t xml:space="preserve">. A </w:t>
      </w:r>
      <w:r w:rsidRPr="00A45088">
        <w:rPr>
          <w:rStyle w:val="StyleUnderline"/>
        </w:rPr>
        <w:t>similar number of cell phones would be rendered useless</w:t>
      </w:r>
      <w:r w:rsidRPr="00A45088">
        <w:rPr>
          <w:sz w:val="16"/>
        </w:rPr>
        <w:t xml:space="preserve">. In remote areas, </w:t>
      </w:r>
      <w:r w:rsidRPr="00A45088">
        <w:rPr>
          <w:rStyle w:val="StyleUnderline"/>
        </w:rPr>
        <w:t>people dependent on satellite for television, Internet, and radio would practically lose all service.</w:t>
      </w:r>
      <w:r w:rsidRPr="00A45088">
        <w:rPr>
          <w:sz w:val="16"/>
        </w:rPr>
        <w:t xml:space="preserve"> “Indeed, a lot of television would suddenly disappear,” says McDowell. “A sizable portion of TV comes from cable whose companies relay programming from satellites to their hubs.” It’s important to note that </w:t>
      </w:r>
      <w:r w:rsidRPr="00A45088">
        <w:rPr>
          <w:rStyle w:val="StyleUnderline"/>
        </w:rPr>
        <w:t xml:space="preserve">we actually have a precedent for a dramatic — albeit brief — disruption in com-sat capability. Back in 1998, </w:t>
      </w:r>
      <w:hyperlink r:id="rId16" w:tgtFrame="_blank" w:history="1">
        <w:r w:rsidRPr="00A45088">
          <w:rPr>
            <w:rStyle w:val="StyleUnderline"/>
          </w:rPr>
          <w:t>there was a day in which a single satellite failed and all the world’s pagers stopped working</w:t>
        </w:r>
      </w:hyperlink>
      <w:r w:rsidRPr="00A45088">
        <w:rPr>
          <w:sz w:val="16"/>
        </w:rPr>
        <w:t xml:space="preserve">. Get Out Your Paper Maps We </w:t>
      </w:r>
      <w:r w:rsidRPr="00A45088">
        <w:rPr>
          <w:rStyle w:val="StyleUnderline"/>
        </w:rPr>
        <w:t xml:space="preserve">would also </w:t>
      </w:r>
      <w:r w:rsidRPr="00A45088">
        <w:rPr>
          <w:rStyle w:val="Emphasis"/>
        </w:rPr>
        <w:t>lose the Global</w:t>
      </w:r>
      <w:r w:rsidRPr="00DA04C3">
        <w:rPr>
          <w:rStyle w:val="Emphasis"/>
        </w:rPr>
        <w:t xml:space="preserve"> Positioning System</w:t>
      </w:r>
      <w:r w:rsidRPr="000F0A6D">
        <w:rPr>
          <w:sz w:val="16"/>
        </w:rPr>
        <w:t xml:space="preserve">. In the years since its inception, </w:t>
      </w:r>
      <w:r w:rsidRPr="00A45088">
        <w:rPr>
          <w:rStyle w:val="Emphasis"/>
          <w:highlight w:val="green"/>
        </w:rPr>
        <w:t>GPS</w:t>
      </w:r>
      <w:r w:rsidRPr="00DA04C3">
        <w:rPr>
          <w:rStyle w:val="StyleUnderline"/>
        </w:rPr>
        <w:t xml:space="preserve"> has become </w:t>
      </w:r>
      <w:r w:rsidRPr="00A45088">
        <w:rPr>
          <w:rStyle w:val="StyleUnderline"/>
        </w:rPr>
        <w:t xml:space="preserve">ubiquitous, and a surprising number of systems have </w:t>
      </w:r>
      <w:r w:rsidRPr="00A45088">
        <w:rPr>
          <w:rStyle w:val="StyleUnderline"/>
        </w:rPr>
        <w:lastRenderedPageBreak/>
        <w:t xml:space="preserve">become reliant on it. </w:t>
      </w:r>
      <w:r w:rsidRPr="00A45088">
        <w:rPr>
          <w:sz w:val="16"/>
        </w:rPr>
        <w:t>“Apart from the</w:t>
      </w:r>
      <w:r w:rsidRPr="000F0A6D">
        <w:rPr>
          <w:sz w:val="16"/>
        </w:rPr>
        <w:t xml:space="preserve"> fact that </w:t>
      </w:r>
      <w:r w:rsidRPr="00DA04C3">
        <w:rPr>
          <w:rStyle w:val="StyleUnderline"/>
        </w:rPr>
        <w:t xml:space="preserve">everyone has forgotten to navigate without GPS in their </w:t>
      </w:r>
      <w:r w:rsidRPr="00A45088">
        <w:rPr>
          <w:rStyle w:val="Emphasis"/>
          <w:highlight w:val="green"/>
        </w:rPr>
        <w:t>cars</w:t>
      </w:r>
      <w:r w:rsidRPr="00DA04C3">
        <w:rPr>
          <w:rStyle w:val="StyleUnderline"/>
        </w:rPr>
        <w:t xml:space="preserve">, many </w:t>
      </w:r>
      <w:r w:rsidRPr="00A45088">
        <w:rPr>
          <w:rStyle w:val="Emphasis"/>
          <w:highlight w:val="green"/>
        </w:rPr>
        <w:t>airplanes</w:t>
      </w:r>
      <w:r w:rsidRPr="00DA04C3">
        <w:rPr>
          <w:rStyle w:val="StyleUnderline"/>
        </w:rPr>
        <w:t xml:space="preserve"> use GPS as well</w:t>
      </w:r>
      <w:r w:rsidRPr="000F0A6D">
        <w:rPr>
          <w:sz w:val="16"/>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0F0A6D">
        <w:rPr>
          <w:sz w:val="16"/>
        </w:rPr>
        <w:t xml:space="preserve"> Airlines </w:t>
      </w:r>
      <w:r w:rsidRPr="00B814C3">
        <w:rPr>
          <w:rStyle w:val="StyleUnderline"/>
        </w:rPr>
        <w:t>would have to fall back to legacy systems and procedures</w:t>
      </w:r>
      <w:r w:rsidRPr="000F0A6D">
        <w:rPr>
          <w:sz w:val="16"/>
        </w:rPr>
        <w:t xml:space="preserve">. Given the sheer </w:t>
      </w:r>
      <w:r w:rsidRPr="00A45088">
        <w:rPr>
          <w:sz w:val="16"/>
        </w:rPr>
        <w:t xml:space="preserve">volume of airline traffic today, </w:t>
      </w:r>
      <w:r w:rsidRPr="00A45088">
        <w:rPr>
          <w:rStyle w:val="Emphasis"/>
        </w:rPr>
        <w:t>accidents would be all but guaranteed</w:t>
      </w:r>
      <w:r w:rsidRPr="00A45088">
        <w:rPr>
          <w:sz w:val="16"/>
        </w:rPr>
        <w:t>. Other affected navigation systems would include thos</w:t>
      </w:r>
      <w:r w:rsidRPr="000F0A6D">
        <w:rPr>
          <w:sz w:val="16"/>
        </w:rPr>
        <w:t xml:space="preserve">e aboard </w:t>
      </w:r>
      <w:r w:rsidRPr="00A45088">
        <w:rPr>
          <w:rStyle w:val="Emphasis"/>
          <w:highlight w:val="green"/>
        </w:rPr>
        <w:t>cargo vessels</w:t>
      </w:r>
      <w:r w:rsidRPr="00DA04C3">
        <w:rPr>
          <w:rStyle w:val="StyleUnderline"/>
        </w:rPr>
        <w:t xml:space="preserve">, supply-chain management systems, and transportation </w:t>
      </w:r>
      <w:r w:rsidRPr="00A45088">
        <w:rPr>
          <w:rStyle w:val="StyleUnderline"/>
        </w:rPr>
        <w:t>hubs driven by GPS</w:t>
      </w:r>
      <w:r w:rsidRPr="00A45088">
        <w:rPr>
          <w:sz w:val="16"/>
        </w:rPr>
        <w:t xml:space="preserve">. But GPS does more than just provide positioning — </w:t>
      </w:r>
      <w:r w:rsidRPr="00A45088">
        <w:rPr>
          <w:rStyle w:val="StyleUnderline"/>
        </w:rPr>
        <w:t>it also provides for timing.</w:t>
      </w:r>
      <w:r w:rsidRPr="00A45088">
        <w:rPr>
          <w:sz w:val="16"/>
        </w:rPr>
        <w:t xml:space="preserve"> Ground-based atomic clocks can perform the same</w:t>
      </w:r>
      <w:r w:rsidRPr="000F0A6D">
        <w:rPr>
          <w:sz w:val="16"/>
        </w:rPr>
        <w:t xml:space="preserve"> function, but GPS is increasingly being used to distribute the universal time standard via satellites. </w:t>
      </w:r>
      <w:r w:rsidRPr="00DA04C3">
        <w:rPr>
          <w:rStyle w:val="StyleUnderline"/>
        </w:rPr>
        <w:t xml:space="preserve">Within hours of a terminated service, </w:t>
      </w:r>
      <w:r w:rsidRPr="00A45088">
        <w:rPr>
          <w:rStyle w:val="StyleUnderline"/>
        </w:rPr>
        <w:t>any distributing networks requiring tight synchronization would start to suffer from “clock drift,” leading to serious performance issues and outright servic</w:t>
      </w:r>
      <w:r w:rsidRPr="00DA04C3">
        <w:rPr>
          <w:rStyle w:val="StyleUnderline"/>
        </w:rPr>
        <w:t xml:space="preserve">e </w:t>
      </w:r>
      <w:r w:rsidRPr="00B10246">
        <w:rPr>
          <w:rStyle w:val="StyleUnderline"/>
          <w:highlight w:val="green"/>
        </w:rPr>
        <w:t>outages</w:t>
      </w:r>
      <w:r w:rsidRPr="00DA04C3">
        <w:rPr>
          <w:rStyle w:val="StyleUnderline"/>
        </w:rPr>
        <w:t xml:space="preserve">. Such </w:t>
      </w:r>
      <w:r w:rsidRPr="00A45088">
        <w:rPr>
          <w:rStyle w:val="Emphasis"/>
        </w:rPr>
        <w:t>disruptions</w:t>
      </w:r>
      <w:r w:rsidRPr="00DA04C3">
        <w:rPr>
          <w:rStyle w:val="Emphasis"/>
        </w:rPr>
        <w:t xml:space="preserve"> could </w:t>
      </w:r>
      <w:r w:rsidRPr="00B10246">
        <w:rPr>
          <w:rStyle w:val="Emphasis"/>
          <w:highlight w:val="green"/>
        </w:rPr>
        <w:t>affect</w:t>
      </w:r>
      <w:r w:rsidRPr="00DA04C3">
        <w:rPr>
          <w:rStyle w:val="Emphasis"/>
        </w:rPr>
        <w:t xml:space="preserve"> everything from </w:t>
      </w:r>
      <w:r w:rsidRPr="00B10246">
        <w:rPr>
          <w:rStyle w:val="Emphasis"/>
          <w:sz w:val="24"/>
          <w:highlight w:val="green"/>
        </w:rPr>
        <w:t>the</w:t>
      </w:r>
      <w:r w:rsidRPr="00A45088">
        <w:rPr>
          <w:rStyle w:val="Emphasis"/>
          <w:sz w:val="24"/>
        </w:rPr>
        <w:t xml:space="preserve"> power </w:t>
      </w:r>
      <w:r w:rsidRPr="00B10246">
        <w:rPr>
          <w:rStyle w:val="Emphasis"/>
          <w:sz w:val="24"/>
          <w:highlight w:val="green"/>
        </w:rPr>
        <w:t>grid</w:t>
      </w:r>
      <w:r w:rsidRPr="00B10246">
        <w:rPr>
          <w:rStyle w:val="Emphasis"/>
          <w:highlight w:val="green"/>
        </w:rPr>
        <w:t xml:space="preserve"> </w:t>
      </w:r>
      <w:r w:rsidRPr="009B4334">
        <w:rPr>
          <w:rStyle w:val="Emphasis"/>
        </w:rPr>
        <w:t>through to the financial sector</w:t>
      </w:r>
      <w:r w:rsidRPr="000F0A6D">
        <w:rPr>
          <w:sz w:val="16"/>
        </w:rPr>
        <w:t>. In the report, “</w:t>
      </w:r>
      <w:hyperlink r:id="rId17" w:tgtFrame="_blank" w:history="1">
        <w:r w:rsidRPr="000F0A6D">
          <w:rPr>
            <w:sz w:val="16"/>
          </w:rPr>
          <w:t>A Day Without Space: Economic and National Security Ramifications</w:t>
        </w:r>
      </w:hyperlink>
      <w:r w:rsidRPr="000F0A6D">
        <w:rPr>
          <w:sz w:val="16"/>
        </w:rPr>
        <w:t xml:space="preserve">,” Ed Morris, the Executive Director of the Office of Space Commerce at the Department of Commerce, writes: If you think it is hard to get work done when your internet connection goes out at the office, </w:t>
      </w:r>
      <w:r w:rsidRPr="00A45088">
        <w:rPr>
          <w:rStyle w:val="Emphasis"/>
        </w:rPr>
        <w:t xml:space="preserve">imagine losing that plus your cell </w:t>
      </w:r>
      <w:hyperlink r:id="rId18" w:history="1">
        <w:r w:rsidRPr="00A45088">
          <w:rPr>
            <w:rStyle w:val="Emphasis"/>
          </w:rPr>
          <w:t>phone</w:t>
        </w:r>
      </w:hyperlink>
      <w:r w:rsidRPr="00A45088">
        <w:rPr>
          <w:rStyle w:val="Emphasis"/>
        </w:rPr>
        <w:t xml:space="preserve">, TV, radio, ATM access, </w:t>
      </w:r>
      <w:hyperlink r:id="rId19" w:history="1">
        <w:r w:rsidRPr="00A45088">
          <w:rPr>
            <w:rStyle w:val="Emphasis"/>
          </w:rPr>
          <w:t>credit cards</w:t>
        </w:r>
      </w:hyperlink>
      <w:r w:rsidRPr="00A45088">
        <w:rPr>
          <w:rStyle w:val="Emphasis"/>
        </w:rPr>
        <w:t>, and</w:t>
      </w:r>
      <w:r w:rsidRPr="00A45088">
        <w:rPr>
          <w:sz w:val="16"/>
        </w:rPr>
        <w:t xml:space="preserve"> possibly even your </w:t>
      </w:r>
      <w:r w:rsidRPr="00A45088">
        <w:rPr>
          <w:rStyle w:val="Emphasis"/>
        </w:rPr>
        <w:t>electricity</w:t>
      </w:r>
      <w:r w:rsidRPr="00A45088">
        <w:rPr>
          <w:sz w:val="16"/>
        </w:rPr>
        <w:t xml:space="preserve">. [...] Wireless services, especially those built to </w:t>
      </w:r>
      <w:hyperlink r:id="rId20" w:tgtFrame="_blank" w:history="1">
        <w:r w:rsidRPr="00A45088">
          <w:rPr>
            <w:sz w:val="16"/>
          </w:rPr>
          <w:t>CDMA standard</w:t>
        </w:r>
      </w:hyperlink>
      <w:r w:rsidRPr="00A45088">
        <w:rPr>
          <w:sz w:val="16"/>
        </w:rPr>
        <w:t>,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w:t>
      </w:r>
      <w:r w:rsidRPr="000F0A6D">
        <w:rPr>
          <w:sz w:val="16"/>
        </w:rPr>
        <w:t xml:space="preserve"> reaches its destination. The lack of effective synch would hit especially hard in banking, where the timing of transactions needs to be recorded. </w:t>
      </w:r>
      <w:r w:rsidRPr="00DA04C3">
        <w:rPr>
          <w:rStyle w:val="StyleUnderline"/>
        </w:rPr>
        <w:t xml:space="preserve">Credit card payments and bank accounts would likely freeze, as billions of dollars could be sucked away from businesses. </w:t>
      </w:r>
      <w:r w:rsidRPr="00DA04C3">
        <w:rPr>
          <w:rStyle w:val="Emphasis"/>
        </w:rPr>
        <w:t xml:space="preserve">A </w:t>
      </w:r>
      <w:r w:rsidRPr="00B10246">
        <w:rPr>
          <w:rStyle w:val="Emphasis"/>
          <w:highlight w:val="green"/>
        </w:rPr>
        <w:t>financial crash</w:t>
      </w:r>
      <w:r w:rsidRPr="00DA04C3">
        <w:rPr>
          <w:rStyle w:val="Emphasis"/>
        </w:rPr>
        <w:t xml:space="preserve"> is </w:t>
      </w:r>
      <w:r w:rsidRPr="00B10246">
        <w:rPr>
          <w:rStyle w:val="Emphasis"/>
          <w:highlight w:val="green"/>
        </w:rPr>
        <w:t xml:space="preserve">not out of </w:t>
      </w:r>
      <w:r w:rsidRPr="009B4334">
        <w:rPr>
          <w:rStyle w:val="Emphasis"/>
        </w:rPr>
        <w:t xml:space="preserve">the </w:t>
      </w:r>
      <w:r w:rsidRPr="00B10246">
        <w:rPr>
          <w:rStyle w:val="Emphasis"/>
          <w:highlight w:val="green"/>
        </w:rPr>
        <w:t>question</w:t>
      </w:r>
      <w:r w:rsidRPr="00DA04C3">
        <w:rPr>
          <w:rStyle w:val="Emphasis"/>
        </w:rPr>
        <w:t>.</w:t>
      </w:r>
      <w:r w:rsidRPr="000F0A6D">
        <w:rPr>
          <w:sz w:val="16"/>
        </w:rPr>
        <w:t xml:space="preserve"> The </w:t>
      </w:r>
      <w:r w:rsidRPr="00B10246">
        <w:rPr>
          <w:rStyle w:val="Emphasis"/>
          <w:highlight w:val="green"/>
        </w:rPr>
        <w:t>Loss of Military</w:t>
      </w:r>
      <w:r w:rsidRPr="00DA04C3">
        <w:rPr>
          <w:rStyle w:val="Emphasis"/>
        </w:rPr>
        <w:t xml:space="preserve"> </w:t>
      </w:r>
      <w:r w:rsidRPr="00B10246">
        <w:rPr>
          <w:rStyle w:val="Emphasis"/>
          <w:highlight w:val="green"/>
        </w:rPr>
        <w:t>Capability</w:t>
      </w:r>
      <w:r w:rsidRPr="000F0A6D">
        <w:rPr>
          <w:sz w:val="16"/>
        </w:rPr>
        <w:t xml:space="preserve"> The </w:t>
      </w:r>
      <w:r w:rsidRPr="00DA04C3">
        <w:rPr>
          <w:rStyle w:val="StyleUnderline"/>
        </w:rPr>
        <w:t>sudden loss of satellite capability would have a profound effect on the military.</w:t>
      </w:r>
      <w:r w:rsidRPr="000F0A6D">
        <w:rPr>
          <w:sz w:val="16"/>
        </w:rPr>
        <w:t xml:space="preserve"> The Marshall Institute puts it this way: “</w:t>
      </w:r>
      <w:r w:rsidRPr="00B10246">
        <w:rPr>
          <w:rStyle w:val="StyleUnderline"/>
          <w:highlight w:val="green"/>
        </w:rPr>
        <w:t xml:space="preserve">Space is </w:t>
      </w:r>
      <w:r w:rsidRPr="00A45088">
        <w:rPr>
          <w:rStyle w:val="StyleUnderline"/>
        </w:rPr>
        <w:t xml:space="preserve">a </w:t>
      </w:r>
      <w:r w:rsidRPr="00A45088">
        <w:rPr>
          <w:rStyle w:val="Emphasis"/>
        </w:rPr>
        <w:t>critical enabler</w:t>
      </w:r>
      <w:r w:rsidRPr="00A45088">
        <w:rPr>
          <w:rStyle w:val="StyleUnderline"/>
        </w:rPr>
        <w:t xml:space="preserve"> to all U.S. warfare domains</w:t>
      </w:r>
      <w:r w:rsidRPr="00A45088">
        <w:rPr>
          <w:sz w:val="16"/>
        </w:rPr>
        <w:t xml:space="preserve">,” </w:t>
      </w:r>
      <w:r w:rsidRPr="00A45088">
        <w:rPr>
          <w:rStyle w:val="StyleUnderline"/>
        </w:rPr>
        <w:t>including intelligence, navigation, communications, weather prediction, and warfare. McDowell describes satellite</w:t>
      </w:r>
      <w:r w:rsidRPr="0001669F">
        <w:rPr>
          <w:rStyle w:val="StyleUnderline"/>
        </w:rPr>
        <w:t xml:space="preserve"> </w:t>
      </w:r>
      <w:r w:rsidRPr="009B4334">
        <w:rPr>
          <w:rStyle w:val="StyleUnderline"/>
        </w:rPr>
        <w:t>capability</w:t>
      </w:r>
      <w:r w:rsidRPr="00DA04C3">
        <w:rPr>
          <w:rStyle w:val="StyleUnderline"/>
        </w:rPr>
        <w:t xml:space="preserve"> as as </w:t>
      </w:r>
      <w:r w:rsidRPr="00B10246">
        <w:rPr>
          <w:rStyle w:val="Emphasis"/>
          <w:highlight w:val="green"/>
        </w:rPr>
        <w:t xml:space="preserve">the “backbone” of the </w:t>
      </w:r>
      <w:r w:rsidRPr="00A45088">
        <w:rPr>
          <w:rStyle w:val="Emphasis"/>
        </w:rPr>
        <w:t xml:space="preserve">U.S. </w:t>
      </w:r>
      <w:r w:rsidRPr="00B10246">
        <w:rPr>
          <w:rStyle w:val="Emphasis"/>
          <w:highlight w:val="green"/>
        </w:rPr>
        <w:t>military</w:t>
      </w:r>
      <w:r w:rsidRPr="00DA04C3">
        <w:rPr>
          <w:rStyle w:val="Emphasis"/>
        </w:rPr>
        <w:t>.</w:t>
      </w:r>
      <w:r>
        <w:rPr>
          <w:rStyle w:val="Emphasis"/>
        </w:rPr>
        <w:t xml:space="preserve"> </w:t>
      </w:r>
      <w:r w:rsidRPr="000F0A6D">
        <w:rPr>
          <w:sz w:val="16"/>
        </w:rPr>
        <w:t xml:space="preserve">And as 21st century warfare expert </w:t>
      </w:r>
      <w:hyperlink r:id="rId21" w:tgtFrame="_blank" w:history="1">
        <w:r w:rsidRPr="000F0A6D">
          <w:rPr>
            <w:sz w:val="16"/>
          </w:rPr>
          <w:t>Peter W. Singer</w:t>
        </w:r>
      </w:hyperlink>
      <w:r w:rsidRPr="000F0A6D">
        <w:rPr>
          <w:sz w:val="16"/>
        </w:rPr>
        <w:t xml:space="preserve"> from </w:t>
      </w:r>
      <w:hyperlink r:id="rId22" w:tgtFrame="_blank" w:history="1">
        <w:r w:rsidRPr="000F0A6D">
          <w:rPr>
            <w:sz w:val="16"/>
          </w:rPr>
          <w:t>New America Foundation</w:t>
        </w:r>
      </w:hyperlink>
      <w:r w:rsidRPr="000F0A6D">
        <w:rPr>
          <w:sz w:val="16"/>
        </w:rPr>
        <w:t xml:space="preserve"> tells io9, “He who controls the heavens will control what happens in the battles of Earth.” Singer summarized </w:t>
      </w:r>
      <w:r w:rsidRPr="00A45088">
        <w:rPr>
          <w:sz w:val="16"/>
        </w:rPr>
        <w:t xml:space="preserve">the </w:t>
      </w:r>
      <w:r w:rsidRPr="00A45088">
        <w:rPr>
          <w:rStyle w:val="StyleUnderline"/>
        </w:rPr>
        <w:t>military consequences</w:t>
      </w:r>
      <w:r w:rsidRPr="00DA04C3">
        <w:rPr>
          <w:rStyle w:val="StyleUnderline"/>
        </w:rPr>
        <w:t xml:space="preserve"> of </w:t>
      </w:r>
      <w:r w:rsidRPr="00A45088">
        <w:rPr>
          <w:rStyle w:val="StyleUnderline"/>
        </w:rPr>
        <w:t>losing satellites</w:t>
      </w:r>
      <w:r w:rsidRPr="00A45088">
        <w:rPr>
          <w:sz w:val="16"/>
        </w:rPr>
        <w:t xml:space="preserve"> in an email to us: Today there are </w:t>
      </w:r>
      <w:r w:rsidRPr="00A45088">
        <w:rPr>
          <w:rStyle w:val="StyleUnderline"/>
        </w:rPr>
        <w:t xml:space="preserve">some 1,100 active satellites which act as the nervous system of not just our economy, but also our military. Everything from </w:t>
      </w:r>
      <w:r w:rsidRPr="00A45088">
        <w:rPr>
          <w:rStyle w:val="Emphasis"/>
          <w:highlight w:val="green"/>
        </w:rPr>
        <w:t>communications</w:t>
      </w:r>
      <w:r w:rsidRPr="00A45088">
        <w:rPr>
          <w:rStyle w:val="StyleUnderline"/>
        </w:rPr>
        <w:t xml:space="preserve"> to </w:t>
      </w:r>
      <w:r w:rsidRPr="00A45088">
        <w:rPr>
          <w:rStyle w:val="Emphasis"/>
          <w:highlight w:val="green"/>
        </w:rPr>
        <w:t>GPS</w:t>
      </w:r>
      <w:r w:rsidRPr="00B10246">
        <w:rPr>
          <w:rStyle w:val="StyleUnderline"/>
          <w:highlight w:val="green"/>
        </w:rPr>
        <w:t xml:space="preserve"> </w:t>
      </w:r>
      <w:r w:rsidRPr="00A45088">
        <w:rPr>
          <w:rStyle w:val="StyleUnderline"/>
        </w:rPr>
        <w:t xml:space="preserve">to </w:t>
      </w:r>
      <w:r w:rsidRPr="00A45088">
        <w:rPr>
          <w:rStyle w:val="Emphasis"/>
          <w:highlight w:val="green"/>
        </w:rPr>
        <w:t>intelligence</w:t>
      </w:r>
      <w:r w:rsidRPr="00A45088">
        <w:rPr>
          <w:rStyle w:val="StyleUnderline"/>
        </w:rPr>
        <w:t xml:space="preserve"> all </w:t>
      </w:r>
      <w:r w:rsidRPr="00B10246">
        <w:rPr>
          <w:rStyle w:val="StyleUnderline"/>
          <w:highlight w:val="green"/>
        </w:rPr>
        <w:t>depend on it.</w:t>
      </w:r>
      <w:r w:rsidRPr="00DA04C3">
        <w:rPr>
          <w:rStyle w:val="StyleUnderline"/>
        </w:rPr>
        <w:t xml:space="preserve"> </w:t>
      </w:r>
      <w:r w:rsidRPr="00A45088">
        <w:rPr>
          <w:rStyle w:val="StyleUnderline"/>
        </w:rPr>
        <w:t>Potential foes have noticed</w:t>
      </w:r>
      <w:r w:rsidRPr="00A45088">
        <w:rPr>
          <w:sz w:val="16"/>
        </w:rPr>
        <w:t xml:space="preserve">, which is why Russia and </w:t>
      </w:r>
      <w:r w:rsidRPr="00A45088">
        <w:rPr>
          <w:rStyle w:val="StyleUnderline"/>
        </w:rPr>
        <w:t>China have recently begun testing a new generation of anti-satellite weapons, which in turn has sparked the U.S. military to recently budget $5 billion for various space warfare systems. What</w:t>
      </w:r>
      <w:r w:rsidRPr="00DA04C3">
        <w:rPr>
          <w:rStyle w:val="StyleUnderline"/>
        </w:rPr>
        <w:t xml:space="preserve"> would happen </w:t>
      </w:r>
      <w:r w:rsidRPr="00A45088">
        <w:rPr>
          <w:rStyle w:val="StyleUnderline"/>
          <w:highlight w:val="green"/>
        </w:rPr>
        <w:t>if we lost access</w:t>
      </w:r>
      <w:r w:rsidRPr="00A45088">
        <w:rPr>
          <w:rStyle w:val="StyleUnderline"/>
        </w:rPr>
        <w:t xml:space="preserve"> to space</w:t>
      </w:r>
      <w:r w:rsidRPr="00A45088">
        <w:rPr>
          <w:sz w:val="16"/>
        </w:rPr>
        <w:t>? Well</w:t>
      </w:r>
      <w:r w:rsidRPr="000F0A6D">
        <w:rPr>
          <w:sz w:val="16"/>
        </w:rPr>
        <w:t>, the battles would</w:t>
      </w:r>
      <w:r w:rsidRPr="00A45088">
        <w:rPr>
          <w:sz w:val="16"/>
        </w:rPr>
        <w:t xml:space="preserve">, as one U.S. military officer put it, </w:t>
      </w:r>
      <w:r w:rsidRPr="00A45088">
        <w:rPr>
          <w:rStyle w:val="StyleUnderline"/>
        </w:rPr>
        <w:t>take us back to the “pre digital age</w:t>
      </w:r>
      <w:r w:rsidRPr="000F0A6D">
        <w:rPr>
          <w:sz w:val="16"/>
        </w:rPr>
        <w:t xml:space="preserve">.” Our </w:t>
      </w:r>
      <w:r w:rsidRPr="00B10246">
        <w:rPr>
          <w:rStyle w:val="Emphasis"/>
          <w:highlight w:val="green"/>
        </w:rPr>
        <w:t>drones</w:t>
      </w:r>
      <w:r w:rsidRPr="00DA04C3">
        <w:rPr>
          <w:rStyle w:val="Emphasis"/>
        </w:rPr>
        <w:t xml:space="preserve">, our </w:t>
      </w:r>
      <w:r w:rsidRPr="00B10246">
        <w:rPr>
          <w:rStyle w:val="Emphasis"/>
          <w:highlight w:val="green"/>
        </w:rPr>
        <w:t>missiles</w:t>
      </w:r>
      <w:r w:rsidRPr="00DA04C3">
        <w:rPr>
          <w:rStyle w:val="Emphasis"/>
        </w:rPr>
        <w:t xml:space="preserve">, even our </w:t>
      </w:r>
      <w:r w:rsidRPr="00B10246">
        <w:rPr>
          <w:rStyle w:val="Emphasis"/>
          <w:highlight w:val="green"/>
        </w:rPr>
        <w:t>ground units wouldn’t be able to operate</w:t>
      </w:r>
      <w:r w:rsidRPr="000F0A6D">
        <w:rPr>
          <w:sz w:val="16"/>
        </w:rPr>
        <w:t xml:space="preserve"> the way we plan. It would </w:t>
      </w:r>
      <w:r w:rsidRPr="00B10246">
        <w:rPr>
          <w:rStyle w:val="Emphasis"/>
          <w:highlight w:val="green"/>
        </w:rPr>
        <w:t>force a rewrite</w:t>
      </w:r>
      <w:r w:rsidRPr="00B10246">
        <w:rPr>
          <w:rStyle w:val="StyleUnderline"/>
          <w:highlight w:val="gree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B10246">
        <w:rPr>
          <w:rStyle w:val="StyleUnderline"/>
          <w:highlight w:val="green"/>
        </w:rPr>
        <w:t>high tech war</w:t>
      </w:r>
      <w:r w:rsidRPr="000F0A6D">
        <w:rPr>
          <w:sz w:val="16"/>
        </w:rPr>
        <w:t xml:space="preserve">. We might have a new generation of stealthy battleships...but </w:t>
      </w:r>
      <w:r w:rsidRPr="00DA04C3">
        <w:rPr>
          <w:rStyle w:val="StyleUnderline"/>
        </w:rPr>
        <w:t xml:space="preserve">the loss of space would mean </w:t>
      </w:r>
      <w:r w:rsidRPr="00A45088">
        <w:rPr>
          <w:rStyle w:val="StyleUnderline"/>
        </w:rPr>
        <w:t>naval battles would in many ways be like the game of Battleship, where the two sides would struggle to even find each other</w:t>
      </w:r>
      <w:r w:rsidRPr="00A45088">
        <w:rPr>
          <w:sz w:val="16"/>
        </w:rPr>
        <w:t xml:space="preserve">. Moreover, and as McDowell explains to io9, </w:t>
      </w:r>
      <w:r w:rsidRPr="00A45088">
        <w:rPr>
          <w:rStyle w:val="StyleUnderline"/>
        </w:rPr>
        <w:t>the loss of satellite capability would have</w:t>
      </w:r>
      <w:r w:rsidRPr="00DA04C3">
        <w:rPr>
          <w:rStyle w:val="StyleUnderline"/>
        </w:rPr>
        <w:t xml:space="preserve"> a </w:t>
      </w:r>
      <w:r w:rsidRPr="00B10246">
        <w:rPr>
          <w:rStyle w:val="Emphasis"/>
          <w:highlight w:val="green"/>
        </w:rPr>
        <w:t>profound effect on arms control capabilities</w:t>
      </w:r>
      <w:r w:rsidRPr="0001669F">
        <w:rPr>
          <w:rStyle w:val="Emphasis"/>
        </w:rPr>
        <w:t>.</w:t>
      </w:r>
      <w:r w:rsidRPr="00DA04C3">
        <w:rPr>
          <w:rStyle w:val="StyleUnderline"/>
        </w:rPr>
        <w:t xml:space="preserve"> </w:t>
      </w:r>
      <w:r w:rsidRPr="00B10246">
        <w:rPr>
          <w:rStyle w:val="StyleUnderline"/>
          <w:highlight w:val="green"/>
        </w:rPr>
        <w:t>Space systems</w:t>
      </w:r>
      <w:r w:rsidRPr="00DA04C3">
        <w:rPr>
          <w:rStyle w:val="StyleUnderline"/>
        </w:rPr>
        <w:t xml:space="preserve"> can </w:t>
      </w:r>
      <w:r w:rsidRPr="00B10246">
        <w:rPr>
          <w:rStyle w:val="StyleUnderline"/>
          <w:highlight w:val="green"/>
        </w:rPr>
        <w:t>monitor compliance</w:t>
      </w:r>
      <w:r w:rsidRPr="00DA04C3">
        <w:rPr>
          <w:rStyle w:val="StyleUnderline"/>
        </w:rPr>
        <w:t xml:space="preserve">; without them, we’d be running </w:t>
      </w:r>
      <w:r w:rsidRPr="0073366E">
        <w:rPr>
          <w:rStyle w:val="StyleUnderline"/>
          <w:strike/>
        </w:rPr>
        <w:t>blind</w:t>
      </w:r>
      <w:r w:rsidRPr="000F0A6D">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0F0A6D">
        <w:rPr>
          <w:sz w:val="16"/>
        </w:rPr>
        <w:t>n,” says McDowell. “</w:t>
      </w:r>
      <w:r w:rsidRPr="009B4334">
        <w:rPr>
          <w:rStyle w:val="StyleUnderline"/>
        </w:rPr>
        <w:t>Satellites</w:t>
      </w:r>
      <w:r w:rsidRPr="00DA04C3">
        <w:rPr>
          <w:rStyle w:val="StyleUnderline"/>
        </w:rPr>
        <w:t xml:space="preserve"> provide for both global and local views of what’s happening. </w:t>
      </w:r>
      <w:r w:rsidRPr="007B40D0">
        <w:rPr>
          <w:rStyle w:val="StyleUnderline"/>
        </w:rPr>
        <w:t xml:space="preserve">We would be less connected, less informed — and with considerably degraded situational awareness.” </w:t>
      </w:r>
      <w:r w:rsidRPr="007B40D0">
        <w:rPr>
          <w:sz w:val="16"/>
        </w:rPr>
        <w:t xml:space="preserve">Compromised Weather Prediction and Climate Science </w:t>
      </w:r>
      <w:r w:rsidRPr="007B40D0">
        <w:rPr>
          <w:rStyle w:val="StyleUnderline"/>
        </w:rPr>
        <w:t>One great thing satellites have done for us is improve our ability to forecast</w:t>
      </w:r>
      <w:r w:rsidRPr="00DA04C3">
        <w:rPr>
          <w:rStyle w:val="StyleUnderline"/>
        </w:rPr>
        <w:t xml:space="preserve"> weather</w:t>
      </w:r>
      <w:r w:rsidRPr="000F0A6D">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F0A6D">
        <w:rPr>
          <w:sz w:val="16"/>
        </w:rPr>
        <w:t xml:space="preserve"> There’s also the effect on science to consider. </w:t>
      </w:r>
      <w:r w:rsidRPr="00087452">
        <w:rPr>
          <w:rStyle w:val="Emphasis"/>
        </w:rPr>
        <w:t xml:space="preserve">Much of what we know about climate change comes from satellites. </w:t>
      </w:r>
      <w:r w:rsidRPr="000F0A6D">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 xml:space="preserve">ozone </w:t>
      </w:r>
      <w:r w:rsidRPr="00087452">
        <w:rPr>
          <w:rStyle w:val="Emphasis"/>
        </w:rPr>
        <w:lastRenderedPageBreak/>
        <w:t>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F0A6D">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0F0A6D">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F0A6D">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 xml:space="preserve">if a Kessler Syndrome </w:t>
      </w:r>
      <w:r w:rsidRPr="00A45088">
        <w:rPr>
          <w:rStyle w:val="StyleUnderline"/>
        </w:rPr>
        <w:t>wipes out the satellites</w:t>
      </w:r>
      <w:r w:rsidRPr="00A45088">
        <w:rPr>
          <w:sz w:val="16"/>
        </w:rPr>
        <w:t xml:space="preserve">, that </w:t>
      </w:r>
      <w:r w:rsidRPr="00A45088">
        <w:rPr>
          <w:rStyle w:val="StyleUnderline"/>
        </w:rPr>
        <w:t>would present an entirely different recovery scenario</w:t>
      </w:r>
      <w:r w:rsidRPr="00A45088">
        <w:rPr>
          <w:sz w:val="16"/>
        </w:rPr>
        <w:t xml:space="preserve">. According to McDowell, it would take a </w:t>
      </w:r>
      <w:r w:rsidRPr="00A45088">
        <w:rPr>
          <w:rStyle w:val="StyleUnderline"/>
        </w:rPr>
        <w:t>minimum of 11 years for LEO to clear itself of the debris cloud; any objects below 500 km (310 miles) would eventually fall back to Earth. Thus,</w:t>
      </w:r>
      <w:r w:rsidRPr="00DA04C3">
        <w:rPr>
          <w:rStyle w:val="StyleUnderline"/>
        </w:rPr>
        <w:t xml:space="preserve"> we would only be able to start re-seeding </w:t>
      </w:r>
      <w:r w:rsidRPr="00B10246">
        <w:rPr>
          <w:rStyle w:val="StyleUnderline"/>
          <w:highlight w:val="green"/>
        </w:rPr>
        <w:t>LEO</w:t>
      </w:r>
      <w:r w:rsidRPr="00DA04C3">
        <w:rPr>
          <w:rStyle w:val="StyleUnderline"/>
        </w:rPr>
        <w:t xml:space="preserve"> in a little over a decade following a Kessler event.</w:t>
      </w:r>
      <w:r>
        <w:rPr>
          <w:rStyle w:val="StyleUnderline"/>
        </w:rPr>
        <w:t xml:space="preserve"> </w:t>
      </w:r>
      <w:r w:rsidRPr="000F0A6D">
        <w:rPr>
          <w:sz w:val="16"/>
        </w:rPr>
        <w:t xml:space="preserve">Unfortunately, the </w:t>
      </w:r>
      <w:r w:rsidRPr="00DA04C3">
        <w:rPr>
          <w:rStyle w:val="StyleUnderline"/>
        </w:rPr>
        <w:t xml:space="preserve">area above 600 km (372 miles) </w:t>
      </w:r>
      <w:r w:rsidRPr="00B10246">
        <w:rPr>
          <w:rStyle w:val="Emphasis"/>
          <w:highlight w:val="green"/>
        </w:rPr>
        <w:t>would remain out of touch</w:t>
      </w:r>
      <w:r w:rsidRPr="00A45088">
        <w:rPr>
          <w:rStyle w:val="Emphasis"/>
        </w:rPr>
        <w:t xml:space="preserve"> for a practically indefinite period of time</w:t>
      </w:r>
      <w:r w:rsidRPr="00A45088">
        <w:rPr>
          <w:sz w:val="16"/>
        </w:rPr>
        <w:t>; objects</w:t>
      </w:r>
      <w:r w:rsidRPr="000F0A6D">
        <w:rPr>
          <w:sz w:val="16"/>
        </w:rPr>
        <w:t xml:space="preserve"> orbiting at that height tend to stay there for a long, long time</w:t>
      </w:r>
      <w:r w:rsidRPr="00A45088">
        <w:rPr>
          <w:sz w:val="16"/>
        </w:rPr>
        <w:t xml:space="preserve">. </w:t>
      </w:r>
      <w:r w:rsidRPr="00A45088">
        <w:rPr>
          <w:rStyle w:val="StyleUnderline"/>
        </w:rPr>
        <w:t>We’d</w:t>
      </w:r>
      <w:r w:rsidRPr="00A45088">
        <w:rPr>
          <w:sz w:val="16"/>
        </w:rPr>
        <w:t xml:space="preserve"> probably </w:t>
      </w:r>
      <w:r w:rsidRPr="00A45088">
        <w:rPr>
          <w:rStyle w:val="Emphasis"/>
        </w:rPr>
        <w:t>lose this band for good</w:t>
      </w:r>
      <w:r w:rsidRPr="00A45088">
        <w:rPr>
          <w:sz w:val="16"/>
        </w:rPr>
        <w:t xml:space="preserve"> — unless we manually removed the debris field, using clean-up satellites or other techniques. It’s worth noting </w:t>
      </w:r>
      <w:r w:rsidRPr="00A45088">
        <w:rPr>
          <w:rStyle w:val="StyleUnderline"/>
        </w:rPr>
        <w:t>that a single Kessler event could hit the LEO zone or the GEO zone</w:t>
      </w:r>
      <w:r w:rsidRPr="00A45088">
        <w:rPr>
          <w:sz w:val="16"/>
        </w:rPr>
        <w:t xml:space="preserve"> (geosynchronous orbit) but realistically not both; LEO debris</w:t>
      </w:r>
      <w:r w:rsidRPr="000F0A6D">
        <w:rPr>
          <w:sz w:val="16"/>
        </w:rPr>
        <w:t xml:space="preserve">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F0A6D">
        <w:rPr>
          <w:sz w:val="16"/>
        </w:rPr>
        <w:t>, and be aware of what could happen if we’re no longer able to use these spaces.</w:t>
      </w:r>
    </w:p>
    <w:p w14:paraId="04EA8FAF" w14:textId="77777777" w:rsidR="005D0A3B" w:rsidRPr="000F0A6D" w:rsidRDefault="005D0A3B" w:rsidP="005D0A3B">
      <w:pPr>
        <w:rPr>
          <w:sz w:val="16"/>
        </w:rPr>
      </w:pPr>
    </w:p>
    <w:p w14:paraId="568C81CA" w14:textId="77777777" w:rsidR="005D0A3B" w:rsidRPr="00BB4810" w:rsidRDefault="005D0A3B" w:rsidP="005D0A3B">
      <w:pPr>
        <w:pStyle w:val="Heading4"/>
      </w:pPr>
      <w:r>
        <w:t xml:space="preserve">The </w:t>
      </w:r>
      <w:r>
        <w:rPr>
          <w:u w:val="single"/>
        </w:rPr>
        <w:t>best</w:t>
      </w:r>
      <w:r>
        <w:t xml:space="preserve"> studies confirm our </w:t>
      </w:r>
      <w:r>
        <w:rPr>
          <w:u w:val="single"/>
        </w:rPr>
        <w:t>impact</w:t>
      </w:r>
      <w:r>
        <w:t xml:space="preserve"> – err on the side of a </w:t>
      </w:r>
      <w:r>
        <w:rPr>
          <w:u w:val="single"/>
        </w:rPr>
        <w:t>consensus</w:t>
      </w:r>
      <w:r>
        <w:t xml:space="preserve"> of </w:t>
      </w:r>
      <w:r>
        <w:rPr>
          <w:u w:val="single"/>
        </w:rPr>
        <w:t>empirical</w:t>
      </w:r>
      <w:r>
        <w:t xml:space="preserve"> research – our evidence assumes </w:t>
      </w:r>
      <w:r>
        <w:rPr>
          <w:u w:val="single"/>
        </w:rPr>
        <w:t>every skeptic</w:t>
      </w:r>
      <w:r>
        <w:t>.</w:t>
      </w:r>
    </w:p>
    <w:p w14:paraId="675BF939" w14:textId="77777777" w:rsidR="005D0A3B" w:rsidRDefault="005D0A3B" w:rsidP="005D0A3B">
      <w:r w:rsidRPr="00D02036">
        <w:t>Stephen</w:t>
      </w:r>
      <w:r>
        <w:rPr>
          <w:rStyle w:val="Style13ptBold"/>
        </w:rPr>
        <w:t xml:space="preserve"> </w:t>
      </w:r>
      <w:r w:rsidRPr="00D829CA">
        <w:rPr>
          <w:rStyle w:val="Style13ptBold"/>
        </w:rPr>
        <w:t xml:space="preserve">Brooks &amp; </w:t>
      </w:r>
      <w:r w:rsidRPr="00D02036">
        <w:t>William</w:t>
      </w:r>
      <w:r>
        <w:rPr>
          <w:rStyle w:val="Style13ptBold"/>
        </w:rPr>
        <w:t xml:space="preserve"> </w:t>
      </w:r>
      <w:r w:rsidRPr="00D829CA">
        <w:rPr>
          <w:rStyle w:val="Style13ptBold"/>
        </w:rPr>
        <w:t>Wohlforth 16</w:t>
      </w:r>
      <w:r>
        <w:t xml:space="preserve">. </w:t>
      </w:r>
      <w:r w:rsidRPr="00DB5250">
        <w:t>William, Daniel Webster Professor in the Department of G</w:t>
      </w:r>
      <w:r>
        <w:t xml:space="preserve">overnment at Dartmouth College. </w:t>
      </w:r>
      <w:r w:rsidRPr="00DB5250">
        <w:t>Stephen Brooks, Ph. D in Political Science from Yale, Associate Professor of Government at Dartmouth College, Senior Fellow at the Belfer Center for Science and Internationa</w:t>
      </w:r>
      <w:r>
        <w:t>l Affairs at Harvard University. Page 103-108</w:t>
      </w:r>
    </w:p>
    <w:p w14:paraId="4E74ED8D" w14:textId="77777777" w:rsidR="005D0A3B" w:rsidRPr="00A41C77" w:rsidRDefault="005D0A3B" w:rsidP="005D0A3B">
      <w:pPr>
        <w:rPr>
          <w:rStyle w:val="StyleUnderline"/>
        </w:rPr>
      </w:pPr>
      <w:r w:rsidRPr="00A41C77">
        <w:rPr>
          <w:rStyle w:val="StyleUnderline"/>
        </w:rPr>
        <w:t xml:space="preserve">Consistency with influential relevant theories lends </w:t>
      </w:r>
      <w:r w:rsidRPr="00A41C77">
        <w:rPr>
          <w:rStyle w:val="Emphasis"/>
        </w:rPr>
        <w:t>credence</w:t>
      </w:r>
      <w:r w:rsidRPr="000F0A6D">
        <w:rPr>
          <w:sz w:val="16"/>
        </w:rPr>
        <w:t xml:space="preserve"> </w:t>
      </w:r>
      <w:r w:rsidRPr="00A41C77">
        <w:rPr>
          <w:rStyle w:val="StyleUnderline"/>
        </w:rPr>
        <w:t xml:space="preserve">to the expectation that </w:t>
      </w:r>
      <w:r w:rsidRPr="00A41C77">
        <w:rPr>
          <w:rStyle w:val="Emphasis"/>
        </w:rPr>
        <w:t>US security commitments</w:t>
      </w:r>
      <w:r w:rsidRPr="000F0A6D">
        <w:rPr>
          <w:sz w:val="16"/>
        </w:rPr>
        <w:t xml:space="preserve"> </w:t>
      </w:r>
      <w:r w:rsidRPr="00A41C77">
        <w:rPr>
          <w:rStyle w:val="StyleUnderline"/>
        </w:rPr>
        <w:t>actually can shape the strategic environment as deep engagement presupposes</w:t>
      </w:r>
      <w:r w:rsidRPr="000F0A6D">
        <w:rPr>
          <w:sz w:val="16"/>
        </w:rPr>
        <w:t xml:space="preserve">. But it is far from conclusive. Not all analysts endorse the theories we discussed in chapter 5. These theories make strong assumptions that states generally act rationally and focus primarily on security. Allowing misperceptions, emotions, domestic politics, desire for status, or concern for honor into the picture might alter the verdict on the strategy’s net expected effects. And </w:t>
      </w:r>
      <w:r w:rsidRPr="00B10246">
        <w:rPr>
          <w:rStyle w:val="StyleUnderline"/>
          <w:highlight w:val="green"/>
        </w:rPr>
        <w:t>to model</w:t>
      </w:r>
      <w:r w:rsidRPr="00A41C77">
        <w:rPr>
          <w:rStyle w:val="StyleUnderline"/>
        </w:rPr>
        <w:t xml:space="preserve"> the strategy’s expected </w:t>
      </w:r>
      <w:r w:rsidRPr="00B10246">
        <w:rPr>
          <w:rStyle w:val="StyleUnderline"/>
          <w:highlight w:val="green"/>
        </w:rPr>
        <w:t>effects we</w:t>
      </w:r>
      <w:r w:rsidRPr="00A41C77">
        <w:rPr>
          <w:rStyle w:val="StyleUnderline"/>
        </w:rPr>
        <w:t xml:space="preserve"> had to </w:t>
      </w:r>
      <w:r w:rsidRPr="00B10246">
        <w:rPr>
          <w:rStyle w:val="StyleUnderline"/>
          <w:highlight w:val="green"/>
        </w:rPr>
        <w:t>simplify</w:t>
      </w:r>
      <w:r w:rsidRPr="00A41C77">
        <w:rPr>
          <w:rStyle w:val="StyleUnderline"/>
        </w:rPr>
        <w:t xml:space="preserve"> things by selecting two mechanisms</w:t>
      </w:r>
      <w:r w:rsidRPr="000F0A6D">
        <w:rPr>
          <w:sz w:val="16"/>
        </w:rPr>
        <w:t xml:space="preserve">— </w:t>
      </w:r>
      <w:r w:rsidRPr="00B10246">
        <w:rPr>
          <w:rStyle w:val="Emphasis"/>
          <w:highlight w:val="green"/>
        </w:rPr>
        <w:t>assurance</w:t>
      </w:r>
      <w:r w:rsidRPr="000F0A6D">
        <w:rPr>
          <w:sz w:val="16"/>
          <w:highlight w:val="green"/>
        </w:rPr>
        <w:t xml:space="preserve"> </w:t>
      </w:r>
      <w:r w:rsidRPr="00B10246">
        <w:rPr>
          <w:rStyle w:val="StyleUnderline"/>
          <w:highlight w:val="green"/>
        </w:rPr>
        <w:t>and</w:t>
      </w:r>
      <w:r w:rsidRPr="000F0A6D">
        <w:rPr>
          <w:sz w:val="16"/>
          <w:highlight w:val="green"/>
        </w:rPr>
        <w:t xml:space="preserve"> </w:t>
      </w:r>
      <w:r w:rsidRPr="00B10246">
        <w:rPr>
          <w:rStyle w:val="Emphasis"/>
          <w:highlight w:val="green"/>
        </w:rPr>
        <w:t>deterrence</w:t>
      </w:r>
      <w:r w:rsidRPr="000F0A6D">
        <w:rPr>
          <w:sz w:val="16"/>
        </w:rPr>
        <w:t xml:space="preserve">— </w:t>
      </w:r>
      <w:r w:rsidRPr="00F72AB1">
        <w:rPr>
          <w:rStyle w:val="StyleUnderline"/>
        </w:rPr>
        <w:t xml:space="preserve">and </w:t>
      </w:r>
      <w:r w:rsidRPr="00B10246">
        <w:rPr>
          <w:rStyle w:val="StyleUnderline"/>
          <w:highlight w:val="green"/>
        </w:rPr>
        <w:t xml:space="preserve">examining </w:t>
      </w:r>
      <w:r w:rsidRPr="00F72AB1">
        <w:rPr>
          <w:rStyle w:val="StyleUnderline"/>
        </w:rPr>
        <w:t xml:space="preserve">their </w:t>
      </w:r>
      <w:r w:rsidRPr="00B10246">
        <w:rPr>
          <w:rStyle w:val="StyleUnderline"/>
          <w:highlight w:val="green"/>
        </w:rPr>
        <w:t>effects independently</w:t>
      </w:r>
      <w:r w:rsidRPr="00A41C77">
        <w:rPr>
          <w:rStyle w:val="StyleUnderline"/>
        </w:rPr>
        <w:t xml:space="preserve">, thus </w:t>
      </w:r>
      <w:r w:rsidRPr="00B10246">
        <w:rPr>
          <w:rStyle w:val="StyleUnderline"/>
          <w:highlight w:val="green"/>
        </w:rPr>
        <w:t>miss</w:t>
      </w:r>
      <w:r w:rsidRPr="00F72AB1">
        <w:rPr>
          <w:rStyle w:val="StyleUnderline"/>
        </w:rPr>
        <w:t>ing</w:t>
      </w:r>
      <w:r w:rsidRPr="00A41C77">
        <w:rPr>
          <w:rStyle w:val="StyleUnderline"/>
        </w:rPr>
        <w:t xml:space="preserve"> potentially </w:t>
      </w:r>
      <w:r w:rsidRPr="00B10246">
        <w:rPr>
          <w:rStyle w:val="Emphasis"/>
          <w:highlight w:val="green"/>
        </w:rPr>
        <w:t>powerful</w:t>
      </w:r>
      <w:r w:rsidRPr="00F72AB1">
        <w:rPr>
          <w:rStyle w:val="Emphasis"/>
        </w:rPr>
        <w:t xml:space="preserve"> positive </w:t>
      </w:r>
      <w:r w:rsidRPr="00B10246">
        <w:rPr>
          <w:rStyle w:val="Emphasis"/>
          <w:highlight w:val="green"/>
        </w:rPr>
        <w:t>interactions</w:t>
      </w:r>
      <w:r w:rsidRPr="00A41C77">
        <w:rPr>
          <w:rStyle w:val="StyleUnderline"/>
        </w:rPr>
        <w:t xml:space="preserve"> between them.</w:t>
      </w:r>
    </w:p>
    <w:p w14:paraId="76CA1F00" w14:textId="77777777" w:rsidR="005D0A3B" w:rsidRPr="000F0A6D" w:rsidRDefault="005D0A3B" w:rsidP="005D0A3B">
      <w:pPr>
        <w:rPr>
          <w:sz w:val="16"/>
        </w:rPr>
      </w:pPr>
      <w:r w:rsidRPr="000F0A6D">
        <w:rPr>
          <w:sz w:val="16"/>
        </w:rPr>
        <w:t xml:space="preserve">This chapter moves beyond theory to examine patterns of evidence. If the theoretical arguments about the security effects of deep engagement are right, what sort of evidence should we see? Two </w:t>
      </w:r>
      <w:r w:rsidRPr="00A41C77">
        <w:rPr>
          <w:rStyle w:val="StyleUnderline"/>
        </w:rPr>
        <w:t>major bodies of evidence are most important</w:t>
      </w:r>
      <w:r w:rsidRPr="000F0A6D">
        <w:rPr>
          <w:sz w:val="16"/>
        </w:rPr>
        <w:t xml:space="preserve">: general </w:t>
      </w:r>
      <w:r w:rsidRPr="00A41C77">
        <w:rPr>
          <w:rStyle w:val="Emphasis"/>
        </w:rPr>
        <w:t>empirical findings</w:t>
      </w:r>
      <w:r w:rsidRPr="000F0A6D">
        <w:rPr>
          <w:sz w:val="16"/>
        </w:rPr>
        <w:t xml:space="preserve"> concerning the strategy’s key mechanisms </w:t>
      </w:r>
      <w:r w:rsidRPr="00A41C77">
        <w:rPr>
          <w:rStyle w:val="StyleUnderline"/>
        </w:rPr>
        <w:t>and</w:t>
      </w:r>
      <w:r w:rsidRPr="000F0A6D">
        <w:rPr>
          <w:sz w:val="16"/>
        </w:rPr>
        <w:t xml:space="preserve"> </w:t>
      </w:r>
      <w:r w:rsidRPr="00A41C77">
        <w:rPr>
          <w:rStyle w:val="Emphasis"/>
        </w:rPr>
        <w:t>regionally focused research</w:t>
      </w:r>
      <w:r w:rsidRPr="000F0A6D">
        <w:rPr>
          <w:sz w:val="16"/>
        </w:rPr>
        <w:t>.</w:t>
      </w:r>
    </w:p>
    <w:p w14:paraId="4314289A" w14:textId="77777777" w:rsidR="005D0A3B" w:rsidRPr="000F0A6D" w:rsidRDefault="005D0A3B" w:rsidP="005D0A3B">
      <w:pPr>
        <w:rPr>
          <w:sz w:val="16"/>
          <w:szCs w:val="16"/>
        </w:rPr>
      </w:pPr>
      <w:r w:rsidRPr="000F0A6D">
        <w:rPr>
          <w:sz w:val="16"/>
          <w:szCs w:val="16"/>
        </w:rPr>
        <w:t>General Patterns of Evidence Three key questions about US security provision have received the most extensive analysis. First, do alliances such as those sustained by the United States actually deter war and increase security? Second, does such security provision actually hinder nuclear proliferation? And third, does limiting proliferation actually increase security?</w:t>
      </w:r>
    </w:p>
    <w:p w14:paraId="77668178" w14:textId="77777777" w:rsidR="005D0A3B" w:rsidRPr="00A41C77" w:rsidRDefault="005D0A3B" w:rsidP="005D0A3B">
      <w:pPr>
        <w:rPr>
          <w:rStyle w:val="StyleUnderline"/>
        </w:rPr>
      </w:pPr>
      <w:r w:rsidRPr="00002C5F">
        <w:rPr>
          <w:sz w:val="16"/>
        </w:rPr>
        <w:lastRenderedPageBreak/>
        <w:t xml:space="preserve">Deterrence Effectiveness </w:t>
      </w:r>
      <w:r w:rsidRPr="00A41C77">
        <w:rPr>
          <w:rStyle w:val="StyleUnderline"/>
        </w:rPr>
        <w:t xml:space="preserve">The </w:t>
      </w:r>
      <w:r w:rsidRPr="00002C5F">
        <w:rPr>
          <w:rStyle w:val="StyleUnderline"/>
        </w:rPr>
        <w:t>determinants of deterrence success and failure have attracted</w:t>
      </w:r>
      <w:r w:rsidRPr="00002C5F">
        <w:rPr>
          <w:sz w:val="16"/>
        </w:rPr>
        <w:t xml:space="preserve"> scores of quantitative and </w:t>
      </w:r>
      <w:r w:rsidRPr="00002C5F">
        <w:rPr>
          <w:rStyle w:val="StyleUnderline"/>
        </w:rPr>
        <w:t>case study tests</w:t>
      </w:r>
      <w:r w:rsidRPr="00002C5F">
        <w:rPr>
          <w:sz w:val="16"/>
        </w:rPr>
        <w:t xml:space="preserve">. Much of the case study work yields a cautionary finding: that </w:t>
      </w:r>
      <w:r w:rsidRPr="00002C5F">
        <w:rPr>
          <w:rStyle w:val="StyleUnderline"/>
        </w:rPr>
        <w:t>deterrence is much harder in practice than in theory</w:t>
      </w:r>
      <w:r w:rsidRPr="00002C5F">
        <w:rPr>
          <w:sz w:val="16"/>
        </w:rPr>
        <w:t xml:space="preserve">, because standard models assume away the complexities of human psychology and domestic politics that tend to make some states hard to deter and might cause deterrence policies to backfire. 1 </w:t>
      </w:r>
      <w:r w:rsidRPr="00002C5F">
        <w:rPr>
          <w:rStyle w:val="StyleUnderline"/>
        </w:rPr>
        <w:t>Many quantitative findings</w:t>
      </w:r>
      <w:r w:rsidRPr="00002C5F">
        <w:rPr>
          <w:sz w:val="16"/>
        </w:rPr>
        <w:t xml:space="preserve">, mean- while, </w:t>
      </w:r>
      <w:r w:rsidRPr="00002C5F">
        <w:rPr>
          <w:rStyle w:val="StyleUnderline"/>
        </w:rPr>
        <w:t xml:space="preserve">are mutually contradictory or are clearly not relevant to extended deterrence. But </w:t>
      </w:r>
      <w:r w:rsidRPr="00002C5F">
        <w:rPr>
          <w:rStyle w:val="Emphasis"/>
          <w:highlight w:val="green"/>
        </w:rPr>
        <w:t>some</w:t>
      </w:r>
      <w:r w:rsidRPr="00002C5F">
        <w:rPr>
          <w:rStyle w:val="Emphasis"/>
        </w:rPr>
        <w:t xml:space="preserve"> relevant </w:t>
      </w:r>
      <w:r w:rsidRPr="00002C5F">
        <w:rPr>
          <w:rStyle w:val="Emphasis"/>
          <w:highlight w:val="green"/>
        </w:rPr>
        <w:t>results</w:t>
      </w:r>
      <w:r w:rsidRPr="00002C5F">
        <w:rPr>
          <w:rStyle w:val="Emphasis"/>
        </w:rPr>
        <w:t xml:space="preserve"> </w:t>
      </w:r>
      <w:r w:rsidRPr="00002C5F">
        <w:rPr>
          <w:rStyle w:val="Emphasis"/>
          <w:highlight w:val="green"/>
        </w:rPr>
        <w:t>receive broad support:</w:t>
      </w:r>
      <w:r w:rsidRPr="00A41C77">
        <w:rPr>
          <w:rStyle w:val="StyleUnderline"/>
        </w:rPr>
        <w:t xml:space="preserve"> </w:t>
      </w:r>
    </w:p>
    <w:p w14:paraId="3281DD85" w14:textId="77777777" w:rsidR="005D0A3B" w:rsidRPr="00002C5F" w:rsidRDefault="005D0A3B" w:rsidP="005D0A3B">
      <w:pPr>
        <w:pStyle w:val="ListParagraph"/>
        <w:numPr>
          <w:ilvl w:val="0"/>
          <w:numId w:val="15"/>
        </w:numPr>
        <w:rPr>
          <w:sz w:val="16"/>
        </w:rPr>
      </w:pPr>
      <w:r w:rsidRPr="00B10246">
        <w:rPr>
          <w:rStyle w:val="Emphasis"/>
          <w:highlight w:val="green"/>
        </w:rPr>
        <w:t>Alliances</w:t>
      </w:r>
      <w:r w:rsidRPr="00002C5F">
        <w:rPr>
          <w:sz w:val="16"/>
        </w:rPr>
        <w:t xml:space="preserve"> generally do </w:t>
      </w:r>
      <w:r w:rsidRPr="00B10246">
        <w:rPr>
          <w:rStyle w:val="Emphasis"/>
          <w:highlight w:val="green"/>
        </w:rPr>
        <w:t>have a deterrent</w:t>
      </w:r>
      <w:r w:rsidRPr="00002C5F">
        <w:rPr>
          <w:rStyle w:val="Emphasis"/>
        </w:rPr>
        <w:t xml:space="preserve"> effect</w:t>
      </w:r>
      <w:r w:rsidRPr="00002C5F">
        <w:rPr>
          <w:sz w:val="16"/>
        </w:rPr>
        <w:t xml:space="preserve">. </w:t>
      </w:r>
      <w:r w:rsidRPr="00002C5F">
        <w:rPr>
          <w:rStyle w:val="StyleUnderline"/>
        </w:rPr>
        <w:t xml:space="preserve">In </w:t>
      </w:r>
      <w:r w:rsidRPr="00B10246">
        <w:rPr>
          <w:rStyle w:val="StyleUnderline"/>
          <w:highlight w:val="green"/>
        </w:rPr>
        <w:t>a study spanning</w:t>
      </w:r>
      <w:r w:rsidRPr="00002C5F">
        <w:rPr>
          <w:sz w:val="16"/>
        </w:rPr>
        <w:t xml:space="preserve"> nearly </w:t>
      </w:r>
      <w:r w:rsidRPr="00B10246">
        <w:rPr>
          <w:rStyle w:val="Emphasis"/>
          <w:highlight w:val="green"/>
        </w:rPr>
        <w:t>two centuries</w:t>
      </w:r>
      <w:r w:rsidRPr="00002C5F">
        <w:rPr>
          <w:sz w:val="16"/>
        </w:rPr>
        <w:t xml:space="preserve">, </w:t>
      </w:r>
      <w:r w:rsidRPr="00A41C77">
        <w:rPr>
          <w:rStyle w:val="Emphasis"/>
        </w:rPr>
        <w:t>Johnson</w:t>
      </w:r>
      <w:r w:rsidRPr="00002C5F">
        <w:rPr>
          <w:sz w:val="16"/>
        </w:rPr>
        <w:t xml:space="preserve"> </w:t>
      </w:r>
      <w:r w:rsidRPr="00A41C77">
        <w:rPr>
          <w:rStyle w:val="StyleUnderline"/>
        </w:rPr>
        <w:t>and</w:t>
      </w:r>
      <w:r w:rsidRPr="00002C5F">
        <w:rPr>
          <w:sz w:val="16"/>
        </w:rPr>
        <w:t xml:space="preserve"> </w:t>
      </w:r>
      <w:r w:rsidRPr="00002C5F">
        <w:rPr>
          <w:rStyle w:val="Emphasis"/>
        </w:rPr>
        <w:t>Leeds</w:t>
      </w:r>
      <w:r w:rsidRPr="00002C5F">
        <w:rPr>
          <w:sz w:val="16"/>
        </w:rPr>
        <w:t xml:space="preserve"> </w:t>
      </w:r>
      <w:r w:rsidRPr="00B10246">
        <w:rPr>
          <w:rStyle w:val="StyleUnderline"/>
          <w:highlight w:val="green"/>
        </w:rPr>
        <w:t xml:space="preserve">found “support </w:t>
      </w:r>
      <w:r w:rsidRPr="00002C5F">
        <w:rPr>
          <w:rStyle w:val="StyleUnderline"/>
        </w:rPr>
        <w:t xml:space="preserve">for the hypothesis that defensive alliances deter the </w:t>
      </w:r>
      <w:r w:rsidRPr="00002C5F">
        <w:rPr>
          <w:rStyle w:val="Emphasis"/>
        </w:rPr>
        <w:t>initiation of disputes</w:t>
      </w:r>
      <w:r w:rsidRPr="00002C5F">
        <w:rPr>
          <w:sz w:val="16"/>
        </w:rPr>
        <w:t>.” They conclude that “</w:t>
      </w:r>
      <w:r w:rsidRPr="00002C5F">
        <w:rPr>
          <w:rStyle w:val="StyleUnderline"/>
        </w:rPr>
        <w:t xml:space="preserve">defensive alliances lower the </w:t>
      </w:r>
      <w:r w:rsidRPr="00002C5F">
        <w:rPr>
          <w:rStyle w:val="Emphasis"/>
        </w:rPr>
        <w:t>probability of international conflict</w:t>
      </w:r>
      <w:r w:rsidRPr="00002C5F">
        <w:rPr>
          <w:rStyle w:val="StyleUnderline"/>
        </w:rPr>
        <w:t xml:space="preserve"> and are thus a good policy option</w:t>
      </w:r>
      <w:r w:rsidRPr="00A41C77">
        <w:rPr>
          <w:rStyle w:val="StyleUnderline"/>
        </w:rPr>
        <w:t xml:space="preserve"> for states seeking to maintain peace </w:t>
      </w:r>
      <w:r w:rsidRPr="00002C5F">
        <w:rPr>
          <w:sz w:val="16"/>
        </w:rPr>
        <w:t xml:space="preserve">in the world.” Sechser and </w:t>
      </w:r>
      <w:r w:rsidRPr="00443E88">
        <w:rPr>
          <w:rStyle w:val="StyleUnderline"/>
        </w:rPr>
        <w:t>Fuhrmann</w:t>
      </w:r>
      <w:r w:rsidRPr="00A41C77">
        <w:rPr>
          <w:rStyle w:val="StyleUnderline"/>
        </w:rPr>
        <w:t xml:space="preserve"> similarly find that formal defense pacts with nuclear states</w:t>
      </w:r>
      <w:r w:rsidRPr="00002C5F">
        <w:rPr>
          <w:sz w:val="16"/>
        </w:rPr>
        <w:t xml:space="preserve"> have significant deterrence benefits. 2 3 </w:t>
      </w:r>
    </w:p>
    <w:p w14:paraId="3B1BF3C9" w14:textId="77777777" w:rsidR="005D0A3B" w:rsidRPr="00B367CB" w:rsidRDefault="005D0A3B" w:rsidP="005D0A3B">
      <w:pPr>
        <w:pStyle w:val="ListParagraph"/>
        <w:numPr>
          <w:ilvl w:val="0"/>
          <w:numId w:val="15"/>
        </w:numPr>
        <w:rPr>
          <w:sz w:val="16"/>
        </w:rPr>
      </w:pPr>
      <w:r w:rsidRPr="00A41C77">
        <w:rPr>
          <w:rStyle w:val="StyleUnderline"/>
        </w:rPr>
        <w:t xml:space="preserve">The overall </w:t>
      </w:r>
      <w:r w:rsidRPr="00443E88">
        <w:rPr>
          <w:rStyle w:val="StyleUnderline"/>
        </w:rPr>
        <w:t>balance of military forces</w:t>
      </w:r>
      <w:r w:rsidRPr="00002C5F">
        <w:rPr>
          <w:sz w:val="16"/>
        </w:rPr>
        <w:t xml:space="preserve"> (including nuclear) between states </w:t>
      </w:r>
      <w:r w:rsidRPr="00A41C77">
        <w:rPr>
          <w:rStyle w:val="StyleUnderline"/>
        </w:rPr>
        <w:t xml:space="preserve">does not appear to influence deterrence; the </w:t>
      </w:r>
      <w:r w:rsidRPr="00F72AB1">
        <w:rPr>
          <w:rStyle w:val="Emphasis"/>
        </w:rPr>
        <w:t xml:space="preserve">local balance </w:t>
      </w:r>
      <w:r w:rsidRPr="00002C5F">
        <w:rPr>
          <w:rStyle w:val="Emphasis"/>
        </w:rPr>
        <w:t xml:space="preserve">of military forces </w:t>
      </w:r>
      <w:r w:rsidRPr="00002C5F">
        <w:rPr>
          <w:rStyle w:val="StyleUnderline"/>
        </w:rPr>
        <w:t xml:space="preserve">in the </w:t>
      </w:r>
      <w:r w:rsidRPr="00002C5F">
        <w:rPr>
          <w:rStyle w:val="Emphasis"/>
        </w:rPr>
        <w:t>specific theater</w:t>
      </w:r>
      <w:r w:rsidRPr="00002C5F">
        <w:rPr>
          <w:rStyle w:val="StyleUnderline"/>
        </w:rPr>
        <w:t xml:space="preserve"> in which </w:t>
      </w:r>
      <w:r w:rsidRPr="00002C5F">
        <w:rPr>
          <w:rStyle w:val="Emphasis"/>
        </w:rPr>
        <w:t>deterrence</w:t>
      </w:r>
      <w:r w:rsidRPr="00002C5F">
        <w:rPr>
          <w:rStyle w:val="StyleUnderline"/>
        </w:rPr>
        <w:t xml:space="preserve"> is </w:t>
      </w:r>
      <w:r w:rsidRPr="00B367CB">
        <w:rPr>
          <w:rStyle w:val="StyleUnderline"/>
        </w:rPr>
        <w:t xml:space="preserve">actually </w:t>
      </w:r>
      <w:r w:rsidRPr="00B367CB">
        <w:rPr>
          <w:rStyle w:val="Emphasis"/>
        </w:rPr>
        <w:t>practiced</w:t>
      </w:r>
      <w:r w:rsidRPr="00B367CB">
        <w:rPr>
          <w:rStyle w:val="StyleUnderline"/>
        </w:rPr>
        <w:t xml:space="preserve">, however, </w:t>
      </w:r>
      <w:r w:rsidRPr="00B367CB">
        <w:rPr>
          <w:rStyle w:val="Emphasis"/>
        </w:rPr>
        <w:t>is key</w:t>
      </w:r>
      <w:r w:rsidRPr="00B367CB">
        <w:rPr>
          <w:sz w:val="16"/>
        </w:rPr>
        <w:t xml:space="preserve">. 4 </w:t>
      </w:r>
    </w:p>
    <w:p w14:paraId="3A642FE6" w14:textId="77777777" w:rsidR="005D0A3B" w:rsidRPr="00B367CB" w:rsidRDefault="005D0A3B" w:rsidP="005D0A3B">
      <w:pPr>
        <w:pStyle w:val="ListParagraph"/>
        <w:numPr>
          <w:ilvl w:val="0"/>
          <w:numId w:val="15"/>
        </w:numPr>
      </w:pPr>
      <w:r w:rsidRPr="00B367CB">
        <w:rPr>
          <w:rStyle w:val="Emphasis"/>
        </w:rPr>
        <w:t>Forward- deployed troops enhance the deterrent effect</w:t>
      </w:r>
      <w:r w:rsidRPr="00B367CB">
        <w:t xml:space="preserve"> of alliances with overseas allies. 5 </w:t>
      </w:r>
    </w:p>
    <w:p w14:paraId="308E6824" w14:textId="77777777" w:rsidR="005D0A3B" w:rsidRPr="00B367CB" w:rsidRDefault="005D0A3B" w:rsidP="005D0A3B">
      <w:pPr>
        <w:pStyle w:val="ListParagraph"/>
        <w:numPr>
          <w:ilvl w:val="0"/>
          <w:numId w:val="15"/>
        </w:numPr>
        <w:rPr>
          <w:sz w:val="16"/>
        </w:rPr>
      </w:pPr>
      <w:r w:rsidRPr="00B367CB">
        <w:rPr>
          <w:rStyle w:val="StyleUnderline"/>
        </w:rPr>
        <w:t>Strong</w:t>
      </w:r>
      <w:r w:rsidRPr="00A41C77">
        <w:rPr>
          <w:rStyle w:val="StyleUnderline"/>
        </w:rPr>
        <w:t xml:space="preserve"> mutual interests and ties </w:t>
      </w:r>
      <w:r w:rsidRPr="00B367CB">
        <w:rPr>
          <w:rStyle w:val="StyleUnderline"/>
        </w:rPr>
        <w:t>enhance deterrence</w:t>
      </w:r>
      <w:r w:rsidRPr="00B367CB">
        <w:rPr>
          <w:sz w:val="16"/>
        </w:rPr>
        <w:t xml:space="preserve">. 6 </w:t>
      </w:r>
    </w:p>
    <w:p w14:paraId="623E01E5" w14:textId="77777777" w:rsidR="005D0A3B" w:rsidRPr="00B367CB" w:rsidRDefault="005D0A3B" w:rsidP="005D0A3B">
      <w:pPr>
        <w:pStyle w:val="ListParagraph"/>
        <w:numPr>
          <w:ilvl w:val="0"/>
          <w:numId w:val="15"/>
        </w:numPr>
        <w:rPr>
          <w:sz w:val="16"/>
        </w:rPr>
      </w:pPr>
      <w:r w:rsidRPr="00B367CB">
        <w:rPr>
          <w:rStyle w:val="StyleUnderline"/>
        </w:rPr>
        <w:t xml:space="preserve">Case studies </w:t>
      </w:r>
      <w:r w:rsidRPr="00B367CB">
        <w:rPr>
          <w:rStyle w:val="Emphasis"/>
        </w:rPr>
        <w:t xml:space="preserve">strongly ratify </w:t>
      </w:r>
      <w:r w:rsidRPr="00B367CB">
        <w:rPr>
          <w:rStyle w:val="StyleUnderline"/>
        </w:rPr>
        <w:t xml:space="preserve">the theoretical expectation that it is easier to </w:t>
      </w:r>
      <w:r w:rsidRPr="00B367CB">
        <w:rPr>
          <w:rStyle w:val="Emphasis"/>
        </w:rPr>
        <w:t>defend</w:t>
      </w:r>
      <w:r w:rsidRPr="00B367CB">
        <w:rPr>
          <w:rStyle w:val="StyleUnderline"/>
        </w:rPr>
        <w:t xml:space="preserve"> a given status</w:t>
      </w:r>
      <w:r w:rsidRPr="00B367CB">
        <w:rPr>
          <w:sz w:val="16"/>
        </w:rPr>
        <w:t xml:space="preserve"> </w:t>
      </w:r>
      <w:r w:rsidRPr="00B367CB">
        <w:rPr>
          <w:rStyle w:val="StyleUnderline"/>
        </w:rPr>
        <w:t xml:space="preserve">quo than to </w:t>
      </w:r>
      <w:r w:rsidRPr="00B367CB">
        <w:rPr>
          <w:rStyle w:val="Emphasis"/>
        </w:rPr>
        <w:t>challenge it forcefully</w:t>
      </w:r>
      <w:r w:rsidRPr="00B367CB">
        <w:rPr>
          <w:sz w:val="16"/>
        </w:rPr>
        <w:t xml:space="preserve">: </w:t>
      </w:r>
      <w:r w:rsidRPr="00B367CB">
        <w:rPr>
          <w:rStyle w:val="StyleUnderline"/>
        </w:rPr>
        <w:t>compellence</w:t>
      </w:r>
      <w:r w:rsidRPr="00B367CB">
        <w:rPr>
          <w:sz w:val="16"/>
        </w:rPr>
        <w:t xml:space="preserve"> (sometimes termed “coercion” or “coercive diplomacy”) </w:t>
      </w:r>
      <w:r w:rsidRPr="00B367CB">
        <w:rPr>
          <w:rStyle w:val="StyleUnderline"/>
        </w:rPr>
        <w:t>is extremely hard</w:t>
      </w:r>
      <w:r w:rsidRPr="00B367CB">
        <w:rPr>
          <w:sz w:val="16"/>
        </w:rPr>
        <w:t>.</w:t>
      </w:r>
    </w:p>
    <w:p w14:paraId="7FDB9FB4" w14:textId="77777777" w:rsidR="005D0A3B" w:rsidRPr="00B367CB" w:rsidRDefault="005D0A3B" w:rsidP="005D0A3B">
      <w:pPr>
        <w:rPr>
          <w:rStyle w:val="StyleUnderline"/>
        </w:rPr>
      </w:pPr>
      <w:r w:rsidRPr="00B367CB">
        <w:rPr>
          <w:rStyle w:val="StyleUnderline"/>
        </w:rPr>
        <w:t>The most important finding</w:t>
      </w:r>
      <w:r w:rsidRPr="00B367CB">
        <w:rPr>
          <w:sz w:val="16"/>
        </w:rPr>
        <w:t xml:space="preserve"> to emerge from this voluminous research </w:t>
      </w:r>
      <w:r w:rsidRPr="00B367CB">
        <w:rPr>
          <w:rStyle w:val="StyleUnderline"/>
        </w:rPr>
        <w:t>is that alliances</w:t>
      </w:r>
      <w:r w:rsidRPr="00B367CB">
        <w:rPr>
          <w:sz w:val="16"/>
        </w:rPr>
        <w:t xml:space="preserve">— especially </w:t>
      </w:r>
      <w:r w:rsidRPr="00B367CB">
        <w:rPr>
          <w:rStyle w:val="StyleUnderline"/>
        </w:rPr>
        <w:t>with</w:t>
      </w:r>
      <w:r w:rsidRPr="00B367CB">
        <w:rPr>
          <w:sz w:val="16"/>
        </w:rPr>
        <w:t xml:space="preserve"> </w:t>
      </w:r>
      <w:r w:rsidRPr="00B367CB">
        <w:rPr>
          <w:rStyle w:val="Emphasis"/>
        </w:rPr>
        <w:t>nuclear- armed allies</w:t>
      </w:r>
      <w:r w:rsidRPr="00B367CB">
        <w:rPr>
          <w:sz w:val="16"/>
        </w:rPr>
        <w:t xml:space="preserve"> </w:t>
      </w:r>
      <w:r w:rsidRPr="00B367CB">
        <w:rPr>
          <w:rStyle w:val="StyleUnderline"/>
        </w:rPr>
        <w:t>like the United States</w:t>
      </w:r>
      <w:r w:rsidRPr="00B367CB">
        <w:rPr>
          <w:sz w:val="16"/>
        </w:rPr>
        <w:t xml:space="preserve">— </w:t>
      </w:r>
      <w:r w:rsidRPr="00B367CB">
        <w:rPr>
          <w:rStyle w:val="Emphasis"/>
        </w:rPr>
        <w:t>actually work</w:t>
      </w:r>
      <w:r w:rsidRPr="00B367CB">
        <w:rPr>
          <w:sz w:val="16"/>
        </w:rPr>
        <w:t xml:space="preserve"> </w:t>
      </w:r>
      <w:r w:rsidRPr="00B367CB">
        <w:rPr>
          <w:rStyle w:val="StyleUnderline"/>
        </w:rPr>
        <w:t>in deterring conflict</w:t>
      </w:r>
      <w:r w:rsidRPr="00B367CB">
        <w:rPr>
          <w:sz w:val="16"/>
        </w:rPr>
        <w:t>. This is all the more striking in view of the fact that what scholars call “</w:t>
      </w:r>
      <w:r w:rsidRPr="00B367CB">
        <w:rPr>
          <w:rStyle w:val="StyleUnderline"/>
        </w:rPr>
        <w:t>selection bias</w:t>
      </w:r>
      <w:r w:rsidRPr="00B367CB">
        <w:rPr>
          <w:sz w:val="16"/>
        </w:rPr>
        <w:t xml:space="preserve">” probably </w:t>
      </w:r>
      <w:r w:rsidRPr="00B367CB">
        <w:rPr>
          <w:rStyle w:val="Emphasis"/>
        </w:rPr>
        <w:t>works against it</w:t>
      </w:r>
      <w:r w:rsidRPr="00B367CB">
        <w:rPr>
          <w:sz w:val="16"/>
        </w:rPr>
        <w:t xml:space="preserve">. </w:t>
      </w:r>
      <w:r w:rsidRPr="00B367CB">
        <w:rPr>
          <w:rStyle w:val="StyleUnderline"/>
        </w:rPr>
        <w:t xml:space="preserve">The </w:t>
      </w:r>
      <w:r w:rsidRPr="00B367CB">
        <w:rPr>
          <w:rStyle w:val="Emphasis"/>
        </w:rPr>
        <w:t>U</w:t>
      </w:r>
      <w:r w:rsidRPr="00B367CB">
        <w:rPr>
          <w:rStyle w:val="StyleUnderline"/>
        </w:rPr>
        <w:t>nited States is more inclined to offer</w:t>
      </w:r>
      <w:r w:rsidRPr="00B367CB">
        <w:rPr>
          <w:sz w:val="16"/>
        </w:rPr>
        <w:t xml:space="preserve">— and protégés to seek— </w:t>
      </w:r>
      <w:r w:rsidRPr="00B367CB">
        <w:rPr>
          <w:rStyle w:val="StyleUnderline"/>
        </w:rPr>
        <w:t xml:space="preserve">alliance rela- tionships in settings where the </w:t>
      </w:r>
      <w:r w:rsidRPr="00B367CB">
        <w:rPr>
          <w:rStyle w:val="Emphasis"/>
        </w:rPr>
        <w:t>probability</w:t>
      </w:r>
      <w:r w:rsidRPr="00B367CB">
        <w:rPr>
          <w:rStyle w:val="StyleUnderline"/>
        </w:rPr>
        <w:t xml:space="preserve"> of military </w:t>
      </w:r>
      <w:r w:rsidRPr="00B367CB">
        <w:rPr>
          <w:rStyle w:val="Emphasis"/>
        </w:rPr>
        <w:t>conflicts</w:t>
      </w:r>
      <w:r w:rsidRPr="00B367CB">
        <w:rPr>
          <w:rStyle w:val="StyleUnderline"/>
        </w:rPr>
        <w:t xml:space="preserve"> is </w:t>
      </w:r>
      <w:r w:rsidRPr="00B367CB">
        <w:rPr>
          <w:rStyle w:val="Emphasis"/>
        </w:rPr>
        <w:t>higher than average</w:t>
      </w:r>
      <w:r w:rsidRPr="00B367CB">
        <w:rPr>
          <w:sz w:val="16"/>
        </w:rPr>
        <w:t xml:space="preserve">. </w:t>
      </w:r>
      <w:r w:rsidRPr="00B367CB">
        <w:rPr>
          <w:rStyle w:val="StyleUnderline"/>
        </w:rPr>
        <w:t xml:space="preserve">The fact that alliances work to deter conflict in precisely the situations where </w:t>
      </w:r>
      <w:r w:rsidRPr="00B367CB">
        <w:rPr>
          <w:rStyle w:val="Emphasis"/>
        </w:rPr>
        <w:t>deterrence</w:t>
      </w:r>
      <w:r w:rsidRPr="00B367CB">
        <w:rPr>
          <w:rStyle w:val="StyleUnderline"/>
        </w:rPr>
        <w:t xml:space="preserve"> is likely to be </w:t>
      </w:r>
      <w:r w:rsidRPr="00B367CB">
        <w:rPr>
          <w:rStyle w:val="Emphasis"/>
        </w:rPr>
        <w:t>especially hard</w:t>
      </w:r>
      <w:r w:rsidRPr="00B367CB">
        <w:rPr>
          <w:rStyle w:val="StyleUnderline"/>
        </w:rPr>
        <w:t xml:space="preserve"> is noteworthy.</w:t>
      </w:r>
    </w:p>
    <w:p w14:paraId="278AC3B7" w14:textId="77777777" w:rsidR="005D0A3B" w:rsidRPr="00002C5F" w:rsidRDefault="005D0A3B" w:rsidP="005D0A3B">
      <w:pPr>
        <w:rPr>
          <w:sz w:val="16"/>
        </w:rPr>
      </w:pPr>
      <w:r w:rsidRPr="00B367CB">
        <w:rPr>
          <w:sz w:val="16"/>
        </w:rPr>
        <w:t xml:space="preserve">More specifically, these findings buttress the key theoretical implication that if </w:t>
      </w:r>
      <w:r w:rsidRPr="00B367CB">
        <w:rPr>
          <w:rStyle w:val="StyleUnderline"/>
        </w:rPr>
        <w:t>the United States is interested in deterring military challenges</w:t>
      </w:r>
      <w:r w:rsidRPr="00B367CB">
        <w:rPr>
          <w:sz w:val="16"/>
        </w:rPr>
        <w:t xml:space="preserve"> to the status quo in key regions</w:t>
      </w:r>
      <w:r w:rsidRPr="00B367CB">
        <w:rPr>
          <w:rStyle w:val="StyleUnderline"/>
        </w:rPr>
        <w:t>, relying only</w:t>
      </w:r>
      <w:r w:rsidRPr="00002C5F">
        <w:rPr>
          <w:rStyle w:val="StyleUnderline"/>
        </w:rPr>
        <w:t xml:space="preserve"> on </w:t>
      </w:r>
      <w:r w:rsidRPr="00002C5F">
        <w:rPr>
          <w:rStyle w:val="Emphasis"/>
        </w:rPr>
        <w:t>latent military capabilities</w:t>
      </w:r>
      <w:r w:rsidRPr="00002C5F">
        <w:rPr>
          <w:rStyle w:val="StyleUnderline"/>
        </w:rPr>
        <w:t xml:space="preserve"> in the US </w:t>
      </w:r>
      <w:r w:rsidRPr="00002C5F">
        <w:rPr>
          <w:rStyle w:val="Emphasis"/>
        </w:rPr>
        <w:t>homeland</w:t>
      </w:r>
      <w:r w:rsidRPr="00002C5F">
        <w:rPr>
          <w:rStyle w:val="StyleUnderline"/>
        </w:rPr>
        <w:t xml:space="preserve"> is likely to be </w:t>
      </w:r>
      <w:r w:rsidRPr="00002C5F">
        <w:rPr>
          <w:rStyle w:val="Emphasis"/>
        </w:rPr>
        <w:t>far less effective</w:t>
      </w:r>
      <w:r w:rsidRPr="00002C5F">
        <w:rPr>
          <w:sz w:val="16"/>
        </w:rPr>
        <w:t xml:space="preserve"> </w:t>
      </w:r>
      <w:r w:rsidRPr="00002C5F">
        <w:rPr>
          <w:rStyle w:val="StyleUnderline"/>
        </w:rPr>
        <w:t xml:space="preserve">than having an </w:t>
      </w:r>
      <w:r w:rsidRPr="00002C5F">
        <w:rPr>
          <w:rStyle w:val="Emphasis"/>
        </w:rPr>
        <w:t>overseas military posture</w:t>
      </w:r>
      <w:r w:rsidRPr="00002C5F">
        <w:rPr>
          <w:sz w:val="16"/>
        </w:rPr>
        <w:t xml:space="preserve">. Similarly, they lend support to the general proposition that a </w:t>
      </w:r>
      <w:r w:rsidRPr="00002C5F">
        <w:rPr>
          <w:rStyle w:val="StyleUnderline"/>
        </w:rPr>
        <w:t>forward deterrence posture is</w:t>
      </w:r>
      <w:r w:rsidRPr="00002C5F">
        <w:rPr>
          <w:sz w:val="16"/>
        </w:rPr>
        <w:t xml:space="preserve"> </w:t>
      </w:r>
      <w:r w:rsidRPr="00002C5F">
        <w:rPr>
          <w:rStyle w:val="Emphasis"/>
        </w:rPr>
        <w:t>strongly appealing</w:t>
      </w:r>
      <w:r w:rsidRPr="00002C5F">
        <w:rPr>
          <w:sz w:val="16"/>
        </w:rPr>
        <w:t xml:space="preserve"> to a status quo power, </w:t>
      </w:r>
      <w:r w:rsidRPr="00002C5F">
        <w:rPr>
          <w:rStyle w:val="StyleUnderline"/>
        </w:rPr>
        <w:t xml:space="preserve">because defending a given status quo is </w:t>
      </w:r>
      <w:r w:rsidRPr="00002C5F">
        <w:rPr>
          <w:rStyle w:val="Emphasis"/>
        </w:rPr>
        <w:t>far cheaper than overturning it</w:t>
      </w:r>
      <w:r w:rsidRPr="00002C5F">
        <w:rPr>
          <w:rStyle w:val="StyleUnderline"/>
        </w:rPr>
        <w:t xml:space="preserve">, and, once a favorable status quo is successfully overturned, </w:t>
      </w:r>
      <w:r w:rsidRPr="00002C5F">
        <w:rPr>
          <w:rStyle w:val="Emphasis"/>
        </w:rPr>
        <w:t>restoring</w:t>
      </w:r>
      <w:r w:rsidRPr="00002C5F">
        <w:rPr>
          <w:rStyle w:val="StyleUnderline"/>
        </w:rPr>
        <w:t xml:space="preserve"> the status quo ante can be expected to be </w:t>
      </w:r>
      <w:r w:rsidRPr="00002C5F">
        <w:rPr>
          <w:rStyle w:val="Emphasis"/>
        </w:rPr>
        <w:t>fearsomely costly</w:t>
      </w:r>
      <w:r w:rsidRPr="00002C5F">
        <w:rPr>
          <w:sz w:val="16"/>
        </w:rPr>
        <w:t xml:space="preserve">. </w:t>
      </w:r>
      <w:r w:rsidRPr="00002C5F">
        <w:rPr>
          <w:rStyle w:val="StyleUnderline"/>
        </w:rPr>
        <w:t xml:space="preserve">Recognizing the significance of these </w:t>
      </w:r>
      <w:r w:rsidRPr="00B10246">
        <w:rPr>
          <w:rStyle w:val="Emphasis"/>
          <w:highlight w:val="green"/>
        </w:rPr>
        <w:t>findings</w:t>
      </w:r>
      <w:r w:rsidRPr="00443E88">
        <w:rPr>
          <w:rStyle w:val="Emphasis"/>
        </w:rPr>
        <w:t xml:space="preserve"> clearly </w:t>
      </w:r>
      <w:r w:rsidRPr="00B10246">
        <w:rPr>
          <w:rStyle w:val="Emphasis"/>
          <w:highlight w:val="green"/>
        </w:rPr>
        <w:t>casts doubt</w:t>
      </w:r>
      <w:r w:rsidRPr="00B10246">
        <w:rPr>
          <w:rStyle w:val="StyleUnderline"/>
          <w:highlight w:val="green"/>
        </w:rPr>
        <w:t xml:space="preserve"> on</w:t>
      </w:r>
      <w:r w:rsidRPr="00002C5F">
        <w:rPr>
          <w:rStyle w:val="StyleUnderline"/>
        </w:rPr>
        <w:t xml:space="preserve"> the</w:t>
      </w:r>
      <w:r w:rsidRPr="00002C5F">
        <w:rPr>
          <w:sz w:val="16"/>
        </w:rPr>
        <w:t xml:space="preserve"> “</w:t>
      </w:r>
      <w:r w:rsidRPr="00002C5F">
        <w:rPr>
          <w:rStyle w:val="Emphasis"/>
        </w:rPr>
        <w:t>wait on the sidelines and decide whether to intervene later” approach</w:t>
      </w:r>
      <w:r w:rsidRPr="00002C5F">
        <w:rPr>
          <w:sz w:val="16"/>
        </w:rPr>
        <w:t xml:space="preserve"> that is so strongly </w:t>
      </w:r>
      <w:r w:rsidRPr="00002C5F">
        <w:rPr>
          <w:rStyle w:val="StyleUnderline"/>
        </w:rPr>
        <w:t xml:space="preserve">favored by </w:t>
      </w:r>
      <w:r w:rsidRPr="00002C5F">
        <w:rPr>
          <w:rStyle w:val="Emphasis"/>
          <w:highlight w:val="green"/>
        </w:rPr>
        <w:t>retrenchment</w:t>
      </w:r>
      <w:r w:rsidRPr="00002C5F">
        <w:rPr>
          <w:rStyle w:val="Emphasis"/>
        </w:rPr>
        <w:t xml:space="preserve"> proponents</w:t>
      </w:r>
      <w:r w:rsidRPr="00002C5F">
        <w:rPr>
          <w:sz w:val="16"/>
        </w:rPr>
        <w:t>.</w:t>
      </w:r>
    </w:p>
    <w:p w14:paraId="1182F8C2" w14:textId="77777777" w:rsidR="005D0A3B" w:rsidRPr="00002C5F" w:rsidRDefault="005D0A3B" w:rsidP="005D0A3B">
      <w:pPr>
        <w:rPr>
          <w:sz w:val="16"/>
        </w:rPr>
      </w:pPr>
      <w:r w:rsidRPr="00002C5F">
        <w:rPr>
          <w:sz w:val="16"/>
        </w:rPr>
        <w:t>The Causes of Nuclear Proliferation Matthew Kroenig highlights a number of reasons why US policymakers seek to limit the spread of nuclear weapons: “</w:t>
      </w:r>
      <w:r w:rsidRPr="00A41C77">
        <w:rPr>
          <w:rStyle w:val="StyleUnderline"/>
        </w:rPr>
        <w:t xml:space="preserve">Fear that nuclear proliferation might deter [US leaders] from using military </w:t>
      </w:r>
      <w:r w:rsidRPr="00A41C77">
        <w:rPr>
          <w:rStyle w:val="Emphasis"/>
        </w:rPr>
        <w:t>intervention</w:t>
      </w:r>
      <w:r w:rsidRPr="00A41C77">
        <w:rPr>
          <w:rStyle w:val="StyleUnderline"/>
        </w:rPr>
        <w:t xml:space="preserve"> to pursue their interests, reduce the effectiveness of their </w:t>
      </w:r>
      <w:r w:rsidRPr="00A41C77">
        <w:rPr>
          <w:rStyle w:val="Emphasis"/>
        </w:rPr>
        <w:t>coercive diplomacy</w:t>
      </w:r>
      <w:r w:rsidRPr="00A41C77">
        <w:rPr>
          <w:rStyle w:val="StyleUnderline"/>
        </w:rPr>
        <w:t xml:space="preserve">, trigger </w:t>
      </w:r>
      <w:r w:rsidRPr="00A41C77">
        <w:rPr>
          <w:rStyle w:val="Emphasis"/>
        </w:rPr>
        <w:t>regional instability</w:t>
      </w:r>
      <w:r w:rsidRPr="00A41C77">
        <w:rPr>
          <w:rStyle w:val="StyleUnderline"/>
        </w:rPr>
        <w:t xml:space="preserve">, undermine their </w:t>
      </w:r>
      <w:r w:rsidRPr="00A41C77">
        <w:rPr>
          <w:rStyle w:val="Emphasis"/>
        </w:rPr>
        <w:t>alliance structures</w:t>
      </w:r>
      <w:r w:rsidRPr="00A41C77">
        <w:rPr>
          <w:rStyle w:val="StyleUnderline"/>
        </w:rPr>
        <w:t xml:space="preserve">, dissipate their strategic attention, and set off </w:t>
      </w:r>
      <w:r w:rsidRPr="00A41C77">
        <w:rPr>
          <w:rStyle w:val="Emphasis"/>
        </w:rPr>
        <w:t>further nuclear proliferation</w:t>
      </w:r>
      <w:r w:rsidRPr="00A41C77">
        <w:rPr>
          <w:rStyle w:val="StyleUnderline"/>
        </w:rPr>
        <w:t xml:space="preserve"> within their sphere of influence</w:t>
      </w:r>
      <w:r w:rsidRPr="00002C5F">
        <w:rPr>
          <w:sz w:val="16"/>
        </w:rPr>
        <w:t xml:space="preserve">.” These are not the only reasons for concern about nuclear proliferation; </w:t>
      </w:r>
      <w:r w:rsidRPr="00A41C77">
        <w:rPr>
          <w:rStyle w:val="StyleUnderline"/>
        </w:rPr>
        <w:t>also notable are the enhanced prospects of</w:t>
      </w:r>
      <w:r w:rsidRPr="00002C5F">
        <w:rPr>
          <w:sz w:val="16"/>
        </w:rPr>
        <w:t xml:space="preserve"> </w:t>
      </w:r>
      <w:r w:rsidRPr="00A41C77">
        <w:rPr>
          <w:rStyle w:val="Emphasis"/>
        </w:rPr>
        <w:t>nuclear accidents</w:t>
      </w:r>
      <w:r w:rsidRPr="00002C5F">
        <w:rPr>
          <w:sz w:val="16"/>
        </w:rPr>
        <w:t xml:space="preserve"> </w:t>
      </w:r>
      <w:r w:rsidRPr="00A41C77">
        <w:rPr>
          <w:rStyle w:val="StyleUnderline"/>
        </w:rPr>
        <w:t xml:space="preserve">and the greater risk of </w:t>
      </w:r>
      <w:r w:rsidRPr="00A41C77">
        <w:rPr>
          <w:rStyle w:val="Emphasis"/>
        </w:rPr>
        <w:t>leakage</w:t>
      </w:r>
      <w:r w:rsidRPr="00A41C77">
        <w:rPr>
          <w:rStyle w:val="StyleUnderline"/>
        </w:rPr>
        <w:t xml:space="preserve"> of</w:t>
      </w:r>
      <w:r w:rsidRPr="00002C5F">
        <w:rPr>
          <w:sz w:val="16"/>
        </w:rPr>
        <w:t xml:space="preserve"> </w:t>
      </w:r>
      <w:r w:rsidRPr="00A41C77">
        <w:rPr>
          <w:rStyle w:val="Emphasis"/>
        </w:rPr>
        <w:t>nuclear material to terrorists</w:t>
      </w:r>
      <w:r w:rsidRPr="00002C5F">
        <w:rPr>
          <w:sz w:val="16"/>
        </w:rPr>
        <w:t>. 9 8</w:t>
      </w:r>
    </w:p>
    <w:p w14:paraId="688DE392" w14:textId="77777777" w:rsidR="005D0A3B" w:rsidRPr="00002C5F" w:rsidRDefault="005D0A3B" w:rsidP="005D0A3B">
      <w:pPr>
        <w:rPr>
          <w:sz w:val="16"/>
        </w:rPr>
      </w:pPr>
      <w:r w:rsidRPr="00002C5F">
        <w:rPr>
          <w:rStyle w:val="StyleUnderline"/>
        </w:rPr>
        <w:t>Do</w:t>
      </w:r>
      <w:r w:rsidRPr="00002C5F">
        <w:rPr>
          <w:sz w:val="16"/>
        </w:rPr>
        <w:t xml:space="preserve"> deep engagement’s </w:t>
      </w:r>
      <w:r w:rsidRPr="00002C5F">
        <w:rPr>
          <w:rStyle w:val="StyleUnderline"/>
        </w:rPr>
        <w:t>security ties</w:t>
      </w:r>
      <w:r w:rsidRPr="00002C5F">
        <w:rPr>
          <w:sz w:val="16"/>
        </w:rPr>
        <w:t xml:space="preserve"> </w:t>
      </w:r>
      <w:r w:rsidRPr="00002C5F">
        <w:rPr>
          <w:rStyle w:val="StyleUnderline"/>
        </w:rPr>
        <w:t>serve to contain t</w:t>
      </w:r>
      <w:r w:rsidRPr="00002C5F">
        <w:rPr>
          <w:sz w:val="16"/>
        </w:rPr>
        <w:t xml:space="preserve">he spread of </w:t>
      </w:r>
      <w:r w:rsidRPr="00002C5F">
        <w:rPr>
          <w:rStyle w:val="Emphasis"/>
        </w:rPr>
        <w:t>nuclear weapons</w:t>
      </w:r>
      <w:r w:rsidRPr="00002C5F">
        <w:rPr>
          <w:sz w:val="16"/>
        </w:rPr>
        <w:t xml:space="preserve">? The literature on the causes of proliferation is massive and faces challenges as great as any in international relations. With few cases to study, severe challenges in gathering </w:t>
      </w:r>
      <w:r w:rsidRPr="00002C5F">
        <w:rPr>
          <w:sz w:val="16"/>
        </w:rPr>
        <w:lastRenderedPageBreak/>
        <w:t xml:space="preserve">evidence about inevitably secretive nuclear programs, and a large number of factors in play on both the demand and the supply sides, </w:t>
      </w:r>
      <w:r w:rsidRPr="00002C5F">
        <w:rPr>
          <w:rStyle w:val="Emphasis"/>
        </w:rPr>
        <w:t>findings are decidedly mixed</w:t>
      </w:r>
      <w:r w:rsidRPr="00002C5F">
        <w:rPr>
          <w:rStyle w:val="StyleUnderline"/>
        </w:rPr>
        <w:t>. Alliance relationships are just one piece of this complex puzzle</w:t>
      </w:r>
      <w:r w:rsidRPr="00002C5F">
        <w:rPr>
          <w:sz w:val="16"/>
        </w:rPr>
        <w:t xml:space="preserve">, one that is hard to isolate from all the other factors in play. And </w:t>
      </w:r>
      <w:r w:rsidRPr="00002C5F">
        <w:rPr>
          <w:rStyle w:val="StyleUnderline"/>
        </w:rPr>
        <w:t>empirical studies face the same selection bias problem just discussed</w:t>
      </w:r>
      <w:r w:rsidRPr="00002C5F">
        <w:rPr>
          <w:sz w:val="16"/>
        </w:rPr>
        <w:t xml:space="preserve">: Nuclear powers are more likely to offer security guarantees to states confronting a serious threat and thus facing above- average incentives to acquire nuclear weapons. Indeed, </w:t>
      </w:r>
      <w:r w:rsidRPr="00A41C77">
        <w:rPr>
          <w:rStyle w:val="StyleUnderline"/>
        </w:rPr>
        <w:t>alliance guarantees might be offered to states actively considering the nuclear option precisely in order to try to forestall that decision</w:t>
      </w:r>
      <w:r w:rsidRPr="00002C5F">
        <w:rPr>
          <w:sz w:val="16"/>
        </w:rPr>
        <w:t>. Like a strong drug given only to very sick patients, alliances thus may have a powerful effect even if they sometimes fail to work as hoped. 10</w:t>
      </w:r>
    </w:p>
    <w:p w14:paraId="2660419D" w14:textId="77777777" w:rsidR="005D0A3B" w:rsidRPr="00002C5F" w:rsidRDefault="005D0A3B" w:rsidP="005D0A3B">
      <w:pPr>
        <w:rPr>
          <w:sz w:val="16"/>
        </w:rPr>
      </w:pPr>
      <w:r w:rsidRPr="00002C5F">
        <w:rPr>
          <w:sz w:val="16"/>
        </w:rPr>
        <w:t xml:space="preserve">Bearing these challenges in mind, </w:t>
      </w:r>
      <w:r w:rsidRPr="00002C5F">
        <w:rPr>
          <w:rStyle w:val="StyleUnderline"/>
        </w:rPr>
        <w:t xml:space="preserve">the </w:t>
      </w:r>
      <w:r w:rsidRPr="00002C5F">
        <w:rPr>
          <w:rStyle w:val="Emphasis"/>
        </w:rPr>
        <w:t>most relevant</w:t>
      </w:r>
      <w:r w:rsidRPr="00002C5F">
        <w:rPr>
          <w:rStyle w:val="StyleUnderline"/>
        </w:rPr>
        <w:t xml:space="preserve"> findings that emerge </w:t>
      </w:r>
      <w:r w:rsidRPr="00002C5F">
        <w:rPr>
          <w:rStyle w:val="Emphasis"/>
        </w:rPr>
        <w:t>from this literature are</w:t>
      </w:r>
      <w:r w:rsidRPr="00002C5F">
        <w:rPr>
          <w:sz w:val="16"/>
        </w:rPr>
        <w:t>:</w:t>
      </w:r>
    </w:p>
    <w:p w14:paraId="55C1FB40" w14:textId="77777777" w:rsidR="005D0A3B" w:rsidRPr="00002C5F" w:rsidRDefault="005D0A3B" w:rsidP="005D0A3B">
      <w:pPr>
        <w:pStyle w:val="ListParagraph"/>
        <w:numPr>
          <w:ilvl w:val="0"/>
          <w:numId w:val="16"/>
        </w:numPr>
        <w:rPr>
          <w:sz w:val="16"/>
        </w:rPr>
      </w:pPr>
      <w:r w:rsidRPr="00A41C77">
        <w:rPr>
          <w:rStyle w:val="StyleUnderline"/>
        </w:rPr>
        <w:t>The</w:t>
      </w:r>
      <w:r w:rsidRPr="00002C5F">
        <w:rPr>
          <w:sz w:val="16"/>
        </w:rPr>
        <w:t xml:space="preserve"> </w:t>
      </w:r>
      <w:r w:rsidRPr="00A41C77">
        <w:rPr>
          <w:rStyle w:val="Emphasis"/>
        </w:rPr>
        <w:t xml:space="preserve">most </w:t>
      </w:r>
      <w:r w:rsidRPr="00F72AB1">
        <w:rPr>
          <w:rStyle w:val="Emphasis"/>
        </w:rPr>
        <w:t xml:space="preserve">recent </w:t>
      </w:r>
      <w:r w:rsidRPr="00002C5F">
        <w:rPr>
          <w:rStyle w:val="Emphasis"/>
        </w:rPr>
        <w:t>statistical analysis</w:t>
      </w:r>
      <w:r w:rsidRPr="00002C5F">
        <w:rPr>
          <w:sz w:val="16"/>
        </w:rPr>
        <w:t xml:space="preserve"> of the precise question at issue </w:t>
      </w:r>
      <w:r w:rsidRPr="00002C5F">
        <w:rPr>
          <w:rStyle w:val="StyleUnderline"/>
        </w:rPr>
        <w:t>concludes</w:t>
      </w:r>
      <w:r w:rsidRPr="00A41C77">
        <w:rPr>
          <w:rStyle w:val="StyleUnderline"/>
        </w:rPr>
        <w:t xml:space="preserve"> that “</w:t>
      </w:r>
      <w:r w:rsidRPr="00B10246">
        <w:rPr>
          <w:rStyle w:val="StyleUnderline"/>
          <w:highlight w:val="green"/>
        </w:rPr>
        <w:t xml:space="preserve">security guarantees </w:t>
      </w:r>
      <w:r w:rsidRPr="00443E88">
        <w:rPr>
          <w:rStyle w:val="Emphasis"/>
        </w:rPr>
        <w:t xml:space="preserve">significantly </w:t>
      </w:r>
      <w:r w:rsidRPr="00B10246">
        <w:rPr>
          <w:rStyle w:val="Emphasis"/>
          <w:highlight w:val="green"/>
        </w:rPr>
        <w:t>reduce proliferation</w:t>
      </w:r>
      <w:r w:rsidRPr="00002C5F">
        <w:rPr>
          <w:sz w:val="16"/>
        </w:rPr>
        <w:t xml:space="preserve"> </w:t>
      </w:r>
      <w:r w:rsidRPr="00A41C77">
        <w:rPr>
          <w:rStyle w:val="StyleUnderline"/>
        </w:rPr>
        <w:t>proclivity</w:t>
      </w:r>
      <w:r w:rsidRPr="00002C5F">
        <w:rPr>
          <w:sz w:val="16"/>
        </w:rPr>
        <w:t xml:space="preserve"> among their recipients.” In addition, </w:t>
      </w:r>
      <w:r w:rsidRPr="00002C5F">
        <w:rPr>
          <w:rStyle w:val="StyleUnderline"/>
        </w:rPr>
        <w:t xml:space="preserve">states with such guarantees are less likely to </w:t>
      </w:r>
      <w:r w:rsidRPr="00002C5F">
        <w:rPr>
          <w:rStyle w:val="Emphasis"/>
        </w:rPr>
        <w:t>export</w:t>
      </w:r>
      <w:r w:rsidRPr="00002C5F">
        <w:rPr>
          <w:rStyle w:val="StyleUnderline"/>
        </w:rPr>
        <w:t xml:space="preserve"> sensitive</w:t>
      </w:r>
      <w:r w:rsidRPr="00002C5F">
        <w:rPr>
          <w:sz w:val="16"/>
        </w:rPr>
        <w:t xml:space="preserve"> </w:t>
      </w:r>
      <w:r w:rsidRPr="00002C5F">
        <w:rPr>
          <w:rStyle w:val="Emphasis"/>
        </w:rPr>
        <w:t>nuclear material and technology</w:t>
      </w:r>
      <w:r w:rsidRPr="00002C5F">
        <w:rPr>
          <w:sz w:val="16"/>
        </w:rPr>
        <w:t xml:space="preserve"> to other nonnuclear states. 12 11 </w:t>
      </w:r>
    </w:p>
    <w:p w14:paraId="0DD0B094" w14:textId="77777777" w:rsidR="005D0A3B" w:rsidRPr="002E3EE8" w:rsidRDefault="005D0A3B" w:rsidP="005D0A3B">
      <w:pPr>
        <w:pStyle w:val="ListParagraph"/>
        <w:numPr>
          <w:ilvl w:val="0"/>
          <w:numId w:val="16"/>
        </w:numPr>
      </w:pPr>
      <w:r w:rsidRPr="00002C5F">
        <w:rPr>
          <w:rStyle w:val="Emphasis"/>
        </w:rPr>
        <w:t>Case study research</w:t>
      </w:r>
      <w:r w:rsidRPr="00002C5F">
        <w:t xml:space="preserve"> </w:t>
      </w:r>
      <w:r w:rsidRPr="00002C5F">
        <w:rPr>
          <w:rStyle w:val="StyleUnderline"/>
        </w:rPr>
        <w:t>underscores that the complexity</w:t>
      </w:r>
      <w:r w:rsidRPr="00A41C77">
        <w:rPr>
          <w:rStyle w:val="StyleUnderline"/>
        </w:rPr>
        <w:t xml:space="preserve"> of motivations for acquiring nuclear weapons cannot be reduced to security</w:t>
      </w:r>
      <w:r w:rsidRPr="002E3EE8">
        <w:t xml:space="preserve">: domestic politics, economic interests, and prestige all matter. 13 </w:t>
      </w:r>
    </w:p>
    <w:p w14:paraId="1A12C794" w14:textId="77777777" w:rsidR="005D0A3B" w:rsidRPr="00002C5F" w:rsidRDefault="005D0A3B" w:rsidP="005D0A3B">
      <w:pPr>
        <w:pStyle w:val="ListParagraph"/>
        <w:numPr>
          <w:ilvl w:val="0"/>
          <w:numId w:val="16"/>
        </w:numPr>
        <w:rPr>
          <w:sz w:val="16"/>
        </w:rPr>
      </w:pPr>
      <w:r w:rsidRPr="00002C5F">
        <w:rPr>
          <w:rStyle w:val="StyleUnderline"/>
        </w:rPr>
        <w:t xml:space="preserve">Multiple </w:t>
      </w:r>
      <w:r w:rsidRPr="00B10246">
        <w:rPr>
          <w:rStyle w:val="Emphasis"/>
          <w:highlight w:val="green"/>
        </w:rPr>
        <w:t>independent</w:t>
      </w:r>
      <w:r w:rsidRPr="00F72AB1">
        <w:rPr>
          <w:rStyle w:val="Emphasis"/>
        </w:rPr>
        <w:t>ly conceived</w:t>
      </w:r>
      <w:r w:rsidRPr="00A41C77">
        <w:rPr>
          <w:rStyle w:val="StyleUnderline"/>
        </w:rPr>
        <w:t xml:space="preserve"> and</w:t>
      </w:r>
      <w:r w:rsidRPr="00002C5F">
        <w:rPr>
          <w:sz w:val="16"/>
        </w:rPr>
        <w:t xml:space="preserve"> </w:t>
      </w:r>
      <w:r w:rsidRPr="00A41C77">
        <w:rPr>
          <w:rStyle w:val="Emphasis"/>
        </w:rPr>
        <w:t>executed</w:t>
      </w:r>
      <w:r w:rsidRPr="00002C5F">
        <w:rPr>
          <w:sz w:val="16"/>
        </w:rPr>
        <w:t xml:space="preserve"> </w:t>
      </w:r>
      <w:r w:rsidRPr="00A41C77">
        <w:rPr>
          <w:rStyle w:val="StyleUnderline"/>
        </w:rPr>
        <w:t xml:space="preserve">recent case </w:t>
      </w:r>
      <w:r w:rsidRPr="00B10246">
        <w:rPr>
          <w:rStyle w:val="StyleUnderline"/>
          <w:highlight w:val="green"/>
        </w:rPr>
        <w:t>studies</w:t>
      </w:r>
      <w:r w:rsidRPr="00A41C77">
        <w:rPr>
          <w:rStyle w:val="StyleUnderline"/>
        </w:rPr>
        <w:t xml:space="preserve"> nonetheless </w:t>
      </w:r>
      <w:r w:rsidRPr="00B10246">
        <w:rPr>
          <w:rStyle w:val="StyleUnderline"/>
          <w:highlight w:val="green"/>
        </w:rPr>
        <w:t>reveal</w:t>
      </w:r>
      <w:r w:rsidRPr="00A41C77">
        <w:rPr>
          <w:rStyle w:val="StyleUnderline"/>
        </w:rPr>
        <w:t xml:space="preserve"> that </w:t>
      </w:r>
      <w:r w:rsidRPr="00002C5F">
        <w:rPr>
          <w:rStyle w:val="Emphasis"/>
        </w:rPr>
        <w:t>security alliances</w:t>
      </w:r>
      <w:r w:rsidRPr="00002C5F">
        <w:rPr>
          <w:sz w:val="16"/>
        </w:rPr>
        <w:t xml:space="preserve"> </w:t>
      </w:r>
      <w:r w:rsidRPr="00002C5F">
        <w:rPr>
          <w:rStyle w:val="StyleUnderline"/>
        </w:rPr>
        <w:t>help explain numerous allied decisions not to proliferate even when security is not always the main driver of leaders’ interest</w:t>
      </w:r>
      <w:r w:rsidRPr="00002C5F">
        <w:rPr>
          <w:sz w:val="16"/>
        </w:rPr>
        <w:t xml:space="preserve"> in a nuclear program. As Nuno Monteiro and Alexandre Debs stress, “</w:t>
      </w:r>
      <w:r w:rsidRPr="00002C5F">
        <w:rPr>
          <w:rStyle w:val="StyleUnderline"/>
          <w:highlight w:val="green"/>
        </w:rPr>
        <w:t>States</w:t>
      </w:r>
      <w:r w:rsidRPr="00002C5F">
        <w:rPr>
          <w:rStyle w:val="StyleUnderline"/>
        </w:rPr>
        <w:t xml:space="preserve"> whose security goals are subsumed by their sponsors’ own aims have </w:t>
      </w:r>
      <w:r w:rsidRPr="00002C5F">
        <w:rPr>
          <w:rStyle w:val="Emphasis"/>
        </w:rPr>
        <w:t>never acquired the bomb</w:t>
      </w:r>
      <w:r w:rsidRPr="00002C5F">
        <w:rPr>
          <w:sz w:val="16"/>
        </w:rPr>
        <w:t xml:space="preserve">. … </w:t>
      </w:r>
      <w:r w:rsidRPr="00002C5F">
        <w:rPr>
          <w:rStyle w:val="StyleUnderline"/>
        </w:rPr>
        <w:t xml:space="preserve">This finding highlights the role of U.S. security commitments in </w:t>
      </w:r>
      <w:r w:rsidRPr="00002C5F">
        <w:rPr>
          <w:rStyle w:val="Emphasis"/>
        </w:rPr>
        <w:t>stymieing nuclear proliferation</w:t>
      </w:r>
      <w:r w:rsidRPr="00002C5F">
        <w:rPr>
          <w:sz w:val="16"/>
        </w:rPr>
        <w:t>: U</w:t>
      </w:r>
      <w:r w:rsidRPr="00002C5F">
        <w:rPr>
          <w:rStyle w:val="StyleUnderline"/>
        </w:rPr>
        <w:t xml:space="preserve">.S. protégés will only </w:t>
      </w:r>
      <w:r w:rsidRPr="00B10246">
        <w:rPr>
          <w:rStyle w:val="Emphasis"/>
          <w:highlight w:val="green"/>
        </w:rPr>
        <w:t>seek the bomb</w:t>
      </w:r>
      <w:r w:rsidRPr="00B10246">
        <w:rPr>
          <w:rStyle w:val="StyleUnderline"/>
          <w:highlight w:val="green"/>
        </w:rPr>
        <w:t xml:space="preserve"> if they </w:t>
      </w:r>
      <w:r w:rsidRPr="00B10246">
        <w:rPr>
          <w:rStyle w:val="Emphasis"/>
          <w:highlight w:val="green"/>
        </w:rPr>
        <w:t>doubt U.S. protection</w:t>
      </w:r>
      <w:r w:rsidRPr="00002C5F">
        <w:rPr>
          <w:sz w:val="16"/>
        </w:rPr>
        <w:t xml:space="preserve"> of their core security goals.” 15 14 </w:t>
      </w:r>
    </w:p>
    <w:p w14:paraId="5D7F39E0" w14:textId="77777777" w:rsidR="005D0A3B" w:rsidRPr="00002C5F" w:rsidRDefault="005D0A3B" w:rsidP="005D0A3B">
      <w:pPr>
        <w:pStyle w:val="ListParagraph"/>
        <w:numPr>
          <w:ilvl w:val="0"/>
          <w:numId w:val="16"/>
        </w:numPr>
        <w:rPr>
          <w:sz w:val="16"/>
        </w:rPr>
      </w:pPr>
      <w:r w:rsidRPr="00A41C77">
        <w:rPr>
          <w:rStyle w:val="Emphasis"/>
        </w:rPr>
        <w:t>Multiple independently</w:t>
      </w:r>
      <w:r w:rsidRPr="00002C5F">
        <w:rPr>
          <w:sz w:val="16"/>
        </w:rPr>
        <w:t xml:space="preserve"> conceived and executed recent </w:t>
      </w:r>
      <w:r w:rsidRPr="00002C5F">
        <w:rPr>
          <w:rStyle w:val="Emphasis"/>
        </w:rPr>
        <w:t>case research</w:t>
      </w:r>
      <w:r w:rsidRPr="00002C5F">
        <w:rPr>
          <w:sz w:val="16"/>
        </w:rPr>
        <w:t xml:space="preserve"> </w:t>
      </w:r>
      <w:r w:rsidRPr="00002C5F">
        <w:rPr>
          <w:rStyle w:val="StyleUnderline"/>
        </w:rPr>
        <w:t xml:space="preserve">projects further unpack the conditions that decrease the likelihood of allied proliferation, centering on the </w:t>
      </w:r>
      <w:r w:rsidRPr="00002C5F">
        <w:rPr>
          <w:rStyle w:val="Emphasis"/>
        </w:rPr>
        <w:t>credibility</w:t>
      </w:r>
      <w:r w:rsidRPr="00002C5F">
        <w:rPr>
          <w:rStyle w:val="StyleUnderline"/>
        </w:rPr>
        <w:t xml:space="preserve"> of the </w:t>
      </w:r>
      <w:r w:rsidRPr="00002C5F">
        <w:rPr>
          <w:rStyle w:val="Emphasis"/>
        </w:rPr>
        <w:t xml:space="preserve">alliance commitment. </w:t>
      </w:r>
      <w:r w:rsidRPr="00002C5F">
        <w:rPr>
          <w:sz w:val="16"/>
        </w:rPr>
        <w:t xml:space="preserve">In addition, </w:t>
      </w:r>
      <w:r w:rsidRPr="00002C5F">
        <w:rPr>
          <w:rStyle w:val="StyleUnderline"/>
        </w:rPr>
        <w:t>in</w:t>
      </w:r>
      <w:r w:rsidRPr="00002C5F">
        <w:rPr>
          <w:sz w:val="16"/>
        </w:rPr>
        <w:t xml:space="preserve"> some </w:t>
      </w:r>
      <w:r w:rsidRPr="00002C5F">
        <w:rPr>
          <w:rStyle w:val="StyleUnderline"/>
        </w:rPr>
        <w:t>cases of prevention failure, the alliances allow the patron to influence the ally’s nuclear program</w:t>
      </w:r>
      <w:r w:rsidRPr="00A41C77">
        <w:rPr>
          <w:rStyle w:val="StyleUnderline"/>
        </w:rPr>
        <w:t xml:space="preserve"> subsequently, decreasing further proliferation risks</w:t>
      </w:r>
      <w:r w:rsidRPr="00002C5F">
        <w:rPr>
          <w:sz w:val="16"/>
        </w:rPr>
        <w:t xml:space="preserve">. 17 </w:t>
      </w:r>
    </w:p>
    <w:p w14:paraId="74DC40A8" w14:textId="77777777" w:rsidR="005D0A3B" w:rsidRPr="002E3EE8" w:rsidRDefault="005D0A3B" w:rsidP="005D0A3B">
      <w:pPr>
        <w:pStyle w:val="ListParagraph"/>
        <w:numPr>
          <w:ilvl w:val="0"/>
          <w:numId w:val="16"/>
        </w:numPr>
      </w:pPr>
      <w:r w:rsidRPr="00002C5F">
        <w:rPr>
          <w:rStyle w:val="StyleUnderline"/>
        </w:rPr>
        <w:t xml:space="preserve">Security alliances lower the likelihood of </w:t>
      </w:r>
      <w:r w:rsidRPr="00002C5F">
        <w:rPr>
          <w:rStyle w:val="Emphasis"/>
        </w:rPr>
        <w:t>proliferation cascades</w:t>
      </w:r>
      <w:r w:rsidRPr="00002C5F">
        <w:t xml:space="preserve">. To be sure, </w:t>
      </w:r>
      <w:r w:rsidRPr="00002C5F">
        <w:rPr>
          <w:rStyle w:val="StyleUnderline"/>
        </w:rPr>
        <w:t>many predicted cascades did not occur.</w:t>
      </w:r>
      <w:r w:rsidRPr="00002C5F">
        <w:t xml:space="preserve"> But </w:t>
      </w:r>
      <w:r w:rsidRPr="00002C5F">
        <w:rPr>
          <w:rStyle w:val="StyleUnderline"/>
        </w:rPr>
        <w:t xml:space="preserve">security </w:t>
      </w:r>
      <w:r w:rsidRPr="00002C5F">
        <w:rPr>
          <w:rStyle w:val="Emphasis"/>
        </w:rPr>
        <w:t>provision</w:t>
      </w:r>
      <w:r w:rsidRPr="00002C5F">
        <w:rPr>
          <w:rStyle w:val="StyleUnderline"/>
        </w:rPr>
        <w:t xml:space="preserve">, mainly by the </w:t>
      </w:r>
      <w:r w:rsidRPr="00002C5F">
        <w:rPr>
          <w:rStyle w:val="Emphasis"/>
        </w:rPr>
        <w:t>United States</w:t>
      </w:r>
      <w:r w:rsidRPr="00002C5F">
        <w:rPr>
          <w:rStyle w:val="StyleUnderline"/>
        </w:rPr>
        <w:t xml:space="preserve">, is a </w:t>
      </w:r>
      <w:r w:rsidRPr="00002C5F">
        <w:rPr>
          <w:rStyle w:val="Emphasis"/>
        </w:rPr>
        <w:t>key</w:t>
      </w:r>
      <w:r w:rsidRPr="00002C5F">
        <w:rPr>
          <w:rStyle w:val="StyleUnderline"/>
        </w:rPr>
        <w:t xml:space="preserve"> reason why</w:t>
      </w:r>
      <w:r w:rsidRPr="00002C5F">
        <w:t xml:space="preserve">. </w:t>
      </w:r>
      <w:r w:rsidRPr="00002C5F">
        <w:rPr>
          <w:rStyle w:val="StyleUnderline"/>
        </w:rPr>
        <w:t xml:space="preserve">The </w:t>
      </w:r>
      <w:r w:rsidRPr="00002C5F">
        <w:rPr>
          <w:rStyle w:val="Emphasis"/>
        </w:rPr>
        <w:t>most comprehensive statistical analysis</w:t>
      </w:r>
      <w:r w:rsidRPr="00002C5F">
        <w:t xml:space="preserve"> </w:t>
      </w:r>
      <w:r w:rsidRPr="00002C5F">
        <w:rPr>
          <w:rStyle w:val="StyleUnderline"/>
        </w:rPr>
        <w:t xml:space="preserve">finds that states are more likely to proliferate in response to neighbors when </w:t>
      </w:r>
      <w:r w:rsidRPr="00002C5F">
        <w:rPr>
          <w:rStyle w:val="Emphasis"/>
        </w:rPr>
        <w:t>three conditions are met</w:t>
      </w:r>
      <w:r w:rsidRPr="00002C5F">
        <w:t xml:space="preserve">: (1) </w:t>
      </w:r>
      <w:r w:rsidRPr="00002C5F">
        <w:rPr>
          <w:rStyle w:val="StyleUnderline"/>
        </w:rPr>
        <w:t xml:space="preserve">there is an </w:t>
      </w:r>
      <w:r w:rsidRPr="00002C5F">
        <w:rPr>
          <w:rStyle w:val="Emphasis"/>
        </w:rPr>
        <w:t xml:space="preserve">intense security rivalry </w:t>
      </w:r>
      <w:r w:rsidRPr="00002C5F">
        <w:rPr>
          <w:rStyle w:val="StyleUnderline"/>
        </w:rPr>
        <w:t>between the two countries</w:t>
      </w:r>
      <w:r w:rsidRPr="00002C5F">
        <w:t xml:space="preserve">; (2) </w:t>
      </w:r>
      <w:r w:rsidRPr="00002C5F">
        <w:rPr>
          <w:rStyle w:val="StyleUnderline"/>
        </w:rPr>
        <w:t>the</w:t>
      </w:r>
      <w:r w:rsidRPr="00002C5F">
        <w:t xml:space="preserve"> prospective </w:t>
      </w:r>
      <w:r w:rsidRPr="00002C5F">
        <w:rPr>
          <w:rStyle w:val="StyleUnderline"/>
        </w:rPr>
        <w:t xml:space="preserve">proliferating state </w:t>
      </w:r>
      <w:r w:rsidRPr="00002C5F">
        <w:rPr>
          <w:rStyle w:val="Emphasis"/>
        </w:rPr>
        <w:t>does not have a security guarantee</w:t>
      </w:r>
      <w:r w:rsidRPr="00002C5F">
        <w:rPr>
          <w:rStyle w:val="StyleUnderline"/>
        </w:rPr>
        <w:t xml:space="preserve"> from a </w:t>
      </w:r>
      <w:r w:rsidRPr="00002C5F">
        <w:rPr>
          <w:rStyle w:val="Emphasis"/>
        </w:rPr>
        <w:t>nuclear</w:t>
      </w:r>
      <w:r w:rsidRPr="00002C5F">
        <w:rPr>
          <w:rStyle w:val="StyleUnderline"/>
        </w:rPr>
        <w:t xml:space="preserve">- armed </w:t>
      </w:r>
      <w:r w:rsidRPr="00002C5F">
        <w:rPr>
          <w:rStyle w:val="Emphasis"/>
        </w:rPr>
        <w:t>patron</w:t>
      </w:r>
      <w:r w:rsidRPr="00002C5F">
        <w:t xml:space="preserve">; </w:t>
      </w:r>
      <w:r w:rsidRPr="00002C5F">
        <w:rPr>
          <w:rStyle w:val="StyleUnderline"/>
        </w:rPr>
        <w:t>and</w:t>
      </w:r>
      <w:r w:rsidRPr="00002C5F">
        <w:t xml:space="preserve"> (3) </w:t>
      </w:r>
      <w:r w:rsidRPr="00002C5F">
        <w:rPr>
          <w:rStyle w:val="StyleUnderline"/>
        </w:rPr>
        <w:t>the potential proliferator has the industrial and technical capacity to launch an indigenous</w:t>
      </w:r>
      <w:r w:rsidRPr="002E3EE8">
        <w:t xml:space="preserve"> nuclear </w:t>
      </w:r>
      <w:r w:rsidRPr="00750E55">
        <w:rPr>
          <w:rStyle w:val="StyleUnderline"/>
        </w:rPr>
        <w:t>program</w:t>
      </w:r>
      <w:r w:rsidRPr="002E3EE8">
        <w:t>. 18 19 16</w:t>
      </w:r>
    </w:p>
    <w:p w14:paraId="40A957A8" w14:textId="77777777" w:rsidR="005D0A3B" w:rsidRPr="00002C5F" w:rsidRDefault="005D0A3B" w:rsidP="005D0A3B">
      <w:pPr>
        <w:rPr>
          <w:sz w:val="16"/>
        </w:rPr>
      </w:pPr>
      <w:r w:rsidRPr="00002C5F">
        <w:rPr>
          <w:sz w:val="16"/>
        </w:rPr>
        <w:t>In sum, as Monteiro and Debs note, “Despite grave concerns that more states would seek a nuclear deterrent to counter U.S. power preponderance,” in fact “</w:t>
      </w:r>
      <w:r w:rsidRPr="00750E55">
        <w:rPr>
          <w:rStyle w:val="StyleUnderline"/>
        </w:rPr>
        <w:t xml:space="preserve">the </w:t>
      </w:r>
      <w:r w:rsidRPr="00B10246">
        <w:rPr>
          <w:rStyle w:val="StyleUnderline"/>
          <w:highlight w:val="green"/>
        </w:rPr>
        <w:t>spread</w:t>
      </w:r>
      <w:r w:rsidRPr="00750E55">
        <w:rPr>
          <w:rStyle w:val="StyleUnderline"/>
        </w:rPr>
        <w:t xml:space="preserve"> of nuclear weapons </w:t>
      </w:r>
      <w:r w:rsidRPr="00B10246">
        <w:rPr>
          <w:rStyle w:val="Emphasis"/>
          <w:highlight w:val="green"/>
        </w:rPr>
        <w:t>decelerated</w:t>
      </w:r>
      <w:r w:rsidRPr="00B10246">
        <w:rPr>
          <w:rStyle w:val="StyleUnderline"/>
          <w:highlight w:val="green"/>
        </w:rPr>
        <w:t xml:space="preserve"> with the </w:t>
      </w:r>
      <w:r w:rsidRPr="00B10246">
        <w:rPr>
          <w:rStyle w:val="Emphasis"/>
          <w:highlight w:val="green"/>
        </w:rPr>
        <w:t>end of the Cold War</w:t>
      </w:r>
      <w:r w:rsidRPr="00002C5F">
        <w:rPr>
          <w:sz w:val="16"/>
        </w:rPr>
        <w:t xml:space="preserve"> in 1989.” </w:t>
      </w:r>
      <w:r w:rsidRPr="00750E55">
        <w:rPr>
          <w:rStyle w:val="StyleUnderline"/>
        </w:rPr>
        <w:t xml:space="preserve">Their research, as well as </w:t>
      </w:r>
      <w:r w:rsidRPr="00002C5F">
        <w:rPr>
          <w:rStyle w:val="StyleUnderline"/>
        </w:rPr>
        <w:t xml:space="preserve">that of </w:t>
      </w:r>
      <w:r w:rsidRPr="00002C5F">
        <w:rPr>
          <w:rStyle w:val="Emphasis"/>
        </w:rPr>
        <w:t>scores of scholars</w:t>
      </w:r>
      <w:r w:rsidRPr="00002C5F">
        <w:rPr>
          <w:sz w:val="16"/>
        </w:rPr>
        <w:t xml:space="preserve"> </w:t>
      </w:r>
      <w:r w:rsidRPr="00002C5F">
        <w:rPr>
          <w:rStyle w:val="StyleUnderline"/>
        </w:rPr>
        <w:t>using</w:t>
      </w:r>
      <w:r w:rsidRPr="00002C5F">
        <w:rPr>
          <w:sz w:val="16"/>
        </w:rPr>
        <w:t xml:space="preserve"> </w:t>
      </w:r>
      <w:r w:rsidRPr="00002C5F">
        <w:rPr>
          <w:rStyle w:val="Emphasis"/>
        </w:rPr>
        <w:t>multiple methods</w:t>
      </w:r>
      <w:r w:rsidRPr="00002C5F">
        <w:rPr>
          <w:sz w:val="16"/>
        </w:rPr>
        <w:t xml:space="preserve"> </w:t>
      </w:r>
      <w:r w:rsidRPr="00002C5F">
        <w:rPr>
          <w:rStyle w:val="StyleUnderline"/>
        </w:rPr>
        <w:t xml:space="preserve">and representing many </w:t>
      </w:r>
      <w:r w:rsidRPr="00002C5F">
        <w:rPr>
          <w:rStyle w:val="Emphasis"/>
        </w:rPr>
        <w:t>contrasting theoretical perspectives</w:t>
      </w:r>
      <w:r w:rsidRPr="00002C5F">
        <w:rPr>
          <w:sz w:val="16"/>
        </w:rPr>
        <w:t xml:space="preserve">, </w:t>
      </w:r>
      <w:r w:rsidRPr="00002C5F">
        <w:rPr>
          <w:rStyle w:val="StyleUnderline"/>
        </w:rPr>
        <w:t>shows that</w:t>
      </w:r>
      <w:r w:rsidRPr="00750E55">
        <w:rPr>
          <w:rStyle w:val="StyleUnderline"/>
        </w:rPr>
        <w:t xml:space="preserve"> </w:t>
      </w:r>
      <w:r w:rsidRPr="00B10246">
        <w:rPr>
          <w:rStyle w:val="StyleUnderline"/>
          <w:highlight w:val="green"/>
        </w:rPr>
        <w:t>US</w:t>
      </w:r>
      <w:r w:rsidRPr="00750E55">
        <w:rPr>
          <w:rStyle w:val="StyleUnderline"/>
        </w:rPr>
        <w:t xml:space="preserve"> </w:t>
      </w:r>
      <w:r w:rsidRPr="00F72AB1">
        <w:rPr>
          <w:rStyle w:val="Emphasis"/>
        </w:rPr>
        <w:t xml:space="preserve">security </w:t>
      </w:r>
      <w:r w:rsidRPr="00B10246">
        <w:rPr>
          <w:rStyle w:val="Emphasis"/>
          <w:highlight w:val="green"/>
        </w:rPr>
        <w:t>guarantees</w:t>
      </w:r>
      <w:r w:rsidRPr="00002C5F">
        <w:rPr>
          <w:rStyle w:val="StyleUnderline"/>
        </w:rPr>
        <w:t xml:space="preserve"> and the counter- proliferation policy </w:t>
      </w:r>
      <w:r w:rsidRPr="00002C5F">
        <w:rPr>
          <w:rStyle w:val="Emphasis"/>
        </w:rPr>
        <w:t>deep engagement</w:t>
      </w:r>
      <w:r w:rsidRPr="00002C5F">
        <w:rPr>
          <w:sz w:val="16"/>
        </w:rPr>
        <w:t xml:space="preserve"> </w:t>
      </w:r>
      <w:r w:rsidRPr="00002C5F">
        <w:rPr>
          <w:rStyle w:val="StyleUnderline"/>
        </w:rPr>
        <w:t>allows</w:t>
      </w:r>
      <w:r w:rsidRPr="00750E55">
        <w:rPr>
          <w:rStyle w:val="StyleUnderline"/>
        </w:rPr>
        <w:t xml:space="preserve"> </w:t>
      </w:r>
      <w:r w:rsidRPr="00B10246">
        <w:rPr>
          <w:rStyle w:val="StyleUnderline"/>
          <w:highlight w:val="green"/>
        </w:rPr>
        <w:t>are</w:t>
      </w:r>
      <w:r w:rsidRPr="00750E55">
        <w:rPr>
          <w:rStyle w:val="StyleUnderline"/>
        </w:rPr>
        <w:t xml:space="preserve"> a </w:t>
      </w:r>
      <w:r w:rsidRPr="00750E55">
        <w:rPr>
          <w:rStyle w:val="Emphasis"/>
        </w:rPr>
        <w:t>big part</w:t>
      </w:r>
      <w:r w:rsidRPr="00750E55">
        <w:rPr>
          <w:rStyle w:val="StyleUnderline"/>
        </w:rPr>
        <w:t xml:space="preserve"> of the </w:t>
      </w:r>
      <w:r w:rsidRPr="00750E55">
        <w:rPr>
          <w:rStyle w:val="Emphasis"/>
        </w:rPr>
        <w:t xml:space="preserve">reason </w:t>
      </w:r>
      <w:r w:rsidRPr="00B10246">
        <w:rPr>
          <w:rStyle w:val="Emphasis"/>
          <w:highlight w:val="green"/>
        </w:rPr>
        <w:t>why</w:t>
      </w:r>
      <w:r w:rsidRPr="00002C5F">
        <w:rPr>
          <w:sz w:val="16"/>
        </w:rPr>
        <w:t>. 20</w:t>
      </w:r>
    </w:p>
    <w:p w14:paraId="3B948DCA" w14:textId="77777777" w:rsidR="005D0A3B" w:rsidRPr="00B367CB" w:rsidRDefault="005D0A3B" w:rsidP="005D0A3B">
      <w:pPr>
        <w:rPr>
          <w:sz w:val="16"/>
        </w:rPr>
      </w:pPr>
      <w:r w:rsidRPr="00B367CB">
        <w:rPr>
          <w:sz w:val="16"/>
        </w:rPr>
        <w:t xml:space="preserve">The Costs of Nuclear Proliferation General empirical findings thus lend support to the proposition that security alliances impede nuclear proliferation. But is this a net contributor to global security? Most practitioners and policy analysts would probably not even bring this up as a question and would automatically answer yes if it were raised. Yet a small but very prominent group of theorists within the academy reach a different answer: </w:t>
      </w:r>
      <w:r w:rsidRPr="00750E55">
        <w:rPr>
          <w:rStyle w:val="StyleUnderline"/>
        </w:rPr>
        <w:t xml:space="preserve">some of the same realist precepts that generate the theoretical prediction that retrenchment would increase demand for nuclear weapons also suggest that proliferation might </w:t>
      </w:r>
      <w:r w:rsidRPr="00750E55">
        <w:rPr>
          <w:rStyle w:val="Emphasis"/>
        </w:rPr>
        <w:t>increase security</w:t>
      </w:r>
      <w:r w:rsidRPr="00B367CB">
        <w:rPr>
          <w:sz w:val="16"/>
        </w:rPr>
        <w:t xml:space="preserve"> such that the net effect of retrenchment could be neutral. Most notably, “</w:t>
      </w:r>
      <w:r w:rsidRPr="00750E55">
        <w:rPr>
          <w:rStyle w:val="Emphasis"/>
        </w:rPr>
        <w:t>nuclear optimists</w:t>
      </w:r>
      <w:r w:rsidRPr="00B367CB">
        <w:rPr>
          <w:sz w:val="16"/>
        </w:rPr>
        <w:t xml:space="preserve">” </w:t>
      </w:r>
      <w:r w:rsidRPr="00750E55">
        <w:rPr>
          <w:rStyle w:val="StyleUnderline"/>
        </w:rPr>
        <w:t>like</w:t>
      </w:r>
      <w:r w:rsidRPr="00B367CB">
        <w:rPr>
          <w:sz w:val="16"/>
        </w:rPr>
        <w:t xml:space="preserve"> Kenneth </w:t>
      </w:r>
      <w:r w:rsidRPr="00750E55">
        <w:rPr>
          <w:rStyle w:val="Emphasis"/>
        </w:rPr>
        <w:lastRenderedPageBreak/>
        <w:t>Waltz</w:t>
      </w:r>
      <w:r w:rsidRPr="00B367CB">
        <w:rPr>
          <w:sz w:val="16"/>
        </w:rPr>
        <w:t xml:space="preserve"> </w:t>
      </w:r>
      <w:r w:rsidRPr="00750E55">
        <w:rPr>
          <w:rStyle w:val="StyleUnderline"/>
        </w:rPr>
        <w:t xml:space="preserve">contend that </w:t>
      </w:r>
      <w:r w:rsidRPr="00750E55">
        <w:rPr>
          <w:rStyle w:val="Emphasis"/>
        </w:rPr>
        <w:t>deterrence</w:t>
      </w:r>
      <w:r w:rsidRPr="00750E55">
        <w:rPr>
          <w:rStyle w:val="StyleUnderline"/>
        </w:rPr>
        <w:t xml:space="preserve"> essentially solves the security problem for all </w:t>
      </w:r>
      <w:r w:rsidRPr="00750E55">
        <w:rPr>
          <w:rStyle w:val="Emphasis"/>
        </w:rPr>
        <w:t>nuclear- armed states</w:t>
      </w:r>
      <w:r w:rsidRPr="00B367CB">
        <w:rPr>
          <w:sz w:val="16"/>
        </w:rPr>
        <w:t xml:space="preserve">, </w:t>
      </w:r>
      <w:r w:rsidRPr="00750E55">
        <w:rPr>
          <w:rStyle w:val="StyleUnderline"/>
        </w:rPr>
        <w:t xml:space="preserve">largely eliminating the direct use of force </w:t>
      </w:r>
      <w:r w:rsidRPr="00B367CB">
        <w:rPr>
          <w:sz w:val="16"/>
        </w:rPr>
        <w:t xml:space="preserve">among them. It follows that </w:t>
      </w:r>
      <w:r w:rsidRPr="00750E55">
        <w:rPr>
          <w:rStyle w:val="StyleUnderline"/>
        </w:rPr>
        <w:t xml:space="preserve">US retrenchment might generate an initial decrease in security followed by an </w:t>
      </w:r>
      <w:r w:rsidRPr="00750E55">
        <w:rPr>
          <w:rStyle w:val="Emphasis"/>
        </w:rPr>
        <w:t>increase as insecure states acquire nuclear capabilities</w:t>
      </w:r>
      <w:r w:rsidRPr="00B367CB">
        <w:rPr>
          <w:sz w:val="16"/>
        </w:rPr>
        <w:t xml:space="preserve">, </w:t>
      </w:r>
      <w:r w:rsidRPr="00750E55">
        <w:rPr>
          <w:rStyle w:val="StyleUnderline"/>
        </w:rPr>
        <w:t>ultimately leaving no net effect on international security</w:t>
      </w:r>
      <w:r w:rsidRPr="00B367CB">
        <w:rPr>
          <w:sz w:val="16"/>
        </w:rPr>
        <w:t>. 21</w:t>
      </w:r>
    </w:p>
    <w:p w14:paraId="4D105C58" w14:textId="77777777" w:rsidR="005D0A3B" w:rsidRPr="00B367CB" w:rsidRDefault="005D0A3B" w:rsidP="005D0A3B">
      <w:pPr>
        <w:rPr>
          <w:sz w:val="16"/>
        </w:rPr>
      </w:pPr>
      <w:r w:rsidRPr="00713731">
        <w:rPr>
          <w:rStyle w:val="StyleUnderline"/>
        </w:rPr>
        <w:t xml:space="preserve">This perspective is countered by </w:t>
      </w:r>
      <w:r w:rsidRPr="00B367CB">
        <w:rPr>
          <w:sz w:val="16"/>
        </w:rPr>
        <w:t>“</w:t>
      </w:r>
      <w:r w:rsidRPr="00713731">
        <w:rPr>
          <w:rStyle w:val="Emphasis"/>
        </w:rPr>
        <w:t xml:space="preserve">nuclear </w:t>
      </w:r>
      <w:r w:rsidRPr="00B367CB">
        <w:rPr>
          <w:rStyle w:val="Emphasis"/>
        </w:rPr>
        <w:t>pessimists</w:t>
      </w:r>
      <w:r w:rsidRPr="00B367CB">
        <w:rPr>
          <w:sz w:val="16"/>
        </w:rPr>
        <w:t xml:space="preserve">” such as Scott Sagan. Reaching outside realism to organization theory and other bodies of social science research, </w:t>
      </w:r>
      <w:r w:rsidRPr="00B367CB">
        <w:rPr>
          <w:rStyle w:val="StyleUnderline"/>
        </w:rPr>
        <w:t xml:space="preserve">they see </w:t>
      </w:r>
      <w:r w:rsidRPr="00B367CB">
        <w:rPr>
          <w:rStyle w:val="StyleUnderline"/>
          <w:highlight w:val="green"/>
        </w:rPr>
        <w:t>major</w:t>
      </w:r>
      <w:r w:rsidRPr="00B367CB">
        <w:rPr>
          <w:rStyle w:val="StyleUnderline"/>
        </w:rPr>
        <w:t xml:space="preserve"> security </w:t>
      </w:r>
      <w:r w:rsidRPr="00B367CB">
        <w:rPr>
          <w:rStyle w:val="StyleUnderline"/>
          <w:highlight w:val="green"/>
        </w:rPr>
        <w:t xml:space="preserve">downsides from </w:t>
      </w:r>
      <w:r w:rsidRPr="00B367CB">
        <w:rPr>
          <w:rStyle w:val="Emphasis"/>
          <w:highlight w:val="green"/>
        </w:rPr>
        <w:t>new nuclear states</w:t>
      </w:r>
      <w:r w:rsidRPr="00B367CB">
        <w:rPr>
          <w:rStyle w:val="StyleUnderline"/>
        </w:rPr>
        <w:t xml:space="preserve">. </w:t>
      </w:r>
      <w:r w:rsidRPr="00B367CB">
        <w:rPr>
          <w:rStyle w:val="Emphasis"/>
        </w:rPr>
        <w:t>Copious research</w:t>
      </w:r>
      <w:r w:rsidRPr="00B367CB">
        <w:rPr>
          <w:sz w:val="16"/>
        </w:rPr>
        <w:t xml:space="preserve"> produced by Sagan and others </w:t>
      </w:r>
      <w:r w:rsidRPr="00B367CB">
        <w:rPr>
          <w:rStyle w:val="StyleUnderline"/>
        </w:rPr>
        <w:t xml:space="preserve">casts doubt on the expectation that </w:t>
      </w:r>
      <w:r w:rsidRPr="00B367CB">
        <w:rPr>
          <w:rStyle w:val="Emphasis"/>
        </w:rPr>
        <w:t>governments</w:t>
      </w:r>
      <w:r w:rsidRPr="00B367CB">
        <w:rPr>
          <w:rStyle w:val="StyleUnderline"/>
        </w:rPr>
        <w:t xml:space="preserve"> can be </w:t>
      </w:r>
      <w:r w:rsidRPr="00B367CB">
        <w:rPr>
          <w:rStyle w:val="Emphasis"/>
        </w:rPr>
        <w:t>relied upon</w:t>
      </w:r>
      <w:r w:rsidRPr="00B367CB">
        <w:rPr>
          <w:rStyle w:val="StyleUnderline"/>
        </w:rPr>
        <w:t xml:space="preserve"> to create </w:t>
      </w:r>
      <w:r w:rsidRPr="00B367CB">
        <w:rPr>
          <w:rStyle w:val="Emphasis"/>
        </w:rPr>
        <w:t>secure</w:t>
      </w:r>
      <w:r w:rsidRPr="00B367CB">
        <w:rPr>
          <w:rStyle w:val="StyleUnderline"/>
        </w:rPr>
        <w:t xml:space="preserve"> and </w:t>
      </w:r>
      <w:r w:rsidRPr="00B367CB">
        <w:rPr>
          <w:rStyle w:val="Emphasis"/>
        </w:rPr>
        <w:t>controlled</w:t>
      </w:r>
      <w:r w:rsidRPr="00B367CB">
        <w:rPr>
          <w:rStyle w:val="StyleUnderline"/>
        </w:rPr>
        <w:t xml:space="preserve"> </w:t>
      </w:r>
      <w:r w:rsidRPr="00B367CB">
        <w:rPr>
          <w:rStyle w:val="Emphasis"/>
        </w:rPr>
        <w:t>nuclear forces</w:t>
      </w:r>
      <w:r w:rsidRPr="00B367CB">
        <w:rPr>
          <w:rStyle w:val="StyleUnderline"/>
        </w:rPr>
        <w:t xml:space="preserve">. The more nuclear states there are, the </w:t>
      </w:r>
      <w:r w:rsidRPr="00B367CB">
        <w:rPr>
          <w:rStyle w:val="StyleUnderline"/>
          <w:highlight w:val="green"/>
        </w:rPr>
        <w:t>higher</w:t>
      </w:r>
      <w:r w:rsidRPr="00B367CB">
        <w:rPr>
          <w:rStyle w:val="StyleUnderline"/>
        </w:rPr>
        <w:t xml:space="preserve"> the </w:t>
      </w:r>
      <w:r w:rsidRPr="00B367CB">
        <w:rPr>
          <w:rStyle w:val="StyleUnderline"/>
          <w:highlight w:val="green"/>
        </w:rPr>
        <w:t>probability</w:t>
      </w:r>
      <w:r w:rsidRPr="00B367CB">
        <w:rPr>
          <w:rStyle w:val="StyleUnderline"/>
        </w:rPr>
        <w:t xml:space="preserve"> that the organizational, psychological,</w:t>
      </w:r>
      <w:r w:rsidRPr="00713731">
        <w:rPr>
          <w:rStyle w:val="StyleUnderline"/>
        </w:rPr>
        <w:t xml:space="preserve"> and civil- military pathologies Sagan identifies will turn an episode like one of the numerous “</w:t>
      </w:r>
      <w:r w:rsidRPr="00713731">
        <w:rPr>
          <w:rStyle w:val="Emphasis"/>
        </w:rPr>
        <w:t>near misses” he uncovers</w:t>
      </w:r>
      <w:r w:rsidRPr="00B367CB">
        <w:rPr>
          <w:sz w:val="16"/>
        </w:rPr>
        <w:t xml:space="preserve"> into actual nuclear use. As Campbell Craig warns, “</w:t>
      </w:r>
      <w:r w:rsidRPr="00713731">
        <w:rPr>
          <w:rStyle w:val="StyleUnderline"/>
        </w:rPr>
        <w:t xml:space="preserve">One day a </w:t>
      </w:r>
      <w:r w:rsidRPr="00B10246">
        <w:rPr>
          <w:rStyle w:val="Emphasis"/>
          <w:highlight w:val="green"/>
        </w:rPr>
        <w:t>warning system</w:t>
      </w:r>
      <w:r w:rsidRPr="00713731">
        <w:rPr>
          <w:rStyle w:val="Emphasis"/>
        </w:rPr>
        <w:t xml:space="preserve"> will </w:t>
      </w:r>
      <w:r w:rsidRPr="00B10246">
        <w:rPr>
          <w:rStyle w:val="Emphasis"/>
          <w:highlight w:val="green"/>
        </w:rPr>
        <w:t>fail</w:t>
      </w:r>
      <w:r w:rsidRPr="00B367CB">
        <w:rPr>
          <w:sz w:val="16"/>
        </w:rPr>
        <w:t xml:space="preserve">, or </w:t>
      </w:r>
      <w:r w:rsidRPr="00B367CB">
        <w:rPr>
          <w:rStyle w:val="Emphasis"/>
        </w:rPr>
        <w:t xml:space="preserve">an </w:t>
      </w:r>
      <w:r w:rsidRPr="00B367CB">
        <w:rPr>
          <w:rStyle w:val="Emphasis"/>
          <w:highlight w:val="green"/>
        </w:rPr>
        <w:t>official will panic</w:t>
      </w:r>
      <w:r w:rsidRPr="00B367CB">
        <w:rPr>
          <w:sz w:val="16"/>
        </w:rPr>
        <w:t xml:space="preserve">, </w:t>
      </w:r>
      <w:r w:rsidRPr="00713731">
        <w:rPr>
          <w:rStyle w:val="StyleUnderline"/>
        </w:rPr>
        <w:t xml:space="preserve">or a terrorist </w:t>
      </w:r>
      <w:r w:rsidRPr="00B10246">
        <w:rPr>
          <w:rStyle w:val="Emphasis"/>
          <w:highlight w:val="green"/>
        </w:rPr>
        <w:t>attack will be misconstrued</w:t>
      </w:r>
      <w:r w:rsidRPr="00713731">
        <w:rPr>
          <w:rStyle w:val="StyleUnderline"/>
        </w:rPr>
        <w:t xml:space="preserve">, and </w:t>
      </w:r>
      <w:r w:rsidRPr="00713731">
        <w:rPr>
          <w:rStyle w:val="Emphasis"/>
        </w:rPr>
        <w:t xml:space="preserve">the </w:t>
      </w:r>
      <w:r w:rsidRPr="00B10246">
        <w:rPr>
          <w:rStyle w:val="Emphasis"/>
          <w:highlight w:val="green"/>
        </w:rPr>
        <w:t>missiles will fly</w:t>
      </w:r>
      <w:r w:rsidRPr="00713731">
        <w:rPr>
          <w:rStyle w:val="StyleUnderline"/>
        </w:rPr>
        <w:t>.</w:t>
      </w:r>
      <w:r w:rsidRPr="00B367CB">
        <w:rPr>
          <w:sz w:val="16"/>
        </w:rPr>
        <w:t>” 22 23</w:t>
      </w:r>
    </w:p>
    <w:p w14:paraId="07B36D45" w14:textId="77777777" w:rsidR="005D0A3B" w:rsidRPr="00B367CB" w:rsidRDefault="005D0A3B" w:rsidP="005D0A3B">
      <w:pPr>
        <w:rPr>
          <w:sz w:val="16"/>
        </w:rPr>
      </w:pPr>
      <w:r w:rsidRPr="00B367CB">
        <w:rPr>
          <w:sz w:val="16"/>
        </w:rPr>
        <w:t xml:space="preserve">Looking beyond these kinds of factors, it is notable that </w:t>
      </w:r>
      <w:r w:rsidRPr="00713731">
        <w:rPr>
          <w:rStyle w:val="StyleUnderline"/>
        </w:rPr>
        <w:t>powerful reasons to question the assessment of proliferation optimists also emerge even if one assumes, as they do, that states are rational and seek only to maximize their security</w:t>
      </w:r>
      <w:r w:rsidRPr="00B367CB">
        <w:rPr>
          <w:sz w:val="16"/>
        </w:rPr>
        <w:t xml:space="preserve">. First, </w:t>
      </w:r>
      <w:r w:rsidRPr="00B367CB">
        <w:rPr>
          <w:rStyle w:val="StyleUnderline"/>
        </w:rPr>
        <w:t xml:space="preserve">nuclear deterrence can only work by </w:t>
      </w:r>
      <w:r w:rsidRPr="00B367CB">
        <w:rPr>
          <w:rStyle w:val="Emphasis"/>
        </w:rPr>
        <w:t>raising the risk of nuclear war</w:t>
      </w:r>
      <w:r w:rsidRPr="00B367CB">
        <w:rPr>
          <w:rStyle w:val="StyleUnderline"/>
        </w:rPr>
        <w:t xml:space="preserve">. For deterrence to be </w:t>
      </w:r>
      <w:r w:rsidRPr="00B367CB">
        <w:rPr>
          <w:rStyle w:val="Emphasis"/>
        </w:rPr>
        <w:t>credible</w:t>
      </w:r>
      <w:r w:rsidRPr="00B367CB">
        <w:rPr>
          <w:sz w:val="16"/>
        </w:rPr>
        <w:t xml:space="preserve">, </w:t>
      </w:r>
      <w:r w:rsidRPr="00B367CB">
        <w:rPr>
          <w:rStyle w:val="StyleUnderline"/>
        </w:rPr>
        <w:t>there has to be a</w:t>
      </w:r>
      <w:r w:rsidRPr="00B367CB">
        <w:rPr>
          <w:sz w:val="16"/>
        </w:rPr>
        <w:t xml:space="preserve"> </w:t>
      </w:r>
      <w:r w:rsidRPr="00B367CB">
        <w:rPr>
          <w:rStyle w:val="Emphasis"/>
        </w:rPr>
        <w:t xml:space="preserve">nonzero chance </w:t>
      </w:r>
      <w:r w:rsidRPr="00B367CB">
        <w:rPr>
          <w:rStyle w:val="StyleUnderline"/>
        </w:rPr>
        <w:t>of nuclear use</w:t>
      </w:r>
      <w:r w:rsidRPr="00B367CB">
        <w:rPr>
          <w:sz w:val="16"/>
        </w:rPr>
        <w:t xml:space="preserve">. </w:t>
      </w:r>
      <w:r w:rsidRPr="00B367CB">
        <w:rPr>
          <w:rStyle w:val="StyleUnderline"/>
        </w:rPr>
        <w:t xml:space="preserve">If nuclear use is </w:t>
      </w:r>
      <w:r w:rsidRPr="00B367CB">
        <w:rPr>
          <w:rStyle w:val="Emphasis"/>
        </w:rPr>
        <w:t>impossible</w:t>
      </w:r>
      <w:r w:rsidRPr="00B367CB">
        <w:rPr>
          <w:rStyle w:val="StyleUnderline"/>
        </w:rPr>
        <w:t xml:space="preserve">, </w:t>
      </w:r>
      <w:r w:rsidRPr="00B367CB">
        <w:rPr>
          <w:rStyle w:val="Emphasis"/>
        </w:rPr>
        <w:t>deterrence cannot be credible</w:t>
      </w:r>
      <w:r w:rsidRPr="00B367CB">
        <w:rPr>
          <w:sz w:val="16"/>
        </w:rPr>
        <w:t xml:space="preserve">. It follows that </w:t>
      </w:r>
      <w:r w:rsidRPr="00B367CB">
        <w:rPr>
          <w:rStyle w:val="StyleUnderline"/>
        </w:rPr>
        <w:t>every nuclear deterrence relationship depends on some probability</w:t>
      </w:r>
      <w:r w:rsidRPr="00B367CB">
        <w:rPr>
          <w:sz w:val="16"/>
        </w:rPr>
        <w:t xml:space="preserve"> of 24 nuclear use. </w:t>
      </w:r>
      <w:r w:rsidRPr="00B367CB">
        <w:rPr>
          <w:rStyle w:val="StyleUnderline"/>
        </w:rPr>
        <w:t>The more such relationships there are</w:t>
      </w:r>
      <w:r w:rsidRPr="00B367CB">
        <w:rPr>
          <w:sz w:val="16"/>
        </w:rPr>
        <w:t xml:space="preserve">, </w:t>
      </w:r>
      <w:r w:rsidRPr="00B367CB">
        <w:rPr>
          <w:rStyle w:val="Emphasis"/>
        </w:rPr>
        <w:t>the greater the risk of nuclear war</w:t>
      </w:r>
      <w:r w:rsidRPr="00B367CB">
        <w:rPr>
          <w:sz w:val="16"/>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 </w:t>
      </w:r>
    </w:p>
    <w:p w14:paraId="0973A69E" w14:textId="77777777" w:rsidR="005D0A3B" w:rsidRDefault="005D0A3B" w:rsidP="005D0A3B">
      <w:pPr>
        <w:rPr>
          <w:sz w:val="16"/>
        </w:rPr>
      </w:pPr>
      <w:r w:rsidRPr="00B367CB">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B367CB">
        <w:rPr>
          <w:rStyle w:val="StyleUnderline"/>
        </w:rPr>
        <w:t>Nuclear crisis bargaining is about a “</w:t>
      </w:r>
      <w:r w:rsidRPr="00B367CB">
        <w:rPr>
          <w:rStyle w:val="Emphasis"/>
        </w:rPr>
        <w:t>competition in risk taking</w:t>
      </w:r>
      <w:r w:rsidRPr="00B367CB">
        <w:rPr>
          <w:sz w:val="16"/>
        </w:rPr>
        <w:t xml:space="preserve">.” </w:t>
      </w:r>
      <w:r w:rsidRPr="00B367CB">
        <w:rPr>
          <w:rStyle w:val="StyleUnderline"/>
        </w:rPr>
        <w:t>Kroenig counts some twenty cases in which states</w:t>
      </w:r>
      <w:r w:rsidRPr="00B367CB">
        <w:rPr>
          <w:sz w:val="16"/>
        </w:rPr>
        <w:t>—including prominently the United States—</w:t>
      </w:r>
      <w:r w:rsidRPr="00B367CB">
        <w:rPr>
          <w:rStyle w:val="StyleUnderline"/>
        </w:rPr>
        <w:t>ran real risks of nuclear war in order to prevail in crises</w:t>
      </w:r>
      <w:r w:rsidRPr="00B367CB">
        <w:rPr>
          <w:sz w:val="16"/>
        </w:rPr>
        <w:t>. As Kroenig notes</w:t>
      </w:r>
      <w:r w:rsidRPr="00B367CB">
        <w:rPr>
          <w:rStyle w:val="StyleUnderline"/>
        </w:rPr>
        <w:t xml:space="preserve">, “By asking whether states can be deterred or not … proliferation optimists are </w:t>
      </w:r>
      <w:r w:rsidRPr="00B367CB">
        <w:rPr>
          <w:rStyle w:val="Emphasis"/>
        </w:rPr>
        <w:t>asking the wrong question</w:t>
      </w:r>
      <w:r w:rsidRPr="00B367CB">
        <w:rPr>
          <w:rStyle w:val="StyleUnderline"/>
        </w:rPr>
        <w:t>.</w:t>
      </w:r>
      <w:r w:rsidRPr="00B367CB">
        <w:rPr>
          <w:sz w:val="16"/>
        </w:rPr>
        <w:t xml:space="preserve"> </w:t>
      </w:r>
      <w:r w:rsidRPr="00B367CB">
        <w:rPr>
          <w:rStyle w:val="StyleUnderline"/>
        </w:rPr>
        <w:t xml:space="preserve">The right question to ask is: </w:t>
      </w:r>
      <w:r w:rsidRPr="00B367CB">
        <w:rPr>
          <w:rStyle w:val="Emphasis"/>
        </w:rPr>
        <w:t>what risk of nuclear war</w:t>
      </w:r>
      <w:r w:rsidRPr="00B367CB">
        <w:rPr>
          <w:sz w:val="16"/>
        </w:rPr>
        <w:t xml:space="preserve"> </w:t>
      </w:r>
      <w:r w:rsidRPr="00B367CB">
        <w:rPr>
          <w:rStyle w:val="StyleUnderline"/>
        </w:rPr>
        <w:t xml:space="preserve">is a specific state willing to run against a </w:t>
      </w:r>
      <w:r w:rsidRPr="00B367CB">
        <w:rPr>
          <w:rStyle w:val="Emphasis"/>
        </w:rPr>
        <w:t>particular opponent</w:t>
      </w:r>
      <w:r w:rsidRPr="00B367CB">
        <w:rPr>
          <w:rStyle w:val="StyleUnderline"/>
        </w:rPr>
        <w:t xml:space="preserve"> in a</w:t>
      </w:r>
      <w:r w:rsidRPr="00B367CB">
        <w:rPr>
          <w:sz w:val="16"/>
        </w:rPr>
        <w:t xml:space="preserve"> </w:t>
      </w:r>
      <w:r w:rsidRPr="00B367CB">
        <w:rPr>
          <w:rStyle w:val="Emphasis"/>
        </w:rPr>
        <w:t>given crisis</w:t>
      </w:r>
      <w:r w:rsidRPr="00B367CB">
        <w:rPr>
          <w:sz w:val="16"/>
        </w:rPr>
        <w:t xml:space="preserve">?” </w:t>
      </w:r>
      <w:r w:rsidRPr="00B367CB">
        <w:rPr>
          <w:rStyle w:val="StyleUnderline"/>
        </w:rPr>
        <w:t xml:space="preserve">The more nuclear- armed states there are, the more the opportunities for such risk- taking and the </w:t>
      </w:r>
      <w:r w:rsidRPr="00B367CB">
        <w:rPr>
          <w:rStyle w:val="Emphasis"/>
        </w:rPr>
        <w:t>greater the probability of nuclear use</w:t>
      </w:r>
      <w:r w:rsidRPr="00B367CB">
        <w:rPr>
          <w:sz w:val="16"/>
        </w:rPr>
        <w:t>. 27 26 25</w:t>
      </w:r>
    </w:p>
    <w:p w14:paraId="34CBB7DE" w14:textId="77777777" w:rsidR="005D0A3B" w:rsidRPr="00B367CB" w:rsidRDefault="005D0A3B" w:rsidP="005D0A3B">
      <w:pPr>
        <w:rPr>
          <w:sz w:val="16"/>
        </w:rPr>
      </w:pPr>
    </w:p>
    <w:p w14:paraId="06598988" w14:textId="77777777" w:rsidR="005D0A3B" w:rsidRDefault="005D0A3B" w:rsidP="005D0A3B">
      <w:pPr>
        <w:pStyle w:val="Heading4"/>
      </w:pPr>
      <w:r>
        <w:t xml:space="preserve">Pursuit inevitable – decline causes </w:t>
      </w:r>
      <w:r>
        <w:rPr>
          <w:u w:val="single"/>
        </w:rPr>
        <w:t>global war.</w:t>
      </w:r>
    </w:p>
    <w:p w14:paraId="33FDDDA1" w14:textId="77777777" w:rsidR="005D0A3B" w:rsidRDefault="005D0A3B" w:rsidP="005D0A3B">
      <w:r w:rsidRPr="00D02036">
        <w:t>Michael</w:t>
      </w:r>
      <w:r>
        <w:rPr>
          <w:rStyle w:val="Style13ptBold"/>
        </w:rPr>
        <w:t xml:space="preserve"> Beckley 15.</w:t>
      </w:r>
      <w:r>
        <w:t xml:space="preserve"> Michael Beckley is a research fellow in the International Security Program at Harvard Kennedy School’s Belfer Center for Science and International Affairs., “The Myth of Entangling Alliances Michael Beckley Reassessing the Security Risks of U.S. Defense Pacts”, </w:t>
      </w:r>
      <w:hyperlink r:id="rId23" w:history="1">
        <w:r>
          <w:rPr>
            <w:rStyle w:val="Hyperlink"/>
            <w:color w:val="000000"/>
            <w:u w:val="single"/>
          </w:rPr>
          <w:t>http://live.belfercenter.org/files/IS3904_pp007-048.pdf</w:t>
        </w:r>
      </w:hyperlink>
    </w:p>
    <w:p w14:paraId="2D2C3E4F" w14:textId="77777777" w:rsidR="005D0A3B" w:rsidRDefault="005D0A3B" w:rsidP="005D0A3B">
      <w:pPr>
        <w:rPr>
          <w:rStyle w:val="Emphasis"/>
        </w:rPr>
      </w:pPr>
      <w:r>
        <w:rPr>
          <w:rStyle w:val="StyleUnderline"/>
        </w:rPr>
        <w:t>The finding that</w:t>
      </w:r>
      <w:r w:rsidRPr="00EB4B59">
        <w:rPr>
          <w:sz w:val="16"/>
        </w:rPr>
        <w:t xml:space="preserve"> U.S. </w:t>
      </w:r>
      <w:r w:rsidRPr="00B10246">
        <w:rPr>
          <w:rStyle w:val="StyleUnderline"/>
          <w:highlight w:val="green"/>
        </w:rPr>
        <w:t>entanglement is rare</w:t>
      </w:r>
      <w:r>
        <w:rPr>
          <w:rStyle w:val="Emphasis"/>
        </w:rPr>
        <w:t xml:space="preserve"> has important implications for international relations scholarship</w:t>
      </w:r>
      <w:r w:rsidRPr="00EB4B59">
        <w:rPr>
          <w:sz w:val="16"/>
        </w:rPr>
        <w:t xml:space="preserve"> and U.S. foreign policy. For scholars, </w:t>
      </w:r>
      <w:r>
        <w:rPr>
          <w:rStyle w:val="Emphasis"/>
        </w:rPr>
        <w:t>it casts doubt on classic theories of imperial overstretch</w:t>
      </w:r>
      <w:r w:rsidRPr="00EB4B59">
        <w:rPr>
          <w:sz w:val="16"/>
        </w:rPr>
        <w:t xml:space="preserve"> in which great powers exhaust their resources by accumulating allies that free ride on their protection and embroil them in military quagmires.22 </w:t>
      </w:r>
      <w:r>
        <w:rPr>
          <w:rStyle w:val="StyleUnderline"/>
        </w:rPr>
        <w:t xml:space="preserve">The U.S. experience instead suggests that </w:t>
      </w:r>
      <w:r w:rsidRPr="00B10246">
        <w:rPr>
          <w:rStyle w:val="Emphasis"/>
          <w:highlight w:val="green"/>
        </w:rPr>
        <w:t>great</w:t>
      </w:r>
      <w:r>
        <w:rPr>
          <w:rStyle w:val="Emphasis"/>
        </w:rPr>
        <w:t xml:space="preserve"> </w:t>
      </w:r>
      <w:r w:rsidRPr="00B10246">
        <w:rPr>
          <w:rStyle w:val="Emphasis"/>
          <w:highlight w:val="green"/>
        </w:rPr>
        <w:t>powers can dictate the terms of</w:t>
      </w:r>
      <w:r>
        <w:rPr>
          <w:rStyle w:val="Emphasis"/>
        </w:rPr>
        <w:t xml:space="preserve"> their </w:t>
      </w:r>
      <w:r w:rsidRPr="00B10246">
        <w:rPr>
          <w:rStyle w:val="Emphasis"/>
          <w:highlight w:val="green"/>
        </w:rPr>
        <w:t>security</w:t>
      </w:r>
      <w:r>
        <w:rPr>
          <w:rStyle w:val="Emphasis"/>
        </w:rPr>
        <w:t xml:space="preserve"> commitments </w:t>
      </w:r>
      <w:r w:rsidRPr="00B10246">
        <w:rPr>
          <w:rStyle w:val="Emphasis"/>
          <w:highlight w:val="green"/>
        </w:rPr>
        <w:t>and</w:t>
      </w:r>
      <w:r>
        <w:rPr>
          <w:rStyle w:val="Emphasis"/>
        </w:rPr>
        <w:t xml:space="preserve"> that </w:t>
      </w:r>
      <w:r w:rsidRPr="00B10246">
        <w:rPr>
          <w:rStyle w:val="Emphasis"/>
          <w:highlight w:val="green"/>
        </w:rPr>
        <w:t>allies</w:t>
      </w:r>
      <w:r>
        <w:rPr>
          <w:rStyle w:val="Emphasis"/>
        </w:rPr>
        <w:t xml:space="preserve"> often </w:t>
      </w:r>
      <w:r w:rsidRPr="00B10246">
        <w:rPr>
          <w:rStyle w:val="Emphasis"/>
          <w:highlight w:val="green"/>
        </w:rPr>
        <w:t>help</w:t>
      </w:r>
      <w:r>
        <w:rPr>
          <w:rStyle w:val="Emphasis"/>
        </w:rPr>
        <w:t xml:space="preserve"> their great power protectors </w:t>
      </w:r>
      <w:r w:rsidRPr="00B10246">
        <w:rPr>
          <w:rStyle w:val="Emphasis"/>
          <w:highlight w:val="green"/>
        </w:rPr>
        <w:t>avoid</w:t>
      </w:r>
      <w:r>
        <w:rPr>
          <w:rStyle w:val="Emphasis"/>
        </w:rPr>
        <w:t xml:space="preserve"> strategic </w:t>
      </w:r>
      <w:r w:rsidRPr="00B10246">
        <w:rPr>
          <w:rStyle w:val="Emphasis"/>
          <w:highlight w:val="green"/>
        </w:rPr>
        <w:t>overextension</w:t>
      </w:r>
      <w:r>
        <w:rPr>
          <w:rStyle w:val="Emphasis"/>
        </w:rPr>
        <w:t>.</w:t>
      </w:r>
    </w:p>
    <w:p w14:paraId="155F27DB" w14:textId="77777777" w:rsidR="005D0A3B" w:rsidRDefault="005D0A3B" w:rsidP="005D0A3B">
      <w:pPr>
        <w:rPr>
          <w:rStyle w:val="StyleUnderline"/>
        </w:rPr>
      </w:pPr>
      <w:r>
        <w:rPr>
          <w:sz w:val="12"/>
        </w:rPr>
        <w:lastRenderedPageBreak/>
        <w:t xml:space="preserve">For policy, </w:t>
      </w:r>
      <w:r>
        <w:rPr>
          <w:rStyle w:val="StyleUnderline"/>
        </w:rPr>
        <w:t xml:space="preserve">the </w:t>
      </w:r>
      <w:r w:rsidRPr="00B10246">
        <w:rPr>
          <w:rStyle w:val="StyleUnderline"/>
          <w:highlight w:val="green"/>
        </w:rPr>
        <w:t>rarity of</w:t>
      </w:r>
      <w:r>
        <w:rPr>
          <w:rStyle w:val="StyleUnderline"/>
        </w:rPr>
        <w:t xml:space="preserve"> U.S. </w:t>
      </w:r>
      <w:r w:rsidRPr="00B10246">
        <w:rPr>
          <w:rStyle w:val="StyleUnderline"/>
          <w:highlight w:val="green"/>
        </w:rPr>
        <w:t>entanglement</w:t>
      </w:r>
      <w:r>
        <w:rPr>
          <w:rStyle w:val="StyleUnderline"/>
        </w:rPr>
        <w:t xml:space="preserve"> </w:t>
      </w:r>
      <w:r w:rsidRPr="00B10246">
        <w:rPr>
          <w:rStyle w:val="StyleUnderline"/>
          <w:highlight w:val="green"/>
        </w:rPr>
        <w:t>suggests</w:t>
      </w:r>
      <w:r>
        <w:rPr>
          <w:rStyle w:val="StyleUnderline"/>
        </w:rPr>
        <w:t xml:space="preserve"> that the United States’ current grand strategy of </w:t>
      </w:r>
      <w:r w:rsidRPr="00B10246">
        <w:rPr>
          <w:rStyle w:val="StyleUnderline"/>
          <w:highlight w:val="green"/>
        </w:rPr>
        <w:t>deep engagement</w:t>
      </w:r>
      <w:r>
        <w:rPr>
          <w:sz w:val="12"/>
        </w:rPr>
        <w:t xml:space="preserve">, which is centered on a network of standing alliances, does not preclude, and </w:t>
      </w:r>
      <w:r w:rsidRPr="00B10246">
        <w:rPr>
          <w:rStyle w:val="StyleUnderline"/>
          <w:highlight w:val="green"/>
        </w:rPr>
        <w:t>may</w:t>
      </w:r>
      <w:r>
        <w:rPr>
          <w:sz w:val="12"/>
        </w:rPr>
        <w:t xml:space="preserve"> even </w:t>
      </w:r>
      <w:r w:rsidRPr="00B10246">
        <w:rPr>
          <w:rStyle w:val="StyleUnderline"/>
          <w:highlight w:val="green"/>
        </w:rPr>
        <w:t>facilitate</w:t>
      </w:r>
      <w:r>
        <w:rPr>
          <w:sz w:val="12"/>
        </w:rPr>
        <w:t xml:space="preserve">, U.S. </w:t>
      </w:r>
      <w:r w:rsidRPr="00B10246">
        <w:rPr>
          <w:rStyle w:val="Emphasis"/>
          <w:highlight w:val="green"/>
        </w:rPr>
        <w:t>military restraint</w:t>
      </w:r>
      <w:r>
        <w:rPr>
          <w:sz w:val="12"/>
        </w:rPr>
        <w:t xml:space="preserve">. Since 1945 the United States has been, by some measures, the most militarily active state in the world. </w:t>
      </w:r>
      <w:r w:rsidRPr="00B10246">
        <w:rPr>
          <w:rStyle w:val="StyleUnderline"/>
          <w:highlight w:val="green"/>
        </w:rPr>
        <w:t>The most egregious cases of</w:t>
      </w:r>
      <w:r>
        <w:rPr>
          <w:rStyle w:val="StyleUnderline"/>
        </w:rPr>
        <w:t xml:space="preserve"> U.S. </w:t>
      </w:r>
      <w:r w:rsidRPr="00B10246">
        <w:rPr>
          <w:rStyle w:val="StyleUnderline"/>
          <w:highlight w:val="green"/>
        </w:rPr>
        <w:t>overreach</w:t>
      </w:r>
      <w:r>
        <w:rPr>
          <w:sz w:val="12"/>
        </w:rPr>
        <w:t xml:space="preserve">, however, </w:t>
      </w:r>
      <w:r w:rsidRPr="00B10246">
        <w:rPr>
          <w:rStyle w:val="Emphasis"/>
          <w:highlight w:val="green"/>
        </w:rPr>
        <w:t>have stemmed</w:t>
      </w:r>
      <w:r>
        <w:rPr>
          <w:rStyle w:val="Emphasis"/>
        </w:rPr>
        <w:t xml:space="preserve"> </w:t>
      </w:r>
      <w:r w:rsidRPr="00B10246">
        <w:rPr>
          <w:rStyle w:val="Emphasis"/>
          <w:highlight w:val="green"/>
        </w:rPr>
        <w:t>not from</w:t>
      </w:r>
      <w:r>
        <w:rPr>
          <w:rStyle w:val="Emphasis"/>
        </w:rPr>
        <w:t xml:space="preserve"> </w:t>
      </w:r>
      <w:r w:rsidRPr="00B10246">
        <w:rPr>
          <w:rStyle w:val="Emphasis"/>
          <w:highlight w:val="green"/>
        </w:rPr>
        <w:t>entangling</w:t>
      </w:r>
      <w:r>
        <w:rPr>
          <w:rStyle w:val="Emphasis"/>
        </w:rPr>
        <w:t xml:space="preserve"> </w:t>
      </w:r>
      <w:r>
        <w:rPr>
          <w:sz w:val="12"/>
        </w:rPr>
        <w:t xml:space="preserve">alliances, </w:t>
      </w:r>
      <w:r w:rsidRPr="00B10246">
        <w:rPr>
          <w:rStyle w:val="StyleUnderline"/>
          <w:highlight w:val="green"/>
        </w:rPr>
        <w:t>but from</w:t>
      </w:r>
      <w:r>
        <w:rPr>
          <w:rStyle w:val="StyleUnderline"/>
        </w:rPr>
        <w:t xml:space="preserve"> </w:t>
      </w:r>
      <w:r w:rsidRPr="00B10246">
        <w:rPr>
          <w:rStyle w:val="StyleUnderline"/>
          <w:highlight w:val="green"/>
        </w:rPr>
        <w:t xml:space="preserve">the penchant of </w:t>
      </w:r>
      <w:r>
        <w:rPr>
          <w:rStyle w:val="StyleUnderline"/>
        </w:rPr>
        <w:t xml:space="preserve">American </w:t>
      </w:r>
      <w:r w:rsidRPr="00B10246">
        <w:rPr>
          <w:rStyle w:val="StyleUnderline"/>
          <w:highlight w:val="green"/>
        </w:rPr>
        <w:t>leaders</w:t>
      </w:r>
      <w:r>
        <w:rPr>
          <w:rStyle w:val="StyleUnderline"/>
        </w:rPr>
        <w:t xml:space="preserve"> </w:t>
      </w:r>
      <w:r w:rsidRPr="00B10246">
        <w:rPr>
          <w:rStyle w:val="Emphasis"/>
          <w:highlight w:val="green"/>
        </w:rPr>
        <w:t>to define national interests expansively</w:t>
      </w:r>
      <w:r>
        <w:rPr>
          <w:rStyle w:val="StyleUnderline"/>
        </w:rPr>
        <w:t xml:space="preserve">, </w:t>
      </w:r>
      <w:r>
        <w:rPr>
          <w:sz w:val="12"/>
        </w:rPr>
        <w:t xml:space="preserve">to overestimate the magnitude of foreign threats, and to underestimate the costs of military intervention. Scrapping alliances will not correct these bad habits. In fact, </w:t>
      </w:r>
      <w:r w:rsidRPr="00B10246">
        <w:rPr>
          <w:rStyle w:val="StyleUnderline"/>
          <w:highlight w:val="green"/>
        </w:rPr>
        <w:t>disengaging</w:t>
      </w:r>
      <w:r>
        <w:rPr>
          <w:rStyle w:val="StyleUnderline"/>
        </w:rPr>
        <w:t xml:space="preserve"> from alliances </w:t>
      </w:r>
      <w:r w:rsidRPr="00B10246">
        <w:rPr>
          <w:rStyle w:val="StyleUnderline"/>
          <w:highlight w:val="green"/>
        </w:rPr>
        <w:t>may unleash the</w:t>
      </w:r>
      <w:r>
        <w:rPr>
          <w:rStyle w:val="StyleUnderline"/>
        </w:rPr>
        <w:t xml:space="preserve"> </w:t>
      </w:r>
      <w:r w:rsidRPr="00B10246">
        <w:rPr>
          <w:rStyle w:val="Emphasis"/>
          <w:highlight w:val="green"/>
        </w:rPr>
        <w:t>U</w:t>
      </w:r>
      <w:r>
        <w:rPr>
          <w:sz w:val="12"/>
        </w:rPr>
        <w:t xml:space="preserve">nited </w:t>
      </w:r>
      <w:r w:rsidRPr="00B10246">
        <w:rPr>
          <w:rStyle w:val="Emphasis"/>
          <w:highlight w:val="green"/>
        </w:rPr>
        <w:t>S</w:t>
      </w:r>
      <w:r>
        <w:rPr>
          <w:sz w:val="12"/>
        </w:rPr>
        <w:t xml:space="preserve">tates </w:t>
      </w:r>
      <w:r w:rsidRPr="00B10246">
        <w:rPr>
          <w:rStyle w:val="Emphasis"/>
          <w:highlight w:val="green"/>
        </w:rPr>
        <w:t>to intervene recklessly</w:t>
      </w:r>
      <w:r>
        <w:rPr>
          <w:sz w:val="12"/>
        </w:rPr>
        <w:t xml:space="preserve"> abroad </w:t>
      </w:r>
      <w:r>
        <w:rPr>
          <w:rStyle w:val="StyleUnderline"/>
        </w:rPr>
        <w:t xml:space="preserve">while </w:t>
      </w:r>
      <w:r w:rsidRPr="00B10246">
        <w:rPr>
          <w:rStyle w:val="Emphasis"/>
          <w:highlight w:val="green"/>
        </w:rPr>
        <w:t>leaving it without partners</w:t>
      </w:r>
      <w:r>
        <w:rPr>
          <w:rStyle w:val="StyleUnderline"/>
        </w:rPr>
        <w:t xml:space="preserve"> to share the burden </w:t>
      </w:r>
      <w:r w:rsidRPr="00B10246">
        <w:rPr>
          <w:rStyle w:val="Emphasis"/>
          <w:highlight w:val="green"/>
        </w:rPr>
        <w:t>when those interventions go awry</w:t>
      </w:r>
      <w:r>
        <w:rPr>
          <w:rStyle w:val="StyleUnderline"/>
        </w:rPr>
        <w:t>.</w:t>
      </w:r>
    </w:p>
    <w:p w14:paraId="7E88B726" w14:textId="77777777" w:rsidR="005D0A3B" w:rsidRDefault="005D0A3B" w:rsidP="005D0A3B">
      <w:pPr>
        <w:rPr>
          <w:rStyle w:val="StyleUnderline"/>
        </w:rPr>
      </w:pPr>
    </w:p>
    <w:p w14:paraId="5DE72EA7" w14:textId="77777777" w:rsidR="005D0A3B" w:rsidRPr="0087280E" w:rsidRDefault="005D0A3B" w:rsidP="005D0A3B">
      <w:pPr>
        <w:pStyle w:val="Heading4"/>
        <w:rPr>
          <w:u w:val="single"/>
        </w:rPr>
      </w:pPr>
      <w:r>
        <w:t xml:space="preserve">For them to win an impact turn, they need to defend and robustly define their alternative to US primacy—the LIO is the </w:t>
      </w:r>
      <w:r w:rsidRPr="0087280E">
        <w:rPr>
          <w:u w:val="single"/>
        </w:rPr>
        <w:t>best possible system</w:t>
      </w:r>
    </w:p>
    <w:p w14:paraId="08F5B4A2" w14:textId="77777777" w:rsidR="005D0A3B" w:rsidRDefault="005D0A3B" w:rsidP="005D0A3B">
      <w:r>
        <w:rPr>
          <w:rStyle w:val="Style13ptBold"/>
        </w:rPr>
        <w:t xml:space="preserve">Kagan 18 </w:t>
      </w:r>
      <w:r w:rsidRPr="005D2704">
        <w:t xml:space="preserve">- </w:t>
      </w:r>
      <w:r>
        <w:t>Stephen &amp; Barbara Friedman Senior Fellow with the Project on International Order and Strategy in the Foreign Policy program at Brookings</w:t>
      </w:r>
    </w:p>
    <w:p w14:paraId="551F56E9" w14:textId="77777777" w:rsidR="005D0A3B" w:rsidRDefault="005D0A3B" w:rsidP="005D0A3B">
      <w:r>
        <w:t xml:space="preserve">Robert Kagan, “The World America Made—and Trump Wants to Unmake,” POLITICO Magazine, September 28, 2018, </w:t>
      </w:r>
      <w:hyperlink r:id="rId24" w:history="1">
        <w:r>
          <w:rPr>
            <w:rStyle w:val="Hyperlink"/>
          </w:rPr>
          <w:t>https://politi.co/2zB3qCg</w:t>
        </w:r>
      </w:hyperlink>
      <w:r>
        <w:t>.</w:t>
      </w:r>
    </w:p>
    <w:p w14:paraId="2E55FAFE" w14:textId="77777777" w:rsidR="005D0A3B" w:rsidRPr="00230936" w:rsidRDefault="005D0A3B" w:rsidP="005D0A3B">
      <w:pPr>
        <w:rPr>
          <w:rStyle w:val="StyleUnderline"/>
        </w:rPr>
      </w:pPr>
      <w:bookmarkStart w:id="0" w:name="_Hlk25326386"/>
      <w:r w:rsidRPr="00F27FA2">
        <w:rPr>
          <w:sz w:val="16"/>
        </w:rPr>
        <w:t xml:space="preserve">So, </w:t>
      </w:r>
      <w:r w:rsidRPr="00230936">
        <w:rPr>
          <w:rStyle w:val="StyleUnderline"/>
        </w:rPr>
        <w:t>yes, the liberal order has been flawed, with its share of failure and hypocrisy</w:t>
      </w:r>
      <w:r w:rsidRPr="00230936">
        <w:rPr>
          <w:sz w:val="16"/>
        </w:rPr>
        <w:t xml:space="preserve">. Liberal goals have sometimes been pursued by illiberal means. Power, coercion and violence have played a big part. The order has been the product of American hegemony and it has also served to reinforce that hegemony. But </w:t>
      </w:r>
      <w:r w:rsidRPr="00230936">
        <w:rPr>
          <w:rStyle w:val="Emphasis"/>
        </w:rPr>
        <w:t>to note these facts is hardly to condemn the order</w:t>
      </w:r>
      <w:r w:rsidRPr="00230936">
        <w:rPr>
          <w:sz w:val="16"/>
        </w:rPr>
        <w:t xml:space="preserve">. </w:t>
      </w:r>
      <w:r w:rsidRPr="00230936">
        <w:rPr>
          <w:rStyle w:val="Emphasis"/>
        </w:rPr>
        <w:t xml:space="preserve">No order </w:t>
      </w:r>
      <w:r w:rsidRPr="00230936">
        <w:rPr>
          <w:sz w:val="16"/>
        </w:rPr>
        <w:t xml:space="preserve">of any kind </w:t>
      </w:r>
      <w:r w:rsidRPr="00230936">
        <w:rPr>
          <w:rStyle w:val="Emphasis"/>
        </w:rPr>
        <w:t>can exist without some element of hegemony.</w:t>
      </w:r>
      <w:r w:rsidRPr="00230936">
        <w:rPr>
          <w:sz w:val="16"/>
        </w:rPr>
        <w:t xml:space="preserve"> The Roman order was based on the hegemony of Rome; the British order of the 18th and 19th centuries was based on the</w:t>
      </w:r>
      <w:r w:rsidRPr="00D6505E">
        <w:rPr>
          <w:sz w:val="16"/>
        </w:rPr>
        <w:t xml:space="preserve"> hegemony of the Royal</w:t>
      </w:r>
      <w:r w:rsidRPr="00F27FA2">
        <w:rPr>
          <w:sz w:val="16"/>
        </w:rPr>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382417">
        <w:rPr>
          <w:rStyle w:val="Emphasis"/>
          <w:highlight w:val="green"/>
        </w:rPr>
        <w:t>a peaceful, stable multipolar world</w:t>
      </w:r>
      <w:r w:rsidRPr="00F27FA2">
        <w:rPr>
          <w:rStyle w:val="StyleUnderline"/>
        </w:rPr>
        <w:t xml:space="preserve"> where no power or powers enjoy predominance </w:t>
      </w:r>
      <w:r w:rsidRPr="00382417">
        <w:rPr>
          <w:rStyle w:val="Emphasis"/>
          <w:highlight w:val="green"/>
        </w:rPr>
        <w:t>is a dream that exists only in the minds of</w:t>
      </w:r>
      <w:r w:rsidRPr="00F27FA2">
        <w:rPr>
          <w:rStyle w:val="StyleUnderline"/>
        </w:rPr>
        <w:t xml:space="preserve"> one-world </w:t>
      </w:r>
      <w:r w:rsidRPr="00230936">
        <w:rPr>
          <w:rStyle w:val="Emphasis"/>
          <w:highlight w:val="green"/>
        </w:rPr>
        <w:t>idealists</w:t>
      </w:r>
      <w:r w:rsidRPr="00230936">
        <w:rPr>
          <w:rStyle w:val="Emphasis"/>
        </w:rPr>
        <w:t xml:space="preserve"> and</w:t>
      </w:r>
      <w:r w:rsidRPr="00230936">
        <w:rPr>
          <w:rStyle w:val="StyleUnderline"/>
        </w:rPr>
        <w:t xml:space="preserve"> international relations </w:t>
      </w:r>
      <w:r w:rsidRPr="00230936">
        <w:rPr>
          <w:rStyle w:val="Emphasis"/>
        </w:rPr>
        <w:t>theorists</w:t>
      </w:r>
      <w:r w:rsidRPr="00230936">
        <w:rPr>
          <w:rStyle w:val="StyleUnderline"/>
        </w:rPr>
        <w:t>.</w:t>
      </w:r>
    </w:p>
    <w:p w14:paraId="338AADA7" w14:textId="77777777" w:rsidR="005D0A3B" w:rsidRPr="00F27FA2" w:rsidRDefault="005D0A3B" w:rsidP="005D0A3B">
      <w:pPr>
        <w:rPr>
          <w:sz w:val="16"/>
        </w:rPr>
      </w:pPr>
      <w:r w:rsidRPr="00230936">
        <w:rPr>
          <w:rStyle w:val="StyleUnderline"/>
        </w:rPr>
        <w:t>The same is true of those who would condemn the</w:t>
      </w:r>
      <w:r w:rsidRPr="00F27FA2">
        <w:rPr>
          <w:rStyle w:val="StyleUnderline"/>
        </w:rPr>
        <w:t xml:space="preserve"> liberal world order because of the persistence of violence, coercion, hypocrisy, selfishness, stupidity and all the other evils and foibles endemic to human nature</w:t>
      </w:r>
      <w:r w:rsidRPr="00F27FA2">
        <w:rPr>
          <w:sz w:val="16"/>
        </w:rPr>
        <w:t xml:space="preserve">. </w:t>
      </w:r>
      <w:r w:rsidRPr="00D6505E">
        <w:rPr>
          <w:rStyle w:val="Emphasis"/>
        </w:rPr>
        <w:t>Perhaps in the confines of academia it is possible to imagine a system</w:t>
      </w:r>
      <w:r w:rsidRPr="00D6505E">
        <w:rPr>
          <w:sz w:val="16"/>
        </w:rPr>
        <w:t xml:space="preserve"> of international relations </w:t>
      </w:r>
      <w:r w:rsidRPr="00D6505E">
        <w:rPr>
          <w:rStyle w:val="Emphasis"/>
        </w:rPr>
        <w:t>where</w:t>
      </w:r>
      <w:r w:rsidRPr="00D6505E">
        <w:rPr>
          <w:sz w:val="16"/>
        </w:rPr>
        <w:t xml:space="preserve"> our </w:t>
      </w:r>
      <w:r w:rsidRPr="00D6505E">
        <w:rPr>
          <w:rStyle w:val="Emphasis"/>
        </w:rPr>
        <w:t>deeply flawed humanness is removed</w:t>
      </w:r>
      <w:r w:rsidRPr="00D6505E">
        <w:rPr>
          <w:sz w:val="16"/>
        </w:rPr>
        <w:t xml:space="preserve"> from the equation. </w:t>
      </w:r>
      <w:r w:rsidRPr="00D6505E">
        <w:rPr>
          <w:rStyle w:val="Emphasis"/>
        </w:rPr>
        <w:t xml:space="preserve">But </w:t>
      </w:r>
      <w:r w:rsidRPr="00382417">
        <w:rPr>
          <w:rStyle w:val="Emphasis"/>
          <w:highlight w:val="green"/>
        </w:rPr>
        <w:t>in the real world</w:t>
      </w:r>
      <w:r w:rsidRPr="00382417">
        <w:rPr>
          <w:sz w:val="16"/>
          <w:highlight w:val="green"/>
        </w:rPr>
        <w:t xml:space="preserve">, </w:t>
      </w:r>
      <w:r w:rsidRPr="00382417">
        <w:rPr>
          <w:rStyle w:val="Emphasis"/>
          <w:highlight w:val="green"/>
        </w:rPr>
        <w:t>even the best</w:t>
      </w:r>
      <w:r w:rsidRPr="00D6505E">
        <w:rPr>
          <w:rStyle w:val="Emphasis"/>
        </w:rPr>
        <w:t xml:space="preserve"> and most moral of international </w:t>
      </w:r>
      <w:r w:rsidRPr="00382417">
        <w:rPr>
          <w:rStyle w:val="Emphasis"/>
          <w:highlight w:val="green"/>
        </w:rPr>
        <w:t>arrangements are going to have</w:t>
      </w:r>
      <w:r w:rsidRPr="00D6505E">
        <w:rPr>
          <w:rStyle w:val="Emphasis"/>
        </w:rPr>
        <w:t xml:space="preserve"> their dark, </w:t>
      </w:r>
      <w:r w:rsidRPr="00382417">
        <w:rPr>
          <w:rStyle w:val="Emphasis"/>
          <w:highlight w:val="green"/>
        </w:rPr>
        <w:t>immoral aspects</w:t>
      </w:r>
      <w:r w:rsidRPr="00D6505E">
        <w:rPr>
          <w:rStyle w:val="Emphasis"/>
        </w:rPr>
        <w:t>.</w:t>
      </w:r>
    </w:p>
    <w:p w14:paraId="6A34AF2A" w14:textId="77777777" w:rsidR="005D0A3B" w:rsidRPr="00F27FA2" w:rsidRDefault="005D0A3B" w:rsidP="005D0A3B">
      <w:pPr>
        <w:rPr>
          <w:rStyle w:val="Emphasis"/>
        </w:rPr>
      </w:pPr>
      <w:r w:rsidRPr="00382417">
        <w:rPr>
          <w:rStyle w:val="Emphasis"/>
          <w:highlight w:val="green"/>
        </w:rPr>
        <w:t>The question is</w:t>
      </w:r>
      <w:r w:rsidRPr="00F27FA2">
        <w:rPr>
          <w:rStyle w:val="StyleUnderline"/>
        </w:rPr>
        <w:t xml:space="preserve">, as always, </w:t>
      </w:r>
      <w:r w:rsidRPr="00382417">
        <w:rPr>
          <w:rStyle w:val="Emphasis"/>
          <w:highlight w:val="green"/>
        </w:rPr>
        <w:t>compared to what?</w:t>
      </w:r>
      <w:r w:rsidRPr="00F27FA2">
        <w:rPr>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time </w:t>
      </w:r>
      <w:r w:rsidRPr="00D6505E">
        <w:rPr>
          <w:rStyle w:val="Emphasis"/>
        </w:rPr>
        <w:t>there are only so many alternatives,</w:t>
      </w:r>
      <w:r w:rsidRPr="00F27FA2">
        <w:rPr>
          <w:rStyle w:val="Emphasis"/>
        </w:rPr>
        <w:t xml:space="preserve"> and </w:t>
      </w:r>
      <w:r w:rsidRPr="00382417">
        <w:rPr>
          <w:rStyle w:val="Emphasis"/>
          <w:highlight w:val="green"/>
        </w:rPr>
        <w:t>usually the choice is between the bad and the worse.</w:t>
      </w:r>
    </w:p>
    <w:p w14:paraId="0230D3C0" w14:textId="77777777" w:rsidR="005D0A3B" w:rsidRPr="00F27FA2" w:rsidRDefault="005D0A3B" w:rsidP="005D0A3B">
      <w:pPr>
        <w:rPr>
          <w:sz w:val="16"/>
        </w:rPr>
      </w:pPr>
      <w:r w:rsidRPr="00F27FA2">
        <w:rPr>
          <w:rStyle w:val="StyleUnderline"/>
        </w:rPr>
        <w:t>Are the alternatives on offer so much better now?</w:t>
      </w:r>
      <w:r w:rsidRPr="00F27FA2">
        <w:rPr>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26381909" w14:textId="77777777" w:rsidR="005D0A3B" w:rsidRPr="0083221C" w:rsidRDefault="005D0A3B" w:rsidP="005D0A3B">
      <w:pPr>
        <w:rPr>
          <w:sz w:val="16"/>
        </w:rPr>
      </w:pPr>
      <w:r w:rsidRPr="00F27FA2">
        <w:rPr>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 xml:space="preserve">it is hard for any student of history to imagine that these </w:t>
      </w:r>
      <w:r w:rsidRPr="00F27FA2">
        <w:rPr>
          <w:rStyle w:val="StyleUnderline"/>
        </w:rPr>
        <w:lastRenderedPageBreak/>
        <w:t>problems would lessen if only we returned to the competitive multipolar world of the 19th and early 20th centuries</w:t>
      </w:r>
      <w:r w:rsidRPr="00F27FA2">
        <w:rPr>
          <w:sz w:val="16"/>
        </w:rPr>
        <w:t xml:space="preserve">. </w:t>
      </w:r>
      <w:r w:rsidRPr="00F27FA2">
        <w:rPr>
          <w:rStyle w:val="Emphasis"/>
        </w:rPr>
        <w:t>To suggest that there could be a world with no collisions and no foreign conflicts</w:t>
      </w:r>
      <w:r w:rsidRPr="00F27FA2">
        <w:rPr>
          <w:sz w:val="16"/>
        </w:rPr>
        <w:t xml:space="preserve">, if only the United States would pursue an intelligent policy, </w:t>
      </w:r>
      <w:r w:rsidRPr="00F27FA2">
        <w:rPr>
          <w:rStyle w:val="Emphasis"/>
        </w:rPr>
        <w:t>is the very opposite of realism</w:t>
      </w:r>
      <w:r w:rsidRPr="00F27FA2">
        <w:rPr>
          <w:sz w:val="16"/>
        </w:rPr>
        <w:t>.</w:t>
      </w:r>
    </w:p>
    <w:p w14:paraId="51252F29" w14:textId="77777777" w:rsidR="005D0A3B" w:rsidRPr="0083221C" w:rsidRDefault="005D0A3B" w:rsidP="005D0A3B">
      <w:pPr>
        <w:rPr>
          <w:sz w:val="16"/>
        </w:rPr>
      </w:pPr>
      <w:r w:rsidRPr="00382417">
        <w:rPr>
          <w:rStyle w:val="Emphasis"/>
          <w:highlight w:val="green"/>
        </w:rPr>
        <w:t>Strikingly absent</w:t>
      </w:r>
      <w:r w:rsidRPr="00382417">
        <w:rPr>
          <w:sz w:val="16"/>
          <w:highlight w:val="green"/>
        </w:rPr>
        <w:t xml:space="preserve"> </w:t>
      </w:r>
      <w:r w:rsidRPr="00382417">
        <w:rPr>
          <w:rStyle w:val="Emphasis"/>
          <w:highlight w:val="green"/>
        </w:rPr>
        <w:t>from</w:t>
      </w:r>
      <w:r w:rsidRPr="0083221C">
        <w:rPr>
          <w:sz w:val="16"/>
        </w:rPr>
        <w:t xml:space="preserve"> all these </w:t>
      </w:r>
      <w:r w:rsidRPr="00382417">
        <w:rPr>
          <w:rStyle w:val="Emphasis"/>
          <w:highlight w:val="green"/>
        </w:rPr>
        <w:t>critiques</w:t>
      </w:r>
      <w:r w:rsidRPr="0083221C">
        <w:rPr>
          <w:sz w:val="16"/>
        </w:rPr>
        <w:t xml:space="preserve"> of the liberal world order, too, </w:t>
      </w:r>
      <w:r w:rsidRPr="00382417">
        <w:rPr>
          <w:rStyle w:val="Emphasis"/>
          <w:highlight w:val="green"/>
        </w:rPr>
        <w:t>is any suggestion of an alternative</w:t>
      </w:r>
      <w:r w:rsidRPr="002C5B32">
        <w:rPr>
          <w:rStyle w:val="Emphasis"/>
        </w:rPr>
        <w:t xml:space="preserve"> approach</w:t>
      </w:r>
      <w:r w:rsidRPr="0083221C">
        <w:rPr>
          <w:sz w:val="16"/>
        </w:rPr>
        <w:t xml:space="preserve">. The </w:t>
      </w:r>
      <w:r w:rsidRPr="00382417">
        <w:rPr>
          <w:rStyle w:val="Emphasis"/>
          <w:highlight w:val="green"/>
        </w:rPr>
        <w:t>critiques end with</w:t>
      </w:r>
      <w:r w:rsidRPr="002C5B32">
        <w:rPr>
          <w:rStyle w:val="Emphasis"/>
        </w:rPr>
        <w:t xml:space="preserve"> lists of </w:t>
      </w:r>
      <w:r w:rsidRPr="00382417">
        <w:rPr>
          <w:rStyle w:val="Emphasis"/>
          <w:highlight w:val="green"/>
        </w:rPr>
        <w:t>questions</w:t>
      </w:r>
      <w:r w:rsidRPr="0083221C">
        <w:rPr>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1A8F0DEA" w14:textId="77777777" w:rsidR="005D0A3B" w:rsidRPr="0083221C" w:rsidRDefault="005D0A3B" w:rsidP="005D0A3B">
      <w:pPr>
        <w:rPr>
          <w:sz w:val="16"/>
        </w:rPr>
      </w:pPr>
      <w:r w:rsidRPr="00382417">
        <w:rPr>
          <w:rStyle w:val="Emphasis"/>
          <w:highlight w:val="green"/>
        </w:rPr>
        <w:t>The most the critiques will offer are</w:t>
      </w:r>
      <w:r w:rsidRPr="00D92003">
        <w:rPr>
          <w:rStyle w:val="Emphasis"/>
        </w:rPr>
        <w:t xml:space="preserve"> </w:t>
      </w:r>
      <w:r w:rsidRPr="00D6505E">
        <w:rPr>
          <w:rStyle w:val="Emphasis"/>
        </w:rPr>
        <w:t xml:space="preserve">suggestions that sound more like </w:t>
      </w:r>
      <w:r w:rsidRPr="00382417">
        <w:rPr>
          <w:rStyle w:val="Emphasis"/>
          <w:highlight w:val="green"/>
        </w:rPr>
        <w:t>attitudes</w:t>
      </w:r>
      <w:r w:rsidRPr="002C5B32">
        <w:rPr>
          <w:rStyle w:val="Emphasis"/>
        </w:rPr>
        <w:t xml:space="preserve"> than policies</w:t>
      </w:r>
      <w:r w:rsidRPr="0083221C">
        <w:rPr>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382417">
        <w:rPr>
          <w:rStyle w:val="StyleUnderline"/>
          <w:highlight w:val="green"/>
        </w:rPr>
        <w:t>to grant other powers</w:t>
      </w:r>
      <w:r w:rsidRPr="00D92003">
        <w:rPr>
          <w:rStyle w:val="StyleUnderline"/>
        </w:rPr>
        <w:t xml:space="preserve"> their </w:t>
      </w:r>
      <w:r w:rsidRPr="00382417">
        <w:rPr>
          <w:rStyle w:val="StyleUnderline"/>
          <w:highlight w:val="green"/>
        </w:rPr>
        <w:t>spheres of interest</w:t>
      </w:r>
      <w:r w:rsidRPr="0083221C">
        <w:rPr>
          <w:sz w:val="16"/>
        </w:rPr>
        <w:t>, for instance, but he mentions only Russia and China. Does this mean Russia should be granted full sway in, say, Ukraine, the Balkans, the Baltics and the Caucuses? Should China be able to impose its will on the Philippines and Vietnam?</w:t>
      </w:r>
    </w:p>
    <w:p w14:paraId="7D159190" w14:textId="77777777" w:rsidR="005D0A3B" w:rsidRPr="0083221C" w:rsidRDefault="005D0A3B" w:rsidP="005D0A3B">
      <w:pPr>
        <w:rPr>
          <w:sz w:val="16"/>
        </w:rPr>
      </w:pPr>
      <w:r w:rsidRPr="0083221C">
        <w:rPr>
          <w:sz w:val="16"/>
        </w:rPr>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3F7E2D0F" w14:textId="77777777" w:rsidR="005D0A3B" w:rsidRPr="0083221C" w:rsidRDefault="005D0A3B" w:rsidP="005D0A3B">
      <w:pPr>
        <w:rPr>
          <w:sz w:val="16"/>
        </w:rPr>
      </w:pPr>
      <w:r w:rsidRPr="0083221C">
        <w:rPr>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w:t>
      </w:r>
      <w:r w:rsidRPr="00D92003">
        <w:rPr>
          <w:rStyle w:val="StyleUnderline"/>
        </w:rPr>
        <w:t>may be our future, but it seems odd to choose that course as a deliberate strategy</w:t>
      </w:r>
      <w:r w:rsidRPr="00D92003">
        <w:rPr>
          <w:sz w:val="16"/>
        </w:rPr>
        <w:t xml:space="preserve">, as Allison and others seem to do. </w:t>
      </w:r>
      <w:r w:rsidRPr="00D92003">
        <w:rPr>
          <w:rStyle w:val="Emphasis"/>
        </w:rPr>
        <w:t>Little wonder</w:t>
      </w:r>
      <w:r w:rsidRPr="00D92003">
        <w:rPr>
          <w:rStyle w:val="StyleUnderline"/>
        </w:rPr>
        <w:t xml:space="preserve"> that </w:t>
      </w:r>
      <w:r w:rsidRPr="00D92003">
        <w:rPr>
          <w:rStyle w:val="Emphasis"/>
        </w:rPr>
        <w:t>they</w:t>
      </w:r>
      <w:r w:rsidRPr="00D92003">
        <w:rPr>
          <w:rStyle w:val="StyleUnderline"/>
        </w:rPr>
        <w:t xml:space="preserve"> </w:t>
      </w:r>
      <w:r w:rsidRPr="00D92003">
        <w:rPr>
          <w:rStyle w:val="Emphasis"/>
        </w:rPr>
        <w:t>don’t wish to spell out the details of their alternative but prefer to carp at the inevitable failures and imperfections of the liberal world we have</w:t>
      </w:r>
      <w:r w:rsidRPr="00D92003">
        <w:rPr>
          <w:sz w:val="16"/>
        </w:rPr>
        <w:t>. As John Hay</w:t>
      </w:r>
      <w:r w:rsidRPr="0083221C">
        <w:rPr>
          <w:sz w:val="16"/>
        </w:rPr>
        <w:t xml:space="preserve"> once remarked, “Our good friends are wiser when they abuse us for what we do, than when they try to say what ought to be done.”</w:t>
      </w:r>
    </w:p>
    <w:p w14:paraId="66937A14" w14:textId="77777777" w:rsidR="005D0A3B" w:rsidRDefault="005D0A3B" w:rsidP="005D0A3B">
      <w:pPr>
        <w:rPr>
          <w:rStyle w:val="Emphasis"/>
        </w:rPr>
      </w:pPr>
      <w:r w:rsidRPr="0083221C">
        <w:rPr>
          <w:rStyle w:val="StyleUnderline"/>
        </w:rPr>
        <w:t>No honest person would deny that the liberal world order has been flawed and will continue to be flawed</w:t>
      </w:r>
      <w:r w:rsidRPr="0083221C">
        <w:rPr>
          <w:sz w:val="16"/>
        </w:rPr>
        <w:t xml:space="preserve"> in the future. The League of Nations was also flawed, as was Woodrow Wilson’s vision of collective security. Yet the world would have been better had the United States joined in upholding it, </w:t>
      </w:r>
      <w:r w:rsidRPr="007E5147">
        <w:rPr>
          <w:sz w:val="16"/>
        </w:rPr>
        <w:t xml:space="preserve">given the genuine alternative. </w:t>
      </w:r>
      <w:r w:rsidRPr="007E5147">
        <w:rPr>
          <w:rStyle w:val="Emphasis"/>
        </w:rPr>
        <w:t>The enduring truth about the liberal world order is that</w:t>
      </w:r>
      <w:r w:rsidRPr="007E5147">
        <w:rPr>
          <w:sz w:val="16"/>
        </w:rPr>
        <w:t xml:space="preserve">, like Churchill’s comment about democracy, </w:t>
      </w:r>
      <w:r w:rsidRPr="007E5147">
        <w:rPr>
          <w:rStyle w:val="Emphasis"/>
        </w:rPr>
        <w:t>it is the worst system—except for all the others.</w:t>
      </w:r>
    </w:p>
    <w:p w14:paraId="42BF451B" w14:textId="77777777" w:rsidR="005D0A3B" w:rsidRPr="0083221C" w:rsidRDefault="005D0A3B" w:rsidP="005D0A3B">
      <w:pPr>
        <w:rPr>
          <w:rStyle w:val="Emphasis"/>
        </w:rPr>
      </w:pPr>
    </w:p>
    <w:bookmarkEnd w:id="0"/>
    <w:p w14:paraId="3ECAEF9B" w14:textId="77777777" w:rsidR="005D0A3B" w:rsidRPr="00F81E13" w:rsidRDefault="005D0A3B" w:rsidP="005D0A3B">
      <w:pPr>
        <w:pStyle w:val="Heading4"/>
        <w:rPr>
          <w:rFonts w:asciiTheme="minorHAnsi" w:hAnsiTheme="minorHAnsi" w:cstheme="minorHAnsi"/>
        </w:rPr>
      </w:pPr>
      <w:r>
        <w:rPr>
          <w:rFonts w:asciiTheme="minorHAnsi" w:hAnsiTheme="minorHAnsi" w:cstheme="minorHAnsi"/>
        </w:rPr>
        <w:t>No offense</w:t>
      </w:r>
      <w:r w:rsidRPr="00F81E13">
        <w:rPr>
          <w:rFonts w:asciiTheme="minorHAnsi" w:hAnsiTheme="minorHAnsi" w:cstheme="minorHAnsi"/>
        </w:rPr>
        <w:t xml:space="preserve"> - the era of </w:t>
      </w:r>
      <w:r w:rsidRPr="00F81E13">
        <w:rPr>
          <w:rFonts w:asciiTheme="minorHAnsi" w:hAnsiTheme="minorHAnsi" w:cstheme="minorHAnsi"/>
          <w:u w:val="single"/>
        </w:rPr>
        <w:t>liberalist interventionism</w:t>
      </w:r>
      <w:r w:rsidRPr="00F81E13">
        <w:rPr>
          <w:rFonts w:asciiTheme="minorHAnsi" w:hAnsiTheme="minorHAnsi" w:cstheme="minorHAnsi"/>
        </w:rPr>
        <w:t xml:space="preserve"> is over in favor of </w:t>
      </w:r>
      <w:r w:rsidRPr="006C6AA4">
        <w:rPr>
          <w:rFonts w:asciiTheme="minorHAnsi" w:hAnsiTheme="minorHAnsi" w:cstheme="minorHAnsi"/>
          <w:u w:val="single"/>
        </w:rPr>
        <w:t>realism</w:t>
      </w:r>
    </w:p>
    <w:p w14:paraId="0A56DC23" w14:textId="77777777" w:rsidR="005D0A3B" w:rsidRPr="00F81E13" w:rsidRDefault="005D0A3B" w:rsidP="005D0A3B">
      <w:pPr>
        <w:rPr>
          <w:rFonts w:asciiTheme="minorHAnsi" w:hAnsiTheme="minorHAnsi" w:cstheme="minorHAnsi"/>
        </w:rPr>
      </w:pPr>
      <w:r w:rsidRPr="00F81E13">
        <w:rPr>
          <w:rStyle w:val="Style13ptBold"/>
          <w:rFonts w:asciiTheme="minorHAnsi" w:hAnsiTheme="minorHAnsi" w:cstheme="minorHAnsi"/>
        </w:rPr>
        <w:t>Posner 9/3</w:t>
      </w:r>
      <w:r w:rsidRPr="00F81E13">
        <w:rPr>
          <w:rFonts w:asciiTheme="minorHAnsi" w:hAnsiTheme="minorHAnsi" w:cstheme="minorHAnsi"/>
        </w:rPr>
        <w:t xml:space="preserve"> [Eric, professor at the University of Chicago Law School. “America's Return to Realism”. 9/3/21. https://www.project-syndicate.org/commentary/america-return-to-foreign-policy-realism-by-eric-posner-2021-09]</w:t>
      </w:r>
    </w:p>
    <w:p w14:paraId="4147E17D" w14:textId="77777777" w:rsidR="005D0A3B" w:rsidRPr="00F81E13" w:rsidRDefault="005D0A3B" w:rsidP="005D0A3B">
      <w:pPr>
        <w:rPr>
          <w:rFonts w:asciiTheme="minorHAnsi" w:hAnsiTheme="minorHAnsi" w:cstheme="minorHAnsi"/>
          <w:u w:val="single"/>
        </w:rPr>
      </w:pPr>
      <w:r w:rsidRPr="00F81E13">
        <w:rPr>
          <w:rFonts w:asciiTheme="minorHAnsi" w:hAnsiTheme="minorHAnsi" w:cstheme="minorHAnsi"/>
          <w:sz w:val="14"/>
        </w:rPr>
        <w:t xml:space="preserve">CHICAGO – </w:t>
      </w:r>
      <w:r w:rsidRPr="00F81E13">
        <w:rPr>
          <w:rFonts w:asciiTheme="minorHAnsi" w:hAnsiTheme="minorHAnsi" w:cstheme="minorHAnsi"/>
          <w:u w:val="single"/>
        </w:rPr>
        <w:t xml:space="preserve">US President Joe </w:t>
      </w:r>
      <w:r w:rsidRPr="00382417">
        <w:rPr>
          <w:rFonts w:asciiTheme="minorHAnsi" w:hAnsiTheme="minorHAnsi" w:cstheme="minorHAnsi"/>
          <w:highlight w:val="green"/>
          <w:u w:val="single"/>
        </w:rPr>
        <w:t>Biden’s</w:t>
      </w:r>
      <w:r w:rsidRPr="00F81E13">
        <w:rPr>
          <w:rFonts w:asciiTheme="minorHAnsi" w:hAnsiTheme="minorHAnsi" w:cstheme="minorHAnsi"/>
          <w:u w:val="single"/>
        </w:rPr>
        <w:t xml:space="preserve"> speech defending the withdrawal from Afghanistan </w:t>
      </w:r>
      <w:r w:rsidRPr="00382417">
        <w:rPr>
          <w:rFonts w:asciiTheme="minorHAnsi" w:hAnsiTheme="minorHAnsi" w:cstheme="minorHAnsi"/>
          <w:highlight w:val="green"/>
          <w:u w:val="single"/>
        </w:rPr>
        <w:t xml:space="preserve">announced a </w:t>
      </w:r>
      <w:r w:rsidRPr="00382417">
        <w:rPr>
          <w:rStyle w:val="Emphasis"/>
          <w:rFonts w:asciiTheme="minorHAnsi" w:hAnsiTheme="minorHAnsi" w:cstheme="minorHAnsi"/>
          <w:highlight w:val="green"/>
        </w:rPr>
        <w:t>decisive break</w:t>
      </w:r>
      <w:r w:rsidRPr="00382417">
        <w:rPr>
          <w:rFonts w:asciiTheme="minorHAnsi" w:hAnsiTheme="minorHAnsi" w:cstheme="minorHAnsi"/>
          <w:highlight w:val="green"/>
          <w:u w:val="single"/>
        </w:rPr>
        <w:t xml:space="preserve"> with</w:t>
      </w:r>
      <w:r w:rsidRPr="00F81E13">
        <w:rPr>
          <w:rFonts w:asciiTheme="minorHAnsi" w:hAnsiTheme="minorHAnsi" w:cstheme="minorHAnsi"/>
          <w:u w:val="single"/>
        </w:rPr>
        <w:t xml:space="preserve"> a </w:t>
      </w:r>
      <w:r w:rsidRPr="00382417">
        <w:rPr>
          <w:rFonts w:asciiTheme="minorHAnsi" w:hAnsiTheme="minorHAnsi" w:cstheme="minorHAnsi"/>
          <w:highlight w:val="green"/>
          <w:u w:val="single"/>
        </w:rPr>
        <w:t>tradition of foreign-policy idealism</w:t>
      </w:r>
      <w:r w:rsidRPr="00F81E13">
        <w:rPr>
          <w:rFonts w:asciiTheme="minorHAnsi" w:hAnsiTheme="minorHAnsi" w:cstheme="minorHAnsi"/>
          <w:u w:val="single"/>
        </w:rPr>
        <w:t xml:space="preserve"> that began with Woodrow Wilson and reached its apex in the 1990s</w:t>
      </w:r>
      <w:r w:rsidRPr="00F81E13">
        <w:rPr>
          <w:rFonts w:asciiTheme="minorHAnsi" w:hAnsiTheme="minorHAnsi" w:cstheme="minorHAnsi"/>
          <w:sz w:val="14"/>
        </w:rPr>
        <w:t>. While that tradition has often been called “</w:t>
      </w:r>
      <w:r w:rsidRPr="00382417">
        <w:rPr>
          <w:rFonts w:asciiTheme="minorHAnsi" w:hAnsiTheme="minorHAnsi" w:cstheme="minorHAnsi"/>
          <w:highlight w:val="green"/>
          <w:u w:val="single"/>
        </w:rPr>
        <w:t>liberal internationalism</w:t>
      </w:r>
      <w:r w:rsidRPr="00F81E13">
        <w:rPr>
          <w:rFonts w:asciiTheme="minorHAnsi" w:hAnsiTheme="minorHAnsi" w:cstheme="minorHAnsi"/>
          <w:u w:val="single"/>
        </w:rPr>
        <w:t xml:space="preserve">,” it also was the </w:t>
      </w:r>
      <w:r w:rsidRPr="00F81E13">
        <w:rPr>
          <w:rStyle w:val="Emphasis"/>
          <w:rFonts w:asciiTheme="minorHAnsi" w:hAnsiTheme="minorHAnsi" w:cstheme="minorHAnsi"/>
        </w:rPr>
        <w:t>dominant view on the right</w:t>
      </w:r>
      <w:r w:rsidRPr="00F81E13">
        <w:rPr>
          <w:rFonts w:asciiTheme="minorHAnsi" w:hAnsiTheme="minorHAnsi" w:cstheme="minorHAnsi"/>
          <w:u w:val="single"/>
        </w:rPr>
        <w:t xml:space="preserve"> by the end of the Cold War</w:t>
      </w:r>
      <w:r w:rsidRPr="00F81E13">
        <w:rPr>
          <w:rFonts w:asciiTheme="minorHAnsi" w:hAnsiTheme="minorHAnsi" w:cstheme="minorHAnsi"/>
          <w:sz w:val="14"/>
        </w:rPr>
        <w:t xml:space="preserve">. </w:t>
      </w:r>
      <w:r w:rsidRPr="00F81E13">
        <w:rPr>
          <w:rFonts w:asciiTheme="minorHAnsi" w:hAnsiTheme="minorHAnsi" w:cstheme="minorHAnsi"/>
          <w:u w:val="single"/>
        </w:rPr>
        <w:t xml:space="preserve">The United States, according to liberal internationalists, should use military force as well as its economic power to compel other countries </w:t>
      </w:r>
      <w:r w:rsidRPr="00F81E13">
        <w:rPr>
          <w:rStyle w:val="Emphasis"/>
          <w:rFonts w:asciiTheme="minorHAnsi" w:hAnsiTheme="minorHAnsi" w:cstheme="minorHAnsi"/>
        </w:rPr>
        <w:t>to embrace liberal democracy</w:t>
      </w:r>
      <w:r w:rsidRPr="00F81E13">
        <w:rPr>
          <w:rFonts w:asciiTheme="minorHAnsi" w:hAnsiTheme="minorHAnsi" w:cstheme="minorHAnsi"/>
          <w:u w:val="single"/>
        </w:rPr>
        <w:t xml:space="preserve"> and uphold human rights.</w:t>
      </w:r>
    </w:p>
    <w:p w14:paraId="7DA249C7"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Both in conception and in practice, American idealism rejected the Westphalian international system, in which states are forbidden to intervene in others’ internal affairs, and peace results from maintaining a balance of power. Wilson sought to replace this system with universal principles of justice, administered by international institutions. During World War II, Franklin D. Roosevelt revived these ideals in the Atlantic Charter of 1941, which declared self-determination, democracy, and human rights to be war goals.</w:t>
      </w:r>
    </w:p>
    <w:p w14:paraId="55F56189"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 xml:space="preserve">But during the Cold War, the US pursued a resolutely “realist” foreign policy that focused on national interest and propped up or tolerated dictatorships as long as they opposed the Soviet Union. The two rivals had little use for international institutions or universal ideals except for propaganda purposes, instead using regional </w:t>
      </w:r>
      <w:r w:rsidRPr="00F81E13">
        <w:rPr>
          <w:rFonts w:asciiTheme="minorHAnsi" w:hAnsiTheme="minorHAnsi" w:cstheme="minorHAnsi"/>
          <w:sz w:val="14"/>
        </w:rPr>
        <w:lastRenderedPageBreak/>
        <w:t>arrangements to knit together their allies. It was Europe that, in the 1970s, tried to advance human rights and assume a position of moral leadership to distinguish itself from the goliaths to its east and west.</w:t>
      </w:r>
    </w:p>
    <w:p w14:paraId="41ABA38E"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 xml:space="preserve">America’s commitment to human rights began at a moment of weakness. In the wake of the military and moral disaster of Vietnam, President Jimmy Carter and the US Congress sought to infuse American foreign policy with a moral center and reached for the language of human rights. President Ronald Reagan saw human rights as a convenient rhetorical cudgel for clobbering the Soviet Union. But both presidents continued to support dictatorships that served US security interests, and neither used military force to advance humanitarian ideals. </w:t>
      </w:r>
      <w:r w:rsidRPr="00F81E13">
        <w:rPr>
          <w:rFonts w:asciiTheme="minorHAnsi" w:hAnsiTheme="minorHAnsi" w:cstheme="minorHAnsi"/>
          <w:u w:val="single"/>
        </w:rPr>
        <w:t xml:space="preserve">The era of </w:t>
      </w:r>
      <w:r w:rsidRPr="00382417">
        <w:rPr>
          <w:rFonts w:asciiTheme="minorHAnsi" w:hAnsiTheme="minorHAnsi" w:cstheme="minorHAnsi"/>
          <w:highlight w:val="green"/>
          <w:u w:val="single"/>
        </w:rPr>
        <w:t>US-led humanitarian intervention</w:t>
      </w:r>
      <w:r w:rsidRPr="00F81E13">
        <w:rPr>
          <w:rFonts w:asciiTheme="minorHAnsi" w:hAnsiTheme="minorHAnsi" w:cstheme="minorHAnsi"/>
          <w:u w:val="single"/>
        </w:rPr>
        <w:t xml:space="preserve"> would have to await the end of the Cold War.</w:t>
      </w:r>
    </w:p>
    <w:p w14:paraId="70AE4FCE"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u w:val="single"/>
        </w:rPr>
        <w:t xml:space="preserve">The rhetoric outstripped the reality, but reality did change. As the sole global hegemon, the US embarked on a </w:t>
      </w:r>
      <w:r w:rsidRPr="00382417">
        <w:rPr>
          <w:rStyle w:val="Emphasis"/>
          <w:rFonts w:asciiTheme="minorHAnsi" w:hAnsiTheme="minorHAnsi" w:cstheme="minorHAnsi"/>
          <w:highlight w:val="green"/>
        </w:rPr>
        <w:t>large number of wars</w:t>
      </w:r>
      <w:r w:rsidRPr="00F81E13">
        <w:rPr>
          <w:rFonts w:asciiTheme="minorHAnsi" w:hAnsiTheme="minorHAnsi" w:cstheme="minorHAnsi"/>
          <w:u w:val="single"/>
        </w:rPr>
        <w:t xml:space="preserve">, big and small, involving a confusing mélange of hard-nosed security interests and idealistic rhetoric. In Panama, Somalia, Yugoslavia (twice), Iraq (twice), Libya, Afghanistan, and elsewhere, the US launched military interventions </w:t>
      </w:r>
      <w:r w:rsidRPr="00382417">
        <w:rPr>
          <w:rFonts w:asciiTheme="minorHAnsi" w:hAnsiTheme="minorHAnsi" w:cstheme="minorHAnsi"/>
          <w:highlight w:val="green"/>
          <w:u w:val="single"/>
        </w:rPr>
        <w:t>on both national-security and humanitarian grounds</w:t>
      </w:r>
      <w:r w:rsidRPr="00F81E13">
        <w:rPr>
          <w:rFonts w:asciiTheme="minorHAnsi" w:hAnsiTheme="minorHAnsi" w:cstheme="minorHAnsi"/>
          <w:sz w:val="14"/>
        </w:rPr>
        <w:t>.</w:t>
      </w:r>
    </w:p>
    <w:p w14:paraId="6A388E24" w14:textId="77777777" w:rsidR="005D0A3B" w:rsidRPr="00F81E13" w:rsidRDefault="005D0A3B" w:rsidP="005D0A3B">
      <w:pPr>
        <w:rPr>
          <w:rFonts w:asciiTheme="minorHAnsi" w:hAnsiTheme="minorHAnsi" w:cstheme="minorHAnsi"/>
          <w:u w:val="single"/>
        </w:rPr>
      </w:pPr>
      <w:r w:rsidRPr="00F81E13">
        <w:rPr>
          <w:rFonts w:asciiTheme="minorHAnsi" w:hAnsiTheme="minorHAnsi" w:cstheme="minorHAnsi"/>
          <w:u w:val="single"/>
        </w:rPr>
        <w:t xml:space="preserve">The nonintervention in the Rwandan genocide of 1994 may have been the most consequential (non)event of this period, because it was reinterpreted with the benefit of hindsight as a missed opportunity to use military force to save hundreds of thousands of lives. The debacle was used to </w:t>
      </w:r>
      <w:r w:rsidRPr="00F81E13">
        <w:rPr>
          <w:rStyle w:val="Emphasis"/>
          <w:rFonts w:asciiTheme="minorHAnsi" w:hAnsiTheme="minorHAnsi" w:cstheme="minorHAnsi"/>
        </w:rPr>
        <w:t xml:space="preserve">justify the wars in </w:t>
      </w:r>
      <w:r w:rsidRPr="00382417">
        <w:rPr>
          <w:rStyle w:val="Emphasis"/>
          <w:rFonts w:asciiTheme="minorHAnsi" w:hAnsiTheme="minorHAnsi" w:cstheme="minorHAnsi"/>
          <w:highlight w:val="green"/>
        </w:rPr>
        <w:t>Afghanistan and Iraq</w:t>
      </w:r>
      <w:r w:rsidRPr="00F81E13">
        <w:rPr>
          <w:rFonts w:asciiTheme="minorHAnsi" w:hAnsiTheme="minorHAnsi" w:cstheme="minorHAnsi"/>
          <w:u w:val="single"/>
        </w:rPr>
        <w:t xml:space="preserve">, and to urge US military intervention in </w:t>
      </w:r>
      <w:r w:rsidRPr="00382417">
        <w:rPr>
          <w:rStyle w:val="Emphasis"/>
          <w:rFonts w:asciiTheme="minorHAnsi" w:hAnsiTheme="minorHAnsi" w:cstheme="minorHAnsi"/>
          <w:highlight w:val="green"/>
        </w:rPr>
        <w:t xml:space="preserve">Sudan </w:t>
      </w:r>
      <w:r w:rsidRPr="00382417">
        <w:rPr>
          <w:rFonts w:asciiTheme="minorHAnsi" w:hAnsiTheme="minorHAnsi" w:cstheme="minorHAnsi"/>
          <w:highlight w:val="green"/>
          <w:u w:val="single"/>
        </w:rPr>
        <w:t>i</w:t>
      </w:r>
      <w:r w:rsidRPr="00F81E13">
        <w:rPr>
          <w:rFonts w:asciiTheme="minorHAnsi" w:hAnsiTheme="minorHAnsi" w:cstheme="minorHAnsi"/>
          <w:u w:val="single"/>
        </w:rPr>
        <w:t>n the early 2000s, which President George W. Bush’s administration wisely resisted, despite mass killings that amounted to another genocide.</w:t>
      </w:r>
    </w:p>
    <w:p w14:paraId="16B1E21B" w14:textId="77777777" w:rsidR="005D0A3B" w:rsidRPr="00F81E13" w:rsidRDefault="005D0A3B" w:rsidP="005D0A3B">
      <w:pPr>
        <w:rPr>
          <w:rFonts w:asciiTheme="minorHAnsi" w:hAnsiTheme="minorHAnsi" w:cstheme="minorHAnsi"/>
          <w:u w:val="single"/>
        </w:rPr>
      </w:pPr>
      <w:r w:rsidRPr="00F81E13">
        <w:rPr>
          <w:rFonts w:asciiTheme="minorHAnsi" w:hAnsiTheme="minorHAnsi" w:cstheme="minorHAnsi"/>
          <w:u w:val="single"/>
        </w:rPr>
        <w:t>All of this led to an extraordinary burst of interest in international law and legal institutions. Multiple international tribunals were created, leading to the establishment of a permanent International Criminal Court. Human rights treaties and institutions were revived and strengthened. Principles of humanitarian intervention were advanced, including the now-forgotten “responsibility to protect.” Every Western university nowadays has a human rights center of some sort that is a testament to the idealism of that era.</w:t>
      </w:r>
    </w:p>
    <w:p w14:paraId="413BF648"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u w:val="single"/>
        </w:rPr>
        <w:t xml:space="preserve">It was already clear that President Donald </w:t>
      </w:r>
      <w:r w:rsidRPr="00382417">
        <w:rPr>
          <w:rFonts w:asciiTheme="minorHAnsi" w:hAnsiTheme="minorHAnsi" w:cstheme="minorHAnsi"/>
          <w:highlight w:val="green"/>
          <w:u w:val="single"/>
        </w:rPr>
        <w:t>Trump repudiated</w:t>
      </w:r>
      <w:r w:rsidRPr="00F81E13">
        <w:rPr>
          <w:rFonts w:asciiTheme="minorHAnsi" w:hAnsiTheme="minorHAnsi" w:cstheme="minorHAnsi"/>
          <w:u w:val="single"/>
        </w:rPr>
        <w:t xml:space="preserve"> this tradition of humanitarian or </w:t>
      </w:r>
      <w:r w:rsidRPr="00382417">
        <w:rPr>
          <w:rStyle w:val="Emphasis"/>
          <w:rFonts w:asciiTheme="minorHAnsi" w:hAnsiTheme="minorHAnsi" w:cstheme="minorHAnsi"/>
          <w:highlight w:val="green"/>
        </w:rPr>
        <w:t>quasi-humanitarian military intervention</w:t>
      </w:r>
      <w:r w:rsidRPr="00F81E13">
        <w:rPr>
          <w:rFonts w:asciiTheme="minorHAnsi" w:hAnsiTheme="minorHAnsi" w:cstheme="minorHAnsi"/>
          <w:u w:val="single"/>
        </w:rPr>
        <w:t xml:space="preserve">, but </w:t>
      </w:r>
      <w:r w:rsidRPr="00382417">
        <w:rPr>
          <w:rFonts w:asciiTheme="minorHAnsi" w:hAnsiTheme="minorHAnsi" w:cstheme="minorHAnsi"/>
          <w:highlight w:val="green"/>
          <w:u w:val="single"/>
        </w:rPr>
        <w:t>Biden’s forceful renunciation</w:t>
      </w:r>
      <w:r w:rsidRPr="00F81E13">
        <w:rPr>
          <w:rFonts w:asciiTheme="minorHAnsi" w:hAnsiTheme="minorHAnsi" w:cstheme="minorHAnsi"/>
          <w:u w:val="single"/>
        </w:rPr>
        <w:t xml:space="preserve"> of it is somewhat </w:t>
      </w:r>
      <w:r w:rsidRPr="00382417">
        <w:rPr>
          <w:rFonts w:asciiTheme="minorHAnsi" w:hAnsiTheme="minorHAnsi" w:cstheme="minorHAnsi"/>
          <w:highlight w:val="green"/>
          <w:u w:val="single"/>
        </w:rPr>
        <w:t>surprising.</w:t>
      </w:r>
      <w:r w:rsidRPr="00382417">
        <w:rPr>
          <w:rFonts w:asciiTheme="minorHAnsi" w:hAnsiTheme="minorHAnsi" w:cstheme="minorHAnsi"/>
          <w:sz w:val="14"/>
          <w:highlight w:val="green"/>
        </w:rPr>
        <w:t xml:space="preserve"> I</w:t>
      </w:r>
      <w:r w:rsidRPr="00F81E13">
        <w:rPr>
          <w:rFonts w:asciiTheme="minorHAnsi" w:hAnsiTheme="minorHAnsi" w:cstheme="minorHAnsi"/>
          <w:sz w:val="14"/>
        </w:rPr>
        <w:t xml:space="preserve">n his speech, </w:t>
      </w:r>
      <w:r w:rsidRPr="00F81E13">
        <w:rPr>
          <w:rFonts w:asciiTheme="minorHAnsi" w:hAnsiTheme="minorHAnsi" w:cstheme="minorHAnsi"/>
          <w:u w:val="single"/>
        </w:rPr>
        <w:t>he repeatedly emphasized the importance of identifying and defending America’s “vital national interest.” The word “national” is key, and Biden wasn’t subtle</w:t>
      </w:r>
      <w:r w:rsidRPr="00F81E13">
        <w:rPr>
          <w:rFonts w:asciiTheme="minorHAnsi" w:hAnsiTheme="minorHAnsi" w:cstheme="minorHAnsi"/>
          <w:sz w:val="14"/>
        </w:rPr>
        <w:t>:</w:t>
      </w:r>
    </w:p>
    <w:p w14:paraId="34640525"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“If we had been attacked on September 11, 2001, from Yemen instead of Afghanistan, would we have ever gone to war in Afghanistan? Even though the Taliban controlled Afghanistan in the year 2001? I believe the honest answer is no. That’s because we had no vital interest in Afghanistan other than to prevent an attack on America’s homeland and our friends. And that’s true today.”</w:t>
      </w:r>
    </w:p>
    <w:p w14:paraId="7C261FE0" w14:textId="77777777" w:rsidR="005D0A3B" w:rsidRPr="00F81E13" w:rsidRDefault="005D0A3B" w:rsidP="005D0A3B">
      <w:pPr>
        <w:rPr>
          <w:rFonts w:asciiTheme="minorHAnsi" w:hAnsiTheme="minorHAnsi" w:cstheme="minorHAnsi"/>
          <w:u w:val="single"/>
        </w:rPr>
      </w:pPr>
      <w:r w:rsidRPr="00F81E13">
        <w:rPr>
          <w:rFonts w:asciiTheme="minorHAnsi" w:hAnsiTheme="minorHAnsi" w:cstheme="minorHAnsi"/>
          <w:u w:val="single"/>
        </w:rPr>
        <w:t xml:space="preserve">America had no vital interest in introducing democracy to Afghanistan, in helping women escape a medieval theological regime, in educating children, or in helping to prevent another civil war. </w:t>
      </w:r>
      <w:r w:rsidRPr="00382417">
        <w:rPr>
          <w:rFonts w:asciiTheme="minorHAnsi" w:hAnsiTheme="minorHAnsi" w:cstheme="minorHAnsi"/>
          <w:highlight w:val="green"/>
          <w:u w:val="single"/>
        </w:rPr>
        <w:t>His decision to withdraw from Afghanistan was</w:t>
      </w:r>
    </w:p>
    <w:p w14:paraId="5DA1C07F"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w:t>
      </w:r>
      <w:r w:rsidRPr="00382417">
        <w:rPr>
          <w:rFonts w:asciiTheme="minorHAnsi" w:hAnsiTheme="minorHAnsi" w:cstheme="minorHAnsi"/>
          <w:highlight w:val="green"/>
          <w:u w:val="single"/>
        </w:rPr>
        <w:t>about ending an era of major military op</w:t>
      </w:r>
      <w:r w:rsidRPr="00F81E13">
        <w:rPr>
          <w:rFonts w:asciiTheme="minorHAnsi" w:hAnsiTheme="minorHAnsi" w:cstheme="minorHAnsi"/>
          <w:u w:val="single"/>
        </w:rPr>
        <w:t>eration</w:t>
      </w:r>
      <w:r w:rsidRPr="00382417">
        <w:rPr>
          <w:rFonts w:asciiTheme="minorHAnsi" w:hAnsiTheme="minorHAnsi" w:cstheme="minorHAnsi"/>
          <w:highlight w:val="green"/>
          <w:u w:val="single"/>
        </w:rPr>
        <w:t xml:space="preserve">s to </w:t>
      </w:r>
      <w:r w:rsidRPr="00382417">
        <w:rPr>
          <w:rStyle w:val="Emphasis"/>
          <w:rFonts w:asciiTheme="minorHAnsi" w:hAnsiTheme="minorHAnsi" w:cstheme="minorHAnsi"/>
          <w:highlight w:val="green"/>
        </w:rPr>
        <w:t>remake other countries</w:t>
      </w:r>
      <w:r w:rsidRPr="00382417">
        <w:rPr>
          <w:rFonts w:asciiTheme="minorHAnsi" w:hAnsiTheme="minorHAnsi" w:cstheme="minorHAnsi"/>
          <w:sz w:val="14"/>
          <w:highlight w:val="green"/>
        </w:rPr>
        <w:t>.</w:t>
      </w:r>
      <w:r w:rsidRPr="00F81E13">
        <w:rPr>
          <w:rFonts w:asciiTheme="minorHAnsi" w:hAnsiTheme="minorHAnsi" w:cstheme="minorHAnsi"/>
          <w:sz w:val="14"/>
        </w:rPr>
        <w:t xml:space="preserve"> </w:t>
      </w:r>
      <w:r w:rsidRPr="00F81E13">
        <w:rPr>
          <w:rFonts w:asciiTheme="minorHAnsi" w:hAnsiTheme="minorHAnsi" w:cstheme="minorHAnsi"/>
          <w:u w:val="single"/>
        </w:rPr>
        <w:t xml:space="preserve">We saw a mission of counterterrorism in Afghanistan, getting the terrorists to stop the attacks, morph into a counterinsurgency, nation-building, trying to create a democratic, cohesive, and united Afghanistan. Something that has never been done over many centuries of Afghan’s [sic] history. </w:t>
      </w:r>
      <w:r w:rsidRPr="00382417">
        <w:rPr>
          <w:rStyle w:val="Emphasis"/>
          <w:rFonts w:asciiTheme="minorHAnsi" w:hAnsiTheme="minorHAnsi" w:cstheme="minorHAnsi"/>
          <w:highlight w:val="green"/>
        </w:rPr>
        <w:t>Moving on from that mindset</w:t>
      </w:r>
      <w:r w:rsidRPr="00F81E13">
        <w:rPr>
          <w:rStyle w:val="Emphasis"/>
          <w:rFonts w:asciiTheme="minorHAnsi" w:hAnsiTheme="minorHAnsi" w:cstheme="minorHAnsi"/>
        </w:rPr>
        <w:t xml:space="preserve"> </w:t>
      </w:r>
      <w:r w:rsidRPr="00F81E13">
        <w:rPr>
          <w:rFonts w:asciiTheme="minorHAnsi" w:hAnsiTheme="minorHAnsi" w:cstheme="minorHAnsi"/>
          <w:u w:val="single"/>
        </w:rPr>
        <w:t xml:space="preserve">and those kind of large-scale troop deployments will </w:t>
      </w:r>
      <w:r w:rsidRPr="00382417">
        <w:rPr>
          <w:rStyle w:val="Emphasis"/>
          <w:rFonts w:asciiTheme="minorHAnsi" w:hAnsiTheme="minorHAnsi" w:cstheme="minorHAnsi"/>
          <w:highlight w:val="green"/>
        </w:rPr>
        <w:t>make us stronger</w:t>
      </w:r>
      <w:r w:rsidRPr="00F81E13">
        <w:rPr>
          <w:rFonts w:asciiTheme="minorHAnsi" w:hAnsiTheme="minorHAnsi" w:cstheme="minorHAnsi"/>
          <w:u w:val="single"/>
        </w:rPr>
        <w:t xml:space="preserve"> and more effective and safer </w:t>
      </w:r>
      <w:r w:rsidRPr="00382417">
        <w:rPr>
          <w:rFonts w:asciiTheme="minorHAnsi" w:hAnsiTheme="minorHAnsi" w:cstheme="minorHAnsi"/>
          <w:highlight w:val="green"/>
          <w:u w:val="single"/>
        </w:rPr>
        <w:t>at home</w:t>
      </w:r>
      <w:r w:rsidRPr="00382417">
        <w:rPr>
          <w:rFonts w:asciiTheme="minorHAnsi" w:hAnsiTheme="minorHAnsi" w:cstheme="minorHAnsi"/>
          <w:sz w:val="14"/>
          <w:highlight w:val="green"/>
        </w:rPr>
        <w:t>.”</w:t>
      </w:r>
    </w:p>
    <w:p w14:paraId="2162A62D"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 xml:space="preserve">Biden also did say that human rights will remain “the center of our foreign policy,” and that economic tools and moral suasion can be used to advance them. This claim is in tension with </w:t>
      </w:r>
      <w:r w:rsidRPr="00F81E13">
        <w:rPr>
          <w:rFonts w:asciiTheme="minorHAnsi" w:hAnsiTheme="minorHAnsi" w:cstheme="minorHAnsi"/>
          <w:u w:val="single"/>
        </w:rPr>
        <w:t xml:space="preserve">his </w:t>
      </w:r>
      <w:r w:rsidRPr="00382417">
        <w:rPr>
          <w:rFonts w:asciiTheme="minorHAnsi" w:hAnsiTheme="minorHAnsi" w:cstheme="minorHAnsi"/>
          <w:highlight w:val="green"/>
          <w:u w:val="single"/>
        </w:rPr>
        <w:t>declaration that</w:t>
      </w:r>
      <w:r w:rsidRPr="00F81E13">
        <w:rPr>
          <w:rFonts w:asciiTheme="minorHAnsi" w:hAnsiTheme="minorHAnsi" w:cstheme="minorHAnsi"/>
          <w:u w:val="single"/>
        </w:rPr>
        <w:t xml:space="preserve"> “</w:t>
      </w:r>
      <w:r w:rsidRPr="00382417">
        <w:rPr>
          <w:rStyle w:val="Emphasis"/>
          <w:rFonts w:asciiTheme="minorHAnsi" w:hAnsiTheme="minorHAnsi" w:cstheme="minorHAnsi"/>
          <w:highlight w:val="green"/>
        </w:rPr>
        <w:t>vital national interests</w:t>
      </w:r>
      <w:r w:rsidRPr="00F81E13">
        <w:rPr>
          <w:rFonts w:asciiTheme="minorHAnsi" w:hAnsiTheme="minorHAnsi" w:cstheme="minorHAnsi"/>
          <w:u w:val="single"/>
        </w:rPr>
        <w:t xml:space="preserve">” should </w:t>
      </w:r>
      <w:r w:rsidRPr="00382417">
        <w:rPr>
          <w:rFonts w:asciiTheme="minorHAnsi" w:hAnsiTheme="minorHAnsi" w:cstheme="minorHAnsi"/>
          <w:highlight w:val="green"/>
          <w:u w:val="single"/>
        </w:rPr>
        <w:t>determine military intervention</w:t>
      </w:r>
      <w:r w:rsidRPr="00F81E13">
        <w:rPr>
          <w:rFonts w:asciiTheme="minorHAnsi" w:hAnsiTheme="minorHAnsi" w:cstheme="minorHAnsi"/>
          <w:sz w:val="14"/>
        </w:rPr>
        <w:t xml:space="preserve">. Why wouldn’t vital national interests determine nonmilitary forms of intervention as well? Clearly, the </w:t>
      </w:r>
      <w:r w:rsidRPr="00382417">
        <w:rPr>
          <w:rFonts w:asciiTheme="minorHAnsi" w:hAnsiTheme="minorHAnsi" w:cstheme="minorHAnsi"/>
          <w:highlight w:val="green"/>
          <w:u w:val="single"/>
        </w:rPr>
        <w:t xml:space="preserve">role of </w:t>
      </w:r>
      <w:r w:rsidRPr="00382417">
        <w:rPr>
          <w:rStyle w:val="Emphasis"/>
          <w:rFonts w:asciiTheme="minorHAnsi" w:hAnsiTheme="minorHAnsi" w:cstheme="minorHAnsi"/>
          <w:highlight w:val="green"/>
        </w:rPr>
        <w:t>human rights</w:t>
      </w:r>
      <w:r w:rsidRPr="00F81E13">
        <w:rPr>
          <w:rFonts w:asciiTheme="minorHAnsi" w:hAnsiTheme="minorHAnsi" w:cstheme="minorHAnsi"/>
          <w:u w:val="single"/>
        </w:rPr>
        <w:t xml:space="preserve"> and other moral </w:t>
      </w:r>
      <w:r w:rsidRPr="00F81E13">
        <w:rPr>
          <w:rFonts w:asciiTheme="minorHAnsi" w:hAnsiTheme="minorHAnsi" w:cstheme="minorHAnsi"/>
          <w:u w:val="single"/>
        </w:rPr>
        <w:lastRenderedPageBreak/>
        <w:t xml:space="preserve">ideals in US foreign policy </w:t>
      </w:r>
      <w:r w:rsidRPr="00382417">
        <w:rPr>
          <w:rFonts w:asciiTheme="minorHAnsi" w:hAnsiTheme="minorHAnsi" w:cstheme="minorHAnsi"/>
          <w:highlight w:val="green"/>
          <w:u w:val="single"/>
        </w:rPr>
        <w:t>has been downgraded</w:t>
      </w:r>
      <w:r w:rsidRPr="00F81E13">
        <w:rPr>
          <w:rFonts w:asciiTheme="minorHAnsi" w:hAnsiTheme="minorHAnsi" w:cstheme="minorHAnsi"/>
          <w:sz w:val="14"/>
        </w:rPr>
        <w:t xml:space="preserve">. The only question is whether the rhetoric will be toned town to match </w:t>
      </w:r>
      <w:r w:rsidRPr="00382417">
        <w:rPr>
          <w:rStyle w:val="Emphasis"/>
          <w:rFonts w:asciiTheme="minorHAnsi" w:hAnsiTheme="minorHAnsi" w:cstheme="minorHAnsi"/>
          <w:highlight w:val="green"/>
        </w:rPr>
        <w:t>the new reality</w:t>
      </w:r>
      <w:r w:rsidRPr="00F81E13">
        <w:rPr>
          <w:rFonts w:asciiTheme="minorHAnsi" w:hAnsiTheme="minorHAnsi" w:cstheme="minorHAnsi"/>
          <w:sz w:val="14"/>
        </w:rPr>
        <w:t>.</w:t>
      </w:r>
    </w:p>
    <w:p w14:paraId="608DBE40" w14:textId="77777777" w:rsidR="005D0A3B" w:rsidRPr="00F81E13" w:rsidRDefault="005D0A3B" w:rsidP="005D0A3B">
      <w:pPr>
        <w:rPr>
          <w:rFonts w:asciiTheme="minorHAnsi" w:hAnsiTheme="minorHAnsi" w:cstheme="minorHAnsi"/>
          <w:sz w:val="14"/>
        </w:rPr>
      </w:pPr>
      <w:r w:rsidRPr="00F81E13">
        <w:rPr>
          <w:rFonts w:asciiTheme="minorHAnsi" w:hAnsiTheme="minorHAnsi" w:cstheme="minorHAnsi"/>
          <w:sz w:val="14"/>
        </w:rPr>
        <w:t>Of course, it was never very clear that US governments were actually motivated by humanitarian considerations. Critics often found more nefarious motives. Future historians may well argue that US foreign policy in the 1990s and 2000s was simply advancing a very ambitious vision of the national interest: America required all countries to adopt American ideals and institutions so that none would want to act against America. Or they might say that, like any empire, the US lacked the patience and wisdom to maintain a consistent stance in its treatment of its peripheries.</w:t>
      </w:r>
    </w:p>
    <w:p w14:paraId="38C8760A" w14:textId="77777777" w:rsidR="005D0A3B" w:rsidRPr="00F81E13" w:rsidRDefault="005D0A3B" w:rsidP="005D0A3B">
      <w:pPr>
        <w:rPr>
          <w:rFonts w:asciiTheme="minorHAnsi" w:hAnsiTheme="minorHAnsi" w:cstheme="minorHAnsi"/>
        </w:rPr>
      </w:pPr>
      <w:r w:rsidRPr="00F81E13">
        <w:rPr>
          <w:rFonts w:asciiTheme="minorHAnsi" w:hAnsiTheme="minorHAnsi" w:cstheme="minorHAnsi"/>
          <w:sz w:val="14"/>
        </w:rPr>
        <w:t xml:space="preserve">In any case, </w:t>
      </w:r>
      <w:r w:rsidRPr="00F81E13">
        <w:rPr>
          <w:rFonts w:asciiTheme="minorHAnsi" w:hAnsiTheme="minorHAnsi" w:cstheme="minorHAnsi"/>
          <w:u w:val="single"/>
        </w:rPr>
        <w:t xml:space="preserve">idealism is not </w:t>
      </w:r>
      <w:r w:rsidRPr="00F81E13">
        <w:rPr>
          <w:rStyle w:val="Emphasis"/>
          <w:rFonts w:asciiTheme="minorHAnsi" w:hAnsiTheme="minorHAnsi" w:cstheme="minorHAnsi"/>
        </w:rPr>
        <w:t>actually so idealistic</w:t>
      </w:r>
      <w:r w:rsidRPr="00F81E13">
        <w:rPr>
          <w:rFonts w:asciiTheme="minorHAnsi" w:hAnsiTheme="minorHAnsi" w:cstheme="minorHAnsi"/>
          <w:u w:val="single"/>
        </w:rPr>
        <w:t xml:space="preserve"> when a country has enough power</w:t>
      </w:r>
      <w:r w:rsidRPr="00F81E13">
        <w:rPr>
          <w:rFonts w:asciiTheme="minorHAnsi" w:hAnsiTheme="minorHAnsi" w:cstheme="minorHAnsi"/>
          <w:sz w:val="14"/>
        </w:rPr>
        <w:t>, and the only thing that is clear now is that America doesn’t. Resistance to its post-Cold War nation-building goals took the form of international terrorism. China and Russia did not obediently embrace democracy. And much of the rest of the world has reverted to various forms of nationalism and authoritarianism.</w:t>
      </w:r>
    </w:p>
    <w:p w14:paraId="7D6540D6" w14:textId="77777777" w:rsidR="005D0A3B" w:rsidRPr="00541500" w:rsidRDefault="005D0A3B" w:rsidP="005D0A3B"/>
    <w:p w14:paraId="30753E77" w14:textId="77777777" w:rsidR="005D0A3B" w:rsidRDefault="005D0A3B" w:rsidP="005D0A3B">
      <w:pPr>
        <w:pStyle w:val="Heading3"/>
      </w:pPr>
      <w:r>
        <w:lastRenderedPageBreak/>
        <w:t>Framing</w:t>
      </w:r>
    </w:p>
    <w:p w14:paraId="1CEA244A" w14:textId="77777777" w:rsidR="005D0A3B" w:rsidRPr="000F0A6D" w:rsidRDefault="005D0A3B" w:rsidP="005D0A3B">
      <w:pPr>
        <w:pStyle w:val="Heading4"/>
      </w:pPr>
      <w:r>
        <w:t xml:space="preserve">The standard is </w:t>
      </w:r>
      <w:r>
        <w:rPr>
          <w:u w:val="single"/>
        </w:rPr>
        <w:t>maximizing expected well-being</w:t>
      </w:r>
      <w:r>
        <w:t>:</w:t>
      </w:r>
    </w:p>
    <w:p w14:paraId="5D7EE22E" w14:textId="77777777" w:rsidR="005D0A3B" w:rsidRPr="00F81E13" w:rsidRDefault="005D0A3B" w:rsidP="005D0A3B">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67B7DA7F" w14:textId="77777777" w:rsidR="005D0A3B" w:rsidRPr="00F81E13" w:rsidRDefault="005D0A3B" w:rsidP="005D0A3B">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25"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13462789" w14:textId="77777777" w:rsidR="005D0A3B" w:rsidRPr="00AD509D" w:rsidRDefault="005D0A3B" w:rsidP="005D0A3B">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w:t>
      </w:r>
      <w:r w:rsidRPr="00AD509D">
        <w:rPr>
          <w:sz w:val="8"/>
        </w:rPr>
        <w:lastRenderedPageBreak/>
        <w:t xml:space="preserve">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5676DBE" w14:textId="77777777" w:rsidR="005D0A3B" w:rsidRDefault="005D0A3B" w:rsidP="005D0A3B"/>
    <w:p w14:paraId="6BE9C3A0" w14:textId="77777777" w:rsidR="005D0A3B" w:rsidRPr="00F81E13" w:rsidRDefault="005D0A3B" w:rsidP="005D0A3B">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0202B469" w14:textId="77777777" w:rsidR="005D0A3B" w:rsidRPr="00F81E13" w:rsidRDefault="005D0A3B" w:rsidP="005D0A3B">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3CCFC72F" w14:textId="77777777" w:rsidR="005D0A3B" w:rsidRPr="00F81E13" w:rsidRDefault="005D0A3B" w:rsidP="005D0A3B">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0A1921E8"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lastRenderedPageBreak/>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013684DF" w14:textId="77777777" w:rsidR="005D0A3B" w:rsidRPr="00F81E13" w:rsidRDefault="005D0A3B" w:rsidP="005D0A3B">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23940C58"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01AA61B1"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00727A7D"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Here in the Rajasthan desert people say</w:t>
      </w:r>
    </w:p>
    <w:p w14:paraId="42D1CB91"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057B4AB5"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5EDC650"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6DDDCC9E"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70FFB644"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w:t>
      </w:r>
      <w:r w:rsidRPr="00F81E13">
        <w:rPr>
          <w:rFonts w:asciiTheme="minorHAnsi" w:hAnsiTheme="minorHAnsi" w:cstheme="minorHAnsi"/>
          <w:sz w:val="16"/>
        </w:rPr>
        <w:lastRenderedPageBreak/>
        <w:t>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1D004C10"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F72B0F2" w14:textId="77777777" w:rsidR="005D0A3B" w:rsidRDefault="005D0A3B" w:rsidP="005D0A3B">
      <w:pPr>
        <w:rPr>
          <w:rFonts w:asciiTheme="minorHAnsi" w:hAnsiTheme="minorHAnsi" w:cstheme="minorHAnsi"/>
          <w:sz w:val="12"/>
        </w:rPr>
      </w:pPr>
    </w:p>
    <w:p w14:paraId="5DFAF10E" w14:textId="77777777" w:rsidR="005D0A3B" w:rsidRPr="00F81E13" w:rsidRDefault="005D0A3B" w:rsidP="005D0A3B">
      <w:pPr>
        <w:pStyle w:val="Heading4"/>
        <w:rPr>
          <w:rFonts w:asciiTheme="minorHAnsi" w:hAnsiTheme="minorHAnsi" w:cstheme="minorHAnsi"/>
        </w:rPr>
      </w:pPr>
      <w:r w:rsidRPr="00F81E13">
        <w:rPr>
          <w:rFonts w:asciiTheme="minorHAnsi" w:hAnsiTheme="minorHAnsi" w:cstheme="minorHAnsi"/>
        </w:rPr>
        <w:t>Foreign policy experts are good – take in more information and clash to create self-correcting outcomes</w:t>
      </w:r>
    </w:p>
    <w:p w14:paraId="7EFE8850" w14:textId="77777777" w:rsidR="005D0A3B" w:rsidRPr="00F81E13" w:rsidRDefault="005D0A3B" w:rsidP="005D0A3B">
      <w:pPr>
        <w:rPr>
          <w:rFonts w:asciiTheme="minorHAnsi" w:hAnsiTheme="minorHAnsi" w:cstheme="minorHAnsi"/>
        </w:rPr>
      </w:pPr>
      <w:r w:rsidRPr="00F81E13">
        <w:rPr>
          <w:rFonts w:asciiTheme="minorHAnsi" w:eastAsiaTheme="majorEastAsia" w:hAnsiTheme="minorHAnsi" w:cstheme="minorHAnsi"/>
          <w:b/>
          <w:iCs/>
          <w:sz w:val="26"/>
        </w:rPr>
        <w:t xml:space="preserve">Brands </w:t>
      </w:r>
      <w:r w:rsidRPr="00F81E13">
        <w:rPr>
          <w:rFonts w:asciiTheme="minorHAnsi" w:hAnsiTheme="minorHAnsi" w:cstheme="minorHAnsi"/>
        </w:rPr>
        <w:t>et. al</w:t>
      </w:r>
      <w:r w:rsidRPr="00F81E13">
        <w:rPr>
          <w:rFonts w:asciiTheme="minorHAnsi" w:eastAsiaTheme="majorEastAsia" w:hAnsiTheme="minorHAnsi" w:cstheme="minorHAnsi"/>
          <w:b/>
          <w:iCs/>
          <w:sz w:val="26"/>
        </w:rPr>
        <w:t xml:space="preserve"> 20</w:t>
      </w:r>
      <w:r w:rsidRPr="00F81E13">
        <w:rPr>
          <w:rFonts w:asciiTheme="minorHAnsi" w:hAnsiTheme="minorHAnsi" w:cstheme="minorHAnsi"/>
        </w:rPr>
        <w:t xml:space="preserve"> [HAL BRANDS, the Henry A. Kissinger Distinguished Professor of Global Affairs at the Johns Hopkins School of Advanced International Studies and a scholar at the American Enterprise Institute, served as Special Assistant to the Secretary of Defense in 2015-2016. PETER FEAVER, Professor 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F81E13">
        <w:rPr>
          <w:rFonts w:asciiTheme="minorHAnsi" w:hAnsiTheme="minorHAnsi" w:cstheme="minorHAnsi"/>
          <w:vertAlign w:val="superscript"/>
        </w:rPr>
        <w:t>th</w:t>
      </w:r>
      <w:r w:rsidRPr="00F81E13">
        <w:rPr>
          <w:rFonts w:asciiTheme="minorHAnsi" w:hAnsiTheme="minorHAnsi" w:cstheme="minorHAnsi"/>
        </w:rPr>
        <w:t xml:space="preserve">, </w:t>
      </w:r>
      <w:hyperlink r:id="rId26" w:history="1">
        <w:r w:rsidRPr="00F81E13">
          <w:rPr>
            <w:rStyle w:val="Hyperlink"/>
            <w:rFonts w:asciiTheme="minorHAnsi" w:hAnsiTheme="minorHAnsi" w:cstheme="minorHAnsi"/>
          </w:rPr>
          <w:t>https://www.foreignaffairs.com/articles/united-states/2020-04-29/defense-blob</w:t>
        </w:r>
      </w:hyperlink>
      <w:r w:rsidRPr="00F81E13">
        <w:rPr>
          <w:rFonts w:asciiTheme="minorHAnsi" w:hAnsiTheme="minorHAnsi" w:cstheme="minorHAnsi"/>
        </w:rPr>
        <w:t>]</w:t>
      </w:r>
    </w:p>
    <w:p w14:paraId="05C06A4A" w14:textId="77777777" w:rsidR="005D0A3B" w:rsidRPr="00F81E13" w:rsidRDefault="005D0A3B" w:rsidP="005D0A3B">
      <w:pPr>
        <w:pStyle w:val="ListParagraph"/>
        <w:numPr>
          <w:ilvl w:val="0"/>
          <w:numId w:val="18"/>
        </w:numPr>
        <w:rPr>
          <w:rFonts w:asciiTheme="minorHAnsi" w:hAnsiTheme="minorHAnsi" w:cstheme="minorHAnsi"/>
        </w:rPr>
      </w:pPr>
      <w:r w:rsidRPr="00F81E13">
        <w:rPr>
          <w:rFonts w:asciiTheme="minorHAnsi" w:hAnsiTheme="minorHAnsi" w:cstheme="minorHAnsi"/>
        </w:rPr>
        <w:t xml:space="preserve">Any offense they win is </w:t>
      </w:r>
      <w:r w:rsidRPr="00F81E13">
        <w:rPr>
          <w:rFonts w:asciiTheme="minorHAnsi" w:hAnsiTheme="minorHAnsi" w:cstheme="minorHAnsi"/>
          <w:u w:val="single"/>
        </w:rPr>
        <w:t>solved</w:t>
      </w:r>
      <w:r w:rsidRPr="00F81E1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F81E13">
        <w:rPr>
          <w:rFonts w:asciiTheme="minorHAnsi" w:hAnsiTheme="minorHAnsi" w:cstheme="minorHAnsi"/>
          <w:u w:val="single"/>
        </w:rPr>
        <w:t>offense against the alt</w:t>
      </w:r>
      <w:r w:rsidRPr="00F81E13">
        <w:rPr>
          <w:rFonts w:asciiTheme="minorHAnsi" w:hAnsiTheme="minorHAnsi" w:cstheme="minorHAnsi"/>
        </w:rPr>
        <w:t xml:space="preserve"> because expertise solves and rejection makes it worse</w:t>
      </w:r>
    </w:p>
    <w:p w14:paraId="41BA4ADC" w14:textId="77777777" w:rsidR="005D0A3B" w:rsidRPr="00F81E13" w:rsidRDefault="005D0A3B" w:rsidP="005D0A3B">
      <w:pPr>
        <w:pStyle w:val="ListParagraph"/>
        <w:numPr>
          <w:ilvl w:val="0"/>
          <w:numId w:val="18"/>
        </w:numPr>
        <w:rPr>
          <w:rFonts w:asciiTheme="minorHAnsi" w:hAnsiTheme="minorHAnsi" w:cstheme="minorHAnsi"/>
        </w:rPr>
      </w:pPr>
      <w:r w:rsidRPr="00F81E13">
        <w:rPr>
          <w:rFonts w:asciiTheme="minorHAnsi" w:hAnsiTheme="minorHAnsi" w:cstheme="minorHAnsi"/>
        </w:rPr>
        <w:t>Turns interventions – they’re politically toxic which discourages them, but lack of expertise makes them more common</w:t>
      </w:r>
    </w:p>
    <w:p w14:paraId="22D6B9AF" w14:textId="77777777" w:rsidR="005D0A3B" w:rsidRPr="00F81E13" w:rsidRDefault="005D0A3B" w:rsidP="005D0A3B">
      <w:pPr>
        <w:pStyle w:val="ListParagraph"/>
        <w:numPr>
          <w:ilvl w:val="0"/>
          <w:numId w:val="18"/>
        </w:numPr>
        <w:rPr>
          <w:rFonts w:asciiTheme="minorHAnsi" w:hAnsiTheme="minorHAnsi" w:cstheme="minorHAnsi"/>
        </w:rPr>
      </w:pPr>
      <w:r w:rsidRPr="00F81E13">
        <w:rPr>
          <w:rFonts w:asciiTheme="minorHAnsi" w:hAnsiTheme="minorHAnsi" w:cstheme="minorHAnsi"/>
        </w:rPr>
        <w:t>Answers general foreign policy Ks --- american foreign policy is not monolithic or closed off to alternative perspectives --- your perspective is just wrong</w:t>
      </w:r>
    </w:p>
    <w:p w14:paraId="229E274C" w14:textId="77777777" w:rsidR="005D0A3B" w:rsidRPr="00F81E13" w:rsidRDefault="005D0A3B" w:rsidP="005D0A3B">
      <w:pPr>
        <w:pStyle w:val="ListParagraph"/>
        <w:numPr>
          <w:ilvl w:val="0"/>
          <w:numId w:val="18"/>
        </w:numPr>
        <w:rPr>
          <w:rFonts w:asciiTheme="minorHAnsi" w:hAnsiTheme="minorHAnsi" w:cstheme="minorHAnsi"/>
        </w:rPr>
      </w:pPr>
      <w:r w:rsidRPr="00F81E13">
        <w:rPr>
          <w:rFonts w:asciiTheme="minorHAnsi" w:hAnsiTheme="minorHAnsi" w:cstheme="minorHAnsi"/>
        </w:rPr>
        <w:t xml:space="preserve">Assume the K is wrong because a century of foreign policy expertise has concluded the LIO is best </w:t>
      </w:r>
    </w:p>
    <w:p w14:paraId="28565558" w14:textId="77777777" w:rsidR="005D0A3B" w:rsidRPr="00F81E13" w:rsidRDefault="005D0A3B" w:rsidP="005D0A3B">
      <w:pPr>
        <w:rPr>
          <w:rStyle w:val="StyleUnderline"/>
          <w:rFonts w:asciiTheme="minorHAnsi" w:hAnsiTheme="minorHAnsi" w:cstheme="minorHAnsi"/>
        </w:rPr>
      </w:pPr>
      <w:r w:rsidRPr="00382417">
        <w:rPr>
          <w:rStyle w:val="StyleUnderline"/>
          <w:rFonts w:asciiTheme="minorHAnsi" w:hAnsiTheme="minorHAnsi" w:cstheme="minorHAnsi"/>
          <w:highlight w:val="green"/>
        </w:rPr>
        <w:t>Blob theorists view the establishment as a club of</w:t>
      </w:r>
      <w:r w:rsidRPr="00F81E13">
        <w:rPr>
          <w:rStyle w:val="StyleUnderline"/>
          <w:rFonts w:asciiTheme="minorHAnsi" w:hAnsiTheme="minorHAnsi" w:cstheme="minorHAnsi"/>
        </w:rPr>
        <w:t xml:space="preserve"> like-minded </w:t>
      </w:r>
      <w:r w:rsidRPr="00382417">
        <w:rPr>
          <w:rStyle w:val="StyleUnderline"/>
          <w:rFonts w:asciiTheme="minorHAnsi" w:hAnsiTheme="minorHAnsi" w:cstheme="minorHAnsi"/>
          <w:highlight w:val="green"/>
        </w:rPr>
        <w:t>elite</w:t>
      </w:r>
      <w:r w:rsidRPr="00F81E13">
        <w:rPr>
          <w:rStyle w:val="StyleUnderline"/>
          <w:rFonts w:asciiTheme="minorHAnsi" w:hAnsiTheme="minorHAnsi" w:cstheme="minorHAnsi"/>
        </w:rPr>
        <w:t xml:space="preserve"> insiders who control everything, take care of one another, and brush off challenges to conventional wisdom. </w:t>
      </w:r>
      <w:r w:rsidRPr="00382417">
        <w:rPr>
          <w:rStyle w:val="StyleUnderline"/>
          <w:rFonts w:asciiTheme="minorHAnsi" w:hAnsiTheme="minorHAnsi" w:cstheme="minorHAnsi"/>
          <w:highlight w:val="green"/>
        </w:rPr>
        <w:t>In reality</w:t>
      </w:r>
      <w:r w:rsidRPr="00F81E13">
        <w:rPr>
          <w:rStyle w:val="StyleUnderline"/>
          <w:rFonts w:asciiTheme="minorHAnsi" w:hAnsiTheme="minorHAnsi" w:cstheme="minorHAnsi"/>
        </w:rPr>
        <w:t xml:space="preserve">, the United States actually has a </w:t>
      </w:r>
      <w:r w:rsidRPr="00382417">
        <w:rPr>
          <w:rStyle w:val="Emphasis"/>
          <w:rFonts w:asciiTheme="minorHAnsi" w:hAnsiTheme="minorHAnsi" w:cstheme="minorHAnsi"/>
          <w:highlight w:val="green"/>
        </w:rPr>
        <w:t>healthy marketplace</w:t>
      </w:r>
      <w:r w:rsidRPr="00382417">
        <w:rPr>
          <w:rStyle w:val="StyleUnderline"/>
          <w:rFonts w:asciiTheme="minorHAnsi" w:hAnsiTheme="minorHAnsi" w:cstheme="minorHAnsi"/>
          <w:highlight w:val="green"/>
        </w:rPr>
        <w:t xml:space="preserve"> of fo</w:t>
      </w:r>
      <w:r w:rsidRPr="00F81E13">
        <w:rPr>
          <w:rStyle w:val="StyleUnderline"/>
          <w:rFonts w:asciiTheme="minorHAnsi" w:hAnsiTheme="minorHAnsi" w:cstheme="minorHAnsi"/>
        </w:rPr>
        <w:t xml:space="preserve">reign </w:t>
      </w:r>
      <w:r w:rsidRPr="00382417">
        <w:rPr>
          <w:rStyle w:val="StyleUnderline"/>
          <w:rFonts w:asciiTheme="minorHAnsi" w:hAnsiTheme="minorHAnsi" w:cstheme="minorHAnsi"/>
          <w:highlight w:val="green"/>
        </w:rPr>
        <w:t>po</w:t>
      </w:r>
      <w:r w:rsidRPr="00F81E13">
        <w:rPr>
          <w:rStyle w:val="StyleUnderline"/>
          <w:rFonts w:asciiTheme="minorHAnsi" w:hAnsiTheme="minorHAnsi" w:cstheme="minorHAnsi"/>
        </w:rPr>
        <w:t xml:space="preserve">licy </w:t>
      </w:r>
      <w:r w:rsidRPr="00382417">
        <w:rPr>
          <w:rStyle w:val="StyleUnderline"/>
          <w:rFonts w:asciiTheme="minorHAnsi" w:hAnsiTheme="minorHAnsi" w:cstheme="minorHAnsi"/>
          <w:highlight w:val="green"/>
        </w:rPr>
        <w:t>ideas</w:t>
      </w:r>
      <w:r w:rsidRPr="00F81E13">
        <w:rPr>
          <w:rStyle w:val="StyleUnderline"/>
          <w:rFonts w:asciiTheme="minorHAnsi" w:hAnsiTheme="minorHAnsi" w:cstheme="minorHAnsi"/>
        </w:rPr>
        <w:t>.</w:t>
      </w:r>
      <w:r w:rsidRPr="00F81E13">
        <w:rPr>
          <w:rFonts w:asciiTheme="minorHAnsi" w:hAnsiTheme="minorHAnsi" w:cstheme="minorHAnsi"/>
          <w:sz w:val="16"/>
        </w:rPr>
        <w:t xml:space="preserve"> </w:t>
      </w:r>
      <w:r w:rsidRPr="00382417">
        <w:rPr>
          <w:rStyle w:val="StyleUnderline"/>
          <w:rFonts w:asciiTheme="minorHAnsi" w:hAnsiTheme="minorHAnsi" w:cstheme="minorHAnsi"/>
          <w:highlight w:val="green"/>
        </w:rPr>
        <w:t>Discussion</w:t>
      </w:r>
      <w:r w:rsidRPr="00F81E13">
        <w:rPr>
          <w:rStyle w:val="StyleUnderline"/>
          <w:rFonts w:asciiTheme="minorHAnsi" w:hAnsiTheme="minorHAnsi" w:cstheme="minorHAnsi"/>
        </w:rPr>
        <w:t xml:space="preserve"> over American foreign policy is loud, contentious, diverse, and generally </w:t>
      </w:r>
      <w:r w:rsidRPr="00382417">
        <w:rPr>
          <w:rStyle w:val="StyleUnderline"/>
          <w:rFonts w:asciiTheme="minorHAnsi" w:hAnsiTheme="minorHAnsi" w:cstheme="minorHAnsi"/>
          <w:highlight w:val="green"/>
        </w:rPr>
        <w:t>pragmatic</w:t>
      </w:r>
      <w:r w:rsidRPr="00F81E13">
        <w:rPr>
          <w:rStyle w:val="StyleUnderline"/>
          <w:rFonts w:asciiTheme="minorHAnsi" w:hAnsiTheme="minorHAnsi" w:cstheme="minorHAnsi"/>
        </w:rPr>
        <w:t xml:space="preserve">—and as a result, the </w:t>
      </w:r>
      <w:r w:rsidRPr="00382417">
        <w:rPr>
          <w:rStyle w:val="StyleUnderline"/>
          <w:rFonts w:asciiTheme="minorHAnsi" w:hAnsiTheme="minorHAnsi" w:cstheme="minorHAnsi"/>
          <w:highlight w:val="green"/>
        </w:rPr>
        <w:t>nation</w:t>
      </w:r>
      <w:r w:rsidRPr="00F81E13">
        <w:rPr>
          <w:rStyle w:val="StyleUnderline"/>
          <w:rFonts w:asciiTheme="minorHAnsi" w:hAnsiTheme="minorHAnsi" w:cstheme="minorHAnsi"/>
        </w:rPr>
        <w:t xml:space="preserve"> gets the opportunity to </w:t>
      </w:r>
      <w:r w:rsidRPr="00382417">
        <w:rPr>
          <w:rStyle w:val="Emphasis"/>
          <w:rFonts w:asciiTheme="minorHAnsi" w:hAnsiTheme="minorHAnsi" w:cstheme="minorHAnsi"/>
          <w:highlight w:val="green"/>
        </w:rPr>
        <w:t>learn from its mistakes</w:t>
      </w:r>
      <w:r w:rsidRPr="00F81E13">
        <w:rPr>
          <w:rStyle w:val="StyleUnderline"/>
          <w:rFonts w:asciiTheme="minorHAnsi" w:hAnsiTheme="minorHAnsi" w:cstheme="minorHAnsi"/>
        </w:rPr>
        <w:t xml:space="preserve">, build on its successes, and </w:t>
      </w:r>
      <w:r w:rsidRPr="00382417">
        <w:rPr>
          <w:rStyle w:val="StyleUnderline"/>
          <w:rFonts w:asciiTheme="minorHAnsi" w:hAnsiTheme="minorHAnsi" w:cstheme="minorHAnsi"/>
          <w:highlight w:val="green"/>
        </w:rPr>
        <w:t xml:space="preserve">improve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performance over time</w:t>
      </w:r>
      <w:r w:rsidRPr="00F81E13">
        <w:rPr>
          <w:rStyle w:val="StyleUnderline"/>
          <w:rFonts w:asciiTheme="minorHAnsi" w:hAnsiTheme="minorHAnsi" w:cstheme="minorHAnsi"/>
        </w:rPr>
        <w:t>.</w:t>
      </w:r>
    </w:p>
    <w:p w14:paraId="1314D66E"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lastRenderedPageBreak/>
        <w:t xml:space="preserve">In both absolute and relative terms, </w:t>
      </w:r>
      <w:r w:rsidRPr="00F81E13">
        <w:rPr>
          <w:rStyle w:val="StyleUnderline"/>
          <w:rFonts w:asciiTheme="minorHAnsi" w:hAnsiTheme="minorHAnsi" w:cstheme="minorHAnsi"/>
        </w:rPr>
        <w:t xml:space="preserve">the </w:t>
      </w:r>
      <w:r w:rsidRPr="00382417">
        <w:rPr>
          <w:rStyle w:val="StyleUnderline"/>
          <w:rFonts w:asciiTheme="minorHAnsi" w:hAnsiTheme="minorHAnsi" w:cstheme="minorHAnsi"/>
          <w:highlight w:val="green"/>
        </w:rPr>
        <w:t>expert community</w:t>
      </w:r>
      <w:r w:rsidRPr="00F81E13">
        <w:rPr>
          <w:rStyle w:val="StyleUnderline"/>
          <w:rFonts w:asciiTheme="minorHAnsi" w:hAnsiTheme="minorHAnsi" w:cstheme="minorHAnsi"/>
        </w:rPr>
        <w:t xml:space="preserve"> dealing with foreign policy and national security in the United States is remarkably </w:t>
      </w:r>
      <w:r w:rsidRPr="00382417">
        <w:rPr>
          <w:rStyle w:val="StyleUnderline"/>
          <w:rFonts w:asciiTheme="minorHAnsi" w:hAnsiTheme="minorHAnsi" w:cstheme="minorHAnsi"/>
          <w:highlight w:val="green"/>
        </w:rPr>
        <w:t>large</w:t>
      </w:r>
      <w:r w:rsidRPr="00F81E13">
        <w:rPr>
          <w:rStyle w:val="StyleUnderline"/>
          <w:rFonts w:asciiTheme="minorHAnsi" w:hAnsiTheme="minorHAnsi" w:cstheme="minorHAnsi"/>
        </w:rPr>
        <w:t xml:space="preserve"> and </w:t>
      </w:r>
      <w:r w:rsidRPr="00382417">
        <w:rPr>
          <w:rStyle w:val="StyleUnderline"/>
          <w:rFonts w:asciiTheme="minorHAnsi" w:hAnsiTheme="minorHAnsi" w:cstheme="minorHAnsi"/>
          <w:highlight w:val="green"/>
        </w:rPr>
        <w:t>heterogeneous</w:t>
      </w:r>
      <w:r w:rsidRPr="00F81E1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This </w:t>
      </w:r>
      <w:r w:rsidRPr="00382417">
        <w:rPr>
          <w:rStyle w:val="StyleUnderline"/>
          <w:rFonts w:asciiTheme="minorHAnsi" w:hAnsiTheme="minorHAnsi" w:cstheme="minorHAnsi"/>
          <w:highlight w:val="green"/>
        </w:rPr>
        <w:t>in-house knowledge</w:t>
      </w:r>
      <w:r w:rsidRPr="00F81E13">
        <w:rPr>
          <w:rStyle w:val="StyleUnderline"/>
          <w:rFonts w:asciiTheme="minorHAnsi" w:hAnsiTheme="minorHAnsi" w:cstheme="minorHAnsi"/>
        </w:rPr>
        <w:t xml:space="preserve"> is </w:t>
      </w:r>
      <w:r w:rsidRPr="00382417">
        <w:rPr>
          <w:rStyle w:val="StyleUnderline"/>
          <w:rFonts w:asciiTheme="minorHAnsi" w:hAnsiTheme="minorHAnsi" w:cstheme="minorHAnsi"/>
          <w:highlight w:val="green"/>
        </w:rPr>
        <w:t>complemented by</w:t>
      </w:r>
      <w:r w:rsidRPr="00F81E13">
        <w:rPr>
          <w:rStyle w:val="StyleUnderline"/>
          <w:rFonts w:asciiTheme="minorHAnsi" w:hAnsiTheme="minorHAnsi" w:cstheme="minorHAnsi"/>
        </w:rPr>
        <w:t xml:space="preserve"> an even larger and more diverse network of experts in the many hundreds of </w:t>
      </w:r>
      <w:r w:rsidRPr="00382417">
        <w:rPr>
          <w:rStyle w:val="StyleUnderline"/>
          <w:rFonts w:asciiTheme="minorHAnsi" w:hAnsiTheme="minorHAnsi" w:cstheme="minorHAnsi"/>
          <w:highlight w:val="green"/>
        </w:rPr>
        <w:t>think tanks</w:t>
      </w:r>
      <w:r w:rsidRPr="00F81E13">
        <w:rPr>
          <w:rStyle w:val="StyleUnderline"/>
          <w:rFonts w:asciiTheme="minorHAnsi" w:hAnsiTheme="minorHAnsi" w:cstheme="minorHAnsi"/>
        </w:rPr>
        <w:t xml:space="preserve"> and contract </w:t>
      </w:r>
      <w:r w:rsidRPr="00382417">
        <w:rPr>
          <w:rStyle w:val="StyleUnderline"/>
          <w:rFonts w:asciiTheme="minorHAnsi" w:hAnsiTheme="minorHAnsi" w:cstheme="minorHAnsi"/>
          <w:highlight w:val="green"/>
        </w:rPr>
        <w:t>research institutions</w:t>
      </w:r>
      <w:r w:rsidRPr="00F81E13">
        <w:rPr>
          <w:rStyle w:val="StyleUnderline"/>
          <w:rFonts w:asciiTheme="minorHAnsi" w:hAnsiTheme="minorHAnsi" w:cstheme="minorHAnsi"/>
        </w:rPr>
        <w:t xml:space="preserve"> that surround the government and </w:t>
      </w:r>
      <w:r w:rsidRPr="00382417">
        <w:rPr>
          <w:rStyle w:val="StyleUnderline"/>
          <w:rFonts w:asciiTheme="minorHAnsi" w:hAnsiTheme="minorHAnsi" w:cstheme="minorHAnsi"/>
          <w:highlight w:val="green"/>
        </w:rPr>
        <w:t>offer views ranging</w:t>
      </w:r>
      <w:r w:rsidRPr="00F81E1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F81E13">
        <w:rPr>
          <w:rStyle w:val="Emphasis"/>
          <w:rFonts w:asciiTheme="minorHAnsi" w:hAnsiTheme="minorHAnsi" w:cstheme="minorHAnsi"/>
        </w:rPr>
        <w:t>lively debate with ease</w:t>
      </w:r>
      <w:r w:rsidRPr="00F81E1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2172FC0D"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Moreover, unlike such communities in other leading powers, </w:t>
      </w:r>
      <w:r w:rsidRPr="00F81E13">
        <w:rPr>
          <w:rStyle w:val="StyleUnderline"/>
          <w:rFonts w:asciiTheme="minorHAnsi" w:hAnsiTheme="minorHAnsi" w:cstheme="minorHAnsi"/>
        </w:rPr>
        <w:t xml:space="preserve">the American foreign policy establishment is </w:t>
      </w:r>
      <w:r w:rsidRPr="00382417">
        <w:rPr>
          <w:rStyle w:val="Emphasis"/>
          <w:rFonts w:asciiTheme="minorHAnsi" w:hAnsiTheme="minorHAnsi" w:cstheme="minorHAnsi"/>
          <w:highlight w:val="green"/>
        </w:rPr>
        <w:t>connected to society</w:t>
      </w:r>
      <w:r w:rsidRPr="00382417">
        <w:rPr>
          <w:rStyle w:val="StyleUnderline"/>
          <w:rFonts w:asciiTheme="minorHAnsi" w:hAnsiTheme="minorHAnsi" w:cstheme="minorHAnsi"/>
          <w:highlight w:val="green"/>
        </w:rPr>
        <w:t xml:space="preserve"> rather than cut off</w:t>
      </w:r>
      <w:r w:rsidRPr="00F81E13">
        <w:rPr>
          <w:rStyle w:val="StyleUnderline"/>
          <w:rFonts w:asciiTheme="minorHAnsi" w:hAnsiTheme="minorHAnsi" w:cstheme="minorHAnsi"/>
        </w:rPr>
        <w:t xml:space="preserve"> from it, because the </w:t>
      </w:r>
      <w:r w:rsidRPr="00382417">
        <w:rPr>
          <w:rStyle w:val="StyleUnderline"/>
          <w:rFonts w:asciiTheme="minorHAnsi" w:hAnsiTheme="minorHAnsi" w:cstheme="minorHAnsi"/>
          <w:highlight w:val="green"/>
        </w:rPr>
        <w:t>top</w:t>
      </w:r>
      <w:r w:rsidRPr="00F81E13">
        <w:rPr>
          <w:rStyle w:val="StyleUnderline"/>
          <w:rFonts w:asciiTheme="minorHAnsi" w:hAnsiTheme="minorHAnsi" w:cstheme="minorHAnsi"/>
        </w:rPr>
        <w:t xml:space="preserve"> several </w:t>
      </w:r>
      <w:r w:rsidRPr="00382417">
        <w:rPr>
          <w:rStyle w:val="StyleUnderline"/>
          <w:rFonts w:asciiTheme="minorHAnsi" w:hAnsiTheme="minorHAnsi" w:cstheme="minorHAnsi"/>
          <w:highlight w:val="green"/>
        </w:rPr>
        <w:t>layers</w:t>
      </w:r>
      <w:r w:rsidRPr="00F81E13">
        <w:rPr>
          <w:rStyle w:val="StyleUnderline"/>
          <w:rFonts w:asciiTheme="minorHAnsi" w:hAnsiTheme="minorHAnsi" w:cstheme="minorHAnsi"/>
        </w:rPr>
        <w:t xml:space="preserve"> of U.S. national security bureaucracies are </w:t>
      </w:r>
      <w:r w:rsidRPr="00382417">
        <w:rPr>
          <w:rStyle w:val="StyleUnderline"/>
          <w:rFonts w:asciiTheme="minorHAnsi" w:hAnsiTheme="minorHAnsi" w:cstheme="minorHAnsi"/>
          <w:highlight w:val="green"/>
        </w:rPr>
        <w:t>staffed by political appointees</w:t>
      </w:r>
      <w:r w:rsidRPr="00F81E13">
        <w:rPr>
          <w:rStyle w:val="StyleUnderline"/>
          <w:rFonts w:asciiTheme="minorHAnsi" w:hAnsiTheme="minorHAnsi" w:cstheme="minorHAnsi"/>
        </w:rPr>
        <w:t xml:space="preserve"> rather than civil servants. The Blob </w:t>
      </w:r>
      <w:r w:rsidRPr="00382417">
        <w:rPr>
          <w:rStyle w:val="StyleUnderline"/>
          <w:rFonts w:asciiTheme="minorHAnsi" w:hAnsiTheme="minorHAnsi" w:cstheme="minorHAnsi"/>
          <w:highlight w:val="green"/>
        </w:rPr>
        <w:t>comprises gov</w:t>
      </w:r>
      <w:r w:rsidRPr="00F81E13">
        <w:rPr>
          <w:rStyle w:val="StyleUnderline"/>
          <w:rFonts w:asciiTheme="minorHAnsi" w:hAnsiTheme="minorHAnsi" w:cstheme="minorHAnsi"/>
        </w:rPr>
        <w:t xml:space="preserve">ernment </w:t>
      </w:r>
      <w:r w:rsidRPr="00382417">
        <w:rPr>
          <w:rStyle w:val="StyleUnderline"/>
          <w:rFonts w:asciiTheme="minorHAnsi" w:hAnsiTheme="minorHAnsi" w:cstheme="minorHAnsi"/>
          <w:highlight w:val="green"/>
        </w:rPr>
        <w:t>officials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outside experts</w:t>
      </w:r>
      <w:r w:rsidRPr="00F81E13">
        <w:rPr>
          <w:rStyle w:val="StyleUnderline"/>
          <w:rFonts w:asciiTheme="minorHAnsi" w:hAnsiTheme="minorHAnsi" w:cstheme="minorHAnsi"/>
        </w:rPr>
        <w:t>, and many people who go back and forth between the two. Insiders know how government works and what is practical. Outsiders think independently. And in</w:t>
      </w:r>
      <w:r w:rsidRPr="00382417">
        <w:rPr>
          <w:rStyle w:val="StyleUnderline"/>
          <w:rFonts w:asciiTheme="minorHAnsi" w:hAnsiTheme="minorHAnsi" w:cstheme="minorHAnsi"/>
          <w:highlight w:val="green"/>
        </w:rPr>
        <w:t>-and-outers bridge the gaps</w:t>
      </w:r>
      <w:r w:rsidRPr="00F81E1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533C3A24" w14:textId="77777777" w:rsidR="005D0A3B" w:rsidRPr="00F81E13" w:rsidRDefault="005D0A3B" w:rsidP="005D0A3B">
      <w:pPr>
        <w:rPr>
          <w:rFonts w:asciiTheme="minorHAnsi" w:hAnsiTheme="minorHAnsi" w:cstheme="minorHAnsi"/>
          <w:sz w:val="16"/>
        </w:rPr>
      </w:pPr>
      <w:r w:rsidRPr="00F81E13">
        <w:rPr>
          <w:rStyle w:val="StyleUnderline"/>
          <w:rFonts w:asciiTheme="minorHAnsi" w:hAnsiTheme="minorHAnsi" w:cstheme="minorHAnsi"/>
        </w:rPr>
        <w:t xml:space="preserve">The American foreign policy establishment, finally, is </w:t>
      </w:r>
      <w:r w:rsidRPr="00382417">
        <w:rPr>
          <w:rStyle w:val="StyleUnderline"/>
          <w:rFonts w:asciiTheme="minorHAnsi" w:hAnsiTheme="minorHAnsi" w:cstheme="minorHAnsi"/>
          <w:highlight w:val="green"/>
        </w:rPr>
        <w:t xml:space="preserve">generally </w:t>
      </w:r>
      <w:r w:rsidRPr="00382417">
        <w:rPr>
          <w:rStyle w:val="Emphasis"/>
          <w:rFonts w:asciiTheme="minorHAnsi" w:hAnsiTheme="minorHAnsi" w:cstheme="minorHAnsi"/>
          <w:highlight w:val="green"/>
        </w:rPr>
        <w:t>more pragmatic than ideological</w:t>
      </w:r>
      <w:r w:rsidRPr="00F81E13">
        <w:rPr>
          <w:rFonts w:asciiTheme="minorHAnsi" w:hAnsiTheme="minorHAnsi" w:cstheme="minorHAnsi"/>
          <w:sz w:val="16"/>
        </w:rPr>
        <w:t xml:space="preserve">. It values prudence and security over novelty and creativity. </w:t>
      </w:r>
      <w:r w:rsidRPr="00F81E1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382417">
        <w:rPr>
          <w:rStyle w:val="Emphasis"/>
          <w:rFonts w:asciiTheme="minorHAnsi" w:hAnsiTheme="minorHAnsi" w:cstheme="minorHAnsi"/>
          <w:highlight w:val="green"/>
        </w:rPr>
        <w:t>embracing</w:t>
      </w:r>
      <w:r w:rsidRPr="00F81E13">
        <w:rPr>
          <w:rStyle w:val="Emphasis"/>
          <w:rFonts w:asciiTheme="minorHAnsi" w:hAnsiTheme="minorHAnsi" w:cstheme="minorHAnsi"/>
        </w:rPr>
        <w:t xml:space="preserve"> the </w:t>
      </w:r>
      <w:r w:rsidRPr="00382417">
        <w:rPr>
          <w:rStyle w:val="Emphasis"/>
          <w:rFonts w:asciiTheme="minorHAnsi" w:hAnsiTheme="minorHAnsi" w:cstheme="minorHAnsi"/>
          <w:highlight w:val="green"/>
        </w:rPr>
        <w:t>far-out option</w:t>
      </w:r>
      <w:r w:rsidRPr="00F81E13">
        <w:rPr>
          <w:rStyle w:val="Emphasis"/>
          <w:rFonts w:asciiTheme="minorHAnsi" w:hAnsiTheme="minorHAnsi" w:cstheme="minorHAnsi"/>
        </w:rPr>
        <w:t xml:space="preserve"> is </w:t>
      </w:r>
      <w:r w:rsidRPr="00382417">
        <w:rPr>
          <w:rStyle w:val="Emphasis"/>
          <w:rFonts w:asciiTheme="minorHAnsi" w:hAnsiTheme="minorHAnsi" w:cstheme="minorHAnsi"/>
          <w:highlight w:val="green"/>
        </w:rPr>
        <w:t>dangerous</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members</w:t>
      </w:r>
      <w:r w:rsidRPr="00F81E13">
        <w:rPr>
          <w:rStyle w:val="StyleUnderline"/>
          <w:rFonts w:asciiTheme="minorHAnsi" w:hAnsiTheme="minorHAnsi" w:cstheme="minorHAnsi"/>
        </w:rPr>
        <w:t xml:space="preserve"> have </w:t>
      </w:r>
      <w:r w:rsidRPr="00382417">
        <w:rPr>
          <w:rStyle w:val="StyleUnderline"/>
          <w:rFonts w:asciiTheme="minorHAnsi" w:hAnsiTheme="minorHAnsi" w:cstheme="minorHAnsi"/>
          <w:highlight w:val="green"/>
        </w:rPr>
        <w:t>made</w:t>
      </w:r>
      <w:r w:rsidRPr="00F81E13">
        <w:rPr>
          <w:rStyle w:val="StyleUnderline"/>
          <w:rFonts w:asciiTheme="minorHAnsi" w:hAnsiTheme="minorHAnsi" w:cstheme="minorHAnsi"/>
        </w:rPr>
        <w:t xml:space="preserve"> many </w:t>
      </w:r>
      <w:r w:rsidRPr="00382417">
        <w:rPr>
          <w:rStyle w:val="StyleUnderline"/>
          <w:rFonts w:asciiTheme="minorHAnsi" w:hAnsiTheme="minorHAnsi" w:cstheme="minorHAnsi"/>
          <w:highlight w:val="green"/>
        </w:rPr>
        <w:t>mistakes</w:t>
      </w:r>
      <w:r w:rsidRPr="00F81E13">
        <w:rPr>
          <w:rStyle w:val="StyleUnderline"/>
          <w:rFonts w:asciiTheme="minorHAnsi" w:hAnsiTheme="minorHAnsi" w:cstheme="minorHAnsi"/>
        </w:rPr>
        <w:t xml:space="preserve">, individually and collectively, but several features of </w:t>
      </w:r>
      <w:r w:rsidRPr="00382417">
        <w:rPr>
          <w:rStyle w:val="StyleUnderline"/>
          <w:rFonts w:asciiTheme="minorHAnsi" w:hAnsiTheme="minorHAnsi" w:cstheme="minorHAnsi"/>
          <w:highlight w:val="green"/>
        </w:rPr>
        <w:t xml:space="preserve">the system enforce </w:t>
      </w:r>
      <w:r w:rsidRPr="00382417">
        <w:rPr>
          <w:rStyle w:val="Emphasis"/>
          <w:rFonts w:asciiTheme="minorHAnsi" w:hAnsiTheme="minorHAnsi" w:cstheme="minorHAnsi"/>
          <w:highlight w:val="green"/>
        </w:rPr>
        <w:t>accountability</w:t>
      </w:r>
      <w:r w:rsidRPr="00F81E13">
        <w:rPr>
          <w:rStyle w:val="StyleUnderline"/>
          <w:rFonts w:asciiTheme="minorHAnsi" w:hAnsiTheme="minorHAnsi" w:cstheme="minorHAnsi"/>
        </w:rPr>
        <w:t xml:space="preserve"> over time. </w:t>
      </w:r>
      <w:r w:rsidRPr="00382417">
        <w:rPr>
          <w:rStyle w:val="StyleUnderline"/>
          <w:rFonts w:asciiTheme="minorHAnsi" w:hAnsiTheme="minorHAnsi" w:cstheme="minorHAnsi"/>
          <w:highlight w:val="green"/>
        </w:rPr>
        <w:t>Foreign policy failures</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 xml:space="preserve">are </w:t>
      </w:r>
      <w:r w:rsidRPr="00382417">
        <w:rPr>
          <w:rStyle w:val="Emphasis"/>
          <w:rFonts w:asciiTheme="minorHAnsi" w:hAnsiTheme="minorHAnsi" w:cstheme="minorHAnsi"/>
          <w:highlight w:val="green"/>
        </w:rPr>
        <w:t>politically toxic</w:t>
      </w:r>
      <w:r w:rsidRPr="00F81E13">
        <w:rPr>
          <w:rStyle w:val="Emphasis"/>
          <w:rFonts w:asciiTheme="minorHAnsi" w:hAnsiTheme="minorHAnsi" w:cstheme="minorHAnsi"/>
        </w:rPr>
        <w:t xml:space="preserve"> and often </w:t>
      </w:r>
      <w:r w:rsidRPr="00382417">
        <w:rPr>
          <w:rStyle w:val="Emphasis"/>
          <w:rFonts w:asciiTheme="minorHAnsi" w:hAnsiTheme="minorHAnsi" w:cstheme="minorHAnsi"/>
          <w:highlight w:val="green"/>
        </w:rPr>
        <w:t>spur</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positive change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The monumental intelligence failures that allowed the </w:t>
      </w:r>
      <w:r w:rsidRPr="00382417">
        <w:rPr>
          <w:rStyle w:val="StyleUnderline"/>
          <w:rFonts w:asciiTheme="minorHAnsi" w:hAnsiTheme="minorHAnsi" w:cstheme="minorHAnsi"/>
          <w:highlight w:val="green"/>
        </w:rPr>
        <w:t>September 11</w:t>
      </w:r>
      <w:r w:rsidRPr="00F81E13">
        <w:rPr>
          <w:rStyle w:val="StyleUnderline"/>
          <w:rFonts w:asciiTheme="minorHAnsi" w:hAnsiTheme="minorHAnsi" w:cstheme="minorHAnsi"/>
        </w:rPr>
        <w:t xml:space="preserve"> attacks to happen were </w:t>
      </w:r>
      <w:r w:rsidRPr="00382417">
        <w:rPr>
          <w:rStyle w:val="StyleUnderline"/>
          <w:rFonts w:asciiTheme="minorHAnsi" w:hAnsiTheme="minorHAnsi" w:cstheme="minorHAnsi"/>
          <w:highlight w:val="green"/>
        </w:rPr>
        <w:t>followed by</w:t>
      </w:r>
      <w:r w:rsidRPr="00F81E13">
        <w:rPr>
          <w:rStyle w:val="StyleUnderline"/>
          <w:rFonts w:asciiTheme="minorHAnsi" w:hAnsiTheme="minorHAnsi" w:cstheme="minorHAnsi"/>
        </w:rPr>
        <w:t xml:space="preserve"> policy and institutional </w:t>
      </w:r>
      <w:r w:rsidRPr="00382417">
        <w:rPr>
          <w:rStyle w:val="StyleUnderline"/>
          <w:rFonts w:asciiTheme="minorHAnsi" w:hAnsiTheme="minorHAnsi" w:cstheme="minorHAnsi"/>
          <w:highlight w:val="green"/>
        </w:rPr>
        <w:t>reforms</w:t>
      </w:r>
      <w:r w:rsidRPr="00F81E13">
        <w:rPr>
          <w:rStyle w:val="StyleUnderline"/>
          <w:rFonts w:asciiTheme="minorHAnsi" w:hAnsiTheme="minorHAnsi" w:cstheme="minorHAnsi"/>
        </w:rPr>
        <w:t xml:space="preserve"> that have helped </w:t>
      </w:r>
      <w:r w:rsidRPr="00382417">
        <w:rPr>
          <w:rStyle w:val="StyleUnderline"/>
          <w:rFonts w:asciiTheme="minorHAnsi" w:hAnsiTheme="minorHAnsi" w:cstheme="minorHAnsi"/>
          <w:highlight w:val="green"/>
        </w:rPr>
        <w:t>prevent other</w:t>
      </w:r>
      <w:r w:rsidRPr="00F81E13">
        <w:rPr>
          <w:rStyle w:val="StyleUnderline"/>
          <w:rFonts w:asciiTheme="minorHAnsi" w:hAnsiTheme="minorHAnsi" w:cstheme="minorHAnsi"/>
        </w:rPr>
        <w:t xml:space="preserve"> mass-casualty </w:t>
      </w:r>
      <w:r w:rsidRPr="00382417">
        <w:rPr>
          <w:rStyle w:val="StyleUnderline"/>
          <w:rFonts w:asciiTheme="minorHAnsi" w:hAnsiTheme="minorHAnsi" w:cstheme="minorHAnsi"/>
          <w:highlight w:val="green"/>
        </w:rPr>
        <w:t>terrorist attacks</w:t>
      </w:r>
      <w:r w:rsidRPr="00F81E13">
        <w:rPr>
          <w:rStyle w:val="StyleUnderline"/>
          <w:rFonts w:asciiTheme="minorHAnsi" w:hAnsiTheme="minorHAnsi" w:cstheme="minorHAnsi"/>
        </w:rPr>
        <w:t xml:space="preserve"> on U.S. targets for almost two decades. Early </w:t>
      </w:r>
      <w:r w:rsidRPr="00382417">
        <w:rPr>
          <w:rStyle w:val="StyleUnderline"/>
          <w:rFonts w:asciiTheme="minorHAnsi" w:hAnsiTheme="minorHAnsi" w:cstheme="minorHAnsi"/>
          <w:highlight w:val="green"/>
        </w:rPr>
        <w:t>misjudgments in</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Iraq</w:t>
      </w:r>
      <w:r w:rsidRPr="00F81E13">
        <w:rPr>
          <w:rStyle w:val="StyleUnderline"/>
          <w:rFonts w:asciiTheme="minorHAnsi" w:hAnsiTheme="minorHAnsi" w:cstheme="minorHAnsi"/>
        </w:rPr>
        <w:t xml:space="preserve"> war </w:t>
      </w:r>
      <w:r w:rsidRPr="00382417">
        <w:rPr>
          <w:rStyle w:val="StyleUnderline"/>
          <w:rFonts w:asciiTheme="minorHAnsi" w:hAnsiTheme="minorHAnsi" w:cstheme="minorHAnsi"/>
          <w:highlight w:val="green"/>
        </w:rPr>
        <w:t>led to</w:t>
      </w:r>
      <w:r w:rsidRPr="00F81E13">
        <w:rPr>
          <w:rStyle w:val="StyleUnderline"/>
          <w:rFonts w:asciiTheme="minorHAnsi" w:hAnsiTheme="minorHAnsi" w:cstheme="minorHAnsi"/>
        </w:rPr>
        <w:t xml:space="preserve"> the adoption of a new counterinsurgency strategy that </w:t>
      </w:r>
      <w:r w:rsidRPr="00382417">
        <w:rPr>
          <w:rStyle w:val="Emphasis"/>
          <w:rFonts w:asciiTheme="minorHAnsi" w:hAnsiTheme="minorHAnsi" w:cstheme="minorHAnsi"/>
          <w:highlight w:val="green"/>
        </w:rPr>
        <w:t>restored stability</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at least for a while. </w:t>
      </w:r>
      <w:r w:rsidRPr="00F81E13">
        <w:rPr>
          <w:rStyle w:val="StyleUnderline"/>
          <w:rFonts w:asciiTheme="minorHAnsi" w:hAnsiTheme="minorHAnsi" w:cstheme="minorHAnsi"/>
        </w:rPr>
        <w:t xml:space="preserve">The international economic imbalances and financial procedures that led to the </w:t>
      </w:r>
      <w:r w:rsidRPr="00382417">
        <w:rPr>
          <w:rStyle w:val="StyleUnderline"/>
          <w:rFonts w:asciiTheme="minorHAnsi" w:hAnsiTheme="minorHAnsi" w:cstheme="minorHAnsi"/>
          <w:highlight w:val="green"/>
        </w:rPr>
        <w:t>2008</w:t>
      </w:r>
      <w:r w:rsidRPr="00F81E13">
        <w:rPr>
          <w:rStyle w:val="StyleUnderline"/>
          <w:rFonts w:asciiTheme="minorHAnsi" w:hAnsiTheme="minorHAnsi" w:cstheme="minorHAnsi"/>
        </w:rPr>
        <w:t xml:space="preserve"> global financial crisis were </w:t>
      </w:r>
      <w:r w:rsidRPr="00382417">
        <w:rPr>
          <w:rStyle w:val="StyleUnderline"/>
          <w:rFonts w:asciiTheme="minorHAnsi" w:hAnsiTheme="minorHAnsi" w:cstheme="minorHAnsi"/>
          <w:highlight w:val="green"/>
        </w:rPr>
        <w:t>addressed by policies</w:t>
      </w:r>
      <w:r w:rsidRPr="00F81E13">
        <w:rPr>
          <w:rStyle w:val="StyleUnderline"/>
          <w:rFonts w:asciiTheme="minorHAnsi" w:hAnsiTheme="minorHAnsi" w:cstheme="minorHAnsi"/>
        </w:rPr>
        <w:t xml:space="preserve"> that contributed to a </w:t>
      </w:r>
      <w:r w:rsidRPr="00382417">
        <w:rPr>
          <w:rStyle w:val="Emphasis"/>
          <w:rFonts w:asciiTheme="minorHAnsi" w:hAnsiTheme="minorHAnsi" w:cstheme="minorHAnsi"/>
          <w:highlight w:val="green"/>
        </w:rPr>
        <w:t>decade-long recovery</w:t>
      </w:r>
      <w:r w:rsidRPr="00F81E13">
        <w:rPr>
          <w:rFonts w:asciiTheme="minorHAnsi" w:hAnsiTheme="minorHAnsi" w:cstheme="minorHAnsi"/>
          <w:sz w:val="16"/>
        </w:rPr>
        <w:t>.</w:t>
      </w:r>
    </w:p>
    <w:p w14:paraId="488F527E"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 xml:space="preserve">Taken together, </w:t>
      </w:r>
      <w:r w:rsidRPr="00F81E13">
        <w:rPr>
          <w:rStyle w:val="StyleUnderline"/>
          <w:rFonts w:asciiTheme="minorHAnsi" w:hAnsiTheme="minorHAnsi" w:cstheme="minorHAnsi"/>
        </w:rPr>
        <w:t xml:space="preserve">these virtues reinforce one another and help the United States </w:t>
      </w:r>
      <w:r w:rsidRPr="00F81E13">
        <w:rPr>
          <w:rStyle w:val="Emphasis"/>
          <w:rFonts w:asciiTheme="minorHAnsi" w:hAnsiTheme="minorHAnsi" w:cstheme="minorHAnsi"/>
        </w:rPr>
        <w:t>tackle the countless national and global challenges</w:t>
      </w:r>
      <w:r w:rsidRPr="00F81E13">
        <w:rPr>
          <w:rStyle w:val="StyleUnderline"/>
          <w:rFonts w:asciiTheme="minorHAnsi" w:hAnsiTheme="minorHAnsi" w:cstheme="minorHAnsi"/>
        </w:rPr>
        <w:t xml:space="preserve"> that confront a superpower</w:t>
      </w:r>
      <w:r w:rsidRPr="00F81E13">
        <w:rPr>
          <w:rFonts w:asciiTheme="minorHAnsi" w:hAnsiTheme="minorHAnsi" w:cstheme="minorHAnsi"/>
          <w:sz w:val="16"/>
        </w:rPr>
        <w:t xml:space="preserve">. Blob critics claim there are no meaningful arguments over U.S. foreign policy. But this is just not true. Intense disputes over the Korean War, the Vietnam War, détente and arms control, the opening to China, and policies in Central America and the Middle East were followed by battles over the Gulf War, NATO expansion, military interventions in Haiti, Somalia, and the Balkans, and the wars in Afghanistan and Iraq—not to mention heated arguments over positions toward China, Iran, North Korea, Russia, and other issues today. It is true that beneath all this controversy </w:t>
      </w:r>
      <w:r w:rsidRPr="00F81E13">
        <w:rPr>
          <w:rStyle w:val="StyleUnderline"/>
          <w:rFonts w:asciiTheme="minorHAnsi" w:hAnsiTheme="minorHAnsi" w:cstheme="minorHAnsi"/>
        </w:rPr>
        <w:t xml:space="preserve">lies a relatively stable consensus on the value of power, alliances, and constructive global engagement. </w:t>
      </w:r>
      <w:r w:rsidRPr="00F81E13">
        <w:rPr>
          <w:rFonts w:asciiTheme="minorHAnsi" w:hAnsiTheme="minorHAnsi" w:cstheme="minorHAnsi"/>
          <w:sz w:val="16"/>
        </w:rPr>
        <w:t xml:space="preserve">Most members of the establishment believe that global problems usually improve when the United States engages responsibly and worsen when the United States retreats. Yet </w:t>
      </w:r>
      <w:r w:rsidRPr="00F81E13">
        <w:rPr>
          <w:rStyle w:val="StyleUnderline"/>
          <w:rFonts w:asciiTheme="minorHAnsi" w:hAnsiTheme="minorHAnsi" w:cstheme="minorHAnsi"/>
        </w:rPr>
        <w:t xml:space="preserve">that reflects not some nefarious groupthink but the </w:t>
      </w:r>
      <w:r w:rsidRPr="00F81E13">
        <w:rPr>
          <w:rStyle w:val="Emphasis"/>
          <w:rFonts w:asciiTheme="minorHAnsi" w:hAnsiTheme="minorHAnsi" w:cstheme="minorHAnsi"/>
        </w:rPr>
        <w:t>wisdom of professional crowds</w:t>
      </w:r>
      <w:r w:rsidRPr="00F81E13">
        <w:rPr>
          <w:rStyle w:val="StyleUnderline"/>
          <w:rFonts w:asciiTheme="minorHAnsi" w:hAnsiTheme="minorHAnsi" w:cstheme="minorHAnsi"/>
        </w:rPr>
        <w:t>, arrived at through painful trial and error over more than a century</w:t>
      </w:r>
      <w:r w:rsidRPr="00F81E13">
        <w:rPr>
          <w:rFonts w:asciiTheme="minorHAnsi" w:hAnsiTheme="minorHAnsi" w:cstheme="minorHAnsi"/>
          <w:sz w:val="16"/>
        </w:rPr>
        <w:t>.</w:t>
      </w:r>
    </w:p>
    <w:p w14:paraId="3D5C7654" w14:textId="77777777" w:rsidR="005D0A3B" w:rsidRPr="00F81E13" w:rsidRDefault="005D0A3B" w:rsidP="005D0A3B">
      <w:pPr>
        <w:rPr>
          <w:rFonts w:asciiTheme="minorHAnsi" w:hAnsiTheme="minorHAnsi" w:cstheme="minorHAnsi"/>
          <w:sz w:val="16"/>
        </w:rPr>
      </w:pPr>
      <w:r w:rsidRPr="00F81E13">
        <w:rPr>
          <w:rFonts w:asciiTheme="minorHAnsi" w:hAnsiTheme="minorHAnsi" w:cstheme="minorHAnsi"/>
          <w:sz w:val="16"/>
        </w:rPr>
        <w:t>WHAT MIGHT HAVE BEEN</w:t>
      </w:r>
    </w:p>
    <w:p w14:paraId="1F344418" w14:textId="77777777" w:rsidR="005D0A3B" w:rsidRPr="00F81E13" w:rsidRDefault="005D0A3B" w:rsidP="005D0A3B">
      <w:pPr>
        <w:rPr>
          <w:rStyle w:val="StyleUnderline"/>
          <w:rFonts w:asciiTheme="minorHAnsi" w:hAnsiTheme="minorHAnsi" w:cstheme="minorHAnsi"/>
        </w:rPr>
      </w:pPr>
      <w:r w:rsidRPr="00F81E13">
        <w:rPr>
          <w:rFonts w:asciiTheme="minorHAnsi" w:hAnsiTheme="minorHAnsi" w:cstheme="minorHAnsi"/>
          <w:sz w:val="16"/>
        </w:rPr>
        <w:t xml:space="preserve">If the Blob is not a cabal, neither is its record one of dismal failure. </w:t>
      </w:r>
      <w:r w:rsidRPr="00F81E13">
        <w:rPr>
          <w:rStyle w:val="StyleUnderline"/>
          <w:rFonts w:asciiTheme="minorHAnsi" w:hAnsiTheme="minorHAnsi" w:cstheme="minorHAnsi"/>
        </w:rPr>
        <w:t>Critics argue that the United States entered the 1990s in a position of great power and prestige and squandered that legacy through misguided wars and interventions</w:t>
      </w:r>
      <w:r w:rsidRPr="00F81E13">
        <w:rPr>
          <w:rFonts w:asciiTheme="minorHAnsi" w:hAnsiTheme="minorHAnsi" w:cstheme="minorHAnsi"/>
          <w:sz w:val="16"/>
        </w:rPr>
        <w:t xml:space="preserve">, geopolitical hubris, and the aggressive pursuit of a global liberal order at the expense of the nation’s economic and security </w:t>
      </w:r>
      <w:r w:rsidRPr="00F81E13">
        <w:rPr>
          <w:rFonts w:asciiTheme="minorHAnsi" w:hAnsiTheme="minorHAnsi" w:cstheme="minorHAnsi"/>
          <w:sz w:val="16"/>
        </w:rPr>
        <w:lastRenderedPageBreak/>
        <w:t xml:space="preserve">interests. But </w:t>
      </w:r>
      <w:r w:rsidRPr="00F81E13">
        <w:rPr>
          <w:rStyle w:val="Emphasis"/>
          <w:rFonts w:asciiTheme="minorHAnsi" w:hAnsiTheme="minorHAnsi" w:cstheme="minorHAnsi"/>
        </w:rPr>
        <w:t>the story they tell doesn’t match what actually happened</w:t>
      </w:r>
      <w:r w:rsidRPr="00F81E13">
        <w:rPr>
          <w:rStyle w:val="StyleUnderline"/>
          <w:rFonts w:asciiTheme="minorHAnsi" w:hAnsiTheme="minorHAnsi" w:cstheme="minorHAnsi"/>
        </w:rPr>
        <w:t>. American grand strategy did not change radically after the Cold War, because it was developed not just as a response to the Soviet challenge but to the foreign policy disasters of the 1930s and 1940s. After World War II, U.S. officials decided to maintain the nation’s primacy, thwart dangerous aggressors, and build a secure, prosperous international order in which the United States could thrive. After the Cold War, they decided to keep this strategy going, even in the absence of an immediate peer competitor.</w:t>
      </w:r>
    </w:p>
    <w:p w14:paraId="3324FC73" w14:textId="77777777" w:rsidR="005D0A3B" w:rsidRPr="00F81E13" w:rsidRDefault="005D0A3B" w:rsidP="005D0A3B">
      <w:pPr>
        <w:rPr>
          <w:rFonts w:asciiTheme="minorHAnsi" w:hAnsiTheme="minorHAnsi" w:cstheme="minorHAnsi"/>
          <w:sz w:val="16"/>
        </w:rPr>
      </w:pPr>
      <w:r w:rsidRPr="00F81E13">
        <w:rPr>
          <w:rStyle w:val="StyleUnderline"/>
          <w:rFonts w:asciiTheme="minorHAnsi" w:hAnsiTheme="minorHAnsi" w:cstheme="minorHAnsi"/>
        </w:rPr>
        <w:t>From George H. W. Bush to Barack Obama, post–Cold War presidents worked hard to further the efforts their predecessors started,</w:t>
      </w:r>
      <w:r w:rsidRPr="00F81E13">
        <w:rPr>
          <w:rFonts w:asciiTheme="minorHAnsi" w:hAnsiTheme="minorHAnsi" w:cstheme="minorHAnsi"/>
          <w:sz w:val="16"/>
        </w:rPr>
        <w:t xml:space="preserve"> shaping an environment conducive to American interests and ideas. </w:t>
      </w:r>
      <w:r w:rsidRPr="00F81E13">
        <w:rPr>
          <w:rStyle w:val="StyleUnderline"/>
          <w:rFonts w:asciiTheme="minorHAnsi" w:hAnsiTheme="minorHAnsi" w:cstheme="minorHAnsi"/>
        </w:rPr>
        <w:t>They promoted free trade and globalization, maintained and even expanded the country’s global network of alliances and military bases, policed the global commons, and tried to stabilize regional conflicts and promote human rights</w:t>
      </w:r>
      <w:r w:rsidRPr="00F81E13">
        <w:rPr>
          <w:rFonts w:asciiTheme="minorHAnsi" w:hAnsiTheme="minorHAnsi" w:cstheme="minorHAnsi"/>
          <w:sz w:val="16"/>
        </w:rPr>
        <w:t xml:space="preserve">. Unchecked by great-power rivals, Washington did become more willing to use military force in the periphery on behalf of national ideals. But even then, </w:t>
      </w:r>
      <w:r w:rsidRPr="00F81E13">
        <w:rPr>
          <w:rStyle w:val="StyleUnderline"/>
          <w:rFonts w:asciiTheme="minorHAnsi" w:hAnsiTheme="minorHAnsi" w:cstheme="minorHAnsi"/>
        </w:rPr>
        <w:t xml:space="preserve">it </w:t>
      </w:r>
      <w:r w:rsidRPr="00382417">
        <w:rPr>
          <w:rStyle w:val="StyleUnderline"/>
          <w:rFonts w:asciiTheme="minorHAnsi" w:hAnsiTheme="minorHAnsi" w:cstheme="minorHAnsi"/>
          <w:highlight w:val="green"/>
        </w:rPr>
        <w:t>hardly ran amok</w:t>
      </w:r>
      <w:r w:rsidRPr="00F81E13">
        <w:rPr>
          <w:rStyle w:val="StyleUnderline"/>
          <w:rFonts w:asciiTheme="minorHAnsi" w:hAnsiTheme="minorHAnsi" w:cstheme="minorHAnsi"/>
        </w:rPr>
        <w:t xml:space="preserve"> in search of monsters to destroy, </w:t>
      </w:r>
      <w:r w:rsidRPr="00382417">
        <w:rPr>
          <w:rStyle w:val="Emphasis"/>
          <w:rFonts w:asciiTheme="minorHAnsi" w:hAnsiTheme="minorHAnsi" w:cstheme="minorHAnsi"/>
          <w:highlight w:val="green"/>
        </w:rPr>
        <w:t>abstaining from interventions</w:t>
      </w:r>
      <w:r w:rsidRPr="00F81E13">
        <w:rPr>
          <w:rStyle w:val="StyleUnderline"/>
          <w:rFonts w:asciiTheme="minorHAnsi" w:hAnsiTheme="minorHAnsi" w:cstheme="minorHAnsi"/>
        </w:rPr>
        <w:t xml:space="preserve"> in Rwanda, the African Great Lakes, Sudan, the Caucasus, Ukraine, Myanmar, and other potential cases. </w:t>
      </w:r>
      <w:r w:rsidRPr="00F81E13">
        <w:rPr>
          <w:rFonts w:asciiTheme="minorHAnsi" w:hAnsiTheme="minorHAnsi" w:cstheme="minorHAnsi"/>
          <w:sz w:val="16"/>
        </w:rPr>
        <w:t>The basic outlines of recent American strategy would be recognizable to officials stretching back generations, because its goal has remained constant: fostering a world guided by American leadership, rooted in American values, and protected by American power.</w:t>
      </w:r>
    </w:p>
    <w:p w14:paraId="2CF5964E" w14:textId="77777777" w:rsidR="005D0A3B" w:rsidRDefault="005D0A3B" w:rsidP="005D0A3B">
      <w:pPr>
        <w:rPr>
          <w:rFonts w:asciiTheme="minorHAnsi" w:hAnsiTheme="minorHAnsi" w:cstheme="minorHAnsi"/>
        </w:rPr>
      </w:pPr>
    </w:p>
    <w:p w14:paraId="6493EF99" w14:textId="77777777" w:rsidR="005D0A3B" w:rsidRDefault="005D0A3B" w:rsidP="005D0A3B">
      <w:pPr>
        <w:rPr>
          <w:rFonts w:asciiTheme="minorHAnsi" w:hAnsiTheme="minorHAnsi" w:cstheme="minorHAnsi"/>
          <w:sz w:val="12"/>
        </w:rPr>
      </w:pPr>
    </w:p>
    <w:p w14:paraId="1A5BA271" w14:textId="77777777" w:rsidR="005D0A3B" w:rsidRPr="00F81E13" w:rsidRDefault="005D0A3B" w:rsidP="005D0A3B">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48738511" w14:textId="77777777" w:rsidR="005D0A3B" w:rsidRPr="00F81E13" w:rsidRDefault="005D0A3B" w:rsidP="005D0A3B">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12C4C9FA" w14:textId="77777777" w:rsidR="005D0A3B" w:rsidRPr="00F81E13" w:rsidRDefault="005D0A3B" w:rsidP="005D0A3B">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w:t>
      </w:r>
      <w:r w:rsidRPr="00F81E13">
        <w:rPr>
          <w:rFonts w:asciiTheme="minorHAnsi" w:hAnsiTheme="minorHAnsi" w:cstheme="minorHAnsi"/>
          <w:sz w:val="16"/>
        </w:rPr>
        <w:lastRenderedPageBreak/>
        <w:t xml:space="preserve">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w:t>
      </w:r>
      <w:r w:rsidRPr="00F81E13">
        <w:rPr>
          <w:rFonts w:asciiTheme="minorHAnsi" w:hAnsiTheme="minorHAnsi" w:cstheme="minorHAnsi"/>
          <w:sz w:val="16"/>
        </w:rPr>
        <w:lastRenderedPageBreak/>
        <w:t xml:space="preserve">(having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23F3B6BF" w14:textId="5E06E96D" w:rsidR="00A95652" w:rsidRDefault="00A95652" w:rsidP="00B55AD5"/>
    <w:p w14:paraId="0DA5240E" w14:textId="77777777" w:rsidR="00EC71DB" w:rsidRPr="007C1A99" w:rsidRDefault="00EC71DB" w:rsidP="00EC71DB">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1364D5A0" w14:textId="77777777" w:rsidR="00EC71DB" w:rsidRDefault="00EC71DB" w:rsidP="00EC71DB">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27" w:history="1">
        <w:r w:rsidRPr="00975C20">
          <w:rPr>
            <w:rStyle w:val="Hyperlink"/>
          </w:rPr>
          <w:t>https://www.space.com/starlink-satellite-reentry-ozone-depletion-atmosphere</w:t>
        </w:r>
      </w:hyperlink>
      <w:r>
        <w:t>] brett</w:t>
      </w:r>
    </w:p>
    <w:p w14:paraId="1E6418DE" w14:textId="77777777" w:rsidR="00EC71DB" w:rsidRDefault="00EC71DB" w:rsidP="00EC71DB">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011AC9E7" w14:textId="77777777" w:rsidR="00EC71DB" w:rsidRPr="00CD5495" w:rsidRDefault="00EC71DB" w:rsidP="00EC71DB">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7BC060CE" w14:textId="77777777" w:rsidR="00EC71DB" w:rsidRPr="008D3109" w:rsidRDefault="00EC71DB" w:rsidP="00EC71DB">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 xml:space="preserve">artificial </w:t>
      </w:r>
      <w:r w:rsidRPr="008D3109">
        <w:rPr>
          <w:rStyle w:val="Emphasis"/>
        </w:rPr>
        <w:lastRenderedPageBreak/>
        <w:t>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1E4EC064" w14:textId="77777777" w:rsidR="00EC71DB" w:rsidRPr="008D3109" w:rsidRDefault="00EC71DB" w:rsidP="00EC71DB">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4E377D97" w14:textId="77777777" w:rsidR="00EC71DB" w:rsidRPr="008D3109" w:rsidRDefault="00EC71DB" w:rsidP="00EC71DB">
      <w:pPr>
        <w:rPr>
          <w:sz w:val="16"/>
          <w:szCs w:val="16"/>
        </w:rPr>
      </w:pPr>
      <w:r w:rsidRPr="008D3109">
        <w:rPr>
          <w:sz w:val="16"/>
          <w:szCs w:val="16"/>
        </w:rPr>
        <w:t>Related: SpaceX's Starlink satellite megaconstellation launches in photos</w:t>
      </w:r>
    </w:p>
    <w:p w14:paraId="41D9EBB6" w14:textId="77777777" w:rsidR="00EC71DB" w:rsidRPr="008D3109" w:rsidRDefault="00EC71DB" w:rsidP="00EC71DB">
      <w:pPr>
        <w:rPr>
          <w:sz w:val="16"/>
          <w:szCs w:val="16"/>
        </w:rPr>
      </w:pPr>
      <w:r w:rsidRPr="008D3109">
        <w:rPr>
          <w:sz w:val="16"/>
          <w:szCs w:val="16"/>
        </w:rPr>
        <w:t xml:space="preserve">Uncontrolled geoengineering </w:t>
      </w:r>
    </w:p>
    <w:p w14:paraId="6034877F" w14:textId="77777777" w:rsidR="00EC71DB" w:rsidRPr="008D3109" w:rsidRDefault="00EC71DB" w:rsidP="00EC71DB">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5A3EFFEE" w14:textId="77777777" w:rsidR="00EC71DB" w:rsidRPr="008D3109" w:rsidRDefault="00EC71DB" w:rsidP="00EC71DB">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3DED43C6" w14:textId="77777777" w:rsidR="00EC71DB" w:rsidRPr="008D3109" w:rsidRDefault="00EC71DB" w:rsidP="00EC71DB">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524DD580" w14:textId="77777777" w:rsidR="00EC71DB" w:rsidRPr="008D3109" w:rsidRDefault="00EC71DB" w:rsidP="00EC71DB">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0F046FC9" w14:textId="77777777" w:rsidR="00EC71DB" w:rsidRPr="008D3109" w:rsidRDefault="00EC71DB" w:rsidP="00EC71DB">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38413528" w14:textId="77777777" w:rsidR="00EC71DB" w:rsidRPr="008D3109" w:rsidRDefault="00EC71DB" w:rsidP="00EC71DB">
      <w:pPr>
        <w:rPr>
          <w:rStyle w:val="Emphasis"/>
        </w:rPr>
      </w:pPr>
      <w:r w:rsidRPr="00A033F0">
        <w:rPr>
          <w:rStyle w:val="Emphasis"/>
          <w:highlight w:val="green"/>
        </w:rPr>
        <w:t>Ozone hole 2.0</w:t>
      </w:r>
      <w:r w:rsidRPr="008D3109">
        <w:rPr>
          <w:rStyle w:val="Emphasis"/>
        </w:rPr>
        <w:t xml:space="preserve"> </w:t>
      </w:r>
    </w:p>
    <w:p w14:paraId="38A10FC8" w14:textId="77777777" w:rsidR="00EC71DB" w:rsidRPr="008D3109" w:rsidRDefault="00EC71DB" w:rsidP="00EC71DB">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15E733BD" w14:textId="77777777" w:rsidR="00EC71DB" w:rsidRPr="008D3109" w:rsidRDefault="00EC71DB" w:rsidP="00EC71DB">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61B8A975" w14:textId="77777777" w:rsidR="00EC71DB" w:rsidRPr="008D3109" w:rsidRDefault="00EC71DB" w:rsidP="00EC71DB">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0449D881" w14:textId="77777777" w:rsidR="00EC71DB" w:rsidRPr="008D3109" w:rsidRDefault="00EC71DB" w:rsidP="00EC71DB">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0038F07" w14:textId="77777777" w:rsidR="00EC71DB" w:rsidRPr="008D3109" w:rsidRDefault="00EC71DB" w:rsidP="00EC71DB">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4392C1EE" w14:textId="77777777" w:rsidR="00EC71DB" w:rsidRPr="008D3109" w:rsidRDefault="00EC71DB" w:rsidP="00EC71DB">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0269EC0" w14:textId="77777777" w:rsidR="00EC71DB" w:rsidRPr="007C1A99" w:rsidRDefault="00EC71DB" w:rsidP="00EC71DB">
      <w:pPr>
        <w:rPr>
          <w:sz w:val="16"/>
        </w:rPr>
      </w:pPr>
      <w:r w:rsidRPr="007C1A99">
        <w:rPr>
          <w:sz w:val="16"/>
        </w:rPr>
        <w:lastRenderedPageBreak/>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14A51D0B" w14:textId="77777777" w:rsidR="00EC71DB" w:rsidRPr="007C1A99" w:rsidRDefault="00EC71DB" w:rsidP="00EC71DB">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D57FB0D" w14:textId="77777777" w:rsidR="00EC71DB" w:rsidRPr="007C1A99" w:rsidRDefault="00EC71DB" w:rsidP="00EC71DB">
      <w:pPr>
        <w:rPr>
          <w:sz w:val="16"/>
          <w:szCs w:val="16"/>
        </w:rPr>
      </w:pPr>
      <w:r w:rsidRPr="007C1A99">
        <w:rPr>
          <w:sz w:val="16"/>
          <w:szCs w:val="16"/>
        </w:rPr>
        <w:t>Spectacular stratospheric clouds are linked to ozone destruction. (Image credit: NASA/Lamont Poole)</w:t>
      </w:r>
    </w:p>
    <w:p w14:paraId="5346E336" w14:textId="77777777" w:rsidR="00EC71DB" w:rsidRPr="007C1A99" w:rsidRDefault="00EC71DB" w:rsidP="00EC71DB">
      <w:pPr>
        <w:rPr>
          <w:sz w:val="16"/>
          <w:szCs w:val="16"/>
        </w:rPr>
      </w:pPr>
      <w:r w:rsidRPr="007C1A99">
        <w:rPr>
          <w:sz w:val="16"/>
          <w:szCs w:val="16"/>
        </w:rPr>
        <w:t>Learning from past mistakes</w:t>
      </w:r>
    </w:p>
    <w:p w14:paraId="61875F03" w14:textId="77777777" w:rsidR="00EC71DB" w:rsidRPr="007C1A99" w:rsidRDefault="00EC71DB" w:rsidP="00EC71DB">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154F279" w14:textId="77777777" w:rsidR="00EC71DB" w:rsidRPr="007C1A99" w:rsidRDefault="00EC71DB" w:rsidP="00EC71DB">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52E6D383" w14:textId="77777777" w:rsidR="00EC71DB" w:rsidRPr="007C1A99" w:rsidRDefault="00EC71DB" w:rsidP="00EC71DB">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C4D3455" w14:textId="77777777" w:rsidR="00EC71DB" w:rsidRPr="006646A9" w:rsidRDefault="00EC71DB" w:rsidP="00EC71DB"/>
    <w:p w14:paraId="38DDA8BA" w14:textId="77777777" w:rsidR="00EC71DB" w:rsidRDefault="00EC71DB" w:rsidP="00EC71DB">
      <w:pPr>
        <w:pStyle w:val="Heading4"/>
      </w:pPr>
      <w:r>
        <w:t>Extinction.</w:t>
      </w:r>
    </w:p>
    <w:p w14:paraId="2A9EA730" w14:textId="77777777" w:rsidR="00EC71DB" w:rsidRDefault="00EC71DB" w:rsidP="00EC71DB">
      <w:r w:rsidRPr="00D70D0F">
        <w:rPr>
          <w:rStyle w:val="Style13ptBold"/>
        </w:rPr>
        <w:t>Skudlarek 16</w:t>
      </w:r>
      <w:r>
        <w:t xml:space="preserve"> [Cooper, pollution writer for L2P, “The Ozone Layer,” </w:t>
      </w:r>
      <w:hyperlink r:id="rId28" w:history="1">
        <w:r w:rsidRPr="00623F4B">
          <w:rPr>
            <w:rStyle w:val="Hyperlink"/>
          </w:rPr>
          <w:t>https://letters2president.org/letters/24312</w:t>
        </w:r>
      </w:hyperlink>
      <w:r>
        <w:t>] brett</w:t>
      </w:r>
    </w:p>
    <w:p w14:paraId="23809815" w14:textId="77777777" w:rsidR="00EC71DB" w:rsidRPr="00D70D0F" w:rsidRDefault="00EC71DB" w:rsidP="00EC71DB">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17572796" w14:textId="77777777" w:rsidR="00EC71DB" w:rsidRPr="00D70D0F" w:rsidRDefault="00EC71DB" w:rsidP="00EC71DB">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4A35D124" w14:textId="059663B0" w:rsidR="00EC71DB" w:rsidRPr="00B55AD5" w:rsidRDefault="00EC71DB" w:rsidP="00EC71DB">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p>
    <w:sectPr w:rsidR="00EC71D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4D"/>
    <w:family w:val="swiss"/>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 Neue"/>
    <w:panose1 w:val="00000000000000000000"/>
    <w:charset w:val="00"/>
    <w:family w:val="roman"/>
    <w:notTrueType/>
    <w:pitch w:val="default"/>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508D1F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4"/>
  </w:num>
  <w:num w:numId="14">
    <w:abstractNumId w:val="16"/>
  </w:num>
  <w:num w:numId="15">
    <w:abstractNumId w:val="17"/>
  </w:num>
  <w:num w:numId="16">
    <w:abstractNumId w:val="1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0A3B"/>
    <w:rsid w:val="000139A3"/>
    <w:rsid w:val="00100833"/>
    <w:rsid w:val="00104529"/>
    <w:rsid w:val="00105942"/>
    <w:rsid w:val="00107396"/>
    <w:rsid w:val="0011530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0A3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1D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5F3FD"/>
  <w15:chartTrackingRefBased/>
  <w15:docId w15:val="{6F4E4142-7CD5-4E81-BC46-5641B11A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A3B"/>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D0A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D0A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5D0A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5D0A3B"/>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5D0A3B"/>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5D0A3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D0A3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D0A3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D0A3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D0A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A3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5D0A3B"/>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5D0A3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5D0A3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D0A3B"/>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5D0A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0A3B"/>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5D0A3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5D0A3B"/>
    <w:rPr>
      <w:color w:val="auto"/>
      <w:u w:val="none"/>
    </w:rPr>
  </w:style>
  <w:style w:type="character" w:styleId="FollowedHyperlink">
    <w:name w:val="FollowedHyperlink"/>
    <w:basedOn w:val="DefaultParagraphFont"/>
    <w:uiPriority w:val="99"/>
    <w:unhideWhenUsed/>
    <w:rsid w:val="005D0A3B"/>
    <w:rPr>
      <w:color w:val="auto"/>
      <w:u w:val="none"/>
    </w:rPr>
  </w:style>
  <w:style w:type="character" w:customStyle="1" w:styleId="Heading5Char">
    <w:name w:val="Heading 5 Char"/>
    <w:aliases w:val="Text Char"/>
    <w:basedOn w:val="DefaultParagraphFont"/>
    <w:link w:val="Heading5"/>
    <w:rsid w:val="005D0A3B"/>
    <w:rPr>
      <w:rFonts w:ascii="Cambria" w:eastAsia="Times New Roman" w:hAnsi="Cambria"/>
      <w:b/>
      <w:bCs/>
      <w:i/>
      <w:iCs/>
      <w:sz w:val="20"/>
      <w:lang w:bidi="en-US"/>
    </w:rPr>
  </w:style>
  <w:style w:type="character" w:customStyle="1" w:styleId="Heading6Char">
    <w:name w:val="Heading 6 Char"/>
    <w:basedOn w:val="DefaultParagraphFont"/>
    <w:link w:val="Heading6"/>
    <w:rsid w:val="005D0A3B"/>
    <w:rPr>
      <w:rFonts w:ascii="Cambria" w:eastAsia="Times New Roman" w:hAnsi="Cambria"/>
      <w:b/>
      <w:bCs/>
      <w:i/>
      <w:iCs/>
      <w:sz w:val="20"/>
      <w:lang w:bidi="en-US"/>
    </w:rPr>
  </w:style>
  <w:style w:type="character" w:customStyle="1" w:styleId="Heading7Char">
    <w:name w:val="Heading 7 Char"/>
    <w:basedOn w:val="DefaultParagraphFont"/>
    <w:link w:val="Heading7"/>
    <w:rsid w:val="005D0A3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D0A3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D0A3B"/>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5D0A3B"/>
    <w:rPr>
      <w:color w:val="605E5C"/>
      <w:shd w:val="clear" w:color="auto" w:fill="E1DFDD"/>
    </w:rPr>
  </w:style>
  <w:style w:type="paragraph" w:customStyle="1" w:styleId="Emphasis1">
    <w:name w:val="Emphasis1"/>
    <w:basedOn w:val="Normal"/>
    <w:link w:val="Emphasis"/>
    <w:uiPriority w:val="7"/>
    <w:qFormat/>
    <w:rsid w:val="005D0A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5D0A3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5D0A3B"/>
    <w:pPr>
      <w:widowControl w:val="0"/>
      <w:spacing w:line="240" w:lineRule="auto"/>
      <w:ind w:left="720"/>
      <w:jc w:val="both"/>
    </w:pPr>
    <w:rPr>
      <w:b/>
      <w:iCs/>
      <w:u w:val="single"/>
    </w:rPr>
  </w:style>
  <w:style w:type="paragraph" w:styleId="DocumentMap">
    <w:name w:val="Document Map"/>
    <w:basedOn w:val="Normal"/>
    <w:link w:val="DocumentMapChar"/>
    <w:uiPriority w:val="99"/>
    <w:unhideWhenUsed/>
    <w:rsid w:val="005D0A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D0A3B"/>
    <w:rPr>
      <w:rFonts w:ascii="Lucida Grande" w:hAnsi="Lucida Grande" w:cs="Lucida Grande"/>
      <w:sz w:val="24"/>
    </w:rPr>
  </w:style>
  <w:style w:type="paragraph" w:styleId="ListParagraph">
    <w:name w:val="List Paragraph"/>
    <w:aliases w:val="6 font"/>
    <w:basedOn w:val="Normal"/>
    <w:uiPriority w:val="99"/>
    <w:unhideWhenUsed/>
    <w:qFormat/>
    <w:rsid w:val="005D0A3B"/>
    <w:pPr>
      <w:ind w:left="720"/>
      <w:contextualSpacing/>
    </w:pPr>
  </w:style>
  <w:style w:type="paragraph" w:styleId="Title">
    <w:name w:val="Title"/>
    <w:aliases w:val="Cites and Cards,UNDERLINE,Bold Underlined,title,Block Heading,Read This"/>
    <w:basedOn w:val="Normal"/>
    <w:link w:val="TitleChar"/>
    <w:uiPriority w:val="6"/>
    <w:qFormat/>
    <w:rsid w:val="005D0A3B"/>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D0A3B"/>
    <w:rPr>
      <w:rFonts w:ascii="Calibri" w:hAnsi="Calibri"/>
      <w:sz w:val="24"/>
      <w:u w:val="single"/>
    </w:rPr>
  </w:style>
  <w:style w:type="paragraph" w:customStyle="1" w:styleId="m5562427531322223799gmail-msolistparagraph">
    <w:name w:val="m_5562427531322223799gmail-msolistparagraph"/>
    <w:basedOn w:val="Normal"/>
    <w:rsid w:val="005D0A3B"/>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5D0A3B"/>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5D0A3B"/>
    <w:rPr>
      <w:rFonts w:ascii="Tahoma" w:hAnsi="Tahoma" w:cs="Tahoma"/>
      <w:szCs w:val="16"/>
    </w:rPr>
  </w:style>
  <w:style w:type="character" w:customStyle="1" w:styleId="BalloonTextChar">
    <w:name w:val="Balloon Text Char"/>
    <w:basedOn w:val="DefaultParagraphFont"/>
    <w:link w:val="BalloonText"/>
    <w:uiPriority w:val="99"/>
    <w:rsid w:val="005D0A3B"/>
    <w:rPr>
      <w:rFonts w:ascii="Tahoma" w:hAnsi="Tahoma" w:cs="Tahoma"/>
      <w:szCs w:val="16"/>
    </w:rPr>
  </w:style>
  <w:style w:type="paragraph" w:styleId="Header">
    <w:name w:val="header"/>
    <w:basedOn w:val="Normal"/>
    <w:link w:val="HeaderChar"/>
    <w:uiPriority w:val="99"/>
    <w:unhideWhenUsed/>
    <w:qFormat/>
    <w:rsid w:val="005D0A3B"/>
    <w:pPr>
      <w:tabs>
        <w:tab w:val="center" w:pos="4680"/>
        <w:tab w:val="right" w:pos="9360"/>
      </w:tabs>
    </w:pPr>
  </w:style>
  <w:style w:type="character" w:customStyle="1" w:styleId="HeaderChar">
    <w:name w:val="Header Char"/>
    <w:basedOn w:val="DefaultParagraphFont"/>
    <w:link w:val="Header"/>
    <w:uiPriority w:val="99"/>
    <w:rsid w:val="005D0A3B"/>
    <w:rPr>
      <w:rFonts w:ascii="Calibri" w:hAnsi="Calibri"/>
    </w:rPr>
  </w:style>
  <w:style w:type="paragraph" w:styleId="Footer">
    <w:name w:val="footer"/>
    <w:basedOn w:val="Normal"/>
    <w:link w:val="FooterChar"/>
    <w:uiPriority w:val="99"/>
    <w:unhideWhenUsed/>
    <w:rsid w:val="005D0A3B"/>
    <w:pPr>
      <w:tabs>
        <w:tab w:val="center" w:pos="4680"/>
        <w:tab w:val="right" w:pos="9360"/>
      </w:tabs>
    </w:pPr>
  </w:style>
  <w:style w:type="character" w:customStyle="1" w:styleId="FooterChar">
    <w:name w:val="Footer Char"/>
    <w:basedOn w:val="DefaultParagraphFont"/>
    <w:link w:val="Footer"/>
    <w:uiPriority w:val="99"/>
    <w:rsid w:val="005D0A3B"/>
    <w:rPr>
      <w:rFonts w:ascii="Calibri" w:hAnsi="Calibri"/>
    </w:rPr>
  </w:style>
  <w:style w:type="character" w:styleId="PageNumber">
    <w:name w:val="page number"/>
    <w:aliases w:val="card ununderlined"/>
    <w:basedOn w:val="DefaultParagraphFont"/>
    <w:uiPriority w:val="99"/>
    <w:unhideWhenUsed/>
    <w:rsid w:val="005D0A3B"/>
  </w:style>
  <w:style w:type="character" w:customStyle="1" w:styleId="underline">
    <w:name w:val="underline"/>
    <w:qFormat/>
    <w:rsid w:val="005D0A3B"/>
    <w:rPr>
      <w:u w:val="single"/>
    </w:rPr>
  </w:style>
  <w:style w:type="character" w:customStyle="1" w:styleId="m4841727538114946087gmail-styleunderline">
    <w:name w:val="m_4841727538114946087gmail-styleunderline"/>
    <w:basedOn w:val="DefaultParagraphFont"/>
    <w:rsid w:val="005D0A3B"/>
  </w:style>
  <w:style w:type="paragraph" w:customStyle="1" w:styleId="Analytic">
    <w:name w:val="Analytic"/>
    <w:basedOn w:val="Normal"/>
    <w:link w:val="AnalyticChar"/>
    <w:autoRedefine/>
    <w:qFormat/>
    <w:rsid w:val="005D0A3B"/>
    <w:rPr>
      <w:b/>
      <w:sz w:val="24"/>
    </w:rPr>
  </w:style>
  <w:style w:type="paragraph" w:customStyle="1" w:styleId="BreakTag">
    <w:name w:val="Break Tag"/>
    <w:basedOn w:val="Normal"/>
    <w:autoRedefine/>
    <w:uiPriority w:val="4"/>
    <w:qFormat/>
    <w:rsid w:val="005D0A3B"/>
    <w:pPr>
      <w:spacing w:before="240"/>
    </w:pPr>
    <w:rPr>
      <w:b/>
      <w:sz w:val="26"/>
    </w:rPr>
  </w:style>
  <w:style w:type="paragraph" w:customStyle="1" w:styleId="BreakBlock">
    <w:name w:val="Break Block"/>
    <w:basedOn w:val="Normal"/>
    <w:link w:val="BreakBlockChar"/>
    <w:autoRedefine/>
    <w:qFormat/>
    <w:rsid w:val="005D0A3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D0A3B"/>
    <w:rPr>
      <w:rFonts w:ascii="Arial Bold" w:hAnsi="Arial Bold"/>
      <w:b/>
      <w:caps/>
      <w:sz w:val="32"/>
      <w:u w:val="single"/>
    </w:rPr>
  </w:style>
  <w:style w:type="character" w:customStyle="1" w:styleId="Mention1">
    <w:name w:val="Mention1"/>
    <w:basedOn w:val="DefaultParagraphFont"/>
    <w:uiPriority w:val="99"/>
    <w:semiHidden/>
    <w:unhideWhenUsed/>
    <w:rsid w:val="005D0A3B"/>
    <w:rPr>
      <w:color w:val="2B579A"/>
      <w:shd w:val="clear" w:color="auto" w:fill="E6E6E6"/>
    </w:rPr>
  </w:style>
  <w:style w:type="character" w:customStyle="1" w:styleId="UnresolvedMention1">
    <w:name w:val="Unresolved Mention1"/>
    <w:basedOn w:val="DefaultParagraphFont"/>
    <w:uiPriority w:val="99"/>
    <w:unhideWhenUsed/>
    <w:rsid w:val="005D0A3B"/>
    <w:rPr>
      <w:color w:val="808080"/>
      <w:shd w:val="clear" w:color="auto" w:fill="E6E6E6"/>
    </w:rPr>
  </w:style>
  <w:style w:type="paragraph" w:customStyle="1" w:styleId="evidencetext">
    <w:name w:val="evidence text"/>
    <w:basedOn w:val="Normal"/>
    <w:link w:val="evidencetextChar1"/>
    <w:qFormat/>
    <w:rsid w:val="005D0A3B"/>
    <w:pPr>
      <w:ind w:left="432" w:right="432"/>
    </w:pPr>
    <w:rPr>
      <w:color w:val="000000"/>
      <w:lang w:val="x-none" w:eastAsia="x-none"/>
    </w:rPr>
  </w:style>
  <w:style w:type="character" w:customStyle="1" w:styleId="evidencetextChar1">
    <w:name w:val="evidence text Char1"/>
    <w:link w:val="evidencetext"/>
    <w:rsid w:val="005D0A3B"/>
    <w:rPr>
      <w:rFonts w:ascii="Calibri" w:hAnsi="Calibri"/>
      <w:color w:val="000000"/>
      <w:lang w:val="x-none" w:eastAsia="x-none"/>
    </w:rPr>
  </w:style>
  <w:style w:type="character" w:customStyle="1" w:styleId="Author-Date">
    <w:name w:val="Author-Date"/>
    <w:qFormat/>
    <w:rsid w:val="005D0A3B"/>
    <w:rPr>
      <w:b/>
      <w:sz w:val="24"/>
    </w:rPr>
  </w:style>
  <w:style w:type="paragraph" w:customStyle="1" w:styleId="Nothing">
    <w:name w:val="Nothing"/>
    <w:link w:val="NothingChar"/>
    <w:qFormat/>
    <w:rsid w:val="005D0A3B"/>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5D0A3B"/>
    <w:rPr>
      <w:rFonts w:eastAsia="Times New Roman"/>
      <w:u w:val="single"/>
    </w:rPr>
  </w:style>
  <w:style w:type="character" w:customStyle="1" w:styleId="Style4Char">
    <w:name w:val="Style4 Char"/>
    <w:link w:val="Style4"/>
    <w:rsid w:val="005D0A3B"/>
    <w:rPr>
      <w:rFonts w:ascii="Calibri" w:eastAsia="Times New Roman" w:hAnsi="Calibri"/>
      <w:u w:val="single"/>
    </w:rPr>
  </w:style>
  <w:style w:type="character" w:customStyle="1" w:styleId="cardChar">
    <w:name w:val="card Char"/>
    <w:aliases w:val="Bold Cite Char Char,Speed Cite Char"/>
    <w:basedOn w:val="DefaultParagraphFont"/>
    <w:rsid w:val="005D0A3B"/>
    <w:rPr>
      <w:rFonts w:ascii="Georgia" w:eastAsiaTheme="minorHAnsi" w:hAnsi="Georgia"/>
      <w:sz w:val="22"/>
      <w:szCs w:val="22"/>
      <w:u w:val="single"/>
    </w:rPr>
  </w:style>
  <w:style w:type="character" w:customStyle="1" w:styleId="term">
    <w:name w:val="term"/>
    <w:basedOn w:val="DefaultParagraphFont"/>
    <w:rsid w:val="005D0A3B"/>
  </w:style>
  <w:style w:type="character" w:customStyle="1" w:styleId="Style1Char">
    <w:name w:val="Style1 Char"/>
    <w:rsid w:val="005D0A3B"/>
    <w:rPr>
      <w:rFonts w:ascii="Times New Roman" w:eastAsia="SimSun" w:hAnsi="Times New Roman" w:cs="Times New Roman"/>
      <w:sz w:val="20"/>
      <w:szCs w:val="24"/>
      <w:u w:val="single"/>
      <w:lang w:eastAsia="zh-CN"/>
    </w:rPr>
  </w:style>
  <w:style w:type="character" w:customStyle="1" w:styleId="Styleunderline11pt">
    <w:name w:val="Style underline + 11 pt"/>
    <w:rsid w:val="005D0A3B"/>
    <w:rPr>
      <w:rFonts w:ascii="Times New Roman" w:hAnsi="Times New Roman"/>
      <w:sz w:val="20"/>
      <w:u w:val="single"/>
    </w:rPr>
  </w:style>
  <w:style w:type="paragraph" w:customStyle="1" w:styleId="Stylecard11pt">
    <w:name w:val="Style card + 11 pt"/>
    <w:basedOn w:val="Normal"/>
    <w:link w:val="Stylecard11ptChar"/>
    <w:qFormat/>
    <w:rsid w:val="005D0A3B"/>
    <w:pPr>
      <w:ind w:left="288" w:right="288"/>
    </w:pPr>
    <w:rPr>
      <w:rFonts w:eastAsia="SimSun"/>
      <w:lang w:eastAsia="zh-CN"/>
    </w:rPr>
  </w:style>
  <w:style w:type="character" w:customStyle="1" w:styleId="Stylecard11ptChar">
    <w:name w:val="Style card + 11 pt Char"/>
    <w:link w:val="Stylecard11pt"/>
    <w:rsid w:val="005D0A3B"/>
    <w:rPr>
      <w:rFonts w:ascii="Calibri" w:eastAsia="SimSun" w:hAnsi="Calibri"/>
      <w:lang w:eastAsia="zh-CN"/>
    </w:rPr>
  </w:style>
  <w:style w:type="paragraph" w:customStyle="1" w:styleId="Minimize">
    <w:name w:val="Minimize"/>
    <w:basedOn w:val="Normal"/>
    <w:next w:val="Normal"/>
    <w:link w:val="MinimizeChar"/>
    <w:qFormat/>
    <w:rsid w:val="005D0A3B"/>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5D0A3B"/>
    <w:rPr>
      <w:rFonts w:ascii="Calibri" w:hAnsi="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D0A3B"/>
    <w:pPr>
      <w:spacing w:after="0" w:line="240" w:lineRule="auto"/>
    </w:pPr>
    <w:rPr>
      <w:rFonts w:ascii="Arial" w:hAnsi="Arial" w:cs="Arial"/>
      <w:u w:val="single"/>
    </w:rPr>
  </w:style>
  <w:style w:type="paragraph" w:customStyle="1" w:styleId="cardtext">
    <w:name w:val="card text"/>
    <w:basedOn w:val="Normal"/>
    <w:link w:val="cardtextChar"/>
    <w:qFormat/>
    <w:rsid w:val="005D0A3B"/>
    <w:pPr>
      <w:ind w:left="288" w:right="288"/>
    </w:pPr>
  </w:style>
  <w:style w:type="character" w:customStyle="1" w:styleId="cardtextChar">
    <w:name w:val="card text Char"/>
    <w:basedOn w:val="DefaultParagraphFont"/>
    <w:link w:val="cardtext"/>
    <w:rsid w:val="005D0A3B"/>
    <w:rPr>
      <w:rFonts w:ascii="Calibri" w:hAnsi="Calibri"/>
    </w:rPr>
  </w:style>
  <w:style w:type="character" w:customStyle="1" w:styleId="byline">
    <w:name w:val="byline"/>
    <w:basedOn w:val="DefaultParagraphFont"/>
    <w:rsid w:val="005D0A3B"/>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5D0A3B"/>
    <w:rPr>
      <w:rFonts w:ascii="Arial" w:hAnsi="Arial"/>
      <w:b/>
      <w:sz w:val="24"/>
      <w:szCs w:val="22"/>
      <w:u w:val="single"/>
    </w:rPr>
  </w:style>
  <w:style w:type="paragraph" w:customStyle="1" w:styleId="StyleStyle411pt">
    <w:name w:val="Style Style4 + 11 pt"/>
    <w:basedOn w:val="Normal"/>
    <w:link w:val="StyleStyle411ptChar"/>
    <w:qFormat/>
    <w:rsid w:val="005D0A3B"/>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D0A3B"/>
    <w:rPr>
      <w:rFonts w:ascii="Calibri" w:eastAsia="Times New Roman" w:hAnsi="Calibri"/>
      <w:u w:val="single"/>
    </w:rPr>
  </w:style>
  <w:style w:type="character" w:customStyle="1" w:styleId="Style11ptUnderline">
    <w:name w:val="Style 11 pt Underline"/>
    <w:rsid w:val="005D0A3B"/>
    <w:rPr>
      <w:sz w:val="20"/>
      <w:u w:val="single"/>
    </w:rPr>
  </w:style>
  <w:style w:type="character" w:customStyle="1" w:styleId="Style11ptBoldUnderline">
    <w:name w:val="Style 11 pt Bold Underline"/>
    <w:rsid w:val="005D0A3B"/>
    <w:rPr>
      <w:b/>
      <w:bCs/>
      <w:sz w:val="20"/>
      <w:u w:val="single"/>
    </w:rPr>
  </w:style>
  <w:style w:type="character" w:customStyle="1" w:styleId="Style11pt">
    <w:name w:val="Style 11 pt"/>
    <w:rsid w:val="005D0A3B"/>
    <w:rPr>
      <w:sz w:val="20"/>
    </w:rPr>
  </w:style>
  <w:style w:type="paragraph" w:customStyle="1" w:styleId="StyleStyle411ptBold">
    <w:name w:val="Style Style4 + 11 pt Bold"/>
    <w:basedOn w:val="Normal"/>
    <w:link w:val="StyleStyle411ptBoldChar"/>
    <w:qFormat/>
    <w:rsid w:val="005D0A3B"/>
    <w:rPr>
      <w:rFonts w:eastAsia="Times New Roman"/>
      <w:b/>
      <w:bCs/>
      <w:u w:val="single"/>
    </w:rPr>
  </w:style>
  <w:style w:type="character" w:customStyle="1" w:styleId="StyleStyle411ptBoldChar">
    <w:name w:val="Style Style4 + 11 pt Bold Char"/>
    <w:basedOn w:val="DefaultParagraphFont"/>
    <w:link w:val="StyleStyle411ptBold"/>
    <w:rsid w:val="005D0A3B"/>
    <w:rPr>
      <w:rFonts w:ascii="Calibri" w:eastAsia="Times New Roman" w:hAnsi="Calibri"/>
      <w:b/>
      <w:bCs/>
      <w:u w:val="single"/>
    </w:rPr>
  </w:style>
  <w:style w:type="paragraph" w:customStyle="1" w:styleId="BlockTitle">
    <w:name w:val="Block Title"/>
    <w:basedOn w:val="Normal"/>
    <w:next w:val="Normal"/>
    <w:link w:val="BlockTitleChar"/>
    <w:qFormat/>
    <w:rsid w:val="005D0A3B"/>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5D0A3B"/>
    <w:rPr>
      <w:rFonts w:ascii="Calibri" w:eastAsia="Times New Roman" w:hAnsi="Calibri"/>
      <w:b/>
      <w:sz w:val="32"/>
      <w:szCs w:val="20"/>
      <w:u w:val="single"/>
    </w:rPr>
  </w:style>
  <w:style w:type="character" w:customStyle="1" w:styleId="Emphasis2">
    <w:name w:val="Emphasis2"/>
    <w:basedOn w:val="DefaultParagraphFont"/>
    <w:rsid w:val="005D0A3B"/>
    <w:rPr>
      <w:rFonts w:ascii="Franklin Gothic Heavy" w:hAnsi="Franklin Gothic Heavy"/>
      <w:iCs/>
      <w:u w:val="single"/>
    </w:rPr>
  </w:style>
  <w:style w:type="paragraph" w:customStyle="1" w:styleId="Cards">
    <w:name w:val="Cards"/>
    <w:basedOn w:val="Normal"/>
    <w:link w:val="CardsChar1"/>
    <w:qFormat/>
    <w:rsid w:val="005D0A3B"/>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D0A3B"/>
    <w:rPr>
      <w:rFonts w:ascii="Times New Roman" w:eastAsia="Times New Roman" w:hAnsi="Times New Roman" w:cs="Times New Roman"/>
      <w:sz w:val="20"/>
      <w:szCs w:val="24"/>
    </w:rPr>
  </w:style>
  <w:style w:type="character" w:customStyle="1" w:styleId="pmterms1">
    <w:name w:val="pmterms1"/>
    <w:basedOn w:val="DefaultParagraphFont"/>
    <w:rsid w:val="005D0A3B"/>
  </w:style>
  <w:style w:type="character" w:customStyle="1" w:styleId="hilite1">
    <w:name w:val="hilite1"/>
    <w:basedOn w:val="DefaultParagraphFont"/>
    <w:rsid w:val="005D0A3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D0A3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D0A3B"/>
    <w:rPr>
      <w:rFonts w:ascii="Times New Roman" w:eastAsia="Malgun Gothic" w:hAnsi="Times New Roman" w:cs="Times New Roman"/>
      <w:sz w:val="21"/>
      <w:szCs w:val="24"/>
      <w:u w:val="single"/>
    </w:rPr>
  </w:style>
  <w:style w:type="paragraph" w:styleId="NoSpacing">
    <w:name w:val="No Spacing"/>
    <w:aliases w:val="ClearFormatting,Card Format,CD - Cite,Clear,DDI Tag,Tag Title,No Spacing51,No Spacing6,No Spacing7,Very Small Text,No Spacing8,Dont u,No Spacing311"/>
    <w:link w:val="NoSpacingChar"/>
    <w:uiPriority w:val="1"/>
    <w:qFormat/>
    <w:rsid w:val="005D0A3B"/>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5D0A3B"/>
    <w:rPr>
      <w:rFonts w:eastAsia="Times New Roman"/>
      <w:b/>
      <w:szCs w:val="20"/>
    </w:rPr>
  </w:style>
  <w:style w:type="character" w:customStyle="1" w:styleId="NormaltagChar">
    <w:name w:val="Normal tag Char"/>
    <w:basedOn w:val="DefaultParagraphFont"/>
    <w:link w:val="Normaltag"/>
    <w:uiPriority w:val="99"/>
    <w:locked/>
    <w:rsid w:val="005D0A3B"/>
    <w:rPr>
      <w:rFonts w:ascii="Calibri" w:eastAsia="Times New Roman" w:hAnsi="Calibri"/>
      <w:b/>
      <w:szCs w:val="20"/>
    </w:rPr>
  </w:style>
  <w:style w:type="character" w:customStyle="1" w:styleId="DebateUnderline">
    <w:name w:val="Debate Underline"/>
    <w:qFormat/>
    <w:rsid w:val="005D0A3B"/>
    <w:rPr>
      <w:rFonts w:ascii="Times New Roman" w:hAnsi="Times New Roman"/>
      <w:sz w:val="20"/>
      <w:szCs w:val="24"/>
      <w:u w:val="thick"/>
    </w:rPr>
  </w:style>
  <w:style w:type="character" w:customStyle="1" w:styleId="blue">
    <w:name w:val="blue"/>
    <w:basedOn w:val="DefaultParagraphFont"/>
    <w:rsid w:val="005D0A3B"/>
    <w:rPr>
      <w:rFonts w:cs="Times New Roman"/>
    </w:rPr>
  </w:style>
  <w:style w:type="paragraph" w:customStyle="1" w:styleId="cites">
    <w:name w:val="cites"/>
    <w:link w:val="Heading1Char3"/>
    <w:autoRedefine/>
    <w:qFormat/>
    <w:rsid w:val="005D0A3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5D0A3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D0A3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D0A3B"/>
    <w:rPr>
      <w:rFonts w:ascii="Times New Roman" w:eastAsia="Malgun Gothic" w:hAnsi="Times New Roman" w:cs="Times New Roman"/>
      <w:sz w:val="12"/>
      <w:szCs w:val="24"/>
    </w:rPr>
  </w:style>
  <w:style w:type="character" w:customStyle="1" w:styleId="CitesChar2">
    <w:name w:val="Cites Char2"/>
    <w:link w:val="Cites0"/>
    <w:rsid w:val="005D0A3B"/>
    <w:rPr>
      <w:rFonts w:eastAsia="Times New Roman" w:cs="Times New Roman"/>
      <w:b/>
      <w:bCs/>
      <w:sz w:val="20"/>
      <w:szCs w:val="20"/>
    </w:rPr>
  </w:style>
  <w:style w:type="character" w:customStyle="1" w:styleId="Heading1Char1">
    <w:name w:val="Heading 1 Char1"/>
    <w:aliases w:val="Pocket Char1"/>
    <w:basedOn w:val="DefaultParagraphFont"/>
    <w:uiPriority w:val="1"/>
    <w:rsid w:val="005D0A3B"/>
    <w:rPr>
      <w:rFonts w:ascii="Arial" w:hAnsi="Arial" w:cs="Arial"/>
      <w:b/>
      <w:bCs/>
      <w:kern w:val="32"/>
      <w:sz w:val="28"/>
      <w:szCs w:val="32"/>
      <w:lang w:bidi="en-US"/>
    </w:rPr>
  </w:style>
  <w:style w:type="paragraph" w:customStyle="1" w:styleId="BlockTitle2">
    <w:name w:val="Block Title2"/>
    <w:basedOn w:val="Normal"/>
    <w:next w:val="Normal"/>
    <w:qFormat/>
    <w:rsid w:val="005D0A3B"/>
    <w:pPr>
      <w:spacing w:after="240"/>
      <w:jc w:val="center"/>
    </w:pPr>
    <w:rPr>
      <w:rFonts w:eastAsia="Times New Roman"/>
      <w:b/>
      <w:sz w:val="32"/>
      <w:u w:val="single"/>
      <w:lang w:bidi="en-US"/>
    </w:rPr>
  </w:style>
  <w:style w:type="paragraph" w:styleId="TOC1">
    <w:name w:val="toc 1"/>
    <w:basedOn w:val="Normal"/>
    <w:next w:val="Normal"/>
    <w:autoRedefine/>
    <w:uiPriority w:val="39"/>
    <w:rsid w:val="005D0A3B"/>
    <w:pPr>
      <w:spacing w:before="120" w:after="120"/>
    </w:pPr>
    <w:rPr>
      <w:rFonts w:eastAsia="Times New Roman"/>
      <w:b/>
      <w:u w:val="single"/>
      <w:lang w:bidi="en-US"/>
    </w:rPr>
  </w:style>
  <w:style w:type="paragraph" w:styleId="TOC9">
    <w:name w:val="toc 9"/>
    <w:basedOn w:val="Normal"/>
    <w:next w:val="Normal"/>
    <w:autoRedefine/>
    <w:rsid w:val="005D0A3B"/>
    <w:pPr>
      <w:ind w:left="1600"/>
    </w:pPr>
    <w:rPr>
      <w:rFonts w:eastAsia="Times New Roman"/>
      <w:sz w:val="20"/>
      <w:lang w:bidi="en-US"/>
    </w:rPr>
  </w:style>
  <w:style w:type="paragraph" w:customStyle="1" w:styleId="TxBrp1">
    <w:name w:val="TxBr_p1"/>
    <w:basedOn w:val="Normal"/>
    <w:qFormat/>
    <w:rsid w:val="005D0A3B"/>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D0A3B"/>
    <w:pPr>
      <w:spacing w:before="100" w:beforeAutospacing="1" w:after="100" w:afterAutospacing="1"/>
    </w:pPr>
    <w:rPr>
      <w:rFonts w:eastAsia="Times New Roman"/>
      <w:lang w:bidi="en-US"/>
    </w:rPr>
  </w:style>
  <w:style w:type="paragraph" w:customStyle="1" w:styleId="fullstory">
    <w:name w:val="fullstory"/>
    <w:basedOn w:val="Normal"/>
    <w:qFormat/>
    <w:rsid w:val="005D0A3B"/>
    <w:pPr>
      <w:spacing w:before="100" w:beforeAutospacing="1" w:after="100" w:afterAutospacing="1"/>
    </w:pPr>
    <w:rPr>
      <w:rFonts w:eastAsia="Times New Roman"/>
      <w:lang w:bidi="en-US"/>
    </w:rPr>
  </w:style>
  <w:style w:type="character" w:customStyle="1" w:styleId="standardcontent">
    <w:name w:val="standardcontent"/>
    <w:basedOn w:val="DefaultParagraphFont"/>
    <w:rsid w:val="005D0A3B"/>
  </w:style>
  <w:style w:type="paragraph" w:customStyle="1" w:styleId="hat">
    <w:name w:val="hat"/>
    <w:basedOn w:val="Normal"/>
    <w:next w:val="Normal"/>
    <w:link w:val="hatChar"/>
    <w:qFormat/>
    <w:rsid w:val="005D0A3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D0A3B"/>
  </w:style>
  <w:style w:type="paragraph" w:customStyle="1" w:styleId="HotRouteChar">
    <w:name w:val="Hot Route! Char"/>
    <w:basedOn w:val="Normal"/>
    <w:qFormat/>
    <w:rsid w:val="005D0A3B"/>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5D0A3B"/>
    <w:rPr>
      <w:rFonts w:cs="Times New Roman"/>
      <w:b/>
      <w:bCs/>
    </w:rPr>
  </w:style>
  <w:style w:type="paragraph" w:customStyle="1" w:styleId="Default">
    <w:name w:val="Default"/>
    <w:qFormat/>
    <w:rsid w:val="005D0A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D0A3B"/>
    <w:rPr>
      <w:rFonts w:ascii="Cambria" w:hAnsi="Cambria" w:cs="Times New Roman"/>
      <w:b/>
      <w:bCs/>
      <w:sz w:val="26"/>
      <w:szCs w:val="26"/>
    </w:rPr>
  </w:style>
  <w:style w:type="character" w:customStyle="1" w:styleId="UnderliningChar">
    <w:name w:val="Underlining Char"/>
    <w:basedOn w:val="DefaultParagraphFont"/>
    <w:link w:val="Underlining"/>
    <w:rsid w:val="005D0A3B"/>
    <w:rPr>
      <w:rFonts w:ascii="Arial Narrow" w:hAnsi="Arial Narrow" w:cs="Times New Roman"/>
      <w:u w:val="single"/>
    </w:rPr>
  </w:style>
  <w:style w:type="character" w:customStyle="1" w:styleId="CardCharChar1">
    <w:name w:val="Card Char Char1"/>
    <w:basedOn w:val="DefaultParagraphFont"/>
    <w:rsid w:val="005D0A3B"/>
    <w:rPr>
      <w:rFonts w:cs="Times New Roman"/>
      <w:b/>
      <w:bCs/>
      <w:sz w:val="28"/>
      <w:szCs w:val="28"/>
    </w:rPr>
  </w:style>
  <w:style w:type="paragraph" w:customStyle="1" w:styleId="Cites0">
    <w:name w:val="Cites"/>
    <w:basedOn w:val="Normal"/>
    <w:link w:val="CitesChar2"/>
    <w:qFormat/>
    <w:rsid w:val="005D0A3B"/>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D0A3B"/>
    <w:rPr>
      <w:rFonts w:ascii="Times New Roman" w:eastAsia="Calibri" w:hAnsi="Times New Roman" w:cs="Times New Roman"/>
      <w:sz w:val="24"/>
      <w:szCs w:val="24"/>
    </w:rPr>
  </w:style>
  <w:style w:type="character" w:customStyle="1" w:styleId="apple-converted-space">
    <w:name w:val="apple-converted-space"/>
    <w:basedOn w:val="DefaultParagraphFont"/>
    <w:rsid w:val="005D0A3B"/>
  </w:style>
  <w:style w:type="character" w:customStyle="1" w:styleId="hit">
    <w:name w:val="hit"/>
    <w:basedOn w:val="DefaultParagraphFont"/>
    <w:rsid w:val="005D0A3B"/>
    <w:rPr>
      <w:rFonts w:cs="Times New Roman"/>
    </w:rPr>
  </w:style>
  <w:style w:type="paragraph" w:customStyle="1" w:styleId="SmallFont">
    <w:name w:val="Small Font"/>
    <w:basedOn w:val="Normal"/>
    <w:link w:val="SmallFontChar"/>
    <w:qFormat/>
    <w:rsid w:val="005D0A3B"/>
    <w:pPr>
      <w:spacing w:after="200"/>
      <w:jc w:val="both"/>
    </w:pPr>
    <w:rPr>
      <w:rFonts w:eastAsia="Calibri"/>
      <w:szCs w:val="18"/>
    </w:rPr>
  </w:style>
  <w:style w:type="character" w:customStyle="1" w:styleId="SmallFontChar">
    <w:name w:val="Small Font Char"/>
    <w:basedOn w:val="DefaultParagraphFont"/>
    <w:link w:val="SmallFont"/>
    <w:locked/>
    <w:rsid w:val="005D0A3B"/>
    <w:rPr>
      <w:rFonts w:ascii="Calibri" w:eastAsia="Calibri" w:hAnsi="Calibri"/>
      <w:szCs w:val="18"/>
    </w:rPr>
  </w:style>
  <w:style w:type="character" w:customStyle="1" w:styleId="CircleChar1">
    <w:name w:val="Circle Char1"/>
    <w:basedOn w:val="DefaultParagraphFont"/>
    <w:rsid w:val="005D0A3B"/>
    <w:rPr>
      <w:rFonts w:cs="Times New Roman"/>
      <w:b/>
      <w:i/>
      <w:sz w:val="18"/>
      <w:szCs w:val="18"/>
      <w:u w:val="single"/>
      <w:lang w:val="en-US" w:eastAsia="en-US" w:bidi="ar-SA"/>
    </w:rPr>
  </w:style>
  <w:style w:type="paragraph" w:styleId="BodyText">
    <w:name w:val="Body Text"/>
    <w:basedOn w:val="Normal"/>
    <w:link w:val="BodyTextChar"/>
    <w:uiPriority w:val="99"/>
    <w:unhideWhenUsed/>
    <w:rsid w:val="005D0A3B"/>
    <w:pPr>
      <w:spacing w:after="120"/>
    </w:pPr>
  </w:style>
  <w:style w:type="character" w:customStyle="1" w:styleId="BodyTextChar">
    <w:name w:val="Body Text Char"/>
    <w:basedOn w:val="DefaultParagraphFont"/>
    <w:link w:val="BodyText"/>
    <w:uiPriority w:val="99"/>
    <w:rsid w:val="005D0A3B"/>
    <w:rPr>
      <w:rFonts w:ascii="Calibri" w:hAnsi="Calibri"/>
    </w:rPr>
  </w:style>
  <w:style w:type="character" w:customStyle="1" w:styleId="verdana">
    <w:name w:val="verdana"/>
    <w:basedOn w:val="DefaultParagraphFont"/>
    <w:rsid w:val="005D0A3B"/>
  </w:style>
  <w:style w:type="character" w:customStyle="1" w:styleId="CardsChar1">
    <w:name w:val="Cards Char1"/>
    <w:link w:val="Cards"/>
    <w:rsid w:val="005D0A3B"/>
    <w:rPr>
      <w:rFonts w:ascii="Calibri" w:eastAsia="Times New Roman" w:hAnsi="Calibri" w:cs="Times New Roman"/>
      <w:sz w:val="20"/>
      <w:szCs w:val="20"/>
    </w:rPr>
  </w:style>
  <w:style w:type="paragraph" w:customStyle="1" w:styleId="BlockHeadings">
    <w:name w:val="Block Headings"/>
    <w:basedOn w:val="Normal"/>
    <w:link w:val="BlockHeadingsChar"/>
    <w:qFormat/>
    <w:rsid w:val="005D0A3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D0A3B"/>
    <w:rPr>
      <w:rFonts w:ascii="Calibri" w:eastAsia="Times New Roman" w:hAnsi="Calibri" w:cs="Times New Roman"/>
      <w:b/>
      <w:sz w:val="20"/>
      <w:szCs w:val="20"/>
    </w:rPr>
  </w:style>
  <w:style w:type="paragraph" w:customStyle="1" w:styleId="loose">
    <w:name w:val="loose"/>
    <w:basedOn w:val="Normal"/>
    <w:qFormat/>
    <w:rsid w:val="005D0A3B"/>
    <w:pPr>
      <w:spacing w:before="210"/>
    </w:pPr>
    <w:rPr>
      <w:rFonts w:eastAsia="Times New Roman"/>
      <w:lang w:eastAsia="zh-CN" w:bidi="he-IL"/>
    </w:rPr>
  </w:style>
  <w:style w:type="character" w:customStyle="1" w:styleId="hit1">
    <w:name w:val="hit1"/>
    <w:basedOn w:val="DefaultParagraphFont"/>
    <w:rsid w:val="005D0A3B"/>
    <w:rPr>
      <w:b/>
      <w:bCs/>
      <w:color w:val="CC0033"/>
    </w:rPr>
  </w:style>
  <w:style w:type="character" w:customStyle="1" w:styleId="upper">
    <w:name w:val="upper"/>
    <w:basedOn w:val="DefaultParagraphFont"/>
    <w:rsid w:val="005D0A3B"/>
  </w:style>
  <w:style w:type="character" w:customStyle="1" w:styleId="Author">
    <w:name w:val="Author"/>
    <w:aliases w:val="Style Date"/>
    <w:basedOn w:val="DefaultParagraphFont"/>
    <w:qFormat/>
    <w:rsid w:val="005D0A3B"/>
    <w:rPr>
      <w:b/>
      <w:sz w:val="24"/>
    </w:rPr>
  </w:style>
  <w:style w:type="character" w:customStyle="1" w:styleId="SmallFont7pt">
    <w:name w:val="Small Font (7 pt)"/>
    <w:basedOn w:val="DefaultParagraphFont"/>
    <w:rsid w:val="005D0A3B"/>
    <w:rPr>
      <w:sz w:val="14"/>
    </w:rPr>
  </w:style>
  <w:style w:type="paragraph" w:customStyle="1" w:styleId="UnderlinedText">
    <w:name w:val="Underlined Text"/>
    <w:basedOn w:val="Normal"/>
    <w:qFormat/>
    <w:rsid w:val="005D0A3B"/>
    <w:rPr>
      <w:rFonts w:eastAsia="Times New Roman"/>
      <w:b/>
      <w:szCs w:val="20"/>
    </w:rPr>
  </w:style>
  <w:style w:type="character" w:customStyle="1" w:styleId="SmallText-New">
    <w:name w:val="Small Text - New"/>
    <w:basedOn w:val="DefaultParagraphFont"/>
    <w:rsid w:val="005D0A3B"/>
    <w:rPr>
      <w:rFonts w:ascii="Arial Narrow" w:hAnsi="Arial Narrow"/>
      <w:sz w:val="14"/>
    </w:rPr>
  </w:style>
  <w:style w:type="paragraph" w:customStyle="1" w:styleId="Smalltext">
    <w:name w:val="Small text"/>
    <w:aliases w:val="Quote1,Quote11"/>
    <w:basedOn w:val="Normal"/>
    <w:link w:val="SmalltextChar"/>
    <w:qFormat/>
    <w:rsid w:val="005D0A3B"/>
    <w:rPr>
      <w:rFonts w:ascii="Arial Narrow" w:eastAsia="Times New Roman" w:hAnsi="Arial Narrow"/>
    </w:rPr>
  </w:style>
  <w:style w:type="character" w:customStyle="1" w:styleId="Underlined-New">
    <w:name w:val="Underlined - New"/>
    <w:basedOn w:val="DefaultParagraphFont"/>
    <w:rsid w:val="005D0A3B"/>
    <w:rPr>
      <w:rFonts w:ascii="Arial Narrow" w:hAnsi="Arial Narrow"/>
      <w:sz w:val="16"/>
      <w:u w:val="single"/>
    </w:rPr>
  </w:style>
  <w:style w:type="paragraph" w:styleId="TOC2">
    <w:name w:val="toc 2"/>
    <w:basedOn w:val="Normal"/>
    <w:next w:val="Normal"/>
    <w:autoRedefine/>
    <w:uiPriority w:val="39"/>
    <w:rsid w:val="005D0A3B"/>
    <w:pPr>
      <w:ind w:left="200"/>
    </w:pPr>
    <w:rPr>
      <w:rFonts w:eastAsia="Times New Roman"/>
      <w:sz w:val="20"/>
      <w:lang w:bidi="en-US"/>
    </w:rPr>
  </w:style>
  <w:style w:type="paragraph" w:styleId="Caption">
    <w:name w:val="caption"/>
    <w:basedOn w:val="Normal"/>
    <w:next w:val="Normal"/>
    <w:qFormat/>
    <w:rsid w:val="005D0A3B"/>
    <w:rPr>
      <w:rFonts w:eastAsia="Times New Roman"/>
      <w:b/>
      <w:bCs/>
      <w:sz w:val="18"/>
      <w:szCs w:val="18"/>
      <w:lang w:bidi="en-US"/>
    </w:rPr>
  </w:style>
  <w:style w:type="paragraph" w:styleId="TOCHeading">
    <w:name w:val="TOC Heading"/>
    <w:basedOn w:val="Heading1"/>
    <w:next w:val="Normal"/>
    <w:uiPriority w:val="39"/>
    <w:qFormat/>
    <w:rsid w:val="005D0A3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D0A3B"/>
    <w:rPr>
      <w:rFonts w:ascii="Arial Narrow" w:hAnsi="Arial Narrow"/>
      <w:dstrike w:val="0"/>
      <w:sz w:val="20"/>
      <w:bdr w:val="single" w:sz="2" w:space="0" w:color="auto"/>
      <w:vertAlign w:val="baseline"/>
    </w:rPr>
  </w:style>
  <w:style w:type="character" w:customStyle="1" w:styleId="style65">
    <w:name w:val="style65"/>
    <w:basedOn w:val="DefaultParagraphFont"/>
    <w:rsid w:val="005D0A3B"/>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D0A3B"/>
    <w:rPr>
      <w:rFonts w:cs="Arial"/>
      <w:bCs/>
      <w:szCs w:val="26"/>
      <w:u w:val="single"/>
      <w:lang w:val="en-US" w:eastAsia="en-US" w:bidi="ar-SA"/>
    </w:rPr>
  </w:style>
  <w:style w:type="character" w:customStyle="1" w:styleId="qlabel">
    <w:name w:val="q_label"/>
    <w:basedOn w:val="DefaultParagraphFont"/>
    <w:rsid w:val="005D0A3B"/>
  </w:style>
  <w:style w:type="character" w:customStyle="1" w:styleId="alabel">
    <w:name w:val="a_label"/>
    <w:basedOn w:val="DefaultParagraphFont"/>
    <w:rsid w:val="005D0A3B"/>
  </w:style>
  <w:style w:type="character" w:customStyle="1" w:styleId="Style1Char1">
    <w:name w:val="Style1 Char1"/>
    <w:basedOn w:val="DefaultParagraphFont"/>
    <w:rsid w:val="005D0A3B"/>
    <w:rPr>
      <w:rFonts w:eastAsia="SimSun"/>
      <w:sz w:val="20"/>
      <w:szCs w:val="24"/>
      <w:u w:val="single"/>
      <w:lang w:val="en-US" w:eastAsia="zh-CN" w:bidi="ar-SA"/>
    </w:rPr>
  </w:style>
  <w:style w:type="character" w:customStyle="1" w:styleId="UnderlineCharChar">
    <w:name w:val="Underline Char Char"/>
    <w:basedOn w:val="DefaultParagraphFont"/>
    <w:rsid w:val="005D0A3B"/>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D0A3B"/>
    <w:rPr>
      <w:rFonts w:eastAsia="MS Mincho"/>
      <w:b/>
      <w:u w:val="single"/>
      <w:lang w:val="en-US" w:eastAsia="en-US" w:bidi="ar-SA"/>
    </w:rPr>
  </w:style>
  <w:style w:type="character" w:customStyle="1" w:styleId="CardTextChar0">
    <w:name w:val="Card Text Char"/>
    <w:basedOn w:val="DefaultParagraphFont"/>
    <w:rsid w:val="005D0A3B"/>
    <w:rPr>
      <w:rFonts w:ascii="Times New Roman" w:eastAsia="Times New Roman" w:hAnsi="Times New Roman" w:cs="Times New Roman"/>
      <w:szCs w:val="24"/>
    </w:rPr>
  </w:style>
  <w:style w:type="character" w:customStyle="1" w:styleId="reduce2">
    <w:name w:val="reduce2"/>
    <w:basedOn w:val="DefaultParagraphFont"/>
    <w:rsid w:val="005D0A3B"/>
    <w:rPr>
      <w:rFonts w:ascii="Arial" w:hAnsi="Arial" w:cs="Arial"/>
      <w:color w:val="000000"/>
      <w:sz w:val="10"/>
      <w:szCs w:val="22"/>
    </w:rPr>
  </w:style>
  <w:style w:type="paragraph" w:customStyle="1" w:styleId="BoldUnderline">
    <w:name w:val="BoldUnderline"/>
    <w:link w:val="BoldUnderlineChar"/>
    <w:uiPriority w:val="99"/>
    <w:qFormat/>
    <w:rsid w:val="005D0A3B"/>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5D0A3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D0A3B"/>
    <w:rPr>
      <w:rFonts w:cs="Arial"/>
      <w:bCs/>
      <w:szCs w:val="26"/>
      <w:u w:val="single"/>
      <w:lang w:val="en-US" w:eastAsia="en-US" w:bidi="ar-SA"/>
    </w:rPr>
  </w:style>
  <w:style w:type="paragraph" w:customStyle="1" w:styleId="evidencetextChar">
    <w:name w:val="evidence text Char"/>
    <w:basedOn w:val="Normal"/>
    <w:qFormat/>
    <w:rsid w:val="005D0A3B"/>
    <w:pPr>
      <w:ind w:left="1728" w:right="1008"/>
    </w:pPr>
    <w:rPr>
      <w:rFonts w:eastAsia="Times New Roman"/>
      <w:color w:val="000000"/>
      <w:sz w:val="18"/>
    </w:rPr>
  </w:style>
  <w:style w:type="character" w:customStyle="1" w:styleId="underline2">
    <w:name w:val="underline2"/>
    <w:basedOn w:val="DefaultParagraphFont"/>
    <w:rsid w:val="005D0A3B"/>
    <w:rPr>
      <w:u w:val="single"/>
    </w:rPr>
  </w:style>
  <w:style w:type="character" w:customStyle="1" w:styleId="Style11ptUnderlineBorderSinglesolidlineAuto05pt">
    <w:name w:val="Style 11 pt Underline Border: : (Single solid line Auto  0.5 pt..."/>
    <w:rsid w:val="005D0A3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D0A3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D0A3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5D0A3B"/>
    <w:rPr>
      <w:u w:val="single"/>
    </w:rPr>
  </w:style>
  <w:style w:type="paragraph" w:customStyle="1" w:styleId="UnderlineChar4">
    <w:name w:val="Underline Char4"/>
    <w:basedOn w:val="Normal"/>
    <w:link w:val="UnderlineChar4Char"/>
    <w:qFormat/>
    <w:rsid w:val="005D0A3B"/>
    <w:rPr>
      <w:rFonts w:asciiTheme="minorHAnsi" w:hAnsiTheme="minorHAnsi"/>
      <w:u w:val="single"/>
    </w:rPr>
  </w:style>
  <w:style w:type="character" w:customStyle="1" w:styleId="BoldandUnderlineChar3Char2">
    <w:name w:val="Bold and Underline Char3 Char2"/>
    <w:basedOn w:val="DefaultParagraphFont"/>
    <w:link w:val="BoldandUnderlineChar3"/>
    <w:rsid w:val="005D0A3B"/>
    <w:rPr>
      <w:b/>
      <w:u w:val="single"/>
    </w:rPr>
  </w:style>
  <w:style w:type="paragraph" w:customStyle="1" w:styleId="BoldandUnderlineChar3">
    <w:name w:val="Bold and Underline Char3"/>
    <w:basedOn w:val="Normal"/>
    <w:link w:val="BoldandUnderlineChar3Char2"/>
    <w:qFormat/>
    <w:rsid w:val="005D0A3B"/>
    <w:rPr>
      <w:rFonts w:asciiTheme="minorHAnsi" w:hAnsiTheme="minorHAnsi"/>
      <w:b/>
      <w:u w:val="single"/>
    </w:rPr>
  </w:style>
  <w:style w:type="paragraph" w:customStyle="1" w:styleId="StyleUnderlineChar11pt">
    <w:name w:val="Style Underline Char + 11 pt"/>
    <w:basedOn w:val="Normal"/>
    <w:link w:val="StyleUnderlineChar11ptChar"/>
    <w:qFormat/>
    <w:rsid w:val="005D0A3B"/>
    <w:rPr>
      <w:rFonts w:eastAsia="Times New Roman"/>
      <w:u w:val="single"/>
    </w:rPr>
  </w:style>
  <w:style w:type="character" w:customStyle="1" w:styleId="StyleUnderlineChar11ptChar">
    <w:name w:val="Style Underline Char + 11 pt Char"/>
    <w:basedOn w:val="DefaultParagraphFont"/>
    <w:link w:val="StyleUnderlineChar11pt"/>
    <w:rsid w:val="005D0A3B"/>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5D0A3B"/>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D0A3B"/>
    <w:rPr>
      <w:rFonts w:ascii="Calibri" w:eastAsia="Times New Roman" w:hAnsi="Calibri"/>
      <w:b/>
      <w:bCs/>
      <w:u w:val="single"/>
    </w:rPr>
  </w:style>
  <w:style w:type="character" w:customStyle="1" w:styleId="inside-head">
    <w:name w:val="inside-head"/>
    <w:basedOn w:val="DefaultParagraphFont"/>
    <w:rsid w:val="005D0A3B"/>
  </w:style>
  <w:style w:type="paragraph" w:customStyle="1" w:styleId="Style3">
    <w:name w:val="Style3"/>
    <w:basedOn w:val="Normal"/>
    <w:link w:val="Style3Char"/>
    <w:qFormat/>
    <w:rsid w:val="005D0A3B"/>
    <w:rPr>
      <w:rFonts w:ascii="Arial Narrow" w:eastAsia="Times New Roman" w:hAnsi="Arial Narrow"/>
      <w:b/>
    </w:rPr>
  </w:style>
  <w:style w:type="character" w:customStyle="1" w:styleId="Style3Char">
    <w:name w:val="Style3 Char"/>
    <w:basedOn w:val="DefaultParagraphFont"/>
    <w:link w:val="Style3"/>
    <w:rsid w:val="005D0A3B"/>
    <w:rPr>
      <w:rFonts w:ascii="Arial Narrow" w:eastAsia="Times New Roman" w:hAnsi="Arial Narrow"/>
      <w:b/>
    </w:rPr>
  </w:style>
  <w:style w:type="character" w:customStyle="1" w:styleId="7TimesNewRoman">
    <w:name w:val="7 Times New Roman"/>
    <w:rsid w:val="005D0A3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D0A3B"/>
  </w:style>
  <w:style w:type="character" w:customStyle="1" w:styleId="officialsbureau">
    <w:name w:val="official_s_bureau"/>
    <w:basedOn w:val="DefaultParagraphFont"/>
    <w:rsid w:val="005D0A3B"/>
  </w:style>
  <w:style w:type="paragraph" w:customStyle="1" w:styleId="Stylecard11ptUnderline">
    <w:name w:val="Style card + 11 pt Underline"/>
    <w:basedOn w:val="Normal"/>
    <w:link w:val="Stylecard11ptUnderlineChar"/>
    <w:qFormat/>
    <w:rsid w:val="005D0A3B"/>
    <w:pPr>
      <w:ind w:left="288" w:right="288"/>
    </w:pPr>
    <w:rPr>
      <w:rFonts w:eastAsia="SimSun"/>
      <w:u w:val="single"/>
      <w:lang w:eastAsia="zh-CN"/>
    </w:rPr>
  </w:style>
  <w:style w:type="character" w:customStyle="1" w:styleId="Stylecard11ptUnderlineChar">
    <w:name w:val="Style card + 11 pt Underline Char"/>
    <w:link w:val="Stylecard11ptUnderline"/>
    <w:rsid w:val="005D0A3B"/>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5D0A3B"/>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5D0A3B"/>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5D0A3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D0A3B"/>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5D0A3B"/>
    <w:rPr>
      <w:rFonts w:ascii="Calibri" w:eastAsia="SimSun" w:hAnsi="Calibri"/>
      <w:sz w:val="22"/>
      <w:szCs w:val="22"/>
      <w:u w:val="single"/>
      <w:lang w:eastAsia="zh-CN"/>
    </w:rPr>
  </w:style>
  <w:style w:type="paragraph" w:styleId="HTMLPreformatted">
    <w:name w:val="HTML Preformatted"/>
    <w:basedOn w:val="Normal"/>
    <w:link w:val="HTMLPreformattedChar"/>
    <w:rsid w:val="005D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D0A3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D0A3B"/>
    <w:rPr>
      <w:u w:val="single"/>
    </w:rPr>
  </w:style>
  <w:style w:type="character" w:customStyle="1" w:styleId="StyleUnderlining11ptChar">
    <w:name w:val="Style Underlining + 11 pt Char"/>
    <w:basedOn w:val="DefaultParagraphFont"/>
    <w:link w:val="StyleUnderlining11pt"/>
    <w:rsid w:val="005D0A3B"/>
    <w:rPr>
      <w:rFonts w:ascii="Calibri" w:hAnsi="Calibri"/>
      <w:u w:val="single"/>
    </w:rPr>
  </w:style>
  <w:style w:type="paragraph" w:customStyle="1" w:styleId="StyleCardText9pt">
    <w:name w:val="Style Card Text + 9 pt"/>
    <w:basedOn w:val="Normal"/>
    <w:link w:val="StyleCardText9ptChar"/>
    <w:qFormat/>
    <w:rsid w:val="005D0A3B"/>
    <w:pPr>
      <w:spacing w:after="200"/>
      <w:contextualSpacing/>
    </w:pPr>
    <w:rPr>
      <w:rFonts w:eastAsia="Calibri"/>
    </w:rPr>
  </w:style>
  <w:style w:type="character" w:customStyle="1" w:styleId="StyleCardText9ptChar">
    <w:name w:val="Style Card Text + 9 pt Char"/>
    <w:basedOn w:val="DefaultParagraphFont"/>
    <w:link w:val="StyleCardText9pt"/>
    <w:rsid w:val="005D0A3B"/>
    <w:rPr>
      <w:rFonts w:ascii="Calibri" w:eastAsia="Calibri" w:hAnsi="Calibri"/>
    </w:rPr>
  </w:style>
  <w:style w:type="paragraph" w:styleId="Quote">
    <w:name w:val="Quote"/>
    <w:basedOn w:val="Normal"/>
    <w:next w:val="Normal"/>
    <w:link w:val="QuoteChar"/>
    <w:uiPriority w:val="29"/>
    <w:qFormat/>
    <w:rsid w:val="005D0A3B"/>
    <w:pPr>
      <w:widowControl w:val="0"/>
    </w:pPr>
    <w:rPr>
      <w:rFonts w:eastAsia="Times New Roman"/>
      <w:iCs/>
      <w:color w:val="000000"/>
      <w:lang w:bidi="en-US"/>
    </w:rPr>
  </w:style>
  <w:style w:type="character" w:customStyle="1" w:styleId="QuoteChar">
    <w:name w:val="Quote Char"/>
    <w:basedOn w:val="DefaultParagraphFont"/>
    <w:link w:val="Quote"/>
    <w:uiPriority w:val="29"/>
    <w:rsid w:val="005D0A3B"/>
    <w:rPr>
      <w:rFonts w:ascii="Calibri" w:eastAsia="Times New Roman" w:hAnsi="Calibri"/>
      <w:iCs/>
      <w:color w:val="000000"/>
      <w:lang w:bidi="en-US"/>
    </w:rPr>
  </w:style>
  <w:style w:type="paragraph" w:customStyle="1" w:styleId="Underlining">
    <w:name w:val="Underlining"/>
    <w:basedOn w:val="Normal"/>
    <w:link w:val="UnderliningChar"/>
    <w:qFormat/>
    <w:rsid w:val="005D0A3B"/>
    <w:rPr>
      <w:rFonts w:ascii="Arial Narrow" w:hAnsi="Arial Narrow" w:cs="Times New Roman"/>
      <w:u w:val="single"/>
    </w:rPr>
  </w:style>
  <w:style w:type="character" w:customStyle="1" w:styleId="ital-inline">
    <w:name w:val="ital-inline"/>
    <w:basedOn w:val="DefaultParagraphFont"/>
    <w:rsid w:val="005D0A3B"/>
  </w:style>
  <w:style w:type="character" w:customStyle="1" w:styleId="underlineChar">
    <w:name w:val="underline Char"/>
    <w:basedOn w:val="DefaultParagraphFont"/>
    <w:rsid w:val="005D0A3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D0A3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D0A3B"/>
    <w:rPr>
      <w:sz w:val="20"/>
      <w:u w:val="single"/>
    </w:rPr>
  </w:style>
  <w:style w:type="paragraph" w:styleId="BodyTextIndent2">
    <w:name w:val="Body Text Indent 2"/>
    <w:basedOn w:val="Normal"/>
    <w:link w:val="BodyTextIndent2Char"/>
    <w:unhideWhenUsed/>
    <w:rsid w:val="005D0A3B"/>
    <w:pPr>
      <w:spacing w:after="120" w:line="480" w:lineRule="auto"/>
      <w:ind w:left="360"/>
    </w:pPr>
  </w:style>
  <w:style w:type="character" w:customStyle="1" w:styleId="BodyTextIndent2Char">
    <w:name w:val="Body Text Indent 2 Char"/>
    <w:basedOn w:val="DefaultParagraphFont"/>
    <w:link w:val="BodyTextIndent2"/>
    <w:rsid w:val="005D0A3B"/>
    <w:rPr>
      <w:rFonts w:ascii="Calibri" w:hAnsi="Calibri"/>
    </w:rPr>
  </w:style>
  <w:style w:type="paragraph" w:styleId="BodyTextIndent3">
    <w:name w:val="Body Text Indent 3"/>
    <w:basedOn w:val="Normal"/>
    <w:link w:val="BodyTextIndent3Char"/>
    <w:uiPriority w:val="99"/>
    <w:semiHidden/>
    <w:unhideWhenUsed/>
    <w:rsid w:val="005D0A3B"/>
    <w:pPr>
      <w:spacing w:after="120"/>
      <w:ind w:left="360"/>
    </w:pPr>
    <w:rPr>
      <w:szCs w:val="16"/>
    </w:rPr>
  </w:style>
  <w:style w:type="character" w:customStyle="1" w:styleId="BodyTextIndent3Char">
    <w:name w:val="Body Text Indent 3 Char"/>
    <w:basedOn w:val="DefaultParagraphFont"/>
    <w:link w:val="BodyTextIndent3"/>
    <w:uiPriority w:val="99"/>
    <w:semiHidden/>
    <w:rsid w:val="005D0A3B"/>
    <w:rPr>
      <w:rFonts w:ascii="Calibri" w:hAnsi="Calibri"/>
      <w:szCs w:val="16"/>
    </w:rPr>
  </w:style>
  <w:style w:type="paragraph" w:styleId="BodyText2">
    <w:name w:val="Body Text 2"/>
    <w:basedOn w:val="Normal"/>
    <w:link w:val="BodyText2Char"/>
    <w:unhideWhenUsed/>
    <w:rsid w:val="005D0A3B"/>
    <w:pPr>
      <w:spacing w:after="120" w:line="480" w:lineRule="auto"/>
    </w:pPr>
  </w:style>
  <w:style w:type="character" w:customStyle="1" w:styleId="BodyText2Char">
    <w:name w:val="Body Text 2 Char"/>
    <w:basedOn w:val="DefaultParagraphFont"/>
    <w:link w:val="BodyText2"/>
    <w:rsid w:val="005D0A3B"/>
    <w:rPr>
      <w:rFonts w:ascii="Calibri" w:hAnsi="Calibri"/>
    </w:rPr>
  </w:style>
  <w:style w:type="paragraph" w:styleId="BodyTextIndent">
    <w:name w:val="Body Text Indent"/>
    <w:basedOn w:val="Normal"/>
    <w:link w:val="BodyTextIndentChar"/>
    <w:uiPriority w:val="99"/>
    <w:unhideWhenUsed/>
    <w:rsid w:val="005D0A3B"/>
    <w:pPr>
      <w:spacing w:after="120"/>
      <w:ind w:left="360"/>
    </w:pPr>
  </w:style>
  <w:style w:type="character" w:customStyle="1" w:styleId="BodyTextIndentChar">
    <w:name w:val="Body Text Indent Char"/>
    <w:basedOn w:val="DefaultParagraphFont"/>
    <w:link w:val="BodyTextIndent"/>
    <w:uiPriority w:val="99"/>
    <w:rsid w:val="005D0A3B"/>
    <w:rPr>
      <w:rFonts w:ascii="Calibri" w:hAnsi="Calibri"/>
    </w:rPr>
  </w:style>
  <w:style w:type="paragraph" w:styleId="BodyText3">
    <w:name w:val="Body Text 3"/>
    <w:basedOn w:val="Normal"/>
    <w:link w:val="BodyText3Char"/>
    <w:unhideWhenUsed/>
    <w:rsid w:val="005D0A3B"/>
    <w:pPr>
      <w:spacing w:after="120"/>
    </w:pPr>
    <w:rPr>
      <w:szCs w:val="16"/>
    </w:rPr>
  </w:style>
  <w:style w:type="character" w:customStyle="1" w:styleId="BodyText3Char">
    <w:name w:val="Body Text 3 Char"/>
    <w:basedOn w:val="DefaultParagraphFont"/>
    <w:link w:val="BodyText3"/>
    <w:rsid w:val="005D0A3B"/>
    <w:rPr>
      <w:rFonts w:ascii="Calibri" w:hAnsi="Calibri"/>
      <w:szCs w:val="16"/>
    </w:rPr>
  </w:style>
  <w:style w:type="character" w:customStyle="1" w:styleId="StyleBold">
    <w:name w:val="Style Bold"/>
    <w:basedOn w:val="DefaultParagraphFont"/>
    <w:uiPriority w:val="9"/>
    <w:semiHidden/>
    <w:rsid w:val="005D0A3B"/>
    <w:rPr>
      <w:b/>
      <w:bCs/>
    </w:rPr>
  </w:style>
  <w:style w:type="character" w:customStyle="1" w:styleId="body-text">
    <w:name w:val="body-text"/>
    <w:basedOn w:val="DefaultParagraphFont"/>
    <w:rsid w:val="005D0A3B"/>
  </w:style>
  <w:style w:type="paragraph" w:customStyle="1" w:styleId="StyleStyle411ptBoldBorderSinglesolidlineAuto0">
    <w:name w:val="Style Style4 + 11 pt Bold Border: : (Single solid line Auto  0...."/>
    <w:basedOn w:val="Normal"/>
    <w:link w:val="StyleStyle411ptBoldBorderSinglesolidlineAuto0Char"/>
    <w:qFormat/>
    <w:rsid w:val="005D0A3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D0A3B"/>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5D0A3B"/>
    <w:rPr>
      <w:rFonts w:ascii="Tahoma" w:hAnsi="Tahoma" w:cs="Tahoma"/>
      <w:sz w:val="16"/>
      <w:szCs w:val="16"/>
    </w:rPr>
  </w:style>
  <w:style w:type="character" w:customStyle="1" w:styleId="globalcontentbody">
    <w:name w:val="globalcontentbody"/>
    <w:basedOn w:val="DefaultParagraphFont"/>
    <w:rsid w:val="005D0A3B"/>
  </w:style>
  <w:style w:type="paragraph" w:customStyle="1" w:styleId="StyleStyle112pt">
    <w:name w:val="Style Style1 + 12 pt"/>
    <w:basedOn w:val="Normal"/>
    <w:link w:val="StyleStyle112ptChar"/>
    <w:qFormat/>
    <w:rsid w:val="005D0A3B"/>
    <w:rPr>
      <w:rFonts w:eastAsia="SimSun"/>
      <w:u w:val="single"/>
      <w:lang w:eastAsia="zh-CN"/>
    </w:rPr>
  </w:style>
  <w:style w:type="character" w:customStyle="1" w:styleId="StyleStyle112ptChar">
    <w:name w:val="Style Style1 + 12 pt Char"/>
    <w:basedOn w:val="DefaultParagraphFont"/>
    <w:link w:val="StyleStyle112pt"/>
    <w:rsid w:val="005D0A3B"/>
    <w:rPr>
      <w:rFonts w:ascii="Calibri" w:eastAsia="SimSun" w:hAnsi="Calibri"/>
      <w:u w:val="single"/>
      <w:lang w:eastAsia="zh-CN"/>
    </w:rPr>
  </w:style>
  <w:style w:type="paragraph" w:customStyle="1" w:styleId="MinimizedText">
    <w:name w:val="Minimized Text"/>
    <w:basedOn w:val="Normal"/>
    <w:link w:val="MinimizedTextChar"/>
    <w:qFormat/>
    <w:rsid w:val="005D0A3B"/>
    <w:rPr>
      <w:rFonts w:eastAsia="Times New Roman"/>
    </w:rPr>
  </w:style>
  <w:style w:type="character" w:customStyle="1" w:styleId="MinimizedTextChar">
    <w:name w:val="Minimized Text Char"/>
    <w:basedOn w:val="DefaultParagraphFont"/>
    <w:link w:val="MinimizedText"/>
    <w:rsid w:val="005D0A3B"/>
    <w:rPr>
      <w:rFonts w:ascii="Calibri" w:eastAsia="Times New Roman" w:hAnsi="Calibri"/>
    </w:rPr>
  </w:style>
  <w:style w:type="character" w:customStyle="1" w:styleId="term1">
    <w:name w:val="term1"/>
    <w:basedOn w:val="DefaultParagraphFont"/>
    <w:rsid w:val="005D0A3B"/>
    <w:rPr>
      <w:b/>
      <w:bCs/>
    </w:rPr>
  </w:style>
  <w:style w:type="character" w:customStyle="1" w:styleId="Styleterm111ptUnderline">
    <w:name w:val="Style term1 + 11 pt Underline"/>
    <w:basedOn w:val="term1"/>
    <w:rsid w:val="005D0A3B"/>
    <w:rPr>
      <w:b/>
      <w:bCs/>
      <w:sz w:val="20"/>
      <w:u w:val="single"/>
    </w:rPr>
  </w:style>
  <w:style w:type="paragraph" w:customStyle="1" w:styleId="StyleMinimizedTextArialNarrow10pt">
    <w:name w:val="Style Minimized Text + Arial Narrow 10 pt"/>
    <w:basedOn w:val="MinimizedText"/>
    <w:link w:val="StyleMinimizedTextArialNarrow10ptChar"/>
    <w:qFormat/>
    <w:rsid w:val="005D0A3B"/>
    <w:rPr>
      <w:sz w:val="20"/>
    </w:rPr>
  </w:style>
  <w:style w:type="character" w:customStyle="1" w:styleId="StyleMinimizedTextArialNarrow10ptChar">
    <w:name w:val="Style Minimized Text + Arial Narrow 10 pt Char"/>
    <w:basedOn w:val="MinimizedTextChar"/>
    <w:link w:val="StyleMinimizedTextArialNarrow10pt"/>
    <w:rsid w:val="005D0A3B"/>
    <w:rPr>
      <w:rFonts w:ascii="Calibri" w:eastAsia="Times New Roman" w:hAnsi="Calibri"/>
      <w:sz w:val="20"/>
    </w:rPr>
  </w:style>
  <w:style w:type="character" w:customStyle="1" w:styleId="Styleunderline11ptBold">
    <w:name w:val="Style underline + 11 pt Bold"/>
    <w:basedOn w:val="underline"/>
    <w:rsid w:val="005D0A3B"/>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D0A3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D0A3B"/>
    <w:rPr>
      <w:rFonts w:ascii="Calibri" w:eastAsia="Times New Roman" w:hAnsi="Calibri"/>
      <w:u w:val="single"/>
      <w:bdr w:val="single" w:sz="4" w:space="0" w:color="auto"/>
    </w:rPr>
  </w:style>
  <w:style w:type="character" w:customStyle="1" w:styleId="Style9pt">
    <w:name w:val="Style 9 pt"/>
    <w:basedOn w:val="DefaultParagraphFont"/>
    <w:rsid w:val="005D0A3B"/>
    <w:rPr>
      <w:rFonts w:ascii="Times New Roman" w:hAnsi="Times New Roman"/>
      <w:sz w:val="20"/>
    </w:rPr>
  </w:style>
  <w:style w:type="paragraph" w:customStyle="1" w:styleId="StyleStyle49pt3">
    <w:name w:val="Style Style4 + 9 pt3"/>
    <w:basedOn w:val="Style4"/>
    <w:link w:val="StyleStyle49pt3Char"/>
    <w:qFormat/>
    <w:rsid w:val="005D0A3B"/>
    <w:rPr>
      <w:rFonts w:cs="Times New Roman"/>
    </w:rPr>
  </w:style>
  <w:style w:type="character" w:customStyle="1" w:styleId="StyleStyle49pt3Char">
    <w:name w:val="Style Style4 + 9 pt3 Char"/>
    <w:basedOn w:val="Style4Char"/>
    <w:link w:val="StyleStyle49pt3"/>
    <w:rsid w:val="005D0A3B"/>
    <w:rPr>
      <w:rFonts w:ascii="Calibri" w:eastAsia="Times New Roman" w:hAnsi="Calibri" w:cs="Times New Roman"/>
      <w:u w:val="single"/>
    </w:rPr>
  </w:style>
  <w:style w:type="paragraph" w:customStyle="1" w:styleId="StyleStyle4Bold">
    <w:name w:val="Style Style4 + Bold"/>
    <w:basedOn w:val="Style4"/>
    <w:link w:val="StyleStyle4BoldChar"/>
    <w:qFormat/>
    <w:rsid w:val="005D0A3B"/>
    <w:rPr>
      <w:rFonts w:cs="Times New Roman"/>
      <w:b/>
      <w:bCs/>
    </w:rPr>
  </w:style>
  <w:style w:type="character" w:customStyle="1" w:styleId="StyleStyle4BoldChar">
    <w:name w:val="Style Style4 + Bold Char"/>
    <w:basedOn w:val="Style4Char"/>
    <w:link w:val="StyleStyle4Bold"/>
    <w:rsid w:val="005D0A3B"/>
    <w:rPr>
      <w:rFonts w:ascii="Calibri" w:eastAsia="Times New Roman" w:hAnsi="Calibri" w:cs="Times New Roman"/>
      <w:b/>
      <w:bCs/>
      <w:u w:val="single"/>
    </w:rPr>
  </w:style>
  <w:style w:type="character" w:customStyle="1" w:styleId="CharChar11">
    <w:name w:val="Char Char11"/>
    <w:basedOn w:val="DefaultParagraphFont"/>
    <w:rsid w:val="005D0A3B"/>
    <w:rPr>
      <w:rFonts w:cs="Arial"/>
      <w:bCs/>
      <w:szCs w:val="26"/>
      <w:u w:val="single"/>
      <w:lang w:val="en-US" w:eastAsia="en-US" w:bidi="ar-SA"/>
    </w:rPr>
  </w:style>
  <w:style w:type="character" w:customStyle="1" w:styleId="authorbio">
    <w:name w:val="authorbio"/>
    <w:basedOn w:val="DefaultParagraphFont"/>
    <w:rsid w:val="005D0A3B"/>
  </w:style>
  <w:style w:type="character" w:customStyle="1" w:styleId="a">
    <w:name w:val="a"/>
    <w:basedOn w:val="DefaultParagraphFont"/>
    <w:rsid w:val="005D0A3B"/>
  </w:style>
  <w:style w:type="character" w:customStyle="1" w:styleId="StyleStyleUnderline411pt">
    <w:name w:val="Style Style Underline4 + 11 pt"/>
    <w:basedOn w:val="DefaultParagraphFont"/>
    <w:rsid w:val="005D0A3B"/>
    <w:rPr>
      <w:sz w:val="20"/>
      <w:u w:val="single"/>
    </w:rPr>
  </w:style>
  <w:style w:type="character" w:customStyle="1" w:styleId="StyleStyleUnderline411ptBold">
    <w:name w:val="Style Style Underline4 + 11 pt Bold"/>
    <w:basedOn w:val="DefaultParagraphFont"/>
    <w:rsid w:val="005D0A3B"/>
    <w:rPr>
      <w:b/>
      <w:bCs/>
      <w:sz w:val="20"/>
      <w:u w:val="single"/>
    </w:rPr>
  </w:style>
  <w:style w:type="character" w:customStyle="1" w:styleId="StyleStyleUnderline311pt">
    <w:name w:val="Style Style Underline3 + 11 pt"/>
    <w:basedOn w:val="DefaultParagraphFont"/>
    <w:rsid w:val="005D0A3B"/>
    <w:rPr>
      <w:sz w:val="20"/>
      <w:u w:val="single"/>
    </w:rPr>
  </w:style>
  <w:style w:type="character" w:customStyle="1" w:styleId="StyleStyleUnderline311ptBold">
    <w:name w:val="Style Style Underline3 + 11 pt Bold"/>
    <w:basedOn w:val="DefaultParagraphFont"/>
    <w:rsid w:val="005D0A3B"/>
    <w:rPr>
      <w:b/>
      <w:bCs/>
      <w:sz w:val="20"/>
      <w:u w:val="single"/>
    </w:rPr>
  </w:style>
  <w:style w:type="character" w:customStyle="1" w:styleId="StyleUnderline3">
    <w:name w:val="Style Underline3"/>
    <w:basedOn w:val="DefaultParagraphFont"/>
    <w:rsid w:val="005D0A3B"/>
    <w:rPr>
      <w:u w:val="single"/>
    </w:rPr>
  </w:style>
  <w:style w:type="paragraph" w:customStyle="1" w:styleId="StyleStyle111ptBorderSinglesolidlineAuto05ptL">
    <w:name w:val="Style Style1 + 11 pt Border: : (Single solid line Auto  0.5 pt L..."/>
    <w:link w:val="StyleStyle111ptBorderSinglesolidlineAuto05ptLChar"/>
    <w:qFormat/>
    <w:rsid w:val="005D0A3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D0A3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D0A3B"/>
    <w:rPr>
      <w:u w:val="single"/>
    </w:rPr>
  </w:style>
  <w:style w:type="character" w:customStyle="1" w:styleId="NothingChar">
    <w:name w:val="Nothing Char"/>
    <w:basedOn w:val="DefaultParagraphFont"/>
    <w:link w:val="Nothing"/>
    <w:rsid w:val="005D0A3B"/>
    <w:rPr>
      <w:rFonts w:ascii="Times New Roman" w:eastAsia="Times New Roman" w:hAnsi="Times New Roman" w:cs="Times New Roman"/>
      <w:sz w:val="20"/>
      <w:szCs w:val="24"/>
    </w:rPr>
  </w:style>
  <w:style w:type="character" w:customStyle="1" w:styleId="CardsFont12pt0">
    <w:name w:val="Cards + Font 12pt"/>
    <w:basedOn w:val="DefaultParagraphFont"/>
    <w:rsid w:val="005D0A3B"/>
    <w:rPr>
      <w:rFonts w:ascii="Times New Roman" w:eastAsia="Calibri" w:hAnsi="Times New Roman" w:cs="Times New Roman"/>
      <w:sz w:val="24"/>
      <w:szCs w:val="20"/>
      <w:u w:val="single"/>
    </w:rPr>
  </w:style>
  <w:style w:type="paragraph" w:customStyle="1" w:styleId="SmallText0">
    <w:name w:val="Small Text"/>
    <w:link w:val="SmallTextChar0"/>
    <w:qFormat/>
    <w:rsid w:val="005D0A3B"/>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5D0A3B"/>
    <w:rPr>
      <w:rFonts w:ascii="Times New Roman" w:eastAsia="MS Mincho" w:hAnsi="Times New Roman" w:cs="Times New Roman"/>
      <w:sz w:val="15"/>
      <w:szCs w:val="24"/>
      <w:lang w:eastAsia="ja-JP"/>
    </w:rPr>
  </w:style>
  <w:style w:type="paragraph" w:customStyle="1" w:styleId="Circled">
    <w:name w:val="Circled"/>
    <w:link w:val="CircledChar"/>
    <w:qFormat/>
    <w:rsid w:val="005D0A3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D0A3B"/>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5D0A3B"/>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D0A3B"/>
  </w:style>
  <w:style w:type="character" w:customStyle="1" w:styleId="part-of-speech">
    <w:name w:val="part-of-speech"/>
    <w:basedOn w:val="DefaultParagraphFont"/>
    <w:rsid w:val="005D0A3B"/>
  </w:style>
  <w:style w:type="character" w:customStyle="1" w:styleId="sep">
    <w:name w:val="sep"/>
    <w:basedOn w:val="DefaultParagraphFont"/>
    <w:rsid w:val="005D0A3B"/>
  </w:style>
  <w:style w:type="character" w:customStyle="1" w:styleId="pron">
    <w:name w:val="pron"/>
    <w:basedOn w:val="DefaultParagraphFont"/>
    <w:rsid w:val="005D0A3B"/>
  </w:style>
  <w:style w:type="paragraph" w:customStyle="1" w:styleId="StyleStyle4LatinTimesNewRomanAsianSimSun">
    <w:name w:val="Style Style4 + (Latin) Times New Roman (Asian) SimSun"/>
    <w:basedOn w:val="Normal"/>
    <w:link w:val="StyleStyle4LatinTimesNewRomanAsianSimSunChar"/>
    <w:qFormat/>
    <w:rsid w:val="005D0A3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D0A3B"/>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D0A3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D0A3B"/>
    <w:rPr>
      <w:rFonts w:ascii="Calibri" w:eastAsia="SimSun" w:hAnsi="Calibri"/>
      <w:b/>
      <w:bCs/>
      <w:u w:val="single"/>
    </w:rPr>
  </w:style>
  <w:style w:type="character" w:customStyle="1" w:styleId="CharChar3">
    <w:name w:val="Char Char3"/>
    <w:basedOn w:val="DefaultParagraphFont"/>
    <w:rsid w:val="005D0A3B"/>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5D0A3B"/>
    <w:rPr>
      <w:bCs/>
      <w:szCs w:val="26"/>
      <w:u w:val="single"/>
    </w:rPr>
  </w:style>
  <w:style w:type="paragraph" w:styleId="Subtitle">
    <w:name w:val="Subtitle"/>
    <w:aliases w:val="Underlined card text"/>
    <w:basedOn w:val="Normal"/>
    <w:next w:val="Normal"/>
    <w:link w:val="SubtitleChar"/>
    <w:uiPriority w:val="99"/>
    <w:qFormat/>
    <w:rsid w:val="005D0A3B"/>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5D0A3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D0A3B"/>
    <w:rPr>
      <w:rFonts w:cs="Times New Roman"/>
    </w:rPr>
  </w:style>
  <w:style w:type="character" w:customStyle="1" w:styleId="StyleStyle411pt1Char">
    <w:name w:val="Style Style4 + 11 pt1 Char"/>
    <w:basedOn w:val="Style4Char"/>
    <w:link w:val="StyleStyle411pt1"/>
    <w:rsid w:val="005D0A3B"/>
    <w:rPr>
      <w:rFonts w:ascii="Calibri" w:eastAsia="Times New Roman" w:hAnsi="Calibri" w:cs="Times New Roman"/>
      <w:u w:val="single"/>
    </w:rPr>
  </w:style>
  <w:style w:type="character" w:customStyle="1" w:styleId="BoldandUnderlineCharChar2">
    <w:name w:val="Bold and Underline Char Char2"/>
    <w:basedOn w:val="DefaultParagraphFont"/>
    <w:rsid w:val="005D0A3B"/>
    <w:rPr>
      <w:b/>
      <w:u w:val="single"/>
      <w:lang w:val="en-US" w:eastAsia="en-US" w:bidi="ar-SA"/>
    </w:rPr>
  </w:style>
  <w:style w:type="character" w:customStyle="1" w:styleId="StyleUnderlineCharChar111pt">
    <w:name w:val="Style Underline Char Char1 + 11 pt"/>
    <w:basedOn w:val="DefaultParagraphFont"/>
    <w:rsid w:val="005D0A3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D0A3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D0A3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D0A3B"/>
    <w:rPr>
      <w:sz w:val="22"/>
      <w:u w:val="single"/>
    </w:rPr>
  </w:style>
  <w:style w:type="paragraph" w:customStyle="1" w:styleId="StyleMinimizedTextArialNarrow9pt">
    <w:name w:val="Style Minimized Text + Arial Narrow 9 pt"/>
    <w:basedOn w:val="Normal"/>
    <w:link w:val="StyleMinimizedTextArialNarrow9ptChar"/>
    <w:qFormat/>
    <w:rsid w:val="005D0A3B"/>
    <w:rPr>
      <w:rFonts w:eastAsia="Times New Roman"/>
    </w:rPr>
  </w:style>
  <w:style w:type="character" w:customStyle="1" w:styleId="StyleMinimizedTextArialNarrow9ptChar">
    <w:name w:val="Style Minimized Text + Arial Narrow 9 pt Char"/>
    <w:basedOn w:val="DefaultParagraphFont"/>
    <w:link w:val="StyleMinimizedTextArialNarrow9pt"/>
    <w:rsid w:val="005D0A3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5D0A3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D0A3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D0A3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D0A3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D0A3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D0A3B"/>
    <w:rPr>
      <w:b w:val="0"/>
      <w:bCs/>
      <w:sz w:val="20"/>
      <w:u w:val="single"/>
      <w:lang w:val="en-US" w:eastAsia="en-US" w:bidi="ar-SA"/>
    </w:rPr>
  </w:style>
  <w:style w:type="character" w:customStyle="1" w:styleId="Styleunderline9pt">
    <w:name w:val="Style underline + 9 pt"/>
    <w:basedOn w:val="underline"/>
    <w:rsid w:val="005D0A3B"/>
    <w:rPr>
      <w:rFonts w:ascii="Times New Roman" w:hAnsi="Times New Roman" w:cs="Times New Roman"/>
      <w:b/>
      <w:sz w:val="20"/>
      <w:u w:val="single"/>
    </w:rPr>
  </w:style>
  <w:style w:type="character" w:customStyle="1" w:styleId="StyleTimesNewRoman9pt">
    <w:name w:val="Style Times New Roman 9 pt"/>
    <w:basedOn w:val="DefaultParagraphFont"/>
    <w:rsid w:val="005D0A3B"/>
    <w:rPr>
      <w:rFonts w:ascii="Times New Roman" w:hAnsi="Times New Roman"/>
      <w:sz w:val="20"/>
    </w:rPr>
  </w:style>
  <w:style w:type="character" w:customStyle="1" w:styleId="Styleunderline9pt1">
    <w:name w:val="Style underline + 9 pt1"/>
    <w:basedOn w:val="underline"/>
    <w:rsid w:val="005D0A3B"/>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D0A3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D0A3B"/>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D0A3B"/>
    <w:rPr>
      <w:b/>
      <w:bCs/>
      <w:noProof w:val="0"/>
      <w:sz w:val="20"/>
      <w:u w:val="single"/>
      <w:lang w:val="en-US" w:eastAsia="en-US" w:bidi="ar-SA"/>
    </w:rPr>
  </w:style>
  <w:style w:type="character" w:customStyle="1" w:styleId="Hyperlink23">
    <w:name w:val="Hyperlink23"/>
    <w:basedOn w:val="DefaultParagraphFont"/>
    <w:rsid w:val="005D0A3B"/>
    <w:rPr>
      <w:color w:val="3300CC"/>
      <w:u w:val="single"/>
    </w:rPr>
  </w:style>
  <w:style w:type="paragraph" w:customStyle="1" w:styleId="cardCharChar">
    <w:name w:val="card Char Char"/>
    <w:basedOn w:val="Normal"/>
    <w:link w:val="cardCharCharChar"/>
    <w:qFormat/>
    <w:rsid w:val="005D0A3B"/>
    <w:pPr>
      <w:ind w:left="288" w:right="288"/>
    </w:pPr>
    <w:rPr>
      <w:rFonts w:eastAsia="Times New Roman"/>
      <w:szCs w:val="20"/>
    </w:rPr>
  </w:style>
  <w:style w:type="character" w:customStyle="1" w:styleId="cardCharCharChar">
    <w:name w:val="card Char Char Char"/>
    <w:basedOn w:val="DefaultParagraphFont"/>
    <w:link w:val="cardCharChar"/>
    <w:rsid w:val="005D0A3B"/>
    <w:rPr>
      <w:rFonts w:ascii="Calibri" w:eastAsia="Times New Roman" w:hAnsi="Calibri"/>
      <w:szCs w:val="20"/>
    </w:rPr>
  </w:style>
  <w:style w:type="character" w:customStyle="1" w:styleId="StyleunderlineArialNarrow9ptBold">
    <w:name w:val="Style underline + Arial Narrow 9 pt Bold"/>
    <w:basedOn w:val="underline"/>
    <w:rsid w:val="005D0A3B"/>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D0A3B"/>
  </w:style>
  <w:style w:type="character" w:customStyle="1" w:styleId="StylecardCharCharArialNarrow9ptChar">
    <w:name w:val="Style card Char Char + Arial Narrow 9 pt Char"/>
    <w:basedOn w:val="cardCharCharChar"/>
    <w:link w:val="StylecardCharCharArialNarrow9pt"/>
    <w:rsid w:val="005D0A3B"/>
    <w:rPr>
      <w:rFonts w:ascii="Calibri" w:eastAsia="Times New Roman" w:hAnsi="Calibri"/>
      <w:szCs w:val="20"/>
    </w:rPr>
  </w:style>
  <w:style w:type="character" w:customStyle="1" w:styleId="UnderlineCharCharChar">
    <w:name w:val="Underline Char Char Char"/>
    <w:basedOn w:val="DefaultParagraphFont"/>
    <w:rsid w:val="005D0A3B"/>
    <w:rPr>
      <w:noProof w:val="0"/>
      <w:u w:val="single"/>
      <w:lang w:val="en-US" w:eastAsia="en-US" w:bidi="ar-SA"/>
    </w:rPr>
  </w:style>
  <w:style w:type="character" w:customStyle="1" w:styleId="CardTextChar1">
    <w:name w:val="Card Text Char1"/>
    <w:basedOn w:val="DefaultParagraphFont"/>
    <w:rsid w:val="005D0A3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D0A3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D0A3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D0A3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D0A3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D0A3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D0A3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D0A3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D0A3B"/>
    <w:rPr>
      <w:rFonts w:eastAsia="Times New Roman"/>
    </w:rPr>
  </w:style>
  <w:style w:type="character" w:customStyle="1" w:styleId="TextsmallChar">
    <w:name w:val="Textsmall Char"/>
    <w:basedOn w:val="DefaultParagraphFont"/>
    <w:link w:val="Textsmall"/>
    <w:rsid w:val="005D0A3B"/>
    <w:rPr>
      <w:rFonts w:ascii="Calibri" w:eastAsia="Times New Roman" w:hAnsi="Calibri"/>
    </w:rPr>
  </w:style>
  <w:style w:type="character" w:customStyle="1" w:styleId="CharChar111">
    <w:name w:val="Char Char111"/>
    <w:basedOn w:val="DefaultParagraphFont"/>
    <w:rsid w:val="005D0A3B"/>
    <w:rPr>
      <w:rFonts w:cs="Arial"/>
      <w:bCs/>
      <w:szCs w:val="26"/>
      <w:u w:val="single"/>
      <w:lang w:val="en-US" w:eastAsia="en-US" w:bidi="ar-SA"/>
    </w:rPr>
  </w:style>
  <w:style w:type="character" w:customStyle="1" w:styleId="UnderlineBold">
    <w:name w:val="Underline + Bold"/>
    <w:uiPriority w:val="1"/>
    <w:qFormat/>
    <w:rsid w:val="005D0A3B"/>
    <w:rPr>
      <w:b/>
      <w:sz w:val="20"/>
      <w:u w:val="single"/>
    </w:rPr>
  </w:style>
  <w:style w:type="paragraph" w:customStyle="1" w:styleId="cardtextsmall">
    <w:name w:val="card text small"/>
    <w:basedOn w:val="Normal"/>
    <w:qFormat/>
    <w:rsid w:val="005D0A3B"/>
    <w:rPr>
      <w:rFonts w:ascii="Arial Narrow" w:eastAsia="Times New Roman" w:hAnsi="Arial Narrow"/>
    </w:rPr>
  </w:style>
  <w:style w:type="character" w:customStyle="1" w:styleId="AUnterdline">
    <w:name w:val="AUnterdline"/>
    <w:qFormat/>
    <w:rsid w:val="005D0A3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D0A3B"/>
    <w:rPr>
      <w:rFonts w:ascii="Times New Roman" w:hAnsi="Times New Roman"/>
      <w:b/>
      <w:bCs/>
      <w:sz w:val="20"/>
      <w:u w:val="single"/>
      <w:bdr w:val="single" w:sz="4" w:space="0" w:color="auto"/>
    </w:rPr>
  </w:style>
  <w:style w:type="character" w:customStyle="1" w:styleId="highlightedsearchterm">
    <w:name w:val="highlightedsearchterm"/>
    <w:rsid w:val="005D0A3B"/>
  </w:style>
  <w:style w:type="character" w:customStyle="1" w:styleId="StyleUnderline1">
    <w:name w:val="Style Underline1"/>
    <w:basedOn w:val="DefaultParagraphFont"/>
    <w:rsid w:val="005D0A3B"/>
    <w:rPr>
      <w:rFonts w:ascii="Times New Roman" w:hAnsi="Times New Roman"/>
      <w:sz w:val="20"/>
      <w:u w:val="single"/>
    </w:rPr>
  </w:style>
  <w:style w:type="paragraph" w:customStyle="1" w:styleId="CardIndented">
    <w:name w:val="Card (Indented)"/>
    <w:basedOn w:val="Normal"/>
    <w:link w:val="CardIndentedChar"/>
    <w:qFormat/>
    <w:rsid w:val="005D0A3B"/>
    <w:pPr>
      <w:ind w:left="288"/>
    </w:pPr>
  </w:style>
  <w:style w:type="paragraph" w:customStyle="1" w:styleId="StyleStyle49pt10">
    <w:name w:val="Style Style4 + 9 pt10"/>
    <w:basedOn w:val="Style4"/>
    <w:link w:val="StyleStyle49pt10Char"/>
    <w:qFormat/>
    <w:rsid w:val="005D0A3B"/>
    <w:rPr>
      <w:rFonts w:cs="Times New Roman"/>
    </w:rPr>
  </w:style>
  <w:style w:type="character" w:customStyle="1" w:styleId="StyleStyle49pt10Char">
    <w:name w:val="Style Style4 + 9 pt10 Char"/>
    <w:basedOn w:val="Style4Char"/>
    <w:link w:val="StyleStyle49pt10"/>
    <w:rsid w:val="005D0A3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5D0A3B"/>
    <w:rPr>
      <w:rFonts w:cs="Times New Roman"/>
      <w:b/>
      <w:bCs/>
    </w:rPr>
  </w:style>
  <w:style w:type="character" w:customStyle="1" w:styleId="StyleStyle49ptBold7Char">
    <w:name w:val="Style Style4 + 9 pt Bold7 Char"/>
    <w:link w:val="StyleStyle49ptBold7"/>
    <w:rsid w:val="005D0A3B"/>
    <w:rPr>
      <w:rFonts w:ascii="Calibri" w:eastAsia="Times New Roman" w:hAnsi="Calibri" w:cs="Times New Roman"/>
      <w:b/>
      <w:bCs/>
      <w:u w:val="single"/>
    </w:rPr>
  </w:style>
  <w:style w:type="paragraph" w:customStyle="1" w:styleId="NormalUnderline">
    <w:name w:val="Normal Underline"/>
    <w:basedOn w:val="Normal"/>
    <w:link w:val="NormalUnderlineChar"/>
    <w:qFormat/>
    <w:rsid w:val="005D0A3B"/>
    <w:pPr>
      <w:ind w:left="288"/>
    </w:pPr>
    <w:rPr>
      <w:rFonts w:eastAsia="Times New Roman"/>
      <w:u w:val="single"/>
    </w:rPr>
  </w:style>
  <w:style w:type="character" w:customStyle="1" w:styleId="NormalUnderlineChar">
    <w:name w:val="Normal Underline Char"/>
    <w:link w:val="NormalUnderline"/>
    <w:rsid w:val="005D0A3B"/>
    <w:rPr>
      <w:rFonts w:ascii="Calibri" w:eastAsia="Times New Roman" w:hAnsi="Calibri"/>
      <w:u w:val="single"/>
    </w:rPr>
  </w:style>
  <w:style w:type="character" w:customStyle="1" w:styleId="DontRead">
    <w:name w:val="Don't Read"/>
    <w:qFormat/>
    <w:rsid w:val="005D0A3B"/>
    <w:rPr>
      <w:rFonts w:ascii="Times New Roman" w:hAnsi="Times New Roman"/>
      <w:sz w:val="16"/>
    </w:rPr>
  </w:style>
  <w:style w:type="paragraph" w:customStyle="1" w:styleId="Underlinestyle">
    <w:name w:val="Underline style"/>
    <w:basedOn w:val="Normal"/>
    <w:qFormat/>
    <w:rsid w:val="005D0A3B"/>
    <w:rPr>
      <w:rFonts w:eastAsia="Times New Roman"/>
      <w:u w:val="single"/>
    </w:rPr>
  </w:style>
  <w:style w:type="character" w:customStyle="1" w:styleId="Style11ptUnderline3">
    <w:name w:val="Style 11 pt Underline3"/>
    <w:rsid w:val="005D0A3B"/>
    <w:rPr>
      <w:sz w:val="20"/>
      <w:u w:val="single"/>
    </w:rPr>
  </w:style>
  <w:style w:type="character" w:customStyle="1" w:styleId="27">
    <w:name w:val="27"/>
    <w:rsid w:val="005D0A3B"/>
    <w:rPr>
      <w:rFonts w:cs="Arial"/>
      <w:bCs/>
      <w:sz w:val="20"/>
      <w:u w:val="single"/>
      <w:lang w:val="en-US" w:eastAsia="en-US" w:bidi="ar-SA"/>
    </w:rPr>
  </w:style>
  <w:style w:type="character" w:customStyle="1" w:styleId="2">
    <w:name w:val="2"/>
    <w:rsid w:val="005D0A3B"/>
    <w:rPr>
      <w:rFonts w:cs="Arial"/>
      <w:bCs/>
      <w:sz w:val="20"/>
      <w:u w:val="single"/>
      <w:lang w:val="en-US" w:eastAsia="en-US" w:bidi="ar-SA"/>
    </w:rPr>
  </w:style>
  <w:style w:type="character" w:customStyle="1" w:styleId="Style9ptUnderline11">
    <w:name w:val="Style 9 pt Underline11"/>
    <w:basedOn w:val="DefaultParagraphFont"/>
    <w:rsid w:val="005D0A3B"/>
    <w:rPr>
      <w:sz w:val="20"/>
      <w:u w:val="single"/>
    </w:rPr>
  </w:style>
  <w:style w:type="character" w:customStyle="1" w:styleId="Style9ptBoldUnderline5">
    <w:name w:val="Style 9 pt Bold Underline5"/>
    <w:basedOn w:val="DefaultParagraphFont"/>
    <w:rsid w:val="005D0A3B"/>
    <w:rPr>
      <w:b/>
      <w:bCs/>
      <w:sz w:val="20"/>
      <w:u w:val="single"/>
    </w:rPr>
  </w:style>
  <w:style w:type="character" w:customStyle="1" w:styleId="CharChar114">
    <w:name w:val="Char Char114"/>
    <w:basedOn w:val="DefaultParagraphFont"/>
    <w:rsid w:val="005D0A3B"/>
    <w:rPr>
      <w:rFonts w:cs="Arial"/>
      <w:bCs/>
      <w:szCs w:val="26"/>
      <w:u w:val="single"/>
      <w:lang w:val="en-US" w:eastAsia="en-US" w:bidi="ar-SA"/>
    </w:rPr>
  </w:style>
  <w:style w:type="character" w:customStyle="1" w:styleId="CharChar113">
    <w:name w:val="Char Char113"/>
    <w:basedOn w:val="DefaultParagraphFont"/>
    <w:rsid w:val="005D0A3B"/>
    <w:rPr>
      <w:rFonts w:cs="Arial"/>
      <w:bCs/>
      <w:szCs w:val="26"/>
      <w:u w:val="single"/>
      <w:lang w:val="en-US" w:eastAsia="en-US" w:bidi="ar-SA"/>
    </w:rPr>
  </w:style>
  <w:style w:type="character" w:customStyle="1" w:styleId="CharChar112">
    <w:name w:val="Char Char112"/>
    <w:basedOn w:val="DefaultParagraphFont"/>
    <w:rsid w:val="005D0A3B"/>
    <w:rPr>
      <w:rFonts w:cs="Arial"/>
      <w:bCs/>
      <w:szCs w:val="26"/>
      <w:u w:val="single"/>
      <w:lang w:val="en-US" w:eastAsia="en-US" w:bidi="ar-SA"/>
    </w:rPr>
  </w:style>
  <w:style w:type="character" w:customStyle="1" w:styleId="ssl0">
    <w:name w:val="ss_l0"/>
    <w:basedOn w:val="DefaultParagraphFont"/>
    <w:rsid w:val="005D0A3B"/>
  </w:style>
  <w:style w:type="paragraph" w:styleId="CommentText">
    <w:name w:val="annotation text"/>
    <w:basedOn w:val="Normal"/>
    <w:link w:val="CommentTextChar"/>
    <w:uiPriority w:val="99"/>
    <w:rsid w:val="005D0A3B"/>
    <w:rPr>
      <w:szCs w:val="20"/>
    </w:rPr>
  </w:style>
  <w:style w:type="character" w:customStyle="1" w:styleId="CommentTextChar">
    <w:name w:val="Comment Text Char"/>
    <w:basedOn w:val="DefaultParagraphFont"/>
    <w:link w:val="CommentText"/>
    <w:uiPriority w:val="99"/>
    <w:rsid w:val="005D0A3B"/>
    <w:rPr>
      <w:rFonts w:ascii="Calibri" w:hAnsi="Calibri"/>
      <w:szCs w:val="20"/>
    </w:rPr>
  </w:style>
  <w:style w:type="character" w:customStyle="1" w:styleId="CommentSubjectChar">
    <w:name w:val="Comment Subject Char"/>
    <w:basedOn w:val="CommentTextChar"/>
    <w:link w:val="CommentSubject"/>
    <w:rsid w:val="005D0A3B"/>
    <w:rPr>
      <w:rFonts w:ascii="Times New Roman" w:hAnsi="Times New Roman" w:cs="Times New Roman"/>
      <w:b/>
      <w:bCs/>
      <w:szCs w:val="20"/>
    </w:rPr>
  </w:style>
  <w:style w:type="paragraph" w:styleId="CommentSubject">
    <w:name w:val="annotation subject"/>
    <w:basedOn w:val="CommentText"/>
    <w:next w:val="CommentText"/>
    <w:link w:val="CommentSubjectChar"/>
    <w:rsid w:val="005D0A3B"/>
    <w:rPr>
      <w:rFonts w:ascii="Times New Roman" w:hAnsi="Times New Roman" w:cs="Times New Roman"/>
      <w:b/>
      <w:bCs/>
    </w:rPr>
  </w:style>
  <w:style w:type="character" w:customStyle="1" w:styleId="CommentSubjectChar1">
    <w:name w:val="Comment Subject Char1"/>
    <w:basedOn w:val="CommentTextChar"/>
    <w:uiPriority w:val="99"/>
    <w:semiHidden/>
    <w:rsid w:val="005D0A3B"/>
    <w:rPr>
      <w:rFonts w:ascii="Calibri" w:hAnsi="Calibri"/>
      <w:b/>
      <w:bCs/>
      <w:szCs w:val="20"/>
    </w:rPr>
  </w:style>
  <w:style w:type="paragraph" w:customStyle="1" w:styleId="WW-Default1">
    <w:name w:val="WW-Default1"/>
    <w:basedOn w:val="Normal"/>
    <w:qFormat/>
    <w:rsid w:val="005D0A3B"/>
    <w:pPr>
      <w:suppressAutoHyphens/>
    </w:pPr>
    <w:rPr>
      <w:rFonts w:eastAsia="Times New Roman"/>
      <w:b/>
      <w:bCs/>
      <w:szCs w:val="20"/>
      <w:lang w:eastAsia="ar-SA"/>
    </w:rPr>
  </w:style>
  <w:style w:type="paragraph" w:customStyle="1" w:styleId="Normal1">
    <w:name w:val="Normal1"/>
    <w:basedOn w:val="BodyText"/>
    <w:qFormat/>
    <w:rsid w:val="005D0A3B"/>
  </w:style>
  <w:style w:type="character" w:customStyle="1" w:styleId="zoomme">
    <w:name w:val="zoomme"/>
    <w:basedOn w:val="DefaultParagraphFont"/>
    <w:rsid w:val="005D0A3B"/>
  </w:style>
  <w:style w:type="character" w:customStyle="1" w:styleId="Date1">
    <w:name w:val="Date1"/>
    <w:basedOn w:val="DefaultParagraphFont"/>
    <w:rsid w:val="005D0A3B"/>
  </w:style>
  <w:style w:type="character" w:customStyle="1" w:styleId="classauthor">
    <w:name w:val="class=&quot;author&quot;"/>
    <w:basedOn w:val="DefaultParagraphFont"/>
    <w:rsid w:val="005D0A3B"/>
  </w:style>
  <w:style w:type="paragraph" w:customStyle="1" w:styleId="CardStyle">
    <w:name w:val="Card Style"/>
    <w:basedOn w:val="Normal"/>
    <w:link w:val="CardStyleChar"/>
    <w:qFormat/>
    <w:rsid w:val="005D0A3B"/>
    <w:rPr>
      <w:rFonts w:eastAsia="Times New Roman"/>
    </w:rPr>
  </w:style>
  <w:style w:type="character" w:customStyle="1" w:styleId="CharCharChar">
    <w:name w:val="Char Char Char"/>
    <w:basedOn w:val="DefaultParagraphFont"/>
    <w:rsid w:val="005D0A3B"/>
    <w:rPr>
      <w:rFonts w:cs="Arial"/>
      <w:bCs/>
      <w:szCs w:val="26"/>
      <w:u w:val="single"/>
      <w:lang w:val="en-US" w:eastAsia="en-US" w:bidi="ar-SA"/>
    </w:rPr>
  </w:style>
  <w:style w:type="character" w:customStyle="1" w:styleId="BoldUnderlineChar0">
    <w:name w:val="Bold Underline Char"/>
    <w:rsid w:val="005D0A3B"/>
    <w:rPr>
      <w:rFonts w:ascii="Times New Roman" w:eastAsia="Times New Roman" w:hAnsi="Times New Roman"/>
      <w:b/>
      <w:bCs/>
      <w:szCs w:val="24"/>
      <w:u w:val="single"/>
    </w:rPr>
  </w:style>
  <w:style w:type="character" w:customStyle="1" w:styleId="texto1">
    <w:name w:val="texto1"/>
    <w:rsid w:val="005D0A3B"/>
  </w:style>
  <w:style w:type="character" w:customStyle="1" w:styleId="apple-style-span">
    <w:name w:val="apple-style-span"/>
    <w:rsid w:val="005D0A3B"/>
  </w:style>
  <w:style w:type="paragraph" w:customStyle="1" w:styleId="citenon-bold">
    <w:name w:val="cite non-bold"/>
    <w:basedOn w:val="Normal"/>
    <w:link w:val="citenon-boldChar"/>
    <w:qFormat/>
    <w:rsid w:val="005D0A3B"/>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D0A3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D0A3B"/>
    <w:rPr>
      <w:rFonts w:ascii="Calibri" w:eastAsia="Times New Roman" w:hAnsi="Calibri" w:cs="Arial"/>
      <w:b/>
      <w:bCs/>
      <w:sz w:val="24"/>
      <w:szCs w:val="28"/>
    </w:rPr>
  </w:style>
  <w:style w:type="paragraph" w:customStyle="1" w:styleId="Style23">
    <w:name w:val="Style23"/>
    <w:basedOn w:val="Normal"/>
    <w:uiPriority w:val="99"/>
    <w:qFormat/>
    <w:rsid w:val="005D0A3B"/>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D0A3B"/>
    <w:rPr>
      <w:rFonts w:ascii="Calibri" w:eastAsia="Times New Roman" w:hAnsi="Calibri"/>
      <w:lang w:bidi="en-US"/>
    </w:rPr>
  </w:style>
  <w:style w:type="character" w:customStyle="1" w:styleId="gray">
    <w:name w:val="gray"/>
    <w:basedOn w:val="DefaultParagraphFont"/>
    <w:rsid w:val="005D0A3B"/>
  </w:style>
  <w:style w:type="paragraph" w:customStyle="1" w:styleId="Tagtemplate">
    <w:name w:val="Tagtemplate"/>
    <w:basedOn w:val="Normal"/>
    <w:link w:val="TagtemplateChar"/>
    <w:autoRedefine/>
    <w:qFormat/>
    <w:rsid w:val="005D0A3B"/>
    <w:pPr>
      <w:keepNext/>
      <w:keepLines/>
    </w:pPr>
    <w:rPr>
      <w:rFonts w:eastAsia="Calibri"/>
      <w:b/>
    </w:rPr>
  </w:style>
  <w:style w:type="character" w:customStyle="1" w:styleId="TagtemplateChar">
    <w:name w:val="Tagtemplate Char"/>
    <w:basedOn w:val="DefaultParagraphFont"/>
    <w:link w:val="Tagtemplate"/>
    <w:rsid w:val="005D0A3B"/>
    <w:rPr>
      <w:rFonts w:ascii="Calibri" w:eastAsia="Calibri" w:hAnsi="Calibri"/>
      <w:b/>
    </w:rPr>
  </w:style>
  <w:style w:type="character" w:customStyle="1" w:styleId="Styleunderline11ptBorderSinglesolidlineAuto05p">
    <w:name w:val="Style underline + 11 pt Border: : (Single solid line Auto  0.5 p..."/>
    <w:rsid w:val="005D0A3B"/>
    <w:rPr>
      <w:sz w:val="20"/>
      <w:u w:val="single"/>
      <w:bdr w:val="single" w:sz="4" w:space="0" w:color="auto"/>
    </w:rPr>
  </w:style>
  <w:style w:type="paragraph" w:customStyle="1" w:styleId="Citation-FirstLine">
    <w:name w:val="Citation - First Line"/>
    <w:basedOn w:val="Normal"/>
    <w:next w:val="Normal"/>
    <w:autoRedefine/>
    <w:qFormat/>
    <w:rsid w:val="005D0A3B"/>
    <w:pPr>
      <w:spacing w:line="240" w:lineRule="atLeast"/>
      <w:jc w:val="both"/>
    </w:pPr>
    <w:rPr>
      <w:rFonts w:ascii="Book Antiqua" w:eastAsia="Times New Roman" w:hAnsi="Book Antiqua"/>
    </w:rPr>
  </w:style>
  <w:style w:type="character" w:customStyle="1" w:styleId="CardText-Underlined">
    <w:name w:val="Card Text - Underlined"/>
    <w:rsid w:val="005D0A3B"/>
    <w:rPr>
      <w:b/>
      <w:sz w:val="20"/>
      <w:u w:val="single"/>
    </w:rPr>
  </w:style>
  <w:style w:type="paragraph" w:customStyle="1" w:styleId="Citation-Complete">
    <w:name w:val="Citation - Complete"/>
    <w:basedOn w:val="Normal"/>
    <w:next w:val="Normal"/>
    <w:link w:val="Citation-CompleteChar"/>
    <w:autoRedefine/>
    <w:qFormat/>
    <w:rsid w:val="005D0A3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D0A3B"/>
    <w:rPr>
      <w:rFonts w:ascii="Book Antiqua" w:eastAsia="Times New Roman" w:hAnsi="Book Antiqua"/>
    </w:rPr>
  </w:style>
  <w:style w:type="character" w:customStyle="1" w:styleId="MicroTextChar">
    <w:name w:val="MicroText Char"/>
    <w:link w:val="MicroText"/>
    <w:rsid w:val="005D0A3B"/>
    <w:rPr>
      <w:rFonts w:ascii="Arial Narrow" w:hAnsi="Arial Narrow"/>
      <w:sz w:val="12"/>
    </w:rPr>
  </w:style>
  <w:style w:type="paragraph" w:customStyle="1" w:styleId="TagCite">
    <w:name w:val="Tag/Cite"/>
    <w:basedOn w:val="Normal"/>
    <w:qFormat/>
    <w:rsid w:val="005D0A3B"/>
    <w:rPr>
      <w:rFonts w:eastAsia="Times New Roman"/>
      <w:b/>
    </w:rPr>
  </w:style>
  <w:style w:type="character" w:customStyle="1" w:styleId="Style11ptItalicUnderline">
    <w:name w:val="Style 11 pt Italic Underline"/>
    <w:basedOn w:val="DefaultParagraphFont"/>
    <w:rsid w:val="005D0A3B"/>
    <w:rPr>
      <w:i/>
      <w:iCs/>
      <w:sz w:val="20"/>
      <w:u w:val="single"/>
    </w:rPr>
  </w:style>
  <w:style w:type="character" w:customStyle="1" w:styleId="Style11ptItalic">
    <w:name w:val="Style 11 pt Italic"/>
    <w:basedOn w:val="DefaultParagraphFont"/>
    <w:rsid w:val="005D0A3B"/>
    <w:rPr>
      <w:rFonts w:ascii="Times New Roman" w:hAnsi="Times New Roman"/>
      <w:i/>
      <w:iCs/>
      <w:sz w:val="20"/>
    </w:rPr>
  </w:style>
  <w:style w:type="character" w:customStyle="1" w:styleId="BoldandUnderlineChar">
    <w:name w:val="Bold and Underline Char"/>
    <w:basedOn w:val="DefaultParagraphFont"/>
    <w:link w:val="BoldandUnderline"/>
    <w:locked/>
    <w:rsid w:val="005D0A3B"/>
    <w:rPr>
      <w:b/>
      <w:u w:val="single"/>
    </w:rPr>
  </w:style>
  <w:style w:type="paragraph" w:customStyle="1" w:styleId="BoldandUnderline">
    <w:name w:val="Bold and Underline"/>
    <w:basedOn w:val="Normal"/>
    <w:link w:val="BoldandUnderlineChar"/>
    <w:qFormat/>
    <w:rsid w:val="005D0A3B"/>
    <w:rPr>
      <w:rFonts w:asciiTheme="minorHAnsi" w:hAnsiTheme="minorHAnsi"/>
      <w:b/>
      <w:u w:val="single"/>
    </w:rPr>
  </w:style>
  <w:style w:type="character" w:customStyle="1" w:styleId="hdr">
    <w:name w:val="hdr"/>
    <w:basedOn w:val="DefaultParagraphFont"/>
    <w:rsid w:val="005D0A3B"/>
  </w:style>
  <w:style w:type="paragraph" w:customStyle="1" w:styleId="StyleStyle49ptBold3">
    <w:name w:val="Style Style4 + 9 pt Bold3"/>
    <w:basedOn w:val="Style4"/>
    <w:link w:val="StyleStyle49ptBold3Char"/>
    <w:qFormat/>
    <w:rsid w:val="005D0A3B"/>
    <w:rPr>
      <w:rFonts w:cs="Times New Roman"/>
      <w:b/>
      <w:bCs/>
    </w:rPr>
  </w:style>
  <w:style w:type="character" w:customStyle="1" w:styleId="StyleStyle49ptBold3Char">
    <w:name w:val="Style Style4 + 9 pt Bold3 Char"/>
    <w:basedOn w:val="Style4Char"/>
    <w:link w:val="StyleStyle49ptBold3"/>
    <w:rsid w:val="005D0A3B"/>
    <w:rPr>
      <w:rFonts w:ascii="Calibri" w:eastAsia="Times New Roman" w:hAnsi="Calibri" w:cs="Times New Roman"/>
      <w:b/>
      <w:bCs/>
      <w:u w:val="single"/>
    </w:rPr>
  </w:style>
  <w:style w:type="character" w:customStyle="1" w:styleId="Style9ptUnderline6">
    <w:name w:val="Style 9 pt Underline6"/>
    <w:basedOn w:val="DefaultParagraphFont"/>
    <w:rsid w:val="005D0A3B"/>
    <w:rPr>
      <w:sz w:val="20"/>
      <w:u w:val="single"/>
    </w:rPr>
  </w:style>
  <w:style w:type="character" w:customStyle="1" w:styleId="ct-with-fmlt">
    <w:name w:val="ct-with-fmlt"/>
    <w:basedOn w:val="DefaultParagraphFont"/>
    <w:rsid w:val="005D0A3B"/>
  </w:style>
  <w:style w:type="paragraph" w:customStyle="1" w:styleId="TagText">
    <w:name w:val="TagText"/>
    <w:basedOn w:val="Normal"/>
    <w:uiPriority w:val="99"/>
    <w:qFormat/>
    <w:rsid w:val="005D0A3B"/>
    <w:rPr>
      <w:b/>
    </w:rPr>
  </w:style>
  <w:style w:type="paragraph" w:customStyle="1" w:styleId="StyleStyle49pt">
    <w:name w:val="Style Style4 + 9 pt"/>
    <w:basedOn w:val="Normal"/>
    <w:link w:val="StyleStyle49ptChar"/>
    <w:qFormat/>
    <w:rsid w:val="005D0A3B"/>
    <w:rPr>
      <w:rFonts w:eastAsia="Times New Roman"/>
      <w:u w:val="single"/>
    </w:rPr>
  </w:style>
  <w:style w:type="character" w:customStyle="1" w:styleId="StyleStyle49ptChar">
    <w:name w:val="Style Style4 + 9 pt Char"/>
    <w:basedOn w:val="DefaultParagraphFont"/>
    <w:link w:val="StyleStyle49pt"/>
    <w:rsid w:val="005D0A3B"/>
    <w:rPr>
      <w:rFonts w:ascii="Calibri" w:eastAsia="Times New Roman" w:hAnsi="Calibri"/>
      <w:u w:val="single"/>
    </w:rPr>
  </w:style>
  <w:style w:type="paragraph" w:customStyle="1" w:styleId="StyleStyle49ptBold">
    <w:name w:val="Style Style4 + 9 pt Bold"/>
    <w:basedOn w:val="Normal"/>
    <w:link w:val="StyleStyle49ptBoldChar"/>
    <w:qFormat/>
    <w:rsid w:val="005D0A3B"/>
    <w:rPr>
      <w:rFonts w:eastAsia="Times New Roman"/>
      <w:b/>
      <w:bCs/>
      <w:u w:val="single"/>
    </w:rPr>
  </w:style>
  <w:style w:type="character" w:customStyle="1" w:styleId="StyleStyle49ptBoldChar">
    <w:name w:val="Style Style4 + 9 pt Bold Char"/>
    <w:basedOn w:val="DefaultParagraphFont"/>
    <w:link w:val="StyleStyle49ptBold"/>
    <w:rsid w:val="005D0A3B"/>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5D0A3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D0A3B"/>
    <w:rPr>
      <w:rFonts w:ascii="Calibri" w:eastAsia="Times New Roman" w:hAnsi="Calibri"/>
      <w:b/>
      <w:bCs/>
      <w:i/>
      <w:iCs/>
      <w:u w:val="single"/>
    </w:rPr>
  </w:style>
  <w:style w:type="paragraph" w:customStyle="1" w:styleId="StyleUnderlined11ptBold">
    <w:name w:val="Style Underlined + 11 pt Bold"/>
    <w:link w:val="StyleUnderlined11ptBoldChar"/>
    <w:qFormat/>
    <w:rsid w:val="005D0A3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D0A3B"/>
    <w:rPr>
      <w:rFonts w:ascii="Arial" w:eastAsia="Times New Roman" w:hAnsi="Arial" w:cs="Arial"/>
      <w:b/>
      <w:bCs/>
      <w:szCs w:val="24"/>
      <w:u w:val="single"/>
    </w:rPr>
  </w:style>
  <w:style w:type="paragraph" w:customStyle="1" w:styleId="StyleUnderlined11pt">
    <w:name w:val="Style Underlined + 11 pt"/>
    <w:link w:val="StyleUnderlined11ptChar"/>
    <w:qFormat/>
    <w:rsid w:val="005D0A3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D0A3B"/>
    <w:rPr>
      <w:rFonts w:ascii="Arial" w:eastAsia="Times New Roman" w:hAnsi="Arial" w:cs="Arial"/>
      <w:szCs w:val="24"/>
      <w:u w:val="single"/>
    </w:rPr>
  </w:style>
  <w:style w:type="character" w:customStyle="1" w:styleId="newscontent">
    <w:name w:val="newscontent"/>
    <w:rsid w:val="005D0A3B"/>
  </w:style>
  <w:style w:type="character" w:customStyle="1" w:styleId="StyleUnderlinePatternClearYellow">
    <w:name w:val="Style Underline Pattern: Clear (Yellow)"/>
    <w:basedOn w:val="DefaultParagraphFont"/>
    <w:rsid w:val="005D0A3B"/>
    <w:rPr>
      <w:u w:val="single"/>
      <w:shd w:val="clear" w:color="auto" w:fill="00FF00"/>
    </w:rPr>
  </w:style>
  <w:style w:type="paragraph" w:customStyle="1" w:styleId="StyleUnderlineChar11pt3">
    <w:name w:val="Style Underline Char + 11 pt3"/>
    <w:link w:val="StyleUnderlineChar11pt3Char"/>
    <w:qFormat/>
    <w:rsid w:val="005D0A3B"/>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5D0A3B"/>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5D0A3B"/>
    <w:rPr>
      <w:b w:val="0"/>
      <w:bCs/>
      <w:u w:val="single"/>
    </w:rPr>
  </w:style>
  <w:style w:type="character" w:customStyle="1" w:styleId="date-display-single">
    <w:name w:val="date-display-single"/>
    <w:basedOn w:val="DefaultParagraphFont"/>
    <w:rsid w:val="005D0A3B"/>
  </w:style>
  <w:style w:type="character" w:customStyle="1" w:styleId="CommentTextChar1">
    <w:name w:val="Comment Text Char1"/>
    <w:basedOn w:val="DefaultParagraphFont"/>
    <w:uiPriority w:val="99"/>
    <w:rsid w:val="005D0A3B"/>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5D0A3B"/>
    <w:rPr>
      <w:rFonts w:ascii="Times New Roman" w:hAnsi="Times New Roman" w:cs="Times New Roman"/>
      <w:sz w:val="20"/>
    </w:rPr>
  </w:style>
  <w:style w:type="paragraph" w:customStyle="1" w:styleId="Cite2">
    <w:name w:val="Cite 2"/>
    <w:basedOn w:val="Normal"/>
    <w:qFormat/>
    <w:rsid w:val="005D0A3B"/>
    <w:rPr>
      <w:rFonts w:eastAsia="MS Mincho"/>
      <w:b/>
      <w:u w:val="single"/>
    </w:rPr>
  </w:style>
  <w:style w:type="character" w:customStyle="1" w:styleId="StyleunderlineBold">
    <w:name w:val="Style underline + Bold"/>
    <w:basedOn w:val="underline"/>
    <w:rsid w:val="005D0A3B"/>
    <w:rPr>
      <w:rFonts w:ascii="Times New Roman" w:hAnsi="Times New Roman" w:cs="Times New Roman"/>
      <w:bCs/>
      <w:sz w:val="20"/>
      <w:u w:val="single"/>
    </w:rPr>
  </w:style>
  <w:style w:type="paragraph" w:customStyle="1" w:styleId="cards0">
    <w:name w:val="cards"/>
    <w:basedOn w:val="Cites0"/>
    <w:qFormat/>
    <w:rsid w:val="005D0A3B"/>
    <w:pPr>
      <w:widowControl/>
      <w:jc w:val="left"/>
    </w:pPr>
    <w:rPr>
      <w:szCs w:val="22"/>
    </w:rPr>
  </w:style>
  <w:style w:type="character" w:customStyle="1" w:styleId="Style10ptUnderline">
    <w:name w:val="Style 10 pt Underline"/>
    <w:basedOn w:val="DefaultParagraphFont"/>
    <w:rsid w:val="005D0A3B"/>
    <w:rPr>
      <w:sz w:val="20"/>
      <w:u w:val="single"/>
    </w:rPr>
  </w:style>
  <w:style w:type="character" w:styleId="HTMLCite">
    <w:name w:val="HTML Cite"/>
    <w:uiPriority w:val="99"/>
    <w:rsid w:val="005D0A3B"/>
    <w:rPr>
      <w:i/>
      <w:iCs/>
    </w:rPr>
  </w:style>
  <w:style w:type="character" w:customStyle="1" w:styleId="slug-pub-date">
    <w:name w:val="slug-pub-date"/>
    <w:basedOn w:val="DefaultParagraphFont"/>
    <w:rsid w:val="005D0A3B"/>
  </w:style>
  <w:style w:type="character" w:customStyle="1" w:styleId="slug-vol">
    <w:name w:val="slug-vol"/>
    <w:basedOn w:val="DefaultParagraphFont"/>
    <w:rsid w:val="005D0A3B"/>
  </w:style>
  <w:style w:type="character" w:customStyle="1" w:styleId="slug-issue">
    <w:name w:val="slug-issue"/>
    <w:basedOn w:val="DefaultParagraphFont"/>
    <w:rsid w:val="005D0A3B"/>
  </w:style>
  <w:style w:type="character" w:customStyle="1" w:styleId="slug-pages">
    <w:name w:val="slug-pages"/>
    <w:basedOn w:val="DefaultParagraphFont"/>
    <w:rsid w:val="005D0A3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D0A3B"/>
    <w:rPr>
      <w:b/>
      <w:bCs/>
      <w:strike w:val="0"/>
      <w:dstrike w:val="0"/>
      <w:sz w:val="24"/>
      <w:u w:val="none"/>
      <w:effect w:val="none"/>
    </w:rPr>
  </w:style>
  <w:style w:type="paragraph" w:customStyle="1" w:styleId="Tag2">
    <w:name w:val="Tag2"/>
    <w:basedOn w:val="Normal"/>
    <w:autoRedefine/>
    <w:qFormat/>
    <w:rsid w:val="005D0A3B"/>
    <w:pPr>
      <w:spacing w:before="120"/>
    </w:pPr>
    <w:rPr>
      <w:b/>
      <w:sz w:val="26"/>
    </w:rPr>
  </w:style>
  <w:style w:type="character" w:customStyle="1" w:styleId="tagchar">
    <w:name w:val="tagchar"/>
    <w:basedOn w:val="DefaultParagraphFont"/>
    <w:rsid w:val="005D0A3B"/>
  </w:style>
  <w:style w:type="paragraph" w:customStyle="1" w:styleId="NormalText">
    <w:name w:val="Normal Text"/>
    <w:basedOn w:val="Normal"/>
    <w:link w:val="NormalTextChar"/>
    <w:autoRedefine/>
    <w:qFormat/>
    <w:rsid w:val="005D0A3B"/>
    <w:pPr>
      <w:jc w:val="both"/>
    </w:pPr>
    <w:rPr>
      <w:rFonts w:eastAsia="Times New Roman"/>
      <w:szCs w:val="26"/>
    </w:rPr>
  </w:style>
  <w:style w:type="character" w:customStyle="1" w:styleId="pmterms11">
    <w:name w:val="pmterms11"/>
    <w:basedOn w:val="DefaultParagraphFont"/>
    <w:rsid w:val="005D0A3B"/>
    <w:rPr>
      <w:b/>
      <w:bCs/>
      <w:i w:val="0"/>
      <w:iCs w:val="0"/>
      <w:color w:val="000000"/>
    </w:rPr>
  </w:style>
  <w:style w:type="character" w:customStyle="1" w:styleId="StyleUnderlineChar9ptBold">
    <w:name w:val="Style Underline Char + 9 pt Bold"/>
    <w:basedOn w:val="DefaultParagraphFont"/>
    <w:rsid w:val="005D0A3B"/>
    <w:rPr>
      <w:rFonts w:ascii="Times New Roman" w:hAnsi="Times New Roman"/>
      <w:b/>
      <w:bCs/>
      <w:sz w:val="20"/>
      <w:u w:val="single"/>
      <w:lang w:val="en-US" w:eastAsia="en-US" w:bidi="ar-SA"/>
    </w:rPr>
  </w:style>
  <w:style w:type="character" w:customStyle="1" w:styleId="Style8pt">
    <w:name w:val="Style 8 pt"/>
    <w:basedOn w:val="DefaultParagraphFont"/>
    <w:rsid w:val="005D0A3B"/>
    <w:rPr>
      <w:sz w:val="20"/>
    </w:rPr>
  </w:style>
  <w:style w:type="character" w:customStyle="1" w:styleId="UnderlineChar5Char">
    <w:name w:val="Underline Char5 Char"/>
    <w:basedOn w:val="DefaultParagraphFont"/>
    <w:rsid w:val="005D0A3B"/>
    <w:rPr>
      <w:szCs w:val="24"/>
      <w:u w:val="single"/>
      <w:lang w:val="en-US" w:eastAsia="en-US" w:bidi="ar-SA"/>
    </w:rPr>
  </w:style>
  <w:style w:type="character" w:customStyle="1" w:styleId="BoldandUnderlineChar2Char1">
    <w:name w:val="Bold and Underline Char2 Char1"/>
    <w:basedOn w:val="DefaultParagraphFont"/>
    <w:rsid w:val="005D0A3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D0A3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D0A3B"/>
    <w:rPr>
      <w:szCs w:val="24"/>
      <w:u w:val="single"/>
      <w:lang w:val="en-US" w:eastAsia="en-US" w:bidi="ar-SA"/>
    </w:rPr>
  </w:style>
  <w:style w:type="paragraph" w:customStyle="1" w:styleId="Language">
    <w:name w:val="Language"/>
    <w:basedOn w:val="Normal"/>
    <w:link w:val="LanguageChar"/>
    <w:qFormat/>
    <w:rsid w:val="005D0A3B"/>
    <w:rPr>
      <w:rFonts w:eastAsia="Times New Roman"/>
      <w:strike/>
      <w:szCs w:val="20"/>
    </w:rPr>
  </w:style>
  <w:style w:type="character" w:customStyle="1" w:styleId="LanguageChar">
    <w:name w:val="Language Char"/>
    <w:basedOn w:val="DefaultParagraphFont"/>
    <w:link w:val="Language"/>
    <w:rsid w:val="005D0A3B"/>
    <w:rPr>
      <w:rFonts w:ascii="Calibri" w:eastAsia="Times New Roman" w:hAnsi="Calibri"/>
      <w:strike/>
      <w:szCs w:val="20"/>
    </w:rPr>
  </w:style>
  <w:style w:type="paragraph" w:customStyle="1" w:styleId="UnderlineChar3">
    <w:name w:val="Underline Char3"/>
    <w:basedOn w:val="Normal"/>
    <w:link w:val="UnderlineChar3Char"/>
    <w:qFormat/>
    <w:rsid w:val="005D0A3B"/>
    <w:rPr>
      <w:rFonts w:eastAsia="Times New Roman"/>
      <w:u w:val="single"/>
    </w:rPr>
  </w:style>
  <w:style w:type="character" w:customStyle="1" w:styleId="UnderlineChar3Char">
    <w:name w:val="Underline Char3 Char"/>
    <w:basedOn w:val="DefaultParagraphFont"/>
    <w:link w:val="UnderlineChar3"/>
    <w:rsid w:val="005D0A3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5D0A3B"/>
    <w:rPr>
      <w:rFonts w:eastAsia="Times New Roman"/>
      <w:b/>
      <w:u w:val="single"/>
    </w:rPr>
  </w:style>
  <w:style w:type="character" w:customStyle="1" w:styleId="BoldandUnderlineChar3CharChar">
    <w:name w:val="Bold and Underline Char3 Char Char"/>
    <w:basedOn w:val="DefaultParagraphFont"/>
    <w:link w:val="BoldandUnderlineChar3Char"/>
    <w:rsid w:val="005D0A3B"/>
    <w:rPr>
      <w:rFonts w:ascii="Calibri" w:eastAsia="Times New Roman" w:hAnsi="Calibri"/>
      <w:b/>
      <w:u w:val="single"/>
    </w:rPr>
  </w:style>
  <w:style w:type="character" w:customStyle="1" w:styleId="UnderlineChar1">
    <w:name w:val="Underline Char1"/>
    <w:basedOn w:val="DefaultParagraphFont"/>
    <w:rsid w:val="005D0A3B"/>
    <w:rPr>
      <w:szCs w:val="24"/>
      <w:u w:val="single"/>
      <w:lang w:val="en-US" w:eastAsia="en-US" w:bidi="ar-SA"/>
    </w:rPr>
  </w:style>
  <w:style w:type="character" w:customStyle="1" w:styleId="BoldandUnderlineChar1Char2Char">
    <w:name w:val="Bold and Underline Char1 Char2 Char"/>
    <w:basedOn w:val="DefaultParagraphFont"/>
    <w:rsid w:val="005D0A3B"/>
    <w:rPr>
      <w:b/>
      <w:szCs w:val="24"/>
      <w:u w:val="single"/>
      <w:lang w:val="en-US" w:eastAsia="en-US" w:bidi="ar-SA"/>
    </w:rPr>
  </w:style>
  <w:style w:type="character" w:customStyle="1" w:styleId="SmalltextChar">
    <w:name w:val="Small text Char"/>
    <w:aliases w:val="Quote1 Char1"/>
    <w:link w:val="Smalltext"/>
    <w:rsid w:val="005D0A3B"/>
    <w:rPr>
      <w:rFonts w:ascii="Arial Narrow" w:eastAsia="Times New Roman" w:hAnsi="Arial Narrow"/>
    </w:rPr>
  </w:style>
  <w:style w:type="paragraph" w:customStyle="1" w:styleId="HotRoute">
    <w:name w:val="Hot Route"/>
    <w:basedOn w:val="Normal"/>
    <w:link w:val="HotRouteChar0"/>
    <w:qFormat/>
    <w:rsid w:val="005D0A3B"/>
    <w:pPr>
      <w:ind w:left="144"/>
    </w:pPr>
    <w:rPr>
      <w:rFonts w:eastAsia="Times New Roman"/>
    </w:rPr>
  </w:style>
  <w:style w:type="paragraph" w:customStyle="1" w:styleId="Cardstyle0">
    <w:name w:val="Cardstyle"/>
    <w:basedOn w:val="Normal"/>
    <w:next w:val="Normal"/>
    <w:qFormat/>
    <w:rsid w:val="005D0A3B"/>
    <w:rPr>
      <w:rFonts w:eastAsia="Times New Roman"/>
    </w:rPr>
  </w:style>
  <w:style w:type="character" w:customStyle="1" w:styleId="Style12ptBoldUnderline1">
    <w:name w:val="Style 12 pt Bold Underline1"/>
    <w:basedOn w:val="DefaultParagraphFont"/>
    <w:rsid w:val="005D0A3B"/>
    <w:rPr>
      <w:b/>
      <w:bCs/>
      <w:sz w:val="24"/>
      <w:u w:val="single"/>
    </w:rPr>
  </w:style>
  <w:style w:type="character" w:customStyle="1" w:styleId="StyleEmphasisArial12ptBoldNotItalic">
    <w:name w:val="Style Emphasis + Arial 12 pt Bold Not Italic"/>
    <w:basedOn w:val="Emphasis"/>
    <w:rsid w:val="005D0A3B"/>
    <w:rPr>
      <w:rFonts w:ascii="Arial" w:hAnsi="Arial" w:cs="Times New Roman"/>
      <w:b w:val="0"/>
      <w:bCs/>
      <w:i/>
      <w:iCs/>
      <w:sz w:val="24"/>
      <w:u w:val="single"/>
      <w:bdr w:val="single" w:sz="8" w:space="0" w:color="auto"/>
    </w:rPr>
  </w:style>
  <w:style w:type="character" w:customStyle="1" w:styleId="DebateHighlighted">
    <w:name w:val="Debate Highlighted"/>
    <w:qFormat/>
    <w:rsid w:val="005D0A3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D0A3B"/>
    <w:rPr>
      <w:rFonts w:ascii="SimSun" w:eastAsia="SimSun" w:hAnsi="SimSun"/>
      <w:sz w:val="15"/>
      <w:lang w:eastAsia="zh-CN"/>
    </w:rPr>
  </w:style>
  <w:style w:type="paragraph" w:customStyle="1" w:styleId="UnreadText">
    <w:name w:val="Unread Text"/>
    <w:basedOn w:val="Normal"/>
    <w:next w:val="Normal"/>
    <w:link w:val="UnreadTextChar"/>
    <w:autoRedefine/>
    <w:qFormat/>
    <w:rsid w:val="005D0A3B"/>
    <w:pPr>
      <w:ind w:left="360"/>
    </w:pPr>
    <w:rPr>
      <w:rFonts w:ascii="SimSun" w:eastAsia="SimSun" w:hAnsi="SimSun"/>
      <w:sz w:val="15"/>
      <w:lang w:eastAsia="zh-CN"/>
    </w:rPr>
  </w:style>
  <w:style w:type="paragraph" w:customStyle="1" w:styleId="AuthorDate">
    <w:name w:val="AuthorDate"/>
    <w:next w:val="Normal"/>
    <w:link w:val="AuthorDateChar"/>
    <w:qFormat/>
    <w:rsid w:val="005D0A3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D0A3B"/>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D0A3B"/>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D0A3B"/>
    <w:rPr>
      <w:rFonts w:ascii="Times New Roman" w:hAnsi="Times New Roman"/>
      <w:sz w:val="20"/>
      <w:u w:val="single"/>
      <w:bdr w:val="none" w:sz="0" w:space="0" w:color="auto"/>
      <w:shd w:val="clear" w:color="auto" w:fill="C0C0C0"/>
    </w:rPr>
  </w:style>
  <w:style w:type="character" w:customStyle="1" w:styleId="smallChar">
    <w:name w:val="small Char"/>
    <w:rsid w:val="005D0A3B"/>
    <w:rPr>
      <w:rFonts w:ascii="Calibri" w:eastAsia="Calibri" w:hAnsi="Calibri" w:cs="Calibri"/>
      <w:sz w:val="16"/>
      <w:szCs w:val="20"/>
      <w:lang w:val="x-none" w:eastAsia="x-none"/>
    </w:rPr>
  </w:style>
  <w:style w:type="paragraph" w:customStyle="1" w:styleId="HotRoute0">
    <w:name w:val="Hot Route!"/>
    <w:basedOn w:val="Normal"/>
    <w:qFormat/>
    <w:rsid w:val="005D0A3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D0A3B"/>
    <w:rPr>
      <w:rFonts w:ascii="Times New Roman" w:hAnsi="Times New Roman" w:cs="Times New Roman"/>
      <w:sz w:val="16"/>
      <w:szCs w:val="16"/>
    </w:rPr>
  </w:style>
  <w:style w:type="character" w:customStyle="1" w:styleId="BodyText2Char1">
    <w:name w:val="Body Text 2 Char1"/>
    <w:basedOn w:val="DefaultParagraphFont"/>
    <w:semiHidden/>
    <w:rsid w:val="005D0A3B"/>
    <w:rPr>
      <w:rFonts w:ascii="Times New Roman" w:hAnsi="Times New Roman" w:cs="Times New Roman"/>
      <w:sz w:val="20"/>
    </w:rPr>
  </w:style>
  <w:style w:type="character" w:customStyle="1" w:styleId="Heading2Char1CharCharCharCharCharC">
    <w:name w:val="Heading 2 Char1 Char Char Char Char Char C"/>
    <w:rsid w:val="005D0A3B"/>
    <w:rPr>
      <w:rFonts w:cs="Arial"/>
      <w:b/>
      <w:bCs/>
      <w:iCs/>
      <w:sz w:val="24"/>
      <w:szCs w:val="28"/>
      <w:lang w:val="en-US" w:eastAsia="en-US" w:bidi="ar-SA"/>
    </w:rPr>
  </w:style>
  <w:style w:type="character" w:customStyle="1" w:styleId="underline1">
    <w:name w:val="underline1"/>
    <w:basedOn w:val="DefaultParagraphFont"/>
    <w:rsid w:val="005D0A3B"/>
    <w:rPr>
      <w:u w:val="single"/>
    </w:rPr>
  </w:style>
  <w:style w:type="character" w:customStyle="1" w:styleId="author0">
    <w:name w:val="author"/>
    <w:basedOn w:val="DefaultParagraphFont"/>
    <w:rsid w:val="005D0A3B"/>
    <w:rPr>
      <w:rFonts w:ascii="Times New Roman" w:hAnsi="Times New Roman"/>
      <w:b/>
      <w:sz w:val="24"/>
    </w:rPr>
  </w:style>
  <w:style w:type="character" w:customStyle="1" w:styleId="FontStyle291">
    <w:name w:val="Font Style291"/>
    <w:basedOn w:val="DefaultParagraphFont"/>
    <w:uiPriority w:val="99"/>
    <w:rsid w:val="005D0A3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D0A3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D0A3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D0A3B"/>
    <w:rPr>
      <w:rFonts w:ascii="Calibri" w:eastAsia="Times New Roman" w:hAnsi="Calibri"/>
    </w:rPr>
  </w:style>
  <w:style w:type="paragraph" w:customStyle="1" w:styleId="Cards1">
    <w:name w:val="Cards1"/>
    <w:basedOn w:val="Normal"/>
    <w:link w:val="Cards1Char"/>
    <w:qFormat/>
    <w:rsid w:val="005D0A3B"/>
    <w:pPr>
      <w:ind w:left="288"/>
    </w:pPr>
    <w:rPr>
      <w:rFonts w:eastAsia="Times New Roman"/>
      <w:u w:val="single"/>
    </w:rPr>
  </w:style>
  <w:style w:type="character" w:customStyle="1" w:styleId="Cards1Char">
    <w:name w:val="Cards1 Char"/>
    <w:basedOn w:val="DefaultParagraphFont"/>
    <w:link w:val="Cards1"/>
    <w:rsid w:val="005D0A3B"/>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5D0A3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D0A3B"/>
    <w:rPr>
      <w:rFonts w:ascii="Arial" w:eastAsia="Calibri" w:hAnsi="Arial" w:cs="Arial"/>
      <w:u w:val="single"/>
    </w:rPr>
  </w:style>
  <w:style w:type="character" w:customStyle="1" w:styleId="EmphasizeThis">
    <w:name w:val="EmphasizeThis"/>
    <w:rsid w:val="005D0A3B"/>
    <w:rPr>
      <w:rFonts w:ascii="Georgia" w:hAnsi="Georgia"/>
      <w:b/>
      <w:iCs/>
      <w:sz w:val="24"/>
      <w:u w:val="thick"/>
    </w:rPr>
  </w:style>
  <w:style w:type="paragraph" w:customStyle="1" w:styleId="Stylecard8pt">
    <w:name w:val="Style card + 8 pt"/>
    <w:basedOn w:val="Normal"/>
    <w:link w:val="Stylecard8ptChar"/>
    <w:qFormat/>
    <w:rsid w:val="005D0A3B"/>
    <w:pPr>
      <w:ind w:left="288" w:right="288"/>
    </w:pPr>
    <w:rPr>
      <w:color w:val="000000"/>
      <w:u w:val="single"/>
      <w:lang w:eastAsia="ar-SA"/>
    </w:rPr>
  </w:style>
  <w:style w:type="character" w:customStyle="1" w:styleId="Stylecard8ptChar">
    <w:name w:val="Style card + 8 pt Char"/>
    <w:basedOn w:val="cardChar"/>
    <w:link w:val="Stylecard8pt"/>
    <w:rsid w:val="005D0A3B"/>
    <w:rPr>
      <w:rFonts w:ascii="Calibri" w:eastAsiaTheme="minorHAnsi" w:hAnsi="Calibri"/>
      <w:color w:val="000000"/>
      <w:sz w:val="22"/>
      <w:szCs w:val="22"/>
      <w:u w:val="single"/>
      <w:lang w:eastAsia="ar-SA"/>
    </w:rPr>
  </w:style>
  <w:style w:type="character" w:customStyle="1" w:styleId="bhl">
    <w:name w:val="bhl"/>
    <w:basedOn w:val="DefaultParagraphFont"/>
    <w:rsid w:val="005D0A3B"/>
  </w:style>
  <w:style w:type="paragraph" w:customStyle="1" w:styleId="TagGA11">
    <w:name w:val="Tag GA 11"/>
    <w:basedOn w:val="TOC1"/>
    <w:qFormat/>
    <w:rsid w:val="005D0A3B"/>
    <w:pPr>
      <w:spacing w:before="0" w:after="160"/>
    </w:pPr>
    <w:rPr>
      <w:rFonts w:eastAsia="Calibri"/>
      <w:u w:val="none"/>
      <w:lang w:bidi="ar-SA"/>
    </w:rPr>
  </w:style>
  <w:style w:type="paragraph" w:customStyle="1" w:styleId="CiteCard">
    <w:name w:val="Cite/Card"/>
    <w:basedOn w:val="TOC2"/>
    <w:qFormat/>
    <w:rsid w:val="005D0A3B"/>
    <w:pPr>
      <w:tabs>
        <w:tab w:val="left" w:pos="4360"/>
      </w:tabs>
      <w:ind w:left="220"/>
    </w:pPr>
    <w:rPr>
      <w:rFonts w:eastAsia="Calibri"/>
      <w:sz w:val="22"/>
      <w:lang w:bidi="ar-SA"/>
    </w:rPr>
  </w:style>
  <w:style w:type="character" w:customStyle="1" w:styleId="CardTextUnderlinedChar">
    <w:name w:val="Card Text Underlined Char"/>
    <w:basedOn w:val="DefaultParagraphFont"/>
    <w:rsid w:val="005D0A3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D0A3B"/>
    <w:rPr>
      <w:sz w:val="16"/>
      <w:szCs w:val="16"/>
    </w:rPr>
  </w:style>
  <w:style w:type="character" w:customStyle="1" w:styleId="DocumentMapChar1">
    <w:name w:val="Document Map Char1"/>
    <w:basedOn w:val="DefaultParagraphFont"/>
    <w:uiPriority w:val="99"/>
    <w:rsid w:val="005D0A3B"/>
    <w:rPr>
      <w:rFonts w:ascii="Tahoma" w:hAnsi="Tahoma" w:cs="Tahoma"/>
      <w:sz w:val="16"/>
      <w:szCs w:val="16"/>
    </w:rPr>
  </w:style>
  <w:style w:type="character" w:customStyle="1" w:styleId="addmd">
    <w:name w:val="addmd"/>
    <w:basedOn w:val="DefaultParagraphFont"/>
    <w:rsid w:val="005D0A3B"/>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D0A3B"/>
    <w:rPr>
      <w:rFonts w:ascii="Arial" w:hAnsi="Arial"/>
      <w:b/>
      <w:sz w:val="26"/>
    </w:rPr>
  </w:style>
  <w:style w:type="paragraph" w:styleId="FootnoteText">
    <w:name w:val="footnote text"/>
    <w:basedOn w:val="Normal"/>
    <w:link w:val="FootnoteTextChar"/>
    <w:unhideWhenUsed/>
    <w:rsid w:val="005D0A3B"/>
    <w:rPr>
      <w:rFonts w:eastAsia="Calibri"/>
      <w:szCs w:val="20"/>
      <w:lang w:eastAsia="zh-CN"/>
    </w:rPr>
  </w:style>
  <w:style w:type="character" w:customStyle="1" w:styleId="FootnoteTextChar">
    <w:name w:val="Footnote Text Char"/>
    <w:basedOn w:val="DefaultParagraphFont"/>
    <w:link w:val="FootnoteText"/>
    <w:rsid w:val="005D0A3B"/>
    <w:rPr>
      <w:rFonts w:ascii="Calibri" w:eastAsia="Calibri" w:hAnsi="Calibri"/>
      <w:szCs w:val="20"/>
      <w:lang w:eastAsia="zh-CN"/>
    </w:rPr>
  </w:style>
  <w:style w:type="character" w:customStyle="1" w:styleId="UnderlinedTextCharChar">
    <w:name w:val="Underlined Text Char Char"/>
    <w:basedOn w:val="DefaultParagraphFont"/>
    <w:rsid w:val="005D0A3B"/>
    <w:rPr>
      <w:rFonts w:cs="Arial"/>
      <w:bCs/>
      <w:noProof w:val="0"/>
      <w:szCs w:val="26"/>
      <w:u w:val="single"/>
      <w:lang w:val="en-US" w:eastAsia="en-US" w:bidi="ar-SA"/>
    </w:rPr>
  </w:style>
  <w:style w:type="character" w:customStyle="1" w:styleId="StyleTimesNewRoman12ptBold">
    <w:name w:val="Style Times New Roman 12 pt Bold"/>
    <w:rsid w:val="005D0A3B"/>
    <w:rPr>
      <w:b/>
      <w:bCs/>
      <w:sz w:val="24"/>
    </w:rPr>
  </w:style>
  <w:style w:type="character" w:customStyle="1" w:styleId="CardText1Char">
    <w:name w:val="Card Text 1 Char"/>
    <w:rsid w:val="005D0A3B"/>
    <w:rPr>
      <w:rFonts w:ascii="Georgia" w:hAnsi="Georgia"/>
      <w:color w:val="000000"/>
      <w:sz w:val="22"/>
      <w:szCs w:val="22"/>
      <w:u w:val="single"/>
    </w:rPr>
  </w:style>
  <w:style w:type="character" w:customStyle="1" w:styleId="BoldUnderlining">
    <w:name w:val="Bold Underlining"/>
    <w:rsid w:val="005D0A3B"/>
    <w:rPr>
      <w:u w:val="single"/>
    </w:rPr>
  </w:style>
  <w:style w:type="character" w:customStyle="1" w:styleId="Intemphasis">
    <w:name w:val="Intemphasis"/>
    <w:uiPriority w:val="1"/>
    <w:qFormat/>
    <w:rsid w:val="005D0A3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D0A3B"/>
    <w:pPr>
      <w:ind w:left="288" w:right="288"/>
    </w:pPr>
    <w:rPr>
      <w:szCs w:val="16"/>
    </w:rPr>
  </w:style>
  <w:style w:type="character" w:customStyle="1" w:styleId="cardtextChar2">
    <w:name w:val="cardtext Char"/>
    <w:basedOn w:val="DefaultParagraphFont"/>
    <w:link w:val="cardtext0"/>
    <w:rsid w:val="005D0A3B"/>
    <w:rPr>
      <w:rFonts w:ascii="Calibri" w:hAnsi="Calibri"/>
      <w:szCs w:val="16"/>
    </w:rPr>
  </w:style>
  <w:style w:type="character" w:customStyle="1" w:styleId="BoldUnderlineChar1">
    <w:name w:val="BoldUnderline Char1"/>
    <w:rsid w:val="005D0A3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D0A3B"/>
    <w:pPr>
      <w:spacing w:after="200"/>
      <w:contextualSpacing/>
    </w:pPr>
    <w:rPr>
      <w:rFonts w:eastAsia="Calibri"/>
      <w:u w:val="single"/>
    </w:rPr>
  </w:style>
  <w:style w:type="character" w:customStyle="1" w:styleId="UnderlinedCardTextChar">
    <w:name w:val="Underlined Card Text Char"/>
    <w:link w:val="UnderlinedCardText"/>
    <w:rsid w:val="005D0A3B"/>
    <w:rPr>
      <w:rFonts w:ascii="Calibri" w:eastAsia="Calibri" w:hAnsi="Calibri"/>
      <w:u w:val="single"/>
    </w:rPr>
  </w:style>
  <w:style w:type="character" w:customStyle="1" w:styleId="Hyperlink6">
    <w:name w:val="Hyperlink6"/>
    <w:basedOn w:val="DefaultParagraphFont"/>
    <w:rsid w:val="005D0A3B"/>
    <w:rPr>
      <w:color w:val="3300CC"/>
      <w:u w:val="single"/>
    </w:rPr>
  </w:style>
  <w:style w:type="paragraph" w:customStyle="1" w:styleId="Tag12">
    <w:name w:val="Tag12"/>
    <w:basedOn w:val="Normal"/>
    <w:qFormat/>
    <w:rsid w:val="005D0A3B"/>
    <w:pPr>
      <w:contextualSpacing/>
    </w:pPr>
    <w:rPr>
      <w:rFonts w:eastAsia="Cambria"/>
      <w:b/>
    </w:rPr>
  </w:style>
  <w:style w:type="paragraph" w:customStyle="1" w:styleId="Shrink8">
    <w:name w:val="Shrink8"/>
    <w:basedOn w:val="Normal"/>
    <w:qFormat/>
    <w:rsid w:val="005D0A3B"/>
    <w:rPr>
      <w:rFonts w:eastAsia="Cambria"/>
    </w:rPr>
  </w:style>
  <w:style w:type="character" w:customStyle="1" w:styleId="highlight2">
    <w:name w:val="highlight2"/>
    <w:rsid w:val="005D0A3B"/>
    <w:rPr>
      <w:rFonts w:ascii="Arial" w:hAnsi="Arial"/>
      <w:b/>
      <w:sz w:val="19"/>
      <w:u w:val="thick"/>
      <w:bdr w:val="none" w:sz="0" w:space="0" w:color="auto"/>
      <w:shd w:val="clear" w:color="auto" w:fill="auto"/>
    </w:rPr>
  </w:style>
  <w:style w:type="character" w:customStyle="1" w:styleId="citation">
    <w:name w:val="citation"/>
    <w:basedOn w:val="DefaultParagraphFont"/>
    <w:rsid w:val="005D0A3B"/>
  </w:style>
  <w:style w:type="paragraph" w:customStyle="1" w:styleId="UnderlineText">
    <w:name w:val="Underline Text"/>
    <w:basedOn w:val="Normal"/>
    <w:link w:val="UnderlineTextChar"/>
    <w:qFormat/>
    <w:rsid w:val="005D0A3B"/>
    <w:pPr>
      <w:ind w:left="288"/>
    </w:pPr>
    <w:rPr>
      <w:rFonts w:eastAsia="Times New Roman"/>
      <w:u w:val="single"/>
    </w:rPr>
  </w:style>
  <w:style w:type="character" w:customStyle="1" w:styleId="UnderlineTextChar">
    <w:name w:val="Underline Text Char"/>
    <w:basedOn w:val="DefaultParagraphFont"/>
    <w:link w:val="UnderlineText"/>
    <w:rsid w:val="005D0A3B"/>
    <w:rPr>
      <w:rFonts w:ascii="Calibri" w:eastAsia="Times New Roman" w:hAnsi="Calibri"/>
      <w:u w:val="single"/>
    </w:rPr>
  </w:style>
  <w:style w:type="character" w:customStyle="1" w:styleId="il">
    <w:name w:val="il"/>
    <w:basedOn w:val="DefaultParagraphFont"/>
    <w:rsid w:val="005D0A3B"/>
  </w:style>
  <w:style w:type="character" w:customStyle="1" w:styleId="commentstext">
    <w:name w:val="comments_text"/>
    <w:uiPriority w:val="99"/>
    <w:rsid w:val="005D0A3B"/>
    <w:rPr>
      <w:rFonts w:cs="Times New Roman"/>
    </w:rPr>
  </w:style>
  <w:style w:type="paragraph" w:customStyle="1" w:styleId="Heading42">
    <w:name w:val="Heading 42"/>
    <w:basedOn w:val="Normal"/>
    <w:qFormat/>
    <w:rsid w:val="005D0A3B"/>
    <w:rPr>
      <w:rFonts w:eastAsia="Times New Roman"/>
    </w:rPr>
  </w:style>
  <w:style w:type="paragraph" w:customStyle="1" w:styleId="DebateNormal">
    <w:name w:val="DebateNormal"/>
    <w:basedOn w:val="Normal"/>
    <w:link w:val="DebateNormalChar"/>
    <w:qFormat/>
    <w:rsid w:val="005D0A3B"/>
    <w:pPr>
      <w:spacing w:line="276" w:lineRule="auto"/>
    </w:pPr>
    <w:rPr>
      <w:rFonts w:eastAsia="Calibri"/>
      <w:szCs w:val="20"/>
    </w:rPr>
  </w:style>
  <w:style w:type="character" w:customStyle="1" w:styleId="DebateNormalChar">
    <w:name w:val="DebateNormal Char"/>
    <w:basedOn w:val="DefaultParagraphFont"/>
    <w:link w:val="DebateNormal"/>
    <w:rsid w:val="005D0A3B"/>
    <w:rPr>
      <w:rFonts w:ascii="Calibri" w:eastAsia="Calibri" w:hAnsi="Calibri"/>
      <w:szCs w:val="20"/>
    </w:rPr>
  </w:style>
  <w:style w:type="paragraph" w:customStyle="1" w:styleId="DebateEmphasis">
    <w:name w:val="DebateEmphasis"/>
    <w:basedOn w:val="Normal"/>
    <w:link w:val="DebateEmphasisChar"/>
    <w:qFormat/>
    <w:rsid w:val="005D0A3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D0A3B"/>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5D0A3B"/>
    <w:rPr>
      <w:rFonts w:ascii="Times New Roman" w:eastAsia="Cambria" w:hAnsi="Times New Roman" w:cs="Times New Roman"/>
      <w:sz w:val="20"/>
      <w:szCs w:val="22"/>
    </w:rPr>
  </w:style>
  <w:style w:type="paragraph" w:customStyle="1" w:styleId="NormalCite">
    <w:name w:val="NormalCite"/>
    <w:link w:val="NormalCiteChar"/>
    <w:qFormat/>
    <w:rsid w:val="005D0A3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D0A3B"/>
    <w:rPr>
      <w:rFonts w:ascii="Times New Roman" w:hAnsi="Times New Roman" w:cs="Times New Roman"/>
      <w:sz w:val="18"/>
    </w:rPr>
  </w:style>
  <w:style w:type="character" w:customStyle="1" w:styleId="articletext">
    <w:name w:val="articletext"/>
    <w:basedOn w:val="DefaultParagraphFont"/>
    <w:rsid w:val="005D0A3B"/>
  </w:style>
  <w:style w:type="character" w:customStyle="1" w:styleId="grey10">
    <w:name w:val="grey10"/>
    <w:basedOn w:val="DefaultParagraphFont"/>
    <w:rsid w:val="005D0A3B"/>
  </w:style>
  <w:style w:type="character" w:customStyle="1" w:styleId="navy13bd">
    <w:name w:val="navy13bd"/>
    <w:basedOn w:val="DefaultParagraphFont"/>
    <w:rsid w:val="005D0A3B"/>
  </w:style>
  <w:style w:type="character" w:customStyle="1" w:styleId="Style9ptUnderline2">
    <w:name w:val="Style 9 pt Underline2"/>
    <w:basedOn w:val="DefaultParagraphFont"/>
    <w:rsid w:val="005D0A3B"/>
    <w:rPr>
      <w:sz w:val="20"/>
      <w:u w:val="single"/>
    </w:rPr>
  </w:style>
  <w:style w:type="character" w:customStyle="1" w:styleId="Style9ptBoldUnderline1">
    <w:name w:val="Style 9 pt Bold Underline1"/>
    <w:basedOn w:val="DefaultParagraphFont"/>
    <w:rsid w:val="005D0A3B"/>
    <w:rPr>
      <w:b/>
      <w:bCs/>
      <w:sz w:val="20"/>
      <w:u w:val="single"/>
    </w:rPr>
  </w:style>
  <w:style w:type="character" w:customStyle="1" w:styleId="TagsCharChar">
    <w:name w:val="Tags Char Char"/>
    <w:basedOn w:val="DefaultParagraphFont"/>
    <w:rsid w:val="005D0A3B"/>
    <w:rPr>
      <w:rFonts w:eastAsia="SimSun"/>
      <w:b/>
      <w:sz w:val="24"/>
      <w:lang w:val="en-US" w:eastAsia="zh-CN" w:bidi="ar-SA"/>
    </w:rPr>
  </w:style>
  <w:style w:type="paragraph" w:customStyle="1" w:styleId="cardCharCharCharChar">
    <w:name w:val="card Char Char Char Char"/>
    <w:basedOn w:val="Normal"/>
    <w:qFormat/>
    <w:rsid w:val="005D0A3B"/>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D0A3B"/>
    <w:rPr>
      <w:rFonts w:ascii="Times" w:eastAsia="Times New Roman" w:hAnsi="Times"/>
    </w:rPr>
  </w:style>
  <w:style w:type="paragraph" w:customStyle="1" w:styleId="CARD0">
    <w:name w:val="CARD"/>
    <w:basedOn w:val="Normal"/>
    <w:link w:val="CARDChar1"/>
    <w:qFormat/>
    <w:rsid w:val="005D0A3B"/>
    <w:rPr>
      <w:rFonts w:eastAsia="Times New Roman"/>
      <w:u w:val="single"/>
    </w:rPr>
  </w:style>
  <w:style w:type="character" w:customStyle="1" w:styleId="CARDChar1">
    <w:name w:val="CARD Char"/>
    <w:basedOn w:val="DefaultParagraphFont"/>
    <w:link w:val="CARD0"/>
    <w:rsid w:val="005D0A3B"/>
    <w:rPr>
      <w:rFonts w:ascii="Calibri" w:eastAsia="Times New Roman" w:hAnsi="Calibri"/>
      <w:u w:val="single"/>
    </w:rPr>
  </w:style>
  <w:style w:type="paragraph" w:customStyle="1" w:styleId="Normal2">
    <w:name w:val="Normal2"/>
    <w:basedOn w:val="Normal"/>
    <w:qFormat/>
    <w:rsid w:val="005D0A3B"/>
    <w:rPr>
      <w:rFonts w:eastAsia="Times New Roman"/>
    </w:rPr>
  </w:style>
  <w:style w:type="character" w:customStyle="1" w:styleId="Style11ptThickunderline">
    <w:name w:val="Style 11 pt Thick underline"/>
    <w:rsid w:val="005D0A3B"/>
    <w:rPr>
      <w:rFonts w:ascii="Times New Roman" w:hAnsi="Times New Roman"/>
      <w:sz w:val="20"/>
      <w:u w:val="single"/>
    </w:rPr>
  </w:style>
  <w:style w:type="character" w:customStyle="1" w:styleId="Style11ptBoldThickunderline">
    <w:name w:val="Style 11 pt Bold Thick underline"/>
    <w:rsid w:val="005D0A3B"/>
    <w:rPr>
      <w:rFonts w:ascii="Times New Roman" w:hAnsi="Times New Roman"/>
      <w:b/>
      <w:bCs/>
      <w:sz w:val="20"/>
      <w:u w:val="single"/>
    </w:rPr>
  </w:style>
  <w:style w:type="character" w:styleId="FootnoteReference">
    <w:name w:val="footnote reference"/>
    <w:unhideWhenUsed/>
    <w:rsid w:val="005D0A3B"/>
    <w:rPr>
      <w:vertAlign w:val="superscript"/>
    </w:rPr>
  </w:style>
  <w:style w:type="character" w:customStyle="1" w:styleId="CharChar5">
    <w:name w:val="Char Char5"/>
    <w:rsid w:val="005D0A3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D0A3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D0A3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5D0A3B"/>
    <w:rPr>
      <w:u w:val="single"/>
    </w:rPr>
  </w:style>
  <w:style w:type="character" w:customStyle="1" w:styleId="StyleUnderlineBoldIndent11ptChar">
    <w:name w:val="Style Underline + Bold Indent + 11 pt Char"/>
    <w:link w:val="StyleUnderlineBoldIndent11pt"/>
    <w:rsid w:val="005D0A3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5D0A3B"/>
    <w:rPr>
      <w:b/>
      <w:bCs/>
      <w:u w:val="single"/>
    </w:rPr>
  </w:style>
  <w:style w:type="character" w:customStyle="1" w:styleId="StyleUnderlineBoldIndent11ptBoldChar">
    <w:name w:val="Style Underline + Bold Indent + 11 pt Bold Char"/>
    <w:link w:val="StyleUnderlineBoldIndent11ptBold"/>
    <w:rsid w:val="005D0A3B"/>
    <w:rPr>
      <w:rFonts w:ascii="Calibri" w:eastAsia="Times New Roman" w:hAnsi="Calibri"/>
      <w:b/>
      <w:bCs/>
      <w:szCs w:val="20"/>
      <w:u w:val="single"/>
    </w:rPr>
  </w:style>
  <w:style w:type="paragraph" w:customStyle="1" w:styleId="Normal20pt">
    <w:name w:val="Normal  + 20 pt"/>
    <w:basedOn w:val="Normal"/>
    <w:uiPriority w:val="6"/>
    <w:qFormat/>
    <w:rsid w:val="005D0A3B"/>
    <w:rPr>
      <w:bCs/>
      <w:u w:val="single"/>
    </w:rPr>
  </w:style>
  <w:style w:type="character" w:customStyle="1" w:styleId="StyleStyle4CharTimesNewRoman11pt">
    <w:name w:val="Style Style4 Char + Times New Roman 11 pt"/>
    <w:basedOn w:val="DefaultParagraphFont"/>
    <w:rsid w:val="005D0A3B"/>
    <w:rPr>
      <w:rFonts w:ascii="Times New Roman" w:hAnsi="Times New Roman"/>
      <w:sz w:val="20"/>
      <w:szCs w:val="24"/>
      <w:u w:val="single"/>
      <w:lang w:val="en-US" w:eastAsia="en-US" w:bidi="ar-SA"/>
    </w:rPr>
  </w:style>
  <w:style w:type="paragraph" w:customStyle="1" w:styleId="author-name">
    <w:name w:val="author-name"/>
    <w:basedOn w:val="Normal"/>
    <w:qFormat/>
    <w:rsid w:val="005D0A3B"/>
    <w:pPr>
      <w:spacing w:before="100" w:beforeAutospacing="1" w:after="100" w:afterAutospacing="1"/>
    </w:pPr>
    <w:rPr>
      <w:rFonts w:eastAsia="Times New Roman"/>
    </w:rPr>
  </w:style>
  <w:style w:type="paragraph" w:customStyle="1" w:styleId="author-credentials">
    <w:name w:val="author-credentials"/>
    <w:basedOn w:val="Normal"/>
    <w:qFormat/>
    <w:rsid w:val="005D0A3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D0A3B"/>
    <w:rPr>
      <w:rFonts w:ascii="Consolas" w:hAnsi="Consolas" w:cs="Consolas"/>
      <w:sz w:val="20"/>
      <w:szCs w:val="20"/>
    </w:rPr>
  </w:style>
  <w:style w:type="character" w:customStyle="1" w:styleId="StyleStyle4CharTimesNewRoman11ptBold">
    <w:name w:val="Style Style4 Char + Times New Roman 11 pt Bold"/>
    <w:basedOn w:val="DefaultParagraphFont"/>
    <w:rsid w:val="005D0A3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D0A3B"/>
    <w:rPr>
      <w:rFonts w:ascii="Times New Roman" w:hAnsi="Times New Roman"/>
      <w:i/>
      <w:iCs/>
      <w:sz w:val="20"/>
      <w:szCs w:val="24"/>
      <w:u w:val="single"/>
      <w:lang w:val="en-US" w:eastAsia="en-US" w:bidi="ar-SA"/>
    </w:rPr>
  </w:style>
  <w:style w:type="character" w:customStyle="1" w:styleId="headline">
    <w:name w:val="headline"/>
    <w:basedOn w:val="DefaultParagraphFont"/>
    <w:rsid w:val="005D0A3B"/>
  </w:style>
  <w:style w:type="character" w:customStyle="1" w:styleId="CharChar4">
    <w:name w:val="Char Char4"/>
    <w:basedOn w:val="DefaultParagraphFont"/>
    <w:rsid w:val="005D0A3B"/>
    <w:rPr>
      <w:rFonts w:cs="Arial"/>
      <w:b/>
      <w:bCs/>
      <w:iCs/>
      <w:szCs w:val="28"/>
      <w:lang w:val="en-US" w:eastAsia="en-US" w:bidi="ar-SA"/>
    </w:rPr>
  </w:style>
  <w:style w:type="character" w:customStyle="1" w:styleId="yshortcuts">
    <w:name w:val="yshortcuts"/>
    <w:basedOn w:val="DefaultParagraphFont"/>
    <w:rsid w:val="005D0A3B"/>
  </w:style>
  <w:style w:type="character" w:customStyle="1" w:styleId="HotRouteChar0">
    <w:name w:val="Hot Route Char"/>
    <w:link w:val="HotRoute"/>
    <w:rsid w:val="005D0A3B"/>
    <w:rPr>
      <w:rFonts w:ascii="Calibri" w:eastAsia="Times New Roman" w:hAnsi="Calibri"/>
    </w:rPr>
  </w:style>
  <w:style w:type="paragraph" w:styleId="PlainText">
    <w:name w:val="Plain Text"/>
    <w:basedOn w:val="Normal"/>
    <w:link w:val="PlainTextChar"/>
    <w:rsid w:val="005D0A3B"/>
    <w:rPr>
      <w:rFonts w:ascii="Courier New" w:eastAsia="Times New Roman" w:hAnsi="Courier New" w:cs="Courier New"/>
      <w:szCs w:val="20"/>
    </w:rPr>
  </w:style>
  <w:style w:type="character" w:customStyle="1" w:styleId="PlainTextChar">
    <w:name w:val="Plain Text Char"/>
    <w:basedOn w:val="DefaultParagraphFont"/>
    <w:link w:val="PlainText"/>
    <w:rsid w:val="005D0A3B"/>
    <w:rPr>
      <w:rFonts w:ascii="Courier New" w:eastAsia="Times New Roman" w:hAnsi="Courier New" w:cs="Courier New"/>
      <w:szCs w:val="20"/>
    </w:rPr>
  </w:style>
  <w:style w:type="character" w:customStyle="1" w:styleId="senselabelstart">
    <w:name w:val="sense_label start"/>
    <w:basedOn w:val="DefaultParagraphFont"/>
    <w:rsid w:val="005D0A3B"/>
  </w:style>
  <w:style w:type="character" w:customStyle="1" w:styleId="sensecontent">
    <w:name w:val="sense_content"/>
    <w:basedOn w:val="DefaultParagraphFont"/>
    <w:rsid w:val="005D0A3B"/>
  </w:style>
  <w:style w:type="character" w:customStyle="1" w:styleId="vi">
    <w:name w:val="vi"/>
    <w:basedOn w:val="DefaultParagraphFont"/>
    <w:rsid w:val="005D0A3B"/>
  </w:style>
  <w:style w:type="character" w:customStyle="1" w:styleId="italic">
    <w:name w:val="italic"/>
    <w:basedOn w:val="DefaultParagraphFont"/>
    <w:rsid w:val="005D0A3B"/>
  </w:style>
  <w:style w:type="paragraph" w:customStyle="1" w:styleId="Microtext0">
    <w:name w:val="Microtext"/>
    <w:basedOn w:val="Normal"/>
    <w:next w:val="Normal"/>
    <w:link w:val="MicrotextChar0"/>
    <w:qFormat/>
    <w:rsid w:val="005D0A3B"/>
    <w:rPr>
      <w:sz w:val="12"/>
    </w:rPr>
  </w:style>
  <w:style w:type="character" w:customStyle="1" w:styleId="MicrotextChar0">
    <w:name w:val="Microtext Char"/>
    <w:link w:val="Microtext0"/>
    <w:rsid w:val="005D0A3B"/>
    <w:rPr>
      <w:rFonts w:ascii="Calibri" w:hAnsi="Calibri"/>
      <w:sz w:val="12"/>
    </w:rPr>
  </w:style>
  <w:style w:type="character" w:customStyle="1" w:styleId="st">
    <w:name w:val="st"/>
    <w:basedOn w:val="DefaultParagraphFont"/>
    <w:rsid w:val="005D0A3B"/>
  </w:style>
  <w:style w:type="paragraph" w:customStyle="1" w:styleId="Style6">
    <w:name w:val="Style6"/>
    <w:basedOn w:val="Normal"/>
    <w:link w:val="Style6Char"/>
    <w:autoRedefine/>
    <w:qFormat/>
    <w:rsid w:val="005D0A3B"/>
    <w:rPr>
      <w:b/>
    </w:rPr>
  </w:style>
  <w:style w:type="character" w:customStyle="1" w:styleId="Style6Char">
    <w:name w:val="Style6 Char"/>
    <w:basedOn w:val="DefaultParagraphFont"/>
    <w:link w:val="Style6"/>
    <w:rsid w:val="005D0A3B"/>
    <w:rPr>
      <w:rFonts w:ascii="Calibri" w:hAnsi="Calibri"/>
      <w:b/>
    </w:rPr>
  </w:style>
  <w:style w:type="paragraph" w:customStyle="1" w:styleId="Style11">
    <w:name w:val="Style11"/>
    <w:basedOn w:val="Normal"/>
    <w:link w:val="Style11Char"/>
    <w:qFormat/>
    <w:rsid w:val="005D0A3B"/>
    <w:rPr>
      <w:rFonts w:eastAsia="Times New Roman"/>
      <w:b/>
      <w:szCs w:val="20"/>
      <w:u w:val="thick"/>
    </w:rPr>
  </w:style>
  <w:style w:type="paragraph" w:customStyle="1" w:styleId="Style12">
    <w:name w:val="Style12"/>
    <w:basedOn w:val="Normal"/>
    <w:link w:val="Style12Char"/>
    <w:qFormat/>
    <w:rsid w:val="005D0A3B"/>
    <w:rPr>
      <w:rFonts w:eastAsia="Times New Roman"/>
      <w:b/>
      <w:u w:val="thick"/>
    </w:rPr>
  </w:style>
  <w:style w:type="character" w:customStyle="1" w:styleId="Style11Char">
    <w:name w:val="Style11 Char"/>
    <w:basedOn w:val="DefaultParagraphFont"/>
    <w:link w:val="Style11"/>
    <w:rsid w:val="005D0A3B"/>
    <w:rPr>
      <w:rFonts w:ascii="Calibri" w:eastAsia="Times New Roman" w:hAnsi="Calibri"/>
      <w:b/>
      <w:szCs w:val="20"/>
      <w:u w:val="thick"/>
    </w:rPr>
  </w:style>
  <w:style w:type="character" w:customStyle="1" w:styleId="Style12Char">
    <w:name w:val="Style12 Char"/>
    <w:basedOn w:val="DefaultParagraphFont"/>
    <w:link w:val="Style12"/>
    <w:rsid w:val="005D0A3B"/>
    <w:rPr>
      <w:rFonts w:ascii="Calibri" w:eastAsia="Times New Roman" w:hAnsi="Calibri"/>
      <w:b/>
      <w:u w:val="thick"/>
    </w:rPr>
  </w:style>
  <w:style w:type="character" w:customStyle="1" w:styleId="caps-label">
    <w:name w:val="caps-label"/>
    <w:basedOn w:val="DefaultParagraphFont"/>
    <w:rsid w:val="005D0A3B"/>
  </w:style>
  <w:style w:type="character" w:customStyle="1" w:styleId="wikiexternallink">
    <w:name w:val="wikiexternallink"/>
    <w:basedOn w:val="DefaultParagraphFont"/>
    <w:rsid w:val="005D0A3B"/>
  </w:style>
  <w:style w:type="character" w:customStyle="1" w:styleId="wikigeneratedlinkcontent">
    <w:name w:val="wikigeneratedlinkcontent"/>
    <w:basedOn w:val="DefaultParagraphFont"/>
    <w:rsid w:val="005D0A3B"/>
  </w:style>
  <w:style w:type="character" w:customStyle="1" w:styleId="ShrinkChar">
    <w:name w:val="Shrink Char"/>
    <w:link w:val="Shrink"/>
    <w:locked/>
    <w:rsid w:val="005D0A3B"/>
    <w:rPr>
      <w:rFonts w:ascii="Garamond" w:eastAsia="Times New Roman" w:hAnsi="Garamond"/>
      <w:sz w:val="12"/>
    </w:rPr>
  </w:style>
  <w:style w:type="paragraph" w:customStyle="1" w:styleId="Shrink">
    <w:name w:val="Shrink"/>
    <w:link w:val="ShrinkChar"/>
    <w:qFormat/>
    <w:rsid w:val="005D0A3B"/>
    <w:pPr>
      <w:spacing w:after="0" w:line="240" w:lineRule="auto"/>
      <w:ind w:left="288" w:right="288"/>
    </w:pPr>
    <w:rPr>
      <w:rFonts w:ascii="Garamond" w:eastAsia="Times New Roman" w:hAnsi="Garamond"/>
      <w:sz w:val="12"/>
    </w:rPr>
  </w:style>
  <w:style w:type="character" w:customStyle="1" w:styleId="aqj">
    <w:name w:val="aqj"/>
    <w:basedOn w:val="DefaultParagraphFont"/>
    <w:rsid w:val="005D0A3B"/>
  </w:style>
  <w:style w:type="character" w:customStyle="1" w:styleId="StyleStyleBoldUnderlineIntenseEmphasisUnderlineapple-style-s">
    <w:name w:val="Style Style Bold UnderlineIntense EmphasisUnderlineapple-style-s..."/>
    <w:basedOn w:val="DefaultParagraphFont"/>
    <w:rsid w:val="005D0A3B"/>
    <w:rPr>
      <w:b w:val="0"/>
      <w:bCs w:val="0"/>
      <w:sz w:val="22"/>
      <w:u w:val="single"/>
      <w:bdr w:val="none" w:sz="0" w:space="0" w:color="auto"/>
    </w:rPr>
  </w:style>
  <w:style w:type="paragraph" w:customStyle="1" w:styleId="blocktitle0">
    <w:name w:val="block title"/>
    <w:basedOn w:val="Normal"/>
    <w:link w:val="blocktitleChar0"/>
    <w:autoRedefine/>
    <w:qFormat/>
    <w:rsid w:val="005D0A3B"/>
    <w:pPr>
      <w:spacing w:after="240"/>
      <w:jc w:val="center"/>
      <w:outlineLvl w:val="0"/>
    </w:pPr>
    <w:rPr>
      <w:rFonts w:eastAsia="Calibri"/>
      <w:b/>
      <w:caps/>
      <w:sz w:val="28"/>
      <w:szCs w:val="28"/>
      <w:lang w:val="es-ES"/>
    </w:rPr>
  </w:style>
  <w:style w:type="character" w:customStyle="1" w:styleId="Boxed">
    <w:name w:val="Boxed"/>
    <w:qFormat/>
    <w:rsid w:val="005D0A3B"/>
    <w:rPr>
      <w:rFonts w:ascii="Times New Roman" w:hAnsi="Times New Roman"/>
      <w:sz w:val="20"/>
      <w:bdr w:val="single" w:sz="6" w:space="0" w:color="auto"/>
    </w:rPr>
  </w:style>
  <w:style w:type="character" w:customStyle="1" w:styleId="UnderlineCard">
    <w:name w:val="Underline Card"/>
    <w:uiPriority w:val="6"/>
    <w:qFormat/>
    <w:rsid w:val="005D0A3B"/>
    <w:rPr>
      <w:rFonts w:ascii="Arial" w:hAnsi="Arial"/>
      <w:b w:val="0"/>
      <w:bCs/>
      <w:sz w:val="20"/>
      <w:u w:val="single"/>
    </w:rPr>
  </w:style>
  <w:style w:type="character" w:customStyle="1" w:styleId="story-author">
    <w:name w:val="story-author"/>
    <w:basedOn w:val="DefaultParagraphFont"/>
    <w:rsid w:val="005D0A3B"/>
  </w:style>
  <w:style w:type="paragraph" w:customStyle="1" w:styleId="type">
    <w:name w:val="type"/>
    <w:basedOn w:val="Normal"/>
    <w:qFormat/>
    <w:rsid w:val="005D0A3B"/>
    <w:pPr>
      <w:spacing w:before="100" w:beforeAutospacing="1" w:after="100" w:afterAutospacing="1"/>
    </w:pPr>
    <w:rPr>
      <w:rFonts w:eastAsia="Times New Roman"/>
    </w:rPr>
  </w:style>
  <w:style w:type="character" w:customStyle="1" w:styleId="institution">
    <w:name w:val="institution"/>
    <w:basedOn w:val="DefaultParagraphFont"/>
    <w:rsid w:val="005D0A3B"/>
  </w:style>
  <w:style w:type="character" w:customStyle="1" w:styleId="abodyblack3">
    <w:name w:val="abodyblack3"/>
    <w:basedOn w:val="DefaultParagraphFont"/>
    <w:rsid w:val="005D0A3B"/>
  </w:style>
  <w:style w:type="paragraph" w:customStyle="1" w:styleId="UnderlineChar2CharChar">
    <w:name w:val="Underline Char2 Char Char"/>
    <w:basedOn w:val="Normal"/>
    <w:link w:val="UnderlineChar2CharCharChar"/>
    <w:qFormat/>
    <w:rsid w:val="005D0A3B"/>
    <w:rPr>
      <w:rFonts w:eastAsia="MS Mincho"/>
      <w:szCs w:val="20"/>
      <w:u w:val="single"/>
    </w:rPr>
  </w:style>
  <w:style w:type="character" w:customStyle="1" w:styleId="UnderlineChar2CharCharChar">
    <w:name w:val="Underline Char2 Char Char Char"/>
    <w:link w:val="UnderlineChar2CharChar"/>
    <w:rsid w:val="005D0A3B"/>
    <w:rPr>
      <w:rFonts w:ascii="Calibri" w:eastAsia="MS Mincho" w:hAnsi="Calibri"/>
      <w:szCs w:val="20"/>
      <w:u w:val="single"/>
    </w:rPr>
  </w:style>
  <w:style w:type="character" w:customStyle="1" w:styleId="CharacterStyle1">
    <w:name w:val="Character Style 1"/>
    <w:rsid w:val="005D0A3B"/>
    <w:rPr>
      <w:sz w:val="20"/>
      <w:szCs w:val="20"/>
    </w:rPr>
  </w:style>
  <w:style w:type="character" w:customStyle="1" w:styleId="FontStyle177">
    <w:name w:val="Font Style177"/>
    <w:basedOn w:val="DefaultParagraphFont"/>
    <w:uiPriority w:val="99"/>
    <w:rsid w:val="005D0A3B"/>
    <w:rPr>
      <w:rFonts w:ascii="Times New Roman" w:hAnsi="Times New Roman" w:cs="Times New Roman"/>
      <w:sz w:val="20"/>
      <w:szCs w:val="20"/>
    </w:rPr>
  </w:style>
  <w:style w:type="character" w:customStyle="1" w:styleId="FontStyle173">
    <w:name w:val="Font Style173"/>
    <w:basedOn w:val="DefaultParagraphFont"/>
    <w:uiPriority w:val="99"/>
    <w:rsid w:val="005D0A3B"/>
    <w:rPr>
      <w:rFonts w:ascii="Times New Roman" w:hAnsi="Times New Roman" w:cs="Times New Roman"/>
      <w:sz w:val="14"/>
      <w:szCs w:val="14"/>
    </w:rPr>
  </w:style>
  <w:style w:type="character" w:customStyle="1" w:styleId="FontStyle151">
    <w:name w:val="Font Style151"/>
    <w:basedOn w:val="DefaultParagraphFont"/>
    <w:uiPriority w:val="99"/>
    <w:rsid w:val="005D0A3B"/>
    <w:rPr>
      <w:rFonts w:ascii="Arial Narrow" w:hAnsi="Arial Narrow" w:cs="Arial Narrow"/>
      <w:b/>
      <w:bCs/>
      <w:sz w:val="12"/>
      <w:szCs w:val="12"/>
    </w:rPr>
  </w:style>
  <w:style w:type="character" w:customStyle="1" w:styleId="FontStyle156">
    <w:name w:val="Font Style156"/>
    <w:basedOn w:val="DefaultParagraphFont"/>
    <w:uiPriority w:val="99"/>
    <w:rsid w:val="005D0A3B"/>
    <w:rPr>
      <w:rFonts w:ascii="Arial Narrow" w:hAnsi="Arial Narrow" w:cs="Arial Narrow"/>
      <w:sz w:val="8"/>
      <w:szCs w:val="8"/>
    </w:rPr>
  </w:style>
  <w:style w:type="character" w:customStyle="1" w:styleId="FontStyle160">
    <w:name w:val="Font Style160"/>
    <w:basedOn w:val="DefaultParagraphFont"/>
    <w:uiPriority w:val="99"/>
    <w:rsid w:val="005D0A3B"/>
    <w:rPr>
      <w:rFonts w:ascii="Times New Roman" w:hAnsi="Times New Roman" w:cs="Times New Roman"/>
      <w:b/>
      <w:bCs/>
      <w:sz w:val="20"/>
      <w:szCs w:val="20"/>
    </w:rPr>
  </w:style>
  <w:style w:type="character" w:customStyle="1" w:styleId="FontStyle178">
    <w:name w:val="Font Style178"/>
    <w:basedOn w:val="DefaultParagraphFont"/>
    <w:uiPriority w:val="99"/>
    <w:rsid w:val="005D0A3B"/>
    <w:rPr>
      <w:rFonts w:ascii="Times New Roman" w:hAnsi="Times New Roman" w:cs="Times New Roman"/>
      <w:sz w:val="18"/>
      <w:szCs w:val="18"/>
    </w:rPr>
  </w:style>
  <w:style w:type="paragraph" w:customStyle="1" w:styleId="Style14">
    <w:name w:val="Style14"/>
    <w:basedOn w:val="Normal"/>
    <w:uiPriority w:val="99"/>
    <w:qFormat/>
    <w:rsid w:val="005D0A3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D0A3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D0A3B"/>
    <w:rPr>
      <w:rFonts w:ascii="Times New Roman" w:hAnsi="Times New Roman" w:cs="Times New Roman"/>
      <w:sz w:val="12"/>
      <w:szCs w:val="12"/>
    </w:rPr>
  </w:style>
  <w:style w:type="paragraph" w:customStyle="1" w:styleId="Style9">
    <w:name w:val="Style9"/>
    <w:basedOn w:val="Normal"/>
    <w:uiPriority w:val="99"/>
    <w:qFormat/>
    <w:rsid w:val="005D0A3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D0A3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D0A3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D0A3B"/>
    <w:rPr>
      <w:rFonts w:ascii="Times New Roman" w:hAnsi="Times New Roman" w:cs="Times New Roman"/>
      <w:sz w:val="16"/>
      <w:szCs w:val="16"/>
    </w:rPr>
  </w:style>
  <w:style w:type="character" w:customStyle="1" w:styleId="f">
    <w:name w:val="f"/>
    <w:basedOn w:val="DefaultParagraphFont"/>
    <w:rsid w:val="005D0A3B"/>
  </w:style>
  <w:style w:type="character" w:customStyle="1" w:styleId="TagsChar2">
    <w:name w:val="Tags Char2"/>
    <w:rsid w:val="005D0A3B"/>
    <w:rPr>
      <w:b/>
      <w:sz w:val="24"/>
    </w:rPr>
  </w:style>
  <w:style w:type="paragraph" w:customStyle="1" w:styleId="CardsFont6ptChar">
    <w:name w:val="Cards + Font: 6 pt Char"/>
    <w:basedOn w:val="Normal"/>
    <w:link w:val="CardsFont6ptCharChar"/>
    <w:qFormat/>
    <w:rsid w:val="005D0A3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D0A3B"/>
    <w:rPr>
      <w:rFonts w:ascii="Calibri" w:eastAsia="Times New Roman" w:hAnsi="Calibri"/>
      <w:sz w:val="12"/>
    </w:rPr>
  </w:style>
  <w:style w:type="character" w:customStyle="1" w:styleId="FontStyle172">
    <w:name w:val="Font Style172"/>
    <w:basedOn w:val="DefaultParagraphFont"/>
    <w:uiPriority w:val="99"/>
    <w:rsid w:val="005D0A3B"/>
    <w:rPr>
      <w:rFonts w:ascii="Times New Roman" w:hAnsi="Times New Roman" w:cs="Times New Roman"/>
      <w:b/>
      <w:bCs/>
      <w:sz w:val="16"/>
      <w:szCs w:val="16"/>
    </w:rPr>
  </w:style>
  <w:style w:type="paragraph" w:customStyle="1" w:styleId="Style18">
    <w:name w:val="Style18"/>
    <w:basedOn w:val="Normal"/>
    <w:uiPriority w:val="99"/>
    <w:qFormat/>
    <w:rsid w:val="005D0A3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D0A3B"/>
    <w:rPr>
      <w:rFonts w:ascii="Times New Roman" w:hAnsi="Times New Roman" w:cs="Times New Roman"/>
      <w:i/>
      <w:iCs/>
      <w:sz w:val="16"/>
      <w:szCs w:val="16"/>
    </w:rPr>
  </w:style>
  <w:style w:type="character" w:customStyle="1" w:styleId="FontStyle162">
    <w:name w:val="Font Style162"/>
    <w:basedOn w:val="DefaultParagraphFont"/>
    <w:uiPriority w:val="99"/>
    <w:rsid w:val="005D0A3B"/>
    <w:rPr>
      <w:rFonts w:ascii="Times New Roman" w:hAnsi="Times New Roman" w:cs="Times New Roman"/>
      <w:b/>
      <w:bCs/>
      <w:sz w:val="18"/>
      <w:szCs w:val="18"/>
    </w:rPr>
  </w:style>
  <w:style w:type="character" w:customStyle="1" w:styleId="FontStyle167">
    <w:name w:val="Font Style167"/>
    <w:basedOn w:val="DefaultParagraphFont"/>
    <w:uiPriority w:val="99"/>
    <w:rsid w:val="005D0A3B"/>
    <w:rPr>
      <w:rFonts w:ascii="Times New Roman" w:hAnsi="Times New Roman" w:cs="Times New Roman"/>
      <w:sz w:val="10"/>
      <w:szCs w:val="10"/>
    </w:rPr>
  </w:style>
  <w:style w:type="character" w:customStyle="1" w:styleId="FontStyle174">
    <w:name w:val="Font Style174"/>
    <w:basedOn w:val="DefaultParagraphFont"/>
    <w:uiPriority w:val="99"/>
    <w:rsid w:val="005D0A3B"/>
    <w:rPr>
      <w:rFonts w:ascii="Arial Narrow" w:hAnsi="Arial Narrow" w:cs="Arial Narrow"/>
      <w:b/>
      <w:bCs/>
      <w:sz w:val="18"/>
      <w:szCs w:val="18"/>
    </w:rPr>
  </w:style>
  <w:style w:type="paragraph" w:customStyle="1" w:styleId="Style47">
    <w:name w:val="Style47"/>
    <w:basedOn w:val="Normal"/>
    <w:uiPriority w:val="99"/>
    <w:qFormat/>
    <w:rsid w:val="005D0A3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D0A3B"/>
    <w:rPr>
      <w:rFonts w:ascii="Times New Roman" w:hAnsi="Times New Roman" w:cs="Times New Roman"/>
      <w:sz w:val="12"/>
      <w:szCs w:val="12"/>
    </w:rPr>
  </w:style>
  <w:style w:type="paragraph" w:customStyle="1" w:styleId="Style24">
    <w:name w:val="Style24"/>
    <w:basedOn w:val="Normal"/>
    <w:uiPriority w:val="99"/>
    <w:qFormat/>
    <w:rsid w:val="005D0A3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D0A3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D0A3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D0A3B"/>
    <w:rPr>
      <w:rFonts w:ascii="Times New Roman" w:hAnsi="Times New Roman" w:cs="Times New Roman"/>
      <w:b/>
      <w:bCs/>
      <w:sz w:val="18"/>
      <w:szCs w:val="18"/>
    </w:rPr>
  </w:style>
  <w:style w:type="paragraph" w:customStyle="1" w:styleId="Style21">
    <w:name w:val="Style21"/>
    <w:basedOn w:val="Normal"/>
    <w:uiPriority w:val="99"/>
    <w:qFormat/>
    <w:rsid w:val="005D0A3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D0A3B"/>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5D0A3B"/>
    <w:rPr>
      <w:rFonts w:ascii="Calibri" w:hAnsi="Calibri"/>
      <w:sz w:val="20"/>
      <w:szCs w:val="20"/>
    </w:rPr>
  </w:style>
  <w:style w:type="paragraph" w:customStyle="1" w:styleId="Standard">
    <w:name w:val="Standard"/>
    <w:qFormat/>
    <w:rsid w:val="005D0A3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D0A3B"/>
    <w:rPr>
      <w:color w:val="000000"/>
      <w:sz w:val="32"/>
      <w:szCs w:val="32"/>
    </w:rPr>
  </w:style>
  <w:style w:type="paragraph" w:customStyle="1" w:styleId="Cardnon-underlined">
    <w:name w:val="Card non-underlined"/>
    <w:basedOn w:val="Normal"/>
    <w:link w:val="Cardnon-underlinedChar"/>
    <w:autoRedefine/>
    <w:uiPriority w:val="99"/>
    <w:qFormat/>
    <w:rsid w:val="005D0A3B"/>
    <w:rPr>
      <w:rFonts w:eastAsia="Times New Roman"/>
      <w:szCs w:val="20"/>
    </w:rPr>
  </w:style>
  <w:style w:type="character" w:customStyle="1" w:styleId="Cardnon-underlinedChar">
    <w:name w:val="Card non-underlined Char"/>
    <w:basedOn w:val="DefaultParagraphFont"/>
    <w:link w:val="Cardnon-underlined"/>
    <w:uiPriority w:val="99"/>
    <w:rsid w:val="005D0A3B"/>
    <w:rPr>
      <w:rFonts w:ascii="Calibri" w:eastAsia="Times New Roman" w:hAnsi="Calibri"/>
      <w:szCs w:val="20"/>
    </w:rPr>
  </w:style>
  <w:style w:type="numbering" w:customStyle="1" w:styleId="NoList1">
    <w:name w:val="No List1"/>
    <w:next w:val="NoList"/>
    <w:semiHidden/>
    <w:unhideWhenUsed/>
    <w:rsid w:val="005D0A3B"/>
  </w:style>
  <w:style w:type="character" w:customStyle="1" w:styleId="TitleChar2">
    <w:name w:val="Title Char2"/>
    <w:basedOn w:val="DefaultParagraphFont"/>
    <w:uiPriority w:val="10"/>
    <w:qFormat/>
    <w:locked/>
    <w:rsid w:val="005D0A3B"/>
    <w:rPr>
      <w:b/>
      <w:bCs/>
      <w:u w:val="single"/>
    </w:rPr>
  </w:style>
  <w:style w:type="paragraph" w:styleId="TOC3">
    <w:name w:val="toc 3"/>
    <w:basedOn w:val="Normal"/>
    <w:next w:val="Normal"/>
    <w:autoRedefine/>
    <w:rsid w:val="005D0A3B"/>
    <w:pPr>
      <w:ind w:left="400"/>
    </w:pPr>
    <w:rPr>
      <w:rFonts w:eastAsia="Times New Roman"/>
      <w:szCs w:val="20"/>
    </w:rPr>
  </w:style>
  <w:style w:type="paragraph" w:styleId="TOC4">
    <w:name w:val="toc 4"/>
    <w:basedOn w:val="Normal"/>
    <w:next w:val="Normal"/>
    <w:autoRedefine/>
    <w:rsid w:val="005D0A3B"/>
    <w:pPr>
      <w:ind w:left="600"/>
    </w:pPr>
    <w:rPr>
      <w:rFonts w:eastAsia="Times New Roman"/>
      <w:szCs w:val="20"/>
    </w:rPr>
  </w:style>
  <w:style w:type="paragraph" w:styleId="TOC5">
    <w:name w:val="toc 5"/>
    <w:basedOn w:val="Normal"/>
    <w:next w:val="Normal"/>
    <w:autoRedefine/>
    <w:rsid w:val="005D0A3B"/>
    <w:pPr>
      <w:ind w:left="800"/>
    </w:pPr>
    <w:rPr>
      <w:rFonts w:eastAsia="Times New Roman"/>
      <w:szCs w:val="20"/>
    </w:rPr>
  </w:style>
  <w:style w:type="paragraph" w:styleId="TOC6">
    <w:name w:val="toc 6"/>
    <w:basedOn w:val="Normal"/>
    <w:next w:val="Normal"/>
    <w:autoRedefine/>
    <w:rsid w:val="005D0A3B"/>
    <w:pPr>
      <w:ind w:left="1000"/>
    </w:pPr>
    <w:rPr>
      <w:rFonts w:eastAsia="Times New Roman"/>
      <w:szCs w:val="20"/>
    </w:rPr>
  </w:style>
  <w:style w:type="paragraph" w:styleId="TOC7">
    <w:name w:val="toc 7"/>
    <w:basedOn w:val="Normal"/>
    <w:next w:val="Normal"/>
    <w:autoRedefine/>
    <w:rsid w:val="005D0A3B"/>
    <w:pPr>
      <w:ind w:left="1200"/>
    </w:pPr>
    <w:rPr>
      <w:rFonts w:eastAsia="Times New Roman"/>
      <w:szCs w:val="20"/>
    </w:rPr>
  </w:style>
  <w:style w:type="paragraph" w:styleId="TOC8">
    <w:name w:val="toc 8"/>
    <w:basedOn w:val="Normal"/>
    <w:next w:val="Normal"/>
    <w:autoRedefine/>
    <w:rsid w:val="005D0A3B"/>
    <w:pPr>
      <w:ind w:left="1400"/>
    </w:pPr>
    <w:rPr>
      <w:rFonts w:eastAsia="Times New Roman"/>
      <w:szCs w:val="20"/>
    </w:rPr>
  </w:style>
  <w:style w:type="character" w:customStyle="1" w:styleId="allocatoragentsleft">
    <w:name w:val="al_locatoragentsleft"/>
    <w:basedOn w:val="DefaultParagraphFont"/>
    <w:rsid w:val="005D0A3B"/>
  </w:style>
  <w:style w:type="character" w:styleId="HTMLTypewriter">
    <w:name w:val="HTML Typewriter"/>
    <w:basedOn w:val="DefaultParagraphFont"/>
    <w:unhideWhenUsed/>
    <w:rsid w:val="005D0A3B"/>
    <w:rPr>
      <w:rFonts w:ascii="Courier New" w:eastAsia="Times New Roman" w:hAnsi="Courier New" w:cs="Courier New"/>
      <w:sz w:val="20"/>
      <w:szCs w:val="20"/>
    </w:rPr>
  </w:style>
  <w:style w:type="character" w:customStyle="1" w:styleId="caps">
    <w:name w:val="caps"/>
    <w:basedOn w:val="DefaultParagraphFont"/>
    <w:rsid w:val="005D0A3B"/>
  </w:style>
  <w:style w:type="character" w:customStyle="1" w:styleId="UnderlinesCharChar">
    <w:name w:val="Underlines Char Char"/>
    <w:basedOn w:val="DefaultParagraphFont"/>
    <w:rsid w:val="005D0A3B"/>
    <w:rPr>
      <w:rFonts w:cs="Arial"/>
      <w:b/>
      <w:bCs/>
      <w:noProof w:val="0"/>
      <w:sz w:val="22"/>
      <w:szCs w:val="26"/>
      <w:u w:val="single"/>
      <w:lang w:val="en-US" w:eastAsia="en-US" w:bidi="ar-SA"/>
    </w:rPr>
  </w:style>
  <w:style w:type="paragraph" w:customStyle="1" w:styleId="Carding">
    <w:name w:val="Carding"/>
    <w:basedOn w:val="Normal"/>
    <w:uiPriority w:val="99"/>
    <w:qFormat/>
    <w:rsid w:val="005D0A3B"/>
    <w:rPr>
      <w:rFonts w:eastAsia="Times New Roman"/>
      <w:sz w:val="18"/>
    </w:rPr>
  </w:style>
  <w:style w:type="character" w:customStyle="1" w:styleId="TagsChar1">
    <w:name w:val="Tags Char1"/>
    <w:basedOn w:val="DefaultParagraphFont"/>
    <w:rsid w:val="005D0A3B"/>
    <w:rPr>
      <w:rFonts w:ascii="Arial Narrow" w:hAnsi="Arial Narrow"/>
      <w:b/>
      <w:noProof w:val="0"/>
      <w:sz w:val="22"/>
      <w:szCs w:val="60"/>
      <w:lang w:val="en-US" w:eastAsia="en-US" w:bidi="ar-SA"/>
    </w:rPr>
  </w:style>
  <w:style w:type="character" w:customStyle="1" w:styleId="aunderline">
    <w:name w:val="aunderline"/>
    <w:basedOn w:val="DefaultParagraphFont"/>
    <w:qFormat/>
    <w:rsid w:val="005D0A3B"/>
    <w:rPr>
      <w:rFonts w:ascii="Times New Roman" w:hAnsi="Times New Roman"/>
      <w:sz w:val="20"/>
      <w:szCs w:val="24"/>
      <w:u w:val="thick"/>
    </w:rPr>
  </w:style>
  <w:style w:type="character" w:customStyle="1" w:styleId="tagChar1">
    <w:name w:val="tag Char1"/>
    <w:basedOn w:val="DefaultParagraphFont"/>
    <w:rsid w:val="005D0A3B"/>
    <w:rPr>
      <w:b/>
      <w:noProof w:val="0"/>
      <w:sz w:val="24"/>
      <w:lang w:val="en-US" w:eastAsia="en-US" w:bidi="ar-SA"/>
    </w:rPr>
  </w:style>
  <w:style w:type="character" w:customStyle="1" w:styleId="tagChar2">
    <w:name w:val="tag Char2"/>
    <w:basedOn w:val="DefaultParagraphFont"/>
    <w:qFormat/>
    <w:rsid w:val="005D0A3B"/>
    <w:rPr>
      <w:b/>
      <w:noProof w:val="0"/>
      <w:sz w:val="24"/>
      <w:lang w:val="en-US" w:eastAsia="en-US" w:bidi="ar-SA"/>
    </w:rPr>
  </w:style>
  <w:style w:type="character" w:customStyle="1" w:styleId="Taggin-New">
    <w:name w:val="Taggin - New"/>
    <w:basedOn w:val="DefaultParagraphFont"/>
    <w:rsid w:val="005D0A3B"/>
    <w:rPr>
      <w:rFonts w:ascii="Arial Narrow" w:hAnsi="Arial Narrow"/>
      <w:b/>
      <w:sz w:val="22"/>
    </w:rPr>
  </w:style>
  <w:style w:type="character" w:customStyle="1" w:styleId="Boxing-New">
    <w:name w:val="Boxing - New"/>
    <w:basedOn w:val="DefaultParagraphFont"/>
    <w:rsid w:val="005D0A3B"/>
    <w:rPr>
      <w:rFonts w:ascii="Arial Narrow" w:hAnsi="Arial Narrow"/>
      <w:sz w:val="16"/>
      <w:u w:val="none"/>
      <w:bdr w:val="single" w:sz="4" w:space="0" w:color="auto"/>
    </w:rPr>
  </w:style>
  <w:style w:type="character" w:customStyle="1" w:styleId="ilad">
    <w:name w:val="il_ad"/>
    <w:rsid w:val="005D0A3B"/>
  </w:style>
  <w:style w:type="paragraph" w:customStyle="1" w:styleId="CardsHighlighted">
    <w:name w:val="Cards Highlighted"/>
    <w:next w:val="Normal"/>
    <w:link w:val="CardsHighlightedChar"/>
    <w:qFormat/>
    <w:rsid w:val="005D0A3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D0A3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D0A3B"/>
    <w:rPr>
      <w:rFonts w:ascii="Garamond" w:hAnsi="Garamond"/>
      <w:sz w:val="22"/>
      <w:szCs w:val="24"/>
      <w:u w:val="single"/>
      <w:lang w:val="en-US" w:eastAsia="en-US" w:bidi="ar-SA"/>
    </w:rPr>
  </w:style>
  <w:style w:type="paragraph" w:customStyle="1" w:styleId="Style2">
    <w:name w:val="Style2"/>
    <w:basedOn w:val="Heading4"/>
    <w:qFormat/>
    <w:rsid w:val="005D0A3B"/>
    <w:pPr>
      <w:spacing w:before="0"/>
    </w:pPr>
    <w:rPr>
      <w:rFonts w:eastAsia="Times New Roman" w:cs="Times New Roman"/>
      <w:iCs w:val="0"/>
      <w:caps/>
      <w:szCs w:val="20"/>
    </w:rPr>
  </w:style>
  <w:style w:type="character" w:customStyle="1" w:styleId="pagetitle">
    <w:name w:val="pagetitle"/>
    <w:basedOn w:val="DefaultParagraphFont"/>
    <w:rsid w:val="005D0A3B"/>
  </w:style>
  <w:style w:type="paragraph" w:customStyle="1" w:styleId="text">
    <w:name w:val="text"/>
    <w:basedOn w:val="Normal"/>
    <w:uiPriority w:val="99"/>
    <w:qFormat/>
    <w:rsid w:val="005D0A3B"/>
    <w:pPr>
      <w:spacing w:before="100" w:beforeAutospacing="1" w:after="100" w:afterAutospacing="1"/>
    </w:pPr>
    <w:rPr>
      <w:rFonts w:eastAsia="Times New Roman"/>
    </w:rPr>
  </w:style>
  <w:style w:type="character" w:customStyle="1" w:styleId="StyleUnderlineCharChar9ptBold1">
    <w:name w:val="Style Underline Char Char + 9 pt Bold1"/>
    <w:rsid w:val="005D0A3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D0A3B"/>
    <w:rPr>
      <w:rFonts w:ascii="Times New Roman" w:hAnsi="Times New Roman"/>
      <w:sz w:val="20"/>
      <w:szCs w:val="24"/>
      <w:u w:val="single"/>
      <w:lang w:val="en-US" w:eastAsia="en-US" w:bidi="ar-SA"/>
    </w:rPr>
  </w:style>
  <w:style w:type="character" w:customStyle="1" w:styleId="Style9ptBoldUnderline">
    <w:name w:val="Style 9 pt Bold Underline"/>
    <w:rsid w:val="005D0A3B"/>
    <w:rPr>
      <w:b/>
      <w:bCs/>
      <w:sz w:val="20"/>
      <w:u w:val="single"/>
    </w:rPr>
  </w:style>
  <w:style w:type="paragraph" w:customStyle="1" w:styleId="StyleUnderline9pt0">
    <w:name w:val="Style Underline + 9 pt"/>
    <w:link w:val="StyleUnderline9ptChar"/>
    <w:qFormat/>
    <w:rsid w:val="005D0A3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D0A3B"/>
    <w:rPr>
      <w:rFonts w:ascii="Arial" w:eastAsia="Times New Roman" w:hAnsi="Arial" w:cs="Times New Roman"/>
      <w:szCs w:val="20"/>
      <w:u w:val="single"/>
    </w:rPr>
  </w:style>
  <w:style w:type="character" w:customStyle="1" w:styleId="StyleUnderlineChar1Bold">
    <w:name w:val="Style Underline Char1 + Bold"/>
    <w:rsid w:val="005D0A3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D0A3B"/>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D0A3B"/>
    <w:rPr>
      <w:rFonts w:ascii="Calibri" w:eastAsiaTheme="minorHAnsi" w:hAnsi="Calibri"/>
      <w:kern w:val="32"/>
      <w:sz w:val="22"/>
      <w:szCs w:val="20"/>
      <w:u w:val="single"/>
      <w:lang w:eastAsia="ar-SA"/>
    </w:rPr>
  </w:style>
  <w:style w:type="character" w:customStyle="1" w:styleId="TagsCharCharChar">
    <w:name w:val="Tags Char Char Char"/>
    <w:basedOn w:val="DefaultParagraphFont"/>
    <w:rsid w:val="005D0A3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D0A3B"/>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D0A3B"/>
    <w:rPr>
      <w:color w:val="000000"/>
      <w:sz w:val="20"/>
      <w:u w:val="single"/>
    </w:rPr>
  </w:style>
  <w:style w:type="character" w:customStyle="1" w:styleId="Style11ptBlack">
    <w:name w:val="Style 11 pt Black"/>
    <w:basedOn w:val="DefaultParagraphFont"/>
    <w:rsid w:val="005D0A3B"/>
    <w:rPr>
      <w:color w:val="000000"/>
      <w:sz w:val="20"/>
    </w:rPr>
  </w:style>
  <w:style w:type="character" w:customStyle="1" w:styleId="StyleUnderlineCharTimesBold">
    <w:name w:val="Style Underline Char + Times Bold"/>
    <w:basedOn w:val="DefaultParagraphFont"/>
    <w:rsid w:val="005D0A3B"/>
    <w:rPr>
      <w:rFonts w:ascii="Times" w:hAnsi="Times"/>
      <w:b w:val="0"/>
      <w:bCs/>
      <w:sz w:val="20"/>
      <w:u w:val="single"/>
    </w:rPr>
  </w:style>
  <w:style w:type="character" w:customStyle="1" w:styleId="blubigktbiz">
    <w:name w:val="blubigktbiz"/>
    <w:rsid w:val="005D0A3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D0A3B"/>
  </w:style>
  <w:style w:type="character" w:customStyle="1" w:styleId="StyleevidencetextBorderSinglesolidlineAuto05ptLChar">
    <w:name w:val="Style evidence text + Border: : (Single solid line Auto  0.5 pt L... Char"/>
    <w:link w:val="StyleevidencetextBorderSinglesolidlineAuto05ptL"/>
    <w:rsid w:val="005D0A3B"/>
    <w:rPr>
      <w:rFonts w:ascii="Calibri" w:hAnsi="Calibri"/>
      <w:color w:val="000000"/>
      <w:lang w:val="x-none" w:eastAsia="x-none"/>
    </w:rPr>
  </w:style>
  <w:style w:type="character" w:customStyle="1" w:styleId="Style4CharChar">
    <w:name w:val="Style4 Char Char"/>
    <w:basedOn w:val="DefaultParagraphFont"/>
    <w:rsid w:val="005D0A3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D0A3B"/>
    <w:rPr>
      <w:rFonts w:ascii="Times New Roman" w:hAnsi="Times New Roman" w:cs="Times New Roman"/>
      <w:sz w:val="16"/>
      <w:szCs w:val="16"/>
    </w:rPr>
  </w:style>
  <w:style w:type="character" w:customStyle="1" w:styleId="StyleEmphasisArial12ptBold">
    <w:name w:val="Style Emphasis + Arial 12 pt Bold"/>
    <w:rsid w:val="005D0A3B"/>
    <w:rPr>
      <w:rFonts w:ascii="Arial" w:hAnsi="Arial"/>
      <w:b/>
      <w:bCs/>
      <w:i/>
      <w:iCs/>
      <w:sz w:val="24"/>
    </w:rPr>
  </w:style>
  <w:style w:type="character" w:customStyle="1" w:styleId="super">
    <w:name w:val="super"/>
    <w:rsid w:val="005D0A3B"/>
  </w:style>
  <w:style w:type="character" w:customStyle="1" w:styleId="text30">
    <w:name w:val="text30"/>
    <w:rsid w:val="005D0A3B"/>
  </w:style>
  <w:style w:type="character" w:customStyle="1" w:styleId="uppercase">
    <w:name w:val="uppercase"/>
    <w:rsid w:val="005D0A3B"/>
  </w:style>
  <w:style w:type="character" w:customStyle="1" w:styleId="bodytext0">
    <w:name w:val="bodytext"/>
    <w:rsid w:val="005D0A3B"/>
  </w:style>
  <w:style w:type="character" w:customStyle="1" w:styleId="entry-title">
    <w:name w:val="entry-title"/>
    <w:rsid w:val="005D0A3B"/>
  </w:style>
  <w:style w:type="character" w:customStyle="1" w:styleId="BodyTextIndentChar1">
    <w:name w:val="Body Text Indent Char1"/>
    <w:basedOn w:val="DefaultParagraphFont"/>
    <w:uiPriority w:val="99"/>
    <w:semiHidden/>
    <w:rsid w:val="005D0A3B"/>
    <w:rPr>
      <w:rFonts w:ascii="Times New Roman" w:hAnsi="Times New Roman" w:cs="Times New Roman"/>
      <w:sz w:val="20"/>
    </w:rPr>
  </w:style>
  <w:style w:type="character" w:customStyle="1" w:styleId="Style6pt">
    <w:name w:val="Style 6 pt"/>
    <w:basedOn w:val="DefaultParagraphFont"/>
    <w:qFormat/>
    <w:rsid w:val="005D0A3B"/>
    <w:rPr>
      <w:sz w:val="12"/>
    </w:rPr>
  </w:style>
  <w:style w:type="character" w:customStyle="1" w:styleId="CiteCharCharCharCharCharChar">
    <w:name w:val="Cite Char Char Char Char Char Char"/>
    <w:basedOn w:val="DefaultParagraphFont"/>
    <w:rsid w:val="005D0A3B"/>
    <w:rPr>
      <w:b/>
      <w:noProof w:val="0"/>
      <w:sz w:val="22"/>
      <w:szCs w:val="24"/>
      <w:u w:val="single"/>
      <w:lang w:val="en-US" w:eastAsia="en-US" w:bidi="ar-SA"/>
    </w:rPr>
  </w:style>
  <w:style w:type="character" w:customStyle="1" w:styleId="mainbody1">
    <w:name w:val="mainbody1"/>
    <w:basedOn w:val="DefaultParagraphFont"/>
    <w:rsid w:val="005D0A3B"/>
    <w:rPr>
      <w:rFonts w:ascii="Verdana" w:hAnsi="Verdana" w:hint="default"/>
      <w:color w:val="000000"/>
      <w:sz w:val="22"/>
      <w:szCs w:val="22"/>
    </w:rPr>
  </w:style>
  <w:style w:type="character" w:customStyle="1" w:styleId="ssl4">
    <w:name w:val="ss_l4"/>
    <w:basedOn w:val="DefaultParagraphFont"/>
    <w:rsid w:val="005D0A3B"/>
  </w:style>
  <w:style w:type="paragraph" w:customStyle="1" w:styleId="StyleNormalWeb11ptUnderline">
    <w:name w:val="Style Normal (Web) + 11 pt Underline"/>
    <w:basedOn w:val="NormalWeb"/>
    <w:link w:val="StyleNormalWeb11ptUnderlineChar"/>
    <w:qFormat/>
    <w:rsid w:val="005D0A3B"/>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5D0A3B"/>
    <w:rPr>
      <w:rFonts w:ascii="Calibri" w:eastAsia="Calibri" w:hAnsi="Calibri"/>
      <w:u w:val="single"/>
    </w:rPr>
  </w:style>
  <w:style w:type="character" w:customStyle="1" w:styleId="cit-first-element">
    <w:name w:val="cit-first-element"/>
    <w:basedOn w:val="DefaultParagraphFont"/>
    <w:rsid w:val="005D0A3B"/>
  </w:style>
  <w:style w:type="character" w:customStyle="1" w:styleId="title1">
    <w:name w:val="title1"/>
    <w:basedOn w:val="DefaultParagraphFont"/>
    <w:rsid w:val="005D0A3B"/>
  </w:style>
  <w:style w:type="character" w:customStyle="1" w:styleId="StyleThickunderline1">
    <w:name w:val="Style Thick underline1"/>
    <w:basedOn w:val="DefaultParagraphFont"/>
    <w:rsid w:val="005D0A3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D0A3B"/>
    <w:rPr>
      <w:rFonts w:ascii="Georgia" w:hAnsi="Georgia"/>
    </w:rPr>
  </w:style>
  <w:style w:type="character" w:customStyle="1" w:styleId="FooterChar1">
    <w:name w:val="Footer Char1"/>
    <w:basedOn w:val="DefaultParagraphFont"/>
    <w:uiPriority w:val="99"/>
    <w:semiHidden/>
    <w:rsid w:val="005D0A3B"/>
    <w:rPr>
      <w:rFonts w:ascii="Georgia" w:hAnsi="Georgia"/>
    </w:rPr>
  </w:style>
  <w:style w:type="character" w:customStyle="1" w:styleId="AnalyticChar">
    <w:name w:val="Analytic Char"/>
    <w:basedOn w:val="DefaultParagraphFont"/>
    <w:link w:val="Analytic"/>
    <w:rsid w:val="005D0A3B"/>
    <w:rPr>
      <w:rFonts w:ascii="Calibri" w:hAnsi="Calibri"/>
      <w:b/>
      <w:sz w:val="24"/>
    </w:rPr>
  </w:style>
  <w:style w:type="character" w:customStyle="1" w:styleId="UnderlineBold0">
    <w:name w:val="Underline Bold"/>
    <w:uiPriority w:val="6"/>
    <w:qFormat/>
    <w:rsid w:val="005D0A3B"/>
    <w:rPr>
      <w:b/>
      <w:sz w:val="20"/>
      <w:u w:val="single"/>
    </w:rPr>
  </w:style>
  <w:style w:type="paragraph" w:customStyle="1" w:styleId="Underline20">
    <w:name w:val="Underline2"/>
    <w:basedOn w:val="Normal"/>
    <w:link w:val="Underline2Char"/>
    <w:autoRedefine/>
    <w:uiPriority w:val="4"/>
    <w:qFormat/>
    <w:rsid w:val="005D0A3B"/>
    <w:rPr>
      <w:b/>
      <w:u w:val="single"/>
    </w:rPr>
  </w:style>
  <w:style w:type="character" w:customStyle="1" w:styleId="Underline2Char">
    <w:name w:val="Underline2 Char"/>
    <w:basedOn w:val="DefaultParagraphFont"/>
    <w:link w:val="Underline20"/>
    <w:uiPriority w:val="4"/>
    <w:rsid w:val="005D0A3B"/>
    <w:rPr>
      <w:rFonts w:ascii="Calibri" w:hAnsi="Calibri"/>
      <w:b/>
      <w:u w:val="single"/>
    </w:rPr>
  </w:style>
  <w:style w:type="character" w:customStyle="1" w:styleId="NormalTextChar">
    <w:name w:val="Normal Text Char"/>
    <w:link w:val="NormalText"/>
    <w:rsid w:val="005D0A3B"/>
    <w:rPr>
      <w:rFonts w:ascii="Calibri" w:eastAsia="Times New Roman" w:hAnsi="Calibri"/>
      <w:szCs w:val="26"/>
    </w:rPr>
  </w:style>
  <w:style w:type="paragraph" w:customStyle="1" w:styleId="TableParagraph">
    <w:name w:val="Table Paragraph"/>
    <w:basedOn w:val="Normal"/>
    <w:uiPriority w:val="1"/>
    <w:qFormat/>
    <w:rsid w:val="005D0A3B"/>
    <w:pPr>
      <w:widowControl w:val="0"/>
    </w:pPr>
  </w:style>
  <w:style w:type="character" w:customStyle="1" w:styleId="UnderlineChar0">
    <w:name w:val="UnderlineChar"/>
    <w:rsid w:val="005D0A3B"/>
    <w:rPr>
      <w:sz w:val="24"/>
      <w:u w:val="single"/>
      <w:shd w:val="clear" w:color="auto" w:fill="auto"/>
    </w:rPr>
  </w:style>
  <w:style w:type="character" w:customStyle="1" w:styleId="foreground">
    <w:name w:val="foreground"/>
    <w:basedOn w:val="DefaultParagraphFont"/>
    <w:rsid w:val="005D0A3B"/>
  </w:style>
  <w:style w:type="paragraph" w:customStyle="1" w:styleId="StyleCircled11pt">
    <w:name w:val="Style Circled + 11 pt"/>
    <w:basedOn w:val="Normal"/>
    <w:link w:val="StyleCircled11ptChar"/>
    <w:qFormat/>
    <w:rsid w:val="005D0A3B"/>
    <w:rPr>
      <w:rFonts w:eastAsia="Times New Roman"/>
      <w:b/>
      <w:bCs/>
      <w:sz w:val="20"/>
      <w:u w:val="single"/>
    </w:rPr>
  </w:style>
  <w:style w:type="character" w:customStyle="1" w:styleId="StyleCircled11ptChar">
    <w:name w:val="Style Circled + 11 pt Char"/>
    <w:link w:val="StyleCircled11pt"/>
    <w:rsid w:val="005D0A3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D0A3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D0A3B"/>
    <w:rPr>
      <w:rFonts w:ascii="Times" w:eastAsia="Times New Roman" w:hAnsi="Times"/>
      <w:sz w:val="20"/>
      <w:szCs w:val="28"/>
      <w:u w:val="single"/>
    </w:rPr>
  </w:style>
  <w:style w:type="paragraph" w:customStyle="1" w:styleId="cite20">
    <w:name w:val="cite2"/>
    <w:basedOn w:val="Normal"/>
    <w:uiPriority w:val="99"/>
    <w:qFormat/>
    <w:rsid w:val="005D0A3B"/>
    <w:rPr>
      <w:rFonts w:eastAsia="Times New Roman"/>
      <w:color w:val="000000"/>
      <w:sz w:val="20"/>
      <w:szCs w:val="20"/>
    </w:rPr>
  </w:style>
  <w:style w:type="character" w:customStyle="1" w:styleId="postby">
    <w:name w:val="post_by"/>
    <w:basedOn w:val="DefaultParagraphFont"/>
    <w:rsid w:val="005D0A3B"/>
  </w:style>
  <w:style w:type="character" w:customStyle="1" w:styleId="Style11ptBorderSinglesolidlineAuto05ptLinewidth">
    <w:name w:val="Style 11 pt Border: : (Single solid line Auto  0.5 pt Line width)"/>
    <w:rsid w:val="005D0A3B"/>
    <w:rPr>
      <w:sz w:val="20"/>
      <w:bdr w:val="single" w:sz="4" w:space="0" w:color="auto" w:frame="1"/>
    </w:rPr>
  </w:style>
  <w:style w:type="character" w:customStyle="1" w:styleId="StyleUnderlineChar9ptBorderSinglesolidlineAuto0">
    <w:name w:val="Style Underline Char + 9 pt Border: : (Single solid line Auto  0..."/>
    <w:rsid w:val="005D0A3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D0A3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D0A3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D0A3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D0A3B"/>
    <w:rPr>
      <w:sz w:val="20"/>
      <w:szCs w:val="24"/>
      <w:u w:val="single"/>
      <w:bdr w:val="single" w:sz="4" w:space="0" w:color="auto"/>
      <w:lang w:val="en-US" w:eastAsia="en-US" w:bidi="ar-SA"/>
    </w:rPr>
  </w:style>
  <w:style w:type="character" w:customStyle="1" w:styleId="StyleLatinGaramondUnderline">
    <w:name w:val="Style (Latin) Garamond Underline"/>
    <w:rsid w:val="005D0A3B"/>
    <w:rPr>
      <w:rFonts w:ascii="Times New Roman" w:hAnsi="Times New Roman"/>
      <w:sz w:val="20"/>
      <w:u w:val="single"/>
    </w:rPr>
  </w:style>
  <w:style w:type="character" w:customStyle="1" w:styleId="StyleLatinGaramond">
    <w:name w:val="Style (Latin) Garamond"/>
    <w:rsid w:val="005D0A3B"/>
    <w:rPr>
      <w:rFonts w:ascii="Times New Roman" w:hAnsi="Times New Roman"/>
      <w:sz w:val="20"/>
    </w:rPr>
  </w:style>
  <w:style w:type="character" w:customStyle="1" w:styleId="styletimesnewroman12ptbold0">
    <w:name w:val="styletimesnewroman12ptbold"/>
    <w:basedOn w:val="DefaultParagraphFont"/>
    <w:rsid w:val="005D0A3B"/>
  </w:style>
  <w:style w:type="character" w:customStyle="1" w:styleId="CharCharCharCharChar">
    <w:name w:val="Char Char Char Char Char"/>
    <w:aliases w:val="Char Char Char Char,Char Char Char Char Char Char Char1,Heading 2 Char1 Char Char Char Char Char Char"/>
    <w:basedOn w:val="DefaultParagraphFont"/>
    <w:rsid w:val="005D0A3B"/>
    <w:rPr>
      <w:rFonts w:cs="Arial"/>
      <w:b/>
      <w:bCs/>
      <w:iCs/>
      <w:sz w:val="24"/>
      <w:szCs w:val="28"/>
      <w:lang w:val="en-US" w:eastAsia="en-US" w:bidi="ar-SA"/>
    </w:rPr>
  </w:style>
  <w:style w:type="character" w:customStyle="1" w:styleId="mainheading">
    <w:name w:val="mainheading"/>
    <w:basedOn w:val="DefaultParagraphFont"/>
    <w:rsid w:val="005D0A3B"/>
  </w:style>
  <w:style w:type="paragraph" w:customStyle="1" w:styleId="BoldandUnderlineChar2CharChar">
    <w:name w:val="Bold and Underline Char2 Char Char"/>
    <w:basedOn w:val="Normal"/>
    <w:link w:val="BoldandUnderlineChar2CharCharChar"/>
    <w:qFormat/>
    <w:rsid w:val="005D0A3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D0A3B"/>
    <w:rPr>
      <w:rFonts w:ascii="Calibri" w:eastAsia="Times New Roman" w:hAnsi="Calibri"/>
      <w:b/>
      <w:u w:val="single"/>
    </w:rPr>
  </w:style>
  <w:style w:type="character" w:customStyle="1" w:styleId="StyleUnderlineChar9ptChar">
    <w:name w:val="Style Underline Char + 9 pt Char"/>
    <w:basedOn w:val="UnderlineCharChar"/>
    <w:rsid w:val="005D0A3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D0A3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D0A3B"/>
    <w:rPr>
      <w:sz w:val="16"/>
    </w:rPr>
  </w:style>
  <w:style w:type="paragraph" w:customStyle="1" w:styleId="Reduce8pt">
    <w:name w:val="Reduce 8pt"/>
    <w:basedOn w:val="Normal"/>
    <w:link w:val="Reduce8ptCharChar"/>
    <w:qFormat/>
    <w:rsid w:val="005D0A3B"/>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5D0A3B"/>
    <w:pPr>
      <w:contextualSpacing/>
    </w:pPr>
    <w:rPr>
      <w:rFonts w:eastAsia="Calibri"/>
    </w:rPr>
  </w:style>
  <w:style w:type="character" w:customStyle="1" w:styleId="CardIndentedChar">
    <w:name w:val="Card (Indented) Char"/>
    <w:link w:val="CardIndented"/>
    <w:locked/>
    <w:rsid w:val="005D0A3B"/>
    <w:rPr>
      <w:rFonts w:ascii="Calibri" w:hAnsi="Calibri"/>
    </w:rPr>
  </w:style>
  <w:style w:type="character" w:customStyle="1" w:styleId="citenon-boldChar">
    <w:name w:val="cite non-bold Char"/>
    <w:basedOn w:val="DefaultParagraphFont"/>
    <w:link w:val="citenon-bold"/>
    <w:locked/>
    <w:rsid w:val="005D0A3B"/>
    <w:rPr>
      <w:rFonts w:ascii="Garamond" w:eastAsia="Times New Roman" w:hAnsi="Garamond"/>
      <w:szCs w:val="20"/>
    </w:rPr>
  </w:style>
  <w:style w:type="character" w:customStyle="1" w:styleId="boldciteChar4">
    <w:name w:val="bold cite Char4"/>
    <w:link w:val="boldcite"/>
    <w:locked/>
    <w:rsid w:val="005D0A3B"/>
    <w:rPr>
      <w:rFonts w:eastAsia="Times New Roman" w:cs="Times New Roman"/>
      <w:b/>
      <w:color w:val="000000"/>
      <w:sz w:val="20"/>
      <w:u w:val="thick" w:color="000000"/>
    </w:rPr>
  </w:style>
  <w:style w:type="paragraph" w:customStyle="1" w:styleId="boldcite">
    <w:name w:val="bold cite"/>
    <w:basedOn w:val="Normal"/>
    <w:link w:val="boldciteChar4"/>
    <w:qFormat/>
    <w:rsid w:val="005D0A3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D0A3B"/>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D0A3B"/>
    <w:rPr>
      <w:rFonts w:eastAsia="Calibri"/>
      <w:b/>
    </w:rPr>
  </w:style>
  <w:style w:type="character" w:customStyle="1" w:styleId="HeadingsBaseChar">
    <w:name w:val="Headings Base Char"/>
    <w:basedOn w:val="DefaultParagraphFont"/>
    <w:link w:val="HeadingsBase"/>
    <w:locked/>
    <w:rsid w:val="005D0A3B"/>
    <w:rPr>
      <w:rFonts w:ascii="Times New Roman" w:hAnsi="Times New Roman" w:cs="Times New Roman"/>
      <w:b/>
      <w:sz w:val="32"/>
    </w:rPr>
  </w:style>
  <w:style w:type="paragraph" w:customStyle="1" w:styleId="HeadingsBase">
    <w:name w:val="Headings Base"/>
    <w:basedOn w:val="Normal"/>
    <w:link w:val="HeadingsBaseChar"/>
    <w:qFormat/>
    <w:rsid w:val="005D0A3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D0A3B"/>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5D0A3B"/>
    <w:pPr>
      <w:spacing w:line="480" w:lineRule="auto"/>
      <w:ind w:firstLine="720"/>
    </w:pPr>
    <w:rPr>
      <w:rFonts w:eastAsia="Calibri"/>
    </w:rPr>
  </w:style>
  <w:style w:type="paragraph" w:customStyle="1" w:styleId="SchoolBlockQuote">
    <w:name w:val="School Block Quote"/>
    <w:basedOn w:val="SchoolPaper"/>
    <w:qFormat/>
    <w:rsid w:val="005D0A3B"/>
  </w:style>
  <w:style w:type="paragraph" w:customStyle="1" w:styleId="SchoolWorksCited">
    <w:name w:val="School Works Cited"/>
    <w:basedOn w:val="SchoolPaper"/>
    <w:qFormat/>
    <w:rsid w:val="005D0A3B"/>
  </w:style>
  <w:style w:type="paragraph" w:customStyle="1" w:styleId="BlockQuote">
    <w:name w:val="Block Quote"/>
    <w:basedOn w:val="Normal"/>
    <w:qFormat/>
    <w:rsid w:val="005D0A3B"/>
    <w:pPr>
      <w:ind w:left="720" w:right="720"/>
    </w:pPr>
    <w:rPr>
      <w:rFonts w:eastAsia="Calibri"/>
    </w:rPr>
  </w:style>
  <w:style w:type="paragraph" w:customStyle="1" w:styleId="PaperBody">
    <w:name w:val="Paper Body"/>
    <w:basedOn w:val="Normal"/>
    <w:qFormat/>
    <w:rsid w:val="005D0A3B"/>
    <w:pPr>
      <w:spacing w:line="480" w:lineRule="auto"/>
      <w:ind w:firstLine="720"/>
    </w:pPr>
    <w:rPr>
      <w:rFonts w:eastAsia="Calibri"/>
    </w:rPr>
  </w:style>
  <w:style w:type="paragraph" w:customStyle="1" w:styleId="PaperCitation">
    <w:name w:val="Paper Citation"/>
    <w:basedOn w:val="Normal"/>
    <w:qFormat/>
    <w:rsid w:val="005D0A3B"/>
    <w:pPr>
      <w:spacing w:line="480" w:lineRule="auto"/>
      <w:ind w:left="720" w:hanging="720"/>
    </w:pPr>
    <w:rPr>
      <w:rFonts w:eastAsia="Calibri"/>
    </w:rPr>
  </w:style>
  <w:style w:type="character" w:customStyle="1" w:styleId="hatChar">
    <w:name w:val="hat Char"/>
    <w:basedOn w:val="DefaultParagraphFont"/>
    <w:link w:val="hat"/>
    <w:locked/>
    <w:rsid w:val="005D0A3B"/>
    <w:rPr>
      <w:rFonts w:ascii="Calibri" w:eastAsia="Times New Roman" w:hAnsi="Calibri"/>
      <w:b/>
      <w:bCs/>
      <w:sz w:val="32"/>
      <w:u w:val="single"/>
      <w:lang w:bidi="en-US"/>
    </w:rPr>
  </w:style>
  <w:style w:type="paragraph" w:customStyle="1" w:styleId="WW-Default">
    <w:name w:val="WW-Default"/>
    <w:qFormat/>
    <w:rsid w:val="005D0A3B"/>
    <w:pPr>
      <w:suppressAutoHyphens/>
      <w:spacing w:after="0" w:line="240" w:lineRule="auto"/>
    </w:pPr>
    <w:rPr>
      <w:rFonts w:ascii="Georgia" w:eastAsia="Calibri" w:hAnsi="Georgia" w:cs="Calibri"/>
      <w:lang w:eastAsia="ar-SA"/>
    </w:rPr>
  </w:style>
  <w:style w:type="paragraph" w:customStyle="1" w:styleId="B-TagCite">
    <w:name w:val="B-TagCite"/>
    <w:qFormat/>
    <w:rsid w:val="005D0A3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5D0A3B"/>
    <w:rPr>
      <w:rFonts w:ascii="Times New Roman" w:hAnsi="Times New Roman" w:cs="Times New Roman"/>
      <w:b/>
      <w:sz w:val="20"/>
    </w:rPr>
  </w:style>
  <w:style w:type="paragraph" w:customStyle="1" w:styleId="MicroText">
    <w:name w:val="MicroText"/>
    <w:basedOn w:val="Normal"/>
    <w:next w:val="Normal"/>
    <w:link w:val="MicroTextChar"/>
    <w:qFormat/>
    <w:rsid w:val="005D0A3B"/>
    <w:rPr>
      <w:rFonts w:ascii="Arial Narrow" w:hAnsi="Arial Narrow"/>
      <w:sz w:val="12"/>
    </w:rPr>
  </w:style>
  <w:style w:type="character" w:customStyle="1" w:styleId="Footnote2Char">
    <w:name w:val="Footnote2 Char"/>
    <w:link w:val="Footnote2"/>
    <w:locked/>
    <w:rsid w:val="005D0A3B"/>
  </w:style>
  <w:style w:type="paragraph" w:customStyle="1" w:styleId="Footnote2">
    <w:name w:val="Footnote2"/>
    <w:basedOn w:val="Normal"/>
    <w:next w:val="Normal"/>
    <w:link w:val="Footnote2Char"/>
    <w:autoRedefine/>
    <w:qFormat/>
    <w:rsid w:val="005D0A3B"/>
    <w:pPr>
      <w:spacing w:after="120" w:line="480" w:lineRule="auto"/>
    </w:pPr>
    <w:rPr>
      <w:rFonts w:asciiTheme="minorHAnsi" w:hAnsiTheme="minorHAnsi"/>
    </w:rPr>
  </w:style>
  <w:style w:type="paragraph" w:customStyle="1" w:styleId="indent">
    <w:name w:val="indent"/>
    <w:basedOn w:val="Normal"/>
    <w:qFormat/>
    <w:rsid w:val="005D0A3B"/>
    <w:pPr>
      <w:spacing w:before="100" w:beforeAutospacing="1" w:after="100" w:afterAutospacing="1"/>
    </w:pPr>
    <w:rPr>
      <w:rFonts w:eastAsia="Times New Roman"/>
    </w:rPr>
  </w:style>
  <w:style w:type="paragraph" w:customStyle="1" w:styleId="PageHeaderLine1">
    <w:name w:val="PageHeaderLine1"/>
    <w:basedOn w:val="Normal"/>
    <w:qFormat/>
    <w:rsid w:val="005D0A3B"/>
    <w:pPr>
      <w:tabs>
        <w:tab w:val="right" w:pos="10800"/>
      </w:tabs>
    </w:pPr>
    <w:rPr>
      <w:rFonts w:eastAsia="Calibri"/>
      <w:b/>
    </w:rPr>
  </w:style>
  <w:style w:type="paragraph" w:customStyle="1" w:styleId="PageHeaderLine2">
    <w:name w:val="PageHeaderLine2"/>
    <w:basedOn w:val="Normal"/>
    <w:next w:val="Normal"/>
    <w:link w:val="PageHeaderLine2Char"/>
    <w:qFormat/>
    <w:rsid w:val="005D0A3B"/>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D0A3B"/>
    <w:rPr>
      <w:rFonts w:ascii="Times New Roman" w:hAnsi="Times New Roman" w:cs="Times New Roman"/>
      <w:sz w:val="20"/>
    </w:rPr>
  </w:style>
  <w:style w:type="paragraph" w:customStyle="1" w:styleId="CardText1">
    <w:name w:val="CardText"/>
    <w:basedOn w:val="Normal"/>
    <w:link w:val="CardTextChar3"/>
    <w:qFormat/>
    <w:rsid w:val="005D0A3B"/>
    <w:pPr>
      <w:ind w:left="288"/>
    </w:pPr>
    <w:rPr>
      <w:rFonts w:ascii="Times New Roman" w:hAnsi="Times New Roman" w:cs="Times New Roman"/>
      <w:sz w:val="20"/>
    </w:rPr>
  </w:style>
  <w:style w:type="character" w:customStyle="1" w:styleId="stylestylebold12pt">
    <w:name w:val="stylestylebold12pt"/>
    <w:basedOn w:val="DefaultParagraphFont"/>
    <w:rsid w:val="005D0A3B"/>
  </w:style>
  <w:style w:type="character" w:customStyle="1" w:styleId="styleboldunderline">
    <w:name w:val="styleboldunderline"/>
    <w:basedOn w:val="DefaultParagraphFont"/>
    <w:rsid w:val="005D0A3B"/>
  </w:style>
  <w:style w:type="character" w:customStyle="1" w:styleId="box">
    <w:name w:val="box"/>
    <w:basedOn w:val="DefaultParagraphFont"/>
    <w:rsid w:val="005D0A3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D0A3B"/>
    <w:rPr>
      <w:rFonts w:ascii="Arial Narrow" w:hAnsi="Arial Narrow" w:cs="Arial Narrow" w:hint="default"/>
      <w:sz w:val="18"/>
      <w:szCs w:val="18"/>
    </w:rPr>
  </w:style>
  <w:style w:type="character" w:customStyle="1" w:styleId="FontStyle14">
    <w:name w:val="Font Style14"/>
    <w:basedOn w:val="DefaultParagraphFont"/>
    <w:uiPriority w:val="99"/>
    <w:rsid w:val="005D0A3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D0A3B"/>
    <w:rPr>
      <w:rFonts w:ascii="Arial Narrow" w:hAnsi="Arial Narrow" w:cs="Arial Narrow" w:hint="default"/>
      <w:b/>
      <w:bCs/>
      <w:sz w:val="10"/>
      <w:szCs w:val="10"/>
    </w:rPr>
  </w:style>
  <w:style w:type="character" w:customStyle="1" w:styleId="CardTagandCiteChar">
    <w:name w:val="Card Tag and Cite Char"/>
    <w:basedOn w:val="DefaultParagraphFont"/>
    <w:rsid w:val="005D0A3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D0A3B"/>
    <w:rPr>
      <w:rFonts w:ascii="Arial Narrow" w:hAnsi="Arial Narrow"/>
      <w:b/>
      <w:color w:val="000000"/>
      <w:sz w:val="22"/>
      <w:szCs w:val="22"/>
      <w:u w:val="single"/>
    </w:rPr>
  </w:style>
  <w:style w:type="character" w:customStyle="1" w:styleId="SmallText1">
    <w:name w:val="SmallText"/>
    <w:rsid w:val="005D0A3B"/>
    <w:rPr>
      <w:color w:val="000000"/>
    </w:rPr>
  </w:style>
  <w:style w:type="character" w:customStyle="1" w:styleId="CitesChar1">
    <w:name w:val="Cites Char1"/>
    <w:basedOn w:val="DefaultParagraphFont"/>
    <w:rsid w:val="005D0A3B"/>
    <w:rPr>
      <w:b/>
      <w:bCs w:val="0"/>
      <w:szCs w:val="24"/>
      <w:u w:val="single"/>
      <w:lang w:val="en-US" w:eastAsia="en-US" w:bidi="ar-SA"/>
    </w:rPr>
  </w:style>
  <w:style w:type="character" w:customStyle="1" w:styleId="CardUnderlinedChar">
    <w:name w:val="Card Underlined Char"/>
    <w:basedOn w:val="DefaultParagraphFont"/>
    <w:rsid w:val="005D0A3B"/>
    <w:rPr>
      <w:rFonts w:ascii="Arial Narrow" w:hAnsi="Arial Narrow" w:hint="default"/>
      <w:sz w:val="22"/>
      <w:szCs w:val="24"/>
      <w:u w:val="single"/>
      <w:lang w:val="en-US" w:eastAsia="en-US" w:bidi="ar-SA"/>
    </w:rPr>
  </w:style>
  <w:style w:type="character" w:customStyle="1" w:styleId="underline3">
    <w:name w:val="underline3"/>
    <w:basedOn w:val="underline2"/>
    <w:rsid w:val="005D0A3B"/>
    <w:rPr>
      <w:rFonts w:ascii="Arial" w:hAnsi="Arial"/>
      <w:sz w:val="18"/>
      <w:u w:val="single"/>
      <w:bdr w:val="none" w:sz="0" w:space="0" w:color="auto" w:frame="1"/>
      <w:shd w:val="clear" w:color="auto" w:fill="FFFF00"/>
    </w:rPr>
  </w:style>
  <w:style w:type="character" w:customStyle="1" w:styleId="menu">
    <w:name w:val="menu"/>
    <w:basedOn w:val="DefaultParagraphFont"/>
    <w:rsid w:val="005D0A3B"/>
  </w:style>
  <w:style w:type="character" w:customStyle="1" w:styleId="itxtrst">
    <w:name w:val="itxtrst"/>
    <w:rsid w:val="005D0A3B"/>
  </w:style>
  <w:style w:type="character" w:customStyle="1" w:styleId="A-Underlining">
    <w:name w:val="A-Underlining"/>
    <w:basedOn w:val="DefaultParagraphFont"/>
    <w:rsid w:val="005D0A3B"/>
    <w:rPr>
      <w:rFonts w:ascii="Garamond" w:hAnsi="Garamond" w:hint="default"/>
      <w:color w:val="auto"/>
      <w:sz w:val="24"/>
      <w:u w:val="single"/>
    </w:rPr>
  </w:style>
  <w:style w:type="character" w:customStyle="1" w:styleId="StyleUnderlineBold0">
    <w:name w:val="Style Underline + Bold"/>
    <w:rsid w:val="005D0A3B"/>
    <w:rPr>
      <w:b/>
      <w:bCs/>
      <w:u w:val="single"/>
    </w:rPr>
  </w:style>
  <w:style w:type="character" w:customStyle="1" w:styleId="Underline-Highlighted">
    <w:name w:val="Underline-Highlighted"/>
    <w:uiPriority w:val="1"/>
    <w:qFormat/>
    <w:rsid w:val="005D0A3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D0A3B"/>
  </w:style>
  <w:style w:type="character" w:customStyle="1" w:styleId="newsmain">
    <w:name w:val="news_main"/>
    <w:basedOn w:val="DefaultParagraphFont"/>
    <w:rsid w:val="005D0A3B"/>
  </w:style>
  <w:style w:type="character" w:customStyle="1" w:styleId="vitstoryheadline">
    <w:name w:val="vitstoryheadline"/>
    <w:rsid w:val="005D0A3B"/>
  </w:style>
  <w:style w:type="character" w:customStyle="1" w:styleId="AuthorDate0">
    <w:name w:val="Author Date"/>
    <w:rsid w:val="005D0A3B"/>
    <w:rPr>
      <w:b/>
      <w:bCs w:val="0"/>
      <w:sz w:val="24"/>
      <w:u w:val="thick"/>
    </w:rPr>
  </w:style>
  <w:style w:type="character" w:customStyle="1" w:styleId="red">
    <w:name w:val="red"/>
    <w:basedOn w:val="DefaultParagraphFont"/>
    <w:rsid w:val="005D0A3B"/>
  </w:style>
  <w:style w:type="character" w:customStyle="1" w:styleId="at">
    <w:name w:val="at"/>
    <w:rsid w:val="005D0A3B"/>
  </w:style>
  <w:style w:type="character" w:customStyle="1" w:styleId="org">
    <w:name w:val="org"/>
    <w:rsid w:val="005D0A3B"/>
  </w:style>
  <w:style w:type="character" w:customStyle="1" w:styleId="pnumber">
    <w:name w:val="pnumber"/>
    <w:rsid w:val="005D0A3B"/>
  </w:style>
  <w:style w:type="character" w:customStyle="1" w:styleId="ital">
    <w:name w:val="ital"/>
    <w:rsid w:val="005D0A3B"/>
  </w:style>
  <w:style w:type="character" w:customStyle="1" w:styleId="orgdiv">
    <w:name w:val="orgdiv"/>
    <w:rsid w:val="005D0A3B"/>
  </w:style>
  <w:style w:type="character" w:customStyle="1" w:styleId="orgname">
    <w:name w:val="orgname"/>
    <w:rsid w:val="005D0A3B"/>
  </w:style>
  <w:style w:type="character" w:customStyle="1" w:styleId="city">
    <w:name w:val="city"/>
    <w:rsid w:val="005D0A3B"/>
  </w:style>
  <w:style w:type="character" w:customStyle="1" w:styleId="state">
    <w:name w:val="state"/>
    <w:rsid w:val="005D0A3B"/>
  </w:style>
  <w:style w:type="character" w:customStyle="1" w:styleId="country">
    <w:name w:val="country"/>
    <w:rsid w:val="005D0A3B"/>
  </w:style>
  <w:style w:type="character" w:customStyle="1" w:styleId="articletitle">
    <w:name w:val="articletitle"/>
    <w:rsid w:val="005D0A3B"/>
    <w:rPr>
      <w:rFonts w:ascii="Times New Roman" w:hAnsi="Times New Roman" w:cs="Times New Roman" w:hint="default"/>
    </w:rPr>
  </w:style>
  <w:style w:type="character" w:customStyle="1" w:styleId="6pointChar">
    <w:name w:val="6 point Char"/>
    <w:rsid w:val="005D0A3B"/>
    <w:rPr>
      <w:rFonts w:ascii="Times New Roman" w:hAnsi="Times New Roman" w:cs="Times New Roman" w:hint="default"/>
      <w:sz w:val="12"/>
      <w:lang w:val="en-US" w:eastAsia="en-US"/>
    </w:rPr>
  </w:style>
  <w:style w:type="character" w:customStyle="1" w:styleId="StyleThickunderline">
    <w:name w:val="Style Thick underline"/>
    <w:qFormat/>
    <w:rsid w:val="005D0A3B"/>
    <w:rPr>
      <w:u w:val="thick"/>
    </w:rPr>
  </w:style>
  <w:style w:type="character" w:customStyle="1" w:styleId="Box0">
    <w:name w:val="Box!"/>
    <w:rsid w:val="005D0A3B"/>
    <w:rPr>
      <w:rFonts w:ascii="Garamond" w:hAnsi="Garamond" w:hint="default"/>
      <w:sz w:val="24"/>
      <w:u w:val="single"/>
      <w:bdr w:val="single" w:sz="4" w:space="0" w:color="auto" w:frame="1"/>
    </w:rPr>
  </w:style>
  <w:style w:type="character" w:customStyle="1" w:styleId="citechar">
    <w:name w:val="citechar"/>
    <w:basedOn w:val="DefaultParagraphFont"/>
    <w:rsid w:val="005D0A3B"/>
  </w:style>
  <w:style w:type="character" w:customStyle="1" w:styleId="underlinechar2">
    <w:name w:val="underlinechar"/>
    <w:basedOn w:val="DefaultParagraphFont"/>
    <w:rsid w:val="005D0A3B"/>
  </w:style>
  <w:style w:type="character" w:customStyle="1" w:styleId="CardUnderlineChar">
    <w:name w:val="Card Underline Char"/>
    <w:rsid w:val="005D0A3B"/>
    <w:rPr>
      <w:szCs w:val="24"/>
      <w:u w:val="single"/>
      <w:lang w:val="en-US" w:eastAsia="en-US" w:bidi="ar-SA"/>
    </w:rPr>
  </w:style>
  <w:style w:type="character" w:customStyle="1" w:styleId="tagciteChar">
    <w:name w:val="tag/cite Char"/>
    <w:basedOn w:val="DefaultParagraphFont"/>
    <w:rsid w:val="005D0A3B"/>
    <w:rPr>
      <w:b/>
      <w:bCs w:val="0"/>
      <w:sz w:val="24"/>
      <w:lang w:val="en-US" w:eastAsia="en-US" w:bidi="ar-SA"/>
    </w:rPr>
  </w:style>
  <w:style w:type="character" w:customStyle="1" w:styleId="8pointChar">
    <w:name w:val="8 point Char"/>
    <w:basedOn w:val="DefaultParagraphFont"/>
    <w:rsid w:val="005D0A3B"/>
    <w:rPr>
      <w:sz w:val="16"/>
      <w:lang w:val="en-US" w:eastAsia="en-US" w:bidi="ar-SA"/>
    </w:rPr>
  </w:style>
  <w:style w:type="character" w:customStyle="1" w:styleId="BoldText12pt">
    <w:name w:val="Bold Text 12 pt"/>
    <w:rsid w:val="005D0A3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D0A3B"/>
  </w:style>
  <w:style w:type="table" w:styleId="TableGrid">
    <w:name w:val="Table Grid"/>
    <w:basedOn w:val="TableNormal"/>
    <w:rsid w:val="005D0A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D0A3B"/>
    <w:rPr>
      <w:b/>
      <w:bCs w:val="0"/>
      <w:sz w:val="24"/>
      <w:lang w:val="en-US" w:eastAsia="en-US" w:bidi="ar-SA"/>
    </w:rPr>
  </w:style>
  <w:style w:type="character" w:customStyle="1" w:styleId="Mention11">
    <w:name w:val="Mention11"/>
    <w:basedOn w:val="DefaultParagraphFont"/>
    <w:uiPriority w:val="99"/>
    <w:semiHidden/>
    <w:unhideWhenUsed/>
    <w:rsid w:val="005D0A3B"/>
    <w:rPr>
      <w:color w:val="2B579A"/>
      <w:shd w:val="clear" w:color="auto" w:fill="E6E6E6"/>
    </w:rPr>
  </w:style>
  <w:style w:type="paragraph" w:customStyle="1" w:styleId="Emphasize">
    <w:name w:val="Emphasize"/>
    <w:basedOn w:val="Normal"/>
    <w:uiPriority w:val="7"/>
    <w:qFormat/>
    <w:rsid w:val="005D0A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D0A3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D0A3B"/>
  </w:style>
  <w:style w:type="character" w:customStyle="1" w:styleId="Heading3Char2">
    <w:name w:val="Heading 3 Char2"/>
    <w:aliases w:val="Heading 3 Char Char Char4, Char Char1, Char Char Char4"/>
    <w:basedOn w:val="DefaultParagraphFont"/>
    <w:rsid w:val="005D0A3B"/>
    <w:rPr>
      <w:rFonts w:cs="Arial"/>
      <w:bCs/>
      <w:szCs w:val="26"/>
      <w:u w:val="single"/>
      <w:lang w:val="en-US" w:eastAsia="en-US" w:bidi="ar-SA"/>
    </w:rPr>
  </w:style>
  <w:style w:type="character" w:customStyle="1" w:styleId="Mention2">
    <w:name w:val="Mention2"/>
    <w:basedOn w:val="DefaultParagraphFont"/>
    <w:uiPriority w:val="99"/>
    <w:semiHidden/>
    <w:unhideWhenUsed/>
    <w:rsid w:val="005D0A3B"/>
    <w:rPr>
      <w:color w:val="2B579A"/>
      <w:shd w:val="clear" w:color="auto" w:fill="E6E6E6"/>
    </w:rPr>
  </w:style>
  <w:style w:type="paragraph" w:customStyle="1" w:styleId="FlashTag">
    <w:name w:val="FlashTag"/>
    <w:basedOn w:val="Normal"/>
    <w:link w:val="FlashTagChar"/>
    <w:autoRedefine/>
    <w:uiPriority w:val="4"/>
    <w:qFormat/>
    <w:rsid w:val="005D0A3B"/>
    <w:rPr>
      <w:rFonts w:asciiTheme="majorHAnsi" w:hAnsiTheme="majorHAnsi"/>
      <w:b/>
      <w:sz w:val="28"/>
    </w:rPr>
  </w:style>
  <w:style w:type="character" w:customStyle="1" w:styleId="FlashTagChar">
    <w:name w:val="FlashTag Char"/>
    <w:basedOn w:val="DefaultParagraphFont"/>
    <w:link w:val="FlashTag"/>
    <w:uiPriority w:val="4"/>
    <w:rsid w:val="005D0A3B"/>
    <w:rPr>
      <w:rFonts w:asciiTheme="majorHAnsi" w:hAnsiTheme="majorHAnsi"/>
      <w:b/>
      <w:sz w:val="28"/>
    </w:rPr>
  </w:style>
  <w:style w:type="paragraph" w:customStyle="1" w:styleId="Warrant">
    <w:name w:val="Warrant"/>
    <w:autoRedefine/>
    <w:uiPriority w:val="4"/>
    <w:qFormat/>
    <w:rsid w:val="005D0A3B"/>
    <w:pPr>
      <w:ind w:left="720"/>
    </w:pPr>
    <w:rPr>
      <w:rFonts w:ascii="Calibri" w:hAnsi="Calibri" w:cs="Arial"/>
    </w:rPr>
  </w:style>
  <w:style w:type="character" w:customStyle="1" w:styleId="m-8793234324905335251gmail-style13ptbold">
    <w:name w:val="m_-8793234324905335251gmail-style13ptbold"/>
    <w:basedOn w:val="DefaultParagraphFont"/>
    <w:rsid w:val="005D0A3B"/>
  </w:style>
  <w:style w:type="character" w:customStyle="1" w:styleId="m3965771245576658108gmail-styleunderline">
    <w:name w:val="m_3965771245576658108gmail-styleunderline"/>
    <w:basedOn w:val="DefaultParagraphFont"/>
    <w:rsid w:val="005D0A3B"/>
  </w:style>
  <w:style w:type="paragraph" w:customStyle="1" w:styleId="Header1">
    <w:name w:val="Header1"/>
    <w:aliases w:val="Header Char Char,Header Char Char Char Char Char Char Char Cha,Header Char2,Header Char1 Char,Char Char Char Cha"/>
    <w:basedOn w:val="Normal"/>
    <w:qFormat/>
    <w:rsid w:val="005D0A3B"/>
    <w:pPr>
      <w:tabs>
        <w:tab w:val="center" w:pos="4680"/>
        <w:tab w:val="right" w:pos="9360"/>
      </w:tabs>
    </w:pPr>
  </w:style>
  <w:style w:type="character" w:customStyle="1" w:styleId="EndnoteTextChar">
    <w:name w:val="Endnote Text Char"/>
    <w:basedOn w:val="DefaultParagraphFont"/>
    <w:link w:val="EndnoteText"/>
    <w:locked/>
    <w:rsid w:val="005D0A3B"/>
    <w:rPr>
      <w:rFonts w:ascii="Georgia" w:eastAsia="Times New Roman" w:hAnsi="Georgia"/>
      <w:szCs w:val="20"/>
    </w:rPr>
  </w:style>
  <w:style w:type="paragraph" w:styleId="EndnoteText">
    <w:name w:val="endnote text"/>
    <w:basedOn w:val="Normal"/>
    <w:link w:val="EndnoteTextChar"/>
    <w:unhideWhenUsed/>
    <w:rsid w:val="005D0A3B"/>
    <w:rPr>
      <w:rFonts w:ascii="Georgia" w:eastAsia="Times New Roman" w:hAnsi="Georgia"/>
      <w:szCs w:val="20"/>
    </w:rPr>
  </w:style>
  <w:style w:type="character" w:customStyle="1" w:styleId="EndnoteTextChar1">
    <w:name w:val="Endnote Text Char1"/>
    <w:basedOn w:val="DefaultParagraphFont"/>
    <w:semiHidden/>
    <w:rsid w:val="005D0A3B"/>
    <w:rPr>
      <w:rFonts w:ascii="Calibri" w:hAnsi="Calibri"/>
      <w:sz w:val="20"/>
      <w:szCs w:val="20"/>
    </w:rPr>
  </w:style>
  <w:style w:type="character" w:customStyle="1" w:styleId="DateChar">
    <w:name w:val="Date Char"/>
    <w:aliases w:val="date Char"/>
    <w:basedOn w:val="DefaultParagraphFont"/>
    <w:link w:val="Date"/>
    <w:uiPriority w:val="99"/>
    <w:locked/>
    <w:rsid w:val="005D0A3B"/>
    <w:rPr>
      <w:rFonts w:ascii="Georgia" w:eastAsia="Times New Roman" w:hAnsi="Georgia"/>
    </w:rPr>
  </w:style>
  <w:style w:type="paragraph" w:styleId="Date">
    <w:name w:val="Date"/>
    <w:aliases w:val="date"/>
    <w:basedOn w:val="Normal"/>
    <w:next w:val="Normal"/>
    <w:link w:val="DateChar"/>
    <w:uiPriority w:val="99"/>
    <w:unhideWhenUsed/>
    <w:rsid w:val="005D0A3B"/>
    <w:rPr>
      <w:rFonts w:ascii="Georgia" w:eastAsia="Times New Roman" w:hAnsi="Georgia"/>
    </w:rPr>
  </w:style>
  <w:style w:type="character" w:customStyle="1" w:styleId="DateChar1">
    <w:name w:val="Date Char1"/>
    <w:basedOn w:val="DefaultParagraphFont"/>
    <w:uiPriority w:val="99"/>
    <w:semiHidden/>
    <w:rsid w:val="005D0A3B"/>
    <w:rPr>
      <w:rFonts w:ascii="Calibri" w:hAnsi="Calibri"/>
    </w:rPr>
  </w:style>
  <w:style w:type="character" w:customStyle="1" w:styleId="BodyTextFirstIndentChar">
    <w:name w:val="Body Text First Indent Char"/>
    <w:basedOn w:val="BodyTextChar"/>
    <w:link w:val="BodyTextFirstIndent"/>
    <w:locked/>
    <w:rsid w:val="005D0A3B"/>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5D0A3B"/>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5D0A3B"/>
    <w:rPr>
      <w:rFonts w:ascii="Calibri" w:hAnsi="Calibri"/>
    </w:rPr>
  </w:style>
  <w:style w:type="character" w:customStyle="1" w:styleId="BodyTextIndent2Char1">
    <w:name w:val="Body Text Indent 2 Char1"/>
    <w:basedOn w:val="DefaultParagraphFont"/>
    <w:semiHidden/>
    <w:rsid w:val="005D0A3B"/>
    <w:rPr>
      <w:rFonts w:ascii="Calibri" w:hAnsi="Calibri" w:cs="Calibri"/>
    </w:rPr>
  </w:style>
  <w:style w:type="character" w:customStyle="1" w:styleId="PlainTextChar1">
    <w:name w:val="Plain Text Char1"/>
    <w:basedOn w:val="DefaultParagraphFont"/>
    <w:semiHidden/>
    <w:rsid w:val="005D0A3B"/>
    <w:rPr>
      <w:rFonts w:ascii="Consolas" w:hAnsi="Consolas" w:cs="Calibri"/>
      <w:sz w:val="21"/>
      <w:szCs w:val="21"/>
    </w:rPr>
  </w:style>
  <w:style w:type="character" w:customStyle="1" w:styleId="NoSpacingChar">
    <w:name w:val="No Spacing Char"/>
    <w:aliases w:val="ClearFormatting Char,Card Format Char,CD - Cite Char,Clear Char,DDI Tag Char,Tag Title Char,No Spacing51 Char,No Spacing6 Char,No Spacing7 Char,Very Small Text Char,No Spacing8 Char,Dont u Char,No Spacing311 Char"/>
    <w:link w:val="NoSpacing"/>
    <w:uiPriority w:val="1"/>
    <w:qFormat/>
    <w:locked/>
    <w:rsid w:val="005D0A3B"/>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D0A3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D0A3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D0A3B"/>
    <w:rPr>
      <w:rFonts w:ascii="Calibri" w:hAnsi="Calibri" w:cs="Calibri"/>
      <w:i/>
      <w:iCs/>
      <w:color w:val="000000" w:themeColor="text1"/>
    </w:rPr>
  </w:style>
  <w:style w:type="paragraph" w:customStyle="1" w:styleId="CiteSpacing">
    <w:name w:val="Cite Spacing"/>
    <w:basedOn w:val="Normal"/>
    <w:uiPriority w:val="4"/>
    <w:qFormat/>
    <w:rsid w:val="005D0A3B"/>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D0A3B"/>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5D0A3B"/>
    <w:rPr>
      <w:rFonts w:ascii="Calibri" w:eastAsia="Calibri" w:hAnsi="Calibri"/>
      <w:b/>
    </w:rPr>
  </w:style>
  <w:style w:type="paragraph" w:customStyle="1" w:styleId="Heading2-Bold">
    <w:name w:val="Heading 2 - Bold"/>
    <w:basedOn w:val="Normal"/>
    <w:autoRedefine/>
    <w:uiPriority w:val="99"/>
    <w:qFormat/>
    <w:rsid w:val="005D0A3B"/>
    <w:rPr>
      <w:rFonts w:ascii="Garamond" w:eastAsia="Calibri" w:hAnsi="Garamond"/>
      <w:b/>
    </w:rPr>
  </w:style>
  <w:style w:type="paragraph" w:customStyle="1" w:styleId="tag">
    <w:name w:val="%tag"/>
    <w:basedOn w:val="Normal"/>
    <w:next w:val="Normal"/>
    <w:uiPriority w:val="99"/>
    <w:qFormat/>
    <w:rsid w:val="005D0A3B"/>
    <w:rPr>
      <w:rFonts w:ascii="Garamond" w:eastAsia="Calibri" w:hAnsi="Garamond"/>
      <w:bCs/>
      <w:sz w:val="18"/>
    </w:rPr>
  </w:style>
  <w:style w:type="character" w:customStyle="1" w:styleId="Style2Char">
    <w:name w:val="Style 2 Char"/>
    <w:link w:val="Style20"/>
    <w:uiPriority w:val="99"/>
    <w:locked/>
    <w:rsid w:val="005D0A3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D0A3B"/>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5D0A3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D0A3B"/>
    <w:rPr>
      <w:rFonts w:ascii="Garamond" w:eastAsia="Times New Roman" w:hAnsi="Garamond"/>
      <w:szCs w:val="20"/>
      <w:u w:val="single"/>
      <w:lang w:val="x-none" w:eastAsia="x-none"/>
    </w:rPr>
  </w:style>
  <w:style w:type="character" w:customStyle="1" w:styleId="textsmallChar0">
    <w:name w:val="textsmall Char"/>
    <w:link w:val="textsmall0"/>
    <w:locked/>
    <w:rsid w:val="005D0A3B"/>
    <w:rPr>
      <w:rFonts w:ascii="Georgia" w:eastAsia="Times New Roman" w:hAnsi="Georgia"/>
      <w:sz w:val="18"/>
      <w:szCs w:val="20"/>
      <w:lang w:val="x-none" w:eastAsia="x-none"/>
    </w:rPr>
  </w:style>
  <w:style w:type="paragraph" w:customStyle="1" w:styleId="textsmall0">
    <w:name w:val="textsmall"/>
    <w:basedOn w:val="Normal"/>
    <w:link w:val="textsmallChar0"/>
    <w:qFormat/>
    <w:rsid w:val="005D0A3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D0A3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D0A3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D0A3B"/>
    <w:rPr>
      <w:rFonts w:ascii="Arial" w:eastAsia="Times New Roman" w:hAnsi="Arial" w:cs="Arial"/>
      <w:sz w:val="12"/>
    </w:rPr>
  </w:style>
  <w:style w:type="paragraph" w:customStyle="1" w:styleId="Micro">
    <w:name w:val="Micro"/>
    <w:basedOn w:val="Normal"/>
    <w:next w:val="Normal"/>
    <w:link w:val="MicroChar"/>
    <w:qFormat/>
    <w:rsid w:val="005D0A3B"/>
    <w:rPr>
      <w:rFonts w:ascii="Arial" w:eastAsia="Times New Roman" w:hAnsi="Arial" w:cs="Arial"/>
      <w:sz w:val="12"/>
    </w:rPr>
  </w:style>
  <w:style w:type="character" w:customStyle="1" w:styleId="CardNotUnderlinedChar1">
    <w:name w:val="Card Not Underlined Char1"/>
    <w:link w:val="CardNotUnderlined"/>
    <w:locked/>
    <w:rsid w:val="005D0A3B"/>
    <w:rPr>
      <w:rFonts w:ascii="Bell MT" w:eastAsia="Calibri" w:hAnsi="Bell MT"/>
      <w:szCs w:val="20"/>
    </w:rPr>
  </w:style>
  <w:style w:type="paragraph" w:customStyle="1" w:styleId="CardNotUnderlined">
    <w:name w:val="Card Not Underlined"/>
    <w:basedOn w:val="Normal"/>
    <w:link w:val="CardNotUnderlinedChar1"/>
    <w:autoRedefine/>
    <w:qFormat/>
    <w:rsid w:val="005D0A3B"/>
    <w:rPr>
      <w:rFonts w:ascii="Bell MT" w:eastAsia="Calibri" w:hAnsi="Bell MT"/>
      <w:szCs w:val="20"/>
    </w:rPr>
  </w:style>
  <w:style w:type="paragraph" w:customStyle="1" w:styleId="h-lead">
    <w:name w:val="h-lead"/>
    <w:basedOn w:val="Normal"/>
    <w:uiPriority w:val="99"/>
    <w:qFormat/>
    <w:rsid w:val="005D0A3B"/>
    <w:pPr>
      <w:spacing w:before="100" w:beforeAutospacing="1" w:after="100" w:afterAutospacing="1"/>
    </w:pPr>
    <w:rPr>
      <w:rFonts w:eastAsia="Times New Roman"/>
      <w:sz w:val="24"/>
    </w:rPr>
  </w:style>
  <w:style w:type="paragraph" w:customStyle="1" w:styleId="intro">
    <w:name w:val="intro"/>
    <w:basedOn w:val="Normal"/>
    <w:uiPriority w:val="99"/>
    <w:qFormat/>
    <w:rsid w:val="005D0A3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D0A3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D0A3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D0A3B"/>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D0A3B"/>
    <w:rPr>
      <w:rFonts w:eastAsia="Calibri"/>
    </w:rPr>
  </w:style>
  <w:style w:type="paragraph" w:customStyle="1" w:styleId="F3-TagAuthor">
    <w:name w:val="F3 - Tag/Author"/>
    <w:basedOn w:val="Normal"/>
    <w:uiPriority w:val="99"/>
    <w:qFormat/>
    <w:rsid w:val="005D0A3B"/>
    <w:rPr>
      <w:rFonts w:eastAsia="Times New Roman"/>
      <w:b/>
    </w:rPr>
  </w:style>
  <w:style w:type="paragraph" w:customStyle="1" w:styleId="F5-UnderlineNormal">
    <w:name w:val="F5 - Underline Normal"/>
    <w:basedOn w:val="Normal"/>
    <w:uiPriority w:val="99"/>
    <w:qFormat/>
    <w:rsid w:val="005D0A3B"/>
    <w:rPr>
      <w:rFonts w:eastAsia="Calibri"/>
      <w:u w:val="single"/>
    </w:rPr>
  </w:style>
  <w:style w:type="paragraph" w:customStyle="1" w:styleId="Brief-PrimarySource">
    <w:name w:val="Brief - Primary Source"/>
    <w:basedOn w:val="Normal"/>
    <w:uiPriority w:val="99"/>
    <w:qFormat/>
    <w:rsid w:val="005D0A3B"/>
    <w:rPr>
      <w:rFonts w:eastAsia="Times New Roman"/>
      <w:b/>
      <w:sz w:val="24"/>
      <w:u w:val="single"/>
    </w:rPr>
  </w:style>
  <w:style w:type="paragraph" w:customStyle="1" w:styleId="Brief-Underline">
    <w:name w:val="Brief - Underline"/>
    <w:basedOn w:val="Normal"/>
    <w:uiPriority w:val="99"/>
    <w:qFormat/>
    <w:rsid w:val="005D0A3B"/>
    <w:rPr>
      <w:rFonts w:eastAsia="Times New Roman"/>
      <w:u w:val="single"/>
    </w:rPr>
  </w:style>
  <w:style w:type="paragraph" w:customStyle="1" w:styleId="Brief">
    <w:name w:val="Brief"/>
    <w:basedOn w:val="Brief-PrimarySource"/>
    <w:uiPriority w:val="99"/>
    <w:qFormat/>
    <w:rsid w:val="005D0A3B"/>
    <w:rPr>
      <w:b w:val="0"/>
    </w:rPr>
  </w:style>
  <w:style w:type="paragraph" w:customStyle="1" w:styleId="CM2">
    <w:name w:val="CM2"/>
    <w:basedOn w:val="Normal"/>
    <w:next w:val="Normal"/>
    <w:uiPriority w:val="99"/>
    <w:qFormat/>
    <w:rsid w:val="005D0A3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D0A3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D0A3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D0A3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D0A3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D0A3B"/>
    <w:pPr>
      <w:widowControl w:val="0"/>
      <w:spacing w:line="276" w:lineRule="atLeast"/>
    </w:pPr>
    <w:rPr>
      <w:color w:val="auto"/>
    </w:rPr>
  </w:style>
  <w:style w:type="paragraph" w:customStyle="1" w:styleId="CM34">
    <w:name w:val="CM34"/>
    <w:basedOn w:val="Default"/>
    <w:next w:val="Default"/>
    <w:uiPriority w:val="99"/>
    <w:qFormat/>
    <w:rsid w:val="005D0A3B"/>
    <w:pPr>
      <w:widowControl w:val="0"/>
    </w:pPr>
    <w:rPr>
      <w:color w:val="auto"/>
    </w:rPr>
  </w:style>
  <w:style w:type="paragraph" w:customStyle="1" w:styleId="CM56">
    <w:name w:val="CM56"/>
    <w:basedOn w:val="Default"/>
    <w:next w:val="Default"/>
    <w:uiPriority w:val="99"/>
    <w:qFormat/>
    <w:rsid w:val="005D0A3B"/>
    <w:pPr>
      <w:widowControl w:val="0"/>
    </w:pPr>
    <w:rPr>
      <w:rFonts w:eastAsia="Calibri"/>
      <w:color w:val="auto"/>
    </w:rPr>
  </w:style>
  <w:style w:type="paragraph" w:customStyle="1" w:styleId="CM58">
    <w:name w:val="CM58"/>
    <w:basedOn w:val="Default"/>
    <w:next w:val="Default"/>
    <w:uiPriority w:val="99"/>
    <w:qFormat/>
    <w:rsid w:val="005D0A3B"/>
    <w:pPr>
      <w:widowControl w:val="0"/>
    </w:pPr>
    <w:rPr>
      <w:rFonts w:eastAsia="Calibri"/>
      <w:color w:val="auto"/>
    </w:rPr>
  </w:style>
  <w:style w:type="paragraph" w:customStyle="1" w:styleId="CM57">
    <w:name w:val="CM57"/>
    <w:basedOn w:val="Default"/>
    <w:next w:val="Default"/>
    <w:uiPriority w:val="99"/>
    <w:qFormat/>
    <w:rsid w:val="005D0A3B"/>
    <w:pPr>
      <w:widowControl w:val="0"/>
    </w:pPr>
    <w:rPr>
      <w:rFonts w:eastAsia="Calibri"/>
      <w:color w:val="auto"/>
    </w:rPr>
  </w:style>
  <w:style w:type="paragraph" w:customStyle="1" w:styleId="CM1">
    <w:name w:val="CM1"/>
    <w:basedOn w:val="Default"/>
    <w:next w:val="Default"/>
    <w:uiPriority w:val="99"/>
    <w:qFormat/>
    <w:rsid w:val="005D0A3B"/>
    <w:pPr>
      <w:widowControl w:val="0"/>
    </w:pPr>
    <w:rPr>
      <w:rFonts w:eastAsia="Calibri"/>
      <w:color w:val="auto"/>
    </w:rPr>
  </w:style>
  <w:style w:type="paragraph" w:customStyle="1" w:styleId="CM49">
    <w:name w:val="CM49"/>
    <w:basedOn w:val="Default"/>
    <w:next w:val="Default"/>
    <w:uiPriority w:val="99"/>
    <w:qFormat/>
    <w:rsid w:val="005D0A3B"/>
    <w:pPr>
      <w:widowControl w:val="0"/>
    </w:pPr>
    <w:rPr>
      <w:rFonts w:eastAsia="Calibri"/>
      <w:color w:val="auto"/>
    </w:rPr>
  </w:style>
  <w:style w:type="paragraph" w:customStyle="1" w:styleId="CM41">
    <w:name w:val="CM41"/>
    <w:basedOn w:val="Default"/>
    <w:next w:val="Default"/>
    <w:uiPriority w:val="99"/>
    <w:qFormat/>
    <w:rsid w:val="005D0A3B"/>
    <w:pPr>
      <w:widowControl w:val="0"/>
    </w:pPr>
    <w:rPr>
      <w:rFonts w:eastAsia="Calibri"/>
      <w:color w:val="auto"/>
    </w:rPr>
  </w:style>
  <w:style w:type="paragraph" w:customStyle="1" w:styleId="3rdOrderPara">
    <w:name w:val="3rd Order Para"/>
    <w:basedOn w:val="Default"/>
    <w:next w:val="Default"/>
    <w:qFormat/>
    <w:rsid w:val="005D0A3B"/>
    <w:pPr>
      <w:widowControl w:val="0"/>
    </w:pPr>
    <w:rPr>
      <w:rFonts w:eastAsia="Calibri"/>
      <w:color w:val="auto"/>
    </w:rPr>
  </w:style>
  <w:style w:type="paragraph" w:customStyle="1" w:styleId="2ndOrderPara">
    <w:name w:val="2nd Order Para"/>
    <w:basedOn w:val="Default"/>
    <w:next w:val="Default"/>
    <w:qFormat/>
    <w:rsid w:val="005D0A3B"/>
    <w:pPr>
      <w:widowControl w:val="0"/>
    </w:pPr>
    <w:rPr>
      <w:rFonts w:eastAsia="Calibri"/>
      <w:color w:val="auto"/>
    </w:rPr>
  </w:style>
  <w:style w:type="paragraph" w:customStyle="1" w:styleId="Normal-SIGN2">
    <w:name w:val="Normal-SIGN2"/>
    <w:basedOn w:val="Default"/>
    <w:next w:val="Default"/>
    <w:qFormat/>
    <w:rsid w:val="005D0A3B"/>
    <w:pPr>
      <w:widowControl w:val="0"/>
    </w:pPr>
    <w:rPr>
      <w:rFonts w:eastAsia="Calibri"/>
      <w:color w:val="auto"/>
    </w:rPr>
  </w:style>
  <w:style w:type="paragraph" w:customStyle="1" w:styleId="Normal-SIGN1">
    <w:name w:val="Normal-SIGN1"/>
    <w:basedOn w:val="Default"/>
    <w:next w:val="Default"/>
    <w:uiPriority w:val="99"/>
    <w:qFormat/>
    <w:rsid w:val="005D0A3B"/>
    <w:pPr>
      <w:widowControl w:val="0"/>
    </w:pPr>
    <w:rPr>
      <w:rFonts w:eastAsia="Calibri"/>
      <w:color w:val="auto"/>
    </w:rPr>
  </w:style>
  <w:style w:type="paragraph" w:customStyle="1" w:styleId="CM3">
    <w:name w:val="CM3"/>
    <w:basedOn w:val="Default"/>
    <w:next w:val="Default"/>
    <w:uiPriority w:val="99"/>
    <w:qFormat/>
    <w:rsid w:val="005D0A3B"/>
    <w:pPr>
      <w:widowControl w:val="0"/>
      <w:spacing w:line="553" w:lineRule="atLeast"/>
    </w:pPr>
    <w:rPr>
      <w:rFonts w:eastAsia="Calibri"/>
      <w:color w:val="auto"/>
    </w:rPr>
  </w:style>
  <w:style w:type="paragraph" w:customStyle="1" w:styleId="CM33">
    <w:name w:val="CM33"/>
    <w:basedOn w:val="Default"/>
    <w:next w:val="Default"/>
    <w:uiPriority w:val="99"/>
    <w:qFormat/>
    <w:rsid w:val="005D0A3B"/>
    <w:pPr>
      <w:widowControl w:val="0"/>
    </w:pPr>
    <w:rPr>
      <w:rFonts w:eastAsia="Calibri"/>
      <w:color w:val="auto"/>
    </w:rPr>
  </w:style>
  <w:style w:type="paragraph" w:customStyle="1" w:styleId="CM37">
    <w:name w:val="CM37"/>
    <w:basedOn w:val="Default"/>
    <w:next w:val="Default"/>
    <w:uiPriority w:val="99"/>
    <w:qFormat/>
    <w:rsid w:val="005D0A3B"/>
    <w:pPr>
      <w:widowControl w:val="0"/>
    </w:pPr>
    <w:rPr>
      <w:rFonts w:eastAsia="Calibri"/>
      <w:color w:val="auto"/>
    </w:rPr>
  </w:style>
  <w:style w:type="paragraph" w:customStyle="1" w:styleId="CM7">
    <w:name w:val="CM7"/>
    <w:basedOn w:val="Default"/>
    <w:next w:val="Default"/>
    <w:uiPriority w:val="99"/>
    <w:qFormat/>
    <w:rsid w:val="005D0A3B"/>
    <w:pPr>
      <w:widowControl w:val="0"/>
      <w:spacing w:line="553" w:lineRule="atLeast"/>
    </w:pPr>
    <w:rPr>
      <w:rFonts w:eastAsia="Calibri"/>
      <w:color w:val="auto"/>
    </w:rPr>
  </w:style>
  <w:style w:type="paragraph" w:customStyle="1" w:styleId="Brief-SecondarySource">
    <w:name w:val="Brief - Secondary Source"/>
    <w:basedOn w:val="Normal"/>
    <w:qFormat/>
    <w:rsid w:val="005D0A3B"/>
    <w:rPr>
      <w:rFonts w:eastAsia="Times New Roman"/>
      <w:sz w:val="14"/>
      <w:szCs w:val="20"/>
    </w:rPr>
  </w:style>
  <w:style w:type="paragraph" w:customStyle="1" w:styleId="Brief-Card">
    <w:name w:val="Brief - Card"/>
    <w:basedOn w:val="Normal"/>
    <w:uiPriority w:val="99"/>
    <w:qFormat/>
    <w:rsid w:val="005D0A3B"/>
    <w:rPr>
      <w:rFonts w:eastAsia="Times New Roman"/>
    </w:rPr>
  </w:style>
  <w:style w:type="paragraph" w:customStyle="1" w:styleId="Pa2">
    <w:name w:val="Pa2"/>
    <w:basedOn w:val="Default"/>
    <w:next w:val="Default"/>
    <w:uiPriority w:val="99"/>
    <w:qFormat/>
    <w:rsid w:val="005D0A3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D0A3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D0A3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D0A3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D0A3B"/>
    <w:pPr>
      <w:widowControl w:val="0"/>
    </w:pPr>
    <w:rPr>
      <w:rFonts w:ascii="Arial Black" w:hAnsi="Arial Black"/>
      <w:color w:val="auto"/>
    </w:rPr>
  </w:style>
  <w:style w:type="paragraph" w:customStyle="1" w:styleId="Cover1">
    <w:name w:val="Cover 1"/>
    <w:basedOn w:val="Normal"/>
    <w:next w:val="Normal"/>
    <w:uiPriority w:val="99"/>
    <w:qFormat/>
    <w:rsid w:val="005D0A3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D0A3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D0A3B"/>
    <w:pPr>
      <w:widowControl w:val="0"/>
    </w:pPr>
    <w:rPr>
      <w:color w:val="auto"/>
    </w:rPr>
  </w:style>
  <w:style w:type="paragraph" w:customStyle="1" w:styleId="Pa11">
    <w:name w:val="Pa11"/>
    <w:basedOn w:val="Normal"/>
    <w:next w:val="Normal"/>
    <w:uiPriority w:val="99"/>
    <w:qFormat/>
    <w:rsid w:val="005D0A3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D0A3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D0A3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5D0A3B"/>
    <w:pPr>
      <w:widowControl w:val="0"/>
    </w:pPr>
    <w:rPr>
      <w:rFonts w:eastAsia="Calibri"/>
      <w:color w:val="auto"/>
    </w:rPr>
  </w:style>
  <w:style w:type="paragraph" w:customStyle="1" w:styleId="CM5">
    <w:name w:val="CM5"/>
    <w:basedOn w:val="Default"/>
    <w:next w:val="Default"/>
    <w:qFormat/>
    <w:rsid w:val="005D0A3B"/>
    <w:pPr>
      <w:widowControl w:val="0"/>
      <w:spacing w:line="553" w:lineRule="atLeast"/>
    </w:pPr>
    <w:rPr>
      <w:rFonts w:eastAsia="Calibri"/>
      <w:color w:val="auto"/>
    </w:rPr>
  </w:style>
  <w:style w:type="paragraph" w:customStyle="1" w:styleId="CM28">
    <w:name w:val="CM28"/>
    <w:basedOn w:val="Default"/>
    <w:next w:val="Default"/>
    <w:uiPriority w:val="99"/>
    <w:qFormat/>
    <w:rsid w:val="005D0A3B"/>
    <w:pPr>
      <w:widowControl w:val="0"/>
    </w:pPr>
    <w:rPr>
      <w:rFonts w:eastAsia="Calibri"/>
      <w:color w:val="auto"/>
    </w:rPr>
  </w:style>
  <w:style w:type="paragraph" w:customStyle="1" w:styleId="CM8">
    <w:name w:val="CM8"/>
    <w:basedOn w:val="Default"/>
    <w:next w:val="Default"/>
    <w:uiPriority w:val="99"/>
    <w:qFormat/>
    <w:rsid w:val="005D0A3B"/>
    <w:pPr>
      <w:widowControl w:val="0"/>
    </w:pPr>
    <w:rPr>
      <w:rFonts w:eastAsia="Calibri"/>
      <w:color w:val="auto"/>
    </w:rPr>
  </w:style>
  <w:style w:type="paragraph" w:customStyle="1" w:styleId="CM6">
    <w:name w:val="CM6"/>
    <w:basedOn w:val="Default"/>
    <w:next w:val="Default"/>
    <w:uiPriority w:val="99"/>
    <w:qFormat/>
    <w:rsid w:val="005D0A3B"/>
    <w:pPr>
      <w:widowControl w:val="0"/>
      <w:spacing w:line="553" w:lineRule="atLeast"/>
    </w:pPr>
    <w:rPr>
      <w:rFonts w:eastAsia="Calibri"/>
      <w:color w:val="auto"/>
    </w:rPr>
  </w:style>
  <w:style w:type="paragraph" w:customStyle="1" w:styleId="CM22">
    <w:name w:val="CM22"/>
    <w:basedOn w:val="Default"/>
    <w:next w:val="Default"/>
    <w:uiPriority w:val="99"/>
    <w:qFormat/>
    <w:rsid w:val="005D0A3B"/>
    <w:pPr>
      <w:widowControl w:val="0"/>
    </w:pPr>
    <w:rPr>
      <w:rFonts w:eastAsia="Calibri"/>
      <w:color w:val="auto"/>
    </w:rPr>
  </w:style>
  <w:style w:type="paragraph" w:customStyle="1" w:styleId="DoubleUnderlined">
    <w:name w:val="Double Underlined"/>
    <w:basedOn w:val="Heading2"/>
    <w:autoRedefine/>
    <w:uiPriority w:val="99"/>
    <w:qFormat/>
    <w:rsid w:val="005D0A3B"/>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5D0A3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5D0A3B"/>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D0A3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D0A3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D0A3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D0A3B"/>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5D0A3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D0A3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5D0A3B"/>
  </w:style>
  <w:style w:type="paragraph" w:customStyle="1" w:styleId="StyleUnderliningTimesNewRomanBoldNounderlineKernat16">
    <w:name w:val="Style Underlining + Times New Roman Bold No underline Kern at 16..."/>
    <w:basedOn w:val="Normal"/>
    <w:uiPriority w:val="99"/>
    <w:qFormat/>
    <w:rsid w:val="005D0A3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D0A3B"/>
    <w:rPr>
      <w:rFonts w:eastAsia="Times New Roman"/>
      <w:b/>
      <w:bCs/>
      <w:kern w:val="32"/>
      <w:sz w:val="32"/>
      <w:szCs w:val="32"/>
    </w:rPr>
  </w:style>
  <w:style w:type="paragraph" w:customStyle="1" w:styleId="StyleBoldUnderliningKernat16pt">
    <w:name w:val="Style Bold Underlining + Kern at 16 pt"/>
    <w:uiPriority w:val="99"/>
    <w:qFormat/>
    <w:rsid w:val="005D0A3B"/>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D0A3B"/>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5D0A3B"/>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D0A3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D0A3B"/>
    <w:pPr>
      <w:ind w:left="400"/>
    </w:pPr>
    <w:rPr>
      <w:rFonts w:eastAsia="Times New Roman"/>
      <w:szCs w:val="20"/>
    </w:rPr>
  </w:style>
  <w:style w:type="paragraph" w:customStyle="1" w:styleId="Paste">
    <w:name w:val="Paste"/>
    <w:basedOn w:val="Normal"/>
    <w:qFormat/>
    <w:rsid w:val="005D0A3B"/>
    <w:rPr>
      <w:rFonts w:ascii="Arial Narrow" w:eastAsia="Times New Roman" w:hAnsi="Arial Narrow"/>
      <w:szCs w:val="20"/>
      <w:lang w:val="x-none" w:eastAsia="x-none"/>
    </w:rPr>
  </w:style>
  <w:style w:type="character" w:customStyle="1" w:styleId="UnderlineStyleChar">
    <w:name w:val="Underline Style Char"/>
    <w:link w:val="UnderlineStyle0"/>
    <w:locked/>
    <w:rsid w:val="005D0A3B"/>
    <w:rPr>
      <w:rFonts w:ascii="Georgia" w:eastAsia="Times New Roman" w:hAnsi="Georgia"/>
      <w:b/>
      <w:u w:val="single"/>
    </w:rPr>
  </w:style>
  <w:style w:type="paragraph" w:customStyle="1" w:styleId="UnderlineStyle0">
    <w:name w:val="Underline Style"/>
    <w:basedOn w:val="Normal"/>
    <w:link w:val="UnderlineStyleChar"/>
    <w:qFormat/>
    <w:rsid w:val="005D0A3B"/>
    <w:rPr>
      <w:rFonts w:ascii="Georgia" w:eastAsia="Times New Roman" w:hAnsi="Georgia"/>
      <w:b/>
      <w:u w:val="single"/>
    </w:rPr>
  </w:style>
  <w:style w:type="paragraph" w:customStyle="1" w:styleId="Normalization">
    <w:name w:val="Normalization"/>
    <w:basedOn w:val="Normal"/>
    <w:uiPriority w:val="99"/>
    <w:qFormat/>
    <w:rsid w:val="005D0A3B"/>
    <w:rPr>
      <w:rFonts w:eastAsia="Times New Roman"/>
      <w:sz w:val="18"/>
    </w:rPr>
  </w:style>
  <w:style w:type="paragraph" w:customStyle="1" w:styleId="BreifTitle">
    <w:name w:val="Breif Title"/>
    <w:basedOn w:val="Normal"/>
    <w:autoRedefine/>
    <w:uiPriority w:val="99"/>
    <w:qFormat/>
    <w:rsid w:val="005D0A3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D0A3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D0A3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D0A3B"/>
    <w:rPr>
      <w:rFonts w:eastAsia="Times New Roman"/>
      <w:color w:val="333333"/>
    </w:rPr>
  </w:style>
  <w:style w:type="paragraph" w:customStyle="1" w:styleId="StyleTagandCiteFranklinGothicDemi">
    <w:name w:val="Style Tag and Cite + Franklin Gothic Demi"/>
    <w:basedOn w:val="Normal"/>
    <w:autoRedefine/>
    <w:uiPriority w:val="99"/>
    <w:qFormat/>
    <w:rsid w:val="005D0A3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D0A3B"/>
    <w:rPr>
      <w:bCs/>
    </w:rPr>
  </w:style>
  <w:style w:type="paragraph" w:customStyle="1" w:styleId="tagCharCharCharCharCharCharChar">
    <w:name w:val="tag Char Char Char Char Char Char Char"/>
    <w:basedOn w:val="Normal"/>
    <w:uiPriority w:val="99"/>
    <w:qFormat/>
    <w:rsid w:val="005D0A3B"/>
    <w:rPr>
      <w:rFonts w:eastAsia="Times New Roman"/>
      <w:b/>
      <w:sz w:val="24"/>
      <w:szCs w:val="20"/>
    </w:rPr>
  </w:style>
  <w:style w:type="paragraph" w:customStyle="1" w:styleId="title-bold-medium">
    <w:name w:val="title-bold-medium"/>
    <w:basedOn w:val="Normal"/>
    <w:uiPriority w:val="99"/>
    <w:qFormat/>
    <w:rsid w:val="005D0A3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D0A3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D0A3B"/>
    <w:rPr>
      <w:rFonts w:ascii="Arial Narrow" w:eastAsia="Times New Roman" w:hAnsi="Arial Narrow"/>
      <w:b/>
      <w:sz w:val="24"/>
    </w:rPr>
  </w:style>
  <w:style w:type="paragraph" w:customStyle="1" w:styleId="BLOCKTITLE1">
    <w:name w:val="BLOCK TITLE"/>
    <w:basedOn w:val="Heading1"/>
    <w:uiPriority w:val="99"/>
    <w:qFormat/>
    <w:rsid w:val="005D0A3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5D0A3B"/>
    <w:pPr>
      <w:widowControl w:val="0"/>
      <w:autoSpaceDE w:val="0"/>
      <w:autoSpaceDN w:val="0"/>
      <w:adjustRightInd w:val="0"/>
    </w:pPr>
    <w:rPr>
      <w:sz w:val="24"/>
      <w:szCs w:val="20"/>
    </w:rPr>
  </w:style>
  <w:style w:type="paragraph" w:customStyle="1" w:styleId="BriefTitle1">
    <w:name w:val="Brief Title 1"/>
    <w:basedOn w:val="Normal"/>
    <w:uiPriority w:val="99"/>
    <w:qFormat/>
    <w:rsid w:val="005D0A3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D0A3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D0A3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D0A3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D0A3B"/>
    <w:pPr>
      <w:spacing w:before="100" w:beforeAutospacing="1" w:after="100" w:afterAutospacing="1"/>
    </w:pPr>
    <w:rPr>
      <w:rFonts w:eastAsia="Times New Roman"/>
    </w:rPr>
  </w:style>
  <w:style w:type="paragraph" w:customStyle="1" w:styleId="ToRead">
    <w:name w:val="To Read"/>
    <w:basedOn w:val="Normal"/>
    <w:uiPriority w:val="99"/>
    <w:qFormat/>
    <w:rsid w:val="005D0A3B"/>
    <w:pPr>
      <w:ind w:left="720"/>
    </w:pPr>
    <w:rPr>
      <w:rFonts w:ascii="Verdana" w:eastAsia="Times New Roman" w:hAnsi="Verdana"/>
      <w:b/>
      <w:u w:val="single"/>
    </w:rPr>
  </w:style>
  <w:style w:type="paragraph" w:customStyle="1" w:styleId="Style1">
    <w:name w:val="Style 1"/>
    <w:basedOn w:val="Normal"/>
    <w:uiPriority w:val="99"/>
    <w:qFormat/>
    <w:rsid w:val="005D0A3B"/>
    <w:pPr>
      <w:widowControl w:val="0"/>
      <w:ind w:firstLine="216"/>
    </w:pPr>
    <w:rPr>
      <w:rFonts w:eastAsia="Times New Roman"/>
      <w:noProof/>
      <w:color w:val="000000"/>
      <w:szCs w:val="20"/>
    </w:rPr>
  </w:style>
  <w:style w:type="paragraph" w:customStyle="1" w:styleId="Style40">
    <w:name w:val="Style 4"/>
    <w:basedOn w:val="Normal"/>
    <w:uiPriority w:val="99"/>
    <w:qFormat/>
    <w:rsid w:val="005D0A3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D0A3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D0A3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D0A3B"/>
    <w:pPr>
      <w:ind w:left="1660"/>
    </w:pPr>
  </w:style>
  <w:style w:type="paragraph" w:customStyle="1" w:styleId="PageNumber1">
    <w:name w:val="Page Number1"/>
    <w:basedOn w:val="Normal"/>
    <w:next w:val="Normal"/>
    <w:uiPriority w:val="99"/>
    <w:qFormat/>
    <w:rsid w:val="005D0A3B"/>
    <w:rPr>
      <w:rFonts w:eastAsia="Times New Roman"/>
    </w:rPr>
  </w:style>
  <w:style w:type="paragraph" w:customStyle="1" w:styleId="Card1">
    <w:name w:val="Card1"/>
    <w:uiPriority w:val="99"/>
    <w:qFormat/>
    <w:rsid w:val="005D0A3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D0A3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D0A3B"/>
    <w:pPr>
      <w:ind w:left="288" w:right="288"/>
    </w:pPr>
    <w:rPr>
      <w:rFonts w:eastAsia="Times New Roman"/>
    </w:rPr>
  </w:style>
  <w:style w:type="paragraph" w:customStyle="1" w:styleId="CaseListNormal">
    <w:name w:val="Case List Normal"/>
    <w:basedOn w:val="Normal"/>
    <w:uiPriority w:val="99"/>
    <w:qFormat/>
    <w:rsid w:val="005D0A3B"/>
    <w:rPr>
      <w:rFonts w:ascii="Times" w:eastAsia="Times New Roman" w:hAnsi="Times"/>
      <w:szCs w:val="26"/>
    </w:rPr>
  </w:style>
  <w:style w:type="paragraph" w:customStyle="1" w:styleId="Body">
    <w:name w:val="Body"/>
    <w:basedOn w:val="Normal"/>
    <w:uiPriority w:val="99"/>
    <w:qFormat/>
    <w:rsid w:val="005D0A3B"/>
    <w:pPr>
      <w:outlineLvl w:val="3"/>
    </w:pPr>
    <w:rPr>
      <w:rFonts w:eastAsia="Times New Roman"/>
      <w:szCs w:val="20"/>
    </w:rPr>
  </w:style>
  <w:style w:type="paragraph" w:customStyle="1" w:styleId="3text">
    <w:name w:val="3text"/>
    <w:basedOn w:val="Normal"/>
    <w:uiPriority w:val="99"/>
    <w:qFormat/>
    <w:rsid w:val="005D0A3B"/>
    <w:pPr>
      <w:spacing w:before="100" w:beforeAutospacing="1" w:after="100" w:afterAutospacing="1"/>
    </w:pPr>
    <w:rPr>
      <w:rFonts w:eastAsia="Times New Roman"/>
      <w:sz w:val="24"/>
    </w:rPr>
  </w:style>
  <w:style w:type="paragraph" w:customStyle="1" w:styleId="TimesNewRoman12">
    <w:name w:val="TimesNewRoman12"/>
    <w:uiPriority w:val="99"/>
    <w:qFormat/>
    <w:rsid w:val="005D0A3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D0A3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D0A3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D0A3B"/>
    <w:rPr>
      <w:rFonts w:eastAsia="Times New Roman"/>
      <w:color w:val="000000"/>
      <w:sz w:val="18"/>
    </w:rPr>
  </w:style>
  <w:style w:type="paragraph" w:customStyle="1" w:styleId="text1">
    <w:name w:val="text1"/>
    <w:basedOn w:val="Normal"/>
    <w:autoRedefine/>
    <w:uiPriority w:val="99"/>
    <w:qFormat/>
    <w:rsid w:val="005D0A3B"/>
    <w:rPr>
      <w:rFonts w:eastAsia="Times New Roman"/>
      <w:szCs w:val="20"/>
    </w:rPr>
  </w:style>
  <w:style w:type="paragraph" w:customStyle="1" w:styleId="RepeatBlockHeading">
    <w:name w:val="Repeat Block Heading"/>
    <w:basedOn w:val="Normal"/>
    <w:autoRedefine/>
    <w:uiPriority w:val="99"/>
    <w:qFormat/>
    <w:rsid w:val="005D0A3B"/>
    <w:pPr>
      <w:jc w:val="center"/>
    </w:pPr>
    <w:rPr>
      <w:rFonts w:eastAsia="Times New Roman"/>
      <w:b/>
      <w:smallCaps/>
      <w:color w:val="000000"/>
      <w:sz w:val="24"/>
      <w:u w:val="thick"/>
    </w:rPr>
  </w:style>
  <w:style w:type="paragraph" w:customStyle="1" w:styleId="story-headline">
    <w:name w:val="story-headline"/>
    <w:basedOn w:val="Normal"/>
    <w:uiPriority w:val="99"/>
    <w:qFormat/>
    <w:rsid w:val="005D0A3B"/>
    <w:pPr>
      <w:spacing w:before="72" w:after="72"/>
    </w:pPr>
    <w:rPr>
      <w:rFonts w:eastAsia="Times New Roman"/>
      <w:b/>
      <w:bCs/>
      <w:sz w:val="26"/>
      <w:szCs w:val="26"/>
    </w:rPr>
  </w:style>
  <w:style w:type="paragraph" w:customStyle="1" w:styleId="story-body">
    <w:name w:val="story-body"/>
    <w:basedOn w:val="Normal"/>
    <w:uiPriority w:val="99"/>
    <w:qFormat/>
    <w:rsid w:val="005D0A3B"/>
    <w:pPr>
      <w:spacing w:before="100" w:beforeAutospacing="1" w:after="100" w:afterAutospacing="1"/>
    </w:pPr>
    <w:rPr>
      <w:rFonts w:eastAsia="Times New Roman"/>
    </w:rPr>
  </w:style>
  <w:style w:type="paragraph" w:customStyle="1" w:styleId="story-dateline">
    <w:name w:val="story-dateline"/>
    <w:basedOn w:val="Normal"/>
    <w:uiPriority w:val="99"/>
    <w:qFormat/>
    <w:rsid w:val="005D0A3B"/>
    <w:rPr>
      <w:rFonts w:eastAsia="Times New Roman"/>
      <w:b/>
      <w:bCs/>
    </w:rPr>
  </w:style>
  <w:style w:type="paragraph" w:customStyle="1" w:styleId="TextofCards">
    <w:name w:val="Text of Cards"/>
    <w:basedOn w:val="Normal"/>
    <w:uiPriority w:val="99"/>
    <w:qFormat/>
    <w:rsid w:val="005D0A3B"/>
    <w:rPr>
      <w:rFonts w:eastAsia="Times New Roman"/>
      <w:color w:val="000000"/>
      <w:spacing w:val="6"/>
      <w:szCs w:val="23"/>
    </w:rPr>
  </w:style>
  <w:style w:type="paragraph" w:customStyle="1" w:styleId="Corpotesto">
    <w:name w:val="Corpo testo"/>
    <w:basedOn w:val="Normal"/>
    <w:uiPriority w:val="99"/>
    <w:qFormat/>
    <w:rsid w:val="005D0A3B"/>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D0A3B"/>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5D0A3B"/>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5D0A3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D0A3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D0A3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D0A3B"/>
    <w:rPr>
      <w:rFonts w:ascii="Arial" w:hAnsi="Arial"/>
      <w:b w:val="0"/>
      <w:caps w:val="0"/>
      <w:sz w:val="20"/>
    </w:rPr>
  </w:style>
  <w:style w:type="paragraph" w:customStyle="1" w:styleId="ProjectTitleLine">
    <w:name w:val="Project Title Line"/>
    <w:basedOn w:val="Normal"/>
    <w:next w:val="Normal"/>
    <w:autoRedefine/>
    <w:uiPriority w:val="99"/>
    <w:qFormat/>
    <w:rsid w:val="005D0A3B"/>
    <w:pPr>
      <w:jc w:val="center"/>
    </w:pPr>
    <w:rPr>
      <w:rFonts w:eastAsia="Times New Roman"/>
      <w:caps/>
      <w:szCs w:val="20"/>
    </w:rPr>
  </w:style>
  <w:style w:type="paragraph" w:customStyle="1" w:styleId="LanguageStrike">
    <w:name w:val="Language Strike"/>
    <w:basedOn w:val="Normal"/>
    <w:next w:val="Normal"/>
    <w:uiPriority w:val="99"/>
    <w:qFormat/>
    <w:rsid w:val="005D0A3B"/>
    <w:rPr>
      <w:rFonts w:ascii="Arial Narrow" w:eastAsia="Times New Roman" w:hAnsi="Arial Narrow"/>
      <w:strike/>
    </w:rPr>
  </w:style>
  <w:style w:type="paragraph" w:customStyle="1" w:styleId="NormalVerdana">
    <w:name w:val="Normal + Verdana"/>
    <w:aliases w:val="10 pt,White,Normal + Arial"/>
    <w:basedOn w:val="Normal"/>
    <w:uiPriority w:val="99"/>
    <w:qFormat/>
    <w:rsid w:val="005D0A3B"/>
    <w:rPr>
      <w:rFonts w:eastAsia="Times New Roman"/>
      <w:szCs w:val="20"/>
      <w:u w:val="single"/>
    </w:rPr>
  </w:style>
  <w:style w:type="paragraph" w:customStyle="1" w:styleId="Normal10pt">
    <w:name w:val="Normal + 10 pt"/>
    <w:basedOn w:val="Normal"/>
    <w:uiPriority w:val="99"/>
    <w:qFormat/>
    <w:rsid w:val="005D0A3B"/>
    <w:rPr>
      <w:rFonts w:eastAsia="Times New Roman"/>
      <w:szCs w:val="20"/>
    </w:rPr>
  </w:style>
  <w:style w:type="paragraph" w:customStyle="1" w:styleId="cardChar1Char">
    <w:name w:val="card Char1 Char"/>
    <w:basedOn w:val="Normal"/>
    <w:uiPriority w:val="99"/>
    <w:qFormat/>
    <w:rsid w:val="005D0A3B"/>
    <w:pPr>
      <w:ind w:left="288" w:right="288"/>
    </w:pPr>
    <w:rPr>
      <w:rFonts w:eastAsia="Times New Roman"/>
      <w:szCs w:val="20"/>
    </w:rPr>
  </w:style>
  <w:style w:type="paragraph" w:customStyle="1" w:styleId="CM12">
    <w:name w:val="CM12"/>
    <w:basedOn w:val="Default"/>
    <w:next w:val="Default"/>
    <w:uiPriority w:val="99"/>
    <w:qFormat/>
    <w:rsid w:val="005D0A3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D0A3B"/>
    <w:pPr>
      <w:widowControl w:val="0"/>
      <w:spacing w:after="480"/>
    </w:pPr>
    <w:rPr>
      <w:rFonts w:ascii="Granjon LT Std" w:hAnsi="Granjon LT Std"/>
      <w:color w:val="auto"/>
    </w:rPr>
  </w:style>
  <w:style w:type="paragraph" w:customStyle="1" w:styleId="CM10">
    <w:name w:val="CM10"/>
    <w:basedOn w:val="Default"/>
    <w:next w:val="Default"/>
    <w:uiPriority w:val="99"/>
    <w:qFormat/>
    <w:rsid w:val="005D0A3B"/>
    <w:pPr>
      <w:widowControl w:val="0"/>
      <w:spacing w:line="320" w:lineRule="atLeast"/>
    </w:pPr>
    <w:rPr>
      <w:rFonts w:ascii="Granjon LT Std" w:hAnsi="Granjon LT Std"/>
      <w:color w:val="auto"/>
    </w:rPr>
  </w:style>
  <w:style w:type="paragraph" w:customStyle="1" w:styleId="bold">
    <w:name w:val="bold"/>
    <w:basedOn w:val="Normal"/>
    <w:uiPriority w:val="99"/>
    <w:qFormat/>
    <w:rsid w:val="005D0A3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D0A3B"/>
    <w:rPr>
      <w:rFonts w:ascii="Arial Narrow" w:eastAsia="Times New Roman" w:hAnsi="Arial Narrow"/>
      <w:strike/>
      <w:szCs w:val="20"/>
    </w:rPr>
  </w:style>
  <w:style w:type="paragraph" w:customStyle="1" w:styleId="textbodyblack">
    <w:name w:val="textbodyblack"/>
    <w:basedOn w:val="Normal"/>
    <w:uiPriority w:val="99"/>
    <w:qFormat/>
    <w:rsid w:val="005D0A3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D0A3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rPr>
  </w:style>
  <w:style w:type="paragraph" w:customStyle="1" w:styleId="CardTagandCite">
    <w:name w:val="Card Tag and Cite"/>
    <w:basedOn w:val="Normal"/>
    <w:next w:val="Normal"/>
    <w:qFormat/>
    <w:rsid w:val="005D0A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D0A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D0A3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D0A3B"/>
    <w:rPr>
      <w:rFonts w:ascii="Georgia" w:eastAsia="Times New Roman" w:hAnsi="Georgia"/>
      <w:b/>
      <w:bCs/>
      <w:szCs w:val="16"/>
      <w:u w:val="single"/>
    </w:rPr>
  </w:style>
  <w:style w:type="paragraph" w:customStyle="1" w:styleId="CiteCorrected">
    <w:name w:val="Cite Corrected"/>
    <w:basedOn w:val="Normal"/>
    <w:link w:val="CiteCorrectedChar"/>
    <w:qFormat/>
    <w:rsid w:val="005D0A3B"/>
    <w:rPr>
      <w:rFonts w:ascii="Georgia" w:eastAsia="Times New Roman" w:hAnsi="Georgia"/>
      <w:b/>
      <w:bCs/>
      <w:szCs w:val="16"/>
      <w:u w:val="single"/>
    </w:rPr>
  </w:style>
  <w:style w:type="paragraph" w:customStyle="1" w:styleId="CardText2">
    <w:name w:val="Card Text 2"/>
    <w:basedOn w:val="CardText10"/>
    <w:link w:val="CardText2Char"/>
    <w:qFormat/>
    <w:rsid w:val="005D0A3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5D0A3B"/>
    <w:pPr>
      <w:ind w:left="288"/>
    </w:pPr>
    <w:rPr>
      <w:rFonts w:eastAsia="SimSun"/>
      <w:szCs w:val="20"/>
      <w:lang w:eastAsia="zh-CN"/>
    </w:rPr>
  </w:style>
  <w:style w:type="paragraph" w:customStyle="1" w:styleId="story-body-text">
    <w:name w:val="story-body-text"/>
    <w:basedOn w:val="Normal"/>
    <w:uiPriority w:val="99"/>
    <w:qFormat/>
    <w:rsid w:val="005D0A3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D0A3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D0A3B"/>
    <w:rPr>
      <w:u w:val="single"/>
    </w:rPr>
  </w:style>
  <w:style w:type="paragraph" w:customStyle="1" w:styleId="StyleCardText11ptUnderline">
    <w:name w:val="Style Card Text + 11 pt Underline"/>
    <w:link w:val="StyleCardText11ptUnderlineChar"/>
    <w:qFormat/>
    <w:rsid w:val="005D0A3B"/>
    <w:pPr>
      <w:spacing w:line="254" w:lineRule="auto"/>
    </w:pPr>
    <w:rPr>
      <w:u w:val="single"/>
    </w:rPr>
  </w:style>
  <w:style w:type="character" w:customStyle="1" w:styleId="StyleMinimizedText11ptChar">
    <w:name w:val="Style Minimized Text + 11 pt Char"/>
    <w:basedOn w:val="DefaultParagraphFont"/>
    <w:link w:val="StyleMinimizedText11pt"/>
    <w:locked/>
    <w:rsid w:val="005D0A3B"/>
    <w:rPr>
      <w:rFonts w:ascii="Georgia" w:hAnsi="Georgia"/>
      <w:sz w:val="16"/>
    </w:rPr>
  </w:style>
  <w:style w:type="paragraph" w:customStyle="1" w:styleId="StyleMinimizedText11pt">
    <w:name w:val="Style Minimized Text + 11 pt"/>
    <w:basedOn w:val="Normal"/>
    <w:link w:val="StyleMinimizedText11ptChar"/>
    <w:qFormat/>
    <w:rsid w:val="005D0A3B"/>
    <w:rPr>
      <w:rFonts w:ascii="Georgia" w:hAnsi="Georgia"/>
      <w:sz w:val="16"/>
    </w:rPr>
  </w:style>
  <w:style w:type="character" w:customStyle="1" w:styleId="StyleMinimizedText11pt1Char">
    <w:name w:val="Style Minimized Text + 11 pt1 Char"/>
    <w:basedOn w:val="DefaultParagraphFont"/>
    <w:link w:val="StyleMinimizedText11pt1"/>
    <w:locked/>
    <w:rsid w:val="005D0A3B"/>
    <w:rPr>
      <w:rFonts w:ascii="Georgia" w:hAnsi="Georgia"/>
      <w:sz w:val="16"/>
    </w:rPr>
  </w:style>
  <w:style w:type="paragraph" w:customStyle="1" w:styleId="StyleMinimizedText11pt1">
    <w:name w:val="Style Minimized Text + 11 pt1"/>
    <w:basedOn w:val="Normal"/>
    <w:link w:val="StyleMinimizedText11pt1Char"/>
    <w:qFormat/>
    <w:rsid w:val="005D0A3B"/>
    <w:rPr>
      <w:rFonts w:ascii="Georgia" w:hAnsi="Georgia"/>
      <w:sz w:val="16"/>
    </w:rPr>
  </w:style>
  <w:style w:type="character" w:customStyle="1" w:styleId="Debate-CardSmalltextF2Char">
    <w:name w:val="Debate- Card Small text F2 Char"/>
    <w:link w:val="Debate-CardSmalltextF2"/>
    <w:locked/>
    <w:rsid w:val="005D0A3B"/>
    <w:rPr>
      <w:rFonts w:ascii="Arial Narrow" w:hAnsi="Arial Narrow"/>
      <w:sz w:val="16"/>
    </w:rPr>
  </w:style>
  <w:style w:type="paragraph" w:customStyle="1" w:styleId="Debate-CardSmalltextF2">
    <w:name w:val="Debate- Card Small text F2"/>
    <w:basedOn w:val="Normal"/>
    <w:next w:val="Normal"/>
    <w:link w:val="Debate-CardSmalltextF2Char"/>
    <w:qFormat/>
    <w:rsid w:val="005D0A3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D0A3B"/>
    <w:rPr>
      <w:rFonts w:ascii="Arial Narrow" w:hAnsi="Arial Narrow"/>
      <w:b/>
      <w:sz w:val="18"/>
      <w:u w:val="single"/>
    </w:rPr>
  </w:style>
  <w:style w:type="paragraph" w:customStyle="1" w:styleId="Debate-EmphasizedText-F5">
    <w:name w:val="Debate- Emphasized Text- F5"/>
    <w:basedOn w:val="Normal"/>
    <w:link w:val="Debate-EmphasizedText-F5Char"/>
    <w:qFormat/>
    <w:rsid w:val="005D0A3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D0A3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D0A3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D0A3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D0A3B"/>
    <w:rPr>
      <w:rFonts w:ascii="Times New Roman" w:eastAsia="Times New Roman" w:hAnsi="Times New Roman" w:cs="Calibri"/>
      <w:sz w:val="16"/>
    </w:rPr>
  </w:style>
  <w:style w:type="character" w:customStyle="1" w:styleId="CardStyleChar">
    <w:name w:val="Card Style Char"/>
    <w:link w:val="CardStyle"/>
    <w:locked/>
    <w:rsid w:val="005D0A3B"/>
    <w:rPr>
      <w:rFonts w:ascii="Calibri" w:eastAsia="Times New Roman" w:hAnsi="Calibri"/>
    </w:rPr>
  </w:style>
  <w:style w:type="paragraph" w:customStyle="1" w:styleId="emactive">
    <w:name w:val="emactive"/>
    <w:basedOn w:val="Normal"/>
    <w:uiPriority w:val="99"/>
    <w:qFormat/>
    <w:rsid w:val="005D0A3B"/>
    <w:pPr>
      <w:spacing w:before="100" w:beforeAutospacing="1" w:after="100" w:afterAutospacing="1"/>
    </w:pPr>
    <w:rPr>
      <w:rFonts w:eastAsia="Times New Roman"/>
      <w:sz w:val="24"/>
    </w:rPr>
  </w:style>
  <w:style w:type="paragraph" w:customStyle="1" w:styleId="emready">
    <w:name w:val="emready"/>
    <w:basedOn w:val="Normal"/>
    <w:uiPriority w:val="99"/>
    <w:qFormat/>
    <w:rsid w:val="005D0A3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D0A3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D0A3B"/>
    <w:rPr>
      <w:rFonts w:ascii="Georgia" w:eastAsia="Times New Roman" w:hAnsi="Georgia" w:cs="Times New Roman"/>
      <w:b/>
      <w:u w:val="single"/>
    </w:rPr>
  </w:style>
  <w:style w:type="character" w:customStyle="1" w:styleId="CardHighlightChar">
    <w:name w:val="Card Highlight Char"/>
    <w:link w:val="CardHighlight"/>
    <w:locked/>
    <w:rsid w:val="005D0A3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D0A3B"/>
    <w:pPr>
      <w:shd w:val="clear" w:color="auto" w:fill="66FFFF"/>
    </w:pPr>
    <w:rPr>
      <w:rFonts w:eastAsia="Calibri" w:cs="Calibri"/>
      <w:u w:val="single"/>
    </w:rPr>
  </w:style>
  <w:style w:type="character" w:customStyle="1" w:styleId="BlockHeaderHiddenChar">
    <w:name w:val="Block Header Hidden Char"/>
    <w:link w:val="BlockHeaderHidden"/>
    <w:locked/>
    <w:rsid w:val="005D0A3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D0A3B"/>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D0A3B"/>
    <w:pPr>
      <w:spacing w:before="100" w:beforeAutospacing="1" w:after="100" w:afterAutospacing="1"/>
    </w:pPr>
    <w:rPr>
      <w:rFonts w:eastAsia="Times New Roman"/>
      <w:sz w:val="24"/>
    </w:rPr>
  </w:style>
  <w:style w:type="paragraph" w:customStyle="1" w:styleId="norma">
    <w:name w:val="norma"/>
    <w:basedOn w:val="Heading3"/>
    <w:uiPriority w:val="99"/>
    <w:qFormat/>
    <w:rsid w:val="005D0A3B"/>
    <w:rPr>
      <w:rFonts w:eastAsia="MS Gothic" w:cs="Arial"/>
      <w:sz w:val="24"/>
    </w:rPr>
  </w:style>
  <w:style w:type="paragraph" w:customStyle="1" w:styleId="nromal">
    <w:name w:val="nromal"/>
    <w:basedOn w:val="Normal"/>
    <w:uiPriority w:val="99"/>
    <w:qFormat/>
    <w:rsid w:val="005D0A3B"/>
    <w:pPr>
      <w:keepNext/>
      <w:keepLines/>
      <w:spacing w:before="200"/>
      <w:outlineLvl w:val="3"/>
    </w:pPr>
    <w:rPr>
      <w:rFonts w:eastAsia="Times New Roman" w:cs="Cambria"/>
      <w:b/>
      <w:iCs/>
    </w:rPr>
  </w:style>
  <w:style w:type="paragraph" w:customStyle="1" w:styleId="natural">
    <w:name w:val="natural"/>
    <w:basedOn w:val="Normal"/>
    <w:uiPriority w:val="99"/>
    <w:qFormat/>
    <w:rsid w:val="005D0A3B"/>
    <w:pPr>
      <w:keepNext/>
      <w:keepLines/>
      <w:spacing w:before="200"/>
      <w:outlineLvl w:val="3"/>
    </w:pPr>
    <w:rPr>
      <w:rFonts w:eastAsia="Times New Roman"/>
      <w:b/>
      <w:iCs/>
    </w:rPr>
  </w:style>
  <w:style w:type="paragraph" w:customStyle="1" w:styleId="nroaml">
    <w:name w:val="nroaml"/>
    <w:basedOn w:val="Normal"/>
    <w:uiPriority w:val="99"/>
    <w:qFormat/>
    <w:rsid w:val="005D0A3B"/>
    <w:pPr>
      <w:keepNext/>
      <w:keepLines/>
      <w:spacing w:before="200"/>
      <w:outlineLvl w:val="3"/>
    </w:pPr>
    <w:rPr>
      <w:rFonts w:eastAsia="Times New Roman"/>
      <w:b/>
      <w:iCs/>
    </w:rPr>
  </w:style>
  <w:style w:type="paragraph" w:customStyle="1" w:styleId="noraml">
    <w:name w:val="noraml"/>
    <w:basedOn w:val="Normal"/>
    <w:uiPriority w:val="99"/>
    <w:qFormat/>
    <w:rsid w:val="005D0A3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D0A3B"/>
    <w:rPr>
      <w:rFonts w:ascii="Georgia" w:eastAsia="Calibri" w:hAnsi="Georgia"/>
      <w:sz w:val="16"/>
      <w:szCs w:val="16"/>
    </w:rPr>
  </w:style>
  <w:style w:type="paragraph" w:customStyle="1" w:styleId="SmallSizeParagraph">
    <w:name w:val="Small Size Paragraph"/>
    <w:basedOn w:val="Normal"/>
    <w:link w:val="SmallSizeParagraphChar"/>
    <w:qFormat/>
    <w:rsid w:val="005D0A3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D0A3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D0A3B"/>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5D0A3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D0A3B"/>
    <w:rPr>
      <w:rFonts w:ascii="Times New Roman" w:eastAsia="Times New Roman" w:hAnsi="Times New Roman" w:cs="Times New Roman"/>
      <w:strike/>
      <w:sz w:val="20"/>
    </w:rPr>
  </w:style>
  <w:style w:type="character" w:customStyle="1" w:styleId="CardT1Char">
    <w:name w:val="CardT1 Char"/>
    <w:link w:val="CardT1"/>
    <w:locked/>
    <w:rsid w:val="005D0A3B"/>
    <w:rPr>
      <w:rFonts w:ascii="Arial" w:eastAsia="Calibri" w:hAnsi="Arial" w:cs="Arial"/>
      <w:kern w:val="2"/>
      <w:sz w:val="14"/>
      <w:szCs w:val="14"/>
      <w:lang w:eastAsia="zh-TW"/>
    </w:rPr>
  </w:style>
  <w:style w:type="paragraph" w:customStyle="1" w:styleId="CardT1">
    <w:name w:val="CardT1"/>
    <w:basedOn w:val="Normal"/>
    <w:link w:val="CardT1Char"/>
    <w:qFormat/>
    <w:rsid w:val="005D0A3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D0A3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D0A3B"/>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5D0A3B"/>
    <w:pPr>
      <w:spacing w:before="100" w:beforeAutospacing="1" w:after="100" w:afterAutospacing="1"/>
    </w:pPr>
    <w:rPr>
      <w:rFonts w:eastAsia="Times New Roman"/>
      <w:sz w:val="24"/>
    </w:rPr>
  </w:style>
  <w:style w:type="paragraph" w:customStyle="1" w:styleId="CiteReal">
    <w:name w:val="Cite Real"/>
    <w:basedOn w:val="Normal"/>
    <w:next w:val="Normal"/>
    <w:qFormat/>
    <w:rsid w:val="005D0A3B"/>
    <w:rPr>
      <w:rFonts w:eastAsia="MS Mincho"/>
      <w:b/>
      <w:sz w:val="24"/>
      <w:u w:val="single"/>
    </w:rPr>
  </w:style>
  <w:style w:type="paragraph" w:customStyle="1" w:styleId="2909F619802848F09E01365C32F34654">
    <w:name w:val="2909F619802848F09E01365C32F34654"/>
    <w:uiPriority w:val="99"/>
    <w:qFormat/>
    <w:rsid w:val="005D0A3B"/>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5D0A3B"/>
    <w:rPr>
      <w:rFonts w:ascii="Georgia" w:eastAsia="Calibri" w:hAnsi="Georgia"/>
      <w:u w:val="single"/>
      <w:lang w:val="x-none" w:eastAsia="zh-CN"/>
    </w:rPr>
  </w:style>
  <w:style w:type="paragraph" w:customStyle="1" w:styleId="UnderlineS">
    <w:name w:val="Underline S"/>
    <w:basedOn w:val="Normal"/>
    <w:link w:val="UnderlineSChar"/>
    <w:qFormat/>
    <w:rsid w:val="005D0A3B"/>
    <w:pPr>
      <w:spacing w:after="200"/>
    </w:pPr>
    <w:rPr>
      <w:rFonts w:ascii="Georgia" w:eastAsia="Calibri" w:hAnsi="Georgia"/>
      <w:u w:val="single"/>
      <w:lang w:val="x-none" w:eastAsia="zh-CN"/>
    </w:rPr>
  </w:style>
  <w:style w:type="character" w:customStyle="1" w:styleId="UnunderlinedChar">
    <w:name w:val="Ununderlined Char"/>
    <w:link w:val="Ununderlined"/>
    <w:locked/>
    <w:rsid w:val="005D0A3B"/>
    <w:rPr>
      <w:rFonts w:ascii="Georgia" w:eastAsia="SimSun" w:hAnsi="Georgia"/>
      <w:sz w:val="12"/>
    </w:rPr>
  </w:style>
  <w:style w:type="paragraph" w:customStyle="1" w:styleId="Ununderlined">
    <w:name w:val="Ununderlined"/>
    <w:basedOn w:val="Normal"/>
    <w:link w:val="UnunderlinedChar"/>
    <w:qFormat/>
    <w:rsid w:val="005D0A3B"/>
    <w:rPr>
      <w:rFonts w:ascii="Georgia" w:eastAsia="SimSun" w:hAnsi="Georgia"/>
      <w:sz w:val="12"/>
    </w:rPr>
  </w:style>
  <w:style w:type="character" w:customStyle="1" w:styleId="HighlightingChar">
    <w:name w:val="Highlighting Char"/>
    <w:link w:val="Highlighting"/>
    <w:locked/>
    <w:rsid w:val="005D0A3B"/>
    <w:rPr>
      <w:rFonts w:ascii="Georgia" w:eastAsia="SimSun" w:hAnsi="Georgia"/>
      <w:u w:val="thick"/>
    </w:rPr>
  </w:style>
  <w:style w:type="paragraph" w:customStyle="1" w:styleId="Highlighting">
    <w:name w:val="Highlighting"/>
    <w:basedOn w:val="Normal"/>
    <w:link w:val="HighlightingChar"/>
    <w:autoRedefine/>
    <w:qFormat/>
    <w:rsid w:val="005D0A3B"/>
    <w:rPr>
      <w:rFonts w:ascii="Georgia" w:eastAsia="SimSun" w:hAnsi="Georgia"/>
      <w:u w:val="thick"/>
    </w:rPr>
  </w:style>
  <w:style w:type="character" w:customStyle="1" w:styleId="CITEChar0">
    <w:name w:val="CITE Char"/>
    <w:link w:val="CITE"/>
    <w:locked/>
    <w:rsid w:val="005D0A3B"/>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D0A3B"/>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5D0A3B"/>
    <w:pPr>
      <w:spacing w:before="100" w:beforeAutospacing="1" w:after="100" w:afterAutospacing="1"/>
    </w:pPr>
    <w:rPr>
      <w:rFonts w:eastAsia="Times New Roman"/>
      <w:sz w:val="24"/>
      <w:lang w:eastAsia="zh-CN"/>
    </w:rPr>
  </w:style>
  <w:style w:type="paragraph" w:customStyle="1" w:styleId="Analytics">
    <w:name w:val="Analytics"/>
    <w:basedOn w:val="Normal"/>
    <w:qFormat/>
    <w:rsid w:val="005D0A3B"/>
    <w:rPr>
      <w:rFonts w:eastAsia="Calibri"/>
      <w:b/>
      <w:sz w:val="24"/>
    </w:rPr>
  </w:style>
  <w:style w:type="paragraph" w:customStyle="1" w:styleId="D345FF3D873148C5AE3FBF3267827368">
    <w:name w:val="D345FF3D873148C5AE3FBF3267827368"/>
    <w:uiPriority w:val="99"/>
    <w:qFormat/>
    <w:rsid w:val="005D0A3B"/>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5D0A3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D0A3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D0A3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D0A3B"/>
    <w:rPr>
      <w:b/>
      <w:sz w:val="28"/>
    </w:rPr>
  </w:style>
  <w:style w:type="character" w:customStyle="1" w:styleId="SourcenameChar">
    <w:name w:val="Source name Char"/>
    <w:link w:val="Sourcename"/>
    <w:locked/>
    <w:rsid w:val="005D0A3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D0A3B"/>
    <w:rPr>
      <w:b/>
      <w:bCs/>
      <w:sz w:val="20"/>
    </w:rPr>
  </w:style>
  <w:style w:type="character" w:customStyle="1" w:styleId="underlinedcardChar">
    <w:name w:val="underlined card Char"/>
    <w:link w:val="underlinedcard0"/>
    <w:locked/>
    <w:rsid w:val="005D0A3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D0A3B"/>
    <w:rPr>
      <w:sz w:val="22"/>
      <w:u w:val="single"/>
    </w:rPr>
  </w:style>
  <w:style w:type="paragraph" w:customStyle="1" w:styleId="FullText">
    <w:name w:val="Full Text"/>
    <w:basedOn w:val="Normal"/>
    <w:uiPriority w:val="99"/>
    <w:qFormat/>
    <w:rsid w:val="005D0A3B"/>
    <w:rPr>
      <w:rFonts w:eastAsia="Times New Roman"/>
    </w:rPr>
  </w:style>
  <w:style w:type="character" w:customStyle="1" w:styleId="TextUnderlineChar">
    <w:name w:val="Text Underline Char"/>
    <w:link w:val="TextUnderline"/>
    <w:locked/>
    <w:rsid w:val="005D0A3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D0A3B"/>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5D0A3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D0A3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D0A3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D0A3B"/>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5D0A3B"/>
    <w:pPr>
      <w:spacing w:before="240"/>
      <w:outlineLvl w:val="2"/>
    </w:pPr>
    <w:rPr>
      <w:rFonts w:eastAsia="Times New Roman"/>
      <w:b/>
    </w:rPr>
  </w:style>
  <w:style w:type="character" w:customStyle="1" w:styleId="CiteCardChar">
    <w:name w:val="Cite_Card Char"/>
    <w:link w:val="CiteCard0"/>
    <w:locked/>
    <w:rsid w:val="005D0A3B"/>
    <w:rPr>
      <w:rFonts w:ascii="Times New Roman" w:eastAsia="Times New Roman" w:hAnsi="Times New Roman" w:cs="Arial"/>
      <w:bCs/>
      <w:sz w:val="20"/>
      <w:szCs w:val="20"/>
    </w:rPr>
  </w:style>
  <w:style w:type="paragraph" w:customStyle="1" w:styleId="CiteCard0">
    <w:name w:val="Cite_Card"/>
    <w:link w:val="CiteCardChar"/>
    <w:qFormat/>
    <w:rsid w:val="005D0A3B"/>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D0A3B"/>
    <w:pPr>
      <w:widowControl w:val="0"/>
    </w:pPr>
    <w:rPr>
      <w:rFonts w:eastAsia="MS Mincho"/>
      <w:color w:val="auto"/>
    </w:rPr>
  </w:style>
  <w:style w:type="paragraph" w:customStyle="1" w:styleId="dropcap">
    <w:name w:val="dropcap"/>
    <w:basedOn w:val="Normal"/>
    <w:uiPriority w:val="99"/>
    <w:qFormat/>
    <w:rsid w:val="005D0A3B"/>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D0A3B"/>
    <w:rPr>
      <w:rFonts w:ascii="Calibri" w:eastAsia="Times New Roman" w:hAnsi="Calibri"/>
      <w:u w:val="single"/>
    </w:rPr>
  </w:style>
  <w:style w:type="paragraph" w:customStyle="1" w:styleId="StyleStyle49pt6">
    <w:name w:val="Style Style4 + 9 pt6"/>
    <w:basedOn w:val="Style4"/>
    <w:link w:val="StyleStyle49pt6Char"/>
    <w:qFormat/>
    <w:rsid w:val="005D0A3B"/>
  </w:style>
  <w:style w:type="character" w:customStyle="1" w:styleId="UnderlineCharCharCharCharChar">
    <w:name w:val="Underline Char Char Char Char Char"/>
    <w:link w:val="UnderlineCharCharCharChar"/>
    <w:locked/>
    <w:rsid w:val="005D0A3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D0A3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5D0A3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D0A3B"/>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D0A3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D0A3B"/>
    <w:rPr>
      <w:rFonts w:ascii="Georgia" w:hAnsi="Georgia" w:cs="Calibri"/>
      <w:b/>
      <w:bCs/>
      <w:u w:val="single"/>
    </w:rPr>
  </w:style>
  <w:style w:type="character" w:customStyle="1" w:styleId="DebatenoramlChar">
    <w:name w:val="Debatenoraml Char"/>
    <w:link w:val="Debatenoraml"/>
    <w:locked/>
    <w:rsid w:val="005D0A3B"/>
    <w:rPr>
      <w:rFonts w:ascii="Times New Roman" w:hAnsi="Times New Roman" w:cs="Times New Roman"/>
    </w:rPr>
  </w:style>
  <w:style w:type="paragraph" w:customStyle="1" w:styleId="Debatenoraml">
    <w:name w:val="Debatenoraml"/>
    <w:basedOn w:val="NoSpacing"/>
    <w:link w:val="DebatenoramlChar"/>
    <w:qFormat/>
    <w:rsid w:val="005D0A3B"/>
    <w:rPr>
      <w:rFonts w:eastAsiaTheme="minorHAnsi"/>
      <w:sz w:val="22"/>
      <w:szCs w:val="22"/>
    </w:rPr>
  </w:style>
  <w:style w:type="paragraph" w:customStyle="1" w:styleId="SynergyTag">
    <w:name w:val="SynergyTag"/>
    <w:basedOn w:val="Normal"/>
    <w:uiPriority w:val="99"/>
    <w:qFormat/>
    <w:rsid w:val="005D0A3B"/>
    <w:rPr>
      <w:rFonts w:eastAsia="Calibri"/>
      <w:b/>
    </w:rPr>
  </w:style>
  <w:style w:type="character" w:customStyle="1" w:styleId="QualsChar">
    <w:name w:val="Quals Char"/>
    <w:link w:val="Quals"/>
    <w:locked/>
    <w:rsid w:val="005D0A3B"/>
    <w:rPr>
      <w:rFonts w:ascii="Georgia" w:eastAsia="Calibri" w:hAnsi="Georgia"/>
      <w:sz w:val="18"/>
    </w:rPr>
  </w:style>
  <w:style w:type="paragraph" w:customStyle="1" w:styleId="Quals">
    <w:name w:val="Quals"/>
    <w:basedOn w:val="Normal"/>
    <w:link w:val="QualsChar"/>
    <w:qFormat/>
    <w:rsid w:val="005D0A3B"/>
    <w:rPr>
      <w:rFonts w:ascii="Georgia" w:eastAsia="Calibri" w:hAnsi="Georgia"/>
      <w:sz w:val="18"/>
    </w:rPr>
  </w:style>
  <w:style w:type="paragraph" w:customStyle="1" w:styleId="times">
    <w:name w:val="times"/>
    <w:basedOn w:val="Normal"/>
    <w:qFormat/>
    <w:rsid w:val="005D0A3B"/>
    <w:pPr>
      <w:spacing w:before="100" w:beforeAutospacing="1" w:after="100" w:afterAutospacing="1"/>
    </w:pPr>
    <w:rPr>
      <w:rFonts w:eastAsia="Times New Roman"/>
      <w:sz w:val="24"/>
    </w:rPr>
  </w:style>
  <w:style w:type="paragraph" w:customStyle="1" w:styleId="BodyA">
    <w:name w:val="Body A"/>
    <w:uiPriority w:val="99"/>
    <w:qFormat/>
    <w:rsid w:val="005D0A3B"/>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5D0A3B"/>
    <w:rPr>
      <w:rFonts w:ascii="Georgia" w:eastAsia="Times New Roman" w:hAnsi="Georgia"/>
      <w:b/>
      <w:caps/>
      <w:szCs w:val="28"/>
      <w:u w:val="single"/>
    </w:rPr>
  </w:style>
  <w:style w:type="paragraph" w:customStyle="1" w:styleId="Starred">
    <w:name w:val="Starred"/>
    <w:basedOn w:val="Normal"/>
    <w:link w:val="StarredChar"/>
    <w:qFormat/>
    <w:rsid w:val="005D0A3B"/>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5D0A3B"/>
    <w:rPr>
      <w:rFonts w:ascii="Georgia" w:eastAsia="Times New Roman" w:hAnsi="Georgia"/>
      <w:b/>
      <w:caps/>
      <w:szCs w:val="28"/>
      <w:u w:val="single"/>
    </w:rPr>
  </w:style>
  <w:style w:type="paragraph" w:customStyle="1" w:styleId="NotStarred">
    <w:name w:val="NotStarred"/>
    <w:basedOn w:val="Normal"/>
    <w:link w:val="NotStarredChar"/>
    <w:qFormat/>
    <w:rsid w:val="005D0A3B"/>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5D0A3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D0A3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D0A3B"/>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5D0A3B"/>
    <w:rPr>
      <w:rFonts w:ascii="Georgia" w:eastAsia="Calibri" w:hAnsi="Georgia"/>
      <w:b/>
    </w:rPr>
  </w:style>
  <w:style w:type="paragraph" w:customStyle="1" w:styleId="H4Tag">
    <w:name w:val="H4 (Tag)"/>
    <w:basedOn w:val="Normal"/>
    <w:link w:val="H4TagChar1"/>
    <w:qFormat/>
    <w:rsid w:val="005D0A3B"/>
    <w:rPr>
      <w:rFonts w:ascii="Georgia" w:eastAsia="Calibri" w:hAnsi="Georgia"/>
      <w:b/>
    </w:rPr>
  </w:style>
  <w:style w:type="paragraph" w:customStyle="1" w:styleId="CM25">
    <w:name w:val="CM25"/>
    <w:basedOn w:val="Default"/>
    <w:next w:val="Default"/>
    <w:qFormat/>
    <w:rsid w:val="005D0A3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D0A3B"/>
    <w:rPr>
      <w:rFonts w:ascii="Georgia" w:hAnsi="Georgia"/>
      <w:b/>
    </w:rPr>
  </w:style>
  <w:style w:type="paragraph" w:customStyle="1" w:styleId="Debate-CardTagandCite-F6">
    <w:name w:val="Debate- Card Tag and Cite- F6"/>
    <w:basedOn w:val="Normal"/>
    <w:link w:val="Debate-CardTagandCite-F6Char"/>
    <w:qFormat/>
    <w:rsid w:val="005D0A3B"/>
    <w:pPr>
      <w:contextualSpacing/>
    </w:pPr>
    <w:rPr>
      <w:rFonts w:ascii="Georgia" w:hAnsi="Georgia"/>
      <w:b/>
    </w:rPr>
  </w:style>
  <w:style w:type="character" w:customStyle="1" w:styleId="CardtextChar4">
    <w:name w:val="Card text Char"/>
    <w:link w:val="Cardtext3"/>
    <w:locked/>
    <w:rsid w:val="005D0A3B"/>
    <w:rPr>
      <w:rFonts w:ascii="Arial Narrow" w:hAnsi="Arial Narrow"/>
      <w:u w:val="single"/>
    </w:rPr>
  </w:style>
  <w:style w:type="paragraph" w:customStyle="1" w:styleId="Cardtext3">
    <w:name w:val="Card text"/>
    <w:link w:val="CardtextChar4"/>
    <w:qFormat/>
    <w:rsid w:val="005D0A3B"/>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5D0A3B"/>
    <w:rPr>
      <w:rFonts w:ascii="Georgia" w:eastAsia="Times New Roman" w:hAnsi="Georgia"/>
      <w:b/>
      <w:szCs w:val="28"/>
      <w:u w:val="single"/>
    </w:rPr>
  </w:style>
  <w:style w:type="paragraph" w:customStyle="1" w:styleId="NewHeading2">
    <w:name w:val="NewHeading2"/>
    <w:basedOn w:val="Normal"/>
    <w:link w:val="NewHeading2Char"/>
    <w:qFormat/>
    <w:rsid w:val="005D0A3B"/>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5D0A3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D0A3B"/>
    <w:rPr>
      <w:rFonts w:eastAsia="Calibri"/>
    </w:rPr>
  </w:style>
  <w:style w:type="paragraph" w:customStyle="1" w:styleId="TagLine">
    <w:name w:val="Tag Line"/>
    <w:basedOn w:val="Normal"/>
    <w:next w:val="FullText"/>
    <w:uiPriority w:val="99"/>
    <w:qFormat/>
    <w:rsid w:val="005D0A3B"/>
    <w:rPr>
      <w:rFonts w:ascii="Arial Narrow" w:eastAsia="Times New Roman" w:hAnsi="Arial Narrow"/>
      <w:b/>
      <w:sz w:val="28"/>
    </w:rPr>
  </w:style>
  <w:style w:type="paragraph" w:customStyle="1" w:styleId="Card6pt">
    <w:name w:val="Card 6pt"/>
    <w:basedOn w:val="Normal"/>
    <w:uiPriority w:val="99"/>
    <w:qFormat/>
    <w:rsid w:val="005D0A3B"/>
    <w:pPr>
      <w:ind w:left="288" w:right="288"/>
    </w:pPr>
    <w:rPr>
      <w:rFonts w:eastAsia="Calibri"/>
      <w:color w:val="000000"/>
      <w:sz w:val="12"/>
      <w:szCs w:val="20"/>
    </w:rPr>
  </w:style>
  <w:style w:type="character" w:customStyle="1" w:styleId="FullCiteChar">
    <w:name w:val="Full Cite Char"/>
    <w:link w:val="FullCite"/>
    <w:locked/>
    <w:rsid w:val="005D0A3B"/>
    <w:rPr>
      <w:rFonts w:ascii="Garamond" w:eastAsia="Calibri" w:hAnsi="Garamond"/>
    </w:rPr>
  </w:style>
  <w:style w:type="paragraph" w:customStyle="1" w:styleId="FullCite">
    <w:name w:val="Full Cite"/>
    <w:basedOn w:val="Normal"/>
    <w:next w:val="Normal"/>
    <w:link w:val="FullCiteChar"/>
    <w:qFormat/>
    <w:rsid w:val="005D0A3B"/>
    <w:rPr>
      <w:rFonts w:ascii="Garamond" w:eastAsia="Calibri" w:hAnsi="Garamond"/>
    </w:rPr>
  </w:style>
  <w:style w:type="character" w:customStyle="1" w:styleId="StyleCardStyleBlackUnderlineChar">
    <w:name w:val="Style Card Style + Black Underline Char"/>
    <w:link w:val="StyleCardStyleBlackUnderline"/>
    <w:locked/>
    <w:rsid w:val="005D0A3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D0A3B"/>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5D0A3B"/>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5D0A3B"/>
    <w:rPr>
      <w:rFonts w:ascii="Century Gothic" w:eastAsia="Times New Roman" w:hAnsi="Century Gothic"/>
    </w:rPr>
  </w:style>
  <w:style w:type="character" w:customStyle="1" w:styleId="StylecardThickunderlineChar">
    <w:name w:val="Style card + Thick underline Char"/>
    <w:link w:val="StylecardThickunderline"/>
    <w:locked/>
    <w:rsid w:val="005D0A3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D0A3B"/>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5D0A3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D0A3B"/>
    <w:pPr>
      <w:ind w:left="288" w:right="288"/>
    </w:pPr>
    <w:rPr>
      <w:rFonts w:ascii="Georgia" w:eastAsia="SimSun" w:hAnsi="Georgia"/>
      <w:b/>
      <w:bCs/>
      <w:u w:val="single"/>
      <w:lang w:eastAsia="zh-CN"/>
    </w:rPr>
  </w:style>
  <w:style w:type="paragraph" w:customStyle="1" w:styleId="CM27">
    <w:name w:val="CM27"/>
    <w:basedOn w:val="Default"/>
    <w:next w:val="Default"/>
    <w:qFormat/>
    <w:rsid w:val="005D0A3B"/>
    <w:pPr>
      <w:spacing w:after="200" w:line="276" w:lineRule="auto"/>
    </w:pPr>
    <w:rPr>
      <w:rFonts w:eastAsia="Calibri"/>
      <w:color w:val="auto"/>
      <w:sz w:val="22"/>
    </w:rPr>
  </w:style>
  <w:style w:type="paragraph" w:customStyle="1" w:styleId="font-null">
    <w:name w:val="font-null"/>
    <w:basedOn w:val="Normal"/>
    <w:uiPriority w:val="99"/>
    <w:qFormat/>
    <w:rsid w:val="005D0A3B"/>
    <w:pPr>
      <w:spacing w:before="100" w:beforeAutospacing="1" w:after="100" w:afterAutospacing="1"/>
    </w:pPr>
    <w:rPr>
      <w:rFonts w:eastAsia="Times New Roman"/>
      <w:sz w:val="24"/>
    </w:rPr>
  </w:style>
  <w:style w:type="paragraph" w:customStyle="1" w:styleId="rteindent1">
    <w:name w:val="rteindent1"/>
    <w:basedOn w:val="Normal"/>
    <w:uiPriority w:val="99"/>
    <w:qFormat/>
    <w:rsid w:val="005D0A3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D0A3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D0A3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D0A3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D0A3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D0A3B"/>
    <w:pPr>
      <w:spacing w:before="100" w:beforeAutospacing="1" w:after="100" w:afterAutospacing="1"/>
    </w:pPr>
    <w:rPr>
      <w:rFonts w:eastAsia="Times New Roman"/>
      <w:sz w:val="24"/>
    </w:rPr>
  </w:style>
  <w:style w:type="paragraph" w:customStyle="1" w:styleId="class">
    <w:name w:val="class"/>
    <w:basedOn w:val="Normal"/>
    <w:uiPriority w:val="99"/>
    <w:qFormat/>
    <w:rsid w:val="005D0A3B"/>
    <w:pPr>
      <w:spacing w:before="100" w:beforeAutospacing="1" w:after="100" w:afterAutospacing="1"/>
    </w:pPr>
    <w:rPr>
      <w:rFonts w:eastAsia="Times New Roman"/>
      <w:sz w:val="24"/>
    </w:rPr>
  </w:style>
  <w:style w:type="character" w:customStyle="1" w:styleId="blocktitleChar0">
    <w:name w:val="block title Char"/>
    <w:link w:val="blocktitle0"/>
    <w:locked/>
    <w:rsid w:val="005D0A3B"/>
    <w:rPr>
      <w:rFonts w:ascii="Calibri" w:eastAsia="Calibri" w:hAnsi="Calibri"/>
      <w:b/>
      <w:caps/>
      <w:sz w:val="28"/>
      <w:szCs w:val="28"/>
      <w:lang w:val="es-ES"/>
    </w:rPr>
  </w:style>
  <w:style w:type="paragraph" w:customStyle="1" w:styleId="Pa6">
    <w:name w:val="Pa6"/>
    <w:basedOn w:val="Normal"/>
    <w:next w:val="Normal"/>
    <w:uiPriority w:val="99"/>
    <w:qFormat/>
    <w:rsid w:val="005D0A3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D0A3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D0A3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D0A3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D0A3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D0A3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D0A3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D0A3B"/>
    <w:rPr>
      <w:rFonts w:ascii="Georgia" w:eastAsia="SimSun" w:hAnsi="Georgia"/>
      <w:b/>
      <w:bCs/>
    </w:rPr>
  </w:style>
  <w:style w:type="paragraph" w:customStyle="1" w:styleId="summary">
    <w:name w:val="summary"/>
    <w:basedOn w:val="Normal"/>
    <w:uiPriority w:val="99"/>
    <w:qFormat/>
    <w:rsid w:val="005D0A3B"/>
    <w:pPr>
      <w:spacing w:before="100" w:beforeAutospacing="1" w:after="100" w:afterAutospacing="1"/>
    </w:pPr>
    <w:rPr>
      <w:rFonts w:eastAsia="Times New Roman"/>
      <w:sz w:val="24"/>
    </w:rPr>
  </w:style>
  <w:style w:type="paragraph" w:customStyle="1" w:styleId="Caption2">
    <w:name w:val="Caption2"/>
    <w:basedOn w:val="Normal"/>
    <w:uiPriority w:val="99"/>
    <w:qFormat/>
    <w:rsid w:val="005D0A3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D0A3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D0A3B"/>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5D0A3B"/>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5D0A3B"/>
    <w:pPr>
      <w:keepNext/>
      <w:ind w:left="288" w:right="288"/>
    </w:pPr>
    <w:rPr>
      <w:rFonts w:eastAsia="MS Gothic"/>
      <w:szCs w:val="20"/>
    </w:rPr>
  </w:style>
  <w:style w:type="paragraph" w:customStyle="1" w:styleId="Little">
    <w:name w:val="Little"/>
    <w:basedOn w:val="Normal"/>
    <w:next w:val="Normal"/>
    <w:link w:val="LittleChar"/>
    <w:qFormat/>
    <w:rsid w:val="005D0A3B"/>
    <w:pPr>
      <w:ind w:left="288"/>
    </w:pPr>
    <w:rPr>
      <w:rFonts w:ascii="Garamond" w:eastAsia="Times New Roman" w:hAnsi="Garamond"/>
    </w:rPr>
  </w:style>
  <w:style w:type="paragraph" w:customStyle="1" w:styleId="AAAcard">
    <w:name w:val="AAAcard"/>
    <w:basedOn w:val="Normal"/>
    <w:uiPriority w:val="99"/>
    <w:qFormat/>
    <w:rsid w:val="005D0A3B"/>
    <w:pPr>
      <w:ind w:left="288" w:right="288"/>
    </w:pPr>
    <w:rPr>
      <w:rFonts w:eastAsia="Times New Roman"/>
    </w:rPr>
  </w:style>
  <w:style w:type="paragraph" w:customStyle="1" w:styleId="Caption3">
    <w:name w:val="Caption3"/>
    <w:basedOn w:val="Normal"/>
    <w:uiPriority w:val="99"/>
    <w:qFormat/>
    <w:rsid w:val="005D0A3B"/>
    <w:pPr>
      <w:spacing w:before="100" w:beforeAutospacing="1" w:after="100" w:afterAutospacing="1"/>
    </w:pPr>
    <w:rPr>
      <w:rFonts w:eastAsia="Times New Roman"/>
      <w:sz w:val="24"/>
    </w:rPr>
  </w:style>
  <w:style w:type="paragraph" w:customStyle="1" w:styleId="body-12-5">
    <w:name w:val="body-12-5"/>
    <w:basedOn w:val="Normal"/>
    <w:uiPriority w:val="99"/>
    <w:qFormat/>
    <w:rsid w:val="005D0A3B"/>
    <w:pPr>
      <w:spacing w:before="100" w:beforeAutospacing="1" w:after="100" w:afterAutospacing="1"/>
    </w:pPr>
    <w:rPr>
      <w:rFonts w:eastAsia="Times New Roman"/>
      <w:sz w:val="24"/>
    </w:rPr>
  </w:style>
  <w:style w:type="paragraph" w:customStyle="1" w:styleId="infuse">
    <w:name w:val="infuse"/>
    <w:basedOn w:val="Normal"/>
    <w:uiPriority w:val="99"/>
    <w:qFormat/>
    <w:rsid w:val="005D0A3B"/>
    <w:pPr>
      <w:spacing w:before="100" w:beforeAutospacing="1" w:after="100" w:afterAutospacing="1"/>
    </w:pPr>
    <w:rPr>
      <w:rFonts w:eastAsia="Times New Roman"/>
      <w:sz w:val="24"/>
    </w:rPr>
  </w:style>
  <w:style w:type="paragraph" w:customStyle="1" w:styleId="fontreg">
    <w:name w:val="font_reg"/>
    <w:basedOn w:val="Normal"/>
    <w:uiPriority w:val="99"/>
    <w:qFormat/>
    <w:rsid w:val="005D0A3B"/>
    <w:pPr>
      <w:spacing w:before="100" w:beforeAutospacing="1" w:after="100" w:afterAutospacing="1"/>
    </w:pPr>
    <w:rPr>
      <w:rFonts w:eastAsia="Times New Roman"/>
      <w:sz w:val="24"/>
    </w:rPr>
  </w:style>
  <w:style w:type="paragraph" w:customStyle="1" w:styleId="CITEF3">
    <w:name w:val="CITE F3"/>
    <w:uiPriority w:val="99"/>
    <w:qFormat/>
    <w:rsid w:val="005D0A3B"/>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D0A3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D0A3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D0A3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D0A3B"/>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5D0A3B"/>
    <w:pPr>
      <w:ind w:left="144"/>
    </w:pPr>
    <w:rPr>
      <w:rFonts w:ascii="Cambria" w:eastAsia="Calibri" w:hAnsi="Cambria"/>
      <w:sz w:val="24"/>
    </w:rPr>
  </w:style>
  <w:style w:type="paragraph" w:customStyle="1" w:styleId="FreeFormA">
    <w:name w:val="Free Form A"/>
    <w:autoRedefine/>
    <w:uiPriority w:val="99"/>
    <w:qFormat/>
    <w:rsid w:val="005D0A3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D0A3B"/>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D0A3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D0A3B"/>
    <w:rPr>
      <w:rFonts w:ascii="Times New Roman" w:eastAsia="Times New Roman" w:hAnsi="Times New Roman" w:cs="Times New Roman"/>
      <w:sz w:val="10"/>
    </w:rPr>
  </w:style>
  <w:style w:type="paragraph" w:customStyle="1" w:styleId="subheader">
    <w:name w:val="subheader"/>
    <w:basedOn w:val="Normal"/>
    <w:uiPriority w:val="99"/>
    <w:qFormat/>
    <w:rsid w:val="005D0A3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D0A3B"/>
    <w:pPr>
      <w:spacing w:before="100" w:beforeAutospacing="1" w:after="100" w:afterAutospacing="1"/>
    </w:pPr>
    <w:rPr>
      <w:rFonts w:eastAsia="Times New Roman"/>
      <w:sz w:val="24"/>
    </w:rPr>
  </w:style>
  <w:style w:type="paragraph" w:customStyle="1" w:styleId="more">
    <w:name w:val="more"/>
    <w:basedOn w:val="Normal"/>
    <w:uiPriority w:val="99"/>
    <w:qFormat/>
    <w:rsid w:val="005D0A3B"/>
    <w:pPr>
      <w:spacing w:before="100" w:beforeAutospacing="1" w:after="100" w:afterAutospacing="1"/>
    </w:pPr>
    <w:rPr>
      <w:rFonts w:eastAsia="Times New Roman"/>
      <w:sz w:val="24"/>
    </w:rPr>
  </w:style>
  <w:style w:type="paragraph" w:customStyle="1" w:styleId="story">
    <w:name w:val="story"/>
    <w:basedOn w:val="Normal"/>
    <w:uiPriority w:val="99"/>
    <w:qFormat/>
    <w:rsid w:val="005D0A3B"/>
    <w:pPr>
      <w:spacing w:before="100" w:beforeAutospacing="1" w:after="100" w:afterAutospacing="1"/>
    </w:pPr>
    <w:rPr>
      <w:rFonts w:eastAsia="Times New Roman"/>
      <w:sz w:val="24"/>
    </w:rPr>
  </w:style>
  <w:style w:type="paragraph" w:customStyle="1" w:styleId="H1numbered">
    <w:name w:val="H1 numbered"/>
    <w:basedOn w:val="Normal"/>
    <w:uiPriority w:val="99"/>
    <w:qFormat/>
    <w:rsid w:val="005D0A3B"/>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D0A3B"/>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D0A3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D0A3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D0A3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D0A3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D0A3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D0A3B"/>
    <w:pPr>
      <w:widowControl w:val="0"/>
      <w:spacing w:after="63"/>
    </w:pPr>
    <w:rPr>
      <w:rFonts w:ascii="Arial" w:hAnsi="Arial"/>
      <w:color w:val="auto"/>
    </w:rPr>
  </w:style>
  <w:style w:type="paragraph" w:customStyle="1" w:styleId="CM35">
    <w:name w:val="CM35"/>
    <w:basedOn w:val="Default"/>
    <w:next w:val="Default"/>
    <w:uiPriority w:val="99"/>
    <w:qFormat/>
    <w:rsid w:val="005D0A3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D0A3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D0A3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D0A3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D0A3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D0A3B"/>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D0A3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D0A3B"/>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5D0A3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D0A3B"/>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D0A3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D0A3B"/>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5D0A3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D0A3B"/>
    <w:rPr>
      <w:rFonts w:ascii="Georgia" w:hAnsi="Georgia"/>
      <w:lang w:val="x-none" w:eastAsia="x-none"/>
    </w:rPr>
  </w:style>
  <w:style w:type="character" w:customStyle="1" w:styleId="NormalFontChar">
    <w:name w:val="Normal Font Char"/>
    <w:link w:val="NormalFont"/>
    <w:locked/>
    <w:rsid w:val="005D0A3B"/>
    <w:rPr>
      <w:rFonts w:ascii="Times New Roman" w:eastAsia="Times New Roman" w:hAnsi="Times New Roman" w:cs="Times New Roman"/>
      <w:sz w:val="20"/>
      <w:szCs w:val="20"/>
    </w:rPr>
  </w:style>
  <w:style w:type="paragraph" w:customStyle="1" w:styleId="NormalFont">
    <w:name w:val="Normal Font"/>
    <w:link w:val="NormalFontChar"/>
    <w:qFormat/>
    <w:rsid w:val="005D0A3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D0A3B"/>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D0A3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D0A3B"/>
    <w:rPr>
      <w:u w:val="single"/>
      <w:lang w:val="x-none" w:eastAsia="x-none"/>
    </w:rPr>
  </w:style>
  <w:style w:type="character" w:customStyle="1" w:styleId="StyleNormalFont11ptBoldUnderlineChar">
    <w:name w:val="Style Normal Font + 11 pt Bold Underline Char"/>
    <w:link w:val="StyleNormalFont11ptBoldUnderline"/>
    <w:locked/>
    <w:rsid w:val="005D0A3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D0A3B"/>
    <w:rPr>
      <w:b/>
      <w:bCs/>
      <w:u w:val="single"/>
      <w:lang w:val="x-none" w:eastAsia="x-none"/>
    </w:rPr>
  </w:style>
  <w:style w:type="paragraph" w:customStyle="1" w:styleId="Smallfont0">
    <w:name w:val="Smallfont"/>
    <w:basedOn w:val="Normal"/>
    <w:uiPriority w:val="99"/>
    <w:qFormat/>
    <w:rsid w:val="005D0A3B"/>
    <w:rPr>
      <w:rFonts w:eastAsia="Times New Roman"/>
      <w:sz w:val="15"/>
    </w:rPr>
  </w:style>
  <w:style w:type="paragraph" w:customStyle="1" w:styleId="formatvorlage2">
    <w:name w:val="formatvorlage2"/>
    <w:basedOn w:val="Normal"/>
    <w:uiPriority w:val="99"/>
    <w:qFormat/>
    <w:rsid w:val="005D0A3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D0A3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D0A3B"/>
    <w:pPr>
      <w:widowControl/>
      <w:autoSpaceDE/>
      <w:autoSpaceDN/>
      <w:adjustRightInd/>
      <w:spacing w:before="0" w:after="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5D0A3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D0A3B"/>
    <w:pPr>
      <w:widowControl/>
      <w:autoSpaceDE/>
      <w:autoSpaceDN/>
      <w:adjustRightInd/>
      <w:spacing w:before="0" w:after="0"/>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5D0A3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D0A3B"/>
    <w:pPr>
      <w:ind w:left="144"/>
    </w:pPr>
    <w:rPr>
      <w:rFonts w:ascii="Georgia" w:eastAsia="Times New Roman" w:hAnsi="Georgia"/>
      <w:lang w:val="x-none" w:eastAsia="x-none"/>
    </w:rPr>
  </w:style>
  <w:style w:type="paragraph" w:customStyle="1" w:styleId="deck">
    <w:name w:val="deck"/>
    <w:basedOn w:val="Normal"/>
    <w:uiPriority w:val="99"/>
    <w:qFormat/>
    <w:rsid w:val="005D0A3B"/>
    <w:pPr>
      <w:spacing w:before="100" w:beforeAutospacing="1" w:after="100" w:afterAutospacing="1"/>
    </w:pPr>
    <w:rPr>
      <w:rFonts w:eastAsia="Times New Roman"/>
      <w:sz w:val="24"/>
    </w:rPr>
  </w:style>
  <w:style w:type="paragraph" w:customStyle="1" w:styleId="i1">
    <w:name w:val="i1"/>
    <w:basedOn w:val="Normal"/>
    <w:uiPriority w:val="99"/>
    <w:qFormat/>
    <w:rsid w:val="005D0A3B"/>
    <w:pPr>
      <w:spacing w:before="100" w:beforeAutospacing="1" w:after="100" w:afterAutospacing="1"/>
    </w:pPr>
    <w:rPr>
      <w:rFonts w:eastAsia="Times New Roman"/>
      <w:sz w:val="24"/>
    </w:rPr>
  </w:style>
  <w:style w:type="paragraph" w:customStyle="1" w:styleId="question">
    <w:name w:val="question"/>
    <w:basedOn w:val="Normal"/>
    <w:uiPriority w:val="99"/>
    <w:qFormat/>
    <w:rsid w:val="005D0A3B"/>
    <w:pPr>
      <w:spacing w:before="100" w:beforeAutospacing="1" w:after="100" w:afterAutospacing="1"/>
    </w:pPr>
    <w:rPr>
      <w:rFonts w:eastAsia="Times New Roman"/>
      <w:sz w:val="24"/>
    </w:rPr>
  </w:style>
  <w:style w:type="paragraph" w:customStyle="1" w:styleId="bodycopy">
    <w:name w:val="bodycopy"/>
    <w:basedOn w:val="Normal"/>
    <w:uiPriority w:val="99"/>
    <w:qFormat/>
    <w:rsid w:val="005D0A3B"/>
    <w:pPr>
      <w:spacing w:before="100" w:beforeAutospacing="1" w:after="100" w:afterAutospacing="1"/>
    </w:pPr>
    <w:rPr>
      <w:rFonts w:eastAsia="Times New Roman"/>
      <w:sz w:val="24"/>
    </w:rPr>
  </w:style>
  <w:style w:type="paragraph" w:customStyle="1" w:styleId="Fifth">
    <w:name w:val="Fifth"/>
    <w:basedOn w:val="Normal"/>
    <w:link w:val="FifthChar"/>
    <w:qFormat/>
    <w:rsid w:val="005D0A3B"/>
    <w:rPr>
      <w:rFonts w:eastAsia="Calibri"/>
    </w:rPr>
  </w:style>
  <w:style w:type="paragraph" w:customStyle="1" w:styleId="NoteLevel22">
    <w:name w:val="Note Level 22"/>
    <w:basedOn w:val="Normal"/>
    <w:next w:val="Normal"/>
    <w:uiPriority w:val="99"/>
    <w:qFormat/>
    <w:rsid w:val="005D0A3B"/>
    <w:pPr>
      <w:keepNext/>
      <w:ind w:left="288" w:right="288"/>
    </w:pPr>
    <w:rPr>
      <w:rFonts w:eastAsia="MS Gothic"/>
      <w:szCs w:val="20"/>
    </w:rPr>
  </w:style>
  <w:style w:type="paragraph" w:customStyle="1" w:styleId="wp-caption-text">
    <w:name w:val="wp-caption-text"/>
    <w:basedOn w:val="Normal"/>
    <w:qFormat/>
    <w:rsid w:val="005D0A3B"/>
    <w:pPr>
      <w:spacing w:before="100" w:beforeAutospacing="1" w:after="100" w:afterAutospacing="1"/>
    </w:pPr>
    <w:rPr>
      <w:rFonts w:eastAsia="Times New Roman"/>
      <w:sz w:val="24"/>
    </w:rPr>
  </w:style>
  <w:style w:type="paragraph" w:customStyle="1" w:styleId="svarticle">
    <w:name w:val="svarticle"/>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D0A3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D0A3B"/>
    <w:pPr>
      <w:spacing w:before="100" w:beforeAutospacing="1" w:after="100" w:afterAutospacing="1"/>
    </w:pPr>
  </w:style>
  <w:style w:type="paragraph" w:customStyle="1" w:styleId="description">
    <w:name w:val="description"/>
    <w:basedOn w:val="Normal"/>
    <w:uiPriority w:val="99"/>
    <w:qFormat/>
    <w:rsid w:val="005D0A3B"/>
    <w:pPr>
      <w:spacing w:before="100" w:beforeAutospacing="1" w:after="100" w:afterAutospacing="1"/>
    </w:pPr>
  </w:style>
  <w:style w:type="paragraph" w:customStyle="1" w:styleId="graf">
    <w:name w:val="graf"/>
    <w:basedOn w:val="Normal"/>
    <w:uiPriority w:val="99"/>
    <w:qFormat/>
    <w:rsid w:val="005D0A3B"/>
    <w:pPr>
      <w:spacing w:before="100" w:beforeAutospacing="1" w:after="100" w:afterAutospacing="1"/>
    </w:pPr>
  </w:style>
  <w:style w:type="paragraph" w:customStyle="1" w:styleId="column">
    <w:name w:val="column"/>
    <w:basedOn w:val="Normal"/>
    <w:uiPriority w:val="99"/>
    <w:qFormat/>
    <w:rsid w:val="005D0A3B"/>
    <w:pPr>
      <w:spacing w:before="100" w:beforeAutospacing="1" w:after="100" w:afterAutospacing="1"/>
    </w:pPr>
  </w:style>
  <w:style w:type="paragraph" w:customStyle="1" w:styleId="recirc-container">
    <w:name w:val="recirc-container"/>
    <w:basedOn w:val="Normal"/>
    <w:uiPriority w:val="99"/>
    <w:qFormat/>
    <w:rsid w:val="005D0A3B"/>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D0A3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D0A3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D0A3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D0A3B"/>
    <w:rPr>
      <w:rFonts w:ascii="Georgia" w:hAnsi="Georgia" w:hint="default"/>
      <w:i/>
      <w:iCs/>
      <w:color w:val="808080"/>
    </w:rPr>
  </w:style>
  <w:style w:type="character" w:customStyle="1" w:styleId="cardchar00">
    <w:name w:val="cardchar0"/>
    <w:basedOn w:val="DefaultParagraphFont"/>
    <w:rsid w:val="005D0A3B"/>
  </w:style>
  <w:style w:type="character" w:customStyle="1" w:styleId="UnderlineNon-bold">
    <w:name w:val="Underline Non - bold"/>
    <w:rsid w:val="005D0A3B"/>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D0A3B"/>
  </w:style>
  <w:style w:type="character" w:customStyle="1" w:styleId="StyleHeading4UnderlinedsmalltextGaramondChar">
    <w:name w:val="Style Heading 4Underlinedsmall text + Garamond Char"/>
    <w:link w:val="StyleHeading4UnderlinedsmalltextGaramond"/>
    <w:locked/>
    <w:rsid w:val="005D0A3B"/>
    <w:rPr>
      <w:rFonts w:ascii="Calibri" w:hAnsi="Calibri"/>
    </w:rPr>
  </w:style>
  <w:style w:type="character" w:customStyle="1" w:styleId="Heading5Char2">
    <w:name w:val="Heading 5 Char2"/>
    <w:rsid w:val="005D0A3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D0A3B"/>
    <w:rPr>
      <w:rFonts w:ascii="Arial" w:hAnsi="Arial" w:cs="Arial"/>
      <w:vanish/>
      <w:sz w:val="16"/>
      <w:szCs w:val="16"/>
    </w:rPr>
  </w:style>
  <w:style w:type="paragraph" w:styleId="z-TopofForm">
    <w:name w:val="HTML Top of Form"/>
    <w:basedOn w:val="Normal"/>
    <w:next w:val="Normal"/>
    <w:link w:val="z-TopofFormChar"/>
    <w:hidden/>
    <w:uiPriority w:val="99"/>
    <w:unhideWhenUsed/>
    <w:rsid w:val="005D0A3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D0A3B"/>
    <w:rPr>
      <w:rFonts w:ascii="Arial" w:hAnsi="Arial" w:cs="Arial"/>
      <w:vanish/>
      <w:sz w:val="16"/>
      <w:szCs w:val="16"/>
    </w:rPr>
  </w:style>
  <w:style w:type="character" w:customStyle="1" w:styleId="z-BottomofFormChar">
    <w:name w:val="z-Bottom of Form Char"/>
    <w:basedOn w:val="DefaultParagraphFont"/>
    <w:link w:val="z-BottomofForm"/>
    <w:uiPriority w:val="99"/>
    <w:rsid w:val="005D0A3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D0A3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D0A3B"/>
    <w:rPr>
      <w:rFonts w:ascii="Arial" w:hAnsi="Arial" w:cs="Arial"/>
      <w:vanish/>
      <w:sz w:val="16"/>
      <w:szCs w:val="16"/>
    </w:rPr>
  </w:style>
  <w:style w:type="character" w:customStyle="1" w:styleId="Style2CharChar">
    <w:name w:val="Style2 Char Char"/>
    <w:rsid w:val="005D0A3B"/>
    <w:rPr>
      <w:u w:val="thick"/>
      <w:lang w:val="en-US" w:eastAsia="en-US" w:bidi="ar-SA"/>
    </w:rPr>
  </w:style>
  <w:style w:type="character" w:customStyle="1" w:styleId="authordate1">
    <w:name w:val="authordate"/>
    <w:rsid w:val="005D0A3B"/>
  </w:style>
  <w:style w:type="character" w:customStyle="1" w:styleId="underline0">
    <w:name w:val="%underline"/>
    <w:qFormat/>
    <w:rsid w:val="005D0A3B"/>
    <w:rPr>
      <w:rFonts w:ascii="Times New Roman" w:hAnsi="Times New Roman" w:cs="Times New Roman" w:hint="default"/>
      <w:strike w:val="0"/>
      <w:dstrike w:val="0"/>
      <w:sz w:val="16"/>
      <w:u w:val="none"/>
      <w:effect w:val="none"/>
    </w:rPr>
  </w:style>
  <w:style w:type="character" w:customStyle="1" w:styleId="AUNDERLINE0">
    <w:name w:val="AUNDERLINE"/>
    <w:qFormat/>
    <w:rsid w:val="005D0A3B"/>
    <w:rPr>
      <w:rFonts w:ascii="Times New Roman" w:hAnsi="Times New Roman" w:cs="Times New Roman" w:hint="default"/>
      <w:sz w:val="20"/>
      <w:u w:val="single"/>
    </w:rPr>
  </w:style>
  <w:style w:type="character" w:customStyle="1" w:styleId="UnderlinedCharChar">
    <w:name w:val="Underlined Char Char"/>
    <w:rsid w:val="005D0A3B"/>
    <w:rPr>
      <w:rFonts w:ascii="Garamond" w:hAnsi="Garamond" w:hint="default"/>
      <w:szCs w:val="28"/>
      <w:u w:val="single"/>
      <w:lang w:val="en-US" w:eastAsia="en-US" w:bidi="ar-SA"/>
    </w:rPr>
  </w:style>
  <w:style w:type="character" w:customStyle="1" w:styleId="slug-doi">
    <w:name w:val="slug-doi"/>
    <w:basedOn w:val="DefaultParagraphFont"/>
    <w:rsid w:val="005D0A3B"/>
  </w:style>
  <w:style w:type="character" w:customStyle="1" w:styleId="af">
    <w:name w:val="af"/>
    <w:basedOn w:val="DefaultParagraphFont"/>
    <w:rsid w:val="005D0A3B"/>
  </w:style>
  <w:style w:type="character" w:customStyle="1" w:styleId="ab">
    <w:name w:val="ab"/>
    <w:basedOn w:val="DefaultParagraphFont"/>
    <w:rsid w:val="005D0A3B"/>
  </w:style>
  <w:style w:type="character" w:customStyle="1" w:styleId="em">
    <w:name w:val="em"/>
    <w:basedOn w:val="DefaultParagraphFont"/>
    <w:rsid w:val="005D0A3B"/>
  </w:style>
  <w:style w:type="character" w:customStyle="1" w:styleId="au">
    <w:name w:val="au"/>
    <w:basedOn w:val="DefaultParagraphFont"/>
    <w:rsid w:val="005D0A3B"/>
  </w:style>
  <w:style w:type="character" w:customStyle="1" w:styleId="ti">
    <w:name w:val="ti"/>
    <w:basedOn w:val="DefaultParagraphFont"/>
    <w:rsid w:val="005D0A3B"/>
  </w:style>
  <w:style w:type="character" w:customStyle="1" w:styleId="subheadblue">
    <w:name w:val="subhead_blue"/>
    <w:basedOn w:val="DefaultParagraphFont"/>
    <w:rsid w:val="005D0A3B"/>
  </w:style>
  <w:style w:type="character" w:customStyle="1" w:styleId="affiliation">
    <w:name w:val="affiliation"/>
    <w:basedOn w:val="DefaultParagraphFont"/>
    <w:rsid w:val="005D0A3B"/>
  </w:style>
  <w:style w:type="character" w:customStyle="1" w:styleId="slug-doi-wrapper">
    <w:name w:val="slug-doi-wrapper"/>
    <w:basedOn w:val="DefaultParagraphFont"/>
    <w:rsid w:val="005D0A3B"/>
  </w:style>
  <w:style w:type="character" w:customStyle="1" w:styleId="slug-metadata-noteahead-of-print">
    <w:name w:val="slug-metadata-note ahead-of-print"/>
    <w:basedOn w:val="DefaultParagraphFont"/>
    <w:rsid w:val="005D0A3B"/>
  </w:style>
  <w:style w:type="character" w:customStyle="1" w:styleId="slug-ahead-of-print-date">
    <w:name w:val="slug-ahead-of-print-date"/>
    <w:basedOn w:val="DefaultParagraphFont"/>
    <w:rsid w:val="005D0A3B"/>
  </w:style>
  <w:style w:type="character" w:customStyle="1" w:styleId="medium-bold">
    <w:name w:val="medium-bold"/>
    <w:basedOn w:val="DefaultParagraphFont"/>
    <w:rsid w:val="005D0A3B"/>
  </w:style>
  <w:style w:type="character" w:customStyle="1" w:styleId="updated-short-citation">
    <w:name w:val="updated-short-citation"/>
    <w:basedOn w:val="DefaultParagraphFont"/>
    <w:rsid w:val="005D0A3B"/>
  </w:style>
  <w:style w:type="character" w:customStyle="1" w:styleId="goohl0">
    <w:name w:val="goohl0"/>
    <w:basedOn w:val="DefaultParagraphFont"/>
    <w:rsid w:val="005D0A3B"/>
  </w:style>
  <w:style w:type="character" w:customStyle="1" w:styleId="CharChar6">
    <w:name w:val="Char Char6"/>
    <w:rsid w:val="005D0A3B"/>
    <w:rPr>
      <w:rFonts w:ascii="Arial" w:hAnsi="Arial" w:cs="Arial" w:hint="default"/>
      <w:bCs/>
      <w:sz w:val="16"/>
      <w:szCs w:val="26"/>
      <w:lang w:val="en-US" w:eastAsia="en-US" w:bidi="ar-SA"/>
    </w:rPr>
  </w:style>
  <w:style w:type="character" w:customStyle="1" w:styleId="TagCharChar1">
    <w:name w:val="Tag Char Char1"/>
    <w:rsid w:val="005D0A3B"/>
    <w:rPr>
      <w:b/>
      <w:bCs w:val="0"/>
      <w:sz w:val="24"/>
      <w:szCs w:val="24"/>
      <w:lang w:val="en-US" w:eastAsia="en-US" w:bidi="ar-SA"/>
    </w:rPr>
  </w:style>
  <w:style w:type="character" w:customStyle="1" w:styleId="12TimesNewRoman">
    <w:name w:val="12 Times New Roman"/>
    <w:rsid w:val="005D0A3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D0A3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D0A3B"/>
    <w:rPr>
      <w:rFonts w:ascii="Times New Roman" w:hAnsi="Times New Roman" w:cs="Times New Roman" w:hint="default"/>
      <w:strike w:val="0"/>
      <w:dstrike w:val="0"/>
      <w:sz w:val="14"/>
      <w:u w:val="none"/>
      <w:effect w:val="none"/>
    </w:rPr>
  </w:style>
  <w:style w:type="character" w:customStyle="1" w:styleId="F8-UnderlineBold">
    <w:name w:val="F8 - Underline/Bold"/>
    <w:rsid w:val="005D0A3B"/>
    <w:rPr>
      <w:rFonts w:ascii="Times New Roman" w:hAnsi="Times New Roman" w:cs="Times New Roman" w:hint="default"/>
      <w:b/>
      <w:bCs w:val="0"/>
      <w:sz w:val="20"/>
      <w:u w:val="single"/>
    </w:rPr>
  </w:style>
  <w:style w:type="character" w:customStyle="1" w:styleId="F7-SmallFont">
    <w:name w:val="F7 - Small Font"/>
    <w:rsid w:val="005D0A3B"/>
    <w:rPr>
      <w:rFonts w:ascii="Times New Roman" w:hAnsi="Times New Roman" w:cs="Times New Roman" w:hint="default"/>
      <w:sz w:val="14"/>
    </w:rPr>
  </w:style>
  <w:style w:type="character" w:customStyle="1" w:styleId="Brief-Bold">
    <w:name w:val="Brief - Bold"/>
    <w:rsid w:val="005D0A3B"/>
    <w:rPr>
      <w:rFonts w:ascii="Times New Roman" w:hAnsi="Times New Roman" w:cs="Times New Roman" w:hint="default"/>
      <w:b/>
      <w:bCs w:val="0"/>
    </w:rPr>
  </w:style>
  <w:style w:type="character" w:customStyle="1" w:styleId="Card-Underline">
    <w:name w:val="Card - Underline"/>
    <w:rsid w:val="005D0A3B"/>
    <w:rPr>
      <w:rFonts w:ascii="Times New Roman" w:hAnsi="Times New Roman" w:cs="Times New Roman" w:hint="default"/>
      <w:u w:val="single"/>
    </w:rPr>
  </w:style>
  <w:style w:type="character" w:customStyle="1" w:styleId="beriefunderline">
    <w:name w:val="berief = underline"/>
    <w:rsid w:val="005D0A3B"/>
    <w:rPr>
      <w:rFonts w:ascii="Times New Roman" w:eastAsia="Times New Roman" w:hAnsi="Times New Roman" w:cs="Times New Roman" w:hint="default"/>
      <w:sz w:val="20"/>
      <w:u w:val="single"/>
    </w:rPr>
  </w:style>
  <w:style w:type="character" w:customStyle="1" w:styleId="BoldText10pt">
    <w:name w:val="Bold Text 10 pt"/>
    <w:rsid w:val="005D0A3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D0A3B"/>
    <w:rPr>
      <w:i/>
      <w:iCs w:val="0"/>
    </w:rPr>
  </w:style>
  <w:style w:type="character" w:customStyle="1" w:styleId="eoeaheader">
    <w:name w:val="eoea_header"/>
    <w:basedOn w:val="DefaultParagraphFont"/>
    <w:rsid w:val="005D0A3B"/>
  </w:style>
  <w:style w:type="character" w:customStyle="1" w:styleId="SC4208902">
    <w:name w:val="SC.4.208902"/>
    <w:rsid w:val="005D0A3B"/>
    <w:rPr>
      <w:rFonts w:ascii="Century" w:hAnsi="Century" w:cs="Century" w:hint="default"/>
      <w:color w:val="000000"/>
      <w:sz w:val="22"/>
      <w:szCs w:val="22"/>
    </w:rPr>
  </w:style>
  <w:style w:type="character" w:customStyle="1" w:styleId="SC4208915">
    <w:name w:val="SC.4.208915"/>
    <w:rsid w:val="005D0A3B"/>
    <w:rPr>
      <w:rFonts w:ascii="Century" w:hAnsi="Century" w:cs="Century" w:hint="default"/>
      <w:color w:val="000000"/>
      <w:sz w:val="13"/>
      <w:szCs w:val="13"/>
    </w:rPr>
  </w:style>
  <w:style w:type="character" w:customStyle="1" w:styleId="SC273764">
    <w:name w:val="SC.2.73764"/>
    <w:rsid w:val="005D0A3B"/>
    <w:rPr>
      <w:rFonts w:ascii="Century" w:hAnsi="Century" w:cs="Century" w:hint="default"/>
      <w:color w:val="000000"/>
      <w:sz w:val="72"/>
      <w:szCs w:val="72"/>
    </w:rPr>
  </w:style>
  <w:style w:type="character" w:customStyle="1" w:styleId="SC273779">
    <w:name w:val="SC.2.73779"/>
    <w:rsid w:val="005D0A3B"/>
    <w:rPr>
      <w:rFonts w:ascii="Century" w:hAnsi="Century" w:cs="Century" w:hint="default"/>
      <w:color w:val="000000"/>
      <w:sz w:val="40"/>
      <w:szCs w:val="40"/>
    </w:rPr>
  </w:style>
  <w:style w:type="character" w:customStyle="1" w:styleId="SC273763">
    <w:name w:val="SC.2.73763"/>
    <w:rsid w:val="005D0A3B"/>
    <w:rPr>
      <w:rFonts w:ascii="Century" w:hAnsi="Century" w:cs="Century" w:hint="default"/>
      <w:b/>
      <w:bCs/>
      <w:color w:val="000000"/>
    </w:rPr>
  </w:style>
  <w:style w:type="character" w:customStyle="1" w:styleId="SC4208910">
    <w:name w:val="SC.4.208910"/>
    <w:rsid w:val="005D0A3B"/>
    <w:rPr>
      <w:rFonts w:ascii="Century" w:hAnsi="Century" w:cs="Century" w:hint="default"/>
      <w:color w:val="000000"/>
      <w:sz w:val="28"/>
      <w:szCs w:val="28"/>
    </w:rPr>
  </w:style>
  <w:style w:type="character" w:customStyle="1" w:styleId="SC4208911">
    <w:name w:val="SC.4.208911"/>
    <w:rsid w:val="005D0A3B"/>
    <w:rPr>
      <w:rFonts w:ascii="Century" w:hAnsi="Century" w:cs="Century" w:hint="default"/>
      <w:color w:val="000000"/>
    </w:rPr>
  </w:style>
  <w:style w:type="character" w:customStyle="1" w:styleId="articlesubtitle">
    <w:name w:val="article_sub_title"/>
    <w:basedOn w:val="DefaultParagraphFont"/>
    <w:rsid w:val="005D0A3B"/>
  </w:style>
  <w:style w:type="character" w:customStyle="1" w:styleId="newsdate2">
    <w:name w:val="news_date2"/>
    <w:basedOn w:val="DefaultParagraphFont"/>
    <w:rsid w:val="005D0A3B"/>
  </w:style>
  <w:style w:type="character" w:customStyle="1" w:styleId="readarticleheader">
    <w:name w:val="readarticleheader"/>
    <w:basedOn w:val="DefaultParagraphFont"/>
    <w:rsid w:val="005D0A3B"/>
  </w:style>
  <w:style w:type="character" w:customStyle="1" w:styleId="UnderlineChar20">
    <w:name w:val="Underline Char2"/>
    <w:rsid w:val="005D0A3B"/>
    <w:rPr>
      <w:rFonts w:ascii="Trebuchet MS" w:hAnsi="Trebuchet MS" w:hint="default"/>
      <w:u w:val="thick"/>
      <w:lang w:val="en-US" w:eastAsia="zh-CN" w:bidi="ar-SA"/>
    </w:rPr>
  </w:style>
  <w:style w:type="character" w:customStyle="1" w:styleId="BoldUnderliningChar">
    <w:name w:val="Bold Underlining Char"/>
    <w:rsid w:val="005D0A3B"/>
    <w:rPr>
      <w:rFonts w:ascii="Arial Narrow" w:eastAsia="Times New Roman" w:hAnsi="Arial Narrow" w:hint="default"/>
      <w:b/>
      <w:bCs w:val="0"/>
      <w:szCs w:val="24"/>
      <w:u w:val="single"/>
      <w:lang w:val="en-GB" w:eastAsia="en-US" w:bidi="ar-SA"/>
    </w:rPr>
  </w:style>
  <w:style w:type="character" w:customStyle="1" w:styleId="medium-normal1">
    <w:name w:val="medium-normal1"/>
    <w:rsid w:val="005D0A3B"/>
    <w:rPr>
      <w:rFonts w:ascii="Arial" w:hAnsi="Arial" w:cs="Arial" w:hint="default"/>
      <w:b w:val="0"/>
      <w:bCs w:val="0"/>
      <w:i w:val="0"/>
      <w:iCs w:val="0"/>
      <w:sz w:val="20"/>
      <w:szCs w:val="20"/>
    </w:rPr>
  </w:style>
  <w:style w:type="character" w:customStyle="1" w:styleId="UnderlinedCardChar0">
    <w:name w:val="Underlined Card Char"/>
    <w:rsid w:val="005D0A3B"/>
    <w:rPr>
      <w:rFonts w:ascii="Palatino Linotype" w:hAnsi="Palatino Linotype" w:hint="default"/>
      <w:u w:val="single"/>
      <w:lang w:val="en-US" w:eastAsia="en-US" w:bidi="ar-SA"/>
    </w:rPr>
  </w:style>
  <w:style w:type="character" w:customStyle="1" w:styleId="char">
    <w:name w:val="char"/>
    <w:basedOn w:val="DefaultParagraphFont"/>
    <w:rsid w:val="005D0A3B"/>
  </w:style>
  <w:style w:type="character" w:customStyle="1" w:styleId="UnderlineCharCharCharCharCharChar">
    <w:name w:val="Underline Char Char Char Char Char Char"/>
    <w:rsid w:val="005D0A3B"/>
    <w:rPr>
      <w:rFonts w:ascii="Arial Narrow" w:hAnsi="Arial Narrow" w:hint="default"/>
      <w:szCs w:val="24"/>
      <w:u w:val="single"/>
      <w:lang w:val="en-US" w:eastAsia="en-US" w:bidi="ar-SA"/>
    </w:rPr>
  </w:style>
  <w:style w:type="character" w:customStyle="1" w:styleId="klink">
    <w:name w:val="klink"/>
    <w:basedOn w:val="DefaultParagraphFont"/>
    <w:rsid w:val="005D0A3B"/>
  </w:style>
  <w:style w:type="character" w:customStyle="1" w:styleId="date10">
    <w:name w:val="date1"/>
    <w:basedOn w:val="DefaultParagraphFont"/>
    <w:rsid w:val="005D0A3B"/>
  </w:style>
  <w:style w:type="character" w:customStyle="1" w:styleId="bolding1">
    <w:name w:val="bolding1"/>
    <w:rsid w:val="005D0A3B"/>
    <w:rPr>
      <w:b/>
      <w:bCs/>
    </w:rPr>
  </w:style>
  <w:style w:type="character" w:customStyle="1" w:styleId="bookoptions1">
    <w:name w:val="book_options1"/>
    <w:rsid w:val="005D0A3B"/>
    <w:rPr>
      <w:b/>
      <w:bCs/>
      <w:color w:val="333366"/>
    </w:rPr>
  </w:style>
  <w:style w:type="character" w:customStyle="1" w:styleId="descriptionblock">
    <w:name w:val="description block"/>
    <w:basedOn w:val="DefaultParagraphFont"/>
    <w:rsid w:val="005D0A3B"/>
  </w:style>
  <w:style w:type="character" w:customStyle="1" w:styleId="detailsboxblock">
    <w:name w:val="detailsbox block"/>
    <w:basedOn w:val="DefaultParagraphFont"/>
    <w:rsid w:val="005D0A3B"/>
  </w:style>
  <w:style w:type="character" w:customStyle="1" w:styleId="Char3">
    <w:name w:val="Char3"/>
    <w:rsid w:val="005D0A3B"/>
    <w:rPr>
      <w:rFonts w:ascii="Arial" w:hAnsi="Arial" w:cs="Arial" w:hint="default"/>
      <w:bCs/>
      <w:u w:val="thick"/>
      <w:lang w:val="en-US" w:eastAsia="en-US" w:bidi="ar-SA"/>
    </w:rPr>
  </w:style>
  <w:style w:type="character" w:customStyle="1" w:styleId="texto11">
    <w:name w:val="texto11"/>
    <w:rsid w:val="005D0A3B"/>
    <w:rPr>
      <w:rFonts w:ascii="Arial" w:hAnsi="Arial" w:cs="Arial" w:hint="default"/>
      <w:b w:val="0"/>
      <w:bCs w:val="0"/>
      <w:i w:val="0"/>
      <w:iCs w:val="0"/>
      <w:caps w:val="0"/>
      <w:color w:val="000000"/>
      <w:sz w:val="26"/>
      <w:szCs w:val="26"/>
    </w:rPr>
  </w:style>
  <w:style w:type="character" w:customStyle="1" w:styleId="CardTagChar">
    <w:name w:val="Card Tag Char"/>
    <w:rsid w:val="005D0A3B"/>
    <w:rPr>
      <w:rFonts w:ascii="Arial Narrow" w:hAnsi="Arial Narrow" w:hint="default"/>
      <w:b/>
      <w:bCs w:val="0"/>
      <w:sz w:val="24"/>
      <w:szCs w:val="24"/>
      <w:lang w:val="en-US" w:eastAsia="en-US" w:bidi="ar-SA"/>
    </w:rPr>
  </w:style>
  <w:style w:type="character" w:customStyle="1" w:styleId="DebateCiteCharCharChar">
    <w:name w:val="Debate Cite Char Char Char"/>
    <w:rsid w:val="005D0A3B"/>
    <w:rPr>
      <w:b/>
      <w:bCs w:val="0"/>
      <w:sz w:val="32"/>
      <w:szCs w:val="32"/>
      <w:lang w:val="en-US" w:eastAsia="en-US" w:bidi="ar-SA"/>
    </w:rPr>
  </w:style>
  <w:style w:type="character" w:customStyle="1" w:styleId="TagChar3">
    <w:name w:val="Tag Char3"/>
    <w:rsid w:val="005D0A3B"/>
    <w:rPr>
      <w:rFonts w:ascii="Palatino Linotype" w:hAnsi="Palatino Linotype" w:hint="default"/>
      <w:b/>
      <w:bCs w:val="0"/>
      <w:sz w:val="24"/>
      <w:szCs w:val="24"/>
      <w:lang w:val="en-US" w:eastAsia="en-US" w:bidi="ar-SA"/>
    </w:rPr>
  </w:style>
  <w:style w:type="character" w:customStyle="1" w:styleId="TagandCiteChar">
    <w:name w:val="Tag and Cite Char"/>
    <w:rsid w:val="005D0A3B"/>
    <w:rPr>
      <w:color w:val="333333"/>
      <w:sz w:val="22"/>
      <w:szCs w:val="22"/>
      <w:lang w:val="en-US" w:eastAsia="en-US" w:bidi="ar-SA"/>
    </w:rPr>
  </w:style>
  <w:style w:type="character" w:customStyle="1" w:styleId="Style10ptBold">
    <w:name w:val="Style 10 pt Bold"/>
    <w:rsid w:val="005D0A3B"/>
    <w:rPr>
      <w:b/>
      <w:bCs/>
      <w:sz w:val="20"/>
    </w:rPr>
  </w:style>
  <w:style w:type="character" w:customStyle="1" w:styleId="text9">
    <w:name w:val="text9"/>
    <w:basedOn w:val="DefaultParagraphFont"/>
    <w:rsid w:val="005D0A3B"/>
  </w:style>
  <w:style w:type="character" w:customStyle="1" w:styleId="text21">
    <w:name w:val="text21"/>
    <w:basedOn w:val="DefaultParagraphFont"/>
    <w:rsid w:val="005D0A3B"/>
  </w:style>
  <w:style w:type="character" w:customStyle="1" w:styleId="text19">
    <w:name w:val="text19"/>
    <w:basedOn w:val="DefaultParagraphFont"/>
    <w:rsid w:val="005D0A3B"/>
  </w:style>
  <w:style w:type="character" w:customStyle="1" w:styleId="term2">
    <w:name w:val="term2"/>
    <w:rsid w:val="005D0A3B"/>
    <w:rPr>
      <w:b/>
      <w:bCs/>
    </w:rPr>
  </w:style>
  <w:style w:type="character" w:customStyle="1" w:styleId="pmterms12">
    <w:name w:val="pmterms12"/>
    <w:rsid w:val="005D0A3B"/>
    <w:rPr>
      <w:b/>
      <w:bCs/>
      <w:i w:val="0"/>
      <w:iCs w:val="0"/>
      <w:color w:val="000000"/>
    </w:rPr>
  </w:style>
  <w:style w:type="character" w:customStyle="1" w:styleId="ToReadChar">
    <w:name w:val="To Read Char"/>
    <w:rsid w:val="005D0A3B"/>
    <w:rPr>
      <w:rFonts w:ascii="Verdana" w:hAnsi="Verdana" w:hint="default"/>
      <w:b/>
      <w:bCs w:val="0"/>
      <w:szCs w:val="24"/>
      <w:u w:val="single"/>
      <w:lang w:val="en-US" w:eastAsia="en-US" w:bidi="ar-SA"/>
    </w:rPr>
  </w:style>
  <w:style w:type="character" w:customStyle="1" w:styleId="ToReadCharChar">
    <w:name w:val="To Read Char Char"/>
    <w:rsid w:val="005D0A3B"/>
    <w:rPr>
      <w:rFonts w:ascii="Verdana" w:hAnsi="Verdana" w:hint="default"/>
      <w:b/>
      <w:bCs w:val="0"/>
      <w:szCs w:val="24"/>
      <w:u w:val="single"/>
      <w:lang w:val="en-US" w:eastAsia="en-US" w:bidi="ar-SA"/>
    </w:rPr>
  </w:style>
  <w:style w:type="character" w:customStyle="1" w:styleId="bio">
    <w:name w:val="bio"/>
    <w:basedOn w:val="DefaultParagraphFont"/>
    <w:rsid w:val="005D0A3B"/>
  </w:style>
  <w:style w:type="character" w:customStyle="1" w:styleId="storytextstyle">
    <w:name w:val="storytextstyle"/>
    <w:basedOn w:val="DefaultParagraphFont"/>
    <w:rsid w:val="005D0A3B"/>
  </w:style>
  <w:style w:type="character" w:customStyle="1" w:styleId="cardunderlinedCharChar">
    <w:name w:val="card underlined Char Char"/>
    <w:rsid w:val="005D0A3B"/>
    <w:rPr>
      <w:rFonts w:ascii="Arial" w:hAnsi="Arial" w:cs="Arial" w:hint="default"/>
      <w:sz w:val="22"/>
      <w:szCs w:val="24"/>
      <w:u w:val="single"/>
      <w:lang w:val="en-US" w:eastAsia="en-US" w:bidi="ar-SA"/>
    </w:rPr>
  </w:style>
  <w:style w:type="character" w:customStyle="1" w:styleId="Style2Char0">
    <w:name w:val="Style2 Char"/>
    <w:rsid w:val="005D0A3B"/>
    <w:rPr>
      <w:rFonts w:ascii="Book Antiqua" w:hAnsi="Book Antiqua" w:hint="default"/>
      <w:u w:val="thick"/>
      <w:lang w:val="en-US" w:eastAsia="en-US" w:bidi="ar-SA"/>
    </w:rPr>
  </w:style>
  <w:style w:type="character" w:customStyle="1" w:styleId="Style2Char1">
    <w:name w:val="Style2 Char1"/>
    <w:rsid w:val="005D0A3B"/>
    <w:rPr>
      <w:rFonts w:ascii="Book Antiqua" w:hAnsi="Book Antiqua" w:hint="default"/>
      <w:szCs w:val="24"/>
      <w:u w:val="thick"/>
      <w:lang w:val="en-US" w:eastAsia="en-US" w:bidi="ar-SA"/>
    </w:rPr>
  </w:style>
  <w:style w:type="character" w:customStyle="1" w:styleId="articlehead21">
    <w:name w:val="articlehead21"/>
    <w:rsid w:val="005D0A3B"/>
    <w:rPr>
      <w:rFonts w:ascii="Arial" w:hAnsi="Arial" w:cs="Arial" w:hint="default"/>
      <w:b/>
      <w:bCs/>
      <w:color w:val="660000"/>
      <w:sz w:val="20"/>
      <w:szCs w:val="20"/>
    </w:rPr>
  </w:style>
  <w:style w:type="character" w:customStyle="1" w:styleId="TagCiteChar1">
    <w:name w:val="Tag/Cite Char1"/>
    <w:rsid w:val="005D0A3B"/>
    <w:rPr>
      <w:b/>
      <w:bCs w:val="0"/>
      <w:lang w:val="en-US" w:eastAsia="en-US" w:bidi="ar-SA"/>
    </w:rPr>
  </w:style>
  <w:style w:type="character" w:customStyle="1" w:styleId="goohl2">
    <w:name w:val="goohl2"/>
    <w:basedOn w:val="DefaultParagraphFont"/>
    <w:rsid w:val="005D0A3B"/>
  </w:style>
  <w:style w:type="character" w:customStyle="1" w:styleId="CardCharChar0">
    <w:name w:val="Card Char Char"/>
    <w:rsid w:val="005D0A3B"/>
    <w:rPr>
      <w:lang w:val="en-US" w:eastAsia="en-US" w:bidi="ar-SA"/>
    </w:rPr>
  </w:style>
  <w:style w:type="character" w:customStyle="1" w:styleId="BriefTitle1Char">
    <w:name w:val="Brief Title 1 Char"/>
    <w:rsid w:val="005D0A3B"/>
    <w:rPr>
      <w:b/>
      <w:bCs w:val="0"/>
      <w:u w:val="single"/>
      <w:lang w:val="en-US" w:eastAsia="en-US" w:bidi="ar-SA"/>
    </w:rPr>
  </w:style>
  <w:style w:type="character" w:customStyle="1" w:styleId="TagCiteCharChar">
    <w:name w:val="Tag/Cite Char Char"/>
    <w:rsid w:val="005D0A3B"/>
    <w:rPr>
      <w:b/>
      <w:bCs w:val="0"/>
      <w:lang w:val="en-US" w:eastAsia="en-US" w:bidi="ar-SA"/>
    </w:rPr>
  </w:style>
  <w:style w:type="character" w:customStyle="1" w:styleId="btx">
    <w:name w:val="btx"/>
    <w:basedOn w:val="DefaultParagraphFont"/>
    <w:rsid w:val="005D0A3B"/>
  </w:style>
  <w:style w:type="character" w:customStyle="1" w:styleId="CardChar10">
    <w:name w:val="Card Char1"/>
    <w:rsid w:val="005D0A3B"/>
    <w:rPr>
      <w:lang w:val="en-US" w:eastAsia="en-US" w:bidi="ar-SA"/>
    </w:rPr>
  </w:style>
  <w:style w:type="character" w:customStyle="1" w:styleId="prodgeneral1">
    <w:name w:val="prodgeneral1"/>
    <w:rsid w:val="005D0A3B"/>
    <w:rPr>
      <w:rFonts w:ascii="Verdana" w:hAnsi="Verdana" w:hint="default"/>
      <w:b w:val="0"/>
      <w:bCs w:val="0"/>
      <w:caps w:val="0"/>
      <w:color w:val="000000"/>
      <w:spacing w:val="0"/>
      <w:sz w:val="16"/>
      <w:szCs w:val="16"/>
    </w:rPr>
  </w:style>
  <w:style w:type="character" w:customStyle="1" w:styleId="summary1">
    <w:name w:val="summary1"/>
    <w:rsid w:val="005D0A3B"/>
    <w:rPr>
      <w:rFonts w:ascii="Arial" w:hAnsi="Arial" w:cs="Arial" w:hint="default"/>
      <w:sz w:val="18"/>
      <w:szCs w:val="18"/>
    </w:rPr>
  </w:style>
  <w:style w:type="character" w:customStyle="1" w:styleId="text3">
    <w:name w:val="text3"/>
    <w:basedOn w:val="DefaultParagraphFont"/>
    <w:rsid w:val="005D0A3B"/>
  </w:style>
  <w:style w:type="character" w:customStyle="1" w:styleId="cardtextsmallChar">
    <w:name w:val="card text small Char"/>
    <w:rsid w:val="005D0A3B"/>
    <w:rPr>
      <w:rFonts w:ascii="Arial Narrow" w:hAnsi="Arial Narrow" w:hint="default"/>
      <w:sz w:val="16"/>
      <w:szCs w:val="24"/>
      <w:lang w:val="en-US" w:eastAsia="en-US" w:bidi="ar-SA"/>
    </w:rPr>
  </w:style>
  <w:style w:type="character" w:customStyle="1" w:styleId="countrytitle1">
    <w:name w:val="countrytitle1"/>
    <w:rsid w:val="005D0A3B"/>
    <w:rPr>
      <w:rFonts w:ascii="Verdana" w:hAnsi="Verdana" w:hint="default"/>
      <w:b/>
      <w:bCs/>
      <w:color w:val="293643"/>
      <w:sz w:val="24"/>
      <w:szCs w:val="24"/>
    </w:rPr>
  </w:style>
  <w:style w:type="character" w:customStyle="1" w:styleId="storyheader1">
    <w:name w:val="storyheader1"/>
    <w:rsid w:val="005D0A3B"/>
    <w:rPr>
      <w:rFonts w:ascii="Verdana" w:hAnsi="Verdana" w:hint="default"/>
      <w:b/>
      <w:bCs/>
      <w:color w:val="000000"/>
      <w:sz w:val="21"/>
      <w:szCs w:val="21"/>
    </w:rPr>
  </w:style>
  <w:style w:type="character" w:customStyle="1" w:styleId="cardunderlinedChar0">
    <w:name w:val="card underlined Char"/>
    <w:rsid w:val="005D0A3B"/>
    <w:rPr>
      <w:rFonts w:ascii="Arial" w:hAnsi="Arial" w:cs="Arial" w:hint="default"/>
      <w:sz w:val="22"/>
      <w:szCs w:val="24"/>
      <w:u w:val="single"/>
      <w:lang w:val="en-US" w:eastAsia="en-US" w:bidi="ar-SA"/>
    </w:rPr>
  </w:style>
  <w:style w:type="character" w:customStyle="1" w:styleId="article1">
    <w:name w:val="article1"/>
    <w:rsid w:val="005D0A3B"/>
    <w:rPr>
      <w:rFonts w:ascii="Verdana" w:hAnsi="Verdana" w:hint="default"/>
      <w:color w:val="333333"/>
      <w:sz w:val="16"/>
      <w:szCs w:val="16"/>
    </w:rPr>
  </w:style>
  <w:style w:type="character" w:customStyle="1" w:styleId="story-posted-date1">
    <w:name w:val="story-posted-date1"/>
    <w:rsid w:val="005D0A3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D0A3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D0A3B"/>
  </w:style>
  <w:style w:type="character" w:customStyle="1" w:styleId="textmedium">
    <w:name w:val="textmedium"/>
    <w:basedOn w:val="DefaultParagraphFont"/>
    <w:rsid w:val="005D0A3B"/>
  </w:style>
  <w:style w:type="character" w:customStyle="1" w:styleId="citation1">
    <w:name w:val="citation1"/>
    <w:rsid w:val="005D0A3B"/>
    <w:rPr>
      <w:rFonts w:ascii="Verdana" w:hAnsi="Verdana" w:hint="default"/>
      <w:sz w:val="17"/>
      <w:szCs w:val="17"/>
    </w:rPr>
  </w:style>
  <w:style w:type="character" w:customStyle="1" w:styleId="hithighlite">
    <w:name w:val="hithighlite"/>
    <w:basedOn w:val="DefaultParagraphFont"/>
    <w:rsid w:val="005D0A3B"/>
  </w:style>
  <w:style w:type="character" w:customStyle="1" w:styleId="articlecontent">
    <w:name w:val="articlecontent"/>
    <w:basedOn w:val="DefaultParagraphFont"/>
    <w:rsid w:val="005D0A3B"/>
  </w:style>
  <w:style w:type="character" w:customStyle="1" w:styleId="fource1">
    <w:name w:val="fource1"/>
    <w:rsid w:val="005D0A3B"/>
    <w:rPr>
      <w:sz w:val="34"/>
      <w:szCs w:val="34"/>
    </w:rPr>
  </w:style>
  <w:style w:type="character" w:customStyle="1" w:styleId="LanguageStrikeChar">
    <w:name w:val="Language Strike Char"/>
    <w:rsid w:val="005D0A3B"/>
    <w:rPr>
      <w:rFonts w:ascii="Arial Narrow" w:hAnsi="Arial Narrow" w:hint="default"/>
      <w:strike/>
      <w:szCs w:val="24"/>
      <w:lang w:val="en-US" w:eastAsia="en-US" w:bidi="ar-SA"/>
    </w:rPr>
  </w:style>
  <w:style w:type="character" w:customStyle="1" w:styleId="normal11">
    <w:name w:val="normal1"/>
    <w:basedOn w:val="DefaultParagraphFont"/>
    <w:rsid w:val="005D0A3B"/>
  </w:style>
  <w:style w:type="character" w:customStyle="1" w:styleId="ds">
    <w:name w:val="ds"/>
    <w:basedOn w:val="DefaultParagraphFont"/>
    <w:rsid w:val="005D0A3B"/>
  </w:style>
  <w:style w:type="character" w:customStyle="1" w:styleId="UnderliningChar1">
    <w:name w:val="Underlining Char1"/>
    <w:rsid w:val="005D0A3B"/>
    <w:rPr>
      <w:rFonts w:ascii="Arial Narrow" w:hAnsi="Arial Narrow" w:hint="default"/>
      <w:szCs w:val="24"/>
      <w:u w:val="single"/>
      <w:lang w:val="en-US" w:eastAsia="en-US" w:bidi="ar-SA"/>
    </w:rPr>
  </w:style>
  <w:style w:type="character" w:customStyle="1" w:styleId="UnderliningChar2">
    <w:name w:val="Underlining Char2"/>
    <w:rsid w:val="005D0A3B"/>
    <w:rPr>
      <w:rFonts w:ascii="Arial Narrow" w:hAnsi="Arial Narrow" w:hint="default"/>
      <w:szCs w:val="24"/>
      <w:u w:val="single"/>
      <w:lang w:val="en-US" w:eastAsia="en-US" w:bidi="ar-SA"/>
    </w:rPr>
  </w:style>
  <w:style w:type="character" w:customStyle="1" w:styleId="MicroTextChar1">
    <w:name w:val="MicroText Char1"/>
    <w:rsid w:val="005D0A3B"/>
    <w:rPr>
      <w:rFonts w:ascii="Arial Narrow" w:hAnsi="Arial Narrow" w:hint="default"/>
      <w:sz w:val="12"/>
      <w:szCs w:val="24"/>
      <w:lang w:val="en-US" w:eastAsia="en-US" w:bidi="ar-SA"/>
    </w:rPr>
  </w:style>
  <w:style w:type="character" w:customStyle="1" w:styleId="DefaultPara">
    <w:name w:val="Default Para"/>
    <w:rsid w:val="005D0A3B"/>
    <w:rPr>
      <w:sz w:val="20"/>
    </w:rPr>
  </w:style>
  <w:style w:type="character" w:customStyle="1" w:styleId="SYSHYPERTEXT">
    <w:name w:val="SYS_HYPERTEXT"/>
    <w:rsid w:val="005D0A3B"/>
    <w:rPr>
      <w:color w:val="0000FF"/>
      <w:u w:val="single"/>
    </w:rPr>
  </w:style>
  <w:style w:type="character" w:customStyle="1" w:styleId="Hyperlink1">
    <w:name w:val="Hyperlink1"/>
    <w:rsid w:val="005D0A3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D0A3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D0A3B"/>
    <w:rPr>
      <w:rFonts w:ascii="Arial Narrow" w:hAnsi="Arial Narrow" w:hint="default"/>
      <w:noProof w:val="0"/>
      <w:szCs w:val="24"/>
      <w:u w:val="single"/>
      <w:lang w:val="en-US" w:eastAsia="en-US" w:bidi="ar-SA"/>
    </w:rPr>
  </w:style>
  <w:style w:type="character" w:customStyle="1" w:styleId="BlockHeading1Char">
    <w:name w:val="Block Heading 1 Char"/>
    <w:rsid w:val="005D0A3B"/>
    <w:rPr>
      <w:rFonts w:ascii="Georgia" w:hAnsi="Georgia" w:hint="default"/>
      <w:b/>
      <w:bCs w:val="0"/>
      <w:color w:val="000000"/>
      <w:sz w:val="48"/>
      <w:szCs w:val="48"/>
      <w:lang w:val="en-US" w:eastAsia="en-US" w:bidi="ar-SA"/>
    </w:rPr>
  </w:style>
  <w:style w:type="character" w:customStyle="1" w:styleId="citationunderlineChar">
    <w:name w:val="citation/underline Char"/>
    <w:rsid w:val="005D0A3B"/>
    <w:rPr>
      <w:b/>
      <w:bCs w:val="0"/>
      <w:sz w:val="24"/>
      <w:szCs w:val="24"/>
      <w:u w:val="single"/>
      <w:lang w:val="en-US" w:eastAsia="en-US" w:bidi="ar-SA"/>
    </w:rPr>
  </w:style>
  <w:style w:type="character" w:customStyle="1" w:styleId="StyleTagTimesNewRomanChar">
    <w:name w:val="Style Tag + Times New Roman Char"/>
    <w:rsid w:val="005D0A3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D0A3B"/>
    <w:rPr>
      <w:rFonts w:ascii="Arial Narrow" w:hAnsi="Arial Narrow" w:cs="Arial" w:hint="default"/>
      <w:b/>
      <w:bCs/>
      <w:iCs/>
      <w:sz w:val="24"/>
      <w:szCs w:val="28"/>
      <w:lang w:val="en-US" w:eastAsia="en-US" w:bidi="ar-SA"/>
    </w:rPr>
  </w:style>
  <w:style w:type="character" w:customStyle="1" w:styleId="UnderliningCharChar">
    <w:name w:val="Underlining Char Char"/>
    <w:rsid w:val="005D0A3B"/>
    <w:rPr>
      <w:rFonts w:ascii="Arial Narrow" w:hAnsi="Arial Narrow" w:hint="default"/>
      <w:szCs w:val="24"/>
      <w:u w:val="single"/>
      <w:lang w:val="en-US" w:eastAsia="en-US" w:bidi="ar-SA"/>
    </w:rPr>
  </w:style>
  <w:style w:type="character" w:customStyle="1" w:styleId="StyleArialNarrow12ptBold">
    <w:name w:val="Style Arial Narrow 12 pt Bold"/>
    <w:rsid w:val="005D0A3B"/>
    <w:rPr>
      <w:rFonts w:ascii="Arial Narrow" w:hAnsi="Arial Narrow" w:hint="default"/>
      <w:b/>
      <w:bCs/>
      <w:sz w:val="24"/>
    </w:rPr>
  </w:style>
  <w:style w:type="character" w:customStyle="1" w:styleId="Style1CharChar">
    <w:name w:val="Style1 Char Char"/>
    <w:rsid w:val="005D0A3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D0A3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D0A3B"/>
    <w:rPr>
      <w:noProof w:val="0"/>
      <w:u w:val="single"/>
      <w:lang w:val="en-US" w:eastAsia="en-US" w:bidi="ar-SA"/>
    </w:rPr>
  </w:style>
  <w:style w:type="character" w:customStyle="1" w:styleId="UnderlinedCharChar1">
    <w:name w:val="Underlined Char Char1"/>
    <w:rsid w:val="005D0A3B"/>
    <w:rPr>
      <w:rFonts w:ascii="Bell MT" w:eastAsia="Times New Roman" w:hAnsi="Bell MT" w:hint="default"/>
      <w:bCs/>
      <w:iCs/>
      <w:sz w:val="22"/>
      <w:u w:val="single"/>
    </w:rPr>
  </w:style>
  <w:style w:type="character" w:customStyle="1" w:styleId="Heading2CharChar2">
    <w:name w:val="Heading 2 Char Char2"/>
    <w:rsid w:val="005D0A3B"/>
    <w:rPr>
      <w:rFonts w:ascii="Arial" w:hAnsi="Arial" w:cs="Arial" w:hint="default"/>
      <w:b/>
      <w:bCs/>
      <w:iCs/>
      <w:sz w:val="22"/>
      <w:szCs w:val="28"/>
      <w:lang w:val="en-US" w:eastAsia="en-US" w:bidi="ar-SA"/>
    </w:rPr>
  </w:style>
  <w:style w:type="character" w:customStyle="1" w:styleId="doctitle">
    <w:name w:val="doctitle"/>
    <w:rsid w:val="005D0A3B"/>
  </w:style>
  <w:style w:type="character" w:customStyle="1" w:styleId="cardtext-underlined0">
    <w:name w:val="card text- underlined"/>
    <w:rsid w:val="005D0A3B"/>
    <w:rPr>
      <w:rFonts w:ascii="Garamond" w:hAnsi="Garamond" w:hint="default"/>
      <w:u w:val="single"/>
    </w:rPr>
  </w:style>
  <w:style w:type="character" w:customStyle="1" w:styleId="BodyText1">
    <w:name w:val="Body Text1"/>
    <w:basedOn w:val="DefaultParagraphFont"/>
    <w:rsid w:val="005D0A3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D0A3B"/>
  </w:style>
  <w:style w:type="character" w:customStyle="1" w:styleId="BriefTitleChar">
    <w:name w:val="Brief Title Char"/>
    <w:basedOn w:val="DefaultParagraphFont"/>
    <w:rsid w:val="005D0A3B"/>
    <w:rPr>
      <w:b/>
      <w:bCs w:val="0"/>
      <w:sz w:val="24"/>
      <w:szCs w:val="24"/>
      <w:u w:val="single"/>
      <w:lang w:val="en-US" w:eastAsia="en-US" w:bidi="ar-SA"/>
    </w:rPr>
  </w:style>
  <w:style w:type="character" w:customStyle="1" w:styleId="BriefTitle2Char">
    <w:name w:val="Brief Title 2 Char"/>
    <w:basedOn w:val="BriefTitleChar"/>
    <w:rsid w:val="005D0A3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D0A3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D0A3B"/>
    <w:rPr>
      <w:rFonts w:ascii="Georgia" w:hAnsi="Georgia" w:hint="default"/>
      <w:b/>
      <w:bCs w:val="0"/>
      <w:sz w:val="24"/>
    </w:rPr>
  </w:style>
  <w:style w:type="character" w:customStyle="1" w:styleId="Emphasis20">
    <w:name w:val="Emphasis 2"/>
    <w:uiPriority w:val="1"/>
    <w:qFormat/>
    <w:rsid w:val="005D0A3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D0A3B"/>
    <w:rPr>
      <w:rFonts w:ascii="AGaramond" w:hAnsi="AGaramond" w:cs="AGaramond" w:hint="default"/>
      <w:color w:val="211D1E"/>
      <w:sz w:val="14"/>
      <w:szCs w:val="14"/>
    </w:rPr>
  </w:style>
  <w:style w:type="character" w:customStyle="1" w:styleId="CharacterStyle2">
    <w:name w:val="Character Style 2"/>
    <w:uiPriority w:val="99"/>
    <w:rsid w:val="005D0A3B"/>
    <w:rPr>
      <w:sz w:val="20"/>
      <w:szCs w:val="20"/>
    </w:rPr>
  </w:style>
  <w:style w:type="character" w:customStyle="1" w:styleId="cross-head">
    <w:name w:val="cross-head"/>
    <w:rsid w:val="005D0A3B"/>
  </w:style>
  <w:style w:type="character" w:customStyle="1" w:styleId="dateline">
    <w:name w:val="dateline"/>
    <w:rsid w:val="005D0A3B"/>
  </w:style>
  <w:style w:type="character" w:customStyle="1" w:styleId="Subtitle1">
    <w:name w:val="Subtitle1"/>
    <w:rsid w:val="005D0A3B"/>
  </w:style>
  <w:style w:type="character" w:customStyle="1" w:styleId="metaorigin">
    <w:name w:val="meta_origin"/>
    <w:rsid w:val="005D0A3B"/>
  </w:style>
  <w:style w:type="character" w:customStyle="1" w:styleId="mandelbrotrefrag">
    <w:name w:val="mandelbrot_refrag"/>
    <w:rsid w:val="005D0A3B"/>
  </w:style>
  <w:style w:type="character" w:customStyle="1" w:styleId="eminfo">
    <w:name w:val="eminfo"/>
    <w:rsid w:val="005D0A3B"/>
  </w:style>
  <w:style w:type="character" w:customStyle="1" w:styleId="emhighlight">
    <w:name w:val="emhighlight"/>
    <w:rsid w:val="005D0A3B"/>
  </w:style>
  <w:style w:type="character" w:customStyle="1" w:styleId="name">
    <w:name w:val="name"/>
    <w:rsid w:val="005D0A3B"/>
  </w:style>
  <w:style w:type="character" w:customStyle="1" w:styleId="tkrname">
    <w:name w:val="tkrname"/>
    <w:rsid w:val="005D0A3B"/>
  </w:style>
  <w:style w:type="character" w:customStyle="1" w:styleId="tkrchange">
    <w:name w:val="tkrchange"/>
    <w:rsid w:val="005D0A3B"/>
  </w:style>
  <w:style w:type="character" w:customStyle="1" w:styleId="source-org">
    <w:name w:val="source-org"/>
    <w:rsid w:val="005D0A3B"/>
  </w:style>
  <w:style w:type="character" w:customStyle="1" w:styleId="updated">
    <w:name w:val="updated"/>
    <w:rsid w:val="005D0A3B"/>
  </w:style>
  <w:style w:type="character" w:customStyle="1" w:styleId="last">
    <w:name w:val="last"/>
    <w:rsid w:val="005D0A3B"/>
  </w:style>
  <w:style w:type="character" w:customStyle="1" w:styleId="Style11ptBoldUnderline1">
    <w:name w:val="Style 11 pt Bold Underline1"/>
    <w:rsid w:val="005D0A3B"/>
    <w:rPr>
      <w:b/>
      <w:bCs/>
      <w:sz w:val="20"/>
      <w:u w:val="single"/>
    </w:rPr>
  </w:style>
  <w:style w:type="character" w:customStyle="1" w:styleId="StyleStyleunderlineBold11pt">
    <w:name w:val="Style Style underline + Bold + 11 pt"/>
    <w:rsid w:val="005D0A3B"/>
    <w:rPr>
      <w:bCs/>
      <w:sz w:val="20"/>
      <w:u w:val="single"/>
    </w:rPr>
  </w:style>
  <w:style w:type="character" w:customStyle="1" w:styleId="StyleunderlineAsianTimesNewRomanBold">
    <w:name w:val="Style underline + (Asian) Times New Roman Bold"/>
    <w:rsid w:val="005D0A3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D0A3B"/>
    <w:rPr>
      <w:b/>
      <w:bCs/>
      <w:sz w:val="20"/>
      <w:u w:val="single"/>
      <w:bdr w:val="single" w:sz="4" w:space="0" w:color="auto" w:frame="1"/>
    </w:rPr>
  </w:style>
  <w:style w:type="character" w:customStyle="1" w:styleId="A5">
    <w:name w:val="A5"/>
    <w:uiPriority w:val="99"/>
    <w:rsid w:val="005D0A3B"/>
    <w:rPr>
      <w:rFonts w:ascii="Times New Roman" w:hAnsi="Times New Roman" w:cs="Times New Roman" w:hint="default"/>
      <w:color w:val="000000"/>
      <w:sz w:val="13"/>
      <w:szCs w:val="13"/>
    </w:rPr>
  </w:style>
  <w:style w:type="character" w:customStyle="1" w:styleId="quotepeekbase">
    <w:name w:val="quotepeekbase"/>
    <w:rsid w:val="005D0A3B"/>
  </w:style>
  <w:style w:type="character" w:customStyle="1" w:styleId="cardChar11">
    <w:name w:val="card Char1"/>
    <w:rsid w:val="005D0A3B"/>
    <w:rPr>
      <w:rFonts w:ascii="Calibri" w:eastAsia="Calibri" w:hAnsi="Calibri" w:cs="Calibri" w:hint="default"/>
      <w:sz w:val="24"/>
      <w:szCs w:val="22"/>
      <w:lang w:val="x-none" w:eastAsia="x-none"/>
    </w:rPr>
  </w:style>
  <w:style w:type="character" w:customStyle="1" w:styleId="NormalCard">
    <w:name w:val="Normal Card"/>
    <w:uiPriority w:val="1"/>
    <w:qFormat/>
    <w:rsid w:val="005D0A3B"/>
    <w:rPr>
      <w:rFonts w:ascii="Times New Roman" w:hAnsi="Times New Roman" w:cs="Times New Roman" w:hint="default"/>
      <w:sz w:val="24"/>
    </w:rPr>
  </w:style>
  <w:style w:type="character" w:customStyle="1" w:styleId="HighlightedUnderline0">
    <w:name w:val="Highlighted Underline"/>
    <w:uiPriority w:val="1"/>
    <w:qFormat/>
    <w:rsid w:val="005D0A3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D0A3B"/>
    <w:rPr>
      <w:rFonts w:ascii="Times New Roman" w:hAnsi="Times New Roman" w:cs="Times New Roman" w:hint="default"/>
      <w:sz w:val="16"/>
      <w:szCs w:val="16"/>
    </w:rPr>
  </w:style>
  <w:style w:type="character" w:customStyle="1" w:styleId="timebox">
    <w:name w:val="timebox"/>
    <w:rsid w:val="005D0A3B"/>
  </w:style>
  <w:style w:type="character" w:customStyle="1" w:styleId="Heading2Subtext">
    <w:name w:val="Heading 2 Subtext"/>
    <w:rsid w:val="005D0A3B"/>
    <w:rPr>
      <w:rFonts w:ascii="Times New Roman" w:hAnsi="Times New Roman" w:cs="Times New Roman" w:hint="default"/>
      <w:sz w:val="16"/>
    </w:rPr>
  </w:style>
  <w:style w:type="character" w:customStyle="1" w:styleId="-SmallText-">
    <w:name w:val="-Small Text-"/>
    <w:rsid w:val="005D0A3B"/>
    <w:rPr>
      <w:rFonts w:ascii="Garamond" w:hAnsi="Garamond" w:hint="default"/>
      <w:sz w:val="16"/>
    </w:rPr>
  </w:style>
  <w:style w:type="character" w:customStyle="1" w:styleId="label">
    <w:name w:val="label"/>
    <w:rsid w:val="005D0A3B"/>
  </w:style>
  <w:style w:type="character" w:customStyle="1" w:styleId="BoldUnderlineCharChar">
    <w:name w:val="BoldUnderline Char Char"/>
    <w:rsid w:val="005D0A3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D0A3B"/>
  </w:style>
  <w:style w:type="character" w:customStyle="1" w:styleId="FontStyle477">
    <w:name w:val="Font Style477"/>
    <w:basedOn w:val="DefaultParagraphFont"/>
    <w:uiPriority w:val="99"/>
    <w:rsid w:val="005D0A3B"/>
    <w:rPr>
      <w:rFonts w:ascii="Times New Roman" w:hAnsi="Times New Roman" w:cs="Times New Roman" w:hint="default"/>
      <w:sz w:val="18"/>
      <w:szCs w:val="18"/>
    </w:rPr>
  </w:style>
  <w:style w:type="character" w:customStyle="1" w:styleId="FontStyle505">
    <w:name w:val="Font Style505"/>
    <w:basedOn w:val="DefaultParagraphFont"/>
    <w:uiPriority w:val="99"/>
    <w:rsid w:val="005D0A3B"/>
    <w:rPr>
      <w:rFonts w:ascii="Times New Roman" w:hAnsi="Times New Roman" w:cs="Times New Roman" w:hint="default"/>
      <w:sz w:val="18"/>
      <w:szCs w:val="18"/>
    </w:rPr>
  </w:style>
  <w:style w:type="character" w:customStyle="1" w:styleId="FontStyle514">
    <w:name w:val="Font Style514"/>
    <w:basedOn w:val="DefaultParagraphFont"/>
    <w:uiPriority w:val="99"/>
    <w:rsid w:val="005D0A3B"/>
    <w:rPr>
      <w:rFonts w:ascii="Times New Roman" w:hAnsi="Times New Roman" w:cs="Times New Roman" w:hint="default"/>
      <w:sz w:val="14"/>
      <w:szCs w:val="14"/>
    </w:rPr>
  </w:style>
  <w:style w:type="character" w:customStyle="1" w:styleId="FontStyle500">
    <w:name w:val="Font Style500"/>
    <w:basedOn w:val="DefaultParagraphFont"/>
    <w:uiPriority w:val="99"/>
    <w:rsid w:val="005D0A3B"/>
    <w:rPr>
      <w:rFonts w:ascii="Times New Roman" w:hAnsi="Times New Roman" w:cs="Times New Roman" w:hint="default"/>
      <w:b/>
      <w:bCs/>
      <w:sz w:val="16"/>
      <w:szCs w:val="16"/>
    </w:rPr>
  </w:style>
  <w:style w:type="character" w:customStyle="1" w:styleId="CardCite1">
    <w:name w:val="CardCite1"/>
    <w:qFormat/>
    <w:rsid w:val="005D0A3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D0A3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D0A3B"/>
    <w:rPr>
      <w:rFonts w:ascii="Times New Roman" w:hAnsi="Times New Roman" w:cs="Times New Roman" w:hint="default"/>
      <w:b/>
      <w:bCs/>
      <w:sz w:val="22"/>
      <w:szCs w:val="22"/>
    </w:rPr>
  </w:style>
  <w:style w:type="character" w:customStyle="1" w:styleId="CharacterStyle3">
    <w:name w:val="Character Style 3"/>
    <w:uiPriority w:val="99"/>
    <w:rsid w:val="005D0A3B"/>
    <w:rPr>
      <w:rFonts w:ascii="Bookman Old Style" w:hAnsi="Bookman Old Style" w:cs="Bookman Old Style" w:hint="default"/>
      <w:spacing w:val="-5"/>
      <w:sz w:val="18"/>
      <w:szCs w:val="18"/>
    </w:rPr>
  </w:style>
  <w:style w:type="character" w:customStyle="1" w:styleId="Style8pt1">
    <w:name w:val="Style 8 pt1"/>
    <w:rsid w:val="005D0A3B"/>
    <w:rPr>
      <w:rFonts w:ascii="Georgia" w:hAnsi="Georgia" w:hint="default"/>
      <w:sz w:val="16"/>
    </w:rPr>
  </w:style>
  <w:style w:type="character" w:customStyle="1" w:styleId="UnderlineStyleChar7">
    <w:name w:val="Underline Style Char7"/>
    <w:rsid w:val="005D0A3B"/>
    <w:rPr>
      <w:rFonts w:ascii="Garamond" w:hAnsi="Garamond" w:hint="default"/>
      <w:sz w:val="22"/>
      <w:szCs w:val="24"/>
      <w:u w:val="single"/>
      <w:lang w:val="en-US" w:eastAsia="en-US" w:bidi="ar-SA"/>
    </w:rPr>
  </w:style>
  <w:style w:type="character" w:customStyle="1" w:styleId="StyleArial6ptBold">
    <w:name w:val="Style Arial 6 pt Bold"/>
    <w:rsid w:val="005D0A3B"/>
    <w:rPr>
      <w:rFonts w:ascii="Arial" w:hAnsi="Arial" w:cs="Arial" w:hint="default"/>
      <w:bCs/>
      <w:sz w:val="12"/>
    </w:rPr>
  </w:style>
  <w:style w:type="character" w:customStyle="1" w:styleId="Heading2Char5">
    <w:name w:val="Heading 2 Char5"/>
    <w:rsid w:val="005D0A3B"/>
    <w:rPr>
      <w:rFonts w:ascii="Garamond" w:hAnsi="Garamond" w:cs="Arial" w:hint="default"/>
      <w:b/>
      <w:bCs/>
      <w:iCs/>
      <w:sz w:val="24"/>
      <w:szCs w:val="28"/>
      <w:lang w:val="en-US" w:eastAsia="en-US" w:bidi="ar-SA"/>
    </w:rPr>
  </w:style>
  <w:style w:type="character" w:customStyle="1" w:styleId="TagGreg">
    <w:name w:val="TagGreg"/>
    <w:uiPriority w:val="1"/>
    <w:qFormat/>
    <w:rsid w:val="005D0A3B"/>
    <w:rPr>
      <w:b/>
      <w:bCs w:val="0"/>
      <w:sz w:val="24"/>
    </w:rPr>
  </w:style>
  <w:style w:type="character" w:customStyle="1" w:styleId="StyleDebateUnderline10pt">
    <w:name w:val="Style Debate Underline + 10 pt"/>
    <w:rsid w:val="005D0A3B"/>
    <w:rPr>
      <w:rFonts w:ascii="Times New Roman" w:hAnsi="Times New Roman" w:cs="Times New Roman" w:hint="default"/>
      <w:sz w:val="20"/>
      <w:szCs w:val="20"/>
      <w:u w:val="single"/>
    </w:rPr>
  </w:style>
  <w:style w:type="character" w:customStyle="1" w:styleId="underlinedCharChar0">
    <w:name w:val="underlined Char Char"/>
    <w:locked/>
    <w:rsid w:val="005D0A3B"/>
    <w:rPr>
      <w:u w:val="single"/>
    </w:rPr>
  </w:style>
  <w:style w:type="character" w:customStyle="1" w:styleId="SourceBold">
    <w:name w:val="Source Bold"/>
    <w:rsid w:val="005D0A3B"/>
    <w:rPr>
      <w:rFonts w:ascii="Arial Narrow" w:hAnsi="Arial Narrow" w:hint="default"/>
      <w:b/>
      <w:bCs w:val="0"/>
      <w:strike w:val="0"/>
      <w:dstrike w:val="0"/>
      <w:sz w:val="24"/>
      <w:u w:val="none"/>
      <w:effect w:val="none"/>
    </w:rPr>
  </w:style>
  <w:style w:type="character" w:customStyle="1" w:styleId="2xBoldUnderline">
    <w:name w:val="2x_Bold_Underline"/>
    <w:rsid w:val="005D0A3B"/>
    <w:rPr>
      <w:b/>
      <w:bCs/>
      <w:sz w:val="24"/>
      <w:u w:val="thick"/>
    </w:rPr>
  </w:style>
  <w:style w:type="character" w:customStyle="1" w:styleId="Dottedunderline">
    <w:name w:val="Dotted underline"/>
    <w:rsid w:val="005D0A3B"/>
    <w:rPr>
      <w:u w:val="dotted"/>
    </w:rPr>
  </w:style>
  <w:style w:type="character" w:customStyle="1" w:styleId="readChar">
    <w:name w:val="read Char"/>
    <w:rsid w:val="005D0A3B"/>
    <w:rPr>
      <w:szCs w:val="22"/>
      <w:u w:val="single"/>
      <w:lang w:val="en-US" w:eastAsia="en-US" w:bidi="ar-SA"/>
    </w:rPr>
  </w:style>
  <w:style w:type="character" w:customStyle="1" w:styleId="underlining0">
    <w:name w:val="underlining"/>
    <w:rsid w:val="005D0A3B"/>
    <w:rPr>
      <w:u w:val="single"/>
    </w:rPr>
  </w:style>
  <w:style w:type="character" w:customStyle="1" w:styleId="btitle">
    <w:name w:val="btitle"/>
    <w:rsid w:val="005D0A3B"/>
  </w:style>
  <w:style w:type="character" w:customStyle="1" w:styleId="green">
    <w:name w:val="green"/>
    <w:rsid w:val="005D0A3B"/>
  </w:style>
  <w:style w:type="character" w:customStyle="1" w:styleId="BodyText20">
    <w:name w:val="Body Text2"/>
    <w:rsid w:val="005D0A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D0A3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D0A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D0A3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D0A3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D0A3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D0A3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D0A3B"/>
    <w:rPr>
      <w:rFonts w:ascii="Sylfaen" w:hAnsi="Sylfaen" w:cs="Sylfaen" w:hint="default"/>
      <w:i/>
      <w:iCs/>
      <w:strike w:val="0"/>
      <w:dstrike w:val="0"/>
      <w:sz w:val="19"/>
      <w:szCs w:val="19"/>
      <w:u w:val="none"/>
      <w:effect w:val="none"/>
      <w:shd w:val="clear" w:color="auto" w:fill="FFFFFF"/>
    </w:rPr>
  </w:style>
  <w:style w:type="character" w:customStyle="1" w:styleId="1">
    <w:name w:val="1"/>
    <w:rsid w:val="005D0A3B"/>
    <w:rPr>
      <w:rFonts w:ascii="Arial" w:hAnsi="Arial" w:cs="Arial" w:hint="default"/>
      <w:bCs/>
      <w:sz w:val="20"/>
      <w:u w:val="single"/>
      <w:lang w:val="en-US" w:eastAsia="en-US" w:bidi="ar-SA"/>
    </w:rPr>
  </w:style>
  <w:style w:type="character" w:customStyle="1" w:styleId="CharChar31">
    <w:name w:val="Char Char31"/>
    <w:rsid w:val="005D0A3B"/>
    <w:rPr>
      <w:rFonts w:ascii="Arial" w:hAnsi="Arial" w:cs="Arial" w:hint="default"/>
      <w:b/>
      <w:bCs/>
      <w:iCs/>
      <w:lang w:val="en-US" w:eastAsia="en-US" w:bidi="ar-SA"/>
    </w:rPr>
  </w:style>
  <w:style w:type="character" w:customStyle="1" w:styleId="Subtitle2">
    <w:name w:val="Subtitle2"/>
    <w:rsid w:val="005D0A3B"/>
  </w:style>
  <w:style w:type="character" w:customStyle="1" w:styleId="drop">
    <w:name w:val="drop"/>
    <w:rsid w:val="005D0A3B"/>
  </w:style>
  <w:style w:type="character" w:customStyle="1" w:styleId="bioline">
    <w:name w:val="bioline"/>
    <w:rsid w:val="005D0A3B"/>
  </w:style>
  <w:style w:type="character" w:customStyle="1" w:styleId="articletitle0">
    <w:name w:val="article_title"/>
    <w:rsid w:val="005D0A3B"/>
  </w:style>
  <w:style w:type="character" w:customStyle="1" w:styleId="A4">
    <w:name w:val="A4"/>
    <w:uiPriority w:val="99"/>
    <w:rsid w:val="005D0A3B"/>
    <w:rPr>
      <w:color w:val="000000"/>
    </w:rPr>
  </w:style>
  <w:style w:type="character" w:customStyle="1" w:styleId="s2">
    <w:name w:val="s2"/>
    <w:rsid w:val="005D0A3B"/>
  </w:style>
  <w:style w:type="character" w:customStyle="1" w:styleId="s4">
    <w:name w:val="s4"/>
    <w:rsid w:val="005D0A3B"/>
  </w:style>
  <w:style w:type="character" w:customStyle="1" w:styleId="s5">
    <w:name w:val="s5"/>
    <w:rsid w:val="005D0A3B"/>
  </w:style>
  <w:style w:type="character" w:customStyle="1" w:styleId="cap">
    <w:name w:val="cap"/>
    <w:rsid w:val="005D0A3B"/>
  </w:style>
  <w:style w:type="character" w:customStyle="1" w:styleId="rightsnotice">
    <w:name w:val="rightsnotice"/>
    <w:rsid w:val="005D0A3B"/>
  </w:style>
  <w:style w:type="character" w:customStyle="1" w:styleId="Caption1">
    <w:name w:val="Caption1"/>
    <w:rsid w:val="005D0A3B"/>
  </w:style>
  <w:style w:type="character" w:customStyle="1" w:styleId="credit">
    <w:name w:val="credit"/>
    <w:rsid w:val="005D0A3B"/>
  </w:style>
  <w:style w:type="character" w:customStyle="1" w:styleId="scaps">
    <w:name w:val="scaps"/>
    <w:rsid w:val="005D0A3B"/>
  </w:style>
  <w:style w:type="character" w:customStyle="1" w:styleId="current-article">
    <w:name w:val="current-article"/>
    <w:rsid w:val="005D0A3B"/>
  </w:style>
  <w:style w:type="character" w:customStyle="1" w:styleId="related-current-indicator">
    <w:name w:val="related-current-indicator"/>
    <w:rsid w:val="005D0A3B"/>
  </w:style>
  <w:style w:type="character" w:customStyle="1" w:styleId="bylclear">
    <w:name w:val="bylclear"/>
    <w:rsid w:val="005D0A3B"/>
  </w:style>
  <w:style w:type="character" w:customStyle="1" w:styleId="timestamp">
    <w:name w:val="timestamp"/>
    <w:rsid w:val="005D0A3B"/>
  </w:style>
  <w:style w:type="character" w:customStyle="1" w:styleId="comments">
    <w:name w:val="comments"/>
    <w:rsid w:val="005D0A3B"/>
  </w:style>
  <w:style w:type="character" w:customStyle="1" w:styleId="essaytext">
    <w:name w:val="essaytext"/>
    <w:rsid w:val="005D0A3B"/>
  </w:style>
  <w:style w:type="character" w:customStyle="1" w:styleId="username">
    <w:name w:val="username"/>
    <w:rsid w:val="005D0A3B"/>
  </w:style>
  <w:style w:type="character" w:customStyle="1" w:styleId="toplinks">
    <w:name w:val="toplinks"/>
    <w:rsid w:val="005D0A3B"/>
  </w:style>
  <w:style w:type="character" w:customStyle="1" w:styleId="A3">
    <w:name w:val="A3"/>
    <w:uiPriority w:val="99"/>
    <w:rsid w:val="005D0A3B"/>
    <w:rPr>
      <w:rFonts w:ascii="Perpetua" w:hAnsi="Perpetua" w:cs="Perpetua" w:hint="default"/>
      <w:color w:val="000000"/>
      <w:sz w:val="15"/>
      <w:szCs w:val="15"/>
    </w:rPr>
  </w:style>
  <w:style w:type="character" w:customStyle="1" w:styleId="see">
    <w:name w:val="see"/>
    <w:rsid w:val="005D0A3B"/>
  </w:style>
  <w:style w:type="character" w:customStyle="1" w:styleId="first-letter">
    <w:name w:val="first-letter"/>
    <w:rsid w:val="005D0A3B"/>
  </w:style>
  <w:style w:type="character" w:customStyle="1" w:styleId="focusparagraph">
    <w:name w:val="focusparagraph"/>
    <w:rsid w:val="005D0A3B"/>
  </w:style>
  <w:style w:type="character" w:customStyle="1" w:styleId="lightblue">
    <w:name w:val="lightblue"/>
    <w:rsid w:val="005D0A3B"/>
  </w:style>
  <w:style w:type="character" w:customStyle="1" w:styleId="StyleUnderlineCharChar9pt">
    <w:name w:val="Style Underline Char Char + 9 pt"/>
    <w:rsid w:val="005D0A3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D0A3B"/>
  </w:style>
  <w:style w:type="character" w:customStyle="1" w:styleId="Title10">
    <w:name w:val="Title1"/>
    <w:rsid w:val="005D0A3B"/>
  </w:style>
  <w:style w:type="character" w:customStyle="1" w:styleId="BoldandUnderlineCharCharCharChar">
    <w:name w:val="Bold and Underline Char Char Char Char"/>
    <w:rsid w:val="005D0A3B"/>
    <w:rPr>
      <w:b/>
      <w:bCs w:val="0"/>
      <w:noProof w:val="0"/>
      <w:u w:val="single"/>
      <w:lang w:val="en-US" w:eastAsia="en-US" w:bidi="ar-SA"/>
    </w:rPr>
  </w:style>
  <w:style w:type="character" w:customStyle="1" w:styleId="FontStyle29">
    <w:name w:val="Font Style29"/>
    <w:uiPriority w:val="99"/>
    <w:rsid w:val="005D0A3B"/>
    <w:rPr>
      <w:rFonts w:ascii="Arial" w:hAnsi="Arial" w:cs="Arial" w:hint="default"/>
      <w:sz w:val="14"/>
      <w:szCs w:val="14"/>
    </w:rPr>
  </w:style>
  <w:style w:type="character" w:customStyle="1" w:styleId="CardsUnderlined">
    <w:name w:val="Cards Underlined"/>
    <w:rsid w:val="005D0A3B"/>
    <w:rPr>
      <w:rFonts w:ascii="Helvetica" w:hAnsi="Helvetica" w:cs="Helvetica" w:hint="default"/>
      <w:sz w:val="22"/>
      <w:szCs w:val="24"/>
      <w:u w:val="thick"/>
    </w:rPr>
  </w:style>
  <w:style w:type="character" w:customStyle="1" w:styleId="titles">
    <w:name w:val="titles"/>
    <w:rsid w:val="005D0A3B"/>
  </w:style>
  <w:style w:type="character" w:customStyle="1" w:styleId="articletext0">
    <w:name w:val="article_text"/>
    <w:rsid w:val="005D0A3B"/>
  </w:style>
  <w:style w:type="character" w:customStyle="1" w:styleId="contentauthor">
    <w:name w:val="contentauthor"/>
    <w:rsid w:val="005D0A3B"/>
  </w:style>
  <w:style w:type="character" w:customStyle="1" w:styleId="subarticleheader">
    <w:name w:val="subarticleheader"/>
    <w:rsid w:val="005D0A3B"/>
  </w:style>
  <w:style w:type="character" w:customStyle="1" w:styleId="spelle">
    <w:name w:val="spelle"/>
    <w:rsid w:val="005D0A3B"/>
  </w:style>
  <w:style w:type="character" w:customStyle="1" w:styleId="grame">
    <w:name w:val="grame"/>
    <w:rsid w:val="005D0A3B"/>
  </w:style>
  <w:style w:type="character" w:customStyle="1" w:styleId="newstitle1">
    <w:name w:val="newstitle1"/>
    <w:rsid w:val="005D0A3B"/>
  </w:style>
  <w:style w:type="character" w:customStyle="1" w:styleId="copy">
    <w:name w:val="copy"/>
    <w:rsid w:val="005D0A3B"/>
  </w:style>
  <w:style w:type="character" w:customStyle="1" w:styleId="topheadline">
    <w:name w:val="topheadline"/>
    <w:rsid w:val="005D0A3B"/>
  </w:style>
  <w:style w:type="character" w:customStyle="1" w:styleId="Stylereduce27pt">
    <w:name w:val="Style reduce2 + 7 pt"/>
    <w:rsid w:val="005D0A3B"/>
    <w:rPr>
      <w:rFonts w:ascii="Times New Roman" w:hAnsi="Times New Roman" w:cs="Arial" w:hint="default"/>
      <w:color w:val="000000"/>
      <w:sz w:val="14"/>
      <w:szCs w:val="22"/>
    </w:rPr>
  </w:style>
  <w:style w:type="character" w:customStyle="1" w:styleId="srtitle">
    <w:name w:val="srtitle"/>
    <w:rsid w:val="005D0A3B"/>
  </w:style>
  <w:style w:type="character" w:customStyle="1" w:styleId="st1">
    <w:name w:val="st1"/>
    <w:rsid w:val="005D0A3B"/>
  </w:style>
  <w:style w:type="character" w:customStyle="1" w:styleId="StyleStyleGaramond">
    <w:name w:val="Style Style Garamond +"/>
    <w:rsid w:val="005D0A3B"/>
    <w:rPr>
      <w:rFonts w:ascii="Garamond" w:hAnsi="Garamond" w:cs="Times New Roman" w:hint="default"/>
      <w:sz w:val="20"/>
    </w:rPr>
  </w:style>
  <w:style w:type="character" w:customStyle="1" w:styleId="quotechar0">
    <w:name w:val="quotechar"/>
    <w:rsid w:val="005D0A3B"/>
  </w:style>
  <w:style w:type="character" w:customStyle="1" w:styleId="boldunderline0">
    <w:name w:val="boldunderline"/>
    <w:rsid w:val="005D0A3B"/>
  </w:style>
  <w:style w:type="character" w:customStyle="1" w:styleId="A8">
    <w:name w:val="A8"/>
    <w:rsid w:val="005D0A3B"/>
    <w:rPr>
      <w:rFonts w:ascii="Scala" w:hAnsi="Scala" w:cs="Scala" w:hint="default"/>
      <w:color w:val="000000"/>
      <w:sz w:val="15"/>
      <w:szCs w:val="15"/>
    </w:rPr>
  </w:style>
  <w:style w:type="character" w:customStyle="1" w:styleId="A0">
    <w:name w:val="A0"/>
    <w:uiPriority w:val="99"/>
    <w:rsid w:val="005D0A3B"/>
    <w:rPr>
      <w:rFonts w:ascii="Scala" w:hAnsi="Scala" w:cs="Scala" w:hint="default"/>
      <w:color w:val="000000"/>
      <w:sz w:val="16"/>
      <w:szCs w:val="16"/>
    </w:rPr>
  </w:style>
  <w:style w:type="character" w:customStyle="1" w:styleId="Date11">
    <w:name w:val="Date11"/>
    <w:rsid w:val="005D0A3B"/>
  </w:style>
  <w:style w:type="character" w:customStyle="1" w:styleId="Boxout">
    <w:name w:val="Box out"/>
    <w:uiPriority w:val="1"/>
    <w:qFormat/>
    <w:rsid w:val="005D0A3B"/>
    <w:rPr>
      <w:rFonts w:ascii="Tahoma" w:hAnsi="Tahoma" w:cs="Tahoma" w:hint="default"/>
      <w:b/>
      <w:bCs w:val="0"/>
      <w:sz w:val="20"/>
      <w:u w:val="single"/>
      <w:bdr w:val="none" w:sz="0" w:space="0" w:color="auto" w:frame="1"/>
      <w:shd w:val="clear" w:color="auto" w:fill="A9E8F5"/>
    </w:rPr>
  </w:style>
  <w:style w:type="character" w:customStyle="1" w:styleId="metad">
    <w:name w:val="metad"/>
    <w:rsid w:val="005D0A3B"/>
  </w:style>
  <w:style w:type="character" w:customStyle="1" w:styleId="sifr-alternate">
    <w:name w:val="sifr-alternate"/>
    <w:rsid w:val="005D0A3B"/>
  </w:style>
  <w:style w:type="character" w:customStyle="1" w:styleId="justify1">
    <w:name w:val="justify1"/>
    <w:rsid w:val="005D0A3B"/>
  </w:style>
  <w:style w:type="character" w:customStyle="1" w:styleId="artbody1">
    <w:name w:val="art_body1"/>
    <w:rsid w:val="005D0A3B"/>
    <w:rPr>
      <w:rFonts w:ascii="Arial" w:hAnsi="Arial" w:cs="Arial" w:hint="default"/>
    </w:rPr>
  </w:style>
  <w:style w:type="character" w:customStyle="1" w:styleId="A1">
    <w:name w:val="A1"/>
    <w:uiPriority w:val="99"/>
    <w:rsid w:val="005D0A3B"/>
    <w:rPr>
      <w:rFonts w:ascii="Book Antiqua" w:hAnsi="Book Antiqua" w:cs="Book Antiqua" w:hint="default"/>
      <w:color w:val="221E1F"/>
      <w:sz w:val="22"/>
      <w:szCs w:val="22"/>
    </w:rPr>
  </w:style>
  <w:style w:type="character" w:customStyle="1" w:styleId="reality">
    <w:name w:val="reality"/>
    <w:rsid w:val="005D0A3B"/>
  </w:style>
  <w:style w:type="character" w:customStyle="1" w:styleId="text2">
    <w:name w:val="text2"/>
    <w:rsid w:val="005D0A3B"/>
  </w:style>
  <w:style w:type="character" w:customStyle="1" w:styleId="StyleUnderlineChar2CharChar11pt">
    <w:name w:val="Style Underline Char2 Char Char + 11 pt"/>
    <w:rsid w:val="005D0A3B"/>
    <w:rPr>
      <w:rFonts w:ascii="Times New Roman" w:hAnsi="Times New Roman" w:cs="Times New Roman" w:hint="default"/>
      <w:sz w:val="20"/>
      <w:u w:val="single"/>
    </w:rPr>
  </w:style>
  <w:style w:type="character" w:customStyle="1" w:styleId="StyleStyleBoldUnderline11pt">
    <w:name w:val="Style Style Bold Underline + 11 pt"/>
    <w:rsid w:val="005D0A3B"/>
    <w:rPr>
      <w:b/>
      <w:bCs/>
      <w:sz w:val="20"/>
      <w:u w:val="single"/>
    </w:rPr>
  </w:style>
  <w:style w:type="character" w:customStyle="1" w:styleId="articlehead2">
    <w:name w:val="articlehead2"/>
    <w:rsid w:val="005D0A3B"/>
  </w:style>
  <w:style w:type="character" w:customStyle="1" w:styleId="pronset">
    <w:name w:val="pronset"/>
    <w:rsid w:val="005D0A3B"/>
  </w:style>
  <w:style w:type="character" w:customStyle="1" w:styleId="prondelim">
    <w:name w:val="prondelim"/>
    <w:rsid w:val="005D0A3B"/>
  </w:style>
  <w:style w:type="character" w:customStyle="1" w:styleId="prontoggle">
    <w:name w:val="pron_toggle"/>
    <w:rsid w:val="005D0A3B"/>
  </w:style>
  <w:style w:type="character" w:customStyle="1" w:styleId="boldface">
    <w:name w:val="boldface"/>
    <w:rsid w:val="005D0A3B"/>
  </w:style>
  <w:style w:type="character" w:customStyle="1" w:styleId="secondary-bf">
    <w:name w:val="secondary-bf"/>
    <w:rsid w:val="005D0A3B"/>
  </w:style>
  <w:style w:type="table" w:styleId="ColorfulGrid-Accent1">
    <w:name w:val="Colorful Grid Accent 1"/>
    <w:basedOn w:val="TableNormal"/>
    <w:link w:val="ColorfulGrid-Accent1Char"/>
    <w:uiPriority w:val="29"/>
    <w:unhideWhenUsed/>
    <w:rsid w:val="005D0A3B"/>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D0A3B"/>
    <w:rPr>
      <w:rFonts w:ascii="Times New Roman" w:hAnsi="Times New Roman" w:cs="Times New Roman" w:hint="default"/>
      <w:iCs/>
      <w:color w:val="000000"/>
      <w:sz w:val="16"/>
    </w:rPr>
  </w:style>
  <w:style w:type="character" w:customStyle="1" w:styleId="Boxout0">
    <w:name w:val="Boxout"/>
    <w:uiPriority w:val="1"/>
    <w:qFormat/>
    <w:rsid w:val="005D0A3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D0A3B"/>
  </w:style>
  <w:style w:type="character" w:customStyle="1" w:styleId="pg">
    <w:name w:val="pg"/>
    <w:rsid w:val="005D0A3B"/>
  </w:style>
  <w:style w:type="character" w:customStyle="1" w:styleId="detailtitle">
    <w:name w:val="detailtitle"/>
    <w:rsid w:val="005D0A3B"/>
  </w:style>
  <w:style w:type="character" w:customStyle="1" w:styleId="storydate">
    <w:name w:val="storydate"/>
    <w:rsid w:val="005D0A3B"/>
  </w:style>
  <w:style w:type="character" w:customStyle="1" w:styleId="preloadwrap">
    <w:name w:val="preloadwrap"/>
    <w:rsid w:val="005D0A3B"/>
  </w:style>
  <w:style w:type="character" w:customStyle="1" w:styleId="creditwrap">
    <w:name w:val="creditwrap"/>
    <w:rsid w:val="005D0A3B"/>
  </w:style>
  <w:style w:type="character" w:customStyle="1" w:styleId="DefaultChar1">
    <w:name w:val="Default Char1"/>
    <w:rsid w:val="005D0A3B"/>
    <w:rPr>
      <w:noProof w:val="0"/>
      <w:color w:val="000000"/>
      <w:lang w:val="en-US" w:eastAsia="en-US" w:bidi="ar-SA"/>
    </w:rPr>
  </w:style>
  <w:style w:type="character" w:customStyle="1" w:styleId="textunderlineChar0">
    <w:name w:val="text underline Char"/>
    <w:rsid w:val="005D0A3B"/>
    <w:rPr>
      <w:sz w:val="24"/>
      <w:szCs w:val="22"/>
      <w:u w:val="thick"/>
      <w:lang w:val="en-US" w:eastAsia="en-US" w:bidi="ar-SA"/>
    </w:rPr>
  </w:style>
  <w:style w:type="character" w:customStyle="1" w:styleId="BoldChar">
    <w:name w:val="Bold Char"/>
    <w:rsid w:val="005D0A3B"/>
    <w:rPr>
      <w:rFonts w:ascii="Times New Roman" w:eastAsia="Times New Roman" w:hAnsi="Times New Roman" w:cs="Times New Roman" w:hint="default"/>
      <w:b/>
      <w:bCs w:val="0"/>
      <w:szCs w:val="24"/>
    </w:rPr>
  </w:style>
  <w:style w:type="character" w:customStyle="1" w:styleId="pmterms31">
    <w:name w:val="pmterms31"/>
    <w:rsid w:val="005D0A3B"/>
    <w:rPr>
      <w:b/>
      <w:bCs/>
      <w:i w:val="0"/>
      <w:iCs w:val="0"/>
      <w:color w:val="000000"/>
    </w:rPr>
  </w:style>
  <w:style w:type="character" w:customStyle="1" w:styleId="copyrightdescription">
    <w:name w:val="copyrightdescription"/>
    <w:rsid w:val="005D0A3B"/>
  </w:style>
  <w:style w:type="character" w:customStyle="1" w:styleId="ft01">
    <w:name w:val="ft01"/>
    <w:rsid w:val="005D0A3B"/>
    <w:rPr>
      <w:rFonts w:ascii="Times" w:hAnsi="Times" w:cs="Times" w:hint="default"/>
      <w:color w:val="000000"/>
      <w:sz w:val="14"/>
      <w:szCs w:val="14"/>
    </w:rPr>
  </w:style>
  <w:style w:type="character" w:customStyle="1" w:styleId="ft11">
    <w:name w:val="ft11"/>
    <w:rsid w:val="005D0A3B"/>
    <w:rPr>
      <w:rFonts w:ascii="Times" w:hAnsi="Times" w:cs="Times" w:hint="default"/>
      <w:color w:val="000000"/>
      <w:sz w:val="17"/>
      <w:szCs w:val="17"/>
    </w:rPr>
  </w:style>
  <w:style w:type="character" w:customStyle="1" w:styleId="ft21">
    <w:name w:val="ft21"/>
    <w:rsid w:val="005D0A3B"/>
    <w:rPr>
      <w:rFonts w:ascii="Times" w:hAnsi="Times" w:cs="Times" w:hint="default"/>
      <w:color w:val="000000"/>
      <w:sz w:val="15"/>
      <w:szCs w:val="15"/>
    </w:rPr>
  </w:style>
  <w:style w:type="character" w:customStyle="1" w:styleId="ft31">
    <w:name w:val="ft31"/>
    <w:rsid w:val="005D0A3B"/>
    <w:rPr>
      <w:rFonts w:ascii="Times" w:hAnsi="Times" w:cs="Times" w:hint="default"/>
      <w:color w:val="000000"/>
      <w:sz w:val="15"/>
      <w:szCs w:val="15"/>
    </w:rPr>
  </w:style>
  <w:style w:type="character" w:customStyle="1" w:styleId="dquo">
    <w:name w:val="dquo"/>
    <w:rsid w:val="005D0A3B"/>
  </w:style>
  <w:style w:type="character" w:customStyle="1" w:styleId="caps2">
    <w:name w:val="caps2"/>
    <w:rsid w:val="005D0A3B"/>
  </w:style>
  <w:style w:type="character" w:customStyle="1" w:styleId="CardsFont12ptCharCharCharChar">
    <w:name w:val="Cards + Font: 12 pt Char Char Char Char"/>
    <w:rsid w:val="005D0A3B"/>
    <w:rPr>
      <w:sz w:val="24"/>
      <w:szCs w:val="24"/>
      <w:u w:val="thick"/>
      <w:lang w:val="en-US" w:eastAsia="en-US" w:bidi="ar-SA"/>
    </w:rPr>
  </w:style>
  <w:style w:type="character" w:customStyle="1" w:styleId="ccs">
    <w:name w:val="c cs"/>
    <w:rsid w:val="005D0A3B"/>
  </w:style>
  <w:style w:type="character" w:customStyle="1" w:styleId="UnderlinedEvChar">
    <w:name w:val="Underlined Ev Char"/>
    <w:rsid w:val="005D0A3B"/>
    <w:rPr>
      <w:rFonts w:ascii="Times New Roman" w:eastAsia="Times New Roman" w:hAnsi="Times New Roman" w:cs="Times New Roman" w:hint="default"/>
      <w:szCs w:val="24"/>
      <w:u w:val="single"/>
    </w:rPr>
  </w:style>
  <w:style w:type="character" w:customStyle="1" w:styleId="dropshadow">
    <w:name w:val="dropshadow"/>
    <w:rsid w:val="005D0A3B"/>
  </w:style>
  <w:style w:type="character" w:customStyle="1" w:styleId="d05ws">
    <w:name w:val="d05ws"/>
    <w:rsid w:val="005D0A3B"/>
  </w:style>
  <w:style w:type="character" w:customStyle="1" w:styleId="rzibod">
    <w:name w:val="rzibod"/>
    <w:rsid w:val="005D0A3B"/>
  </w:style>
  <w:style w:type="character" w:customStyle="1" w:styleId="StyleBold1">
    <w:name w:val="Style Bold1"/>
    <w:rsid w:val="005D0A3B"/>
    <w:rPr>
      <w:rFonts w:ascii="Georgia" w:hAnsi="Georgia" w:hint="default"/>
      <w:b/>
      <w:bCs/>
      <w:sz w:val="22"/>
    </w:rPr>
  </w:style>
  <w:style w:type="character" w:customStyle="1" w:styleId="headertext">
    <w:name w:val="headertext"/>
    <w:rsid w:val="005D0A3B"/>
  </w:style>
  <w:style w:type="character" w:customStyle="1" w:styleId="endnote-reference">
    <w:name w:val="endnote-reference"/>
    <w:rsid w:val="005D0A3B"/>
  </w:style>
  <w:style w:type="character" w:customStyle="1" w:styleId="officialsname">
    <w:name w:val="official_s_name"/>
    <w:rsid w:val="005D0A3B"/>
  </w:style>
  <w:style w:type="character" w:customStyle="1" w:styleId="audience">
    <w:name w:val="audience"/>
    <w:rsid w:val="005D0A3B"/>
  </w:style>
  <w:style w:type="character" w:customStyle="1" w:styleId="A7">
    <w:name w:val="A7"/>
    <w:uiPriority w:val="99"/>
    <w:rsid w:val="005D0A3B"/>
    <w:rPr>
      <w:rFonts w:ascii="Myriad Pro" w:hAnsi="Myriad Pro" w:cs="Myriad Pro" w:hint="default"/>
      <w:color w:val="0066B1"/>
      <w:sz w:val="22"/>
      <w:szCs w:val="22"/>
    </w:rPr>
  </w:style>
  <w:style w:type="character" w:customStyle="1" w:styleId="normalchar">
    <w:name w:val="normal__char"/>
    <w:rsid w:val="005D0A3B"/>
  </w:style>
  <w:style w:type="character" w:customStyle="1" w:styleId="hyperlink002cheading0020100200028block0020title0029char">
    <w:name w:val="hyperlink_002cheading_00201_0020_0028block_0020title_0029__char"/>
    <w:rsid w:val="005D0A3B"/>
  </w:style>
  <w:style w:type="character" w:customStyle="1" w:styleId="underline002cstyle0020bold0020underlinechar">
    <w:name w:val="underline_002cstyle_0020bold_0020underline__char"/>
    <w:rsid w:val="005D0A3B"/>
  </w:style>
  <w:style w:type="character" w:customStyle="1" w:styleId="copyboldblack">
    <w:name w:val="copyboldblack"/>
    <w:rsid w:val="005D0A3B"/>
  </w:style>
  <w:style w:type="character" w:customStyle="1" w:styleId="copybold">
    <w:name w:val="copybold"/>
    <w:rsid w:val="005D0A3B"/>
  </w:style>
  <w:style w:type="character" w:customStyle="1" w:styleId="author-date0">
    <w:name w:val="author-date"/>
    <w:rsid w:val="005D0A3B"/>
  </w:style>
  <w:style w:type="character" w:customStyle="1" w:styleId="hidden">
    <w:name w:val="hidden"/>
    <w:rsid w:val="005D0A3B"/>
  </w:style>
  <w:style w:type="character" w:customStyle="1" w:styleId="articlebegin">
    <w:name w:val="articlebegin"/>
    <w:rsid w:val="005D0A3B"/>
  </w:style>
  <w:style w:type="character" w:customStyle="1" w:styleId="mediaoverlay">
    <w:name w:val="mediaoverlay"/>
    <w:rsid w:val="005D0A3B"/>
  </w:style>
  <w:style w:type="character" w:customStyle="1" w:styleId="blogcaption">
    <w:name w:val="blog_caption"/>
    <w:rsid w:val="005D0A3B"/>
  </w:style>
  <w:style w:type="character" w:customStyle="1" w:styleId="commnet-abuzz">
    <w:name w:val="commnet-abuzz"/>
    <w:rsid w:val="005D0A3B"/>
  </w:style>
  <w:style w:type="character" w:customStyle="1" w:styleId="fbconnectbuttontext">
    <w:name w:val="fbconnectbutton_text"/>
    <w:rsid w:val="005D0A3B"/>
  </w:style>
  <w:style w:type="character" w:customStyle="1" w:styleId="fbsharecountinner">
    <w:name w:val="fb_share_count_inner"/>
    <w:rsid w:val="005D0A3B"/>
  </w:style>
  <w:style w:type="character" w:customStyle="1" w:styleId="stbuttontext">
    <w:name w:val="stbuttontext"/>
    <w:rsid w:val="005D0A3B"/>
  </w:style>
  <w:style w:type="character" w:customStyle="1" w:styleId="source">
    <w:name w:val="source"/>
    <w:rsid w:val="005D0A3B"/>
  </w:style>
  <w:style w:type="character" w:customStyle="1" w:styleId="pubdate">
    <w:name w:val="pubdate"/>
    <w:rsid w:val="005D0A3B"/>
  </w:style>
  <w:style w:type="character" w:customStyle="1" w:styleId="grey">
    <w:name w:val="grey"/>
    <w:rsid w:val="005D0A3B"/>
  </w:style>
  <w:style w:type="character" w:customStyle="1" w:styleId="postdate">
    <w:name w:val="post_date"/>
    <w:rsid w:val="005D0A3B"/>
  </w:style>
  <w:style w:type="character" w:customStyle="1" w:styleId="bdx">
    <w:name w:val="bdx"/>
    <w:rsid w:val="005D0A3B"/>
  </w:style>
  <w:style w:type="character" w:customStyle="1" w:styleId="bdl">
    <w:name w:val="bdl"/>
    <w:rsid w:val="005D0A3B"/>
  </w:style>
  <w:style w:type="character" w:customStyle="1" w:styleId="breadcrumbitemcurrent">
    <w:name w:val="breadcrumbitemcurrent"/>
    <w:rsid w:val="005D0A3B"/>
  </w:style>
  <w:style w:type="character" w:customStyle="1" w:styleId="bbl">
    <w:name w:val="bbl"/>
    <w:rsid w:val="005D0A3B"/>
  </w:style>
  <w:style w:type="character" w:customStyle="1" w:styleId="Date2">
    <w:name w:val="Date2"/>
    <w:rsid w:val="005D0A3B"/>
  </w:style>
  <w:style w:type="character" w:customStyle="1" w:styleId="company">
    <w:name w:val="company"/>
    <w:rsid w:val="005D0A3B"/>
  </w:style>
  <w:style w:type="character" w:customStyle="1" w:styleId="itxtnewhookspan">
    <w:name w:val="itxtnewhookspan"/>
    <w:rsid w:val="005D0A3B"/>
  </w:style>
  <w:style w:type="character" w:customStyle="1" w:styleId="gstxthlt">
    <w:name w:val="gstxt_hlt"/>
    <w:rsid w:val="005D0A3B"/>
  </w:style>
  <w:style w:type="character" w:customStyle="1" w:styleId="SubtleEmphasis1">
    <w:name w:val="Subtle Emphasis1"/>
    <w:uiPriority w:val="19"/>
    <w:qFormat/>
    <w:rsid w:val="005D0A3B"/>
    <w:rPr>
      <w:rFonts w:ascii="Times New Roman" w:hAnsi="Times New Roman" w:cs="Times New Roman" w:hint="default"/>
      <w:b/>
      <w:bCs w:val="0"/>
      <w:iCs/>
      <w:color w:val="auto"/>
      <w:sz w:val="22"/>
    </w:rPr>
  </w:style>
  <w:style w:type="character" w:customStyle="1" w:styleId="StyleBoldRed">
    <w:name w:val="Style Bold Red"/>
    <w:rsid w:val="005D0A3B"/>
    <w:rPr>
      <w:b/>
      <w:bCs/>
      <w:color w:val="auto"/>
    </w:rPr>
  </w:style>
  <w:style w:type="character" w:customStyle="1" w:styleId="StyleTimesNewRoman8pt">
    <w:name w:val="Style Times New Roman 8 pt"/>
    <w:rsid w:val="005D0A3B"/>
    <w:rPr>
      <w:rFonts w:ascii="Georgia" w:hAnsi="Georgia" w:hint="default"/>
      <w:sz w:val="16"/>
    </w:rPr>
  </w:style>
  <w:style w:type="character" w:customStyle="1" w:styleId="StyleStyle7pt8pt">
    <w:name w:val="Style Style 7 pt + 8 pt"/>
    <w:rsid w:val="005D0A3B"/>
    <w:rPr>
      <w:sz w:val="16"/>
    </w:rPr>
  </w:style>
  <w:style w:type="character" w:customStyle="1" w:styleId="StyleStyleThickunderlineBold1">
    <w:name w:val="Style Style Thick underline + Bold1"/>
    <w:rsid w:val="005D0A3B"/>
    <w:rPr>
      <w:b/>
      <w:bCs/>
      <w:u w:val="thick"/>
    </w:rPr>
  </w:style>
  <w:style w:type="character" w:customStyle="1" w:styleId="StyleUnderline2">
    <w:name w:val="Style Underline2"/>
    <w:rsid w:val="005D0A3B"/>
    <w:rPr>
      <w:u w:val="single"/>
    </w:rPr>
  </w:style>
  <w:style w:type="character" w:customStyle="1" w:styleId="ShrinkText">
    <w:name w:val="Shrink Text"/>
    <w:rsid w:val="005D0A3B"/>
    <w:rPr>
      <w:sz w:val="16"/>
    </w:rPr>
  </w:style>
  <w:style w:type="character" w:customStyle="1" w:styleId="smallcaps">
    <w:name w:val="smallcaps"/>
    <w:rsid w:val="005D0A3B"/>
  </w:style>
  <w:style w:type="character" w:customStyle="1" w:styleId="goldbldtext">
    <w:name w:val="goldbldtext"/>
    <w:rsid w:val="005D0A3B"/>
  </w:style>
  <w:style w:type="character" w:customStyle="1" w:styleId="cardshighlight0">
    <w:name w:val="cardshighlight"/>
    <w:rsid w:val="005D0A3B"/>
  </w:style>
  <w:style w:type="character" w:customStyle="1" w:styleId="cardsfont12pt1">
    <w:name w:val="cardsfont12pt"/>
    <w:rsid w:val="005D0A3B"/>
  </w:style>
  <w:style w:type="character" w:customStyle="1" w:styleId="ft1">
    <w:name w:val="ft1"/>
    <w:rsid w:val="005D0A3B"/>
  </w:style>
  <w:style w:type="character" w:customStyle="1" w:styleId="ft6">
    <w:name w:val="ft6"/>
    <w:rsid w:val="005D0A3B"/>
  </w:style>
  <w:style w:type="character" w:customStyle="1" w:styleId="kicker">
    <w:name w:val="kicker"/>
    <w:rsid w:val="005D0A3B"/>
  </w:style>
  <w:style w:type="character" w:customStyle="1" w:styleId="backcontent">
    <w:name w:val="backcontent"/>
    <w:rsid w:val="005D0A3B"/>
  </w:style>
  <w:style w:type="character" w:customStyle="1" w:styleId="daystmp">
    <w:name w:val="daystmp"/>
    <w:rsid w:val="005D0A3B"/>
  </w:style>
  <w:style w:type="character" w:customStyle="1" w:styleId="cardsfont12ptchar">
    <w:name w:val="cardsfont12ptchar"/>
    <w:rsid w:val="005D0A3B"/>
  </w:style>
  <w:style w:type="character" w:customStyle="1" w:styleId="gal">
    <w:name w:val="gal"/>
    <w:rsid w:val="005D0A3B"/>
  </w:style>
  <w:style w:type="character" w:customStyle="1" w:styleId="submitted">
    <w:name w:val="submitted"/>
    <w:rsid w:val="005D0A3B"/>
  </w:style>
  <w:style w:type="character" w:customStyle="1" w:styleId="imagedateline">
    <w:name w:val="image_dateline"/>
    <w:rsid w:val="005D0A3B"/>
  </w:style>
  <w:style w:type="character" w:customStyle="1" w:styleId="authordatecharchar">
    <w:name w:val="authordatecharchar"/>
    <w:rsid w:val="005D0A3B"/>
  </w:style>
  <w:style w:type="character" w:customStyle="1" w:styleId="style1char0">
    <w:name w:val="style1char"/>
    <w:rsid w:val="005D0A3B"/>
  </w:style>
  <w:style w:type="character" w:customStyle="1" w:styleId="tagcharchar0">
    <w:name w:val="tagcharchar"/>
    <w:rsid w:val="005D0A3B"/>
  </w:style>
  <w:style w:type="character" w:customStyle="1" w:styleId="underlinedcharchar2">
    <w:name w:val="underlinedcharchar"/>
    <w:rsid w:val="005D0A3B"/>
  </w:style>
  <w:style w:type="character" w:customStyle="1" w:styleId="BoxedChar">
    <w:name w:val="Boxed Char"/>
    <w:rsid w:val="005D0A3B"/>
    <w:rPr>
      <w:rFonts w:ascii="Arial Narrow" w:hAnsi="Arial Narrow" w:hint="default"/>
      <w:b/>
      <w:bCs w:val="0"/>
      <w:sz w:val="18"/>
      <w:bdr w:val="single" w:sz="6" w:space="0" w:color="auto" w:frame="1"/>
    </w:rPr>
  </w:style>
  <w:style w:type="character" w:customStyle="1" w:styleId="Style11ptUnderline2">
    <w:name w:val="Style 11 pt Underline2"/>
    <w:rsid w:val="005D0A3B"/>
    <w:rPr>
      <w:sz w:val="20"/>
      <w:u w:val="single"/>
    </w:rPr>
  </w:style>
  <w:style w:type="character" w:customStyle="1" w:styleId="Style11ptBoldUnderline2">
    <w:name w:val="Style 11 pt Bold Underline2"/>
    <w:rsid w:val="005D0A3B"/>
    <w:rPr>
      <w:b/>
      <w:bCs/>
      <w:sz w:val="20"/>
      <w:u w:val="single"/>
    </w:rPr>
  </w:style>
  <w:style w:type="character" w:customStyle="1" w:styleId="nw">
    <w:name w:val="nw"/>
    <w:rsid w:val="005D0A3B"/>
  </w:style>
  <w:style w:type="character" w:customStyle="1" w:styleId="Styleunderline11ptBoldBorderSinglesolidlineAuto">
    <w:name w:val="Style underline + 11 pt Bold Border: : (Single solid line Auto ..."/>
    <w:rsid w:val="005D0A3B"/>
    <w:rPr>
      <w:b/>
      <w:bCs/>
      <w:sz w:val="20"/>
      <w:u w:val="single"/>
      <w:bdr w:val="single" w:sz="4" w:space="0" w:color="auto" w:frame="1"/>
    </w:rPr>
  </w:style>
  <w:style w:type="character" w:customStyle="1" w:styleId="cardCharCharChar1">
    <w:name w:val="card Char Char Char1"/>
    <w:rsid w:val="005D0A3B"/>
    <w:rPr>
      <w:lang w:val="en-US" w:eastAsia="en-US" w:bidi="ar-SA"/>
    </w:rPr>
  </w:style>
  <w:style w:type="character" w:customStyle="1" w:styleId="authors1">
    <w:name w:val="authors1"/>
    <w:rsid w:val="005D0A3B"/>
    <w:rPr>
      <w:rFonts w:ascii="Verdana" w:hAnsi="Verdana" w:hint="default"/>
      <w:b/>
      <w:bCs/>
      <w:color w:val="006699"/>
      <w:sz w:val="20"/>
      <w:szCs w:val="20"/>
    </w:rPr>
  </w:style>
  <w:style w:type="character" w:customStyle="1" w:styleId="headlinesectionlarge">
    <w:name w:val="headline_section_large"/>
    <w:rsid w:val="005D0A3B"/>
  </w:style>
  <w:style w:type="character" w:customStyle="1" w:styleId="Styleunderline11ptBlack">
    <w:name w:val="Style underline + 11 pt Black"/>
    <w:rsid w:val="005D0A3B"/>
    <w:rPr>
      <w:color w:val="000000"/>
      <w:sz w:val="20"/>
      <w:u w:val="single"/>
    </w:rPr>
  </w:style>
  <w:style w:type="character" w:customStyle="1" w:styleId="Styleunderline11ptBoldBlack">
    <w:name w:val="Style underline + 11 pt Bold Black"/>
    <w:rsid w:val="005D0A3B"/>
    <w:rPr>
      <w:b/>
      <w:bCs/>
      <w:color w:val="000000"/>
      <w:sz w:val="20"/>
      <w:u w:val="single"/>
    </w:rPr>
  </w:style>
  <w:style w:type="character" w:customStyle="1" w:styleId="Style11ptBoldBlackUnderline">
    <w:name w:val="Style 11 pt Bold Black Underline"/>
    <w:rsid w:val="005D0A3B"/>
    <w:rPr>
      <w:b/>
      <w:bCs/>
      <w:color w:val="000000"/>
      <w:sz w:val="20"/>
      <w:u w:val="single"/>
    </w:rPr>
  </w:style>
  <w:style w:type="character" w:customStyle="1" w:styleId="Style11ptBoldBlackUnderlineBorderSinglesolidline">
    <w:name w:val="Style 11 pt Bold Black Underline Border: : (Single solid line ..."/>
    <w:rsid w:val="005D0A3B"/>
    <w:rPr>
      <w:b/>
      <w:bCs/>
      <w:color w:val="000000"/>
      <w:sz w:val="20"/>
      <w:u w:val="single"/>
      <w:bdr w:val="single" w:sz="4" w:space="0" w:color="auto" w:frame="1"/>
    </w:rPr>
  </w:style>
  <w:style w:type="character" w:customStyle="1" w:styleId="StyleLatinMeridien-Italic11ptItalicUnderline">
    <w:name w:val="Style (Latin) Meridien-Italic 11 pt Italic Underline"/>
    <w:rsid w:val="005D0A3B"/>
    <w:rPr>
      <w:rFonts w:ascii="Meridien-Italic" w:hAnsi="Meridien-Italic" w:hint="default"/>
      <w:i/>
      <w:iCs/>
      <w:sz w:val="20"/>
      <w:u w:val="single"/>
    </w:rPr>
  </w:style>
  <w:style w:type="character" w:customStyle="1" w:styleId="Citation-AuthorDate">
    <w:name w:val="Citation - Author/Date"/>
    <w:rsid w:val="005D0A3B"/>
    <w:rPr>
      <w:b/>
      <w:bCs w:val="0"/>
      <w:smallCaps/>
      <w:sz w:val="24"/>
      <w:u w:val="single"/>
    </w:rPr>
  </w:style>
  <w:style w:type="character" w:customStyle="1" w:styleId="underlinestylechar0">
    <w:name w:val="underlinestylechar"/>
    <w:rsid w:val="005D0A3B"/>
  </w:style>
  <w:style w:type="character" w:customStyle="1" w:styleId="highlight">
    <w:name w:val="highlight"/>
    <w:rsid w:val="005D0A3B"/>
  </w:style>
  <w:style w:type="character" w:customStyle="1" w:styleId="DottedUnderline0">
    <w:name w:val="Dotted Underline"/>
    <w:rsid w:val="005D0A3B"/>
    <w:rPr>
      <w:rFonts w:ascii="Times New Roman" w:hAnsi="Times New Roman" w:cs="Times New Roman" w:hint="default"/>
      <w:sz w:val="20"/>
      <w:u w:val="dottedHeavy"/>
    </w:rPr>
  </w:style>
  <w:style w:type="character" w:customStyle="1" w:styleId="titleauthoretc">
    <w:name w:val="titleauthoretc"/>
    <w:rsid w:val="005D0A3B"/>
  </w:style>
  <w:style w:type="character" w:customStyle="1" w:styleId="labeltext">
    <w:name w:val="labeltext"/>
    <w:rsid w:val="005D0A3B"/>
  </w:style>
  <w:style w:type="character" w:customStyle="1" w:styleId="viewlink">
    <w:name w:val="viewlink"/>
    <w:rsid w:val="005D0A3B"/>
  </w:style>
  <w:style w:type="character" w:customStyle="1" w:styleId="share">
    <w:name w:val="share"/>
    <w:rsid w:val="005D0A3B"/>
  </w:style>
  <w:style w:type="character" w:customStyle="1" w:styleId="inlinkchart">
    <w:name w:val="inlink_chart"/>
    <w:rsid w:val="005D0A3B"/>
  </w:style>
  <w:style w:type="character" w:customStyle="1" w:styleId="underLight">
    <w:name w:val="underLight"/>
    <w:uiPriority w:val="1"/>
    <w:qFormat/>
    <w:rsid w:val="005D0A3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D0A3B"/>
  </w:style>
  <w:style w:type="character" w:customStyle="1" w:styleId="author-rss">
    <w:name w:val="author-rss"/>
    <w:rsid w:val="005D0A3B"/>
  </w:style>
  <w:style w:type="character" w:customStyle="1" w:styleId="fbsharecountwrapper">
    <w:name w:val="fb_share_count_wrapper"/>
    <w:rsid w:val="005D0A3B"/>
  </w:style>
  <w:style w:type="character" w:customStyle="1" w:styleId="fbbuttontext">
    <w:name w:val="fb_button_text"/>
    <w:rsid w:val="005D0A3B"/>
  </w:style>
  <w:style w:type="character" w:customStyle="1" w:styleId="hw">
    <w:name w:val="hw"/>
    <w:rsid w:val="005D0A3B"/>
  </w:style>
  <w:style w:type="character" w:customStyle="1" w:styleId="linktotop">
    <w:name w:val="linktotop"/>
    <w:rsid w:val="005D0A3B"/>
  </w:style>
  <w:style w:type="character" w:customStyle="1" w:styleId="maintextbldleft">
    <w:name w:val="maintextbldleft"/>
    <w:rsid w:val="005D0A3B"/>
  </w:style>
  <w:style w:type="character" w:customStyle="1" w:styleId="maintextleft">
    <w:name w:val="maintextleft"/>
    <w:rsid w:val="005D0A3B"/>
  </w:style>
  <w:style w:type="character" w:customStyle="1" w:styleId="descriptionstyle1block">
    <w:name w:val="description style1 block"/>
    <w:rsid w:val="005D0A3B"/>
  </w:style>
  <w:style w:type="character" w:customStyle="1" w:styleId="gutter-right-1">
    <w:name w:val="gutter-right-1"/>
    <w:basedOn w:val="DefaultParagraphFont"/>
    <w:rsid w:val="005D0A3B"/>
  </w:style>
  <w:style w:type="character" w:customStyle="1" w:styleId="ssl3">
    <w:name w:val="ss_l3"/>
    <w:rsid w:val="005D0A3B"/>
  </w:style>
  <w:style w:type="character" w:customStyle="1" w:styleId="FontStyle39">
    <w:name w:val="Font Style39"/>
    <w:uiPriority w:val="99"/>
    <w:rsid w:val="005D0A3B"/>
    <w:rPr>
      <w:rFonts w:ascii="Constantia" w:hAnsi="Constantia" w:cs="Constantia" w:hint="default"/>
      <w:b/>
      <w:bCs/>
      <w:sz w:val="18"/>
      <w:szCs w:val="18"/>
    </w:rPr>
  </w:style>
  <w:style w:type="character" w:customStyle="1" w:styleId="6">
    <w:name w:val="6"/>
    <w:rsid w:val="005D0A3B"/>
    <w:rPr>
      <w:rFonts w:ascii="Arial" w:hAnsi="Arial" w:cs="Arial" w:hint="default"/>
      <w:bCs/>
      <w:sz w:val="20"/>
      <w:u w:val="single"/>
      <w:lang w:val="en-US" w:eastAsia="en-US" w:bidi="ar-SA"/>
    </w:rPr>
  </w:style>
  <w:style w:type="character" w:customStyle="1" w:styleId="Header11">
    <w:name w:val="Header11"/>
    <w:rsid w:val="005D0A3B"/>
  </w:style>
  <w:style w:type="character" w:customStyle="1" w:styleId="posa">
    <w:name w:val="pos(a)"/>
    <w:basedOn w:val="DefaultParagraphFont"/>
    <w:rsid w:val="005D0A3B"/>
  </w:style>
  <w:style w:type="character" w:customStyle="1" w:styleId="u-hiddeninnarrowenv">
    <w:name w:val="u-hiddeninnarrowenv"/>
    <w:basedOn w:val="DefaultParagraphFont"/>
    <w:rsid w:val="005D0A3B"/>
  </w:style>
  <w:style w:type="character" w:customStyle="1" w:styleId="followbutton-bird">
    <w:name w:val="followbutton-bird"/>
    <w:basedOn w:val="DefaultParagraphFont"/>
    <w:rsid w:val="005D0A3B"/>
  </w:style>
  <w:style w:type="character" w:customStyle="1" w:styleId="tweetauthor-name">
    <w:name w:val="tweetauthor-name"/>
    <w:basedOn w:val="DefaultParagraphFont"/>
    <w:rsid w:val="005D0A3B"/>
  </w:style>
  <w:style w:type="character" w:customStyle="1" w:styleId="tweetauthor-verifiedbadge">
    <w:name w:val="tweetauthor-verifiedbadge"/>
    <w:basedOn w:val="DefaultParagraphFont"/>
    <w:rsid w:val="005D0A3B"/>
  </w:style>
  <w:style w:type="character" w:customStyle="1" w:styleId="tweetauthor-screenname">
    <w:name w:val="tweetauthor-screenname"/>
    <w:basedOn w:val="DefaultParagraphFont"/>
    <w:rsid w:val="005D0A3B"/>
  </w:style>
  <w:style w:type="character" w:customStyle="1" w:styleId="u-hiddenvisually">
    <w:name w:val="u-hiddenvisually"/>
    <w:basedOn w:val="DefaultParagraphFont"/>
    <w:rsid w:val="005D0A3B"/>
  </w:style>
  <w:style w:type="character" w:customStyle="1" w:styleId="tweetaction-stat">
    <w:name w:val="tweetaction-stat"/>
    <w:basedOn w:val="DefaultParagraphFont"/>
    <w:rsid w:val="005D0A3B"/>
  </w:style>
  <w:style w:type="character" w:customStyle="1" w:styleId="related">
    <w:name w:val="related"/>
    <w:basedOn w:val="DefaultParagraphFont"/>
    <w:rsid w:val="005D0A3B"/>
  </w:style>
  <w:style w:type="character" w:customStyle="1" w:styleId="related-content">
    <w:name w:val="related-content"/>
    <w:basedOn w:val="DefaultParagraphFont"/>
    <w:rsid w:val="005D0A3B"/>
  </w:style>
  <w:style w:type="character" w:customStyle="1" w:styleId="name-of-author">
    <w:name w:val="name-of-author"/>
    <w:basedOn w:val="DefaultParagraphFont"/>
    <w:rsid w:val="005D0A3B"/>
  </w:style>
  <w:style w:type="character" w:customStyle="1" w:styleId="first-name">
    <w:name w:val="first-name"/>
    <w:basedOn w:val="DefaultParagraphFont"/>
    <w:rsid w:val="005D0A3B"/>
  </w:style>
  <w:style w:type="character" w:customStyle="1" w:styleId="last-name">
    <w:name w:val="last-name"/>
    <w:basedOn w:val="DefaultParagraphFont"/>
    <w:rsid w:val="005D0A3B"/>
  </w:style>
  <w:style w:type="character" w:customStyle="1" w:styleId="caption10">
    <w:name w:val="caption1"/>
    <w:basedOn w:val="DefaultParagraphFont"/>
    <w:rsid w:val="005D0A3B"/>
  </w:style>
  <w:style w:type="character" w:customStyle="1" w:styleId="recirc-text">
    <w:name w:val="&quot;recirc-text”"/>
    <w:basedOn w:val="DefaultParagraphFont"/>
    <w:rsid w:val="005D0A3B"/>
  </w:style>
  <w:style w:type="character" w:customStyle="1" w:styleId="video-icon">
    <w:name w:val="video-icon"/>
    <w:basedOn w:val="DefaultParagraphFont"/>
    <w:rsid w:val="005D0A3B"/>
  </w:style>
  <w:style w:type="character" w:customStyle="1" w:styleId="powa-shot-play-btn-text">
    <w:name w:val="powa-shot-play-btn-text"/>
    <w:basedOn w:val="DefaultParagraphFont"/>
    <w:rsid w:val="005D0A3B"/>
  </w:style>
  <w:style w:type="character" w:customStyle="1" w:styleId="powa-shot-click">
    <w:name w:val="powa-shot-click"/>
    <w:basedOn w:val="DefaultParagraphFont"/>
    <w:rsid w:val="005D0A3B"/>
  </w:style>
  <w:style w:type="character" w:customStyle="1" w:styleId="wpv-blurb">
    <w:name w:val="wpv-blurb"/>
    <w:basedOn w:val="DefaultParagraphFont"/>
    <w:rsid w:val="005D0A3B"/>
  </w:style>
  <w:style w:type="character" w:customStyle="1" w:styleId="pb-caption">
    <w:name w:val="pb-caption"/>
    <w:basedOn w:val="DefaultParagraphFont"/>
    <w:rsid w:val="005D0A3B"/>
  </w:style>
  <w:style w:type="character" w:customStyle="1" w:styleId="Heading5Char1">
    <w:name w:val="Heading 5 Char1"/>
    <w:aliases w:val="Text Char1"/>
    <w:basedOn w:val="DefaultParagraphFont"/>
    <w:semiHidden/>
    <w:rsid w:val="005D0A3B"/>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5D0A3B"/>
    <w:rPr>
      <w:vertAlign w:val="baseline"/>
    </w:rPr>
  </w:style>
  <w:style w:type="character" w:customStyle="1" w:styleId="Heading7Char1">
    <w:name w:val="Heading 7 Char1"/>
    <w:basedOn w:val="DefaultParagraphFont"/>
    <w:semiHidden/>
    <w:rsid w:val="005D0A3B"/>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5D0A3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D0A3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D0A3B"/>
    <w:rPr>
      <w:rFonts w:ascii="Calibri" w:hAnsi="Calibri" w:cs="Calibri"/>
    </w:rPr>
  </w:style>
  <w:style w:type="numbering" w:customStyle="1" w:styleId="NoList2">
    <w:name w:val="No List2"/>
    <w:next w:val="NoList"/>
    <w:uiPriority w:val="99"/>
    <w:semiHidden/>
    <w:unhideWhenUsed/>
    <w:rsid w:val="005D0A3B"/>
  </w:style>
  <w:style w:type="numbering" w:customStyle="1" w:styleId="NoList3">
    <w:name w:val="No List3"/>
    <w:next w:val="NoList"/>
    <w:uiPriority w:val="99"/>
    <w:semiHidden/>
    <w:unhideWhenUsed/>
    <w:rsid w:val="005D0A3B"/>
  </w:style>
  <w:style w:type="numbering" w:customStyle="1" w:styleId="NoList4">
    <w:name w:val="No List4"/>
    <w:next w:val="NoList"/>
    <w:uiPriority w:val="99"/>
    <w:semiHidden/>
    <w:unhideWhenUsed/>
    <w:rsid w:val="005D0A3B"/>
  </w:style>
  <w:style w:type="numbering" w:customStyle="1" w:styleId="NoList5">
    <w:name w:val="No List5"/>
    <w:next w:val="NoList"/>
    <w:semiHidden/>
    <w:unhideWhenUsed/>
    <w:rsid w:val="005D0A3B"/>
  </w:style>
  <w:style w:type="paragraph" w:styleId="BlockText">
    <w:name w:val="Block Text"/>
    <w:basedOn w:val="Normal"/>
    <w:rsid w:val="005D0A3B"/>
    <w:pPr>
      <w:ind w:left="229" w:right="229"/>
    </w:pPr>
    <w:rPr>
      <w:rFonts w:ascii="Verdana" w:eastAsia="Times New Roman" w:hAnsi="Verdana"/>
      <w:szCs w:val="20"/>
    </w:rPr>
  </w:style>
  <w:style w:type="paragraph" w:styleId="NormalIndent">
    <w:name w:val="Normal Indent"/>
    <w:basedOn w:val="Normal"/>
    <w:rsid w:val="005D0A3B"/>
    <w:pPr>
      <w:ind w:left="720"/>
    </w:pPr>
    <w:rPr>
      <w:rFonts w:eastAsia="Times New Roman"/>
      <w:szCs w:val="20"/>
    </w:rPr>
  </w:style>
  <w:style w:type="paragraph" w:styleId="EnvelopeReturn">
    <w:name w:val="envelope return"/>
    <w:basedOn w:val="Normal"/>
    <w:rsid w:val="005D0A3B"/>
    <w:rPr>
      <w:rFonts w:eastAsia="Times New Roman"/>
      <w:sz w:val="24"/>
      <w:szCs w:val="20"/>
    </w:rPr>
  </w:style>
  <w:style w:type="paragraph" w:styleId="EnvelopeAddress">
    <w:name w:val="envelope address"/>
    <w:basedOn w:val="Normal"/>
    <w:rsid w:val="005D0A3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D0A3B"/>
  </w:style>
  <w:style w:type="numbering" w:customStyle="1" w:styleId="NoList7">
    <w:name w:val="No List7"/>
    <w:next w:val="NoList"/>
    <w:semiHidden/>
    <w:unhideWhenUsed/>
    <w:rsid w:val="005D0A3B"/>
  </w:style>
  <w:style w:type="paragraph" w:styleId="ListBullet">
    <w:name w:val="List Bullet"/>
    <w:basedOn w:val="Normal"/>
    <w:link w:val="ListBulletChar"/>
    <w:uiPriority w:val="99"/>
    <w:unhideWhenUsed/>
    <w:rsid w:val="005D0A3B"/>
    <w:pPr>
      <w:tabs>
        <w:tab w:val="num" w:pos="360"/>
      </w:tabs>
      <w:ind w:left="360" w:hanging="360"/>
      <w:contextualSpacing/>
    </w:pPr>
    <w:rPr>
      <w:rFonts w:eastAsia="Calibri"/>
    </w:rPr>
  </w:style>
  <w:style w:type="table" w:styleId="MediumGrid1">
    <w:name w:val="Medium Grid 1"/>
    <w:basedOn w:val="TableNormal"/>
    <w:uiPriority w:val="67"/>
    <w:rsid w:val="005D0A3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D0A3B"/>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5D0A3B"/>
  </w:style>
  <w:style w:type="numbering" w:customStyle="1" w:styleId="NoList111">
    <w:name w:val="No List111"/>
    <w:next w:val="NoList"/>
    <w:uiPriority w:val="99"/>
    <w:semiHidden/>
    <w:unhideWhenUsed/>
    <w:rsid w:val="005D0A3B"/>
  </w:style>
  <w:style w:type="numbering" w:customStyle="1" w:styleId="NoList1111">
    <w:name w:val="No List1111"/>
    <w:next w:val="NoList"/>
    <w:uiPriority w:val="99"/>
    <w:semiHidden/>
    <w:unhideWhenUsed/>
    <w:rsid w:val="005D0A3B"/>
  </w:style>
  <w:style w:type="numbering" w:customStyle="1" w:styleId="NoList11111">
    <w:name w:val="No List11111"/>
    <w:next w:val="NoList"/>
    <w:uiPriority w:val="99"/>
    <w:semiHidden/>
    <w:unhideWhenUsed/>
    <w:rsid w:val="005D0A3B"/>
  </w:style>
  <w:style w:type="numbering" w:customStyle="1" w:styleId="NoList111111">
    <w:name w:val="No List111111"/>
    <w:next w:val="NoList"/>
    <w:uiPriority w:val="99"/>
    <w:semiHidden/>
    <w:unhideWhenUsed/>
    <w:rsid w:val="005D0A3B"/>
  </w:style>
  <w:style w:type="numbering" w:customStyle="1" w:styleId="NoList1111111">
    <w:name w:val="No List1111111"/>
    <w:next w:val="NoList"/>
    <w:uiPriority w:val="99"/>
    <w:semiHidden/>
    <w:unhideWhenUsed/>
    <w:rsid w:val="005D0A3B"/>
  </w:style>
  <w:style w:type="numbering" w:customStyle="1" w:styleId="NoList11111111">
    <w:name w:val="No List11111111"/>
    <w:next w:val="NoList"/>
    <w:uiPriority w:val="99"/>
    <w:semiHidden/>
    <w:unhideWhenUsed/>
    <w:rsid w:val="005D0A3B"/>
  </w:style>
  <w:style w:type="numbering" w:customStyle="1" w:styleId="NoList111111111">
    <w:name w:val="No List111111111"/>
    <w:next w:val="NoList"/>
    <w:uiPriority w:val="99"/>
    <w:semiHidden/>
    <w:unhideWhenUsed/>
    <w:rsid w:val="005D0A3B"/>
  </w:style>
  <w:style w:type="numbering" w:customStyle="1" w:styleId="NoList1111111111">
    <w:name w:val="No List1111111111"/>
    <w:next w:val="NoList"/>
    <w:uiPriority w:val="99"/>
    <w:semiHidden/>
    <w:unhideWhenUsed/>
    <w:rsid w:val="005D0A3B"/>
  </w:style>
  <w:style w:type="numbering" w:customStyle="1" w:styleId="NoList11111111111">
    <w:name w:val="No List11111111111"/>
    <w:next w:val="NoList"/>
    <w:uiPriority w:val="99"/>
    <w:semiHidden/>
    <w:unhideWhenUsed/>
    <w:rsid w:val="005D0A3B"/>
  </w:style>
  <w:style w:type="numbering" w:customStyle="1" w:styleId="NoList111111111111">
    <w:name w:val="No List111111111111"/>
    <w:next w:val="NoList"/>
    <w:uiPriority w:val="99"/>
    <w:semiHidden/>
    <w:unhideWhenUsed/>
    <w:rsid w:val="005D0A3B"/>
  </w:style>
  <w:style w:type="numbering" w:customStyle="1" w:styleId="NoList1111111111111">
    <w:name w:val="No List1111111111111"/>
    <w:next w:val="NoList"/>
    <w:uiPriority w:val="99"/>
    <w:semiHidden/>
    <w:unhideWhenUsed/>
    <w:rsid w:val="005D0A3B"/>
  </w:style>
  <w:style w:type="numbering" w:customStyle="1" w:styleId="NoList11111111111111">
    <w:name w:val="No List11111111111111"/>
    <w:next w:val="NoList"/>
    <w:uiPriority w:val="99"/>
    <w:semiHidden/>
    <w:unhideWhenUsed/>
    <w:rsid w:val="005D0A3B"/>
  </w:style>
  <w:style w:type="numbering" w:customStyle="1" w:styleId="NoList111111111111111">
    <w:name w:val="No List111111111111111"/>
    <w:next w:val="NoList"/>
    <w:uiPriority w:val="99"/>
    <w:semiHidden/>
    <w:unhideWhenUsed/>
    <w:rsid w:val="005D0A3B"/>
  </w:style>
  <w:style w:type="numbering" w:customStyle="1" w:styleId="NoList1111111111111111">
    <w:name w:val="No List1111111111111111"/>
    <w:next w:val="NoList"/>
    <w:uiPriority w:val="99"/>
    <w:semiHidden/>
    <w:unhideWhenUsed/>
    <w:rsid w:val="005D0A3B"/>
  </w:style>
  <w:style w:type="numbering" w:customStyle="1" w:styleId="NoList11111111111111111">
    <w:name w:val="No List11111111111111111"/>
    <w:next w:val="NoList"/>
    <w:uiPriority w:val="99"/>
    <w:semiHidden/>
    <w:unhideWhenUsed/>
    <w:rsid w:val="005D0A3B"/>
  </w:style>
  <w:style w:type="character" w:customStyle="1" w:styleId="FontStyle220">
    <w:name w:val="Font Style220"/>
    <w:basedOn w:val="DefaultParagraphFont"/>
    <w:uiPriority w:val="99"/>
    <w:rsid w:val="005D0A3B"/>
    <w:rPr>
      <w:rFonts w:ascii="Candara" w:hAnsi="Candara" w:cs="Candara" w:hint="default"/>
      <w:i/>
      <w:iCs/>
      <w:sz w:val="18"/>
      <w:szCs w:val="18"/>
    </w:rPr>
  </w:style>
  <w:style w:type="character" w:customStyle="1" w:styleId="FontStyle290">
    <w:name w:val="Font Style290"/>
    <w:basedOn w:val="DefaultParagraphFont"/>
    <w:uiPriority w:val="99"/>
    <w:rsid w:val="005D0A3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D0A3B"/>
    <w:rPr>
      <w:rFonts w:ascii="Arial" w:hAnsi="Arial" w:cs="Arial"/>
      <w:b/>
      <w:bCs/>
      <w:sz w:val="16"/>
      <w:szCs w:val="16"/>
    </w:rPr>
  </w:style>
  <w:style w:type="paragraph" w:customStyle="1" w:styleId="analytic0">
    <w:name w:val="analytic"/>
    <w:basedOn w:val="Normal"/>
    <w:link w:val="analyticChar0"/>
    <w:uiPriority w:val="4"/>
    <w:qFormat/>
    <w:rsid w:val="005D0A3B"/>
    <w:pPr>
      <w:spacing w:before="120"/>
    </w:pPr>
    <w:rPr>
      <w:b/>
      <w:sz w:val="20"/>
    </w:rPr>
  </w:style>
  <w:style w:type="character" w:customStyle="1" w:styleId="analyticChar0">
    <w:name w:val="analytic Char"/>
    <w:basedOn w:val="DefaultParagraphFont"/>
    <w:link w:val="analytic0"/>
    <w:uiPriority w:val="4"/>
    <w:rsid w:val="005D0A3B"/>
    <w:rPr>
      <w:rFonts w:ascii="Calibri" w:hAnsi="Calibri"/>
      <w:b/>
      <w:sz w:val="20"/>
    </w:rPr>
  </w:style>
  <w:style w:type="character" w:customStyle="1" w:styleId="m-5498913268213319940gmail-styleunderline">
    <w:name w:val="m_-5498913268213319940gmail-styleunderline"/>
    <w:basedOn w:val="DefaultParagraphFont"/>
    <w:rsid w:val="005D0A3B"/>
  </w:style>
  <w:style w:type="paragraph" w:customStyle="1" w:styleId="speakable">
    <w:name w:val="speakable"/>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D0A3B"/>
  </w:style>
  <w:style w:type="character" w:customStyle="1" w:styleId="copyright">
    <w:name w:val="copyright"/>
    <w:basedOn w:val="DefaultParagraphFont"/>
    <w:rsid w:val="005D0A3B"/>
  </w:style>
  <w:style w:type="character" w:customStyle="1" w:styleId="TagCharCharCharChar">
    <w:name w:val="Tag Char Char Char Char"/>
    <w:basedOn w:val="DefaultParagraphFont"/>
    <w:rsid w:val="005D0A3B"/>
    <w:rPr>
      <w:rFonts w:ascii="Calibri" w:hAnsi="Calibri" w:cs="Calibri"/>
      <w:b/>
      <w:sz w:val="24"/>
    </w:rPr>
  </w:style>
  <w:style w:type="paragraph" w:customStyle="1" w:styleId="g-body">
    <w:name w:val="g-body"/>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D0A3B"/>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D0A3B"/>
    <w:pPr>
      <w:spacing w:before="100" w:beforeAutospacing="1" w:after="100" w:afterAutospacing="1"/>
    </w:pPr>
    <w:rPr>
      <w:sz w:val="24"/>
    </w:rPr>
  </w:style>
  <w:style w:type="paragraph" w:customStyle="1" w:styleId="style41">
    <w:name w:val="style4"/>
    <w:basedOn w:val="Normal"/>
    <w:uiPriority w:val="99"/>
    <w:qFormat/>
    <w:rsid w:val="005D0A3B"/>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D0A3B"/>
    <w:pPr>
      <w:spacing w:before="100" w:beforeAutospacing="1" w:after="100" w:afterAutospacing="1"/>
    </w:pPr>
    <w:rPr>
      <w:rFonts w:ascii="Times New Roman" w:hAnsi="Times New Roman"/>
      <w:sz w:val="24"/>
    </w:rPr>
  </w:style>
  <w:style w:type="character" w:customStyle="1" w:styleId="adtext">
    <w:name w:val="adtext"/>
    <w:basedOn w:val="DefaultParagraphFont"/>
    <w:rsid w:val="005D0A3B"/>
  </w:style>
  <w:style w:type="character" w:customStyle="1" w:styleId="UL-Bold">
    <w:name w:val="UL-Bold"/>
    <w:basedOn w:val="DefaultParagraphFont"/>
    <w:rsid w:val="005D0A3B"/>
    <w:rPr>
      <w:u w:val="thick"/>
    </w:rPr>
  </w:style>
  <w:style w:type="character" w:customStyle="1" w:styleId="UL-None">
    <w:name w:val="UL-None"/>
    <w:basedOn w:val="DefaultParagraphFont"/>
    <w:rsid w:val="005D0A3B"/>
    <w:rPr>
      <w:strike w:val="0"/>
      <w:dstrike w:val="0"/>
      <w:u w:val="none"/>
      <w:effect w:val="none"/>
    </w:rPr>
  </w:style>
  <w:style w:type="character" w:customStyle="1" w:styleId="gl">
    <w:name w:val="gl"/>
    <w:basedOn w:val="DefaultParagraphFont"/>
    <w:rsid w:val="005D0A3B"/>
  </w:style>
  <w:style w:type="character" w:customStyle="1" w:styleId="qu730rj69h">
    <w:name w:val="qu730rj69h"/>
    <w:basedOn w:val="DefaultParagraphFont"/>
    <w:rsid w:val="005D0A3B"/>
  </w:style>
  <w:style w:type="paragraph" w:customStyle="1" w:styleId="optext">
    <w:name w:val="optext"/>
    <w:basedOn w:val="Normal"/>
    <w:uiPriority w:val="99"/>
    <w:qFormat/>
    <w:rsid w:val="005D0A3B"/>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D0A3B"/>
  </w:style>
  <w:style w:type="character" w:customStyle="1" w:styleId="icr880">
    <w:name w:val="icr880"/>
    <w:basedOn w:val="DefaultParagraphFont"/>
    <w:rsid w:val="005D0A3B"/>
  </w:style>
  <w:style w:type="character" w:customStyle="1" w:styleId="hx23q54">
    <w:name w:val="hx23q54"/>
    <w:basedOn w:val="DefaultParagraphFont"/>
    <w:rsid w:val="005D0A3B"/>
  </w:style>
  <w:style w:type="character" w:customStyle="1" w:styleId="m-5348258726587825636gmail-style13ptbold">
    <w:name w:val="m_-5348258726587825636gmail-style13ptbold"/>
    <w:basedOn w:val="DefaultParagraphFont"/>
    <w:rsid w:val="005D0A3B"/>
  </w:style>
  <w:style w:type="character" w:customStyle="1" w:styleId="m-5348258726587825636gmail-styleunderline">
    <w:name w:val="m_-5348258726587825636gmail-styleunderline"/>
    <w:basedOn w:val="DefaultParagraphFont"/>
    <w:rsid w:val="005D0A3B"/>
  </w:style>
  <w:style w:type="character" w:customStyle="1" w:styleId="UnderlineCharChar1">
    <w:name w:val="Underline Char Char1"/>
    <w:basedOn w:val="DefaultParagraphFont"/>
    <w:rsid w:val="005D0A3B"/>
    <w:rPr>
      <w:u w:val="single"/>
      <w:lang w:val="en-US" w:eastAsia="en-US" w:bidi="ar-SA"/>
    </w:rPr>
  </w:style>
  <w:style w:type="character" w:customStyle="1" w:styleId="m4385445901877740177gmail-styleunderline">
    <w:name w:val="m_4385445901877740177gmail-styleunderline"/>
    <w:basedOn w:val="DefaultParagraphFont"/>
    <w:rsid w:val="005D0A3B"/>
  </w:style>
  <w:style w:type="character" w:customStyle="1" w:styleId="CardsFont12ptCharChar">
    <w:name w:val="Cards + Font: 12 pt Char Char"/>
    <w:basedOn w:val="DefaultParagraphFont"/>
    <w:rsid w:val="005D0A3B"/>
    <w:rPr>
      <w:sz w:val="24"/>
      <w:szCs w:val="24"/>
      <w:u w:val="thick"/>
      <w:lang w:val="en-US" w:eastAsia="en-US" w:bidi="ar-SA"/>
    </w:rPr>
  </w:style>
  <w:style w:type="character" w:customStyle="1" w:styleId="NothingChar1">
    <w:name w:val="Nothing Char1"/>
    <w:basedOn w:val="DefaultParagraphFont"/>
    <w:rsid w:val="005D0A3B"/>
    <w:rPr>
      <w:lang w:val="en-US" w:eastAsia="en-US" w:bidi="ar-SA"/>
    </w:rPr>
  </w:style>
  <w:style w:type="paragraph" w:customStyle="1" w:styleId="useless">
    <w:name w:val="useless"/>
    <w:basedOn w:val="Normal"/>
    <w:uiPriority w:val="99"/>
    <w:qFormat/>
    <w:rsid w:val="005D0A3B"/>
    <w:rPr>
      <w:rFonts w:ascii="Times New Roman" w:eastAsia="Times New Roman" w:hAnsi="Times New Roman"/>
      <w:sz w:val="12"/>
    </w:rPr>
  </w:style>
  <w:style w:type="character" w:customStyle="1" w:styleId="DDIUnderline">
    <w:name w:val="DDI Underline"/>
    <w:qFormat/>
    <w:rsid w:val="005D0A3B"/>
    <w:rPr>
      <w:rFonts w:ascii="Times New Roman" w:hAnsi="Times New Roman"/>
      <w:sz w:val="24"/>
      <w:u w:val="single"/>
    </w:rPr>
  </w:style>
  <w:style w:type="character" w:customStyle="1" w:styleId="Char1">
    <w:name w:val="Char1"/>
    <w:basedOn w:val="DefaultParagraphFont"/>
    <w:rsid w:val="005D0A3B"/>
    <w:rPr>
      <w:rFonts w:cs="Arial"/>
      <w:b/>
      <w:bCs/>
      <w:iCs/>
      <w:sz w:val="24"/>
      <w:szCs w:val="28"/>
      <w:lang w:val="en-US" w:eastAsia="en-US" w:bidi="ar-SA"/>
    </w:rPr>
  </w:style>
  <w:style w:type="paragraph" w:customStyle="1" w:styleId="ALLCAPS">
    <w:name w:val="ALL CAPS"/>
    <w:basedOn w:val="Normal"/>
    <w:link w:val="ALLCAPSChar"/>
    <w:qFormat/>
    <w:rsid w:val="005D0A3B"/>
    <w:rPr>
      <w:rFonts w:ascii="Times New Roman" w:eastAsia="Times New Roman" w:hAnsi="Times New Roman"/>
      <w:b/>
      <w:caps/>
    </w:rPr>
  </w:style>
  <w:style w:type="character" w:customStyle="1" w:styleId="ALLCAPSChar">
    <w:name w:val="ALL CAPS Char"/>
    <w:basedOn w:val="DefaultParagraphFont"/>
    <w:link w:val="ALLCAPS"/>
    <w:rsid w:val="005D0A3B"/>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5D0A3B"/>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D0A3B"/>
    <w:rPr>
      <w:rFonts w:ascii="Times New Roman" w:eastAsia="Times New Roman" w:hAnsi="Times New Roman"/>
      <w:b/>
      <w:sz w:val="24"/>
    </w:rPr>
  </w:style>
  <w:style w:type="character" w:customStyle="1" w:styleId="10ptnotbold">
    <w:name w:val="10ptnotbold"/>
    <w:basedOn w:val="DefaultParagraphFont"/>
    <w:rsid w:val="005D0A3B"/>
    <w:rPr>
      <w:sz w:val="20"/>
    </w:rPr>
  </w:style>
  <w:style w:type="character" w:customStyle="1" w:styleId="Cites-AuthorDate">
    <w:name w:val="Cites-Author/Date"/>
    <w:rsid w:val="005D0A3B"/>
    <w:rPr>
      <w:rFonts w:ascii="Helvetica" w:hAnsi="Helvetica"/>
      <w:b/>
      <w:sz w:val="22"/>
      <w:szCs w:val="24"/>
      <w:u w:val="thick"/>
    </w:rPr>
  </w:style>
  <w:style w:type="paragraph" w:customStyle="1" w:styleId="CiteTag">
    <w:name w:val="Cite/Tag"/>
    <w:basedOn w:val="Normal"/>
    <w:uiPriority w:val="99"/>
    <w:qFormat/>
    <w:rsid w:val="005D0A3B"/>
    <w:rPr>
      <w:rFonts w:ascii="Times New Roman" w:eastAsia="Cambria" w:hAnsi="Times New Roman"/>
      <w:b/>
    </w:rPr>
  </w:style>
  <w:style w:type="character" w:customStyle="1" w:styleId="CardsFont6ptChar1">
    <w:name w:val="Cards + Font: 6 pt Char1"/>
    <w:basedOn w:val="CardsChar"/>
    <w:link w:val="CardsFont6pt"/>
    <w:rsid w:val="005D0A3B"/>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D0A3B"/>
  </w:style>
  <w:style w:type="character" w:customStyle="1" w:styleId="m489902567989944824gmail-styleunderline">
    <w:name w:val="m_489902567989944824gmail-styleunderline"/>
    <w:basedOn w:val="DefaultParagraphFont"/>
    <w:rsid w:val="005D0A3B"/>
  </w:style>
  <w:style w:type="character" w:customStyle="1" w:styleId="UnresolvedMention2">
    <w:name w:val="Unresolved Mention2"/>
    <w:basedOn w:val="DefaultParagraphFont"/>
    <w:uiPriority w:val="99"/>
    <w:semiHidden/>
    <w:rsid w:val="005D0A3B"/>
    <w:rPr>
      <w:color w:val="808080"/>
      <w:shd w:val="clear" w:color="auto" w:fill="E6E6E6"/>
    </w:rPr>
  </w:style>
  <w:style w:type="character" w:customStyle="1" w:styleId="swauthor">
    <w:name w:val="sw_author"/>
    <w:rsid w:val="005D0A3B"/>
  </w:style>
  <w:style w:type="character" w:customStyle="1" w:styleId="UnderlineCharChar3">
    <w:name w:val="Underline Char Char3"/>
    <w:rsid w:val="005D0A3B"/>
    <w:rPr>
      <w:szCs w:val="24"/>
      <w:u w:val="single"/>
      <w:lang w:val="en-US" w:eastAsia="en-US" w:bidi="ar-SA"/>
    </w:rPr>
  </w:style>
  <w:style w:type="character" w:customStyle="1" w:styleId="tl8wme">
    <w:name w:val="tl8wme"/>
    <w:basedOn w:val="DefaultParagraphFont"/>
    <w:rsid w:val="005D0A3B"/>
  </w:style>
  <w:style w:type="character" w:customStyle="1" w:styleId="Mention3">
    <w:name w:val="Mention3"/>
    <w:basedOn w:val="DefaultParagraphFont"/>
    <w:uiPriority w:val="99"/>
    <w:semiHidden/>
    <w:unhideWhenUsed/>
    <w:rsid w:val="005D0A3B"/>
    <w:rPr>
      <w:color w:val="2B579A"/>
      <w:shd w:val="clear" w:color="auto" w:fill="E6E6E6"/>
    </w:rPr>
  </w:style>
  <w:style w:type="character" w:customStyle="1" w:styleId="m-5251091010484660064gmail-style13ptbold">
    <w:name w:val="m_-5251091010484660064gmail-style13ptbold"/>
    <w:basedOn w:val="DefaultParagraphFont"/>
    <w:rsid w:val="005D0A3B"/>
  </w:style>
  <w:style w:type="character" w:customStyle="1" w:styleId="m-5251091010484660064gmail-styleunderline">
    <w:name w:val="m_-5251091010484660064gmail-styleunderline"/>
    <w:basedOn w:val="DefaultParagraphFont"/>
    <w:rsid w:val="005D0A3B"/>
  </w:style>
  <w:style w:type="character" w:customStyle="1" w:styleId="tablecaption">
    <w:name w:val="tablecaption"/>
    <w:basedOn w:val="DefaultParagraphFont"/>
    <w:rsid w:val="005D0A3B"/>
  </w:style>
  <w:style w:type="character" w:customStyle="1" w:styleId="StyleLatinHelvetica105ptBlack">
    <w:name w:val="Style (Latin) Helvetica 10.5 pt Black"/>
    <w:basedOn w:val="DefaultParagraphFont"/>
    <w:rsid w:val="005D0A3B"/>
    <w:rPr>
      <w:rFonts w:ascii="Times New Roman" w:hAnsi="Times New Roman"/>
      <w:color w:val="000000"/>
      <w:sz w:val="21"/>
    </w:rPr>
  </w:style>
  <w:style w:type="character" w:customStyle="1" w:styleId="m-413333960618644972gmail-style13ptbold">
    <w:name w:val="m_-413333960618644972gmail-style13ptbold"/>
    <w:basedOn w:val="DefaultParagraphFont"/>
    <w:rsid w:val="005D0A3B"/>
  </w:style>
  <w:style w:type="character" w:customStyle="1" w:styleId="m-413333960618644972gmail-styleunderline">
    <w:name w:val="m_-413333960618644972gmail-styleunderline"/>
    <w:basedOn w:val="DefaultParagraphFont"/>
    <w:rsid w:val="005D0A3B"/>
  </w:style>
  <w:style w:type="character" w:customStyle="1" w:styleId="m8314098763611656848gmail-stylestylebold12pt">
    <w:name w:val="m_8314098763611656848gmail-stylestylebold12pt"/>
    <w:basedOn w:val="DefaultParagraphFont"/>
    <w:rsid w:val="005D0A3B"/>
  </w:style>
  <w:style w:type="character" w:customStyle="1" w:styleId="m8314098763611656848gmail-styleboldunderline">
    <w:name w:val="m_8314098763611656848gmail-styleboldunderline"/>
    <w:basedOn w:val="DefaultParagraphFont"/>
    <w:rsid w:val="005D0A3B"/>
  </w:style>
  <w:style w:type="paragraph" w:customStyle="1" w:styleId="Spacer">
    <w:name w:val="Spacer"/>
    <w:basedOn w:val="Heading1"/>
    <w:link w:val="SpacerChar"/>
    <w:autoRedefine/>
    <w:uiPriority w:val="4"/>
    <w:qFormat/>
    <w:rsid w:val="005D0A3B"/>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D0A3B"/>
    <w:rPr>
      <w:rFonts w:ascii="Calibri" w:eastAsiaTheme="majorEastAsia" w:hAnsi="Calibri" w:cstheme="majorBidi"/>
      <w:b/>
      <w:sz w:val="24"/>
      <w:szCs w:val="32"/>
    </w:rPr>
  </w:style>
  <w:style w:type="paragraph" w:customStyle="1" w:styleId="msonormal0">
    <w:name w:val="msonormal"/>
    <w:basedOn w:val="Normal"/>
    <w:rsid w:val="005D0A3B"/>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5D0A3B"/>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D0A3B"/>
    <w:rPr>
      <w:rFonts w:ascii="Georgia" w:eastAsia="Times New Roman" w:hAnsi="Georgia" w:cs="Arial" w:hint="default"/>
      <w:b/>
      <w:bCs/>
      <w:kern w:val="32"/>
      <w:sz w:val="28"/>
      <w:szCs w:val="32"/>
    </w:rPr>
  </w:style>
  <w:style w:type="character" w:customStyle="1" w:styleId="SmallChar0">
    <w:name w:val="Small Char"/>
    <w:qFormat/>
    <w:rsid w:val="005D0A3B"/>
    <w:rPr>
      <w:rFonts w:ascii="Arial Narrow" w:hAnsi="Arial Narrow" w:cs="Times New Roman"/>
      <w:color w:val="000000"/>
      <w:sz w:val="16"/>
    </w:rPr>
  </w:style>
  <w:style w:type="character" w:customStyle="1" w:styleId="CiteReal0">
    <w:name w:val="CiteReal"/>
    <w:uiPriority w:val="1"/>
    <w:qFormat/>
    <w:rsid w:val="005D0A3B"/>
    <w:rPr>
      <w:rFonts w:ascii="Arial" w:hAnsi="Arial"/>
      <w:b/>
      <w:sz w:val="24"/>
      <w:u w:val="single"/>
    </w:rPr>
  </w:style>
  <w:style w:type="character" w:customStyle="1" w:styleId="dropcap1">
    <w:name w:val="dropcap1"/>
    <w:rsid w:val="005D0A3B"/>
  </w:style>
  <w:style w:type="paragraph" w:customStyle="1" w:styleId="Style31">
    <w:name w:val="Style31"/>
    <w:basedOn w:val="Normal"/>
    <w:uiPriority w:val="99"/>
    <w:rsid w:val="005D0A3B"/>
    <w:pPr>
      <w:spacing w:line="197" w:lineRule="exact"/>
      <w:jc w:val="both"/>
    </w:pPr>
    <w:rPr>
      <w:rFonts w:ascii="Palatino Linotype" w:hAnsi="Palatino Linotype" w:cs="Palatino Linotype"/>
    </w:rPr>
  </w:style>
  <w:style w:type="paragraph" w:customStyle="1" w:styleId="Style42">
    <w:name w:val="Style42"/>
    <w:basedOn w:val="Normal"/>
    <w:uiPriority w:val="99"/>
    <w:rsid w:val="005D0A3B"/>
    <w:pPr>
      <w:spacing w:line="202" w:lineRule="exact"/>
      <w:jc w:val="both"/>
    </w:pPr>
    <w:rPr>
      <w:rFonts w:ascii="Palatino Linotype" w:hAnsi="Palatino Linotype" w:cs="Palatino Linotype"/>
    </w:rPr>
  </w:style>
  <w:style w:type="paragraph" w:customStyle="1" w:styleId="Style51">
    <w:name w:val="Style51"/>
    <w:basedOn w:val="Normal"/>
    <w:uiPriority w:val="99"/>
    <w:rsid w:val="005D0A3B"/>
    <w:pPr>
      <w:spacing w:line="200" w:lineRule="exact"/>
      <w:jc w:val="both"/>
    </w:pPr>
    <w:rPr>
      <w:rFonts w:ascii="Palatino Linotype" w:hAnsi="Palatino Linotype" w:cs="Palatino Linotype"/>
    </w:rPr>
  </w:style>
  <w:style w:type="character" w:customStyle="1" w:styleId="FontStyle72">
    <w:name w:val="Font Style72"/>
    <w:uiPriority w:val="99"/>
    <w:rsid w:val="005D0A3B"/>
    <w:rPr>
      <w:rFonts w:ascii="Cambria" w:hAnsi="Cambria" w:cs="Cambria" w:hint="default"/>
      <w:sz w:val="16"/>
      <w:szCs w:val="16"/>
    </w:rPr>
  </w:style>
  <w:style w:type="character" w:customStyle="1" w:styleId="FontStyle73">
    <w:name w:val="Font Style73"/>
    <w:uiPriority w:val="99"/>
    <w:rsid w:val="005D0A3B"/>
    <w:rPr>
      <w:rFonts w:ascii="Cambria" w:hAnsi="Cambria" w:cs="Cambria" w:hint="default"/>
      <w:i/>
      <w:iCs/>
      <w:sz w:val="16"/>
      <w:szCs w:val="16"/>
    </w:rPr>
  </w:style>
  <w:style w:type="character" w:customStyle="1" w:styleId="UnderlinestyleChar2">
    <w:name w:val="Underline style Char2"/>
    <w:rsid w:val="005D0A3B"/>
    <w:rPr>
      <w:sz w:val="22"/>
      <w:szCs w:val="24"/>
      <w:u w:val="single"/>
      <w:lang w:val="en-US" w:eastAsia="en-US" w:bidi="ar-SA"/>
    </w:rPr>
  </w:style>
  <w:style w:type="paragraph" w:customStyle="1" w:styleId="CitationCharChar">
    <w:name w:val="Citation Char Char"/>
    <w:basedOn w:val="Normal"/>
    <w:uiPriority w:val="6"/>
    <w:qFormat/>
    <w:rsid w:val="005D0A3B"/>
    <w:pPr>
      <w:ind w:left="1440" w:right="1440"/>
    </w:pPr>
    <w:rPr>
      <w:rFonts w:ascii="Cambria" w:eastAsia="Verdana" w:hAnsi="Cambria" w:cs="Cambria"/>
      <w:szCs w:val="20"/>
      <w:u w:val="single"/>
    </w:rPr>
  </w:style>
  <w:style w:type="character" w:customStyle="1" w:styleId="FontStyle49">
    <w:name w:val="Font Style49"/>
    <w:uiPriority w:val="99"/>
    <w:rsid w:val="005D0A3B"/>
    <w:rPr>
      <w:rFonts w:ascii="Cambria" w:hAnsi="Cambria" w:cs="Cambria"/>
      <w:sz w:val="20"/>
      <w:szCs w:val="20"/>
    </w:rPr>
  </w:style>
  <w:style w:type="character" w:customStyle="1" w:styleId="FontStyle50">
    <w:name w:val="Font Style50"/>
    <w:uiPriority w:val="99"/>
    <w:rsid w:val="005D0A3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D0A3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D0A3B"/>
    <w:rPr>
      <w:rFonts w:ascii="Cambria" w:eastAsia="Cambria" w:hAnsi="Cambria" w:cs="Cambria"/>
      <w:spacing w:val="-3"/>
      <w:szCs w:val="20"/>
    </w:rPr>
  </w:style>
  <w:style w:type="character" w:customStyle="1" w:styleId="kn">
    <w:name w:val="kn"/>
    <w:basedOn w:val="DefaultParagraphFont"/>
    <w:rsid w:val="005D0A3B"/>
  </w:style>
  <w:style w:type="character" w:customStyle="1" w:styleId="StyleStyleUnderlineUnderlineStyleBoldUnderlineIntenseEmphas">
    <w:name w:val="Style Style UnderlineUnderlineStyle Bold UnderlineIntense Emphas..."/>
    <w:basedOn w:val="DefaultParagraphFont"/>
    <w:rsid w:val="005D0A3B"/>
    <w:rPr>
      <w:b/>
      <w:bCs/>
      <w:sz w:val="26"/>
      <w:u w:val="single"/>
    </w:rPr>
  </w:style>
  <w:style w:type="character" w:customStyle="1" w:styleId="articoloinside">
    <w:name w:val="articolo_inside"/>
    <w:rsid w:val="005D0A3B"/>
  </w:style>
  <w:style w:type="paragraph" w:customStyle="1" w:styleId="pagetools">
    <w:name w:val="pagetools"/>
    <w:basedOn w:val="Normal"/>
    <w:rsid w:val="005D0A3B"/>
    <w:pPr>
      <w:spacing w:before="100" w:beforeAutospacing="1" w:after="100" w:afterAutospacing="1"/>
    </w:pPr>
    <w:rPr>
      <w:rFonts w:ascii="Cambria" w:eastAsia="Cambria" w:hAnsi="Cambria"/>
      <w:sz w:val="24"/>
    </w:rPr>
  </w:style>
  <w:style w:type="character" w:customStyle="1" w:styleId="desc">
    <w:name w:val="desc"/>
    <w:basedOn w:val="DefaultParagraphFont"/>
    <w:rsid w:val="005D0A3B"/>
  </w:style>
  <w:style w:type="character" w:customStyle="1" w:styleId="job">
    <w:name w:val="job"/>
    <w:basedOn w:val="DefaultParagraphFont"/>
    <w:rsid w:val="005D0A3B"/>
  </w:style>
  <w:style w:type="character" w:customStyle="1" w:styleId="publisher">
    <w:name w:val="publisher"/>
    <w:basedOn w:val="DefaultParagraphFont"/>
    <w:rsid w:val="005D0A3B"/>
  </w:style>
  <w:style w:type="character" w:customStyle="1" w:styleId="pubyear">
    <w:name w:val="pubyear"/>
    <w:basedOn w:val="DefaultParagraphFont"/>
    <w:rsid w:val="005D0A3B"/>
  </w:style>
  <w:style w:type="character" w:customStyle="1" w:styleId="pubcity">
    <w:name w:val="pubcity"/>
    <w:basedOn w:val="DefaultParagraphFont"/>
    <w:rsid w:val="005D0A3B"/>
  </w:style>
  <w:style w:type="character" w:customStyle="1" w:styleId="bodycontentlink">
    <w:name w:val="bodycontentlink"/>
    <w:basedOn w:val="DefaultParagraphFont"/>
    <w:rsid w:val="005D0A3B"/>
  </w:style>
  <w:style w:type="paragraph" w:customStyle="1" w:styleId="C-Text">
    <w:name w:val="C-Text"/>
    <w:basedOn w:val="Normal"/>
    <w:rsid w:val="005D0A3B"/>
    <w:pPr>
      <w:tabs>
        <w:tab w:val="num" w:pos="720"/>
      </w:tabs>
      <w:ind w:left="720" w:hanging="360"/>
    </w:pPr>
    <w:rPr>
      <w:rFonts w:ascii="Book Antiqua" w:hAnsi="Book Antiqua"/>
      <w:sz w:val="24"/>
    </w:rPr>
  </w:style>
  <w:style w:type="character" w:customStyle="1" w:styleId="ecdate">
    <w:name w:val="ec_date"/>
    <w:basedOn w:val="DefaultParagraphFont"/>
    <w:rsid w:val="005D0A3B"/>
    <w:rPr>
      <w:rFonts w:ascii="Symbol" w:hAnsi="Symbol" w:hint="default"/>
      <w:sz w:val="20"/>
      <w:szCs w:val="20"/>
      <w:shd w:val="clear" w:color="auto" w:fill="FFFFFF"/>
    </w:rPr>
  </w:style>
  <w:style w:type="paragraph" w:customStyle="1" w:styleId="ecmsonormal">
    <w:name w:val="ec_msonormal"/>
    <w:basedOn w:val="Normal"/>
    <w:rsid w:val="005D0A3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D0A3B"/>
  </w:style>
  <w:style w:type="character" w:customStyle="1" w:styleId="articleheadline">
    <w:name w:val="articleheadline"/>
    <w:basedOn w:val="DefaultParagraphFont"/>
    <w:rsid w:val="005D0A3B"/>
  </w:style>
  <w:style w:type="paragraph" w:customStyle="1" w:styleId="u-intro">
    <w:name w:val="u-intro"/>
    <w:basedOn w:val="Normal"/>
    <w:rsid w:val="005D0A3B"/>
    <w:pPr>
      <w:spacing w:before="100" w:beforeAutospacing="1" w:after="100" w:afterAutospacing="1"/>
    </w:pPr>
    <w:rPr>
      <w:sz w:val="24"/>
    </w:rPr>
  </w:style>
  <w:style w:type="character" w:customStyle="1" w:styleId="u-byline">
    <w:name w:val="u-byline"/>
    <w:basedOn w:val="DefaultParagraphFont"/>
    <w:rsid w:val="005D0A3B"/>
  </w:style>
  <w:style w:type="character" w:customStyle="1" w:styleId="articlebya">
    <w:name w:val="articleby_a"/>
    <w:basedOn w:val="DefaultParagraphFont"/>
    <w:rsid w:val="005D0A3B"/>
  </w:style>
  <w:style w:type="character" w:customStyle="1" w:styleId="popupwinby">
    <w:name w:val="popupwinby"/>
    <w:basedOn w:val="DefaultParagraphFont"/>
    <w:rsid w:val="005D0A3B"/>
  </w:style>
  <w:style w:type="character" w:customStyle="1" w:styleId="storyheader">
    <w:name w:val="storyheader"/>
    <w:basedOn w:val="DefaultParagraphFont"/>
    <w:rsid w:val="005D0A3B"/>
  </w:style>
  <w:style w:type="character" w:customStyle="1" w:styleId="marron">
    <w:name w:val="marron"/>
    <w:basedOn w:val="DefaultParagraphFont"/>
    <w:rsid w:val="005D0A3B"/>
  </w:style>
  <w:style w:type="paragraph" w:customStyle="1" w:styleId="StyleNormalWeb10pt">
    <w:name w:val="Style Normal (Web) + 10 pt"/>
    <w:basedOn w:val="NormalWeb"/>
    <w:next w:val="Normal"/>
    <w:rsid w:val="005D0A3B"/>
    <w:rPr>
      <w:rFonts w:ascii="Bookman Old Style" w:eastAsiaTheme="minorHAnsi" w:hAnsi="Bookman Old Style"/>
      <w:sz w:val="20"/>
      <w:lang w:bidi="ar-SA"/>
    </w:rPr>
  </w:style>
  <w:style w:type="character" w:customStyle="1" w:styleId="StyleNormalWeb10ptChar">
    <w:name w:val="Style Normal (Web) + 10 pt Char"/>
    <w:basedOn w:val="DefaultParagraphFont"/>
    <w:rsid w:val="005D0A3B"/>
    <w:rPr>
      <w:szCs w:val="24"/>
      <w:lang w:val="en-US" w:eastAsia="en-US" w:bidi="ar-SA"/>
    </w:rPr>
  </w:style>
  <w:style w:type="paragraph" w:customStyle="1" w:styleId="TagCiteShells">
    <w:name w:val="Tag/Cite/Shells"/>
    <w:basedOn w:val="Normal"/>
    <w:rsid w:val="005D0A3B"/>
    <w:rPr>
      <w:b/>
    </w:rPr>
  </w:style>
  <w:style w:type="paragraph" w:customStyle="1" w:styleId="DefinitionTerm">
    <w:name w:val="Definition Term"/>
    <w:basedOn w:val="Normal"/>
    <w:next w:val="Normal"/>
    <w:rsid w:val="005D0A3B"/>
    <w:rPr>
      <w:snapToGrid w:val="0"/>
      <w:sz w:val="24"/>
    </w:rPr>
  </w:style>
  <w:style w:type="character" w:customStyle="1" w:styleId="Style3CharChar">
    <w:name w:val="Style3 Char Char"/>
    <w:basedOn w:val="DefaultParagraphFont"/>
    <w:rsid w:val="005D0A3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D0A3B"/>
    <w:pPr>
      <w:spacing w:after="60"/>
    </w:pPr>
    <w:rPr>
      <w:rFonts w:eastAsia="Segoe UI" w:cs="Cambria"/>
      <w:caps/>
      <w:sz w:val="20"/>
      <w:lang w:eastAsia="zh-CN"/>
    </w:rPr>
  </w:style>
  <w:style w:type="character" w:customStyle="1" w:styleId="NormalChar0">
    <w:name w:val="Normal Char"/>
    <w:basedOn w:val="DefaultParagraphFont"/>
    <w:rsid w:val="005D0A3B"/>
    <w:rPr>
      <w:lang w:eastAsia="en-US"/>
    </w:rPr>
  </w:style>
  <w:style w:type="character" w:customStyle="1" w:styleId="BoldUnderlineChar2">
    <w:name w:val="Bold + Underline Char"/>
    <w:basedOn w:val="DefaultParagraphFont"/>
    <w:rsid w:val="005D0A3B"/>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D0A3B"/>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5D0A3B"/>
  </w:style>
  <w:style w:type="character" w:customStyle="1" w:styleId="CharacterStyle7">
    <w:name w:val="Character Style 7"/>
    <w:rsid w:val="005D0A3B"/>
    <w:rPr>
      <w:rFonts w:ascii="Trebuchet MS" w:hAnsi="Trebuchet MS" w:cs="Trebuchet MS"/>
      <w:sz w:val="20"/>
      <w:szCs w:val="20"/>
      <w:u w:val="single"/>
    </w:rPr>
  </w:style>
  <w:style w:type="character" w:customStyle="1" w:styleId="StyleStyle4Char">
    <w:name w:val="Style Style4 + Char"/>
    <w:basedOn w:val="DefaultParagraphFont"/>
    <w:rsid w:val="005D0A3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D0A3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D0A3B"/>
    <w:rPr>
      <w:rFonts w:ascii="Symbol" w:hAnsi="Symbol"/>
      <w:sz w:val="21"/>
      <w:szCs w:val="21"/>
      <w:u w:val="thick"/>
    </w:rPr>
  </w:style>
  <w:style w:type="character" w:customStyle="1" w:styleId="UnderlinedEvidenceCharChar">
    <w:name w:val="Underlined Evidence Char Char"/>
    <w:basedOn w:val="DefaultParagraphFont"/>
    <w:rsid w:val="005D0A3B"/>
    <w:rPr>
      <w:rFonts w:ascii="Symbol" w:hAnsi="Symbol"/>
      <w:sz w:val="21"/>
      <w:szCs w:val="21"/>
      <w:u w:val="thick"/>
      <w:lang w:val="en-US" w:eastAsia="en-US" w:bidi="ar-SA"/>
    </w:rPr>
  </w:style>
  <w:style w:type="character" w:styleId="PlaceholderText">
    <w:name w:val="Placeholder Text"/>
    <w:basedOn w:val="DefaultParagraphFont"/>
    <w:uiPriority w:val="99"/>
    <w:rsid w:val="005D0A3B"/>
    <w:rPr>
      <w:color w:val="808080"/>
    </w:rPr>
  </w:style>
  <w:style w:type="paragraph" w:customStyle="1" w:styleId="Cite8">
    <w:name w:val="Cite8"/>
    <w:basedOn w:val="Normal"/>
    <w:autoRedefine/>
    <w:qFormat/>
    <w:rsid w:val="005D0A3B"/>
    <w:rPr>
      <w:rFonts w:ascii="Trebuchet MS" w:eastAsia="Verdana" w:hAnsi="Trebuchet MS" w:cs="Cambria"/>
    </w:rPr>
  </w:style>
  <w:style w:type="paragraph" w:customStyle="1" w:styleId="8font">
    <w:name w:val="8font"/>
    <w:basedOn w:val="Normal"/>
    <w:next w:val="Normal"/>
    <w:autoRedefine/>
    <w:qFormat/>
    <w:rsid w:val="005D0A3B"/>
    <w:rPr>
      <w:rFonts w:eastAsia="Cambria Math" w:cs="Cambria"/>
      <w:szCs w:val="16"/>
    </w:rPr>
  </w:style>
  <w:style w:type="character" w:customStyle="1" w:styleId="NoterefInText">
    <w:name w:val="_NoterefInText"/>
    <w:uiPriority w:val="99"/>
    <w:rsid w:val="005D0A3B"/>
    <w:rPr>
      <w:rFonts w:cs="AKDPE C+ Utopia"/>
      <w:color w:val="000000"/>
    </w:rPr>
  </w:style>
  <w:style w:type="character" w:customStyle="1" w:styleId="postauthor">
    <w:name w:val="postauthor"/>
    <w:basedOn w:val="DefaultParagraphFont"/>
    <w:rsid w:val="005D0A3B"/>
  </w:style>
  <w:style w:type="paragraph" w:customStyle="1" w:styleId="notes-source-hasnotes">
    <w:name w:val="notes-source-hasnotes"/>
    <w:basedOn w:val="Normal"/>
    <w:rsid w:val="005D0A3B"/>
    <w:pPr>
      <w:spacing w:before="100" w:beforeAutospacing="1" w:after="100" w:afterAutospacing="1"/>
    </w:pPr>
    <w:rPr>
      <w:rFonts w:ascii="Tahoma" w:hAnsi="Tahoma"/>
      <w:szCs w:val="20"/>
    </w:rPr>
  </w:style>
  <w:style w:type="character" w:customStyle="1" w:styleId="span">
    <w:name w:val="span"/>
    <w:basedOn w:val="DefaultParagraphFont"/>
    <w:rsid w:val="005D0A3B"/>
  </w:style>
  <w:style w:type="character" w:customStyle="1" w:styleId="maintitle">
    <w:name w:val="maintitle"/>
    <w:basedOn w:val="DefaultParagraphFont"/>
    <w:rsid w:val="005D0A3B"/>
  </w:style>
  <w:style w:type="character" w:customStyle="1" w:styleId="thirdparty-logo">
    <w:name w:val="thirdparty-logo"/>
    <w:basedOn w:val="DefaultParagraphFont"/>
    <w:rsid w:val="005D0A3B"/>
  </w:style>
  <w:style w:type="character" w:customStyle="1" w:styleId="posted">
    <w:name w:val="posted"/>
    <w:basedOn w:val="DefaultParagraphFont"/>
    <w:rsid w:val="005D0A3B"/>
  </w:style>
  <w:style w:type="character" w:customStyle="1" w:styleId="ticker">
    <w:name w:val="ticker"/>
    <w:basedOn w:val="DefaultParagraphFont"/>
    <w:rsid w:val="005D0A3B"/>
  </w:style>
  <w:style w:type="paragraph" w:customStyle="1" w:styleId="articlemeta">
    <w:name w:val="articlemeta"/>
    <w:basedOn w:val="Normal"/>
    <w:rsid w:val="005D0A3B"/>
    <w:pPr>
      <w:spacing w:before="100" w:beforeAutospacing="1" w:after="100" w:afterAutospacing="1"/>
    </w:pPr>
    <w:rPr>
      <w:rFonts w:ascii="Tahoma" w:hAnsi="Tahoma"/>
      <w:szCs w:val="20"/>
    </w:rPr>
  </w:style>
  <w:style w:type="character" w:customStyle="1" w:styleId="vcard">
    <w:name w:val="vcard"/>
    <w:basedOn w:val="DefaultParagraphFont"/>
    <w:rsid w:val="005D0A3B"/>
  </w:style>
  <w:style w:type="character" w:customStyle="1" w:styleId="print-footnote">
    <w:name w:val="print-footnote"/>
    <w:basedOn w:val="DefaultParagraphFont"/>
    <w:rsid w:val="005D0A3B"/>
  </w:style>
  <w:style w:type="character" w:customStyle="1" w:styleId="datestring">
    <w:name w:val="datestring"/>
    <w:basedOn w:val="DefaultParagraphFont"/>
    <w:rsid w:val="005D0A3B"/>
  </w:style>
  <w:style w:type="paragraph" w:customStyle="1" w:styleId="noindent0">
    <w:name w:val="no_indent"/>
    <w:basedOn w:val="Normal"/>
    <w:rsid w:val="005D0A3B"/>
    <w:pPr>
      <w:spacing w:before="100" w:beforeAutospacing="1" w:after="100" w:afterAutospacing="1"/>
    </w:pPr>
    <w:rPr>
      <w:rFonts w:ascii="Tahoma" w:hAnsi="Tahoma"/>
      <w:szCs w:val="20"/>
    </w:rPr>
  </w:style>
  <w:style w:type="character" w:customStyle="1" w:styleId="email">
    <w:name w:val="email"/>
    <w:basedOn w:val="DefaultParagraphFont"/>
    <w:rsid w:val="005D0A3B"/>
  </w:style>
  <w:style w:type="paragraph" w:customStyle="1" w:styleId="left">
    <w:name w:val="left"/>
    <w:basedOn w:val="Normal"/>
    <w:rsid w:val="005D0A3B"/>
    <w:pPr>
      <w:spacing w:before="100" w:beforeAutospacing="1" w:after="100" w:afterAutospacing="1"/>
    </w:pPr>
    <w:rPr>
      <w:rFonts w:ascii="Tahoma" w:hAnsi="Tahoma"/>
      <w:szCs w:val="20"/>
    </w:rPr>
  </w:style>
  <w:style w:type="paragraph" w:customStyle="1" w:styleId="right">
    <w:name w:val="right"/>
    <w:basedOn w:val="Normal"/>
    <w:rsid w:val="005D0A3B"/>
    <w:pPr>
      <w:spacing w:before="100" w:beforeAutospacing="1" w:after="100" w:afterAutospacing="1"/>
    </w:pPr>
    <w:rPr>
      <w:rFonts w:ascii="Tahoma" w:hAnsi="Tahoma"/>
      <w:szCs w:val="20"/>
    </w:rPr>
  </w:style>
  <w:style w:type="character" w:customStyle="1" w:styleId="gptad">
    <w:name w:val="gptad"/>
    <w:basedOn w:val="DefaultParagraphFont"/>
    <w:rsid w:val="005D0A3B"/>
  </w:style>
  <w:style w:type="paragraph" w:customStyle="1" w:styleId="creditpostedmodified">
    <w:name w:val="credit_posted_modified"/>
    <w:basedOn w:val="Normal"/>
    <w:rsid w:val="005D0A3B"/>
    <w:pPr>
      <w:spacing w:before="100" w:beforeAutospacing="1" w:after="100" w:afterAutospacing="1"/>
    </w:pPr>
    <w:rPr>
      <w:rFonts w:ascii="Tahoma" w:hAnsi="Tahoma"/>
      <w:szCs w:val="20"/>
    </w:rPr>
  </w:style>
  <w:style w:type="character" w:customStyle="1" w:styleId="creditline">
    <w:name w:val="creditline"/>
    <w:basedOn w:val="DefaultParagraphFont"/>
    <w:rsid w:val="005D0A3B"/>
  </w:style>
  <w:style w:type="character" w:customStyle="1" w:styleId="grd">
    <w:name w:val="grd"/>
    <w:basedOn w:val="DefaultParagraphFont"/>
    <w:rsid w:val="005D0A3B"/>
  </w:style>
  <w:style w:type="paragraph" w:customStyle="1" w:styleId="hs-text-container">
    <w:name w:val="hs-text-container"/>
    <w:basedOn w:val="Normal"/>
    <w:rsid w:val="005D0A3B"/>
    <w:pPr>
      <w:spacing w:before="100" w:beforeAutospacing="1" w:after="100" w:afterAutospacing="1"/>
    </w:pPr>
    <w:rPr>
      <w:rFonts w:ascii="Tahoma" w:hAnsi="Tahoma"/>
      <w:szCs w:val="20"/>
    </w:rPr>
  </w:style>
  <w:style w:type="character" w:customStyle="1" w:styleId="created">
    <w:name w:val="created"/>
    <w:basedOn w:val="DefaultParagraphFont"/>
    <w:rsid w:val="005D0A3B"/>
  </w:style>
  <w:style w:type="character" w:customStyle="1" w:styleId="changed">
    <w:name w:val="changed"/>
    <w:basedOn w:val="DefaultParagraphFont"/>
    <w:rsid w:val="005D0A3B"/>
  </w:style>
  <w:style w:type="character" w:customStyle="1" w:styleId="article-author-name">
    <w:name w:val="article-author-name"/>
    <w:basedOn w:val="DefaultParagraphFont"/>
    <w:rsid w:val="005D0A3B"/>
  </w:style>
  <w:style w:type="character" w:customStyle="1" w:styleId="bioexcerpt">
    <w:name w:val="bio_excerpt"/>
    <w:basedOn w:val="DefaultParagraphFont"/>
    <w:rsid w:val="005D0A3B"/>
  </w:style>
  <w:style w:type="character" w:customStyle="1" w:styleId="commentcount">
    <w:name w:val="comment_count"/>
    <w:basedOn w:val="DefaultParagraphFont"/>
    <w:rsid w:val="005D0A3B"/>
  </w:style>
  <w:style w:type="character" w:customStyle="1" w:styleId="searchtermshighlighted">
    <w:name w:val="searchtermshighlighted"/>
    <w:basedOn w:val="DefaultParagraphFont"/>
    <w:rsid w:val="005D0A3B"/>
  </w:style>
  <w:style w:type="character" w:customStyle="1" w:styleId="contributornametrigger">
    <w:name w:val="contributornametrigger"/>
    <w:basedOn w:val="DefaultParagraphFont"/>
    <w:rsid w:val="005D0A3B"/>
  </w:style>
  <w:style w:type="character" w:customStyle="1" w:styleId="bylinepipe">
    <w:name w:val="bylinepipe"/>
    <w:basedOn w:val="DefaultParagraphFont"/>
    <w:rsid w:val="005D0A3B"/>
  </w:style>
  <w:style w:type="character" w:customStyle="1" w:styleId="lucenesearchresulturlb">
    <w:name w:val="lucene_search_result_url_b"/>
    <w:basedOn w:val="DefaultParagraphFont"/>
    <w:rsid w:val="005D0A3B"/>
  </w:style>
  <w:style w:type="character" w:customStyle="1" w:styleId="faculty-title">
    <w:name w:val="faculty-title"/>
    <w:basedOn w:val="DefaultParagraphFont"/>
    <w:rsid w:val="005D0A3B"/>
  </w:style>
  <w:style w:type="character" w:customStyle="1" w:styleId="count">
    <w:name w:val="count"/>
    <w:basedOn w:val="DefaultParagraphFont"/>
    <w:rsid w:val="005D0A3B"/>
  </w:style>
  <w:style w:type="character" w:customStyle="1" w:styleId="volume">
    <w:name w:val="volume"/>
    <w:basedOn w:val="DefaultParagraphFont"/>
    <w:rsid w:val="005D0A3B"/>
  </w:style>
  <w:style w:type="character" w:customStyle="1" w:styleId="issue">
    <w:name w:val="issue"/>
    <w:basedOn w:val="DefaultParagraphFont"/>
    <w:rsid w:val="005D0A3B"/>
  </w:style>
  <w:style w:type="character" w:customStyle="1" w:styleId="pages">
    <w:name w:val="pages"/>
    <w:basedOn w:val="DefaultParagraphFont"/>
    <w:rsid w:val="005D0A3B"/>
  </w:style>
  <w:style w:type="character" w:customStyle="1" w:styleId="field-content">
    <w:name w:val="field-content"/>
    <w:basedOn w:val="DefaultParagraphFont"/>
    <w:rsid w:val="005D0A3B"/>
  </w:style>
  <w:style w:type="character" w:customStyle="1" w:styleId="person">
    <w:name w:val="person"/>
    <w:basedOn w:val="DefaultParagraphFont"/>
    <w:rsid w:val="005D0A3B"/>
  </w:style>
  <w:style w:type="character" w:customStyle="1" w:styleId="corresponding">
    <w:name w:val="corresponding"/>
    <w:basedOn w:val="DefaultParagraphFont"/>
    <w:rsid w:val="005D0A3B"/>
  </w:style>
  <w:style w:type="character" w:customStyle="1" w:styleId="entry-date">
    <w:name w:val="entry-date"/>
    <w:basedOn w:val="DefaultParagraphFont"/>
    <w:rsid w:val="005D0A3B"/>
  </w:style>
  <w:style w:type="paragraph" w:customStyle="1" w:styleId="entry-meta">
    <w:name w:val="entry-meta"/>
    <w:basedOn w:val="Normal"/>
    <w:rsid w:val="005D0A3B"/>
    <w:pPr>
      <w:spacing w:before="100" w:beforeAutospacing="1" w:after="100" w:afterAutospacing="1"/>
    </w:pPr>
    <w:rPr>
      <w:rFonts w:ascii="Tahoma" w:hAnsi="Tahoma"/>
      <w:szCs w:val="20"/>
    </w:rPr>
  </w:style>
  <w:style w:type="character" w:customStyle="1" w:styleId="post-time">
    <w:name w:val="post-time"/>
    <w:basedOn w:val="DefaultParagraphFont"/>
    <w:rsid w:val="005D0A3B"/>
  </w:style>
  <w:style w:type="character" w:customStyle="1" w:styleId="post-category">
    <w:name w:val="post-category"/>
    <w:basedOn w:val="DefaultParagraphFont"/>
    <w:rsid w:val="005D0A3B"/>
  </w:style>
  <w:style w:type="character" w:customStyle="1" w:styleId="post-author">
    <w:name w:val="post-author"/>
    <w:basedOn w:val="DefaultParagraphFont"/>
    <w:rsid w:val="005D0A3B"/>
  </w:style>
  <w:style w:type="character" w:customStyle="1" w:styleId="A10">
    <w:name w:val="A10"/>
    <w:uiPriority w:val="99"/>
    <w:rsid w:val="005D0A3B"/>
    <w:rPr>
      <w:rFonts w:cs="MS Mincho"/>
      <w:color w:val="000000"/>
      <w:sz w:val="11"/>
      <w:szCs w:val="11"/>
    </w:rPr>
  </w:style>
  <w:style w:type="paragraph" w:customStyle="1" w:styleId="Pa10">
    <w:name w:val="Pa10"/>
    <w:basedOn w:val="Default"/>
    <w:next w:val="Default"/>
    <w:uiPriority w:val="99"/>
    <w:rsid w:val="005D0A3B"/>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D0A3B"/>
    <w:pPr>
      <w:widowControl w:val="0"/>
      <w:spacing w:line="241" w:lineRule="atLeast"/>
    </w:pPr>
    <w:rPr>
      <w:rFonts w:ascii="Verdana" w:eastAsiaTheme="minorEastAsia" w:hAnsi="Verdana" w:cs="Cambria"/>
      <w:color w:val="auto"/>
    </w:rPr>
  </w:style>
  <w:style w:type="character" w:customStyle="1" w:styleId="A9">
    <w:name w:val="A9"/>
    <w:uiPriority w:val="99"/>
    <w:rsid w:val="005D0A3B"/>
    <w:rPr>
      <w:rFonts w:cs="MS Mincho"/>
      <w:color w:val="000000"/>
      <w:sz w:val="14"/>
      <w:szCs w:val="14"/>
    </w:rPr>
  </w:style>
  <w:style w:type="paragraph" w:customStyle="1" w:styleId="articledetails">
    <w:name w:val="articledetails"/>
    <w:basedOn w:val="Normal"/>
    <w:rsid w:val="005D0A3B"/>
    <w:pPr>
      <w:spacing w:before="100" w:beforeAutospacing="1" w:after="100" w:afterAutospacing="1"/>
    </w:pPr>
    <w:rPr>
      <w:rFonts w:ascii="Tahoma" w:hAnsi="Tahoma"/>
      <w:szCs w:val="20"/>
    </w:rPr>
  </w:style>
  <w:style w:type="character" w:customStyle="1" w:styleId="posted-and-updated">
    <w:name w:val="posted-and-updated"/>
    <w:basedOn w:val="DefaultParagraphFont"/>
    <w:rsid w:val="005D0A3B"/>
  </w:style>
  <w:style w:type="paragraph" w:customStyle="1" w:styleId="aff">
    <w:name w:val="aff"/>
    <w:basedOn w:val="Normal"/>
    <w:rsid w:val="005D0A3B"/>
    <w:pPr>
      <w:spacing w:before="100" w:beforeAutospacing="1" w:after="100" w:afterAutospacing="1"/>
    </w:pPr>
    <w:rPr>
      <w:rFonts w:ascii="Tahoma" w:hAnsi="Tahoma"/>
      <w:szCs w:val="20"/>
    </w:rPr>
  </w:style>
  <w:style w:type="character" w:customStyle="1" w:styleId="entry-author">
    <w:name w:val="entry-author"/>
    <w:basedOn w:val="DefaultParagraphFont"/>
    <w:rsid w:val="005D0A3B"/>
  </w:style>
  <w:style w:type="character" w:customStyle="1" w:styleId="entry-author-name">
    <w:name w:val="entry-author-name"/>
    <w:basedOn w:val="DefaultParagraphFont"/>
    <w:rsid w:val="005D0A3B"/>
  </w:style>
  <w:style w:type="character" w:customStyle="1" w:styleId="arial11">
    <w:name w:val="arial_11"/>
    <w:basedOn w:val="DefaultParagraphFont"/>
    <w:rsid w:val="005D0A3B"/>
  </w:style>
  <w:style w:type="character" w:customStyle="1" w:styleId="contrib-degrees">
    <w:name w:val="contrib-degrees"/>
    <w:basedOn w:val="DefaultParagraphFont"/>
    <w:rsid w:val="005D0A3B"/>
  </w:style>
  <w:style w:type="character" w:customStyle="1" w:styleId="contrib-on-behalf-of">
    <w:name w:val="contrib-on-behalf-of"/>
    <w:basedOn w:val="DefaultParagraphFont"/>
    <w:rsid w:val="005D0A3B"/>
  </w:style>
  <w:style w:type="character" w:customStyle="1" w:styleId="pubtime">
    <w:name w:val="pubtime"/>
    <w:basedOn w:val="DefaultParagraphFont"/>
    <w:rsid w:val="005D0A3B"/>
  </w:style>
  <w:style w:type="character" w:customStyle="1" w:styleId="time">
    <w:name w:val="time"/>
    <w:basedOn w:val="DefaultParagraphFont"/>
    <w:rsid w:val="005D0A3B"/>
  </w:style>
  <w:style w:type="character" w:customStyle="1" w:styleId="fbcommentscount">
    <w:name w:val="fb_comments_count"/>
    <w:basedOn w:val="DefaultParagraphFont"/>
    <w:rsid w:val="005D0A3B"/>
  </w:style>
  <w:style w:type="character" w:customStyle="1" w:styleId="stsharethiscustom">
    <w:name w:val="st_sharethis_custom"/>
    <w:basedOn w:val="DefaultParagraphFont"/>
    <w:rsid w:val="005D0A3B"/>
  </w:style>
  <w:style w:type="paragraph" w:customStyle="1" w:styleId="permalinkable">
    <w:name w:val="permalinkable"/>
    <w:basedOn w:val="Normal"/>
    <w:rsid w:val="005D0A3B"/>
    <w:pPr>
      <w:spacing w:before="100" w:beforeAutospacing="1" w:after="100" w:afterAutospacing="1"/>
    </w:pPr>
    <w:rPr>
      <w:rFonts w:ascii="Tahoma" w:hAnsi="Tahoma"/>
      <w:szCs w:val="20"/>
    </w:rPr>
  </w:style>
  <w:style w:type="character" w:customStyle="1" w:styleId="post-date">
    <w:name w:val="post-date"/>
    <w:basedOn w:val="DefaultParagraphFont"/>
    <w:rsid w:val="005D0A3B"/>
  </w:style>
  <w:style w:type="character" w:customStyle="1" w:styleId="link-external">
    <w:name w:val="link-external"/>
    <w:basedOn w:val="DefaultParagraphFont"/>
    <w:rsid w:val="005D0A3B"/>
  </w:style>
  <w:style w:type="character" w:customStyle="1" w:styleId="articleauthor">
    <w:name w:val="article_author"/>
    <w:basedOn w:val="DefaultParagraphFont"/>
    <w:rsid w:val="005D0A3B"/>
  </w:style>
  <w:style w:type="character" w:customStyle="1" w:styleId="articleissue">
    <w:name w:val="article_issue"/>
    <w:basedOn w:val="DefaultParagraphFont"/>
    <w:rsid w:val="005D0A3B"/>
  </w:style>
  <w:style w:type="character" w:customStyle="1" w:styleId="a-size-large">
    <w:name w:val="a-size-large"/>
    <w:basedOn w:val="DefaultParagraphFont"/>
    <w:rsid w:val="005D0A3B"/>
  </w:style>
  <w:style w:type="character" w:customStyle="1" w:styleId="a-size-medium">
    <w:name w:val="a-size-medium"/>
    <w:basedOn w:val="DefaultParagraphFont"/>
    <w:rsid w:val="005D0A3B"/>
  </w:style>
  <w:style w:type="character" w:customStyle="1" w:styleId="contribution">
    <w:name w:val="contribution"/>
    <w:basedOn w:val="DefaultParagraphFont"/>
    <w:rsid w:val="005D0A3B"/>
  </w:style>
  <w:style w:type="character" w:customStyle="1" w:styleId="a-color-secondary">
    <w:name w:val="a-color-secondary"/>
    <w:basedOn w:val="DefaultParagraphFont"/>
    <w:rsid w:val="005D0A3B"/>
  </w:style>
  <w:style w:type="paragraph" w:customStyle="1" w:styleId="sbyline">
    <w:name w:val="sbyline"/>
    <w:basedOn w:val="Normal"/>
    <w:rsid w:val="005D0A3B"/>
    <w:pPr>
      <w:spacing w:before="100" w:beforeAutospacing="1" w:after="100" w:afterAutospacing="1"/>
    </w:pPr>
    <w:rPr>
      <w:rFonts w:ascii="Tahoma" w:hAnsi="Tahoma"/>
      <w:szCs w:val="20"/>
    </w:rPr>
  </w:style>
  <w:style w:type="character" w:customStyle="1" w:styleId="ui-author">
    <w:name w:val="ui-author"/>
    <w:basedOn w:val="DefaultParagraphFont"/>
    <w:rsid w:val="005D0A3B"/>
  </w:style>
  <w:style w:type="character" w:customStyle="1" w:styleId="ui-staffline">
    <w:name w:val="ui-staffline"/>
    <w:basedOn w:val="DefaultParagraphFont"/>
    <w:rsid w:val="005D0A3B"/>
  </w:style>
  <w:style w:type="paragraph" w:customStyle="1" w:styleId="promotion-tag-p">
    <w:name w:val="promotion-tag-p"/>
    <w:basedOn w:val="Normal"/>
    <w:rsid w:val="005D0A3B"/>
    <w:pPr>
      <w:spacing w:before="100" w:beforeAutospacing="1" w:after="100" w:afterAutospacing="1"/>
    </w:pPr>
    <w:rPr>
      <w:rFonts w:ascii="Tahoma" w:hAnsi="Tahoma"/>
      <w:szCs w:val="20"/>
    </w:rPr>
  </w:style>
  <w:style w:type="paragraph" w:customStyle="1" w:styleId="heading">
    <w:name w:val="heading"/>
    <w:basedOn w:val="Normal"/>
    <w:rsid w:val="005D0A3B"/>
    <w:pPr>
      <w:spacing w:before="100" w:beforeAutospacing="1" w:after="100" w:afterAutospacing="1"/>
    </w:pPr>
    <w:rPr>
      <w:rFonts w:ascii="Tahoma" w:hAnsi="Tahoma"/>
      <w:szCs w:val="20"/>
    </w:rPr>
  </w:style>
  <w:style w:type="character" w:customStyle="1" w:styleId="value">
    <w:name w:val="value"/>
    <w:basedOn w:val="DefaultParagraphFont"/>
    <w:rsid w:val="005D0A3B"/>
  </w:style>
  <w:style w:type="character" w:customStyle="1" w:styleId="specialissuelabel">
    <w:name w:val="specialissuelabel"/>
    <w:basedOn w:val="DefaultParagraphFont"/>
    <w:rsid w:val="005D0A3B"/>
  </w:style>
  <w:style w:type="character" w:customStyle="1" w:styleId="referencediv">
    <w:name w:val="referencediv"/>
    <w:basedOn w:val="DefaultParagraphFont"/>
    <w:rsid w:val="005D0A3B"/>
  </w:style>
  <w:style w:type="character" w:customStyle="1" w:styleId="wp-smiley">
    <w:name w:val="wp-smiley"/>
    <w:basedOn w:val="DefaultParagraphFont"/>
    <w:rsid w:val="005D0A3B"/>
  </w:style>
  <w:style w:type="character" w:customStyle="1" w:styleId="meta-prep">
    <w:name w:val="meta-prep"/>
    <w:basedOn w:val="DefaultParagraphFont"/>
    <w:rsid w:val="005D0A3B"/>
  </w:style>
  <w:style w:type="character" w:customStyle="1" w:styleId="artjournal">
    <w:name w:val="art_journal"/>
    <w:basedOn w:val="DefaultParagraphFont"/>
    <w:rsid w:val="005D0A3B"/>
  </w:style>
  <w:style w:type="character" w:customStyle="1" w:styleId="artdatevolumeissuepart">
    <w:name w:val="art_datevolumeissuepart"/>
    <w:basedOn w:val="DefaultParagraphFont"/>
    <w:rsid w:val="005D0A3B"/>
  </w:style>
  <w:style w:type="character" w:customStyle="1" w:styleId="artpages">
    <w:name w:val="art_pages"/>
    <w:basedOn w:val="DefaultParagraphFont"/>
    <w:rsid w:val="005D0A3B"/>
  </w:style>
  <w:style w:type="character" w:customStyle="1" w:styleId="singlehighlightclass">
    <w:name w:val="single_highlight_class"/>
    <w:basedOn w:val="DefaultParagraphFont"/>
    <w:rsid w:val="005D0A3B"/>
  </w:style>
  <w:style w:type="character" w:customStyle="1" w:styleId="degree">
    <w:name w:val="degree"/>
    <w:basedOn w:val="DefaultParagraphFont"/>
    <w:rsid w:val="005D0A3B"/>
  </w:style>
  <w:style w:type="character" w:customStyle="1" w:styleId="major">
    <w:name w:val="major"/>
    <w:basedOn w:val="DefaultParagraphFont"/>
    <w:rsid w:val="005D0A3B"/>
  </w:style>
  <w:style w:type="character" w:customStyle="1" w:styleId="authors">
    <w:name w:val="authors"/>
    <w:basedOn w:val="DefaultParagraphFont"/>
    <w:rsid w:val="005D0A3B"/>
  </w:style>
  <w:style w:type="character" w:customStyle="1" w:styleId="views">
    <w:name w:val="views"/>
    <w:basedOn w:val="DefaultParagraphFont"/>
    <w:rsid w:val="005D0A3B"/>
  </w:style>
  <w:style w:type="character" w:customStyle="1" w:styleId="stmainservices">
    <w:name w:val="stmainservices"/>
    <w:basedOn w:val="DefaultParagraphFont"/>
    <w:rsid w:val="005D0A3B"/>
  </w:style>
  <w:style w:type="character" w:customStyle="1" w:styleId="stbubblehcount">
    <w:name w:val="stbubble_hcount"/>
    <w:basedOn w:val="DefaultParagraphFont"/>
    <w:rsid w:val="005D0A3B"/>
  </w:style>
  <w:style w:type="paragraph" w:customStyle="1" w:styleId="Document">
    <w:name w:val="_Document"/>
    <w:basedOn w:val="Default"/>
    <w:next w:val="Default"/>
    <w:uiPriority w:val="99"/>
    <w:rsid w:val="005D0A3B"/>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D0A3B"/>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D0A3B"/>
    <w:pPr>
      <w:widowControl w:val="0"/>
    </w:pPr>
    <w:rPr>
      <w:rFonts w:ascii="AKDPE C+ Utopia" w:eastAsiaTheme="minorEastAsia" w:hAnsi="AKDPE C+ Utopia" w:cs="Cambria"/>
      <w:color w:val="auto"/>
    </w:rPr>
  </w:style>
  <w:style w:type="paragraph" w:customStyle="1" w:styleId="collapsed-hide">
    <w:name w:val="collapsed-hide"/>
    <w:basedOn w:val="Normal"/>
    <w:rsid w:val="005D0A3B"/>
    <w:pPr>
      <w:spacing w:before="100" w:beforeAutospacing="1" w:after="100" w:afterAutospacing="1"/>
    </w:pPr>
    <w:rPr>
      <w:rFonts w:ascii="Tahoma" w:hAnsi="Tahoma"/>
      <w:szCs w:val="20"/>
    </w:rPr>
  </w:style>
  <w:style w:type="paragraph" w:customStyle="1" w:styleId="Pa7">
    <w:name w:val="Pa7"/>
    <w:basedOn w:val="Default"/>
    <w:next w:val="Default"/>
    <w:uiPriority w:val="99"/>
    <w:rsid w:val="005D0A3B"/>
    <w:pPr>
      <w:widowControl w:val="0"/>
      <w:spacing w:line="211" w:lineRule="atLeast"/>
    </w:pPr>
    <w:rPr>
      <w:rFonts w:ascii="Courier New" w:eastAsiaTheme="minorEastAsia" w:hAnsi="Courier New" w:cs="Cambria"/>
      <w:color w:val="auto"/>
    </w:rPr>
  </w:style>
  <w:style w:type="paragraph" w:customStyle="1" w:styleId="odd">
    <w:name w:val="odd"/>
    <w:basedOn w:val="Normal"/>
    <w:rsid w:val="005D0A3B"/>
    <w:pPr>
      <w:spacing w:before="100" w:beforeAutospacing="1" w:after="100" w:afterAutospacing="1"/>
    </w:pPr>
    <w:rPr>
      <w:rFonts w:ascii="Tahoma" w:hAnsi="Tahoma"/>
      <w:szCs w:val="20"/>
    </w:rPr>
  </w:style>
  <w:style w:type="character" w:customStyle="1" w:styleId="article-date">
    <w:name w:val="article-date"/>
    <w:basedOn w:val="DefaultParagraphFont"/>
    <w:rsid w:val="005D0A3B"/>
  </w:style>
  <w:style w:type="character" w:customStyle="1" w:styleId="article-author">
    <w:name w:val="article-author"/>
    <w:basedOn w:val="DefaultParagraphFont"/>
    <w:rsid w:val="005D0A3B"/>
  </w:style>
  <w:style w:type="character" w:customStyle="1" w:styleId="tolocaltime">
    <w:name w:val="tolocaltime"/>
    <w:basedOn w:val="DefaultParagraphFont"/>
    <w:rsid w:val="005D0A3B"/>
  </w:style>
  <w:style w:type="character" w:customStyle="1" w:styleId="pb-byline">
    <w:name w:val="pb-byline"/>
    <w:basedOn w:val="DefaultParagraphFont"/>
    <w:rsid w:val="005D0A3B"/>
  </w:style>
  <w:style w:type="character" w:customStyle="1" w:styleId="pb-timestamp">
    <w:name w:val="pb-timestamp"/>
    <w:basedOn w:val="DefaultParagraphFont"/>
    <w:rsid w:val="005D0A3B"/>
  </w:style>
  <w:style w:type="paragraph" w:customStyle="1" w:styleId="Pa8">
    <w:name w:val="Pa8"/>
    <w:basedOn w:val="Default"/>
    <w:next w:val="Default"/>
    <w:uiPriority w:val="99"/>
    <w:rsid w:val="005D0A3B"/>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D0A3B"/>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D0A3B"/>
  </w:style>
  <w:style w:type="character" w:customStyle="1" w:styleId="even">
    <w:name w:val="even"/>
    <w:basedOn w:val="DefaultParagraphFont"/>
    <w:rsid w:val="005D0A3B"/>
  </w:style>
  <w:style w:type="paragraph" w:customStyle="1" w:styleId="volissue">
    <w:name w:val="volissue"/>
    <w:basedOn w:val="Normal"/>
    <w:rsid w:val="005D0A3B"/>
    <w:pPr>
      <w:spacing w:before="100" w:beforeAutospacing="1" w:after="100" w:afterAutospacing="1"/>
    </w:pPr>
    <w:rPr>
      <w:rFonts w:ascii="Tahoma" w:hAnsi="Tahoma"/>
      <w:szCs w:val="20"/>
    </w:rPr>
  </w:style>
  <w:style w:type="character" w:customStyle="1" w:styleId="view-count">
    <w:name w:val="view-count"/>
    <w:basedOn w:val="DefaultParagraphFont"/>
    <w:rsid w:val="005D0A3B"/>
  </w:style>
  <w:style w:type="character" w:customStyle="1" w:styleId="tChar">
    <w:name w:val="t Char"/>
    <w:rsid w:val="005D0A3B"/>
    <w:rPr>
      <w:rFonts w:ascii="Georgia" w:eastAsia="Times New Roman" w:hAnsi="Georgia" w:cs="Calibri"/>
      <w:b/>
      <w:lang w:val="x-none" w:eastAsia="x-none"/>
    </w:rPr>
  </w:style>
  <w:style w:type="paragraph" w:customStyle="1" w:styleId="BoldUnderlineChar20">
    <w:name w:val="BoldUnderline Char2"/>
    <w:link w:val="BoldUnderlineChar2Char"/>
    <w:rsid w:val="005D0A3B"/>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D0A3B"/>
    <w:rPr>
      <w:rFonts w:ascii="Times New Roman" w:eastAsia="Times New Roman" w:hAnsi="Times New Roman" w:cs="Times New Roman"/>
      <w:b/>
      <w:sz w:val="20"/>
      <w:szCs w:val="24"/>
      <w:u w:val="single"/>
    </w:rPr>
  </w:style>
  <w:style w:type="character" w:customStyle="1" w:styleId="UnderlineCharChar4">
    <w:name w:val="Underline Char Char4"/>
    <w:rsid w:val="005D0A3B"/>
    <w:rPr>
      <w:szCs w:val="24"/>
      <w:u w:val="single"/>
      <w:lang w:val="en-US" w:eastAsia="en-US" w:bidi="ar-SA"/>
    </w:rPr>
  </w:style>
  <w:style w:type="character" w:customStyle="1" w:styleId="BoldUnderlineCharChar3">
    <w:name w:val="BoldUnderline Char Char3"/>
    <w:rsid w:val="005D0A3B"/>
    <w:rPr>
      <w:b/>
      <w:szCs w:val="24"/>
      <w:u w:val="single"/>
      <w:lang w:val="en-US" w:eastAsia="en-US" w:bidi="ar-SA"/>
    </w:rPr>
  </w:style>
  <w:style w:type="character" w:customStyle="1" w:styleId="BoldUnderlineCharChar2">
    <w:name w:val="BoldUnderline Char Char2"/>
    <w:rsid w:val="005D0A3B"/>
    <w:rPr>
      <w:b/>
      <w:szCs w:val="24"/>
      <w:u w:val="single"/>
      <w:lang w:val="en-US" w:eastAsia="en-US" w:bidi="ar-SA"/>
    </w:rPr>
  </w:style>
  <w:style w:type="paragraph" w:customStyle="1" w:styleId="UnderlineCard0">
    <w:name w:val="UnderlineCard"/>
    <w:basedOn w:val="Heading3"/>
    <w:link w:val="UnderlineCardChar"/>
    <w:qFormat/>
    <w:rsid w:val="005D0A3B"/>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5D0A3B"/>
    <w:rPr>
      <w:rFonts w:ascii="Calibri" w:eastAsia="Calibri" w:hAnsi="Calibri" w:cs="Times New Roman"/>
      <w:bCs/>
      <w:sz w:val="20"/>
      <w:szCs w:val="20"/>
      <w:u w:val="single"/>
      <w:lang w:val="x-none" w:eastAsia="x-none"/>
    </w:rPr>
  </w:style>
  <w:style w:type="character" w:customStyle="1" w:styleId="5Notunderlined">
    <w:name w:val="5 Not underlined"/>
    <w:rsid w:val="005D0A3B"/>
    <w:rPr>
      <w:rFonts w:ascii="Times New Roman" w:hAnsi="Times New Roman"/>
      <w:sz w:val="16"/>
    </w:rPr>
  </w:style>
  <w:style w:type="character" w:customStyle="1" w:styleId="volume-issue">
    <w:name w:val="volume-issue"/>
    <w:rsid w:val="005D0A3B"/>
    <w:rPr>
      <w:rFonts w:cs="Times New Roman"/>
    </w:rPr>
  </w:style>
  <w:style w:type="character" w:customStyle="1" w:styleId="i">
    <w:name w:val="i"/>
    <w:basedOn w:val="DefaultParagraphFont"/>
    <w:uiPriority w:val="99"/>
    <w:rsid w:val="005D0A3B"/>
  </w:style>
  <w:style w:type="character" w:customStyle="1" w:styleId="storytext">
    <w:name w:val="storytext"/>
    <w:basedOn w:val="DefaultParagraphFont"/>
    <w:rsid w:val="005D0A3B"/>
  </w:style>
  <w:style w:type="character" w:customStyle="1" w:styleId="heading3char0">
    <w:name w:val="heading3char"/>
    <w:rsid w:val="005D0A3B"/>
  </w:style>
  <w:style w:type="character" w:customStyle="1" w:styleId="boldness1">
    <w:name w:val="boldness1"/>
    <w:rsid w:val="005D0A3B"/>
  </w:style>
  <w:style w:type="paragraph" w:customStyle="1" w:styleId="Cardd">
    <w:name w:val="Cardd"/>
    <w:basedOn w:val="Normal"/>
    <w:uiPriority w:val="4"/>
    <w:qFormat/>
    <w:rsid w:val="005D0A3B"/>
    <w:pPr>
      <w:ind w:left="288" w:right="288"/>
    </w:pPr>
  </w:style>
  <w:style w:type="paragraph" w:customStyle="1" w:styleId="document0">
    <w:name w:val="document"/>
    <w:basedOn w:val="Normal"/>
    <w:rsid w:val="005D0A3B"/>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5D0A3B"/>
    <w:rPr>
      <w:rFonts w:cs="Arial"/>
      <w:bCs/>
      <w:szCs w:val="26"/>
      <w:u w:val="single"/>
      <w:lang w:val="en-US" w:eastAsia="en-US" w:bidi="ar-SA"/>
    </w:rPr>
  </w:style>
  <w:style w:type="character" w:customStyle="1" w:styleId="current-selection">
    <w:name w:val="current-selection"/>
    <w:basedOn w:val="DefaultParagraphFont"/>
    <w:rsid w:val="005D0A3B"/>
  </w:style>
  <w:style w:type="character" w:customStyle="1" w:styleId="a2">
    <w:name w:val="_"/>
    <w:basedOn w:val="DefaultParagraphFont"/>
    <w:rsid w:val="005D0A3B"/>
  </w:style>
  <w:style w:type="paragraph" w:customStyle="1" w:styleId="Shrink6">
    <w:name w:val="Shrink 6"/>
    <w:basedOn w:val="Normal"/>
    <w:qFormat/>
    <w:rsid w:val="005D0A3B"/>
    <w:rPr>
      <w:rFonts w:eastAsia="Calibri" w:cs="Times New Roman"/>
      <w:sz w:val="12"/>
    </w:rPr>
  </w:style>
  <w:style w:type="character" w:customStyle="1" w:styleId="messagecontent">
    <w:name w:val="message_content"/>
    <w:rsid w:val="005D0A3B"/>
  </w:style>
  <w:style w:type="character" w:customStyle="1" w:styleId="StyleUnderlineChar">
    <w:name w:val="Style Underline Char"/>
    <w:basedOn w:val="DefaultParagraphFont"/>
    <w:rsid w:val="005D0A3B"/>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D0A3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D0A3B"/>
    <w:rPr>
      <w:rFonts w:ascii="Calibri" w:eastAsia="Times New Roman" w:hAnsi="Calibri" w:cs="Arial"/>
      <w:b/>
      <w:kern w:val="32"/>
      <w:sz w:val="24"/>
      <w:szCs w:val="32"/>
      <w:u w:val="single"/>
    </w:rPr>
  </w:style>
  <w:style w:type="character" w:customStyle="1" w:styleId="twelptblackblack1">
    <w:name w:val="twelptblackblack1"/>
    <w:basedOn w:val="DefaultParagraphFont"/>
    <w:rsid w:val="005D0A3B"/>
    <w:rPr>
      <w:rFonts w:ascii="Verdana" w:hAnsi="Verdana" w:hint="default"/>
      <w:color w:val="000000"/>
      <w:sz w:val="16"/>
      <w:szCs w:val="16"/>
    </w:rPr>
  </w:style>
  <w:style w:type="character" w:customStyle="1" w:styleId="Heading3CharCharCharChar1">
    <w:name w:val="Heading 3 Char Char Char Char1"/>
    <w:rsid w:val="005D0A3B"/>
    <w:rPr>
      <w:rFonts w:cs="Arial"/>
      <w:bCs/>
      <w:szCs w:val="26"/>
      <w:u w:val="single"/>
      <w:lang w:val="en-US" w:eastAsia="en-US" w:bidi="ar-SA"/>
    </w:rPr>
  </w:style>
  <w:style w:type="paragraph" w:customStyle="1" w:styleId="conintrotext">
    <w:name w:val="conintrotext"/>
    <w:basedOn w:val="Normal"/>
    <w:uiPriority w:val="99"/>
    <w:rsid w:val="005D0A3B"/>
    <w:pPr>
      <w:spacing w:before="100" w:beforeAutospacing="1" w:after="100" w:afterAutospacing="1"/>
    </w:pPr>
    <w:rPr>
      <w:rFonts w:eastAsia="Times New Roman"/>
      <w:sz w:val="24"/>
    </w:rPr>
  </w:style>
  <w:style w:type="character" w:customStyle="1" w:styleId="comment-body">
    <w:name w:val="comment-body"/>
    <w:rsid w:val="005D0A3B"/>
  </w:style>
  <w:style w:type="character" w:customStyle="1" w:styleId="UnderlineCharCharChar1">
    <w:name w:val="Underline Char Char Char1"/>
    <w:rsid w:val="005D0A3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D0A3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D0A3B"/>
    <w:rPr>
      <w:rFonts w:asciiTheme="minorHAnsi" w:eastAsia="MS Mincho" w:hAnsiTheme="minorHAnsi"/>
      <w:b/>
      <w:u w:val="single"/>
    </w:rPr>
  </w:style>
  <w:style w:type="character" w:customStyle="1" w:styleId="mw-headline">
    <w:name w:val="mw-headline"/>
    <w:rsid w:val="005D0A3B"/>
  </w:style>
  <w:style w:type="character" w:customStyle="1" w:styleId="flagicon">
    <w:name w:val="flagicon"/>
    <w:rsid w:val="005D0A3B"/>
  </w:style>
  <w:style w:type="paragraph" w:customStyle="1" w:styleId="assert">
    <w:name w:val="assert"/>
    <w:basedOn w:val="Normal"/>
    <w:uiPriority w:val="99"/>
    <w:rsid w:val="005D0A3B"/>
    <w:pPr>
      <w:spacing w:before="100" w:beforeAutospacing="1" w:after="100" w:afterAutospacing="1"/>
    </w:pPr>
    <w:rPr>
      <w:rFonts w:eastAsia="Times New Roman"/>
      <w:sz w:val="24"/>
    </w:rPr>
  </w:style>
  <w:style w:type="character" w:customStyle="1" w:styleId="apturelink">
    <w:name w:val="apturelink"/>
    <w:rsid w:val="005D0A3B"/>
  </w:style>
  <w:style w:type="character" w:customStyle="1" w:styleId="apturelinkicon">
    <w:name w:val="apturelinkicon"/>
    <w:rsid w:val="005D0A3B"/>
  </w:style>
  <w:style w:type="paragraph" w:customStyle="1" w:styleId="Default1">
    <w:name w:val="Default1"/>
    <w:basedOn w:val="Default"/>
    <w:next w:val="Default"/>
    <w:uiPriority w:val="99"/>
    <w:rsid w:val="005D0A3B"/>
    <w:rPr>
      <w:color w:val="auto"/>
    </w:rPr>
  </w:style>
  <w:style w:type="paragraph" w:customStyle="1" w:styleId="center">
    <w:name w:val="center"/>
    <w:basedOn w:val="Normal"/>
    <w:uiPriority w:val="99"/>
    <w:rsid w:val="005D0A3B"/>
    <w:pPr>
      <w:spacing w:before="100" w:beforeAutospacing="1" w:after="100" w:afterAutospacing="1"/>
    </w:pPr>
    <w:rPr>
      <w:rFonts w:eastAsia="Times New Roman"/>
      <w:sz w:val="24"/>
    </w:rPr>
  </w:style>
  <w:style w:type="character" w:customStyle="1" w:styleId="LittleChar">
    <w:name w:val="Little Char"/>
    <w:link w:val="Little"/>
    <w:rsid w:val="005D0A3B"/>
    <w:rPr>
      <w:rFonts w:ascii="Garamond" w:eastAsia="Times New Roman" w:hAnsi="Garamond"/>
    </w:rPr>
  </w:style>
  <w:style w:type="character" w:customStyle="1" w:styleId="UnderlineChar1Char">
    <w:name w:val="Underline Char1 Char"/>
    <w:rsid w:val="005D0A3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D0A3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D0A3B"/>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D0A3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D0A3B"/>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D0A3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D0A3B"/>
    <w:rPr>
      <w:rFonts w:asciiTheme="minorHAnsi" w:eastAsia="MS Mincho" w:hAnsiTheme="minorHAnsi"/>
      <w:b/>
      <w:u w:val="single"/>
    </w:rPr>
  </w:style>
  <w:style w:type="paragraph" w:customStyle="1" w:styleId="CardBody">
    <w:name w:val="Card Body"/>
    <w:basedOn w:val="Normal"/>
    <w:link w:val="CardBodyChar"/>
    <w:rsid w:val="005D0A3B"/>
    <w:rPr>
      <w:rFonts w:eastAsia="Times New Roman"/>
    </w:rPr>
  </w:style>
  <w:style w:type="character" w:customStyle="1" w:styleId="CardBodyChar">
    <w:name w:val="Card Body Char"/>
    <w:link w:val="CardBody"/>
    <w:rsid w:val="005D0A3B"/>
    <w:rPr>
      <w:rFonts w:ascii="Calibri" w:eastAsia="Times New Roman" w:hAnsi="Calibri"/>
    </w:rPr>
  </w:style>
  <w:style w:type="character" w:customStyle="1" w:styleId="ptitleinside">
    <w:name w:val="p_title_inside"/>
    <w:rsid w:val="005D0A3B"/>
  </w:style>
  <w:style w:type="paragraph" w:customStyle="1" w:styleId="StyleBoldandUnderlineChar11ptBorderSinglesolidline">
    <w:name w:val="Style Bold and Underline Char + 11 pt Border: : (Single solid line..."/>
    <w:link w:val="StyleBoldandUnderlineChar11ptBorderSinglesolidlineChar"/>
    <w:rsid w:val="005D0A3B"/>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D0A3B"/>
    <w:rPr>
      <w:rFonts w:eastAsia="Times New Roman"/>
      <w:b/>
      <w:bCs/>
      <w:szCs w:val="20"/>
      <w:u w:val="single"/>
      <w:bdr w:val="single" w:sz="4" w:space="0" w:color="auto"/>
    </w:rPr>
  </w:style>
  <w:style w:type="character" w:customStyle="1" w:styleId="Heading1CharChar1">
    <w:name w:val="Heading 1 Char Char1"/>
    <w:rsid w:val="005D0A3B"/>
    <w:rPr>
      <w:rFonts w:cs="Arial"/>
      <w:b/>
      <w:bCs/>
      <w:szCs w:val="32"/>
      <w:lang w:val="en-US" w:eastAsia="en-US" w:bidi="ar-SA"/>
    </w:rPr>
  </w:style>
  <w:style w:type="paragraph" w:customStyle="1" w:styleId="Indentation">
    <w:name w:val="Indentation"/>
    <w:basedOn w:val="Normal"/>
    <w:uiPriority w:val="99"/>
    <w:rsid w:val="005D0A3B"/>
    <w:pPr>
      <w:ind w:left="288" w:right="288"/>
    </w:pPr>
  </w:style>
  <w:style w:type="character" w:customStyle="1" w:styleId="StyleUnderlineCharChar9ptBold">
    <w:name w:val="Style Underline Char Char + 9 pt Bold"/>
    <w:rsid w:val="005D0A3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D0A3B"/>
    <w:rPr>
      <w:rFonts w:eastAsia="Times New Roman"/>
      <w:u w:val="single"/>
    </w:rPr>
  </w:style>
  <w:style w:type="character" w:customStyle="1" w:styleId="StyleStyle4ArialNarrow9ptChar">
    <w:name w:val="Style Style4 + Arial Narrow 9 pt Char"/>
    <w:link w:val="StyleStyle4ArialNarrow9pt"/>
    <w:rsid w:val="005D0A3B"/>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5D0A3B"/>
    <w:rPr>
      <w:rFonts w:eastAsia="Times New Roman"/>
      <w:b/>
      <w:bCs/>
      <w:u w:val="single"/>
    </w:rPr>
  </w:style>
  <w:style w:type="character" w:customStyle="1" w:styleId="StyleStyle4ArialNarrow9ptBoldChar">
    <w:name w:val="Style Style4 + Arial Narrow 9 pt Bold Char"/>
    <w:link w:val="StyleStyle4ArialNarrow9ptBold"/>
    <w:rsid w:val="005D0A3B"/>
    <w:rPr>
      <w:rFonts w:ascii="Calibri" w:eastAsia="Times New Roman" w:hAnsi="Calibri"/>
      <w:b/>
      <w:bCs/>
      <w:u w:val="single"/>
    </w:rPr>
  </w:style>
  <w:style w:type="character" w:customStyle="1" w:styleId="StyleBoldandUnderlineCharChar29pt">
    <w:name w:val="Style Bold and Underline Char Char2 + 9 pt"/>
    <w:rsid w:val="005D0A3B"/>
    <w:rPr>
      <w:rFonts w:ascii="Times New Roman" w:hAnsi="Times New Roman"/>
      <w:b/>
      <w:bCs/>
      <w:noProof w:val="0"/>
      <w:sz w:val="20"/>
      <w:u w:val="single"/>
    </w:rPr>
  </w:style>
  <w:style w:type="character" w:customStyle="1" w:styleId="StyleUnderlineCharChar19pt">
    <w:name w:val="Style Underline Char Char1 + 9 pt"/>
    <w:rsid w:val="005D0A3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D0A3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D0A3B"/>
    <w:rPr>
      <w:rFonts w:ascii="Georgia" w:eastAsia="Times New Roman" w:hAnsi="Georgia"/>
      <w:b/>
      <w:smallCaps/>
      <w:sz w:val="24"/>
      <w:szCs w:val="24"/>
      <w:u w:val="single"/>
    </w:rPr>
  </w:style>
  <w:style w:type="character" w:customStyle="1" w:styleId="CardTextCharChar">
    <w:name w:val="Card Text Char Char"/>
    <w:rsid w:val="005D0A3B"/>
    <w:rPr>
      <w:rFonts w:ascii="Times New Roman" w:eastAsia="Times New Roman" w:hAnsi="Times New Roman" w:cs="Times New Roman"/>
      <w:sz w:val="20"/>
      <w:szCs w:val="20"/>
    </w:rPr>
  </w:style>
  <w:style w:type="character" w:customStyle="1" w:styleId="citeChar1">
    <w:name w:val="cite Char"/>
    <w:locked/>
    <w:rsid w:val="005D0A3B"/>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D0A3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D0A3B"/>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D0A3B"/>
    <w:rPr>
      <w:i/>
      <w:iCs/>
      <w:sz w:val="20"/>
      <w:u w:val="single"/>
    </w:rPr>
  </w:style>
  <w:style w:type="character" w:customStyle="1" w:styleId="HIGHLIGHT0">
    <w:name w:val="HIGHLIGHT"/>
    <w:uiPriority w:val="1"/>
    <w:rsid w:val="005D0A3B"/>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D0A3B"/>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D0A3B"/>
    <w:rPr>
      <w:rFonts w:ascii="Times New Roman" w:eastAsia="Times New Roman" w:hAnsi="Times New Roman" w:cs="Times New Roman"/>
      <w:b/>
      <w:sz w:val="28"/>
      <w:szCs w:val="24"/>
    </w:rPr>
  </w:style>
  <w:style w:type="character" w:customStyle="1" w:styleId="FifthChar">
    <w:name w:val="Fifth Char"/>
    <w:link w:val="Fifth"/>
    <w:rsid w:val="005D0A3B"/>
    <w:rPr>
      <w:rFonts w:ascii="Calibri" w:eastAsia="Calibri" w:hAnsi="Calibri"/>
    </w:rPr>
  </w:style>
  <w:style w:type="paragraph" w:customStyle="1" w:styleId="Third">
    <w:name w:val="Third"/>
    <w:basedOn w:val="Normal"/>
    <w:link w:val="ThirdChar"/>
    <w:rsid w:val="005D0A3B"/>
    <w:rPr>
      <w:rFonts w:eastAsia="Times New Roman"/>
      <w:b/>
      <w:u w:val="single"/>
      <w:lang w:val="x-none" w:eastAsia="x-none"/>
    </w:rPr>
  </w:style>
  <w:style w:type="character" w:customStyle="1" w:styleId="ThirdChar">
    <w:name w:val="Third Char"/>
    <w:link w:val="Third"/>
    <w:rsid w:val="005D0A3B"/>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5D0A3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5D0A3B"/>
    <w:rPr>
      <w:rFonts w:ascii="Times New Roman" w:eastAsia="Times New Roman" w:hAnsi="Times New Roman"/>
      <w:szCs w:val="24"/>
    </w:rPr>
  </w:style>
  <w:style w:type="character" w:customStyle="1" w:styleId="article-record-publication-volume-issue">
    <w:name w:val="article-record-publication-volume-issue"/>
    <w:rsid w:val="005D0A3B"/>
  </w:style>
  <w:style w:type="character" w:customStyle="1" w:styleId="NothingCharChar">
    <w:name w:val="Nothing Char Char"/>
    <w:link w:val="NothingCharCharChar"/>
    <w:rsid w:val="005D0A3B"/>
  </w:style>
  <w:style w:type="paragraph" w:customStyle="1" w:styleId="DebateUnderlineBoldChar">
    <w:name w:val="Debate Underline Bold Char"/>
    <w:basedOn w:val="Normal"/>
    <w:link w:val="DebateUnderlineBoldCharChar"/>
    <w:rsid w:val="005D0A3B"/>
    <w:pPr>
      <w:jc w:val="both"/>
    </w:pPr>
    <w:rPr>
      <w:rFonts w:eastAsia="Times New Roman"/>
      <w:b/>
      <w:u w:val="thick"/>
    </w:rPr>
  </w:style>
  <w:style w:type="character" w:customStyle="1" w:styleId="DebateUnderlineBoldCharChar">
    <w:name w:val="Debate Underline Bold Char Char"/>
    <w:link w:val="DebateUnderlineBoldChar"/>
    <w:rsid w:val="005D0A3B"/>
    <w:rPr>
      <w:rFonts w:ascii="Calibri" w:eastAsia="Times New Roman" w:hAnsi="Calibri"/>
      <w:b/>
      <w:u w:val="thick"/>
    </w:rPr>
  </w:style>
  <w:style w:type="character" w:customStyle="1" w:styleId="resultbodyblack">
    <w:name w:val="resultbodyblack"/>
    <w:rsid w:val="005D0A3B"/>
    <w:rPr>
      <w:rFonts w:cs="Times New Roman"/>
    </w:rPr>
  </w:style>
  <w:style w:type="paragraph" w:customStyle="1" w:styleId="bloctitles">
    <w:name w:val="bloc titles"/>
    <w:basedOn w:val="Heading1"/>
    <w:next w:val="Normal"/>
    <w:link w:val="bloctitlesChar"/>
    <w:autoRedefine/>
    <w:rsid w:val="005D0A3B"/>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5D0A3B"/>
    <w:rPr>
      <w:rFonts w:ascii="Calibri" w:eastAsia="Malgun Gothic" w:hAnsi="Calibri" w:cs="Arial"/>
      <w:b/>
      <w:sz w:val="28"/>
      <w:szCs w:val="32"/>
      <w:u w:val="single"/>
    </w:rPr>
  </w:style>
  <w:style w:type="paragraph" w:customStyle="1" w:styleId="CiteSmallText">
    <w:name w:val="Cite Small Text"/>
    <w:basedOn w:val="Normal"/>
    <w:uiPriority w:val="99"/>
    <w:rsid w:val="005D0A3B"/>
    <w:pPr>
      <w:widowControl w:val="0"/>
      <w:spacing w:after="200"/>
    </w:pPr>
    <w:rPr>
      <w:rFonts w:ascii="Helvetica Neue" w:hAnsi="Helvetica Neue"/>
      <w:b/>
      <w:sz w:val="18"/>
    </w:rPr>
  </w:style>
  <w:style w:type="character" w:customStyle="1" w:styleId="3TagCite">
    <w:name w:val="3 Tag/Cite"/>
    <w:rsid w:val="005D0A3B"/>
    <w:rPr>
      <w:rFonts w:ascii="Times New Roman" w:hAnsi="Times New Roman"/>
      <w:b/>
    </w:rPr>
  </w:style>
  <w:style w:type="character" w:customStyle="1" w:styleId="4Qualifications">
    <w:name w:val="4 Qualifications"/>
    <w:rsid w:val="005D0A3B"/>
    <w:rPr>
      <w:rFonts w:ascii="Times New Roman" w:hAnsi="Times New Roman"/>
      <w:sz w:val="19"/>
    </w:rPr>
  </w:style>
  <w:style w:type="character" w:customStyle="1" w:styleId="6Underlined">
    <w:name w:val="6 Underlined"/>
    <w:rsid w:val="005D0A3B"/>
    <w:rPr>
      <w:rFonts w:ascii="Times New Roman" w:hAnsi="Times New Roman"/>
      <w:b/>
      <w:sz w:val="21"/>
      <w:u w:val="single"/>
    </w:rPr>
  </w:style>
  <w:style w:type="paragraph" w:customStyle="1" w:styleId="Cards1CharChar">
    <w:name w:val="Cards1 Char Char"/>
    <w:basedOn w:val="Normal"/>
    <w:link w:val="Cards1CharCharChar"/>
    <w:rsid w:val="005D0A3B"/>
    <w:pPr>
      <w:autoSpaceDE w:val="0"/>
      <w:autoSpaceDN w:val="0"/>
      <w:adjustRightInd w:val="0"/>
      <w:ind w:left="432" w:right="432"/>
      <w:jc w:val="both"/>
    </w:pPr>
    <w:rPr>
      <w:lang w:val="x-none"/>
    </w:rPr>
  </w:style>
  <w:style w:type="character" w:customStyle="1" w:styleId="Cards1CharCharChar">
    <w:name w:val="Cards1 Char Char Char"/>
    <w:link w:val="Cards1CharChar"/>
    <w:rsid w:val="005D0A3B"/>
    <w:rPr>
      <w:rFonts w:ascii="Calibri" w:hAnsi="Calibri"/>
      <w:lang w:val="x-none"/>
    </w:rPr>
  </w:style>
  <w:style w:type="character" w:customStyle="1" w:styleId="UnderlineCharCharCharCharCharCharCharChar">
    <w:name w:val="Underline Char Char Char Char Char Char Char Char"/>
    <w:link w:val="UnderlineCharCharCharCharCharCharChar"/>
    <w:rsid w:val="005D0A3B"/>
    <w:rPr>
      <w:u w:val="single"/>
    </w:rPr>
  </w:style>
  <w:style w:type="paragraph" w:customStyle="1" w:styleId="UnderlineCharCharCharCharCharCharChar">
    <w:name w:val="Underline Char Char Char Char Char Char Char"/>
    <w:basedOn w:val="Normal"/>
    <w:link w:val="UnderlineCharCharCharCharCharCharCharChar"/>
    <w:rsid w:val="005D0A3B"/>
    <w:rPr>
      <w:rFonts w:asciiTheme="minorHAnsi" w:hAnsiTheme="minorHAnsi"/>
      <w:u w:val="single"/>
    </w:rPr>
  </w:style>
  <w:style w:type="paragraph" w:customStyle="1" w:styleId="CitesCharChar">
    <w:name w:val="Cites Char Char"/>
    <w:next w:val="Normal"/>
    <w:link w:val="CitesCharCharChar"/>
    <w:rsid w:val="005D0A3B"/>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5D0A3B"/>
    <w:rPr>
      <w:rFonts w:ascii="Times New Roman" w:eastAsia="Times New Roman" w:hAnsi="Times New Roman" w:cs="Times New Roman"/>
      <w:sz w:val="20"/>
      <w:szCs w:val="24"/>
    </w:rPr>
  </w:style>
  <w:style w:type="character" w:customStyle="1" w:styleId="nohighlighting">
    <w:name w:val="no highlighting"/>
    <w:rsid w:val="005D0A3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D0A3B"/>
    <w:rPr>
      <w:rFonts w:ascii="Cambria" w:hAnsi="Cambria" w:hint="default"/>
      <w:sz w:val="21"/>
      <w:u w:val="single"/>
    </w:rPr>
  </w:style>
  <w:style w:type="paragraph" w:customStyle="1" w:styleId="Swag">
    <w:name w:val="Swag"/>
    <w:basedOn w:val="Normal"/>
    <w:link w:val="SwagChar"/>
    <w:qFormat/>
    <w:rsid w:val="005D0A3B"/>
    <w:rPr>
      <w:color w:val="0000FF"/>
      <w:sz w:val="12"/>
      <w:u w:val="single"/>
    </w:rPr>
  </w:style>
  <w:style w:type="character" w:customStyle="1" w:styleId="SwagChar">
    <w:name w:val="Swag Char"/>
    <w:link w:val="Swag"/>
    <w:rsid w:val="005D0A3B"/>
    <w:rPr>
      <w:rFonts w:ascii="Calibri" w:hAnsi="Calibri"/>
      <w:color w:val="0000FF"/>
      <w:sz w:val="12"/>
      <w:u w:val="single"/>
    </w:rPr>
  </w:style>
  <w:style w:type="paragraph" w:customStyle="1" w:styleId="StyleUnderlineTimesNewRoman1">
    <w:name w:val="Style Underline + Times New Roman1"/>
    <w:link w:val="StyleUnderlineTimesNewRoman1Char"/>
    <w:rsid w:val="005D0A3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D0A3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5D0A3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D0A3B"/>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5D0A3B"/>
    <w:rPr>
      <w:rFonts w:ascii="Garamond" w:eastAsia="MS Mincho" w:hAnsi="Garamond"/>
    </w:rPr>
  </w:style>
  <w:style w:type="character" w:customStyle="1" w:styleId="StyleStyleCardTextLeft-075Right0Char">
    <w:name w:val="Style Style Card Text + Left:  -0.75&quot; + Right:  0&quot; Char"/>
    <w:link w:val="StyleStyleCardTextLeft-075Right0"/>
    <w:rsid w:val="005D0A3B"/>
    <w:rPr>
      <w:rFonts w:ascii="Garamond" w:eastAsia="MS Mincho" w:hAnsi="Garamond"/>
    </w:rPr>
  </w:style>
  <w:style w:type="character" w:customStyle="1" w:styleId="CharChar61">
    <w:name w:val="Char Char61"/>
    <w:rsid w:val="005D0A3B"/>
    <w:rPr>
      <w:rFonts w:cs="Arial"/>
      <w:bCs/>
      <w:sz w:val="16"/>
      <w:szCs w:val="26"/>
      <w:lang w:val="en-US" w:eastAsia="en-US" w:bidi="ar-SA"/>
    </w:rPr>
  </w:style>
  <w:style w:type="character" w:customStyle="1" w:styleId="ListBulletChar">
    <w:name w:val="List Bullet Char"/>
    <w:link w:val="ListBullet"/>
    <w:uiPriority w:val="99"/>
    <w:rsid w:val="005D0A3B"/>
    <w:rPr>
      <w:rFonts w:ascii="Calibri" w:eastAsia="Calibri" w:hAnsi="Calibri"/>
    </w:rPr>
  </w:style>
  <w:style w:type="paragraph" w:customStyle="1" w:styleId="subhead10">
    <w:name w:val="subhead1"/>
    <w:basedOn w:val="Normal"/>
    <w:uiPriority w:val="99"/>
    <w:rsid w:val="005D0A3B"/>
    <w:pPr>
      <w:spacing w:before="100" w:beforeAutospacing="1" w:after="100" w:afterAutospacing="1"/>
    </w:pPr>
    <w:rPr>
      <w:rFonts w:eastAsia="Times New Roman"/>
      <w:sz w:val="24"/>
    </w:rPr>
  </w:style>
  <w:style w:type="character" w:customStyle="1" w:styleId="styledate">
    <w:name w:val="styledate"/>
    <w:rsid w:val="005D0A3B"/>
  </w:style>
  <w:style w:type="character" w:customStyle="1" w:styleId="BoldandUnderlineChar1">
    <w:name w:val="Bold and Underline Char1"/>
    <w:rsid w:val="005D0A3B"/>
    <w:rPr>
      <w:b/>
      <w:szCs w:val="24"/>
      <w:u w:val="single"/>
      <w:lang w:val="en-US" w:eastAsia="en-US" w:bidi="ar-SA"/>
    </w:rPr>
  </w:style>
  <w:style w:type="character" w:customStyle="1" w:styleId="BoldandUnderlineChar1Char2">
    <w:name w:val="Bold and Underline Char1 Char2"/>
    <w:rsid w:val="005D0A3B"/>
    <w:rPr>
      <w:b/>
      <w:szCs w:val="24"/>
      <w:u w:val="single"/>
      <w:lang w:val="en-US" w:eastAsia="en-US" w:bidi="ar-SA"/>
    </w:rPr>
  </w:style>
  <w:style w:type="character" w:customStyle="1" w:styleId="BoldandUnderlineCharChar1">
    <w:name w:val="Bold and Underline Char Char1"/>
    <w:rsid w:val="005D0A3B"/>
    <w:rPr>
      <w:b/>
      <w:szCs w:val="24"/>
      <w:u w:val="single"/>
      <w:lang w:val="en-US" w:eastAsia="en-US" w:bidi="ar-SA"/>
    </w:rPr>
  </w:style>
  <w:style w:type="character" w:customStyle="1" w:styleId="BoldandUnderlineChar6">
    <w:name w:val="Bold and Underline Char6"/>
    <w:rsid w:val="005D0A3B"/>
    <w:rPr>
      <w:b/>
      <w:szCs w:val="24"/>
      <w:u w:val="single"/>
      <w:lang w:val="en-US" w:eastAsia="en-US" w:bidi="ar-SA"/>
    </w:rPr>
  </w:style>
  <w:style w:type="character" w:customStyle="1" w:styleId="title-link-wrapper">
    <w:name w:val="title-link-wrapper"/>
    <w:rsid w:val="005D0A3B"/>
  </w:style>
  <w:style w:type="character" w:customStyle="1" w:styleId="medium-font">
    <w:name w:val="medium-font"/>
    <w:rsid w:val="005D0A3B"/>
  </w:style>
  <w:style w:type="paragraph" w:customStyle="1" w:styleId="abstract">
    <w:name w:val="abstract"/>
    <w:basedOn w:val="Normal"/>
    <w:uiPriority w:val="99"/>
    <w:rsid w:val="005D0A3B"/>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5D0A3B"/>
    <w:rPr>
      <w:rFonts w:eastAsia="Times New Roman"/>
      <w:b/>
      <w:bCs/>
      <w:u w:val="single"/>
    </w:rPr>
  </w:style>
  <w:style w:type="character" w:customStyle="1" w:styleId="StyleUnderlineChar11ptBold2Char">
    <w:name w:val="Style Underline Char + 11 pt Bold2 Char"/>
    <w:link w:val="StyleUnderlineChar11ptBold2"/>
    <w:rsid w:val="005D0A3B"/>
    <w:rPr>
      <w:rFonts w:ascii="Calibri" w:eastAsia="Times New Roman" w:hAnsi="Calibri"/>
      <w:b/>
      <w:bCs/>
      <w:u w:val="single"/>
    </w:rPr>
  </w:style>
  <w:style w:type="character" w:customStyle="1" w:styleId="ReallySamllTextChar">
    <w:name w:val="ReallySamllText Char"/>
    <w:rsid w:val="005D0A3B"/>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D0A3B"/>
    <w:rPr>
      <w:rFonts w:eastAsia="Times New Roman"/>
      <w:u w:val="single"/>
    </w:rPr>
  </w:style>
  <w:style w:type="character" w:customStyle="1" w:styleId="StyleStyleUnderlineTimesNewRoman11ptChar">
    <w:name w:val="Style Style Underline + Times New Roman + 11 pt Char"/>
    <w:link w:val="StyleStyleUnderlineTimesNewRoman11pt"/>
    <w:rsid w:val="005D0A3B"/>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D0A3B"/>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D0A3B"/>
    <w:rPr>
      <w:rFonts w:ascii="Calibri" w:eastAsia="Times New Roman" w:hAnsi="Calibri"/>
      <w:u w:val="single"/>
    </w:rPr>
  </w:style>
  <w:style w:type="character" w:customStyle="1" w:styleId="style10">
    <w:name w:val="style1"/>
    <w:rsid w:val="005D0A3B"/>
  </w:style>
  <w:style w:type="character" w:customStyle="1" w:styleId="pmtermsel">
    <w:name w:val="pmtermsel"/>
    <w:rsid w:val="005D0A3B"/>
  </w:style>
  <w:style w:type="character" w:customStyle="1" w:styleId="showipapr">
    <w:name w:val="show_ipapr"/>
    <w:rsid w:val="005D0A3B"/>
  </w:style>
  <w:style w:type="character" w:customStyle="1" w:styleId="dnindex">
    <w:name w:val="dnindex"/>
    <w:rsid w:val="005D0A3B"/>
  </w:style>
  <w:style w:type="character" w:customStyle="1" w:styleId="23">
    <w:name w:val="23"/>
    <w:rsid w:val="005D0A3B"/>
    <w:rPr>
      <w:rFonts w:ascii="Times New Roman" w:hAnsi="Times New Roman" w:cs="Arial"/>
      <w:bCs/>
      <w:sz w:val="20"/>
      <w:u w:val="single"/>
      <w:lang w:val="en-US" w:eastAsia="en-US" w:bidi="ar-SA"/>
    </w:rPr>
  </w:style>
  <w:style w:type="character" w:customStyle="1" w:styleId="33">
    <w:name w:val="33"/>
    <w:rsid w:val="005D0A3B"/>
    <w:rPr>
      <w:rFonts w:ascii="Times New Roman" w:hAnsi="Times New Roman" w:cs="Arial"/>
      <w:b/>
      <w:bCs/>
      <w:sz w:val="20"/>
      <w:u w:val="single"/>
      <w:lang w:val="en-US" w:eastAsia="en-US" w:bidi="ar-SA"/>
    </w:rPr>
  </w:style>
  <w:style w:type="character" w:customStyle="1" w:styleId="55">
    <w:name w:val="55"/>
    <w:rsid w:val="005D0A3B"/>
    <w:rPr>
      <w:rFonts w:cs="Arial"/>
      <w:bCs/>
      <w:sz w:val="20"/>
      <w:u w:val="single"/>
      <w:lang w:val="en-US" w:eastAsia="en-US" w:bidi="ar-SA"/>
    </w:rPr>
  </w:style>
  <w:style w:type="character" w:customStyle="1" w:styleId="authoraffil">
    <w:name w:val="authoraffil"/>
    <w:rsid w:val="005D0A3B"/>
  </w:style>
  <w:style w:type="character" w:customStyle="1" w:styleId="CharChar8">
    <w:name w:val="Char Char8"/>
    <w:rsid w:val="005D0A3B"/>
    <w:rPr>
      <w:rFonts w:ascii="Georgia" w:eastAsia="Times New Roman" w:hAnsi="Georgia"/>
      <w:b/>
      <w:bCs/>
      <w:sz w:val="30"/>
      <w:szCs w:val="28"/>
      <w:u w:val="single"/>
    </w:rPr>
  </w:style>
  <w:style w:type="character" w:customStyle="1" w:styleId="FontStyle13">
    <w:name w:val="Font Style13"/>
    <w:uiPriority w:val="99"/>
    <w:rsid w:val="005D0A3B"/>
    <w:rPr>
      <w:rFonts w:ascii="Constantia" w:hAnsi="Constantia" w:cs="Constantia"/>
      <w:sz w:val="18"/>
      <w:szCs w:val="18"/>
    </w:rPr>
  </w:style>
  <w:style w:type="character" w:customStyle="1" w:styleId="TagsCharCharCharChar">
    <w:name w:val="Tags Char Char Char Char"/>
    <w:rsid w:val="005D0A3B"/>
    <w:rPr>
      <w:rFonts w:ascii="Times New Roman" w:eastAsia="Times New Roman" w:hAnsi="Times New Roman" w:cs="Times New Roman"/>
      <w:b/>
      <w:sz w:val="24"/>
      <w:szCs w:val="24"/>
    </w:rPr>
  </w:style>
  <w:style w:type="character" w:customStyle="1" w:styleId="Citation1Char">
    <w:name w:val="Citation1 Char"/>
    <w:link w:val="Citation10"/>
    <w:locked/>
    <w:rsid w:val="005D0A3B"/>
    <w:rPr>
      <w:rFonts w:ascii="Georgia" w:hAnsi="Georgia"/>
      <w:b/>
      <w:u w:val="single"/>
    </w:rPr>
  </w:style>
  <w:style w:type="paragraph" w:customStyle="1" w:styleId="Citation10">
    <w:name w:val="Citation1"/>
    <w:basedOn w:val="Normal"/>
    <w:link w:val="Citation1Char"/>
    <w:qFormat/>
    <w:rsid w:val="005D0A3B"/>
    <w:rPr>
      <w:rFonts w:ascii="Georgia" w:hAnsi="Georgia"/>
      <w:b/>
      <w:u w:val="single"/>
    </w:rPr>
  </w:style>
  <w:style w:type="character" w:customStyle="1" w:styleId="TaglineChar">
    <w:name w:val="Tagline Char"/>
    <w:link w:val="Tagline0"/>
    <w:locked/>
    <w:rsid w:val="005D0A3B"/>
    <w:rPr>
      <w:rFonts w:ascii="Georgia" w:hAnsi="Georgia"/>
      <w:b/>
    </w:rPr>
  </w:style>
  <w:style w:type="paragraph" w:customStyle="1" w:styleId="Tagline0">
    <w:name w:val="Tagline"/>
    <w:basedOn w:val="Normal"/>
    <w:link w:val="TaglineChar"/>
    <w:qFormat/>
    <w:rsid w:val="005D0A3B"/>
    <w:rPr>
      <w:rFonts w:ascii="Georgia" w:hAnsi="Georgia"/>
      <w:b/>
    </w:rPr>
  </w:style>
  <w:style w:type="paragraph" w:customStyle="1" w:styleId="NothingCharCharChar">
    <w:name w:val="Nothing Char Char Char"/>
    <w:link w:val="NothingCharChar"/>
    <w:rsid w:val="005D0A3B"/>
    <w:pPr>
      <w:spacing w:after="0" w:line="240" w:lineRule="auto"/>
      <w:jc w:val="both"/>
    </w:pPr>
  </w:style>
  <w:style w:type="paragraph" w:customStyle="1" w:styleId="StyleLeft021">
    <w:name w:val="Style Left:  0.2&quot;1"/>
    <w:basedOn w:val="Normal"/>
    <w:uiPriority w:val="99"/>
    <w:rsid w:val="005D0A3B"/>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D0A3B"/>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D0A3B"/>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D0A3B"/>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D0A3B"/>
    <w:rPr>
      <w:rFonts w:ascii="Calibri" w:eastAsia="Times New Roman" w:hAnsi="Calibri"/>
      <w:u w:val="single"/>
      <w:bdr w:val="single" w:sz="4" w:space="0" w:color="auto"/>
    </w:rPr>
  </w:style>
  <w:style w:type="character" w:customStyle="1" w:styleId="boldcitationChar">
    <w:name w:val="bold citation Char"/>
    <w:rsid w:val="005D0A3B"/>
    <w:rPr>
      <w:rFonts w:ascii="Arial" w:hAnsi="Arial"/>
      <w:b/>
      <w:sz w:val="28"/>
      <w:szCs w:val="24"/>
      <w:u w:val="thick"/>
      <w:lang w:val="en-US" w:eastAsia="en-US" w:bidi="ar-SA"/>
    </w:rPr>
  </w:style>
  <w:style w:type="paragraph" w:customStyle="1" w:styleId="BlockTitle20">
    <w:name w:val="Block Title #2"/>
    <w:basedOn w:val="Normal"/>
    <w:uiPriority w:val="99"/>
    <w:rsid w:val="005D0A3B"/>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5D0A3B"/>
    <w:rPr>
      <w:b/>
    </w:rPr>
  </w:style>
  <w:style w:type="character" w:customStyle="1" w:styleId="BoldunderlineChar3">
    <w:name w:val="Bold/underline Char"/>
    <w:rsid w:val="005D0A3B"/>
    <w:rPr>
      <w:rFonts w:eastAsia="SimSun"/>
      <w:b/>
      <w:noProof w:val="0"/>
      <w:sz w:val="24"/>
      <w:szCs w:val="24"/>
      <w:u w:val="single"/>
      <w:lang w:val="en-US" w:eastAsia="zh-CN" w:bidi="ar-SA"/>
    </w:rPr>
  </w:style>
  <w:style w:type="character" w:customStyle="1" w:styleId="underlinetextchar0">
    <w:name w:val="underlinetextchar"/>
    <w:rsid w:val="005D0A3B"/>
  </w:style>
  <w:style w:type="character" w:customStyle="1" w:styleId="boldciteChar1">
    <w:name w:val="bold cite Char1"/>
    <w:rsid w:val="005D0A3B"/>
    <w:rPr>
      <w:b/>
      <w:sz w:val="28"/>
      <w:u w:val="thick" w:color="000000"/>
    </w:rPr>
  </w:style>
  <w:style w:type="character" w:customStyle="1" w:styleId="tagCharCharChar1">
    <w:name w:val="tag Char Char Char1"/>
    <w:rsid w:val="005D0A3B"/>
    <w:rPr>
      <w:b/>
      <w:sz w:val="24"/>
      <w:lang w:val="en-US" w:eastAsia="en-US" w:bidi="ar-SA"/>
    </w:rPr>
  </w:style>
  <w:style w:type="character" w:customStyle="1" w:styleId="underlinecardChar0">
    <w:name w:val="underline card Char"/>
    <w:rsid w:val="005D0A3B"/>
    <w:rPr>
      <w:rFonts w:ascii="Arial" w:hAnsi="Arial"/>
      <w:sz w:val="18"/>
      <w:szCs w:val="24"/>
      <w:u w:val="single"/>
      <w:lang w:val="en-US" w:eastAsia="en-US" w:bidi="ar-SA"/>
    </w:rPr>
  </w:style>
  <w:style w:type="paragraph" w:customStyle="1" w:styleId="date-comments">
    <w:name w:val="date-comments"/>
    <w:basedOn w:val="Normal"/>
    <w:uiPriority w:val="99"/>
    <w:rsid w:val="005D0A3B"/>
    <w:pPr>
      <w:spacing w:before="100" w:beforeAutospacing="1" w:after="100" w:afterAutospacing="1"/>
    </w:pPr>
    <w:rPr>
      <w:rFonts w:ascii="Times" w:hAnsi="Times"/>
      <w:szCs w:val="20"/>
    </w:rPr>
  </w:style>
  <w:style w:type="character" w:customStyle="1" w:styleId="articleauthor0">
    <w:name w:val="articleauthor"/>
    <w:rsid w:val="005D0A3B"/>
  </w:style>
  <w:style w:type="character" w:customStyle="1" w:styleId="bodysubtoc">
    <w:name w:val="bodysubtoc"/>
    <w:rsid w:val="005D0A3B"/>
  </w:style>
  <w:style w:type="character" w:customStyle="1" w:styleId="lefttitlesmaller">
    <w:name w:val="lefttitlesmaller"/>
    <w:rsid w:val="005D0A3B"/>
  </w:style>
  <w:style w:type="character" w:customStyle="1" w:styleId="mb">
    <w:name w:val="mb"/>
    <w:rsid w:val="005D0A3B"/>
  </w:style>
  <w:style w:type="character" w:customStyle="1" w:styleId="submitted-date">
    <w:name w:val="submitted-date"/>
    <w:rsid w:val="005D0A3B"/>
  </w:style>
  <w:style w:type="character" w:customStyle="1" w:styleId="submitted-time">
    <w:name w:val="submitted-time"/>
    <w:rsid w:val="005D0A3B"/>
  </w:style>
  <w:style w:type="character" w:customStyle="1" w:styleId="A20">
    <w:name w:val="A2"/>
    <w:uiPriority w:val="99"/>
    <w:rsid w:val="005D0A3B"/>
    <w:rPr>
      <w:rFonts w:ascii="Sabon LT Std" w:hAnsi="Sabon LT Std" w:cs="Sabon LT Std" w:hint="default"/>
      <w:color w:val="000000"/>
      <w:sz w:val="15"/>
      <w:szCs w:val="15"/>
    </w:rPr>
  </w:style>
  <w:style w:type="character" w:customStyle="1" w:styleId="searchword">
    <w:name w:val="searchword"/>
    <w:rsid w:val="005D0A3B"/>
  </w:style>
  <w:style w:type="paragraph" w:customStyle="1" w:styleId="Heading2Char2CharChar12">
    <w:name w:val="Heading 2 Char2 Char Char12"/>
    <w:aliases w:val="Char Char Char Char Char Char1 Char Char Char Char Char1,Char Char22"/>
    <w:next w:val="Normal"/>
    <w:uiPriority w:val="99"/>
    <w:rsid w:val="005D0A3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5D0A3B"/>
    <w:rPr>
      <w:rFonts w:ascii="Times New Roman" w:hAnsi="Times New Roman" w:cs="Times New Roman"/>
      <w:sz w:val="18"/>
      <w:szCs w:val="18"/>
    </w:rPr>
  </w:style>
  <w:style w:type="character" w:customStyle="1" w:styleId="bylines">
    <w:name w:val="bylines"/>
    <w:basedOn w:val="DefaultParagraphFont"/>
    <w:rsid w:val="005D0A3B"/>
  </w:style>
  <w:style w:type="character" w:customStyle="1" w:styleId="StyleStyleBoldUnderlineUnderlineIntenseEmphasis1apple-style-2">
    <w:name w:val="Style Style Bold UnderlineUnderlineIntense Emphasis1apple-style-...2"/>
    <w:basedOn w:val="DefaultParagraphFont"/>
    <w:rsid w:val="005D0A3B"/>
    <w:rPr>
      <w:b w:val="0"/>
      <w:bCs/>
      <w:sz w:val="22"/>
      <w:u w:val="single"/>
    </w:rPr>
  </w:style>
  <w:style w:type="character" w:customStyle="1" w:styleId="FontStyle57">
    <w:name w:val="Font Style57"/>
    <w:rsid w:val="005D0A3B"/>
    <w:rPr>
      <w:rFonts w:ascii="Georgia" w:hAnsi="Georgia" w:cs="Georgia"/>
      <w:b/>
      <w:bCs/>
      <w:sz w:val="14"/>
      <w:szCs w:val="14"/>
    </w:rPr>
  </w:style>
  <w:style w:type="character" w:customStyle="1" w:styleId="FontStyle89">
    <w:name w:val="Font Style89"/>
    <w:rsid w:val="005D0A3B"/>
    <w:rPr>
      <w:rFonts w:ascii="Times New Roman" w:hAnsi="Times New Roman" w:cs="Times New Roman"/>
      <w:b/>
      <w:bCs/>
      <w:smallCaps/>
      <w:spacing w:val="40"/>
      <w:sz w:val="16"/>
      <w:szCs w:val="16"/>
    </w:rPr>
  </w:style>
  <w:style w:type="character" w:customStyle="1" w:styleId="style3Char0">
    <w:name w:val="style 3 Char"/>
    <w:rsid w:val="005D0A3B"/>
    <w:rPr>
      <w:sz w:val="18"/>
      <w:szCs w:val="24"/>
      <w:lang w:val="en-US" w:eastAsia="en-US" w:bidi="ar-SA"/>
    </w:rPr>
  </w:style>
  <w:style w:type="paragraph" w:customStyle="1" w:styleId="003Cite">
    <w:name w:val="003Cite"/>
    <w:basedOn w:val="Normal"/>
    <w:qFormat/>
    <w:rsid w:val="005D0A3B"/>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D0A3B"/>
    <w:pPr>
      <w:jc w:val="both"/>
    </w:pPr>
    <w:rPr>
      <w:b/>
      <w:color w:val="000000"/>
      <w:u w:val="single"/>
    </w:rPr>
  </w:style>
  <w:style w:type="character" w:customStyle="1" w:styleId="NormalBoldChar">
    <w:name w:val="Normal + Bold Char"/>
    <w:aliases w:val="Double Underline Char"/>
    <w:basedOn w:val="DefaultParagraphFont"/>
    <w:link w:val="NormalBold"/>
    <w:rsid w:val="005D0A3B"/>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5D0A3B"/>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D0A3B"/>
    <w:rPr>
      <w:rFonts w:ascii="Times New Roman" w:eastAsia="Times New Roman" w:hAnsi="Times New Roman" w:cs="Times New Roman"/>
      <w:sz w:val="24"/>
      <w:u w:val="thick"/>
      <w:lang w:val="x-none" w:eastAsia="x-none"/>
    </w:rPr>
  </w:style>
  <w:style w:type="character" w:customStyle="1" w:styleId="BlockHeadingsChar1">
    <w:name w:val="Block Headings Char1"/>
    <w:rsid w:val="005D0A3B"/>
    <w:rPr>
      <w:b/>
      <w:caps/>
    </w:rPr>
  </w:style>
  <w:style w:type="character" w:customStyle="1" w:styleId="Longcite">
    <w:name w:val="Longcite"/>
    <w:rsid w:val="005D0A3B"/>
    <w:rPr>
      <w:sz w:val="16"/>
    </w:rPr>
  </w:style>
  <w:style w:type="paragraph" w:customStyle="1" w:styleId="NormalUnderline0">
    <w:name w:val="Normal + Underline"/>
    <w:basedOn w:val="Normal"/>
    <w:link w:val="NormalUnderlineChar0"/>
    <w:rsid w:val="005D0A3B"/>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D0A3B"/>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5D0A3B"/>
    <w:rPr>
      <w:rFonts w:ascii="Bookman Old Style" w:hAnsi="Bookman Old Style" w:cs="Bookman Old Style"/>
      <w:sz w:val="16"/>
      <w:szCs w:val="16"/>
    </w:rPr>
  </w:style>
  <w:style w:type="character" w:customStyle="1" w:styleId="FontStyle17">
    <w:name w:val="Font Style17"/>
    <w:uiPriority w:val="99"/>
    <w:rsid w:val="005D0A3B"/>
    <w:rPr>
      <w:rFonts w:ascii="Book Antiqua" w:hAnsi="Book Antiqua" w:cs="Book Antiqua"/>
      <w:i/>
      <w:iCs/>
      <w:spacing w:val="10"/>
      <w:sz w:val="22"/>
      <w:szCs w:val="22"/>
    </w:rPr>
  </w:style>
  <w:style w:type="character" w:customStyle="1" w:styleId="FontStyle329">
    <w:name w:val="Font Style329"/>
    <w:basedOn w:val="DefaultParagraphFont"/>
    <w:uiPriority w:val="99"/>
    <w:rsid w:val="005D0A3B"/>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D0A3B"/>
  </w:style>
  <w:style w:type="character" w:customStyle="1" w:styleId="DateTimeChar">
    <w:name w:val="DateTime Char"/>
    <w:basedOn w:val="DefaultParagraphFont"/>
    <w:link w:val="DateTime"/>
    <w:uiPriority w:val="4"/>
    <w:rsid w:val="005D0A3B"/>
    <w:rPr>
      <w:rFonts w:ascii="Calibri" w:hAnsi="Calibri"/>
    </w:rPr>
  </w:style>
  <w:style w:type="paragraph" w:customStyle="1" w:styleId="Lecture">
    <w:name w:val="Lecture"/>
    <w:next w:val="BodyText"/>
    <w:link w:val="LectureChar"/>
    <w:autoRedefine/>
    <w:uiPriority w:val="4"/>
    <w:qFormat/>
    <w:rsid w:val="005D0A3B"/>
    <w:pPr>
      <w:spacing w:after="0"/>
      <w:outlineLvl w:val="5"/>
    </w:pPr>
    <w:rPr>
      <w:rFonts w:ascii="Arial" w:hAnsi="Arial" w:cs="Arial"/>
      <w:spacing w:val="-10"/>
    </w:rPr>
  </w:style>
  <w:style w:type="character" w:customStyle="1" w:styleId="LectureChar">
    <w:name w:val="Lecture Char"/>
    <w:basedOn w:val="DateTimeChar"/>
    <w:link w:val="Lecture"/>
    <w:uiPriority w:val="4"/>
    <w:rsid w:val="005D0A3B"/>
    <w:rPr>
      <w:rFonts w:ascii="Arial" w:hAnsi="Arial" w:cs="Arial"/>
      <w:spacing w:val="-10"/>
    </w:rPr>
  </w:style>
  <w:style w:type="character" w:customStyle="1" w:styleId="m3262662096238345512gmail-style13ptbold">
    <w:name w:val="m_3262662096238345512gmail-style13ptbold"/>
    <w:basedOn w:val="DefaultParagraphFont"/>
    <w:rsid w:val="005D0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herkaye.medium.com/kessler-syndrome-what-happens-when-satellites-collide-1b571ca3c47e" TargetMode="External"/><Relationship Id="rId13" Type="http://schemas.openxmlformats.org/officeDocument/2006/relationships/hyperlink" Target="http://planet4589.org/"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s://www.foreignaffairs.com/articles/united-states/2020-04-29/defense-blob" TargetMode="External"/><Relationship Id="rId3" Type="http://schemas.openxmlformats.org/officeDocument/2006/relationships/styles" Target="styles.xml"/><Relationship Id="rId21" Type="http://schemas.openxmlformats.org/officeDocument/2006/relationships/hyperlink" Target="http://www.pwsinger.com/biography.html"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io9.gizmodo.com/what-would-happen-if-all-our-satellites-were-suddenly-d-1709006681" TargetMode="External"/><Relationship Id="rId17" Type="http://schemas.openxmlformats.org/officeDocument/2006/relationships/hyperlink" Target="http://marshall.org/wp-content/uploads/2013/08/Day-without-Space-Oct-16-2008.pdf" TargetMode="External"/><Relationship Id="rId25" Type="http://schemas.openxmlformats.org/officeDocument/2006/relationships/hyperlink" Target="https://80000hours.org/articles/extinction-risk/" TargetMode="External"/><Relationship Id="rId2" Type="http://schemas.openxmlformats.org/officeDocument/2006/relationships/numbering" Target="numbering.xml"/><Relationship Id="rId16" Type="http://schemas.openxmlformats.org/officeDocument/2006/relationships/hyperlink" Target="http://articles.latimes.com/1998/may/21/news/mn-52190" TargetMode="External"/><Relationship Id="rId20" Type="http://schemas.openxmlformats.org/officeDocument/2006/relationships/hyperlink" Target="http://www.protocols.com/pbook/cellular.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io9.com/how-to-clean-up-deadly-space-junk-before-disaster-strik-1443463338" TargetMode="External"/><Relationship Id="rId24" Type="http://schemas.openxmlformats.org/officeDocument/2006/relationships/hyperlink" Target="https://politi.co/2zB3qCg" TargetMode="Externa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live.belfercenter.org/files/IS3904_pp007-048.pdf" TargetMode="External"/><Relationship Id="rId28" Type="http://schemas.openxmlformats.org/officeDocument/2006/relationships/hyperlink" Target="https://letters2president.org/letters/24312" TargetMode="External"/><Relationship Id="rId10" Type="http://schemas.openxmlformats.org/officeDocument/2006/relationships/hyperlink" Target="http://www.spacesafetymagazine.com/space-debris/kessler-syndrome/"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io9.gizmodo.com/what-would-happen-if-all-our-satellites-were-suddenly-d-1709006681" TargetMode="External"/><Relationship Id="rId14" Type="http://schemas.openxmlformats.org/officeDocument/2006/relationships/hyperlink" Target="http://planet4589.org/jcm/cfa-www.harvard.edu" TargetMode="External"/><Relationship Id="rId22" Type="http://schemas.openxmlformats.org/officeDocument/2006/relationships/hyperlink" Target="https://www.newamerica.org/" TargetMode="External"/><Relationship Id="rId27" Type="http://schemas.openxmlformats.org/officeDocument/2006/relationships/hyperlink" Target="https://www.space.com/starlink-satellite-reentry-ozone-depletion-atmospher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29</Pages>
  <Words>22937</Words>
  <Characters>130747</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2022-01-16T02:01:00Z</dcterms:created>
  <dcterms:modified xsi:type="dcterms:W3CDTF">2022-01-16T02:33:00Z</dcterms:modified>
</cp:coreProperties>
</file>